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CDC71" w14:textId="77777777" w:rsidR="000D221B" w:rsidRDefault="000D221B" w:rsidP="000D221B">
      <w:pPr>
        <w:pStyle w:val="Heading3"/>
      </w:pPr>
      <w:r>
        <w:t>1AC – Plan</w:t>
      </w:r>
    </w:p>
    <w:p w14:paraId="44A18E14" w14:textId="77777777" w:rsidR="000D221B" w:rsidRDefault="000D221B" w:rsidP="000D221B">
      <w:pPr>
        <w:pStyle w:val="Heading4"/>
      </w:pPr>
      <w:r>
        <w:t>Plan – The appropriation of outer space through the production of orbital debris by private entities is unjust.</w:t>
      </w:r>
    </w:p>
    <w:p w14:paraId="04D4637F" w14:textId="77777777" w:rsidR="000D221B" w:rsidRDefault="000D221B" w:rsidP="000D221B"/>
    <w:p w14:paraId="62F9A486" w14:textId="77777777" w:rsidR="000D221B" w:rsidRDefault="000D221B" w:rsidP="000D221B">
      <w:pPr>
        <w:pStyle w:val="Heading4"/>
      </w:pPr>
      <w:r>
        <w:t>Orbital debris is</w:t>
      </w:r>
    </w:p>
    <w:p w14:paraId="1E299B06" w14:textId="77777777" w:rsidR="000D221B" w:rsidRPr="00172966" w:rsidRDefault="000D221B" w:rsidP="000D221B">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6" w:history="1">
        <w:r w:rsidRPr="00EE4324">
          <w:rPr>
            <w:rStyle w:val="Hyperlink"/>
          </w:rPr>
          <w:t>https://www.nasa.gov/mission_pages/station/news/orbital_debris.html</w:t>
        </w:r>
      </w:hyperlink>
      <w:r>
        <w:t>] Justin</w:t>
      </w:r>
    </w:p>
    <w:p w14:paraId="3D2CEFB3" w14:textId="77777777" w:rsidR="000D221B" w:rsidRPr="00172966" w:rsidRDefault="000D221B" w:rsidP="000D221B">
      <w:pPr>
        <w:rPr>
          <w:sz w:val="16"/>
        </w:rPr>
      </w:pPr>
      <w:r w:rsidRPr="00172966">
        <w:rPr>
          <w:sz w:val="16"/>
        </w:rPr>
        <w:t>Orbital Debris</w:t>
      </w:r>
    </w:p>
    <w:p w14:paraId="7FF47A8B" w14:textId="77777777" w:rsidR="000D221B" w:rsidRPr="00172966" w:rsidRDefault="000D221B" w:rsidP="000D221B">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610E2280" w14:textId="77777777" w:rsidR="000D221B" w:rsidRDefault="000D221B" w:rsidP="000D221B">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764E7A03" w14:textId="77777777" w:rsidR="000D221B" w:rsidRDefault="000D221B" w:rsidP="000D221B"/>
    <w:p w14:paraId="3BABCC69" w14:textId="77777777" w:rsidR="000D221B" w:rsidRDefault="000D221B" w:rsidP="000D221B">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48CDB3C8" w14:textId="77777777" w:rsidR="000D221B" w:rsidRPr="009B41D4" w:rsidRDefault="000D221B" w:rsidP="000D221B">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1676DF1E" w14:textId="77777777" w:rsidR="000D221B" w:rsidRPr="00FB4B6B" w:rsidRDefault="000D221B" w:rsidP="000D221B">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695A451B" w14:textId="77777777" w:rsidR="000D221B" w:rsidRPr="00BA44E4" w:rsidRDefault="000D221B" w:rsidP="000D221B">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r>
        <w:rPr>
          <w:sz w:val="14"/>
        </w:rPr>
        <w:t>ss</w:t>
      </w:r>
      <w:r w:rsidRPr="00BA44E4">
        <w:rPr>
          <w:sz w:val="14"/>
        </w:rPr>
        <w:t>horizons—</w:t>
      </w:r>
      <w:r w:rsidRPr="00FB4B6B">
        <w:rPr>
          <w:u w:val="single"/>
        </w:rPr>
        <w:t>debris growth could become self-sustaining due to collisions between debris objects, a tipping point called Kessler Syndrome</w:t>
      </w:r>
      <w:r w:rsidRPr="00BA44E4">
        <w:rPr>
          <w:sz w:val="14"/>
        </w:rPr>
        <w:t xml:space="preserve"> (4, 5).</w:t>
      </w:r>
    </w:p>
    <w:p w14:paraId="471A1A63" w14:textId="77777777" w:rsidR="000D221B" w:rsidRPr="00BA44E4" w:rsidRDefault="000D221B" w:rsidP="000D221B">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4F73324A" w14:textId="77777777" w:rsidR="000D221B" w:rsidRPr="00BA44E4" w:rsidRDefault="000D221B" w:rsidP="000D221B">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115D110F" w14:textId="77777777" w:rsidR="000D221B" w:rsidRPr="00BA44E4" w:rsidRDefault="000D221B" w:rsidP="000D221B">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3A642D90" w14:textId="77777777" w:rsidR="000D221B" w:rsidRPr="00BA44E4" w:rsidRDefault="000D221B" w:rsidP="000D221B">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3034C13C" w14:textId="77777777" w:rsidR="000D221B" w:rsidRPr="00BA44E4" w:rsidRDefault="000D221B" w:rsidP="000D221B">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72E5DF0E" w14:textId="77777777" w:rsidR="000D221B" w:rsidRPr="00BA44E4" w:rsidRDefault="000D221B" w:rsidP="000D221B">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77AB0821" w14:textId="77777777" w:rsidR="000D221B" w:rsidRPr="00BA44E4" w:rsidRDefault="000D221B" w:rsidP="000D221B">
      <w:pPr>
        <w:rPr>
          <w:sz w:val="14"/>
        </w:rPr>
      </w:pPr>
      <w:r w:rsidRPr="00BA44E4">
        <w:rPr>
          <w:sz w:val="14"/>
        </w:rPr>
        <w:t>RESULTS</w:t>
      </w:r>
    </w:p>
    <w:p w14:paraId="7763D77D" w14:textId="77777777" w:rsidR="000D221B" w:rsidRPr="00BA44E4" w:rsidRDefault="000D221B" w:rsidP="000D221B">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4C4EE034" w14:textId="77777777" w:rsidR="000D221B" w:rsidRDefault="000D221B" w:rsidP="000D221B">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08FC063B" w14:textId="77777777" w:rsidR="000D221B" w:rsidRDefault="000D221B" w:rsidP="000D221B">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4787C905" w14:textId="77777777" w:rsidR="000D221B" w:rsidRDefault="000D221B" w:rsidP="000D221B">
      <w:pPr>
        <w:rPr>
          <w:sz w:val="14"/>
        </w:rPr>
      </w:pPr>
      <w:r>
        <w:rPr>
          <w:sz w:val="14"/>
        </w:rPr>
        <w:t>DISCUSSION</w:t>
      </w:r>
    </w:p>
    <w:p w14:paraId="3F379883" w14:textId="77777777" w:rsidR="000D221B" w:rsidRDefault="000D221B" w:rsidP="000D221B">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52E2AF4F" w14:textId="77777777" w:rsidR="000D221B" w:rsidRDefault="000D221B" w:rsidP="000D221B">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5D6C3BBF" w14:textId="77777777" w:rsidR="000D221B" w:rsidRDefault="000D221B" w:rsidP="000D221B">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1C3CE442" w14:textId="77777777" w:rsidR="000D221B" w:rsidRDefault="000D221B" w:rsidP="000D221B">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670D7198" w14:textId="77777777" w:rsidR="000D221B" w:rsidRDefault="000D221B" w:rsidP="000D221B">
      <w:pPr>
        <w:rPr>
          <w:sz w:val="16"/>
        </w:rPr>
      </w:pPr>
    </w:p>
    <w:p w14:paraId="09CBC836" w14:textId="77777777" w:rsidR="000D221B" w:rsidRDefault="000D221B" w:rsidP="000D221B">
      <w:pPr>
        <w:pStyle w:val="Heading3"/>
      </w:pPr>
      <w:r>
        <w:t>1AC – Advantage</w:t>
      </w:r>
    </w:p>
    <w:p w14:paraId="69CC79FC" w14:textId="77777777" w:rsidR="000D221B" w:rsidRDefault="000D221B" w:rsidP="000D221B">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6470A57E" w14:textId="77777777" w:rsidR="000D221B" w:rsidRPr="00667B14" w:rsidRDefault="000D221B" w:rsidP="000D221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089B0A8" w14:textId="77777777" w:rsidR="000D221B" w:rsidRPr="0039526D" w:rsidRDefault="000D221B" w:rsidP="000D221B">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D4B0DB9" w14:textId="77777777" w:rsidR="000D221B" w:rsidRPr="0039526D" w:rsidRDefault="000D221B" w:rsidP="000D221B">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535A533D" w14:textId="77777777" w:rsidR="000D221B" w:rsidRPr="0039526D" w:rsidRDefault="000D221B" w:rsidP="000D221B">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4B382D9E" w14:textId="77777777" w:rsidR="000D221B" w:rsidRPr="0039526D" w:rsidRDefault="000D221B" w:rsidP="000D221B">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453AD3CD" w14:textId="77777777" w:rsidR="000D221B" w:rsidRPr="0039526D" w:rsidRDefault="000D221B" w:rsidP="000D221B">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7CDC2B4C" w14:textId="77777777" w:rsidR="000D221B" w:rsidRPr="00283EEC" w:rsidRDefault="000D221B" w:rsidP="000D221B">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575FBEC" w14:textId="77777777" w:rsidR="000D221B" w:rsidRPr="00172966" w:rsidRDefault="000D221B" w:rsidP="000D221B"/>
    <w:p w14:paraId="3A4E4335" w14:textId="77777777" w:rsidR="000D221B" w:rsidRDefault="000D221B" w:rsidP="000D221B">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6775241D" w14:textId="77777777" w:rsidR="000D221B" w:rsidRPr="00667B14" w:rsidRDefault="000D221B" w:rsidP="000D221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3F760E7" w14:textId="77777777" w:rsidR="000D221B" w:rsidRDefault="000D221B" w:rsidP="000D221B">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144D34C5" w14:textId="77777777" w:rsidR="000D221B" w:rsidRDefault="000D221B" w:rsidP="000D221B">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70EE1B8A" w14:textId="77777777" w:rsidR="000D221B" w:rsidRDefault="000D221B" w:rsidP="000D221B">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9A38340" w14:textId="77777777" w:rsidR="000D221B" w:rsidRPr="00BE0EC1" w:rsidRDefault="000D221B" w:rsidP="000D221B">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10EF33DA" w14:textId="77777777" w:rsidR="000D221B" w:rsidRDefault="000D221B" w:rsidP="000D221B">
      <w:r w:rsidRPr="00A44E95">
        <w:rPr>
          <w:noProof/>
        </w:rPr>
        <w:drawing>
          <wp:inline distT="0" distB="0" distL="0" distR="0" wp14:anchorId="63FD53F8" wp14:editId="088B3F18">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
                    <a:stretch>
                      <a:fillRect/>
                    </a:stretch>
                  </pic:blipFill>
                  <pic:spPr>
                    <a:xfrm>
                      <a:off x="0" y="0"/>
                      <a:ext cx="3882535" cy="2813578"/>
                    </a:xfrm>
                    <a:prstGeom prst="rect">
                      <a:avLst/>
                    </a:prstGeom>
                  </pic:spPr>
                </pic:pic>
              </a:graphicData>
            </a:graphic>
          </wp:inline>
        </w:drawing>
      </w:r>
    </w:p>
    <w:p w14:paraId="43A4E093" w14:textId="77777777" w:rsidR="000D221B" w:rsidRPr="005361D2" w:rsidRDefault="000D221B" w:rsidP="000D221B">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(Virgili et al., 2016, p. 155)</w:t>
      </w:r>
    </w:p>
    <w:p w14:paraId="274851F4" w14:textId="77777777" w:rsidR="000D221B" w:rsidRDefault="000D221B" w:rsidP="000D221B">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1C7CBC5C" w14:textId="77777777" w:rsidR="000D221B" w:rsidRDefault="000D221B" w:rsidP="000D221B">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852CA2B" w14:textId="77777777" w:rsidR="000D221B" w:rsidRDefault="000D221B" w:rsidP="000D221B">
      <w:pPr>
        <w:rPr>
          <w:rStyle w:val="Emphasis"/>
        </w:rPr>
      </w:pPr>
    </w:p>
    <w:p w14:paraId="1B22CF08" w14:textId="77777777" w:rsidR="000D221B" w:rsidRPr="00FF4115" w:rsidRDefault="000D221B" w:rsidP="000D221B">
      <w:pPr>
        <w:pStyle w:val="Heading4"/>
      </w:pPr>
      <w:r>
        <w:t xml:space="preserve">Models are </w:t>
      </w:r>
      <w:r w:rsidRPr="0039526D">
        <w:t>rigorous</w:t>
      </w:r>
      <w:r>
        <w:t>.</w:t>
      </w:r>
    </w:p>
    <w:p w14:paraId="216D1FAE" w14:textId="77777777" w:rsidR="000D221B" w:rsidRDefault="000D221B" w:rsidP="000D221B">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9" w:history="1">
        <w:r w:rsidRPr="008E3DAC">
          <w:rPr>
            <w:rStyle w:val="Hyperlink"/>
          </w:rPr>
          <w:t>https://sci-hub.se/10.1016/j.actaastro.2016.03.034</w:t>
        </w:r>
      </w:hyperlink>
      <w:r w:rsidRPr="00FF4115">
        <w:t>.</w:t>
      </w:r>
      <w:r>
        <w:t>] Justin</w:t>
      </w:r>
    </w:p>
    <w:p w14:paraId="72650B68" w14:textId="77777777" w:rsidR="000D221B" w:rsidRPr="00E85DC2" w:rsidRDefault="000D221B" w:rsidP="000D221B">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97393A3" w14:textId="77777777" w:rsidR="000D221B" w:rsidRDefault="000D221B" w:rsidP="000D221B"/>
    <w:p w14:paraId="51F39B9F" w14:textId="77777777" w:rsidR="000D221B" w:rsidRDefault="000D221B" w:rsidP="000D221B">
      <w:pPr>
        <w:pStyle w:val="Heading4"/>
      </w:pPr>
      <w:r>
        <w:t xml:space="preserve">Debris is </w:t>
      </w:r>
      <w:r w:rsidRPr="00E642CB">
        <w:rPr>
          <w:u w:val="single"/>
        </w:rPr>
        <w:t>exponentially increasing</w:t>
      </w:r>
      <w:r>
        <w:t xml:space="preserve"> and current models </w:t>
      </w:r>
      <w:r w:rsidRPr="00E642CB">
        <w:rPr>
          <w:u w:val="single"/>
        </w:rPr>
        <w:t>underestimate the risk</w:t>
      </w:r>
      <w:r>
        <w:t xml:space="preserve">. The aff is our best shot making it </w:t>
      </w:r>
      <w:r w:rsidRPr="00E642CB">
        <w:rPr>
          <w:u w:val="single"/>
        </w:rPr>
        <w:t>try-or-die</w:t>
      </w:r>
      <w:r>
        <w:t>.</w:t>
      </w:r>
    </w:p>
    <w:p w14:paraId="09A60093" w14:textId="77777777" w:rsidR="000D221B" w:rsidRPr="00E642CB" w:rsidRDefault="000D221B" w:rsidP="000D221B">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Internally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astrobites. </w:t>
      </w:r>
      <w:hyperlink r:id="rId10" w:history="1">
        <w:r w:rsidRPr="00EE4324">
          <w:rPr>
            <w:rStyle w:val="Hyperlink"/>
          </w:rPr>
          <w:t>https://astrobites.org/2022/02/24/space-sustainability/</w:t>
        </w:r>
      </w:hyperlink>
      <w:r>
        <w:t>] Justin</w:t>
      </w:r>
    </w:p>
    <w:p w14:paraId="4070CAC3" w14:textId="77777777" w:rsidR="000D221B" w:rsidRPr="00E642CB" w:rsidRDefault="000D221B" w:rsidP="000D221B">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421F7FFE" w14:textId="77777777" w:rsidR="000D221B" w:rsidRPr="00E642CB" w:rsidRDefault="000D221B" w:rsidP="000D221B">
      <w:pPr>
        <w:rPr>
          <w:sz w:val="14"/>
        </w:rPr>
      </w:pPr>
      <w:r w:rsidRPr="00E642CB">
        <w:rPr>
          <w:sz w:val="14"/>
        </w:rPr>
        <w:t>What’s up there?</w:t>
      </w:r>
    </w:p>
    <w:p w14:paraId="4D7E155B" w14:textId="77777777" w:rsidR="000D221B" w:rsidRPr="00E642CB" w:rsidRDefault="000D221B" w:rsidP="000D221B">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790614FA" w14:textId="77777777" w:rsidR="000D221B" w:rsidRPr="00E642CB" w:rsidRDefault="000D221B" w:rsidP="000D221B">
      <w:pPr>
        <w:rPr>
          <w:sz w:val="14"/>
        </w:rPr>
      </w:pPr>
      <w:r w:rsidRPr="00E642CB">
        <w:rPr>
          <w:sz w:val="14"/>
        </w:rPr>
        <w:t>Fig. 2: Number of tracked objects in Low-Earth Orbit (LEO) and Geo-synchronous orbit (GSO). Modified from Fig.2 of the paper.</w:t>
      </w:r>
    </w:p>
    <w:p w14:paraId="795FC19D" w14:textId="77777777" w:rsidR="000D221B" w:rsidRPr="00E642CB" w:rsidRDefault="000D221B" w:rsidP="000D221B">
      <w:pPr>
        <w:rPr>
          <w:sz w:val="14"/>
        </w:rPr>
      </w:pPr>
      <w:r w:rsidRPr="00E642CB">
        <w:rPr>
          <w:sz w:val="14"/>
        </w:rPr>
        <w:t xml:space="preserve">Fig. 2 shows a breakdown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69939B8B" w14:textId="77777777" w:rsidR="000D221B" w:rsidRPr="00E642CB" w:rsidRDefault="000D221B" w:rsidP="000D221B">
      <w:pPr>
        <w:rPr>
          <w:sz w:val="14"/>
        </w:rPr>
      </w:pPr>
      <w:r w:rsidRPr="00E642CB">
        <w:rPr>
          <w:sz w:val="14"/>
        </w:rPr>
        <w:t>What can be done?</w:t>
      </w:r>
    </w:p>
    <w:p w14:paraId="5EC318E8" w14:textId="77777777" w:rsidR="000D221B" w:rsidRPr="00CB5887" w:rsidRDefault="000D221B" w:rsidP="000D221B">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7D9F6E52" w14:textId="77777777" w:rsidR="000D221B" w:rsidRPr="00E642CB" w:rsidRDefault="000D221B" w:rsidP="000D221B">
      <w:pPr>
        <w:rPr>
          <w:sz w:val="14"/>
        </w:rPr>
      </w:pPr>
      <w:r w:rsidRPr="00E642CB">
        <w:rPr>
          <w:sz w:val="14"/>
        </w:rPr>
        <w:t>Looking towards the future</w:t>
      </w:r>
    </w:p>
    <w:p w14:paraId="68582B29" w14:textId="77777777" w:rsidR="000D221B" w:rsidRDefault="000D221B" w:rsidP="000D221B">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197CA8FA" w14:textId="77777777" w:rsidR="000D221B" w:rsidRDefault="000D221B" w:rsidP="000D221B"/>
    <w:p w14:paraId="5E6B3391" w14:textId="77777777" w:rsidR="000D221B" w:rsidRDefault="000D221B" w:rsidP="000D221B">
      <w:pPr>
        <w:pStyle w:val="Heading4"/>
      </w:pPr>
      <w:r>
        <w:t xml:space="preserve">Current regulatory guidelines </w:t>
      </w:r>
      <w:r w:rsidRPr="00966BE3">
        <w:rPr>
          <w:u w:val="single"/>
        </w:rPr>
        <w:t>fail</w:t>
      </w:r>
      <w:r>
        <w:t xml:space="preserve"> – answers neg turns.</w:t>
      </w:r>
    </w:p>
    <w:p w14:paraId="51A63D15" w14:textId="77777777" w:rsidR="000D221B" w:rsidRPr="005D6684" w:rsidRDefault="000D221B" w:rsidP="000D221B">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1" w:history="1">
        <w:r w:rsidRPr="00457B9A">
          <w:rPr>
            <w:rStyle w:val="Hyperlink"/>
          </w:rPr>
          <w:t>https://www.nature.com/articles/s41598-021-89909-7</w:t>
        </w:r>
      </w:hyperlink>
      <w:r>
        <w:t>] Justin</w:t>
      </w:r>
    </w:p>
    <w:p w14:paraId="71822EAF" w14:textId="77777777" w:rsidR="000D221B" w:rsidRPr="005D6684" w:rsidRDefault="000D221B" w:rsidP="000D221B">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2A45EA88" w14:textId="77777777" w:rsidR="000D221B" w:rsidRPr="005D6684" w:rsidRDefault="000D221B" w:rsidP="000D221B">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57434017" w14:textId="77777777" w:rsidR="000D221B" w:rsidRPr="005D6684" w:rsidRDefault="000D221B" w:rsidP="000D221B">
      <w:pPr>
        <w:rPr>
          <w:sz w:val="14"/>
        </w:rPr>
      </w:pPr>
      <w:r w:rsidRPr="005D6684">
        <w:rPr>
          <w:sz w:val="14"/>
        </w:rPr>
        <w:t>[Omitted Figures 1 and 2]</w:t>
      </w:r>
    </w:p>
    <w:p w14:paraId="49FEA6A5" w14:textId="77777777" w:rsidR="000D221B" w:rsidRPr="005D6684" w:rsidRDefault="000D221B" w:rsidP="000D221B">
      <w:pPr>
        <w:rPr>
          <w:sz w:val="14"/>
        </w:rPr>
      </w:pPr>
      <w:r w:rsidRPr="005D6684">
        <w:rPr>
          <w:sz w:val="14"/>
        </w:rPr>
        <w:t>Results</w:t>
      </w:r>
    </w:p>
    <w:p w14:paraId="494BDE2F" w14:textId="77777777" w:rsidR="000D221B" w:rsidRPr="005D6684" w:rsidRDefault="000D221B" w:rsidP="000D221B">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7E978D88" w14:textId="77777777" w:rsidR="000D221B" w:rsidRPr="005D6684" w:rsidRDefault="000D221B" w:rsidP="000D221B">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71DA028" w14:textId="77777777" w:rsidR="000D221B" w:rsidRPr="005D6684" w:rsidRDefault="000D221B" w:rsidP="000D221B">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6695DAD9" w14:textId="77777777" w:rsidR="000D221B" w:rsidRPr="005D6684" w:rsidRDefault="000D221B" w:rsidP="000D221B">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1DF99924" w14:textId="77777777" w:rsidR="000D221B" w:rsidRPr="005D6684" w:rsidRDefault="000D221B" w:rsidP="000D221B">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0B74B98C" w14:textId="77777777" w:rsidR="000D221B" w:rsidRPr="005D6684" w:rsidRDefault="000D221B" w:rsidP="000D221B">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17FEDD92" w14:textId="77777777" w:rsidR="000D221B" w:rsidRPr="005D6684" w:rsidRDefault="000D221B" w:rsidP="000D221B">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2786D5E0" w14:textId="77777777" w:rsidR="000D221B" w:rsidRDefault="000D221B" w:rsidP="000D221B"/>
    <w:p w14:paraId="7AC7AFD0" w14:textId="77777777" w:rsidR="000D221B" w:rsidRDefault="000D221B" w:rsidP="000D221B">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59B0BCAA" w14:textId="77777777" w:rsidR="000D221B" w:rsidRPr="0039480E" w:rsidRDefault="000D221B" w:rsidP="000D221B">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2" w:history="1">
        <w:r w:rsidRPr="00EE4324">
          <w:rPr>
            <w:rStyle w:val="Hyperlink"/>
          </w:rPr>
          <w:t>https://aerospace.org/article/space-debris-101</w:t>
        </w:r>
      </w:hyperlink>
      <w:r>
        <w:t>] Justin</w:t>
      </w:r>
    </w:p>
    <w:p w14:paraId="6C42BA92" w14:textId="77777777" w:rsidR="000D221B" w:rsidRPr="0039480E" w:rsidRDefault="000D221B" w:rsidP="000D221B">
      <w:pPr>
        <w:rPr>
          <w:sz w:val="14"/>
        </w:rPr>
      </w:pPr>
      <w:r w:rsidRPr="0039480E">
        <w:rPr>
          <w:sz w:val="14"/>
        </w:rPr>
        <w:t>Can you see space debris coming at you?</w:t>
      </w:r>
    </w:p>
    <w:p w14:paraId="56FC53B2" w14:textId="77777777" w:rsidR="000D221B" w:rsidRPr="0039480E" w:rsidRDefault="000D221B" w:rsidP="000D221B">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2923B9CB" w14:textId="77777777" w:rsidR="000D221B" w:rsidRPr="0039480E" w:rsidRDefault="000D221B" w:rsidP="000D221B">
      <w:pPr>
        <w:rPr>
          <w:sz w:val="14"/>
        </w:rPr>
      </w:pPr>
      <w:r w:rsidRPr="0039480E">
        <w:rPr>
          <w:sz w:val="14"/>
        </w:rPr>
        <w:t>What is an on-orbit collision like?</w:t>
      </w:r>
    </w:p>
    <w:p w14:paraId="5A9B6A53" w14:textId="77777777" w:rsidR="000D221B" w:rsidRPr="0039480E" w:rsidRDefault="000D221B" w:rsidP="000D221B">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174ADA3B" w14:textId="77777777" w:rsidR="000D221B" w:rsidRPr="0039480E" w:rsidRDefault="000D221B" w:rsidP="000D221B">
      <w:pPr>
        <w:rPr>
          <w:sz w:val="14"/>
        </w:rPr>
      </w:pPr>
      <w:r w:rsidRPr="0039480E">
        <w:rPr>
          <w:sz w:val="14"/>
        </w:rPr>
        <w:t>Do breakups look like the movies?</w:t>
      </w:r>
    </w:p>
    <w:p w14:paraId="2DA2C860" w14:textId="77777777" w:rsidR="000D221B" w:rsidRPr="0039480E" w:rsidRDefault="000D221B" w:rsidP="000D221B">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58EDD487" w14:textId="77777777" w:rsidR="000D221B" w:rsidRDefault="000D221B" w:rsidP="000D221B"/>
    <w:p w14:paraId="36FF2E16" w14:textId="77777777" w:rsidR="000D221B" w:rsidRDefault="000D221B" w:rsidP="000D221B">
      <w:pPr>
        <w:pStyle w:val="Heading4"/>
      </w:pPr>
      <w:r>
        <w:t xml:space="preserve">Rivalrous orbits create space conflict and </w:t>
      </w:r>
      <w:r w:rsidRPr="0082664C">
        <w:rPr>
          <w:u w:val="single"/>
        </w:rPr>
        <w:t>turn</w:t>
      </w:r>
      <w:r>
        <w:t xml:space="preserve"> good satellites.</w:t>
      </w:r>
    </w:p>
    <w:p w14:paraId="7697E32C" w14:textId="77777777" w:rsidR="000D221B" w:rsidRPr="004254A0" w:rsidRDefault="000D221B" w:rsidP="000D221B">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3BF2FF61" w14:textId="77777777" w:rsidR="000D221B" w:rsidRPr="004254A0" w:rsidRDefault="000D221B" w:rsidP="000D221B">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743BF165" w14:textId="77777777" w:rsidR="000D221B" w:rsidRPr="0082664C" w:rsidRDefault="000D221B" w:rsidP="000D221B">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3AA8A2A2" w14:textId="77777777" w:rsidR="000D221B" w:rsidRPr="004254A0" w:rsidRDefault="000D221B" w:rsidP="000D221B">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7273ECE7" w14:textId="77777777" w:rsidR="000D221B" w:rsidRPr="004254A0" w:rsidRDefault="000D221B" w:rsidP="000D221B">
      <w:pPr>
        <w:rPr>
          <w:sz w:val="14"/>
        </w:rPr>
      </w:pPr>
      <w:r w:rsidRPr="004254A0">
        <w:rPr>
          <w:sz w:val="14"/>
        </w:rPr>
        <w:t>A little history</w:t>
      </w:r>
    </w:p>
    <w:p w14:paraId="645441C4" w14:textId="77777777" w:rsidR="000D221B" w:rsidRPr="004254A0" w:rsidRDefault="000D221B" w:rsidP="000D221B">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0F6BF31E" w14:textId="77777777" w:rsidR="000D221B" w:rsidRPr="004254A0" w:rsidRDefault="000D221B" w:rsidP="000D221B">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3B5A837D" w14:textId="77777777" w:rsidR="000D221B" w:rsidRPr="004254A0" w:rsidRDefault="000D221B" w:rsidP="000D221B">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1A733817" w14:textId="77777777" w:rsidR="000D221B" w:rsidRPr="004254A0" w:rsidRDefault="000D221B" w:rsidP="000D221B">
      <w:pPr>
        <w:rPr>
          <w:sz w:val="14"/>
        </w:rPr>
      </w:pPr>
      <w:r w:rsidRPr="004254A0">
        <w:rPr>
          <w:sz w:val="14"/>
        </w:rPr>
        <w:t>A lack of coordination</w:t>
      </w:r>
    </w:p>
    <w:p w14:paraId="513B907D" w14:textId="77777777" w:rsidR="000D221B" w:rsidRPr="004254A0" w:rsidRDefault="000D221B" w:rsidP="000D221B">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7522E5D8" w14:textId="77777777" w:rsidR="000D221B" w:rsidRPr="004254A0" w:rsidRDefault="000D221B" w:rsidP="000D221B">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56D898E3" w14:textId="77777777" w:rsidR="000D221B" w:rsidRDefault="000D221B" w:rsidP="000D221B">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E6E1B66" w14:textId="77777777" w:rsidR="000D221B" w:rsidRDefault="000D221B" w:rsidP="000D221B">
      <w:pPr>
        <w:pStyle w:val="Heading4"/>
      </w:pPr>
      <w:r>
        <w:t xml:space="preserve">Triggers </w:t>
      </w:r>
      <w:r w:rsidRPr="00B70BA9">
        <w:rPr>
          <w:u w:val="single"/>
        </w:rPr>
        <w:t>space escalation</w:t>
      </w:r>
      <w:r>
        <w:t xml:space="preserve"> and nuclear war.</w:t>
      </w:r>
    </w:p>
    <w:p w14:paraId="711DF736" w14:textId="77777777" w:rsidR="000D221B" w:rsidRPr="00B70BA9" w:rsidRDefault="000D221B" w:rsidP="000D221B">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3" w:history="1">
        <w:r w:rsidRPr="001A64CC">
          <w:rPr>
            <w:rStyle w:val="Hyperlink"/>
          </w:rPr>
          <w:t>https://www.theintlscholar.com/periodical/12/14/2020/analysis-commercialization-space-risk-international-law-military-space-race</w:t>
        </w:r>
      </w:hyperlink>
      <w:r>
        <w:t>] Justin</w:t>
      </w:r>
    </w:p>
    <w:p w14:paraId="25A1C6AF" w14:textId="77777777" w:rsidR="000D221B" w:rsidRPr="00B70BA9" w:rsidRDefault="000D221B" w:rsidP="000D221B">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4A4FE8FC" w14:textId="77777777" w:rsidR="000D221B" w:rsidRPr="00B70BA9" w:rsidRDefault="000D221B" w:rsidP="000D221B">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76A9FB56" w14:textId="77777777" w:rsidR="000D221B" w:rsidRPr="00B70BA9" w:rsidRDefault="000D221B" w:rsidP="000D221B">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721C12BE" w14:textId="77777777" w:rsidR="000D221B" w:rsidRDefault="000D221B" w:rsidP="000D221B">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3A07F0A5" w14:textId="77777777" w:rsidR="000D221B" w:rsidRDefault="000D221B" w:rsidP="000D221B"/>
    <w:p w14:paraId="5DA7B9E3" w14:textId="77777777" w:rsidR="000D221B" w:rsidRDefault="000D221B" w:rsidP="000D221B">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06933267" w14:textId="77777777" w:rsidR="000D221B" w:rsidRPr="003B5F2E" w:rsidRDefault="000D221B" w:rsidP="000D221B">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4" w:history="1">
        <w:r w:rsidRPr="00EE4324">
          <w:rPr>
            <w:rStyle w:val="Hyperlink"/>
          </w:rPr>
          <w:t>https://arxiv.org/pdf/2202.06994.pdf</w:t>
        </w:r>
      </w:hyperlink>
      <w:r>
        <w:t>] Justin</w:t>
      </w:r>
    </w:p>
    <w:p w14:paraId="58015356" w14:textId="77777777" w:rsidR="000D221B" w:rsidRPr="003B5F2E" w:rsidRDefault="000D221B" w:rsidP="000D221B">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45E6F3BE" w14:textId="77777777" w:rsidR="000D221B" w:rsidRPr="003B5F2E" w:rsidRDefault="000D221B" w:rsidP="000D221B">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r w:rsidRPr="003B5F2E">
        <w:rPr>
          <w:highlight w:val="green"/>
          <w:u w:val="single"/>
        </w:rPr>
        <w:t>OneWeb</w:t>
      </w:r>
      <w:r w:rsidRPr="00CB5887">
        <w:rPr>
          <w:u w:val="single"/>
        </w:rPr>
        <w:t xml:space="preserve"> constellation</w:t>
      </w:r>
      <w:r w:rsidRPr="003B5F2E">
        <w:rPr>
          <w:sz w:val="14"/>
        </w:rPr>
        <w:t>, now part-owned by the UK government. OneWeb satellites reside in altitude bands around 1200 km, to take advantage of a local minimum in the debris population. Seitzer (2020) has recommended that constellation operators take precautions to keep their satellites faint, and opt for altitude bands below roughly 600 km, to best combat the issue.</w:t>
      </w:r>
    </w:p>
    <w:p w14:paraId="48219045" w14:textId="77777777" w:rsidR="000D221B" w:rsidRDefault="000D221B" w:rsidP="000D221B">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programme will </w:t>
      </w:r>
      <w:r w:rsidRPr="00DB2E23">
        <w:rPr>
          <w:rStyle w:val="Emphasis"/>
        </w:rPr>
        <w:t>undoubtedly</w:t>
      </w:r>
      <w:r w:rsidRPr="003B5F2E">
        <w:rPr>
          <w:u w:val="single"/>
        </w:rPr>
        <w:t xml:space="preserve"> pose problems</w:t>
      </w:r>
      <w:r w:rsidRPr="003B5F2E">
        <w:rPr>
          <w:sz w:val="14"/>
        </w:rPr>
        <w:t xml:space="preserve"> for existing SDA architectures (Bolden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Pirovano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4AA89583" w14:textId="77777777" w:rsidR="000D221B" w:rsidRDefault="000D221B" w:rsidP="000D221B"/>
    <w:p w14:paraId="407C9264" w14:textId="77777777" w:rsidR="000D221B" w:rsidRDefault="000D221B" w:rsidP="000D221B">
      <w:pPr>
        <w:pStyle w:val="Heading4"/>
      </w:pPr>
      <w:r>
        <w:t xml:space="preserve">Astronomical research solves </w:t>
      </w:r>
      <w:r w:rsidRPr="0094096E">
        <w:rPr>
          <w:u w:val="single"/>
        </w:rPr>
        <w:t>every existential threat</w:t>
      </w:r>
      <w:r>
        <w:t>.</w:t>
      </w:r>
    </w:p>
    <w:p w14:paraId="0608CAF7" w14:textId="77777777" w:rsidR="000D221B" w:rsidRDefault="000D221B" w:rsidP="000D221B">
      <w:r w:rsidRPr="0094096E">
        <w:rPr>
          <w:rStyle w:val="Style13ptBold"/>
        </w:rPr>
        <w:t>Harvard 17</w:t>
      </w:r>
      <w:r>
        <w:t xml:space="preserve"> [Harvard &amp; Smithsonian. No exact date but most recent image cited is from 2017. “</w:t>
      </w:r>
      <w:r w:rsidRPr="0094096E">
        <w:t>How can astronomy improve life on earth?</w:t>
      </w:r>
      <w:r>
        <w:t xml:space="preserve">.” Center for Astrophysics. </w:t>
      </w:r>
      <w:hyperlink r:id="rId15" w:history="1">
        <w:r w:rsidRPr="00EE4324">
          <w:rPr>
            <w:rStyle w:val="Hyperlink"/>
          </w:rPr>
          <w:t>https://www.cfa.harvard.edu/big-questions/how-can-astronomy-improve-life-earth</w:t>
        </w:r>
      </w:hyperlink>
      <w:r>
        <w:t>] Justin</w:t>
      </w:r>
    </w:p>
    <w:p w14:paraId="1A5F27E5" w14:textId="77777777" w:rsidR="000D221B" w:rsidRPr="0094096E" w:rsidRDefault="000D221B" w:rsidP="000D221B">
      <w:pPr>
        <w:rPr>
          <w:sz w:val="14"/>
        </w:rPr>
      </w:pPr>
      <w:r w:rsidRPr="0094096E">
        <w:rPr>
          <w:sz w:val="14"/>
        </w:rPr>
        <w:t>Our Work</w:t>
      </w:r>
    </w:p>
    <w:p w14:paraId="4F8A3E94" w14:textId="77777777" w:rsidR="000D221B" w:rsidRPr="0094096E" w:rsidRDefault="000D221B" w:rsidP="000D221B">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058F8B10" w14:textId="77777777" w:rsidR="000D221B" w:rsidRPr="0094096E" w:rsidRDefault="000D221B" w:rsidP="000D221B">
      <w:pPr>
        <w:rPr>
          <w:sz w:val="14"/>
        </w:rPr>
      </w:pPr>
      <w:r w:rsidRPr="0094096E">
        <w:rPr>
          <w:u w:val="single"/>
        </w:rPr>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6ED68960" w14:textId="77777777" w:rsidR="000D221B" w:rsidRPr="0094096E" w:rsidRDefault="000D221B" w:rsidP="000D221B">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When used for imaging, this is known as magnetic resonance imaging, or MRI. Scientists at the CfA are developing an open-access, low-magnetic-field human MRI instrument, that can be used for molecular imaging and the study of traumatic brain injury.</w:t>
      </w:r>
    </w:p>
    <w:p w14:paraId="37611A4B" w14:textId="77777777" w:rsidR="000D221B" w:rsidRPr="0094096E" w:rsidRDefault="000D221B" w:rsidP="000D221B">
      <w:pPr>
        <w:rPr>
          <w:sz w:val="14"/>
        </w:rPr>
      </w:pPr>
      <w:r w:rsidRPr="0094096E">
        <w:rPr>
          <w:sz w:val="14"/>
        </w:rPr>
        <w:t>On the other side of the coin, astrophysics sometimes adapts technology from the medical field. The complicated debris leftover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233A70CF" w14:textId="77777777" w:rsidR="000D221B" w:rsidRPr="0094096E" w:rsidRDefault="000D221B" w:rsidP="000D221B">
      <w:pPr>
        <w:rPr>
          <w:sz w:val="14"/>
        </w:rPr>
      </w:pPr>
      <w:r w:rsidRPr="0094096E">
        <w:rPr>
          <w:sz w:val="14"/>
        </w:rPr>
        <w:t xml:space="preserve">The Center for Astrophysics | Harvard &amp; Smithsonian sets the standard for astronomical discovery. By pursuing scientific research, our scientists never know what </w:t>
      </w:r>
      <w:proofErr w:type="gramStart"/>
      <w:r w:rsidRPr="0094096E">
        <w:rPr>
          <w:sz w:val="14"/>
        </w:rPr>
        <w:t>might be the next big breakthrough</w:t>
      </w:r>
      <w:proofErr w:type="gramEnd"/>
      <w:r w:rsidRPr="0094096E">
        <w:rPr>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14068C92" w14:textId="77777777" w:rsidR="000D221B" w:rsidRPr="0094096E" w:rsidRDefault="000D221B" w:rsidP="000D221B">
      <w:pPr>
        <w:rPr>
          <w:sz w:val="14"/>
        </w:rPr>
      </w:pPr>
      <w:r w:rsidRPr="0094096E">
        <w:rPr>
          <w:sz w:val="14"/>
        </w:rPr>
        <w:t>How Curiosity Drives Ingenuity</w:t>
      </w:r>
    </w:p>
    <w:p w14:paraId="5A4B6892" w14:textId="77777777" w:rsidR="000D221B" w:rsidRPr="0094096E" w:rsidRDefault="000D221B" w:rsidP="000D221B">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19F79756" w14:textId="77777777" w:rsidR="000D221B" w:rsidRPr="0094096E" w:rsidRDefault="000D221B" w:rsidP="000D221B">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4A75801B" w14:textId="77777777" w:rsidR="000D221B" w:rsidRPr="0094096E" w:rsidRDefault="000D221B" w:rsidP="000D221B">
      <w:pPr>
        <w:rPr>
          <w:sz w:val="14"/>
        </w:rPr>
      </w:pPr>
      <w:r w:rsidRPr="0094096E">
        <w:rPr>
          <w:rStyle w:val="Emphasis"/>
          <w:highlight w:val="green"/>
        </w:rPr>
        <w:t>Computers</w:t>
      </w:r>
      <w:r w:rsidRPr="0094096E">
        <w:rPr>
          <w:sz w:val="14"/>
        </w:rPr>
        <w:t xml:space="preserve">, </w:t>
      </w:r>
      <w:r w:rsidRPr="0094096E">
        <w:rPr>
          <w:rStyle w:val="Emphasis"/>
          <w:highlight w:val="green"/>
        </w:rPr>
        <w:t>satellites</w:t>
      </w:r>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18C058B0" w14:textId="77777777" w:rsidR="000D221B" w:rsidRPr="0094096E" w:rsidRDefault="000D221B" w:rsidP="000D221B">
      <w:pPr>
        <w:rPr>
          <w:sz w:val="14"/>
        </w:rPr>
      </w:pPr>
      <w:r w:rsidRPr="0094096E">
        <w:rPr>
          <w:sz w:val="14"/>
        </w:rPr>
        <w:t>Protecting the Planet</w:t>
      </w:r>
      <w:r>
        <w:rPr>
          <w:sz w:val="14"/>
        </w:rPr>
        <w:t xml:space="preserve"> </w:t>
      </w:r>
      <w:r w:rsidRPr="0094096E">
        <w:rPr>
          <w:sz w:val="14"/>
        </w:rPr>
        <w:t xml:space="preserve">In 1859, the Sun launched an </w:t>
      </w:r>
      <w:proofErr w:type="gramStart"/>
      <w:r w:rsidRPr="0094096E">
        <w:rPr>
          <w:sz w:val="14"/>
        </w:rPr>
        <w:t>enormous magnetized</w:t>
      </w:r>
      <w:proofErr w:type="gramEnd"/>
      <w:r w:rsidRPr="0094096E">
        <w:rPr>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The X-ray Telescope (XRT) aboard the Hinode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(CfA),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The Parker Solar Probe, will race through the Sun’s atmosphere, collecting material and measuring the solar wind at its source. It will eventually orbit seven times closer than any previous satellite, and withstand temperatures of 2,500 degrees (1,377 degrees Celsius). The Solar Wind Electrons Alphas and Protons (SWEAP) Investigation, developed by CfA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2617195A" w14:textId="77777777" w:rsidR="000D221B" w:rsidRPr="0094096E" w:rsidRDefault="000D221B" w:rsidP="000D221B">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5F345B20" w14:textId="77777777" w:rsidR="000D221B" w:rsidRPr="0094096E" w:rsidRDefault="000D221B" w:rsidP="000D221B">
      <w:pPr>
        <w:rPr>
          <w:sz w:val="14"/>
        </w:rPr>
      </w:pPr>
      <w:r w:rsidRPr="0094096E">
        <w:rPr>
          <w:sz w:val="14"/>
        </w:rPr>
        <w:t xml:space="preserve">The Minor Planet Center, located at the Center for Astrophysics, is tasked by the International Astronomical Union to </w:t>
      </w:r>
      <w:r w:rsidRPr="0094096E">
        <w:rPr>
          <w:highlight w:val="green"/>
          <w:u w:val="single"/>
        </w:rPr>
        <w:t>collect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7698B4C3" w14:textId="77777777" w:rsidR="000D221B" w:rsidRPr="0094096E" w:rsidRDefault="000D221B" w:rsidP="000D221B">
      <w:pPr>
        <w:rPr>
          <w:sz w:val="14"/>
        </w:rPr>
      </w:pPr>
      <w:r w:rsidRPr="0094096E">
        <w:rPr>
          <w:sz w:val="14"/>
        </w:rPr>
        <w:t>Benefits Beyond the Balance Sheet</w:t>
      </w:r>
    </w:p>
    <w:p w14:paraId="5B5B8A62" w14:textId="77777777" w:rsidR="000D221B" w:rsidRPr="0094096E" w:rsidRDefault="000D221B" w:rsidP="000D221B">
      <w:pPr>
        <w:rPr>
          <w:sz w:val="14"/>
        </w:rPr>
      </w:pPr>
      <w:r w:rsidRPr="0094096E">
        <w:rPr>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61D8C105" w14:textId="77777777" w:rsidR="000D221B" w:rsidRPr="0094096E" w:rsidRDefault="000D221B" w:rsidP="000D221B">
      <w:pPr>
        <w:rPr>
          <w:sz w:val="14"/>
        </w:rPr>
      </w:pPr>
      <w:r w:rsidRPr="0094096E">
        <w:rPr>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5371BA7A" w14:textId="77777777" w:rsidR="000D221B" w:rsidRDefault="000D221B" w:rsidP="000D221B">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4D0BB61B" w14:textId="489D10D0" w:rsidR="000D221B" w:rsidRDefault="000D221B" w:rsidP="000D221B"/>
    <w:p w14:paraId="6AA08619" w14:textId="77777777" w:rsidR="000D221B" w:rsidRPr="00DE79D4" w:rsidRDefault="000D221B" w:rsidP="000D221B">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2B455323" w14:textId="77777777" w:rsidR="000D221B" w:rsidRPr="00DE79D4" w:rsidRDefault="000D221B" w:rsidP="000D221B">
      <w:r w:rsidRPr="00DE79D4">
        <w:t xml:space="preserve">Josy </w:t>
      </w:r>
      <w:r w:rsidRPr="00DE79D4">
        <w:rPr>
          <w:rStyle w:val="Style13ptBold"/>
        </w:rPr>
        <w:t>O’Donnell 18</w:t>
      </w:r>
      <w:r w:rsidRPr="00DE79D4">
        <w:t>, creator of Conservation Institute, “WHAT HAPPENS TO THE “SPACE JUNK” THAT FALLS BACK TO EARTH?,” https://ourplnt.com/space-junk-earth/#axzz5xRXia1uD</w:t>
      </w:r>
    </w:p>
    <w:p w14:paraId="1D932854" w14:textId="77777777" w:rsidR="000D221B" w:rsidRPr="00B272AA" w:rsidRDefault="000D221B" w:rsidP="000D221B">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317EE45A" w14:textId="77777777" w:rsidR="000D221B" w:rsidRPr="003F2E74" w:rsidRDefault="000D221B" w:rsidP="000D221B">
      <w:pPr>
        <w:pStyle w:val="Heading4"/>
        <w:rPr>
          <w:rStyle w:val="Style13ptBold"/>
          <w:b/>
          <w:bCs w:val="0"/>
        </w:rPr>
      </w:pPr>
      <w:r w:rsidRPr="003F2E74">
        <w:rPr>
          <w:rStyle w:val="Style13ptBold"/>
          <w:b/>
        </w:rPr>
        <w:t>Ozone collapse causes extinction.</w:t>
      </w:r>
    </w:p>
    <w:p w14:paraId="6C0B0F42" w14:textId="77777777" w:rsidR="000D221B" w:rsidRPr="00E14CC9" w:rsidRDefault="000D221B" w:rsidP="000D221B">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7F554A83" w14:textId="77777777" w:rsidR="000D221B" w:rsidRPr="00E07AE1" w:rsidRDefault="000D221B" w:rsidP="000D221B">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06188764" w14:textId="77777777" w:rsidR="000D221B" w:rsidRPr="00B844AE" w:rsidRDefault="000D221B" w:rsidP="000D221B">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760ECE48" w14:textId="77777777" w:rsidR="000D221B" w:rsidRPr="00B844AE" w:rsidRDefault="000D221B" w:rsidP="000D221B">
      <w:pPr>
        <w:rPr>
          <w:sz w:val="14"/>
        </w:rPr>
      </w:pPr>
      <w:r w:rsidRPr="00B844AE">
        <w:rPr>
          <w:sz w:val="14"/>
        </w:rP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310CA0E2" w14:textId="77777777" w:rsidR="000D221B" w:rsidRPr="00B844AE" w:rsidRDefault="000D221B" w:rsidP="000D221B">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4C84DA56" w14:textId="77777777" w:rsidR="000D221B" w:rsidRPr="00E07AE1" w:rsidRDefault="000D221B" w:rsidP="000D221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1FB90616" w14:textId="77777777" w:rsidR="000D221B" w:rsidRPr="00B844AE" w:rsidRDefault="000D221B" w:rsidP="000D221B">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182B429A" w14:textId="77777777" w:rsidR="000D221B" w:rsidRPr="00B844AE" w:rsidRDefault="000D221B" w:rsidP="000D221B">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EA6C1CC" w14:textId="77777777" w:rsidR="000D221B" w:rsidRPr="00B844AE" w:rsidRDefault="000D221B" w:rsidP="000D221B">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E657D42" w14:textId="77777777" w:rsidR="000D221B" w:rsidRPr="00B844AE" w:rsidRDefault="000D221B" w:rsidP="000D221B">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46833820" w14:textId="77777777" w:rsidR="000D221B" w:rsidRPr="00E14CC9" w:rsidRDefault="000D221B" w:rsidP="000D221B">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collapse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330CF3E0" w14:textId="77777777" w:rsidR="000D221B" w:rsidRPr="00E07AE1" w:rsidRDefault="000D221B" w:rsidP="000D221B">
      <w:pPr>
        <w:rPr>
          <w:rStyle w:val="Emphasis"/>
        </w:rPr>
      </w:pPr>
      <w:r w:rsidRPr="00E07AE1">
        <w:rPr>
          <w:rStyle w:val="Emphasis"/>
        </w:rPr>
        <w:t>From Climate Change to Climate Emergency</w:t>
      </w:r>
    </w:p>
    <w:p w14:paraId="12F4A076" w14:textId="77777777" w:rsidR="000D221B" w:rsidRPr="00E07AE1" w:rsidRDefault="000D221B" w:rsidP="000D221B">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4DBC784D" w14:textId="77777777" w:rsidR="000D221B" w:rsidRPr="00B844AE" w:rsidRDefault="000D221B" w:rsidP="000D221B">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4C9AD314" w14:textId="77777777" w:rsidR="000D221B" w:rsidRDefault="000D221B" w:rsidP="000D221B"/>
    <w:p w14:paraId="55561734" w14:textId="77777777" w:rsidR="000D221B" w:rsidRPr="004B3D48" w:rsidRDefault="000D221B" w:rsidP="000D221B">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62C50738" w14:textId="77777777" w:rsidR="000D221B" w:rsidRPr="004B3D48" w:rsidRDefault="000D221B" w:rsidP="000D221B">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3BB2EDAC" w14:textId="77777777" w:rsidR="000D221B" w:rsidRPr="00283EEC" w:rsidRDefault="000D221B" w:rsidP="000D221B">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5A54C2C3" w14:textId="77777777" w:rsidR="000D221B" w:rsidRPr="00966BE3" w:rsidRDefault="000D221B" w:rsidP="000D221B">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00C0A689" w14:textId="77777777" w:rsidR="000D221B" w:rsidRPr="00283EEC" w:rsidRDefault="000D221B" w:rsidP="000D221B">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9C17443" w14:textId="77777777" w:rsidR="000D221B" w:rsidRDefault="000D221B" w:rsidP="000D221B">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0D962BC6" w14:textId="77777777" w:rsidR="000D221B" w:rsidRDefault="000D221B" w:rsidP="000D221B">
      <w:pPr>
        <w:rPr>
          <w:sz w:val="14"/>
        </w:rPr>
      </w:pPr>
    </w:p>
    <w:p w14:paraId="551A0C7E" w14:textId="77777777" w:rsidR="000D221B" w:rsidRPr="00137DC2" w:rsidRDefault="000D221B" w:rsidP="000D221B">
      <w:pPr>
        <w:pStyle w:val="Heading4"/>
      </w:pPr>
      <w:r>
        <w:t xml:space="preserve">Grid security is an </w:t>
      </w:r>
      <w:r>
        <w:rPr>
          <w:u w:val="single"/>
        </w:rPr>
        <w:t>impact filter</w:t>
      </w:r>
      <w:r>
        <w:t>.</w:t>
      </w:r>
    </w:p>
    <w:p w14:paraId="635E1523" w14:textId="77777777" w:rsidR="000D221B" w:rsidRPr="0041280F" w:rsidRDefault="000D221B" w:rsidP="000D221B">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2B5DD7FA" w14:textId="77777777" w:rsidR="000D221B" w:rsidRPr="00137DC2" w:rsidRDefault="000D221B" w:rsidP="000D221B">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to provide basic necessities</w:t>
      </w:r>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4A3359C0" w14:textId="77777777" w:rsidR="000D221B" w:rsidRPr="0094096E" w:rsidRDefault="000D221B" w:rsidP="000D221B">
      <w:pPr>
        <w:rPr>
          <w:sz w:val="14"/>
        </w:rPr>
      </w:pPr>
      <w:r w:rsidRPr="0094096E">
        <w:rPr>
          <w:sz w:val="14"/>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2F0702FA" w14:textId="77777777" w:rsidR="000D221B" w:rsidRPr="0094096E" w:rsidRDefault="000D221B" w:rsidP="000D221B">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3B09FDB3" w14:textId="77777777" w:rsidR="000D221B" w:rsidRPr="0094096E" w:rsidRDefault="000D221B" w:rsidP="000D221B">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r w:rsidRPr="00697263">
        <w:rPr>
          <w:rStyle w:val="StyleUnderline"/>
        </w:rPr>
        <w:t>a number of</w:t>
      </w:r>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09567D72" w14:textId="77777777" w:rsidR="000D221B" w:rsidRPr="0094096E" w:rsidRDefault="000D221B" w:rsidP="000D221B">
      <w:pPr>
        <w:rPr>
          <w:sz w:val="14"/>
        </w:rPr>
      </w:pPr>
      <w:r w:rsidRPr="0094096E">
        <w:rPr>
          <w:sz w:val="14"/>
        </w:rPr>
        <w:t xml:space="preserve">Lastly, </w:t>
      </w:r>
      <w:r w:rsidRPr="0094096E">
        <w:rPr>
          <w:rStyle w:val="StyleUnderline"/>
        </w:rPr>
        <w:t>both physical</w:t>
      </w:r>
      <w:r w:rsidRPr="0094096E">
        <w:rPr>
          <w:sz w:val="14"/>
        </w:rPr>
        <w:t xml:space="preserve"> [6, 8, 69, 89, 111] and </w:t>
      </w:r>
      <w:r w:rsidRPr="0094096E">
        <w:rPr>
          <w:rStyle w:val="StyleUnderline"/>
        </w:rPr>
        <w:t>cyber attacks</w:t>
      </w:r>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5617217B" w14:textId="77777777" w:rsidR="000D221B" w:rsidRPr="0094096E" w:rsidRDefault="000D221B" w:rsidP="000D221B">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506C45D2" w14:textId="77777777" w:rsidR="000D221B" w:rsidRPr="0094096E" w:rsidRDefault="000D221B" w:rsidP="000D221B">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64BF76D5" w14:textId="77777777" w:rsidR="000D221B" w:rsidRDefault="000D221B" w:rsidP="000D221B">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203EB8A6" w14:textId="77777777" w:rsidR="000D221B" w:rsidRDefault="000D221B" w:rsidP="000D221B">
      <w:pPr>
        <w:rPr>
          <w:sz w:val="14"/>
        </w:rPr>
      </w:pPr>
      <w:r w:rsidRPr="0094096E">
        <w:rPr>
          <w:sz w:val="14"/>
        </w:rPr>
        <w:t>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213E8808" w14:textId="77777777" w:rsidR="000D221B" w:rsidRPr="00452115" w:rsidRDefault="000D221B" w:rsidP="000D221B">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76F55892" w14:textId="77777777" w:rsidR="000D221B" w:rsidRDefault="000D221B" w:rsidP="000D221B">
      <w:pPr>
        <w:pStyle w:val="Heading4"/>
      </w:pPr>
      <w:r>
        <w:t xml:space="preserve">Debris triggers </w:t>
      </w:r>
      <w:r w:rsidRPr="006A63EE">
        <w:rPr>
          <w:u w:val="single"/>
        </w:rPr>
        <w:t>miscalculated war</w:t>
      </w:r>
      <w:r>
        <w:t>.</w:t>
      </w:r>
    </w:p>
    <w:p w14:paraId="3D53C5B0" w14:textId="77777777" w:rsidR="000D221B" w:rsidRPr="00A70361" w:rsidRDefault="000D221B" w:rsidP="000D221B">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7" w:history="1">
        <w:r w:rsidRPr="00BE0E32">
          <w:rPr>
            <w:rStyle w:val="Hyperlink"/>
          </w:rPr>
          <w:t>https://www.19fortyfive.com/2022/01/does-a-space-war-mean-a-nuclear-war/</w:t>
        </w:r>
      </w:hyperlink>
      <w:r>
        <w:t>] Justin</w:t>
      </w:r>
    </w:p>
    <w:p w14:paraId="51D3B319" w14:textId="77777777" w:rsidR="000D221B" w:rsidRPr="00A70361" w:rsidRDefault="000D221B" w:rsidP="000D221B">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418AAED5" w14:textId="77777777" w:rsidR="000D221B" w:rsidRPr="00A70361" w:rsidRDefault="000D221B" w:rsidP="000D221B">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0061F8AD" w14:textId="77777777" w:rsidR="000D221B" w:rsidRPr="00A70361" w:rsidRDefault="000D221B" w:rsidP="000D221B">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498DA96A" w14:textId="77777777" w:rsidR="000D221B" w:rsidRDefault="000D221B" w:rsidP="000D221B">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AA9138F" w14:textId="77777777" w:rsidR="000D221B" w:rsidRPr="00831EB4" w:rsidRDefault="000D221B" w:rsidP="000D221B">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23604B30" w14:textId="77777777" w:rsidR="000D221B" w:rsidRPr="00581846" w:rsidRDefault="000D221B" w:rsidP="000D221B">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40313C0A" w14:textId="77777777" w:rsidR="000D221B" w:rsidRPr="00B70BA9" w:rsidRDefault="000D221B" w:rsidP="000D221B">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3BD9300A" w14:textId="77777777" w:rsidR="000D221B" w:rsidRDefault="000D221B" w:rsidP="000D221B">
      <w:pPr>
        <w:pStyle w:val="Heading4"/>
      </w:pPr>
      <w:r>
        <w:t xml:space="preserve">No limited nuclear wars – </w:t>
      </w:r>
      <w:r w:rsidRPr="00784AC4">
        <w:rPr>
          <w:u w:val="single"/>
        </w:rPr>
        <w:t>extinction</w:t>
      </w:r>
      <w:r>
        <w:t xml:space="preserve">. </w:t>
      </w:r>
    </w:p>
    <w:p w14:paraId="1614B266" w14:textId="77777777" w:rsidR="000D221B" w:rsidRPr="00F35F0D" w:rsidRDefault="000D221B" w:rsidP="000D221B">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330CA076" w14:textId="77777777" w:rsidR="000D221B" w:rsidRPr="00177BE1" w:rsidRDefault="000D221B" w:rsidP="000D221B">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0674AB8F" w14:textId="77777777" w:rsidR="000D221B" w:rsidRPr="00177BE1" w:rsidRDefault="000D221B" w:rsidP="000D221B">
      <w:pPr>
        <w:rPr>
          <w:sz w:val="14"/>
        </w:rPr>
      </w:pPr>
      <w:r w:rsidRPr="00177BE1">
        <w:rPr>
          <w:sz w:val="14"/>
        </w:rPr>
        <w:t>Most (93%) have been built by Russia and in the US, 3,100 of them are ready to fire within hours.</w:t>
      </w:r>
    </w:p>
    <w:p w14:paraId="44E63483" w14:textId="77777777" w:rsidR="000D221B" w:rsidRPr="00177BE1" w:rsidRDefault="000D221B" w:rsidP="000D221B">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4E795BD5" w14:textId="77777777" w:rsidR="000D221B" w:rsidRPr="00177BE1" w:rsidRDefault="000D221B" w:rsidP="000D221B">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20C4D6D8" w14:textId="77777777" w:rsidR="000D221B" w:rsidRPr="00177BE1" w:rsidRDefault="000D221B" w:rsidP="000D221B">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3A72D57D" w14:textId="77777777" w:rsidR="000D221B" w:rsidRPr="00177BE1" w:rsidRDefault="000D221B" w:rsidP="000D221B">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6274FF04" w14:textId="77777777" w:rsidR="000D221B" w:rsidRPr="00177BE1" w:rsidRDefault="000D221B" w:rsidP="000D221B">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3D6817CB" w14:textId="77777777" w:rsidR="000D221B" w:rsidRPr="00177BE1" w:rsidRDefault="000D221B" w:rsidP="000D221B">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5D658A54" w14:textId="77777777" w:rsidR="000D221B" w:rsidRPr="00177BE1" w:rsidRDefault="000D221B" w:rsidP="000D221B">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1B78B294" w14:textId="77777777" w:rsidR="000D221B" w:rsidRPr="00177BE1" w:rsidRDefault="000D221B" w:rsidP="000D221B">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00678720" w14:textId="77777777" w:rsidR="000D221B" w:rsidRPr="00177BE1" w:rsidRDefault="000D221B" w:rsidP="000D221B">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1EB78250" w14:textId="77777777" w:rsidR="000D221B" w:rsidRPr="00177BE1" w:rsidRDefault="000D221B" w:rsidP="000D221B">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10EE693" w14:textId="77777777" w:rsidR="000D221B" w:rsidRPr="00177BE1" w:rsidRDefault="000D221B" w:rsidP="000D221B">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33B0370C" w14:textId="77777777" w:rsidR="000D221B" w:rsidRPr="00177BE1" w:rsidRDefault="000D221B" w:rsidP="000D221B">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A3C9032" w14:textId="77777777" w:rsidR="000D221B" w:rsidRPr="00177BE1" w:rsidRDefault="000D221B" w:rsidP="000D221B">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50747C0F" w14:textId="77777777" w:rsidR="000D221B" w:rsidRPr="00177BE1" w:rsidRDefault="000D221B" w:rsidP="000D221B">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1FC81BE3" w14:textId="77777777" w:rsidR="000D221B" w:rsidRPr="0094096E" w:rsidRDefault="000D221B" w:rsidP="000D221B">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5AE299BF" w14:textId="77777777" w:rsidR="000D221B" w:rsidRDefault="000D221B" w:rsidP="000D221B">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42311CC3" w14:textId="77777777" w:rsidR="000D221B" w:rsidRDefault="000D221B" w:rsidP="000D221B">
      <w:r w:rsidRPr="00BC10CA">
        <w:t xml:space="preserve">Prof. Dr. Nevin </w:t>
      </w:r>
      <w:r w:rsidRPr="00BC10CA">
        <w:rPr>
          <w:rStyle w:val="Style13ptBold"/>
        </w:rPr>
        <w:t>Demirbaş 18</w:t>
      </w:r>
      <w:r>
        <w:t xml:space="preserve"> – Professor, Department of Agricultural Economics, Ege University, “</w:t>
      </w:r>
      <w:r w:rsidRPr="00BC10CA">
        <w:t>Precision Agriculture in Terms of Food Security : Needs for The Future</w:t>
      </w:r>
      <w:r>
        <w:t xml:space="preserve">,” </w:t>
      </w:r>
      <w:hyperlink r:id="rId20" w:history="1">
        <w:r w:rsidRPr="00062733">
          <w:rPr>
            <w:rStyle w:val="Hyperlink"/>
          </w:rPr>
          <w:t>https://www.researchgate.net/publication/328655146_Precision_Agriculture_in_Terms_of_Food_Security_Needs_for_The_Future</w:t>
        </w:r>
      </w:hyperlink>
    </w:p>
    <w:p w14:paraId="71293FA6" w14:textId="77777777" w:rsidR="000D221B" w:rsidRDefault="000D221B" w:rsidP="000D221B">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assuming that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(Godfray et al., 2010; FAO, 2017). At the same time, farmers are experiencing greater competition for land, water, and energy, and the need to curb the many negative effects of food production on the environmentis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Godfray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(Hakkim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xml:space="preserve">, and, in particular, sensors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analyse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air and soil quality, while staying economically profitable (Sonka and Cheng, 2015; Webber et al., 2017). Stakeholders, such as farmers, seed producers, machinery manufacturers, and agricultural service providers are trying to influence this process (Schönfeld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567BC933" w14:textId="77777777" w:rsidR="000D221B" w:rsidRPr="00A17C83" w:rsidRDefault="000D221B" w:rsidP="000D221B">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65E29A24" w14:textId="77777777" w:rsidR="000D221B" w:rsidRPr="00A17C83" w:rsidRDefault="000D221B" w:rsidP="000D221B">
      <w:r w:rsidRPr="00A17C83">
        <w:rPr>
          <w:rStyle w:val="Style13ptBold"/>
        </w:rPr>
        <w:t xml:space="preserve">Cribb 19 </w:t>
      </w:r>
      <w:r>
        <w:rPr>
          <w:rStyle w:val="Style13ptBold"/>
          <w:b w:val="0"/>
          <w:sz w:val="22"/>
        </w:rPr>
        <w:t xml:space="preserve">– </w:t>
      </w:r>
      <w:r w:rsidRPr="00A17C83">
        <w:rPr>
          <w:rStyle w:val="Style13ptBold"/>
          <w:b w:val="0"/>
          <w:sz w:val="22"/>
        </w:rPr>
        <w:t>Julian</w:t>
      </w:r>
      <w:r>
        <w:rPr>
          <w:rStyle w:val="Style13ptBold"/>
          <w:b w:val="0"/>
          <w:sz w:val="22"/>
        </w:rPr>
        <w:t xml:space="preserve"> is an</w:t>
      </w:r>
      <w:r w:rsidRPr="00A17C83">
        <w:t xml:space="preserve"> </w:t>
      </w:r>
      <w:r>
        <w:t>a</w:t>
      </w:r>
      <w:r w:rsidRPr="00A17C83">
        <w:t>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21" w:history="1">
        <w:r w:rsidRPr="00A17C83">
          <w:rPr>
            <w:rStyle w:val="Hyperlink"/>
          </w:rPr>
          <w:t>https://www.cambridge.org/core/books/food-or-war/food-as-an-existential-risk/8C45279588CD572FE805B7E240DE7368</w:t>
        </w:r>
      </w:hyperlink>
      <w:r w:rsidRPr="00A17C83">
        <w:t>] Justin</w:t>
      </w:r>
    </w:p>
    <w:p w14:paraId="41405781" w14:textId="77777777" w:rsidR="000D221B" w:rsidRPr="008551FE" w:rsidRDefault="000D221B" w:rsidP="000D221B">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nutrients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mid century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urbanised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Nipah, Ebola, Marburg, Lassa and Hanta, Lujo, Junin, Machupo,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5C69D670" w14:textId="77777777" w:rsidR="000D221B" w:rsidRPr="0094096E" w:rsidRDefault="000D221B" w:rsidP="000D221B">
      <w:pPr>
        <w:rPr>
          <w:sz w:val="14"/>
        </w:rPr>
      </w:pPr>
    </w:p>
    <w:p w14:paraId="63547A13" w14:textId="77777777" w:rsidR="000D221B" w:rsidRDefault="000D221B" w:rsidP="000D221B">
      <w:pPr>
        <w:pStyle w:val="Heading4"/>
      </w:pPr>
      <w:r>
        <w:t xml:space="preserve">Satellites </w:t>
      </w:r>
      <w:r w:rsidRPr="00C56E26">
        <w:rPr>
          <w:u w:val="single"/>
        </w:rPr>
        <w:t>revolutionize</w:t>
      </w:r>
      <w:r>
        <w:t xml:space="preserve"> acidification response.</w:t>
      </w:r>
    </w:p>
    <w:p w14:paraId="3ADC209E" w14:textId="77777777" w:rsidR="000D221B" w:rsidRPr="00784AC4" w:rsidRDefault="000D221B" w:rsidP="000D221B">
      <w:r w:rsidRPr="00784AC4">
        <w:rPr>
          <w:rStyle w:val="Style13ptBold"/>
        </w:rPr>
        <w:t>Newton 20</w:t>
      </w:r>
      <w:r>
        <w:t xml:space="preserve"> – </w:t>
      </w:r>
      <w:r w:rsidRPr="00784AC4">
        <w:t>A freelance writer originally hailing from England, he moved to Berlin in 2012 and hasn’t looked back. Prior to this, he gained a MScEcon in Strategic Studies from Aberystywth, specialising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22" w:history="1">
        <w:r w:rsidRPr="001A64CC">
          <w:rPr>
            <w:rStyle w:val="Hyperlink"/>
          </w:rPr>
          <w:t>https://en.reset.org/satellite-technology-could-hold-key-measuring-oceans-increasing-acidification-08112020/</w:t>
        </w:r>
      </w:hyperlink>
      <w:r>
        <w:t>] Justin</w:t>
      </w:r>
    </w:p>
    <w:p w14:paraId="29DC0E96" w14:textId="77777777" w:rsidR="000D221B" w:rsidRPr="00784AC4" w:rsidRDefault="000D221B" w:rsidP="000D221B">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r w:rsidRPr="00B844AE">
        <w:rPr>
          <w:rStyle w:val="Emphasis"/>
          <w:highlight w:val="green"/>
        </w:rPr>
        <w:t>revolutionise</w:t>
      </w:r>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7A286B61" w14:textId="77777777" w:rsidR="000D221B" w:rsidRPr="00784AC4" w:rsidRDefault="000D221B" w:rsidP="000D221B">
      <w:pPr>
        <w:rPr>
          <w:u w:val="single"/>
        </w:rPr>
      </w:pPr>
      <w:r w:rsidRPr="00784AC4">
        <w:rPr>
          <w:sz w:val="14"/>
        </w:rPr>
        <w:t xml:space="preserve">And some satellites are able to go even further than that. Using specialised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7BAC4EBD" w14:textId="77777777" w:rsidR="000D221B" w:rsidRPr="00784AC4" w:rsidRDefault="000D221B" w:rsidP="000D221B">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particular note is the Tropomi (TROPOspheric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By detecting fluctuations in these various wave-lengths, the satellite can detect the presence of compounds such as sulphur dioxide and nitrogen dioxide.</w:t>
      </w:r>
    </w:p>
    <w:p w14:paraId="1C559515" w14:textId="77777777" w:rsidR="000D221B" w:rsidRPr="00784AC4" w:rsidRDefault="000D221B" w:rsidP="000D221B">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1A451A2D" w14:textId="77777777" w:rsidR="000D221B" w:rsidRPr="00784AC4" w:rsidRDefault="000D221B" w:rsidP="000D221B">
      <w:pPr>
        <w:rPr>
          <w:sz w:val="14"/>
        </w:rPr>
      </w:pPr>
      <w:r w:rsidRPr="00784AC4">
        <w:rPr>
          <w:sz w:val="14"/>
        </w:rPr>
        <w:t>Examining Our Oceans From Space</w:t>
      </w:r>
    </w:p>
    <w:p w14:paraId="6809F820" w14:textId="77777777" w:rsidR="000D221B" w:rsidRPr="00784AC4" w:rsidRDefault="000D221B" w:rsidP="000D221B">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programmes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But, this effect takes its toll. In recent years </w:t>
      </w:r>
      <w:r w:rsidRPr="00784AC4">
        <w:rPr>
          <w:u w:val="single"/>
        </w:rPr>
        <w:t>the ocean’s chemical balance has been shifting with seawater becoming less alkaline and more acidic.</w:t>
      </w:r>
    </w:p>
    <w:p w14:paraId="6180E446" w14:textId="77777777" w:rsidR="000D221B" w:rsidRPr="00784AC4" w:rsidRDefault="000D221B" w:rsidP="000D221B">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ocean food chains.</w:t>
      </w:r>
    </w:p>
    <w:p w14:paraId="28C24CEA" w14:textId="77777777" w:rsidR="000D221B" w:rsidRPr="00784AC4" w:rsidRDefault="000D221B" w:rsidP="000D221B">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r w:rsidRPr="00B844AE">
        <w:rPr>
          <w:highlight w:val="green"/>
          <w:u w:val="single"/>
        </w:rPr>
        <w:t>looked into</w:t>
      </w:r>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410D6DAC" w14:textId="77777777" w:rsidR="000D221B" w:rsidRPr="00784AC4" w:rsidRDefault="000D221B" w:rsidP="000D221B">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centimetres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3B352FF5" w14:textId="77777777" w:rsidR="000D221B" w:rsidRPr="00784AC4" w:rsidRDefault="000D221B" w:rsidP="000D221B">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027DA6FE" w14:textId="77777777" w:rsidR="000D221B" w:rsidRPr="00784AC4" w:rsidRDefault="000D221B" w:rsidP="000D221B">
      <w:pPr>
        <w:rPr>
          <w:sz w:val="14"/>
        </w:rPr>
      </w:pPr>
      <w:r w:rsidRPr="00784AC4">
        <w:rPr>
          <w:sz w:val="14"/>
        </w:rPr>
        <w:t>Are Satellites Up to the Task?</w:t>
      </w:r>
    </w:p>
    <w:p w14:paraId="297C21B6" w14:textId="77777777" w:rsidR="000D221B" w:rsidRPr="00784AC4" w:rsidRDefault="000D221B" w:rsidP="000D221B">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1A2608E1" w14:textId="77777777" w:rsidR="000D221B" w:rsidRDefault="000D221B" w:rsidP="000D221B">
      <w:pPr>
        <w:pStyle w:val="Heading4"/>
      </w:pPr>
      <w:r>
        <w:t xml:space="preserve">Extinction – </w:t>
      </w:r>
      <w:r w:rsidRPr="00A02DAA">
        <w:rPr>
          <w:u w:val="single"/>
        </w:rPr>
        <w:t>empirics</w:t>
      </w:r>
      <w:r>
        <w:t>.</w:t>
      </w:r>
    </w:p>
    <w:p w14:paraId="402F6E57" w14:textId="77777777" w:rsidR="000D221B" w:rsidRPr="00A02DAA" w:rsidRDefault="000D221B" w:rsidP="000D221B">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23"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76A8C7D5" w14:textId="77777777" w:rsidR="000D221B" w:rsidRPr="00A02DAA" w:rsidRDefault="000D221B" w:rsidP="000D221B">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44073A7A" w14:textId="77777777" w:rsidR="000D221B" w:rsidRPr="00A02DAA" w:rsidRDefault="000D221B" w:rsidP="000D221B">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645B3D26" w14:textId="77777777" w:rsidR="000D221B" w:rsidRPr="00A02DAA" w:rsidRDefault="000D221B" w:rsidP="000D221B">
      <w:pPr>
        <w:rPr>
          <w:sz w:val="14"/>
        </w:rPr>
      </w:pPr>
      <w:r w:rsidRPr="00A02DAA">
        <w:rPr>
          <w:sz w:val="14"/>
        </w:rPr>
        <w:t>The researchers analysed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1B45CB0D" w14:textId="77777777" w:rsidR="000D221B" w:rsidRPr="00A02DAA" w:rsidRDefault="000D221B" w:rsidP="000D221B">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5F8B68F1" w14:textId="77777777" w:rsidR="000D221B" w:rsidRPr="00A02DAA" w:rsidRDefault="000D221B" w:rsidP="000D221B">
      <w:pPr>
        <w:rPr>
          <w:sz w:val="14"/>
        </w:rPr>
      </w:pPr>
      <w:r w:rsidRPr="00A02DAA">
        <w:rPr>
          <w:sz w:val="14"/>
        </w:rPr>
        <w:t>The oceans acidified because the meteorite impact vaporised rocks containing sulphates and carbonates, causing sulphuric acid and carbonic acid to rain down. The mass die-off of plants on land after the strike also increased CO2 in the atmosphere.</w:t>
      </w:r>
    </w:p>
    <w:p w14:paraId="0245E0BD" w14:textId="77777777" w:rsidR="000D221B" w:rsidRPr="00A02DAA" w:rsidRDefault="000D221B" w:rsidP="000D221B">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said Michael Henehan at the GFZ German research centre for geosciences in Potsdam, who led the study. “Before we had the idea, but we did not have the empirical proof.”</w:t>
      </w:r>
    </w:p>
    <w:p w14:paraId="4DCB5773" w14:textId="77777777" w:rsidR="000D221B" w:rsidRPr="00A02DAA" w:rsidRDefault="000D221B" w:rsidP="000D221B">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0CE6B7BE" w14:textId="77777777" w:rsidR="000D221B" w:rsidRPr="00A02DAA" w:rsidRDefault="000D221B" w:rsidP="000D221B">
      <w:pPr>
        <w:rPr>
          <w:sz w:val="14"/>
        </w:rPr>
      </w:pPr>
      <w:r w:rsidRPr="00A02DAA">
        <w:rPr>
          <w:sz w:val="14"/>
        </w:rPr>
        <w:t>Henehan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0A2399CA" w14:textId="77777777" w:rsidR="000D221B" w:rsidRPr="00A02DAA" w:rsidRDefault="000D221B" w:rsidP="000D221B">
      <w:pPr>
        <w:rPr>
          <w:sz w:val="14"/>
        </w:rPr>
      </w:pPr>
      <w:r w:rsidRPr="00A02DAA">
        <w:rPr>
          <w:sz w:val="14"/>
        </w:rPr>
        <w:t>Henehan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12CFA2D7" w14:textId="77777777" w:rsidR="000D221B" w:rsidRPr="00A02DAA" w:rsidRDefault="000D221B" w:rsidP="000D221B">
      <w:pPr>
        <w:rPr>
          <w:sz w:val="14"/>
        </w:rPr>
      </w:pPr>
      <w:r w:rsidRPr="00A02DAA">
        <w:rPr>
          <w:sz w:val="14"/>
        </w:rPr>
        <w:t>The research, published in the journal Proceedings of the National Academy of Sciences, analysed sediments that Henehan encountered by chance, during a conference field trip in the Netherlands. The sediments, which straddle the moment of the impact, lie in caves that were used by people hiding from the Nazis during the second world war. “It was so lucky,” said Henehan.</w:t>
      </w:r>
    </w:p>
    <w:p w14:paraId="42A6DE62" w14:textId="77777777" w:rsidR="000D221B" w:rsidRPr="00A02DAA" w:rsidRDefault="000D221B" w:rsidP="000D221B">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16AE2BFF" w14:textId="77777777" w:rsidR="000D221B" w:rsidRPr="00A02DAA" w:rsidRDefault="000D221B" w:rsidP="000D221B">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32DA99AC" w14:textId="77777777" w:rsidR="000D221B" w:rsidRPr="00A02DAA" w:rsidRDefault="000D221B" w:rsidP="000D221B">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074632A1" w14:textId="77777777" w:rsidR="000D221B" w:rsidRPr="00A02DAA" w:rsidRDefault="000D221B" w:rsidP="000D221B">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2B11077B" w14:textId="77777777" w:rsidR="000D221B" w:rsidRPr="00A02DAA" w:rsidRDefault="000D221B" w:rsidP="000D221B">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4758CDFA" w14:textId="77777777" w:rsidR="000D221B" w:rsidRPr="00C62E98" w:rsidRDefault="000D221B" w:rsidP="000D221B">
      <w:pPr>
        <w:rPr>
          <w:sz w:val="14"/>
        </w:rPr>
      </w:pPr>
      <w:r w:rsidRPr="00A02DAA">
        <w:rPr>
          <w:sz w:val="14"/>
        </w:rPr>
        <w:t>Henehan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34E2D6EC" w14:textId="3D5491DF" w:rsidR="000D221B" w:rsidRDefault="000D221B" w:rsidP="000D221B">
      <w:pPr>
        <w:rPr>
          <w:sz w:val="14"/>
        </w:rPr>
      </w:pPr>
    </w:p>
    <w:p w14:paraId="20615488" w14:textId="77777777" w:rsidR="000D221B" w:rsidRDefault="000D221B" w:rsidP="000D221B">
      <w:pPr>
        <w:pStyle w:val="Heading3"/>
      </w:pPr>
      <w:r>
        <w:t>1AC – Framing</w:t>
      </w:r>
    </w:p>
    <w:p w14:paraId="50F4A312" w14:textId="643A7763" w:rsidR="000D221B" w:rsidRPr="00361031" w:rsidRDefault="000D221B" w:rsidP="000D221B">
      <w:pPr>
        <w:pStyle w:val="Heading4"/>
        <w:rPr>
          <w:rFonts w:cs="Calibri"/>
        </w:rPr>
      </w:pPr>
      <w:r w:rsidRPr="00361031">
        <w:t xml:space="preserve">The standard is maximizing expected well-being – to clarify, </w:t>
      </w:r>
      <w:r w:rsidRPr="00361031">
        <w:rPr>
          <w:u w:val="single"/>
        </w:rPr>
        <w:t>saving lives.</w:t>
      </w:r>
    </w:p>
    <w:p w14:paraId="2EC9AF10" w14:textId="632EAC6E" w:rsidR="000D221B" w:rsidRPr="00E972A3" w:rsidRDefault="000D221B" w:rsidP="000D221B">
      <w:pPr>
        <w:pStyle w:val="Heading4"/>
        <w:rPr>
          <w:bCs/>
        </w:rPr>
      </w:pPr>
      <w:r>
        <w:t>Extinction</w:t>
      </w:r>
      <w:r w:rsidRPr="00E972A3">
        <w:t xml:space="preserve"> </w:t>
      </w:r>
      <w:r w:rsidRPr="00E972A3">
        <w:rPr>
          <w:u w:val="single"/>
        </w:rPr>
        <w:t>outweighs</w:t>
      </w:r>
      <w:r w:rsidRPr="00E972A3">
        <w:t>.</w:t>
      </w:r>
    </w:p>
    <w:p w14:paraId="0A4DCBC3" w14:textId="77777777" w:rsidR="000D221B" w:rsidRDefault="000D221B" w:rsidP="000D221B">
      <w:r>
        <w:rPr>
          <w:rStyle w:val="Heading4Char"/>
        </w:rPr>
        <w:t>MacAskill 14</w:t>
      </w:r>
      <w:r>
        <w:t xml:space="preserve"> [William, Oxford Philosopher and youngest tenured philosopher in the world, Normative Uncertainty, 2014]</w:t>
      </w:r>
    </w:p>
    <w:p w14:paraId="658EAE3C" w14:textId="77777777" w:rsidR="000D221B" w:rsidRDefault="000D221B" w:rsidP="000D221B">
      <w:pPr>
        <w:rPr>
          <w:sz w:val="12"/>
        </w:rPr>
      </w:pPr>
      <w:r>
        <w:rPr>
          <w:rStyle w:val="StyleUnderline"/>
        </w:rPr>
        <w:t xml:space="preserve">The human race might go extinct </w:t>
      </w:r>
      <w:r>
        <w:rPr>
          <w:sz w:val="12"/>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r>
        <w:rPr>
          <w:sz w:val="12"/>
        </w:rPr>
        <w:t xml:space="preserve">The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credences,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706CFE36" w14:textId="77777777" w:rsidR="000D221B" w:rsidRPr="0094096E" w:rsidRDefault="000D221B" w:rsidP="000D221B">
      <w:pPr>
        <w:rPr>
          <w:sz w:val="14"/>
        </w:rPr>
      </w:pPr>
    </w:p>
    <w:p w14:paraId="7D5BF32C" w14:textId="3F108E6B" w:rsidR="00A95652" w:rsidRDefault="000D221B" w:rsidP="000D221B">
      <w:pPr>
        <w:pStyle w:val="Heading3"/>
      </w:pPr>
      <w:r>
        <w:t>1AC – Underview</w:t>
      </w:r>
    </w:p>
    <w:p w14:paraId="0C671C4B" w14:textId="597223C0" w:rsidR="000D221B" w:rsidRPr="000D221B" w:rsidRDefault="000D221B" w:rsidP="000D221B">
      <w:pPr>
        <w:pStyle w:val="Heading4"/>
      </w:pPr>
      <w:r>
        <w:t xml:space="preserve">1AR theory is legit – anything else means infinite abuse – drop the debater, competing interps, and the highest layer – 1AR is too short to make up for the time tradeoff – no RVIs – </w:t>
      </w:r>
      <w:proofErr w:type="gramStart"/>
      <w:r>
        <w:t>6 minute</w:t>
      </w:r>
      <w:proofErr w:type="gramEnd"/>
      <w:r>
        <w:t xml:space="preserve"> 2nr means they can brute force me everytime</w:t>
      </w:r>
    </w:p>
    <w:sectPr w:rsidR="000D221B" w:rsidRPr="000D22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Sabon LT St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2AFB0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3"/>
  </w:num>
  <w:num w:numId="13">
    <w:abstractNumId w:val="20"/>
  </w:num>
  <w:num w:numId="14">
    <w:abstractNumId w:val="0"/>
  </w:num>
  <w:num w:numId="15">
    <w:abstractNumId w:val="15"/>
  </w:num>
  <w:num w:numId="16">
    <w:abstractNumId w:val="17"/>
  </w:num>
  <w:num w:numId="17">
    <w:abstractNumId w:val="21"/>
  </w:num>
  <w:num w:numId="18">
    <w:abstractNumId w:val="16"/>
  </w:num>
  <w:num w:numId="19">
    <w:abstractNumId w:val="11"/>
  </w:num>
  <w:num w:numId="20">
    <w:abstractNumId w:val="19"/>
  </w:num>
  <w:num w:numId="21">
    <w:abstractNumId w:val="22"/>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0D221B"/>
    <w:rsid w:val="00010A0D"/>
    <w:rsid w:val="000139A3"/>
    <w:rsid w:val="00060BEC"/>
    <w:rsid w:val="000A6BA8"/>
    <w:rsid w:val="000D221B"/>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9FA1D"/>
  <w15:chartTrackingRefBased/>
  <w15:docId w15:val="{E2814AB3-9C2A-41FE-B503-FC4DFC14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221B"/>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0D22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D22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0D22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D221B"/>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0D221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0D221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D221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D221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D221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D22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221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0D221B"/>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0D221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0D221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D221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D221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221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D221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D221B"/>
    <w:rPr>
      <w:color w:val="auto"/>
      <w:u w:val="none"/>
    </w:rPr>
  </w:style>
  <w:style w:type="character" w:styleId="FollowedHyperlink">
    <w:name w:val="FollowedHyperlink"/>
    <w:basedOn w:val="DefaultParagraphFont"/>
    <w:uiPriority w:val="99"/>
    <w:unhideWhenUsed/>
    <w:rsid w:val="000D221B"/>
    <w:rPr>
      <w:color w:val="auto"/>
      <w:u w:val="none"/>
    </w:rPr>
  </w:style>
  <w:style w:type="character" w:customStyle="1" w:styleId="Heading5Char">
    <w:name w:val="Heading 5 Char"/>
    <w:aliases w:val="Text Char"/>
    <w:basedOn w:val="DefaultParagraphFont"/>
    <w:link w:val="Heading5"/>
    <w:rsid w:val="000D221B"/>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0D221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0D221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0D221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0D221B"/>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0D221B"/>
    <w:rPr>
      <w:color w:val="605E5C"/>
      <w:shd w:val="clear" w:color="auto" w:fill="E1DFDD"/>
    </w:rPr>
  </w:style>
  <w:style w:type="paragraph" w:styleId="ListParagraph">
    <w:name w:val="List Paragraph"/>
    <w:aliases w:val="6 font"/>
    <w:basedOn w:val="Normal"/>
    <w:uiPriority w:val="99"/>
    <w:unhideWhenUsed/>
    <w:qFormat/>
    <w:rsid w:val="000D221B"/>
    <w:pPr>
      <w:ind w:left="720"/>
      <w:contextualSpacing/>
    </w:pPr>
  </w:style>
  <w:style w:type="paragraph" w:customStyle="1" w:styleId="Emphasis1">
    <w:name w:val="Emphasis1"/>
    <w:basedOn w:val="Normal"/>
    <w:link w:val="Emphasis"/>
    <w:autoRedefine/>
    <w:uiPriority w:val="7"/>
    <w:qFormat/>
    <w:rsid w:val="000D22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0D221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0D22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0D221B"/>
    <w:rPr>
      <w:u w:val="single"/>
    </w:rPr>
  </w:style>
  <w:style w:type="paragraph" w:styleId="Title">
    <w:name w:val="Title"/>
    <w:aliases w:val="Cites and Cards,UNDERLINE,Bold Underlined,title,Block Heading,Read This"/>
    <w:basedOn w:val="Normal"/>
    <w:next w:val="Normal"/>
    <w:link w:val="TitleChar"/>
    <w:uiPriority w:val="6"/>
    <w:qFormat/>
    <w:rsid w:val="000D221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D221B"/>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0D221B"/>
  </w:style>
  <w:style w:type="paragraph" w:styleId="DocumentMap">
    <w:name w:val="Document Map"/>
    <w:basedOn w:val="Normal"/>
    <w:link w:val="DocumentMapChar"/>
    <w:uiPriority w:val="99"/>
    <w:unhideWhenUsed/>
    <w:rsid w:val="000D221B"/>
    <w:rPr>
      <w:rFonts w:ascii="Lucida Grande" w:hAnsi="Lucida Grande" w:cs="Lucida Grande"/>
    </w:rPr>
  </w:style>
  <w:style w:type="character" w:customStyle="1" w:styleId="DocumentMapChar">
    <w:name w:val="Document Map Char"/>
    <w:basedOn w:val="DefaultParagraphFont"/>
    <w:link w:val="DocumentMap"/>
    <w:uiPriority w:val="99"/>
    <w:rsid w:val="000D221B"/>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0D221B"/>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0D221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0D221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0D221B"/>
    <w:rPr>
      <w:rFonts w:ascii="Tahoma" w:hAnsi="Tahoma" w:cs="Tahoma"/>
      <w:szCs w:val="16"/>
    </w:rPr>
  </w:style>
  <w:style w:type="character" w:customStyle="1" w:styleId="BalloonTextChar">
    <w:name w:val="Balloon Text Char"/>
    <w:basedOn w:val="DefaultParagraphFont"/>
    <w:link w:val="BalloonText"/>
    <w:uiPriority w:val="99"/>
    <w:rsid w:val="000D221B"/>
    <w:rPr>
      <w:rFonts w:ascii="Tahoma" w:hAnsi="Tahoma" w:cs="Tahoma"/>
      <w:szCs w:val="16"/>
    </w:rPr>
  </w:style>
  <w:style w:type="paragraph" w:styleId="Header">
    <w:name w:val="header"/>
    <w:basedOn w:val="Normal"/>
    <w:link w:val="HeaderChar"/>
    <w:uiPriority w:val="99"/>
    <w:unhideWhenUsed/>
    <w:qFormat/>
    <w:rsid w:val="000D221B"/>
    <w:pPr>
      <w:tabs>
        <w:tab w:val="center" w:pos="4680"/>
        <w:tab w:val="right" w:pos="9360"/>
      </w:tabs>
    </w:pPr>
  </w:style>
  <w:style w:type="character" w:customStyle="1" w:styleId="HeaderChar">
    <w:name w:val="Header Char"/>
    <w:basedOn w:val="DefaultParagraphFont"/>
    <w:link w:val="Header"/>
    <w:uiPriority w:val="99"/>
    <w:rsid w:val="000D221B"/>
    <w:rPr>
      <w:rFonts w:ascii="Calibri" w:hAnsi="Calibri" w:cs="Calibri"/>
    </w:rPr>
  </w:style>
  <w:style w:type="paragraph" w:styleId="Footer">
    <w:name w:val="footer"/>
    <w:basedOn w:val="Normal"/>
    <w:link w:val="FooterChar"/>
    <w:uiPriority w:val="99"/>
    <w:unhideWhenUsed/>
    <w:rsid w:val="000D221B"/>
    <w:pPr>
      <w:tabs>
        <w:tab w:val="center" w:pos="4680"/>
        <w:tab w:val="right" w:pos="9360"/>
      </w:tabs>
    </w:pPr>
  </w:style>
  <w:style w:type="character" w:customStyle="1" w:styleId="FooterChar">
    <w:name w:val="Footer Char"/>
    <w:basedOn w:val="DefaultParagraphFont"/>
    <w:link w:val="Footer"/>
    <w:uiPriority w:val="99"/>
    <w:rsid w:val="000D221B"/>
    <w:rPr>
      <w:rFonts w:ascii="Calibri" w:hAnsi="Calibri" w:cs="Calibri"/>
    </w:rPr>
  </w:style>
  <w:style w:type="character" w:customStyle="1" w:styleId="m4841727538114946087gmail-styleunderline">
    <w:name w:val="m_4841727538114946087gmail-styleunderline"/>
    <w:basedOn w:val="DefaultParagraphFont"/>
    <w:rsid w:val="000D221B"/>
  </w:style>
  <w:style w:type="paragraph" w:customStyle="1" w:styleId="Analytic">
    <w:name w:val="Analytic"/>
    <w:basedOn w:val="Normal"/>
    <w:link w:val="AnalyticChar"/>
    <w:autoRedefine/>
    <w:rsid w:val="000D221B"/>
    <w:rPr>
      <w:b/>
      <w:sz w:val="24"/>
    </w:rPr>
  </w:style>
  <w:style w:type="paragraph" w:customStyle="1" w:styleId="BreakTag">
    <w:name w:val="Break Tag"/>
    <w:basedOn w:val="Normal"/>
    <w:autoRedefine/>
    <w:uiPriority w:val="4"/>
    <w:qFormat/>
    <w:rsid w:val="000D221B"/>
    <w:pPr>
      <w:spacing w:before="240"/>
    </w:pPr>
    <w:rPr>
      <w:b/>
      <w:sz w:val="26"/>
    </w:rPr>
  </w:style>
  <w:style w:type="paragraph" w:customStyle="1" w:styleId="BreakBlock">
    <w:name w:val="Break Block"/>
    <w:basedOn w:val="Normal"/>
    <w:link w:val="BreakBlockChar"/>
    <w:autoRedefine/>
    <w:qFormat/>
    <w:rsid w:val="000D221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D221B"/>
    <w:rPr>
      <w:rFonts w:ascii="Arial Bold" w:hAnsi="Arial Bold" w:cs="Calibri"/>
      <w:b/>
      <w:caps/>
      <w:sz w:val="32"/>
      <w:u w:val="single"/>
    </w:rPr>
  </w:style>
  <w:style w:type="character" w:customStyle="1" w:styleId="Mention1">
    <w:name w:val="Mention1"/>
    <w:basedOn w:val="DefaultParagraphFont"/>
    <w:uiPriority w:val="99"/>
    <w:semiHidden/>
    <w:unhideWhenUsed/>
    <w:rsid w:val="000D221B"/>
    <w:rPr>
      <w:color w:val="2B579A"/>
      <w:shd w:val="clear" w:color="auto" w:fill="E6E6E6"/>
    </w:rPr>
  </w:style>
  <w:style w:type="character" w:customStyle="1" w:styleId="UnresolvedMention1">
    <w:name w:val="Unresolved Mention1"/>
    <w:basedOn w:val="DefaultParagraphFont"/>
    <w:uiPriority w:val="99"/>
    <w:unhideWhenUsed/>
    <w:rsid w:val="000D221B"/>
    <w:rPr>
      <w:color w:val="808080"/>
      <w:shd w:val="clear" w:color="auto" w:fill="E6E6E6"/>
    </w:rPr>
  </w:style>
  <w:style w:type="paragraph" w:customStyle="1" w:styleId="evidencetext">
    <w:name w:val="evidence text"/>
    <w:basedOn w:val="Normal"/>
    <w:link w:val="evidencetextChar1"/>
    <w:qFormat/>
    <w:rsid w:val="000D221B"/>
    <w:pPr>
      <w:ind w:left="432" w:right="432"/>
    </w:pPr>
    <w:rPr>
      <w:color w:val="000000"/>
      <w:lang w:val="x-none" w:eastAsia="x-none"/>
    </w:rPr>
  </w:style>
  <w:style w:type="character" w:customStyle="1" w:styleId="evidencetextChar1">
    <w:name w:val="evidence text Char1"/>
    <w:link w:val="evidencetext"/>
    <w:rsid w:val="000D221B"/>
    <w:rPr>
      <w:rFonts w:ascii="Calibri" w:hAnsi="Calibri" w:cs="Calibri"/>
      <w:color w:val="000000"/>
      <w:lang w:val="x-none" w:eastAsia="x-none"/>
    </w:rPr>
  </w:style>
  <w:style w:type="character" w:customStyle="1" w:styleId="Author-Date">
    <w:name w:val="Author-Date"/>
    <w:qFormat/>
    <w:rsid w:val="000D221B"/>
    <w:rPr>
      <w:b/>
      <w:sz w:val="24"/>
    </w:rPr>
  </w:style>
  <w:style w:type="paragraph" w:customStyle="1" w:styleId="Nothing">
    <w:name w:val="Nothing"/>
    <w:link w:val="NothingChar"/>
    <w:qFormat/>
    <w:rsid w:val="000D221B"/>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0D221B"/>
    <w:rPr>
      <w:rFonts w:eastAsia="Times New Roman"/>
      <w:u w:val="single"/>
    </w:rPr>
  </w:style>
  <w:style w:type="character" w:customStyle="1" w:styleId="Style4Char">
    <w:name w:val="Style4 Char"/>
    <w:link w:val="Style4"/>
    <w:rsid w:val="000D221B"/>
    <w:rPr>
      <w:rFonts w:ascii="Calibri" w:eastAsia="Times New Roman" w:hAnsi="Calibri" w:cs="Calibri"/>
      <w:u w:val="single"/>
    </w:rPr>
  </w:style>
  <w:style w:type="character" w:customStyle="1" w:styleId="cardChar">
    <w:name w:val="card Char"/>
    <w:aliases w:val="Bold Cite Char Char,Speed Cite Char"/>
    <w:basedOn w:val="DefaultParagraphFont"/>
    <w:rsid w:val="000D221B"/>
    <w:rPr>
      <w:rFonts w:ascii="Calibri" w:hAnsi="Calibri" w:cs="Calibri"/>
      <w:u w:val="single"/>
    </w:rPr>
  </w:style>
  <w:style w:type="character" w:customStyle="1" w:styleId="term">
    <w:name w:val="term"/>
    <w:basedOn w:val="DefaultParagraphFont"/>
    <w:rsid w:val="000D221B"/>
  </w:style>
  <w:style w:type="character" w:customStyle="1" w:styleId="Style1Char">
    <w:name w:val="Style1 Char"/>
    <w:rsid w:val="000D221B"/>
    <w:rPr>
      <w:rFonts w:ascii="Times New Roman" w:eastAsia="SimSun" w:hAnsi="Times New Roman" w:cs="Times New Roman"/>
      <w:sz w:val="20"/>
      <w:szCs w:val="24"/>
      <w:u w:val="single"/>
      <w:lang w:eastAsia="zh-CN"/>
    </w:rPr>
  </w:style>
  <w:style w:type="character" w:customStyle="1" w:styleId="Styleunderline11pt">
    <w:name w:val="Style underline + 11 pt"/>
    <w:rsid w:val="000D221B"/>
    <w:rPr>
      <w:rFonts w:ascii="Times New Roman" w:hAnsi="Times New Roman"/>
      <w:sz w:val="20"/>
      <w:u w:val="single"/>
    </w:rPr>
  </w:style>
  <w:style w:type="paragraph" w:customStyle="1" w:styleId="Stylecard11pt">
    <w:name w:val="Style card + 11 pt"/>
    <w:basedOn w:val="Normal"/>
    <w:link w:val="Stylecard11ptChar"/>
    <w:qFormat/>
    <w:rsid w:val="000D221B"/>
    <w:pPr>
      <w:ind w:left="288" w:right="288"/>
    </w:pPr>
    <w:rPr>
      <w:rFonts w:eastAsia="SimSun"/>
      <w:lang w:eastAsia="zh-CN"/>
    </w:rPr>
  </w:style>
  <w:style w:type="character" w:customStyle="1" w:styleId="Stylecard11ptChar">
    <w:name w:val="Style card + 11 pt Char"/>
    <w:link w:val="Stylecard11pt"/>
    <w:rsid w:val="000D221B"/>
    <w:rPr>
      <w:rFonts w:ascii="Calibri" w:eastAsia="SimSun" w:hAnsi="Calibri" w:cs="Calibri"/>
      <w:lang w:eastAsia="zh-CN"/>
    </w:rPr>
  </w:style>
  <w:style w:type="paragraph" w:customStyle="1" w:styleId="Minimize">
    <w:name w:val="Minimize"/>
    <w:basedOn w:val="Normal"/>
    <w:next w:val="Normal"/>
    <w:link w:val="MinimizeChar"/>
    <w:qFormat/>
    <w:rsid w:val="000D221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0D221B"/>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0D221B"/>
    <w:pPr>
      <w:spacing w:after="0" w:line="240" w:lineRule="auto"/>
    </w:pPr>
    <w:rPr>
      <w:rFonts w:ascii="Arial" w:hAnsi="Arial" w:cs="Arial"/>
      <w:u w:val="single"/>
    </w:rPr>
  </w:style>
  <w:style w:type="paragraph" w:customStyle="1" w:styleId="cardtext">
    <w:name w:val="card text"/>
    <w:basedOn w:val="Normal"/>
    <w:link w:val="cardtextChar"/>
    <w:qFormat/>
    <w:rsid w:val="000D221B"/>
    <w:pPr>
      <w:ind w:left="288" w:right="288"/>
    </w:pPr>
  </w:style>
  <w:style w:type="character" w:customStyle="1" w:styleId="cardtextChar">
    <w:name w:val="card text Char"/>
    <w:basedOn w:val="DefaultParagraphFont"/>
    <w:link w:val="cardtext"/>
    <w:rsid w:val="000D221B"/>
    <w:rPr>
      <w:rFonts w:ascii="Calibri" w:hAnsi="Calibri" w:cs="Calibri"/>
    </w:rPr>
  </w:style>
  <w:style w:type="character" w:customStyle="1" w:styleId="byline">
    <w:name w:val="byline"/>
    <w:basedOn w:val="DefaultParagraphFont"/>
    <w:rsid w:val="000D221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0D221B"/>
    <w:rPr>
      <w:rFonts w:ascii="Arial" w:hAnsi="Arial"/>
      <w:b/>
      <w:sz w:val="24"/>
      <w:szCs w:val="22"/>
      <w:u w:val="single"/>
    </w:rPr>
  </w:style>
  <w:style w:type="paragraph" w:customStyle="1" w:styleId="StyleStyle411pt">
    <w:name w:val="Style Style4 + 11 pt"/>
    <w:basedOn w:val="Normal"/>
    <w:link w:val="StyleStyle411ptChar"/>
    <w:qFormat/>
    <w:rsid w:val="000D221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0D221B"/>
    <w:rPr>
      <w:rFonts w:ascii="Calibri" w:eastAsia="Times New Roman" w:hAnsi="Calibri" w:cs="Calibri"/>
      <w:u w:val="single"/>
    </w:rPr>
  </w:style>
  <w:style w:type="character" w:customStyle="1" w:styleId="Style11ptUnderline">
    <w:name w:val="Style 11 pt Underline"/>
    <w:rsid w:val="000D221B"/>
    <w:rPr>
      <w:sz w:val="20"/>
      <w:u w:val="single"/>
    </w:rPr>
  </w:style>
  <w:style w:type="character" w:customStyle="1" w:styleId="Style11ptBoldUnderline">
    <w:name w:val="Style 11 pt Bold Underline"/>
    <w:rsid w:val="000D221B"/>
    <w:rPr>
      <w:b/>
      <w:bCs/>
      <w:sz w:val="20"/>
      <w:u w:val="single"/>
    </w:rPr>
  </w:style>
  <w:style w:type="character" w:customStyle="1" w:styleId="Style11pt">
    <w:name w:val="Style 11 pt"/>
    <w:rsid w:val="000D221B"/>
    <w:rPr>
      <w:sz w:val="20"/>
    </w:rPr>
  </w:style>
  <w:style w:type="paragraph" w:customStyle="1" w:styleId="StyleStyle411ptBold">
    <w:name w:val="Style Style4 + 11 pt Bold"/>
    <w:basedOn w:val="Normal"/>
    <w:link w:val="StyleStyle411ptBoldChar"/>
    <w:qFormat/>
    <w:rsid w:val="000D221B"/>
    <w:rPr>
      <w:rFonts w:eastAsia="Times New Roman"/>
      <w:b/>
      <w:bCs/>
      <w:u w:val="single"/>
    </w:rPr>
  </w:style>
  <w:style w:type="character" w:customStyle="1" w:styleId="StyleStyle411ptBoldChar">
    <w:name w:val="Style Style4 + 11 pt Bold Char"/>
    <w:basedOn w:val="DefaultParagraphFont"/>
    <w:link w:val="StyleStyle411ptBold"/>
    <w:rsid w:val="000D221B"/>
    <w:rPr>
      <w:rFonts w:ascii="Calibri" w:eastAsia="Times New Roman" w:hAnsi="Calibri" w:cs="Calibri"/>
      <w:b/>
      <w:bCs/>
      <w:u w:val="single"/>
    </w:rPr>
  </w:style>
  <w:style w:type="paragraph" w:customStyle="1" w:styleId="BlockTitle">
    <w:name w:val="Block Title"/>
    <w:basedOn w:val="Normal"/>
    <w:next w:val="Normal"/>
    <w:qFormat/>
    <w:rsid w:val="000D221B"/>
    <w:pPr>
      <w:spacing w:after="120"/>
      <w:jc w:val="center"/>
      <w:outlineLvl w:val="0"/>
    </w:pPr>
    <w:rPr>
      <w:rFonts w:eastAsia="Times New Roman"/>
      <w:b/>
      <w:sz w:val="32"/>
      <w:szCs w:val="20"/>
      <w:u w:val="single"/>
    </w:rPr>
  </w:style>
  <w:style w:type="character" w:customStyle="1" w:styleId="Emphasis2">
    <w:name w:val="Emphasis2"/>
    <w:basedOn w:val="DefaultParagraphFont"/>
    <w:rsid w:val="000D221B"/>
    <w:rPr>
      <w:rFonts w:ascii="Franklin Gothic Heavy" w:hAnsi="Franklin Gothic Heavy"/>
      <w:iCs/>
      <w:u w:val="single"/>
    </w:rPr>
  </w:style>
  <w:style w:type="paragraph" w:customStyle="1" w:styleId="Cards">
    <w:name w:val="Cards"/>
    <w:basedOn w:val="Normal"/>
    <w:link w:val="CardsChar1"/>
    <w:qFormat/>
    <w:rsid w:val="000D221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0D221B"/>
    <w:rPr>
      <w:rFonts w:ascii="Times New Roman" w:eastAsia="Times New Roman" w:hAnsi="Times New Roman" w:cs="Times New Roman"/>
      <w:sz w:val="20"/>
      <w:szCs w:val="24"/>
    </w:rPr>
  </w:style>
  <w:style w:type="character" w:customStyle="1" w:styleId="pmterms1">
    <w:name w:val="pmterms1"/>
    <w:basedOn w:val="DefaultParagraphFont"/>
    <w:rsid w:val="000D221B"/>
  </w:style>
  <w:style w:type="character" w:customStyle="1" w:styleId="hilite1">
    <w:name w:val="hilite1"/>
    <w:basedOn w:val="DefaultParagraphFont"/>
    <w:rsid w:val="000D221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D221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0D221B"/>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0D221B"/>
    <w:rPr>
      <w:rFonts w:eastAsia="Times New Roman"/>
      <w:b/>
      <w:szCs w:val="20"/>
    </w:rPr>
  </w:style>
  <w:style w:type="character" w:customStyle="1" w:styleId="NormaltagChar">
    <w:name w:val="Normal tag Char"/>
    <w:basedOn w:val="DefaultParagraphFont"/>
    <w:link w:val="Normaltag"/>
    <w:uiPriority w:val="99"/>
    <w:locked/>
    <w:rsid w:val="000D221B"/>
    <w:rPr>
      <w:rFonts w:ascii="Calibri" w:eastAsia="Times New Roman" w:hAnsi="Calibri" w:cs="Calibri"/>
      <w:b/>
      <w:szCs w:val="20"/>
    </w:rPr>
  </w:style>
  <w:style w:type="character" w:customStyle="1" w:styleId="DebateUnderline">
    <w:name w:val="Debate Underline"/>
    <w:qFormat/>
    <w:rsid w:val="000D221B"/>
    <w:rPr>
      <w:rFonts w:ascii="Times New Roman" w:hAnsi="Times New Roman"/>
      <w:sz w:val="20"/>
      <w:szCs w:val="24"/>
      <w:u w:val="thick"/>
    </w:rPr>
  </w:style>
  <w:style w:type="character" w:customStyle="1" w:styleId="blue">
    <w:name w:val="blue"/>
    <w:basedOn w:val="DefaultParagraphFont"/>
    <w:rsid w:val="000D221B"/>
    <w:rPr>
      <w:rFonts w:cs="Times New Roman"/>
    </w:rPr>
  </w:style>
  <w:style w:type="paragraph" w:customStyle="1" w:styleId="cites">
    <w:name w:val="cites"/>
    <w:link w:val="Heading1Char3"/>
    <w:autoRedefine/>
    <w:qFormat/>
    <w:rsid w:val="000D221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0D221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0D221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0D221B"/>
    <w:rPr>
      <w:rFonts w:ascii="Times New Roman" w:eastAsia="Malgun Gothic" w:hAnsi="Times New Roman" w:cs="Times New Roman"/>
      <w:sz w:val="12"/>
      <w:szCs w:val="24"/>
    </w:rPr>
  </w:style>
  <w:style w:type="character" w:customStyle="1" w:styleId="CitesChar2">
    <w:name w:val="Cites Char2"/>
    <w:link w:val="Cites0"/>
    <w:rsid w:val="000D221B"/>
    <w:rPr>
      <w:rFonts w:eastAsia="Times New Roman" w:cs="Times New Roman"/>
      <w:b/>
      <w:bCs/>
      <w:sz w:val="20"/>
      <w:szCs w:val="20"/>
    </w:rPr>
  </w:style>
  <w:style w:type="paragraph" w:customStyle="1" w:styleId="BlockTitle2">
    <w:name w:val="Block Title2"/>
    <w:basedOn w:val="Normal"/>
    <w:next w:val="Normal"/>
    <w:qFormat/>
    <w:rsid w:val="000D221B"/>
    <w:pPr>
      <w:spacing w:after="240"/>
      <w:jc w:val="center"/>
    </w:pPr>
    <w:rPr>
      <w:rFonts w:eastAsia="Times New Roman"/>
      <w:b/>
      <w:sz w:val="32"/>
      <w:u w:val="single"/>
      <w:lang w:bidi="en-US"/>
    </w:rPr>
  </w:style>
  <w:style w:type="paragraph" w:styleId="TOC1">
    <w:name w:val="toc 1"/>
    <w:basedOn w:val="Normal"/>
    <w:next w:val="Normal"/>
    <w:autoRedefine/>
    <w:uiPriority w:val="39"/>
    <w:rsid w:val="000D221B"/>
    <w:pPr>
      <w:spacing w:before="120" w:after="120"/>
    </w:pPr>
    <w:rPr>
      <w:rFonts w:eastAsia="Times New Roman"/>
      <w:b/>
      <w:u w:val="single"/>
      <w:lang w:bidi="en-US"/>
    </w:rPr>
  </w:style>
  <w:style w:type="paragraph" w:styleId="TOC9">
    <w:name w:val="toc 9"/>
    <w:basedOn w:val="Normal"/>
    <w:next w:val="Normal"/>
    <w:autoRedefine/>
    <w:rsid w:val="000D221B"/>
    <w:pPr>
      <w:ind w:left="1600"/>
    </w:pPr>
    <w:rPr>
      <w:rFonts w:eastAsia="Times New Roman"/>
      <w:sz w:val="20"/>
      <w:lang w:bidi="en-US"/>
    </w:rPr>
  </w:style>
  <w:style w:type="paragraph" w:customStyle="1" w:styleId="TxBrp1">
    <w:name w:val="TxBr_p1"/>
    <w:basedOn w:val="Normal"/>
    <w:qFormat/>
    <w:rsid w:val="000D221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D221B"/>
    <w:pPr>
      <w:spacing w:before="100" w:beforeAutospacing="1" w:after="100" w:afterAutospacing="1"/>
    </w:pPr>
    <w:rPr>
      <w:rFonts w:eastAsia="Times New Roman"/>
      <w:lang w:bidi="en-US"/>
    </w:rPr>
  </w:style>
  <w:style w:type="paragraph" w:customStyle="1" w:styleId="fullstory">
    <w:name w:val="fullstory"/>
    <w:basedOn w:val="Normal"/>
    <w:qFormat/>
    <w:rsid w:val="000D221B"/>
    <w:pPr>
      <w:spacing w:before="100" w:beforeAutospacing="1" w:after="100" w:afterAutospacing="1"/>
    </w:pPr>
    <w:rPr>
      <w:rFonts w:eastAsia="Times New Roman"/>
      <w:lang w:bidi="en-US"/>
    </w:rPr>
  </w:style>
  <w:style w:type="character" w:customStyle="1" w:styleId="standardcontent">
    <w:name w:val="standardcontent"/>
    <w:basedOn w:val="DefaultParagraphFont"/>
    <w:rsid w:val="000D221B"/>
  </w:style>
  <w:style w:type="paragraph" w:customStyle="1" w:styleId="hat">
    <w:name w:val="hat"/>
    <w:basedOn w:val="Normal"/>
    <w:next w:val="Normal"/>
    <w:link w:val="hatChar"/>
    <w:qFormat/>
    <w:rsid w:val="000D221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D221B"/>
  </w:style>
  <w:style w:type="paragraph" w:customStyle="1" w:styleId="HotRouteChar">
    <w:name w:val="Hot Route! Char"/>
    <w:basedOn w:val="Normal"/>
    <w:qFormat/>
    <w:rsid w:val="000D221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0D221B"/>
    <w:rPr>
      <w:rFonts w:cs="Times New Roman"/>
      <w:b/>
      <w:bCs/>
    </w:rPr>
  </w:style>
  <w:style w:type="paragraph" w:customStyle="1" w:styleId="Default">
    <w:name w:val="Default"/>
    <w:qFormat/>
    <w:rsid w:val="000D221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D221B"/>
    <w:rPr>
      <w:rFonts w:ascii="Cambria" w:hAnsi="Cambria" w:cs="Times New Roman"/>
      <w:b/>
      <w:bCs/>
      <w:sz w:val="26"/>
      <w:szCs w:val="26"/>
    </w:rPr>
  </w:style>
  <w:style w:type="character" w:customStyle="1" w:styleId="UnderliningChar">
    <w:name w:val="Underlining Char"/>
    <w:basedOn w:val="DefaultParagraphFont"/>
    <w:link w:val="Underlining"/>
    <w:rsid w:val="000D221B"/>
    <w:rPr>
      <w:rFonts w:ascii="Arial Narrow" w:hAnsi="Arial Narrow" w:cs="Times New Roman"/>
      <w:u w:val="single"/>
    </w:rPr>
  </w:style>
  <w:style w:type="character" w:customStyle="1" w:styleId="CardCharChar1">
    <w:name w:val="Card Char Char1"/>
    <w:basedOn w:val="DefaultParagraphFont"/>
    <w:rsid w:val="000D221B"/>
    <w:rPr>
      <w:rFonts w:cs="Times New Roman"/>
      <w:b/>
      <w:bCs/>
      <w:sz w:val="28"/>
      <w:szCs w:val="28"/>
    </w:rPr>
  </w:style>
  <w:style w:type="paragraph" w:customStyle="1" w:styleId="Cites0">
    <w:name w:val="Cites"/>
    <w:basedOn w:val="Normal"/>
    <w:link w:val="CitesChar2"/>
    <w:qFormat/>
    <w:rsid w:val="000D221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0D221B"/>
    <w:rPr>
      <w:rFonts w:ascii="Times New Roman" w:eastAsia="Calibri" w:hAnsi="Times New Roman" w:cs="Times New Roman"/>
      <w:sz w:val="24"/>
      <w:szCs w:val="24"/>
    </w:rPr>
  </w:style>
  <w:style w:type="character" w:customStyle="1" w:styleId="apple-converted-space">
    <w:name w:val="apple-converted-space"/>
    <w:basedOn w:val="DefaultParagraphFont"/>
    <w:rsid w:val="000D221B"/>
  </w:style>
  <w:style w:type="character" w:customStyle="1" w:styleId="hit">
    <w:name w:val="hit"/>
    <w:basedOn w:val="DefaultParagraphFont"/>
    <w:rsid w:val="000D221B"/>
    <w:rPr>
      <w:rFonts w:cs="Times New Roman"/>
    </w:rPr>
  </w:style>
  <w:style w:type="paragraph" w:customStyle="1" w:styleId="SmallFont">
    <w:name w:val="Small Font"/>
    <w:basedOn w:val="Normal"/>
    <w:link w:val="SmallFontChar"/>
    <w:qFormat/>
    <w:rsid w:val="000D221B"/>
    <w:pPr>
      <w:spacing w:after="200"/>
      <w:jc w:val="both"/>
    </w:pPr>
    <w:rPr>
      <w:rFonts w:eastAsia="Calibri"/>
      <w:szCs w:val="18"/>
    </w:rPr>
  </w:style>
  <w:style w:type="character" w:customStyle="1" w:styleId="SmallFontChar">
    <w:name w:val="Small Font Char"/>
    <w:basedOn w:val="DefaultParagraphFont"/>
    <w:link w:val="SmallFont"/>
    <w:locked/>
    <w:rsid w:val="000D221B"/>
    <w:rPr>
      <w:rFonts w:ascii="Calibri" w:eastAsia="Calibri" w:hAnsi="Calibri" w:cs="Calibri"/>
      <w:szCs w:val="18"/>
    </w:rPr>
  </w:style>
  <w:style w:type="character" w:customStyle="1" w:styleId="CircleChar1">
    <w:name w:val="Circle Char1"/>
    <w:basedOn w:val="DefaultParagraphFont"/>
    <w:rsid w:val="000D221B"/>
    <w:rPr>
      <w:rFonts w:cs="Times New Roman"/>
      <w:b/>
      <w:i/>
      <w:sz w:val="18"/>
      <w:szCs w:val="18"/>
      <w:u w:val="single"/>
      <w:lang w:val="en-US" w:eastAsia="en-US" w:bidi="ar-SA"/>
    </w:rPr>
  </w:style>
  <w:style w:type="paragraph" w:styleId="BodyText">
    <w:name w:val="Body Text"/>
    <w:basedOn w:val="Normal"/>
    <w:link w:val="BodyTextChar"/>
    <w:uiPriority w:val="99"/>
    <w:unhideWhenUsed/>
    <w:rsid w:val="000D221B"/>
    <w:pPr>
      <w:spacing w:after="120"/>
    </w:pPr>
  </w:style>
  <w:style w:type="character" w:customStyle="1" w:styleId="BodyTextChar">
    <w:name w:val="Body Text Char"/>
    <w:basedOn w:val="DefaultParagraphFont"/>
    <w:link w:val="BodyText"/>
    <w:uiPriority w:val="99"/>
    <w:rsid w:val="000D221B"/>
    <w:rPr>
      <w:rFonts w:ascii="Calibri" w:hAnsi="Calibri" w:cs="Calibri"/>
    </w:rPr>
  </w:style>
  <w:style w:type="character" w:customStyle="1" w:styleId="verdana">
    <w:name w:val="verdana"/>
    <w:basedOn w:val="DefaultParagraphFont"/>
    <w:rsid w:val="000D221B"/>
  </w:style>
  <w:style w:type="character" w:customStyle="1" w:styleId="CardsChar1">
    <w:name w:val="Cards Char1"/>
    <w:link w:val="Cards"/>
    <w:rsid w:val="000D221B"/>
    <w:rPr>
      <w:rFonts w:ascii="Calibri" w:eastAsia="Times New Roman" w:hAnsi="Calibri" w:cs="Times New Roman"/>
      <w:sz w:val="20"/>
      <w:szCs w:val="20"/>
    </w:rPr>
  </w:style>
  <w:style w:type="paragraph" w:customStyle="1" w:styleId="BlockHeadings">
    <w:name w:val="Block Headings"/>
    <w:basedOn w:val="Normal"/>
    <w:link w:val="BlockHeadingsChar"/>
    <w:qFormat/>
    <w:rsid w:val="000D221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0D221B"/>
    <w:rPr>
      <w:rFonts w:ascii="Calibri" w:eastAsia="Times New Roman" w:hAnsi="Calibri" w:cs="Times New Roman"/>
      <w:b/>
      <w:sz w:val="20"/>
      <w:szCs w:val="20"/>
    </w:rPr>
  </w:style>
  <w:style w:type="paragraph" w:customStyle="1" w:styleId="loose">
    <w:name w:val="loose"/>
    <w:basedOn w:val="Normal"/>
    <w:qFormat/>
    <w:rsid w:val="000D221B"/>
    <w:pPr>
      <w:spacing w:before="210"/>
    </w:pPr>
    <w:rPr>
      <w:rFonts w:eastAsia="Times New Roman"/>
      <w:lang w:eastAsia="zh-CN" w:bidi="he-IL"/>
    </w:rPr>
  </w:style>
  <w:style w:type="character" w:customStyle="1" w:styleId="hit1">
    <w:name w:val="hit1"/>
    <w:basedOn w:val="DefaultParagraphFont"/>
    <w:rsid w:val="000D221B"/>
    <w:rPr>
      <w:b/>
      <w:bCs/>
      <w:color w:val="CC0033"/>
    </w:rPr>
  </w:style>
  <w:style w:type="character" w:customStyle="1" w:styleId="upper">
    <w:name w:val="upper"/>
    <w:basedOn w:val="DefaultParagraphFont"/>
    <w:rsid w:val="000D221B"/>
  </w:style>
  <w:style w:type="character" w:customStyle="1" w:styleId="Author">
    <w:name w:val="Author"/>
    <w:aliases w:val="Style Date"/>
    <w:basedOn w:val="DefaultParagraphFont"/>
    <w:qFormat/>
    <w:rsid w:val="000D221B"/>
    <w:rPr>
      <w:b/>
      <w:sz w:val="24"/>
    </w:rPr>
  </w:style>
  <w:style w:type="character" w:customStyle="1" w:styleId="SmallFont7pt">
    <w:name w:val="Small Font (7 pt)"/>
    <w:basedOn w:val="DefaultParagraphFont"/>
    <w:rsid w:val="000D221B"/>
    <w:rPr>
      <w:sz w:val="14"/>
    </w:rPr>
  </w:style>
  <w:style w:type="paragraph" w:customStyle="1" w:styleId="UnderlinedText">
    <w:name w:val="Underlined Text"/>
    <w:basedOn w:val="Normal"/>
    <w:qFormat/>
    <w:rsid w:val="000D221B"/>
    <w:rPr>
      <w:rFonts w:eastAsia="Times New Roman"/>
      <w:b/>
      <w:szCs w:val="20"/>
    </w:rPr>
  </w:style>
  <w:style w:type="character" w:customStyle="1" w:styleId="SmallText-New">
    <w:name w:val="Small Text - New"/>
    <w:basedOn w:val="DefaultParagraphFont"/>
    <w:rsid w:val="000D221B"/>
    <w:rPr>
      <w:rFonts w:ascii="Arial Narrow" w:hAnsi="Arial Narrow"/>
      <w:sz w:val="14"/>
    </w:rPr>
  </w:style>
  <w:style w:type="paragraph" w:customStyle="1" w:styleId="Smalltext">
    <w:name w:val="Small text"/>
    <w:aliases w:val="Quote1,Quote11"/>
    <w:basedOn w:val="Normal"/>
    <w:link w:val="SmalltextChar"/>
    <w:qFormat/>
    <w:rsid w:val="000D221B"/>
    <w:rPr>
      <w:rFonts w:ascii="Arial Narrow" w:eastAsia="Times New Roman" w:hAnsi="Arial Narrow"/>
    </w:rPr>
  </w:style>
  <w:style w:type="character" w:customStyle="1" w:styleId="Underlined-New">
    <w:name w:val="Underlined - New"/>
    <w:basedOn w:val="DefaultParagraphFont"/>
    <w:rsid w:val="000D221B"/>
    <w:rPr>
      <w:rFonts w:ascii="Arial Narrow" w:hAnsi="Arial Narrow"/>
      <w:sz w:val="16"/>
      <w:u w:val="single"/>
    </w:rPr>
  </w:style>
  <w:style w:type="paragraph" w:styleId="TOC2">
    <w:name w:val="toc 2"/>
    <w:basedOn w:val="Normal"/>
    <w:next w:val="Normal"/>
    <w:autoRedefine/>
    <w:uiPriority w:val="39"/>
    <w:rsid w:val="000D221B"/>
    <w:pPr>
      <w:ind w:left="200"/>
    </w:pPr>
    <w:rPr>
      <w:rFonts w:eastAsia="Times New Roman"/>
      <w:sz w:val="20"/>
      <w:lang w:bidi="en-US"/>
    </w:rPr>
  </w:style>
  <w:style w:type="paragraph" w:styleId="Caption">
    <w:name w:val="caption"/>
    <w:basedOn w:val="Normal"/>
    <w:next w:val="Normal"/>
    <w:qFormat/>
    <w:rsid w:val="000D221B"/>
    <w:rPr>
      <w:rFonts w:eastAsia="Times New Roman"/>
      <w:b/>
      <w:bCs/>
      <w:sz w:val="18"/>
      <w:szCs w:val="18"/>
      <w:lang w:bidi="en-US"/>
    </w:rPr>
  </w:style>
  <w:style w:type="paragraph" w:styleId="TOCHeading">
    <w:name w:val="TOC Heading"/>
    <w:basedOn w:val="Heading1"/>
    <w:next w:val="Normal"/>
    <w:uiPriority w:val="39"/>
    <w:qFormat/>
    <w:rsid w:val="000D221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D221B"/>
    <w:rPr>
      <w:rFonts w:ascii="Arial Narrow" w:hAnsi="Arial Narrow"/>
      <w:dstrike w:val="0"/>
      <w:sz w:val="20"/>
      <w:bdr w:val="single" w:sz="2" w:space="0" w:color="auto"/>
      <w:vertAlign w:val="baseline"/>
    </w:rPr>
  </w:style>
  <w:style w:type="character" w:customStyle="1" w:styleId="style65">
    <w:name w:val="style65"/>
    <w:basedOn w:val="DefaultParagraphFont"/>
    <w:rsid w:val="000D221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D221B"/>
    <w:rPr>
      <w:rFonts w:cs="Arial"/>
      <w:bCs/>
      <w:szCs w:val="26"/>
      <w:u w:val="single"/>
      <w:lang w:val="en-US" w:eastAsia="en-US" w:bidi="ar-SA"/>
    </w:rPr>
  </w:style>
  <w:style w:type="character" w:customStyle="1" w:styleId="qlabel">
    <w:name w:val="q_label"/>
    <w:basedOn w:val="DefaultParagraphFont"/>
    <w:rsid w:val="000D221B"/>
  </w:style>
  <w:style w:type="character" w:customStyle="1" w:styleId="alabel">
    <w:name w:val="a_label"/>
    <w:basedOn w:val="DefaultParagraphFont"/>
    <w:rsid w:val="000D221B"/>
  </w:style>
  <w:style w:type="character" w:customStyle="1" w:styleId="Style1Char1">
    <w:name w:val="Style1 Char1"/>
    <w:basedOn w:val="DefaultParagraphFont"/>
    <w:rsid w:val="000D221B"/>
    <w:rPr>
      <w:rFonts w:eastAsia="SimSun"/>
      <w:sz w:val="20"/>
      <w:szCs w:val="24"/>
      <w:u w:val="single"/>
      <w:lang w:val="en-US" w:eastAsia="zh-CN" w:bidi="ar-SA"/>
    </w:rPr>
  </w:style>
  <w:style w:type="character" w:customStyle="1" w:styleId="UnderlineCharChar">
    <w:name w:val="Underline Char Char"/>
    <w:basedOn w:val="DefaultParagraphFont"/>
    <w:rsid w:val="000D221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D221B"/>
    <w:rPr>
      <w:rFonts w:eastAsia="MS Mincho"/>
      <w:b/>
      <w:u w:val="single"/>
      <w:lang w:val="en-US" w:eastAsia="en-US" w:bidi="ar-SA"/>
    </w:rPr>
  </w:style>
  <w:style w:type="character" w:customStyle="1" w:styleId="CardTextChar0">
    <w:name w:val="Card Text Char"/>
    <w:basedOn w:val="DefaultParagraphFont"/>
    <w:rsid w:val="000D221B"/>
    <w:rPr>
      <w:rFonts w:ascii="Times New Roman" w:eastAsia="Times New Roman" w:hAnsi="Times New Roman" w:cs="Times New Roman"/>
      <w:szCs w:val="24"/>
    </w:rPr>
  </w:style>
  <w:style w:type="character" w:customStyle="1" w:styleId="reduce2">
    <w:name w:val="reduce2"/>
    <w:basedOn w:val="DefaultParagraphFont"/>
    <w:rsid w:val="000D221B"/>
    <w:rPr>
      <w:rFonts w:ascii="Arial" w:hAnsi="Arial" w:cs="Arial"/>
      <w:color w:val="000000"/>
      <w:sz w:val="10"/>
      <w:szCs w:val="22"/>
    </w:rPr>
  </w:style>
  <w:style w:type="paragraph" w:customStyle="1" w:styleId="BoldUnderline">
    <w:name w:val="BoldUnderline"/>
    <w:link w:val="BoldUnderlineChar"/>
    <w:uiPriority w:val="99"/>
    <w:qFormat/>
    <w:rsid w:val="000D221B"/>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0D221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0D221B"/>
    <w:rPr>
      <w:rFonts w:cs="Arial"/>
      <w:bCs/>
      <w:szCs w:val="26"/>
      <w:u w:val="single"/>
      <w:lang w:val="en-US" w:eastAsia="en-US" w:bidi="ar-SA"/>
    </w:rPr>
  </w:style>
  <w:style w:type="paragraph" w:customStyle="1" w:styleId="evidencetextChar">
    <w:name w:val="evidence text Char"/>
    <w:basedOn w:val="Normal"/>
    <w:qFormat/>
    <w:rsid w:val="000D221B"/>
    <w:pPr>
      <w:ind w:left="1728" w:right="1008"/>
    </w:pPr>
    <w:rPr>
      <w:rFonts w:eastAsia="Times New Roman"/>
      <w:color w:val="000000"/>
      <w:sz w:val="18"/>
    </w:rPr>
  </w:style>
  <w:style w:type="character" w:customStyle="1" w:styleId="underline2">
    <w:name w:val="underline2"/>
    <w:basedOn w:val="DefaultParagraphFont"/>
    <w:rsid w:val="000D221B"/>
    <w:rPr>
      <w:u w:val="single"/>
    </w:rPr>
  </w:style>
  <w:style w:type="character" w:customStyle="1" w:styleId="Style11ptUnderlineBorderSinglesolidlineAuto05pt">
    <w:name w:val="Style 11 pt Underline Border: : (Single solid line Auto  0.5 pt..."/>
    <w:rsid w:val="000D221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D221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D221B"/>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0D221B"/>
    <w:rPr>
      <w:u w:val="single"/>
    </w:rPr>
  </w:style>
  <w:style w:type="paragraph" w:customStyle="1" w:styleId="UnderlineChar4">
    <w:name w:val="Underline Char4"/>
    <w:basedOn w:val="Normal"/>
    <w:link w:val="UnderlineChar4Char"/>
    <w:qFormat/>
    <w:rsid w:val="000D221B"/>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0D221B"/>
    <w:rPr>
      <w:b/>
      <w:u w:val="single"/>
    </w:rPr>
  </w:style>
  <w:style w:type="paragraph" w:customStyle="1" w:styleId="BoldandUnderlineChar3">
    <w:name w:val="Bold and Underline Char3"/>
    <w:basedOn w:val="Normal"/>
    <w:link w:val="BoldandUnderlineChar3Char2"/>
    <w:qFormat/>
    <w:rsid w:val="000D221B"/>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0D221B"/>
    <w:rPr>
      <w:rFonts w:eastAsia="Times New Roman"/>
      <w:u w:val="single"/>
    </w:rPr>
  </w:style>
  <w:style w:type="character" w:customStyle="1" w:styleId="StyleUnderlineChar11ptChar">
    <w:name w:val="Style Underline Char + 11 pt Char"/>
    <w:basedOn w:val="DefaultParagraphFont"/>
    <w:link w:val="StyleUnderlineChar11pt"/>
    <w:rsid w:val="000D221B"/>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0D221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0D221B"/>
    <w:rPr>
      <w:rFonts w:ascii="Calibri" w:eastAsia="Times New Roman" w:hAnsi="Calibri" w:cs="Calibri"/>
      <w:b/>
      <w:bCs/>
      <w:u w:val="single"/>
    </w:rPr>
  </w:style>
  <w:style w:type="character" w:customStyle="1" w:styleId="inside-head">
    <w:name w:val="inside-head"/>
    <w:basedOn w:val="DefaultParagraphFont"/>
    <w:rsid w:val="000D221B"/>
  </w:style>
  <w:style w:type="paragraph" w:customStyle="1" w:styleId="Style3">
    <w:name w:val="Style3"/>
    <w:basedOn w:val="Normal"/>
    <w:link w:val="Style3Char"/>
    <w:qFormat/>
    <w:rsid w:val="000D221B"/>
    <w:rPr>
      <w:rFonts w:ascii="Arial Narrow" w:eastAsia="Times New Roman" w:hAnsi="Arial Narrow"/>
      <w:b/>
    </w:rPr>
  </w:style>
  <w:style w:type="character" w:customStyle="1" w:styleId="Style3Char">
    <w:name w:val="Style3 Char"/>
    <w:basedOn w:val="DefaultParagraphFont"/>
    <w:link w:val="Style3"/>
    <w:rsid w:val="000D221B"/>
    <w:rPr>
      <w:rFonts w:ascii="Arial Narrow" w:eastAsia="Times New Roman" w:hAnsi="Arial Narrow" w:cs="Calibri"/>
      <w:b/>
    </w:rPr>
  </w:style>
  <w:style w:type="character" w:customStyle="1" w:styleId="7TimesNewRoman">
    <w:name w:val="7 Times New Roman"/>
    <w:rsid w:val="000D221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D221B"/>
  </w:style>
  <w:style w:type="character" w:customStyle="1" w:styleId="officialsbureau">
    <w:name w:val="official_s_bureau"/>
    <w:basedOn w:val="DefaultParagraphFont"/>
    <w:rsid w:val="000D221B"/>
  </w:style>
  <w:style w:type="paragraph" w:customStyle="1" w:styleId="Stylecard11ptUnderline">
    <w:name w:val="Style card + 11 pt Underline"/>
    <w:basedOn w:val="Normal"/>
    <w:link w:val="Stylecard11ptUnderlineChar"/>
    <w:qFormat/>
    <w:rsid w:val="000D221B"/>
    <w:pPr>
      <w:ind w:left="288" w:right="288"/>
    </w:pPr>
    <w:rPr>
      <w:rFonts w:eastAsia="SimSun"/>
      <w:u w:val="single"/>
      <w:lang w:eastAsia="zh-CN"/>
    </w:rPr>
  </w:style>
  <w:style w:type="character" w:customStyle="1" w:styleId="Stylecard11ptUnderlineChar">
    <w:name w:val="Style card + 11 pt Underline Char"/>
    <w:link w:val="Stylecard11ptUnderline"/>
    <w:rsid w:val="000D221B"/>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0D221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0D221B"/>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0D221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D221B"/>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0D221B"/>
    <w:rPr>
      <w:rFonts w:ascii="Calibri" w:eastAsia="SimSun" w:hAnsi="Calibri" w:cs="Calibri"/>
      <w:u w:val="single"/>
      <w:lang w:eastAsia="zh-CN"/>
    </w:rPr>
  </w:style>
  <w:style w:type="paragraph" w:styleId="HTMLPreformatted">
    <w:name w:val="HTML Preformatted"/>
    <w:basedOn w:val="Normal"/>
    <w:link w:val="HTMLPreformattedChar"/>
    <w:rsid w:val="000D2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D221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D221B"/>
    <w:rPr>
      <w:u w:val="single"/>
    </w:rPr>
  </w:style>
  <w:style w:type="character" w:customStyle="1" w:styleId="StyleUnderlining11ptChar">
    <w:name w:val="Style Underlining + 11 pt Char"/>
    <w:basedOn w:val="DefaultParagraphFont"/>
    <w:link w:val="StyleUnderlining11pt"/>
    <w:rsid w:val="000D221B"/>
    <w:rPr>
      <w:rFonts w:ascii="Calibri" w:hAnsi="Calibri" w:cs="Calibri"/>
      <w:u w:val="single"/>
    </w:rPr>
  </w:style>
  <w:style w:type="paragraph" w:customStyle="1" w:styleId="StyleCardText9pt">
    <w:name w:val="Style Card Text + 9 pt"/>
    <w:basedOn w:val="Normal"/>
    <w:link w:val="StyleCardText9ptChar"/>
    <w:qFormat/>
    <w:rsid w:val="000D221B"/>
    <w:pPr>
      <w:spacing w:after="200"/>
      <w:contextualSpacing/>
    </w:pPr>
    <w:rPr>
      <w:rFonts w:eastAsia="Calibri"/>
    </w:rPr>
  </w:style>
  <w:style w:type="character" w:customStyle="1" w:styleId="StyleCardText9ptChar">
    <w:name w:val="Style Card Text + 9 pt Char"/>
    <w:basedOn w:val="DefaultParagraphFont"/>
    <w:link w:val="StyleCardText9pt"/>
    <w:rsid w:val="000D221B"/>
    <w:rPr>
      <w:rFonts w:ascii="Calibri" w:eastAsia="Calibri" w:hAnsi="Calibri" w:cs="Calibri"/>
    </w:rPr>
  </w:style>
  <w:style w:type="paragraph" w:styleId="Quote">
    <w:name w:val="Quote"/>
    <w:basedOn w:val="Normal"/>
    <w:next w:val="Normal"/>
    <w:link w:val="QuoteChar"/>
    <w:uiPriority w:val="29"/>
    <w:qFormat/>
    <w:rsid w:val="000D221B"/>
    <w:pPr>
      <w:widowControl w:val="0"/>
    </w:pPr>
    <w:rPr>
      <w:rFonts w:eastAsia="Times New Roman"/>
      <w:iCs/>
      <w:color w:val="000000"/>
      <w:lang w:bidi="en-US"/>
    </w:rPr>
  </w:style>
  <w:style w:type="character" w:customStyle="1" w:styleId="QuoteChar">
    <w:name w:val="Quote Char"/>
    <w:basedOn w:val="DefaultParagraphFont"/>
    <w:link w:val="Quote"/>
    <w:uiPriority w:val="29"/>
    <w:rsid w:val="000D221B"/>
    <w:rPr>
      <w:rFonts w:ascii="Calibri" w:eastAsia="Times New Roman" w:hAnsi="Calibri" w:cs="Calibri"/>
      <w:iCs/>
      <w:color w:val="000000"/>
      <w:lang w:bidi="en-US"/>
    </w:rPr>
  </w:style>
  <w:style w:type="paragraph" w:customStyle="1" w:styleId="Underlining">
    <w:name w:val="Underlining"/>
    <w:basedOn w:val="Normal"/>
    <w:link w:val="UnderliningChar"/>
    <w:qFormat/>
    <w:rsid w:val="000D221B"/>
    <w:rPr>
      <w:rFonts w:ascii="Arial Narrow" w:hAnsi="Arial Narrow" w:cs="Times New Roman"/>
      <w:u w:val="single"/>
    </w:rPr>
  </w:style>
  <w:style w:type="character" w:customStyle="1" w:styleId="ital-inline">
    <w:name w:val="ital-inline"/>
    <w:basedOn w:val="DefaultParagraphFont"/>
    <w:rsid w:val="000D221B"/>
  </w:style>
  <w:style w:type="character" w:customStyle="1" w:styleId="underlineChar">
    <w:name w:val="underline Char"/>
    <w:basedOn w:val="DefaultParagraphFont"/>
    <w:rsid w:val="000D221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D221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D221B"/>
    <w:rPr>
      <w:sz w:val="20"/>
      <w:u w:val="single"/>
    </w:rPr>
  </w:style>
  <w:style w:type="paragraph" w:styleId="BodyTextIndent2">
    <w:name w:val="Body Text Indent 2"/>
    <w:basedOn w:val="Normal"/>
    <w:link w:val="BodyTextIndent2Char"/>
    <w:unhideWhenUsed/>
    <w:rsid w:val="000D221B"/>
    <w:pPr>
      <w:spacing w:after="120" w:line="480" w:lineRule="auto"/>
      <w:ind w:left="360"/>
    </w:pPr>
  </w:style>
  <w:style w:type="character" w:customStyle="1" w:styleId="BodyTextIndent2Char">
    <w:name w:val="Body Text Indent 2 Char"/>
    <w:basedOn w:val="DefaultParagraphFont"/>
    <w:link w:val="BodyTextIndent2"/>
    <w:rsid w:val="000D221B"/>
    <w:rPr>
      <w:rFonts w:ascii="Calibri" w:hAnsi="Calibri" w:cs="Calibri"/>
    </w:rPr>
  </w:style>
  <w:style w:type="paragraph" w:styleId="BodyTextIndent3">
    <w:name w:val="Body Text Indent 3"/>
    <w:basedOn w:val="Normal"/>
    <w:link w:val="BodyTextIndent3Char"/>
    <w:uiPriority w:val="99"/>
    <w:semiHidden/>
    <w:unhideWhenUsed/>
    <w:rsid w:val="000D221B"/>
    <w:pPr>
      <w:spacing w:after="120"/>
      <w:ind w:left="360"/>
    </w:pPr>
    <w:rPr>
      <w:szCs w:val="16"/>
    </w:rPr>
  </w:style>
  <w:style w:type="character" w:customStyle="1" w:styleId="BodyTextIndent3Char">
    <w:name w:val="Body Text Indent 3 Char"/>
    <w:basedOn w:val="DefaultParagraphFont"/>
    <w:link w:val="BodyTextIndent3"/>
    <w:uiPriority w:val="99"/>
    <w:semiHidden/>
    <w:rsid w:val="000D221B"/>
    <w:rPr>
      <w:rFonts w:ascii="Calibri" w:hAnsi="Calibri" w:cs="Calibri"/>
      <w:szCs w:val="16"/>
    </w:rPr>
  </w:style>
  <w:style w:type="paragraph" w:styleId="BodyText2">
    <w:name w:val="Body Text 2"/>
    <w:basedOn w:val="Normal"/>
    <w:link w:val="BodyText2Char"/>
    <w:unhideWhenUsed/>
    <w:rsid w:val="000D221B"/>
    <w:pPr>
      <w:spacing w:after="120" w:line="480" w:lineRule="auto"/>
    </w:pPr>
  </w:style>
  <w:style w:type="character" w:customStyle="1" w:styleId="BodyText2Char">
    <w:name w:val="Body Text 2 Char"/>
    <w:basedOn w:val="DefaultParagraphFont"/>
    <w:link w:val="BodyText2"/>
    <w:rsid w:val="000D221B"/>
    <w:rPr>
      <w:rFonts w:ascii="Calibri" w:hAnsi="Calibri" w:cs="Calibri"/>
    </w:rPr>
  </w:style>
  <w:style w:type="paragraph" w:styleId="BodyTextIndent">
    <w:name w:val="Body Text Indent"/>
    <w:basedOn w:val="Normal"/>
    <w:link w:val="BodyTextIndentChar"/>
    <w:uiPriority w:val="99"/>
    <w:unhideWhenUsed/>
    <w:rsid w:val="000D221B"/>
    <w:pPr>
      <w:spacing w:after="120"/>
      <w:ind w:left="360"/>
    </w:pPr>
  </w:style>
  <w:style w:type="character" w:customStyle="1" w:styleId="BodyTextIndentChar">
    <w:name w:val="Body Text Indent Char"/>
    <w:basedOn w:val="DefaultParagraphFont"/>
    <w:link w:val="BodyTextIndent"/>
    <w:uiPriority w:val="99"/>
    <w:rsid w:val="000D221B"/>
    <w:rPr>
      <w:rFonts w:ascii="Calibri" w:hAnsi="Calibri" w:cs="Calibri"/>
    </w:rPr>
  </w:style>
  <w:style w:type="paragraph" w:styleId="BodyText3">
    <w:name w:val="Body Text 3"/>
    <w:basedOn w:val="Normal"/>
    <w:link w:val="BodyText3Char"/>
    <w:unhideWhenUsed/>
    <w:rsid w:val="000D221B"/>
    <w:pPr>
      <w:spacing w:after="120"/>
    </w:pPr>
    <w:rPr>
      <w:szCs w:val="16"/>
    </w:rPr>
  </w:style>
  <w:style w:type="character" w:customStyle="1" w:styleId="BodyText3Char">
    <w:name w:val="Body Text 3 Char"/>
    <w:basedOn w:val="DefaultParagraphFont"/>
    <w:link w:val="BodyText3"/>
    <w:rsid w:val="000D221B"/>
    <w:rPr>
      <w:rFonts w:ascii="Calibri" w:hAnsi="Calibri" w:cs="Calibri"/>
      <w:szCs w:val="16"/>
    </w:rPr>
  </w:style>
  <w:style w:type="character" w:customStyle="1" w:styleId="StyleBold">
    <w:name w:val="Style Bold"/>
    <w:basedOn w:val="DefaultParagraphFont"/>
    <w:uiPriority w:val="9"/>
    <w:semiHidden/>
    <w:rsid w:val="000D221B"/>
    <w:rPr>
      <w:b/>
      <w:bCs/>
    </w:rPr>
  </w:style>
  <w:style w:type="character" w:customStyle="1" w:styleId="body-text">
    <w:name w:val="body-text"/>
    <w:basedOn w:val="DefaultParagraphFont"/>
    <w:rsid w:val="000D221B"/>
  </w:style>
  <w:style w:type="paragraph" w:customStyle="1" w:styleId="StyleStyle411ptBoldBorderSinglesolidlineAuto0">
    <w:name w:val="Style Style4 + 11 pt Bold Border: : (Single solid line Auto  0...."/>
    <w:basedOn w:val="Normal"/>
    <w:link w:val="StyleStyle411ptBoldBorderSinglesolidlineAuto0Char"/>
    <w:qFormat/>
    <w:rsid w:val="000D221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D221B"/>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0D221B"/>
    <w:rPr>
      <w:rFonts w:ascii="Tahoma" w:hAnsi="Tahoma" w:cs="Tahoma"/>
      <w:sz w:val="16"/>
      <w:szCs w:val="16"/>
    </w:rPr>
  </w:style>
  <w:style w:type="character" w:customStyle="1" w:styleId="globalcontentbody">
    <w:name w:val="globalcontentbody"/>
    <w:basedOn w:val="DefaultParagraphFont"/>
    <w:rsid w:val="000D221B"/>
  </w:style>
  <w:style w:type="paragraph" w:customStyle="1" w:styleId="StyleStyle112pt">
    <w:name w:val="Style Style1 + 12 pt"/>
    <w:basedOn w:val="Normal"/>
    <w:link w:val="StyleStyle112ptChar"/>
    <w:qFormat/>
    <w:rsid w:val="000D221B"/>
    <w:rPr>
      <w:rFonts w:eastAsia="SimSun"/>
      <w:u w:val="single"/>
      <w:lang w:eastAsia="zh-CN"/>
    </w:rPr>
  </w:style>
  <w:style w:type="character" w:customStyle="1" w:styleId="StyleStyle112ptChar">
    <w:name w:val="Style Style1 + 12 pt Char"/>
    <w:basedOn w:val="DefaultParagraphFont"/>
    <w:link w:val="StyleStyle112pt"/>
    <w:rsid w:val="000D221B"/>
    <w:rPr>
      <w:rFonts w:ascii="Calibri" w:eastAsia="SimSun" w:hAnsi="Calibri" w:cs="Calibri"/>
      <w:u w:val="single"/>
      <w:lang w:eastAsia="zh-CN"/>
    </w:rPr>
  </w:style>
  <w:style w:type="paragraph" w:customStyle="1" w:styleId="MinimizedText">
    <w:name w:val="Minimized Text"/>
    <w:basedOn w:val="Normal"/>
    <w:link w:val="MinimizedTextChar"/>
    <w:qFormat/>
    <w:rsid w:val="000D221B"/>
    <w:rPr>
      <w:rFonts w:eastAsia="Times New Roman"/>
    </w:rPr>
  </w:style>
  <w:style w:type="character" w:customStyle="1" w:styleId="MinimizedTextChar">
    <w:name w:val="Minimized Text Char"/>
    <w:basedOn w:val="DefaultParagraphFont"/>
    <w:link w:val="MinimizedText"/>
    <w:rsid w:val="000D221B"/>
    <w:rPr>
      <w:rFonts w:ascii="Calibri" w:eastAsia="Times New Roman" w:hAnsi="Calibri" w:cs="Calibri"/>
    </w:rPr>
  </w:style>
  <w:style w:type="character" w:customStyle="1" w:styleId="term1">
    <w:name w:val="term1"/>
    <w:basedOn w:val="DefaultParagraphFont"/>
    <w:rsid w:val="000D221B"/>
    <w:rPr>
      <w:b/>
      <w:bCs/>
    </w:rPr>
  </w:style>
  <w:style w:type="character" w:customStyle="1" w:styleId="Styleterm111ptUnderline">
    <w:name w:val="Style term1 + 11 pt Underline"/>
    <w:basedOn w:val="term1"/>
    <w:rsid w:val="000D221B"/>
    <w:rPr>
      <w:b/>
      <w:bCs/>
      <w:sz w:val="20"/>
      <w:u w:val="single"/>
    </w:rPr>
  </w:style>
  <w:style w:type="paragraph" w:customStyle="1" w:styleId="StyleMinimizedTextArialNarrow10pt">
    <w:name w:val="Style Minimized Text + Arial Narrow 10 pt"/>
    <w:basedOn w:val="MinimizedText"/>
    <w:link w:val="StyleMinimizedTextArialNarrow10ptChar"/>
    <w:qFormat/>
    <w:rsid w:val="000D221B"/>
    <w:rPr>
      <w:sz w:val="20"/>
    </w:rPr>
  </w:style>
  <w:style w:type="character" w:customStyle="1" w:styleId="StyleMinimizedTextArialNarrow10ptChar">
    <w:name w:val="Style Minimized Text + Arial Narrow 10 pt Char"/>
    <w:basedOn w:val="MinimizedTextChar"/>
    <w:link w:val="StyleMinimizedTextArialNarrow10pt"/>
    <w:rsid w:val="000D221B"/>
    <w:rPr>
      <w:rFonts w:ascii="Calibri" w:eastAsia="Times New Roman" w:hAnsi="Calibri" w:cs="Calibri"/>
      <w:sz w:val="20"/>
    </w:rPr>
  </w:style>
  <w:style w:type="character" w:customStyle="1" w:styleId="Styleunderline11ptBold">
    <w:name w:val="Style underline + 11 pt Bold"/>
    <w:basedOn w:val="underline"/>
    <w:rsid w:val="000D221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D221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D221B"/>
    <w:rPr>
      <w:rFonts w:ascii="Calibri" w:eastAsia="Times New Roman" w:hAnsi="Calibri" w:cs="Calibri"/>
      <w:u w:val="single"/>
      <w:bdr w:val="single" w:sz="4" w:space="0" w:color="auto"/>
    </w:rPr>
  </w:style>
  <w:style w:type="character" w:customStyle="1" w:styleId="Style9pt">
    <w:name w:val="Style 9 pt"/>
    <w:basedOn w:val="DefaultParagraphFont"/>
    <w:rsid w:val="000D221B"/>
    <w:rPr>
      <w:rFonts w:ascii="Times New Roman" w:hAnsi="Times New Roman"/>
      <w:sz w:val="20"/>
    </w:rPr>
  </w:style>
  <w:style w:type="paragraph" w:customStyle="1" w:styleId="StyleStyle49pt3">
    <w:name w:val="Style Style4 + 9 pt3"/>
    <w:basedOn w:val="Style4"/>
    <w:link w:val="StyleStyle49pt3Char"/>
    <w:qFormat/>
    <w:rsid w:val="000D221B"/>
    <w:rPr>
      <w:rFonts w:cs="Times New Roman"/>
    </w:rPr>
  </w:style>
  <w:style w:type="character" w:customStyle="1" w:styleId="StyleStyle49pt3Char">
    <w:name w:val="Style Style4 + 9 pt3 Char"/>
    <w:basedOn w:val="Style4Char"/>
    <w:link w:val="StyleStyle49pt3"/>
    <w:rsid w:val="000D221B"/>
    <w:rPr>
      <w:rFonts w:ascii="Calibri" w:eastAsia="Times New Roman" w:hAnsi="Calibri" w:cs="Times New Roman"/>
      <w:u w:val="single"/>
    </w:rPr>
  </w:style>
  <w:style w:type="paragraph" w:customStyle="1" w:styleId="StyleStyle4Bold">
    <w:name w:val="Style Style4 + Bold"/>
    <w:basedOn w:val="Style4"/>
    <w:link w:val="StyleStyle4BoldChar"/>
    <w:qFormat/>
    <w:rsid w:val="000D221B"/>
    <w:rPr>
      <w:rFonts w:cs="Times New Roman"/>
      <w:b/>
      <w:bCs/>
    </w:rPr>
  </w:style>
  <w:style w:type="character" w:customStyle="1" w:styleId="StyleStyle4BoldChar">
    <w:name w:val="Style Style4 + Bold Char"/>
    <w:basedOn w:val="Style4Char"/>
    <w:link w:val="StyleStyle4Bold"/>
    <w:rsid w:val="000D221B"/>
    <w:rPr>
      <w:rFonts w:ascii="Calibri" w:eastAsia="Times New Roman" w:hAnsi="Calibri" w:cs="Times New Roman"/>
      <w:b/>
      <w:bCs/>
      <w:u w:val="single"/>
    </w:rPr>
  </w:style>
  <w:style w:type="character" w:customStyle="1" w:styleId="CharChar11">
    <w:name w:val="Char Char11"/>
    <w:basedOn w:val="DefaultParagraphFont"/>
    <w:rsid w:val="000D221B"/>
    <w:rPr>
      <w:rFonts w:cs="Arial"/>
      <w:bCs/>
      <w:szCs w:val="26"/>
      <w:u w:val="single"/>
      <w:lang w:val="en-US" w:eastAsia="en-US" w:bidi="ar-SA"/>
    </w:rPr>
  </w:style>
  <w:style w:type="character" w:customStyle="1" w:styleId="authorbio">
    <w:name w:val="authorbio"/>
    <w:basedOn w:val="DefaultParagraphFont"/>
    <w:rsid w:val="000D221B"/>
  </w:style>
  <w:style w:type="character" w:customStyle="1" w:styleId="a">
    <w:name w:val="a"/>
    <w:basedOn w:val="DefaultParagraphFont"/>
    <w:rsid w:val="000D221B"/>
  </w:style>
  <w:style w:type="character" w:customStyle="1" w:styleId="StyleStyleUnderline411pt">
    <w:name w:val="Style Style Underline4 + 11 pt"/>
    <w:basedOn w:val="DefaultParagraphFont"/>
    <w:rsid w:val="000D221B"/>
    <w:rPr>
      <w:sz w:val="20"/>
      <w:u w:val="single"/>
    </w:rPr>
  </w:style>
  <w:style w:type="character" w:customStyle="1" w:styleId="StyleStyleUnderline411ptBold">
    <w:name w:val="Style Style Underline4 + 11 pt Bold"/>
    <w:basedOn w:val="DefaultParagraphFont"/>
    <w:rsid w:val="000D221B"/>
    <w:rPr>
      <w:b/>
      <w:bCs/>
      <w:sz w:val="20"/>
      <w:u w:val="single"/>
    </w:rPr>
  </w:style>
  <w:style w:type="character" w:customStyle="1" w:styleId="StyleStyleUnderline311pt">
    <w:name w:val="Style Style Underline3 + 11 pt"/>
    <w:basedOn w:val="DefaultParagraphFont"/>
    <w:rsid w:val="000D221B"/>
    <w:rPr>
      <w:sz w:val="20"/>
      <w:u w:val="single"/>
    </w:rPr>
  </w:style>
  <w:style w:type="character" w:customStyle="1" w:styleId="StyleStyleUnderline311ptBold">
    <w:name w:val="Style Style Underline3 + 11 pt Bold"/>
    <w:basedOn w:val="DefaultParagraphFont"/>
    <w:rsid w:val="000D221B"/>
    <w:rPr>
      <w:b/>
      <w:bCs/>
      <w:sz w:val="20"/>
      <w:u w:val="single"/>
    </w:rPr>
  </w:style>
  <w:style w:type="character" w:customStyle="1" w:styleId="StyleUnderline3">
    <w:name w:val="Style Underline3"/>
    <w:basedOn w:val="DefaultParagraphFont"/>
    <w:rsid w:val="000D221B"/>
    <w:rPr>
      <w:u w:val="single"/>
    </w:rPr>
  </w:style>
  <w:style w:type="paragraph" w:customStyle="1" w:styleId="StyleStyle111ptBorderSinglesolidlineAuto05ptL">
    <w:name w:val="Style Style1 + 11 pt Border: : (Single solid line Auto  0.5 pt L..."/>
    <w:link w:val="StyleStyle111ptBorderSinglesolidlineAuto05ptLChar"/>
    <w:qFormat/>
    <w:rsid w:val="000D221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D221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D221B"/>
    <w:rPr>
      <w:u w:val="single"/>
    </w:rPr>
  </w:style>
  <w:style w:type="character" w:customStyle="1" w:styleId="NothingChar">
    <w:name w:val="Nothing Char"/>
    <w:basedOn w:val="DefaultParagraphFont"/>
    <w:link w:val="Nothing"/>
    <w:rsid w:val="000D221B"/>
    <w:rPr>
      <w:rFonts w:ascii="Times New Roman" w:eastAsia="Times New Roman" w:hAnsi="Times New Roman" w:cs="Times New Roman"/>
      <w:sz w:val="20"/>
      <w:szCs w:val="24"/>
    </w:rPr>
  </w:style>
  <w:style w:type="character" w:customStyle="1" w:styleId="CardsFont12pt0">
    <w:name w:val="Cards + Font 12pt"/>
    <w:basedOn w:val="DefaultParagraphFont"/>
    <w:rsid w:val="000D221B"/>
    <w:rPr>
      <w:rFonts w:ascii="Times New Roman" w:eastAsia="Calibri" w:hAnsi="Times New Roman" w:cs="Times New Roman"/>
      <w:sz w:val="24"/>
      <w:szCs w:val="20"/>
      <w:u w:val="single"/>
    </w:rPr>
  </w:style>
  <w:style w:type="character" w:customStyle="1" w:styleId="SmallTextChar0">
    <w:name w:val="Small Text Char"/>
    <w:basedOn w:val="CardTextChar0"/>
    <w:rsid w:val="000D221B"/>
    <w:rPr>
      <w:rFonts w:ascii="Times New Roman" w:eastAsia="MS Mincho" w:hAnsi="Times New Roman" w:cs="Times New Roman"/>
      <w:sz w:val="15"/>
      <w:szCs w:val="24"/>
      <w:lang w:eastAsia="ja-JP"/>
    </w:rPr>
  </w:style>
  <w:style w:type="paragraph" w:customStyle="1" w:styleId="Circled">
    <w:name w:val="Circled"/>
    <w:link w:val="CircledChar"/>
    <w:qFormat/>
    <w:rsid w:val="000D221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0D221B"/>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0D221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D221B"/>
  </w:style>
  <w:style w:type="character" w:customStyle="1" w:styleId="part-of-speech">
    <w:name w:val="part-of-speech"/>
    <w:basedOn w:val="DefaultParagraphFont"/>
    <w:rsid w:val="000D221B"/>
  </w:style>
  <w:style w:type="character" w:customStyle="1" w:styleId="sep">
    <w:name w:val="sep"/>
    <w:basedOn w:val="DefaultParagraphFont"/>
    <w:rsid w:val="000D221B"/>
  </w:style>
  <w:style w:type="character" w:customStyle="1" w:styleId="pron">
    <w:name w:val="pron"/>
    <w:basedOn w:val="DefaultParagraphFont"/>
    <w:rsid w:val="000D221B"/>
  </w:style>
  <w:style w:type="paragraph" w:customStyle="1" w:styleId="StyleStyle4LatinTimesNewRomanAsianSimSun">
    <w:name w:val="Style Style4 + (Latin) Times New Roman (Asian) SimSun"/>
    <w:basedOn w:val="Normal"/>
    <w:link w:val="StyleStyle4LatinTimesNewRomanAsianSimSunChar"/>
    <w:qFormat/>
    <w:rsid w:val="000D221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0D221B"/>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D221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D221B"/>
    <w:rPr>
      <w:rFonts w:ascii="Calibri" w:eastAsia="SimSun" w:hAnsi="Calibri" w:cs="Calibri"/>
      <w:b/>
      <w:bCs/>
      <w:u w:val="single"/>
    </w:rPr>
  </w:style>
  <w:style w:type="character" w:customStyle="1" w:styleId="CharChar3">
    <w:name w:val="Char Char3"/>
    <w:basedOn w:val="DefaultParagraphFont"/>
    <w:rsid w:val="000D221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0D221B"/>
    <w:rPr>
      <w:bCs/>
      <w:szCs w:val="26"/>
      <w:u w:val="single"/>
    </w:rPr>
  </w:style>
  <w:style w:type="paragraph" w:styleId="Subtitle">
    <w:name w:val="Subtitle"/>
    <w:aliases w:val="Underlined card text"/>
    <w:basedOn w:val="Normal"/>
    <w:next w:val="Normal"/>
    <w:link w:val="SubtitleChar"/>
    <w:uiPriority w:val="99"/>
    <w:qFormat/>
    <w:rsid w:val="000D221B"/>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0D221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0D221B"/>
    <w:rPr>
      <w:rFonts w:cs="Times New Roman"/>
    </w:rPr>
  </w:style>
  <w:style w:type="character" w:customStyle="1" w:styleId="StyleStyle411pt1Char">
    <w:name w:val="Style Style4 + 11 pt1 Char"/>
    <w:basedOn w:val="Style4Char"/>
    <w:link w:val="StyleStyle411pt1"/>
    <w:rsid w:val="000D221B"/>
    <w:rPr>
      <w:rFonts w:ascii="Calibri" w:eastAsia="Times New Roman" w:hAnsi="Calibri" w:cs="Times New Roman"/>
      <w:u w:val="single"/>
    </w:rPr>
  </w:style>
  <w:style w:type="character" w:customStyle="1" w:styleId="BoldandUnderlineCharChar2">
    <w:name w:val="Bold and Underline Char Char2"/>
    <w:basedOn w:val="DefaultParagraphFont"/>
    <w:rsid w:val="000D221B"/>
    <w:rPr>
      <w:b/>
      <w:u w:val="single"/>
      <w:lang w:val="en-US" w:eastAsia="en-US" w:bidi="ar-SA"/>
    </w:rPr>
  </w:style>
  <w:style w:type="character" w:customStyle="1" w:styleId="StyleUnderlineCharChar111pt">
    <w:name w:val="Style Underline Char Char1 + 11 pt"/>
    <w:basedOn w:val="DefaultParagraphFont"/>
    <w:rsid w:val="000D221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D221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D221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D221B"/>
    <w:rPr>
      <w:sz w:val="22"/>
      <w:u w:val="single"/>
    </w:rPr>
  </w:style>
  <w:style w:type="paragraph" w:customStyle="1" w:styleId="StyleMinimizedTextArialNarrow9pt">
    <w:name w:val="Style Minimized Text + Arial Narrow 9 pt"/>
    <w:basedOn w:val="Normal"/>
    <w:link w:val="StyleMinimizedTextArialNarrow9ptChar"/>
    <w:qFormat/>
    <w:rsid w:val="000D221B"/>
    <w:rPr>
      <w:rFonts w:eastAsia="Times New Roman"/>
    </w:rPr>
  </w:style>
  <w:style w:type="character" w:customStyle="1" w:styleId="StyleMinimizedTextArialNarrow9ptChar">
    <w:name w:val="Style Minimized Text + Arial Narrow 9 pt Char"/>
    <w:basedOn w:val="DefaultParagraphFont"/>
    <w:link w:val="StyleMinimizedTextArialNarrow9pt"/>
    <w:rsid w:val="000D221B"/>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0D221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D221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D221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D221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D221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D221B"/>
    <w:rPr>
      <w:b w:val="0"/>
      <w:bCs/>
      <w:sz w:val="20"/>
      <w:u w:val="single"/>
      <w:lang w:val="en-US" w:eastAsia="en-US" w:bidi="ar-SA"/>
    </w:rPr>
  </w:style>
  <w:style w:type="character" w:customStyle="1" w:styleId="Styleunderline9pt">
    <w:name w:val="Style underline + 9 pt"/>
    <w:basedOn w:val="underline"/>
    <w:rsid w:val="000D221B"/>
    <w:rPr>
      <w:rFonts w:ascii="Times New Roman" w:hAnsi="Times New Roman" w:cs="Times New Roman"/>
      <w:b/>
      <w:sz w:val="20"/>
      <w:u w:val="single"/>
    </w:rPr>
  </w:style>
  <w:style w:type="character" w:customStyle="1" w:styleId="StyleTimesNewRoman9pt">
    <w:name w:val="Style Times New Roman 9 pt"/>
    <w:basedOn w:val="DefaultParagraphFont"/>
    <w:rsid w:val="000D221B"/>
    <w:rPr>
      <w:rFonts w:ascii="Times New Roman" w:hAnsi="Times New Roman"/>
      <w:sz w:val="20"/>
    </w:rPr>
  </w:style>
  <w:style w:type="character" w:customStyle="1" w:styleId="Styleunderline9pt1">
    <w:name w:val="Style underline + 9 pt1"/>
    <w:basedOn w:val="underline"/>
    <w:rsid w:val="000D221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D221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D221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D221B"/>
    <w:rPr>
      <w:b/>
      <w:bCs/>
      <w:noProof w:val="0"/>
      <w:sz w:val="20"/>
      <w:u w:val="single"/>
      <w:lang w:val="en-US" w:eastAsia="en-US" w:bidi="ar-SA"/>
    </w:rPr>
  </w:style>
  <w:style w:type="character" w:customStyle="1" w:styleId="Hyperlink23">
    <w:name w:val="Hyperlink23"/>
    <w:basedOn w:val="DefaultParagraphFont"/>
    <w:rsid w:val="000D221B"/>
    <w:rPr>
      <w:color w:val="3300CC"/>
      <w:u w:val="single"/>
    </w:rPr>
  </w:style>
  <w:style w:type="paragraph" w:customStyle="1" w:styleId="cardCharChar">
    <w:name w:val="card Char Char"/>
    <w:basedOn w:val="Normal"/>
    <w:link w:val="cardCharCharChar"/>
    <w:qFormat/>
    <w:rsid w:val="000D221B"/>
    <w:pPr>
      <w:ind w:left="288" w:right="288"/>
    </w:pPr>
    <w:rPr>
      <w:rFonts w:eastAsia="Times New Roman"/>
      <w:szCs w:val="20"/>
    </w:rPr>
  </w:style>
  <w:style w:type="character" w:customStyle="1" w:styleId="cardCharCharChar">
    <w:name w:val="card Char Char Char"/>
    <w:basedOn w:val="DefaultParagraphFont"/>
    <w:link w:val="cardCharChar"/>
    <w:rsid w:val="000D221B"/>
    <w:rPr>
      <w:rFonts w:ascii="Calibri" w:eastAsia="Times New Roman" w:hAnsi="Calibri" w:cs="Calibri"/>
      <w:szCs w:val="20"/>
    </w:rPr>
  </w:style>
  <w:style w:type="character" w:customStyle="1" w:styleId="StyleunderlineArialNarrow9ptBold">
    <w:name w:val="Style underline + Arial Narrow 9 pt Bold"/>
    <w:basedOn w:val="underline"/>
    <w:rsid w:val="000D221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D221B"/>
  </w:style>
  <w:style w:type="character" w:customStyle="1" w:styleId="StylecardCharCharArialNarrow9ptChar">
    <w:name w:val="Style card Char Char + Arial Narrow 9 pt Char"/>
    <w:basedOn w:val="cardCharCharChar"/>
    <w:link w:val="StylecardCharCharArialNarrow9pt"/>
    <w:rsid w:val="000D221B"/>
    <w:rPr>
      <w:rFonts w:ascii="Calibri" w:eastAsia="Times New Roman" w:hAnsi="Calibri" w:cs="Calibri"/>
      <w:szCs w:val="20"/>
    </w:rPr>
  </w:style>
  <w:style w:type="character" w:customStyle="1" w:styleId="UnderlineCharCharChar">
    <w:name w:val="Underline Char Char Char"/>
    <w:basedOn w:val="DefaultParagraphFont"/>
    <w:rsid w:val="000D221B"/>
    <w:rPr>
      <w:noProof w:val="0"/>
      <w:u w:val="single"/>
      <w:lang w:val="en-US" w:eastAsia="en-US" w:bidi="ar-SA"/>
    </w:rPr>
  </w:style>
  <w:style w:type="character" w:customStyle="1" w:styleId="CardTextChar1">
    <w:name w:val="Card Text Char1"/>
    <w:basedOn w:val="DefaultParagraphFont"/>
    <w:rsid w:val="000D221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D221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0D221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D221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D221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D221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D221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0D221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D221B"/>
    <w:rPr>
      <w:rFonts w:eastAsia="Times New Roman"/>
    </w:rPr>
  </w:style>
  <w:style w:type="character" w:customStyle="1" w:styleId="TextsmallChar">
    <w:name w:val="Textsmall Char"/>
    <w:basedOn w:val="DefaultParagraphFont"/>
    <w:link w:val="Textsmall"/>
    <w:rsid w:val="000D221B"/>
    <w:rPr>
      <w:rFonts w:ascii="Calibri" w:eastAsia="Times New Roman" w:hAnsi="Calibri" w:cs="Calibri"/>
    </w:rPr>
  </w:style>
  <w:style w:type="character" w:customStyle="1" w:styleId="CharChar111">
    <w:name w:val="Char Char111"/>
    <w:basedOn w:val="DefaultParagraphFont"/>
    <w:rsid w:val="000D221B"/>
    <w:rPr>
      <w:rFonts w:cs="Arial"/>
      <w:bCs/>
      <w:szCs w:val="26"/>
      <w:u w:val="single"/>
      <w:lang w:val="en-US" w:eastAsia="en-US" w:bidi="ar-SA"/>
    </w:rPr>
  </w:style>
  <w:style w:type="character" w:customStyle="1" w:styleId="UnderlineBold">
    <w:name w:val="Underline + Bold"/>
    <w:uiPriority w:val="1"/>
    <w:qFormat/>
    <w:rsid w:val="000D221B"/>
    <w:rPr>
      <w:b/>
      <w:sz w:val="20"/>
      <w:u w:val="single"/>
    </w:rPr>
  </w:style>
  <w:style w:type="paragraph" w:customStyle="1" w:styleId="cardtextsmall">
    <w:name w:val="card text small"/>
    <w:basedOn w:val="Normal"/>
    <w:qFormat/>
    <w:rsid w:val="000D221B"/>
    <w:rPr>
      <w:rFonts w:ascii="Arial Narrow" w:eastAsia="Times New Roman" w:hAnsi="Arial Narrow"/>
    </w:rPr>
  </w:style>
  <w:style w:type="character" w:customStyle="1" w:styleId="AUnterdline">
    <w:name w:val="AUnterdline"/>
    <w:rsid w:val="000D221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D221B"/>
    <w:rPr>
      <w:rFonts w:ascii="Times New Roman" w:hAnsi="Times New Roman"/>
      <w:b/>
      <w:bCs/>
      <w:sz w:val="20"/>
      <w:u w:val="single"/>
      <w:bdr w:val="single" w:sz="4" w:space="0" w:color="auto"/>
    </w:rPr>
  </w:style>
  <w:style w:type="character" w:customStyle="1" w:styleId="highlightedsearchterm">
    <w:name w:val="highlightedsearchterm"/>
    <w:rsid w:val="000D221B"/>
  </w:style>
  <w:style w:type="character" w:customStyle="1" w:styleId="StyleUnderline1">
    <w:name w:val="Style Underline1"/>
    <w:basedOn w:val="DefaultParagraphFont"/>
    <w:rsid w:val="000D221B"/>
    <w:rPr>
      <w:rFonts w:ascii="Times New Roman" w:hAnsi="Times New Roman"/>
      <w:sz w:val="20"/>
      <w:u w:val="single"/>
    </w:rPr>
  </w:style>
  <w:style w:type="paragraph" w:customStyle="1" w:styleId="CardIndented">
    <w:name w:val="Card (Indented)"/>
    <w:basedOn w:val="Normal"/>
    <w:link w:val="CardIndentedChar"/>
    <w:qFormat/>
    <w:rsid w:val="000D221B"/>
    <w:pPr>
      <w:ind w:left="288"/>
    </w:pPr>
  </w:style>
  <w:style w:type="paragraph" w:customStyle="1" w:styleId="StyleStyle49pt10">
    <w:name w:val="Style Style4 + 9 pt10"/>
    <w:basedOn w:val="Style4"/>
    <w:link w:val="StyleStyle49pt10Char"/>
    <w:qFormat/>
    <w:rsid w:val="000D221B"/>
    <w:rPr>
      <w:rFonts w:cs="Times New Roman"/>
    </w:rPr>
  </w:style>
  <w:style w:type="character" w:customStyle="1" w:styleId="StyleStyle49pt10Char">
    <w:name w:val="Style Style4 + 9 pt10 Char"/>
    <w:basedOn w:val="Style4Char"/>
    <w:link w:val="StyleStyle49pt10"/>
    <w:rsid w:val="000D221B"/>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0D221B"/>
    <w:rPr>
      <w:rFonts w:cs="Times New Roman"/>
      <w:b/>
      <w:bCs/>
    </w:rPr>
  </w:style>
  <w:style w:type="character" w:customStyle="1" w:styleId="StyleStyle49ptBold7Char">
    <w:name w:val="Style Style4 + 9 pt Bold7 Char"/>
    <w:link w:val="StyleStyle49ptBold7"/>
    <w:rsid w:val="000D221B"/>
    <w:rPr>
      <w:rFonts w:ascii="Calibri" w:eastAsia="Times New Roman" w:hAnsi="Calibri" w:cs="Times New Roman"/>
      <w:b/>
      <w:bCs/>
      <w:u w:val="single"/>
    </w:rPr>
  </w:style>
  <w:style w:type="paragraph" w:customStyle="1" w:styleId="NormalUnderline">
    <w:name w:val="Normal Underline"/>
    <w:basedOn w:val="Normal"/>
    <w:link w:val="NormalUnderlineChar"/>
    <w:qFormat/>
    <w:rsid w:val="000D221B"/>
    <w:pPr>
      <w:ind w:left="288"/>
    </w:pPr>
    <w:rPr>
      <w:rFonts w:eastAsia="Times New Roman"/>
      <w:u w:val="single"/>
    </w:rPr>
  </w:style>
  <w:style w:type="character" w:customStyle="1" w:styleId="NormalUnderlineChar">
    <w:name w:val="Normal Underline Char"/>
    <w:link w:val="NormalUnderline"/>
    <w:rsid w:val="000D221B"/>
    <w:rPr>
      <w:rFonts w:ascii="Calibri" w:eastAsia="Times New Roman" w:hAnsi="Calibri" w:cs="Calibri"/>
      <w:u w:val="single"/>
    </w:rPr>
  </w:style>
  <w:style w:type="character" w:customStyle="1" w:styleId="DontRead">
    <w:name w:val="Don't Read"/>
    <w:qFormat/>
    <w:rsid w:val="000D221B"/>
    <w:rPr>
      <w:rFonts w:ascii="Times New Roman" w:hAnsi="Times New Roman"/>
      <w:sz w:val="16"/>
    </w:rPr>
  </w:style>
  <w:style w:type="paragraph" w:customStyle="1" w:styleId="Underlinestyle">
    <w:name w:val="Underline style"/>
    <w:basedOn w:val="Normal"/>
    <w:qFormat/>
    <w:rsid w:val="000D221B"/>
    <w:rPr>
      <w:rFonts w:eastAsia="Times New Roman"/>
      <w:u w:val="single"/>
    </w:rPr>
  </w:style>
  <w:style w:type="character" w:customStyle="1" w:styleId="Style11ptUnderline3">
    <w:name w:val="Style 11 pt Underline3"/>
    <w:rsid w:val="000D221B"/>
    <w:rPr>
      <w:sz w:val="20"/>
      <w:u w:val="single"/>
    </w:rPr>
  </w:style>
  <w:style w:type="character" w:customStyle="1" w:styleId="27">
    <w:name w:val="27"/>
    <w:rsid w:val="000D221B"/>
    <w:rPr>
      <w:rFonts w:cs="Arial"/>
      <w:bCs/>
      <w:sz w:val="20"/>
      <w:u w:val="single"/>
      <w:lang w:val="en-US" w:eastAsia="en-US" w:bidi="ar-SA"/>
    </w:rPr>
  </w:style>
  <w:style w:type="character" w:customStyle="1" w:styleId="2">
    <w:name w:val="2"/>
    <w:rsid w:val="000D221B"/>
    <w:rPr>
      <w:rFonts w:cs="Arial"/>
      <w:bCs/>
      <w:sz w:val="20"/>
      <w:u w:val="single"/>
      <w:lang w:val="en-US" w:eastAsia="en-US" w:bidi="ar-SA"/>
    </w:rPr>
  </w:style>
  <w:style w:type="character" w:customStyle="1" w:styleId="Style9ptUnderline11">
    <w:name w:val="Style 9 pt Underline11"/>
    <w:basedOn w:val="DefaultParagraphFont"/>
    <w:rsid w:val="000D221B"/>
    <w:rPr>
      <w:sz w:val="20"/>
      <w:u w:val="single"/>
    </w:rPr>
  </w:style>
  <w:style w:type="character" w:customStyle="1" w:styleId="Style9ptBoldUnderline5">
    <w:name w:val="Style 9 pt Bold Underline5"/>
    <w:basedOn w:val="DefaultParagraphFont"/>
    <w:rsid w:val="000D221B"/>
    <w:rPr>
      <w:b/>
      <w:bCs/>
      <w:sz w:val="20"/>
      <w:u w:val="single"/>
    </w:rPr>
  </w:style>
  <w:style w:type="character" w:customStyle="1" w:styleId="CharChar114">
    <w:name w:val="Char Char114"/>
    <w:basedOn w:val="DefaultParagraphFont"/>
    <w:rsid w:val="000D221B"/>
    <w:rPr>
      <w:rFonts w:cs="Arial"/>
      <w:bCs/>
      <w:szCs w:val="26"/>
      <w:u w:val="single"/>
      <w:lang w:val="en-US" w:eastAsia="en-US" w:bidi="ar-SA"/>
    </w:rPr>
  </w:style>
  <w:style w:type="character" w:customStyle="1" w:styleId="CharChar113">
    <w:name w:val="Char Char113"/>
    <w:basedOn w:val="DefaultParagraphFont"/>
    <w:rsid w:val="000D221B"/>
    <w:rPr>
      <w:rFonts w:cs="Arial"/>
      <w:bCs/>
      <w:szCs w:val="26"/>
      <w:u w:val="single"/>
      <w:lang w:val="en-US" w:eastAsia="en-US" w:bidi="ar-SA"/>
    </w:rPr>
  </w:style>
  <w:style w:type="character" w:customStyle="1" w:styleId="CharChar112">
    <w:name w:val="Char Char112"/>
    <w:basedOn w:val="DefaultParagraphFont"/>
    <w:rsid w:val="000D221B"/>
    <w:rPr>
      <w:rFonts w:cs="Arial"/>
      <w:bCs/>
      <w:szCs w:val="26"/>
      <w:u w:val="single"/>
      <w:lang w:val="en-US" w:eastAsia="en-US" w:bidi="ar-SA"/>
    </w:rPr>
  </w:style>
  <w:style w:type="character" w:customStyle="1" w:styleId="ssl0">
    <w:name w:val="ss_l0"/>
    <w:basedOn w:val="DefaultParagraphFont"/>
    <w:rsid w:val="000D221B"/>
  </w:style>
  <w:style w:type="paragraph" w:styleId="CommentText">
    <w:name w:val="annotation text"/>
    <w:basedOn w:val="Normal"/>
    <w:link w:val="CommentTextChar"/>
    <w:uiPriority w:val="99"/>
    <w:rsid w:val="000D221B"/>
    <w:rPr>
      <w:szCs w:val="20"/>
    </w:rPr>
  </w:style>
  <w:style w:type="character" w:customStyle="1" w:styleId="CommentTextChar">
    <w:name w:val="Comment Text Char"/>
    <w:basedOn w:val="DefaultParagraphFont"/>
    <w:link w:val="CommentText"/>
    <w:uiPriority w:val="99"/>
    <w:rsid w:val="000D221B"/>
    <w:rPr>
      <w:rFonts w:ascii="Calibri" w:hAnsi="Calibri" w:cs="Calibri"/>
      <w:szCs w:val="20"/>
    </w:rPr>
  </w:style>
  <w:style w:type="character" w:customStyle="1" w:styleId="CommentSubjectChar">
    <w:name w:val="Comment Subject Char"/>
    <w:basedOn w:val="CommentTextChar"/>
    <w:link w:val="CommentSubject"/>
    <w:rsid w:val="000D221B"/>
    <w:rPr>
      <w:rFonts w:ascii="Times New Roman" w:hAnsi="Times New Roman" w:cs="Times New Roman"/>
      <w:b/>
      <w:bCs/>
      <w:szCs w:val="20"/>
    </w:rPr>
  </w:style>
  <w:style w:type="paragraph" w:styleId="CommentSubject">
    <w:name w:val="annotation subject"/>
    <w:basedOn w:val="CommentText"/>
    <w:next w:val="CommentText"/>
    <w:link w:val="CommentSubjectChar"/>
    <w:rsid w:val="000D221B"/>
    <w:rPr>
      <w:rFonts w:ascii="Times New Roman" w:hAnsi="Times New Roman" w:cs="Times New Roman"/>
      <w:b/>
      <w:bCs/>
    </w:rPr>
  </w:style>
  <w:style w:type="character" w:customStyle="1" w:styleId="CommentSubjectChar1">
    <w:name w:val="Comment Subject Char1"/>
    <w:basedOn w:val="CommentTextChar"/>
    <w:uiPriority w:val="99"/>
    <w:semiHidden/>
    <w:rsid w:val="000D221B"/>
    <w:rPr>
      <w:rFonts w:ascii="Calibri" w:hAnsi="Calibri" w:cs="Calibri"/>
      <w:b/>
      <w:bCs/>
      <w:szCs w:val="20"/>
    </w:rPr>
  </w:style>
  <w:style w:type="paragraph" w:customStyle="1" w:styleId="WW-Default1">
    <w:name w:val="WW-Default1"/>
    <w:basedOn w:val="Normal"/>
    <w:qFormat/>
    <w:rsid w:val="000D221B"/>
    <w:pPr>
      <w:suppressAutoHyphens/>
    </w:pPr>
    <w:rPr>
      <w:rFonts w:eastAsia="Times New Roman"/>
      <w:b/>
      <w:bCs/>
      <w:szCs w:val="20"/>
      <w:lang w:eastAsia="ar-SA"/>
    </w:rPr>
  </w:style>
  <w:style w:type="paragraph" w:customStyle="1" w:styleId="Normal1">
    <w:name w:val="Normal1"/>
    <w:basedOn w:val="BodyText"/>
    <w:qFormat/>
    <w:rsid w:val="000D221B"/>
  </w:style>
  <w:style w:type="character" w:customStyle="1" w:styleId="zoomme">
    <w:name w:val="zoomme"/>
    <w:basedOn w:val="DefaultParagraphFont"/>
    <w:rsid w:val="000D221B"/>
  </w:style>
  <w:style w:type="character" w:customStyle="1" w:styleId="Date1">
    <w:name w:val="Date1"/>
    <w:basedOn w:val="DefaultParagraphFont"/>
    <w:rsid w:val="000D221B"/>
  </w:style>
  <w:style w:type="character" w:customStyle="1" w:styleId="classauthor">
    <w:name w:val="class=&quot;author&quot;"/>
    <w:basedOn w:val="DefaultParagraphFont"/>
    <w:rsid w:val="000D221B"/>
  </w:style>
  <w:style w:type="paragraph" w:customStyle="1" w:styleId="CardStyle">
    <w:name w:val="Card Style"/>
    <w:basedOn w:val="Normal"/>
    <w:link w:val="CardStyleChar"/>
    <w:qFormat/>
    <w:rsid w:val="000D221B"/>
    <w:rPr>
      <w:rFonts w:eastAsia="Times New Roman"/>
    </w:rPr>
  </w:style>
  <w:style w:type="character" w:customStyle="1" w:styleId="CharCharChar">
    <w:name w:val="Char Char Char"/>
    <w:basedOn w:val="DefaultParagraphFont"/>
    <w:rsid w:val="000D221B"/>
    <w:rPr>
      <w:rFonts w:cs="Arial"/>
      <w:bCs/>
      <w:szCs w:val="26"/>
      <w:u w:val="single"/>
      <w:lang w:val="en-US" w:eastAsia="en-US" w:bidi="ar-SA"/>
    </w:rPr>
  </w:style>
  <w:style w:type="character" w:customStyle="1" w:styleId="BoldUnderlineChar0">
    <w:name w:val="Bold Underline Char"/>
    <w:rsid w:val="000D221B"/>
    <w:rPr>
      <w:rFonts w:ascii="Times New Roman" w:eastAsia="Times New Roman" w:hAnsi="Times New Roman"/>
      <w:b/>
      <w:bCs/>
      <w:szCs w:val="24"/>
      <w:u w:val="single"/>
    </w:rPr>
  </w:style>
  <w:style w:type="character" w:customStyle="1" w:styleId="texto1">
    <w:name w:val="texto1"/>
    <w:rsid w:val="000D221B"/>
  </w:style>
  <w:style w:type="character" w:customStyle="1" w:styleId="apple-style-span">
    <w:name w:val="apple-style-span"/>
    <w:rsid w:val="000D221B"/>
  </w:style>
  <w:style w:type="paragraph" w:customStyle="1" w:styleId="citenon-bold">
    <w:name w:val="cite non-bold"/>
    <w:basedOn w:val="Normal"/>
    <w:link w:val="citenon-boldChar"/>
    <w:qFormat/>
    <w:rsid w:val="000D221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D221B"/>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D221B"/>
    <w:rPr>
      <w:rFonts w:ascii="Calibri" w:eastAsia="Times New Roman" w:hAnsi="Calibri" w:cs="Arial"/>
      <w:b/>
      <w:bCs/>
      <w:sz w:val="24"/>
      <w:szCs w:val="28"/>
    </w:rPr>
  </w:style>
  <w:style w:type="paragraph" w:customStyle="1" w:styleId="Style23">
    <w:name w:val="Style23"/>
    <w:basedOn w:val="Normal"/>
    <w:uiPriority w:val="99"/>
    <w:qFormat/>
    <w:rsid w:val="000D221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D221B"/>
    <w:rPr>
      <w:rFonts w:ascii="Calibri" w:eastAsia="Times New Roman" w:hAnsi="Calibri" w:cs="Calibri"/>
      <w:lang w:bidi="en-US"/>
    </w:rPr>
  </w:style>
  <w:style w:type="character" w:customStyle="1" w:styleId="gray">
    <w:name w:val="gray"/>
    <w:basedOn w:val="DefaultParagraphFont"/>
    <w:rsid w:val="000D221B"/>
  </w:style>
  <w:style w:type="paragraph" w:customStyle="1" w:styleId="Tagtemplate">
    <w:name w:val="Tagtemplate"/>
    <w:basedOn w:val="Normal"/>
    <w:link w:val="TagtemplateChar"/>
    <w:autoRedefine/>
    <w:qFormat/>
    <w:rsid w:val="000D221B"/>
    <w:pPr>
      <w:keepNext/>
      <w:keepLines/>
    </w:pPr>
    <w:rPr>
      <w:rFonts w:eastAsia="Calibri"/>
      <w:b/>
    </w:rPr>
  </w:style>
  <w:style w:type="character" w:customStyle="1" w:styleId="TagtemplateChar">
    <w:name w:val="Tagtemplate Char"/>
    <w:basedOn w:val="DefaultParagraphFont"/>
    <w:link w:val="Tagtemplate"/>
    <w:rsid w:val="000D221B"/>
    <w:rPr>
      <w:rFonts w:ascii="Calibri" w:eastAsia="Calibri" w:hAnsi="Calibri" w:cs="Calibri"/>
      <w:b/>
    </w:rPr>
  </w:style>
  <w:style w:type="character" w:customStyle="1" w:styleId="Styleunderline11ptBorderSinglesolidlineAuto05p">
    <w:name w:val="Style underline + 11 pt Border: : (Single solid line Auto  0.5 p..."/>
    <w:rsid w:val="000D221B"/>
    <w:rPr>
      <w:sz w:val="20"/>
      <w:u w:val="single"/>
      <w:bdr w:val="single" w:sz="4" w:space="0" w:color="auto"/>
    </w:rPr>
  </w:style>
  <w:style w:type="paragraph" w:customStyle="1" w:styleId="Citation-FirstLine">
    <w:name w:val="Citation - First Line"/>
    <w:basedOn w:val="Normal"/>
    <w:next w:val="Normal"/>
    <w:autoRedefine/>
    <w:qFormat/>
    <w:rsid w:val="000D221B"/>
    <w:pPr>
      <w:spacing w:line="240" w:lineRule="atLeast"/>
      <w:jc w:val="both"/>
    </w:pPr>
    <w:rPr>
      <w:rFonts w:ascii="Book Antiqua" w:eastAsia="Times New Roman" w:hAnsi="Book Antiqua"/>
    </w:rPr>
  </w:style>
  <w:style w:type="character" w:customStyle="1" w:styleId="CardText-Underlined">
    <w:name w:val="Card Text - Underlined"/>
    <w:rsid w:val="000D221B"/>
    <w:rPr>
      <w:b/>
      <w:sz w:val="20"/>
      <w:u w:val="single"/>
    </w:rPr>
  </w:style>
  <w:style w:type="paragraph" w:customStyle="1" w:styleId="Citation-Complete">
    <w:name w:val="Citation - Complete"/>
    <w:basedOn w:val="Normal"/>
    <w:next w:val="Normal"/>
    <w:link w:val="Citation-CompleteChar"/>
    <w:autoRedefine/>
    <w:qFormat/>
    <w:rsid w:val="000D221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D221B"/>
    <w:rPr>
      <w:rFonts w:ascii="Book Antiqua" w:eastAsia="Times New Roman" w:hAnsi="Book Antiqua" w:cs="Calibri"/>
    </w:rPr>
  </w:style>
  <w:style w:type="character" w:customStyle="1" w:styleId="MicroTextChar">
    <w:name w:val="MicroText Char"/>
    <w:link w:val="MicroText"/>
    <w:rsid w:val="000D221B"/>
    <w:rPr>
      <w:rFonts w:ascii="Arial Narrow" w:hAnsi="Arial Narrow"/>
      <w:sz w:val="12"/>
    </w:rPr>
  </w:style>
  <w:style w:type="paragraph" w:customStyle="1" w:styleId="TagCite">
    <w:name w:val="Tag/Cite"/>
    <w:basedOn w:val="Normal"/>
    <w:qFormat/>
    <w:rsid w:val="000D221B"/>
    <w:rPr>
      <w:rFonts w:eastAsia="Times New Roman"/>
      <w:b/>
    </w:rPr>
  </w:style>
  <w:style w:type="character" w:customStyle="1" w:styleId="Style11ptItalicUnderline">
    <w:name w:val="Style 11 pt Italic Underline"/>
    <w:basedOn w:val="DefaultParagraphFont"/>
    <w:rsid w:val="000D221B"/>
    <w:rPr>
      <w:i/>
      <w:iCs/>
      <w:sz w:val="20"/>
      <w:u w:val="single"/>
    </w:rPr>
  </w:style>
  <w:style w:type="character" w:customStyle="1" w:styleId="Style11ptItalic">
    <w:name w:val="Style 11 pt Italic"/>
    <w:basedOn w:val="DefaultParagraphFont"/>
    <w:rsid w:val="000D221B"/>
    <w:rPr>
      <w:rFonts w:ascii="Times New Roman" w:hAnsi="Times New Roman"/>
      <w:i/>
      <w:iCs/>
      <w:sz w:val="20"/>
    </w:rPr>
  </w:style>
  <w:style w:type="character" w:customStyle="1" w:styleId="BoldandUnderlineChar">
    <w:name w:val="Bold and Underline Char"/>
    <w:basedOn w:val="DefaultParagraphFont"/>
    <w:link w:val="BoldandUnderline"/>
    <w:locked/>
    <w:rsid w:val="000D221B"/>
    <w:rPr>
      <w:b/>
      <w:u w:val="single"/>
    </w:rPr>
  </w:style>
  <w:style w:type="paragraph" w:customStyle="1" w:styleId="BoldandUnderline">
    <w:name w:val="Bold and Underline"/>
    <w:basedOn w:val="Normal"/>
    <w:link w:val="BoldandUnderlineChar"/>
    <w:qFormat/>
    <w:rsid w:val="000D221B"/>
    <w:rPr>
      <w:rFonts w:asciiTheme="minorHAnsi" w:hAnsiTheme="minorHAnsi" w:cstheme="minorBidi"/>
      <w:b/>
      <w:u w:val="single"/>
    </w:rPr>
  </w:style>
  <w:style w:type="character" w:customStyle="1" w:styleId="hdr">
    <w:name w:val="hdr"/>
    <w:basedOn w:val="DefaultParagraphFont"/>
    <w:rsid w:val="000D221B"/>
  </w:style>
  <w:style w:type="paragraph" w:customStyle="1" w:styleId="StyleStyle49ptBold3">
    <w:name w:val="Style Style4 + 9 pt Bold3"/>
    <w:basedOn w:val="Style4"/>
    <w:link w:val="StyleStyle49ptBold3Char"/>
    <w:qFormat/>
    <w:rsid w:val="000D221B"/>
    <w:rPr>
      <w:rFonts w:cs="Times New Roman"/>
      <w:b/>
      <w:bCs/>
    </w:rPr>
  </w:style>
  <w:style w:type="character" w:customStyle="1" w:styleId="StyleStyle49ptBold3Char">
    <w:name w:val="Style Style4 + 9 pt Bold3 Char"/>
    <w:basedOn w:val="Style4Char"/>
    <w:link w:val="StyleStyle49ptBold3"/>
    <w:rsid w:val="000D221B"/>
    <w:rPr>
      <w:rFonts w:ascii="Calibri" w:eastAsia="Times New Roman" w:hAnsi="Calibri" w:cs="Times New Roman"/>
      <w:b/>
      <w:bCs/>
      <w:u w:val="single"/>
    </w:rPr>
  </w:style>
  <w:style w:type="character" w:customStyle="1" w:styleId="Style9ptUnderline6">
    <w:name w:val="Style 9 pt Underline6"/>
    <w:basedOn w:val="DefaultParagraphFont"/>
    <w:rsid w:val="000D221B"/>
    <w:rPr>
      <w:sz w:val="20"/>
      <w:u w:val="single"/>
    </w:rPr>
  </w:style>
  <w:style w:type="character" w:customStyle="1" w:styleId="ct-with-fmlt">
    <w:name w:val="ct-with-fmlt"/>
    <w:basedOn w:val="DefaultParagraphFont"/>
    <w:rsid w:val="000D221B"/>
  </w:style>
  <w:style w:type="paragraph" w:customStyle="1" w:styleId="TagText">
    <w:name w:val="TagText"/>
    <w:basedOn w:val="Normal"/>
    <w:uiPriority w:val="99"/>
    <w:qFormat/>
    <w:rsid w:val="000D221B"/>
    <w:rPr>
      <w:b/>
    </w:rPr>
  </w:style>
  <w:style w:type="paragraph" w:customStyle="1" w:styleId="StyleStyle49pt">
    <w:name w:val="Style Style4 + 9 pt"/>
    <w:basedOn w:val="Normal"/>
    <w:link w:val="StyleStyle49ptChar"/>
    <w:qFormat/>
    <w:rsid w:val="000D221B"/>
    <w:rPr>
      <w:rFonts w:eastAsia="Times New Roman"/>
      <w:u w:val="single"/>
    </w:rPr>
  </w:style>
  <w:style w:type="character" w:customStyle="1" w:styleId="StyleStyle49ptChar">
    <w:name w:val="Style Style4 + 9 pt Char"/>
    <w:basedOn w:val="DefaultParagraphFont"/>
    <w:link w:val="StyleStyle49pt"/>
    <w:rsid w:val="000D221B"/>
    <w:rPr>
      <w:rFonts w:ascii="Calibri" w:eastAsia="Times New Roman" w:hAnsi="Calibri" w:cs="Calibri"/>
      <w:u w:val="single"/>
    </w:rPr>
  </w:style>
  <w:style w:type="paragraph" w:customStyle="1" w:styleId="StyleStyle49ptBold">
    <w:name w:val="Style Style4 + 9 pt Bold"/>
    <w:basedOn w:val="Normal"/>
    <w:link w:val="StyleStyle49ptBoldChar"/>
    <w:qFormat/>
    <w:rsid w:val="000D221B"/>
    <w:rPr>
      <w:rFonts w:eastAsia="Times New Roman"/>
      <w:b/>
      <w:bCs/>
      <w:u w:val="single"/>
    </w:rPr>
  </w:style>
  <w:style w:type="character" w:customStyle="1" w:styleId="StyleStyle49ptBoldChar">
    <w:name w:val="Style Style4 + 9 pt Bold Char"/>
    <w:basedOn w:val="DefaultParagraphFont"/>
    <w:link w:val="StyleStyle49ptBold"/>
    <w:rsid w:val="000D221B"/>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0D221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D221B"/>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0D221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D221B"/>
    <w:rPr>
      <w:rFonts w:ascii="Arial" w:eastAsia="Times New Roman" w:hAnsi="Arial" w:cs="Arial"/>
      <w:b/>
      <w:bCs/>
      <w:szCs w:val="24"/>
      <w:u w:val="single"/>
    </w:rPr>
  </w:style>
  <w:style w:type="paragraph" w:customStyle="1" w:styleId="StyleUnderlined11pt">
    <w:name w:val="Style Underlined + 11 pt"/>
    <w:link w:val="StyleUnderlined11ptChar"/>
    <w:qFormat/>
    <w:rsid w:val="000D221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D221B"/>
    <w:rPr>
      <w:rFonts w:ascii="Arial" w:eastAsia="Times New Roman" w:hAnsi="Arial" w:cs="Arial"/>
      <w:szCs w:val="24"/>
      <w:u w:val="single"/>
    </w:rPr>
  </w:style>
  <w:style w:type="character" w:customStyle="1" w:styleId="newscontent">
    <w:name w:val="newscontent"/>
    <w:rsid w:val="000D221B"/>
  </w:style>
  <w:style w:type="character" w:customStyle="1" w:styleId="StyleUnderlinePatternClearYellow">
    <w:name w:val="Style Underline Pattern: Clear (Yellow)"/>
    <w:basedOn w:val="DefaultParagraphFont"/>
    <w:rsid w:val="000D221B"/>
    <w:rPr>
      <w:u w:val="single"/>
      <w:shd w:val="clear" w:color="auto" w:fill="00FF00"/>
    </w:rPr>
  </w:style>
  <w:style w:type="paragraph" w:customStyle="1" w:styleId="StyleUnderlineChar11pt3">
    <w:name w:val="Style Underline Char + 11 pt3"/>
    <w:link w:val="StyleUnderlineChar11pt3Char"/>
    <w:qFormat/>
    <w:rsid w:val="000D221B"/>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D221B"/>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0D221B"/>
    <w:rPr>
      <w:b w:val="0"/>
      <w:bCs/>
      <w:u w:val="single"/>
    </w:rPr>
  </w:style>
  <w:style w:type="character" w:customStyle="1" w:styleId="date-display-single">
    <w:name w:val="date-display-single"/>
    <w:basedOn w:val="DefaultParagraphFont"/>
    <w:rsid w:val="000D221B"/>
  </w:style>
  <w:style w:type="character" w:customStyle="1" w:styleId="CommentTextChar1">
    <w:name w:val="Comment Text Char1"/>
    <w:basedOn w:val="DefaultParagraphFont"/>
    <w:uiPriority w:val="99"/>
    <w:rsid w:val="000D221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0D221B"/>
    <w:rPr>
      <w:rFonts w:ascii="Times New Roman" w:hAnsi="Times New Roman" w:cs="Times New Roman"/>
      <w:sz w:val="20"/>
    </w:rPr>
  </w:style>
  <w:style w:type="paragraph" w:customStyle="1" w:styleId="Cite2">
    <w:name w:val="Cite 2"/>
    <w:basedOn w:val="Normal"/>
    <w:qFormat/>
    <w:rsid w:val="000D221B"/>
    <w:rPr>
      <w:rFonts w:eastAsia="MS Mincho"/>
      <w:b/>
      <w:u w:val="single"/>
    </w:rPr>
  </w:style>
  <w:style w:type="character" w:customStyle="1" w:styleId="StyleunderlineBold">
    <w:name w:val="Style underline + Bold"/>
    <w:basedOn w:val="underline"/>
    <w:rsid w:val="000D221B"/>
    <w:rPr>
      <w:rFonts w:ascii="Times New Roman" w:hAnsi="Times New Roman" w:cs="Times New Roman"/>
      <w:bCs/>
      <w:sz w:val="20"/>
      <w:u w:val="single"/>
    </w:rPr>
  </w:style>
  <w:style w:type="paragraph" w:customStyle="1" w:styleId="cards0">
    <w:name w:val="cards"/>
    <w:basedOn w:val="Cites0"/>
    <w:qFormat/>
    <w:rsid w:val="000D221B"/>
    <w:pPr>
      <w:widowControl/>
      <w:jc w:val="left"/>
    </w:pPr>
    <w:rPr>
      <w:szCs w:val="22"/>
    </w:rPr>
  </w:style>
  <w:style w:type="character" w:customStyle="1" w:styleId="Style10ptUnderline">
    <w:name w:val="Style 10 pt Underline"/>
    <w:basedOn w:val="DefaultParagraphFont"/>
    <w:rsid w:val="000D221B"/>
    <w:rPr>
      <w:sz w:val="20"/>
      <w:u w:val="single"/>
    </w:rPr>
  </w:style>
  <w:style w:type="character" w:styleId="HTMLCite">
    <w:name w:val="HTML Cite"/>
    <w:uiPriority w:val="99"/>
    <w:rsid w:val="000D221B"/>
    <w:rPr>
      <w:i/>
      <w:iCs/>
    </w:rPr>
  </w:style>
  <w:style w:type="character" w:customStyle="1" w:styleId="slug-pub-date">
    <w:name w:val="slug-pub-date"/>
    <w:basedOn w:val="DefaultParagraphFont"/>
    <w:rsid w:val="000D221B"/>
  </w:style>
  <w:style w:type="character" w:customStyle="1" w:styleId="slug-vol">
    <w:name w:val="slug-vol"/>
    <w:basedOn w:val="DefaultParagraphFont"/>
    <w:rsid w:val="000D221B"/>
  </w:style>
  <w:style w:type="character" w:customStyle="1" w:styleId="slug-issue">
    <w:name w:val="slug-issue"/>
    <w:basedOn w:val="DefaultParagraphFont"/>
    <w:rsid w:val="000D221B"/>
  </w:style>
  <w:style w:type="character" w:customStyle="1" w:styleId="slug-pages">
    <w:name w:val="slug-pages"/>
    <w:basedOn w:val="DefaultParagraphFont"/>
    <w:rsid w:val="000D221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D221B"/>
    <w:rPr>
      <w:b/>
      <w:bCs/>
      <w:strike w:val="0"/>
      <w:dstrike w:val="0"/>
      <w:sz w:val="24"/>
      <w:u w:val="none"/>
      <w:effect w:val="none"/>
    </w:rPr>
  </w:style>
  <w:style w:type="paragraph" w:customStyle="1" w:styleId="Tag2">
    <w:name w:val="Tag2"/>
    <w:basedOn w:val="Normal"/>
    <w:autoRedefine/>
    <w:qFormat/>
    <w:rsid w:val="000D221B"/>
    <w:pPr>
      <w:spacing w:before="120"/>
    </w:pPr>
    <w:rPr>
      <w:b/>
      <w:sz w:val="26"/>
    </w:rPr>
  </w:style>
  <w:style w:type="character" w:customStyle="1" w:styleId="tagchar">
    <w:name w:val="tagchar"/>
    <w:basedOn w:val="DefaultParagraphFont"/>
    <w:rsid w:val="000D221B"/>
  </w:style>
  <w:style w:type="paragraph" w:customStyle="1" w:styleId="NormalText">
    <w:name w:val="Normal Text"/>
    <w:basedOn w:val="Normal"/>
    <w:link w:val="NormalTextChar"/>
    <w:autoRedefine/>
    <w:qFormat/>
    <w:rsid w:val="000D221B"/>
    <w:pPr>
      <w:jc w:val="both"/>
    </w:pPr>
    <w:rPr>
      <w:rFonts w:eastAsia="Times New Roman"/>
      <w:szCs w:val="26"/>
    </w:rPr>
  </w:style>
  <w:style w:type="character" w:customStyle="1" w:styleId="pmterms11">
    <w:name w:val="pmterms11"/>
    <w:basedOn w:val="DefaultParagraphFont"/>
    <w:rsid w:val="000D221B"/>
    <w:rPr>
      <w:b/>
      <w:bCs/>
      <w:i w:val="0"/>
      <w:iCs w:val="0"/>
      <w:color w:val="000000"/>
    </w:rPr>
  </w:style>
  <w:style w:type="character" w:customStyle="1" w:styleId="StyleUnderlineChar9ptBold">
    <w:name w:val="Style Underline Char + 9 pt Bold"/>
    <w:basedOn w:val="DefaultParagraphFont"/>
    <w:rsid w:val="000D221B"/>
    <w:rPr>
      <w:rFonts w:ascii="Times New Roman" w:hAnsi="Times New Roman"/>
      <w:b/>
      <w:bCs/>
      <w:sz w:val="20"/>
      <w:u w:val="single"/>
      <w:lang w:val="en-US" w:eastAsia="en-US" w:bidi="ar-SA"/>
    </w:rPr>
  </w:style>
  <w:style w:type="character" w:customStyle="1" w:styleId="Style8pt">
    <w:name w:val="Style 8 pt"/>
    <w:basedOn w:val="DefaultParagraphFont"/>
    <w:rsid w:val="000D221B"/>
    <w:rPr>
      <w:sz w:val="20"/>
    </w:rPr>
  </w:style>
  <w:style w:type="character" w:customStyle="1" w:styleId="UnderlineChar5Char">
    <w:name w:val="Underline Char5 Char"/>
    <w:basedOn w:val="DefaultParagraphFont"/>
    <w:rsid w:val="000D221B"/>
    <w:rPr>
      <w:szCs w:val="24"/>
      <w:u w:val="single"/>
      <w:lang w:val="en-US" w:eastAsia="en-US" w:bidi="ar-SA"/>
    </w:rPr>
  </w:style>
  <w:style w:type="character" w:customStyle="1" w:styleId="BoldandUnderlineChar2Char1">
    <w:name w:val="Bold and Underline Char2 Char1"/>
    <w:basedOn w:val="DefaultParagraphFont"/>
    <w:rsid w:val="000D221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D221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D221B"/>
    <w:rPr>
      <w:szCs w:val="24"/>
      <w:u w:val="single"/>
      <w:lang w:val="en-US" w:eastAsia="en-US" w:bidi="ar-SA"/>
    </w:rPr>
  </w:style>
  <w:style w:type="paragraph" w:customStyle="1" w:styleId="Language">
    <w:name w:val="Language"/>
    <w:basedOn w:val="Normal"/>
    <w:link w:val="LanguageChar"/>
    <w:qFormat/>
    <w:rsid w:val="000D221B"/>
    <w:rPr>
      <w:rFonts w:eastAsia="Times New Roman"/>
      <w:strike/>
      <w:szCs w:val="20"/>
    </w:rPr>
  </w:style>
  <w:style w:type="character" w:customStyle="1" w:styleId="LanguageChar">
    <w:name w:val="Language Char"/>
    <w:basedOn w:val="DefaultParagraphFont"/>
    <w:link w:val="Language"/>
    <w:rsid w:val="000D221B"/>
    <w:rPr>
      <w:rFonts w:ascii="Calibri" w:eastAsia="Times New Roman" w:hAnsi="Calibri" w:cs="Calibri"/>
      <w:strike/>
      <w:szCs w:val="20"/>
    </w:rPr>
  </w:style>
  <w:style w:type="paragraph" w:customStyle="1" w:styleId="UnderlineChar3">
    <w:name w:val="Underline Char3"/>
    <w:basedOn w:val="Normal"/>
    <w:link w:val="UnderlineChar3Char"/>
    <w:qFormat/>
    <w:rsid w:val="000D221B"/>
    <w:rPr>
      <w:rFonts w:eastAsia="Times New Roman"/>
      <w:u w:val="single"/>
    </w:rPr>
  </w:style>
  <w:style w:type="character" w:customStyle="1" w:styleId="UnderlineChar3Char">
    <w:name w:val="Underline Char3 Char"/>
    <w:basedOn w:val="DefaultParagraphFont"/>
    <w:link w:val="UnderlineChar3"/>
    <w:rsid w:val="000D221B"/>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0D221B"/>
    <w:rPr>
      <w:rFonts w:eastAsia="Times New Roman"/>
      <w:b/>
      <w:u w:val="single"/>
    </w:rPr>
  </w:style>
  <w:style w:type="character" w:customStyle="1" w:styleId="BoldandUnderlineChar3CharChar">
    <w:name w:val="Bold and Underline Char3 Char Char"/>
    <w:basedOn w:val="DefaultParagraphFont"/>
    <w:link w:val="BoldandUnderlineChar3Char"/>
    <w:rsid w:val="000D221B"/>
    <w:rPr>
      <w:rFonts w:ascii="Calibri" w:eastAsia="Times New Roman" w:hAnsi="Calibri" w:cs="Calibri"/>
      <w:b/>
      <w:u w:val="single"/>
    </w:rPr>
  </w:style>
  <w:style w:type="character" w:customStyle="1" w:styleId="UnderlineChar1">
    <w:name w:val="Underline Char1"/>
    <w:basedOn w:val="DefaultParagraphFont"/>
    <w:rsid w:val="000D221B"/>
    <w:rPr>
      <w:szCs w:val="24"/>
      <w:u w:val="single"/>
      <w:lang w:val="en-US" w:eastAsia="en-US" w:bidi="ar-SA"/>
    </w:rPr>
  </w:style>
  <w:style w:type="character" w:customStyle="1" w:styleId="BoldandUnderlineChar1Char2Char">
    <w:name w:val="Bold and Underline Char1 Char2 Char"/>
    <w:basedOn w:val="DefaultParagraphFont"/>
    <w:rsid w:val="000D221B"/>
    <w:rPr>
      <w:b/>
      <w:szCs w:val="24"/>
      <w:u w:val="single"/>
      <w:lang w:val="en-US" w:eastAsia="en-US" w:bidi="ar-SA"/>
    </w:rPr>
  </w:style>
  <w:style w:type="character" w:customStyle="1" w:styleId="SmalltextChar">
    <w:name w:val="Small text Char"/>
    <w:aliases w:val="Quote1 Char1"/>
    <w:link w:val="Smalltext"/>
    <w:rsid w:val="000D221B"/>
    <w:rPr>
      <w:rFonts w:ascii="Arial Narrow" w:eastAsia="Times New Roman" w:hAnsi="Arial Narrow" w:cs="Calibri"/>
    </w:rPr>
  </w:style>
  <w:style w:type="paragraph" w:customStyle="1" w:styleId="HotRoute">
    <w:name w:val="Hot Route"/>
    <w:basedOn w:val="Normal"/>
    <w:link w:val="HotRouteChar0"/>
    <w:qFormat/>
    <w:rsid w:val="000D221B"/>
    <w:pPr>
      <w:ind w:left="144"/>
    </w:pPr>
    <w:rPr>
      <w:rFonts w:eastAsia="Times New Roman"/>
    </w:rPr>
  </w:style>
  <w:style w:type="paragraph" w:customStyle="1" w:styleId="Cardstyle0">
    <w:name w:val="Cardstyle"/>
    <w:basedOn w:val="Normal"/>
    <w:next w:val="Normal"/>
    <w:qFormat/>
    <w:rsid w:val="000D221B"/>
    <w:rPr>
      <w:rFonts w:eastAsia="Times New Roman"/>
    </w:rPr>
  </w:style>
  <w:style w:type="character" w:customStyle="1" w:styleId="Style12ptBoldUnderline1">
    <w:name w:val="Style 12 pt Bold Underline1"/>
    <w:basedOn w:val="DefaultParagraphFont"/>
    <w:rsid w:val="000D221B"/>
    <w:rPr>
      <w:b/>
      <w:bCs/>
      <w:sz w:val="24"/>
      <w:u w:val="single"/>
    </w:rPr>
  </w:style>
  <w:style w:type="character" w:customStyle="1" w:styleId="StyleEmphasisArial12ptBoldNotItalic">
    <w:name w:val="Style Emphasis + Arial 12 pt Bold Not Italic"/>
    <w:basedOn w:val="Emphasis"/>
    <w:rsid w:val="000D221B"/>
    <w:rPr>
      <w:rFonts w:ascii="Arial" w:hAnsi="Arial" w:cs="Times New Roman"/>
      <w:b w:val="0"/>
      <w:bCs/>
      <w:i/>
      <w:iCs/>
      <w:sz w:val="24"/>
      <w:u w:val="single"/>
      <w:bdr w:val="single" w:sz="8" w:space="0" w:color="auto"/>
    </w:rPr>
  </w:style>
  <w:style w:type="character" w:customStyle="1" w:styleId="DebateHighlighted">
    <w:name w:val="Debate Highlighted"/>
    <w:qFormat/>
    <w:rsid w:val="000D221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D221B"/>
    <w:rPr>
      <w:rFonts w:ascii="SimSun" w:eastAsia="SimSun" w:hAnsi="SimSun"/>
      <w:sz w:val="15"/>
      <w:lang w:eastAsia="zh-CN"/>
    </w:rPr>
  </w:style>
  <w:style w:type="paragraph" w:customStyle="1" w:styleId="UnreadText">
    <w:name w:val="Unread Text"/>
    <w:basedOn w:val="Normal"/>
    <w:next w:val="Normal"/>
    <w:link w:val="UnreadTextChar"/>
    <w:autoRedefine/>
    <w:qFormat/>
    <w:rsid w:val="000D221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0D221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0D221B"/>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0D221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0D221B"/>
    <w:rPr>
      <w:rFonts w:ascii="Times New Roman" w:hAnsi="Times New Roman"/>
      <w:sz w:val="20"/>
      <w:u w:val="single"/>
      <w:bdr w:val="none" w:sz="0" w:space="0" w:color="auto"/>
      <w:shd w:val="clear" w:color="auto" w:fill="C0C0C0"/>
    </w:rPr>
  </w:style>
  <w:style w:type="character" w:customStyle="1" w:styleId="smallChar">
    <w:name w:val="small Char"/>
    <w:rsid w:val="000D221B"/>
    <w:rPr>
      <w:rFonts w:ascii="Calibri" w:eastAsia="Calibri" w:hAnsi="Calibri" w:cs="Calibri"/>
      <w:sz w:val="16"/>
      <w:szCs w:val="20"/>
      <w:lang w:val="x-none" w:eastAsia="x-none"/>
    </w:rPr>
  </w:style>
  <w:style w:type="paragraph" w:customStyle="1" w:styleId="HotRoute0">
    <w:name w:val="Hot Route!"/>
    <w:basedOn w:val="Normal"/>
    <w:qFormat/>
    <w:rsid w:val="000D221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D221B"/>
    <w:rPr>
      <w:rFonts w:ascii="Times New Roman" w:hAnsi="Times New Roman" w:cs="Times New Roman"/>
      <w:sz w:val="16"/>
      <w:szCs w:val="16"/>
    </w:rPr>
  </w:style>
  <w:style w:type="character" w:customStyle="1" w:styleId="BodyText2Char1">
    <w:name w:val="Body Text 2 Char1"/>
    <w:basedOn w:val="DefaultParagraphFont"/>
    <w:semiHidden/>
    <w:rsid w:val="000D221B"/>
    <w:rPr>
      <w:rFonts w:ascii="Times New Roman" w:hAnsi="Times New Roman" w:cs="Times New Roman"/>
      <w:sz w:val="20"/>
    </w:rPr>
  </w:style>
  <w:style w:type="character" w:customStyle="1" w:styleId="Heading2Char1CharCharCharCharCharC">
    <w:name w:val="Heading 2 Char1 Char Char Char Char Char C"/>
    <w:rsid w:val="000D221B"/>
    <w:rPr>
      <w:rFonts w:cs="Arial"/>
      <w:b/>
      <w:bCs/>
      <w:iCs/>
      <w:sz w:val="24"/>
      <w:szCs w:val="28"/>
      <w:lang w:val="en-US" w:eastAsia="en-US" w:bidi="ar-SA"/>
    </w:rPr>
  </w:style>
  <w:style w:type="character" w:customStyle="1" w:styleId="underline1">
    <w:name w:val="underline1"/>
    <w:basedOn w:val="DefaultParagraphFont"/>
    <w:rsid w:val="000D221B"/>
    <w:rPr>
      <w:u w:val="single"/>
    </w:rPr>
  </w:style>
  <w:style w:type="character" w:customStyle="1" w:styleId="author0">
    <w:name w:val="author"/>
    <w:basedOn w:val="DefaultParagraphFont"/>
    <w:rsid w:val="000D221B"/>
    <w:rPr>
      <w:rFonts w:ascii="Times New Roman" w:hAnsi="Times New Roman"/>
      <w:b/>
      <w:sz w:val="24"/>
    </w:rPr>
  </w:style>
  <w:style w:type="character" w:customStyle="1" w:styleId="FontStyle291">
    <w:name w:val="Font Style291"/>
    <w:basedOn w:val="DefaultParagraphFont"/>
    <w:uiPriority w:val="99"/>
    <w:rsid w:val="000D221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D221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D221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D221B"/>
    <w:rPr>
      <w:rFonts w:ascii="Calibri" w:eastAsia="Times New Roman" w:hAnsi="Calibri" w:cs="Calibri"/>
    </w:rPr>
  </w:style>
  <w:style w:type="paragraph" w:customStyle="1" w:styleId="Cards1">
    <w:name w:val="Cards1"/>
    <w:basedOn w:val="Normal"/>
    <w:link w:val="Cards1Char"/>
    <w:qFormat/>
    <w:rsid w:val="000D221B"/>
    <w:pPr>
      <w:ind w:left="288"/>
    </w:pPr>
    <w:rPr>
      <w:rFonts w:eastAsia="Times New Roman"/>
      <w:u w:val="single"/>
    </w:rPr>
  </w:style>
  <w:style w:type="character" w:customStyle="1" w:styleId="Cards1Char">
    <w:name w:val="Cards1 Char"/>
    <w:basedOn w:val="DefaultParagraphFont"/>
    <w:link w:val="Cards1"/>
    <w:rsid w:val="000D221B"/>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0D221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D221B"/>
    <w:rPr>
      <w:rFonts w:ascii="Arial" w:eastAsia="Calibri" w:hAnsi="Arial" w:cs="Arial"/>
      <w:u w:val="single"/>
    </w:rPr>
  </w:style>
  <w:style w:type="character" w:customStyle="1" w:styleId="EmphasizeThis">
    <w:name w:val="EmphasizeThis"/>
    <w:rsid w:val="000D221B"/>
    <w:rPr>
      <w:rFonts w:ascii="Georgia" w:hAnsi="Georgia"/>
      <w:b/>
      <w:iCs/>
      <w:sz w:val="24"/>
      <w:u w:val="thick"/>
    </w:rPr>
  </w:style>
  <w:style w:type="paragraph" w:customStyle="1" w:styleId="Stylecard8pt">
    <w:name w:val="Style card + 8 pt"/>
    <w:basedOn w:val="Normal"/>
    <w:link w:val="Stylecard8ptChar"/>
    <w:qFormat/>
    <w:rsid w:val="000D221B"/>
    <w:pPr>
      <w:ind w:left="288" w:right="288"/>
    </w:pPr>
    <w:rPr>
      <w:color w:val="000000"/>
      <w:u w:val="single"/>
      <w:lang w:eastAsia="ar-SA"/>
    </w:rPr>
  </w:style>
  <w:style w:type="character" w:customStyle="1" w:styleId="Stylecard8ptChar">
    <w:name w:val="Style card + 8 pt Char"/>
    <w:basedOn w:val="cardChar"/>
    <w:link w:val="Stylecard8pt"/>
    <w:rsid w:val="000D221B"/>
    <w:rPr>
      <w:rFonts w:ascii="Calibri" w:hAnsi="Calibri" w:cs="Calibri"/>
      <w:color w:val="000000"/>
      <w:u w:val="single"/>
      <w:lang w:eastAsia="ar-SA"/>
    </w:rPr>
  </w:style>
  <w:style w:type="character" w:customStyle="1" w:styleId="bhl">
    <w:name w:val="bhl"/>
    <w:basedOn w:val="DefaultParagraphFont"/>
    <w:rsid w:val="000D221B"/>
  </w:style>
  <w:style w:type="paragraph" w:customStyle="1" w:styleId="TagGA11">
    <w:name w:val="Tag GA 11"/>
    <w:basedOn w:val="TOC1"/>
    <w:qFormat/>
    <w:rsid w:val="000D221B"/>
    <w:pPr>
      <w:spacing w:before="0" w:after="160"/>
    </w:pPr>
    <w:rPr>
      <w:rFonts w:eastAsia="Calibri"/>
      <w:u w:val="none"/>
      <w:lang w:bidi="ar-SA"/>
    </w:rPr>
  </w:style>
  <w:style w:type="paragraph" w:customStyle="1" w:styleId="CiteCard">
    <w:name w:val="Cite/Card"/>
    <w:basedOn w:val="TOC2"/>
    <w:qFormat/>
    <w:rsid w:val="000D221B"/>
    <w:pPr>
      <w:tabs>
        <w:tab w:val="left" w:pos="4360"/>
      </w:tabs>
      <w:ind w:left="220"/>
    </w:pPr>
    <w:rPr>
      <w:rFonts w:eastAsia="Calibri"/>
      <w:sz w:val="22"/>
      <w:lang w:bidi="ar-SA"/>
    </w:rPr>
  </w:style>
  <w:style w:type="character" w:customStyle="1" w:styleId="CardTextUnderlinedChar">
    <w:name w:val="Card Text Underlined Char"/>
    <w:basedOn w:val="DefaultParagraphFont"/>
    <w:rsid w:val="000D221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0D221B"/>
    <w:rPr>
      <w:sz w:val="16"/>
      <w:szCs w:val="16"/>
    </w:rPr>
  </w:style>
  <w:style w:type="character" w:customStyle="1" w:styleId="DocumentMapChar1">
    <w:name w:val="Document Map Char1"/>
    <w:basedOn w:val="DefaultParagraphFont"/>
    <w:uiPriority w:val="99"/>
    <w:rsid w:val="000D221B"/>
    <w:rPr>
      <w:rFonts w:ascii="Tahoma" w:hAnsi="Tahoma" w:cs="Tahoma"/>
      <w:sz w:val="16"/>
      <w:szCs w:val="16"/>
    </w:rPr>
  </w:style>
  <w:style w:type="character" w:customStyle="1" w:styleId="addmd">
    <w:name w:val="addmd"/>
    <w:basedOn w:val="DefaultParagraphFont"/>
    <w:rsid w:val="000D221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D221B"/>
    <w:rPr>
      <w:rFonts w:ascii="Arial" w:hAnsi="Arial"/>
      <w:b/>
      <w:sz w:val="26"/>
    </w:rPr>
  </w:style>
  <w:style w:type="paragraph" w:styleId="FootnoteText">
    <w:name w:val="footnote text"/>
    <w:basedOn w:val="Normal"/>
    <w:link w:val="FootnoteTextChar"/>
    <w:unhideWhenUsed/>
    <w:rsid w:val="000D221B"/>
    <w:rPr>
      <w:rFonts w:eastAsia="Calibri"/>
      <w:szCs w:val="20"/>
      <w:lang w:eastAsia="zh-CN"/>
    </w:rPr>
  </w:style>
  <w:style w:type="character" w:customStyle="1" w:styleId="FootnoteTextChar">
    <w:name w:val="Footnote Text Char"/>
    <w:basedOn w:val="DefaultParagraphFont"/>
    <w:link w:val="FootnoteText"/>
    <w:rsid w:val="000D221B"/>
    <w:rPr>
      <w:rFonts w:ascii="Calibri" w:eastAsia="Calibri" w:hAnsi="Calibri" w:cs="Calibri"/>
      <w:szCs w:val="20"/>
      <w:lang w:eastAsia="zh-CN"/>
    </w:rPr>
  </w:style>
  <w:style w:type="character" w:customStyle="1" w:styleId="UnderlinedTextCharChar">
    <w:name w:val="Underlined Text Char Char"/>
    <w:basedOn w:val="DefaultParagraphFont"/>
    <w:rsid w:val="000D221B"/>
    <w:rPr>
      <w:rFonts w:cs="Arial"/>
      <w:bCs/>
      <w:noProof w:val="0"/>
      <w:szCs w:val="26"/>
      <w:u w:val="single"/>
      <w:lang w:val="en-US" w:eastAsia="en-US" w:bidi="ar-SA"/>
    </w:rPr>
  </w:style>
  <w:style w:type="character" w:customStyle="1" w:styleId="StyleTimesNewRoman12ptBold">
    <w:name w:val="Style Times New Roman 12 pt Bold"/>
    <w:rsid w:val="000D221B"/>
    <w:rPr>
      <w:b/>
      <w:bCs/>
      <w:sz w:val="24"/>
    </w:rPr>
  </w:style>
  <w:style w:type="character" w:customStyle="1" w:styleId="CardText1Char">
    <w:name w:val="Card Text 1 Char"/>
    <w:rsid w:val="000D221B"/>
    <w:rPr>
      <w:rFonts w:ascii="Georgia" w:hAnsi="Georgia"/>
      <w:color w:val="000000"/>
      <w:sz w:val="22"/>
      <w:szCs w:val="22"/>
      <w:u w:val="single"/>
    </w:rPr>
  </w:style>
  <w:style w:type="character" w:customStyle="1" w:styleId="BoldUnderlining">
    <w:name w:val="Bold Underlining"/>
    <w:rsid w:val="000D221B"/>
    <w:rPr>
      <w:u w:val="single"/>
    </w:rPr>
  </w:style>
  <w:style w:type="character" w:customStyle="1" w:styleId="Intemphasis">
    <w:name w:val="Intemphasis"/>
    <w:uiPriority w:val="1"/>
    <w:qFormat/>
    <w:rsid w:val="000D221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D221B"/>
    <w:pPr>
      <w:ind w:left="288" w:right="288"/>
    </w:pPr>
    <w:rPr>
      <w:szCs w:val="16"/>
    </w:rPr>
  </w:style>
  <w:style w:type="character" w:customStyle="1" w:styleId="cardtextChar2">
    <w:name w:val="cardtext Char"/>
    <w:basedOn w:val="DefaultParagraphFont"/>
    <w:link w:val="cardtext0"/>
    <w:rsid w:val="000D221B"/>
    <w:rPr>
      <w:rFonts w:ascii="Calibri" w:hAnsi="Calibri" w:cs="Calibri"/>
      <w:szCs w:val="16"/>
    </w:rPr>
  </w:style>
  <w:style w:type="character" w:customStyle="1" w:styleId="BoldUnderlineChar1">
    <w:name w:val="BoldUnderline Char1"/>
    <w:rsid w:val="000D221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D221B"/>
    <w:pPr>
      <w:spacing w:after="200"/>
      <w:contextualSpacing/>
    </w:pPr>
    <w:rPr>
      <w:rFonts w:eastAsia="Calibri"/>
      <w:u w:val="single"/>
    </w:rPr>
  </w:style>
  <w:style w:type="character" w:customStyle="1" w:styleId="UnderlinedCardTextChar">
    <w:name w:val="Underlined Card Text Char"/>
    <w:link w:val="UnderlinedCardText"/>
    <w:rsid w:val="000D221B"/>
    <w:rPr>
      <w:rFonts w:ascii="Calibri" w:eastAsia="Calibri" w:hAnsi="Calibri" w:cs="Calibri"/>
      <w:u w:val="single"/>
    </w:rPr>
  </w:style>
  <w:style w:type="character" w:customStyle="1" w:styleId="Hyperlink6">
    <w:name w:val="Hyperlink6"/>
    <w:basedOn w:val="DefaultParagraphFont"/>
    <w:rsid w:val="000D221B"/>
    <w:rPr>
      <w:color w:val="3300CC"/>
      <w:u w:val="single"/>
    </w:rPr>
  </w:style>
  <w:style w:type="paragraph" w:customStyle="1" w:styleId="Tag12">
    <w:name w:val="Tag12"/>
    <w:basedOn w:val="Normal"/>
    <w:qFormat/>
    <w:rsid w:val="000D221B"/>
    <w:pPr>
      <w:contextualSpacing/>
    </w:pPr>
    <w:rPr>
      <w:rFonts w:eastAsia="Cambria"/>
      <w:b/>
    </w:rPr>
  </w:style>
  <w:style w:type="paragraph" w:customStyle="1" w:styleId="Shrink8">
    <w:name w:val="Shrink8"/>
    <w:basedOn w:val="Normal"/>
    <w:qFormat/>
    <w:rsid w:val="000D221B"/>
    <w:rPr>
      <w:rFonts w:eastAsia="Cambria"/>
    </w:rPr>
  </w:style>
  <w:style w:type="character" w:customStyle="1" w:styleId="highlight2">
    <w:name w:val="highlight2"/>
    <w:rsid w:val="000D221B"/>
    <w:rPr>
      <w:rFonts w:ascii="Arial" w:hAnsi="Arial"/>
      <w:b/>
      <w:sz w:val="19"/>
      <w:u w:val="thick"/>
      <w:bdr w:val="none" w:sz="0" w:space="0" w:color="auto"/>
      <w:shd w:val="clear" w:color="auto" w:fill="auto"/>
    </w:rPr>
  </w:style>
  <w:style w:type="character" w:customStyle="1" w:styleId="citation">
    <w:name w:val="citation"/>
    <w:basedOn w:val="DefaultParagraphFont"/>
    <w:rsid w:val="000D221B"/>
  </w:style>
  <w:style w:type="paragraph" w:customStyle="1" w:styleId="UnderlineText">
    <w:name w:val="Underline Text"/>
    <w:basedOn w:val="Normal"/>
    <w:link w:val="UnderlineTextChar"/>
    <w:qFormat/>
    <w:rsid w:val="000D221B"/>
    <w:pPr>
      <w:ind w:left="288"/>
    </w:pPr>
    <w:rPr>
      <w:rFonts w:eastAsia="Times New Roman"/>
      <w:u w:val="single"/>
    </w:rPr>
  </w:style>
  <w:style w:type="character" w:customStyle="1" w:styleId="UnderlineTextChar">
    <w:name w:val="Underline Text Char"/>
    <w:basedOn w:val="DefaultParagraphFont"/>
    <w:link w:val="UnderlineText"/>
    <w:rsid w:val="000D221B"/>
    <w:rPr>
      <w:rFonts w:ascii="Calibri" w:eastAsia="Times New Roman" w:hAnsi="Calibri" w:cs="Calibri"/>
      <w:u w:val="single"/>
    </w:rPr>
  </w:style>
  <w:style w:type="character" w:customStyle="1" w:styleId="il">
    <w:name w:val="il"/>
    <w:basedOn w:val="DefaultParagraphFont"/>
    <w:rsid w:val="000D221B"/>
  </w:style>
  <w:style w:type="character" w:customStyle="1" w:styleId="commentstext">
    <w:name w:val="comments_text"/>
    <w:uiPriority w:val="99"/>
    <w:rsid w:val="000D221B"/>
    <w:rPr>
      <w:rFonts w:cs="Times New Roman"/>
    </w:rPr>
  </w:style>
  <w:style w:type="paragraph" w:customStyle="1" w:styleId="Heading42">
    <w:name w:val="Heading 42"/>
    <w:basedOn w:val="Normal"/>
    <w:qFormat/>
    <w:rsid w:val="000D221B"/>
    <w:rPr>
      <w:rFonts w:eastAsia="Times New Roman"/>
    </w:rPr>
  </w:style>
  <w:style w:type="paragraph" w:customStyle="1" w:styleId="DebateNormal">
    <w:name w:val="DebateNormal"/>
    <w:basedOn w:val="Normal"/>
    <w:link w:val="DebateNormalChar"/>
    <w:qFormat/>
    <w:rsid w:val="000D221B"/>
    <w:pPr>
      <w:spacing w:line="276" w:lineRule="auto"/>
    </w:pPr>
    <w:rPr>
      <w:rFonts w:eastAsia="Calibri"/>
      <w:szCs w:val="20"/>
    </w:rPr>
  </w:style>
  <w:style w:type="character" w:customStyle="1" w:styleId="DebateNormalChar">
    <w:name w:val="DebateNormal Char"/>
    <w:basedOn w:val="DefaultParagraphFont"/>
    <w:link w:val="DebateNormal"/>
    <w:rsid w:val="000D221B"/>
    <w:rPr>
      <w:rFonts w:ascii="Calibri" w:eastAsia="Calibri" w:hAnsi="Calibri" w:cs="Calibri"/>
      <w:szCs w:val="20"/>
    </w:rPr>
  </w:style>
  <w:style w:type="paragraph" w:customStyle="1" w:styleId="DebateEmphasis">
    <w:name w:val="DebateEmphasis"/>
    <w:basedOn w:val="Normal"/>
    <w:link w:val="DebateEmphasisChar"/>
    <w:qFormat/>
    <w:rsid w:val="000D221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D221B"/>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0D221B"/>
    <w:rPr>
      <w:rFonts w:ascii="Times New Roman" w:eastAsia="Cambria" w:hAnsi="Times New Roman" w:cs="Times New Roman"/>
      <w:sz w:val="20"/>
      <w:szCs w:val="22"/>
    </w:rPr>
  </w:style>
  <w:style w:type="paragraph" w:customStyle="1" w:styleId="NormalCite">
    <w:name w:val="NormalCite"/>
    <w:link w:val="NormalCiteChar"/>
    <w:qFormat/>
    <w:rsid w:val="000D221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0D221B"/>
    <w:rPr>
      <w:rFonts w:ascii="Times New Roman" w:hAnsi="Times New Roman" w:cs="Times New Roman"/>
      <w:sz w:val="18"/>
    </w:rPr>
  </w:style>
  <w:style w:type="character" w:customStyle="1" w:styleId="articletext">
    <w:name w:val="articletext"/>
    <w:basedOn w:val="DefaultParagraphFont"/>
    <w:rsid w:val="000D221B"/>
  </w:style>
  <w:style w:type="character" w:customStyle="1" w:styleId="grey10">
    <w:name w:val="grey10"/>
    <w:basedOn w:val="DefaultParagraphFont"/>
    <w:rsid w:val="000D221B"/>
  </w:style>
  <w:style w:type="character" w:customStyle="1" w:styleId="navy13bd">
    <w:name w:val="navy13bd"/>
    <w:basedOn w:val="DefaultParagraphFont"/>
    <w:rsid w:val="000D221B"/>
  </w:style>
  <w:style w:type="character" w:customStyle="1" w:styleId="Style9ptUnderline2">
    <w:name w:val="Style 9 pt Underline2"/>
    <w:basedOn w:val="DefaultParagraphFont"/>
    <w:rsid w:val="000D221B"/>
    <w:rPr>
      <w:sz w:val="20"/>
      <w:u w:val="single"/>
    </w:rPr>
  </w:style>
  <w:style w:type="character" w:customStyle="1" w:styleId="Style9ptBoldUnderline1">
    <w:name w:val="Style 9 pt Bold Underline1"/>
    <w:basedOn w:val="DefaultParagraphFont"/>
    <w:rsid w:val="000D221B"/>
    <w:rPr>
      <w:b/>
      <w:bCs/>
      <w:sz w:val="20"/>
      <w:u w:val="single"/>
    </w:rPr>
  </w:style>
  <w:style w:type="character" w:customStyle="1" w:styleId="TagsCharChar">
    <w:name w:val="Tags Char Char"/>
    <w:basedOn w:val="DefaultParagraphFont"/>
    <w:rsid w:val="000D221B"/>
    <w:rPr>
      <w:rFonts w:eastAsia="SimSun"/>
      <w:b/>
      <w:sz w:val="24"/>
      <w:lang w:val="en-US" w:eastAsia="zh-CN" w:bidi="ar-SA"/>
    </w:rPr>
  </w:style>
  <w:style w:type="paragraph" w:customStyle="1" w:styleId="cardCharCharCharChar">
    <w:name w:val="card Char Char Char Char"/>
    <w:basedOn w:val="Normal"/>
    <w:qFormat/>
    <w:rsid w:val="000D221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0D221B"/>
    <w:rPr>
      <w:rFonts w:ascii="Times" w:eastAsia="Times New Roman" w:hAnsi="Times"/>
    </w:rPr>
  </w:style>
  <w:style w:type="paragraph" w:customStyle="1" w:styleId="CARD0">
    <w:name w:val="CARD"/>
    <w:basedOn w:val="Normal"/>
    <w:link w:val="CARDChar1"/>
    <w:qFormat/>
    <w:rsid w:val="000D221B"/>
    <w:rPr>
      <w:rFonts w:eastAsia="Times New Roman"/>
      <w:u w:val="single"/>
    </w:rPr>
  </w:style>
  <w:style w:type="character" w:customStyle="1" w:styleId="CARDChar1">
    <w:name w:val="CARD Char"/>
    <w:basedOn w:val="DefaultParagraphFont"/>
    <w:link w:val="CARD0"/>
    <w:rsid w:val="000D221B"/>
    <w:rPr>
      <w:rFonts w:ascii="Calibri" w:eastAsia="Times New Roman" w:hAnsi="Calibri" w:cs="Calibri"/>
      <w:u w:val="single"/>
    </w:rPr>
  </w:style>
  <w:style w:type="paragraph" w:customStyle="1" w:styleId="Normal2">
    <w:name w:val="Normal2"/>
    <w:basedOn w:val="Normal"/>
    <w:qFormat/>
    <w:rsid w:val="000D221B"/>
    <w:rPr>
      <w:rFonts w:eastAsia="Times New Roman"/>
    </w:rPr>
  </w:style>
  <w:style w:type="character" w:customStyle="1" w:styleId="Style11ptThickunderline">
    <w:name w:val="Style 11 pt Thick underline"/>
    <w:rsid w:val="000D221B"/>
    <w:rPr>
      <w:rFonts w:ascii="Times New Roman" w:hAnsi="Times New Roman"/>
      <w:sz w:val="20"/>
      <w:u w:val="single"/>
    </w:rPr>
  </w:style>
  <w:style w:type="character" w:customStyle="1" w:styleId="Style11ptBoldThickunderline">
    <w:name w:val="Style 11 pt Bold Thick underline"/>
    <w:rsid w:val="000D221B"/>
    <w:rPr>
      <w:rFonts w:ascii="Times New Roman" w:hAnsi="Times New Roman"/>
      <w:b/>
      <w:bCs/>
      <w:sz w:val="20"/>
      <w:u w:val="single"/>
    </w:rPr>
  </w:style>
  <w:style w:type="character" w:styleId="FootnoteReference">
    <w:name w:val="footnote reference"/>
    <w:unhideWhenUsed/>
    <w:rsid w:val="000D221B"/>
    <w:rPr>
      <w:vertAlign w:val="superscript"/>
    </w:rPr>
  </w:style>
  <w:style w:type="character" w:customStyle="1" w:styleId="CharChar5">
    <w:name w:val="Char Char5"/>
    <w:rsid w:val="000D221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D221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D221B"/>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0D221B"/>
    <w:rPr>
      <w:u w:val="single"/>
    </w:rPr>
  </w:style>
  <w:style w:type="character" w:customStyle="1" w:styleId="StyleUnderlineBoldIndent11ptChar">
    <w:name w:val="Style Underline + Bold Indent + 11 pt Char"/>
    <w:link w:val="StyleUnderlineBoldIndent11pt"/>
    <w:rsid w:val="000D221B"/>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0D221B"/>
    <w:rPr>
      <w:b/>
      <w:bCs/>
      <w:u w:val="single"/>
    </w:rPr>
  </w:style>
  <w:style w:type="character" w:customStyle="1" w:styleId="StyleUnderlineBoldIndent11ptBoldChar">
    <w:name w:val="Style Underline + Bold Indent + 11 pt Bold Char"/>
    <w:link w:val="StyleUnderlineBoldIndent11ptBold"/>
    <w:rsid w:val="000D221B"/>
    <w:rPr>
      <w:rFonts w:ascii="Calibri" w:eastAsia="Times New Roman" w:hAnsi="Calibri" w:cs="Calibri"/>
      <w:b/>
      <w:bCs/>
      <w:szCs w:val="20"/>
      <w:u w:val="single"/>
    </w:rPr>
  </w:style>
  <w:style w:type="paragraph" w:customStyle="1" w:styleId="Normal20pt">
    <w:name w:val="Normal  + 20 pt"/>
    <w:basedOn w:val="Normal"/>
    <w:uiPriority w:val="6"/>
    <w:qFormat/>
    <w:rsid w:val="000D221B"/>
    <w:rPr>
      <w:bCs/>
      <w:u w:val="single"/>
    </w:rPr>
  </w:style>
  <w:style w:type="character" w:customStyle="1" w:styleId="StyleStyle4CharTimesNewRoman11pt">
    <w:name w:val="Style Style4 Char + Times New Roman 11 pt"/>
    <w:basedOn w:val="DefaultParagraphFont"/>
    <w:rsid w:val="000D221B"/>
    <w:rPr>
      <w:rFonts w:ascii="Times New Roman" w:hAnsi="Times New Roman"/>
      <w:sz w:val="20"/>
      <w:szCs w:val="24"/>
      <w:u w:val="single"/>
      <w:lang w:val="en-US" w:eastAsia="en-US" w:bidi="ar-SA"/>
    </w:rPr>
  </w:style>
  <w:style w:type="paragraph" w:customStyle="1" w:styleId="author-name">
    <w:name w:val="author-name"/>
    <w:basedOn w:val="Normal"/>
    <w:qFormat/>
    <w:rsid w:val="000D221B"/>
    <w:pPr>
      <w:spacing w:before="100" w:beforeAutospacing="1" w:after="100" w:afterAutospacing="1"/>
    </w:pPr>
    <w:rPr>
      <w:rFonts w:eastAsia="Times New Roman"/>
    </w:rPr>
  </w:style>
  <w:style w:type="paragraph" w:customStyle="1" w:styleId="author-credentials">
    <w:name w:val="author-credentials"/>
    <w:basedOn w:val="Normal"/>
    <w:rsid w:val="000D221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D221B"/>
    <w:rPr>
      <w:rFonts w:ascii="Consolas" w:hAnsi="Consolas" w:cs="Consolas"/>
      <w:sz w:val="20"/>
      <w:szCs w:val="20"/>
    </w:rPr>
  </w:style>
  <w:style w:type="character" w:customStyle="1" w:styleId="StyleStyle4CharTimesNewRoman11ptBold">
    <w:name w:val="Style Style4 Char + Times New Roman 11 pt Bold"/>
    <w:basedOn w:val="DefaultParagraphFont"/>
    <w:rsid w:val="000D221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0D221B"/>
    <w:rPr>
      <w:rFonts w:ascii="Times New Roman" w:hAnsi="Times New Roman"/>
      <w:i/>
      <w:iCs/>
      <w:sz w:val="20"/>
      <w:szCs w:val="24"/>
      <w:u w:val="single"/>
      <w:lang w:val="en-US" w:eastAsia="en-US" w:bidi="ar-SA"/>
    </w:rPr>
  </w:style>
  <w:style w:type="character" w:customStyle="1" w:styleId="headline">
    <w:name w:val="headline"/>
    <w:basedOn w:val="DefaultParagraphFont"/>
    <w:rsid w:val="000D221B"/>
  </w:style>
  <w:style w:type="character" w:customStyle="1" w:styleId="CharChar4">
    <w:name w:val="Char Char4"/>
    <w:basedOn w:val="DefaultParagraphFont"/>
    <w:rsid w:val="000D221B"/>
    <w:rPr>
      <w:rFonts w:cs="Arial"/>
      <w:b/>
      <w:bCs/>
      <w:iCs/>
      <w:szCs w:val="28"/>
      <w:lang w:val="en-US" w:eastAsia="en-US" w:bidi="ar-SA"/>
    </w:rPr>
  </w:style>
  <w:style w:type="character" w:customStyle="1" w:styleId="yshortcuts">
    <w:name w:val="yshortcuts"/>
    <w:basedOn w:val="DefaultParagraphFont"/>
    <w:rsid w:val="000D221B"/>
  </w:style>
  <w:style w:type="character" w:customStyle="1" w:styleId="HotRouteChar0">
    <w:name w:val="Hot Route Char"/>
    <w:link w:val="HotRoute"/>
    <w:rsid w:val="000D221B"/>
    <w:rPr>
      <w:rFonts w:ascii="Calibri" w:eastAsia="Times New Roman" w:hAnsi="Calibri" w:cs="Calibri"/>
    </w:rPr>
  </w:style>
  <w:style w:type="paragraph" w:styleId="PlainText">
    <w:name w:val="Plain Text"/>
    <w:basedOn w:val="Normal"/>
    <w:link w:val="PlainTextChar"/>
    <w:rsid w:val="000D221B"/>
    <w:rPr>
      <w:rFonts w:ascii="Courier New" w:eastAsia="Times New Roman" w:hAnsi="Courier New" w:cs="Courier New"/>
      <w:szCs w:val="20"/>
    </w:rPr>
  </w:style>
  <w:style w:type="character" w:customStyle="1" w:styleId="PlainTextChar">
    <w:name w:val="Plain Text Char"/>
    <w:basedOn w:val="DefaultParagraphFont"/>
    <w:link w:val="PlainText"/>
    <w:rsid w:val="000D221B"/>
    <w:rPr>
      <w:rFonts w:ascii="Courier New" w:eastAsia="Times New Roman" w:hAnsi="Courier New" w:cs="Courier New"/>
      <w:szCs w:val="20"/>
    </w:rPr>
  </w:style>
  <w:style w:type="character" w:customStyle="1" w:styleId="senselabelstart">
    <w:name w:val="sense_label start"/>
    <w:basedOn w:val="DefaultParagraphFont"/>
    <w:rsid w:val="000D221B"/>
  </w:style>
  <w:style w:type="character" w:customStyle="1" w:styleId="sensecontent">
    <w:name w:val="sense_content"/>
    <w:basedOn w:val="DefaultParagraphFont"/>
    <w:rsid w:val="000D221B"/>
  </w:style>
  <w:style w:type="character" w:customStyle="1" w:styleId="vi">
    <w:name w:val="vi"/>
    <w:basedOn w:val="DefaultParagraphFont"/>
    <w:rsid w:val="000D221B"/>
  </w:style>
  <w:style w:type="character" w:customStyle="1" w:styleId="italic">
    <w:name w:val="italic"/>
    <w:basedOn w:val="DefaultParagraphFont"/>
    <w:rsid w:val="000D221B"/>
  </w:style>
  <w:style w:type="paragraph" w:customStyle="1" w:styleId="Microtext0">
    <w:name w:val="Microtext"/>
    <w:basedOn w:val="Normal"/>
    <w:next w:val="Normal"/>
    <w:link w:val="MicrotextChar0"/>
    <w:qFormat/>
    <w:rsid w:val="000D221B"/>
    <w:rPr>
      <w:sz w:val="12"/>
    </w:rPr>
  </w:style>
  <w:style w:type="character" w:customStyle="1" w:styleId="MicrotextChar0">
    <w:name w:val="Microtext Char"/>
    <w:link w:val="Microtext0"/>
    <w:rsid w:val="000D221B"/>
    <w:rPr>
      <w:rFonts w:ascii="Calibri" w:hAnsi="Calibri" w:cs="Calibri"/>
      <w:sz w:val="12"/>
    </w:rPr>
  </w:style>
  <w:style w:type="character" w:customStyle="1" w:styleId="st">
    <w:name w:val="st"/>
    <w:basedOn w:val="DefaultParagraphFont"/>
    <w:rsid w:val="000D221B"/>
  </w:style>
  <w:style w:type="paragraph" w:customStyle="1" w:styleId="Style6">
    <w:name w:val="Style6"/>
    <w:basedOn w:val="Normal"/>
    <w:link w:val="Style6Char"/>
    <w:autoRedefine/>
    <w:qFormat/>
    <w:rsid w:val="000D221B"/>
    <w:rPr>
      <w:b/>
    </w:rPr>
  </w:style>
  <w:style w:type="character" w:customStyle="1" w:styleId="Style6Char">
    <w:name w:val="Style6 Char"/>
    <w:basedOn w:val="DefaultParagraphFont"/>
    <w:link w:val="Style6"/>
    <w:rsid w:val="000D221B"/>
    <w:rPr>
      <w:rFonts w:ascii="Calibri" w:hAnsi="Calibri" w:cs="Calibri"/>
      <w:b/>
    </w:rPr>
  </w:style>
  <w:style w:type="paragraph" w:customStyle="1" w:styleId="Style11">
    <w:name w:val="Style11"/>
    <w:basedOn w:val="Normal"/>
    <w:link w:val="Style11Char"/>
    <w:qFormat/>
    <w:rsid w:val="000D221B"/>
    <w:rPr>
      <w:rFonts w:eastAsia="Times New Roman"/>
      <w:b/>
      <w:szCs w:val="20"/>
      <w:u w:val="thick"/>
    </w:rPr>
  </w:style>
  <w:style w:type="paragraph" w:customStyle="1" w:styleId="Style12">
    <w:name w:val="Style12"/>
    <w:basedOn w:val="Normal"/>
    <w:link w:val="Style12Char"/>
    <w:qFormat/>
    <w:rsid w:val="000D221B"/>
    <w:rPr>
      <w:rFonts w:eastAsia="Times New Roman"/>
      <w:b/>
      <w:u w:val="thick"/>
    </w:rPr>
  </w:style>
  <w:style w:type="character" w:customStyle="1" w:styleId="Style11Char">
    <w:name w:val="Style11 Char"/>
    <w:basedOn w:val="DefaultParagraphFont"/>
    <w:link w:val="Style11"/>
    <w:rsid w:val="000D221B"/>
    <w:rPr>
      <w:rFonts w:ascii="Calibri" w:eastAsia="Times New Roman" w:hAnsi="Calibri" w:cs="Calibri"/>
      <w:b/>
      <w:szCs w:val="20"/>
      <w:u w:val="thick"/>
    </w:rPr>
  </w:style>
  <w:style w:type="character" w:customStyle="1" w:styleId="Style12Char">
    <w:name w:val="Style12 Char"/>
    <w:basedOn w:val="DefaultParagraphFont"/>
    <w:link w:val="Style12"/>
    <w:rsid w:val="000D221B"/>
    <w:rPr>
      <w:rFonts w:ascii="Calibri" w:eastAsia="Times New Roman" w:hAnsi="Calibri" w:cs="Calibri"/>
      <w:b/>
      <w:u w:val="thick"/>
    </w:rPr>
  </w:style>
  <w:style w:type="character" w:customStyle="1" w:styleId="caps-label">
    <w:name w:val="caps-label"/>
    <w:basedOn w:val="DefaultParagraphFont"/>
    <w:rsid w:val="000D221B"/>
  </w:style>
  <w:style w:type="character" w:customStyle="1" w:styleId="wikiexternallink">
    <w:name w:val="wikiexternallink"/>
    <w:basedOn w:val="DefaultParagraphFont"/>
    <w:rsid w:val="000D221B"/>
  </w:style>
  <w:style w:type="character" w:customStyle="1" w:styleId="wikigeneratedlinkcontent">
    <w:name w:val="wikigeneratedlinkcontent"/>
    <w:basedOn w:val="DefaultParagraphFont"/>
    <w:rsid w:val="000D221B"/>
  </w:style>
  <w:style w:type="character" w:customStyle="1" w:styleId="ShrinkChar">
    <w:name w:val="Shrink Char"/>
    <w:link w:val="Shrink"/>
    <w:locked/>
    <w:rsid w:val="000D221B"/>
    <w:rPr>
      <w:rFonts w:ascii="Garamond" w:eastAsia="Times New Roman" w:hAnsi="Garamond"/>
      <w:sz w:val="12"/>
    </w:rPr>
  </w:style>
  <w:style w:type="paragraph" w:customStyle="1" w:styleId="Shrink">
    <w:name w:val="Shrink"/>
    <w:link w:val="ShrinkChar"/>
    <w:qFormat/>
    <w:rsid w:val="000D221B"/>
    <w:pPr>
      <w:spacing w:after="0" w:line="240" w:lineRule="auto"/>
      <w:ind w:left="288" w:right="288"/>
    </w:pPr>
    <w:rPr>
      <w:rFonts w:ascii="Garamond" w:eastAsia="Times New Roman" w:hAnsi="Garamond"/>
      <w:sz w:val="12"/>
    </w:rPr>
  </w:style>
  <w:style w:type="character" w:customStyle="1" w:styleId="aqj">
    <w:name w:val="aqj"/>
    <w:basedOn w:val="DefaultParagraphFont"/>
    <w:rsid w:val="000D221B"/>
  </w:style>
  <w:style w:type="character" w:customStyle="1" w:styleId="StyleStyleBoldUnderlineIntenseEmphasisUnderlineapple-style-s">
    <w:name w:val="Style Style Bold UnderlineIntense EmphasisUnderlineapple-style-s..."/>
    <w:basedOn w:val="DefaultParagraphFont"/>
    <w:rsid w:val="000D221B"/>
    <w:rPr>
      <w:b w:val="0"/>
      <w:bCs w:val="0"/>
      <w:sz w:val="22"/>
      <w:u w:val="single"/>
      <w:bdr w:val="none" w:sz="0" w:space="0" w:color="auto"/>
    </w:rPr>
  </w:style>
  <w:style w:type="paragraph" w:customStyle="1" w:styleId="blocktitle0">
    <w:name w:val="block title"/>
    <w:basedOn w:val="Normal"/>
    <w:link w:val="blocktitleChar"/>
    <w:autoRedefine/>
    <w:qFormat/>
    <w:rsid w:val="000D221B"/>
    <w:pPr>
      <w:spacing w:after="240"/>
      <w:jc w:val="center"/>
      <w:outlineLvl w:val="0"/>
    </w:pPr>
    <w:rPr>
      <w:rFonts w:eastAsia="Calibri"/>
      <w:b/>
      <w:caps/>
      <w:sz w:val="28"/>
      <w:szCs w:val="28"/>
      <w:lang w:val="es-ES"/>
    </w:rPr>
  </w:style>
  <w:style w:type="character" w:customStyle="1" w:styleId="Boxed">
    <w:name w:val="Boxed"/>
    <w:qFormat/>
    <w:rsid w:val="000D221B"/>
    <w:rPr>
      <w:rFonts w:ascii="Times New Roman" w:hAnsi="Times New Roman"/>
      <w:sz w:val="20"/>
      <w:bdr w:val="single" w:sz="6" w:space="0" w:color="auto"/>
    </w:rPr>
  </w:style>
  <w:style w:type="character" w:customStyle="1" w:styleId="UnderlineCard">
    <w:name w:val="Underline Card"/>
    <w:uiPriority w:val="6"/>
    <w:qFormat/>
    <w:rsid w:val="000D221B"/>
    <w:rPr>
      <w:rFonts w:ascii="Arial" w:hAnsi="Arial"/>
      <w:b w:val="0"/>
      <w:bCs/>
      <w:sz w:val="20"/>
      <w:u w:val="single"/>
    </w:rPr>
  </w:style>
  <w:style w:type="character" w:customStyle="1" w:styleId="story-author">
    <w:name w:val="story-author"/>
    <w:basedOn w:val="DefaultParagraphFont"/>
    <w:rsid w:val="000D221B"/>
  </w:style>
  <w:style w:type="paragraph" w:customStyle="1" w:styleId="type">
    <w:name w:val="type"/>
    <w:basedOn w:val="Normal"/>
    <w:qFormat/>
    <w:rsid w:val="000D221B"/>
    <w:pPr>
      <w:spacing w:before="100" w:beforeAutospacing="1" w:after="100" w:afterAutospacing="1"/>
    </w:pPr>
    <w:rPr>
      <w:rFonts w:eastAsia="Times New Roman"/>
    </w:rPr>
  </w:style>
  <w:style w:type="character" w:customStyle="1" w:styleId="institution">
    <w:name w:val="institution"/>
    <w:basedOn w:val="DefaultParagraphFont"/>
    <w:rsid w:val="000D221B"/>
  </w:style>
  <w:style w:type="character" w:customStyle="1" w:styleId="abodyblack3">
    <w:name w:val="abodyblack3"/>
    <w:basedOn w:val="DefaultParagraphFont"/>
    <w:rsid w:val="000D221B"/>
  </w:style>
  <w:style w:type="paragraph" w:customStyle="1" w:styleId="UnderlineChar2CharChar">
    <w:name w:val="Underline Char2 Char Char"/>
    <w:basedOn w:val="Normal"/>
    <w:link w:val="UnderlineChar2CharCharChar"/>
    <w:qFormat/>
    <w:rsid w:val="000D221B"/>
    <w:rPr>
      <w:rFonts w:eastAsia="MS Mincho"/>
      <w:szCs w:val="20"/>
      <w:u w:val="single"/>
    </w:rPr>
  </w:style>
  <w:style w:type="character" w:customStyle="1" w:styleId="UnderlineChar2CharCharChar">
    <w:name w:val="Underline Char2 Char Char Char"/>
    <w:link w:val="UnderlineChar2CharChar"/>
    <w:rsid w:val="000D221B"/>
    <w:rPr>
      <w:rFonts w:ascii="Calibri" w:eastAsia="MS Mincho" w:hAnsi="Calibri" w:cs="Calibri"/>
      <w:szCs w:val="20"/>
      <w:u w:val="single"/>
    </w:rPr>
  </w:style>
  <w:style w:type="character" w:customStyle="1" w:styleId="CharacterStyle1">
    <w:name w:val="Character Style 1"/>
    <w:rsid w:val="000D221B"/>
    <w:rPr>
      <w:sz w:val="20"/>
      <w:szCs w:val="20"/>
    </w:rPr>
  </w:style>
  <w:style w:type="character" w:customStyle="1" w:styleId="FontStyle177">
    <w:name w:val="Font Style177"/>
    <w:basedOn w:val="DefaultParagraphFont"/>
    <w:uiPriority w:val="99"/>
    <w:rsid w:val="000D221B"/>
    <w:rPr>
      <w:rFonts w:ascii="Times New Roman" w:hAnsi="Times New Roman" w:cs="Times New Roman"/>
      <w:sz w:val="20"/>
      <w:szCs w:val="20"/>
    </w:rPr>
  </w:style>
  <w:style w:type="character" w:customStyle="1" w:styleId="FontStyle173">
    <w:name w:val="Font Style173"/>
    <w:basedOn w:val="DefaultParagraphFont"/>
    <w:uiPriority w:val="99"/>
    <w:rsid w:val="000D221B"/>
    <w:rPr>
      <w:rFonts w:ascii="Times New Roman" w:hAnsi="Times New Roman" w:cs="Times New Roman"/>
      <w:sz w:val="14"/>
      <w:szCs w:val="14"/>
    </w:rPr>
  </w:style>
  <w:style w:type="character" w:customStyle="1" w:styleId="FontStyle151">
    <w:name w:val="Font Style151"/>
    <w:basedOn w:val="DefaultParagraphFont"/>
    <w:uiPriority w:val="99"/>
    <w:rsid w:val="000D221B"/>
    <w:rPr>
      <w:rFonts w:ascii="Arial Narrow" w:hAnsi="Arial Narrow" w:cs="Arial Narrow"/>
      <w:b/>
      <w:bCs/>
      <w:sz w:val="12"/>
      <w:szCs w:val="12"/>
    </w:rPr>
  </w:style>
  <w:style w:type="character" w:customStyle="1" w:styleId="FontStyle156">
    <w:name w:val="Font Style156"/>
    <w:basedOn w:val="DefaultParagraphFont"/>
    <w:uiPriority w:val="99"/>
    <w:rsid w:val="000D221B"/>
    <w:rPr>
      <w:rFonts w:ascii="Arial Narrow" w:hAnsi="Arial Narrow" w:cs="Arial Narrow"/>
      <w:sz w:val="8"/>
      <w:szCs w:val="8"/>
    </w:rPr>
  </w:style>
  <w:style w:type="character" w:customStyle="1" w:styleId="FontStyle160">
    <w:name w:val="Font Style160"/>
    <w:basedOn w:val="DefaultParagraphFont"/>
    <w:uiPriority w:val="99"/>
    <w:rsid w:val="000D221B"/>
    <w:rPr>
      <w:rFonts w:ascii="Times New Roman" w:hAnsi="Times New Roman" w:cs="Times New Roman"/>
      <w:b/>
      <w:bCs/>
      <w:sz w:val="20"/>
      <w:szCs w:val="20"/>
    </w:rPr>
  </w:style>
  <w:style w:type="character" w:customStyle="1" w:styleId="FontStyle178">
    <w:name w:val="Font Style178"/>
    <w:basedOn w:val="DefaultParagraphFont"/>
    <w:uiPriority w:val="99"/>
    <w:rsid w:val="000D221B"/>
    <w:rPr>
      <w:rFonts w:ascii="Times New Roman" w:hAnsi="Times New Roman" w:cs="Times New Roman"/>
      <w:sz w:val="18"/>
      <w:szCs w:val="18"/>
    </w:rPr>
  </w:style>
  <w:style w:type="paragraph" w:customStyle="1" w:styleId="Style14">
    <w:name w:val="Style14"/>
    <w:basedOn w:val="Normal"/>
    <w:uiPriority w:val="99"/>
    <w:qFormat/>
    <w:rsid w:val="000D221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D221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D221B"/>
    <w:rPr>
      <w:rFonts w:ascii="Times New Roman" w:hAnsi="Times New Roman" w:cs="Times New Roman"/>
      <w:sz w:val="12"/>
      <w:szCs w:val="12"/>
    </w:rPr>
  </w:style>
  <w:style w:type="paragraph" w:customStyle="1" w:styleId="Style9">
    <w:name w:val="Style9"/>
    <w:basedOn w:val="Normal"/>
    <w:uiPriority w:val="99"/>
    <w:qFormat/>
    <w:rsid w:val="000D221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D221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D221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D221B"/>
    <w:rPr>
      <w:rFonts w:ascii="Times New Roman" w:hAnsi="Times New Roman" w:cs="Times New Roman"/>
      <w:sz w:val="16"/>
      <w:szCs w:val="16"/>
    </w:rPr>
  </w:style>
  <w:style w:type="character" w:customStyle="1" w:styleId="f">
    <w:name w:val="f"/>
    <w:basedOn w:val="DefaultParagraphFont"/>
    <w:rsid w:val="000D221B"/>
  </w:style>
  <w:style w:type="character" w:customStyle="1" w:styleId="TagsChar2">
    <w:name w:val="Tags Char2"/>
    <w:rsid w:val="000D221B"/>
    <w:rPr>
      <w:b/>
      <w:sz w:val="24"/>
    </w:rPr>
  </w:style>
  <w:style w:type="paragraph" w:customStyle="1" w:styleId="CardsFont6ptChar">
    <w:name w:val="Cards + Font: 6 pt Char"/>
    <w:basedOn w:val="Normal"/>
    <w:link w:val="CardsFont6ptCharChar"/>
    <w:qFormat/>
    <w:rsid w:val="000D221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D221B"/>
    <w:rPr>
      <w:rFonts w:ascii="Calibri" w:eastAsia="Times New Roman" w:hAnsi="Calibri" w:cs="Calibri"/>
      <w:sz w:val="12"/>
    </w:rPr>
  </w:style>
  <w:style w:type="character" w:customStyle="1" w:styleId="FontStyle172">
    <w:name w:val="Font Style172"/>
    <w:basedOn w:val="DefaultParagraphFont"/>
    <w:uiPriority w:val="99"/>
    <w:rsid w:val="000D221B"/>
    <w:rPr>
      <w:rFonts w:ascii="Times New Roman" w:hAnsi="Times New Roman" w:cs="Times New Roman"/>
      <w:b/>
      <w:bCs/>
      <w:sz w:val="16"/>
      <w:szCs w:val="16"/>
    </w:rPr>
  </w:style>
  <w:style w:type="paragraph" w:customStyle="1" w:styleId="Style18">
    <w:name w:val="Style18"/>
    <w:basedOn w:val="Normal"/>
    <w:uiPriority w:val="99"/>
    <w:qFormat/>
    <w:rsid w:val="000D221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D221B"/>
    <w:rPr>
      <w:rFonts w:ascii="Times New Roman" w:hAnsi="Times New Roman" w:cs="Times New Roman"/>
      <w:i/>
      <w:iCs/>
      <w:sz w:val="16"/>
      <w:szCs w:val="16"/>
    </w:rPr>
  </w:style>
  <w:style w:type="character" w:customStyle="1" w:styleId="FontStyle162">
    <w:name w:val="Font Style162"/>
    <w:basedOn w:val="DefaultParagraphFont"/>
    <w:uiPriority w:val="99"/>
    <w:rsid w:val="000D221B"/>
    <w:rPr>
      <w:rFonts w:ascii="Times New Roman" w:hAnsi="Times New Roman" w:cs="Times New Roman"/>
      <w:b/>
      <w:bCs/>
      <w:sz w:val="18"/>
      <w:szCs w:val="18"/>
    </w:rPr>
  </w:style>
  <w:style w:type="character" w:customStyle="1" w:styleId="FontStyle167">
    <w:name w:val="Font Style167"/>
    <w:basedOn w:val="DefaultParagraphFont"/>
    <w:uiPriority w:val="99"/>
    <w:rsid w:val="000D221B"/>
    <w:rPr>
      <w:rFonts w:ascii="Times New Roman" w:hAnsi="Times New Roman" w:cs="Times New Roman"/>
      <w:sz w:val="10"/>
      <w:szCs w:val="10"/>
    </w:rPr>
  </w:style>
  <w:style w:type="character" w:customStyle="1" w:styleId="FontStyle174">
    <w:name w:val="Font Style174"/>
    <w:basedOn w:val="DefaultParagraphFont"/>
    <w:uiPriority w:val="99"/>
    <w:rsid w:val="000D221B"/>
    <w:rPr>
      <w:rFonts w:ascii="Arial Narrow" w:hAnsi="Arial Narrow" w:cs="Arial Narrow"/>
      <w:b/>
      <w:bCs/>
      <w:sz w:val="18"/>
      <w:szCs w:val="18"/>
    </w:rPr>
  </w:style>
  <w:style w:type="paragraph" w:customStyle="1" w:styleId="Style47">
    <w:name w:val="Style47"/>
    <w:basedOn w:val="Normal"/>
    <w:uiPriority w:val="99"/>
    <w:qFormat/>
    <w:rsid w:val="000D221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D221B"/>
    <w:rPr>
      <w:rFonts w:ascii="Times New Roman" w:hAnsi="Times New Roman" w:cs="Times New Roman"/>
      <w:sz w:val="12"/>
      <w:szCs w:val="12"/>
    </w:rPr>
  </w:style>
  <w:style w:type="paragraph" w:customStyle="1" w:styleId="Style24">
    <w:name w:val="Style24"/>
    <w:basedOn w:val="Normal"/>
    <w:uiPriority w:val="99"/>
    <w:qFormat/>
    <w:rsid w:val="000D221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D221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D221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D221B"/>
    <w:rPr>
      <w:rFonts w:ascii="Times New Roman" w:hAnsi="Times New Roman" w:cs="Times New Roman"/>
      <w:b/>
      <w:bCs/>
      <w:sz w:val="18"/>
      <w:szCs w:val="18"/>
    </w:rPr>
  </w:style>
  <w:style w:type="paragraph" w:customStyle="1" w:styleId="Style21">
    <w:name w:val="Style21"/>
    <w:basedOn w:val="Normal"/>
    <w:uiPriority w:val="99"/>
    <w:qFormat/>
    <w:rsid w:val="000D221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D221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0D221B"/>
    <w:rPr>
      <w:rFonts w:ascii="Calibri" w:hAnsi="Calibri"/>
      <w:sz w:val="20"/>
      <w:szCs w:val="20"/>
    </w:rPr>
  </w:style>
  <w:style w:type="paragraph" w:customStyle="1" w:styleId="Standard">
    <w:name w:val="Standard"/>
    <w:qFormat/>
    <w:rsid w:val="000D221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D221B"/>
    <w:rPr>
      <w:color w:val="000000"/>
      <w:sz w:val="32"/>
      <w:szCs w:val="32"/>
    </w:rPr>
  </w:style>
  <w:style w:type="paragraph" w:customStyle="1" w:styleId="Cardnon-underlined">
    <w:name w:val="Card non-underlined"/>
    <w:basedOn w:val="Normal"/>
    <w:link w:val="Cardnon-underlinedChar"/>
    <w:autoRedefine/>
    <w:uiPriority w:val="99"/>
    <w:qFormat/>
    <w:rsid w:val="000D221B"/>
    <w:rPr>
      <w:rFonts w:eastAsia="Times New Roman"/>
      <w:szCs w:val="20"/>
    </w:rPr>
  </w:style>
  <w:style w:type="character" w:customStyle="1" w:styleId="Cardnon-underlinedChar">
    <w:name w:val="Card non-underlined Char"/>
    <w:basedOn w:val="DefaultParagraphFont"/>
    <w:link w:val="Cardnon-underlined"/>
    <w:uiPriority w:val="99"/>
    <w:rsid w:val="000D221B"/>
    <w:rPr>
      <w:rFonts w:ascii="Calibri" w:eastAsia="Times New Roman" w:hAnsi="Calibri" w:cs="Calibri"/>
      <w:szCs w:val="20"/>
    </w:rPr>
  </w:style>
  <w:style w:type="numbering" w:customStyle="1" w:styleId="NoList1">
    <w:name w:val="No List1"/>
    <w:next w:val="NoList"/>
    <w:semiHidden/>
    <w:unhideWhenUsed/>
    <w:rsid w:val="000D221B"/>
  </w:style>
  <w:style w:type="character" w:customStyle="1" w:styleId="TitleChar2">
    <w:name w:val="Title Char2"/>
    <w:basedOn w:val="DefaultParagraphFont"/>
    <w:uiPriority w:val="10"/>
    <w:qFormat/>
    <w:locked/>
    <w:rsid w:val="000D221B"/>
    <w:rPr>
      <w:b/>
      <w:bCs/>
      <w:u w:val="single"/>
    </w:rPr>
  </w:style>
  <w:style w:type="paragraph" w:styleId="TOC3">
    <w:name w:val="toc 3"/>
    <w:basedOn w:val="Normal"/>
    <w:next w:val="Normal"/>
    <w:autoRedefine/>
    <w:rsid w:val="000D221B"/>
    <w:pPr>
      <w:ind w:left="400"/>
    </w:pPr>
    <w:rPr>
      <w:rFonts w:eastAsia="Times New Roman"/>
      <w:szCs w:val="20"/>
    </w:rPr>
  </w:style>
  <w:style w:type="paragraph" w:styleId="TOC4">
    <w:name w:val="toc 4"/>
    <w:basedOn w:val="Normal"/>
    <w:next w:val="Normal"/>
    <w:autoRedefine/>
    <w:rsid w:val="000D221B"/>
    <w:pPr>
      <w:ind w:left="600"/>
    </w:pPr>
    <w:rPr>
      <w:rFonts w:eastAsia="Times New Roman"/>
      <w:szCs w:val="20"/>
    </w:rPr>
  </w:style>
  <w:style w:type="paragraph" w:styleId="TOC5">
    <w:name w:val="toc 5"/>
    <w:basedOn w:val="Normal"/>
    <w:next w:val="Normal"/>
    <w:autoRedefine/>
    <w:rsid w:val="000D221B"/>
    <w:pPr>
      <w:ind w:left="800"/>
    </w:pPr>
    <w:rPr>
      <w:rFonts w:eastAsia="Times New Roman"/>
      <w:szCs w:val="20"/>
    </w:rPr>
  </w:style>
  <w:style w:type="paragraph" w:styleId="TOC6">
    <w:name w:val="toc 6"/>
    <w:basedOn w:val="Normal"/>
    <w:next w:val="Normal"/>
    <w:autoRedefine/>
    <w:rsid w:val="000D221B"/>
    <w:pPr>
      <w:ind w:left="1000"/>
    </w:pPr>
    <w:rPr>
      <w:rFonts w:eastAsia="Times New Roman"/>
      <w:szCs w:val="20"/>
    </w:rPr>
  </w:style>
  <w:style w:type="paragraph" w:styleId="TOC7">
    <w:name w:val="toc 7"/>
    <w:basedOn w:val="Normal"/>
    <w:next w:val="Normal"/>
    <w:autoRedefine/>
    <w:rsid w:val="000D221B"/>
    <w:pPr>
      <w:ind w:left="1200"/>
    </w:pPr>
    <w:rPr>
      <w:rFonts w:eastAsia="Times New Roman"/>
      <w:szCs w:val="20"/>
    </w:rPr>
  </w:style>
  <w:style w:type="paragraph" w:styleId="TOC8">
    <w:name w:val="toc 8"/>
    <w:basedOn w:val="Normal"/>
    <w:next w:val="Normal"/>
    <w:autoRedefine/>
    <w:rsid w:val="000D221B"/>
    <w:pPr>
      <w:ind w:left="1400"/>
    </w:pPr>
    <w:rPr>
      <w:rFonts w:eastAsia="Times New Roman"/>
      <w:szCs w:val="20"/>
    </w:rPr>
  </w:style>
  <w:style w:type="character" w:customStyle="1" w:styleId="allocatoragentsleft">
    <w:name w:val="al_locatoragentsleft"/>
    <w:basedOn w:val="DefaultParagraphFont"/>
    <w:rsid w:val="000D221B"/>
  </w:style>
  <w:style w:type="character" w:styleId="HTMLTypewriter">
    <w:name w:val="HTML Typewriter"/>
    <w:basedOn w:val="DefaultParagraphFont"/>
    <w:unhideWhenUsed/>
    <w:rsid w:val="000D221B"/>
    <w:rPr>
      <w:rFonts w:ascii="Courier New" w:eastAsia="Times New Roman" w:hAnsi="Courier New" w:cs="Courier New"/>
      <w:sz w:val="20"/>
      <w:szCs w:val="20"/>
    </w:rPr>
  </w:style>
  <w:style w:type="character" w:customStyle="1" w:styleId="caps">
    <w:name w:val="caps"/>
    <w:basedOn w:val="DefaultParagraphFont"/>
    <w:rsid w:val="000D221B"/>
  </w:style>
  <w:style w:type="character" w:customStyle="1" w:styleId="UnderlinesCharChar">
    <w:name w:val="Underlines Char Char"/>
    <w:basedOn w:val="DefaultParagraphFont"/>
    <w:rsid w:val="000D221B"/>
    <w:rPr>
      <w:rFonts w:cs="Arial"/>
      <w:b/>
      <w:bCs/>
      <w:noProof w:val="0"/>
      <w:sz w:val="22"/>
      <w:szCs w:val="26"/>
      <w:u w:val="single"/>
      <w:lang w:val="en-US" w:eastAsia="en-US" w:bidi="ar-SA"/>
    </w:rPr>
  </w:style>
  <w:style w:type="paragraph" w:customStyle="1" w:styleId="Carding">
    <w:name w:val="Carding"/>
    <w:basedOn w:val="Normal"/>
    <w:uiPriority w:val="99"/>
    <w:qFormat/>
    <w:rsid w:val="000D221B"/>
    <w:rPr>
      <w:rFonts w:eastAsia="Times New Roman"/>
      <w:sz w:val="18"/>
    </w:rPr>
  </w:style>
  <w:style w:type="character" w:customStyle="1" w:styleId="aunderline">
    <w:name w:val="aunderline"/>
    <w:basedOn w:val="DefaultParagraphFont"/>
    <w:rsid w:val="000D221B"/>
    <w:rPr>
      <w:rFonts w:ascii="Times New Roman" w:hAnsi="Times New Roman"/>
      <w:sz w:val="20"/>
      <w:szCs w:val="24"/>
      <w:u w:val="thick"/>
    </w:rPr>
  </w:style>
  <w:style w:type="character" w:customStyle="1" w:styleId="tagChar1">
    <w:name w:val="tag Char1"/>
    <w:basedOn w:val="DefaultParagraphFont"/>
    <w:rsid w:val="000D221B"/>
    <w:rPr>
      <w:b/>
      <w:noProof w:val="0"/>
      <w:sz w:val="24"/>
      <w:lang w:val="en-US" w:eastAsia="en-US" w:bidi="ar-SA"/>
    </w:rPr>
  </w:style>
  <w:style w:type="character" w:customStyle="1" w:styleId="tagChar2">
    <w:name w:val="tag Char2"/>
    <w:basedOn w:val="DefaultParagraphFont"/>
    <w:qFormat/>
    <w:rsid w:val="000D221B"/>
    <w:rPr>
      <w:b/>
      <w:noProof w:val="0"/>
      <w:sz w:val="24"/>
      <w:lang w:val="en-US" w:eastAsia="en-US" w:bidi="ar-SA"/>
    </w:rPr>
  </w:style>
  <w:style w:type="character" w:customStyle="1" w:styleId="Taggin-New">
    <w:name w:val="Taggin - New"/>
    <w:basedOn w:val="DefaultParagraphFont"/>
    <w:rsid w:val="000D221B"/>
    <w:rPr>
      <w:rFonts w:ascii="Arial Narrow" w:hAnsi="Arial Narrow"/>
      <w:b/>
      <w:sz w:val="22"/>
    </w:rPr>
  </w:style>
  <w:style w:type="character" w:customStyle="1" w:styleId="Boxing-New">
    <w:name w:val="Boxing - New"/>
    <w:basedOn w:val="DefaultParagraphFont"/>
    <w:rsid w:val="000D221B"/>
    <w:rPr>
      <w:rFonts w:ascii="Arial Narrow" w:hAnsi="Arial Narrow"/>
      <w:sz w:val="16"/>
      <w:u w:val="none"/>
      <w:bdr w:val="single" w:sz="4" w:space="0" w:color="auto"/>
    </w:rPr>
  </w:style>
  <w:style w:type="character" w:customStyle="1" w:styleId="ilad">
    <w:name w:val="il_ad"/>
    <w:rsid w:val="000D221B"/>
  </w:style>
  <w:style w:type="paragraph" w:customStyle="1" w:styleId="CardsHighlighted">
    <w:name w:val="Cards Highlighted"/>
    <w:next w:val="Normal"/>
    <w:link w:val="CardsHighlightedChar"/>
    <w:qFormat/>
    <w:rsid w:val="000D221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D221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D221B"/>
    <w:rPr>
      <w:rFonts w:ascii="Garamond" w:hAnsi="Garamond"/>
      <w:sz w:val="22"/>
      <w:szCs w:val="24"/>
      <w:u w:val="single"/>
      <w:lang w:val="en-US" w:eastAsia="en-US" w:bidi="ar-SA"/>
    </w:rPr>
  </w:style>
  <w:style w:type="paragraph" w:customStyle="1" w:styleId="Style2">
    <w:name w:val="Style2"/>
    <w:basedOn w:val="Heading4"/>
    <w:qFormat/>
    <w:rsid w:val="000D221B"/>
    <w:pPr>
      <w:spacing w:before="0"/>
    </w:pPr>
    <w:rPr>
      <w:rFonts w:eastAsia="Times New Roman" w:cs="Times New Roman"/>
      <w:iCs w:val="0"/>
      <w:caps/>
      <w:szCs w:val="20"/>
    </w:rPr>
  </w:style>
  <w:style w:type="character" w:customStyle="1" w:styleId="pagetitle">
    <w:name w:val="pagetitle"/>
    <w:basedOn w:val="DefaultParagraphFont"/>
    <w:rsid w:val="000D221B"/>
  </w:style>
  <w:style w:type="paragraph" w:customStyle="1" w:styleId="text">
    <w:name w:val="text"/>
    <w:basedOn w:val="Normal"/>
    <w:uiPriority w:val="99"/>
    <w:qFormat/>
    <w:rsid w:val="000D221B"/>
    <w:pPr>
      <w:spacing w:before="100" w:beforeAutospacing="1" w:after="100" w:afterAutospacing="1"/>
    </w:pPr>
    <w:rPr>
      <w:rFonts w:eastAsia="Times New Roman"/>
    </w:rPr>
  </w:style>
  <w:style w:type="character" w:customStyle="1" w:styleId="StyleUnderlineCharChar9ptBold1">
    <w:name w:val="Style Underline Char Char + 9 pt Bold1"/>
    <w:rsid w:val="000D221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D221B"/>
    <w:rPr>
      <w:rFonts w:ascii="Times New Roman" w:hAnsi="Times New Roman"/>
      <w:sz w:val="20"/>
      <w:szCs w:val="24"/>
      <w:u w:val="single"/>
      <w:lang w:val="en-US" w:eastAsia="en-US" w:bidi="ar-SA"/>
    </w:rPr>
  </w:style>
  <w:style w:type="character" w:customStyle="1" w:styleId="Style9ptBoldUnderline">
    <w:name w:val="Style 9 pt Bold Underline"/>
    <w:rsid w:val="000D221B"/>
    <w:rPr>
      <w:b/>
      <w:bCs/>
      <w:sz w:val="20"/>
      <w:u w:val="single"/>
    </w:rPr>
  </w:style>
  <w:style w:type="paragraph" w:customStyle="1" w:styleId="StyleUnderline9pt0">
    <w:name w:val="Style Underline + 9 pt"/>
    <w:link w:val="StyleUnderline9ptChar"/>
    <w:qFormat/>
    <w:rsid w:val="000D221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D221B"/>
    <w:rPr>
      <w:rFonts w:ascii="Arial" w:eastAsia="Times New Roman" w:hAnsi="Arial" w:cs="Times New Roman"/>
      <w:szCs w:val="20"/>
      <w:u w:val="single"/>
    </w:rPr>
  </w:style>
  <w:style w:type="character" w:customStyle="1" w:styleId="StyleUnderlineChar1Bold">
    <w:name w:val="Style Underline Char1 + Bold"/>
    <w:rsid w:val="000D221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D221B"/>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0D221B"/>
    <w:rPr>
      <w:rFonts w:ascii="Calibri" w:hAnsi="Calibri" w:cs="Calibri"/>
      <w:kern w:val="32"/>
      <w:szCs w:val="20"/>
      <w:u w:val="single"/>
      <w:lang w:eastAsia="ar-SA"/>
    </w:rPr>
  </w:style>
  <w:style w:type="character" w:customStyle="1" w:styleId="TagsCharCharChar">
    <w:name w:val="Tags Char Char Char"/>
    <w:basedOn w:val="DefaultParagraphFont"/>
    <w:rsid w:val="000D221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D221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0D221B"/>
    <w:rPr>
      <w:color w:val="000000"/>
      <w:sz w:val="20"/>
      <w:u w:val="single"/>
    </w:rPr>
  </w:style>
  <w:style w:type="character" w:customStyle="1" w:styleId="Style11ptBlack">
    <w:name w:val="Style 11 pt Black"/>
    <w:basedOn w:val="DefaultParagraphFont"/>
    <w:rsid w:val="000D221B"/>
    <w:rPr>
      <w:color w:val="000000"/>
      <w:sz w:val="20"/>
    </w:rPr>
  </w:style>
  <w:style w:type="character" w:customStyle="1" w:styleId="StyleUnderlineCharTimesBold">
    <w:name w:val="Style Underline Char + Times Bold"/>
    <w:basedOn w:val="DefaultParagraphFont"/>
    <w:rsid w:val="000D221B"/>
    <w:rPr>
      <w:rFonts w:ascii="Times" w:hAnsi="Times"/>
      <w:b w:val="0"/>
      <w:bCs/>
      <w:sz w:val="20"/>
      <w:u w:val="single"/>
    </w:rPr>
  </w:style>
  <w:style w:type="character" w:customStyle="1" w:styleId="blubigktbiz">
    <w:name w:val="blubigktbiz"/>
    <w:rsid w:val="000D221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D221B"/>
  </w:style>
  <w:style w:type="character" w:customStyle="1" w:styleId="StyleevidencetextBorderSinglesolidlineAuto05ptLChar">
    <w:name w:val="Style evidence text + Border: : (Single solid line Auto  0.5 pt L... Char"/>
    <w:link w:val="StyleevidencetextBorderSinglesolidlineAuto05ptL"/>
    <w:rsid w:val="000D221B"/>
    <w:rPr>
      <w:rFonts w:ascii="Calibri" w:hAnsi="Calibri" w:cs="Calibri"/>
      <w:color w:val="000000"/>
      <w:lang w:val="x-none" w:eastAsia="x-none"/>
    </w:rPr>
  </w:style>
  <w:style w:type="character" w:customStyle="1" w:styleId="Style4CharChar">
    <w:name w:val="Style4 Char Char"/>
    <w:basedOn w:val="DefaultParagraphFont"/>
    <w:rsid w:val="000D221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D221B"/>
    <w:rPr>
      <w:rFonts w:ascii="Times New Roman" w:hAnsi="Times New Roman" w:cs="Times New Roman"/>
      <w:sz w:val="16"/>
      <w:szCs w:val="16"/>
    </w:rPr>
  </w:style>
  <w:style w:type="character" w:customStyle="1" w:styleId="StyleEmphasisArial12ptBold">
    <w:name w:val="Style Emphasis + Arial 12 pt Bold"/>
    <w:rsid w:val="000D221B"/>
    <w:rPr>
      <w:rFonts w:ascii="Arial" w:hAnsi="Arial"/>
      <w:b/>
      <w:bCs/>
      <w:i/>
      <w:iCs/>
      <w:sz w:val="24"/>
    </w:rPr>
  </w:style>
  <w:style w:type="character" w:customStyle="1" w:styleId="super">
    <w:name w:val="super"/>
    <w:rsid w:val="000D221B"/>
  </w:style>
  <w:style w:type="character" w:customStyle="1" w:styleId="text30">
    <w:name w:val="text30"/>
    <w:rsid w:val="000D221B"/>
  </w:style>
  <w:style w:type="character" w:customStyle="1" w:styleId="uppercase">
    <w:name w:val="uppercase"/>
    <w:rsid w:val="000D221B"/>
  </w:style>
  <w:style w:type="character" w:customStyle="1" w:styleId="bodytext0">
    <w:name w:val="bodytext"/>
    <w:rsid w:val="000D221B"/>
  </w:style>
  <w:style w:type="character" w:customStyle="1" w:styleId="entry-title">
    <w:name w:val="entry-title"/>
    <w:rsid w:val="000D221B"/>
  </w:style>
  <w:style w:type="character" w:customStyle="1" w:styleId="BodyTextIndentChar1">
    <w:name w:val="Body Text Indent Char1"/>
    <w:basedOn w:val="DefaultParagraphFont"/>
    <w:uiPriority w:val="99"/>
    <w:semiHidden/>
    <w:rsid w:val="000D221B"/>
    <w:rPr>
      <w:rFonts w:ascii="Times New Roman" w:hAnsi="Times New Roman" w:cs="Times New Roman"/>
      <w:sz w:val="20"/>
    </w:rPr>
  </w:style>
  <w:style w:type="character" w:customStyle="1" w:styleId="Style6pt">
    <w:name w:val="Style 6 pt"/>
    <w:basedOn w:val="DefaultParagraphFont"/>
    <w:qFormat/>
    <w:rsid w:val="000D221B"/>
    <w:rPr>
      <w:sz w:val="12"/>
    </w:rPr>
  </w:style>
  <w:style w:type="character" w:customStyle="1" w:styleId="CiteCharCharCharCharCharChar">
    <w:name w:val="Cite Char Char Char Char Char Char"/>
    <w:basedOn w:val="DefaultParagraphFont"/>
    <w:rsid w:val="000D221B"/>
    <w:rPr>
      <w:b/>
      <w:noProof w:val="0"/>
      <w:sz w:val="22"/>
      <w:szCs w:val="24"/>
      <w:u w:val="single"/>
      <w:lang w:val="en-US" w:eastAsia="en-US" w:bidi="ar-SA"/>
    </w:rPr>
  </w:style>
  <w:style w:type="character" w:customStyle="1" w:styleId="mainbody1">
    <w:name w:val="mainbody1"/>
    <w:basedOn w:val="DefaultParagraphFont"/>
    <w:rsid w:val="000D221B"/>
    <w:rPr>
      <w:rFonts w:ascii="Verdana" w:hAnsi="Verdana" w:hint="default"/>
      <w:color w:val="000000"/>
      <w:sz w:val="22"/>
      <w:szCs w:val="22"/>
    </w:rPr>
  </w:style>
  <w:style w:type="character" w:customStyle="1" w:styleId="ssl4">
    <w:name w:val="ss_l4"/>
    <w:basedOn w:val="DefaultParagraphFont"/>
    <w:rsid w:val="000D221B"/>
  </w:style>
  <w:style w:type="paragraph" w:customStyle="1" w:styleId="StyleNormalWeb11ptUnderline">
    <w:name w:val="Style Normal (Web) + 11 pt Underline"/>
    <w:basedOn w:val="NormalWeb"/>
    <w:link w:val="StyleNormalWeb11ptUnderlineChar"/>
    <w:qFormat/>
    <w:rsid w:val="000D221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0D221B"/>
    <w:rPr>
      <w:rFonts w:ascii="Calibri" w:eastAsia="Calibri" w:hAnsi="Calibri" w:cs="Calibri"/>
      <w:u w:val="single"/>
    </w:rPr>
  </w:style>
  <w:style w:type="character" w:customStyle="1" w:styleId="cit-first-element">
    <w:name w:val="cit-first-element"/>
    <w:basedOn w:val="DefaultParagraphFont"/>
    <w:rsid w:val="000D221B"/>
  </w:style>
  <w:style w:type="character" w:customStyle="1" w:styleId="title1">
    <w:name w:val="title1"/>
    <w:basedOn w:val="DefaultParagraphFont"/>
    <w:rsid w:val="000D221B"/>
  </w:style>
  <w:style w:type="character" w:customStyle="1" w:styleId="StyleThickunderline1">
    <w:name w:val="Style Thick underline1"/>
    <w:basedOn w:val="DefaultParagraphFont"/>
    <w:rsid w:val="000D221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D221B"/>
    <w:rPr>
      <w:rFonts w:ascii="Georgia" w:hAnsi="Georgia"/>
    </w:rPr>
  </w:style>
  <w:style w:type="character" w:customStyle="1" w:styleId="FooterChar1">
    <w:name w:val="Footer Char1"/>
    <w:basedOn w:val="DefaultParagraphFont"/>
    <w:uiPriority w:val="99"/>
    <w:semiHidden/>
    <w:rsid w:val="000D221B"/>
    <w:rPr>
      <w:rFonts w:ascii="Georgia" w:hAnsi="Georgia"/>
    </w:rPr>
  </w:style>
  <w:style w:type="character" w:customStyle="1" w:styleId="AnalyticChar">
    <w:name w:val="Analytic Char"/>
    <w:basedOn w:val="DefaultParagraphFont"/>
    <w:link w:val="Analytic"/>
    <w:rsid w:val="000D221B"/>
    <w:rPr>
      <w:rFonts w:ascii="Calibri" w:hAnsi="Calibri" w:cs="Calibri"/>
      <w:b/>
      <w:sz w:val="24"/>
    </w:rPr>
  </w:style>
  <w:style w:type="character" w:customStyle="1" w:styleId="UnderlineBold0">
    <w:name w:val="Underline Bold"/>
    <w:uiPriority w:val="6"/>
    <w:qFormat/>
    <w:rsid w:val="000D221B"/>
    <w:rPr>
      <w:b/>
      <w:sz w:val="20"/>
      <w:u w:val="single"/>
    </w:rPr>
  </w:style>
  <w:style w:type="paragraph" w:customStyle="1" w:styleId="Underline20">
    <w:name w:val="Underline2"/>
    <w:basedOn w:val="Normal"/>
    <w:link w:val="Underline2Char"/>
    <w:autoRedefine/>
    <w:uiPriority w:val="4"/>
    <w:qFormat/>
    <w:rsid w:val="000D221B"/>
    <w:rPr>
      <w:b/>
      <w:u w:val="single"/>
    </w:rPr>
  </w:style>
  <w:style w:type="character" w:customStyle="1" w:styleId="Underline2Char">
    <w:name w:val="Underline2 Char"/>
    <w:basedOn w:val="DefaultParagraphFont"/>
    <w:link w:val="Underline20"/>
    <w:uiPriority w:val="4"/>
    <w:rsid w:val="000D221B"/>
    <w:rPr>
      <w:rFonts w:ascii="Calibri" w:hAnsi="Calibri" w:cs="Calibri"/>
      <w:b/>
      <w:u w:val="single"/>
    </w:rPr>
  </w:style>
  <w:style w:type="character" w:customStyle="1" w:styleId="NormalTextChar">
    <w:name w:val="Normal Text Char"/>
    <w:link w:val="NormalText"/>
    <w:rsid w:val="000D221B"/>
    <w:rPr>
      <w:rFonts w:ascii="Calibri" w:eastAsia="Times New Roman" w:hAnsi="Calibri" w:cs="Calibri"/>
      <w:szCs w:val="26"/>
    </w:rPr>
  </w:style>
  <w:style w:type="paragraph" w:customStyle="1" w:styleId="TableParagraph">
    <w:name w:val="Table Paragraph"/>
    <w:basedOn w:val="Normal"/>
    <w:uiPriority w:val="1"/>
    <w:qFormat/>
    <w:rsid w:val="000D221B"/>
    <w:pPr>
      <w:widowControl w:val="0"/>
    </w:pPr>
  </w:style>
  <w:style w:type="character" w:customStyle="1" w:styleId="UnderlineChar0">
    <w:name w:val="UnderlineChar"/>
    <w:rsid w:val="000D221B"/>
    <w:rPr>
      <w:sz w:val="24"/>
      <w:u w:val="single"/>
      <w:shd w:val="clear" w:color="auto" w:fill="auto"/>
    </w:rPr>
  </w:style>
  <w:style w:type="character" w:customStyle="1" w:styleId="foreground">
    <w:name w:val="foreground"/>
    <w:basedOn w:val="DefaultParagraphFont"/>
    <w:rsid w:val="000D221B"/>
  </w:style>
  <w:style w:type="paragraph" w:customStyle="1" w:styleId="StyleCircled11pt">
    <w:name w:val="Style Circled + 11 pt"/>
    <w:basedOn w:val="Normal"/>
    <w:link w:val="StyleCircled11ptChar"/>
    <w:qFormat/>
    <w:rsid w:val="000D221B"/>
    <w:rPr>
      <w:rFonts w:eastAsia="Times New Roman"/>
      <w:b/>
      <w:bCs/>
      <w:sz w:val="20"/>
      <w:u w:val="single"/>
    </w:rPr>
  </w:style>
  <w:style w:type="character" w:customStyle="1" w:styleId="StyleCircled11ptChar">
    <w:name w:val="Style Circled + 11 pt Char"/>
    <w:link w:val="StyleCircled11pt"/>
    <w:rsid w:val="000D221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0D221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D221B"/>
    <w:rPr>
      <w:rFonts w:ascii="Times" w:eastAsia="Times New Roman" w:hAnsi="Times" w:cs="Calibri"/>
      <w:sz w:val="20"/>
      <w:szCs w:val="28"/>
      <w:u w:val="single"/>
    </w:rPr>
  </w:style>
  <w:style w:type="paragraph" w:customStyle="1" w:styleId="cite20">
    <w:name w:val="cite2"/>
    <w:basedOn w:val="Normal"/>
    <w:uiPriority w:val="99"/>
    <w:qFormat/>
    <w:rsid w:val="000D221B"/>
    <w:rPr>
      <w:rFonts w:eastAsia="Times New Roman"/>
      <w:color w:val="000000"/>
      <w:sz w:val="20"/>
      <w:szCs w:val="20"/>
    </w:rPr>
  </w:style>
  <w:style w:type="character" w:customStyle="1" w:styleId="postby">
    <w:name w:val="post_by"/>
    <w:basedOn w:val="DefaultParagraphFont"/>
    <w:rsid w:val="000D221B"/>
  </w:style>
  <w:style w:type="character" w:customStyle="1" w:styleId="Style11ptBorderSinglesolidlineAuto05ptLinewidth">
    <w:name w:val="Style 11 pt Border: : (Single solid line Auto  0.5 pt Line width)"/>
    <w:rsid w:val="000D221B"/>
    <w:rPr>
      <w:sz w:val="20"/>
      <w:bdr w:val="single" w:sz="4" w:space="0" w:color="auto" w:frame="1"/>
    </w:rPr>
  </w:style>
  <w:style w:type="character" w:customStyle="1" w:styleId="StyleUnderlineChar9ptBorderSinglesolidlineAuto0">
    <w:name w:val="Style Underline Char + 9 pt Border: : (Single solid line Auto  0..."/>
    <w:rsid w:val="000D221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D221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D221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D221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D221B"/>
    <w:rPr>
      <w:sz w:val="20"/>
      <w:szCs w:val="24"/>
      <w:u w:val="single"/>
      <w:bdr w:val="single" w:sz="4" w:space="0" w:color="auto"/>
      <w:lang w:val="en-US" w:eastAsia="en-US" w:bidi="ar-SA"/>
    </w:rPr>
  </w:style>
  <w:style w:type="character" w:customStyle="1" w:styleId="StyleLatinGaramondUnderline">
    <w:name w:val="Style (Latin) Garamond Underline"/>
    <w:rsid w:val="000D221B"/>
    <w:rPr>
      <w:rFonts w:ascii="Times New Roman" w:hAnsi="Times New Roman"/>
      <w:sz w:val="20"/>
      <w:u w:val="single"/>
    </w:rPr>
  </w:style>
  <w:style w:type="character" w:customStyle="1" w:styleId="StyleLatinGaramond">
    <w:name w:val="Style (Latin) Garamond"/>
    <w:rsid w:val="000D221B"/>
    <w:rPr>
      <w:rFonts w:ascii="Times New Roman" w:hAnsi="Times New Roman"/>
      <w:sz w:val="20"/>
    </w:rPr>
  </w:style>
  <w:style w:type="character" w:customStyle="1" w:styleId="styletimesnewroman12ptbold0">
    <w:name w:val="styletimesnewroman12ptbold"/>
    <w:basedOn w:val="DefaultParagraphFont"/>
    <w:rsid w:val="000D221B"/>
  </w:style>
  <w:style w:type="character" w:customStyle="1" w:styleId="CharCharCharCharChar">
    <w:name w:val="Char Char Char Char Char"/>
    <w:aliases w:val="Char Char Char Char,Char Char Char Char Char Char Char1,Heading 2 Char1 Char Char Char Char Char Char"/>
    <w:basedOn w:val="DefaultParagraphFont"/>
    <w:rsid w:val="000D221B"/>
    <w:rPr>
      <w:rFonts w:cs="Arial"/>
      <w:b/>
      <w:bCs/>
      <w:iCs/>
      <w:sz w:val="24"/>
      <w:szCs w:val="28"/>
      <w:lang w:val="en-US" w:eastAsia="en-US" w:bidi="ar-SA"/>
    </w:rPr>
  </w:style>
  <w:style w:type="character" w:customStyle="1" w:styleId="mainheading">
    <w:name w:val="mainheading"/>
    <w:basedOn w:val="DefaultParagraphFont"/>
    <w:rsid w:val="000D221B"/>
  </w:style>
  <w:style w:type="paragraph" w:customStyle="1" w:styleId="BoldandUnderlineChar2CharChar">
    <w:name w:val="Bold and Underline Char2 Char Char"/>
    <w:basedOn w:val="Normal"/>
    <w:link w:val="BoldandUnderlineChar2CharCharChar"/>
    <w:qFormat/>
    <w:rsid w:val="000D221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D221B"/>
    <w:rPr>
      <w:rFonts w:ascii="Calibri" w:eastAsia="Times New Roman" w:hAnsi="Calibri" w:cs="Calibri"/>
      <w:b/>
      <w:u w:val="single"/>
    </w:rPr>
  </w:style>
  <w:style w:type="character" w:customStyle="1" w:styleId="StyleUnderlineChar9ptChar">
    <w:name w:val="Style Underline Char + 9 pt Char"/>
    <w:basedOn w:val="UnderlineCharChar"/>
    <w:rsid w:val="000D221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D221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D221B"/>
    <w:rPr>
      <w:sz w:val="16"/>
    </w:rPr>
  </w:style>
  <w:style w:type="paragraph" w:customStyle="1" w:styleId="Reduce8pt">
    <w:name w:val="Reduce 8pt"/>
    <w:basedOn w:val="Normal"/>
    <w:link w:val="Reduce8ptCharChar"/>
    <w:qFormat/>
    <w:rsid w:val="000D221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0D221B"/>
    <w:pPr>
      <w:contextualSpacing/>
    </w:pPr>
    <w:rPr>
      <w:rFonts w:eastAsia="Calibri"/>
    </w:rPr>
  </w:style>
  <w:style w:type="character" w:customStyle="1" w:styleId="CardIndentedChar">
    <w:name w:val="Card (Indented) Char"/>
    <w:link w:val="CardIndented"/>
    <w:locked/>
    <w:rsid w:val="000D221B"/>
    <w:rPr>
      <w:rFonts w:ascii="Calibri" w:hAnsi="Calibri" w:cs="Calibri"/>
    </w:rPr>
  </w:style>
  <w:style w:type="character" w:customStyle="1" w:styleId="citenon-boldChar">
    <w:name w:val="cite non-bold Char"/>
    <w:basedOn w:val="DefaultParagraphFont"/>
    <w:link w:val="citenon-bold"/>
    <w:locked/>
    <w:rsid w:val="000D221B"/>
    <w:rPr>
      <w:rFonts w:ascii="Garamond" w:eastAsia="Times New Roman" w:hAnsi="Garamond" w:cs="Calibri"/>
      <w:szCs w:val="20"/>
    </w:rPr>
  </w:style>
  <w:style w:type="character" w:customStyle="1" w:styleId="boldciteChar4">
    <w:name w:val="bold cite Char4"/>
    <w:link w:val="boldcite"/>
    <w:locked/>
    <w:rsid w:val="000D221B"/>
    <w:rPr>
      <w:rFonts w:eastAsia="Times New Roman" w:cs="Times New Roman"/>
      <w:b/>
      <w:color w:val="000000"/>
      <w:sz w:val="20"/>
      <w:u w:val="thick" w:color="000000"/>
    </w:rPr>
  </w:style>
  <w:style w:type="paragraph" w:customStyle="1" w:styleId="boldcite">
    <w:name w:val="bold cite"/>
    <w:basedOn w:val="Normal"/>
    <w:link w:val="boldciteChar4"/>
    <w:qFormat/>
    <w:rsid w:val="000D221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0D221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0D221B"/>
    <w:rPr>
      <w:rFonts w:eastAsia="Calibri"/>
      <w:b/>
    </w:rPr>
  </w:style>
  <w:style w:type="character" w:customStyle="1" w:styleId="HeadingsBaseChar">
    <w:name w:val="Headings Base Char"/>
    <w:basedOn w:val="DefaultParagraphFont"/>
    <w:link w:val="HeadingsBase"/>
    <w:locked/>
    <w:rsid w:val="000D221B"/>
    <w:rPr>
      <w:rFonts w:ascii="Times New Roman" w:hAnsi="Times New Roman" w:cs="Times New Roman"/>
      <w:b/>
      <w:sz w:val="32"/>
    </w:rPr>
  </w:style>
  <w:style w:type="paragraph" w:customStyle="1" w:styleId="HeadingsBase">
    <w:name w:val="Headings Base"/>
    <w:basedOn w:val="Normal"/>
    <w:link w:val="HeadingsBaseChar"/>
    <w:qFormat/>
    <w:rsid w:val="000D221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0D221B"/>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0D221B"/>
    <w:pPr>
      <w:spacing w:line="480" w:lineRule="auto"/>
      <w:ind w:firstLine="720"/>
    </w:pPr>
    <w:rPr>
      <w:rFonts w:eastAsia="Calibri"/>
    </w:rPr>
  </w:style>
  <w:style w:type="paragraph" w:customStyle="1" w:styleId="SchoolBlockQuote">
    <w:name w:val="School Block Quote"/>
    <w:basedOn w:val="SchoolPaper"/>
    <w:qFormat/>
    <w:rsid w:val="000D221B"/>
  </w:style>
  <w:style w:type="paragraph" w:customStyle="1" w:styleId="SchoolWorksCited">
    <w:name w:val="School Works Cited"/>
    <w:basedOn w:val="SchoolPaper"/>
    <w:qFormat/>
    <w:rsid w:val="000D221B"/>
  </w:style>
  <w:style w:type="paragraph" w:customStyle="1" w:styleId="BlockQuote">
    <w:name w:val="Block Quote"/>
    <w:basedOn w:val="Normal"/>
    <w:qFormat/>
    <w:rsid w:val="000D221B"/>
    <w:pPr>
      <w:ind w:left="720" w:right="720"/>
    </w:pPr>
    <w:rPr>
      <w:rFonts w:eastAsia="Calibri"/>
    </w:rPr>
  </w:style>
  <w:style w:type="paragraph" w:customStyle="1" w:styleId="PaperBody">
    <w:name w:val="Paper Body"/>
    <w:basedOn w:val="Normal"/>
    <w:qFormat/>
    <w:rsid w:val="000D221B"/>
    <w:pPr>
      <w:spacing w:line="480" w:lineRule="auto"/>
      <w:ind w:firstLine="720"/>
    </w:pPr>
    <w:rPr>
      <w:rFonts w:eastAsia="Calibri"/>
    </w:rPr>
  </w:style>
  <w:style w:type="paragraph" w:customStyle="1" w:styleId="PaperCitation">
    <w:name w:val="Paper Citation"/>
    <w:basedOn w:val="Normal"/>
    <w:qFormat/>
    <w:rsid w:val="000D221B"/>
    <w:pPr>
      <w:spacing w:line="480" w:lineRule="auto"/>
      <w:ind w:left="720" w:hanging="720"/>
    </w:pPr>
    <w:rPr>
      <w:rFonts w:eastAsia="Calibri"/>
    </w:rPr>
  </w:style>
  <w:style w:type="character" w:customStyle="1" w:styleId="hatChar">
    <w:name w:val="hat Char"/>
    <w:basedOn w:val="DefaultParagraphFont"/>
    <w:link w:val="hat"/>
    <w:locked/>
    <w:rsid w:val="000D221B"/>
    <w:rPr>
      <w:rFonts w:ascii="Calibri" w:eastAsia="Times New Roman" w:hAnsi="Calibri" w:cs="Calibri"/>
      <w:b/>
      <w:bCs/>
      <w:sz w:val="32"/>
      <w:u w:val="single"/>
      <w:lang w:bidi="en-US"/>
    </w:rPr>
  </w:style>
  <w:style w:type="paragraph" w:customStyle="1" w:styleId="WW-Default">
    <w:name w:val="WW-Default"/>
    <w:qFormat/>
    <w:rsid w:val="000D221B"/>
    <w:pPr>
      <w:suppressAutoHyphens/>
      <w:spacing w:after="0" w:line="240" w:lineRule="auto"/>
    </w:pPr>
    <w:rPr>
      <w:rFonts w:ascii="Georgia" w:eastAsia="Calibri" w:hAnsi="Georgia" w:cs="Calibri"/>
      <w:lang w:eastAsia="ar-SA"/>
    </w:rPr>
  </w:style>
  <w:style w:type="paragraph" w:customStyle="1" w:styleId="B-TagCite">
    <w:name w:val="B-TagCite"/>
    <w:qFormat/>
    <w:rsid w:val="000D221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0D221B"/>
    <w:rPr>
      <w:rFonts w:ascii="Times New Roman" w:hAnsi="Times New Roman" w:cs="Times New Roman"/>
      <w:b/>
      <w:sz w:val="20"/>
    </w:rPr>
  </w:style>
  <w:style w:type="paragraph" w:customStyle="1" w:styleId="MicroText">
    <w:name w:val="MicroText"/>
    <w:basedOn w:val="Normal"/>
    <w:next w:val="Normal"/>
    <w:link w:val="MicroTextChar"/>
    <w:qFormat/>
    <w:rsid w:val="000D221B"/>
    <w:rPr>
      <w:rFonts w:ascii="Arial Narrow" w:hAnsi="Arial Narrow" w:cstheme="minorBidi"/>
      <w:sz w:val="12"/>
    </w:rPr>
  </w:style>
  <w:style w:type="character" w:customStyle="1" w:styleId="Footnote2Char">
    <w:name w:val="Footnote2 Char"/>
    <w:link w:val="Footnote2"/>
    <w:locked/>
    <w:rsid w:val="000D221B"/>
  </w:style>
  <w:style w:type="paragraph" w:customStyle="1" w:styleId="Footnote2">
    <w:name w:val="Footnote2"/>
    <w:basedOn w:val="Normal"/>
    <w:next w:val="Normal"/>
    <w:link w:val="Footnote2Char"/>
    <w:autoRedefine/>
    <w:qFormat/>
    <w:rsid w:val="000D221B"/>
    <w:pPr>
      <w:spacing w:after="120" w:line="480" w:lineRule="auto"/>
    </w:pPr>
    <w:rPr>
      <w:rFonts w:asciiTheme="minorHAnsi" w:hAnsiTheme="minorHAnsi" w:cstheme="minorBidi"/>
    </w:rPr>
  </w:style>
  <w:style w:type="paragraph" w:customStyle="1" w:styleId="indent">
    <w:name w:val="indent"/>
    <w:basedOn w:val="Normal"/>
    <w:qFormat/>
    <w:rsid w:val="000D221B"/>
    <w:pPr>
      <w:spacing w:before="100" w:beforeAutospacing="1" w:after="100" w:afterAutospacing="1"/>
    </w:pPr>
    <w:rPr>
      <w:rFonts w:eastAsia="Times New Roman"/>
    </w:rPr>
  </w:style>
  <w:style w:type="paragraph" w:customStyle="1" w:styleId="PageHeaderLine1">
    <w:name w:val="PageHeaderLine1"/>
    <w:basedOn w:val="Normal"/>
    <w:qFormat/>
    <w:rsid w:val="000D221B"/>
    <w:pPr>
      <w:tabs>
        <w:tab w:val="right" w:pos="10800"/>
      </w:tabs>
    </w:pPr>
    <w:rPr>
      <w:rFonts w:eastAsia="Calibri"/>
      <w:b/>
    </w:rPr>
  </w:style>
  <w:style w:type="paragraph" w:customStyle="1" w:styleId="PageHeaderLine2">
    <w:name w:val="PageHeaderLine2"/>
    <w:basedOn w:val="Normal"/>
    <w:next w:val="Normal"/>
    <w:link w:val="PageHeaderLine2Char"/>
    <w:qFormat/>
    <w:rsid w:val="000D221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0D221B"/>
    <w:rPr>
      <w:rFonts w:ascii="Times New Roman" w:hAnsi="Times New Roman" w:cs="Times New Roman"/>
      <w:sz w:val="20"/>
    </w:rPr>
  </w:style>
  <w:style w:type="paragraph" w:customStyle="1" w:styleId="CardText1">
    <w:name w:val="CardText"/>
    <w:basedOn w:val="Normal"/>
    <w:link w:val="CardTextChar3"/>
    <w:qFormat/>
    <w:rsid w:val="000D221B"/>
    <w:pPr>
      <w:ind w:left="288"/>
    </w:pPr>
    <w:rPr>
      <w:rFonts w:ascii="Times New Roman" w:hAnsi="Times New Roman" w:cs="Times New Roman"/>
      <w:sz w:val="20"/>
    </w:rPr>
  </w:style>
  <w:style w:type="character" w:customStyle="1" w:styleId="stylestylebold12pt">
    <w:name w:val="stylestylebold12pt"/>
    <w:basedOn w:val="DefaultParagraphFont"/>
    <w:rsid w:val="000D221B"/>
  </w:style>
  <w:style w:type="character" w:customStyle="1" w:styleId="styleboldunderline">
    <w:name w:val="styleboldunderline"/>
    <w:basedOn w:val="DefaultParagraphFont"/>
    <w:rsid w:val="000D221B"/>
  </w:style>
  <w:style w:type="character" w:customStyle="1" w:styleId="box">
    <w:name w:val="box"/>
    <w:basedOn w:val="DefaultParagraphFont"/>
    <w:rsid w:val="000D221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D221B"/>
    <w:rPr>
      <w:rFonts w:ascii="Arial Narrow" w:hAnsi="Arial Narrow" w:cs="Arial Narrow" w:hint="default"/>
      <w:sz w:val="18"/>
      <w:szCs w:val="18"/>
    </w:rPr>
  </w:style>
  <w:style w:type="character" w:customStyle="1" w:styleId="FontStyle14">
    <w:name w:val="Font Style14"/>
    <w:basedOn w:val="DefaultParagraphFont"/>
    <w:uiPriority w:val="99"/>
    <w:rsid w:val="000D221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D221B"/>
    <w:rPr>
      <w:rFonts w:ascii="Arial Narrow" w:hAnsi="Arial Narrow" w:cs="Arial Narrow" w:hint="default"/>
      <w:b/>
      <w:bCs/>
      <w:sz w:val="10"/>
      <w:szCs w:val="10"/>
    </w:rPr>
  </w:style>
  <w:style w:type="character" w:customStyle="1" w:styleId="CardTagandCiteChar">
    <w:name w:val="Card Tag and Cite Char"/>
    <w:basedOn w:val="DefaultParagraphFont"/>
    <w:rsid w:val="000D221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D221B"/>
    <w:rPr>
      <w:rFonts w:ascii="Arial Narrow" w:hAnsi="Arial Narrow"/>
      <w:b/>
      <w:color w:val="000000"/>
      <w:sz w:val="22"/>
      <w:szCs w:val="22"/>
      <w:u w:val="single"/>
    </w:rPr>
  </w:style>
  <w:style w:type="character" w:customStyle="1" w:styleId="SmallText0">
    <w:name w:val="SmallText"/>
    <w:rsid w:val="000D221B"/>
    <w:rPr>
      <w:color w:val="000000"/>
    </w:rPr>
  </w:style>
  <w:style w:type="character" w:customStyle="1" w:styleId="CitesChar1">
    <w:name w:val="Cites Char1"/>
    <w:basedOn w:val="DefaultParagraphFont"/>
    <w:rsid w:val="000D221B"/>
    <w:rPr>
      <w:b/>
      <w:bCs w:val="0"/>
      <w:szCs w:val="24"/>
      <w:u w:val="single"/>
      <w:lang w:val="en-US" w:eastAsia="en-US" w:bidi="ar-SA"/>
    </w:rPr>
  </w:style>
  <w:style w:type="character" w:customStyle="1" w:styleId="CardUnderlinedChar">
    <w:name w:val="Card Underlined Char"/>
    <w:basedOn w:val="DefaultParagraphFont"/>
    <w:rsid w:val="000D221B"/>
    <w:rPr>
      <w:rFonts w:ascii="Arial Narrow" w:hAnsi="Arial Narrow" w:hint="default"/>
      <w:sz w:val="22"/>
      <w:szCs w:val="24"/>
      <w:u w:val="single"/>
      <w:lang w:val="en-US" w:eastAsia="en-US" w:bidi="ar-SA"/>
    </w:rPr>
  </w:style>
  <w:style w:type="character" w:customStyle="1" w:styleId="underline3">
    <w:name w:val="underline3"/>
    <w:basedOn w:val="underline2"/>
    <w:rsid w:val="000D221B"/>
    <w:rPr>
      <w:rFonts w:ascii="Arial" w:hAnsi="Arial"/>
      <w:sz w:val="18"/>
      <w:u w:val="single"/>
      <w:bdr w:val="none" w:sz="0" w:space="0" w:color="auto" w:frame="1"/>
      <w:shd w:val="clear" w:color="auto" w:fill="FFFF00"/>
    </w:rPr>
  </w:style>
  <w:style w:type="character" w:customStyle="1" w:styleId="menu">
    <w:name w:val="menu"/>
    <w:basedOn w:val="DefaultParagraphFont"/>
    <w:rsid w:val="000D221B"/>
  </w:style>
  <w:style w:type="character" w:customStyle="1" w:styleId="itxtrst">
    <w:name w:val="itxtrst"/>
    <w:rsid w:val="000D221B"/>
  </w:style>
  <w:style w:type="character" w:customStyle="1" w:styleId="A-Underlining">
    <w:name w:val="A-Underlining"/>
    <w:basedOn w:val="DefaultParagraphFont"/>
    <w:rsid w:val="000D221B"/>
    <w:rPr>
      <w:rFonts w:ascii="Garamond" w:hAnsi="Garamond" w:hint="default"/>
      <w:color w:val="auto"/>
      <w:sz w:val="24"/>
      <w:u w:val="single"/>
    </w:rPr>
  </w:style>
  <w:style w:type="character" w:customStyle="1" w:styleId="StyleUnderlineBold0">
    <w:name w:val="Style Underline + Bold"/>
    <w:rsid w:val="000D221B"/>
    <w:rPr>
      <w:b/>
      <w:bCs/>
      <w:u w:val="single"/>
    </w:rPr>
  </w:style>
  <w:style w:type="character" w:customStyle="1" w:styleId="Underline-Highlighted">
    <w:name w:val="Underline-Highlighted"/>
    <w:uiPriority w:val="1"/>
    <w:qFormat/>
    <w:rsid w:val="000D221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D221B"/>
  </w:style>
  <w:style w:type="character" w:customStyle="1" w:styleId="newsmain">
    <w:name w:val="news_main"/>
    <w:basedOn w:val="DefaultParagraphFont"/>
    <w:rsid w:val="000D221B"/>
  </w:style>
  <w:style w:type="character" w:customStyle="1" w:styleId="vitstoryheadline">
    <w:name w:val="vitstoryheadline"/>
    <w:rsid w:val="000D221B"/>
  </w:style>
  <w:style w:type="character" w:customStyle="1" w:styleId="AuthorDate0">
    <w:name w:val="Author Date"/>
    <w:rsid w:val="000D221B"/>
    <w:rPr>
      <w:b/>
      <w:bCs w:val="0"/>
      <w:sz w:val="24"/>
      <w:u w:val="thick"/>
    </w:rPr>
  </w:style>
  <w:style w:type="character" w:customStyle="1" w:styleId="red">
    <w:name w:val="red"/>
    <w:basedOn w:val="DefaultParagraphFont"/>
    <w:rsid w:val="000D221B"/>
  </w:style>
  <w:style w:type="character" w:customStyle="1" w:styleId="at">
    <w:name w:val="at"/>
    <w:rsid w:val="000D221B"/>
  </w:style>
  <w:style w:type="character" w:customStyle="1" w:styleId="org">
    <w:name w:val="org"/>
    <w:rsid w:val="000D221B"/>
  </w:style>
  <w:style w:type="character" w:customStyle="1" w:styleId="pnumber">
    <w:name w:val="pnumber"/>
    <w:rsid w:val="000D221B"/>
  </w:style>
  <w:style w:type="character" w:customStyle="1" w:styleId="ital">
    <w:name w:val="ital"/>
    <w:rsid w:val="000D221B"/>
  </w:style>
  <w:style w:type="character" w:customStyle="1" w:styleId="orgdiv">
    <w:name w:val="orgdiv"/>
    <w:rsid w:val="000D221B"/>
  </w:style>
  <w:style w:type="character" w:customStyle="1" w:styleId="orgname">
    <w:name w:val="orgname"/>
    <w:rsid w:val="000D221B"/>
  </w:style>
  <w:style w:type="character" w:customStyle="1" w:styleId="city">
    <w:name w:val="city"/>
    <w:rsid w:val="000D221B"/>
  </w:style>
  <w:style w:type="character" w:customStyle="1" w:styleId="state">
    <w:name w:val="state"/>
    <w:rsid w:val="000D221B"/>
  </w:style>
  <w:style w:type="character" w:customStyle="1" w:styleId="country">
    <w:name w:val="country"/>
    <w:rsid w:val="000D221B"/>
  </w:style>
  <w:style w:type="character" w:customStyle="1" w:styleId="articletitle">
    <w:name w:val="articletitle"/>
    <w:rsid w:val="000D221B"/>
    <w:rPr>
      <w:rFonts w:ascii="Times New Roman" w:hAnsi="Times New Roman" w:cs="Times New Roman" w:hint="default"/>
    </w:rPr>
  </w:style>
  <w:style w:type="character" w:customStyle="1" w:styleId="6pointChar">
    <w:name w:val="6 point Char"/>
    <w:rsid w:val="000D221B"/>
    <w:rPr>
      <w:rFonts w:ascii="Times New Roman" w:hAnsi="Times New Roman" w:cs="Times New Roman" w:hint="default"/>
      <w:sz w:val="12"/>
      <w:lang w:val="en-US" w:eastAsia="en-US"/>
    </w:rPr>
  </w:style>
  <w:style w:type="character" w:customStyle="1" w:styleId="StyleThickunderline">
    <w:name w:val="Style Thick underline"/>
    <w:qFormat/>
    <w:rsid w:val="000D221B"/>
    <w:rPr>
      <w:u w:val="thick"/>
    </w:rPr>
  </w:style>
  <w:style w:type="character" w:customStyle="1" w:styleId="Box0">
    <w:name w:val="Box!"/>
    <w:rsid w:val="000D221B"/>
    <w:rPr>
      <w:rFonts w:ascii="Garamond" w:hAnsi="Garamond" w:hint="default"/>
      <w:sz w:val="24"/>
      <w:u w:val="single"/>
      <w:bdr w:val="single" w:sz="4" w:space="0" w:color="auto" w:frame="1"/>
    </w:rPr>
  </w:style>
  <w:style w:type="character" w:customStyle="1" w:styleId="citechar">
    <w:name w:val="citechar"/>
    <w:basedOn w:val="DefaultParagraphFont"/>
    <w:rsid w:val="000D221B"/>
  </w:style>
  <w:style w:type="character" w:customStyle="1" w:styleId="underlinechar2">
    <w:name w:val="underlinechar"/>
    <w:basedOn w:val="DefaultParagraphFont"/>
    <w:rsid w:val="000D221B"/>
  </w:style>
  <w:style w:type="character" w:customStyle="1" w:styleId="CardUnderlineChar">
    <w:name w:val="Card Underline Char"/>
    <w:rsid w:val="000D221B"/>
    <w:rPr>
      <w:szCs w:val="24"/>
      <w:u w:val="single"/>
      <w:lang w:val="en-US" w:eastAsia="en-US" w:bidi="ar-SA"/>
    </w:rPr>
  </w:style>
  <w:style w:type="character" w:customStyle="1" w:styleId="tagciteChar">
    <w:name w:val="tag/cite Char"/>
    <w:basedOn w:val="DefaultParagraphFont"/>
    <w:rsid w:val="000D221B"/>
    <w:rPr>
      <w:b/>
      <w:bCs w:val="0"/>
      <w:sz w:val="24"/>
      <w:lang w:val="en-US" w:eastAsia="en-US" w:bidi="ar-SA"/>
    </w:rPr>
  </w:style>
  <w:style w:type="character" w:customStyle="1" w:styleId="8pointChar">
    <w:name w:val="8 point Char"/>
    <w:basedOn w:val="DefaultParagraphFont"/>
    <w:rsid w:val="000D221B"/>
    <w:rPr>
      <w:sz w:val="16"/>
      <w:lang w:val="en-US" w:eastAsia="en-US" w:bidi="ar-SA"/>
    </w:rPr>
  </w:style>
  <w:style w:type="character" w:customStyle="1" w:styleId="BoldText12pt">
    <w:name w:val="Bold Text 12 pt"/>
    <w:rsid w:val="000D221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D221B"/>
  </w:style>
  <w:style w:type="table" w:styleId="TableGrid">
    <w:name w:val="Table Grid"/>
    <w:basedOn w:val="TableNormal"/>
    <w:rsid w:val="000D22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D221B"/>
    <w:rPr>
      <w:b/>
      <w:bCs w:val="0"/>
      <w:sz w:val="24"/>
      <w:lang w:val="en-US" w:eastAsia="en-US" w:bidi="ar-SA"/>
    </w:rPr>
  </w:style>
  <w:style w:type="character" w:customStyle="1" w:styleId="Mention11">
    <w:name w:val="Mention11"/>
    <w:basedOn w:val="DefaultParagraphFont"/>
    <w:uiPriority w:val="99"/>
    <w:semiHidden/>
    <w:unhideWhenUsed/>
    <w:rsid w:val="000D221B"/>
    <w:rPr>
      <w:color w:val="2B579A"/>
      <w:shd w:val="clear" w:color="auto" w:fill="E6E6E6"/>
    </w:rPr>
  </w:style>
  <w:style w:type="paragraph" w:customStyle="1" w:styleId="Emphasize">
    <w:name w:val="Emphasize"/>
    <w:basedOn w:val="Normal"/>
    <w:uiPriority w:val="7"/>
    <w:qFormat/>
    <w:rsid w:val="000D221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0D221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D221B"/>
  </w:style>
  <w:style w:type="character" w:customStyle="1" w:styleId="Heading3Char2">
    <w:name w:val="Heading 3 Char2"/>
    <w:aliases w:val="Heading 3 Char Char Char4, Char Char1, Char Char Char4"/>
    <w:basedOn w:val="DefaultParagraphFont"/>
    <w:rsid w:val="000D221B"/>
    <w:rPr>
      <w:rFonts w:cs="Arial"/>
      <w:bCs/>
      <w:szCs w:val="26"/>
      <w:u w:val="single"/>
      <w:lang w:val="en-US" w:eastAsia="en-US" w:bidi="ar-SA"/>
    </w:rPr>
  </w:style>
  <w:style w:type="character" w:customStyle="1" w:styleId="Mention2">
    <w:name w:val="Mention2"/>
    <w:basedOn w:val="DefaultParagraphFont"/>
    <w:uiPriority w:val="99"/>
    <w:semiHidden/>
    <w:unhideWhenUsed/>
    <w:rsid w:val="000D221B"/>
    <w:rPr>
      <w:color w:val="2B579A"/>
      <w:shd w:val="clear" w:color="auto" w:fill="E6E6E6"/>
    </w:rPr>
  </w:style>
  <w:style w:type="paragraph" w:customStyle="1" w:styleId="FlashTag">
    <w:name w:val="FlashTag"/>
    <w:basedOn w:val="Normal"/>
    <w:link w:val="FlashTagChar"/>
    <w:autoRedefine/>
    <w:uiPriority w:val="4"/>
    <w:qFormat/>
    <w:rsid w:val="000D221B"/>
    <w:rPr>
      <w:rFonts w:asciiTheme="majorHAnsi" w:hAnsiTheme="majorHAnsi"/>
      <w:b/>
      <w:sz w:val="28"/>
    </w:rPr>
  </w:style>
  <w:style w:type="character" w:customStyle="1" w:styleId="FlashTagChar">
    <w:name w:val="FlashTag Char"/>
    <w:basedOn w:val="DefaultParagraphFont"/>
    <w:link w:val="FlashTag"/>
    <w:uiPriority w:val="4"/>
    <w:rsid w:val="000D221B"/>
    <w:rPr>
      <w:rFonts w:asciiTheme="majorHAnsi" w:hAnsiTheme="majorHAnsi" w:cs="Calibri"/>
      <w:b/>
      <w:sz w:val="28"/>
    </w:rPr>
  </w:style>
  <w:style w:type="paragraph" w:customStyle="1" w:styleId="Warrant">
    <w:name w:val="Warrant"/>
    <w:autoRedefine/>
    <w:uiPriority w:val="4"/>
    <w:qFormat/>
    <w:rsid w:val="000D221B"/>
    <w:pPr>
      <w:ind w:left="720"/>
    </w:pPr>
    <w:rPr>
      <w:rFonts w:ascii="Calibri" w:hAnsi="Calibri" w:cs="Arial"/>
    </w:rPr>
  </w:style>
  <w:style w:type="character" w:customStyle="1" w:styleId="m-8793234324905335251gmail-style13ptbold">
    <w:name w:val="m_-8793234324905335251gmail-style13ptbold"/>
    <w:basedOn w:val="DefaultParagraphFont"/>
    <w:rsid w:val="000D221B"/>
  </w:style>
  <w:style w:type="character" w:customStyle="1" w:styleId="m3965771245576658108gmail-styleunderline">
    <w:name w:val="m_3965771245576658108gmail-styleunderline"/>
    <w:basedOn w:val="DefaultParagraphFont"/>
    <w:rsid w:val="000D221B"/>
  </w:style>
  <w:style w:type="paragraph" w:customStyle="1" w:styleId="Header1">
    <w:name w:val="Header1"/>
    <w:aliases w:val="Header Char Char,Header Char Char Char Char Char Char Char Cha,Header Char2,Header Char1 Char,Char Char Char Cha"/>
    <w:basedOn w:val="Normal"/>
    <w:qFormat/>
    <w:rsid w:val="000D221B"/>
    <w:pPr>
      <w:tabs>
        <w:tab w:val="center" w:pos="4680"/>
        <w:tab w:val="right" w:pos="9360"/>
      </w:tabs>
    </w:pPr>
  </w:style>
  <w:style w:type="character" w:customStyle="1" w:styleId="EndnoteTextChar">
    <w:name w:val="Endnote Text Char"/>
    <w:basedOn w:val="DefaultParagraphFont"/>
    <w:link w:val="EndnoteText"/>
    <w:locked/>
    <w:rsid w:val="000D221B"/>
    <w:rPr>
      <w:rFonts w:ascii="Georgia" w:eastAsia="Times New Roman" w:hAnsi="Georgia"/>
      <w:szCs w:val="20"/>
    </w:rPr>
  </w:style>
  <w:style w:type="paragraph" w:styleId="EndnoteText">
    <w:name w:val="endnote text"/>
    <w:basedOn w:val="Normal"/>
    <w:link w:val="EndnoteTextChar"/>
    <w:unhideWhenUsed/>
    <w:rsid w:val="000D221B"/>
    <w:rPr>
      <w:rFonts w:ascii="Georgia" w:eastAsia="Times New Roman" w:hAnsi="Georgia" w:cstheme="minorBidi"/>
      <w:szCs w:val="20"/>
    </w:rPr>
  </w:style>
  <w:style w:type="character" w:customStyle="1" w:styleId="EndnoteTextChar1">
    <w:name w:val="Endnote Text Char1"/>
    <w:basedOn w:val="DefaultParagraphFont"/>
    <w:semiHidden/>
    <w:rsid w:val="000D221B"/>
    <w:rPr>
      <w:rFonts w:ascii="Calibri" w:hAnsi="Calibri" w:cs="Calibri"/>
      <w:sz w:val="20"/>
      <w:szCs w:val="20"/>
    </w:rPr>
  </w:style>
  <w:style w:type="character" w:customStyle="1" w:styleId="DateChar">
    <w:name w:val="Date Char"/>
    <w:aliases w:val="date Char"/>
    <w:basedOn w:val="DefaultParagraphFont"/>
    <w:link w:val="Date"/>
    <w:uiPriority w:val="99"/>
    <w:locked/>
    <w:rsid w:val="000D221B"/>
    <w:rPr>
      <w:rFonts w:ascii="Georgia" w:eastAsia="Times New Roman" w:hAnsi="Georgia"/>
    </w:rPr>
  </w:style>
  <w:style w:type="paragraph" w:styleId="Date">
    <w:name w:val="Date"/>
    <w:aliases w:val="date"/>
    <w:basedOn w:val="Normal"/>
    <w:next w:val="Normal"/>
    <w:link w:val="DateChar"/>
    <w:uiPriority w:val="99"/>
    <w:unhideWhenUsed/>
    <w:rsid w:val="000D221B"/>
    <w:rPr>
      <w:rFonts w:ascii="Georgia" w:eastAsia="Times New Roman" w:hAnsi="Georgia" w:cstheme="minorBidi"/>
    </w:rPr>
  </w:style>
  <w:style w:type="character" w:customStyle="1" w:styleId="DateChar1">
    <w:name w:val="Date Char1"/>
    <w:basedOn w:val="DefaultParagraphFont"/>
    <w:uiPriority w:val="99"/>
    <w:semiHidden/>
    <w:rsid w:val="000D221B"/>
    <w:rPr>
      <w:rFonts w:ascii="Calibri" w:hAnsi="Calibri" w:cs="Calibri"/>
    </w:rPr>
  </w:style>
  <w:style w:type="character" w:customStyle="1" w:styleId="BodyTextFirstIndentChar">
    <w:name w:val="Body Text First Indent Char"/>
    <w:basedOn w:val="BodyTextChar"/>
    <w:link w:val="BodyTextFirstIndent"/>
    <w:locked/>
    <w:rsid w:val="000D221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0D221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0D221B"/>
    <w:rPr>
      <w:rFonts w:ascii="Calibri" w:hAnsi="Calibri" w:cs="Calibri"/>
    </w:rPr>
  </w:style>
  <w:style w:type="character" w:customStyle="1" w:styleId="BodyTextIndent2Char1">
    <w:name w:val="Body Text Indent 2 Char1"/>
    <w:basedOn w:val="DefaultParagraphFont"/>
    <w:semiHidden/>
    <w:rsid w:val="000D221B"/>
    <w:rPr>
      <w:rFonts w:ascii="Calibri" w:hAnsi="Calibri" w:cs="Calibri"/>
    </w:rPr>
  </w:style>
  <w:style w:type="character" w:customStyle="1" w:styleId="PlainTextChar1">
    <w:name w:val="Plain Text Char1"/>
    <w:basedOn w:val="DefaultParagraphFont"/>
    <w:semiHidden/>
    <w:rsid w:val="000D221B"/>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0D221B"/>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0D221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D221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D221B"/>
    <w:rPr>
      <w:rFonts w:ascii="Calibri" w:hAnsi="Calibri" w:cs="Calibri"/>
      <w:i/>
      <w:iCs/>
      <w:color w:val="000000" w:themeColor="text1"/>
    </w:rPr>
  </w:style>
  <w:style w:type="paragraph" w:customStyle="1" w:styleId="CiteSpacing">
    <w:name w:val="Cite Spacing"/>
    <w:basedOn w:val="Normal"/>
    <w:uiPriority w:val="4"/>
    <w:qFormat/>
    <w:rsid w:val="000D221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0D221B"/>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0D221B"/>
    <w:rPr>
      <w:rFonts w:ascii="Calibri" w:eastAsia="Calibri" w:hAnsi="Calibri" w:cs="Calibri"/>
      <w:b/>
    </w:rPr>
  </w:style>
  <w:style w:type="paragraph" w:customStyle="1" w:styleId="Heading2-Bold">
    <w:name w:val="Heading 2 - Bold"/>
    <w:basedOn w:val="Normal"/>
    <w:autoRedefine/>
    <w:uiPriority w:val="99"/>
    <w:qFormat/>
    <w:rsid w:val="000D221B"/>
    <w:rPr>
      <w:rFonts w:ascii="Garamond" w:eastAsia="Calibri" w:hAnsi="Garamond"/>
      <w:b/>
    </w:rPr>
  </w:style>
  <w:style w:type="paragraph" w:customStyle="1" w:styleId="tag">
    <w:name w:val="%tag"/>
    <w:basedOn w:val="Normal"/>
    <w:next w:val="Normal"/>
    <w:uiPriority w:val="99"/>
    <w:qFormat/>
    <w:rsid w:val="000D221B"/>
    <w:rPr>
      <w:rFonts w:ascii="Garamond" w:eastAsia="Calibri" w:hAnsi="Garamond"/>
      <w:bCs/>
      <w:sz w:val="18"/>
    </w:rPr>
  </w:style>
  <w:style w:type="character" w:customStyle="1" w:styleId="Style2Char">
    <w:name w:val="Style 2 Char"/>
    <w:link w:val="Style20"/>
    <w:uiPriority w:val="99"/>
    <w:locked/>
    <w:rsid w:val="000D221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D221B"/>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0D221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D221B"/>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0D221B"/>
    <w:rPr>
      <w:rFonts w:ascii="Georgia" w:eastAsia="Times New Roman" w:hAnsi="Georgia"/>
      <w:sz w:val="18"/>
      <w:szCs w:val="20"/>
      <w:lang w:val="x-none" w:eastAsia="x-none"/>
    </w:rPr>
  </w:style>
  <w:style w:type="paragraph" w:customStyle="1" w:styleId="textsmall0">
    <w:name w:val="textsmall"/>
    <w:basedOn w:val="Normal"/>
    <w:link w:val="textsmallChar0"/>
    <w:qFormat/>
    <w:rsid w:val="000D221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0D221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D221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D221B"/>
    <w:rPr>
      <w:rFonts w:ascii="Arial" w:eastAsia="Times New Roman" w:hAnsi="Arial" w:cs="Arial"/>
      <w:sz w:val="12"/>
    </w:rPr>
  </w:style>
  <w:style w:type="paragraph" w:customStyle="1" w:styleId="Micro">
    <w:name w:val="Micro"/>
    <w:basedOn w:val="Normal"/>
    <w:next w:val="Normal"/>
    <w:link w:val="MicroChar"/>
    <w:qFormat/>
    <w:rsid w:val="000D221B"/>
    <w:rPr>
      <w:rFonts w:ascii="Arial" w:eastAsia="Times New Roman" w:hAnsi="Arial" w:cs="Arial"/>
      <w:sz w:val="12"/>
    </w:rPr>
  </w:style>
  <w:style w:type="character" w:customStyle="1" w:styleId="CardNotUnderlinedChar1">
    <w:name w:val="Card Not Underlined Char1"/>
    <w:link w:val="CardNotUnderlined"/>
    <w:locked/>
    <w:rsid w:val="000D221B"/>
    <w:rPr>
      <w:rFonts w:ascii="Bell MT" w:eastAsia="Calibri" w:hAnsi="Bell MT"/>
      <w:szCs w:val="20"/>
    </w:rPr>
  </w:style>
  <w:style w:type="paragraph" w:customStyle="1" w:styleId="CardNotUnderlined">
    <w:name w:val="Card Not Underlined"/>
    <w:basedOn w:val="Normal"/>
    <w:link w:val="CardNotUnderlinedChar1"/>
    <w:autoRedefine/>
    <w:qFormat/>
    <w:rsid w:val="000D221B"/>
    <w:rPr>
      <w:rFonts w:ascii="Bell MT" w:eastAsia="Calibri" w:hAnsi="Bell MT" w:cstheme="minorBidi"/>
      <w:szCs w:val="20"/>
    </w:rPr>
  </w:style>
  <w:style w:type="paragraph" w:customStyle="1" w:styleId="h-lead">
    <w:name w:val="h-lead"/>
    <w:basedOn w:val="Normal"/>
    <w:uiPriority w:val="99"/>
    <w:qFormat/>
    <w:rsid w:val="000D221B"/>
    <w:pPr>
      <w:spacing w:before="100" w:beforeAutospacing="1" w:after="100" w:afterAutospacing="1"/>
    </w:pPr>
    <w:rPr>
      <w:rFonts w:eastAsia="Times New Roman"/>
      <w:sz w:val="24"/>
    </w:rPr>
  </w:style>
  <w:style w:type="paragraph" w:customStyle="1" w:styleId="intro">
    <w:name w:val="intro"/>
    <w:basedOn w:val="Normal"/>
    <w:uiPriority w:val="99"/>
    <w:qFormat/>
    <w:rsid w:val="000D221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D221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D221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D221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0D221B"/>
    <w:rPr>
      <w:rFonts w:eastAsia="Calibri"/>
    </w:rPr>
  </w:style>
  <w:style w:type="paragraph" w:customStyle="1" w:styleId="F3-TagAuthor">
    <w:name w:val="F3 - Tag/Author"/>
    <w:basedOn w:val="Normal"/>
    <w:uiPriority w:val="99"/>
    <w:qFormat/>
    <w:rsid w:val="000D221B"/>
    <w:rPr>
      <w:rFonts w:eastAsia="Times New Roman"/>
      <w:b/>
    </w:rPr>
  </w:style>
  <w:style w:type="paragraph" w:customStyle="1" w:styleId="F5-UnderlineNormal">
    <w:name w:val="F5 - Underline Normal"/>
    <w:basedOn w:val="Normal"/>
    <w:uiPriority w:val="99"/>
    <w:qFormat/>
    <w:rsid w:val="000D221B"/>
    <w:rPr>
      <w:rFonts w:eastAsia="Calibri"/>
      <w:u w:val="single"/>
    </w:rPr>
  </w:style>
  <w:style w:type="paragraph" w:customStyle="1" w:styleId="Brief-PrimarySource">
    <w:name w:val="Brief - Primary Source"/>
    <w:basedOn w:val="Normal"/>
    <w:uiPriority w:val="99"/>
    <w:qFormat/>
    <w:rsid w:val="000D221B"/>
    <w:rPr>
      <w:rFonts w:eastAsia="Times New Roman"/>
      <w:b/>
      <w:sz w:val="24"/>
      <w:u w:val="single"/>
    </w:rPr>
  </w:style>
  <w:style w:type="paragraph" w:customStyle="1" w:styleId="Brief-Underline">
    <w:name w:val="Brief - Underline"/>
    <w:basedOn w:val="Normal"/>
    <w:uiPriority w:val="99"/>
    <w:qFormat/>
    <w:rsid w:val="000D221B"/>
    <w:rPr>
      <w:rFonts w:eastAsia="Times New Roman"/>
      <w:u w:val="single"/>
    </w:rPr>
  </w:style>
  <w:style w:type="paragraph" w:customStyle="1" w:styleId="Brief">
    <w:name w:val="Brief"/>
    <w:basedOn w:val="Brief-PrimarySource"/>
    <w:uiPriority w:val="99"/>
    <w:qFormat/>
    <w:rsid w:val="000D221B"/>
    <w:rPr>
      <w:b w:val="0"/>
    </w:rPr>
  </w:style>
  <w:style w:type="paragraph" w:customStyle="1" w:styleId="CM2">
    <w:name w:val="CM2"/>
    <w:basedOn w:val="Normal"/>
    <w:next w:val="Normal"/>
    <w:uiPriority w:val="99"/>
    <w:qFormat/>
    <w:rsid w:val="000D221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D221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D221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D221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D221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D221B"/>
    <w:pPr>
      <w:widowControl w:val="0"/>
      <w:spacing w:line="276" w:lineRule="atLeast"/>
    </w:pPr>
    <w:rPr>
      <w:color w:val="auto"/>
    </w:rPr>
  </w:style>
  <w:style w:type="paragraph" w:customStyle="1" w:styleId="CM34">
    <w:name w:val="CM34"/>
    <w:basedOn w:val="Default"/>
    <w:next w:val="Default"/>
    <w:uiPriority w:val="99"/>
    <w:qFormat/>
    <w:rsid w:val="000D221B"/>
    <w:pPr>
      <w:widowControl w:val="0"/>
    </w:pPr>
    <w:rPr>
      <w:color w:val="auto"/>
    </w:rPr>
  </w:style>
  <w:style w:type="paragraph" w:customStyle="1" w:styleId="CM56">
    <w:name w:val="CM56"/>
    <w:basedOn w:val="Default"/>
    <w:next w:val="Default"/>
    <w:uiPriority w:val="99"/>
    <w:qFormat/>
    <w:rsid w:val="000D221B"/>
    <w:pPr>
      <w:widowControl w:val="0"/>
    </w:pPr>
    <w:rPr>
      <w:rFonts w:eastAsia="Calibri"/>
      <w:color w:val="auto"/>
    </w:rPr>
  </w:style>
  <w:style w:type="paragraph" w:customStyle="1" w:styleId="CM58">
    <w:name w:val="CM58"/>
    <w:basedOn w:val="Default"/>
    <w:next w:val="Default"/>
    <w:uiPriority w:val="99"/>
    <w:qFormat/>
    <w:rsid w:val="000D221B"/>
    <w:pPr>
      <w:widowControl w:val="0"/>
    </w:pPr>
    <w:rPr>
      <w:rFonts w:eastAsia="Calibri"/>
      <w:color w:val="auto"/>
    </w:rPr>
  </w:style>
  <w:style w:type="paragraph" w:customStyle="1" w:styleId="CM57">
    <w:name w:val="CM57"/>
    <w:basedOn w:val="Default"/>
    <w:next w:val="Default"/>
    <w:uiPriority w:val="99"/>
    <w:qFormat/>
    <w:rsid w:val="000D221B"/>
    <w:pPr>
      <w:widowControl w:val="0"/>
    </w:pPr>
    <w:rPr>
      <w:rFonts w:eastAsia="Calibri"/>
      <w:color w:val="auto"/>
    </w:rPr>
  </w:style>
  <w:style w:type="paragraph" w:customStyle="1" w:styleId="CM1">
    <w:name w:val="CM1"/>
    <w:basedOn w:val="Default"/>
    <w:next w:val="Default"/>
    <w:uiPriority w:val="99"/>
    <w:qFormat/>
    <w:rsid w:val="000D221B"/>
    <w:pPr>
      <w:widowControl w:val="0"/>
    </w:pPr>
    <w:rPr>
      <w:rFonts w:eastAsia="Calibri"/>
      <w:color w:val="auto"/>
    </w:rPr>
  </w:style>
  <w:style w:type="paragraph" w:customStyle="1" w:styleId="CM49">
    <w:name w:val="CM49"/>
    <w:basedOn w:val="Default"/>
    <w:next w:val="Default"/>
    <w:uiPriority w:val="99"/>
    <w:qFormat/>
    <w:rsid w:val="000D221B"/>
    <w:pPr>
      <w:widowControl w:val="0"/>
    </w:pPr>
    <w:rPr>
      <w:rFonts w:eastAsia="Calibri"/>
      <w:color w:val="auto"/>
    </w:rPr>
  </w:style>
  <w:style w:type="paragraph" w:customStyle="1" w:styleId="CM41">
    <w:name w:val="CM41"/>
    <w:basedOn w:val="Default"/>
    <w:next w:val="Default"/>
    <w:uiPriority w:val="99"/>
    <w:qFormat/>
    <w:rsid w:val="000D221B"/>
    <w:pPr>
      <w:widowControl w:val="0"/>
    </w:pPr>
    <w:rPr>
      <w:rFonts w:eastAsia="Calibri"/>
      <w:color w:val="auto"/>
    </w:rPr>
  </w:style>
  <w:style w:type="paragraph" w:customStyle="1" w:styleId="3rdOrderPara">
    <w:name w:val="3rd Order Para"/>
    <w:basedOn w:val="Default"/>
    <w:next w:val="Default"/>
    <w:rsid w:val="000D221B"/>
    <w:pPr>
      <w:widowControl w:val="0"/>
    </w:pPr>
    <w:rPr>
      <w:rFonts w:eastAsia="Calibri"/>
      <w:color w:val="auto"/>
    </w:rPr>
  </w:style>
  <w:style w:type="paragraph" w:customStyle="1" w:styleId="2ndOrderPara">
    <w:name w:val="2nd Order Para"/>
    <w:basedOn w:val="Default"/>
    <w:next w:val="Default"/>
    <w:rsid w:val="000D221B"/>
    <w:pPr>
      <w:widowControl w:val="0"/>
    </w:pPr>
    <w:rPr>
      <w:rFonts w:eastAsia="Calibri"/>
      <w:color w:val="auto"/>
    </w:rPr>
  </w:style>
  <w:style w:type="paragraph" w:customStyle="1" w:styleId="Normal-SIGN2">
    <w:name w:val="Normal-SIGN2"/>
    <w:basedOn w:val="Default"/>
    <w:next w:val="Default"/>
    <w:qFormat/>
    <w:rsid w:val="000D221B"/>
    <w:pPr>
      <w:widowControl w:val="0"/>
    </w:pPr>
    <w:rPr>
      <w:rFonts w:eastAsia="Calibri"/>
      <w:color w:val="auto"/>
    </w:rPr>
  </w:style>
  <w:style w:type="paragraph" w:customStyle="1" w:styleId="Normal-SIGN1">
    <w:name w:val="Normal-SIGN1"/>
    <w:basedOn w:val="Default"/>
    <w:next w:val="Default"/>
    <w:uiPriority w:val="99"/>
    <w:qFormat/>
    <w:rsid w:val="000D221B"/>
    <w:pPr>
      <w:widowControl w:val="0"/>
    </w:pPr>
    <w:rPr>
      <w:rFonts w:eastAsia="Calibri"/>
      <w:color w:val="auto"/>
    </w:rPr>
  </w:style>
  <w:style w:type="paragraph" w:customStyle="1" w:styleId="CM3">
    <w:name w:val="CM3"/>
    <w:basedOn w:val="Default"/>
    <w:next w:val="Default"/>
    <w:uiPriority w:val="99"/>
    <w:qFormat/>
    <w:rsid w:val="000D221B"/>
    <w:pPr>
      <w:widowControl w:val="0"/>
      <w:spacing w:line="553" w:lineRule="atLeast"/>
    </w:pPr>
    <w:rPr>
      <w:rFonts w:eastAsia="Calibri"/>
      <w:color w:val="auto"/>
    </w:rPr>
  </w:style>
  <w:style w:type="paragraph" w:customStyle="1" w:styleId="CM33">
    <w:name w:val="CM33"/>
    <w:basedOn w:val="Default"/>
    <w:next w:val="Default"/>
    <w:uiPriority w:val="99"/>
    <w:qFormat/>
    <w:rsid w:val="000D221B"/>
    <w:pPr>
      <w:widowControl w:val="0"/>
    </w:pPr>
    <w:rPr>
      <w:rFonts w:eastAsia="Calibri"/>
      <w:color w:val="auto"/>
    </w:rPr>
  </w:style>
  <w:style w:type="paragraph" w:customStyle="1" w:styleId="CM37">
    <w:name w:val="CM37"/>
    <w:basedOn w:val="Default"/>
    <w:next w:val="Default"/>
    <w:uiPriority w:val="99"/>
    <w:qFormat/>
    <w:rsid w:val="000D221B"/>
    <w:pPr>
      <w:widowControl w:val="0"/>
    </w:pPr>
    <w:rPr>
      <w:rFonts w:eastAsia="Calibri"/>
      <w:color w:val="auto"/>
    </w:rPr>
  </w:style>
  <w:style w:type="paragraph" w:customStyle="1" w:styleId="CM7">
    <w:name w:val="CM7"/>
    <w:basedOn w:val="Default"/>
    <w:next w:val="Default"/>
    <w:uiPriority w:val="99"/>
    <w:qFormat/>
    <w:rsid w:val="000D221B"/>
    <w:pPr>
      <w:widowControl w:val="0"/>
      <w:spacing w:line="553" w:lineRule="atLeast"/>
    </w:pPr>
    <w:rPr>
      <w:rFonts w:eastAsia="Calibri"/>
      <w:color w:val="auto"/>
    </w:rPr>
  </w:style>
  <w:style w:type="paragraph" w:customStyle="1" w:styleId="Brief-SecondarySource">
    <w:name w:val="Brief - Secondary Source"/>
    <w:basedOn w:val="Normal"/>
    <w:qFormat/>
    <w:rsid w:val="000D221B"/>
    <w:rPr>
      <w:rFonts w:eastAsia="Times New Roman"/>
      <w:sz w:val="14"/>
      <w:szCs w:val="20"/>
    </w:rPr>
  </w:style>
  <w:style w:type="paragraph" w:customStyle="1" w:styleId="Brief-Card">
    <w:name w:val="Brief - Card"/>
    <w:basedOn w:val="Normal"/>
    <w:uiPriority w:val="99"/>
    <w:qFormat/>
    <w:rsid w:val="000D221B"/>
    <w:rPr>
      <w:rFonts w:eastAsia="Times New Roman"/>
    </w:rPr>
  </w:style>
  <w:style w:type="paragraph" w:customStyle="1" w:styleId="Pa2">
    <w:name w:val="Pa2"/>
    <w:basedOn w:val="Default"/>
    <w:next w:val="Default"/>
    <w:uiPriority w:val="99"/>
    <w:qFormat/>
    <w:rsid w:val="000D221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D221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D221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D221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D221B"/>
    <w:pPr>
      <w:widowControl w:val="0"/>
    </w:pPr>
    <w:rPr>
      <w:rFonts w:ascii="Arial Black" w:hAnsi="Arial Black"/>
      <w:color w:val="auto"/>
    </w:rPr>
  </w:style>
  <w:style w:type="paragraph" w:customStyle="1" w:styleId="Cover1">
    <w:name w:val="Cover 1"/>
    <w:basedOn w:val="Normal"/>
    <w:next w:val="Normal"/>
    <w:uiPriority w:val="99"/>
    <w:qFormat/>
    <w:rsid w:val="000D221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D221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D221B"/>
    <w:pPr>
      <w:widowControl w:val="0"/>
    </w:pPr>
    <w:rPr>
      <w:color w:val="auto"/>
    </w:rPr>
  </w:style>
  <w:style w:type="paragraph" w:customStyle="1" w:styleId="Pa11">
    <w:name w:val="Pa11"/>
    <w:basedOn w:val="Normal"/>
    <w:next w:val="Normal"/>
    <w:uiPriority w:val="99"/>
    <w:qFormat/>
    <w:rsid w:val="000D221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D221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D221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0D221B"/>
    <w:pPr>
      <w:widowControl w:val="0"/>
    </w:pPr>
    <w:rPr>
      <w:rFonts w:eastAsia="Calibri"/>
      <w:color w:val="auto"/>
    </w:rPr>
  </w:style>
  <w:style w:type="paragraph" w:customStyle="1" w:styleId="CM5">
    <w:name w:val="CM5"/>
    <w:basedOn w:val="Default"/>
    <w:next w:val="Default"/>
    <w:qFormat/>
    <w:rsid w:val="000D221B"/>
    <w:pPr>
      <w:widowControl w:val="0"/>
      <w:spacing w:line="553" w:lineRule="atLeast"/>
    </w:pPr>
    <w:rPr>
      <w:rFonts w:eastAsia="Calibri"/>
      <w:color w:val="auto"/>
    </w:rPr>
  </w:style>
  <w:style w:type="paragraph" w:customStyle="1" w:styleId="CM28">
    <w:name w:val="CM28"/>
    <w:basedOn w:val="Default"/>
    <w:next w:val="Default"/>
    <w:uiPriority w:val="99"/>
    <w:qFormat/>
    <w:rsid w:val="000D221B"/>
    <w:pPr>
      <w:widowControl w:val="0"/>
    </w:pPr>
    <w:rPr>
      <w:rFonts w:eastAsia="Calibri"/>
      <w:color w:val="auto"/>
    </w:rPr>
  </w:style>
  <w:style w:type="paragraph" w:customStyle="1" w:styleId="CM8">
    <w:name w:val="CM8"/>
    <w:basedOn w:val="Default"/>
    <w:next w:val="Default"/>
    <w:uiPriority w:val="99"/>
    <w:qFormat/>
    <w:rsid w:val="000D221B"/>
    <w:pPr>
      <w:widowControl w:val="0"/>
    </w:pPr>
    <w:rPr>
      <w:rFonts w:eastAsia="Calibri"/>
      <w:color w:val="auto"/>
    </w:rPr>
  </w:style>
  <w:style w:type="paragraph" w:customStyle="1" w:styleId="CM6">
    <w:name w:val="CM6"/>
    <w:basedOn w:val="Default"/>
    <w:next w:val="Default"/>
    <w:uiPriority w:val="99"/>
    <w:qFormat/>
    <w:rsid w:val="000D221B"/>
    <w:pPr>
      <w:widowControl w:val="0"/>
      <w:spacing w:line="553" w:lineRule="atLeast"/>
    </w:pPr>
    <w:rPr>
      <w:rFonts w:eastAsia="Calibri"/>
      <w:color w:val="auto"/>
    </w:rPr>
  </w:style>
  <w:style w:type="paragraph" w:customStyle="1" w:styleId="CM22">
    <w:name w:val="CM22"/>
    <w:basedOn w:val="Default"/>
    <w:next w:val="Default"/>
    <w:uiPriority w:val="99"/>
    <w:qFormat/>
    <w:rsid w:val="000D221B"/>
    <w:pPr>
      <w:widowControl w:val="0"/>
    </w:pPr>
    <w:rPr>
      <w:rFonts w:eastAsia="Calibri"/>
      <w:color w:val="auto"/>
    </w:rPr>
  </w:style>
  <w:style w:type="paragraph" w:customStyle="1" w:styleId="DoubleUnderlined">
    <w:name w:val="Double Underlined"/>
    <w:basedOn w:val="Heading2"/>
    <w:autoRedefine/>
    <w:uiPriority w:val="99"/>
    <w:qFormat/>
    <w:rsid w:val="000D221B"/>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0D221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0D221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0D221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D221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D221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D221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0D221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D221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D221B"/>
  </w:style>
  <w:style w:type="paragraph" w:customStyle="1" w:styleId="StyleUnderliningTimesNewRomanBoldNounderlineKernat16">
    <w:name w:val="Style Underlining + Times New Roman Bold No underline Kern at 16..."/>
    <w:basedOn w:val="Normal"/>
    <w:uiPriority w:val="99"/>
    <w:qFormat/>
    <w:rsid w:val="000D221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D221B"/>
    <w:rPr>
      <w:rFonts w:eastAsia="Times New Roman"/>
      <w:b/>
      <w:bCs/>
      <w:kern w:val="32"/>
      <w:sz w:val="32"/>
      <w:szCs w:val="32"/>
    </w:rPr>
  </w:style>
  <w:style w:type="paragraph" w:customStyle="1" w:styleId="StyleBoldUnderliningKernat16pt">
    <w:name w:val="Style Bold Underlining + Kern at 16 pt"/>
    <w:uiPriority w:val="99"/>
    <w:qFormat/>
    <w:rsid w:val="000D221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D221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0D221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0D221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D221B"/>
    <w:pPr>
      <w:ind w:left="400"/>
    </w:pPr>
    <w:rPr>
      <w:rFonts w:eastAsia="Times New Roman"/>
      <w:szCs w:val="20"/>
    </w:rPr>
  </w:style>
  <w:style w:type="paragraph" w:customStyle="1" w:styleId="Paste">
    <w:name w:val="Paste"/>
    <w:basedOn w:val="Normal"/>
    <w:qFormat/>
    <w:rsid w:val="000D221B"/>
    <w:rPr>
      <w:rFonts w:ascii="Arial Narrow" w:eastAsia="Times New Roman" w:hAnsi="Arial Narrow"/>
      <w:szCs w:val="20"/>
      <w:lang w:val="x-none" w:eastAsia="x-none"/>
    </w:rPr>
  </w:style>
  <w:style w:type="character" w:customStyle="1" w:styleId="UnderlineStyleChar">
    <w:name w:val="Underline Style Char"/>
    <w:link w:val="UnderlineStyle0"/>
    <w:locked/>
    <w:rsid w:val="000D221B"/>
    <w:rPr>
      <w:rFonts w:ascii="Georgia" w:eastAsia="Times New Roman" w:hAnsi="Georgia"/>
      <w:b/>
      <w:u w:val="single"/>
    </w:rPr>
  </w:style>
  <w:style w:type="paragraph" w:customStyle="1" w:styleId="UnderlineStyle0">
    <w:name w:val="Underline Style"/>
    <w:basedOn w:val="Normal"/>
    <w:link w:val="UnderlineStyleChar"/>
    <w:qFormat/>
    <w:rsid w:val="000D221B"/>
    <w:rPr>
      <w:rFonts w:ascii="Georgia" w:eastAsia="Times New Roman" w:hAnsi="Georgia" w:cstheme="minorBidi"/>
      <w:b/>
      <w:u w:val="single"/>
    </w:rPr>
  </w:style>
  <w:style w:type="paragraph" w:customStyle="1" w:styleId="Normalization">
    <w:name w:val="Normalization"/>
    <w:basedOn w:val="Normal"/>
    <w:uiPriority w:val="99"/>
    <w:qFormat/>
    <w:rsid w:val="000D221B"/>
    <w:rPr>
      <w:rFonts w:eastAsia="Times New Roman"/>
      <w:sz w:val="18"/>
    </w:rPr>
  </w:style>
  <w:style w:type="paragraph" w:customStyle="1" w:styleId="BreifTitle">
    <w:name w:val="Breif Title"/>
    <w:basedOn w:val="Normal"/>
    <w:autoRedefine/>
    <w:uiPriority w:val="99"/>
    <w:qFormat/>
    <w:rsid w:val="000D221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D221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D221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D221B"/>
    <w:rPr>
      <w:rFonts w:eastAsia="Times New Roman"/>
      <w:color w:val="333333"/>
    </w:rPr>
  </w:style>
  <w:style w:type="paragraph" w:customStyle="1" w:styleId="StyleTagandCiteFranklinGothicDemi">
    <w:name w:val="Style Tag and Cite + Franklin Gothic Demi"/>
    <w:basedOn w:val="Normal"/>
    <w:autoRedefine/>
    <w:uiPriority w:val="99"/>
    <w:qFormat/>
    <w:rsid w:val="000D221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D221B"/>
    <w:rPr>
      <w:bCs/>
    </w:rPr>
  </w:style>
  <w:style w:type="paragraph" w:customStyle="1" w:styleId="tagCharCharCharCharCharCharChar">
    <w:name w:val="tag Char Char Char Char Char Char Char"/>
    <w:basedOn w:val="Normal"/>
    <w:uiPriority w:val="99"/>
    <w:qFormat/>
    <w:rsid w:val="000D221B"/>
    <w:rPr>
      <w:rFonts w:eastAsia="Times New Roman"/>
      <w:b/>
      <w:sz w:val="24"/>
      <w:szCs w:val="20"/>
    </w:rPr>
  </w:style>
  <w:style w:type="paragraph" w:customStyle="1" w:styleId="title-bold-medium">
    <w:name w:val="title-bold-medium"/>
    <w:basedOn w:val="Normal"/>
    <w:uiPriority w:val="99"/>
    <w:qFormat/>
    <w:rsid w:val="000D221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D221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0D221B"/>
    <w:rPr>
      <w:rFonts w:ascii="Arial Narrow" w:eastAsia="Times New Roman" w:hAnsi="Arial Narrow"/>
      <w:b/>
      <w:sz w:val="24"/>
    </w:rPr>
  </w:style>
  <w:style w:type="paragraph" w:customStyle="1" w:styleId="BLOCKTITLE1">
    <w:name w:val="BLOCK TITLE"/>
    <w:basedOn w:val="Heading1"/>
    <w:uiPriority w:val="99"/>
    <w:qFormat/>
    <w:rsid w:val="000D221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0D221B"/>
    <w:pPr>
      <w:widowControl w:val="0"/>
      <w:autoSpaceDE w:val="0"/>
      <w:autoSpaceDN w:val="0"/>
      <w:adjustRightInd w:val="0"/>
    </w:pPr>
    <w:rPr>
      <w:sz w:val="24"/>
      <w:szCs w:val="20"/>
    </w:rPr>
  </w:style>
  <w:style w:type="paragraph" w:customStyle="1" w:styleId="BriefTitle1">
    <w:name w:val="Brief Title 1"/>
    <w:basedOn w:val="Normal"/>
    <w:uiPriority w:val="99"/>
    <w:qFormat/>
    <w:rsid w:val="000D221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D221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D221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D221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D221B"/>
    <w:pPr>
      <w:spacing w:before="100" w:beforeAutospacing="1" w:after="100" w:afterAutospacing="1"/>
    </w:pPr>
    <w:rPr>
      <w:rFonts w:eastAsia="Times New Roman"/>
    </w:rPr>
  </w:style>
  <w:style w:type="paragraph" w:customStyle="1" w:styleId="ToRead">
    <w:name w:val="To Read"/>
    <w:basedOn w:val="Normal"/>
    <w:uiPriority w:val="99"/>
    <w:qFormat/>
    <w:rsid w:val="000D221B"/>
    <w:pPr>
      <w:ind w:left="720"/>
    </w:pPr>
    <w:rPr>
      <w:rFonts w:ascii="Verdana" w:eastAsia="Times New Roman" w:hAnsi="Verdana"/>
      <w:b/>
      <w:u w:val="single"/>
    </w:rPr>
  </w:style>
  <w:style w:type="paragraph" w:customStyle="1" w:styleId="Style1">
    <w:name w:val="Style 1"/>
    <w:basedOn w:val="Normal"/>
    <w:uiPriority w:val="99"/>
    <w:qFormat/>
    <w:rsid w:val="000D221B"/>
    <w:pPr>
      <w:widowControl w:val="0"/>
      <w:ind w:firstLine="216"/>
    </w:pPr>
    <w:rPr>
      <w:rFonts w:eastAsia="Times New Roman"/>
      <w:noProof/>
      <w:color w:val="000000"/>
      <w:szCs w:val="20"/>
    </w:rPr>
  </w:style>
  <w:style w:type="paragraph" w:customStyle="1" w:styleId="Style40">
    <w:name w:val="Style 4"/>
    <w:basedOn w:val="Normal"/>
    <w:uiPriority w:val="99"/>
    <w:qFormat/>
    <w:rsid w:val="000D221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D221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D221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D221B"/>
    <w:pPr>
      <w:ind w:left="1660"/>
    </w:pPr>
  </w:style>
  <w:style w:type="paragraph" w:customStyle="1" w:styleId="PageNumber1">
    <w:name w:val="Page Number1"/>
    <w:basedOn w:val="Normal"/>
    <w:next w:val="Normal"/>
    <w:uiPriority w:val="99"/>
    <w:qFormat/>
    <w:rsid w:val="000D221B"/>
    <w:rPr>
      <w:rFonts w:eastAsia="Times New Roman"/>
    </w:rPr>
  </w:style>
  <w:style w:type="paragraph" w:customStyle="1" w:styleId="Card1">
    <w:name w:val="Card1"/>
    <w:uiPriority w:val="99"/>
    <w:qFormat/>
    <w:rsid w:val="000D221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D221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D221B"/>
    <w:pPr>
      <w:ind w:left="288" w:right="288"/>
    </w:pPr>
    <w:rPr>
      <w:rFonts w:eastAsia="Times New Roman"/>
    </w:rPr>
  </w:style>
  <w:style w:type="paragraph" w:customStyle="1" w:styleId="CaseListNormal">
    <w:name w:val="Case List Normal"/>
    <w:basedOn w:val="Normal"/>
    <w:uiPriority w:val="99"/>
    <w:qFormat/>
    <w:rsid w:val="000D221B"/>
    <w:rPr>
      <w:rFonts w:ascii="Times" w:eastAsia="Times New Roman" w:hAnsi="Times"/>
      <w:szCs w:val="26"/>
    </w:rPr>
  </w:style>
  <w:style w:type="paragraph" w:customStyle="1" w:styleId="Body">
    <w:name w:val="Body"/>
    <w:basedOn w:val="Normal"/>
    <w:uiPriority w:val="99"/>
    <w:qFormat/>
    <w:rsid w:val="000D221B"/>
    <w:pPr>
      <w:outlineLvl w:val="3"/>
    </w:pPr>
    <w:rPr>
      <w:rFonts w:eastAsia="Times New Roman"/>
      <w:szCs w:val="20"/>
    </w:rPr>
  </w:style>
  <w:style w:type="paragraph" w:customStyle="1" w:styleId="3text">
    <w:name w:val="3text"/>
    <w:basedOn w:val="Normal"/>
    <w:uiPriority w:val="99"/>
    <w:qFormat/>
    <w:rsid w:val="000D221B"/>
    <w:pPr>
      <w:spacing w:before="100" w:beforeAutospacing="1" w:after="100" w:afterAutospacing="1"/>
    </w:pPr>
    <w:rPr>
      <w:rFonts w:eastAsia="Times New Roman"/>
      <w:sz w:val="24"/>
    </w:rPr>
  </w:style>
  <w:style w:type="paragraph" w:customStyle="1" w:styleId="TimesNewRoman12">
    <w:name w:val="TimesNewRoman12"/>
    <w:uiPriority w:val="99"/>
    <w:qFormat/>
    <w:rsid w:val="000D221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D221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D221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D221B"/>
    <w:rPr>
      <w:rFonts w:eastAsia="Times New Roman"/>
      <w:color w:val="000000"/>
      <w:sz w:val="18"/>
    </w:rPr>
  </w:style>
  <w:style w:type="paragraph" w:customStyle="1" w:styleId="text1">
    <w:name w:val="text1"/>
    <w:basedOn w:val="Normal"/>
    <w:autoRedefine/>
    <w:uiPriority w:val="99"/>
    <w:qFormat/>
    <w:rsid w:val="000D221B"/>
    <w:rPr>
      <w:rFonts w:eastAsia="Times New Roman"/>
      <w:szCs w:val="20"/>
    </w:rPr>
  </w:style>
  <w:style w:type="paragraph" w:customStyle="1" w:styleId="RepeatBlockHeading">
    <w:name w:val="Repeat Block Heading"/>
    <w:basedOn w:val="Normal"/>
    <w:autoRedefine/>
    <w:uiPriority w:val="99"/>
    <w:qFormat/>
    <w:rsid w:val="000D221B"/>
    <w:pPr>
      <w:jc w:val="center"/>
    </w:pPr>
    <w:rPr>
      <w:rFonts w:eastAsia="Times New Roman"/>
      <w:b/>
      <w:smallCaps/>
      <w:color w:val="000000"/>
      <w:sz w:val="24"/>
      <w:u w:val="thick"/>
    </w:rPr>
  </w:style>
  <w:style w:type="paragraph" w:customStyle="1" w:styleId="story-headline">
    <w:name w:val="story-headline"/>
    <w:basedOn w:val="Normal"/>
    <w:uiPriority w:val="99"/>
    <w:qFormat/>
    <w:rsid w:val="000D221B"/>
    <w:pPr>
      <w:spacing w:before="72" w:after="72"/>
    </w:pPr>
    <w:rPr>
      <w:rFonts w:eastAsia="Times New Roman"/>
      <w:b/>
      <w:bCs/>
      <w:sz w:val="26"/>
      <w:szCs w:val="26"/>
    </w:rPr>
  </w:style>
  <w:style w:type="paragraph" w:customStyle="1" w:styleId="story-body">
    <w:name w:val="story-body"/>
    <w:basedOn w:val="Normal"/>
    <w:uiPriority w:val="99"/>
    <w:qFormat/>
    <w:rsid w:val="000D221B"/>
    <w:pPr>
      <w:spacing w:before="100" w:beforeAutospacing="1" w:after="100" w:afterAutospacing="1"/>
    </w:pPr>
    <w:rPr>
      <w:rFonts w:eastAsia="Times New Roman"/>
    </w:rPr>
  </w:style>
  <w:style w:type="paragraph" w:customStyle="1" w:styleId="story-dateline">
    <w:name w:val="story-dateline"/>
    <w:basedOn w:val="Normal"/>
    <w:uiPriority w:val="99"/>
    <w:qFormat/>
    <w:rsid w:val="000D221B"/>
    <w:rPr>
      <w:rFonts w:eastAsia="Times New Roman"/>
      <w:b/>
      <w:bCs/>
    </w:rPr>
  </w:style>
  <w:style w:type="paragraph" w:customStyle="1" w:styleId="TextofCards">
    <w:name w:val="Text of Cards"/>
    <w:basedOn w:val="Normal"/>
    <w:uiPriority w:val="99"/>
    <w:qFormat/>
    <w:rsid w:val="000D221B"/>
    <w:rPr>
      <w:rFonts w:eastAsia="Times New Roman"/>
      <w:color w:val="000000"/>
      <w:spacing w:val="6"/>
      <w:szCs w:val="23"/>
    </w:rPr>
  </w:style>
  <w:style w:type="paragraph" w:customStyle="1" w:styleId="Corpotesto">
    <w:name w:val="Corpo testo"/>
    <w:basedOn w:val="Normal"/>
    <w:uiPriority w:val="99"/>
    <w:qFormat/>
    <w:rsid w:val="000D221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0D221B"/>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0D221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0D221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D221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D221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D221B"/>
    <w:rPr>
      <w:rFonts w:ascii="Arial" w:hAnsi="Arial"/>
      <w:b w:val="0"/>
      <w:caps w:val="0"/>
      <w:sz w:val="20"/>
    </w:rPr>
  </w:style>
  <w:style w:type="paragraph" w:customStyle="1" w:styleId="ProjectTitleLine">
    <w:name w:val="Project Title Line"/>
    <w:basedOn w:val="Normal"/>
    <w:next w:val="Normal"/>
    <w:autoRedefine/>
    <w:uiPriority w:val="99"/>
    <w:qFormat/>
    <w:rsid w:val="000D221B"/>
    <w:pPr>
      <w:jc w:val="center"/>
    </w:pPr>
    <w:rPr>
      <w:rFonts w:eastAsia="Times New Roman"/>
      <w:caps/>
      <w:szCs w:val="20"/>
    </w:rPr>
  </w:style>
  <w:style w:type="paragraph" w:customStyle="1" w:styleId="LanguageStrike">
    <w:name w:val="Language Strike"/>
    <w:basedOn w:val="Normal"/>
    <w:next w:val="Normal"/>
    <w:uiPriority w:val="99"/>
    <w:qFormat/>
    <w:rsid w:val="000D221B"/>
    <w:rPr>
      <w:rFonts w:ascii="Arial Narrow" w:eastAsia="Times New Roman" w:hAnsi="Arial Narrow"/>
      <w:strike/>
    </w:rPr>
  </w:style>
  <w:style w:type="paragraph" w:customStyle="1" w:styleId="NormalVerdana">
    <w:name w:val="Normal + Verdana"/>
    <w:aliases w:val="10 pt,White,Normal + Arial"/>
    <w:basedOn w:val="Normal"/>
    <w:uiPriority w:val="99"/>
    <w:qFormat/>
    <w:rsid w:val="000D221B"/>
    <w:rPr>
      <w:rFonts w:eastAsia="Times New Roman"/>
      <w:szCs w:val="20"/>
      <w:u w:val="single"/>
    </w:rPr>
  </w:style>
  <w:style w:type="paragraph" w:customStyle="1" w:styleId="Normal10pt">
    <w:name w:val="Normal + 10 pt"/>
    <w:basedOn w:val="Normal"/>
    <w:uiPriority w:val="99"/>
    <w:qFormat/>
    <w:rsid w:val="000D221B"/>
    <w:rPr>
      <w:rFonts w:eastAsia="Times New Roman"/>
      <w:szCs w:val="20"/>
    </w:rPr>
  </w:style>
  <w:style w:type="paragraph" w:customStyle="1" w:styleId="cardChar1Char">
    <w:name w:val="card Char1 Char"/>
    <w:basedOn w:val="Normal"/>
    <w:uiPriority w:val="99"/>
    <w:qFormat/>
    <w:rsid w:val="000D221B"/>
    <w:pPr>
      <w:ind w:left="288" w:right="288"/>
    </w:pPr>
    <w:rPr>
      <w:rFonts w:eastAsia="Times New Roman"/>
      <w:szCs w:val="20"/>
    </w:rPr>
  </w:style>
  <w:style w:type="paragraph" w:customStyle="1" w:styleId="CM12">
    <w:name w:val="CM12"/>
    <w:basedOn w:val="Default"/>
    <w:next w:val="Default"/>
    <w:uiPriority w:val="99"/>
    <w:qFormat/>
    <w:rsid w:val="000D221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D221B"/>
    <w:pPr>
      <w:widowControl w:val="0"/>
      <w:spacing w:after="480"/>
    </w:pPr>
    <w:rPr>
      <w:rFonts w:ascii="Granjon LT Std" w:hAnsi="Granjon LT Std"/>
      <w:color w:val="auto"/>
    </w:rPr>
  </w:style>
  <w:style w:type="paragraph" w:customStyle="1" w:styleId="CM10">
    <w:name w:val="CM10"/>
    <w:basedOn w:val="Default"/>
    <w:next w:val="Default"/>
    <w:uiPriority w:val="99"/>
    <w:qFormat/>
    <w:rsid w:val="000D221B"/>
    <w:pPr>
      <w:widowControl w:val="0"/>
      <w:spacing w:line="320" w:lineRule="atLeast"/>
    </w:pPr>
    <w:rPr>
      <w:rFonts w:ascii="Granjon LT Std" w:hAnsi="Granjon LT Std"/>
      <w:color w:val="auto"/>
    </w:rPr>
  </w:style>
  <w:style w:type="paragraph" w:customStyle="1" w:styleId="bold">
    <w:name w:val="bold"/>
    <w:basedOn w:val="Normal"/>
    <w:uiPriority w:val="99"/>
    <w:qFormat/>
    <w:rsid w:val="000D221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D221B"/>
    <w:rPr>
      <w:rFonts w:ascii="Arial Narrow" w:eastAsia="Times New Roman" w:hAnsi="Arial Narrow"/>
      <w:strike/>
      <w:szCs w:val="20"/>
    </w:rPr>
  </w:style>
  <w:style w:type="paragraph" w:customStyle="1" w:styleId="textbodyblack">
    <w:name w:val="textbodyblack"/>
    <w:basedOn w:val="Normal"/>
    <w:uiPriority w:val="99"/>
    <w:qFormat/>
    <w:rsid w:val="000D221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D221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D22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D22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D221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D221B"/>
    <w:rPr>
      <w:rFonts w:ascii="Georgia" w:eastAsia="Times New Roman" w:hAnsi="Georgia"/>
      <w:b/>
      <w:bCs/>
      <w:szCs w:val="16"/>
      <w:u w:val="single"/>
    </w:rPr>
  </w:style>
  <w:style w:type="paragraph" w:customStyle="1" w:styleId="CiteCorrected">
    <w:name w:val="Cite Corrected"/>
    <w:basedOn w:val="Normal"/>
    <w:link w:val="CiteCorrectedChar"/>
    <w:qFormat/>
    <w:rsid w:val="000D221B"/>
    <w:rPr>
      <w:rFonts w:ascii="Georgia" w:eastAsia="Times New Roman" w:hAnsi="Georgia" w:cstheme="minorBidi"/>
      <w:b/>
      <w:bCs/>
      <w:szCs w:val="16"/>
      <w:u w:val="single"/>
    </w:rPr>
  </w:style>
  <w:style w:type="paragraph" w:customStyle="1" w:styleId="CardText2">
    <w:name w:val="Card Text 2"/>
    <w:basedOn w:val="CardText10"/>
    <w:link w:val="CardText2Char"/>
    <w:qFormat/>
    <w:rsid w:val="000D221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0D221B"/>
    <w:pPr>
      <w:ind w:left="288"/>
    </w:pPr>
    <w:rPr>
      <w:rFonts w:eastAsia="SimSun"/>
      <w:szCs w:val="20"/>
      <w:lang w:eastAsia="zh-CN"/>
    </w:rPr>
  </w:style>
  <w:style w:type="paragraph" w:customStyle="1" w:styleId="story-body-text">
    <w:name w:val="story-body-text"/>
    <w:basedOn w:val="Normal"/>
    <w:uiPriority w:val="99"/>
    <w:qFormat/>
    <w:rsid w:val="000D221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0D221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0D221B"/>
    <w:rPr>
      <w:u w:val="single"/>
    </w:rPr>
  </w:style>
  <w:style w:type="paragraph" w:customStyle="1" w:styleId="StyleCardText11ptUnderline">
    <w:name w:val="Style Card Text + 11 pt Underline"/>
    <w:link w:val="StyleCardText11ptUnderlineChar"/>
    <w:qFormat/>
    <w:rsid w:val="000D221B"/>
    <w:pPr>
      <w:spacing w:line="254" w:lineRule="auto"/>
    </w:pPr>
    <w:rPr>
      <w:u w:val="single"/>
    </w:rPr>
  </w:style>
  <w:style w:type="character" w:customStyle="1" w:styleId="StyleMinimizedText11ptChar">
    <w:name w:val="Style Minimized Text + 11 pt Char"/>
    <w:basedOn w:val="DefaultParagraphFont"/>
    <w:link w:val="StyleMinimizedText11pt"/>
    <w:locked/>
    <w:rsid w:val="000D221B"/>
    <w:rPr>
      <w:rFonts w:ascii="Georgia" w:hAnsi="Georgia"/>
      <w:sz w:val="16"/>
    </w:rPr>
  </w:style>
  <w:style w:type="paragraph" w:customStyle="1" w:styleId="StyleMinimizedText11pt">
    <w:name w:val="Style Minimized Text + 11 pt"/>
    <w:basedOn w:val="Normal"/>
    <w:link w:val="StyleMinimizedText11ptChar"/>
    <w:qFormat/>
    <w:rsid w:val="000D221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D221B"/>
    <w:rPr>
      <w:rFonts w:ascii="Georgia" w:hAnsi="Georgia"/>
      <w:sz w:val="16"/>
    </w:rPr>
  </w:style>
  <w:style w:type="paragraph" w:customStyle="1" w:styleId="StyleMinimizedText11pt1">
    <w:name w:val="Style Minimized Text + 11 pt1"/>
    <w:basedOn w:val="Normal"/>
    <w:link w:val="StyleMinimizedText11pt1Char"/>
    <w:qFormat/>
    <w:rsid w:val="000D221B"/>
    <w:rPr>
      <w:rFonts w:ascii="Georgia" w:hAnsi="Georgia" w:cstheme="minorBidi"/>
      <w:sz w:val="16"/>
    </w:rPr>
  </w:style>
  <w:style w:type="character" w:customStyle="1" w:styleId="Debate-CardSmalltextF2Char">
    <w:name w:val="Debate- Card Small text F2 Char"/>
    <w:link w:val="Debate-CardSmalltextF2"/>
    <w:locked/>
    <w:rsid w:val="000D221B"/>
    <w:rPr>
      <w:rFonts w:ascii="Arial Narrow" w:hAnsi="Arial Narrow"/>
      <w:sz w:val="16"/>
    </w:rPr>
  </w:style>
  <w:style w:type="paragraph" w:customStyle="1" w:styleId="Debate-CardSmalltextF2">
    <w:name w:val="Debate- Card Small text F2"/>
    <w:basedOn w:val="Normal"/>
    <w:next w:val="Normal"/>
    <w:link w:val="Debate-CardSmalltextF2Char"/>
    <w:qFormat/>
    <w:rsid w:val="000D221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0D221B"/>
    <w:rPr>
      <w:rFonts w:ascii="Arial Narrow" w:hAnsi="Arial Narrow"/>
      <w:b/>
      <w:sz w:val="18"/>
      <w:u w:val="single"/>
    </w:rPr>
  </w:style>
  <w:style w:type="paragraph" w:customStyle="1" w:styleId="Debate-EmphasizedText-F5">
    <w:name w:val="Debate- Emphasized Text- F5"/>
    <w:basedOn w:val="Normal"/>
    <w:link w:val="Debate-EmphasizedText-F5Char"/>
    <w:qFormat/>
    <w:rsid w:val="000D221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D221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D221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D221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D221B"/>
    <w:rPr>
      <w:rFonts w:ascii="Times New Roman" w:eastAsia="Times New Roman" w:hAnsi="Times New Roman"/>
      <w:sz w:val="16"/>
    </w:rPr>
  </w:style>
  <w:style w:type="character" w:customStyle="1" w:styleId="CardStyleChar">
    <w:name w:val="Card Style Char"/>
    <w:link w:val="CardStyle"/>
    <w:locked/>
    <w:rsid w:val="000D221B"/>
    <w:rPr>
      <w:rFonts w:ascii="Calibri" w:eastAsia="Times New Roman" w:hAnsi="Calibri" w:cs="Calibri"/>
    </w:rPr>
  </w:style>
  <w:style w:type="paragraph" w:customStyle="1" w:styleId="emactive">
    <w:name w:val="emactive"/>
    <w:basedOn w:val="Normal"/>
    <w:uiPriority w:val="99"/>
    <w:qFormat/>
    <w:rsid w:val="000D221B"/>
    <w:pPr>
      <w:spacing w:before="100" w:beforeAutospacing="1" w:after="100" w:afterAutospacing="1"/>
    </w:pPr>
    <w:rPr>
      <w:rFonts w:eastAsia="Times New Roman"/>
      <w:sz w:val="24"/>
    </w:rPr>
  </w:style>
  <w:style w:type="paragraph" w:customStyle="1" w:styleId="emready">
    <w:name w:val="emready"/>
    <w:basedOn w:val="Normal"/>
    <w:uiPriority w:val="99"/>
    <w:qFormat/>
    <w:rsid w:val="000D221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D221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D221B"/>
    <w:rPr>
      <w:rFonts w:ascii="Georgia" w:eastAsia="Times New Roman" w:hAnsi="Georgia" w:cs="Times New Roman"/>
      <w:b/>
      <w:u w:val="single"/>
    </w:rPr>
  </w:style>
  <w:style w:type="character" w:customStyle="1" w:styleId="CardHighlightChar">
    <w:name w:val="Card Highlight Char"/>
    <w:link w:val="CardHighlight"/>
    <w:locked/>
    <w:rsid w:val="000D221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D221B"/>
    <w:pPr>
      <w:shd w:val="clear" w:color="auto" w:fill="66FFFF"/>
    </w:pPr>
    <w:rPr>
      <w:rFonts w:eastAsia="Calibri"/>
      <w:u w:val="single"/>
    </w:rPr>
  </w:style>
  <w:style w:type="character" w:customStyle="1" w:styleId="BlockHeaderHiddenChar">
    <w:name w:val="Block Header Hidden Char"/>
    <w:link w:val="BlockHeaderHidden"/>
    <w:locked/>
    <w:rsid w:val="000D221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D221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D221B"/>
    <w:pPr>
      <w:spacing w:before="100" w:beforeAutospacing="1" w:after="100" w:afterAutospacing="1"/>
    </w:pPr>
    <w:rPr>
      <w:rFonts w:eastAsia="Times New Roman"/>
      <w:sz w:val="24"/>
    </w:rPr>
  </w:style>
  <w:style w:type="paragraph" w:customStyle="1" w:styleId="norma">
    <w:name w:val="norma"/>
    <w:basedOn w:val="Heading3"/>
    <w:uiPriority w:val="99"/>
    <w:qFormat/>
    <w:rsid w:val="000D221B"/>
    <w:rPr>
      <w:rFonts w:eastAsia="MS Gothic" w:cs="Arial"/>
      <w:sz w:val="24"/>
    </w:rPr>
  </w:style>
  <w:style w:type="paragraph" w:customStyle="1" w:styleId="nromal">
    <w:name w:val="nromal"/>
    <w:basedOn w:val="Normal"/>
    <w:uiPriority w:val="99"/>
    <w:qFormat/>
    <w:rsid w:val="000D221B"/>
    <w:pPr>
      <w:keepNext/>
      <w:keepLines/>
      <w:spacing w:before="200"/>
      <w:outlineLvl w:val="3"/>
    </w:pPr>
    <w:rPr>
      <w:rFonts w:eastAsia="Times New Roman" w:cs="Cambria"/>
      <w:b/>
      <w:iCs/>
    </w:rPr>
  </w:style>
  <w:style w:type="paragraph" w:customStyle="1" w:styleId="natural">
    <w:name w:val="natural"/>
    <w:basedOn w:val="Normal"/>
    <w:uiPriority w:val="99"/>
    <w:qFormat/>
    <w:rsid w:val="000D221B"/>
    <w:pPr>
      <w:keepNext/>
      <w:keepLines/>
      <w:spacing w:before="200"/>
      <w:outlineLvl w:val="3"/>
    </w:pPr>
    <w:rPr>
      <w:rFonts w:eastAsia="Times New Roman"/>
      <w:b/>
      <w:iCs/>
    </w:rPr>
  </w:style>
  <w:style w:type="paragraph" w:customStyle="1" w:styleId="nroaml">
    <w:name w:val="nroaml"/>
    <w:basedOn w:val="Normal"/>
    <w:uiPriority w:val="99"/>
    <w:qFormat/>
    <w:rsid w:val="000D221B"/>
    <w:pPr>
      <w:keepNext/>
      <w:keepLines/>
      <w:spacing w:before="200"/>
      <w:outlineLvl w:val="3"/>
    </w:pPr>
    <w:rPr>
      <w:rFonts w:eastAsia="Times New Roman"/>
      <w:b/>
      <w:iCs/>
    </w:rPr>
  </w:style>
  <w:style w:type="paragraph" w:customStyle="1" w:styleId="noraml">
    <w:name w:val="noraml"/>
    <w:basedOn w:val="Normal"/>
    <w:uiPriority w:val="99"/>
    <w:qFormat/>
    <w:rsid w:val="000D221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D221B"/>
    <w:rPr>
      <w:rFonts w:ascii="Georgia" w:eastAsia="Calibri" w:hAnsi="Georgia"/>
      <w:sz w:val="16"/>
      <w:szCs w:val="16"/>
    </w:rPr>
  </w:style>
  <w:style w:type="paragraph" w:customStyle="1" w:styleId="SmallSizeParagraph">
    <w:name w:val="Small Size Paragraph"/>
    <w:basedOn w:val="Normal"/>
    <w:link w:val="SmallSizeParagraphChar"/>
    <w:qFormat/>
    <w:rsid w:val="000D221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D221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D221B"/>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0D221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D221B"/>
    <w:rPr>
      <w:rFonts w:ascii="Times New Roman" w:eastAsia="Times New Roman" w:hAnsi="Times New Roman" w:cs="Times New Roman"/>
      <w:strike/>
      <w:sz w:val="20"/>
    </w:rPr>
  </w:style>
  <w:style w:type="character" w:customStyle="1" w:styleId="CardT1Char">
    <w:name w:val="CardT1 Char"/>
    <w:link w:val="CardT1"/>
    <w:locked/>
    <w:rsid w:val="000D221B"/>
    <w:rPr>
      <w:rFonts w:ascii="Arial" w:eastAsia="Calibri" w:hAnsi="Arial" w:cs="Arial"/>
      <w:kern w:val="2"/>
      <w:sz w:val="14"/>
      <w:szCs w:val="14"/>
      <w:lang w:eastAsia="zh-TW"/>
    </w:rPr>
  </w:style>
  <w:style w:type="paragraph" w:customStyle="1" w:styleId="CardT1">
    <w:name w:val="CardT1"/>
    <w:basedOn w:val="Normal"/>
    <w:link w:val="CardT1Char"/>
    <w:qFormat/>
    <w:rsid w:val="000D221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D221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D221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0D221B"/>
    <w:pPr>
      <w:spacing w:before="100" w:beforeAutospacing="1" w:after="100" w:afterAutospacing="1"/>
    </w:pPr>
    <w:rPr>
      <w:rFonts w:eastAsia="Times New Roman"/>
      <w:sz w:val="24"/>
    </w:rPr>
  </w:style>
  <w:style w:type="paragraph" w:customStyle="1" w:styleId="CiteReal">
    <w:name w:val="Cite Real"/>
    <w:basedOn w:val="Normal"/>
    <w:next w:val="Normal"/>
    <w:qFormat/>
    <w:rsid w:val="000D221B"/>
    <w:rPr>
      <w:rFonts w:eastAsia="MS Mincho"/>
      <w:b/>
      <w:sz w:val="24"/>
      <w:u w:val="single"/>
    </w:rPr>
  </w:style>
  <w:style w:type="paragraph" w:customStyle="1" w:styleId="2909F619802848F09E01365C32F34654">
    <w:name w:val="2909F619802848F09E01365C32F34654"/>
    <w:uiPriority w:val="99"/>
    <w:qFormat/>
    <w:rsid w:val="000D221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0D221B"/>
    <w:rPr>
      <w:rFonts w:ascii="Georgia" w:eastAsia="Calibri" w:hAnsi="Georgia"/>
      <w:u w:val="single"/>
      <w:lang w:val="x-none" w:eastAsia="zh-CN"/>
    </w:rPr>
  </w:style>
  <w:style w:type="paragraph" w:customStyle="1" w:styleId="UnderlineS">
    <w:name w:val="Underline S"/>
    <w:basedOn w:val="Normal"/>
    <w:link w:val="UnderlineSChar"/>
    <w:qFormat/>
    <w:rsid w:val="000D221B"/>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0D221B"/>
    <w:rPr>
      <w:rFonts w:ascii="Georgia" w:eastAsia="SimSun" w:hAnsi="Georgia"/>
      <w:sz w:val="12"/>
    </w:rPr>
  </w:style>
  <w:style w:type="paragraph" w:customStyle="1" w:styleId="Ununderlined">
    <w:name w:val="Ununderlined"/>
    <w:basedOn w:val="Normal"/>
    <w:link w:val="UnunderlinedChar"/>
    <w:qFormat/>
    <w:rsid w:val="000D221B"/>
    <w:rPr>
      <w:rFonts w:ascii="Georgia" w:eastAsia="SimSun" w:hAnsi="Georgia" w:cstheme="minorBidi"/>
      <w:sz w:val="12"/>
    </w:rPr>
  </w:style>
  <w:style w:type="character" w:customStyle="1" w:styleId="HighlightingChar">
    <w:name w:val="Highlighting Char"/>
    <w:link w:val="Highlighting"/>
    <w:locked/>
    <w:rsid w:val="000D221B"/>
    <w:rPr>
      <w:rFonts w:ascii="Georgia" w:eastAsia="SimSun" w:hAnsi="Georgia"/>
      <w:u w:val="thick"/>
    </w:rPr>
  </w:style>
  <w:style w:type="paragraph" w:customStyle="1" w:styleId="Highlighting">
    <w:name w:val="Highlighting"/>
    <w:basedOn w:val="Normal"/>
    <w:link w:val="HighlightingChar"/>
    <w:autoRedefine/>
    <w:qFormat/>
    <w:rsid w:val="000D221B"/>
    <w:rPr>
      <w:rFonts w:ascii="Georgia" w:eastAsia="SimSun" w:hAnsi="Georgia" w:cstheme="minorBidi"/>
      <w:u w:val="thick"/>
    </w:rPr>
  </w:style>
  <w:style w:type="character" w:customStyle="1" w:styleId="CITEChar0">
    <w:name w:val="CITE Char"/>
    <w:link w:val="CITE"/>
    <w:locked/>
    <w:rsid w:val="000D221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D221B"/>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0D221B"/>
    <w:pPr>
      <w:spacing w:before="100" w:beforeAutospacing="1" w:after="100" w:afterAutospacing="1"/>
    </w:pPr>
    <w:rPr>
      <w:rFonts w:eastAsia="Times New Roman"/>
      <w:sz w:val="24"/>
      <w:lang w:eastAsia="zh-CN"/>
    </w:rPr>
  </w:style>
  <w:style w:type="paragraph" w:customStyle="1" w:styleId="Analytics">
    <w:name w:val="Analytics"/>
    <w:basedOn w:val="Normal"/>
    <w:rsid w:val="000D221B"/>
    <w:rPr>
      <w:rFonts w:eastAsia="Calibri"/>
      <w:b/>
      <w:sz w:val="24"/>
    </w:rPr>
  </w:style>
  <w:style w:type="paragraph" w:customStyle="1" w:styleId="D345FF3D873148C5AE3FBF3267827368">
    <w:name w:val="D345FF3D873148C5AE3FBF3267827368"/>
    <w:uiPriority w:val="99"/>
    <w:qFormat/>
    <w:rsid w:val="000D221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0D221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D221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D221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D221B"/>
    <w:rPr>
      <w:b/>
      <w:sz w:val="28"/>
    </w:rPr>
  </w:style>
  <w:style w:type="character" w:customStyle="1" w:styleId="SourcenameChar">
    <w:name w:val="Source name Char"/>
    <w:link w:val="Sourcename"/>
    <w:locked/>
    <w:rsid w:val="000D221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D221B"/>
    <w:rPr>
      <w:b/>
      <w:bCs/>
      <w:sz w:val="20"/>
    </w:rPr>
  </w:style>
  <w:style w:type="character" w:customStyle="1" w:styleId="underlinedcardChar">
    <w:name w:val="underlined card Char"/>
    <w:link w:val="underlinedcard0"/>
    <w:locked/>
    <w:rsid w:val="000D221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D221B"/>
    <w:rPr>
      <w:sz w:val="22"/>
      <w:u w:val="single"/>
    </w:rPr>
  </w:style>
  <w:style w:type="paragraph" w:customStyle="1" w:styleId="FullText">
    <w:name w:val="Full Text"/>
    <w:basedOn w:val="Normal"/>
    <w:uiPriority w:val="99"/>
    <w:qFormat/>
    <w:rsid w:val="000D221B"/>
    <w:rPr>
      <w:rFonts w:eastAsia="Times New Roman"/>
    </w:rPr>
  </w:style>
  <w:style w:type="character" w:customStyle="1" w:styleId="TextUnderlineChar">
    <w:name w:val="Text Underline Char"/>
    <w:link w:val="TextUnderline"/>
    <w:locked/>
    <w:rsid w:val="000D221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D221B"/>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0D221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D221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0D221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D221B"/>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0D221B"/>
    <w:pPr>
      <w:spacing w:before="240"/>
      <w:outlineLvl w:val="2"/>
    </w:pPr>
    <w:rPr>
      <w:rFonts w:eastAsia="Times New Roman"/>
      <w:b/>
    </w:rPr>
  </w:style>
  <w:style w:type="character" w:customStyle="1" w:styleId="CiteCardChar">
    <w:name w:val="Cite_Card Char"/>
    <w:link w:val="CiteCard0"/>
    <w:locked/>
    <w:rsid w:val="000D221B"/>
    <w:rPr>
      <w:rFonts w:ascii="Times New Roman" w:eastAsia="Times New Roman" w:hAnsi="Times New Roman" w:cs="Arial"/>
      <w:bCs/>
      <w:sz w:val="20"/>
      <w:szCs w:val="20"/>
    </w:rPr>
  </w:style>
  <w:style w:type="paragraph" w:customStyle="1" w:styleId="CiteCard0">
    <w:name w:val="Cite_Card"/>
    <w:link w:val="CiteCardChar"/>
    <w:qFormat/>
    <w:rsid w:val="000D221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D221B"/>
    <w:pPr>
      <w:widowControl w:val="0"/>
    </w:pPr>
    <w:rPr>
      <w:rFonts w:eastAsia="MS Mincho"/>
      <w:color w:val="auto"/>
    </w:rPr>
  </w:style>
  <w:style w:type="paragraph" w:customStyle="1" w:styleId="dropcap">
    <w:name w:val="dropcap"/>
    <w:basedOn w:val="Normal"/>
    <w:uiPriority w:val="99"/>
    <w:qFormat/>
    <w:rsid w:val="000D221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0D221B"/>
    <w:rPr>
      <w:rFonts w:ascii="Georgia" w:eastAsia="Times New Roman" w:hAnsi="Georgia" w:cs="Calibri"/>
      <w:u w:val="single"/>
    </w:rPr>
  </w:style>
  <w:style w:type="paragraph" w:customStyle="1" w:styleId="StyleStyle49pt6">
    <w:name w:val="Style Style4 + 9 pt6"/>
    <w:basedOn w:val="Style4"/>
    <w:link w:val="StyleStyle49pt6Char"/>
    <w:qFormat/>
    <w:rsid w:val="000D221B"/>
    <w:rPr>
      <w:rFonts w:ascii="Georgia" w:hAnsi="Georgia"/>
    </w:rPr>
  </w:style>
  <w:style w:type="character" w:customStyle="1" w:styleId="UnderlineCharCharCharCharChar">
    <w:name w:val="Underline Char Char Char Char Char"/>
    <w:link w:val="UnderlineCharCharCharChar"/>
    <w:locked/>
    <w:rsid w:val="000D221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D221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0D221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D221B"/>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D221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D221B"/>
    <w:rPr>
      <w:rFonts w:ascii="Georgia" w:hAnsi="Georgia"/>
      <w:b/>
      <w:bCs/>
      <w:u w:val="single"/>
    </w:rPr>
  </w:style>
  <w:style w:type="character" w:customStyle="1" w:styleId="DebatenoramlChar">
    <w:name w:val="Debatenoraml Char"/>
    <w:link w:val="Debatenoraml"/>
    <w:locked/>
    <w:rsid w:val="000D221B"/>
    <w:rPr>
      <w:rFonts w:ascii="Times New Roman" w:hAnsi="Times New Roman" w:cs="Times New Roman"/>
    </w:rPr>
  </w:style>
  <w:style w:type="paragraph" w:customStyle="1" w:styleId="Debatenoraml">
    <w:name w:val="Debatenoraml"/>
    <w:basedOn w:val="NoSpacing"/>
    <w:link w:val="DebatenoramlChar"/>
    <w:qFormat/>
    <w:rsid w:val="000D221B"/>
    <w:rPr>
      <w:rFonts w:eastAsiaTheme="minorHAnsi"/>
      <w:sz w:val="22"/>
      <w:szCs w:val="22"/>
    </w:rPr>
  </w:style>
  <w:style w:type="paragraph" w:customStyle="1" w:styleId="SynergyTag">
    <w:name w:val="SynergyTag"/>
    <w:basedOn w:val="Normal"/>
    <w:uiPriority w:val="99"/>
    <w:qFormat/>
    <w:rsid w:val="000D221B"/>
    <w:rPr>
      <w:rFonts w:eastAsia="Calibri"/>
      <w:b/>
    </w:rPr>
  </w:style>
  <w:style w:type="character" w:customStyle="1" w:styleId="QualsChar">
    <w:name w:val="Quals Char"/>
    <w:link w:val="Quals"/>
    <w:locked/>
    <w:rsid w:val="000D221B"/>
    <w:rPr>
      <w:rFonts w:ascii="Georgia" w:eastAsia="Calibri" w:hAnsi="Georgia"/>
      <w:sz w:val="18"/>
    </w:rPr>
  </w:style>
  <w:style w:type="paragraph" w:customStyle="1" w:styleId="Quals">
    <w:name w:val="Quals"/>
    <w:basedOn w:val="Normal"/>
    <w:link w:val="QualsChar"/>
    <w:qFormat/>
    <w:rsid w:val="000D221B"/>
    <w:rPr>
      <w:rFonts w:ascii="Georgia" w:eastAsia="Calibri" w:hAnsi="Georgia" w:cstheme="minorBidi"/>
      <w:sz w:val="18"/>
    </w:rPr>
  </w:style>
  <w:style w:type="paragraph" w:customStyle="1" w:styleId="times">
    <w:name w:val="times"/>
    <w:basedOn w:val="Normal"/>
    <w:qFormat/>
    <w:rsid w:val="000D221B"/>
    <w:pPr>
      <w:spacing w:before="100" w:beforeAutospacing="1" w:after="100" w:afterAutospacing="1"/>
    </w:pPr>
    <w:rPr>
      <w:rFonts w:eastAsia="Times New Roman"/>
      <w:sz w:val="24"/>
    </w:rPr>
  </w:style>
  <w:style w:type="paragraph" w:customStyle="1" w:styleId="BodyA">
    <w:name w:val="Body A"/>
    <w:uiPriority w:val="99"/>
    <w:qFormat/>
    <w:rsid w:val="000D221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0D221B"/>
    <w:rPr>
      <w:rFonts w:ascii="Georgia" w:eastAsia="Times New Roman" w:hAnsi="Georgia"/>
      <w:b/>
      <w:caps/>
      <w:szCs w:val="28"/>
      <w:u w:val="single"/>
    </w:rPr>
  </w:style>
  <w:style w:type="paragraph" w:customStyle="1" w:styleId="Starred">
    <w:name w:val="Starred"/>
    <w:basedOn w:val="Normal"/>
    <w:link w:val="StarredChar"/>
    <w:qFormat/>
    <w:rsid w:val="000D221B"/>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0D221B"/>
    <w:rPr>
      <w:rFonts w:ascii="Georgia" w:eastAsia="Times New Roman" w:hAnsi="Georgia"/>
      <w:b/>
      <w:caps/>
      <w:szCs w:val="28"/>
      <w:u w:val="single"/>
    </w:rPr>
  </w:style>
  <w:style w:type="paragraph" w:customStyle="1" w:styleId="NotStarred">
    <w:name w:val="NotStarred"/>
    <w:basedOn w:val="Normal"/>
    <w:link w:val="NotStarredChar"/>
    <w:qFormat/>
    <w:rsid w:val="000D221B"/>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0D221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D221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D221B"/>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0D221B"/>
    <w:rPr>
      <w:rFonts w:ascii="Georgia" w:eastAsia="Calibri" w:hAnsi="Georgia"/>
      <w:b/>
    </w:rPr>
  </w:style>
  <w:style w:type="paragraph" w:customStyle="1" w:styleId="H4Tag">
    <w:name w:val="H4 (Tag)"/>
    <w:basedOn w:val="Normal"/>
    <w:link w:val="H4TagChar1"/>
    <w:qFormat/>
    <w:rsid w:val="000D221B"/>
    <w:rPr>
      <w:rFonts w:ascii="Georgia" w:eastAsia="Calibri" w:hAnsi="Georgia" w:cstheme="minorBidi"/>
      <w:b/>
    </w:rPr>
  </w:style>
  <w:style w:type="paragraph" w:customStyle="1" w:styleId="CM25">
    <w:name w:val="CM25"/>
    <w:basedOn w:val="Default"/>
    <w:next w:val="Default"/>
    <w:qFormat/>
    <w:rsid w:val="000D221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D221B"/>
    <w:rPr>
      <w:rFonts w:ascii="Georgia" w:hAnsi="Georgia"/>
      <w:b/>
    </w:rPr>
  </w:style>
  <w:style w:type="paragraph" w:customStyle="1" w:styleId="Debate-CardTagandCite-F6">
    <w:name w:val="Debate- Card Tag and Cite- F6"/>
    <w:basedOn w:val="Normal"/>
    <w:link w:val="Debate-CardTagandCite-F6Char"/>
    <w:qFormat/>
    <w:rsid w:val="000D221B"/>
    <w:pPr>
      <w:contextualSpacing/>
    </w:pPr>
    <w:rPr>
      <w:rFonts w:ascii="Georgia" w:hAnsi="Georgia" w:cstheme="minorBidi"/>
      <w:b/>
    </w:rPr>
  </w:style>
  <w:style w:type="character" w:customStyle="1" w:styleId="CardtextChar4">
    <w:name w:val="Card text Char"/>
    <w:link w:val="Cardtext3"/>
    <w:locked/>
    <w:rsid w:val="000D221B"/>
    <w:rPr>
      <w:rFonts w:ascii="Arial Narrow" w:hAnsi="Arial Narrow"/>
      <w:u w:val="single"/>
    </w:rPr>
  </w:style>
  <w:style w:type="paragraph" w:customStyle="1" w:styleId="Cardtext3">
    <w:name w:val="Card text"/>
    <w:link w:val="CardtextChar4"/>
    <w:qFormat/>
    <w:rsid w:val="000D221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0D221B"/>
    <w:rPr>
      <w:rFonts w:ascii="Georgia" w:eastAsia="Times New Roman" w:hAnsi="Georgia"/>
      <w:b/>
      <w:szCs w:val="28"/>
      <w:u w:val="single"/>
    </w:rPr>
  </w:style>
  <w:style w:type="paragraph" w:customStyle="1" w:styleId="NewHeading2">
    <w:name w:val="NewHeading2"/>
    <w:basedOn w:val="Normal"/>
    <w:link w:val="NewHeading2Char"/>
    <w:qFormat/>
    <w:rsid w:val="000D221B"/>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0D221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D221B"/>
    <w:rPr>
      <w:rFonts w:eastAsia="Calibri"/>
    </w:rPr>
  </w:style>
  <w:style w:type="paragraph" w:customStyle="1" w:styleId="TagLine">
    <w:name w:val="Tag Line"/>
    <w:basedOn w:val="Normal"/>
    <w:next w:val="FullText"/>
    <w:uiPriority w:val="99"/>
    <w:qFormat/>
    <w:rsid w:val="000D221B"/>
    <w:rPr>
      <w:rFonts w:ascii="Arial Narrow" w:eastAsia="Times New Roman" w:hAnsi="Arial Narrow"/>
      <w:b/>
      <w:sz w:val="28"/>
    </w:rPr>
  </w:style>
  <w:style w:type="paragraph" w:customStyle="1" w:styleId="Card6pt">
    <w:name w:val="Card 6pt"/>
    <w:basedOn w:val="Normal"/>
    <w:uiPriority w:val="99"/>
    <w:qFormat/>
    <w:rsid w:val="000D221B"/>
    <w:pPr>
      <w:ind w:left="288" w:right="288"/>
    </w:pPr>
    <w:rPr>
      <w:rFonts w:eastAsia="Calibri"/>
      <w:color w:val="000000"/>
      <w:sz w:val="12"/>
      <w:szCs w:val="20"/>
    </w:rPr>
  </w:style>
  <w:style w:type="character" w:customStyle="1" w:styleId="FullCiteChar">
    <w:name w:val="Full Cite Char"/>
    <w:link w:val="FullCite"/>
    <w:locked/>
    <w:rsid w:val="000D221B"/>
    <w:rPr>
      <w:rFonts w:ascii="Garamond" w:eastAsia="Calibri" w:hAnsi="Garamond"/>
    </w:rPr>
  </w:style>
  <w:style w:type="paragraph" w:customStyle="1" w:styleId="FullCite">
    <w:name w:val="Full Cite"/>
    <w:basedOn w:val="Normal"/>
    <w:next w:val="Normal"/>
    <w:link w:val="FullCiteChar"/>
    <w:qFormat/>
    <w:rsid w:val="000D221B"/>
    <w:rPr>
      <w:rFonts w:ascii="Garamond" w:eastAsia="Calibri" w:hAnsi="Garamond" w:cstheme="minorBidi"/>
    </w:rPr>
  </w:style>
  <w:style w:type="character" w:customStyle="1" w:styleId="StyleCardStyleBlackUnderlineChar">
    <w:name w:val="Style Card Style + Black Underline Char"/>
    <w:link w:val="StyleCardStyleBlackUnderline"/>
    <w:locked/>
    <w:rsid w:val="000D221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D221B"/>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0D221B"/>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0D221B"/>
    <w:rPr>
      <w:rFonts w:ascii="Century Gothic" w:eastAsia="Times New Roman" w:hAnsi="Century Gothic"/>
    </w:rPr>
  </w:style>
  <w:style w:type="character" w:customStyle="1" w:styleId="StylecardThickunderlineChar">
    <w:name w:val="Style card + Thick underline Char"/>
    <w:link w:val="StylecardThickunderline"/>
    <w:locked/>
    <w:rsid w:val="000D221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D221B"/>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0D221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D221B"/>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0D221B"/>
    <w:pPr>
      <w:spacing w:after="200" w:line="276" w:lineRule="auto"/>
    </w:pPr>
    <w:rPr>
      <w:rFonts w:eastAsia="Calibri"/>
      <w:color w:val="auto"/>
      <w:sz w:val="22"/>
    </w:rPr>
  </w:style>
  <w:style w:type="paragraph" w:customStyle="1" w:styleId="font-null">
    <w:name w:val="font-null"/>
    <w:basedOn w:val="Normal"/>
    <w:uiPriority w:val="99"/>
    <w:qFormat/>
    <w:rsid w:val="000D221B"/>
    <w:pPr>
      <w:spacing w:before="100" w:beforeAutospacing="1" w:after="100" w:afterAutospacing="1"/>
    </w:pPr>
    <w:rPr>
      <w:rFonts w:eastAsia="Times New Roman"/>
      <w:sz w:val="24"/>
    </w:rPr>
  </w:style>
  <w:style w:type="paragraph" w:customStyle="1" w:styleId="rteindent1">
    <w:name w:val="rteindent1"/>
    <w:basedOn w:val="Normal"/>
    <w:uiPriority w:val="99"/>
    <w:qFormat/>
    <w:rsid w:val="000D221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D221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D221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D221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D221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D221B"/>
    <w:pPr>
      <w:spacing w:before="100" w:beforeAutospacing="1" w:after="100" w:afterAutospacing="1"/>
    </w:pPr>
    <w:rPr>
      <w:rFonts w:eastAsia="Times New Roman"/>
      <w:sz w:val="24"/>
    </w:rPr>
  </w:style>
  <w:style w:type="paragraph" w:customStyle="1" w:styleId="class">
    <w:name w:val="class"/>
    <w:basedOn w:val="Normal"/>
    <w:uiPriority w:val="99"/>
    <w:qFormat/>
    <w:rsid w:val="000D221B"/>
    <w:pPr>
      <w:spacing w:before="100" w:beforeAutospacing="1" w:after="100" w:afterAutospacing="1"/>
    </w:pPr>
    <w:rPr>
      <w:rFonts w:eastAsia="Times New Roman"/>
      <w:sz w:val="24"/>
    </w:rPr>
  </w:style>
  <w:style w:type="character" w:customStyle="1" w:styleId="blocktitleChar">
    <w:name w:val="block title Char"/>
    <w:link w:val="blocktitle0"/>
    <w:locked/>
    <w:rsid w:val="000D221B"/>
    <w:rPr>
      <w:rFonts w:ascii="Calibri" w:eastAsia="Calibri" w:hAnsi="Calibri" w:cs="Calibri"/>
      <w:b/>
      <w:caps/>
      <w:sz w:val="28"/>
      <w:szCs w:val="28"/>
      <w:lang w:val="es-ES"/>
    </w:rPr>
  </w:style>
  <w:style w:type="paragraph" w:customStyle="1" w:styleId="Pa6">
    <w:name w:val="Pa6"/>
    <w:basedOn w:val="Normal"/>
    <w:next w:val="Normal"/>
    <w:uiPriority w:val="99"/>
    <w:qFormat/>
    <w:rsid w:val="000D221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D221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D221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D221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D221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D221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D221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D221B"/>
    <w:rPr>
      <w:rFonts w:ascii="Georgia" w:eastAsia="SimSun" w:hAnsi="Georgia" w:cstheme="minorBidi"/>
      <w:b/>
      <w:bCs/>
    </w:rPr>
  </w:style>
  <w:style w:type="paragraph" w:customStyle="1" w:styleId="summary">
    <w:name w:val="summary"/>
    <w:basedOn w:val="Normal"/>
    <w:uiPriority w:val="99"/>
    <w:qFormat/>
    <w:rsid w:val="000D221B"/>
    <w:pPr>
      <w:spacing w:before="100" w:beforeAutospacing="1" w:after="100" w:afterAutospacing="1"/>
    </w:pPr>
    <w:rPr>
      <w:rFonts w:eastAsia="Times New Roman"/>
      <w:sz w:val="24"/>
    </w:rPr>
  </w:style>
  <w:style w:type="paragraph" w:customStyle="1" w:styleId="Caption2">
    <w:name w:val="Caption2"/>
    <w:basedOn w:val="Normal"/>
    <w:uiPriority w:val="99"/>
    <w:qFormat/>
    <w:rsid w:val="000D221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D221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D221B"/>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0D221B"/>
    <w:pPr>
      <w:jc w:val="center"/>
    </w:pPr>
    <w:rPr>
      <w:rFonts w:ascii="Book Antiqua" w:eastAsia="Times New Roman" w:hAnsi="Book Antiqua"/>
      <w:b/>
      <w:sz w:val="28"/>
    </w:rPr>
  </w:style>
  <w:style w:type="paragraph" w:customStyle="1" w:styleId="Little">
    <w:name w:val="Little"/>
    <w:basedOn w:val="Normal"/>
    <w:next w:val="Normal"/>
    <w:link w:val="LittleChar"/>
    <w:qFormat/>
    <w:rsid w:val="000D221B"/>
    <w:pPr>
      <w:ind w:left="288"/>
    </w:pPr>
    <w:rPr>
      <w:rFonts w:ascii="Garamond" w:eastAsia="Times New Roman" w:hAnsi="Garamond"/>
    </w:rPr>
  </w:style>
  <w:style w:type="paragraph" w:customStyle="1" w:styleId="AAAcard">
    <w:name w:val="AAAcard"/>
    <w:basedOn w:val="Normal"/>
    <w:uiPriority w:val="99"/>
    <w:qFormat/>
    <w:rsid w:val="000D221B"/>
    <w:pPr>
      <w:ind w:left="288" w:right="288"/>
    </w:pPr>
    <w:rPr>
      <w:rFonts w:eastAsia="Times New Roman"/>
    </w:rPr>
  </w:style>
  <w:style w:type="paragraph" w:customStyle="1" w:styleId="Caption3">
    <w:name w:val="Caption3"/>
    <w:basedOn w:val="Normal"/>
    <w:uiPriority w:val="99"/>
    <w:qFormat/>
    <w:rsid w:val="000D221B"/>
    <w:pPr>
      <w:spacing w:before="100" w:beforeAutospacing="1" w:after="100" w:afterAutospacing="1"/>
    </w:pPr>
    <w:rPr>
      <w:rFonts w:eastAsia="Times New Roman"/>
      <w:sz w:val="24"/>
    </w:rPr>
  </w:style>
  <w:style w:type="paragraph" w:customStyle="1" w:styleId="body-12-5">
    <w:name w:val="body-12-5"/>
    <w:basedOn w:val="Normal"/>
    <w:uiPriority w:val="99"/>
    <w:qFormat/>
    <w:rsid w:val="000D221B"/>
    <w:pPr>
      <w:spacing w:before="100" w:beforeAutospacing="1" w:after="100" w:afterAutospacing="1"/>
    </w:pPr>
    <w:rPr>
      <w:rFonts w:eastAsia="Times New Roman"/>
      <w:sz w:val="24"/>
    </w:rPr>
  </w:style>
  <w:style w:type="paragraph" w:customStyle="1" w:styleId="infuse">
    <w:name w:val="infuse"/>
    <w:basedOn w:val="Normal"/>
    <w:uiPriority w:val="99"/>
    <w:qFormat/>
    <w:rsid w:val="000D221B"/>
    <w:pPr>
      <w:spacing w:before="100" w:beforeAutospacing="1" w:after="100" w:afterAutospacing="1"/>
    </w:pPr>
    <w:rPr>
      <w:rFonts w:eastAsia="Times New Roman"/>
      <w:sz w:val="24"/>
    </w:rPr>
  </w:style>
  <w:style w:type="paragraph" w:customStyle="1" w:styleId="fontreg">
    <w:name w:val="font_reg"/>
    <w:basedOn w:val="Normal"/>
    <w:uiPriority w:val="99"/>
    <w:qFormat/>
    <w:rsid w:val="000D221B"/>
    <w:pPr>
      <w:spacing w:before="100" w:beforeAutospacing="1" w:after="100" w:afterAutospacing="1"/>
    </w:pPr>
    <w:rPr>
      <w:rFonts w:eastAsia="Times New Roman"/>
      <w:sz w:val="24"/>
    </w:rPr>
  </w:style>
  <w:style w:type="paragraph" w:customStyle="1" w:styleId="CITEF3">
    <w:name w:val="CITE F3"/>
    <w:uiPriority w:val="99"/>
    <w:qFormat/>
    <w:rsid w:val="000D221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D221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D221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D221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D221B"/>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0D221B"/>
    <w:pPr>
      <w:ind w:left="144"/>
    </w:pPr>
    <w:rPr>
      <w:rFonts w:ascii="Cambria" w:eastAsia="Calibri" w:hAnsi="Cambria"/>
      <w:sz w:val="24"/>
    </w:rPr>
  </w:style>
  <w:style w:type="paragraph" w:customStyle="1" w:styleId="FreeFormA">
    <w:name w:val="Free Form A"/>
    <w:autoRedefine/>
    <w:uiPriority w:val="99"/>
    <w:qFormat/>
    <w:rsid w:val="000D221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D221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0D221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D221B"/>
    <w:rPr>
      <w:rFonts w:ascii="Times New Roman" w:eastAsia="Times New Roman" w:hAnsi="Times New Roman" w:cs="Times New Roman"/>
      <w:sz w:val="10"/>
    </w:rPr>
  </w:style>
  <w:style w:type="paragraph" w:customStyle="1" w:styleId="subheader">
    <w:name w:val="subheader"/>
    <w:basedOn w:val="Normal"/>
    <w:uiPriority w:val="99"/>
    <w:qFormat/>
    <w:rsid w:val="000D221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D221B"/>
    <w:pPr>
      <w:spacing w:before="100" w:beforeAutospacing="1" w:after="100" w:afterAutospacing="1"/>
    </w:pPr>
    <w:rPr>
      <w:rFonts w:eastAsia="Times New Roman"/>
      <w:sz w:val="24"/>
    </w:rPr>
  </w:style>
  <w:style w:type="paragraph" w:customStyle="1" w:styleId="more">
    <w:name w:val="more"/>
    <w:basedOn w:val="Normal"/>
    <w:uiPriority w:val="99"/>
    <w:qFormat/>
    <w:rsid w:val="000D221B"/>
    <w:pPr>
      <w:spacing w:before="100" w:beforeAutospacing="1" w:after="100" w:afterAutospacing="1"/>
    </w:pPr>
    <w:rPr>
      <w:rFonts w:eastAsia="Times New Roman"/>
      <w:sz w:val="24"/>
    </w:rPr>
  </w:style>
  <w:style w:type="paragraph" w:customStyle="1" w:styleId="story">
    <w:name w:val="story"/>
    <w:basedOn w:val="Normal"/>
    <w:uiPriority w:val="99"/>
    <w:qFormat/>
    <w:rsid w:val="000D221B"/>
    <w:pPr>
      <w:spacing w:before="100" w:beforeAutospacing="1" w:after="100" w:afterAutospacing="1"/>
    </w:pPr>
    <w:rPr>
      <w:rFonts w:eastAsia="Times New Roman"/>
      <w:sz w:val="24"/>
    </w:rPr>
  </w:style>
  <w:style w:type="paragraph" w:customStyle="1" w:styleId="H1numbered">
    <w:name w:val="H1 numbered"/>
    <w:basedOn w:val="Normal"/>
    <w:uiPriority w:val="99"/>
    <w:qFormat/>
    <w:rsid w:val="000D221B"/>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0D221B"/>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D221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D221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D221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D221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D221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D221B"/>
    <w:pPr>
      <w:widowControl w:val="0"/>
      <w:spacing w:after="63"/>
    </w:pPr>
    <w:rPr>
      <w:rFonts w:ascii="Arial" w:hAnsi="Arial"/>
      <w:color w:val="auto"/>
    </w:rPr>
  </w:style>
  <w:style w:type="paragraph" w:customStyle="1" w:styleId="CM35">
    <w:name w:val="CM35"/>
    <w:basedOn w:val="Default"/>
    <w:next w:val="Default"/>
    <w:uiPriority w:val="99"/>
    <w:qFormat/>
    <w:rsid w:val="000D221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D221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D221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D221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D221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D221B"/>
    <w:rPr>
      <w:rFonts w:ascii="Georgia" w:hAnsi="Georgia"/>
      <w:sz w:val="22"/>
      <w:szCs w:val="22"/>
      <w:lang w:val="x-none" w:eastAsia="x-none"/>
    </w:rPr>
  </w:style>
  <w:style w:type="character" w:customStyle="1" w:styleId="StyleCards11ptUnderlineChar">
    <w:name w:val="Style Cards + 11 pt Underline Char"/>
    <w:link w:val="StyleCards11ptUnderline"/>
    <w:locked/>
    <w:rsid w:val="000D221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D221B"/>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0D221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D221B"/>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D221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D221B"/>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D221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D221B"/>
    <w:rPr>
      <w:rFonts w:ascii="Georgia" w:hAnsi="Georgia" w:cstheme="minorBidi"/>
      <w:lang w:val="x-none" w:eastAsia="x-none"/>
    </w:rPr>
  </w:style>
  <w:style w:type="character" w:customStyle="1" w:styleId="NormalFontChar">
    <w:name w:val="Normal Font Char"/>
    <w:link w:val="NormalFont"/>
    <w:locked/>
    <w:rsid w:val="000D221B"/>
    <w:rPr>
      <w:rFonts w:ascii="Times New Roman" w:eastAsia="Times New Roman" w:hAnsi="Times New Roman" w:cs="Times New Roman"/>
      <w:sz w:val="20"/>
      <w:szCs w:val="20"/>
    </w:rPr>
  </w:style>
  <w:style w:type="paragraph" w:customStyle="1" w:styleId="NormalFont">
    <w:name w:val="Normal Font"/>
    <w:link w:val="NormalFontChar"/>
    <w:qFormat/>
    <w:rsid w:val="000D221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D221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D221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D221B"/>
    <w:rPr>
      <w:u w:val="single"/>
      <w:lang w:val="x-none" w:eastAsia="x-none"/>
    </w:rPr>
  </w:style>
  <w:style w:type="character" w:customStyle="1" w:styleId="StyleNormalFont11ptBoldUnderlineChar">
    <w:name w:val="Style Normal Font + 11 pt Bold Underline Char"/>
    <w:link w:val="StyleNormalFont11ptBoldUnderline"/>
    <w:locked/>
    <w:rsid w:val="000D221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D221B"/>
    <w:rPr>
      <w:b/>
      <w:bCs/>
      <w:u w:val="single"/>
      <w:lang w:val="x-none" w:eastAsia="x-none"/>
    </w:rPr>
  </w:style>
  <w:style w:type="paragraph" w:customStyle="1" w:styleId="Smallfont0">
    <w:name w:val="Smallfont"/>
    <w:basedOn w:val="Normal"/>
    <w:uiPriority w:val="99"/>
    <w:qFormat/>
    <w:rsid w:val="000D221B"/>
    <w:rPr>
      <w:rFonts w:eastAsia="Times New Roman"/>
      <w:sz w:val="15"/>
    </w:rPr>
  </w:style>
  <w:style w:type="paragraph" w:customStyle="1" w:styleId="formatvorlage2">
    <w:name w:val="formatvorlage2"/>
    <w:basedOn w:val="Normal"/>
    <w:uiPriority w:val="99"/>
    <w:qFormat/>
    <w:rsid w:val="000D221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D221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D221B"/>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0D221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D221B"/>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0D221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D221B"/>
    <w:pPr>
      <w:ind w:left="144"/>
    </w:pPr>
    <w:rPr>
      <w:rFonts w:ascii="Georgia" w:eastAsia="Times New Roman" w:hAnsi="Georgia" w:cstheme="minorBidi"/>
      <w:lang w:val="x-none" w:eastAsia="x-none"/>
    </w:rPr>
  </w:style>
  <w:style w:type="paragraph" w:customStyle="1" w:styleId="deck">
    <w:name w:val="deck"/>
    <w:basedOn w:val="Normal"/>
    <w:uiPriority w:val="99"/>
    <w:qFormat/>
    <w:rsid w:val="000D221B"/>
    <w:pPr>
      <w:spacing w:before="100" w:beforeAutospacing="1" w:after="100" w:afterAutospacing="1"/>
    </w:pPr>
    <w:rPr>
      <w:rFonts w:eastAsia="Times New Roman"/>
      <w:sz w:val="24"/>
    </w:rPr>
  </w:style>
  <w:style w:type="paragraph" w:customStyle="1" w:styleId="i1">
    <w:name w:val="i1"/>
    <w:basedOn w:val="Normal"/>
    <w:uiPriority w:val="99"/>
    <w:qFormat/>
    <w:rsid w:val="000D221B"/>
    <w:pPr>
      <w:spacing w:before="100" w:beforeAutospacing="1" w:after="100" w:afterAutospacing="1"/>
    </w:pPr>
    <w:rPr>
      <w:rFonts w:eastAsia="Times New Roman"/>
      <w:sz w:val="24"/>
    </w:rPr>
  </w:style>
  <w:style w:type="paragraph" w:customStyle="1" w:styleId="question">
    <w:name w:val="question"/>
    <w:basedOn w:val="Normal"/>
    <w:uiPriority w:val="99"/>
    <w:qFormat/>
    <w:rsid w:val="000D221B"/>
    <w:pPr>
      <w:spacing w:before="100" w:beforeAutospacing="1" w:after="100" w:afterAutospacing="1"/>
    </w:pPr>
    <w:rPr>
      <w:rFonts w:eastAsia="Times New Roman"/>
      <w:sz w:val="24"/>
    </w:rPr>
  </w:style>
  <w:style w:type="paragraph" w:customStyle="1" w:styleId="bodycopy">
    <w:name w:val="bodycopy"/>
    <w:basedOn w:val="Normal"/>
    <w:uiPriority w:val="99"/>
    <w:qFormat/>
    <w:rsid w:val="000D221B"/>
    <w:pPr>
      <w:spacing w:before="100" w:beforeAutospacing="1" w:after="100" w:afterAutospacing="1"/>
    </w:pPr>
    <w:rPr>
      <w:rFonts w:eastAsia="Times New Roman"/>
      <w:sz w:val="24"/>
    </w:rPr>
  </w:style>
  <w:style w:type="paragraph" w:customStyle="1" w:styleId="Fifth">
    <w:name w:val="Fifth"/>
    <w:basedOn w:val="Normal"/>
    <w:link w:val="FifthChar"/>
    <w:qFormat/>
    <w:rsid w:val="000D221B"/>
    <w:rPr>
      <w:rFonts w:eastAsia="Calibri"/>
    </w:rPr>
  </w:style>
  <w:style w:type="paragraph" w:customStyle="1" w:styleId="NoteLevel22">
    <w:name w:val="Note Level 22"/>
    <w:basedOn w:val="Normal"/>
    <w:next w:val="Normal"/>
    <w:uiPriority w:val="99"/>
    <w:qFormat/>
    <w:rsid w:val="000D221B"/>
    <w:pPr>
      <w:keepNext/>
      <w:ind w:left="288" w:right="288"/>
    </w:pPr>
    <w:rPr>
      <w:rFonts w:eastAsia="MS Gothic"/>
      <w:szCs w:val="20"/>
    </w:rPr>
  </w:style>
  <w:style w:type="paragraph" w:customStyle="1" w:styleId="wp-caption-text">
    <w:name w:val="wp-caption-text"/>
    <w:basedOn w:val="Normal"/>
    <w:qFormat/>
    <w:rsid w:val="000D221B"/>
    <w:pPr>
      <w:spacing w:before="100" w:beforeAutospacing="1" w:after="100" w:afterAutospacing="1"/>
    </w:pPr>
    <w:rPr>
      <w:rFonts w:eastAsia="Times New Roman"/>
      <w:sz w:val="24"/>
    </w:rPr>
  </w:style>
  <w:style w:type="paragraph" w:customStyle="1" w:styleId="svarticle">
    <w:name w:val="svarticle"/>
    <w:basedOn w:val="Normal"/>
    <w:uiPriority w:val="99"/>
    <w:qFormat/>
    <w:rsid w:val="000D221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0D221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0D221B"/>
    <w:pPr>
      <w:spacing w:before="100" w:beforeAutospacing="1" w:after="100" w:afterAutospacing="1"/>
    </w:pPr>
  </w:style>
  <w:style w:type="paragraph" w:customStyle="1" w:styleId="description">
    <w:name w:val="description"/>
    <w:basedOn w:val="Normal"/>
    <w:uiPriority w:val="99"/>
    <w:qFormat/>
    <w:rsid w:val="000D221B"/>
    <w:pPr>
      <w:spacing w:before="100" w:beforeAutospacing="1" w:after="100" w:afterAutospacing="1"/>
    </w:pPr>
  </w:style>
  <w:style w:type="paragraph" w:customStyle="1" w:styleId="graf">
    <w:name w:val="graf"/>
    <w:basedOn w:val="Normal"/>
    <w:uiPriority w:val="99"/>
    <w:qFormat/>
    <w:rsid w:val="000D221B"/>
    <w:pPr>
      <w:spacing w:before="100" w:beforeAutospacing="1" w:after="100" w:afterAutospacing="1"/>
    </w:pPr>
  </w:style>
  <w:style w:type="paragraph" w:customStyle="1" w:styleId="column">
    <w:name w:val="column"/>
    <w:basedOn w:val="Normal"/>
    <w:uiPriority w:val="99"/>
    <w:qFormat/>
    <w:rsid w:val="000D221B"/>
    <w:pPr>
      <w:spacing w:before="100" w:beforeAutospacing="1" w:after="100" w:afterAutospacing="1"/>
    </w:pPr>
  </w:style>
  <w:style w:type="paragraph" w:customStyle="1" w:styleId="recirc-container">
    <w:name w:val="recirc-container"/>
    <w:basedOn w:val="Normal"/>
    <w:uiPriority w:val="99"/>
    <w:qFormat/>
    <w:rsid w:val="000D221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0D221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0D221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0D221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0D221B"/>
    <w:rPr>
      <w:rFonts w:ascii="Georgia" w:hAnsi="Georgia" w:hint="default"/>
      <w:i/>
      <w:iCs/>
      <w:color w:val="808080"/>
    </w:rPr>
  </w:style>
  <w:style w:type="character" w:customStyle="1" w:styleId="cardchar00">
    <w:name w:val="cardchar0"/>
    <w:basedOn w:val="DefaultParagraphFont"/>
    <w:rsid w:val="000D221B"/>
  </w:style>
  <w:style w:type="character" w:customStyle="1" w:styleId="UnderlineNon-bold">
    <w:name w:val="Underline Non - bold"/>
    <w:rsid w:val="000D221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D221B"/>
  </w:style>
  <w:style w:type="character" w:customStyle="1" w:styleId="StyleHeading4UnderlinedsmalltextGaramondChar">
    <w:name w:val="Style Heading 4Underlinedsmall text + Garamond Char"/>
    <w:link w:val="StyleHeading4UnderlinedsmalltextGaramond"/>
    <w:locked/>
    <w:rsid w:val="000D221B"/>
    <w:rPr>
      <w:rFonts w:ascii="Calibri" w:hAnsi="Calibri" w:cs="Calibri"/>
    </w:rPr>
  </w:style>
  <w:style w:type="character" w:customStyle="1" w:styleId="Heading5Char2">
    <w:name w:val="Heading 5 Char2"/>
    <w:rsid w:val="000D221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D221B"/>
    <w:rPr>
      <w:rFonts w:ascii="Arial" w:hAnsi="Arial" w:cs="Arial"/>
      <w:vanish/>
      <w:sz w:val="16"/>
      <w:szCs w:val="16"/>
    </w:rPr>
  </w:style>
  <w:style w:type="paragraph" w:styleId="z-TopofForm">
    <w:name w:val="HTML Top of Form"/>
    <w:basedOn w:val="Normal"/>
    <w:next w:val="Normal"/>
    <w:link w:val="z-TopofFormChar"/>
    <w:hidden/>
    <w:uiPriority w:val="99"/>
    <w:unhideWhenUsed/>
    <w:rsid w:val="000D221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D221B"/>
    <w:rPr>
      <w:rFonts w:ascii="Arial" w:hAnsi="Arial" w:cs="Arial"/>
      <w:vanish/>
      <w:sz w:val="16"/>
      <w:szCs w:val="16"/>
    </w:rPr>
  </w:style>
  <w:style w:type="character" w:customStyle="1" w:styleId="z-BottomofFormChar">
    <w:name w:val="z-Bottom of Form Char"/>
    <w:basedOn w:val="DefaultParagraphFont"/>
    <w:link w:val="z-BottomofForm"/>
    <w:uiPriority w:val="99"/>
    <w:rsid w:val="000D221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D221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D221B"/>
    <w:rPr>
      <w:rFonts w:ascii="Arial" w:hAnsi="Arial" w:cs="Arial"/>
      <w:vanish/>
      <w:sz w:val="16"/>
      <w:szCs w:val="16"/>
    </w:rPr>
  </w:style>
  <w:style w:type="character" w:customStyle="1" w:styleId="Style2CharChar">
    <w:name w:val="Style2 Char Char"/>
    <w:rsid w:val="000D221B"/>
    <w:rPr>
      <w:u w:val="thick"/>
      <w:lang w:val="en-US" w:eastAsia="en-US" w:bidi="ar-SA"/>
    </w:rPr>
  </w:style>
  <w:style w:type="character" w:customStyle="1" w:styleId="authordate1">
    <w:name w:val="authordate"/>
    <w:rsid w:val="000D221B"/>
  </w:style>
  <w:style w:type="character" w:customStyle="1" w:styleId="underline0">
    <w:name w:val="%underline"/>
    <w:rsid w:val="000D221B"/>
    <w:rPr>
      <w:rFonts w:ascii="Times New Roman" w:hAnsi="Times New Roman" w:cs="Times New Roman" w:hint="default"/>
      <w:strike w:val="0"/>
      <w:dstrike w:val="0"/>
      <w:sz w:val="16"/>
      <w:u w:val="none"/>
      <w:effect w:val="none"/>
    </w:rPr>
  </w:style>
  <w:style w:type="character" w:customStyle="1" w:styleId="AUNDERLINE0">
    <w:name w:val="AUNDERLINE"/>
    <w:qFormat/>
    <w:rsid w:val="000D221B"/>
    <w:rPr>
      <w:rFonts w:ascii="Times New Roman" w:hAnsi="Times New Roman" w:cs="Times New Roman" w:hint="default"/>
      <w:sz w:val="20"/>
      <w:u w:val="single"/>
    </w:rPr>
  </w:style>
  <w:style w:type="character" w:customStyle="1" w:styleId="UnderlinedCharChar">
    <w:name w:val="Underlined Char Char"/>
    <w:rsid w:val="000D221B"/>
    <w:rPr>
      <w:rFonts w:ascii="Garamond" w:hAnsi="Garamond" w:hint="default"/>
      <w:szCs w:val="28"/>
      <w:u w:val="single"/>
      <w:lang w:val="en-US" w:eastAsia="en-US" w:bidi="ar-SA"/>
    </w:rPr>
  </w:style>
  <w:style w:type="character" w:customStyle="1" w:styleId="slug-doi">
    <w:name w:val="slug-doi"/>
    <w:basedOn w:val="DefaultParagraphFont"/>
    <w:rsid w:val="000D221B"/>
  </w:style>
  <w:style w:type="character" w:customStyle="1" w:styleId="af">
    <w:name w:val="af"/>
    <w:basedOn w:val="DefaultParagraphFont"/>
    <w:rsid w:val="000D221B"/>
  </w:style>
  <w:style w:type="character" w:customStyle="1" w:styleId="ab">
    <w:name w:val="ab"/>
    <w:basedOn w:val="DefaultParagraphFont"/>
    <w:rsid w:val="000D221B"/>
  </w:style>
  <w:style w:type="character" w:customStyle="1" w:styleId="em">
    <w:name w:val="em"/>
    <w:basedOn w:val="DefaultParagraphFont"/>
    <w:rsid w:val="000D221B"/>
  </w:style>
  <w:style w:type="character" w:customStyle="1" w:styleId="au">
    <w:name w:val="au"/>
    <w:basedOn w:val="DefaultParagraphFont"/>
    <w:rsid w:val="000D221B"/>
  </w:style>
  <w:style w:type="character" w:customStyle="1" w:styleId="ti">
    <w:name w:val="ti"/>
    <w:basedOn w:val="DefaultParagraphFont"/>
    <w:rsid w:val="000D221B"/>
  </w:style>
  <w:style w:type="character" w:customStyle="1" w:styleId="subheadblue">
    <w:name w:val="subhead_blue"/>
    <w:basedOn w:val="DefaultParagraphFont"/>
    <w:rsid w:val="000D221B"/>
  </w:style>
  <w:style w:type="character" w:customStyle="1" w:styleId="affiliation">
    <w:name w:val="affiliation"/>
    <w:basedOn w:val="DefaultParagraphFont"/>
    <w:rsid w:val="000D221B"/>
  </w:style>
  <w:style w:type="character" w:customStyle="1" w:styleId="slug-doi-wrapper">
    <w:name w:val="slug-doi-wrapper"/>
    <w:basedOn w:val="DefaultParagraphFont"/>
    <w:rsid w:val="000D221B"/>
  </w:style>
  <w:style w:type="character" w:customStyle="1" w:styleId="slug-metadata-noteahead-of-print">
    <w:name w:val="slug-metadata-note ahead-of-print"/>
    <w:basedOn w:val="DefaultParagraphFont"/>
    <w:rsid w:val="000D221B"/>
  </w:style>
  <w:style w:type="character" w:customStyle="1" w:styleId="slug-ahead-of-print-date">
    <w:name w:val="slug-ahead-of-print-date"/>
    <w:basedOn w:val="DefaultParagraphFont"/>
    <w:rsid w:val="000D221B"/>
  </w:style>
  <w:style w:type="character" w:customStyle="1" w:styleId="medium-bold">
    <w:name w:val="medium-bold"/>
    <w:basedOn w:val="DefaultParagraphFont"/>
    <w:rsid w:val="000D221B"/>
  </w:style>
  <w:style w:type="character" w:customStyle="1" w:styleId="updated-short-citation">
    <w:name w:val="updated-short-citation"/>
    <w:basedOn w:val="DefaultParagraphFont"/>
    <w:rsid w:val="000D221B"/>
  </w:style>
  <w:style w:type="character" w:customStyle="1" w:styleId="goohl0">
    <w:name w:val="goohl0"/>
    <w:basedOn w:val="DefaultParagraphFont"/>
    <w:rsid w:val="000D221B"/>
  </w:style>
  <w:style w:type="character" w:customStyle="1" w:styleId="CharChar6">
    <w:name w:val="Char Char6"/>
    <w:rsid w:val="000D221B"/>
    <w:rPr>
      <w:rFonts w:ascii="Arial" w:hAnsi="Arial" w:cs="Arial" w:hint="default"/>
      <w:bCs/>
      <w:sz w:val="16"/>
      <w:szCs w:val="26"/>
      <w:lang w:val="en-US" w:eastAsia="en-US" w:bidi="ar-SA"/>
    </w:rPr>
  </w:style>
  <w:style w:type="character" w:customStyle="1" w:styleId="TagCharChar1">
    <w:name w:val="Tag Char Char1"/>
    <w:rsid w:val="000D221B"/>
    <w:rPr>
      <w:b/>
      <w:bCs w:val="0"/>
      <w:sz w:val="24"/>
      <w:szCs w:val="24"/>
      <w:lang w:val="en-US" w:eastAsia="en-US" w:bidi="ar-SA"/>
    </w:rPr>
  </w:style>
  <w:style w:type="character" w:customStyle="1" w:styleId="12TimesNewRoman">
    <w:name w:val="12 Times New Roman"/>
    <w:rsid w:val="000D221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D221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D221B"/>
    <w:rPr>
      <w:rFonts w:ascii="Times New Roman" w:hAnsi="Times New Roman" w:cs="Times New Roman" w:hint="default"/>
      <w:strike w:val="0"/>
      <w:dstrike w:val="0"/>
      <w:sz w:val="14"/>
      <w:u w:val="none"/>
      <w:effect w:val="none"/>
    </w:rPr>
  </w:style>
  <w:style w:type="character" w:customStyle="1" w:styleId="F8-UnderlineBold">
    <w:name w:val="F8 - Underline/Bold"/>
    <w:rsid w:val="000D221B"/>
    <w:rPr>
      <w:rFonts w:ascii="Times New Roman" w:hAnsi="Times New Roman" w:cs="Times New Roman" w:hint="default"/>
      <w:b/>
      <w:bCs w:val="0"/>
      <w:sz w:val="20"/>
      <w:u w:val="single"/>
    </w:rPr>
  </w:style>
  <w:style w:type="character" w:customStyle="1" w:styleId="F7-SmallFont">
    <w:name w:val="F7 - Small Font"/>
    <w:rsid w:val="000D221B"/>
    <w:rPr>
      <w:rFonts w:ascii="Times New Roman" w:hAnsi="Times New Roman" w:cs="Times New Roman" w:hint="default"/>
      <w:sz w:val="14"/>
    </w:rPr>
  </w:style>
  <w:style w:type="character" w:customStyle="1" w:styleId="Brief-Bold">
    <w:name w:val="Brief - Bold"/>
    <w:rsid w:val="000D221B"/>
    <w:rPr>
      <w:rFonts w:ascii="Times New Roman" w:hAnsi="Times New Roman" w:cs="Times New Roman" w:hint="default"/>
      <w:b/>
      <w:bCs w:val="0"/>
    </w:rPr>
  </w:style>
  <w:style w:type="character" w:customStyle="1" w:styleId="Card-Underline">
    <w:name w:val="Card - Underline"/>
    <w:rsid w:val="000D221B"/>
    <w:rPr>
      <w:rFonts w:ascii="Times New Roman" w:hAnsi="Times New Roman" w:cs="Times New Roman" w:hint="default"/>
      <w:u w:val="single"/>
    </w:rPr>
  </w:style>
  <w:style w:type="character" w:customStyle="1" w:styleId="beriefunderline">
    <w:name w:val="berief = underline"/>
    <w:rsid w:val="000D221B"/>
    <w:rPr>
      <w:rFonts w:ascii="Times New Roman" w:eastAsia="Times New Roman" w:hAnsi="Times New Roman" w:cs="Times New Roman" w:hint="default"/>
      <w:sz w:val="20"/>
      <w:u w:val="single"/>
    </w:rPr>
  </w:style>
  <w:style w:type="character" w:customStyle="1" w:styleId="BoldText10pt">
    <w:name w:val="Bold Text 10 pt"/>
    <w:rsid w:val="000D221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0D221B"/>
    <w:rPr>
      <w:i/>
      <w:iCs w:val="0"/>
    </w:rPr>
  </w:style>
  <w:style w:type="character" w:customStyle="1" w:styleId="eoeaheader">
    <w:name w:val="eoea_header"/>
    <w:basedOn w:val="DefaultParagraphFont"/>
    <w:rsid w:val="000D221B"/>
  </w:style>
  <w:style w:type="character" w:customStyle="1" w:styleId="SC4208902">
    <w:name w:val="SC.4.208902"/>
    <w:rsid w:val="000D221B"/>
    <w:rPr>
      <w:rFonts w:ascii="Century" w:hAnsi="Century" w:cs="Century" w:hint="default"/>
      <w:color w:val="000000"/>
      <w:sz w:val="22"/>
      <w:szCs w:val="22"/>
    </w:rPr>
  </w:style>
  <w:style w:type="character" w:customStyle="1" w:styleId="SC4208915">
    <w:name w:val="SC.4.208915"/>
    <w:rsid w:val="000D221B"/>
    <w:rPr>
      <w:rFonts w:ascii="Century" w:hAnsi="Century" w:cs="Century" w:hint="default"/>
      <w:color w:val="000000"/>
      <w:sz w:val="13"/>
      <w:szCs w:val="13"/>
    </w:rPr>
  </w:style>
  <w:style w:type="character" w:customStyle="1" w:styleId="SC273764">
    <w:name w:val="SC.2.73764"/>
    <w:rsid w:val="000D221B"/>
    <w:rPr>
      <w:rFonts w:ascii="Century" w:hAnsi="Century" w:cs="Century" w:hint="default"/>
      <w:color w:val="000000"/>
      <w:sz w:val="72"/>
      <w:szCs w:val="72"/>
    </w:rPr>
  </w:style>
  <w:style w:type="character" w:customStyle="1" w:styleId="SC273779">
    <w:name w:val="SC.2.73779"/>
    <w:rsid w:val="000D221B"/>
    <w:rPr>
      <w:rFonts w:ascii="Century" w:hAnsi="Century" w:cs="Century" w:hint="default"/>
      <w:color w:val="000000"/>
      <w:sz w:val="40"/>
      <w:szCs w:val="40"/>
    </w:rPr>
  </w:style>
  <w:style w:type="character" w:customStyle="1" w:styleId="SC273763">
    <w:name w:val="SC.2.73763"/>
    <w:rsid w:val="000D221B"/>
    <w:rPr>
      <w:rFonts w:ascii="Century" w:hAnsi="Century" w:cs="Century" w:hint="default"/>
      <w:b/>
      <w:bCs/>
      <w:color w:val="000000"/>
    </w:rPr>
  </w:style>
  <w:style w:type="character" w:customStyle="1" w:styleId="SC4208910">
    <w:name w:val="SC.4.208910"/>
    <w:rsid w:val="000D221B"/>
    <w:rPr>
      <w:rFonts w:ascii="Century" w:hAnsi="Century" w:cs="Century" w:hint="default"/>
      <w:color w:val="000000"/>
      <w:sz w:val="28"/>
      <w:szCs w:val="28"/>
    </w:rPr>
  </w:style>
  <w:style w:type="character" w:customStyle="1" w:styleId="SC4208911">
    <w:name w:val="SC.4.208911"/>
    <w:rsid w:val="000D221B"/>
    <w:rPr>
      <w:rFonts w:ascii="Century" w:hAnsi="Century" w:cs="Century" w:hint="default"/>
      <w:color w:val="000000"/>
    </w:rPr>
  </w:style>
  <w:style w:type="character" w:customStyle="1" w:styleId="articlesubtitle">
    <w:name w:val="article_sub_title"/>
    <w:basedOn w:val="DefaultParagraphFont"/>
    <w:rsid w:val="000D221B"/>
  </w:style>
  <w:style w:type="character" w:customStyle="1" w:styleId="newsdate2">
    <w:name w:val="news_date2"/>
    <w:basedOn w:val="DefaultParagraphFont"/>
    <w:rsid w:val="000D221B"/>
  </w:style>
  <w:style w:type="character" w:customStyle="1" w:styleId="readarticleheader">
    <w:name w:val="readarticleheader"/>
    <w:basedOn w:val="DefaultParagraphFont"/>
    <w:rsid w:val="000D221B"/>
  </w:style>
  <w:style w:type="character" w:customStyle="1" w:styleId="UnderlineChar20">
    <w:name w:val="Underline Char2"/>
    <w:rsid w:val="000D221B"/>
    <w:rPr>
      <w:rFonts w:ascii="Trebuchet MS" w:hAnsi="Trebuchet MS" w:hint="default"/>
      <w:u w:val="thick"/>
      <w:lang w:val="en-US" w:eastAsia="zh-CN" w:bidi="ar-SA"/>
    </w:rPr>
  </w:style>
  <w:style w:type="character" w:customStyle="1" w:styleId="BoldUnderliningChar">
    <w:name w:val="Bold Underlining Char"/>
    <w:rsid w:val="000D221B"/>
    <w:rPr>
      <w:rFonts w:ascii="Arial Narrow" w:eastAsia="Times New Roman" w:hAnsi="Arial Narrow" w:hint="default"/>
      <w:b/>
      <w:bCs w:val="0"/>
      <w:szCs w:val="24"/>
      <w:u w:val="single"/>
      <w:lang w:val="en-GB" w:eastAsia="en-US" w:bidi="ar-SA"/>
    </w:rPr>
  </w:style>
  <w:style w:type="character" w:customStyle="1" w:styleId="medium-normal1">
    <w:name w:val="medium-normal1"/>
    <w:rsid w:val="000D221B"/>
    <w:rPr>
      <w:rFonts w:ascii="Arial" w:hAnsi="Arial" w:cs="Arial" w:hint="default"/>
      <w:b w:val="0"/>
      <w:bCs w:val="0"/>
      <w:i w:val="0"/>
      <w:iCs w:val="0"/>
      <w:sz w:val="20"/>
      <w:szCs w:val="20"/>
    </w:rPr>
  </w:style>
  <w:style w:type="character" w:customStyle="1" w:styleId="UnderlinedCardChar0">
    <w:name w:val="Underlined Card Char"/>
    <w:rsid w:val="000D221B"/>
    <w:rPr>
      <w:rFonts w:ascii="Palatino Linotype" w:hAnsi="Palatino Linotype" w:hint="default"/>
      <w:u w:val="single"/>
      <w:lang w:val="en-US" w:eastAsia="en-US" w:bidi="ar-SA"/>
    </w:rPr>
  </w:style>
  <w:style w:type="character" w:customStyle="1" w:styleId="char">
    <w:name w:val="char"/>
    <w:basedOn w:val="DefaultParagraphFont"/>
    <w:rsid w:val="000D221B"/>
  </w:style>
  <w:style w:type="character" w:customStyle="1" w:styleId="UnderlineCharCharCharCharCharChar">
    <w:name w:val="Underline Char Char Char Char Char Char"/>
    <w:rsid w:val="000D221B"/>
    <w:rPr>
      <w:rFonts w:ascii="Arial Narrow" w:hAnsi="Arial Narrow" w:hint="default"/>
      <w:szCs w:val="24"/>
      <w:u w:val="single"/>
      <w:lang w:val="en-US" w:eastAsia="en-US" w:bidi="ar-SA"/>
    </w:rPr>
  </w:style>
  <w:style w:type="character" w:customStyle="1" w:styleId="klink">
    <w:name w:val="klink"/>
    <w:basedOn w:val="DefaultParagraphFont"/>
    <w:rsid w:val="000D221B"/>
  </w:style>
  <w:style w:type="character" w:customStyle="1" w:styleId="date10">
    <w:name w:val="date1"/>
    <w:basedOn w:val="DefaultParagraphFont"/>
    <w:rsid w:val="000D221B"/>
  </w:style>
  <w:style w:type="character" w:customStyle="1" w:styleId="bolding1">
    <w:name w:val="bolding1"/>
    <w:rsid w:val="000D221B"/>
    <w:rPr>
      <w:b/>
      <w:bCs/>
    </w:rPr>
  </w:style>
  <w:style w:type="character" w:customStyle="1" w:styleId="bookoptions1">
    <w:name w:val="book_options1"/>
    <w:rsid w:val="000D221B"/>
    <w:rPr>
      <w:b/>
      <w:bCs/>
      <w:color w:val="333366"/>
    </w:rPr>
  </w:style>
  <w:style w:type="character" w:customStyle="1" w:styleId="descriptionblock">
    <w:name w:val="description block"/>
    <w:basedOn w:val="DefaultParagraphFont"/>
    <w:rsid w:val="000D221B"/>
  </w:style>
  <w:style w:type="character" w:customStyle="1" w:styleId="detailsboxblock">
    <w:name w:val="detailsbox block"/>
    <w:basedOn w:val="DefaultParagraphFont"/>
    <w:rsid w:val="000D221B"/>
  </w:style>
  <w:style w:type="character" w:customStyle="1" w:styleId="Char3">
    <w:name w:val="Char3"/>
    <w:rsid w:val="000D221B"/>
    <w:rPr>
      <w:rFonts w:ascii="Arial" w:hAnsi="Arial" w:cs="Arial" w:hint="default"/>
      <w:bCs/>
      <w:u w:val="thick"/>
      <w:lang w:val="en-US" w:eastAsia="en-US" w:bidi="ar-SA"/>
    </w:rPr>
  </w:style>
  <w:style w:type="character" w:customStyle="1" w:styleId="texto11">
    <w:name w:val="texto11"/>
    <w:rsid w:val="000D221B"/>
    <w:rPr>
      <w:rFonts w:ascii="Arial" w:hAnsi="Arial" w:cs="Arial" w:hint="default"/>
      <w:b w:val="0"/>
      <w:bCs w:val="0"/>
      <w:i w:val="0"/>
      <w:iCs w:val="0"/>
      <w:caps w:val="0"/>
      <w:color w:val="000000"/>
      <w:sz w:val="26"/>
      <w:szCs w:val="26"/>
    </w:rPr>
  </w:style>
  <w:style w:type="character" w:customStyle="1" w:styleId="CardTagChar">
    <w:name w:val="Card Tag Char"/>
    <w:rsid w:val="000D221B"/>
    <w:rPr>
      <w:rFonts w:ascii="Arial Narrow" w:hAnsi="Arial Narrow" w:hint="default"/>
      <w:b/>
      <w:bCs w:val="0"/>
      <w:sz w:val="24"/>
      <w:szCs w:val="24"/>
      <w:lang w:val="en-US" w:eastAsia="en-US" w:bidi="ar-SA"/>
    </w:rPr>
  </w:style>
  <w:style w:type="character" w:customStyle="1" w:styleId="DebateCiteCharCharChar">
    <w:name w:val="Debate Cite Char Char Char"/>
    <w:rsid w:val="000D221B"/>
    <w:rPr>
      <w:b/>
      <w:bCs w:val="0"/>
      <w:sz w:val="32"/>
      <w:szCs w:val="32"/>
      <w:lang w:val="en-US" w:eastAsia="en-US" w:bidi="ar-SA"/>
    </w:rPr>
  </w:style>
  <w:style w:type="character" w:customStyle="1" w:styleId="TagChar3">
    <w:name w:val="Tag Char3"/>
    <w:rsid w:val="000D221B"/>
    <w:rPr>
      <w:rFonts w:ascii="Palatino Linotype" w:hAnsi="Palatino Linotype" w:hint="default"/>
      <w:b/>
      <w:bCs w:val="0"/>
      <w:sz w:val="24"/>
      <w:szCs w:val="24"/>
      <w:lang w:val="en-US" w:eastAsia="en-US" w:bidi="ar-SA"/>
    </w:rPr>
  </w:style>
  <w:style w:type="character" w:customStyle="1" w:styleId="TagandCiteChar">
    <w:name w:val="Tag and Cite Char"/>
    <w:rsid w:val="000D221B"/>
    <w:rPr>
      <w:color w:val="333333"/>
      <w:sz w:val="22"/>
      <w:szCs w:val="22"/>
      <w:lang w:val="en-US" w:eastAsia="en-US" w:bidi="ar-SA"/>
    </w:rPr>
  </w:style>
  <w:style w:type="character" w:customStyle="1" w:styleId="Style10ptBold">
    <w:name w:val="Style 10 pt Bold"/>
    <w:rsid w:val="000D221B"/>
    <w:rPr>
      <w:b/>
      <w:bCs/>
      <w:sz w:val="20"/>
    </w:rPr>
  </w:style>
  <w:style w:type="character" w:customStyle="1" w:styleId="text9">
    <w:name w:val="text9"/>
    <w:basedOn w:val="DefaultParagraphFont"/>
    <w:rsid w:val="000D221B"/>
  </w:style>
  <w:style w:type="character" w:customStyle="1" w:styleId="text21">
    <w:name w:val="text21"/>
    <w:basedOn w:val="DefaultParagraphFont"/>
    <w:rsid w:val="000D221B"/>
  </w:style>
  <w:style w:type="character" w:customStyle="1" w:styleId="text19">
    <w:name w:val="text19"/>
    <w:basedOn w:val="DefaultParagraphFont"/>
    <w:rsid w:val="000D221B"/>
  </w:style>
  <w:style w:type="character" w:customStyle="1" w:styleId="term2">
    <w:name w:val="term2"/>
    <w:rsid w:val="000D221B"/>
    <w:rPr>
      <w:b/>
      <w:bCs/>
    </w:rPr>
  </w:style>
  <w:style w:type="character" w:customStyle="1" w:styleId="pmterms12">
    <w:name w:val="pmterms12"/>
    <w:rsid w:val="000D221B"/>
    <w:rPr>
      <w:b/>
      <w:bCs/>
      <w:i w:val="0"/>
      <w:iCs w:val="0"/>
      <w:color w:val="000000"/>
    </w:rPr>
  </w:style>
  <w:style w:type="character" w:customStyle="1" w:styleId="ToReadChar">
    <w:name w:val="To Read Char"/>
    <w:rsid w:val="000D221B"/>
    <w:rPr>
      <w:rFonts w:ascii="Verdana" w:hAnsi="Verdana" w:hint="default"/>
      <w:b/>
      <w:bCs w:val="0"/>
      <w:szCs w:val="24"/>
      <w:u w:val="single"/>
      <w:lang w:val="en-US" w:eastAsia="en-US" w:bidi="ar-SA"/>
    </w:rPr>
  </w:style>
  <w:style w:type="character" w:customStyle="1" w:styleId="ToReadCharChar">
    <w:name w:val="To Read Char Char"/>
    <w:rsid w:val="000D221B"/>
    <w:rPr>
      <w:rFonts w:ascii="Verdana" w:hAnsi="Verdana" w:hint="default"/>
      <w:b/>
      <w:bCs w:val="0"/>
      <w:szCs w:val="24"/>
      <w:u w:val="single"/>
      <w:lang w:val="en-US" w:eastAsia="en-US" w:bidi="ar-SA"/>
    </w:rPr>
  </w:style>
  <w:style w:type="character" w:customStyle="1" w:styleId="bio">
    <w:name w:val="bio"/>
    <w:basedOn w:val="DefaultParagraphFont"/>
    <w:rsid w:val="000D221B"/>
  </w:style>
  <w:style w:type="character" w:customStyle="1" w:styleId="storytextstyle">
    <w:name w:val="storytextstyle"/>
    <w:basedOn w:val="DefaultParagraphFont"/>
    <w:rsid w:val="000D221B"/>
  </w:style>
  <w:style w:type="character" w:customStyle="1" w:styleId="cardunderlinedCharChar">
    <w:name w:val="card underlined Char Char"/>
    <w:rsid w:val="000D221B"/>
    <w:rPr>
      <w:rFonts w:ascii="Arial" w:hAnsi="Arial" w:cs="Arial" w:hint="default"/>
      <w:sz w:val="22"/>
      <w:szCs w:val="24"/>
      <w:u w:val="single"/>
      <w:lang w:val="en-US" w:eastAsia="en-US" w:bidi="ar-SA"/>
    </w:rPr>
  </w:style>
  <w:style w:type="character" w:customStyle="1" w:styleId="Style2Char0">
    <w:name w:val="Style2 Char"/>
    <w:rsid w:val="000D221B"/>
    <w:rPr>
      <w:rFonts w:ascii="Book Antiqua" w:hAnsi="Book Antiqua" w:hint="default"/>
      <w:u w:val="thick"/>
      <w:lang w:val="en-US" w:eastAsia="en-US" w:bidi="ar-SA"/>
    </w:rPr>
  </w:style>
  <w:style w:type="character" w:customStyle="1" w:styleId="Style2Char1">
    <w:name w:val="Style2 Char1"/>
    <w:rsid w:val="000D221B"/>
    <w:rPr>
      <w:rFonts w:ascii="Book Antiqua" w:hAnsi="Book Antiqua" w:hint="default"/>
      <w:szCs w:val="24"/>
      <w:u w:val="thick"/>
      <w:lang w:val="en-US" w:eastAsia="en-US" w:bidi="ar-SA"/>
    </w:rPr>
  </w:style>
  <w:style w:type="character" w:customStyle="1" w:styleId="articlehead21">
    <w:name w:val="articlehead21"/>
    <w:rsid w:val="000D221B"/>
    <w:rPr>
      <w:rFonts w:ascii="Arial" w:hAnsi="Arial" w:cs="Arial" w:hint="default"/>
      <w:b/>
      <w:bCs/>
      <w:color w:val="660000"/>
      <w:sz w:val="20"/>
      <w:szCs w:val="20"/>
    </w:rPr>
  </w:style>
  <w:style w:type="character" w:customStyle="1" w:styleId="TagCiteChar1">
    <w:name w:val="Tag/Cite Char1"/>
    <w:rsid w:val="000D221B"/>
    <w:rPr>
      <w:b/>
      <w:bCs w:val="0"/>
      <w:lang w:val="en-US" w:eastAsia="en-US" w:bidi="ar-SA"/>
    </w:rPr>
  </w:style>
  <w:style w:type="character" w:customStyle="1" w:styleId="goohl2">
    <w:name w:val="goohl2"/>
    <w:basedOn w:val="DefaultParagraphFont"/>
    <w:rsid w:val="000D221B"/>
  </w:style>
  <w:style w:type="character" w:customStyle="1" w:styleId="CardCharChar0">
    <w:name w:val="Card Char Char"/>
    <w:rsid w:val="000D221B"/>
    <w:rPr>
      <w:lang w:val="en-US" w:eastAsia="en-US" w:bidi="ar-SA"/>
    </w:rPr>
  </w:style>
  <w:style w:type="character" w:customStyle="1" w:styleId="BriefTitle1Char">
    <w:name w:val="Brief Title 1 Char"/>
    <w:rsid w:val="000D221B"/>
    <w:rPr>
      <w:b/>
      <w:bCs w:val="0"/>
      <w:u w:val="single"/>
      <w:lang w:val="en-US" w:eastAsia="en-US" w:bidi="ar-SA"/>
    </w:rPr>
  </w:style>
  <w:style w:type="character" w:customStyle="1" w:styleId="TagCiteCharChar">
    <w:name w:val="Tag/Cite Char Char"/>
    <w:rsid w:val="000D221B"/>
    <w:rPr>
      <w:b/>
      <w:bCs w:val="0"/>
      <w:lang w:val="en-US" w:eastAsia="en-US" w:bidi="ar-SA"/>
    </w:rPr>
  </w:style>
  <w:style w:type="character" w:customStyle="1" w:styleId="btx">
    <w:name w:val="btx"/>
    <w:basedOn w:val="DefaultParagraphFont"/>
    <w:rsid w:val="000D221B"/>
  </w:style>
  <w:style w:type="character" w:customStyle="1" w:styleId="CardChar10">
    <w:name w:val="Card Char1"/>
    <w:rsid w:val="000D221B"/>
    <w:rPr>
      <w:lang w:val="en-US" w:eastAsia="en-US" w:bidi="ar-SA"/>
    </w:rPr>
  </w:style>
  <w:style w:type="character" w:customStyle="1" w:styleId="prodgeneral1">
    <w:name w:val="prodgeneral1"/>
    <w:rsid w:val="000D221B"/>
    <w:rPr>
      <w:rFonts w:ascii="Verdana" w:hAnsi="Verdana" w:hint="default"/>
      <w:b w:val="0"/>
      <w:bCs w:val="0"/>
      <w:caps w:val="0"/>
      <w:color w:val="000000"/>
      <w:spacing w:val="0"/>
      <w:sz w:val="16"/>
      <w:szCs w:val="16"/>
    </w:rPr>
  </w:style>
  <w:style w:type="character" w:customStyle="1" w:styleId="summary1">
    <w:name w:val="summary1"/>
    <w:rsid w:val="000D221B"/>
    <w:rPr>
      <w:rFonts w:ascii="Arial" w:hAnsi="Arial" w:cs="Arial" w:hint="default"/>
      <w:sz w:val="18"/>
      <w:szCs w:val="18"/>
    </w:rPr>
  </w:style>
  <w:style w:type="character" w:customStyle="1" w:styleId="text3">
    <w:name w:val="text3"/>
    <w:basedOn w:val="DefaultParagraphFont"/>
    <w:rsid w:val="000D221B"/>
  </w:style>
  <w:style w:type="character" w:customStyle="1" w:styleId="cardtextsmallChar">
    <w:name w:val="card text small Char"/>
    <w:rsid w:val="000D221B"/>
    <w:rPr>
      <w:rFonts w:ascii="Arial Narrow" w:hAnsi="Arial Narrow" w:hint="default"/>
      <w:sz w:val="16"/>
      <w:szCs w:val="24"/>
      <w:lang w:val="en-US" w:eastAsia="en-US" w:bidi="ar-SA"/>
    </w:rPr>
  </w:style>
  <w:style w:type="character" w:customStyle="1" w:styleId="countrytitle1">
    <w:name w:val="countrytitle1"/>
    <w:rsid w:val="000D221B"/>
    <w:rPr>
      <w:rFonts w:ascii="Verdana" w:hAnsi="Verdana" w:hint="default"/>
      <w:b/>
      <w:bCs/>
      <w:color w:val="293643"/>
      <w:sz w:val="24"/>
      <w:szCs w:val="24"/>
    </w:rPr>
  </w:style>
  <w:style w:type="character" w:customStyle="1" w:styleId="storyheader1">
    <w:name w:val="storyheader1"/>
    <w:rsid w:val="000D221B"/>
    <w:rPr>
      <w:rFonts w:ascii="Verdana" w:hAnsi="Verdana" w:hint="default"/>
      <w:b/>
      <w:bCs/>
      <w:color w:val="000000"/>
      <w:sz w:val="21"/>
      <w:szCs w:val="21"/>
    </w:rPr>
  </w:style>
  <w:style w:type="character" w:customStyle="1" w:styleId="cardunderlinedChar0">
    <w:name w:val="card underlined Char"/>
    <w:rsid w:val="000D221B"/>
    <w:rPr>
      <w:rFonts w:ascii="Arial" w:hAnsi="Arial" w:cs="Arial" w:hint="default"/>
      <w:sz w:val="22"/>
      <w:szCs w:val="24"/>
      <w:u w:val="single"/>
      <w:lang w:val="en-US" w:eastAsia="en-US" w:bidi="ar-SA"/>
    </w:rPr>
  </w:style>
  <w:style w:type="character" w:customStyle="1" w:styleId="article1">
    <w:name w:val="article1"/>
    <w:rsid w:val="000D221B"/>
    <w:rPr>
      <w:rFonts w:ascii="Verdana" w:hAnsi="Verdana" w:hint="default"/>
      <w:color w:val="333333"/>
      <w:sz w:val="16"/>
      <w:szCs w:val="16"/>
    </w:rPr>
  </w:style>
  <w:style w:type="character" w:customStyle="1" w:styleId="story-posted-date1">
    <w:name w:val="story-posted-date1"/>
    <w:rsid w:val="000D221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D221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D221B"/>
  </w:style>
  <w:style w:type="character" w:customStyle="1" w:styleId="textmedium">
    <w:name w:val="textmedium"/>
    <w:basedOn w:val="DefaultParagraphFont"/>
    <w:rsid w:val="000D221B"/>
  </w:style>
  <w:style w:type="character" w:customStyle="1" w:styleId="citation1">
    <w:name w:val="citation1"/>
    <w:rsid w:val="000D221B"/>
    <w:rPr>
      <w:rFonts w:ascii="Verdana" w:hAnsi="Verdana" w:hint="default"/>
      <w:sz w:val="17"/>
      <w:szCs w:val="17"/>
    </w:rPr>
  </w:style>
  <w:style w:type="character" w:customStyle="1" w:styleId="hithighlite">
    <w:name w:val="hithighlite"/>
    <w:basedOn w:val="DefaultParagraphFont"/>
    <w:rsid w:val="000D221B"/>
  </w:style>
  <w:style w:type="character" w:customStyle="1" w:styleId="articlecontent">
    <w:name w:val="articlecontent"/>
    <w:basedOn w:val="DefaultParagraphFont"/>
    <w:rsid w:val="000D221B"/>
  </w:style>
  <w:style w:type="character" w:customStyle="1" w:styleId="fource1">
    <w:name w:val="fource1"/>
    <w:rsid w:val="000D221B"/>
    <w:rPr>
      <w:sz w:val="34"/>
      <w:szCs w:val="34"/>
    </w:rPr>
  </w:style>
  <w:style w:type="character" w:customStyle="1" w:styleId="LanguageStrikeChar">
    <w:name w:val="Language Strike Char"/>
    <w:rsid w:val="000D221B"/>
    <w:rPr>
      <w:rFonts w:ascii="Arial Narrow" w:hAnsi="Arial Narrow" w:hint="default"/>
      <w:strike/>
      <w:szCs w:val="24"/>
      <w:lang w:val="en-US" w:eastAsia="en-US" w:bidi="ar-SA"/>
    </w:rPr>
  </w:style>
  <w:style w:type="character" w:customStyle="1" w:styleId="normal11">
    <w:name w:val="normal1"/>
    <w:basedOn w:val="DefaultParagraphFont"/>
    <w:rsid w:val="000D221B"/>
  </w:style>
  <w:style w:type="character" w:customStyle="1" w:styleId="ds">
    <w:name w:val="ds"/>
    <w:basedOn w:val="DefaultParagraphFont"/>
    <w:rsid w:val="000D221B"/>
  </w:style>
  <w:style w:type="character" w:customStyle="1" w:styleId="UnderliningChar1">
    <w:name w:val="Underlining Char1"/>
    <w:rsid w:val="000D221B"/>
    <w:rPr>
      <w:rFonts w:ascii="Arial Narrow" w:hAnsi="Arial Narrow" w:hint="default"/>
      <w:szCs w:val="24"/>
      <w:u w:val="single"/>
      <w:lang w:val="en-US" w:eastAsia="en-US" w:bidi="ar-SA"/>
    </w:rPr>
  </w:style>
  <w:style w:type="character" w:customStyle="1" w:styleId="UnderliningChar2">
    <w:name w:val="Underlining Char2"/>
    <w:rsid w:val="000D221B"/>
    <w:rPr>
      <w:rFonts w:ascii="Arial Narrow" w:hAnsi="Arial Narrow" w:hint="default"/>
      <w:szCs w:val="24"/>
      <w:u w:val="single"/>
      <w:lang w:val="en-US" w:eastAsia="en-US" w:bidi="ar-SA"/>
    </w:rPr>
  </w:style>
  <w:style w:type="character" w:customStyle="1" w:styleId="MicroTextChar1">
    <w:name w:val="MicroText Char1"/>
    <w:rsid w:val="000D221B"/>
    <w:rPr>
      <w:rFonts w:ascii="Arial Narrow" w:hAnsi="Arial Narrow" w:hint="default"/>
      <w:sz w:val="12"/>
      <w:szCs w:val="24"/>
      <w:lang w:val="en-US" w:eastAsia="en-US" w:bidi="ar-SA"/>
    </w:rPr>
  </w:style>
  <w:style w:type="character" w:customStyle="1" w:styleId="DefaultPara">
    <w:name w:val="Default Para"/>
    <w:rsid w:val="000D221B"/>
    <w:rPr>
      <w:sz w:val="20"/>
    </w:rPr>
  </w:style>
  <w:style w:type="character" w:customStyle="1" w:styleId="SYSHYPERTEXT">
    <w:name w:val="SYS_HYPERTEXT"/>
    <w:rsid w:val="000D221B"/>
    <w:rPr>
      <w:color w:val="0000FF"/>
      <w:u w:val="single"/>
    </w:rPr>
  </w:style>
  <w:style w:type="character" w:customStyle="1" w:styleId="Hyperlink1">
    <w:name w:val="Hyperlink1"/>
    <w:rsid w:val="000D221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D221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D221B"/>
    <w:rPr>
      <w:rFonts w:ascii="Arial Narrow" w:hAnsi="Arial Narrow" w:hint="default"/>
      <w:noProof w:val="0"/>
      <w:szCs w:val="24"/>
      <w:u w:val="single"/>
      <w:lang w:val="en-US" w:eastAsia="en-US" w:bidi="ar-SA"/>
    </w:rPr>
  </w:style>
  <w:style w:type="character" w:customStyle="1" w:styleId="BlockHeading1Char">
    <w:name w:val="Block Heading 1 Char"/>
    <w:rsid w:val="000D221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D221B"/>
    <w:rPr>
      <w:b/>
      <w:bCs w:val="0"/>
      <w:sz w:val="24"/>
      <w:szCs w:val="24"/>
      <w:u w:val="single"/>
      <w:lang w:val="en-US" w:eastAsia="en-US" w:bidi="ar-SA"/>
    </w:rPr>
  </w:style>
  <w:style w:type="character" w:customStyle="1" w:styleId="StyleTagTimesNewRomanChar">
    <w:name w:val="Style Tag + Times New Roman Char"/>
    <w:rsid w:val="000D221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D221B"/>
    <w:rPr>
      <w:rFonts w:ascii="Arial Narrow" w:hAnsi="Arial Narrow" w:cs="Arial" w:hint="default"/>
      <w:b/>
      <w:bCs/>
      <w:iCs/>
      <w:sz w:val="24"/>
      <w:szCs w:val="28"/>
      <w:lang w:val="en-US" w:eastAsia="en-US" w:bidi="ar-SA"/>
    </w:rPr>
  </w:style>
  <w:style w:type="character" w:customStyle="1" w:styleId="UnderliningCharChar">
    <w:name w:val="Underlining Char Char"/>
    <w:rsid w:val="000D221B"/>
    <w:rPr>
      <w:rFonts w:ascii="Arial Narrow" w:hAnsi="Arial Narrow" w:hint="default"/>
      <w:szCs w:val="24"/>
      <w:u w:val="single"/>
      <w:lang w:val="en-US" w:eastAsia="en-US" w:bidi="ar-SA"/>
    </w:rPr>
  </w:style>
  <w:style w:type="character" w:customStyle="1" w:styleId="StyleArialNarrow12ptBold">
    <w:name w:val="Style Arial Narrow 12 pt Bold"/>
    <w:rsid w:val="000D221B"/>
    <w:rPr>
      <w:rFonts w:ascii="Arial Narrow" w:hAnsi="Arial Narrow" w:hint="default"/>
      <w:b/>
      <w:bCs/>
      <w:sz w:val="24"/>
    </w:rPr>
  </w:style>
  <w:style w:type="character" w:customStyle="1" w:styleId="Style1CharChar">
    <w:name w:val="Style1 Char Char"/>
    <w:rsid w:val="000D221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D221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D221B"/>
    <w:rPr>
      <w:noProof w:val="0"/>
      <w:u w:val="single"/>
      <w:lang w:val="en-US" w:eastAsia="en-US" w:bidi="ar-SA"/>
    </w:rPr>
  </w:style>
  <w:style w:type="character" w:customStyle="1" w:styleId="UnderlinedCharChar1">
    <w:name w:val="Underlined Char Char1"/>
    <w:rsid w:val="000D221B"/>
    <w:rPr>
      <w:rFonts w:ascii="Bell MT" w:eastAsia="Times New Roman" w:hAnsi="Bell MT" w:hint="default"/>
      <w:bCs/>
      <w:iCs/>
      <w:sz w:val="22"/>
      <w:u w:val="single"/>
    </w:rPr>
  </w:style>
  <w:style w:type="character" w:customStyle="1" w:styleId="Heading2CharChar2">
    <w:name w:val="Heading 2 Char Char2"/>
    <w:rsid w:val="000D221B"/>
    <w:rPr>
      <w:rFonts w:ascii="Arial" w:hAnsi="Arial" w:cs="Arial" w:hint="default"/>
      <w:b/>
      <w:bCs/>
      <w:iCs/>
      <w:sz w:val="22"/>
      <w:szCs w:val="28"/>
      <w:lang w:val="en-US" w:eastAsia="en-US" w:bidi="ar-SA"/>
    </w:rPr>
  </w:style>
  <w:style w:type="character" w:customStyle="1" w:styleId="doctitle">
    <w:name w:val="doctitle"/>
    <w:rsid w:val="000D221B"/>
  </w:style>
  <w:style w:type="character" w:customStyle="1" w:styleId="cardtext-underlined0">
    <w:name w:val="card text- underlined"/>
    <w:rsid w:val="000D221B"/>
    <w:rPr>
      <w:rFonts w:ascii="Garamond" w:hAnsi="Garamond" w:hint="default"/>
      <w:u w:val="single"/>
    </w:rPr>
  </w:style>
  <w:style w:type="character" w:customStyle="1" w:styleId="BodyText1">
    <w:name w:val="Body Text1"/>
    <w:basedOn w:val="DefaultParagraphFont"/>
    <w:rsid w:val="000D221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D221B"/>
  </w:style>
  <w:style w:type="character" w:customStyle="1" w:styleId="BriefTitleChar">
    <w:name w:val="Brief Title Char"/>
    <w:basedOn w:val="DefaultParagraphFont"/>
    <w:rsid w:val="000D221B"/>
    <w:rPr>
      <w:b/>
      <w:bCs w:val="0"/>
      <w:sz w:val="24"/>
      <w:szCs w:val="24"/>
      <w:u w:val="single"/>
      <w:lang w:val="en-US" w:eastAsia="en-US" w:bidi="ar-SA"/>
    </w:rPr>
  </w:style>
  <w:style w:type="character" w:customStyle="1" w:styleId="BriefTitle2Char">
    <w:name w:val="Brief Title 2 Char"/>
    <w:basedOn w:val="BriefTitleChar"/>
    <w:rsid w:val="000D221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D221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D221B"/>
    <w:rPr>
      <w:rFonts w:ascii="Georgia" w:hAnsi="Georgia" w:hint="default"/>
      <w:b/>
      <w:bCs w:val="0"/>
      <w:sz w:val="24"/>
    </w:rPr>
  </w:style>
  <w:style w:type="character" w:customStyle="1" w:styleId="Emphasis20">
    <w:name w:val="Emphasis 2"/>
    <w:uiPriority w:val="1"/>
    <w:qFormat/>
    <w:rsid w:val="000D221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D221B"/>
    <w:rPr>
      <w:rFonts w:ascii="AGaramond" w:hAnsi="AGaramond" w:cs="AGaramond" w:hint="default"/>
      <w:color w:val="211D1E"/>
      <w:sz w:val="14"/>
      <w:szCs w:val="14"/>
    </w:rPr>
  </w:style>
  <w:style w:type="character" w:customStyle="1" w:styleId="CharacterStyle2">
    <w:name w:val="Character Style 2"/>
    <w:uiPriority w:val="99"/>
    <w:rsid w:val="000D221B"/>
    <w:rPr>
      <w:sz w:val="20"/>
      <w:szCs w:val="20"/>
    </w:rPr>
  </w:style>
  <w:style w:type="character" w:customStyle="1" w:styleId="cross-head">
    <w:name w:val="cross-head"/>
    <w:rsid w:val="000D221B"/>
  </w:style>
  <w:style w:type="character" w:customStyle="1" w:styleId="dateline">
    <w:name w:val="dateline"/>
    <w:rsid w:val="000D221B"/>
  </w:style>
  <w:style w:type="character" w:customStyle="1" w:styleId="Subtitle1">
    <w:name w:val="Subtitle1"/>
    <w:rsid w:val="000D221B"/>
  </w:style>
  <w:style w:type="character" w:customStyle="1" w:styleId="metaorigin">
    <w:name w:val="meta_origin"/>
    <w:rsid w:val="000D221B"/>
  </w:style>
  <w:style w:type="character" w:customStyle="1" w:styleId="mandelbrotrefrag">
    <w:name w:val="mandelbrot_refrag"/>
    <w:rsid w:val="000D221B"/>
  </w:style>
  <w:style w:type="character" w:customStyle="1" w:styleId="eminfo">
    <w:name w:val="eminfo"/>
    <w:rsid w:val="000D221B"/>
  </w:style>
  <w:style w:type="character" w:customStyle="1" w:styleId="emhighlight">
    <w:name w:val="emhighlight"/>
    <w:rsid w:val="000D221B"/>
  </w:style>
  <w:style w:type="character" w:customStyle="1" w:styleId="name">
    <w:name w:val="name"/>
    <w:rsid w:val="000D221B"/>
  </w:style>
  <w:style w:type="character" w:customStyle="1" w:styleId="tkrname">
    <w:name w:val="tkrname"/>
    <w:rsid w:val="000D221B"/>
  </w:style>
  <w:style w:type="character" w:customStyle="1" w:styleId="tkrchange">
    <w:name w:val="tkrchange"/>
    <w:rsid w:val="000D221B"/>
  </w:style>
  <w:style w:type="character" w:customStyle="1" w:styleId="source-org">
    <w:name w:val="source-org"/>
    <w:rsid w:val="000D221B"/>
  </w:style>
  <w:style w:type="character" w:customStyle="1" w:styleId="updated">
    <w:name w:val="updated"/>
    <w:rsid w:val="000D221B"/>
  </w:style>
  <w:style w:type="character" w:customStyle="1" w:styleId="last">
    <w:name w:val="last"/>
    <w:rsid w:val="000D221B"/>
  </w:style>
  <w:style w:type="character" w:customStyle="1" w:styleId="Style11ptBoldUnderline1">
    <w:name w:val="Style 11 pt Bold Underline1"/>
    <w:rsid w:val="000D221B"/>
    <w:rPr>
      <w:b/>
      <w:bCs/>
      <w:sz w:val="20"/>
      <w:u w:val="single"/>
    </w:rPr>
  </w:style>
  <w:style w:type="character" w:customStyle="1" w:styleId="StyleStyleunderlineBold11pt">
    <w:name w:val="Style Style underline + Bold + 11 pt"/>
    <w:rsid w:val="000D221B"/>
    <w:rPr>
      <w:bCs/>
      <w:sz w:val="20"/>
      <w:u w:val="single"/>
    </w:rPr>
  </w:style>
  <w:style w:type="character" w:customStyle="1" w:styleId="StyleunderlineAsianTimesNewRomanBold">
    <w:name w:val="Style underline + (Asian) Times New Roman Bold"/>
    <w:rsid w:val="000D221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D221B"/>
    <w:rPr>
      <w:b/>
      <w:bCs/>
      <w:sz w:val="20"/>
      <w:u w:val="single"/>
      <w:bdr w:val="single" w:sz="4" w:space="0" w:color="auto" w:frame="1"/>
    </w:rPr>
  </w:style>
  <w:style w:type="character" w:customStyle="1" w:styleId="A5">
    <w:name w:val="A5"/>
    <w:uiPriority w:val="99"/>
    <w:rsid w:val="000D221B"/>
    <w:rPr>
      <w:rFonts w:ascii="Times New Roman" w:hAnsi="Times New Roman" w:cs="Times New Roman" w:hint="default"/>
      <w:color w:val="000000"/>
      <w:sz w:val="13"/>
      <w:szCs w:val="13"/>
    </w:rPr>
  </w:style>
  <w:style w:type="character" w:customStyle="1" w:styleId="quotepeekbase">
    <w:name w:val="quotepeekbase"/>
    <w:rsid w:val="000D221B"/>
  </w:style>
  <w:style w:type="character" w:customStyle="1" w:styleId="cardChar11">
    <w:name w:val="card Char1"/>
    <w:rsid w:val="000D221B"/>
    <w:rPr>
      <w:rFonts w:ascii="Calibri" w:eastAsia="Calibri" w:hAnsi="Calibri" w:cs="Calibri" w:hint="default"/>
      <w:sz w:val="24"/>
      <w:szCs w:val="22"/>
      <w:lang w:val="x-none" w:eastAsia="x-none"/>
    </w:rPr>
  </w:style>
  <w:style w:type="character" w:customStyle="1" w:styleId="NormalCard">
    <w:name w:val="Normal Card"/>
    <w:uiPriority w:val="1"/>
    <w:qFormat/>
    <w:rsid w:val="000D221B"/>
    <w:rPr>
      <w:rFonts w:ascii="Times New Roman" w:hAnsi="Times New Roman" w:cs="Times New Roman" w:hint="default"/>
      <w:sz w:val="24"/>
    </w:rPr>
  </w:style>
  <w:style w:type="character" w:customStyle="1" w:styleId="HighlightedUnderline0">
    <w:name w:val="Highlighted Underline"/>
    <w:uiPriority w:val="1"/>
    <w:qFormat/>
    <w:rsid w:val="000D221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D221B"/>
    <w:rPr>
      <w:rFonts w:ascii="Times New Roman" w:hAnsi="Times New Roman" w:cs="Times New Roman" w:hint="default"/>
      <w:sz w:val="16"/>
      <w:szCs w:val="16"/>
    </w:rPr>
  </w:style>
  <w:style w:type="character" w:customStyle="1" w:styleId="timebox">
    <w:name w:val="timebox"/>
    <w:rsid w:val="000D221B"/>
  </w:style>
  <w:style w:type="character" w:customStyle="1" w:styleId="Heading2Subtext">
    <w:name w:val="Heading 2 Subtext"/>
    <w:rsid w:val="000D221B"/>
    <w:rPr>
      <w:rFonts w:ascii="Times New Roman" w:hAnsi="Times New Roman" w:cs="Times New Roman" w:hint="default"/>
      <w:sz w:val="16"/>
    </w:rPr>
  </w:style>
  <w:style w:type="character" w:customStyle="1" w:styleId="-SmallText-">
    <w:name w:val="-Small Text-"/>
    <w:rsid w:val="000D221B"/>
    <w:rPr>
      <w:rFonts w:ascii="Garamond" w:hAnsi="Garamond" w:hint="default"/>
      <w:sz w:val="16"/>
    </w:rPr>
  </w:style>
  <w:style w:type="character" w:customStyle="1" w:styleId="label">
    <w:name w:val="label"/>
    <w:rsid w:val="000D221B"/>
  </w:style>
  <w:style w:type="character" w:customStyle="1" w:styleId="BoldUnderlineCharChar">
    <w:name w:val="BoldUnderline Char Char"/>
    <w:rsid w:val="000D221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D221B"/>
  </w:style>
  <w:style w:type="character" w:customStyle="1" w:styleId="FontStyle477">
    <w:name w:val="Font Style477"/>
    <w:basedOn w:val="DefaultParagraphFont"/>
    <w:uiPriority w:val="99"/>
    <w:rsid w:val="000D221B"/>
    <w:rPr>
      <w:rFonts w:ascii="Times New Roman" w:hAnsi="Times New Roman" w:cs="Times New Roman" w:hint="default"/>
      <w:sz w:val="18"/>
      <w:szCs w:val="18"/>
    </w:rPr>
  </w:style>
  <w:style w:type="character" w:customStyle="1" w:styleId="FontStyle505">
    <w:name w:val="Font Style505"/>
    <w:basedOn w:val="DefaultParagraphFont"/>
    <w:uiPriority w:val="99"/>
    <w:rsid w:val="000D221B"/>
    <w:rPr>
      <w:rFonts w:ascii="Times New Roman" w:hAnsi="Times New Roman" w:cs="Times New Roman" w:hint="default"/>
      <w:sz w:val="18"/>
      <w:szCs w:val="18"/>
    </w:rPr>
  </w:style>
  <w:style w:type="character" w:customStyle="1" w:styleId="FontStyle514">
    <w:name w:val="Font Style514"/>
    <w:basedOn w:val="DefaultParagraphFont"/>
    <w:uiPriority w:val="99"/>
    <w:rsid w:val="000D221B"/>
    <w:rPr>
      <w:rFonts w:ascii="Times New Roman" w:hAnsi="Times New Roman" w:cs="Times New Roman" w:hint="default"/>
      <w:sz w:val="14"/>
      <w:szCs w:val="14"/>
    </w:rPr>
  </w:style>
  <w:style w:type="character" w:customStyle="1" w:styleId="FontStyle500">
    <w:name w:val="Font Style500"/>
    <w:basedOn w:val="DefaultParagraphFont"/>
    <w:uiPriority w:val="99"/>
    <w:rsid w:val="000D221B"/>
    <w:rPr>
      <w:rFonts w:ascii="Times New Roman" w:hAnsi="Times New Roman" w:cs="Times New Roman" w:hint="default"/>
      <w:b/>
      <w:bCs/>
      <w:sz w:val="16"/>
      <w:szCs w:val="16"/>
    </w:rPr>
  </w:style>
  <w:style w:type="character" w:customStyle="1" w:styleId="CardCite1">
    <w:name w:val="CardCite1"/>
    <w:qFormat/>
    <w:rsid w:val="000D221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D221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D221B"/>
    <w:rPr>
      <w:rFonts w:ascii="Times New Roman" w:hAnsi="Times New Roman" w:cs="Times New Roman" w:hint="default"/>
      <w:b/>
      <w:bCs/>
      <w:sz w:val="22"/>
      <w:szCs w:val="22"/>
    </w:rPr>
  </w:style>
  <w:style w:type="character" w:customStyle="1" w:styleId="CharacterStyle3">
    <w:name w:val="Character Style 3"/>
    <w:uiPriority w:val="99"/>
    <w:rsid w:val="000D221B"/>
    <w:rPr>
      <w:rFonts w:ascii="Bookman Old Style" w:hAnsi="Bookman Old Style" w:cs="Bookman Old Style" w:hint="default"/>
      <w:spacing w:val="-5"/>
      <w:sz w:val="18"/>
      <w:szCs w:val="18"/>
    </w:rPr>
  </w:style>
  <w:style w:type="character" w:customStyle="1" w:styleId="Style8pt1">
    <w:name w:val="Style 8 pt1"/>
    <w:rsid w:val="000D221B"/>
    <w:rPr>
      <w:rFonts w:ascii="Georgia" w:hAnsi="Georgia" w:hint="default"/>
      <w:sz w:val="16"/>
    </w:rPr>
  </w:style>
  <w:style w:type="character" w:customStyle="1" w:styleId="UnderlineStyleChar7">
    <w:name w:val="Underline Style Char7"/>
    <w:rsid w:val="000D221B"/>
    <w:rPr>
      <w:rFonts w:ascii="Garamond" w:hAnsi="Garamond" w:hint="default"/>
      <w:sz w:val="22"/>
      <w:szCs w:val="24"/>
      <w:u w:val="single"/>
      <w:lang w:val="en-US" w:eastAsia="en-US" w:bidi="ar-SA"/>
    </w:rPr>
  </w:style>
  <w:style w:type="character" w:customStyle="1" w:styleId="StyleArial6ptBold">
    <w:name w:val="Style Arial 6 pt Bold"/>
    <w:rsid w:val="000D221B"/>
    <w:rPr>
      <w:rFonts w:ascii="Arial" w:hAnsi="Arial" w:cs="Arial" w:hint="default"/>
      <w:bCs/>
      <w:sz w:val="12"/>
    </w:rPr>
  </w:style>
  <w:style w:type="character" w:customStyle="1" w:styleId="Heading2Char5">
    <w:name w:val="Heading 2 Char5"/>
    <w:rsid w:val="000D221B"/>
    <w:rPr>
      <w:rFonts w:ascii="Garamond" w:hAnsi="Garamond" w:cs="Arial" w:hint="default"/>
      <w:b/>
      <w:bCs/>
      <w:iCs/>
      <w:sz w:val="24"/>
      <w:szCs w:val="28"/>
      <w:lang w:val="en-US" w:eastAsia="en-US" w:bidi="ar-SA"/>
    </w:rPr>
  </w:style>
  <w:style w:type="character" w:customStyle="1" w:styleId="TagGreg">
    <w:name w:val="TagGreg"/>
    <w:uiPriority w:val="1"/>
    <w:qFormat/>
    <w:rsid w:val="000D221B"/>
    <w:rPr>
      <w:b/>
      <w:bCs w:val="0"/>
      <w:sz w:val="24"/>
    </w:rPr>
  </w:style>
  <w:style w:type="character" w:customStyle="1" w:styleId="StyleDebateUnderline10pt">
    <w:name w:val="Style Debate Underline + 10 pt"/>
    <w:rsid w:val="000D221B"/>
    <w:rPr>
      <w:rFonts w:ascii="Times New Roman" w:hAnsi="Times New Roman" w:cs="Times New Roman" w:hint="default"/>
      <w:sz w:val="20"/>
      <w:szCs w:val="20"/>
      <w:u w:val="single"/>
    </w:rPr>
  </w:style>
  <w:style w:type="character" w:customStyle="1" w:styleId="underlinedCharChar0">
    <w:name w:val="underlined Char Char"/>
    <w:locked/>
    <w:rsid w:val="000D221B"/>
    <w:rPr>
      <w:u w:val="single"/>
    </w:rPr>
  </w:style>
  <w:style w:type="character" w:customStyle="1" w:styleId="SourceBold">
    <w:name w:val="Source Bold"/>
    <w:rsid w:val="000D221B"/>
    <w:rPr>
      <w:rFonts w:ascii="Arial Narrow" w:hAnsi="Arial Narrow" w:hint="default"/>
      <w:b/>
      <w:bCs w:val="0"/>
      <w:strike w:val="0"/>
      <w:dstrike w:val="0"/>
      <w:sz w:val="24"/>
      <w:u w:val="none"/>
      <w:effect w:val="none"/>
    </w:rPr>
  </w:style>
  <w:style w:type="character" w:customStyle="1" w:styleId="2xBoldUnderline">
    <w:name w:val="2x_Bold_Underline"/>
    <w:rsid w:val="000D221B"/>
    <w:rPr>
      <w:b/>
      <w:bCs/>
      <w:sz w:val="24"/>
      <w:u w:val="thick"/>
    </w:rPr>
  </w:style>
  <w:style w:type="character" w:customStyle="1" w:styleId="Dottedunderline">
    <w:name w:val="Dotted underline"/>
    <w:rsid w:val="000D221B"/>
    <w:rPr>
      <w:u w:val="dotted"/>
    </w:rPr>
  </w:style>
  <w:style w:type="character" w:customStyle="1" w:styleId="readChar">
    <w:name w:val="read Char"/>
    <w:rsid w:val="000D221B"/>
    <w:rPr>
      <w:szCs w:val="22"/>
      <w:u w:val="single"/>
      <w:lang w:val="en-US" w:eastAsia="en-US" w:bidi="ar-SA"/>
    </w:rPr>
  </w:style>
  <w:style w:type="character" w:customStyle="1" w:styleId="underlining0">
    <w:name w:val="underlining"/>
    <w:rsid w:val="000D221B"/>
    <w:rPr>
      <w:u w:val="single"/>
    </w:rPr>
  </w:style>
  <w:style w:type="character" w:customStyle="1" w:styleId="btitle">
    <w:name w:val="btitle"/>
    <w:rsid w:val="000D221B"/>
  </w:style>
  <w:style w:type="character" w:customStyle="1" w:styleId="green">
    <w:name w:val="green"/>
    <w:rsid w:val="000D221B"/>
  </w:style>
  <w:style w:type="character" w:customStyle="1" w:styleId="BodyText20">
    <w:name w:val="Body Text2"/>
    <w:rsid w:val="000D221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D221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D221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D221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D221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D221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D221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D221B"/>
    <w:rPr>
      <w:rFonts w:ascii="Sylfaen" w:hAnsi="Sylfaen" w:cs="Sylfaen" w:hint="default"/>
      <w:i/>
      <w:iCs/>
      <w:strike w:val="0"/>
      <w:dstrike w:val="0"/>
      <w:sz w:val="19"/>
      <w:szCs w:val="19"/>
      <w:u w:val="none"/>
      <w:effect w:val="none"/>
      <w:shd w:val="clear" w:color="auto" w:fill="FFFFFF"/>
    </w:rPr>
  </w:style>
  <w:style w:type="character" w:customStyle="1" w:styleId="1">
    <w:name w:val="1"/>
    <w:rsid w:val="000D221B"/>
    <w:rPr>
      <w:rFonts w:ascii="Arial" w:hAnsi="Arial" w:cs="Arial" w:hint="default"/>
      <w:bCs/>
      <w:sz w:val="20"/>
      <w:u w:val="single"/>
      <w:lang w:val="en-US" w:eastAsia="en-US" w:bidi="ar-SA"/>
    </w:rPr>
  </w:style>
  <w:style w:type="character" w:customStyle="1" w:styleId="CharChar31">
    <w:name w:val="Char Char31"/>
    <w:rsid w:val="000D221B"/>
    <w:rPr>
      <w:rFonts w:ascii="Arial" w:hAnsi="Arial" w:cs="Arial" w:hint="default"/>
      <w:b/>
      <w:bCs/>
      <w:iCs/>
      <w:lang w:val="en-US" w:eastAsia="en-US" w:bidi="ar-SA"/>
    </w:rPr>
  </w:style>
  <w:style w:type="character" w:customStyle="1" w:styleId="Subtitle2">
    <w:name w:val="Subtitle2"/>
    <w:rsid w:val="000D221B"/>
  </w:style>
  <w:style w:type="character" w:customStyle="1" w:styleId="drop">
    <w:name w:val="drop"/>
    <w:rsid w:val="000D221B"/>
  </w:style>
  <w:style w:type="character" w:customStyle="1" w:styleId="bioline">
    <w:name w:val="bioline"/>
    <w:rsid w:val="000D221B"/>
  </w:style>
  <w:style w:type="character" w:customStyle="1" w:styleId="articletitle0">
    <w:name w:val="article_title"/>
    <w:rsid w:val="000D221B"/>
  </w:style>
  <w:style w:type="character" w:customStyle="1" w:styleId="A4">
    <w:name w:val="A4"/>
    <w:uiPriority w:val="99"/>
    <w:rsid w:val="000D221B"/>
    <w:rPr>
      <w:color w:val="000000"/>
    </w:rPr>
  </w:style>
  <w:style w:type="character" w:customStyle="1" w:styleId="s2">
    <w:name w:val="s2"/>
    <w:rsid w:val="000D221B"/>
  </w:style>
  <w:style w:type="character" w:customStyle="1" w:styleId="s4">
    <w:name w:val="s4"/>
    <w:rsid w:val="000D221B"/>
  </w:style>
  <w:style w:type="character" w:customStyle="1" w:styleId="s5">
    <w:name w:val="s5"/>
    <w:rsid w:val="000D221B"/>
  </w:style>
  <w:style w:type="character" w:customStyle="1" w:styleId="cap">
    <w:name w:val="cap"/>
    <w:rsid w:val="000D221B"/>
  </w:style>
  <w:style w:type="character" w:customStyle="1" w:styleId="rightsnotice">
    <w:name w:val="rightsnotice"/>
    <w:rsid w:val="000D221B"/>
  </w:style>
  <w:style w:type="character" w:customStyle="1" w:styleId="Caption1">
    <w:name w:val="Caption1"/>
    <w:rsid w:val="000D221B"/>
  </w:style>
  <w:style w:type="character" w:customStyle="1" w:styleId="credit">
    <w:name w:val="credit"/>
    <w:rsid w:val="000D221B"/>
  </w:style>
  <w:style w:type="character" w:customStyle="1" w:styleId="scaps">
    <w:name w:val="scaps"/>
    <w:rsid w:val="000D221B"/>
  </w:style>
  <w:style w:type="character" w:customStyle="1" w:styleId="current-article">
    <w:name w:val="current-article"/>
    <w:rsid w:val="000D221B"/>
  </w:style>
  <w:style w:type="character" w:customStyle="1" w:styleId="related-current-indicator">
    <w:name w:val="related-current-indicator"/>
    <w:rsid w:val="000D221B"/>
  </w:style>
  <w:style w:type="character" w:customStyle="1" w:styleId="bylclear">
    <w:name w:val="bylclear"/>
    <w:rsid w:val="000D221B"/>
  </w:style>
  <w:style w:type="character" w:customStyle="1" w:styleId="timestamp">
    <w:name w:val="timestamp"/>
    <w:rsid w:val="000D221B"/>
  </w:style>
  <w:style w:type="character" w:customStyle="1" w:styleId="comments">
    <w:name w:val="comments"/>
    <w:rsid w:val="000D221B"/>
  </w:style>
  <w:style w:type="character" w:customStyle="1" w:styleId="essaytext">
    <w:name w:val="essaytext"/>
    <w:rsid w:val="000D221B"/>
  </w:style>
  <w:style w:type="character" w:customStyle="1" w:styleId="username">
    <w:name w:val="username"/>
    <w:rsid w:val="000D221B"/>
  </w:style>
  <w:style w:type="character" w:customStyle="1" w:styleId="toplinks">
    <w:name w:val="toplinks"/>
    <w:rsid w:val="000D221B"/>
  </w:style>
  <w:style w:type="character" w:customStyle="1" w:styleId="A3">
    <w:name w:val="A3"/>
    <w:uiPriority w:val="99"/>
    <w:rsid w:val="000D221B"/>
    <w:rPr>
      <w:rFonts w:ascii="Perpetua" w:hAnsi="Perpetua" w:cs="Perpetua" w:hint="default"/>
      <w:color w:val="000000"/>
      <w:sz w:val="15"/>
      <w:szCs w:val="15"/>
    </w:rPr>
  </w:style>
  <w:style w:type="character" w:customStyle="1" w:styleId="see">
    <w:name w:val="see"/>
    <w:rsid w:val="000D221B"/>
  </w:style>
  <w:style w:type="character" w:customStyle="1" w:styleId="first-letter">
    <w:name w:val="first-letter"/>
    <w:rsid w:val="000D221B"/>
  </w:style>
  <w:style w:type="character" w:customStyle="1" w:styleId="focusparagraph">
    <w:name w:val="focusparagraph"/>
    <w:rsid w:val="000D221B"/>
  </w:style>
  <w:style w:type="character" w:customStyle="1" w:styleId="lightblue">
    <w:name w:val="lightblue"/>
    <w:rsid w:val="000D221B"/>
  </w:style>
  <w:style w:type="character" w:customStyle="1" w:styleId="StyleUnderlineCharChar9pt">
    <w:name w:val="Style Underline Char Char + 9 pt"/>
    <w:rsid w:val="000D221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D221B"/>
  </w:style>
  <w:style w:type="character" w:customStyle="1" w:styleId="Title10">
    <w:name w:val="Title1"/>
    <w:rsid w:val="000D221B"/>
  </w:style>
  <w:style w:type="character" w:customStyle="1" w:styleId="BoldandUnderlineCharCharCharChar">
    <w:name w:val="Bold and Underline Char Char Char Char"/>
    <w:rsid w:val="000D221B"/>
    <w:rPr>
      <w:b/>
      <w:bCs w:val="0"/>
      <w:noProof w:val="0"/>
      <w:u w:val="single"/>
      <w:lang w:val="en-US" w:eastAsia="en-US" w:bidi="ar-SA"/>
    </w:rPr>
  </w:style>
  <w:style w:type="character" w:customStyle="1" w:styleId="FontStyle29">
    <w:name w:val="Font Style29"/>
    <w:uiPriority w:val="99"/>
    <w:rsid w:val="000D221B"/>
    <w:rPr>
      <w:rFonts w:ascii="Arial" w:hAnsi="Arial" w:cs="Arial" w:hint="default"/>
      <w:sz w:val="14"/>
      <w:szCs w:val="14"/>
    </w:rPr>
  </w:style>
  <w:style w:type="character" w:customStyle="1" w:styleId="CardsUnderlined">
    <w:name w:val="Cards Underlined"/>
    <w:rsid w:val="000D221B"/>
    <w:rPr>
      <w:rFonts w:ascii="Helvetica" w:hAnsi="Helvetica" w:cs="Helvetica" w:hint="default"/>
      <w:sz w:val="22"/>
      <w:szCs w:val="24"/>
      <w:u w:val="thick"/>
    </w:rPr>
  </w:style>
  <w:style w:type="character" w:customStyle="1" w:styleId="titles">
    <w:name w:val="titles"/>
    <w:rsid w:val="000D221B"/>
  </w:style>
  <w:style w:type="character" w:customStyle="1" w:styleId="articletext0">
    <w:name w:val="article_text"/>
    <w:rsid w:val="000D221B"/>
  </w:style>
  <w:style w:type="character" w:customStyle="1" w:styleId="contentauthor">
    <w:name w:val="contentauthor"/>
    <w:rsid w:val="000D221B"/>
  </w:style>
  <w:style w:type="character" w:customStyle="1" w:styleId="subarticleheader">
    <w:name w:val="subarticleheader"/>
    <w:rsid w:val="000D221B"/>
  </w:style>
  <w:style w:type="character" w:customStyle="1" w:styleId="spelle">
    <w:name w:val="spelle"/>
    <w:rsid w:val="000D221B"/>
  </w:style>
  <w:style w:type="character" w:customStyle="1" w:styleId="grame">
    <w:name w:val="grame"/>
    <w:rsid w:val="000D221B"/>
  </w:style>
  <w:style w:type="character" w:customStyle="1" w:styleId="newstitle1">
    <w:name w:val="newstitle1"/>
    <w:rsid w:val="000D221B"/>
  </w:style>
  <w:style w:type="character" w:customStyle="1" w:styleId="copy">
    <w:name w:val="copy"/>
    <w:rsid w:val="000D221B"/>
  </w:style>
  <w:style w:type="character" w:customStyle="1" w:styleId="topheadline">
    <w:name w:val="topheadline"/>
    <w:rsid w:val="000D221B"/>
  </w:style>
  <w:style w:type="character" w:customStyle="1" w:styleId="Stylereduce27pt">
    <w:name w:val="Style reduce2 + 7 pt"/>
    <w:rsid w:val="000D221B"/>
    <w:rPr>
      <w:rFonts w:ascii="Times New Roman" w:hAnsi="Times New Roman" w:cs="Arial" w:hint="default"/>
      <w:color w:val="000000"/>
      <w:sz w:val="14"/>
      <w:szCs w:val="22"/>
    </w:rPr>
  </w:style>
  <w:style w:type="character" w:customStyle="1" w:styleId="srtitle">
    <w:name w:val="srtitle"/>
    <w:rsid w:val="000D221B"/>
  </w:style>
  <w:style w:type="character" w:customStyle="1" w:styleId="st1">
    <w:name w:val="st1"/>
    <w:rsid w:val="000D221B"/>
  </w:style>
  <w:style w:type="character" w:customStyle="1" w:styleId="StyleStyleGaramond">
    <w:name w:val="Style Style Garamond +"/>
    <w:rsid w:val="000D221B"/>
    <w:rPr>
      <w:rFonts w:ascii="Garamond" w:hAnsi="Garamond" w:cs="Times New Roman" w:hint="default"/>
      <w:sz w:val="20"/>
    </w:rPr>
  </w:style>
  <w:style w:type="character" w:customStyle="1" w:styleId="quotechar0">
    <w:name w:val="quotechar"/>
    <w:rsid w:val="000D221B"/>
  </w:style>
  <w:style w:type="character" w:customStyle="1" w:styleId="boldunderline0">
    <w:name w:val="boldunderline"/>
    <w:rsid w:val="000D221B"/>
  </w:style>
  <w:style w:type="character" w:customStyle="1" w:styleId="A8">
    <w:name w:val="A8"/>
    <w:rsid w:val="000D221B"/>
    <w:rPr>
      <w:rFonts w:ascii="Scala" w:hAnsi="Scala" w:cs="Scala" w:hint="default"/>
      <w:color w:val="000000"/>
      <w:sz w:val="15"/>
      <w:szCs w:val="15"/>
    </w:rPr>
  </w:style>
  <w:style w:type="character" w:customStyle="1" w:styleId="A0">
    <w:name w:val="A0"/>
    <w:uiPriority w:val="99"/>
    <w:rsid w:val="000D221B"/>
    <w:rPr>
      <w:rFonts w:ascii="Scala" w:hAnsi="Scala" w:cs="Scala" w:hint="default"/>
      <w:color w:val="000000"/>
      <w:sz w:val="16"/>
      <w:szCs w:val="16"/>
    </w:rPr>
  </w:style>
  <w:style w:type="character" w:customStyle="1" w:styleId="Date11">
    <w:name w:val="Date11"/>
    <w:rsid w:val="000D221B"/>
  </w:style>
  <w:style w:type="character" w:customStyle="1" w:styleId="Boxout">
    <w:name w:val="Box out"/>
    <w:uiPriority w:val="1"/>
    <w:qFormat/>
    <w:rsid w:val="000D221B"/>
    <w:rPr>
      <w:rFonts w:ascii="Tahoma" w:hAnsi="Tahoma" w:cs="Tahoma" w:hint="default"/>
      <w:b/>
      <w:bCs w:val="0"/>
      <w:sz w:val="20"/>
      <w:u w:val="single"/>
      <w:bdr w:val="none" w:sz="0" w:space="0" w:color="auto" w:frame="1"/>
      <w:shd w:val="clear" w:color="auto" w:fill="A9E8F5"/>
    </w:rPr>
  </w:style>
  <w:style w:type="character" w:customStyle="1" w:styleId="metad">
    <w:name w:val="metad"/>
    <w:rsid w:val="000D221B"/>
  </w:style>
  <w:style w:type="character" w:customStyle="1" w:styleId="sifr-alternate">
    <w:name w:val="sifr-alternate"/>
    <w:rsid w:val="000D221B"/>
  </w:style>
  <w:style w:type="character" w:customStyle="1" w:styleId="justify1">
    <w:name w:val="justify1"/>
    <w:rsid w:val="000D221B"/>
  </w:style>
  <w:style w:type="character" w:customStyle="1" w:styleId="artbody1">
    <w:name w:val="art_body1"/>
    <w:rsid w:val="000D221B"/>
    <w:rPr>
      <w:rFonts w:ascii="Arial" w:hAnsi="Arial" w:cs="Arial" w:hint="default"/>
    </w:rPr>
  </w:style>
  <w:style w:type="character" w:customStyle="1" w:styleId="A1">
    <w:name w:val="A1"/>
    <w:uiPriority w:val="99"/>
    <w:rsid w:val="000D221B"/>
    <w:rPr>
      <w:rFonts w:ascii="Book Antiqua" w:hAnsi="Book Antiqua" w:cs="Book Antiqua" w:hint="default"/>
      <w:color w:val="221E1F"/>
      <w:sz w:val="22"/>
      <w:szCs w:val="22"/>
    </w:rPr>
  </w:style>
  <w:style w:type="character" w:customStyle="1" w:styleId="reality">
    <w:name w:val="reality"/>
    <w:rsid w:val="000D221B"/>
  </w:style>
  <w:style w:type="character" w:customStyle="1" w:styleId="text2">
    <w:name w:val="text2"/>
    <w:rsid w:val="000D221B"/>
  </w:style>
  <w:style w:type="character" w:customStyle="1" w:styleId="StyleUnderlineChar2CharChar11pt">
    <w:name w:val="Style Underline Char2 Char Char + 11 pt"/>
    <w:rsid w:val="000D221B"/>
    <w:rPr>
      <w:rFonts w:ascii="Times New Roman" w:hAnsi="Times New Roman" w:cs="Times New Roman" w:hint="default"/>
      <w:sz w:val="20"/>
      <w:u w:val="single"/>
    </w:rPr>
  </w:style>
  <w:style w:type="character" w:customStyle="1" w:styleId="StyleStyleBoldUnderline11pt">
    <w:name w:val="Style Style Bold Underline + 11 pt"/>
    <w:rsid w:val="000D221B"/>
    <w:rPr>
      <w:b/>
      <w:bCs/>
      <w:sz w:val="20"/>
      <w:u w:val="single"/>
    </w:rPr>
  </w:style>
  <w:style w:type="character" w:customStyle="1" w:styleId="articlehead2">
    <w:name w:val="articlehead2"/>
    <w:rsid w:val="000D221B"/>
  </w:style>
  <w:style w:type="character" w:customStyle="1" w:styleId="pronset">
    <w:name w:val="pronset"/>
    <w:rsid w:val="000D221B"/>
  </w:style>
  <w:style w:type="character" w:customStyle="1" w:styleId="prondelim">
    <w:name w:val="prondelim"/>
    <w:rsid w:val="000D221B"/>
  </w:style>
  <w:style w:type="character" w:customStyle="1" w:styleId="prontoggle">
    <w:name w:val="pron_toggle"/>
    <w:rsid w:val="000D221B"/>
  </w:style>
  <w:style w:type="character" w:customStyle="1" w:styleId="boldface">
    <w:name w:val="boldface"/>
    <w:rsid w:val="000D221B"/>
  </w:style>
  <w:style w:type="character" w:customStyle="1" w:styleId="secondary-bf">
    <w:name w:val="secondary-bf"/>
    <w:rsid w:val="000D221B"/>
  </w:style>
  <w:style w:type="table" w:styleId="ColorfulGrid-Accent1">
    <w:name w:val="Colorful Grid Accent 1"/>
    <w:basedOn w:val="TableNormal"/>
    <w:link w:val="ColorfulGrid-Accent1Char"/>
    <w:uiPriority w:val="29"/>
    <w:unhideWhenUsed/>
    <w:rsid w:val="000D221B"/>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D221B"/>
    <w:rPr>
      <w:rFonts w:ascii="Times New Roman" w:hAnsi="Times New Roman" w:cs="Times New Roman" w:hint="default"/>
      <w:iCs/>
      <w:color w:val="000000"/>
      <w:sz w:val="16"/>
    </w:rPr>
  </w:style>
  <w:style w:type="character" w:customStyle="1" w:styleId="Boxout0">
    <w:name w:val="Boxout"/>
    <w:uiPriority w:val="1"/>
    <w:qFormat/>
    <w:rsid w:val="000D221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D221B"/>
  </w:style>
  <w:style w:type="character" w:customStyle="1" w:styleId="pg">
    <w:name w:val="pg"/>
    <w:rsid w:val="000D221B"/>
  </w:style>
  <w:style w:type="character" w:customStyle="1" w:styleId="detailtitle">
    <w:name w:val="detailtitle"/>
    <w:rsid w:val="000D221B"/>
  </w:style>
  <w:style w:type="character" w:customStyle="1" w:styleId="storydate">
    <w:name w:val="storydate"/>
    <w:rsid w:val="000D221B"/>
  </w:style>
  <w:style w:type="character" w:customStyle="1" w:styleId="preloadwrap">
    <w:name w:val="preloadwrap"/>
    <w:rsid w:val="000D221B"/>
  </w:style>
  <w:style w:type="character" w:customStyle="1" w:styleId="creditwrap">
    <w:name w:val="creditwrap"/>
    <w:rsid w:val="000D221B"/>
  </w:style>
  <w:style w:type="character" w:customStyle="1" w:styleId="DefaultChar1">
    <w:name w:val="Default Char1"/>
    <w:rsid w:val="000D221B"/>
    <w:rPr>
      <w:noProof w:val="0"/>
      <w:color w:val="000000"/>
      <w:lang w:val="en-US" w:eastAsia="en-US" w:bidi="ar-SA"/>
    </w:rPr>
  </w:style>
  <w:style w:type="character" w:customStyle="1" w:styleId="textunderlineChar0">
    <w:name w:val="text underline Char"/>
    <w:rsid w:val="000D221B"/>
    <w:rPr>
      <w:sz w:val="24"/>
      <w:szCs w:val="22"/>
      <w:u w:val="thick"/>
      <w:lang w:val="en-US" w:eastAsia="en-US" w:bidi="ar-SA"/>
    </w:rPr>
  </w:style>
  <w:style w:type="character" w:customStyle="1" w:styleId="BoldChar">
    <w:name w:val="Bold Char"/>
    <w:rsid w:val="000D221B"/>
    <w:rPr>
      <w:rFonts w:ascii="Times New Roman" w:eastAsia="Times New Roman" w:hAnsi="Times New Roman" w:cs="Times New Roman" w:hint="default"/>
      <w:b/>
      <w:bCs w:val="0"/>
      <w:szCs w:val="24"/>
    </w:rPr>
  </w:style>
  <w:style w:type="character" w:customStyle="1" w:styleId="pmterms31">
    <w:name w:val="pmterms31"/>
    <w:rsid w:val="000D221B"/>
    <w:rPr>
      <w:b/>
      <w:bCs/>
      <w:i w:val="0"/>
      <w:iCs w:val="0"/>
      <w:color w:val="000000"/>
    </w:rPr>
  </w:style>
  <w:style w:type="character" w:customStyle="1" w:styleId="copyrightdescription">
    <w:name w:val="copyrightdescription"/>
    <w:rsid w:val="000D221B"/>
  </w:style>
  <w:style w:type="character" w:customStyle="1" w:styleId="ft01">
    <w:name w:val="ft01"/>
    <w:rsid w:val="000D221B"/>
    <w:rPr>
      <w:rFonts w:ascii="Times" w:hAnsi="Times" w:cs="Times" w:hint="default"/>
      <w:color w:val="000000"/>
      <w:sz w:val="14"/>
      <w:szCs w:val="14"/>
    </w:rPr>
  </w:style>
  <w:style w:type="character" w:customStyle="1" w:styleId="ft11">
    <w:name w:val="ft11"/>
    <w:rsid w:val="000D221B"/>
    <w:rPr>
      <w:rFonts w:ascii="Times" w:hAnsi="Times" w:cs="Times" w:hint="default"/>
      <w:color w:val="000000"/>
      <w:sz w:val="17"/>
      <w:szCs w:val="17"/>
    </w:rPr>
  </w:style>
  <w:style w:type="character" w:customStyle="1" w:styleId="ft21">
    <w:name w:val="ft21"/>
    <w:rsid w:val="000D221B"/>
    <w:rPr>
      <w:rFonts w:ascii="Times" w:hAnsi="Times" w:cs="Times" w:hint="default"/>
      <w:color w:val="000000"/>
      <w:sz w:val="15"/>
      <w:szCs w:val="15"/>
    </w:rPr>
  </w:style>
  <w:style w:type="character" w:customStyle="1" w:styleId="ft31">
    <w:name w:val="ft31"/>
    <w:rsid w:val="000D221B"/>
    <w:rPr>
      <w:rFonts w:ascii="Times" w:hAnsi="Times" w:cs="Times" w:hint="default"/>
      <w:color w:val="000000"/>
      <w:sz w:val="15"/>
      <w:szCs w:val="15"/>
    </w:rPr>
  </w:style>
  <w:style w:type="character" w:customStyle="1" w:styleId="dquo">
    <w:name w:val="dquo"/>
    <w:rsid w:val="000D221B"/>
  </w:style>
  <w:style w:type="character" w:customStyle="1" w:styleId="caps2">
    <w:name w:val="caps2"/>
    <w:rsid w:val="000D221B"/>
  </w:style>
  <w:style w:type="character" w:customStyle="1" w:styleId="CardsFont12ptCharCharCharChar">
    <w:name w:val="Cards + Font: 12 pt Char Char Char Char"/>
    <w:rsid w:val="000D221B"/>
    <w:rPr>
      <w:sz w:val="24"/>
      <w:szCs w:val="24"/>
      <w:u w:val="thick"/>
      <w:lang w:val="en-US" w:eastAsia="en-US" w:bidi="ar-SA"/>
    </w:rPr>
  </w:style>
  <w:style w:type="character" w:customStyle="1" w:styleId="ccs">
    <w:name w:val="c cs"/>
    <w:rsid w:val="000D221B"/>
  </w:style>
  <w:style w:type="character" w:customStyle="1" w:styleId="UnderlinedEvChar">
    <w:name w:val="Underlined Ev Char"/>
    <w:rsid w:val="000D221B"/>
    <w:rPr>
      <w:rFonts w:ascii="Times New Roman" w:eastAsia="Times New Roman" w:hAnsi="Times New Roman" w:cs="Times New Roman" w:hint="default"/>
      <w:szCs w:val="24"/>
      <w:u w:val="single"/>
    </w:rPr>
  </w:style>
  <w:style w:type="character" w:customStyle="1" w:styleId="dropshadow">
    <w:name w:val="dropshadow"/>
    <w:rsid w:val="000D221B"/>
  </w:style>
  <w:style w:type="character" w:customStyle="1" w:styleId="d05ws">
    <w:name w:val="d05ws"/>
    <w:rsid w:val="000D221B"/>
  </w:style>
  <w:style w:type="character" w:customStyle="1" w:styleId="rzibod">
    <w:name w:val="rzibod"/>
    <w:rsid w:val="000D221B"/>
  </w:style>
  <w:style w:type="character" w:customStyle="1" w:styleId="StyleBold1">
    <w:name w:val="Style Bold1"/>
    <w:rsid w:val="000D221B"/>
    <w:rPr>
      <w:rFonts w:ascii="Georgia" w:hAnsi="Georgia" w:hint="default"/>
      <w:b/>
      <w:bCs/>
      <w:sz w:val="22"/>
    </w:rPr>
  </w:style>
  <w:style w:type="character" w:customStyle="1" w:styleId="headertext">
    <w:name w:val="headertext"/>
    <w:rsid w:val="000D221B"/>
  </w:style>
  <w:style w:type="character" w:customStyle="1" w:styleId="endnote-reference">
    <w:name w:val="endnote-reference"/>
    <w:rsid w:val="000D221B"/>
  </w:style>
  <w:style w:type="character" w:customStyle="1" w:styleId="officialsname">
    <w:name w:val="official_s_name"/>
    <w:rsid w:val="000D221B"/>
  </w:style>
  <w:style w:type="character" w:customStyle="1" w:styleId="audience">
    <w:name w:val="audience"/>
    <w:rsid w:val="000D221B"/>
  </w:style>
  <w:style w:type="character" w:customStyle="1" w:styleId="A7">
    <w:name w:val="A7"/>
    <w:uiPriority w:val="99"/>
    <w:rsid w:val="000D221B"/>
    <w:rPr>
      <w:rFonts w:ascii="Myriad Pro" w:hAnsi="Myriad Pro" w:cs="Myriad Pro" w:hint="default"/>
      <w:color w:val="0066B1"/>
      <w:sz w:val="22"/>
      <w:szCs w:val="22"/>
    </w:rPr>
  </w:style>
  <w:style w:type="character" w:customStyle="1" w:styleId="normalchar">
    <w:name w:val="normal__char"/>
    <w:rsid w:val="000D221B"/>
  </w:style>
  <w:style w:type="character" w:customStyle="1" w:styleId="hyperlink002cheading0020100200028block0020title0029char">
    <w:name w:val="hyperlink_002cheading_00201_0020_0028block_0020title_0029__char"/>
    <w:rsid w:val="000D221B"/>
  </w:style>
  <w:style w:type="character" w:customStyle="1" w:styleId="underline002cstyle0020bold0020underlinechar">
    <w:name w:val="underline_002cstyle_0020bold_0020underline__char"/>
    <w:rsid w:val="000D221B"/>
  </w:style>
  <w:style w:type="character" w:customStyle="1" w:styleId="copyboldblack">
    <w:name w:val="copyboldblack"/>
    <w:rsid w:val="000D221B"/>
  </w:style>
  <w:style w:type="character" w:customStyle="1" w:styleId="copybold">
    <w:name w:val="copybold"/>
    <w:rsid w:val="000D221B"/>
  </w:style>
  <w:style w:type="character" w:customStyle="1" w:styleId="author-date0">
    <w:name w:val="author-date"/>
    <w:rsid w:val="000D221B"/>
  </w:style>
  <w:style w:type="character" w:customStyle="1" w:styleId="hidden">
    <w:name w:val="hidden"/>
    <w:rsid w:val="000D221B"/>
  </w:style>
  <w:style w:type="character" w:customStyle="1" w:styleId="articlebegin">
    <w:name w:val="articlebegin"/>
    <w:rsid w:val="000D221B"/>
  </w:style>
  <w:style w:type="character" w:customStyle="1" w:styleId="mediaoverlay">
    <w:name w:val="mediaoverlay"/>
    <w:rsid w:val="000D221B"/>
  </w:style>
  <w:style w:type="character" w:customStyle="1" w:styleId="blogcaption">
    <w:name w:val="blog_caption"/>
    <w:rsid w:val="000D221B"/>
  </w:style>
  <w:style w:type="character" w:customStyle="1" w:styleId="commnet-abuzz">
    <w:name w:val="commnet-abuzz"/>
    <w:rsid w:val="000D221B"/>
  </w:style>
  <w:style w:type="character" w:customStyle="1" w:styleId="fbconnectbuttontext">
    <w:name w:val="fbconnectbutton_text"/>
    <w:rsid w:val="000D221B"/>
  </w:style>
  <w:style w:type="character" w:customStyle="1" w:styleId="fbsharecountinner">
    <w:name w:val="fb_share_count_inner"/>
    <w:rsid w:val="000D221B"/>
  </w:style>
  <w:style w:type="character" w:customStyle="1" w:styleId="stbuttontext">
    <w:name w:val="stbuttontext"/>
    <w:rsid w:val="000D221B"/>
  </w:style>
  <w:style w:type="character" w:customStyle="1" w:styleId="source">
    <w:name w:val="source"/>
    <w:rsid w:val="000D221B"/>
  </w:style>
  <w:style w:type="character" w:customStyle="1" w:styleId="pubdate">
    <w:name w:val="pubdate"/>
    <w:rsid w:val="000D221B"/>
  </w:style>
  <w:style w:type="character" w:customStyle="1" w:styleId="grey">
    <w:name w:val="grey"/>
    <w:rsid w:val="000D221B"/>
  </w:style>
  <w:style w:type="character" w:customStyle="1" w:styleId="postdate">
    <w:name w:val="post_date"/>
    <w:rsid w:val="000D221B"/>
  </w:style>
  <w:style w:type="character" w:customStyle="1" w:styleId="bdx">
    <w:name w:val="bdx"/>
    <w:rsid w:val="000D221B"/>
  </w:style>
  <w:style w:type="character" w:customStyle="1" w:styleId="bdl">
    <w:name w:val="bdl"/>
    <w:rsid w:val="000D221B"/>
  </w:style>
  <w:style w:type="character" w:customStyle="1" w:styleId="breadcrumbitemcurrent">
    <w:name w:val="breadcrumbitemcurrent"/>
    <w:rsid w:val="000D221B"/>
  </w:style>
  <w:style w:type="character" w:customStyle="1" w:styleId="bbl">
    <w:name w:val="bbl"/>
    <w:rsid w:val="000D221B"/>
  </w:style>
  <w:style w:type="character" w:customStyle="1" w:styleId="Date2">
    <w:name w:val="Date2"/>
    <w:rsid w:val="000D221B"/>
  </w:style>
  <w:style w:type="character" w:customStyle="1" w:styleId="company">
    <w:name w:val="company"/>
    <w:rsid w:val="000D221B"/>
  </w:style>
  <w:style w:type="character" w:customStyle="1" w:styleId="itxtnewhookspan">
    <w:name w:val="itxtnewhookspan"/>
    <w:rsid w:val="000D221B"/>
  </w:style>
  <w:style w:type="character" w:customStyle="1" w:styleId="gstxthlt">
    <w:name w:val="gstxt_hlt"/>
    <w:rsid w:val="000D221B"/>
  </w:style>
  <w:style w:type="character" w:customStyle="1" w:styleId="SubtleEmphasis1">
    <w:name w:val="Subtle Emphasis1"/>
    <w:uiPriority w:val="19"/>
    <w:qFormat/>
    <w:rsid w:val="000D221B"/>
    <w:rPr>
      <w:rFonts w:ascii="Times New Roman" w:hAnsi="Times New Roman" w:cs="Times New Roman" w:hint="default"/>
      <w:b/>
      <w:bCs w:val="0"/>
      <w:iCs/>
      <w:color w:val="auto"/>
      <w:sz w:val="22"/>
    </w:rPr>
  </w:style>
  <w:style w:type="character" w:customStyle="1" w:styleId="StyleBoldRed">
    <w:name w:val="Style Bold Red"/>
    <w:rsid w:val="000D221B"/>
    <w:rPr>
      <w:b/>
      <w:bCs/>
      <w:color w:val="auto"/>
    </w:rPr>
  </w:style>
  <w:style w:type="character" w:customStyle="1" w:styleId="StyleTimesNewRoman8pt">
    <w:name w:val="Style Times New Roman 8 pt"/>
    <w:rsid w:val="000D221B"/>
    <w:rPr>
      <w:rFonts w:ascii="Georgia" w:hAnsi="Georgia" w:hint="default"/>
      <w:sz w:val="16"/>
    </w:rPr>
  </w:style>
  <w:style w:type="character" w:customStyle="1" w:styleId="StyleStyle7pt8pt">
    <w:name w:val="Style Style 7 pt + 8 pt"/>
    <w:rsid w:val="000D221B"/>
    <w:rPr>
      <w:sz w:val="16"/>
    </w:rPr>
  </w:style>
  <w:style w:type="character" w:customStyle="1" w:styleId="StyleStyleThickunderlineBold1">
    <w:name w:val="Style Style Thick underline + Bold1"/>
    <w:rsid w:val="000D221B"/>
    <w:rPr>
      <w:b/>
      <w:bCs/>
      <w:u w:val="thick"/>
    </w:rPr>
  </w:style>
  <w:style w:type="character" w:customStyle="1" w:styleId="StyleUnderline2">
    <w:name w:val="Style Underline2"/>
    <w:rsid w:val="000D221B"/>
    <w:rPr>
      <w:u w:val="single"/>
    </w:rPr>
  </w:style>
  <w:style w:type="character" w:customStyle="1" w:styleId="ShrinkText">
    <w:name w:val="Shrink Text"/>
    <w:rsid w:val="000D221B"/>
    <w:rPr>
      <w:sz w:val="16"/>
    </w:rPr>
  </w:style>
  <w:style w:type="character" w:customStyle="1" w:styleId="smallcaps">
    <w:name w:val="smallcaps"/>
    <w:rsid w:val="000D221B"/>
  </w:style>
  <w:style w:type="character" w:customStyle="1" w:styleId="goldbldtext">
    <w:name w:val="goldbldtext"/>
    <w:rsid w:val="000D221B"/>
  </w:style>
  <w:style w:type="character" w:customStyle="1" w:styleId="cardshighlight0">
    <w:name w:val="cardshighlight"/>
    <w:rsid w:val="000D221B"/>
  </w:style>
  <w:style w:type="character" w:customStyle="1" w:styleId="cardsfont12pt1">
    <w:name w:val="cardsfont12pt"/>
    <w:rsid w:val="000D221B"/>
  </w:style>
  <w:style w:type="character" w:customStyle="1" w:styleId="ft1">
    <w:name w:val="ft1"/>
    <w:rsid w:val="000D221B"/>
  </w:style>
  <w:style w:type="character" w:customStyle="1" w:styleId="ft6">
    <w:name w:val="ft6"/>
    <w:rsid w:val="000D221B"/>
  </w:style>
  <w:style w:type="character" w:customStyle="1" w:styleId="kicker">
    <w:name w:val="kicker"/>
    <w:rsid w:val="000D221B"/>
  </w:style>
  <w:style w:type="character" w:customStyle="1" w:styleId="backcontent">
    <w:name w:val="backcontent"/>
    <w:rsid w:val="000D221B"/>
  </w:style>
  <w:style w:type="character" w:customStyle="1" w:styleId="daystmp">
    <w:name w:val="daystmp"/>
    <w:rsid w:val="000D221B"/>
  </w:style>
  <w:style w:type="character" w:customStyle="1" w:styleId="cardsfont12ptchar">
    <w:name w:val="cardsfont12ptchar"/>
    <w:rsid w:val="000D221B"/>
  </w:style>
  <w:style w:type="character" w:customStyle="1" w:styleId="gal">
    <w:name w:val="gal"/>
    <w:rsid w:val="000D221B"/>
  </w:style>
  <w:style w:type="character" w:customStyle="1" w:styleId="submitted">
    <w:name w:val="submitted"/>
    <w:rsid w:val="000D221B"/>
  </w:style>
  <w:style w:type="character" w:customStyle="1" w:styleId="imagedateline">
    <w:name w:val="image_dateline"/>
    <w:rsid w:val="000D221B"/>
  </w:style>
  <w:style w:type="character" w:customStyle="1" w:styleId="authordatecharchar">
    <w:name w:val="authordatecharchar"/>
    <w:rsid w:val="000D221B"/>
  </w:style>
  <w:style w:type="character" w:customStyle="1" w:styleId="style1char0">
    <w:name w:val="style1char"/>
    <w:rsid w:val="000D221B"/>
  </w:style>
  <w:style w:type="character" w:customStyle="1" w:styleId="tagcharchar0">
    <w:name w:val="tagcharchar"/>
    <w:rsid w:val="000D221B"/>
  </w:style>
  <w:style w:type="character" w:customStyle="1" w:styleId="underlinedcharchar2">
    <w:name w:val="underlinedcharchar"/>
    <w:rsid w:val="000D221B"/>
  </w:style>
  <w:style w:type="character" w:customStyle="1" w:styleId="BoxedChar">
    <w:name w:val="Boxed Char"/>
    <w:rsid w:val="000D221B"/>
    <w:rPr>
      <w:rFonts w:ascii="Arial Narrow" w:hAnsi="Arial Narrow" w:hint="default"/>
      <w:b/>
      <w:bCs w:val="0"/>
      <w:sz w:val="18"/>
      <w:bdr w:val="single" w:sz="6" w:space="0" w:color="auto" w:frame="1"/>
    </w:rPr>
  </w:style>
  <w:style w:type="character" w:customStyle="1" w:styleId="Style11ptUnderline2">
    <w:name w:val="Style 11 pt Underline2"/>
    <w:rsid w:val="000D221B"/>
    <w:rPr>
      <w:sz w:val="20"/>
      <w:u w:val="single"/>
    </w:rPr>
  </w:style>
  <w:style w:type="character" w:customStyle="1" w:styleId="Style11ptBoldUnderline2">
    <w:name w:val="Style 11 pt Bold Underline2"/>
    <w:rsid w:val="000D221B"/>
    <w:rPr>
      <w:b/>
      <w:bCs/>
      <w:sz w:val="20"/>
      <w:u w:val="single"/>
    </w:rPr>
  </w:style>
  <w:style w:type="character" w:customStyle="1" w:styleId="nw">
    <w:name w:val="nw"/>
    <w:rsid w:val="000D221B"/>
  </w:style>
  <w:style w:type="character" w:customStyle="1" w:styleId="Styleunderline11ptBoldBorderSinglesolidlineAuto">
    <w:name w:val="Style underline + 11 pt Bold Border: : (Single solid line Auto ..."/>
    <w:rsid w:val="000D221B"/>
    <w:rPr>
      <w:b/>
      <w:bCs/>
      <w:sz w:val="20"/>
      <w:u w:val="single"/>
      <w:bdr w:val="single" w:sz="4" w:space="0" w:color="auto" w:frame="1"/>
    </w:rPr>
  </w:style>
  <w:style w:type="character" w:customStyle="1" w:styleId="cardCharCharChar1">
    <w:name w:val="card Char Char Char1"/>
    <w:rsid w:val="000D221B"/>
    <w:rPr>
      <w:lang w:val="en-US" w:eastAsia="en-US" w:bidi="ar-SA"/>
    </w:rPr>
  </w:style>
  <w:style w:type="character" w:customStyle="1" w:styleId="authors1">
    <w:name w:val="authors1"/>
    <w:rsid w:val="000D221B"/>
    <w:rPr>
      <w:rFonts w:ascii="Verdana" w:hAnsi="Verdana" w:hint="default"/>
      <w:b/>
      <w:bCs/>
      <w:color w:val="006699"/>
      <w:sz w:val="20"/>
      <w:szCs w:val="20"/>
    </w:rPr>
  </w:style>
  <w:style w:type="character" w:customStyle="1" w:styleId="headlinesectionlarge">
    <w:name w:val="headline_section_large"/>
    <w:rsid w:val="000D221B"/>
  </w:style>
  <w:style w:type="character" w:customStyle="1" w:styleId="Styleunderline11ptBlack">
    <w:name w:val="Style underline + 11 pt Black"/>
    <w:rsid w:val="000D221B"/>
    <w:rPr>
      <w:color w:val="000000"/>
      <w:sz w:val="20"/>
      <w:u w:val="single"/>
    </w:rPr>
  </w:style>
  <w:style w:type="character" w:customStyle="1" w:styleId="Styleunderline11ptBoldBlack">
    <w:name w:val="Style underline + 11 pt Bold Black"/>
    <w:rsid w:val="000D221B"/>
    <w:rPr>
      <w:b/>
      <w:bCs/>
      <w:color w:val="000000"/>
      <w:sz w:val="20"/>
      <w:u w:val="single"/>
    </w:rPr>
  </w:style>
  <w:style w:type="character" w:customStyle="1" w:styleId="Style11ptBoldBlackUnderline">
    <w:name w:val="Style 11 pt Bold Black Underline"/>
    <w:rsid w:val="000D221B"/>
    <w:rPr>
      <w:b/>
      <w:bCs/>
      <w:color w:val="000000"/>
      <w:sz w:val="20"/>
      <w:u w:val="single"/>
    </w:rPr>
  </w:style>
  <w:style w:type="character" w:customStyle="1" w:styleId="Style11ptBoldBlackUnderlineBorderSinglesolidline">
    <w:name w:val="Style 11 pt Bold Black Underline Border: : (Single solid line ..."/>
    <w:rsid w:val="000D221B"/>
    <w:rPr>
      <w:b/>
      <w:bCs/>
      <w:color w:val="000000"/>
      <w:sz w:val="20"/>
      <w:u w:val="single"/>
      <w:bdr w:val="single" w:sz="4" w:space="0" w:color="auto" w:frame="1"/>
    </w:rPr>
  </w:style>
  <w:style w:type="character" w:customStyle="1" w:styleId="StyleLatinMeridien-Italic11ptItalicUnderline">
    <w:name w:val="Style (Latin) Meridien-Italic 11 pt Italic Underline"/>
    <w:rsid w:val="000D221B"/>
    <w:rPr>
      <w:rFonts w:ascii="Meridien-Italic" w:hAnsi="Meridien-Italic" w:hint="default"/>
      <w:i/>
      <w:iCs/>
      <w:sz w:val="20"/>
      <w:u w:val="single"/>
    </w:rPr>
  </w:style>
  <w:style w:type="character" w:customStyle="1" w:styleId="Citation-AuthorDate">
    <w:name w:val="Citation - Author/Date"/>
    <w:rsid w:val="000D221B"/>
    <w:rPr>
      <w:b/>
      <w:bCs w:val="0"/>
      <w:smallCaps/>
      <w:sz w:val="24"/>
      <w:u w:val="single"/>
    </w:rPr>
  </w:style>
  <w:style w:type="character" w:customStyle="1" w:styleId="underlinestylechar0">
    <w:name w:val="underlinestylechar"/>
    <w:rsid w:val="000D221B"/>
  </w:style>
  <w:style w:type="character" w:customStyle="1" w:styleId="highlight">
    <w:name w:val="highlight"/>
    <w:rsid w:val="000D221B"/>
  </w:style>
  <w:style w:type="character" w:customStyle="1" w:styleId="DottedUnderline0">
    <w:name w:val="Dotted Underline"/>
    <w:rsid w:val="000D221B"/>
    <w:rPr>
      <w:rFonts w:ascii="Times New Roman" w:hAnsi="Times New Roman" w:cs="Times New Roman" w:hint="default"/>
      <w:sz w:val="20"/>
      <w:u w:val="dottedHeavy"/>
    </w:rPr>
  </w:style>
  <w:style w:type="character" w:customStyle="1" w:styleId="titleauthoretc">
    <w:name w:val="titleauthoretc"/>
    <w:rsid w:val="000D221B"/>
  </w:style>
  <w:style w:type="character" w:customStyle="1" w:styleId="labeltext">
    <w:name w:val="labeltext"/>
    <w:rsid w:val="000D221B"/>
  </w:style>
  <w:style w:type="character" w:customStyle="1" w:styleId="viewlink">
    <w:name w:val="viewlink"/>
    <w:rsid w:val="000D221B"/>
  </w:style>
  <w:style w:type="character" w:customStyle="1" w:styleId="share">
    <w:name w:val="share"/>
    <w:rsid w:val="000D221B"/>
  </w:style>
  <w:style w:type="character" w:customStyle="1" w:styleId="inlinkchart">
    <w:name w:val="inlink_chart"/>
    <w:rsid w:val="000D221B"/>
  </w:style>
  <w:style w:type="character" w:customStyle="1" w:styleId="underLight">
    <w:name w:val="underLight"/>
    <w:uiPriority w:val="1"/>
    <w:qFormat/>
    <w:rsid w:val="000D221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D221B"/>
  </w:style>
  <w:style w:type="character" w:customStyle="1" w:styleId="author-rss">
    <w:name w:val="author-rss"/>
    <w:rsid w:val="000D221B"/>
  </w:style>
  <w:style w:type="character" w:customStyle="1" w:styleId="fbsharecountwrapper">
    <w:name w:val="fb_share_count_wrapper"/>
    <w:rsid w:val="000D221B"/>
  </w:style>
  <w:style w:type="character" w:customStyle="1" w:styleId="fbbuttontext">
    <w:name w:val="fb_button_text"/>
    <w:rsid w:val="000D221B"/>
  </w:style>
  <w:style w:type="character" w:customStyle="1" w:styleId="hw">
    <w:name w:val="hw"/>
    <w:rsid w:val="000D221B"/>
  </w:style>
  <w:style w:type="character" w:customStyle="1" w:styleId="linktotop">
    <w:name w:val="linktotop"/>
    <w:rsid w:val="000D221B"/>
  </w:style>
  <w:style w:type="character" w:customStyle="1" w:styleId="maintextbldleft">
    <w:name w:val="maintextbldleft"/>
    <w:rsid w:val="000D221B"/>
  </w:style>
  <w:style w:type="character" w:customStyle="1" w:styleId="maintextleft">
    <w:name w:val="maintextleft"/>
    <w:rsid w:val="000D221B"/>
  </w:style>
  <w:style w:type="character" w:customStyle="1" w:styleId="descriptionstyle1block">
    <w:name w:val="description style1 block"/>
    <w:rsid w:val="000D221B"/>
  </w:style>
  <w:style w:type="character" w:customStyle="1" w:styleId="gutter-right-1">
    <w:name w:val="gutter-right-1"/>
    <w:basedOn w:val="DefaultParagraphFont"/>
    <w:rsid w:val="000D221B"/>
  </w:style>
  <w:style w:type="character" w:customStyle="1" w:styleId="ssl3">
    <w:name w:val="ss_l3"/>
    <w:rsid w:val="000D221B"/>
  </w:style>
  <w:style w:type="character" w:customStyle="1" w:styleId="FontStyle39">
    <w:name w:val="Font Style39"/>
    <w:uiPriority w:val="99"/>
    <w:rsid w:val="000D221B"/>
    <w:rPr>
      <w:rFonts w:ascii="Constantia" w:hAnsi="Constantia" w:cs="Constantia" w:hint="default"/>
      <w:b/>
      <w:bCs/>
      <w:sz w:val="18"/>
      <w:szCs w:val="18"/>
    </w:rPr>
  </w:style>
  <w:style w:type="character" w:customStyle="1" w:styleId="6">
    <w:name w:val="6"/>
    <w:rsid w:val="000D221B"/>
    <w:rPr>
      <w:rFonts w:ascii="Arial" w:hAnsi="Arial" w:cs="Arial" w:hint="default"/>
      <w:bCs/>
      <w:sz w:val="20"/>
      <w:u w:val="single"/>
      <w:lang w:val="en-US" w:eastAsia="en-US" w:bidi="ar-SA"/>
    </w:rPr>
  </w:style>
  <w:style w:type="character" w:customStyle="1" w:styleId="Header11">
    <w:name w:val="Header11"/>
    <w:rsid w:val="000D221B"/>
  </w:style>
  <w:style w:type="character" w:customStyle="1" w:styleId="posa">
    <w:name w:val="pos(a)"/>
    <w:basedOn w:val="DefaultParagraphFont"/>
    <w:rsid w:val="000D221B"/>
  </w:style>
  <w:style w:type="character" w:customStyle="1" w:styleId="u-hiddeninnarrowenv">
    <w:name w:val="u-hiddeninnarrowenv"/>
    <w:basedOn w:val="DefaultParagraphFont"/>
    <w:rsid w:val="000D221B"/>
  </w:style>
  <w:style w:type="character" w:customStyle="1" w:styleId="followbutton-bird">
    <w:name w:val="followbutton-bird"/>
    <w:basedOn w:val="DefaultParagraphFont"/>
    <w:rsid w:val="000D221B"/>
  </w:style>
  <w:style w:type="character" w:customStyle="1" w:styleId="tweetauthor-name">
    <w:name w:val="tweetauthor-name"/>
    <w:basedOn w:val="DefaultParagraphFont"/>
    <w:rsid w:val="000D221B"/>
  </w:style>
  <w:style w:type="character" w:customStyle="1" w:styleId="tweetauthor-verifiedbadge">
    <w:name w:val="tweetauthor-verifiedbadge"/>
    <w:basedOn w:val="DefaultParagraphFont"/>
    <w:rsid w:val="000D221B"/>
  </w:style>
  <w:style w:type="character" w:customStyle="1" w:styleId="tweetauthor-screenname">
    <w:name w:val="tweetauthor-screenname"/>
    <w:basedOn w:val="DefaultParagraphFont"/>
    <w:rsid w:val="000D221B"/>
  </w:style>
  <w:style w:type="character" w:customStyle="1" w:styleId="u-hiddenvisually">
    <w:name w:val="u-hiddenvisually"/>
    <w:basedOn w:val="DefaultParagraphFont"/>
    <w:rsid w:val="000D221B"/>
  </w:style>
  <w:style w:type="character" w:customStyle="1" w:styleId="tweetaction-stat">
    <w:name w:val="tweetaction-stat"/>
    <w:basedOn w:val="DefaultParagraphFont"/>
    <w:rsid w:val="000D221B"/>
  </w:style>
  <w:style w:type="character" w:customStyle="1" w:styleId="related">
    <w:name w:val="related"/>
    <w:basedOn w:val="DefaultParagraphFont"/>
    <w:rsid w:val="000D221B"/>
  </w:style>
  <w:style w:type="character" w:customStyle="1" w:styleId="related-content">
    <w:name w:val="related-content"/>
    <w:basedOn w:val="DefaultParagraphFont"/>
    <w:rsid w:val="000D221B"/>
  </w:style>
  <w:style w:type="character" w:customStyle="1" w:styleId="name-of-author">
    <w:name w:val="name-of-author"/>
    <w:basedOn w:val="DefaultParagraphFont"/>
    <w:rsid w:val="000D221B"/>
  </w:style>
  <w:style w:type="character" w:customStyle="1" w:styleId="first-name">
    <w:name w:val="first-name"/>
    <w:basedOn w:val="DefaultParagraphFont"/>
    <w:rsid w:val="000D221B"/>
  </w:style>
  <w:style w:type="character" w:customStyle="1" w:styleId="last-name">
    <w:name w:val="last-name"/>
    <w:basedOn w:val="DefaultParagraphFont"/>
    <w:rsid w:val="000D221B"/>
  </w:style>
  <w:style w:type="character" w:customStyle="1" w:styleId="caption10">
    <w:name w:val="caption1"/>
    <w:basedOn w:val="DefaultParagraphFont"/>
    <w:rsid w:val="000D221B"/>
  </w:style>
  <w:style w:type="character" w:customStyle="1" w:styleId="recirc-text">
    <w:name w:val="&quot;recirc-text”"/>
    <w:basedOn w:val="DefaultParagraphFont"/>
    <w:rsid w:val="000D221B"/>
  </w:style>
  <w:style w:type="character" w:customStyle="1" w:styleId="video-icon">
    <w:name w:val="video-icon"/>
    <w:basedOn w:val="DefaultParagraphFont"/>
    <w:rsid w:val="000D221B"/>
  </w:style>
  <w:style w:type="character" w:customStyle="1" w:styleId="powa-shot-play-btn-text">
    <w:name w:val="powa-shot-play-btn-text"/>
    <w:basedOn w:val="DefaultParagraphFont"/>
    <w:rsid w:val="000D221B"/>
  </w:style>
  <w:style w:type="character" w:customStyle="1" w:styleId="powa-shot-click">
    <w:name w:val="powa-shot-click"/>
    <w:basedOn w:val="DefaultParagraphFont"/>
    <w:rsid w:val="000D221B"/>
  </w:style>
  <w:style w:type="character" w:customStyle="1" w:styleId="wpv-blurb">
    <w:name w:val="wpv-blurb"/>
    <w:basedOn w:val="DefaultParagraphFont"/>
    <w:rsid w:val="000D221B"/>
  </w:style>
  <w:style w:type="character" w:customStyle="1" w:styleId="pb-caption">
    <w:name w:val="pb-caption"/>
    <w:basedOn w:val="DefaultParagraphFont"/>
    <w:rsid w:val="000D221B"/>
  </w:style>
  <w:style w:type="character" w:customStyle="1" w:styleId="Heading5Char1">
    <w:name w:val="Heading 5 Char1"/>
    <w:aliases w:val="Text Char1"/>
    <w:basedOn w:val="DefaultParagraphFont"/>
    <w:semiHidden/>
    <w:rsid w:val="000D221B"/>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0D221B"/>
    <w:rPr>
      <w:vertAlign w:val="baseline"/>
    </w:rPr>
  </w:style>
  <w:style w:type="character" w:customStyle="1" w:styleId="Heading7Char1">
    <w:name w:val="Heading 7 Char1"/>
    <w:basedOn w:val="DefaultParagraphFont"/>
    <w:semiHidden/>
    <w:rsid w:val="000D221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0D221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D221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D221B"/>
    <w:rPr>
      <w:rFonts w:ascii="Calibri" w:hAnsi="Calibri" w:cs="Calibri"/>
    </w:rPr>
  </w:style>
  <w:style w:type="numbering" w:customStyle="1" w:styleId="NoList2">
    <w:name w:val="No List2"/>
    <w:next w:val="NoList"/>
    <w:uiPriority w:val="99"/>
    <w:semiHidden/>
    <w:unhideWhenUsed/>
    <w:rsid w:val="000D221B"/>
  </w:style>
  <w:style w:type="numbering" w:customStyle="1" w:styleId="NoList3">
    <w:name w:val="No List3"/>
    <w:next w:val="NoList"/>
    <w:uiPriority w:val="99"/>
    <w:semiHidden/>
    <w:unhideWhenUsed/>
    <w:rsid w:val="000D221B"/>
  </w:style>
  <w:style w:type="numbering" w:customStyle="1" w:styleId="NoList4">
    <w:name w:val="No List4"/>
    <w:next w:val="NoList"/>
    <w:uiPriority w:val="99"/>
    <w:semiHidden/>
    <w:unhideWhenUsed/>
    <w:rsid w:val="000D221B"/>
  </w:style>
  <w:style w:type="numbering" w:customStyle="1" w:styleId="NoList5">
    <w:name w:val="No List5"/>
    <w:next w:val="NoList"/>
    <w:semiHidden/>
    <w:unhideWhenUsed/>
    <w:rsid w:val="000D221B"/>
  </w:style>
  <w:style w:type="paragraph" w:styleId="BlockText">
    <w:name w:val="Block Text"/>
    <w:basedOn w:val="Normal"/>
    <w:rsid w:val="000D221B"/>
    <w:pPr>
      <w:ind w:left="229" w:right="229"/>
    </w:pPr>
    <w:rPr>
      <w:rFonts w:ascii="Verdana" w:eastAsia="Times New Roman" w:hAnsi="Verdana"/>
      <w:szCs w:val="20"/>
    </w:rPr>
  </w:style>
  <w:style w:type="paragraph" w:styleId="NormalIndent">
    <w:name w:val="Normal Indent"/>
    <w:basedOn w:val="Normal"/>
    <w:rsid w:val="000D221B"/>
    <w:pPr>
      <w:ind w:left="720"/>
    </w:pPr>
    <w:rPr>
      <w:rFonts w:eastAsia="Times New Roman"/>
      <w:szCs w:val="20"/>
    </w:rPr>
  </w:style>
  <w:style w:type="paragraph" w:styleId="EnvelopeReturn">
    <w:name w:val="envelope return"/>
    <w:basedOn w:val="Normal"/>
    <w:rsid w:val="000D221B"/>
    <w:rPr>
      <w:rFonts w:eastAsia="Times New Roman"/>
      <w:sz w:val="24"/>
      <w:szCs w:val="20"/>
    </w:rPr>
  </w:style>
  <w:style w:type="paragraph" w:styleId="EnvelopeAddress">
    <w:name w:val="envelope address"/>
    <w:basedOn w:val="Normal"/>
    <w:rsid w:val="000D221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0D221B"/>
  </w:style>
  <w:style w:type="numbering" w:customStyle="1" w:styleId="NoList7">
    <w:name w:val="No List7"/>
    <w:next w:val="NoList"/>
    <w:semiHidden/>
    <w:unhideWhenUsed/>
    <w:rsid w:val="000D221B"/>
  </w:style>
  <w:style w:type="paragraph" w:styleId="ListBullet">
    <w:name w:val="List Bullet"/>
    <w:basedOn w:val="Normal"/>
    <w:link w:val="ListBulletChar"/>
    <w:uiPriority w:val="99"/>
    <w:unhideWhenUsed/>
    <w:rsid w:val="000D221B"/>
    <w:pPr>
      <w:tabs>
        <w:tab w:val="num" w:pos="360"/>
      </w:tabs>
      <w:ind w:left="360" w:hanging="360"/>
      <w:contextualSpacing/>
    </w:pPr>
    <w:rPr>
      <w:rFonts w:eastAsia="Calibri"/>
    </w:rPr>
  </w:style>
  <w:style w:type="table" w:styleId="MediumGrid1">
    <w:name w:val="Medium Grid 1"/>
    <w:basedOn w:val="TableNormal"/>
    <w:uiPriority w:val="67"/>
    <w:rsid w:val="000D221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D221B"/>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0D221B"/>
  </w:style>
  <w:style w:type="numbering" w:customStyle="1" w:styleId="NoList111">
    <w:name w:val="No List111"/>
    <w:next w:val="NoList"/>
    <w:uiPriority w:val="99"/>
    <w:semiHidden/>
    <w:unhideWhenUsed/>
    <w:rsid w:val="000D221B"/>
  </w:style>
  <w:style w:type="numbering" w:customStyle="1" w:styleId="NoList1111">
    <w:name w:val="No List1111"/>
    <w:next w:val="NoList"/>
    <w:uiPriority w:val="99"/>
    <w:semiHidden/>
    <w:unhideWhenUsed/>
    <w:rsid w:val="000D221B"/>
  </w:style>
  <w:style w:type="numbering" w:customStyle="1" w:styleId="NoList11111">
    <w:name w:val="No List11111"/>
    <w:next w:val="NoList"/>
    <w:uiPriority w:val="99"/>
    <w:semiHidden/>
    <w:unhideWhenUsed/>
    <w:rsid w:val="000D221B"/>
  </w:style>
  <w:style w:type="numbering" w:customStyle="1" w:styleId="NoList111111">
    <w:name w:val="No List111111"/>
    <w:next w:val="NoList"/>
    <w:uiPriority w:val="99"/>
    <w:semiHidden/>
    <w:unhideWhenUsed/>
    <w:rsid w:val="000D221B"/>
  </w:style>
  <w:style w:type="numbering" w:customStyle="1" w:styleId="NoList1111111">
    <w:name w:val="No List1111111"/>
    <w:next w:val="NoList"/>
    <w:uiPriority w:val="99"/>
    <w:semiHidden/>
    <w:unhideWhenUsed/>
    <w:rsid w:val="000D221B"/>
  </w:style>
  <w:style w:type="numbering" w:customStyle="1" w:styleId="NoList11111111">
    <w:name w:val="No List11111111"/>
    <w:next w:val="NoList"/>
    <w:uiPriority w:val="99"/>
    <w:semiHidden/>
    <w:unhideWhenUsed/>
    <w:rsid w:val="000D221B"/>
  </w:style>
  <w:style w:type="numbering" w:customStyle="1" w:styleId="NoList111111111">
    <w:name w:val="No List111111111"/>
    <w:next w:val="NoList"/>
    <w:uiPriority w:val="99"/>
    <w:semiHidden/>
    <w:unhideWhenUsed/>
    <w:rsid w:val="000D221B"/>
  </w:style>
  <w:style w:type="numbering" w:customStyle="1" w:styleId="NoList1111111111">
    <w:name w:val="No List1111111111"/>
    <w:next w:val="NoList"/>
    <w:uiPriority w:val="99"/>
    <w:semiHidden/>
    <w:unhideWhenUsed/>
    <w:rsid w:val="000D221B"/>
  </w:style>
  <w:style w:type="numbering" w:customStyle="1" w:styleId="NoList11111111111">
    <w:name w:val="No List11111111111"/>
    <w:next w:val="NoList"/>
    <w:uiPriority w:val="99"/>
    <w:semiHidden/>
    <w:unhideWhenUsed/>
    <w:rsid w:val="000D221B"/>
  </w:style>
  <w:style w:type="numbering" w:customStyle="1" w:styleId="NoList111111111111">
    <w:name w:val="No List111111111111"/>
    <w:next w:val="NoList"/>
    <w:uiPriority w:val="99"/>
    <w:semiHidden/>
    <w:unhideWhenUsed/>
    <w:rsid w:val="000D221B"/>
  </w:style>
  <w:style w:type="numbering" w:customStyle="1" w:styleId="NoList1111111111111">
    <w:name w:val="No List1111111111111"/>
    <w:next w:val="NoList"/>
    <w:uiPriority w:val="99"/>
    <w:semiHidden/>
    <w:unhideWhenUsed/>
    <w:rsid w:val="000D221B"/>
  </w:style>
  <w:style w:type="numbering" w:customStyle="1" w:styleId="NoList11111111111111">
    <w:name w:val="No List11111111111111"/>
    <w:next w:val="NoList"/>
    <w:uiPriority w:val="99"/>
    <w:semiHidden/>
    <w:unhideWhenUsed/>
    <w:rsid w:val="000D221B"/>
  </w:style>
  <w:style w:type="numbering" w:customStyle="1" w:styleId="NoList111111111111111">
    <w:name w:val="No List111111111111111"/>
    <w:next w:val="NoList"/>
    <w:uiPriority w:val="99"/>
    <w:semiHidden/>
    <w:unhideWhenUsed/>
    <w:rsid w:val="000D221B"/>
  </w:style>
  <w:style w:type="numbering" w:customStyle="1" w:styleId="NoList1111111111111111">
    <w:name w:val="No List1111111111111111"/>
    <w:next w:val="NoList"/>
    <w:uiPriority w:val="99"/>
    <w:semiHidden/>
    <w:unhideWhenUsed/>
    <w:rsid w:val="000D221B"/>
  </w:style>
  <w:style w:type="numbering" w:customStyle="1" w:styleId="NoList11111111111111111">
    <w:name w:val="No List11111111111111111"/>
    <w:next w:val="NoList"/>
    <w:uiPriority w:val="99"/>
    <w:semiHidden/>
    <w:unhideWhenUsed/>
    <w:rsid w:val="000D221B"/>
  </w:style>
  <w:style w:type="character" w:customStyle="1" w:styleId="FontStyle220">
    <w:name w:val="Font Style220"/>
    <w:basedOn w:val="DefaultParagraphFont"/>
    <w:uiPriority w:val="99"/>
    <w:rsid w:val="000D221B"/>
    <w:rPr>
      <w:rFonts w:ascii="Candara" w:hAnsi="Candara" w:cs="Candara" w:hint="default"/>
      <w:i/>
      <w:iCs/>
      <w:sz w:val="18"/>
      <w:szCs w:val="18"/>
    </w:rPr>
  </w:style>
  <w:style w:type="character" w:customStyle="1" w:styleId="FontStyle290">
    <w:name w:val="Font Style290"/>
    <w:basedOn w:val="DefaultParagraphFont"/>
    <w:uiPriority w:val="99"/>
    <w:rsid w:val="000D221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D221B"/>
    <w:rPr>
      <w:rFonts w:ascii="Arial" w:hAnsi="Arial" w:cs="Arial"/>
      <w:b/>
      <w:bCs/>
      <w:sz w:val="16"/>
      <w:szCs w:val="16"/>
    </w:rPr>
  </w:style>
  <w:style w:type="paragraph" w:customStyle="1" w:styleId="analytic0">
    <w:name w:val="analytic"/>
    <w:basedOn w:val="Normal"/>
    <w:link w:val="analyticChar0"/>
    <w:uiPriority w:val="4"/>
    <w:qFormat/>
    <w:rsid w:val="000D221B"/>
    <w:pPr>
      <w:spacing w:before="120"/>
    </w:pPr>
    <w:rPr>
      <w:b/>
      <w:sz w:val="20"/>
    </w:rPr>
  </w:style>
  <w:style w:type="character" w:customStyle="1" w:styleId="analyticChar0">
    <w:name w:val="analytic Char"/>
    <w:basedOn w:val="DefaultParagraphFont"/>
    <w:link w:val="analytic0"/>
    <w:uiPriority w:val="4"/>
    <w:rsid w:val="000D221B"/>
    <w:rPr>
      <w:rFonts w:ascii="Calibri" w:hAnsi="Calibri" w:cs="Calibri"/>
      <w:b/>
      <w:sz w:val="20"/>
    </w:rPr>
  </w:style>
  <w:style w:type="character" w:customStyle="1" w:styleId="m-5498913268213319940gmail-styleunderline">
    <w:name w:val="m_-5498913268213319940gmail-styleunderline"/>
    <w:basedOn w:val="DefaultParagraphFont"/>
    <w:rsid w:val="000D221B"/>
  </w:style>
  <w:style w:type="paragraph" w:customStyle="1" w:styleId="speakable">
    <w:name w:val="speakable"/>
    <w:basedOn w:val="Normal"/>
    <w:uiPriority w:val="99"/>
    <w:qFormat/>
    <w:rsid w:val="000D221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0D221B"/>
  </w:style>
  <w:style w:type="character" w:customStyle="1" w:styleId="copyright">
    <w:name w:val="copyright"/>
    <w:basedOn w:val="DefaultParagraphFont"/>
    <w:rsid w:val="000D221B"/>
  </w:style>
  <w:style w:type="character" w:customStyle="1" w:styleId="TagCharCharCharChar">
    <w:name w:val="Tag Char Char Char Char"/>
    <w:basedOn w:val="DefaultParagraphFont"/>
    <w:rsid w:val="000D221B"/>
    <w:rPr>
      <w:rFonts w:ascii="Calibri" w:hAnsi="Calibri" w:cs="Calibri"/>
      <w:b/>
      <w:sz w:val="24"/>
    </w:rPr>
  </w:style>
  <w:style w:type="paragraph" w:customStyle="1" w:styleId="g-body">
    <w:name w:val="g-body"/>
    <w:basedOn w:val="Normal"/>
    <w:uiPriority w:val="99"/>
    <w:qFormat/>
    <w:rsid w:val="000D221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0D221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0D221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0D221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0D221B"/>
    <w:pPr>
      <w:spacing w:before="100" w:beforeAutospacing="1" w:after="100" w:afterAutospacing="1"/>
    </w:pPr>
    <w:rPr>
      <w:sz w:val="24"/>
    </w:rPr>
  </w:style>
  <w:style w:type="paragraph" w:customStyle="1" w:styleId="style41">
    <w:name w:val="style4"/>
    <w:basedOn w:val="Normal"/>
    <w:uiPriority w:val="99"/>
    <w:qFormat/>
    <w:rsid w:val="000D221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0D221B"/>
    <w:pPr>
      <w:spacing w:before="100" w:beforeAutospacing="1" w:after="100" w:afterAutospacing="1"/>
    </w:pPr>
    <w:rPr>
      <w:rFonts w:ascii="Times New Roman" w:hAnsi="Times New Roman"/>
      <w:sz w:val="24"/>
    </w:rPr>
  </w:style>
  <w:style w:type="character" w:customStyle="1" w:styleId="adtext">
    <w:name w:val="adtext"/>
    <w:basedOn w:val="DefaultParagraphFont"/>
    <w:rsid w:val="000D221B"/>
  </w:style>
  <w:style w:type="character" w:customStyle="1" w:styleId="UL-Bold">
    <w:name w:val="UL-Bold"/>
    <w:basedOn w:val="DefaultParagraphFont"/>
    <w:rsid w:val="000D221B"/>
    <w:rPr>
      <w:u w:val="thick"/>
    </w:rPr>
  </w:style>
  <w:style w:type="character" w:customStyle="1" w:styleId="UL-None">
    <w:name w:val="UL-None"/>
    <w:basedOn w:val="DefaultParagraphFont"/>
    <w:rsid w:val="000D221B"/>
    <w:rPr>
      <w:strike w:val="0"/>
      <w:dstrike w:val="0"/>
      <w:u w:val="none"/>
      <w:effect w:val="none"/>
    </w:rPr>
  </w:style>
  <w:style w:type="character" w:customStyle="1" w:styleId="gl">
    <w:name w:val="gl"/>
    <w:basedOn w:val="DefaultParagraphFont"/>
    <w:rsid w:val="000D221B"/>
  </w:style>
  <w:style w:type="character" w:customStyle="1" w:styleId="qu730rj69h">
    <w:name w:val="qu730rj69h"/>
    <w:basedOn w:val="DefaultParagraphFont"/>
    <w:rsid w:val="000D221B"/>
  </w:style>
  <w:style w:type="paragraph" w:customStyle="1" w:styleId="optext">
    <w:name w:val="optext"/>
    <w:basedOn w:val="Normal"/>
    <w:uiPriority w:val="99"/>
    <w:qFormat/>
    <w:rsid w:val="000D221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0D221B"/>
  </w:style>
  <w:style w:type="character" w:customStyle="1" w:styleId="icr880">
    <w:name w:val="icr880"/>
    <w:basedOn w:val="DefaultParagraphFont"/>
    <w:rsid w:val="000D221B"/>
  </w:style>
  <w:style w:type="character" w:customStyle="1" w:styleId="hx23q54">
    <w:name w:val="hx23q54"/>
    <w:basedOn w:val="DefaultParagraphFont"/>
    <w:rsid w:val="000D221B"/>
  </w:style>
  <w:style w:type="character" w:customStyle="1" w:styleId="m-5348258726587825636gmail-style13ptbold">
    <w:name w:val="m_-5348258726587825636gmail-style13ptbold"/>
    <w:basedOn w:val="DefaultParagraphFont"/>
    <w:rsid w:val="000D221B"/>
  </w:style>
  <w:style w:type="character" w:customStyle="1" w:styleId="m-5348258726587825636gmail-styleunderline">
    <w:name w:val="m_-5348258726587825636gmail-styleunderline"/>
    <w:basedOn w:val="DefaultParagraphFont"/>
    <w:rsid w:val="000D221B"/>
  </w:style>
  <w:style w:type="character" w:customStyle="1" w:styleId="UnderlineCharChar1">
    <w:name w:val="Underline Char Char1"/>
    <w:basedOn w:val="DefaultParagraphFont"/>
    <w:rsid w:val="000D221B"/>
    <w:rPr>
      <w:u w:val="single"/>
      <w:lang w:val="en-US" w:eastAsia="en-US" w:bidi="ar-SA"/>
    </w:rPr>
  </w:style>
  <w:style w:type="character" w:customStyle="1" w:styleId="m4385445901877740177gmail-styleunderline">
    <w:name w:val="m_4385445901877740177gmail-styleunderline"/>
    <w:basedOn w:val="DefaultParagraphFont"/>
    <w:rsid w:val="000D221B"/>
  </w:style>
  <w:style w:type="character" w:customStyle="1" w:styleId="CardsFont12ptCharChar">
    <w:name w:val="Cards + Font: 12 pt Char Char"/>
    <w:basedOn w:val="DefaultParagraphFont"/>
    <w:rsid w:val="000D221B"/>
    <w:rPr>
      <w:sz w:val="24"/>
      <w:szCs w:val="24"/>
      <w:u w:val="thick"/>
      <w:lang w:val="en-US" w:eastAsia="en-US" w:bidi="ar-SA"/>
    </w:rPr>
  </w:style>
  <w:style w:type="character" w:customStyle="1" w:styleId="NothingChar1">
    <w:name w:val="Nothing Char1"/>
    <w:basedOn w:val="DefaultParagraphFont"/>
    <w:rsid w:val="000D221B"/>
    <w:rPr>
      <w:lang w:val="en-US" w:eastAsia="en-US" w:bidi="ar-SA"/>
    </w:rPr>
  </w:style>
  <w:style w:type="paragraph" w:customStyle="1" w:styleId="useless">
    <w:name w:val="useless"/>
    <w:basedOn w:val="Normal"/>
    <w:uiPriority w:val="99"/>
    <w:qFormat/>
    <w:rsid w:val="000D221B"/>
    <w:rPr>
      <w:rFonts w:ascii="Times New Roman" w:eastAsia="Times New Roman" w:hAnsi="Times New Roman"/>
      <w:sz w:val="12"/>
    </w:rPr>
  </w:style>
  <w:style w:type="character" w:customStyle="1" w:styleId="DDIUnderline">
    <w:name w:val="DDI Underline"/>
    <w:qFormat/>
    <w:rsid w:val="000D221B"/>
    <w:rPr>
      <w:rFonts w:ascii="Times New Roman" w:hAnsi="Times New Roman"/>
      <w:sz w:val="24"/>
      <w:u w:val="single"/>
    </w:rPr>
  </w:style>
  <w:style w:type="character" w:customStyle="1" w:styleId="Char1">
    <w:name w:val="Char1"/>
    <w:basedOn w:val="DefaultParagraphFont"/>
    <w:rsid w:val="000D221B"/>
    <w:rPr>
      <w:rFonts w:cs="Arial"/>
      <w:b/>
      <w:bCs/>
      <w:iCs/>
      <w:sz w:val="24"/>
      <w:szCs w:val="28"/>
      <w:lang w:val="en-US" w:eastAsia="en-US" w:bidi="ar-SA"/>
    </w:rPr>
  </w:style>
  <w:style w:type="paragraph" w:customStyle="1" w:styleId="ALLCAPS">
    <w:name w:val="ALL CAPS"/>
    <w:basedOn w:val="Normal"/>
    <w:link w:val="ALLCAPSChar"/>
    <w:rsid w:val="000D221B"/>
    <w:rPr>
      <w:rFonts w:ascii="Times New Roman" w:eastAsia="Times New Roman" w:hAnsi="Times New Roman"/>
      <w:b/>
      <w:caps/>
    </w:rPr>
  </w:style>
  <w:style w:type="character" w:customStyle="1" w:styleId="ALLCAPSChar">
    <w:name w:val="ALL CAPS Char"/>
    <w:basedOn w:val="DefaultParagraphFont"/>
    <w:link w:val="ALLCAPS"/>
    <w:rsid w:val="000D221B"/>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0D221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0D221B"/>
    <w:rPr>
      <w:rFonts w:ascii="Times New Roman" w:eastAsia="Times New Roman" w:hAnsi="Times New Roman" w:cs="Calibri"/>
      <w:b/>
      <w:sz w:val="24"/>
    </w:rPr>
  </w:style>
  <w:style w:type="character" w:customStyle="1" w:styleId="10ptnotbold">
    <w:name w:val="10ptnotbold"/>
    <w:basedOn w:val="DefaultParagraphFont"/>
    <w:rsid w:val="000D221B"/>
    <w:rPr>
      <w:sz w:val="20"/>
    </w:rPr>
  </w:style>
  <w:style w:type="character" w:customStyle="1" w:styleId="Cites-AuthorDate">
    <w:name w:val="Cites-Author/Date"/>
    <w:rsid w:val="000D221B"/>
    <w:rPr>
      <w:rFonts w:ascii="Helvetica" w:hAnsi="Helvetica"/>
      <w:b/>
      <w:sz w:val="22"/>
      <w:szCs w:val="24"/>
      <w:u w:val="thick"/>
    </w:rPr>
  </w:style>
  <w:style w:type="paragraph" w:customStyle="1" w:styleId="CiteTag">
    <w:name w:val="Cite/Tag"/>
    <w:basedOn w:val="Normal"/>
    <w:uiPriority w:val="99"/>
    <w:qFormat/>
    <w:rsid w:val="000D221B"/>
    <w:rPr>
      <w:rFonts w:ascii="Times New Roman" w:eastAsia="Cambria" w:hAnsi="Times New Roman"/>
      <w:b/>
    </w:rPr>
  </w:style>
  <w:style w:type="character" w:customStyle="1" w:styleId="CardsFont6ptChar1">
    <w:name w:val="Cards + Font: 6 pt Char1"/>
    <w:basedOn w:val="CardsChar"/>
    <w:link w:val="CardsFont6pt"/>
    <w:rsid w:val="000D221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0D221B"/>
  </w:style>
  <w:style w:type="character" w:customStyle="1" w:styleId="m489902567989944824gmail-styleunderline">
    <w:name w:val="m_489902567989944824gmail-styleunderline"/>
    <w:basedOn w:val="DefaultParagraphFont"/>
    <w:rsid w:val="000D221B"/>
  </w:style>
  <w:style w:type="character" w:customStyle="1" w:styleId="UnresolvedMention2">
    <w:name w:val="Unresolved Mention2"/>
    <w:basedOn w:val="DefaultParagraphFont"/>
    <w:uiPriority w:val="99"/>
    <w:semiHidden/>
    <w:rsid w:val="000D221B"/>
    <w:rPr>
      <w:color w:val="808080"/>
      <w:shd w:val="clear" w:color="auto" w:fill="E6E6E6"/>
    </w:rPr>
  </w:style>
  <w:style w:type="character" w:customStyle="1" w:styleId="swauthor">
    <w:name w:val="sw_author"/>
    <w:rsid w:val="000D221B"/>
  </w:style>
  <w:style w:type="character" w:customStyle="1" w:styleId="UnderlineCharChar3">
    <w:name w:val="Underline Char Char3"/>
    <w:rsid w:val="000D221B"/>
    <w:rPr>
      <w:szCs w:val="24"/>
      <w:u w:val="single"/>
      <w:lang w:val="en-US" w:eastAsia="en-US" w:bidi="ar-SA"/>
    </w:rPr>
  </w:style>
  <w:style w:type="character" w:customStyle="1" w:styleId="tl8wme">
    <w:name w:val="tl8wme"/>
    <w:basedOn w:val="DefaultParagraphFont"/>
    <w:rsid w:val="000D221B"/>
  </w:style>
  <w:style w:type="character" w:customStyle="1" w:styleId="Mention3">
    <w:name w:val="Mention3"/>
    <w:basedOn w:val="DefaultParagraphFont"/>
    <w:uiPriority w:val="99"/>
    <w:semiHidden/>
    <w:unhideWhenUsed/>
    <w:rsid w:val="000D221B"/>
    <w:rPr>
      <w:color w:val="2B579A"/>
      <w:shd w:val="clear" w:color="auto" w:fill="E6E6E6"/>
    </w:rPr>
  </w:style>
  <w:style w:type="character" w:customStyle="1" w:styleId="m-5251091010484660064gmail-style13ptbold">
    <w:name w:val="m_-5251091010484660064gmail-style13ptbold"/>
    <w:basedOn w:val="DefaultParagraphFont"/>
    <w:rsid w:val="000D221B"/>
  </w:style>
  <w:style w:type="character" w:customStyle="1" w:styleId="m-5251091010484660064gmail-styleunderline">
    <w:name w:val="m_-5251091010484660064gmail-styleunderline"/>
    <w:basedOn w:val="DefaultParagraphFont"/>
    <w:rsid w:val="000D221B"/>
  </w:style>
  <w:style w:type="character" w:customStyle="1" w:styleId="tablecaption">
    <w:name w:val="tablecaption"/>
    <w:basedOn w:val="DefaultParagraphFont"/>
    <w:rsid w:val="000D221B"/>
  </w:style>
  <w:style w:type="character" w:customStyle="1" w:styleId="StyleLatinHelvetica105ptBlack">
    <w:name w:val="Style (Latin) Helvetica 10.5 pt Black"/>
    <w:basedOn w:val="DefaultParagraphFont"/>
    <w:rsid w:val="000D221B"/>
    <w:rPr>
      <w:rFonts w:ascii="Times New Roman" w:hAnsi="Times New Roman"/>
      <w:color w:val="000000"/>
      <w:sz w:val="21"/>
    </w:rPr>
  </w:style>
  <w:style w:type="character" w:customStyle="1" w:styleId="m-413333960618644972gmail-style13ptbold">
    <w:name w:val="m_-413333960618644972gmail-style13ptbold"/>
    <w:basedOn w:val="DefaultParagraphFont"/>
    <w:rsid w:val="000D221B"/>
  </w:style>
  <w:style w:type="character" w:customStyle="1" w:styleId="m-413333960618644972gmail-styleunderline">
    <w:name w:val="m_-413333960618644972gmail-styleunderline"/>
    <w:basedOn w:val="DefaultParagraphFont"/>
    <w:rsid w:val="000D221B"/>
  </w:style>
  <w:style w:type="character" w:customStyle="1" w:styleId="m8314098763611656848gmail-stylestylebold12pt">
    <w:name w:val="m_8314098763611656848gmail-stylestylebold12pt"/>
    <w:basedOn w:val="DefaultParagraphFont"/>
    <w:rsid w:val="000D221B"/>
  </w:style>
  <w:style w:type="character" w:customStyle="1" w:styleId="m8314098763611656848gmail-styleboldunderline">
    <w:name w:val="m_8314098763611656848gmail-styleboldunderline"/>
    <w:basedOn w:val="DefaultParagraphFont"/>
    <w:rsid w:val="000D221B"/>
  </w:style>
  <w:style w:type="paragraph" w:customStyle="1" w:styleId="Spacer">
    <w:name w:val="Spacer"/>
    <w:basedOn w:val="Heading1"/>
    <w:link w:val="SpacerChar"/>
    <w:autoRedefine/>
    <w:uiPriority w:val="4"/>
    <w:qFormat/>
    <w:rsid w:val="000D221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0D221B"/>
    <w:rPr>
      <w:rFonts w:ascii="Calibri" w:eastAsiaTheme="majorEastAsia" w:hAnsi="Calibri" w:cstheme="majorBidi"/>
      <w:b/>
      <w:sz w:val="24"/>
      <w:szCs w:val="32"/>
    </w:rPr>
  </w:style>
  <w:style w:type="paragraph" w:customStyle="1" w:styleId="msonormal0">
    <w:name w:val="msonormal"/>
    <w:basedOn w:val="Normal"/>
    <w:rsid w:val="000D221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0D221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0D221B"/>
    <w:rPr>
      <w:rFonts w:ascii="Georgia" w:eastAsia="Times New Roman" w:hAnsi="Georgia" w:cs="Arial" w:hint="default"/>
      <w:b/>
      <w:bCs/>
      <w:kern w:val="32"/>
      <w:sz w:val="28"/>
      <w:szCs w:val="32"/>
    </w:rPr>
  </w:style>
  <w:style w:type="character" w:customStyle="1" w:styleId="SmallChar0">
    <w:name w:val="Small Char"/>
    <w:qFormat/>
    <w:rsid w:val="000D221B"/>
    <w:rPr>
      <w:rFonts w:ascii="Arial Narrow" w:hAnsi="Arial Narrow" w:cs="Times New Roman"/>
      <w:color w:val="000000"/>
      <w:sz w:val="16"/>
    </w:rPr>
  </w:style>
  <w:style w:type="character" w:customStyle="1" w:styleId="CiteReal0">
    <w:name w:val="CiteReal"/>
    <w:uiPriority w:val="1"/>
    <w:qFormat/>
    <w:rsid w:val="000D221B"/>
    <w:rPr>
      <w:rFonts w:ascii="Arial" w:hAnsi="Arial"/>
      <w:b/>
      <w:sz w:val="24"/>
      <w:u w:val="single"/>
    </w:rPr>
  </w:style>
  <w:style w:type="character" w:customStyle="1" w:styleId="dropcap1">
    <w:name w:val="dropcap1"/>
    <w:rsid w:val="000D221B"/>
  </w:style>
  <w:style w:type="paragraph" w:customStyle="1" w:styleId="Style31">
    <w:name w:val="Style31"/>
    <w:basedOn w:val="Normal"/>
    <w:uiPriority w:val="99"/>
    <w:rsid w:val="000D221B"/>
    <w:pPr>
      <w:spacing w:line="197" w:lineRule="exact"/>
      <w:jc w:val="both"/>
    </w:pPr>
    <w:rPr>
      <w:rFonts w:ascii="Palatino Linotype" w:hAnsi="Palatino Linotype" w:cs="Palatino Linotype"/>
    </w:rPr>
  </w:style>
  <w:style w:type="paragraph" w:customStyle="1" w:styleId="Style42">
    <w:name w:val="Style42"/>
    <w:basedOn w:val="Normal"/>
    <w:uiPriority w:val="99"/>
    <w:rsid w:val="000D221B"/>
    <w:pPr>
      <w:spacing w:line="202" w:lineRule="exact"/>
      <w:jc w:val="both"/>
    </w:pPr>
    <w:rPr>
      <w:rFonts w:ascii="Palatino Linotype" w:hAnsi="Palatino Linotype" w:cs="Palatino Linotype"/>
    </w:rPr>
  </w:style>
  <w:style w:type="paragraph" w:customStyle="1" w:styleId="Style51">
    <w:name w:val="Style51"/>
    <w:basedOn w:val="Normal"/>
    <w:uiPriority w:val="99"/>
    <w:rsid w:val="000D221B"/>
    <w:pPr>
      <w:spacing w:line="200" w:lineRule="exact"/>
      <w:jc w:val="both"/>
    </w:pPr>
    <w:rPr>
      <w:rFonts w:ascii="Palatino Linotype" w:hAnsi="Palatino Linotype" w:cs="Palatino Linotype"/>
    </w:rPr>
  </w:style>
  <w:style w:type="character" w:customStyle="1" w:styleId="FontStyle72">
    <w:name w:val="Font Style72"/>
    <w:uiPriority w:val="99"/>
    <w:rsid w:val="000D221B"/>
    <w:rPr>
      <w:rFonts w:ascii="Cambria" w:hAnsi="Cambria" w:cs="Cambria" w:hint="default"/>
      <w:sz w:val="16"/>
      <w:szCs w:val="16"/>
    </w:rPr>
  </w:style>
  <w:style w:type="character" w:customStyle="1" w:styleId="FontStyle73">
    <w:name w:val="Font Style73"/>
    <w:uiPriority w:val="99"/>
    <w:rsid w:val="000D221B"/>
    <w:rPr>
      <w:rFonts w:ascii="Cambria" w:hAnsi="Cambria" w:cs="Cambria" w:hint="default"/>
      <w:i/>
      <w:iCs/>
      <w:sz w:val="16"/>
      <w:szCs w:val="16"/>
    </w:rPr>
  </w:style>
  <w:style w:type="character" w:customStyle="1" w:styleId="UnderlinestyleChar2">
    <w:name w:val="Underline style Char2"/>
    <w:rsid w:val="000D221B"/>
    <w:rPr>
      <w:sz w:val="22"/>
      <w:szCs w:val="24"/>
      <w:u w:val="single"/>
      <w:lang w:val="en-US" w:eastAsia="en-US" w:bidi="ar-SA"/>
    </w:rPr>
  </w:style>
  <w:style w:type="paragraph" w:customStyle="1" w:styleId="CitationCharChar">
    <w:name w:val="Citation Char Char"/>
    <w:basedOn w:val="Normal"/>
    <w:uiPriority w:val="6"/>
    <w:qFormat/>
    <w:rsid w:val="000D221B"/>
    <w:pPr>
      <w:ind w:left="1440" w:right="1440"/>
    </w:pPr>
    <w:rPr>
      <w:rFonts w:ascii="Cambria" w:eastAsia="Verdana" w:hAnsi="Cambria" w:cs="Cambria"/>
      <w:szCs w:val="20"/>
      <w:u w:val="single"/>
    </w:rPr>
  </w:style>
  <w:style w:type="character" w:customStyle="1" w:styleId="FontStyle49">
    <w:name w:val="Font Style49"/>
    <w:uiPriority w:val="99"/>
    <w:rsid w:val="000D221B"/>
    <w:rPr>
      <w:rFonts w:ascii="Cambria" w:hAnsi="Cambria" w:cs="Cambria"/>
      <w:sz w:val="20"/>
      <w:szCs w:val="20"/>
    </w:rPr>
  </w:style>
  <w:style w:type="character" w:customStyle="1" w:styleId="FontStyle50">
    <w:name w:val="Font Style50"/>
    <w:uiPriority w:val="99"/>
    <w:rsid w:val="000D221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D221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D221B"/>
    <w:rPr>
      <w:rFonts w:ascii="Cambria" w:eastAsia="Cambria" w:hAnsi="Cambria" w:cs="Cambria"/>
      <w:spacing w:val="-3"/>
      <w:szCs w:val="20"/>
    </w:rPr>
  </w:style>
  <w:style w:type="character" w:customStyle="1" w:styleId="kn">
    <w:name w:val="kn"/>
    <w:basedOn w:val="DefaultParagraphFont"/>
    <w:rsid w:val="000D221B"/>
  </w:style>
  <w:style w:type="character" w:customStyle="1" w:styleId="StyleStyleUnderlineUnderlineStyleBoldUnderlineIntenseEmphas">
    <w:name w:val="Style Style UnderlineUnderlineStyle Bold UnderlineIntense Emphas..."/>
    <w:basedOn w:val="DefaultParagraphFont"/>
    <w:rsid w:val="000D221B"/>
    <w:rPr>
      <w:b/>
      <w:bCs/>
      <w:sz w:val="26"/>
      <w:u w:val="single"/>
    </w:rPr>
  </w:style>
  <w:style w:type="character" w:customStyle="1" w:styleId="articoloinside">
    <w:name w:val="articolo_inside"/>
    <w:rsid w:val="000D221B"/>
  </w:style>
  <w:style w:type="paragraph" w:customStyle="1" w:styleId="pagetools">
    <w:name w:val="pagetools"/>
    <w:basedOn w:val="Normal"/>
    <w:rsid w:val="000D221B"/>
    <w:pPr>
      <w:spacing w:before="100" w:beforeAutospacing="1" w:after="100" w:afterAutospacing="1"/>
    </w:pPr>
    <w:rPr>
      <w:rFonts w:ascii="Cambria" w:eastAsia="Cambria" w:hAnsi="Cambria"/>
      <w:sz w:val="24"/>
    </w:rPr>
  </w:style>
  <w:style w:type="character" w:customStyle="1" w:styleId="desc">
    <w:name w:val="desc"/>
    <w:basedOn w:val="DefaultParagraphFont"/>
    <w:rsid w:val="000D221B"/>
  </w:style>
  <w:style w:type="character" w:customStyle="1" w:styleId="job">
    <w:name w:val="job"/>
    <w:basedOn w:val="DefaultParagraphFont"/>
    <w:rsid w:val="000D221B"/>
  </w:style>
  <w:style w:type="character" w:customStyle="1" w:styleId="publisher">
    <w:name w:val="publisher"/>
    <w:basedOn w:val="DefaultParagraphFont"/>
    <w:rsid w:val="000D221B"/>
  </w:style>
  <w:style w:type="character" w:customStyle="1" w:styleId="pubyear">
    <w:name w:val="pubyear"/>
    <w:basedOn w:val="DefaultParagraphFont"/>
    <w:rsid w:val="000D221B"/>
  </w:style>
  <w:style w:type="character" w:customStyle="1" w:styleId="pubcity">
    <w:name w:val="pubcity"/>
    <w:basedOn w:val="DefaultParagraphFont"/>
    <w:rsid w:val="000D221B"/>
  </w:style>
  <w:style w:type="character" w:customStyle="1" w:styleId="bodycontentlink">
    <w:name w:val="bodycontentlink"/>
    <w:basedOn w:val="DefaultParagraphFont"/>
    <w:rsid w:val="000D221B"/>
  </w:style>
  <w:style w:type="paragraph" w:customStyle="1" w:styleId="C-Text">
    <w:name w:val="C-Text"/>
    <w:basedOn w:val="Normal"/>
    <w:rsid w:val="000D221B"/>
    <w:pPr>
      <w:tabs>
        <w:tab w:val="num" w:pos="720"/>
      </w:tabs>
      <w:ind w:left="720" w:hanging="360"/>
    </w:pPr>
    <w:rPr>
      <w:rFonts w:ascii="Book Antiqua" w:hAnsi="Book Antiqua"/>
      <w:sz w:val="24"/>
    </w:rPr>
  </w:style>
  <w:style w:type="character" w:customStyle="1" w:styleId="ecdate">
    <w:name w:val="ec_date"/>
    <w:basedOn w:val="DefaultParagraphFont"/>
    <w:rsid w:val="000D221B"/>
    <w:rPr>
      <w:rFonts w:ascii="Symbol" w:hAnsi="Symbol" w:hint="default"/>
      <w:sz w:val="20"/>
      <w:szCs w:val="20"/>
      <w:shd w:val="clear" w:color="auto" w:fill="FFFFFF"/>
    </w:rPr>
  </w:style>
  <w:style w:type="paragraph" w:customStyle="1" w:styleId="ecmsonormal">
    <w:name w:val="ec_msonormal"/>
    <w:basedOn w:val="Normal"/>
    <w:rsid w:val="000D221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D221B"/>
  </w:style>
  <w:style w:type="character" w:customStyle="1" w:styleId="articleheadline">
    <w:name w:val="articleheadline"/>
    <w:basedOn w:val="DefaultParagraphFont"/>
    <w:rsid w:val="000D221B"/>
  </w:style>
  <w:style w:type="paragraph" w:customStyle="1" w:styleId="u-intro">
    <w:name w:val="u-intro"/>
    <w:basedOn w:val="Normal"/>
    <w:rsid w:val="000D221B"/>
    <w:pPr>
      <w:spacing w:before="100" w:beforeAutospacing="1" w:after="100" w:afterAutospacing="1"/>
    </w:pPr>
    <w:rPr>
      <w:sz w:val="24"/>
    </w:rPr>
  </w:style>
  <w:style w:type="character" w:customStyle="1" w:styleId="u-byline">
    <w:name w:val="u-byline"/>
    <w:basedOn w:val="DefaultParagraphFont"/>
    <w:rsid w:val="000D221B"/>
  </w:style>
  <w:style w:type="character" w:customStyle="1" w:styleId="articlebya">
    <w:name w:val="articleby_a"/>
    <w:basedOn w:val="DefaultParagraphFont"/>
    <w:rsid w:val="000D221B"/>
  </w:style>
  <w:style w:type="character" w:customStyle="1" w:styleId="popupwinby">
    <w:name w:val="popupwinby"/>
    <w:basedOn w:val="DefaultParagraphFont"/>
    <w:rsid w:val="000D221B"/>
  </w:style>
  <w:style w:type="character" w:customStyle="1" w:styleId="storyheader">
    <w:name w:val="storyheader"/>
    <w:basedOn w:val="DefaultParagraphFont"/>
    <w:rsid w:val="000D221B"/>
  </w:style>
  <w:style w:type="character" w:customStyle="1" w:styleId="marron">
    <w:name w:val="marron"/>
    <w:basedOn w:val="DefaultParagraphFont"/>
    <w:rsid w:val="000D221B"/>
  </w:style>
  <w:style w:type="paragraph" w:customStyle="1" w:styleId="StyleNormalWeb10pt">
    <w:name w:val="Style Normal (Web) + 10 pt"/>
    <w:basedOn w:val="NormalWeb"/>
    <w:next w:val="Normal"/>
    <w:rsid w:val="000D221B"/>
    <w:rPr>
      <w:rFonts w:ascii="Bookman Old Style" w:eastAsiaTheme="minorHAnsi" w:hAnsi="Bookman Old Style"/>
      <w:sz w:val="20"/>
      <w:lang w:bidi="ar-SA"/>
    </w:rPr>
  </w:style>
  <w:style w:type="character" w:customStyle="1" w:styleId="StyleNormalWeb10ptChar">
    <w:name w:val="Style Normal (Web) + 10 pt Char"/>
    <w:basedOn w:val="DefaultParagraphFont"/>
    <w:rsid w:val="000D221B"/>
    <w:rPr>
      <w:szCs w:val="24"/>
      <w:lang w:val="en-US" w:eastAsia="en-US" w:bidi="ar-SA"/>
    </w:rPr>
  </w:style>
  <w:style w:type="paragraph" w:customStyle="1" w:styleId="TagCiteShells">
    <w:name w:val="Tag/Cite/Shells"/>
    <w:basedOn w:val="Normal"/>
    <w:rsid w:val="000D221B"/>
    <w:rPr>
      <w:b/>
    </w:rPr>
  </w:style>
  <w:style w:type="paragraph" w:customStyle="1" w:styleId="DefinitionTerm">
    <w:name w:val="Definition Term"/>
    <w:basedOn w:val="Normal"/>
    <w:next w:val="Normal"/>
    <w:rsid w:val="000D221B"/>
    <w:rPr>
      <w:snapToGrid w:val="0"/>
      <w:sz w:val="24"/>
    </w:rPr>
  </w:style>
  <w:style w:type="character" w:customStyle="1" w:styleId="Style3CharChar">
    <w:name w:val="Style3 Char Char"/>
    <w:basedOn w:val="DefaultParagraphFont"/>
    <w:rsid w:val="000D221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D221B"/>
    <w:pPr>
      <w:spacing w:after="60"/>
    </w:pPr>
    <w:rPr>
      <w:rFonts w:eastAsia="Segoe UI" w:cs="Cambria"/>
      <w:caps/>
      <w:sz w:val="20"/>
      <w:lang w:eastAsia="zh-CN"/>
    </w:rPr>
  </w:style>
  <w:style w:type="character" w:customStyle="1" w:styleId="NormalChar0">
    <w:name w:val="Normal Char"/>
    <w:basedOn w:val="DefaultParagraphFont"/>
    <w:rsid w:val="000D221B"/>
    <w:rPr>
      <w:lang w:eastAsia="en-US"/>
    </w:rPr>
  </w:style>
  <w:style w:type="character" w:customStyle="1" w:styleId="BoldUnderlineChar2">
    <w:name w:val="Bold + Underline Char"/>
    <w:basedOn w:val="DefaultParagraphFont"/>
    <w:rsid w:val="000D221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0D221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0D221B"/>
  </w:style>
  <w:style w:type="character" w:customStyle="1" w:styleId="CharacterStyle7">
    <w:name w:val="Character Style 7"/>
    <w:rsid w:val="000D221B"/>
    <w:rPr>
      <w:rFonts w:ascii="Trebuchet MS" w:hAnsi="Trebuchet MS" w:cs="Trebuchet MS"/>
      <w:sz w:val="20"/>
      <w:szCs w:val="20"/>
      <w:u w:val="single"/>
    </w:rPr>
  </w:style>
  <w:style w:type="character" w:customStyle="1" w:styleId="StyleStyle4Char">
    <w:name w:val="Style Style4 + Char"/>
    <w:basedOn w:val="DefaultParagraphFont"/>
    <w:rsid w:val="000D221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D221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D221B"/>
    <w:rPr>
      <w:rFonts w:ascii="Symbol" w:hAnsi="Symbol"/>
      <w:sz w:val="21"/>
      <w:szCs w:val="21"/>
      <w:u w:val="thick"/>
    </w:rPr>
  </w:style>
  <w:style w:type="character" w:customStyle="1" w:styleId="UnderlinedEvidenceCharChar">
    <w:name w:val="Underlined Evidence Char Char"/>
    <w:basedOn w:val="DefaultParagraphFont"/>
    <w:rsid w:val="000D221B"/>
    <w:rPr>
      <w:rFonts w:ascii="Symbol" w:hAnsi="Symbol"/>
      <w:sz w:val="21"/>
      <w:szCs w:val="21"/>
      <w:u w:val="thick"/>
      <w:lang w:val="en-US" w:eastAsia="en-US" w:bidi="ar-SA"/>
    </w:rPr>
  </w:style>
  <w:style w:type="character" w:styleId="PlaceholderText">
    <w:name w:val="Placeholder Text"/>
    <w:basedOn w:val="DefaultParagraphFont"/>
    <w:uiPriority w:val="99"/>
    <w:rsid w:val="000D221B"/>
    <w:rPr>
      <w:color w:val="808080"/>
    </w:rPr>
  </w:style>
  <w:style w:type="paragraph" w:customStyle="1" w:styleId="Cite8">
    <w:name w:val="Cite8"/>
    <w:basedOn w:val="Normal"/>
    <w:autoRedefine/>
    <w:qFormat/>
    <w:rsid w:val="000D221B"/>
    <w:rPr>
      <w:rFonts w:ascii="Trebuchet MS" w:eastAsia="Verdana" w:hAnsi="Trebuchet MS" w:cs="Cambria"/>
    </w:rPr>
  </w:style>
  <w:style w:type="paragraph" w:customStyle="1" w:styleId="8font">
    <w:name w:val="8font"/>
    <w:basedOn w:val="Normal"/>
    <w:next w:val="Normal"/>
    <w:autoRedefine/>
    <w:rsid w:val="000D221B"/>
    <w:rPr>
      <w:rFonts w:eastAsia="Cambria Math" w:cs="Cambria"/>
      <w:szCs w:val="16"/>
    </w:rPr>
  </w:style>
  <w:style w:type="character" w:customStyle="1" w:styleId="NoterefInText">
    <w:name w:val="_NoterefInText"/>
    <w:uiPriority w:val="99"/>
    <w:rsid w:val="000D221B"/>
    <w:rPr>
      <w:rFonts w:cs="AKDPE C+ Utopia"/>
      <w:color w:val="000000"/>
    </w:rPr>
  </w:style>
  <w:style w:type="character" w:customStyle="1" w:styleId="postauthor">
    <w:name w:val="postauthor"/>
    <w:basedOn w:val="DefaultParagraphFont"/>
    <w:rsid w:val="000D221B"/>
  </w:style>
  <w:style w:type="paragraph" w:customStyle="1" w:styleId="notes-source-hasnotes">
    <w:name w:val="notes-source-hasnotes"/>
    <w:basedOn w:val="Normal"/>
    <w:rsid w:val="000D221B"/>
    <w:pPr>
      <w:spacing w:before="100" w:beforeAutospacing="1" w:after="100" w:afterAutospacing="1"/>
    </w:pPr>
    <w:rPr>
      <w:rFonts w:ascii="Tahoma" w:hAnsi="Tahoma"/>
      <w:szCs w:val="20"/>
    </w:rPr>
  </w:style>
  <w:style w:type="character" w:customStyle="1" w:styleId="span">
    <w:name w:val="span"/>
    <w:basedOn w:val="DefaultParagraphFont"/>
    <w:rsid w:val="000D221B"/>
  </w:style>
  <w:style w:type="character" w:customStyle="1" w:styleId="maintitle">
    <w:name w:val="maintitle"/>
    <w:basedOn w:val="DefaultParagraphFont"/>
    <w:rsid w:val="000D221B"/>
  </w:style>
  <w:style w:type="character" w:customStyle="1" w:styleId="thirdparty-logo">
    <w:name w:val="thirdparty-logo"/>
    <w:basedOn w:val="DefaultParagraphFont"/>
    <w:rsid w:val="000D221B"/>
  </w:style>
  <w:style w:type="character" w:customStyle="1" w:styleId="posted">
    <w:name w:val="posted"/>
    <w:basedOn w:val="DefaultParagraphFont"/>
    <w:rsid w:val="000D221B"/>
  </w:style>
  <w:style w:type="character" w:customStyle="1" w:styleId="ticker">
    <w:name w:val="ticker"/>
    <w:basedOn w:val="DefaultParagraphFont"/>
    <w:rsid w:val="000D221B"/>
  </w:style>
  <w:style w:type="paragraph" w:customStyle="1" w:styleId="articlemeta">
    <w:name w:val="articlemeta"/>
    <w:basedOn w:val="Normal"/>
    <w:rsid w:val="000D221B"/>
    <w:pPr>
      <w:spacing w:before="100" w:beforeAutospacing="1" w:after="100" w:afterAutospacing="1"/>
    </w:pPr>
    <w:rPr>
      <w:rFonts w:ascii="Tahoma" w:hAnsi="Tahoma"/>
      <w:szCs w:val="20"/>
    </w:rPr>
  </w:style>
  <w:style w:type="character" w:customStyle="1" w:styleId="vcard">
    <w:name w:val="vcard"/>
    <w:basedOn w:val="DefaultParagraphFont"/>
    <w:rsid w:val="000D221B"/>
  </w:style>
  <w:style w:type="character" w:customStyle="1" w:styleId="print-footnote">
    <w:name w:val="print-footnote"/>
    <w:basedOn w:val="DefaultParagraphFont"/>
    <w:rsid w:val="000D221B"/>
  </w:style>
  <w:style w:type="character" w:customStyle="1" w:styleId="datestring">
    <w:name w:val="datestring"/>
    <w:basedOn w:val="DefaultParagraphFont"/>
    <w:rsid w:val="000D221B"/>
  </w:style>
  <w:style w:type="paragraph" w:customStyle="1" w:styleId="noindent0">
    <w:name w:val="no_indent"/>
    <w:basedOn w:val="Normal"/>
    <w:rsid w:val="000D221B"/>
    <w:pPr>
      <w:spacing w:before="100" w:beforeAutospacing="1" w:after="100" w:afterAutospacing="1"/>
    </w:pPr>
    <w:rPr>
      <w:rFonts w:ascii="Tahoma" w:hAnsi="Tahoma"/>
      <w:szCs w:val="20"/>
    </w:rPr>
  </w:style>
  <w:style w:type="character" w:customStyle="1" w:styleId="email">
    <w:name w:val="email"/>
    <w:basedOn w:val="DefaultParagraphFont"/>
    <w:rsid w:val="000D221B"/>
  </w:style>
  <w:style w:type="paragraph" w:customStyle="1" w:styleId="left">
    <w:name w:val="left"/>
    <w:basedOn w:val="Normal"/>
    <w:rsid w:val="000D221B"/>
    <w:pPr>
      <w:spacing w:before="100" w:beforeAutospacing="1" w:after="100" w:afterAutospacing="1"/>
    </w:pPr>
    <w:rPr>
      <w:rFonts w:ascii="Tahoma" w:hAnsi="Tahoma"/>
      <w:szCs w:val="20"/>
    </w:rPr>
  </w:style>
  <w:style w:type="paragraph" w:customStyle="1" w:styleId="right">
    <w:name w:val="right"/>
    <w:basedOn w:val="Normal"/>
    <w:rsid w:val="000D221B"/>
    <w:pPr>
      <w:spacing w:before="100" w:beforeAutospacing="1" w:after="100" w:afterAutospacing="1"/>
    </w:pPr>
    <w:rPr>
      <w:rFonts w:ascii="Tahoma" w:hAnsi="Tahoma"/>
      <w:szCs w:val="20"/>
    </w:rPr>
  </w:style>
  <w:style w:type="character" w:customStyle="1" w:styleId="gptad">
    <w:name w:val="gptad"/>
    <w:basedOn w:val="DefaultParagraphFont"/>
    <w:rsid w:val="000D221B"/>
  </w:style>
  <w:style w:type="paragraph" w:customStyle="1" w:styleId="creditpostedmodified">
    <w:name w:val="credit_posted_modified"/>
    <w:basedOn w:val="Normal"/>
    <w:rsid w:val="000D221B"/>
    <w:pPr>
      <w:spacing w:before="100" w:beforeAutospacing="1" w:after="100" w:afterAutospacing="1"/>
    </w:pPr>
    <w:rPr>
      <w:rFonts w:ascii="Tahoma" w:hAnsi="Tahoma"/>
      <w:szCs w:val="20"/>
    </w:rPr>
  </w:style>
  <w:style w:type="character" w:customStyle="1" w:styleId="creditline">
    <w:name w:val="creditline"/>
    <w:basedOn w:val="DefaultParagraphFont"/>
    <w:rsid w:val="000D221B"/>
  </w:style>
  <w:style w:type="character" w:customStyle="1" w:styleId="grd">
    <w:name w:val="grd"/>
    <w:basedOn w:val="DefaultParagraphFont"/>
    <w:rsid w:val="000D221B"/>
  </w:style>
  <w:style w:type="paragraph" w:customStyle="1" w:styleId="hs-text-container">
    <w:name w:val="hs-text-container"/>
    <w:basedOn w:val="Normal"/>
    <w:rsid w:val="000D221B"/>
    <w:pPr>
      <w:spacing w:before="100" w:beforeAutospacing="1" w:after="100" w:afterAutospacing="1"/>
    </w:pPr>
    <w:rPr>
      <w:rFonts w:ascii="Tahoma" w:hAnsi="Tahoma"/>
      <w:szCs w:val="20"/>
    </w:rPr>
  </w:style>
  <w:style w:type="character" w:customStyle="1" w:styleId="created">
    <w:name w:val="created"/>
    <w:basedOn w:val="DefaultParagraphFont"/>
    <w:rsid w:val="000D221B"/>
  </w:style>
  <w:style w:type="character" w:customStyle="1" w:styleId="changed">
    <w:name w:val="changed"/>
    <w:basedOn w:val="DefaultParagraphFont"/>
    <w:rsid w:val="000D221B"/>
  </w:style>
  <w:style w:type="character" w:customStyle="1" w:styleId="article-author-name">
    <w:name w:val="article-author-name"/>
    <w:basedOn w:val="DefaultParagraphFont"/>
    <w:rsid w:val="000D221B"/>
  </w:style>
  <w:style w:type="character" w:customStyle="1" w:styleId="bioexcerpt">
    <w:name w:val="bio_excerpt"/>
    <w:basedOn w:val="DefaultParagraphFont"/>
    <w:rsid w:val="000D221B"/>
  </w:style>
  <w:style w:type="character" w:customStyle="1" w:styleId="commentcount">
    <w:name w:val="comment_count"/>
    <w:basedOn w:val="DefaultParagraphFont"/>
    <w:rsid w:val="000D221B"/>
  </w:style>
  <w:style w:type="character" w:customStyle="1" w:styleId="searchtermshighlighted">
    <w:name w:val="searchtermshighlighted"/>
    <w:basedOn w:val="DefaultParagraphFont"/>
    <w:rsid w:val="000D221B"/>
  </w:style>
  <w:style w:type="character" w:customStyle="1" w:styleId="contributornametrigger">
    <w:name w:val="contributornametrigger"/>
    <w:basedOn w:val="DefaultParagraphFont"/>
    <w:rsid w:val="000D221B"/>
  </w:style>
  <w:style w:type="character" w:customStyle="1" w:styleId="bylinepipe">
    <w:name w:val="bylinepipe"/>
    <w:basedOn w:val="DefaultParagraphFont"/>
    <w:rsid w:val="000D221B"/>
  </w:style>
  <w:style w:type="character" w:customStyle="1" w:styleId="lucenesearchresulturlb">
    <w:name w:val="lucene_search_result_url_b"/>
    <w:basedOn w:val="DefaultParagraphFont"/>
    <w:rsid w:val="000D221B"/>
  </w:style>
  <w:style w:type="character" w:customStyle="1" w:styleId="faculty-title">
    <w:name w:val="faculty-title"/>
    <w:basedOn w:val="DefaultParagraphFont"/>
    <w:rsid w:val="000D221B"/>
  </w:style>
  <w:style w:type="character" w:customStyle="1" w:styleId="count">
    <w:name w:val="count"/>
    <w:basedOn w:val="DefaultParagraphFont"/>
    <w:rsid w:val="000D221B"/>
  </w:style>
  <w:style w:type="character" w:customStyle="1" w:styleId="volume">
    <w:name w:val="volume"/>
    <w:basedOn w:val="DefaultParagraphFont"/>
    <w:rsid w:val="000D221B"/>
  </w:style>
  <w:style w:type="character" w:customStyle="1" w:styleId="issue">
    <w:name w:val="issue"/>
    <w:basedOn w:val="DefaultParagraphFont"/>
    <w:rsid w:val="000D221B"/>
  </w:style>
  <w:style w:type="character" w:customStyle="1" w:styleId="pages">
    <w:name w:val="pages"/>
    <w:basedOn w:val="DefaultParagraphFont"/>
    <w:rsid w:val="000D221B"/>
  </w:style>
  <w:style w:type="character" w:customStyle="1" w:styleId="field-content">
    <w:name w:val="field-content"/>
    <w:basedOn w:val="DefaultParagraphFont"/>
    <w:rsid w:val="000D221B"/>
  </w:style>
  <w:style w:type="character" w:customStyle="1" w:styleId="person">
    <w:name w:val="person"/>
    <w:basedOn w:val="DefaultParagraphFont"/>
    <w:rsid w:val="000D221B"/>
  </w:style>
  <w:style w:type="character" w:customStyle="1" w:styleId="corresponding">
    <w:name w:val="corresponding"/>
    <w:basedOn w:val="DefaultParagraphFont"/>
    <w:rsid w:val="000D221B"/>
  </w:style>
  <w:style w:type="character" w:customStyle="1" w:styleId="entry-date">
    <w:name w:val="entry-date"/>
    <w:basedOn w:val="DefaultParagraphFont"/>
    <w:rsid w:val="000D221B"/>
  </w:style>
  <w:style w:type="paragraph" w:customStyle="1" w:styleId="entry-meta">
    <w:name w:val="entry-meta"/>
    <w:basedOn w:val="Normal"/>
    <w:rsid w:val="000D221B"/>
    <w:pPr>
      <w:spacing w:before="100" w:beforeAutospacing="1" w:after="100" w:afterAutospacing="1"/>
    </w:pPr>
    <w:rPr>
      <w:rFonts w:ascii="Tahoma" w:hAnsi="Tahoma"/>
      <w:szCs w:val="20"/>
    </w:rPr>
  </w:style>
  <w:style w:type="character" w:customStyle="1" w:styleId="post-time">
    <w:name w:val="post-time"/>
    <w:basedOn w:val="DefaultParagraphFont"/>
    <w:rsid w:val="000D221B"/>
  </w:style>
  <w:style w:type="character" w:customStyle="1" w:styleId="post-category">
    <w:name w:val="post-category"/>
    <w:basedOn w:val="DefaultParagraphFont"/>
    <w:rsid w:val="000D221B"/>
  </w:style>
  <w:style w:type="character" w:customStyle="1" w:styleId="post-author">
    <w:name w:val="post-author"/>
    <w:basedOn w:val="DefaultParagraphFont"/>
    <w:rsid w:val="000D221B"/>
  </w:style>
  <w:style w:type="character" w:customStyle="1" w:styleId="A10">
    <w:name w:val="A10"/>
    <w:uiPriority w:val="99"/>
    <w:rsid w:val="000D221B"/>
    <w:rPr>
      <w:rFonts w:cs="MS Mincho"/>
      <w:color w:val="000000"/>
      <w:sz w:val="11"/>
      <w:szCs w:val="11"/>
    </w:rPr>
  </w:style>
  <w:style w:type="paragraph" w:customStyle="1" w:styleId="Pa10">
    <w:name w:val="Pa10"/>
    <w:basedOn w:val="Default"/>
    <w:next w:val="Default"/>
    <w:uiPriority w:val="99"/>
    <w:rsid w:val="000D221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D221B"/>
    <w:pPr>
      <w:widowControl w:val="0"/>
      <w:spacing w:line="241" w:lineRule="atLeast"/>
    </w:pPr>
    <w:rPr>
      <w:rFonts w:ascii="Verdana" w:eastAsiaTheme="minorEastAsia" w:hAnsi="Verdana" w:cs="Cambria"/>
      <w:color w:val="auto"/>
    </w:rPr>
  </w:style>
  <w:style w:type="character" w:customStyle="1" w:styleId="A9">
    <w:name w:val="A9"/>
    <w:uiPriority w:val="99"/>
    <w:rsid w:val="000D221B"/>
    <w:rPr>
      <w:rFonts w:cs="MS Mincho"/>
      <w:color w:val="000000"/>
      <w:sz w:val="14"/>
      <w:szCs w:val="14"/>
    </w:rPr>
  </w:style>
  <w:style w:type="paragraph" w:customStyle="1" w:styleId="articledetails">
    <w:name w:val="articledetails"/>
    <w:basedOn w:val="Normal"/>
    <w:rsid w:val="000D221B"/>
    <w:pPr>
      <w:spacing w:before="100" w:beforeAutospacing="1" w:after="100" w:afterAutospacing="1"/>
    </w:pPr>
    <w:rPr>
      <w:rFonts w:ascii="Tahoma" w:hAnsi="Tahoma"/>
      <w:szCs w:val="20"/>
    </w:rPr>
  </w:style>
  <w:style w:type="character" w:customStyle="1" w:styleId="posted-and-updated">
    <w:name w:val="posted-and-updated"/>
    <w:basedOn w:val="DefaultParagraphFont"/>
    <w:rsid w:val="000D221B"/>
  </w:style>
  <w:style w:type="paragraph" w:customStyle="1" w:styleId="aff">
    <w:name w:val="aff"/>
    <w:basedOn w:val="Normal"/>
    <w:rsid w:val="000D221B"/>
    <w:pPr>
      <w:spacing w:before="100" w:beforeAutospacing="1" w:after="100" w:afterAutospacing="1"/>
    </w:pPr>
    <w:rPr>
      <w:rFonts w:ascii="Tahoma" w:hAnsi="Tahoma"/>
      <w:szCs w:val="20"/>
    </w:rPr>
  </w:style>
  <w:style w:type="character" w:customStyle="1" w:styleId="entry-author">
    <w:name w:val="entry-author"/>
    <w:basedOn w:val="DefaultParagraphFont"/>
    <w:rsid w:val="000D221B"/>
  </w:style>
  <w:style w:type="character" w:customStyle="1" w:styleId="entry-author-name">
    <w:name w:val="entry-author-name"/>
    <w:basedOn w:val="DefaultParagraphFont"/>
    <w:rsid w:val="000D221B"/>
  </w:style>
  <w:style w:type="character" w:customStyle="1" w:styleId="arial11">
    <w:name w:val="arial_11"/>
    <w:basedOn w:val="DefaultParagraphFont"/>
    <w:rsid w:val="000D221B"/>
  </w:style>
  <w:style w:type="character" w:customStyle="1" w:styleId="contrib-degrees">
    <w:name w:val="contrib-degrees"/>
    <w:basedOn w:val="DefaultParagraphFont"/>
    <w:rsid w:val="000D221B"/>
  </w:style>
  <w:style w:type="character" w:customStyle="1" w:styleId="contrib-on-behalf-of">
    <w:name w:val="contrib-on-behalf-of"/>
    <w:basedOn w:val="DefaultParagraphFont"/>
    <w:rsid w:val="000D221B"/>
  </w:style>
  <w:style w:type="character" w:customStyle="1" w:styleId="pubtime">
    <w:name w:val="pubtime"/>
    <w:basedOn w:val="DefaultParagraphFont"/>
    <w:rsid w:val="000D221B"/>
  </w:style>
  <w:style w:type="character" w:customStyle="1" w:styleId="time">
    <w:name w:val="time"/>
    <w:basedOn w:val="DefaultParagraphFont"/>
    <w:rsid w:val="000D221B"/>
  </w:style>
  <w:style w:type="character" w:customStyle="1" w:styleId="fbcommentscount">
    <w:name w:val="fb_comments_count"/>
    <w:basedOn w:val="DefaultParagraphFont"/>
    <w:rsid w:val="000D221B"/>
  </w:style>
  <w:style w:type="character" w:customStyle="1" w:styleId="stsharethiscustom">
    <w:name w:val="st_sharethis_custom"/>
    <w:basedOn w:val="DefaultParagraphFont"/>
    <w:rsid w:val="000D221B"/>
  </w:style>
  <w:style w:type="paragraph" w:customStyle="1" w:styleId="permalinkable">
    <w:name w:val="permalinkable"/>
    <w:basedOn w:val="Normal"/>
    <w:rsid w:val="000D221B"/>
    <w:pPr>
      <w:spacing w:before="100" w:beforeAutospacing="1" w:after="100" w:afterAutospacing="1"/>
    </w:pPr>
    <w:rPr>
      <w:rFonts w:ascii="Tahoma" w:hAnsi="Tahoma"/>
      <w:szCs w:val="20"/>
    </w:rPr>
  </w:style>
  <w:style w:type="character" w:customStyle="1" w:styleId="post-date">
    <w:name w:val="post-date"/>
    <w:basedOn w:val="DefaultParagraphFont"/>
    <w:rsid w:val="000D221B"/>
  </w:style>
  <w:style w:type="character" w:customStyle="1" w:styleId="link-external">
    <w:name w:val="link-external"/>
    <w:basedOn w:val="DefaultParagraphFont"/>
    <w:rsid w:val="000D221B"/>
  </w:style>
  <w:style w:type="character" w:customStyle="1" w:styleId="articleauthor">
    <w:name w:val="article_author"/>
    <w:basedOn w:val="DefaultParagraphFont"/>
    <w:rsid w:val="000D221B"/>
  </w:style>
  <w:style w:type="character" w:customStyle="1" w:styleId="articleissue">
    <w:name w:val="article_issue"/>
    <w:basedOn w:val="DefaultParagraphFont"/>
    <w:rsid w:val="000D221B"/>
  </w:style>
  <w:style w:type="character" w:customStyle="1" w:styleId="a-size-large">
    <w:name w:val="a-size-large"/>
    <w:basedOn w:val="DefaultParagraphFont"/>
    <w:rsid w:val="000D221B"/>
  </w:style>
  <w:style w:type="character" w:customStyle="1" w:styleId="a-size-medium">
    <w:name w:val="a-size-medium"/>
    <w:basedOn w:val="DefaultParagraphFont"/>
    <w:rsid w:val="000D221B"/>
  </w:style>
  <w:style w:type="character" w:customStyle="1" w:styleId="contribution">
    <w:name w:val="contribution"/>
    <w:basedOn w:val="DefaultParagraphFont"/>
    <w:rsid w:val="000D221B"/>
  </w:style>
  <w:style w:type="character" w:customStyle="1" w:styleId="a-color-secondary">
    <w:name w:val="a-color-secondary"/>
    <w:basedOn w:val="DefaultParagraphFont"/>
    <w:rsid w:val="000D221B"/>
  </w:style>
  <w:style w:type="paragraph" w:customStyle="1" w:styleId="sbyline">
    <w:name w:val="sbyline"/>
    <w:basedOn w:val="Normal"/>
    <w:rsid w:val="000D221B"/>
    <w:pPr>
      <w:spacing w:before="100" w:beforeAutospacing="1" w:after="100" w:afterAutospacing="1"/>
    </w:pPr>
    <w:rPr>
      <w:rFonts w:ascii="Tahoma" w:hAnsi="Tahoma"/>
      <w:szCs w:val="20"/>
    </w:rPr>
  </w:style>
  <w:style w:type="character" w:customStyle="1" w:styleId="ui-author">
    <w:name w:val="ui-author"/>
    <w:basedOn w:val="DefaultParagraphFont"/>
    <w:rsid w:val="000D221B"/>
  </w:style>
  <w:style w:type="character" w:customStyle="1" w:styleId="ui-staffline">
    <w:name w:val="ui-staffline"/>
    <w:basedOn w:val="DefaultParagraphFont"/>
    <w:rsid w:val="000D221B"/>
  </w:style>
  <w:style w:type="paragraph" w:customStyle="1" w:styleId="promotion-tag-p">
    <w:name w:val="promotion-tag-p"/>
    <w:basedOn w:val="Normal"/>
    <w:rsid w:val="000D221B"/>
    <w:pPr>
      <w:spacing w:before="100" w:beforeAutospacing="1" w:after="100" w:afterAutospacing="1"/>
    </w:pPr>
    <w:rPr>
      <w:rFonts w:ascii="Tahoma" w:hAnsi="Tahoma"/>
      <w:szCs w:val="20"/>
    </w:rPr>
  </w:style>
  <w:style w:type="paragraph" w:customStyle="1" w:styleId="heading">
    <w:name w:val="heading"/>
    <w:basedOn w:val="Normal"/>
    <w:rsid w:val="000D221B"/>
    <w:pPr>
      <w:spacing w:before="100" w:beforeAutospacing="1" w:after="100" w:afterAutospacing="1"/>
    </w:pPr>
    <w:rPr>
      <w:rFonts w:ascii="Tahoma" w:hAnsi="Tahoma"/>
      <w:szCs w:val="20"/>
    </w:rPr>
  </w:style>
  <w:style w:type="character" w:customStyle="1" w:styleId="value">
    <w:name w:val="value"/>
    <w:basedOn w:val="DefaultParagraphFont"/>
    <w:rsid w:val="000D221B"/>
  </w:style>
  <w:style w:type="character" w:customStyle="1" w:styleId="specialissuelabel">
    <w:name w:val="specialissuelabel"/>
    <w:basedOn w:val="DefaultParagraphFont"/>
    <w:rsid w:val="000D221B"/>
  </w:style>
  <w:style w:type="character" w:customStyle="1" w:styleId="referencediv">
    <w:name w:val="referencediv"/>
    <w:basedOn w:val="DefaultParagraphFont"/>
    <w:rsid w:val="000D221B"/>
  </w:style>
  <w:style w:type="character" w:customStyle="1" w:styleId="wp-smiley">
    <w:name w:val="wp-smiley"/>
    <w:basedOn w:val="DefaultParagraphFont"/>
    <w:rsid w:val="000D221B"/>
  </w:style>
  <w:style w:type="character" w:customStyle="1" w:styleId="meta-prep">
    <w:name w:val="meta-prep"/>
    <w:basedOn w:val="DefaultParagraphFont"/>
    <w:rsid w:val="000D221B"/>
  </w:style>
  <w:style w:type="character" w:customStyle="1" w:styleId="artjournal">
    <w:name w:val="art_journal"/>
    <w:basedOn w:val="DefaultParagraphFont"/>
    <w:rsid w:val="000D221B"/>
  </w:style>
  <w:style w:type="character" w:customStyle="1" w:styleId="artdatevolumeissuepart">
    <w:name w:val="art_datevolumeissuepart"/>
    <w:basedOn w:val="DefaultParagraphFont"/>
    <w:rsid w:val="000D221B"/>
  </w:style>
  <w:style w:type="character" w:customStyle="1" w:styleId="artpages">
    <w:name w:val="art_pages"/>
    <w:basedOn w:val="DefaultParagraphFont"/>
    <w:rsid w:val="000D221B"/>
  </w:style>
  <w:style w:type="character" w:customStyle="1" w:styleId="singlehighlightclass">
    <w:name w:val="single_highlight_class"/>
    <w:basedOn w:val="DefaultParagraphFont"/>
    <w:rsid w:val="000D221B"/>
  </w:style>
  <w:style w:type="character" w:customStyle="1" w:styleId="degree">
    <w:name w:val="degree"/>
    <w:basedOn w:val="DefaultParagraphFont"/>
    <w:rsid w:val="000D221B"/>
  </w:style>
  <w:style w:type="character" w:customStyle="1" w:styleId="major">
    <w:name w:val="major"/>
    <w:basedOn w:val="DefaultParagraphFont"/>
    <w:rsid w:val="000D221B"/>
  </w:style>
  <w:style w:type="character" w:customStyle="1" w:styleId="authors">
    <w:name w:val="authors"/>
    <w:basedOn w:val="DefaultParagraphFont"/>
    <w:rsid w:val="000D221B"/>
  </w:style>
  <w:style w:type="character" w:customStyle="1" w:styleId="views">
    <w:name w:val="views"/>
    <w:basedOn w:val="DefaultParagraphFont"/>
    <w:rsid w:val="000D221B"/>
  </w:style>
  <w:style w:type="character" w:customStyle="1" w:styleId="stmainservices">
    <w:name w:val="stmainservices"/>
    <w:basedOn w:val="DefaultParagraphFont"/>
    <w:rsid w:val="000D221B"/>
  </w:style>
  <w:style w:type="character" w:customStyle="1" w:styleId="stbubblehcount">
    <w:name w:val="stbubble_hcount"/>
    <w:basedOn w:val="DefaultParagraphFont"/>
    <w:rsid w:val="000D221B"/>
  </w:style>
  <w:style w:type="paragraph" w:customStyle="1" w:styleId="Document">
    <w:name w:val="_Document"/>
    <w:basedOn w:val="Default"/>
    <w:next w:val="Default"/>
    <w:uiPriority w:val="99"/>
    <w:rsid w:val="000D221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D221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D221B"/>
    <w:pPr>
      <w:widowControl w:val="0"/>
    </w:pPr>
    <w:rPr>
      <w:rFonts w:ascii="AKDPE C+ Utopia" w:eastAsiaTheme="minorEastAsia" w:hAnsi="AKDPE C+ Utopia" w:cs="Cambria"/>
      <w:color w:val="auto"/>
    </w:rPr>
  </w:style>
  <w:style w:type="paragraph" w:customStyle="1" w:styleId="collapsed-hide">
    <w:name w:val="collapsed-hide"/>
    <w:basedOn w:val="Normal"/>
    <w:rsid w:val="000D221B"/>
    <w:pPr>
      <w:spacing w:before="100" w:beforeAutospacing="1" w:after="100" w:afterAutospacing="1"/>
    </w:pPr>
    <w:rPr>
      <w:rFonts w:ascii="Tahoma" w:hAnsi="Tahoma"/>
      <w:szCs w:val="20"/>
    </w:rPr>
  </w:style>
  <w:style w:type="paragraph" w:customStyle="1" w:styleId="Pa7">
    <w:name w:val="Pa7"/>
    <w:basedOn w:val="Default"/>
    <w:next w:val="Default"/>
    <w:uiPriority w:val="99"/>
    <w:rsid w:val="000D221B"/>
    <w:pPr>
      <w:widowControl w:val="0"/>
      <w:spacing w:line="211" w:lineRule="atLeast"/>
    </w:pPr>
    <w:rPr>
      <w:rFonts w:ascii="Courier New" w:eastAsiaTheme="minorEastAsia" w:hAnsi="Courier New" w:cs="Cambria"/>
      <w:color w:val="auto"/>
    </w:rPr>
  </w:style>
  <w:style w:type="paragraph" w:customStyle="1" w:styleId="odd">
    <w:name w:val="odd"/>
    <w:basedOn w:val="Normal"/>
    <w:rsid w:val="000D221B"/>
    <w:pPr>
      <w:spacing w:before="100" w:beforeAutospacing="1" w:after="100" w:afterAutospacing="1"/>
    </w:pPr>
    <w:rPr>
      <w:rFonts w:ascii="Tahoma" w:hAnsi="Tahoma"/>
      <w:szCs w:val="20"/>
    </w:rPr>
  </w:style>
  <w:style w:type="character" w:customStyle="1" w:styleId="article-date">
    <w:name w:val="article-date"/>
    <w:basedOn w:val="DefaultParagraphFont"/>
    <w:rsid w:val="000D221B"/>
  </w:style>
  <w:style w:type="character" w:customStyle="1" w:styleId="article-author">
    <w:name w:val="article-author"/>
    <w:basedOn w:val="DefaultParagraphFont"/>
    <w:rsid w:val="000D221B"/>
  </w:style>
  <w:style w:type="character" w:customStyle="1" w:styleId="tolocaltime">
    <w:name w:val="tolocaltime"/>
    <w:basedOn w:val="DefaultParagraphFont"/>
    <w:rsid w:val="000D221B"/>
  </w:style>
  <w:style w:type="character" w:customStyle="1" w:styleId="pb-byline">
    <w:name w:val="pb-byline"/>
    <w:basedOn w:val="DefaultParagraphFont"/>
    <w:rsid w:val="000D221B"/>
  </w:style>
  <w:style w:type="character" w:customStyle="1" w:styleId="pb-timestamp">
    <w:name w:val="pb-timestamp"/>
    <w:basedOn w:val="DefaultParagraphFont"/>
    <w:rsid w:val="000D221B"/>
  </w:style>
  <w:style w:type="paragraph" w:customStyle="1" w:styleId="Pa8">
    <w:name w:val="Pa8"/>
    <w:basedOn w:val="Default"/>
    <w:next w:val="Default"/>
    <w:uiPriority w:val="99"/>
    <w:rsid w:val="000D221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0D221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D221B"/>
  </w:style>
  <w:style w:type="character" w:customStyle="1" w:styleId="even">
    <w:name w:val="even"/>
    <w:basedOn w:val="DefaultParagraphFont"/>
    <w:rsid w:val="000D221B"/>
  </w:style>
  <w:style w:type="paragraph" w:customStyle="1" w:styleId="volissue">
    <w:name w:val="volissue"/>
    <w:basedOn w:val="Normal"/>
    <w:rsid w:val="000D221B"/>
    <w:pPr>
      <w:spacing w:before="100" w:beforeAutospacing="1" w:after="100" w:afterAutospacing="1"/>
    </w:pPr>
    <w:rPr>
      <w:rFonts w:ascii="Tahoma" w:hAnsi="Tahoma"/>
      <w:szCs w:val="20"/>
    </w:rPr>
  </w:style>
  <w:style w:type="character" w:customStyle="1" w:styleId="view-count">
    <w:name w:val="view-count"/>
    <w:basedOn w:val="DefaultParagraphFont"/>
    <w:rsid w:val="000D221B"/>
  </w:style>
  <w:style w:type="character" w:customStyle="1" w:styleId="tChar">
    <w:name w:val="t Char"/>
    <w:rsid w:val="000D221B"/>
    <w:rPr>
      <w:rFonts w:ascii="Georgia" w:eastAsia="Times New Roman" w:hAnsi="Georgia" w:cs="Calibri"/>
      <w:b/>
      <w:lang w:val="x-none" w:eastAsia="x-none"/>
    </w:rPr>
  </w:style>
  <w:style w:type="paragraph" w:customStyle="1" w:styleId="BoldUnderlineChar20">
    <w:name w:val="BoldUnderline Char2"/>
    <w:link w:val="BoldUnderlineChar2Char"/>
    <w:rsid w:val="000D221B"/>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D221B"/>
    <w:rPr>
      <w:rFonts w:ascii="Times New Roman" w:eastAsia="Times New Roman" w:hAnsi="Times New Roman" w:cs="Times New Roman"/>
      <w:b/>
      <w:sz w:val="20"/>
      <w:szCs w:val="24"/>
      <w:u w:val="single"/>
    </w:rPr>
  </w:style>
  <w:style w:type="character" w:customStyle="1" w:styleId="UnderlineCharChar4">
    <w:name w:val="Underline Char Char4"/>
    <w:rsid w:val="000D221B"/>
    <w:rPr>
      <w:szCs w:val="24"/>
      <w:u w:val="single"/>
      <w:lang w:val="en-US" w:eastAsia="en-US" w:bidi="ar-SA"/>
    </w:rPr>
  </w:style>
  <w:style w:type="character" w:customStyle="1" w:styleId="BoldUnderlineCharChar3">
    <w:name w:val="BoldUnderline Char Char3"/>
    <w:rsid w:val="000D221B"/>
    <w:rPr>
      <w:b/>
      <w:szCs w:val="24"/>
      <w:u w:val="single"/>
      <w:lang w:val="en-US" w:eastAsia="en-US" w:bidi="ar-SA"/>
    </w:rPr>
  </w:style>
  <w:style w:type="character" w:customStyle="1" w:styleId="BoldUnderlineCharChar2">
    <w:name w:val="BoldUnderline Char Char2"/>
    <w:rsid w:val="000D221B"/>
    <w:rPr>
      <w:b/>
      <w:szCs w:val="24"/>
      <w:u w:val="single"/>
      <w:lang w:val="en-US" w:eastAsia="en-US" w:bidi="ar-SA"/>
    </w:rPr>
  </w:style>
  <w:style w:type="paragraph" w:customStyle="1" w:styleId="UnderlineCard0">
    <w:name w:val="UnderlineCard"/>
    <w:basedOn w:val="Heading3"/>
    <w:link w:val="UnderlineCardChar"/>
    <w:qFormat/>
    <w:rsid w:val="000D221B"/>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0D221B"/>
    <w:rPr>
      <w:rFonts w:ascii="Calibri" w:eastAsia="Calibri" w:hAnsi="Calibri" w:cs="Times New Roman"/>
      <w:bCs/>
      <w:sz w:val="20"/>
      <w:szCs w:val="20"/>
      <w:u w:val="single"/>
      <w:lang w:val="x-none" w:eastAsia="x-none"/>
    </w:rPr>
  </w:style>
  <w:style w:type="character" w:customStyle="1" w:styleId="5Notunderlined">
    <w:name w:val="5 Not underlined"/>
    <w:rsid w:val="000D221B"/>
    <w:rPr>
      <w:rFonts w:ascii="Times New Roman" w:hAnsi="Times New Roman"/>
      <w:sz w:val="16"/>
    </w:rPr>
  </w:style>
  <w:style w:type="character" w:customStyle="1" w:styleId="volume-issue">
    <w:name w:val="volume-issue"/>
    <w:rsid w:val="000D221B"/>
    <w:rPr>
      <w:rFonts w:cs="Times New Roman"/>
    </w:rPr>
  </w:style>
  <w:style w:type="character" w:customStyle="1" w:styleId="i">
    <w:name w:val="i"/>
    <w:basedOn w:val="DefaultParagraphFont"/>
    <w:uiPriority w:val="99"/>
    <w:rsid w:val="000D221B"/>
  </w:style>
  <w:style w:type="character" w:customStyle="1" w:styleId="storytext">
    <w:name w:val="storytext"/>
    <w:basedOn w:val="DefaultParagraphFont"/>
    <w:rsid w:val="000D221B"/>
  </w:style>
  <w:style w:type="character" w:customStyle="1" w:styleId="heading3char0">
    <w:name w:val="heading3char"/>
    <w:rsid w:val="000D221B"/>
  </w:style>
  <w:style w:type="character" w:customStyle="1" w:styleId="boldness1">
    <w:name w:val="boldness1"/>
    <w:rsid w:val="000D221B"/>
  </w:style>
  <w:style w:type="paragraph" w:customStyle="1" w:styleId="Cardd">
    <w:name w:val="Cardd"/>
    <w:basedOn w:val="Normal"/>
    <w:uiPriority w:val="4"/>
    <w:qFormat/>
    <w:rsid w:val="000D221B"/>
    <w:pPr>
      <w:ind w:left="288" w:right="288"/>
    </w:pPr>
  </w:style>
  <w:style w:type="paragraph" w:customStyle="1" w:styleId="document0">
    <w:name w:val="document"/>
    <w:basedOn w:val="Normal"/>
    <w:rsid w:val="000D221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0D221B"/>
    <w:rPr>
      <w:rFonts w:cs="Arial"/>
      <w:bCs/>
      <w:szCs w:val="26"/>
      <w:u w:val="single"/>
      <w:lang w:val="en-US" w:eastAsia="en-US" w:bidi="ar-SA"/>
    </w:rPr>
  </w:style>
  <w:style w:type="character" w:customStyle="1" w:styleId="current-selection">
    <w:name w:val="current-selection"/>
    <w:basedOn w:val="DefaultParagraphFont"/>
    <w:rsid w:val="000D221B"/>
  </w:style>
  <w:style w:type="character" w:customStyle="1" w:styleId="a2">
    <w:name w:val="_"/>
    <w:basedOn w:val="DefaultParagraphFont"/>
    <w:rsid w:val="000D221B"/>
  </w:style>
  <w:style w:type="paragraph" w:customStyle="1" w:styleId="Shrink6">
    <w:name w:val="Shrink 6"/>
    <w:basedOn w:val="Normal"/>
    <w:qFormat/>
    <w:rsid w:val="000D221B"/>
    <w:rPr>
      <w:rFonts w:eastAsia="Calibri" w:cs="Times New Roman"/>
      <w:sz w:val="12"/>
    </w:rPr>
  </w:style>
  <w:style w:type="character" w:customStyle="1" w:styleId="messagecontent">
    <w:name w:val="message_content"/>
    <w:rsid w:val="000D221B"/>
  </w:style>
  <w:style w:type="character" w:customStyle="1" w:styleId="StyleUnderlineChar">
    <w:name w:val="Style Underline Char"/>
    <w:basedOn w:val="DefaultParagraphFont"/>
    <w:rsid w:val="000D221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D221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0D221B"/>
    <w:rPr>
      <w:rFonts w:ascii="Calibri" w:eastAsia="Times New Roman" w:hAnsi="Calibri" w:cs="Arial"/>
      <w:b/>
      <w:kern w:val="32"/>
      <w:sz w:val="24"/>
      <w:szCs w:val="32"/>
      <w:u w:val="single"/>
    </w:rPr>
  </w:style>
  <w:style w:type="character" w:customStyle="1" w:styleId="twelptblackblack1">
    <w:name w:val="twelptblackblack1"/>
    <w:basedOn w:val="DefaultParagraphFont"/>
    <w:rsid w:val="000D221B"/>
    <w:rPr>
      <w:rFonts w:ascii="Verdana" w:hAnsi="Verdana" w:hint="default"/>
      <w:color w:val="000000"/>
      <w:sz w:val="16"/>
      <w:szCs w:val="16"/>
    </w:rPr>
  </w:style>
  <w:style w:type="character" w:customStyle="1" w:styleId="Heading3CharCharCharChar1">
    <w:name w:val="Heading 3 Char Char Char Char1"/>
    <w:rsid w:val="000D221B"/>
    <w:rPr>
      <w:rFonts w:cs="Arial"/>
      <w:bCs/>
      <w:szCs w:val="26"/>
      <w:u w:val="single"/>
      <w:lang w:val="en-US" w:eastAsia="en-US" w:bidi="ar-SA"/>
    </w:rPr>
  </w:style>
  <w:style w:type="paragraph" w:customStyle="1" w:styleId="conintrotext">
    <w:name w:val="conintrotext"/>
    <w:basedOn w:val="Normal"/>
    <w:uiPriority w:val="99"/>
    <w:rsid w:val="000D221B"/>
    <w:pPr>
      <w:spacing w:before="100" w:beforeAutospacing="1" w:after="100" w:afterAutospacing="1"/>
    </w:pPr>
    <w:rPr>
      <w:rFonts w:eastAsia="Times New Roman"/>
      <w:sz w:val="24"/>
    </w:rPr>
  </w:style>
  <w:style w:type="character" w:customStyle="1" w:styleId="comment-body">
    <w:name w:val="comment-body"/>
    <w:rsid w:val="000D221B"/>
  </w:style>
  <w:style w:type="character" w:customStyle="1" w:styleId="UnderlineCharCharChar1">
    <w:name w:val="Underline Char Char Char1"/>
    <w:rsid w:val="000D221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D221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D221B"/>
    <w:rPr>
      <w:rFonts w:asciiTheme="minorHAnsi" w:eastAsia="MS Mincho" w:hAnsiTheme="minorHAnsi" w:cstheme="minorBidi"/>
      <w:b/>
      <w:u w:val="single"/>
    </w:rPr>
  </w:style>
  <w:style w:type="character" w:customStyle="1" w:styleId="mw-headline">
    <w:name w:val="mw-headline"/>
    <w:rsid w:val="000D221B"/>
  </w:style>
  <w:style w:type="character" w:customStyle="1" w:styleId="flagicon">
    <w:name w:val="flagicon"/>
    <w:rsid w:val="000D221B"/>
  </w:style>
  <w:style w:type="paragraph" w:customStyle="1" w:styleId="assert">
    <w:name w:val="assert"/>
    <w:basedOn w:val="Normal"/>
    <w:uiPriority w:val="99"/>
    <w:rsid w:val="000D221B"/>
    <w:pPr>
      <w:spacing w:before="100" w:beforeAutospacing="1" w:after="100" w:afterAutospacing="1"/>
    </w:pPr>
    <w:rPr>
      <w:rFonts w:eastAsia="Times New Roman"/>
      <w:sz w:val="24"/>
    </w:rPr>
  </w:style>
  <w:style w:type="character" w:customStyle="1" w:styleId="apturelink">
    <w:name w:val="apturelink"/>
    <w:rsid w:val="000D221B"/>
  </w:style>
  <w:style w:type="character" w:customStyle="1" w:styleId="apturelinkicon">
    <w:name w:val="apturelinkicon"/>
    <w:rsid w:val="000D221B"/>
  </w:style>
  <w:style w:type="paragraph" w:customStyle="1" w:styleId="Default1">
    <w:name w:val="Default1"/>
    <w:basedOn w:val="Default"/>
    <w:next w:val="Default"/>
    <w:uiPriority w:val="99"/>
    <w:rsid w:val="000D221B"/>
    <w:rPr>
      <w:color w:val="auto"/>
    </w:rPr>
  </w:style>
  <w:style w:type="paragraph" w:customStyle="1" w:styleId="center">
    <w:name w:val="center"/>
    <w:basedOn w:val="Normal"/>
    <w:uiPriority w:val="99"/>
    <w:rsid w:val="000D221B"/>
    <w:pPr>
      <w:spacing w:before="100" w:beforeAutospacing="1" w:after="100" w:afterAutospacing="1"/>
    </w:pPr>
    <w:rPr>
      <w:rFonts w:eastAsia="Times New Roman"/>
      <w:sz w:val="24"/>
    </w:rPr>
  </w:style>
  <w:style w:type="character" w:customStyle="1" w:styleId="LittleChar">
    <w:name w:val="Little Char"/>
    <w:link w:val="Little"/>
    <w:rsid w:val="000D221B"/>
    <w:rPr>
      <w:rFonts w:ascii="Garamond" w:eastAsia="Times New Roman" w:hAnsi="Garamond" w:cs="Calibri"/>
    </w:rPr>
  </w:style>
  <w:style w:type="character" w:customStyle="1" w:styleId="UnderlineChar1Char">
    <w:name w:val="Underline Char1 Char"/>
    <w:rsid w:val="000D221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D221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D221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D221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D221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D221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D221B"/>
    <w:rPr>
      <w:rFonts w:asciiTheme="minorHAnsi" w:eastAsia="MS Mincho" w:hAnsiTheme="minorHAnsi" w:cstheme="minorBidi"/>
      <w:b/>
      <w:u w:val="single"/>
    </w:rPr>
  </w:style>
  <w:style w:type="paragraph" w:customStyle="1" w:styleId="CardBody">
    <w:name w:val="Card Body"/>
    <w:basedOn w:val="Normal"/>
    <w:link w:val="CardBodyChar"/>
    <w:rsid w:val="000D221B"/>
    <w:rPr>
      <w:rFonts w:eastAsia="Times New Roman"/>
    </w:rPr>
  </w:style>
  <w:style w:type="character" w:customStyle="1" w:styleId="CardBodyChar">
    <w:name w:val="Card Body Char"/>
    <w:link w:val="CardBody"/>
    <w:rsid w:val="000D221B"/>
    <w:rPr>
      <w:rFonts w:ascii="Calibri" w:eastAsia="Times New Roman" w:hAnsi="Calibri" w:cs="Calibri"/>
    </w:rPr>
  </w:style>
  <w:style w:type="character" w:customStyle="1" w:styleId="ptitleinside">
    <w:name w:val="p_title_inside"/>
    <w:rsid w:val="000D221B"/>
  </w:style>
  <w:style w:type="paragraph" w:customStyle="1" w:styleId="StyleBoldandUnderlineChar11ptBorderSinglesolidline">
    <w:name w:val="Style Bold and Underline Char + 11 pt Border: : (Single solid line..."/>
    <w:link w:val="StyleBoldandUnderlineChar11ptBorderSinglesolidlineChar"/>
    <w:rsid w:val="000D221B"/>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D221B"/>
    <w:rPr>
      <w:rFonts w:eastAsia="Times New Roman"/>
      <w:b/>
      <w:bCs/>
      <w:szCs w:val="20"/>
      <w:u w:val="single"/>
      <w:bdr w:val="single" w:sz="4" w:space="0" w:color="auto"/>
    </w:rPr>
  </w:style>
  <w:style w:type="character" w:customStyle="1" w:styleId="Heading1CharChar1">
    <w:name w:val="Heading 1 Char Char1"/>
    <w:rsid w:val="000D221B"/>
    <w:rPr>
      <w:rFonts w:cs="Arial"/>
      <w:b/>
      <w:bCs/>
      <w:szCs w:val="32"/>
      <w:lang w:val="en-US" w:eastAsia="en-US" w:bidi="ar-SA"/>
    </w:rPr>
  </w:style>
  <w:style w:type="paragraph" w:customStyle="1" w:styleId="Indentation">
    <w:name w:val="Indentation"/>
    <w:basedOn w:val="Normal"/>
    <w:uiPriority w:val="99"/>
    <w:rsid w:val="000D221B"/>
    <w:pPr>
      <w:ind w:left="288" w:right="288"/>
    </w:pPr>
  </w:style>
  <w:style w:type="character" w:customStyle="1" w:styleId="StyleUnderlineCharChar9ptBold">
    <w:name w:val="Style Underline Char Char + 9 pt Bold"/>
    <w:rsid w:val="000D221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D221B"/>
    <w:rPr>
      <w:rFonts w:eastAsia="Times New Roman"/>
      <w:u w:val="single"/>
    </w:rPr>
  </w:style>
  <w:style w:type="character" w:customStyle="1" w:styleId="StyleStyle4ArialNarrow9ptChar">
    <w:name w:val="Style Style4 + Arial Narrow 9 pt Char"/>
    <w:link w:val="StyleStyle4ArialNarrow9pt"/>
    <w:rsid w:val="000D221B"/>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0D221B"/>
    <w:rPr>
      <w:rFonts w:eastAsia="Times New Roman"/>
      <w:b/>
      <w:bCs/>
      <w:u w:val="single"/>
    </w:rPr>
  </w:style>
  <w:style w:type="character" w:customStyle="1" w:styleId="StyleStyle4ArialNarrow9ptBoldChar">
    <w:name w:val="Style Style4 + Arial Narrow 9 pt Bold Char"/>
    <w:link w:val="StyleStyle4ArialNarrow9ptBold"/>
    <w:rsid w:val="000D221B"/>
    <w:rPr>
      <w:rFonts w:ascii="Calibri" w:eastAsia="Times New Roman" w:hAnsi="Calibri" w:cs="Calibri"/>
      <w:b/>
      <w:bCs/>
      <w:u w:val="single"/>
    </w:rPr>
  </w:style>
  <w:style w:type="character" w:customStyle="1" w:styleId="StyleBoldandUnderlineCharChar29pt">
    <w:name w:val="Style Bold and Underline Char Char2 + 9 pt"/>
    <w:rsid w:val="000D221B"/>
    <w:rPr>
      <w:rFonts w:ascii="Times New Roman" w:hAnsi="Times New Roman"/>
      <w:b/>
      <w:bCs/>
      <w:noProof w:val="0"/>
      <w:sz w:val="20"/>
      <w:u w:val="single"/>
    </w:rPr>
  </w:style>
  <w:style w:type="character" w:customStyle="1" w:styleId="StyleUnderlineCharChar19pt">
    <w:name w:val="Style Underline Char Char1 + 9 pt"/>
    <w:rsid w:val="000D221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D221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D221B"/>
    <w:rPr>
      <w:rFonts w:ascii="Georgia" w:eastAsia="Times New Roman" w:hAnsi="Georgia"/>
      <w:b/>
      <w:smallCaps/>
      <w:sz w:val="24"/>
      <w:szCs w:val="24"/>
      <w:u w:val="single"/>
    </w:rPr>
  </w:style>
  <w:style w:type="character" w:customStyle="1" w:styleId="CardTextCharChar">
    <w:name w:val="Card Text Char Char"/>
    <w:rsid w:val="000D221B"/>
    <w:rPr>
      <w:rFonts w:ascii="Times New Roman" w:eastAsia="Times New Roman" w:hAnsi="Times New Roman" w:cs="Times New Roman"/>
      <w:sz w:val="20"/>
      <w:szCs w:val="20"/>
    </w:rPr>
  </w:style>
  <w:style w:type="character" w:customStyle="1" w:styleId="citeChar1">
    <w:name w:val="cite Char"/>
    <w:locked/>
    <w:rsid w:val="000D221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D221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D221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D221B"/>
    <w:rPr>
      <w:i/>
      <w:iCs/>
      <w:sz w:val="20"/>
      <w:u w:val="single"/>
    </w:rPr>
  </w:style>
  <w:style w:type="character" w:customStyle="1" w:styleId="HIGHLIGHT0">
    <w:name w:val="HIGHLIGHT"/>
    <w:uiPriority w:val="1"/>
    <w:rsid w:val="000D221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D221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0D221B"/>
    <w:rPr>
      <w:rFonts w:ascii="Times New Roman" w:eastAsia="Times New Roman" w:hAnsi="Times New Roman" w:cs="Times New Roman"/>
      <w:b/>
      <w:sz w:val="28"/>
      <w:szCs w:val="24"/>
    </w:rPr>
  </w:style>
  <w:style w:type="character" w:customStyle="1" w:styleId="FifthChar">
    <w:name w:val="Fifth Char"/>
    <w:link w:val="Fifth"/>
    <w:rsid w:val="000D221B"/>
    <w:rPr>
      <w:rFonts w:ascii="Calibri" w:eastAsia="Calibri" w:hAnsi="Calibri" w:cs="Calibri"/>
    </w:rPr>
  </w:style>
  <w:style w:type="paragraph" w:customStyle="1" w:styleId="Third">
    <w:name w:val="Third"/>
    <w:basedOn w:val="Normal"/>
    <w:link w:val="ThirdChar"/>
    <w:rsid w:val="000D221B"/>
    <w:rPr>
      <w:rFonts w:eastAsia="Times New Roman"/>
      <w:b/>
      <w:u w:val="single"/>
      <w:lang w:val="x-none" w:eastAsia="x-none"/>
    </w:rPr>
  </w:style>
  <w:style w:type="character" w:customStyle="1" w:styleId="ThirdChar">
    <w:name w:val="Third Char"/>
    <w:link w:val="Third"/>
    <w:rsid w:val="000D221B"/>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0D221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0D221B"/>
    <w:rPr>
      <w:rFonts w:ascii="Times New Roman" w:eastAsia="Times New Roman" w:hAnsi="Times New Roman"/>
      <w:szCs w:val="24"/>
    </w:rPr>
  </w:style>
  <w:style w:type="character" w:customStyle="1" w:styleId="article-record-publication-volume-issue">
    <w:name w:val="article-record-publication-volume-issue"/>
    <w:rsid w:val="000D221B"/>
  </w:style>
  <w:style w:type="character" w:customStyle="1" w:styleId="NothingCharChar">
    <w:name w:val="Nothing Char Char"/>
    <w:link w:val="NothingCharCharChar"/>
    <w:rsid w:val="000D221B"/>
  </w:style>
  <w:style w:type="paragraph" w:customStyle="1" w:styleId="DebateUnderlineBoldChar">
    <w:name w:val="Debate Underline Bold Char"/>
    <w:basedOn w:val="Normal"/>
    <w:link w:val="DebateUnderlineBoldCharChar"/>
    <w:rsid w:val="000D221B"/>
    <w:pPr>
      <w:jc w:val="both"/>
    </w:pPr>
    <w:rPr>
      <w:rFonts w:eastAsia="Times New Roman"/>
      <w:b/>
      <w:u w:val="thick"/>
    </w:rPr>
  </w:style>
  <w:style w:type="character" w:customStyle="1" w:styleId="DebateUnderlineBoldCharChar">
    <w:name w:val="Debate Underline Bold Char Char"/>
    <w:link w:val="DebateUnderlineBoldChar"/>
    <w:rsid w:val="000D221B"/>
    <w:rPr>
      <w:rFonts w:ascii="Calibri" w:eastAsia="Times New Roman" w:hAnsi="Calibri" w:cs="Calibri"/>
      <w:b/>
      <w:u w:val="thick"/>
    </w:rPr>
  </w:style>
  <w:style w:type="character" w:customStyle="1" w:styleId="resultbodyblack">
    <w:name w:val="resultbodyblack"/>
    <w:rsid w:val="000D221B"/>
    <w:rPr>
      <w:rFonts w:cs="Times New Roman"/>
    </w:rPr>
  </w:style>
  <w:style w:type="paragraph" w:customStyle="1" w:styleId="bloctitles">
    <w:name w:val="bloc titles"/>
    <w:basedOn w:val="Heading1"/>
    <w:next w:val="Normal"/>
    <w:link w:val="bloctitlesChar"/>
    <w:autoRedefine/>
    <w:rsid w:val="000D221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0D221B"/>
    <w:rPr>
      <w:rFonts w:ascii="Calibri" w:eastAsia="Malgun Gothic" w:hAnsi="Calibri" w:cs="Arial"/>
      <w:b/>
      <w:sz w:val="28"/>
      <w:szCs w:val="32"/>
      <w:u w:val="single"/>
    </w:rPr>
  </w:style>
  <w:style w:type="paragraph" w:customStyle="1" w:styleId="CiteSmallText">
    <w:name w:val="Cite Small Text"/>
    <w:basedOn w:val="Normal"/>
    <w:uiPriority w:val="99"/>
    <w:rsid w:val="000D221B"/>
    <w:pPr>
      <w:widowControl w:val="0"/>
      <w:spacing w:after="200"/>
    </w:pPr>
    <w:rPr>
      <w:rFonts w:ascii="Helvetica Neue" w:hAnsi="Helvetica Neue"/>
      <w:b/>
      <w:sz w:val="18"/>
    </w:rPr>
  </w:style>
  <w:style w:type="character" w:customStyle="1" w:styleId="3TagCite">
    <w:name w:val="3 Tag/Cite"/>
    <w:rsid w:val="000D221B"/>
    <w:rPr>
      <w:rFonts w:ascii="Times New Roman" w:hAnsi="Times New Roman"/>
      <w:b/>
    </w:rPr>
  </w:style>
  <w:style w:type="character" w:customStyle="1" w:styleId="4Qualifications">
    <w:name w:val="4 Qualifications"/>
    <w:rsid w:val="000D221B"/>
    <w:rPr>
      <w:rFonts w:ascii="Times New Roman" w:hAnsi="Times New Roman"/>
      <w:sz w:val="19"/>
    </w:rPr>
  </w:style>
  <w:style w:type="character" w:customStyle="1" w:styleId="6Underlined">
    <w:name w:val="6 Underlined"/>
    <w:rsid w:val="000D221B"/>
    <w:rPr>
      <w:rFonts w:ascii="Times New Roman" w:hAnsi="Times New Roman"/>
      <w:b/>
      <w:sz w:val="21"/>
      <w:u w:val="single"/>
    </w:rPr>
  </w:style>
  <w:style w:type="paragraph" w:customStyle="1" w:styleId="Cards1CharChar">
    <w:name w:val="Cards1 Char Char"/>
    <w:basedOn w:val="Normal"/>
    <w:link w:val="Cards1CharCharChar"/>
    <w:rsid w:val="000D221B"/>
    <w:pPr>
      <w:autoSpaceDE w:val="0"/>
      <w:autoSpaceDN w:val="0"/>
      <w:adjustRightInd w:val="0"/>
      <w:ind w:left="432" w:right="432"/>
      <w:jc w:val="both"/>
    </w:pPr>
    <w:rPr>
      <w:lang w:val="x-none"/>
    </w:rPr>
  </w:style>
  <w:style w:type="character" w:customStyle="1" w:styleId="Cards1CharCharChar">
    <w:name w:val="Cards1 Char Char Char"/>
    <w:link w:val="Cards1CharChar"/>
    <w:rsid w:val="000D221B"/>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0D221B"/>
    <w:rPr>
      <w:u w:val="single"/>
    </w:rPr>
  </w:style>
  <w:style w:type="paragraph" w:customStyle="1" w:styleId="UnderlineCharCharCharCharCharCharChar">
    <w:name w:val="Underline Char Char Char Char Char Char Char"/>
    <w:basedOn w:val="Normal"/>
    <w:link w:val="UnderlineCharCharCharCharCharCharCharChar"/>
    <w:rsid w:val="000D221B"/>
    <w:rPr>
      <w:rFonts w:asciiTheme="minorHAnsi" w:hAnsiTheme="minorHAnsi" w:cstheme="minorBidi"/>
      <w:u w:val="single"/>
    </w:rPr>
  </w:style>
  <w:style w:type="paragraph" w:customStyle="1" w:styleId="CitesCharChar">
    <w:name w:val="Cites Char Char"/>
    <w:next w:val="Normal"/>
    <w:link w:val="CitesCharCharChar"/>
    <w:rsid w:val="000D221B"/>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0D221B"/>
    <w:rPr>
      <w:rFonts w:ascii="Times New Roman" w:eastAsia="Times New Roman" w:hAnsi="Times New Roman" w:cs="Times New Roman"/>
      <w:sz w:val="20"/>
      <w:szCs w:val="24"/>
    </w:rPr>
  </w:style>
  <w:style w:type="character" w:customStyle="1" w:styleId="nohighlighting">
    <w:name w:val="no highlighting"/>
    <w:rsid w:val="000D221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D221B"/>
    <w:rPr>
      <w:rFonts w:ascii="Cambria" w:hAnsi="Cambria" w:hint="default"/>
      <w:sz w:val="21"/>
      <w:u w:val="single"/>
    </w:rPr>
  </w:style>
  <w:style w:type="paragraph" w:customStyle="1" w:styleId="Swag">
    <w:name w:val="Swag"/>
    <w:basedOn w:val="Normal"/>
    <w:link w:val="SwagChar"/>
    <w:qFormat/>
    <w:rsid w:val="000D221B"/>
    <w:rPr>
      <w:color w:val="0000FF"/>
      <w:sz w:val="12"/>
      <w:u w:val="single"/>
    </w:rPr>
  </w:style>
  <w:style w:type="character" w:customStyle="1" w:styleId="SwagChar">
    <w:name w:val="Swag Char"/>
    <w:link w:val="Swag"/>
    <w:rsid w:val="000D221B"/>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0D221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D221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D221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D221B"/>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0D221B"/>
    <w:rPr>
      <w:rFonts w:ascii="Garamond" w:eastAsia="MS Mincho" w:hAnsi="Garamond"/>
    </w:rPr>
  </w:style>
  <w:style w:type="character" w:customStyle="1" w:styleId="StyleStyleCardTextLeft-075Right0Char">
    <w:name w:val="Style Style Card Text + Left:  -0.75&quot; + Right:  0&quot; Char"/>
    <w:link w:val="StyleStyleCardTextLeft-075Right0"/>
    <w:rsid w:val="000D221B"/>
    <w:rPr>
      <w:rFonts w:ascii="Garamond" w:eastAsia="MS Mincho" w:hAnsi="Garamond" w:cs="Calibri"/>
    </w:rPr>
  </w:style>
  <w:style w:type="character" w:customStyle="1" w:styleId="CharChar61">
    <w:name w:val="Char Char61"/>
    <w:rsid w:val="000D221B"/>
    <w:rPr>
      <w:rFonts w:cs="Arial"/>
      <w:bCs/>
      <w:sz w:val="16"/>
      <w:szCs w:val="26"/>
      <w:lang w:val="en-US" w:eastAsia="en-US" w:bidi="ar-SA"/>
    </w:rPr>
  </w:style>
  <w:style w:type="character" w:customStyle="1" w:styleId="ListBulletChar">
    <w:name w:val="List Bullet Char"/>
    <w:link w:val="ListBullet"/>
    <w:uiPriority w:val="99"/>
    <w:rsid w:val="000D221B"/>
    <w:rPr>
      <w:rFonts w:ascii="Calibri" w:eastAsia="Calibri" w:hAnsi="Calibri" w:cs="Calibri"/>
    </w:rPr>
  </w:style>
  <w:style w:type="paragraph" w:customStyle="1" w:styleId="subhead10">
    <w:name w:val="subhead1"/>
    <w:basedOn w:val="Normal"/>
    <w:uiPriority w:val="99"/>
    <w:rsid w:val="000D221B"/>
    <w:pPr>
      <w:spacing w:before="100" w:beforeAutospacing="1" w:after="100" w:afterAutospacing="1"/>
    </w:pPr>
    <w:rPr>
      <w:rFonts w:eastAsia="Times New Roman"/>
      <w:sz w:val="24"/>
    </w:rPr>
  </w:style>
  <w:style w:type="character" w:customStyle="1" w:styleId="styledate">
    <w:name w:val="styledate"/>
    <w:rsid w:val="000D221B"/>
  </w:style>
  <w:style w:type="character" w:customStyle="1" w:styleId="BoldandUnderlineChar1">
    <w:name w:val="Bold and Underline Char1"/>
    <w:rsid w:val="000D221B"/>
    <w:rPr>
      <w:b/>
      <w:szCs w:val="24"/>
      <w:u w:val="single"/>
      <w:lang w:val="en-US" w:eastAsia="en-US" w:bidi="ar-SA"/>
    </w:rPr>
  </w:style>
  <w:style w:type="character" w:customStyle="1" w:styleId="BoldandUnderlineChar1Char2">
    <w:name w:val="Bold and Underline Char1 Char2"/>
    <w:rsid w:val="000D221B"/>
    <w:rPr>
      <w:b/>
      <w:szCs w:val="24"/>
      <w:u w:val="single"/>
      <w:lang w:val="en-US" w:eastAsia="en-US" w:bidi="ar-SA"/>
    </w:rPr>
  </w:style>
  <w:style w:type="character" w:customStyle="1" w:styleId="BoldandUnderlineCharChar1">
    <w:name w:val="Bold and Underline Char Char1"/>
    <w:rsid w:val="000D221B"/>
    <w:rPr>
      <w:b/>
      <w:szCs w:val="24"/>
      <w:u w:val="single"/>
      <w:lang w:val="en-US" w:eastAsia="en-US" w:bidi="ar-SA"/>
    </w:rPr>
  </w:style>
  <w:style w:type="character" w:customStyle="1" w:styleId="BoldandUnderlineChar6">
    <w:name w:val="Bold and Underline Char6"/>
    <w:rsid w:val="000D221B"/>
    <w:rPr>
      <w:b/>
      <w:szCs w:val="24"/>
      <w:u w:val="single"/>
      <w:lang w:val="en-US" w:eastAsia="en-US" w:bidi="ar-SA"/>
    </w:rPr>
  </w:style>
  <w:style w:type="character" w:customStyle="1" w:styleId="title-link-wrapper">
    <w:name w:val="title-link-wrapper"/>
    <w:rsid w:val="000D221B"/>
  </w:style>
  <w:style w:type="character" w:customStyle="1" w:styleId="medium-font">
    <w:name w:val="medium-font"/>
    <w:rsid w:val="000D221B"/>
  </w:style>
  <w:style w:type="paragraph" w:customStyle="1" w:styleId="abstract">
    <w:name w:val="abstract"/>
    <w:basedOn w:val="Normal"/>
    <w:uiPriority w:val="99"/>
    <w:rsid w:val="000D221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0D221B"/>
    <w:rPr>
      <w:rFonts w:eastAsia="Times New Roman"/>
      <w:b/>
      <w:bCs/>
      <w:u w:val="single"/>
    </w:rPr>
  </w:style>
  <w:style w:type="character" w:customStyle="1" w:styleId="StyleUnderlineChar11ptBold2Char">
    <w:name w:val="Style Underline Char + 11 pt Bold2 Char"/>
    <w:link w:val="StyleUnderlineChar11ptBold2"/>
    <w:rsid w:val="000D221B"/>
    <w:rPr>
      <w:rFonts w:ascii="Calibri" w:eastAsia="Times New Roman" w:hAnsi="Calibri" w:cs="Calibri"/>
      <w:b/>
      <w:bCs/>
      <w:u w:val="single"/>
    </w:rPr>
  </w:style>
  <w:style w:type="character" w:customStyle="1" w:styleId="ReallySamllTextChar">
    <w:name w:val="ReallySamllText Char"/>
    <w:rsid w:val="000D221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0D221B"/>
    <w:rPr>
      <w:rFonts w:eastAsia="Times New Roman"/>
      <w:u w:val="single"/>
    </w:rPr>
  </w:style>
  <w:style w:type="character" w:customStyle="1" w:styleId="StyleStyleUnderlineTimesNewRoman11ptChar">
    <w:name w:val="Style Style Underline + Times New Roman + 11 pt Char"/>
    <w:link w:val="StyleStyleUnderlineTimesNewRoman11pt"/>
    <w:rsid w:val="000D221B"/>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D221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0D221B"/>
    <w:rPr>
      <w:rFonts w:ascii="Calibri" w:eastAsia="Times New Roman" w:hAnsi="Calibri" w:cs="Calibri"/>
      <w:u w:val="single"/>
    </w:rPr>
  </w:style>
  <w:style w:type="character" w:customStyle="1" w:styleId="style10">
    <w:name w:val="style1"/>
    <w:rsid w:val="000D221B"/>
  </w:style>
  <w:style w:type="character" w:customStyle="1" w:styleId="pmtermsel">
    <w:name w:val="pmtermsel"/>
    <w:rsid w:val="000D221B"/>
  </w:style>
  <w:style w:type="character" w:customStyle="1" w:styleId="showipapr">
    <w:name w:val="show_ipapr"/>
    <w:rsid w:val="000D221B"/>
  </w:style>
  <w:style w:type="character" w:customStyle="1" w:styleId="dnindex">
    <w:name w:val="dnindex"/>
    <w:rsid w:val="000D221B"/>
  </w:style>
  <w:style w:type="character" w:customStyle="1" w:styleId="23">
    <w:name w:val="23"/>
    <w:rsid w:val="000D221B"/>
    <w:rPr>
      <w:rFonts w:ascii="Times New Roman" w:hAnsi="Times New Roman" w:cs="Arial"/>
      <w:bCs/>
      <w:sz w:val="20"/>
      <w:u w:val="single"/>
      <w:lang w:val="en-US" w:eastAsia="en-US" w:bidi="ar-SA"/>
    </w:rPr>
  </w:style>
  <w:style w:type="character" w:customStyle="1" w:styleId="33">
    <w:name w:val="33"/>
    <w:rsid w:val="000D221B"/>
    <w:rPr>
      <w:rFonts w:ascii="Times New Roman" w:hAnsi="Times New Roman" w:cs="Arial"/>
      <w:b/>
      <w:bCs/>
      <w:sz w:val="20"/>
      <w:u w:val="single"/>
      <w:lang w:val="en-US" w:eastAsia="en-US" w:bidi="ar-SA"/>
    </w:rPr>
  </w:style>
  <w:style w:type="character" w:customStyle="1" w:styleId="55">
    <w:name w:val="55"/>
    <w:rsid w:val="000D221B"/>
    <w:rPr>
      <w:rFonts w:cs="Arial"/>
      <w:bCs/>
      <w:sz w:val="20"/>
      <w:u w:val="single"/>
      <w:lang w:val="en-US" w:eastAsia="en-US" w:bidi="ar-SA"/>
    </w:rPr>
  </w:style>
  <w:style w:type="character" w:customStyle="1" w:styleId="authoraffil">
    <w:name w:val="authoraffil"/>
    <w:rsid w:val="000D221B"/>
  </w:style>
  <w:style w:type="character" w:customStyle="1" w:styleId="CharChar8">
    <w:name w:val="Char Char8"/>
    <w:rsid w:val="000D221B"/>
    <w:rPr>
      <w:rFonts w:ascii="Georgia" w:eastAsia="Times New Roman" w:hAnsi="Georgia"/>
      <w:b/>
      <w:bCs/>
      <w:sz w:val="30"/>
      <w:szCs w:val="28"/>
      <w:u w:val="single"/>
    </w:rPr>
  </w:style>
  <w:style w:type="character" w:customStyle="1" w:styleId="FontStyle13">
    <w:name w:val="Font Style13"/>
    <w:uiPriority w:val="99"/>
    <w:rsid w:val="000D221B"/>
    <w:rPr>
      <w:rFonts w:ascii="Constantia" w:hAnsi="Constantia" w:cs="Constantia"/>
      <w:sz w:val="18"/>
      <w:szCs w:val="18"/>
    </w:rPr>
  </w:style>
  <w:style w:type="character" w:customStyle="1" w:styleId="TagsCharCharCharChar">
    <w:name w:val="Tags Char Char Char Char"/>
    <w:rsid w:val="000D221B"/>
    <w:rPr>
      <w:rFonts w:ascii="Times New Roman" w:eastAsia="Times New Roman" w:hAnsi="Times New Roman" w:cs="Times New Roman"/>
      <w:b/>
      <w:sz w:val="24"/>
      <w:szCs w:val="24"/>
    </w:rPr>
  </w:style>
  <w:style w:type="character" w:customStyle="1" w:styleId="Citation1Char">
    <w:name w:val="Citation1 Char"/>
    <w:link w:val="Citation10"/>
    <w:locked/>
    <w:rsid w:val="000D221B"/>
    <w:rPr>
      <w:rFonts w:ascii="Georgia" w:hAnsi="Georgia"/>
      <w:b/>
      <w:u w:val="single"/>
    </w:rPr>
  </w:style>
  <w:style w:type="paragraph" w:customStyle="1" w:styleId="Citation10">
    <w:name w:val="Citation1"/>
    <w:basedOn w:val="Normal"/>
    <w:link w:val="Citation1Char"/>
    <w:qFormat/>
    <w:rsid w:val="000D221B"/>
    <w:rPr>
      <w:rFonts w:ascii="Georgia" w:hAnsi="Georgia" w:cstheme="minorBidi"/>
      <w:b/>
      <w:u w:val="single"/>
    </w:rPr>
  </w:style>
  <w:style w:type="character" w:customStyle="1" w:styleId="TaglineChar">
    <w:name w:val="Tagline Char"/>
    <w:link w:val="Tagline0"/>
    <w:locked/>
    <w:rsid w:val="000D221B"/>
    <w:rPr>
      <w:rFonts w:ascii="Georgia" w:hAnsi="Georgia"/>
      <w:b/>
    </w:rPr>
  </w:style>
  <w:style w:type="paragraph" w:customStyle="1" w:styleId="Tagline0">
    <w:name w:val="Tagline"/>
    <w:basedOn w:val="Normal"/>
    <w:link w:val="TaglineChar"/>
    <w:qFormat/>
    <w:rsid w:val="000D221B"/>
    <w:rPr>
      <w:rFonts w:ascii="Georgia" w:hAnsi="Georgia" w:cstheme="minorBidi"/>
      <w:b/>
    </w:rPr>
  </w:style>
  <w:style w:type="paragraph" w:customStyle="1" w:styleId="NothingCharCharChar">
    <w:name w:val="Nothing Char Char Char"/>
    <w:link w:val="NothingCharChar"/>
    <w:rsid w:val="000D221B"/>
    <w:pPr>
      <w:spacing w:after="0" w:line="240" w:lineRule="auto"/>
      <w:jc w:val="both"/>
    </w:pPr>
  </w:style>
  <w:style w:type="paragraph" w:customStyle="1" w:styleId="StyleLeft021">
    <w:name w:val="Style Left:  0.2&quot;1"/>
    <w:basedOn w:val="Normal"/>
    <w:uiPriority w:val="99"/>
    <w:rsid w:val="000D221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D221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D221B"/>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D221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D221B"/>
    <w:rPr>
      <w:rFonts w:ascii="Calibri" w:eastAsia="Times New Roman" w:hAnsi="Calibri" w:cs="Calibri"/>
      <w:u w:val="single"/>
      <w:bdr w:val="single" w:sz="4" w:space="0" w:color="auto"/>
    </w:rPr>
  </w:style>
  <w:style w:type="character" w:customStyle="1" w:styleId="boldcitationChar">
    <w:name w:val="bold citation Char"/>
    <w:rsid w:val="000D221B"/>
    <w:rPr>
      <w:rFonts w:ascii="Arial" w:hAnsi="Arial"/>
      <w:b/>
      <w:sz w:val="28"/>
      <w:szCs w:val="24"/>
      <w:u w:val="thick"/>
      <w:lang w:val="en-US" w:eastAsia="en-US" w:bidi="ar-SA"/>
    </w:rPr>
  </w:style>
  <w:style w:type="paragraph" w:customStyle="1" w:styleId="BlockTitle20">
    <w:name w:val="Block Title #2"/>
    <w:basedOn w:val="Normal"/>
    <w:uiPriority w:val="99"/>
    <w:rsid w:val="000D221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0D221B"/>
    <w:rPr>
      <w:b/>
    </w:rPr>
  </w:style>
  <w:style w:type="character" w:customStyle="1" w:styleId="BoldunderlineChar3">
    <w:name w:val="Bold/underline Char"/>
    <w:rsid w:val="000D221B"/>
    <w:rPr>
      <w:rFonts w:eastAsia="SimSun"/>
      <w:b/>
      <w:noProof w:val="0"/>
      <w:sz w:val="24"/>
      <w:szCs w:val="24"/>
      <w:u w:val="single"/>
      <w:lang w:val="en-US" w:eastAsia="zh-CN" w:bidi="ar-SA"/>
    </w:rPr>
  </w:style>
  <w:style w:type="character" w:customStyle="1" w:styleId="underlinetextchar0">
    <w:name w:val="underlinetextchar"/>
    <w:rsid w:val="000D221B"/>
  </w:style>
  <w:style w:type="character" w:customStyle="1" w:styleId="boldciteChar1">
    <w:name w:val="bold cite Char1"/>
    <w:rsid w:val="000D221B"/>
    <w:rPr>
      <w:b/>
      <w:sz w:val="28"/>
      <w:u w:val="thick" w:color="000000"/>
    </w:rPr>
  </w:style>
  <w:style w:type="character" w:customStyle="1" w:styleId="tagCharCharChar1">
    <w:name w:val="tag Char Char Char1"/>
    <w:rsid w:val="000D221B"/>
    <w:rPr>
      <w:b/>
      <w:sz w:val="24"/>
      <w:lang w:val="en-US" w:eastAsia="en-US" w:bidi="ar-SA"/>
    </w:rPr>
  </w:style>
  <w:style w:type="character" w:customStyle="1" w:styleId="underlinecardChar0">
    <w:name w:val="underline card Char"/>
    <w:rsid w:val="000D221B"/>
    <w:rPr>
      <w:rFonts w:ascii="Arial" w:hAnsi="Arial"/>
      <w:sz w:val="18"/>
      <w:szCs w:val="24"/>
      <w:u w:val="single"/>
      <w:lang w:val="en-US" w:eastAsia="en-US" w:bidi="ar-SA"/>
    </w:rPr>
  </w:style>
  <w:style w:type="paragraph" w:customStyle="1" w:styleId="date-comments">
    <w:name w:val="date-comments"/>
    <w:basedOn w:val="Normal"/>
    <w:uiPriority w:val="99"/>
    <w:rsid w:val="000D221B"/>
    <w:pPr>
      <w:spacing w:before="100" w:beforeAutospacing="1" w:after="100" w:afterAutospacing="1"/>
    </w:pPr>
    <w:rPr>
      <w:rFonts w:ascii="Times" w:hAnsi="Times"/>
      <w:szCs w:val="20"/>
    </w:rPr>
  </w:style>
  <w:style w:type="character" w:customStyle="1" w:styleId="articleauthor0">
    <w:name w:val="articleauthor"/>
    <w:rsid w:val="000D221B"/>
  </w:style>
  <w:style w:type="character" w:customStyle="1" w:styleId="bodysubtoc">
    <w:name w:val="bodysubtoc"/>
    <w:rsid w:val="000D221B"/>
  </w:style>
  <w:style w:type="character" w:customStyle="1" w:styleId="lefttitlesmaller">
    <w:name w:val="lefttitlesmaller"/>
    <w:rsid w:val="000D221B"/>
  </w:style>
  <w:style w:type="character" w:customStyle="1" w:styleId="mb">
    <w:name w:val="mb"/>
    <w:rsid w:val="000D221B"/>
  </w:style>
  <w:style w:type="character" w:customStyle="1" w:styleId="submitted-date">
    <w:name w:val="submitted-date"/>
    <w:rsid w:val="000D221B"/>
  </w:style>
  <w:style w:type="character" w:customStyle="1" w:styleId="submitted-time">
    <w:name w:val="submitted-time"/>
    <w:rsid w:val="000D221B"/>
  </w:style>
  <w:style w:type="character" w:customStyle="1" w:styleId="A20">
    <w:name w:val="A2"/>
    <w:uiPriority w:val="99"/>
    <w:rsid w:val="000D221B"/>
    <w:rPr>
      <w:rFonts w:ascii="Sabon LT Std" w:hAnsi="Sabon LT Std" w:cs="Sabon LT Std" w:hint="default"/>
      <w:color w:val="000000"/>
      <w:sz w:val="15"/>
      <w:szCs w:val="15"/>
    </w:rPr>
  </w:style>
  <w:style w:type="character" w:customStyle="1" w:styleId="searchword">
    <w:name w:val="searchword"/>
    <w:rsid w:val="000D221B"/>
  </w:style>
  <w:style w:type="paragraph" w:customStyle="1" w:styleId="Heading2Char2CharChar12">
    <w:name w:val="Heading 2 Char2 Char Char12"/>
    <w:aliases w:val="Char Char Char Char Char Char1 Char Char Char Char Char1,Char Char22"/>
    <w:next w:val="Normal"/>
    <w:uiPriority w:val="99"/>
    <w:rsid w:val="000D221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D221B"/>
    <w:rPr>
      <w:rFonts w:ascii="Times New Roman" w:hAnsi="Times New Roman" w:cs="Times New Roman"/>
      <w:sz w:val="18"/>
      <w:szCs w:val="18"/>
    </w:rPr>
  </w:style>
  <w:style w:type="character" w:customStyle="1" w:styleId="bylines">
    <w:name w:val="bylines"/>
    <w:basedOn w:val="DefaultParagraphFont"/>
    <w:rsid w:val="000D221B"/>
  </w:style>
  <w:style w:type="character" w:customStyle="1" w:styleId="StyleStyleBoldUnderlineUnderlineIntenseEmphasis1apple-style-2">
    <w:name w:val="Style Style Bold UnderlineUnderlineIntense Emphasis1apple-style-...2"/>
    <w:basedOn w:val="DefaultParagraphFont"/>
    <w:rsid w:val="000D221B"/>
    <w:rPr>
      <w:b w:val="0"/>
      <w:bCs/>
      <w:sz w:val="22"/>
      <w:u w:val="single"/>
    </w:rPr>
  </w:style>
  <w:style w:type="character" w:customStyle="1" w:styleId="FontStyle57">
    <w:name w:val="Font Style57"/>
    <w:rsid w:val="000D221B"/>
    <w:rPr>
      <w:rFonts w:ascii="Georgia" w:hAnsi="Georgia" w:cs="Georgia"/>
      <w:b/>
      <w:bCs/>
      <w:sz w:val="14"/>
      <w:szCs w:val="14"/>
    </w:rPr>
  </w:style>
  <w:style w:type="character" w:customStyle="1" w:styleId="FontStyle89">
    <w:name w:val="Font Style89"/>
    <w:rsid w:val="000D221B"/>
    <w:rPr>
      <w:rFonts w:ascii="Times New Roman" w:hAnsi="Times New Roman" w:cs="Times New Roman"/>
      <w:b/>
      <w:bCs/>
      <w:smallCaps/>
      <w:spacing w:val="40"/>
      <w:sz w:val="16"/>
      <w:szCs w:val="16"/>
    </w:rPr>
  </w:style>
  <w:style w:type="character" w:customStyle="1" w:styleId="style3Char0">
    <w:name w:val="style 3 Char"/>
    <w:rsid w:val="000D221B"/>
    <w:rPr>
      <w:sz w:val="18"/>
      <w:szCs w:val="24"/>
      <w:lang w:val="en-US" w:eastAsia="en-US" w:bidi="ar-SA"/>
    </w:rPr>
  </w:style>
  <w:style w:type="paragraph" w:customStyle="1" w:styleId="003Cite">
    <w:name w:val="003Cite"/>
    <w:basedOn w:val="Normal"/>
    <w:rsid w:val="000D221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0D221B"/>
    <w:pPr>
      <w:jc w:val="both"/>
    </w:pPr>
    <w:rPr>
      <w:b/>
      <w:color w:val="000000"/>
      <w:u w:val="single"/>
    </w:rPr>
  </w:style>
  <w:style w:type="character" w:customStyle="1" w:styleId="NormalBoldChar">
    <w:name w:val="Normal + Bold Char"/>
    <w:aliases w:val="Double Underline Char"/>
    <w:basedOn w:val="DefaultParagraphFont"/>
    <w:link w:val="NormalBold"/>
    <w:rsid w:val="000D221B"/>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0D221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0D221B"/>
    <w:rPr>
      <w:rFonts w:ascii="Times New Roman" w:eastAsia="Times New Roman" w:hAnsi="Times New Roman" w:cs="Times New Roman"/>
      <w:sz w:val="24"/>
      <w:u w:val="thick"/>
      <w:lang w:val="x-none" w:eastAsia="x-none"/>
    </w:rPr>
  </w:style>
  <w:style w:type="character" w:customStyle="1" w:styleId="BlockHeadingsChar1">
    <w:name w:val="Block Headings Char1"/>
    <w:rsid w:val="000D221B"/>
    <w:rPr>
      <w:b/>
      <w:caps/>
    </w:rPr>
  </w:style>
  <w:style w:type="character" w:customStyle="1" w:styleId="Longcite">
    <w:name w:val="Longcite"/>
    <w:rsid w:val="000D221B"/>
    <w:rPr>
      <w:sz w:val="16"/>
    </w:rPr>
  </w:style>
  <w:style w:type="paragraph" w:customStyle="1" w:styleId="NormalUnderline0">
    <w:name w:val="Normal + Underline"/>
    <w:basedOn w:val="Normal"/>
    <w:link w:val="NormalUnderlineChar0"/>
    <w:rsid w:val="000D221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0D221B"/>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0D221B"/>
    <w:rPr>
      <w:rFonts w:ascii="Bookman Old Style" w:hAnsi="Bookman Old Style" w:cs="Bookman Old Style"/>
      <w:sz w:val="16"/>
      <w:szCs w:val="16"/>
    </w:rPr>
  </w:style>
  <w:style w:type="character" w:customStyle="1" w:styleId="FontStyle17">
    <w:name w:val="Font Style17"/>
    <w:uiPriority w:val="99"/>
    <w:rsid w:val="000D221B"/>
    <w:rPr>
      <w:rFonts w:ascii="Book Antiqua" w:hAnsi="Book Antiqua" w:cs="Book Antiqua"/>
      <w:i/>
      <w:iCs/>
      <w:spacing w:val="10"/>
      <w:sz w:val="22"/>
      <w:szCs w:val="22"/>
    </w:rPr>
  </w:style>
  <w:style w:type="character" w:customStyle="1" w:styleId="FontStyle329">
    <w:name w:val="Font Style329"/>
    <w:basedOn w:val="DefaultParagraphFont"/>
    <w:uiPriority w:val="99"/>
    <w:rsid w:val="000D221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0D221B"/>
  </w:style>
  <w:style w:type="character" w:customStyle="1" w:styleId="DateTimeChar">
    <w:name w:val="DateTime Char"/>
    <w:basedOn w:val="DefaultParagraphFont"/>
    <w:link w:val="DateTime"/>
    <w:uiPriority w:val="4"/>
    <w:rsid w:val="000D221B"/>
    <w:rPr>
      <w:rFonts w:ascii="Calibri" w:hAnsi="Calibri" w:cs="Calibri"/>
    </w:rPr>
  </w:style>
  <w:style w:type="paragraph" w:customStyle="1" w:styleId="Lecture">
    <w:name w:val="Lecture"/>
    <w:next w:val="BodyText"/>
    <w:link w:val="LectureChar"/>
    <w:autoRedefine/>
    <w:uiPriority w:val="4"/>
    <w:qFormat/>
    <w:rsid w:val="000D221B"/>
    <w:pPr>
      <w:spacing w:after="0"/>
      <w:outlineLvl w:val="5"/>
    </w:pPr>
    <w:rPr>
      <w:rFonts w:ascii="Arial" w:hAnsi="Arial" w:cs="Arial"/>
      <w:spacing w:val="-10"/>
    </w:rPr>
  </w:style>
  <w:style w:type="character" w:customStyle="1" w:styleId="LectureChar">
    <w:name w:val="Lecture Char"/>
    <w:basedOn w:val="DateTimeChar"/>
    <w:link w:val="Lecture"/>
    <w:uiPriority w:val="4"/>
    <w:rsid w:val="000D221B"/>
    <w:rPr>
      <w:rFonts w:ascii="Arial" w:hAnsi="Arial" w:cs="Arial"/>
      <w:spacing w:val="-10"/>
    </w:rPr>
  </w:style>
  <w:style w:type="character" w:customStyle="1" w:styleId="m3262662096238345512gmail-style13ptbold">
    <w:name w:val="m_3262662096238345512gmail-style13ptbold"/>
    <w:basedOn w:val="DefaultParagraphFont"/>
    <w:rsid w:val="000D221B"/>
  </w:style>
  <w:style w:type="character" w:customStyle="1" w:styleId="m-8559461887574130099gmail-styleunderline">
    <w:name w:val="m_-8559461887574130099gmail-styleunderline"/>
    <w:basedOn w:val="DefaultParagraphFont"/>
    <w:rsid w:val="000D221B"/>
  </w:style>
  <w:style w:type="paragraph" w:styleId="NoSpacing">
    <w:name w:val="No Spacing"/>
    <w:link w:val="NoSpacingChar"/>
    <w:uiPriority w:val="1"/>
    <w:semiHidden/>
    <w:unhideWhenUsed/>
    <w:qFormat/>
    <w:rsid w:val="000D221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heintlscholar.com/periodical/12/14/2020/analysis-commercialization-space-risk-international-law-military-space-race"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styles" Target="styles.xml"/><Relationship Id="rId21" Type="http://schemas.openxmlformats.org/officeDocument/2006/relationships/hyperlink" Target="https://www.cambridge.org/core/books/food-or-war/food-as-an-existential-risk/8C45279588CD572FE805B7E240DE7368" TargetMode="External"/><Relationship Id="rId7" Type="http://schemas.openxmlformats.org/officeDocument/2006/relationships/hyperlink" Target="https://www.ncbi.nlm.nih.gov/pmc/articles/PMC7293599/" TargetMode="External"/><Relationship Id="rId12" Type="http://schemas.openxmlformats.org/officeDocument/2006/relationships/hyperlink" Target="https://aerospace.org/article/space-debris-101" TargetMode="External"/><Relationship Id="rId17" Type="http://schemas.openxmlformats.org/officeDocument/2006/relationships/hyperlink" Target="https://www.19fortyfive.com/2022/01/does-a-space-war-mean-a-nuclear-wa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ss.europa.eu/content/space-security-europe" TargetMode="External"/><Relationship Id="rId20" Type="http://schemas.openxmlformats.org/officeDocument/2006/relationships/hyperlink" Target="https://www.researchgate.net/publication/328655146_Precision_Agriculture_in_Terms_of_Food_Security_Needs_for_The_Future," TargetMode="External"/><Relationship Id="rId1" Type="http://schemas.openxmlformats.org/officeDocument/2006/relationships/customXml" Target="../customXml/item1.xml"/><Relationship Id="rId6" Type="http://schemas.openxmlformats.org/officeDocument/2006/relationships/hyperlink" Target="https://www.nasa.gov/mission_pages/station/news/orbital_debris.html" TargetMode="External"/><Relationship Id="rId11" Type="http://schemas.openxmlformats.org/officeDocument/2006/relationships/hyperlink" Target="https://www.nature.com/articles/s41598-021-89909-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fa.harvard.edu/big-questions/how-can-astronomy-improve-life-earth" TargetMode="External"/><Relationship Id="rId23" Type="http://schemas.openxmlformats.org/officeDocument/2006/relationships/hyperlink" Target="https://www.theguardian.com/environment/2019/oct/21/ocean-acidification-can-cause-mass-extinctions-fossils-reveal" TargetMode="External"/><Relationship Id="rId10" Type="http://schemas.openxmlformats.org/officeDocument/2006/relationships/hyperlink" Target="https://astrobites.org/2022/02/24/space-sustainability/"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settings" Target="settings.xml"/><Relationship Id="rId9" Type="http://schemas.openxmlformats.org/officeDocument/2006/relationships/hyperlink" Target="https://sci-hub.se/10.1016/j.actaastro.2016.03.034" TargetMode="External"/><Relationship Id="rId14" Type="http://schemas.openxmlformats.org/officeDocument/2006/relationships/hyperlink" Target="https://arxiv.org/pdf/2202.06994.pdf" TargetMode="External"/><Relationship Id="rId22" Type="http://schemas.openxmlformats.org/officeDocument/2006/relationships/hyperlink" Target="https://en.reset.org/satellite-technology-could-hold-key-measuring-oceans-increasing-acidification-0811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18432</Words>
  <Characters>105065</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2022-04-11T14:33:00Z</dcterms:created>
  <dcterms:modified xsi:type="dcterms:W3CDTF">2022-04-11T14:35:00Z</dcterms:modified>
</cp:coreProperties>
</file>