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1DA43" w14:textId="77777777" w:rsidR="00216B6D" w:rsidRDefault="00216B6D" w:rsidP="00216B6D">
      <w:pPr>
        <w:pStyle w:val="Heading1"/>
      </w:pPr>
      <w:r>
        <w:t>1AC Dubs Loyola</w:t>
      </w:r>
    </w:p>
    <w:p w14:paraId="272F1DD3" w14:textId="77777777" w:rsidR="00216B6D" w:rsidRDefault="00216B6D" w:rsidP="00216B6D">
      <w:pPr>
        <w:pStyle w:val="Heading2"/>
      </w:pPr>
      <w:r>
        <w:t>1AC</w:t>
      </w:r>
    </w:p>
    <w:p w14:paraId="5597E731" w14:textId="77777777" w:rsidR="00216B6D" w:rsidRPr="00976E44" w:rsidRDefault="00216B6D" w:rsidP="00216B6D">
      <w:pPr>
        <w:pStyle w:val="Heading3"/>
        <w:rPr>
          <w:rFonts w:cs="Calibri"/>
        </w:rPr>
      </w:pPr>
      <w:r w:rsidRPr="00976E44">
        <w:rPr>
          <w:rFonts w:cs="Calibri"/>
        </w:rPr>
        <w:t>1AC – Adv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572CA97C" w14:textId="7C576168" w:rsidR="00216B6D" w:rsidRDefault="00216B6D" w:rsidP="00216B6D"/>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5"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7"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t>1AC – Underview</w:t>
      </w:r>
    </w:p>
    <w:p w14:paraId="3FB6D7FF" w14:textId="77777777" w:rsidR="00216B6D" w:rsidRDefault="00216B6D" w:rsidP="00216B6D">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4891632" w14:textId="77777777" w:rsidR="00216B6D" w:rsidRDefault="00216B6D" w:rsidP="00216B6D"/>
    <w:p w14:paraId="7A255DB8" w14:textId="77777777" w:rsidR="00216B6D" w:rsidRDefault="00216B6D" w:rsidP="00216B6D">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068948B8" w14:textId="77777777" w:rsidR="00216B6D" w:rsidRDefault="00216B6D" w:rsidP="00216B6D"/>
    <w:p w14:paraId="5BB76B79" w14:textId="77777777" w:rsidR="00216B6D" w:rsidRPr="00361031" w:rsidRDefault="00216B6D" w:rsidP="00216B6D">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26A2D661" w14:textId="77777777" w:rsidR="00216B6D" w:rsidRDefault="00216B6D" w:rsidP="00216B6D"/>
    <w:p w14:paraId="5006FD69" w14:textId="0D928787" w:rsidR="00216B6D" w:rsidRPr="00361031" w:rsidRDefault="00216B6D" w:rsidP="00216B6D">
      <w:pPr>
        <w:pStyle w:val="Heading4"/>
      </w:pPr>
      <w:r>
        <w:t>4</w:t>
      </w:r>
      <w:r w:rsidRPr="00361031">
        <w:t xml:space="preserve">] </w:t>
      </w:r>
      <w:r w:rsidR="00241F8C">
        <w:t>If it’s legit, p</w:t>
      </w:r>
      <w:r w:rsidRPr="00361031">
        <w:t>ermissibility and presumption affirm.</w:t>
      </w:r>
    </w:p>
    <w:p w14:paraId="37348B7F" w14:textId="77777777" w:rsidR="00216B6D" w:rsidRPr="00361031" w:rsidRDefault="00216B6D" w:rsidP="00216B6D">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5D8659E" w14:textId="77777777" w:rsidR="00216B6D" w:rsidRPr="00361031" w:rsidRDefault="00216B6D" w:rsidP="00216B6D">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09BF607A" w14:textId="77777777" w:rsidR="00216B6D" w:rsidRPr="00361031" w:rsidRDefault="00216B6D" w:rsidP="00216B6D">
      <w:pPr>
        <w:pStyle w:val="Heading4"/>
      </w:pPr>
      <w:r w:rsidRPr="00361031">
        <w:t xml:space="preserve">C] </w:t>
      </w:r>
      <w:r w:rsidRPr="00361031">
        <w:rPr>
          <w:u w:val="single"/>
        </w:rPr>
        <w:t>Negation Theory</w:t>
      </w:r>
      <w:r w:rsidRPr="00361031">
        <w:t>- Negating requires a complete absence of an existing obligation</w:t>
      </w:r>
    </w:p>
    <w:p w14:paraId="0DE4E863" w14:textId="77777777" w:rsidR="00216B6D" w:rsidRPr="00361031" w:rsidRDefault="00216B6D" w:rsidP="00216B6D">
      <w:pPr>
        <w:rPr>
          <w:rStyle w:val="Emphasis"/>
        </w:rPr>
      </w:pPr>
      <w:r w:rsidRPr="00361031">
        <w:rPr>
          <w:rStyle w:val="Emphasis"/>
          <w:highlight w:val="green"/>
        </w:rPr>
        <w:t>Negate: to deny the existence of</w:t>
      </w:r>
    </w:p>
    <w:p w14:paraId="21B3DD0F" w14:textId="77777777" w:rsidR="00216B6D" w:rsidRPr="00361031" w:rsidRDefault="00216B6D" w:rsidP="00216B6D">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0C3439AE" w14:textId="77777777" w:rsidR="00216B6D" w:rsidRPr="00361031" w:rsidRDefault="00216B6D" w:rsidP="00216B6D">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4A9588A6" w14:textId="77777777" w:rsidR="00216B6D" w:rsidRDefault="00216B6D" w:rsidP="00216B6D"/>
    <w:p w14:paraId="65A82A3C" w14:textId="77777777" w:rsidR="00216B6D" w:rsidRPr="00361031" w:rsidRDefault="00216B6D" w:rsidP="00216B6D">
      <w:pPr>
        <w:pStyle w:val="Heading4"/>
        <w:rPr>
          <w:rFonts w:cs="Calibri"/>
        </w:rPr>
      </w:pPr>
      <w:r>
        <w:rPr>
          <w:rFonts w:cs="Calibri"/>
        </w:rPr>
        <w:t>5</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7F692924" w14:textId="77777777" w:rsidR="00216B6D" w:rsidRPr="00361031" w:rsidRDefault="00216B6D" w:rsidP="00216B6D"/>
    <w:p w14:paraId="005C591F" w14:textId="77777777" w:rsidR="00216B6D" w:rsidRPr="00976E44" w:rsidRDefault="00216B6D" w:rsidP="00216B6D">
      <w:pPr>
        <w:pStyle w:val="Heading4"/>
        <w:rPr>
          <w:rFonts w:cs="Calibri"/>
        </w:rPr>
      </w:pPr>
      <w:r>
        <w:rPr>
          <w:rFonts w:cs="Calibri"/>
        </w:rPr>
        <w:t xml:space="preserve">6]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71D3A44B" w14:textId="77777777" w:rsidR="00216B6D" w:rsidRPr="00976E44" w:rsidRDefault="00216B6D" w:rsidP="00216B6D">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8" w:history="1">
        <w:r w:rsidRPr="00976E44">
          <w:rPr>
            <w:rStyle w:val="Hyperlink"/>
          </w:rPr>
          <w:t>http://www.cbsnews.com/news/study-says-world-underprepared-ebola-level-outbreaks/</w:t>
        </w:r>
      </w:hyperlink>
      <w:r w:rsidRPr="00976E44">
        <w:rPr>
          <w:rStyle w:val="Hyperlink"/>
        </w:rPr>
        <w:t>] Elmer // Re-Cut Justin</w:t>
      </w:r>
    </w:p>
    <w:p w14:paraId="5F52CDA0" w14:textId="77777777" w:rsidR="00216B6D" w:rsidRPr="00976E44" w:rsidRDefault="00216B6D" w:rsidP="00216B6D">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6A76F6F" w14:textId="77777777" w:rsidR="00216B6D" w:rsidRPr="00976E44" w:rsidRDefault="00216B6D" w:rsidP="00216B6D"/>
    <w:p w14:paraId="606AB5E9" w14:textId="77777777" w:rsidR="00216B6D" w:rsidRPr="00470C63" w:rsidRDefault="00216B6D" w:rsidP="00216B6D"/>
    <w:p w14:paraId="78D19B82" w14:textId="77777777" w:rsidR="00216B6D" w:rsidRDefault="00216B6D" w:rsidP="00216B6D"/>
    <w:p w14:paraId="1C47D1B3"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B6D"/>
    <w:rsid w:val="00216B6D"/>
    <w:rsid w:val="00241F8C"/>
    <w:rsid w:val="00425AB6"/>
    <w:rsid w:val="00D27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hyperlink" Target="http://www.cbsnews.com/news/study-says-world-underprepared-ebola-level-outbreaks/" TargetMode="Externa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www.helsinkitimes.fi/columns/columns/viewpoint/18561-science-has-delivered-will-the-wto-deliver.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22854</Words>
  <Characters>130274</Characters>
  <Application>Microsoft Office Word</Application>
  <DocSecurity>0</DocSecurity>
  <Lines>1085</Lines>
  <Paragraphs>305</Paragraphs>
  <ScaleCrop>false</ScaleCrop>
  <Company/>
  <LinksUpToDate>false</LinksUpToDate>
  <CharactersWithSpaces>152823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4</cp:revision>
  <dcterms:created xsi:type="dcterms:W3CDTF">2021-09-06T19:39:00Z</dcterms:created>
  <dcterms:modified xsi:type="dcterms:W3CDTF">2021-09-06T19:59:00Z</dcterms:modified>
</cp:coreProperties>
</file>