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70A0" w14:textId="41246730" w:rsidR="00425AB6" w:rsidRDefault="00470C63" w:rsidP="00470C63">
      <w:pPr>
        <w:pStyle w:val="Heading1"/>
      </w:pPr>
      <w:r>
        <w:t>1AC Dubs Loyola</w:t>
      </w:r>
    </w:p>
    <w:p w14:paraId="2C97711C" w14:textId="43986334" w:rsidR="00470C63" w:rsidRDefault="00470C63" w:rsidP="00470C63">
      <w:pPr>
        <w:pStyle w:val="Heading2"/>
      </w:pPr>
      <w:r>
        <w:t>1AC</w:t>
      </w:r>
    </w:p>
    <w:p w14:paraId="072D528D" w14:textId="77777777" w:rsidR="00470C63" w:rsidRPr="00976E44" w:rsidRDefault="00470C63" w:rsidP="00470C63">
      <w:pPr>
        <w:pStyle w:val="Heading3"/>
        <w:rPr>
          <w:rFonts w:cs="Calibri"/>
        </w:rPr>
      </w:pPr>
      <w:r w:rsidRPr="00976E44">
        <w:rPr>
          <w:rFonts w:cs="Calibri"/>
        </w:rPr>
        <w:t>1AC – Adv – Vaccine Diplomacy</w:t>
      </w:r>
    </w:p>
    <w:p w14:paraId="7952CBAD" w14:textId="77777777" w:rsidR="00470C63" w:rsidRPr="00976E44" w:rsidRDefault="00470C63" w:rsidP="00470C63">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85CA215" w14:textId="77777777" w:rsidR="00470C63" w:rsidRPr="00976E44" w:rsidRDefault="00470C63" w:rsidP="00470C63">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3706246C" w14:textId="2CEFBD3F" w:rsidR="00470C63" w:rsidRPr="00976E44" w:rsidRDefault="00470C63" w:rsidP="00470C63">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succumbing to rival geopolitical powers that do not align with the diplomatic and economic interests of the United States.</w:t>
      </w:r>
      <w:r w:rsidRPr="00470C63">
        <w:rPr>
          <w:u w:val="single"/>
        </w:rPr>
        <w:t xml:space="preserve"> </w:t>
      </w:r>
      <w:r w:rsidRPr="00470C63">
        <w:rPr>
          <w:u w:val="single"/>
        </w:rPr>
        <w:t xml:space="preserve">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01B00F71" w14:textId="77777777" w:rsidR="00470C63" w:rsidRPr="00976E44" w:rsidRDefault="00470C63" w:rsidP="00470C63"/>
    <w:p w14:paraId="27685A6F" w14:textId="77777777" w:rsidR="00470C63" w:rsidRPr="00976E44" w:rsidRDefault="00470C63" w:rsidP="00470C63">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69622120" w14:textId="77777777" w:rsidR="00470C63" w:rsidRPr="00976E44" w:rsidRDefault="00470C63" w:rsidP="00470C63">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749DA96E" w14:textId="77777777" w:rsidR="00470C63" w:rsidRPr="00976E44" w:rsidRDefault="00470C63" w:rsidP="00470C63">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5F79D4E0" w14:textId="77777777" w:rsidR="00470C63" w:rsidRPr="00976E44" w:rsidRDefault="00470C63" w:rsidP="00470C63">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5FE86F36" w14:textId="77777777" w:rsidR="00470C63" w:rsidRPr="00976E44" w:rsidRDefault="00470C63" w:rsidP="00470C63">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72FF62A6" w14:textId="77777777" w:rsidR="00470C63" w:rsidRPr="00976E44" w:rsidRDefault="00470C63" w:rsidP="00470C63">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4A787A0F" w14:textId="77777777" w:rsidR="00470C63" w:rsidRPr="00976E44" w:rsidRDefault="00470C63" w:rsidP="00470C63">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0AEF5FC1" w14:textId="77777777" w:rsidR="00470C63" w:rsidRPr="00976E44" w:rsidRDefault="00470C63" w:rsidP="00470C63"/>
    <w:p w14:paraId="1C391B79" w14:textId="77777777" w:rsidR="00470C63" w:rsidRPr="00976E44" w:rsidRDefault="00470C63" w:rsidP="00470C63">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55DFB8D0" w14:textId="77777777" w:rsidR="00470C63" w:rsidRPr="00976E44" w:rsidRDefault="00470C63" w:rsidP="00470C63">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02C1E4D3" w14:textId="77777777" w:rsidR="00470C63" w:rsidRPr="00976E44" w:rsidRDefault="00470C63" w:rsidP="00470C63">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3741D49" w14:textId="77777777" w:rsidR="00470C63" w:rsidRPr="00976E44" w:rsidRDefault="00470C63" w:rsidP="00470C63">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789460EB" w14:textId="77777777" w:rsidR="00470C63" w:rsidRPr="00976E44" w:rsidRDefault="00470C63" w:rsidP="00470C63">
      <w:pPr>
        <w:rPr>
          <w:sz w:val="16"/>
        </w:rPr>
      </w:pPr>
      <w:r w:rsidRPr="00976E44">
        <w:rPr>
          <w:sz w:val="16"/>
        </w:rPr>
        <w:t>During a global vaccine shortage, China has been able to provide 252 million doses to the world. This includes the majority of total doses made available to Latin American countries.</w:t>
      </w:r>
    </w:p>
    <w:p w14:paraId="6F5721B0" w14:textId="77777777" w:rsidR="00470C63" w:rsidRPr="00976E44" w:rsidRDefault="00470C63" w:rsidP="00470C63">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CB442C3" w14:textId="77777777" w:rsidR="00470C63" w:rsidRPr="00976E44" w:rsidRDefault="00470C63" w:rsidP="00470C63">
      <w:pPr>
        <w:rPr>
          <w:sz w:val="16"/>
        </w:rPr>
      </w:pPr>
      <w:r w:rsidRPr="00976E44">
        <w:rPr>
          <w:sz w:val="16"/>
        </w:rPr>
        <w:t>As of May, no other country can match this figure. Most countries are focused primarily on achieving their own herd immunity first.</w:t>
      </w:r>
    </w:p>
    <w:p w14:paraId="2A722D59" w14:textId="77777777" w:rsidR="00470C63" w:rsidRPr="00976E44" w:rsidRDefault="00470C63" w:rsidP="00470C63">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79428892" w14:textId="77777777" w:rsidR="00470C63" w:rsidRPr="00976E44" w:rsidRDefault="00470C63" w:rsidP="00470C63">
      <w:pPr>
        <w:rPr>
          <w:u w:val="single"/>
        </w:rPr>
      </w:pPr>
      <w:r w:rsidRPr="00976E44">
        <w:rPr>
          <w:u w:val="single"/>
        </w:rPr>
        <w:t xml:space="preserve">Declining </w:t>
      </w:r>
      <w:r w:rsidRPr="00976E44">
        <w:rPr>
          <w:rStyle w:val="Emphasis"/>
        </w:rPr>
        <w:t>‘Washington Consensus’</w:t>
      </w:r>
    </w:p>
    <w:p w14:paraId="087E2FB2" w14:textId="77777777" w:rsidR="00470C63" w:rsidRPr="00976E44" w:rsidRDefault="00470C63" w:rsidP="00470C63">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6BF86D71" w14:textId="77777777" w:rsidR="00470C63" w:rsidRPr="00976E44" w:rsidRDefault="00470C63" w:rsidP="00470C63">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348B8794" w14:textId="77777777" w:rsidR="00470C63" w:rsidRPr="00976E44" w:rsidRDefault="00470C63" w:rsidP="00470C63">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67DD1899" w14:textId="77777777" w:rsidR="00470C63" w:rsidRPr="00976E44" w:rsidRDefault="00470C63" w:rsidP="00470C63">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28058BA3" w14:textId="77777777" w:rsidR="00470C63" w:rsidRPr="00976E44" w:rsidRDefault="00470C63" w:rsidP="00470C63">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CAAED3" w14:textId="77777777" w:rsidR="00470C63" w:rsidRPr="00976E44" w:rsidRDefault="00470C63" w:rsidP="00470C63">
      <w:pPr>
        <w:rPr>
          <w:sz w:val="16"/>
        </w:rPr>
      </w:pPr>
      <w:r w:rsidRPr="00976E44">
        <w:rPr>
          <w:sz w:val="16"/>
        </w:rPr>
        <w:t>Rising Chinese power</w:t>
      </w:r>
    </w:p>
    <w:p w14:paraId="35A1C0DA" w14:textId="77777777" w:rsidR="00470C63" w:rsidRPr="00976E44" w:rsidRDefault="00470C63" w:rsidP="00470C63">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97029C3" w14:textId="77777777" w:rsidR="00470C63" w:rsidRPr="00976E44" w:rsidRDefault="00470C63" w:rsidP="00470C63">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7EFEEB03" w14:textId="77777777" w:rsidR="00470C63" w:rsidRPr="00976E44" w:rsidRDefault="00470C63" w:rsidP="00470C63">
      <w:pPr>
        <w:rPr>
          <w:sz w:val="16"/>
        </w:rPr>
      </w:pPr>
      <w:r w:rsidRPr="00976E44">
        <w:rPr>
          <w:sz w:val="16"/>
        </w:rPr>
        <w:t>The US and Chinese tools for economic diplomacy are very similar in practice, yet fundamentally different in philosophy.</w:t>
      </w:r>
    </w:p>
    <w:p w14:paraId="148AD5BE" w14:textId="77777777" w:rsidR="00470C63" w:rsidRPr="00976E44" w:rsidRDefault="00470C63" w:rsidP="00470C63">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2D36930C" w14:textId="77777777" w:rsidR="00470C63" w:rsidRPr="00976E44" w:rsidRDefault="00470C63" w:rsidP="00470C63">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21B3EF9B" w14:textId="77777777" w:rsidR="00470C63" w:rsidRPr="00976E44" w:rsidRDefault="00470C63" w:rsidP="00470C63">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0EFBC249" w14:textId="77777777" w:rsidR="00470C63" w:rsidRPr="00976E44" w:rsidRDefault="00470C63" w:rsidP="00470C63">
      <w:pPr>
        <w:rPr>
          <w:sz w:val="16"/>
        </w:rPr>
      </w:pPr>
      <w:r w:rsidRPr="00976E44">
        <w:rPr>
          <w:sz w:val="16"/>
        </w:rPr>
        <w:t>Old international order</w:t>
      </w:r>
    </w:p>
    <w:p w14:paraId="6B592E1A" w14:textId="77777777" w:rsidR="00470C63" w:rsidRPr="00976E44" w:rsidRDefault="00470C63" w:rsidP="00470C63">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74A9581" w14:textId="77777777" w:rsidR="00470C63" w:rsidRPr="00976E44" w:rsidRDefault="00470C63" w:rsidP="00470C63">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63564BA8" w14:textId="77777777" w:rsidR="00470C63" w:rsidRPr="00976E44" w:rsidRDefault="00470C63" w:rsidP="00470C63">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00A1450D" w14:textId="77777777" w:rsidR="00470C63" w:rsidRPr="00976E44" w:rsidRDefault="00470C63" w:rsidP="00470C63"/>
    <w:p w14:paraId="45E2AF1B" w14:textId="77777777" w:rsidR="00470C63" w:rsidRPr="00976E44" w:rsidRDefault="00470C63" w:rsidP="00470C63">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24647F2B" w14:textId="77777777" w:rsidR="00470C63" w:rsidRPr="00976E44" w:rsidRDefault="00470C63" w:rsidP="00470C63">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3E6F6A31" w14:textId="77777777" w:rsidR="00470C63" w:rsidRPr="00976E44" w:rsidRDefault="00470C63" w:rsidP="00470C63">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53499DE9" w14:textId="77777777" w:rsidR="00470C63" w:rsidRPr="00976E44" w:rsidRDefault="00470C63" w:rsidP="00470C63">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A3BD1C1" w14:textId="77777777" w:rsidR="00470C63" w:rsidRPr="00976E44" w:rsidRDefault="00470C63" w:rsidP="00470C63">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3EAB858" w14:textId="77777777" w:rsidR="00470C63" w:rsidRPr="00976E44" w:rsidRDefault="00470C63" w:rsidP="00470C63"/>
    <w:p w14:paraId="0EAF0301" w14:textId="77777777" w:rsidR="00470C63" w:rsidRPr="00976E44" w:rsidRDefault="00470C63" w:rsidP="00470C63">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6B12FABA" w14:textId="77777777" w:rsidR="00470C63" w:rsidRPr="00976E44" w:rsidRDefault="00470C63" w:rsidP="00470C63">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5229A8B5" w14:textId="77777777" w:rsidR="00470C63" w:rsidRPr="00976E44" w:rsidRDefault="00470C63" w:rsidP="00470C63">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2339FA67" w14:textId="34EB8297" w:rsidR="00470C63" w:rsidRDefault="00470C63" w:rsidP="00470C63"/>
    <w:p w14:paraId="49FDA2DC" w14:textId="370B6485" w:rsidR="00470C63" w:rsidRDefault="00470C63" w:rsidP="00470C63">
      <w:pPr>
        <w:pStyle w:val="Heading3"/>
      </w:pPr>
      <w:r>
        <w:t>1AC – Adv – Pandemics</w:t>
      </w:r>
    </w:p>
    <w:p w14:paraId="72928247" w14:textId="77777777" w:rsidR="00470C63" w:rsidRPr="00361031" w:rsidRDefault="00470C63" w:rsidP="00470C63">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799CC3EB" w14:textId="77777777" w:rsidR="00470C63" w:rsidRPr="00361031" w:rsidRDefault="00470C63" w:rsidP="00470C63">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0E14FE64" w14:textId="77777777" w:rsidR="00470C63" w:rsidRPr="00361031" w:rsidRDefault="00470C63" w:rsidP="00470C63">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6700B15" w14:textId="77777777" w:rsidR="00470C63" w:rsidRPr="00361031" w:rsidRDefault="00470C63" w:rsidP="00470C63">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3660CC8" w14:textId="77777777" w:rsidR="00470C63" w:rsidRPr="00361031" w:rsidRDefault="00470C63" w:rsidP="00470C63">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D051A91" w14:textId="77777777" w:rsidR="00470C63" w:rsidRPr="00361031" w:rsidRDefault="00470C63" w:rsidP="00470C63">
      <w:pPr>
        <w:rPr>
          <w:u w:val="single"/>
        </w:rPr>
      </w:pPr>
      <w:r w:rsidRPr="00361031">
        <w:rPr>
          <w:u w:val="single"/>
        </w:rPr>
        <w:t xml:space="preserve">TRIPS: </w:t>
      </w:r>
      <w:r w:rsidRPr="00361031">
        <w:rPr>
          <w:rStyle w:val="Emphasis"/>
        </w:rPr>
        <w:t>Barrier to Equitable Health Care Access</w:t>
      </w:r>
    </w:p>
    <w:p w14:paraId="67D8F235" w14:textId="77777777" w:rsidR="00470C63" w:rsidRPr="00361031" w:rsidRDefault="00470C63" w:rsidP="00470C63">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08D0CAAD" w14:textId="77777777" w:rsidR="00470C63" w:rsidRPr="00361031" w:rsidRDefault="00470C63" w:rsidP="00470C63">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CFC0625" w14:textId="77777777" w:rsidR="00470C63" w:rsidRPr="00361031" w:rsidRDefault="00470C63" w:rsidP="00470C63">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B84953A" w14:textId="77777777" w:rsidR="00470C63" w:rsidRPr="00361031" w:rsidRDefault="00470C63" w:rsidP="00470C63">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85DBF78" w14:textId="77777777" w:rsidR="00470C63" w:rsidRPr="00361031" w:rsidRDefault="00470C63" w:rsidP="00470C63">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F871990" w14:textId="77777777" w:rsidR="00470C63" w:rsidRPr="00361031" w:rsidRDefault="00470C63" w:rsidP="00470C63">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6CEC8147" w14:textId="77777777" w:rsidR="00470C63" w:rsidRPr="00361031" w:rsidRDefault="00470C63" w:rsidP="00470C63">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48286413" w14:textId="77777777" w:rsidR="00470C63" w:rsidRPr="00361031" w:rsidRDefault="00470C63" w:rsidP="00470C63">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093FA4D" w14:textId="77777777" w:rsidR="00470C63" w:rsidRPr="00361031" w:rsidRDefault="00470C63" w:rsidP="00470C63">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57F64E2A" w14:textId="77777777" w:rsidR="00470C63" w:rsidRPr="00361031" w:rsidRDefault="00470C63" w:rsidP="00470C63">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1F217435" w14:textId="77777777" w:rsidR="00470C63" w:rsidRPr="00361031" w:rsidRDefault="00470C63" w:rsidP="00470C63">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6173CBA6" w14:textId="77777777" w:rsidR="00470C63" w:rsidRPr="00361031" w:rsidRDefault="00470C63" w:rsidP="00470C63">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2589A90" w14:textId="77777777" w:rsidR="00470C63" w:rsidRPr="00361031" w:rsidRDefault="00470C63" w:rsidP="00470C63">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0C2E5870" w14:textId="77777777" w:rsidR="00470C63" w:rsidRPr="00361031" w:rsidRDefault="00470C63" w:rsidP="00470C63">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9037728" w14:textId="77777777" w:rsidR="00470C63" w:rsidRPr="00361031" w:rsidRDefault="00470C63" w:rsidP="00470C63">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4FF3BC2" w14:textId="77777777" w:rsidR="00470C63" w:rsidRPr="00361031" w:rsidRDefault="00470C63" w:rsidP="00470C63">
      <w:pPr>
        <w:rPr>
          <w:rStyle w:val="Emphasis"/>
        </w:rPr>
      </w:pPr>
      <w:r w:rsidRPr="00361031">
        <w:rPr>
          <w:u w:val="single"/>
        </w:rPr>
        <w:t xml:space="preserve">Both truths suggest that we </w:t>
      </w:r>
      <w:r w:rsidRPr="00361031">
        <w:rPr>
          <w:rStyle w:val="Emphasis"/>
        </w:rPr>
        <w:t>pass the blueprint and build the kitchen.</w:t>
      </w:r>
    </w:p>
    <w:p w14:paraId="0EA44F7B" w14:textId="77777777" w:rsidR="00470C63" w:rsidRPr="00361031" w:rsidRDefault="00470C63" w:rsidP="00470C63">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5089D888" w14:textId="77777777" w:rsidR="00470C63" w:rsidRPr="00361031" w:rsidRDefault="00470C63" w:rsidP="00470C63"/>
    <w:p w14:paraId="5344B1BF" w14:textId="77777777" w:rsidR="00470C63" w:rsidRPr="00361031" w:rsidRDefault="00470C63" w:rsidP="00470C63">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0D63CC26" w14:textId="77777777" w:rsidR="00470C63" w:rsidRPr="00361031" w:rsidRDefault="00470C63" w:rsidP="00470C63">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489B8686" w14:textId="77777777" w:rsidR="00470C63" w:rsidRPr="00361031" w:rsidRDefault="00470C63" w:rsidP="00470C63">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184AFC7" w14:textId="77777777" w:rsidR="00470C63" w:rsidRPr="00361031" w:rsidRDefault="00470C63" w:rsidP="00470C63"/>
    <w:p w14:paraId="2A582AC1" w14:textId="77777777" w:rsidR="00470C63" w:rsidRPr="00361031" w:rsidRDefault="00470C63" w:rsidP="00470C63">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136CF034" w14:textId="77777777" w:rsidR="00470C63" w:rsidRPr="00361031" w:rsidRDefault="00470C63" w:rsidP="00470C63">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5547B64F" w14:textId="77777777" w:rsidR="00470C63" w:rsidRPr="00361031" w:rsidRDefault="00470C63" w:rsidP="00470C63">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3B29D01D" w14:textId="77777777" w:rsidR="00470C63" w:rsidRPr="00361031" w:rsidRDefault="00470C63" w:rsidP="00470C63">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E21B317" w14:textId="77777777" w:rsidR="00470C63" w:rsidRPr="00361031" w:rsidRDefault="00470C63" w:rsidP="00470C63">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7DE048ED" w14:textId="77777777" w:rsidR="00470C63" w:rsidRPr="00361031" w:rsidRDefault="00470C63" w:rsidP="00470C63">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05AA88E" w14:textId="77777777" w:rsidR="00470C63" w:rsidRPr="00361031" w:rsidRDefault="00470C63" w:rsidP="00470C63">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51011E2F" w14:textId="77777777" w:rsidR="00470C63" w:rsidRPr="00361031" w:rsidRDefault="00470C63" w:rsidP="00470C63">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2EFDFAB" w14:textId="77777777" w:rsidR="00470C63" w:rsidRPr="00361031" w:rsidRDefault="00470C63" w:rsidP="00470C63">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376480DB" w14:textId="77777777" w:rsidR="00470C63" w:rsidRPr="00361031" w:rsidRDefault="00470C63" w:rsidP="00470C63">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25B03451" w14:textId="22DD426D" w:rsidR="00470C63" w:rsidRDefault="00470C63" w:rsidP="00470C63">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1D4A1A27" w14:textId="77777777" w:rsidR="00470C63" w:rsidRPr="00361031" w:rsidRDefault="00470C63" w:rsidP="00470C63">
      <w:pPr>
        <w:rPr>
          <w:u w:val="single"/>
        </w:rPr>
      </w:pPr>
    </w:p>
    <w:p w14:paraId="7F7CD208" w14:textId="66032CDF" w:rsidR="00470C63" w:rsidRDefault="00470C63" w:rsidP="00470C63">
      <w:pPr>
        <w:pStyle w:val="Heading3"/>
      </w:pPr>
      <w:r>
        <w:t>1AC – Plan</w:t>
      </w:r>
    </w:p>
    <w:p w14:paraId="44256598" w14:textId="77777777" w:rsidR="00470C63" w:rsidRPr="00361031" w:rsidRDefault="00470C63" w:rsidP="00470C63">
      <w:pPr>
        <w:pStyle w:val="Heading4"/>
        <w:rPr>
          <w:rFonts w:cs="Calibri"/>
        </w:rPr>
      </w:pPr>
      <w:r w:rsidRPr="00361031">
        <w:rPr>
          <w:rFonts w:cs="Calibri"/>
        </w:rPr>
        <w:t>Plan text: The member nations of the World Trade Organization ought to reduce intellectual property protections for medicines during pandemics.</w:t>
      </w:r>
    </w:p>
    <w:p w14:paraId="69B75A99" w14:textId="77777777" w:rsidR="00470C63" w:rsidRPr="00361031" w:rsidRDefault="00470C63" w:rsidP="00470C63"/>
    <w:p w14:paraId="3A1B8C61" w14:textId="77777777" w:rsidR="00470C63" w:rsidRPr="00361031" w:rsidRDefault="00470C63" w:rsidP="00470C63">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4DE53530" w14:textId="77777777" w:rsidR="00470C63" w:rsidRPr="00361031" w:rsidRDefault="00470C63" w:rsidP="00470C63">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6D364502" w14:textId="77777777" w:rsidR="00470C63" w:rsidRPr="00361031" w:rsidRDefault="00470C63" w:rsidP="00470C63">
      <w:pPr>
        <w:rPr>
          <w:u w:val="single"/>
        </w:rPr>
      </w:pPr>
      <w:r w:rsidRPr="00361031">
        <w:rPr>
          <w:highlight w:val="green"/>
          <w:u w:val="single"/>
        </w:rPr>
        <w:t>Limited Waiver</w:t>
      </w:r>
      <w:r w:rsidRPr="00361031">
        <w:rPr>
          <w:u w:val="single"/>
        </w:rPr>
        <w:t xml:space="preserve"> Approach</w:t>
      </w:r>
    </w:p>
    <w:p w14:paraId="56023E02" w14:textId="77777777" w:rsidR="00470C63" w:rsidRPr="00361031" w:rsidRDefault="00470C63" w:rsidP="00470C63">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2F11BC4D" w14:textId="77777777" w:rsidR="00470C63" w:rsidRPr="00361031" w:rsidRDefault="00470C63" w:rsidP="00470C63">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671AD30" w14:textId="77777777" w:rsidR="00470C63" w:rsidRPr="00361031" w:rsidRDefault="00470C63" w:rsidP="00470C63">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620DF4C2" w14:textId="77777777" w:rsidR="00470C63" w:rsidRPr="00361031" w:rsidRDefault="00470C63" w:rsidP="00470C63">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4C73AD03" w14:textId="77777777" w:rsidR="00470C63" w:rsidRPr="00361031" w:rsidRDefault="00470C63" w:rsidP="00470C63">
      <w:pPr>
        <w:rPr>
          <w:sz w:val="16"/>
        </w:rPr>
      </w:pPr>
      <w:r w:rsidRPr="00361031">
        <w:rPr>
          <w:sz w:val="16"/>
        </w:rPr>
        <w:t>Let’s Not Repeat Past Mistakes</w:t>
      </w:r>
    </w:p>
    <w:p w14:paraId="0CC13392" w14:textId="77777777" w:rsidR="00470C63" w:rsidRPr="00361031" w:rsidRDefault="00470C63" w:rsidP="00470C63">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0E4D3CE2" w14:textId="2BA6D5D1" w:rsidR="00470C63" w:rsidRDefault="00470C63" w:rsidP="00470C63"/>
    <w:p w14:paraId="3A656E1F" w14:textId="4FC03A47" w:rsidR="00470C63" w:rsidRDefault="00470C63" w:rsidP="00470C63">
      <w:pPr>
        <w:pStyle w:val="Heading3"/>
      </w:pPr>
      <w:r>
        <w:t>1AC – FW</w:t>
      </w:r>
    </w:p>
    <w:p w14:paraId="1C8899D3" w14:textId="77777777" w:rsidR="00470C63" w:rsidRPr="00192D33" w:rsidRDefault="00470C63" w:rsidP="00470C63">
      <w:pPr>
        <w:pStyle w:val="Heading4"/>
      </w:pPr>
      <w:r>
        <w:t>The standard is maximizing expected well-being, or hedonistic act utilitarianism.</w:t>
      </w:r>
    </w:p>
    <w:p w14:paraId="3F81F9EF" w14:textId="77777777" w:rsidR="00470C63" w:rsidRPr="00A3034A" w:rsidRDefault="00470C63" w:rsidP="00470C63">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85E2E32" w14:textId="77777777" w:rsidR="00470C63" w:rsidRPr="00192D33" w:rsidRDefault="00470C63" w:rsidP="00470C6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44474AD" w14:textId="45181AF6" w:rsidR="00470C63" w:rsidRPr="00470C63" w:rsidRDefault="00470C63" w:rsidP="00470C63">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w:t>
      </w:r>
      <w:r w:rsidRPr="00470C63">
        <w:rPr>
          <w:rFonts w:asciiTheme="minorHAnsi" w:hAnsiTheme="minorHAnsi" w:cstheme="minorHAnsi"/>
          <w:sz w:val="8"/>
        </w:rPr>
        <w:t xml:space="preserve"> </w:t>
      </w:r>
      <w:r w:rsidRPr="00470C63">
        <w:rPr>
          <w:rFonts w:asciiTheme="minorHAnsi" w:hAnsiTheme="minorHAnsi" w:cstheme="minorHAnsi"/>
          <w:sz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w:t>
      </w:r>
      <w:r w:rsidRPr="00470C63">
        <w:rPr>
          <w:rFonts w:asciiTheme="minorHAnsi" w:hAnsiTheme="minorHAnsi" w:cstheme="minorHAnsi"/>
          <w:sz w:val="8"/>
        </w:rPr>
        <w:t xml:space="preserve">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Pr="00470C63">
        <w:rPr>
          <w:rFonts w:asciiTheme="minorHAnsi" w:hAnsiTheme="minorHAnsi" w:cstheme="minorHAnsi"/>
          <w:sz w:val="8"/>
        </w:rPr>
        <w:t xml:space="preserve"> </w:t>
      </w:r>
      <w:r w:rsidRPr="00470C63">
        <w:rPr>
          <w:rFonts w:asciiTheme="minorHAnsi" w:hAnsiTheme="minorHAnsi" w:cstheme="minorHAnsi"/>
          <w:sz w:val="8"/>
        </w:rPr>
        <w:t>Evolutionary theories of pleasure: The love connection BO:D</w:t>
      </w:r>
      <w:r w:rsidRPr="00470C63">
        <w:rPr>
          <w:rFonts w:asciiTheme="minorHAnsi" w:hAnsiTheme="minorHAnsi" w:cstheme="minorHAnsi"/>
          <w:sz w:val="8"/>
        </w:rPr>
        <w:t xml:space="preserve"> </w:t>
      </w:r>
      <w:r w:rsidRPr="00470C63">
        <w:rPr>
          <w:rFonts w:asciiTheme="minorHAnsi" w:hAnsiTheme="minorHAnsi" w:cstheme="minorHAnsi"/>
          <w:sz w:val="8"/>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Pr="00470C63">
        <w:rPr>
          <w:rFonts w:asciiTheme="minorHAnsi" w:hAnsiTheme="minorHAnsi" w:cstheme="minorHAnsi"/>
          <w:sz w:val="8"/>
        </w:rPr>
        <w:t xml:space="preserve"> </w:t>
      </w:r>
      <w:r w:rsidRPr="00470C63">
        <w:rPr>
          <w:rFonts w:asciiTheme="minorHAnsi" w:hAnsiTheme="minorHAnsi" w:cstheme="minorHAnsi"/>
          <w:sz w:val="8"/>
        </w:rPr>
        <w:t xml:space="preserve">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70C63">
        <w:rPr>
          <w:rFonts w:asciiTheme="minorHAnsi" w:hAnsiTheme="minorHAnsi" w:cstheme="minorHAnsi"/>
          <w:sz w:val="8"/>
        </w:rPr>
        <w:t xml:space="preserve">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Pr="00470C63">
        <w:rPr>
          <w:rFonts w:asciiTheme="minorHAnsi" w:hAnsiTheme="minorHAnsi" w:cstheme="minorHAnsi"/>
          <w:sz w:val="8"/>
        </w:rPr>
        <w:t xml:space="preserve"> </w:t>
      </w:r>
      <w:r w:rsidRPr="00470C63">
        <w:rPr>
          <w:rFonts w:asciiTheme="minorHAnsi" w:hAnsiTheme="minorHAnsi" w:cstheme="minorHAnsi"/>
          <w:sz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Pr="00470C63">
        <w:rPr>
          <w:rFonts w:asciiTheme="minorHAnsi" w:hAnsiTheme="minorHAnsi" w:cstheme="minorHAnsi"/>
          <w:sz w:val="8"/>
        </w:rPr>
        <w:t xml:space="preserve"> </w:t>
      </w:r>
      <w:r w:rsidRPr="00470C63">
        <w:rPr>
          <w:rFonts w:asciiTheme="minorHAnsi" w:hAnsiTheme="minorHAnsi" w:cstheme="minorHAnsi"/>
          <w:sz w:val="8"/>
        </w:rPr>
        <w:t>Finding happiness is different between apes and humans</w:t>
      </w:r>
      <w:r w:rsidRPr="00470C63">
        <w:rPr>
          <w:rFonts w:asciiTheme="minorHAnsi" w:hAnsiTheme="minorHAnsi" w:cstheme="minorHAnsi"/>
          <w:sz w:val="8"/>
        </w:rPr>
        <w:t xml:space="preserve"> </w:t>
      </w:r>
      <w:r w:rsidRPr="00470C63">
        <w:rPr>
          <w:rFonts w:asciiTheme="minorHAnsi" w:hAnsiTheme="minorHAnsi" w:cstheme="minorHAnsi"/>
          <w:sz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r w:rsidRPr="00470C63">
        <w:rPr>
          <w:rFonts w:asciiTheme="minorHAnsi" w:hAnsiTheme="minorHAnsi" w:cstheme="minorHAnsi"/>
          <w:sz w:val="8"/>
        </w:rPr>
        <w:t xml:space="preserve"> </w:t>
      </w:r>
      <w:r w:rsidRPr="00470C63">
        <w:rPr>
          <w:rFonts w:asciiTheme="minorHAnsi" w:hAnsiTheme="minorHAnsi" w:cstheme="minorHAnsi"/>
          <w:sz w:val="8"/>
        </w:rPr>
        <w:t xml:space="preserve">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w:t>
      </w:r>
      <w:r w:rsidRPr="00470C63">
        <w:rPr>
          <w:rFonts w:asciiTheme="minorHAnsi" w:hAnsiTheme="minorHAnsi" w:cstheme="minorHAnsi"/>
          <w:sz w:val="8"/>
        </w:rPr>
        <w:t xml:space="preserve"> </w:t>
      </w:r>
      <w:r w:rsidRPr="00470C63">
        <w:rPr>
          <w:rFonts w:asciiTheme="minorHAnsi" w:hAnsiTheme="minorHAnsi" w:cstheme="minorHAnsi"/>
          <w:sz w:val="8"/>
        </w:rPr>
        <w:t>Desire and reward centers</w:t>
      </w:r>
      <w:r w:rsidRPr="00470C63">
        <w:rPr>
          <w:rFonts w:asciiTheme="minorHAnsi" w:hAnsiTheme="minorHAnsi" w:cstheme="minorHAnsi"/>
          <w:sz w:val="8"/>
        </w:rPr>
        <w:t xml:space="preserve"> </w:t>
      </w:r>
      <w:r w:rsidRPr="00470C63">
        <w:rPr>
          <w:rFonts w:asciiTheme="minorHAnsi" w:hAnsiTheme="minorHAnsi" w:cstheme="minorHAnsi"/>
          <w:sz w:val="8"/>
        </w:rPr>
        <w:t xml:space="preserve">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Pr="00470C63">
        <w:rPr>
          <w:rFonts w:asciiTheme="minorHAnsi" w:hAnsiTheme="minorHAnsi" w:cstheme="minorHAnsi"/>
          <w:sz w:val="8"/>
        </w:rPr>
        <w:t xml:space="preserve"> </w:t>
      </w:r>
      <w:r w:rsidRPr="00470C63">
        <w:rPr>
          <w:rFonts w:asciiTheme="minorHAnsi" w:hAnsiTheme="minorHAnsi" w:cstheme="minorHAnsi"/>
          <w:sz w:val="8"/>
        </w:rPr>
        <w:t xml:space="preserve">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w:t>
      </w:r>
      <w:r w:rsidRPr="00470C63">
        <w:rPr>
          <w:rFonts w:asciiTheme="minorHAnsi" w:hAnsiTheme="minorHAnsi" w:cstheme="minorHAnsi"/>
          <w:sz w:val="8"/>
        </w:rPr>
        <w:t xml:space="preserve"> </w:t>
      </w:r>
      <w:r w:rsidRPr="00470C63">
        <w:rPr>
          <w:rFonts w:asciiTheme="minorHAnsi" w:hAnsiTheme="minorHAnsi" w:cstheme="minorHAnsi"/>
          <w:sz w:val="8"/>
        </w:rPr>
        <w:t xml:space="preserve">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sidRPr="00470C63">
        <w:rPr>
          <w:rFonts w:asciiTheme="minorHAnsi" w:hAnsiTheme="minorHAnsi" w:cstheme="minorHAnsi"/>
          <w:sz w:val="8"/>
        </w:rPr>
        <w:t xml:space="preserve"> </w:t>
      </w:r>
      <w:r w:rsidRPr="00470C63">
        <w:rPr>
          <w:rFonts w:asciiTheme="minorHAnsi" w:hAnsiTheme="minorHAnsi" w:cstheme="minorHAnsi"/>
          <w:sz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Pr="00470C63">
        <w:rPr>
          <w:rFonts w:asciiTheme="minorHAnsi" w:hAnsiTheme="minorHAnsi" w:cstheme="minorHAnsi"/>
          <w:sz w:val="8"/>
        </w:rPr>
        <w:t xml:space="preserve"> </w:t>
      </w:r>
      <w:r w:rsidRPr="00470C63">
        <w:rPr>
          <w:rFonts w:asciiTheme="minorHAnsi" w:hAnsiTheme="minorHAnsi" w:cstheme="minorHAnsi"/>
          <w:sz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r w:rsidRPr="00470C63">
        <w:rPr>
          <w:rFonts w:asciiTheme="minorHAnsi" w:hAnsiTheme="minorHAnsi" w:cstheme="minorHAnsi"/>
          <w:sz w:val="8"/>
        </w:rPr>
        <w:t xml:space="preserve"> </w:t>
      </w:r>
      <w:r w:rsidRPr="00470C63">
        <w:rPr>
          <w:rFonts w:asciiTheme="minorHAnsi" w:hAnsiTheme="minorHAnsi" w:cstheme="minorHAnsi"/>
          <w:sz w:val="8"/>
        </w:rPr>
        <w:t xml:space="preserve">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Pr="00470C63">
        <w:rPr>
          <w:rFonts w:asciiTheme="minorHAnsi" w:hAnsiTheme="minorHAnsi" w:cstheme="minorHAnsi"/>
          <w:sz w:val="8"/>
        </w:rPr>
        <w:t xml:space="preserve"> </w:t>
      </w:r>
      <w:r w:rsidRPr="00470C63">
        <w:rPr>
          <w:rFonts w:asciiTheme="minorHAnsi" w:hAnsiTheme="minorHAnsi" w:cstheme="minorHAnsi"/>
          <w:sz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Pr="00470C63">
        <w:rPr>
          <w:rFonts w:asciiTheme="minorHAnsi" w:hAnsiTheme="minorHAnsi" w:cstheme="minorHAnsi"/>
          <w:sz w:val="8"/>
        </w:rPr>
        <w:t xml:space="preserve"> </w:t>
      </w:r>
      <w:r w:rsidRPr="00470C63">
        <w:rPr>
          <w:rFonts w:asciiTheme="minorHAnsi" w:hAnsiTheme="minorHAnsi" w:cstheme="minorHAnsi"/>
          <w:sz w:val="8"/>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w:t>
      </w:r>
      <w:r w:rsidRPr="00470C63">
        <w:rPr>
          <w:rFonts w:asciiTheme="minorHAnsi" w:hAnsiTheme="minorHAnsi" w:cstheme="minorHAnsi"/>
          <w:sz w:val="8"/>
        </w:rPr>
        <w:t xml:space="preserve"> </w:t>
      </w:r>
      <w:r w:rsidRPr="00470C63">
        <w:rPr>
          <w:rFonts w:asciiTheme="minorHAnsi" w:hAnsiTheme="minorHAnsi" w:cstheme="minorHAnsi"/>
          <w:sz w:val="8"/>
        </w:rPr>
        <w:t xml:space="preserve">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w:t>
      </w:r>
      <w:r w:rsidRPr="00470C63">
        <w:rPr>
          <w:rFonts w:asciiTheme="minorHAnsi" w:hAnsiTheme="minorHAnsi" w:cstheme="minorHAnsi"/>
          <w:sz w:val="8"/>
        </w:rPr>
        <w:t xml:space="preserve"> </w:t>
      </w:r>
      <w:r w:rsidRPr="00470C63">
        <w:rPr>
          <w:rFonts w:asciiTheme="minorHAnsi" w:hAnsiTheme="minorHAnsi" w:cstheme="minorHAnsi"/>
          <w:sz w:val="8"/>
        </w:rPr>
        <w:t xml:space="preserve">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3CCD76" w14:textId="77777777" w:rsidR="00470C63" w:rsidRDefault="00470C63" w:rsidP="00470C6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4A3260C" w14:textId="77777777" w:rsidR="00470C63" w:rsidRDefault="00470C63" w:rsidP="00470C63">
      <w:pPr>
        <w:pStyle w:val="Heading4"/>
      </w:pPr>
      <w:r>
        <w:t xml:space="preserve">3] No </w:t>
      </w:r>
      <w:r w:rsidRPr="00192D33">
        <w:rPr>
          <w:u w:val="single"/>
        </w:rPr>
        <w:t>intent-foresight</w:t>
      </w:r>
      <w:r>
        <w:t xml:space="preserve"> distinction for states.</w:t>
      </w:r>
    </w:p>
    <w:p w14:paraId="41F76FB4" w14:textId="77777777" w:rsidR="00470C63" w:rsidRPr="00152744" w:rsidRDefault="00470C63" w:rsidP="00470C63">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C8521F5" w14:textId="77777777" w:rsidR="00470C63" w:rsidRPr="006754BB" w:rsidRDefault="00470C63" w:rsidP="00470C63">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00D6CC56" w14:textId="77777777" w:rsidR="00470C63" w:rsidRPr="00361031" w:rsidRDefault="00470C63" w:rsidP="00470C63">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4B69AFA5" w14:textId="77777777" w:rsidR="00470C63" w:rsidRPr="00361031" w:rsidRDefault="00470C63" w:rsidP="00470C63">
      <w:r w:rsidRPr="00361031">
        <w:rPr>
          <w:rStyle w:val="Style13ptBold"/>
        </w:rPr>
        <w:t>Kar 19</w:t>
      </w:r>
      <w:r w:rsidRPr="00361031">
        <w:t xml:space="preserve"> [Mohit; Writer at the Original Position; “Utilitarianism in the Context of Intellectual Property,” The Original Position; 9/18/19; </w:t>
      </w:r>
      <w:hyperlink r:id="rId16" w:history="1">
        <w:r w:rsidRPr="00361031">
          <w:rPr>
            <w:rStyle w:val="Hyperlink"/>
          </w:rPr>
          <w:t>https://originalpositionnluj.wordpress.com/2019/09/18/utilitarianism-in-the-context-of-intellectual-property/</w:t>
        </w:r>
      </w:hyperlink>
      <w:r w:rsidRPr="00361031">
        <w:t>] Justin</w:t>
      </w:r>
    </w:p>
    <w:p w14:paraId="4261BD67" w14:textId="35F97E23" w:rsidR="00470C63" w:rsidRPr="00361031" w:rsidRDefault="00470C63" w:rsidP="00470C63">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B1BAA9A" w14:textId="3AABE7FE" w:rsidR="00470C63" w:rsidRPr="00976E44" w:rsidRDefault="00470C63" w:rsidP="00470C63">
      <w:pPr>
        <w:pStyle w:val="Heading4"/>
        <w:rPr>
          <w:rFonts w:cs="Calibri"/>
          <w:color w:val="000000" w:themeColor="text1"/>
        </w:rPr>
      </w:pPr>
      <w:r w:rsidRPr="00976E44">
        <w:rPr>
          <w:rFonts w:cs="Calibri"/>
          <w:color w:val="000000" w:themeColor="text1"/>
        </w:rPr>
        <w:t xml:space="preserve">Outweighs – </w:t>
      </w:r>
    </w:p>
    <w:p w14:paraId="1F6CC4B1" w14:textId="77777777" w:rsidR="00470C63" w:rsidRPr="00976E44" w:rsidRDefault="00470C63" w:rsidP="00470C63">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AC27FC3" w14:textId="77777777" w:rsidR="00470C63" w:rsidRPr="00976E44" w:rsidRDefault="00470C63" w:rsidP="00470C63">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68C15D87" w14:textId="77777777" w:rsidR="00072BBC" w:rsidRPr="00361031" w:rsidRDefault="00072BBC" w:rsidP="00072BBC">
      <w:pPr>
        <w:pStyle w:val="Heading4"/>
        <w:rPr>
          <w:rFonts w:cs="Calibri"/>
          <w:color w:val="000000" w:themeColor="text1"/>
        </w:rPr>
      </w:pPr>
      <w:r w:rsidRPr="00361031">
        <w:rPr>
          <w:rFonts w:cs="Calibri"/>
          <w:color w:val="000000" w:themeColor="text1"/>
        </w:rPr>
        <w:t xml:space="preserve">5]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5D2DE05B" w14:textId="21F87424" w:rsidR="00072BBC" w:rsidRPr="00361031" w:rsidRDefault="00072BBC" w:rsidP="00072BBC">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02AC1DEE" w14:textId="77777777" w:rsidR="00470C63" w:rsidRDefault="00470C63" w:rsidP="00470C63"/>
    <w:p w14:paraId="2004EEE2" w14:textId="77777777" w:rsidR="00470C63" w:rsidRDefault="00470C63" w:rsidP="00470C63">
      <w:pPr>
        <w:pStyle w:val="Heading4"/>
      </w:pPr>
      <w:r>
        <w:t xml:space="preserve">Impact calc – </w:t>
      </w:r>
    </w:p>
    <w:p w14:paraId="784D0926" w14:textId="77777777" w:rsidR="00470C63" w:rsidRDefault="00470C63" w:rsidP="00470C63">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E64FEBA" w14:textId="77777777" w:rsidR="00470C63" w:rsidRDefault="00470C63" w:rsidP="00470C63">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55779CB6" w14:textId="61BF3DDD" w:rsidR="00CC3DA6" w:rsidRPr="00CC3DA6" w:rsidRDefault="00CC3DA6" w:rsidP="00CC3DA6">
      <w:pPr>
        <w:pStyle w:val="Heading4"/>
      </w:pPr>
      <w:r>
        <w:t>3] Death is bad and outweighs: A</w:t>
      </w:r>
      <w:r>
        <w:t xml:space="preserve">] </w:t>
      </w:r>
      <w:r w:rsidRPr="00C77255">
        <w:rPr>
          <w:rFonts w:cs="Calibri"/>
        </w:rPr>
        <w:t>agents can’t act if they fear for their bodily security</w:t>
      </w:r>
      <w:r>
        <w:rPr>
          <w:rFonts w:cs="Calibri"/>
        </w:rPr>
        <w:t xml:space="preserve"> which constrains every ethical theory, </w:t>
      </w:r>
      <w:r>
        <w:rPr>
          <w:rFonts w:cs="Calibri"/>
        </w:rPr>
        <w:t>B</w:t>
      </w:r>
      <w:r>
        <w:rPr>
          <w:rFonts w:cs="Calibri"/>
        </w:rPr>
        <w:t xml:space="preserve">]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C723C14" w14:textId="77777777" w:rsidR="00CC3DA6" w:rsidRPr="00CC3DA6" w:rsidRDefault="00CC3DA6" w:rsidP="00CC3DA6"/>
    <w:p w14:paraId="61D5C969" w14:textId="4FDA8CBA" w:rsidR="00470C63" w:rsidRDefault="00470C63" w:rsidP="00470C63">
      <w:pPr>
        <w:pStyle w:val="Heading3"/>
      </w:pPr>
      <w:r>
        <w:t>1AC – Underview</w:t>
      </w:r>
    </w:p>
    <w:p w14:paraId="15D66ADD" w14:textId="23346013" w:rsidR="00470C63" w:rsidRDefault="00470C63" w:rsidP="00470C63">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2B566C01" w14:textId="2D7A378F" w:rsidR="00470C63" w:rsidRDefault="00470C63" w:rsidP="00470C63"/>
    <w:p w14:paraId="02FE907C" w14:textId="54E43846" w:rsidR="00470C63" w:rsidRDefault="00470C63" w:rsidP="00470C63">
      <w:pPr>
        <w:pStyle w:val="Heading4"/>
      </w:pPr>
      <w:r>
        <w:t>2</w:t>
      </w:r>
      <w:r>
        <w:t xml:space="preserve">]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44B23095" w14:textId="591D180B" w:rsidR="00470C63" w:rsidRDefault="00470C63" w:rsidP="00470C63"/>
    <w:p w14:paraId="72CF07E9" w14:textId="49FE0623" w:rsidR="00470C63" w:rsidRPr="00361031" w:rsidRDefault="00470C63" w:rsidP="00470C63">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4C3044DF" w14:textId="7C571578" w:rsidR="00470C63" w:rsidRDefault="00470C63" w:rsidP="00470C63"/>
    <w:p w14:paraId="264C9BE3" w14:textId="561EBB69" w:rsidR="00470C63" w:rsidRPr="00361031" w:rsidRDefault="00470C63" w:rsidP="00470C63">
      <w:pPr>
        <w:pStyle w:val="Heading4"/>
      </w:pPr>
      <w:r>
        <w:t>4</w:t>
      </w:r>
      <w:r w:rsidRPr="00361031">
        <w:t>] Permissibility and presumption affirm.</w:t>
      </w:r>
    </w:p>
    <w:p w14:paraId="640521D7" w14:textId="77777777" w:rsidR="00470C63" w:rsidRPr="00361031" w:rsidRDefault="00470C63" w:rsidP="00470C63">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33F00ECC" w14:textId="77777777" w:rsidR="00470C63" w:rsidRPr="00361031" w:rsidRDefault="00470C63" w:rsidP="00470C63">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1B746BD9" w14:textId="77777777" w:rsidR="00470C63" w:rsidRPr="00361031" w:rsidRDefault="00470C63" w:rsidP="00470C63">
      <w:pPr>
        <w:pStyle w:val="Heading4"/>
      </w:pPr>
      <w:r w:rsidRPr="00361031">
        <w:t xml:space="preserve">C] </w:t>
      </w:r>
      <w:r w:rsidRPr="00361031">
        <w:rPr>
          <w:u w:val="single"/>
        </w:rPr>
        <w:t>Negation Theory</w:t>
      </w:r>
      <w:r w:rsidRPr="00361031">
        <w:t>- Negating requires a complete absence of an existing obligation</w:t>
      </w:r>
    </w:p>
    <w:p w14:paraId="5C5A1F19" w14:textId="77777777" w:rsidR="00470C63" w:rsidRPr="00361031" w:rsidRDefault="00470C63" w:rsidP="00470C63">
      <w:pPr>
        <w:rPr>
          <w:rStyle w:val="Emphasis"/>
        </w:rPr>
      </w:pPr>
      <w:r w:rsidRPr="00361031">
        <w:rPr>
          <w:rStyle w:val="Emphasis"/>
          <w:highlight w:val="green"/>
        </w:rPr>
        <w:t>Negate: to deny the existence of</w:t>
      </w:r>
    </w:p>
    <w:p w14:paraId="0867F5ED" w14:textId="77777777" w:rsidR="00470C63" w:rsidRPr="00361031" w:rsidRDefault="00470C63" w:rsidP="00470C63">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17523188" w14:textId="77777777" w:rsidR="00470C63" w:rsidRPr="00361031" w:rsidRDefault="00470C63" w:rsidP="00470C63">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4742FD3B" w14:textId="076977A2" w:rsidR="00470C63" w:rsidRDefault="00470C63" w:rsidP="00470C63"/>
    <w:p w14:paraId="6E810FD6" w14:textId="2E863E56" w:rsidR="00470C63" w:rsidRPr="00361031" w:rsidRDefault="00072BBC" w:rsidP="00470C63">
      <w:pPr>
        <w:pStyle w:val="Heading4"/>
        <w:rPr>
          <w:rFonts w:cs="Calibri"/>
        </w:rPr>
      </w:pPr>
      <w:r>
        <w:rPr>
          <w:rFonts w:cs="Calibri"/>
        </w:rPr>
        <w:t>5</w:t>
      </w:r>
      <w:r w:rsidR="00470C63" w:rsidRPr="00361031">
        <w:rPr>
          <w:rFonts w:cs="Calibri"/>
        </w:rPr>
        <w:t xml:space="preserve">] Use comparative worlds – A] </w:t>
      </w:r>
      <w:r w:rsidR="00470C63" w:rsidRPr="00361031">
        <w:rPr>
          <w:rFonts w:cs="Calibri"/>
          <w:u w:val="single"/>
        </w:rPr>
        <w:t>topic ed</w:t>
      </w:r>
      <w:r w:rsidR="00470C63" w:rsidRPr="00361031">
        <w:rPr>
          <w:rFonts w:cs="Calibri"/>
        </w:rPr>
        <w:t xml:space="preserve"> – forces the neg to research the topic instead of low quality rez flaw args – the only benefit to debate is making us better arguers not perfect logicians, B] </w:t>
      </w:r>
      <w:r w:rsidR="00470C63" w:rsidRPr="00361031">
        <w:rPr>
          <w:rFonts w:cs="Calibri"/>
          <w:u w:val="single"/>
        </w:rPr>
        <w:t>reciprocity</w:t>
      </w:r>
      <w:r w:rsidR="00470C63" w:rsidRPr="00361031">
        <w:rPr>
          <w:rFonts w:cs="Calibri"/>
        </w:rPr>
        <w:t xml:space="preserve"> – truth-testing allows the neg to disprove any part of the aff, but the aff has to defend every part, which gives the neg too much ground, C] </w:t>
      </w:r>
      <w:r w:rsidR="00470C63" w:rsidRPr="00361031">
        <w:rPr>
          <w:rFonts w:cs="Calibri"/>
          <w:u w:val="single"/>
        </w:rPr>
        <w:t>inclusion</w:t>
      </w:r>
      <w:r w:rsidR="00470C63"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741F4403" w14:textId="77777777" w:rsidR="00470C63" w:rsidRPr="00361031" w:rsidRDefault="00470C63" w:rsidP="00470C63"/>
    <w:p w14:paraId="409C0BBC" w14:textId="01910CBD" w:rsidR="00CC3DA6" w:rsidRPr="00976E44" w:rsidRDefault="00CC3DA6" w:rsidP="00CC3DA6">
      <w:pPr>
        <w:pStyle w:val="Heading4"/>
        <w:rPr>
          <w:rFonts w:cs="Calibri"/>
        </w:rPr>
      </w:pPr>
      <w:r>
        <w:rPr>
          <w:rFonts w:cs="Calibri"/>
        </w:rPr>
        <w:t xml:space="preserve">6]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3D7B0E47" w14:textId="77777777" w:rsidR="00CC3DA6" w:rsidRPr="00976E44" w:rsidRDefault="00CC3DA6" w:rsidP="00CC3DA6">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7" w:history="1">
        <w:r w:rsidRPr="00976E44">
          <w:rPr>
            <w:rStyle w:val="Hyperlink"/>
          </w:rPr>
          <w:t>http://www.cbsnews.com/news/study-says-world-underprepared-ebola-level-outbreaks/</w:t>
        </w:r>
      </w:hyperlink>
      <w:r w:rsidRPr="00976E44">
        <w:rPr>
          <w:rStyle w:val="Hyperlink"/>
        </w:rPr>
        <w:t>] Elmer // Re-Cut Justin</w:t>
      </w:r>
    </w:p>
    <w:p w14:paraId="34DF919C" w14:textId="77777777" w:rsidR="00CC3DA6" w:rsidRPr="00976E44" w:rsidRDefault="00CC3DA6" w:rsidP="00CC3DA6">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7FE1E303" w14:textId="77777777" w:rsidR="00CC3DA6" w:rsidRPr="00976E44" w:rsidRDefault="00CC3DA6" w:rsidP="00CC3DA6"/>
    <w:p w14:paraId="33DFA869" w14:textId="77777777" w:rsidR="00470C63" w:rsidRPr="00470C63" w:rsidRDefault="00470C63" w:rsidP="00470C63"/>
    <w:sectPr w:rsidR="00470C63" w:rsidRPr="00470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C63"/>
    <w:rsid w:val="00072BBC"/>
    <w:rsid w:val="00425AB6"/>
    <w:rsid w:val="00470C63"/>
    <w:rsid w:val="00C173D0"/>
    <w:rsid w:val="00CC3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96632"/>
  <w15:chartTrackingRefBased/>
  <w15:docId w15:val="{5495DA57-6F07-4476-95B1-2662444C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0C63"/>
    <w:rPr>
      <w:rFonts w:ascii="Calibri" w:hAnsi="Calibri" w:cs="Calibri"/>
    </w:rPr>
  </w:style>
  <w:style w:type="paragraph" w:styleId="Heading1">
    <w:name w:val="heading 1"/>
    <w:aliases w:val="Pocket"/>
    <w:basedOn w:val="Normal"/>
    <w:next w:val="Normal"/>
    <w:link w:val="Heading1Char"/>
    <w:qFormat/>
    <w:rsid w:val="00470C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0C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0C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70C6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70C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C63"/>
  </w:style>
  <w:style w:type="character" w:customStyle="1" w:styleId="Heading1Char">
    <w:name w:val="Heading 1 Char"/>
    <w:aliases w:val="Pocket Char"/>
    <w:basedOn w:val="DefaultParagraphFont"/>
    <w:link w:val="Heading1"/>
    <w:rsid w:val="00470C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0C6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0C6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70C6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70C6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0C6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470C63"/>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70C63"/>
    <w:rPr>
      <w:color w:val="auto"/>
      <w:u w:val="none"/>
    </w:rPr>
  </w:style>
  <w:style w:type="character" w:styleId="FollowedHyperlink">
    <w:name w:val="FollowedHyperlink"/>
    <w:basedOn w:val="DefaultParagraphFont"/>
    <w:uiPriority w:val="99"/>
    <w:semiHidden/>
    <w:unhideWhenUsed/>
    <w:rsid w:val="00470C63"/>
    <w:rPr>
      <w:color w:val="auto"/>
      <w:u w:val="none"/>
    </w:rPr>
  </w:style>
  <w:style w:type="paragraph" w:customStyle="1" w:styleId="textbold">
    <w:name w:val="text bold"/>
    <w:basedOn w:val="Normal"/>
    <w:link w:val="Emphasis"/>
    <w:uiPriority w:val="7"/>
    <w:qFormat/>
    <w:rsid w:val="00470C6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70C6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www.cbsnews.com/news/study-says-world-underprepared-ebola-level-outbreaks/" TargetMode="External"/><Relationship Id="rId2" Type="http://schemas.openxmlformats.org/officeDocument/2006/relationships/styles" Target="styles.xml"/><Relationship Id="rId16" Type="http://schemas.openxmlformats.org/officeDocument/2006/relationships/hyperlink" Target="https://originalpositionnluj.wordpress.com/2019/09/18/utilitarianism-in-the-context-of-intellectual-property/" TargetMode="Externa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28</TotalTime>
  <Pages>1</Pages>
  <Words>21598</Words>
  <Characters>123109</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2021-09-06T14:03:00Z</dcterms:created>
  <dcterms:modified xsi:type="dcterms:W3CDTF">2021-09-06T14:58:00Z</dcterms:modified>
</cp:coreProperties>
</file>