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B5593" w14:textId="4A19DFC1" w:rsidR="00BF6215" w:rsidRDefault="00BF6215" w:rsidP="00BF6215">
      <w:pPr>
        <w:pStyle w:val="Heading1"/>
      </w:pPr>
      <w:r>
        <w:t>1AC R</w:t>
      </w:r>
      <w:r>
        <w:t>5</w:t>
      </w:r>
      <w:r>
        <w:t xml:space="preserve"> UT</w:t>
      </w:r>
    </w:p>
    <w:p w14:paraId="490ECD08" w14:textId="77777777" w:rsidR="00BF6215" w:rsidRDefault="00BF6215" w:rsidP="00BF6215">
      <w:pPr>
        <w:pStyle w:val="Heading2"/>
      </w:pPr>
      <w:r>
        <w:t>1AC</w:t>
      </w:r>
    </w:p>
    <w:p w14:paraId="57DC8392" w14:textId="77777777" w:rsidR="00BF6215" w:rsidRDefault="00BF6215" w:rsidP="00BF6215">
      <w:pPr>
        <w:pStyle w:val="Heading3"/>
      </w:pPr>
      <w:r>
        <w:t>FW</w:t>
      </w:r>
    </w:p>
    <w:p w14:paraId="41B065CF" w14:textId="77777777" w:rsidR="00BF6215" w:rsidRPr="00CD116C" w:rsidRDefault="00BF6215" w:rsidP="00BF6215">
      <w:pPr>
        <w:pStyle w:val="Heading4"/>
        <w:rPr>
          <w:rFonts w:cs="Calibri"/>
        </w:rPr>
      </w:pPr>
      <w:r w:rsidRPr="00CD116C">
        <w:rPr>
          <w:rFonts w:cs="Calibri"/>
        </w:rPr>
        <w:t xml:space="preserve">Any </w:t>
      </w:r>
      <w:r>
        <w:rPr>
          <w:rFonts w:cs="Calibri"/>
        </w:rPr>
        <w:t>e</w:t>
      </w:r>
      <w:r w:rsidRPr="00CD116C">
        <w:rPr>
          <w:rFonts w:cs="Calibri"/>
        </w:rPr>
        <w:t>valuation presupposes the unconditional worth of humanity because when agents pursue any end, all value placed upon an object is contingent upon the agent</w:t>
      </w:r>
      <w:r>
        <w:rPr>
          <w:rFonts w:cs="Calibri"/>
        </w:rPr>
        <w:t>.</w:t>
      </w:r>
      <w:r w:rsidRPr="00CD116C">
        <w:rPr>
          <w:rFonts w:cs="Calibri"/>
        </w:rPr>
        <w:t xml:space="preserve"> </w:t>
      </w:r>
      <w:r>
        <w:rPr>
          <w:rFonts w:cs="Calibri"/>
        </w:rPr>
        <w:t>F</w:t>
      </w:r>
      <w:r w:rsidRPr="00CD116C">
        <w:rPr>
          <w:rFonts w:cs="Calibri"/>
        </w:rPr>
        <w:t xml:space="preserve">or example a pencil is only valuable so long as it can write. Agents have unconditional value because they possess the ability to confer value. </w:t>
      </w:r>
    </w:p>
    <w:p w14:paraId="273E9403" w14:textId="77777777" w:rsidR="00BF6215" w:rsidRPr="00CD116C" w:rsidRDefault="00BF6215" w:rsidP="00BF6215">
      <w:pPr>
        <w:pStyle w:val="Heading4"/>
        <w:rPr>
          <w:rFonts w:cs="Calibri"/>
        </w:rPr>
      </w:pPr>
      <w:r w:rsidRPr="00CD116C">
        <w:rPr>
          <w:rFonts w:cs="Calibri"/>
        </w:rPr>
        <w:t xml:space="preserve">That justifies universalizable ends – a priori principles like reason apply to everyone since they are independent of human experience and any non-universalizable norm justifies </w:t>
      </w:r>
      <w:r>
        <w:rPr>
          <w:rFonts w:cs="Calibri"/>
        </w:rPr>
        <w:t>the</w:t>
      </w:r>
      <w:r w:rsidRPr="00CD116C">
        <w:rPr>
          <w:rFonts w:cs="Calibri"/>
        </w:rPr>
        <w:t xml:space="preserve"> ability to impede on your ends</w:t>
      </w:r>
      <w:r>
        <w:rPr>
          <w:rFonts w:cs="Calibri"/>
        </w:rPr>
        <w:t>.</w:t>
      </w:r>
    </w:p>
    <w:p w14:paraId="26C0FA74" w14:textId="77777777" w:rsidR="00BF6215" w:rsidRPr="00CD116C" w:rsidRDefault="00BF6215" w:rsidP="00BF6215">
      <w:pPr>
        <w:pStyle w:val="Heading4"/>
        <w:rPr>
          <w:rFonts w:cs="Calibri"/>
        </w:rPr>
      </w:pPr>
      <w:r w:rsidRPr="00CD116C">
        <w:rPr>
          <w:rFonts w:cs="Calibri"/>
        </w:rPr>
        <w:t xml:space="preserve">There are two models of freedom—the non-interference and non-domination. </w:t>
      </w:r>
      <w:r>
        <w:rPr>
          <w:rFonts w:cs="Calibri"/>
        </w:rPr>
        <w:t>Non</w:t>
      </w:r>
      <w:r w:rsidRPr="00CD116C">
        <w:rPr>
          <w:rFonts w:cs="Calibri"/>
        </w:rPr>
        <w:t>-interference holds someone’s freedom is violated if they are actually interfered, whereas non-domination holds that freedom is violated if someone has the capacity to interfere. For example, a slave with a benevolent master would be unfree under freedom as non-domination b</w:t>
      </w:r>
      <w:r>
        <w:rPr>
          <w:rFonts w:cs="Calibri"/>
        </w:rPr>
        <w:t>e</w:t>
      </w:r>
      <w:r w:rsidRPr="00CD116C">
        <w:rPr>
          <w:rFonts w:cs="Calibri"/>
        </w:rPr>
        <w:t>c</w:t>
      </w:r>
      <w:r>
        <w:rPr>
          <w:rFonts w:cs="Calibri"/>
        </w:rPr>
        <w:t>ause</w:t>
      </w:r>
      <w:r w:rsidRPr="00CD116C">
        <w:rPr>
          <w:rFonts w:cs="Calibri"/>
        </w:rPr>
        <w:t xml:space="preserve"> their master has the capacity to interfere arbitrarily.</w:t>
      </w:r>
    </w:p>
    <w:p w14:paraId="5454F2EE" w14:textId="77777777" w:rsidR="00BF6215" w:rsidRPr="00CD116C" w:rsidRDefault="00BF6215" w:rsidP="00BF6215">
      <w:pPr>
        <w:pStyle w:val="Heading4"/>
        <w:rPr>
          <w:rStyle w:val="Style13ptBold"/>
          <w:rFonts w:cs="Calibri"/>
          <w:b/>
          <w:bCs w:val="0"/>
        </w:rPr>
      </w:pPr>
      <w:r w:rsidRPr="00CD116C">
        <w:rPr>
          <w:rFonts w:cs="Calibri"/>
        </w:rPr>
        <w:t>Prefer the non-domination model</w:t>
      </w:r>
      <w:r>
        <w:rPr>
          <w:rFonts w:cs="Calibri"/>
        </w:rPr>
        <w:t xml:space="preserve">: </w:t>
      </w:r>
      <w:r w:rsidRPr="00CD116C">
        <w:rPr>
          <w:rStyle w:val="Style13ptBold"/>
          <w:rFonts w:cs="Calibri"/>
          <w:b/>
        </w:rPr>
        <w:t xml:space="preserve">Non-domination is the only notion of freedom that can apply to state actors. </w:t>
      </w:r>
    </w:p>
    <w:p w14:paraId="59F8768A" w14:textId="77777777" w:rsidR="00BF6215" w:rsidRPr="00CD116C" w:rsidRDefault="00BF6215" w:rsidP="00BF6215">
      <w:r w:rsidRPr="00CD116C">
        <w:rPr>
          <w:rStyle w:val="Style13ptBold"/>
        </w:rPr>
        <w:t>Waltman 2</w:t>
      </w:r>
      <w:r w:rsidRPr="00CD116C">
        <w:t xml:space="preserve"> 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2BE8836C" w14:textId="77777777" w:rsidR="00BF6215" w:rsidRDefault="00BF6215" w:rsidP="00BF6215">
      <w:pPr>
        <w:rPr>
          <w:rFonts w:eastAsia="Calibri"/>
          <w:szCs w:val="26"/>
        </w:rPr>
      </w:pPr>
      <w:r w:rsidRPr="00CD116C">
        <w:rPr>
          <w:rFonts w:eastAsia="Calibri"/>
          <w:szCs w:val="2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CD116C">
        <w:rPr>
          <w:rFonts w:eastAsia="Calibri"/>
          <w:b/>
          <w:sz w:val="26"/>
          <w:szCs w:val="26"/>
          <w:u w:val="single"/>
        </w:rPr>
        <w:t>the polity is a self-governing community of citizens</w:t>
      </w:r>
      <w:r w:rsidRPr="00CD116C">
        <w:rPr>
          <w:rFonts w:eastAsia="Calibri"/>
          <w:szCs w:val="26"/>
        </w:rPr>
        <w:t xml:space="preserve">. The aim of the civic republican polity is maintaining the liberty of its citizens. </w:t>
      </w:r>
      <w:r w:rsidRPr="00CD116C">
        <w:rPr>
          <w:rFonts w:eastAsia="Calibri"/>
          <w:b/>
          <w:sz w:val="26"/>
          <w:szCs w:val="26"/>
          <w:highlight w:val="green"/>
          <w:u w:val="single"/>
        </w:rPr>
        <w:t>Since liberty cannot be achieved outside a community</w:t>
      </w:r>
      <w:r w:rsidRPr="00CD116C">
        <w:rPr>
          <w:rFonts w:eastAsia="Calibri"/>
          <w:szCs w:val="26"/>
        </w:rPr>
        <w:t>-a wild animal can be "free" but it cannot be said to have "liberty"-</w:t>
      </w:r>
      <w:r w:rsidRPr="00CD116C">
        <w:rPr>
          <w:rFonts w:eastAsia="Calibri"/>
          <w:b/>
          <w:sz w:val="26"/>
          <w:szCs w:val="26"/>
          <w:highlight w:val="green"/>
          <w:u w:val="single"/>
        </w:rPr>
        <w:t>the individual</w:t>
      </w:r>
      <w:r w:rsidRPr="00CD116C">
        <w:rPr>
          <w:rFonts w:eastAsia="Calibri"/>
          <w:szCs w:val="26"/>
        </w:rPr>
        <w:t xml:space="preserve"> citizen must be intimately connected to the community. He </w:t>
      </w:r>
      <w:r w:rsidRPr="00CD116C">
        <w:rPr>
          <w:rFonts w:eastAsia="Calibri"/>
          <w:b/>
          <w:sz w:val="26"/>
          <w:szCs w:val="26"/>
          <w:highlight w:val="green"/>
          <w:u w:val="single"/>
        </w:rPr>
        <w:t>must believe that</w:t>
      </w:r>
      <w:r w:rsidRPr="00CD116C">
        <w:rPr>
          <w:rFonts w:eastAsia="Calibri"/>
          <w:szCs w:val="26"/>
        </w:rPr>
        <w:t xml:space="preserve"> his </w:t>
      </w:r>
      <w:r w:rsidRPr="00CD116C">
        <w:rPr>
          <w:b/>
          <w:sz w:val="26"/>
          <w:szCs w:val="26"/>
          <w:highlight w:val="green"/>
          <w:u w:val="single"/>
        </w:rPr>
        <w:t>[their] interests are inseparable from</w:t>
      </w:r>
      <w:r w:rsidRPr="00CD116C">
        <w:rPr>
          <w:b/>
          <w:sz w:val="26"/>
          <w:szCs w:val="26"/>
          <w:u w:val="single"/>
        </w:rPr>
        <w:t xml:space="preserve"> those of </w:t>
      </w:r>
      <w:r w:rsidRPr="00CD116C">
        <w:rPr>
          <w:b/>
          <w:sz w:val="26"/>
          <w:szCs w:val="26"/>
          <w:highlight w:val="green"/>
          <w:u w:val="single"/>
        </w:rPr>
        <w:t>the community</w:t>
      </w:r>
      <w:r w:rsidRPr="00CD116C">
        <w:rPr>
          <w:rFonts w:eastAsia="Calibri"/>
          <w:szCs w:val="2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CD116C">
        <w:rPr>
          <w:rFonts w:eastAsia="Calibri"/>
          <w:b/>
          <w:sz w:val="26"/>
          <w:szCs w:val="26"/>
          <w:u w:val="single"/>
        </w:rPr>
        <w:t>Unlike liberal individualism, which posits no overriding end for the polity, civic republicanism stands</w:t>
      </w:r>
      <w:r w:rsidRPr="00CD116C">
        <w:rPr>
          <w:rFonts w:eastAsia="Calibri"/>
          <w:szCs w:val="26"/>
        </w:rPr>
        <w:t xml:space="preserve"> emphatically </w:t>
      </w:r>
      <w:r w:rsidRPr="00CD116C">
        <w:rPr>
          <w:rFonts w:eastAsia="Calibri"/>
          <w:b/>
          <w:sz w:val="26"/>
          <w:szCs w:val="26"/>
          <w:u w:val="single"/>
        </w:rPr>
        <w:t>on liberty</w:t>
      </w:r>
      <w:r w:rsidRPr="00CD116C">
        <w:rPr>
          <w:rFonts w:eastAsia="Calibri"/>
          <w:szCs w:val="2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CD116C">
        <w:rPr>
          <w:rFonts w:eastAsia="Calibri"/>
          <w:b/>
          <w:sz w:val="26"/>
          <w:szCs w:val="26"/>
          <w:u w:val="single"/>
        </w:rPr>
        <w:t xml:space="preserve">To be </w:t>
      </w:r>
      <w:r w:rsidRPr="00CD116C">
        <w:rPr>
          <w:rFonts w:eastAsia="Calibri"/>
          <w:b/>
          <w:sz w:val="26"/>
          <w:szCs w:val="26"/>
          <w:highlight w:val="green"/>
          <w:u w:val="single"/>
        </w:rPr>
        <w:t>a citizen is</w:t>
      </w:r>
      <w:r w:rsidRPr="00CD116C">
        <w:rPr>
          <w:rFonts w:eastAsia="Calibri"/>
          <w:b/>
          <w:sz w:val="26"/>
          <w:szCs w:val="26"/>
          <w:u w:val="single"/>
        </w:rPr>
        <w:t xml:space="preserve"> to be</w:t>
      </w:r>
      <w:r w:rsidRPr="00CD116C">
        <w:rPr>
          <w:rFonts w:eastAsia="Calibri"/>
          <w:szCs w:val="26"/>
        </w:rPr>
        <w:t xml:space="preserve"> at all times and all places </w:t>
      </w:r>
      <w:r w:rsidRPr="00CD116C">
        <w:rPr>
          <w:rFonts w:eastAsia="Calibri"/>
          <w:b/>
          <w:sz w:val="26"/>
          <w:szCs w:val="26"/>
          <w:highlight w:val="green"/>
          <w:u w:val="single"/>
        </w:rPr>
        <w:t>free of domination</w:t>
      </w:r>
      <w:r w:rsidRPr="00CD116C">
        <w:rPr>
          <w:rFonts w:eastAsia="Calibri"/>
          <w:szCs w:val="2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CD116C">
        <w:rPr>
          <w:b/>
          <w:sz w:val="26"/>
          <w:szCs w:val="26"/>
          <w:u w:val="single"/>
        </w:rPr>
        <w:t xml:space="preserve">you are </w:t>
      </w:r>
      <w:r w:rsidRPr="00CD116C">
        <w:rPr>
          <w:b/>
          <w:sz w:val="26"/>
          <w:szCs w:val="26"/>
          <w:highlight w:val="green"/>
          <w:u w:val="single"/>
        </w:rPr>
        <w:t>dominated even if I chose not to order you around</w:t>
      </w:r>
      <w:r w:rsidRPr="00CD116C">
        <w:rPr>
          <w:rFonts w:eastAsia="Calibri"/>
          <w:szCs w:val="26"/>
        </w:rPr>
        <w:t xml:space="preserve"> (for whatever reason). </w:t>
      </w:r>
      <w:r w:rsidRPr="00CD116C">
        <w:rPr>
          <w:rFonts w:eastAsia="Calibri"/>
          <w:b/>
          <w:sz w:val="26"/>
          <w:szCs w:val="26"/>
          <w:highlight w:val="green"/>
          <w:u w:val="single"/>
        </w:rPr>
        <w:t>You still cannot look me in the eye as an equal</w:t>
      </w:r>
      <w:r w:rsidRPr="00CD116C">
        <w:rPr>
          <w:rFonts w:eastAsia="Calibri"/>
          <w:szCs w:val="2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CD116C">
        <w:rPr>
          <w:rFonts w:eastAsia="Calibri"/>
          <w:b/>
          <w:sz w:val="26"/>
          <w:szCs w:val="26"/>
          <w:u w:val="single"/>
        </w:rPr>
        <w:t>Governmental power can</w:t>
      </w:r>
      <w:r w:rsidRPr="00CD116C">
        <w:rPr>
          <w:rFonts w:eastAsia="Calibri"/>
          <w:szCs w:val="26"/>
        </w:rPr>
        <w:t xml:space="preserve"> of course </w:t>
      </w:r>
      <w:r w:rsidRPr="00CD116C">
        <w:rPr>
          <w:rFonts w:eastAsia="Calibri"/>
          <w:b/>
          <w:sz w:val="26"/>
          <w:szCs w:val="26"/>
          <w:u w:val="single"/>
        </w:rPr>
        <w:t>be a source of domination also</w:t>
      </w:r>
      <w:r w:rsidRPr="00CD116C">
        <w:rPr>
          <w:rFonts w:eastAsia="Calibri"/>
          <w:szCs w:val="26"/>
        </w:rPr>
        <w:t>, for the enormous power of the s</w:t>
      </w:r>
      <w:r>
        <w:rPr>
          <w:rFonts w:eastAsia="Calibri"/>
          <w:szCs w:val="26"/>
        </w:rPr>
        <w:t>=</w:t>
      </w:r>
      <w:r w:rsidRPr="00CD116C">
        <w:rPr>
          <w:rFonts w:eastAsia="Calibri"/>
          <w:szCs w:val="26"/>
        </w:rPr>
        <w:t xml:space="preserve">tate is ever pregnant with the potential for domination. </w:t>
      </w:r>
      <w:r w:rsidRPr="00CD116C">
        <w:rPr>
          <w:b/>
          <w:sz w:val="26"/>
          <w:szCs w:val="26"/>
          <w:u w:val="single"/>
        </w:rPr>
        <w:t>There is, however, a critical difference</w:t>
      </w:r>
      <w:r w:rsidRPr="00CD116C">
        <w:rPr>
          <w:rFonts w:eastAsia="Calibri"/>
          <w:szCs w:val="26"/>
        </w:rPr>
        <w:t xml:space="preserve"> here. </w:t>
      </w:r>
      <w:r w:rsidRPr="00CD116C">
        <w:rPr>
          <w:rFonts w:eastAsia="Calibri"/>
          <w:b/>
          <w:sz w:val="26"/>
          <w:szCs w:val="26"/>
          <w:highlight w:val="green"/>
          <w:u w:val="single"/>
        </w:rPr>
        <w:t>Where</w:t>
      </w:r>
      <w:r w:rsidRPr="00CD116C">
        <w:rPr>
          <w:rFonts w:eastAsia="Calibri"/>
          <w:szCs w:val="26"/>
        </w:rPr>
        <w:t xml:space="preserve">as </w:t>
      </w:r>
      <w:r w:rsidRPr="00CD116C">
        <w:rPr>
          <w:rFonts w:eastAsia="Calibri"/>
          <w:b/>
          <w:sz w:val="26"/>
          <w:szCs w:val="26"/>
          <w:highlight w:val="green"/>
          <w:u w:val="single"/>
        </w:rPr>
        <w:t>interference</w:t>
      </w:r>
      <w:r w:rsidRPr="00CD116C">
        <w:rPr>
          <w:rFonts w:eastAsia="Calibri"/>
          <w:szCs w:val="26"/>
        </w:rPr>
        <w:t xml:space="preserve">, real or potential, </w:t>
      </w:r>
      <w:r w:rsidRPr="00CD116C">
        <w:rPr>
          <w:rFonts w:eastAsia="Calibri"/>
          <w:b/>
          <w:sz w:val="26"/>
          <w:szCs w:val="26"/>
          <w:highlight w:val="green"/>
          <w:u w:val="single"/>
        </w:rPr>
        <w:t>by one</w:t>
      </w:r>
      <w:r w:rsidRPr="00CD116C">
        <w:rPr>
          <w:rFonts w:eastAsia="Calibri"/>
          <w:b/>
          <w:sz w:val="26"/>
          <w:szCs w:val="26"/>
          <w:u w:val="single"/>
        </w:rPr>
        <w:t xml:space="preserve"> individual </w:t>
      </w:r>
      <w:r w:rsidRPr="00CD116C">
        <w:rPr>
          <w:rFonts w:eastAsia="Calibri"/>
          <w:b/>
          <w:sz w:val="26"/>
          <w:szCs w:val="26"/>
          <w:highlight w:val="green"/>
          <w:u w:val="single"/>
        </w:rPr>
        <w:t>over another</w:t>
      </w:r>
      <w:r w:rsidRPr="00CD116C">
        <w:rPr>
          <w:rFonts w:eastAsia="Calibri"/>
          <w:szCs w:val="26"/>
        </w:rPr>
        <w:t xml:space="preserve">'s choices </w:t>
      </w:r>
      <w:r w:rsidRPr="00CD116C">
        <w:rPr>
          <w:rFonts w:eastAsia="Calibri"/>
          <w:b/>
          <w:sz w:val="26"/>
          <w:szCs w:val="26"/>
          <w:highlight w:val="green"/>
          <w:u w:val="single"/>
        </w:rPr>
        <w:t>is</w:t>
      </w:r>
      <w:r w:rsidRPr="00CD116C">
        <w:rPr>
          <w:rFonts w:eastAsia="Calibri"/>
          <w:szCs w:val="26"/>
        </w:rPr>
        <w:t xml:space="preserve"> by its nature </w:t>
      </w:r>
      <w:r w:rsidRPr="00CD116C">
        <w:rPr>
          <w:rFonts w:eastAsia="Calibri"/>
          <w:b/>
          <w:sz w:val="26"/>
          <w:szCs w:val="26"/>
          <w:highlight w:val="green"/>
          <w:u w:val="single"/>
        </w:rPr>
        <w:t>domination, government</w:t>
      </w:r>
      <w:r w:rsidRPr="00CD116C">
        <w:rPr>
          <w:rFonts w:eastAsia="Calibri"/>
          <w:szCs w:val="26"/>
        </w:rPr>
        <w:t xml:space="preserve">al </w:t>
      </w:r>
      <w:r w:rsidRPr="00CD116C">
        <w:rPr>
          <w:rFonts w:eastAsia="Calibri"/>
          <w:b/>
          <w:sz w:val="26"/>
          <w:szCs w:val="26"/>
          <w:highlight w:val="green"/>
          <w:u w:val="single"/>
        </w:rPr>
        <w:t>interference</w:t>
      </w:r>
      <w:r w:rsidRPr="00CD116C">
        <w:rPr>
          <w:rFonts w:eastAsia="Calibri"/>
          <w:szCs w:val="26"/>
        </w:rPr>
        <w:t xml:space="preserve"> in one's affairs </w:t>
      </w:r>
      <w:r w:rsidRPr="00CD116C">
        <w:rPr>
          <w:rFonts w:eastAsia="Calibri"/>
          <w:b/>
          <w:sz w:val="26"/>
          <w:szCs w:val="26"/>
          <w:highlight w:val="green"/>
          <w:u w:val="single"/>
        </w:rPr>
        <w:t>may</w:t>
      </w:r>
      <w:r w:rsidRPr="00CD116C">
        <w:rPr>
          <w:rFonts w:eastAsia="Calibri"/>
          <w:szCs w:val="26"/>
        </w:rPr>
        <w:t xml:space="preserve"> or may </w:t>
      </w:r>
      <w:r w:rsidRPr="00CD116C">
        <w:rPr>
          <w:rFonts w:eastAsia="Calibri"/>
          <w:b/>
          <w:sz w:val="26"/>
          <w:szCs w:val="26"/>
          <w:highlight w:val="green"/>
          <w:u w:val="single"/>
        </w:rPr>
        <w:t>not be.</w:t>
      </w:r>
      <w:r w:rsidRPr="00CD116C">
        <w:rPr>
          <w:rFonts w:eastAsia="Calibri"/>
          <w:szCs w:val="26"/>
        </w:rPr>
        <w:t xml:space="preserve"> This is </w:t>
      </w:r>
      <w:r w:rsidRPr="00CD116C">
        <w:rPr>
          <w:rFonts w:eastAsia="Calibri"/>
          <w:b/>
          <w:sz w:val="26"/>
          <w:szCs w:val="26"/>
          <w:u w:val="single"/>
        </w:rPr>
        <w:t>because liberty can only be</w:t>
      </w:r>
      <w:r w:rsidRPr="00CD116C">
        <w:rPr>
          <w:rFonts w:eastAsia="Calibri"/>
          <w:szCs w:val="26"/>
        </w:rPr>
        <w:t xml:space="preserve"> made </w:t>
      </w:r>
      <w:r w:rsidRPr="00CD116C">
        <w:rPr>
          <w:rFonts w:eastAsia="Calibri"/>
          <w:b/>
          <w:sz w:val="26"/>
          <w:szCs w:val="26"/>
          <w:u w:val="single"/>
        </w:rPr>
        <w:t>meaningful in a community, and</w:t>
      </w:r>
      <w:r w:rsidRPr="00CD116C">
        <w:rPr>
          <w:rFonts w:eastAsia="Calibri"/>
          <w:szCs w:val="26"/>
        </w:rPr>
        <w:t xml:space="preserve"> the </w:t>
      </w:r>
      <w:r w:rsidRPr="00CD116C">
        <w:rPr>
          <w:rFonts w:eastAsia="Calibri"/>
          <w:b/>
          <w:sz w:val="26"/>
          <w:szCs w:val="26"/>
          <w:u w:val="single"/>
        </w:rPr>
        <w:t xml:space="preserve">needs of the community will </w:t>
      </w:r>
      <w:r w:rsidRPr="00CD116C">
        <w:rPr>
          <w:rFonts w:eastAsia="Calibri"/>
          <w:szCs w:val="26"/>
        </w:rPr>
        <w:t xml:space="preserve">necessarily at times come into </w:t>
      </w:r>
      <w:r w:rsidRPr="00CD116C">
        <w:rPr>
          <w:rFonts w:eastAsia="Calibri"/>
          <w:b/>
          <w:sz w:val="26"/>
          <w:szCs w:val="26"/>
          <w:u w:val="single"/>
        </w:rPr>
        <w:t>conflict</w:t>
      </w:r>
      <w:r w:rsidRPr="00CD116C">
        <w:rPr>
          <w:rFonts w:eastAsia="Calibri"/>
          <w:szCs w:val="2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CD116C">
        <w:rPr>
          <w:b/>
          <w:sz w:val="26"/>
          <w:szCs w:val="26"/>
          <w:u w:val="single"/>
        </w:rPr>
        <w:t>laws, when prudently framed, are</w:t>
      </w:r>
      <w:r w:rsidRPr="00CD116C">
        <w:rPr>
          <w:rFonts w:eastAsia="Calibri"/>
          <w:szCs w:val="26"/>
        </w:rPr>
        <w:t xml:space="preserve"> by no means subversive but rather </w:t>
      </w:r>
      <w:r w:rsidRPr="00CD116C">
        <w:rPr>
          <w:b/>
          <w:sz w:val="26"/>
          <w:szCs w:val="26"/>
          <w:u w:val="single"/>
        </w:rPr>
        <w:t>introductive of liberty</w:t>
      </w:r>
      <w:r w:rsidRPr="00CD116C">
        <w:rPr>
          <w:rFonts w:eastAsia="Calibri"/>
          <w:szCs w:val="26"/>
        </w:rPr>
        <w:t>."</w:t>
      </w:r>
    </w:p>
    <w:p w14:paraId="1206804F" w14:textId="77777777" w:rsidR="00BF6215" w:rsidRPr="00CD116C" w:rsidRDefault="00BF6215" w:rsidP="00BF6215">
      <w:pPr>
        <w:rPr>
          <w:rFonts w:eastAsia="Calibri"/>
          <w:sz w:val="26"/>
          <w:szCs w:val="26"/>
          <w:u w:val="single"/>
        </w:rPr>
      </w:pPr>
    </w:p>
    <w:p w14:paraId="1E750169" w14:textId="77777777" w:rsidR="00BF6215" w:rsidRDefault="00BF6215" w:rsidP="00BF6215">
      <w:pPr>
        <w:pStyle w:val="Heading4"/>
        <w:rPr>
          <w:rFonts w:cs="Calibri"/>
        </w:rPr>
      </w:pPr>
      <w:r w:rsidRPr="00CD116C">
        <w:rPr>
          <w:rFonts w:cs="Calibri"/>
        </w:rPr>
        <w:t>Additionally Prefer:</w:t>
      </w:r>
    </w:p>
    <w:p w14:paraId="09C3E127" w14:textId="77777777" w:rsidR="00BF6215" w:rsidRDefault="00BF6215" w:rsidP="00BF6215">
      <w:pPr>
        <w:pStyle w:val="Heading4"/>
        <w:rPr>
          <w:rFonts w:cs="Calibri"/>
        </w:rPr>
      </w:pPr>
      <w:r>
        <w:t xml:space="preserve">1] </w:t>
      </w:r>
      <w:r w:rsidRPr="00CD116C">
        <w:rPr>
          <w:rFonts w:cs="Calibri"/>
        </w:rPr>
        <w:t xml:space="preserve">Consequences Fail: </w:t>
      </w:r>
    </w:p>
    <w:p w14:paraId="3AA15E00" w14:textId="77777777" w:rsidR="00BF6215" w:rsidRDefault="00BF6215" w:rsidP="00BF6215">
      <w:pPr>
        <w:pStyle w:val="Heading4"/>
        <w:rPr>
          <w:rFonts w:cs="Calibri"/>
        </w:rPr>
      </w:pPr>
      <w:r>
        <w:rPr>
          <w:rFonts w:cs="Calibri"/>
        </w:rPr>
        <w:t xml:space="preserve">A] </w:t>
      </w:r>
      <w:r w:rsidRPr="00CD116C">
        <w:rPr>
          <w:rFonts w:cs="Calibri"/>
          <w:u w:val="single"/>
        </w:rPr>
        <w:t>Butterfly effect</w:t>
      </w:r>
      <w:r>
        <w:rPr>
          <w:rFonts w:cs="Calibri"/>
        </w:rPr>
        <w:t>-</w:t>
      </w:r>
      <w:r w:rsidRPr="00CD116C">
        <w:rPr>
          <w:rFonts w:cs="Calibri"/>
        </w:rPr>
        <w:t xml:space="preserve"> </w:t>
      </w:r>
      <w:r>
        <w:rPr>
          <w:rFonts w:cs="Calibri"/>
        </w:rPr>
        <w:t>e</w:t>
      </w:r>
      <w:r w:rsidRPr="00CD116C">
        <w:rPr>
          <w:rFonts w:cs="Calibri"/>
        </w:rPr>
        <w:t xml:space="preserve">very action has infinite consequences because every consequence can cause another </w:t>
      </w:r>
    </w:p>
    <w:p w14:paraId="5B9FEEC1" w14:textId="77777777" w:rsidR="00BF6215" w:rsidRDefault="00BF6215" w:rsidP="00BF6215">
      <w:pPr>
        <w:pStyle w:val="Heading4"/>
        <w:rPr>
          <w:rFonts w:cs="Calibri"/>
        </w:rPr>
      </w:pPr>
      <w:r>
        <w:rPr>
          <w:rFonts w:cs="Calibri"/>
        </w:rPr>
        <w:t>B]</w:t>
      </w:r>
      <w:r w:rsidRPr="00CD116C">
        <w:rPr>
          <w:rFonts w:cs="Calibri"/>
        </w:rPr>
        <w:t xml:space="preserve"> Induction is </w:t>
      </w:r>
      <w:r w:rsidRPr="00CD116C">
        <w:rPr>
          <w:rFonts w:cs="Calibri"/>
          <w:u w:val="single"/>
        </w:rPr>
        <w:t>circular</w:t>
      </w:r>
      <w:r w:rsidRPr="00CD116C">
        <w:rPr>
          <w:rFonts w:cs="Calibri"/>
        </w:rPr>
        <w:t xml:space="preserve"> because it </w:t>
      </w:r>
      <w:r>
        <w:rPr>
          <w:rFonts w:cs="Calibri"/>
        </w:rPr>
        <w:t>assumes</w:t>
      </w:r>
      <w:r w:rsidRPr="00CD116C">
        <w:rPr>
          <w:rFonts w:cs="Calibri"/>
        </w:rPr>
        <w:t xml:space="preserve"> nature will hold uniform and we could only </w:t>
      </w:r>
      <w:r>
        <w:rPr>
          <w:rFonts w:cs="Calibri"/>
        </w:rPr>
        <w:t>determine that</w:t>
      </w:r>
      <w:r w:rsidRPr="00CD116C">
        <w:rPr>
          <w:rFonts w:cs="Calibri"/>
        </w:rPr>
        <w:t xml:space="preserve"> through </w:t>
      </w:r>
      <w:r>
        <w:rPr>
          <w:rFonts w:cs="Calibri"/>
        </w:rPr>
        <w:t>induction</w:t>
      </w:r>
      <w:r w:rsidRPr="00CD116C">
        <w:rPr>
          <w:rFonts w:cs="Calibri"/>
        </w:rPr>
        <w:t xml:space="preserve"> </w:t>
      </w:r>
    </w:p>
    <w:p w14:paraId="21974A44" w14:textId="77777777" w:rsidR="00BF6215" w:rsidRDefault="00BF6215" w:rsidP="00BF6215">
      <w:pPr>
        <w:pStyle w:val="Heading4"/>
        <w:rPr>
          <w:rFonts w:cs="Calibri"/>
        </w:rPr>
      </w:pPr>
      <w:r>
        <w:rPr>
          <w:rFonts w:cs="Calibri"/>
        </w:rPr>
        <w:t>C</w:t>
      </w:r>
      <w:r w:rsidRPr="00CD116C">
        <w:rPr>
          <w:rFonts w:cs="Calibri"/>
        </w:rPr>
        <w:t xml:space="preserve">] </w:t>
      </w:r>
      <w:r w:rsidRPr="00CD116C">
        <w:rPr>
          <w:rFonts w:cs="Calibri"/>
          <w:u w:val="single"/>
        </w:rPr>
        <w:t>Action theory</w:t>
      </w:r>
      <w:r>
        <w:rPr>
          <w:rFonts w:cs="Calibri"/>
        </w:rPr>
        <w:t>- e</w:t>
      </w:r>
      <w:r w:rsidRPr="00CD116C">
        <w:rPr>
          <w:rFonts w:cs="Calibri"/>
        </w:rPr>
        <w:t xml:space="preserve">very action is infinitely divisible, only intents unify because we commit the end point of an action </w:t>
      </w:r>
    </w:p>
    <w:p w14:paraId="4408D89C" w14:textId="77777777" w:rsidR="00BF6215" w:rsidRPr="006F79EB" w:rsidRDefault="00BF6215" w:rsidP="00BF6215">
      <w:pPr>
        <w:pStyle w:val="Heading4"/>
        <w:rPr>
          <w:rFonts w:cs="Calibri"/>
        </w:rPr>
      </w:pPr>
      <w:r>
        <w:rPr>
          <w:rFonts w:cs="Calibri"/>
        </w:rPr>
        <w:t xml:space="preserve">D] </w:t>
      </w:r>
      <w:r w:rsidRPr="00EA6742">
        <w:rPr>
          <w:rFonts w:cs="Calibri"/>
          <w:u w:val="single"/>
        </w:rPr>
        <w:t>Naturalistic fallacy</w:t>
      </w:r>
      <w:r>
        <w:rPr>
          <w:rFonts w:cs="Calibri"/>
        </w:rPr>
        <w:t>-</w:t>
      </w:r>
      <w:r w:rsidRPr="00EA6742">
        <w:rPr>
          <w:rFonts w:cs="Calibri"/>
        </w:rPr>
        <w:t xml:space="preserve"> experience only tells us what is</w:t>
      </w:r>
      <w:r>
        <w:rPr>
          <w:rFonts w:cs="Calibri"/>
        </w:rPr>
        <w:t>,</w:t>
      </w:r>
      <w:r w:rsidRPr="00EA6742">
        <w:rPr>
          <w:rFonts w:cs="Calibri"/>
        </w:rPr>
        <w:t xml:space="preserve"> not what ought to be</w:t>
      </w:r>
      <w:r>
        <w:rPr>
          <w:rFonts w:cs="Calibri"/>
        </w:rPr>
        <w:t>, b</w:t>
      </w:r>
      <w:r w:rsidRPr="00EA6742">
        <w:rPr>
          <w:rFonts w:cs="Calibri"/>
        </w:rPr>
        <w:t>ut it’s impossible to derive an ought from descriptive premises so there needs to be</w:t>
      </w:r>
      <w:r>
        <w:rPr>
          <w:rFonts w:cs="Calibri"/>
        </w:rPr>
        <w:t xml:space="preserve"> </w:t>
      </w:r>
      <w:r w:rsidRPr="00EA6742">
        <w:rPr>
          <w:rFonts w:cs="Calibri"/>
        </w:rPr>
        <w:t>a priori premises.</w:t>
      </w:r>
    </w:p>
    <w:p w14:paraId="226AC492" w14:textId="77777777" w:rsidR="00BF6215" w:rsidRPr="00EA6742" w:rsidRDefault="00BF6215" w:rsidP="00BF6215">
      <w:pPr>
        <w:pStyle w:val="Heading4"/>
        <w:rPr>
          <w:rFonts w:cs="Calibri"/>
        </w:rPr>
      </w:pPr>
      <w:r>
        <w:rPr>
          <w:rFonts w:cs="Calibri"/>
        </w:rPr>
        <w:t>2</w:t>
      </w:r>
      <w:r w:rsidRPr="00CD116C">
        <w:rPr>
          <w:rFonts w:cs="Calibri"/>
        </w:rPr>
        <w:t xml:space="preserve">] </w:t>
      </w:r>
      <w:r w:rsidRPr="00EA6742">
        <w:rPr>
          <w:rFonts w:cs="Calibri"/>
        </w:rPr>
        <w:t>Only universalizable reason can effectively explain the perspectives of agents – that’s the best method for combatting oppression.</w:t>
      </w:r>
    </w:p>
    <w:p w14:paraId="7503DE17" w14:textId="77777777" w:rsidR="00BF6215" w:rsidRPr="00EA6742" w:rsidRDefault="00BF6215" w:rsidP="00BF6215">
      <w:r w:rsidRPr="00EA6742">
        <w:rPr>
          <w:rStyle w:val="Style13ptBold"/>
        </w:rPr>
        <w:t>Farr 02</w:t>
      </w:r>
      <w:r w:rsidRPr="00EA6742">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306C1C61" w14:textId="77777777" w:rsidR="00BF6215" w:rsidRDefault="00BF6215" w:rsidP="00BF6215">
      <w:pPr>
        <w:rPr>
          <w:sz w:val="26"/>
          <w:szCs w:val="26"/>
          <w:u w:val="single"/>
        </w:rPr>
      </w:pPr>
      <w:r w:rsidRPr="00EA6742">
        <w:rPr>
          <w:sz w:val="26"/>
          <w:szCs w:val="26"/>
          <w:u w:val="single"/>
        </w:rPr>
        <w:t>One</w:t>
      </w:r>
      <w:r w:rsidRPr="00EA6742">
        <w:t xml:space="preserve"> of the most popular </w:t>
      </w:r>
      <w:r w:rsidRPr="00EA6742">
        <w:rPr>
          <w:sz w:val="26"/>
          <w:szCs w:val="26"/>
          <w:u w:val="single"/>
        </w:rPr>
        <w:t>criticism</w:t>
      </w:r>
      <w:r w:rsidRPr="00EA6742">
        <w:t xml:space="preserve">s </w:t>
      </w:r>
      <w:r w:rsidRPr="00EA6742">
        <w:rPr>
          <w:sz w:val="26"/>
          <w:szCs w:val="26"/>
          <w:u w:val="single"/>
        </w:rPr>
        <w:t>of Kant’s moral philosophy is that it is too formalistic.</w:t>
      </w:r>
      <w:r w:rsidRPr="00EA6742">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EA6742">
        <w:rPr>
          <w:sz w:val="26"/>
          <w:szCs w:val="26"/>
          <w:u w:val="single"/>
        </w:rPr>
        <w:t>although a distinction between the universal and the concrete is</w:t>
      </w:r>
      <w:r w:rsidRPr="00EA6742">
        <w:t xml:space="preserve"> a </w:t>
      </w:r>
      <w:r w:rsidRPr="00EA6742">
        <w:rPr>
          <w:sz w:val="26"/>
          <w:szCs w:val="26"/>
          <w:u w:val="single"/>
        </w:rPr>
        <w:t>valid</w:t>
      </w:r>
      <w:r w:rsidRPr="00EA6742">
        <w:t xml:space="preserve"> distinction, </w:t>
      </w:r>
      <w:r w:rsidRPr="00EA6742">
        <w:rPr>
          <w:sz w:val="26"/>
          <w:szCs w:val="26"/>
          <w:u w:val="single"/>
        </w:rPr>
        <w:t>the unity of the two is required for</w:t>
      </w:r>
      <w:r w:rsidRPr="00EA6742">
        <w:t xml:space="preserve"> an understanding of human </w:t>
      </w:r>
      <w:r w:rsidRPr="00EA6742">
        <w:rPr>
          <w:sz w:val="26"/>
          <w:szCs w:val="26"/>
          <w:u w:val="single"/>
        </w:rPr>
        <w:t>agency.</w:t>
      </w:r>
      <w:r w:rsidRPr="00EA6742">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EA6742">
        <w:rPr>
          <w:sz w:val="26"/>
          <w:szCs w:val="26"/>
          <w:u w:val="single"/>
        </w:rPr>
        <w:t>Kant is</w:t>
      </w:r>
      <w:r w:rsidRPr="00EA6742">
        <w:t xml:space="preserve"> often </w:t>
      </w:r>
      <w:r w:rsidRPr="00EA6742">
        <w:rPr>
          <w:sz w:val="26"/>
          <w:szCs w:val="26"/>
          <w:u w:val="single"/>
        </w:rPr>
        <w:t>accused of making the moral agent an abstract, empty</w:t>
      </w:r>
      <w:r w:rsidRPr="00EA6742">
        <w:t xml:space="preserve">, noumenal </w:t>
      </w:r>
      <w:r w:rsidRPr="00EA6742">
        <w:rPr>
          <w:sz w:val="26"/>
          <w:szCs w:val="26"/>
          <w:u w:val="single"/>
        </w:rPr>
        <w:t>subject. Nothing could be further from the truth. The Kantian subject is</w:t>
      </w:r>
      <w:r w:rsidRPr="00EA6742">
        <w:t xml:space="preserve"> an </w:t>
      </w:r>
      <w:r w:rsidRPr="00EA6742">
        <w:rPr>
          <w:rStyle w:val="Emphasis"/>
        </w:rPr>
        <w:t>embodied</w:t>
      </w:r>
      <w:r w:rsidRPr="00EA6742">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EA6742">
        <w:rPr>
          <w:sz w:val="26"/>
          <w:szCs w:val="26"/>
          <w:u w:val="single"/>
        </w:rPr>
        <w:t>The</w:t>
      </w:r>
      <w:r w:rsidRPr="00EA6742">
        <w:t xml:space="preserve"> very </w:t>
      </w:r>
      <w:r w:rsidRPr="00EA6742">
        <w:rPr>
          <w:sz w:val="26"/>
          <w:szCs w:val="26"/>
          <w:u w:val="single"/>
        </w:rPr>
        <w:t xml:space="preserve">fact that </w:t>
      </w:r>
      <w:r w:rsidRPr="00EA6742">
        <w:rPr>
          <w:sz w:val="26"/>
          <w:szCs w:val="26"/>
          <w:highlight w:val="green"/>
          <w:u w:val="single"/>
        </w:rPr>
        <w:t>I cannot</w:t>
      </w:r>
      <w:r w:rsidRPr="00EA6742">
        <w:rPr>
          <w:sz w:val="26"/>
          <w:szCs w:val="26"/>
          <w:u w:val="single"/>
        </w:rPr>
        <w:t xml:space="preserve"> simply </w:t>
      </w:r>
      <w:r w:rsidRPr="00EA6742">
        <w:rPr>
          <w:sz w:val="26"/>
          <w:szCs w:val="26"/>
          <w:highlight w:val="green"/>
          <w:u w:val="single"/>
        </w:rPr>
        <w:t>satisfy</w:t>
      </w:r>
      <w:r w:rsidRPr="00EA6742">
        <w:rPr>
          <w:sz w:val="26"/>
          <w:szCs w:val="26"/>
          <w:u w:val="single"/>
        </w:rPr>
        <w:t xml:space="preserve"> my </w:t>
      </w:r>
      <w:r w:rsidRPr="00EA6742">
        <w:rPr>
          <w:sz w:val="26"/>
          <w:szCs w:val="26"/>
          <w:highlight w:val="green"/>
          <w:u w:val="single"/>
        </w:rPr>
        <w:t xml:space="preserve">desires without </w:t>
      </w:r>
      <w:r w:rsidRPr="00EA6742">
        <w:rPr>
          <w:sz w:val="26"/>
          <w:szCs w:val="26"/>
          <w:u w:val="single"/>
        </w:rPr>
        <w:t xml:space="preserve">considering the </w:t>
      </w:r>
      <w:r w:rsidRPr="00EA6742">
        <w:rPr>
          <w:sz w:val="26"/>
          <w:szCs w:val="26"/>
          <w:highlight w:val="green"/>
          <w:u w:val="single"/>
        </w:rPr>
        <w:t>rightness</w:t>
      </w:r>
      <w:r w:rsidRPr="00EA6742">
        <w:t xml:space="preserve"> or wrongness </w:t>
      </w:r>
      <w:r w:rsidRPr="00EA6742">
        <w:rPr>
          <w:sz w:val="26"/>
          <w:szCs w:val="26"/>
          <w:u w:val="single"/>
        </w:rPr>
        <w:t xml:space="preserve">of my actions suggests that </w:t>
      </w:r>
      <w:r w:rsidRPr="00EA6742">
        <w:rPr>
          <w:sz w:val="26"/>
          <w:szCs w:val="26"/>
          <w:highlight w:val="green"/>
          <w:u w:val="single"/>
        </w:rPr>
        <w:t xml:space="preserve">my </w:t>
      </w:r>
      <w:r w:rsidRPr="00EA6742">
        <w:rPr>
          <w:sz w:val="26"/>
          <w:szCs w:val="26"/>
          <w:u w:val="single"/>
        </w:rPr>
        <w:t xml:space="preserve">empirical </w:t>
      </w:r>
      <w:r w:rsidRPr="00EA6742">
        <w:rPr>
          <w:sz w:val="26"/>
          <w:szCs w:val="26"/>
          <w:highlight w:val="green"/>
          <w:u w:val="single"/>
        </w:rPr>
        <w:t xml:space="preserve">character must be </w:t>
      </w:r>
      <w:r w:rsidRPr="00EA6742">
        <w:rPr>
          <w:sz w:val="26"/>
          <w:szCs w:val="26"/>
          <w:u w:val="single"/>
        </w:rPr>
        <w:t xml:space="preserve">held </w:t>
      </w:r>
      <w:r w:rsidRPr="00EA6742">
        <w:rPr>
          <w:sz w:val="26"/>
          <w:szCs w:val="26"/>
          <w:highlight w:val="green"/>
          <w:u w:val="single"/>
        </w:rPr>
        <w:t>in check</w:t>
      </w:r>
      <w:r w:rsidRPr="00EA6742">
        <w:t xml:space="preserve"> by something, or else I behave like a Freudian id. My empiri- cal character must be held in check </w:t>
      </w:r>
      <w:r w:rsidRPr="00EA6742">
        <w:rPr>
          <w:sz w:val="26"/>
          <w:szCs w:val="26"/>
          <w:u w:val="single"/>
        </w:rPr>
        <w:t>by my intelligible character</w:t>
      </w:r>
      <w:r w:rsidRPr="00EA6742">
        <w:t xml:space="preserve">, which is the legislative activity of practical reason. It is through our intelligible character that </w:t>
      </w:r>
      <w:r w:rsidRPr="00EA6742">
        <w:rPr>
          <w:sz w:val="26"/>
          <w:szCs w:val="26"/>
          <w:u w:val="single"/>
        </w:rPr>
        <w:t>we formulate principles that keep our</w:t>
      </w:r>
      <w:r w:rsidRPr="00EA6742">
        <w:t xml:space="preserve"> empirical </w:t>
      </w:r>
      <w:r w:rsidRPr="00EA6742">
        <w:rPr>
          <w:sz w:val="26"/>
          <w:szCs w:val="26"/>
          <w:u w:val="single"/>
        </w:rPr>
        <w:t>impulses in check.</w:t>
      </w:r>
      <w:r w:rsidRPr="00EA6742">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EA6742">
        <w:rPr>
          <w:sz w:val="26"/>
          <w:szCs w:val="26"/>
          <w:u w:val="single"/>
        </w:rPr>
        <w:t xml:space="preserve">The Formula of </w:t>
      </w:r>
      <w:r w:rsidRPr="00EA6742">
        <w:rPr>
          <w:sz w:val="26"/>
          <w:szCs w:val="26"/>
          <w:highlight w:val="green"/>
          <w:u w:val="single"/>
        </w:rPr>
        <w:t>Universal Law enjoins</w:t>
      </w:r>
      <w:r w:rsidRPr="00EA6742">
        <w:rPr>
          <w:sz w:val="26"/>
          <w:szCs w:val="26"/>
          <w:u w:val="single"/>
        </w:rPr>
        <w:t xml:space="preserve"> no more than that </w:t>
      </w:r>
      <w:r w:rsidRPr="00EA6742">
        <w:rPr>
          <w:sz w:val="26"/>
          <w:szCs w:val="26"/>
          <w:highlight w:val="green"/>
          <w:u w:val="single"/>
        </w:rPr>
        <w:t xml:space="preserve">we act </w:t>
      </w:r>
      <w:r w:rsidRPr="00EA6742">
        <w:rPr>
          <w:sz w:val="26"/>
          <w:szCs w:val="26"/>
          <w:u w:val="single"/>
        </w:rPr>
        <w:t xml:space="preserve">only </w:t>
      </w:r>
      <w:r w:rsidRPr="00EA6742">
        <w:rPr>
          <w:sz w:val="26"/>
          <w:szCs w:val="26"/>
          <w:highlight w:val="green"/>
          <w:u w:val="single"/>
        </w:rPr>
        <w:t>on maxims</w:t>
      </w:r>
      <w:r w:rsidRPr="00EA6742">
        <w:rPr>
          <w:sz w:val="26"/>
          <w:szCs w:val="26"/>
          <w:u w:val="single"/>
        </w:rPr>
        <w:t xml:space="preserve"> that are </w:t>
      </w:r>
      <w:r w:rsidRPr="00EA6742">
        <w:rPr>
          <w:sz w:val="26"/>
          <w:szCs w:val="26"/>
          <w:highlight w:val="green"/>
          <w:u w:val="single"/>
        </w:rPr>
        <w:t>open to others also</w:t>
      </w:r>
      <w:r w:rsidRPr="00EA6742">
        <w:rPr>
          <w:sz w:val="26"/>
          <w:szCs w:val="26"/>
          <w:u w:val="single"/>
        </w:rPr>
        <w:t>.</w:t>
      </w:r>
      <w:r w:rsidRPr="00EA6742">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EA6742">
        <w:rPr>
          <w:sz w:val="26"/>
          <w:szCs w:val="26"/>
          <w:u w:val="single"/>
        </w:rPr>
        <w:t xml:space="preserve">The </w:t>
      </w:r>
      <w:r w:rsidRPr="00EA6742">
        <w:rPr>
          <w:sz w:val="26"/>
          <w:szCs w:val="26"/>
          <w:highlight w:val="green"/>
          <w:u w:val="single"/>
        </w:rPr>
        <w:t xml:space="preserve">individual </w:t>
      </w:r>
      <w:r w:rsidRPr="00EA6742">
        <w:rPr>
          <w:sz w:val="26"/>
          <w:szCs w:val="26"/>
          <w:u w:val="single"/>
        </w:rPr>
        <w:t xml:space="preserve">is </w:t>
      </w:r>
      <w:r w:rsidRPr="00EA6742">
        <w:rPr>
          <w:sz w:val="26"/>
          <w:szCs w:val="26"/>
          <w:highlight w:val="green"/>
          <w:u w:val="single"/>
        </w:rPr>
        <w:t xml:space="preserve">not allowed to exclude others </w:t>
      </w:r>
      <w:r w:rsidRPr="00EA6742">
        <w:rPr>
          <w:sz w:val="26"/>
          <w:szCs w:val="26"/>
          <w:u w:val="single"/>
        </w:rPr>
        <w:t>as rational moral agents</w:t>
      </w:r>
      <w:r w:rsidRPr="00EA6742">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EA6742">
        <w:rPr>
          <w:sz w:val="26"/>
          <w:szCs w:val="26"/>
          <w:u w:val="single"/>
        </w:rPr>
        <w:t>Hence,</w:t>
      </w:r>
      <w:r w:rsidRPr="00EA6742">
        <w:t xml:space="preserve"> the </w:t>
      </w:r>
      <w:r w:rsidRPr="00EA6742">
        <w:rPr>
          <w:sz w:val="26"/>
          <w:szCs w:val="26"/>
          <w:highlight w:val="green"/>
          <w:u w:val="single"/>
        </w:rPr>
        <w:t>universalizability</w:t>
      </w:r>
      <w:r w:rsidRPr="00EA6742">
        <w:t xml:space="preserve"> criterion </w:t>
      </w:r>
      <w:r w:rsidRPr="00EA6742">
        <w:rPr>
          <w:sz w:val="26"/>
          <w:szCs w:val="26"/>
          <w:highlight w:val="green"/>
          <w:u w:val="single"/>
        </w:rPr>
        <w:t xml:space="preserve">is </w:t>
      </w:r>
      <w:r w:rsidRPr="00EA6742">
        <w:rPr>
          <w:sz w:val="26"/>
          <w:szCs w:val="26"/>
          <w:u w:val="single"/>
        </w:rPr>
        <w:t>a principle of</w:t>
      </w:r>
      <w:r w:rsidRPr="00EA6742">
        <w:rPr>
          <w:sz w:val="26"/>
          <w:szCs w:val="26"/>
          <w:highlight w:val="green"/>
          <w:u w:val="single"/>
        </w:rPr>
        <w:t xml:space="preserve"> consistency and</w:t>
      </w:r>
      <w:r w:rsidRPr="00EA6742">
        <w:t xml:space="preserve"> a principle of </w:t>
      </w:r>
      <w:r w:rsidRPr="00EA6742">
        <w:rPr>
          <w:sz w:val="26"/>
          <w:szCs w:val="26"/>
          <w:highlight w:val="green"/>
          <w:u w:val="single"/>
        </w:rPr>
        <w:t>inclusion</w:t>
      </w:r>
      <w:r w:rsidRPr="00EA6742">
        <w:rPr>
          <w:sz w:val="26"/>
          <w:szCs w:val="26"/>
          <w:u w:val="single"/>
        </w:rPr>
        <w:t>.</w:t>
      </w:r>
      <w:r w:rsidRPr="00EA6742">
        <w:t xml:space="preserve"> That is, in choosing my maxims </w:t>
      </w:r>
      <w:r w:rsidRPr="00EA6742">
        <w:rPr>
          <w:sz w:val="26"/>
          <w:szCs w:val="26"/>
          <w:u w:val="single"/>
        </w:rPr>
        <w:t>I</w:t>
      </w:r>
      <w:r w:rsidRPr="00EA6742">
        <w:t xml:space="preserve"> attempt to </w:t>
      </w:r>
      <w:r w:rsidRPr="00EA6742">
        <w:rPr>
          <w:sz w:val="26"/>
          <w:szCs w:val="26"/>
          <w:highlight w:val="green"/>
          <w:u w:val="single"/>
        </w:rPr>
        <w:t xml:space="preserve">include </w:t>
      </w:r>
      <w:r w:rsidRPr="00EA6742">
        <w:rPr>
          <w:sz w:val="26"/>
          <w:szCs w:val="26"/>
          <w:u w:val="single"/>
        </w:rPr>
        <w:t xml:space="preserve">the perspective of other </w:t>
      </w:r>
      <w:r w:rsidRPr="00EA6742">
        <w:rPr>
          <w:sz w:val="26"/>
          <w:szCs w:val="26"/>
          <w:highlight w:val="green"/>
          <w:u w:val="single"/>
        </w:rPr>
        <w:t>moral agents</w:t>
      </w:r>
      <w:r w:rsidRPr="00EA6742">
        <w:rPr>
          <w:sz w:val="26"/>
          <w:szCs w:val="26"/>
          <w:u w:val="single"/>
        </w:rPr>
        <w:t>.</w:t>
      </w:r>
    </w:p>
    <w:p w14:paraId="3E89912D" w14:textId="77777777" w:rsidR="00BF6215" w:rsidRDefault="00BF6215" w:rsidP="00BF6215">
      <w:pPr>
        <w:pStyle w:val="Heading4"/>
        <w:rPr>
          <w:rFonts w:cs="Calibri"/>
        </w:rPr>
      </w:pPr>
      <w:r>
        <w:rPr>
          <w:rFonts w:cs="Calibri"/>
        </w:rPr>
        <w:t>3</w:t>
      </w:r>
      <w:r w:rsidRPr="00CD116C">
        <w:rPr>
          <w:rFonts w:cs="Calibri"/>
        </w:rPr>
        <w:t xml:space="preserve">] Willing to abide by their ethical theory presupposes we have freedom in the first place. Thus, making an argument for another standard concedes the authority to mine. </w:t>
      </w:r>
    </w:p>
    <w:p w14:paraId="3E934051" w14:textId="77777777" w:rsidR="00BF6215" w:rsidRPr="00EA6742" w:rsidRDefault="00BF6215" w:rsidP="00BF6215">
      <w:pPr>
        <w:pStyle w:val="Heading4"/>
        <w:rPr>
          <w:rFonts w:cs="Calibri"/>
        </w:rPr>
      </w:pPr>
      <w:r>
        <w:rPr>
          <w:rFonts w:cs="Calibri"/>
        </w:rPr>
        <w:t>4</w:t>
      </w:r>
      <w:r w:rsidRPr="00EA6742">
        <w:rPr>
          <w:rFonts w:cs="Calibri"/>
        </w:rPr>
        <w:t>] Resource disparities—focusing on evidence privileges debaters with the most prep excluding lone-wolfs. A debater under my framework can easily be won without any prep since minimal evidence is required. That pre-req to accessing the activity.</w:t>
      </w:r>
    </w:p>
    <w:p w14:paraId="32173C84" w14:textId="77777777" w:rsidR="00BF6215" w:rsidRPr="00CD116C" w:rsidRDefault="00BF6215" w:rsidP="00BF6215"/>
    <w:p w14:paraId="40796CAB" w14:textId="77777777" w:rsidR="00BF6215" w:rsidRDefault="00BF6215" w:rsidP="00BF6215">
      <w:pPr>
        <w:pStyle w:val="Heading4"/>
        <w:rPr>
          <w:rFonts w:cs="Calibri"/>
        </w:rPr>
      </w:pPr>
      <w:r w:rsidRPr="00CD116C">
        <w:rPr>
          <w:rFonts w:cs="Calibri"/>
        </w:rPr>
        <w:t>Thus, the standard is consistency with universality as non-domination.</w:t>
      </w:r>
    </w:p>
    <w:p w14:paraId="0D4AB85C" w14:textId="77777777" w:rsidR="00BF6215" w:rsidRDefault="00BF6215" w:rsidP="00BF6215"/>
    <w:p w14:paraId="068F6BE8" w14:textId="77777777" w:rsidR="00BF6215" w:rsidRDefault="00BF6215" w:rsidP="00BF6215">
      <w:pPr>
        <w:pStyle w:val="Heading3"/>
      </w:pPr>
      <w:r>
        <w:t>Plan</w:t>
      </w:r>
    </w:p>
    <w:p w14:paraId="472B4586" w14:textId="77777777" w:rsidR="00BF6215" w:rsidRDefault="00BF6215" w:rsidP="00BF6215">
      <w:pPr>
        <w:pStyle w:val="Heading4"/>
      </w:pPr>
      <w:r>
        <w:t>Plan text: The United States of America ought to recognize an unconditional right of workers to strike.</w:t>
      </w:r>
    </w:p>
    <w:p w14:paraId="6216FFE4" w14:textId="77777777" w:rsidR="00BF6215" w:rsidRDefault="00BF6215" w:rsidP="00BF6215"/>
    <w:p w14:paraId="2763C258" w14:textId="77777777" w:rsidR="00BF6215" w:rsidRPr="002D5537" w:rsidRDefault="00BF6215" w:rsidP="00BF6215">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39236EC1" w14:textId="77777777" w:rsidR="00BF6215" w:rsidRPr="00D2046C" w:rsidRDefault="00BF6215" w:rsidP="00BF6215">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6" w:history="1">
        <w:r w:rsidRPr="00111F4F">
          <w:rPr>
            <w:rStyle w:val="Hyperlink"/>
          </w:rPr>
          <w:t>https://digitalcommons.law.yale.edu/cgi/viewcontent.cgi?article=1710&amp;context=yjil</w:t>
        </w:r>
      </w:hyperlink>
      <w:r>
        <w:t>] Justin ** Brackets in original</w:t>
      </w:r>
    </w:p>
    <w:p w14:paraId="1F5CB237" w14:textId="77777777" w:rsidR="00BF6215" w:rsidRPr="00696421" w:rsidRDefault="00BF6215" w:rsidP="00BF6215">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422DA220" w14:textId="77777777" w:rsidR="00BF6215" w:rsidRDefault="00BF6215" w:rsidP="00BF6215"/>
    <w:p w14:paraId="6BB17DAA" w14:textId="77777777" w:rsidR="00BF6215" w:rsidRDefault="00BF6215" w:rsidP="00BF6215">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132ECD02" w14:textId="77777777" w:rsidR="00BF6215" w:rsidRPr="00B76282" w:rsidRDefault="00BF6215" w:rsidP="00BF6215">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7" w:history="1">
        <w:r w:rsidRPr="00111F4F">
          <w:rPr>
            <w:rStyle w:val="Hyperlink"/>
          </w:rPr>
          <w:t>https://digitalcommons.law.yale.edu/cgi/viewcontent.cgi?article=1710&amp;context=yjil</w:t>
        </w:r>
      </w:hyperlink>
      <w:r>
        <w:t>] Justin ** Brackets in original</w:t>
      </w:r>
    </w:p>
    <w:p w14:paraId="057B8F16" w14:textId="77777777" w:rsidR="00BF6215" w:rsidRDefault="00BF6215" w:rsidP="00BF6215">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repeals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Congressirrespective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CIL on the right to strike comes into its own long after the 1938 exclusion ofstatesfrom federalstatutory coverage.</w:t>
      </w:r>
      <w:r w:rsidRPr="00FC6656">
        <w:rPr>
          <w:sz w:val="16"/>
        </w:rPr>
        <w:t xml:space="preserve"> Instead, </w:t>
      </w:r>
      <w:r w:rsidRPr="00FC6656">
        <w:rPr>
          <w:u w:val="single"/>
        </w:rPr>
        <w:t>the U.S.should grant injunctive relief prohibiting states from violating CIL regarding the right to strike, at least until Congress has addressed the issue.</w:t>
      </w:r>
    </w:p>
    <w:p w14:paraId="702CEBCC" w14:textId="77777777" w:rsidR="00BF6215" w:rsidRDefault="00BF6215" w:rsidP="00BF6215"/>
    <w:p w14:paraId="065EE2C8" w14:textId="77777777" w:rsidR="00BF6215" w:rsidRPr="00CB1B8E" w:rsidRDefault="00BF6215" w:rsidP="00BF6215">
      <w:pPr>
        <w:pStyle w:val="Heading4"/>
        <w:rPr>
          <w:bCs/>
        </w:rPr>
      </w:pPr>
      <w:r w:rsidRPr="00CB1B8E">
        <w:rPr>
          <w:bCs/>
        </w:rPr>
        <w:t xml:space="preserve">Unconditional means </w:t>
      </w:r>
      <w:r w:rsidRPr="00CB1B8E">
        <w:rPr>
          <w:bCs/>
          <w:u w:val="single"/>
        </w:rPr>
        <w:t>preventing</w:t>
      </w:r>
      <w:r w:rsidRPr="00CB1B8E">
        <w:rPr>
          <w:bCs/>
        </w:rPr>
        <w:t xml:space="preserve"> from adding </w:t>
      </w:r>
      <w:r w:rsidRPr="00CB1B8E">
        <w:rPr>
          <w:bCs/>
          <w:u w:val="single"/>
        </w:rPr>
        <w:t>additional exceptions</w:t>
      </w:r>
      <w:r w:rsidRPr="00CB1B8E">
        <w:rPr>
          <w:bCs/>
        </w:rPr>
        <w:t xml:space="preserve"> to international law.</w:t>
      </w:r>
    </w:p>
    <w:p w14:paraId="012EB4E7" w14:textId="77777777" w:rsidR="00BF6215" w:rsidRDefault="00BF6215" w:rsidP="00BF6215">
      <w:r>
        <w:rPr>
          <w:rStyle w:val="Style13ptBold"/>
        </w:rPr>
        <w:t>Chow and Schoenbaum 17</w:t>
      </w:r>
      <w:r>
        <w:t xml:space="preserve"> [Daniel Chow and Thomas Schoenbaum; 2017; Professor Chow served as a law clerk to the Honorable Constance Baker Motley, chief judge for the Southern District of New York, following graduation from law school, and then became an associate with Debevoise and Plimpton in New York. He came to Ohio State in 1985 and teaches International Law, International Transactions, Jurisprudence, Asian Law, and Property. He is a member of Phi Beta Kappa, Thomas J. Schoenbaum is presently the Harold S. Shefelman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77DEB5C4" w14:textId="77777777" w:rsidR="00BF6215" w:rsidRDefault="00BF6215" w:rsidP="00BF6215">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 xml:space="preserve">to </w:t>
      </w:r>
      <w:r w:rsidRPr="007A77B2">
        <w:rPr>
          <w:rStyle w:val="Emphasis"/>
          <w:highlight w:val="green"/>
        </w:rPr>
        <w:t>prohibit</w:t>
      </w:r>
      <w:r w:rsidRPr="007A77B2">
        <w:rPr>
          <w:rStyle w:val="Emphasis"/>
        </w:rPr>
        <w:t xml:space="preserve"> any </w:t>
      </w:r>
      <w:r w:rsidRPr="007A77B2">
        <w:rPr>
          <w:rStyle w:val="Emphasis"/>
          <w:highlight w:val="green"/>
        </w:rPr>
        <w:t xml:space="preserve">additional conditions beyond what is required </w:t>
      </w:r>
      <w:r w:rsidRPr="007A77B2">
        <w:rPr>
          <w:rStyle w:val="Emphasis"/>
        </w:rPr>
        <w:t>of the original recipient of the benefit or privilege</w:t>
      </w:r>
      <w:r>
        <w:t>. See Matsushita, Schoenbaum, Mavroidis and Hahn The World Trade Organization: Law, Practice and Policy 167-177 (3d ed. 2015).</w:t>
      </w:r>
    </w:p>
    <w:p w14:paraId="35F014B8" w14:textId="77777777" w:rsidR="00BF6215" w:rsidRDefault="00BF6215" w:rsidP="00BF6215"/>
    <w:p w14:paraId="5657A73E" w14:textId="77777777" w:rsidR="00BF6215" w:rsidRDefault="00BF6215" w:rsidP="00BF6215">
      <w:pPr>
        <w:pStyle w:val="Heading4"/>
      </w:pPr>
      <w:r>
        <w:t>Reject “</w:t>
      </w:r>
      <w:r w:rsidRPr="00065862">
        <w:rPr>
          <w:u w:val="single"/>
        </w:rPr>
        <w:t>strikes bad</w:t>
      </w:r>
      <w:r>
        <w:t xml:space="preserve">” offense – the aff increases </w:t>
      </w:r>
      <w:r w:rsidRPr="00065862">
        <w:rPr>
          <w:u w:val="single"/>
        </w:rPr>
        <w:t>agreements</w:t>
      </w:r>
      <w:r>
        <w:t xml:space="preserve">, while decreasing </w:t>
      </w:r>
      <w:r w:rsidRPr="00065862">
        <w:rPr>
          <w:u w:val="single"/>
        </w:rPr>
        <w:t>strikes</w:t>
      </w:r>
      <w:r>
        <w:t>.</w:t>
      </w:r>
    </w:p>
    <w:p w14:paraId="7BB7CB8A" w14:textId="77777777" w:rsidR="00BF6215" w:rsidRPr="00065862" w:rsidRDefault="00BF6215" w:rsidP="00BF6215">
      <w:r>
        <w:t xml:space="preserve">CHRIS </w:t>
      </w:r>
      <w:r w:rsidRPr="00956BCD">
        <w:rPr>
          <w:rStyle w:val="Style13ptBold"/>
        </w:rPr>
        <w:t>WHITE 08</w:t>
      </w:r>
      <w:r>
        <w:t xml:space="preserve">, </w:t>
      </w:r>
      <w:r w:rsidRPr="00956BCD">
        <w:t>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researches labour law, does part-time work for unions and sessional tutoring in Politics at the Australian National University. See posts on the right to strike on his blog, http://chriswhiteonline.org June 2009</w:t>
      </w:r>
      <w:r>
        <w:t>, (“</w:t>
      </w:r>
      <w:r w:rsidRPr="00956BCD">
        <w:t>FIREWALLING THE RIGHT TO STRIKE IN AUSTRALIA?</w:t>
      </w:r>
      <w:r>
        <w:t>,” 10 November, 2008, PDF) Justin</w:t>
      </w:r>
    </w:p>
    <w:p w14:paraId="55085B0D" w14:textId="77777777" w:rsidR="00BF6215" w:rsidRPr="00065862" w:rsidRDefault="00BF6215" w:rsidP="00BF6215">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but Romeyn</w:t>
      </w:r>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3C99ED8C" w14:textId="77777777" w:rsidR="00BF6215" w:rsidRDefault="00BF6215" w:rsidP="00BF6215"/>
    <w:p w14:paraId="783AD5F1" w14:textId="77777777" w:rsidR="00BF6215" w:rsidRDefault="00BF6215" w:rsidP="00BF6215">
      <w:pPr>
        <w:pStyle w:val="Heading3"/>
      </w:pPr>
      <w:r>
        <w:t>Contention</w:t>
      </w:r>
    </w:p>
    <w:p w14:paraId="042E86B3" w14:textId="77777777" w:rsidR="00BF6215" w:rsidRDefault="00BF6215" w:rsidP="00BF6215">
      <w:pPr>
        <w:pStyle w:val="Heading4"/>
      </w:pPr>
      <w:r>
        <w:t xml:space="preserve">Recognizing the right to strike would </w:t>
      </w:r>
      <w:r w:rsidRPr="005C0308">
        <w:rPr>
          <w:u w:val="single"/>
        </w:rPr>
        <w:t>transform</w:t>
      </w:r>
      <w:r>
        <w:t xml:space="preserve"> dominating power structures.</w:t>
      </w:r>
    </w:p>
    <w:p w14:paraId="07F23628" w14:textId="77777777" w:rsidR="00BF6215" w:rsidRPr="005C0308" w:rsidRDefault="00BF6215" w:rsidP="00BF6215">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8" w:history="1">
        <w:r w:rsidRPr="00270F2A">
          <w:rPr>
            <w:rStyle w:val="Hyperlink"/>
          </w:rPr>
          <w:t>https://link.springer.com/article/10.1007/s11158-020-09487-9</w:t>
        </w:r>
      </w:hyperlink>
      <w:r>
        <w:t>] Justin</w:t>
      </w:r>
    </w:p>
    <w:p w14:paraId="721447B0" w14:textId="77777777" w:rsidR="00BF6215" w:rsidRPr="005C0308" w:rsidRDefault="00BF6215" w:rsidP="00BF6215">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r w:rsidRPr="005C0308">
        <w:rPr>
          <w:rStyle w:val="Emphasis"/>
        </w:rPr>
        <w:t>gross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undominatedly stay, exit, and restart all kinds of social relations, starting with work relations’ (Casassas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monopolise the residual authority described in the previous section. </w:t>
      </w:r>
    </w:p>
    <w:p w14:paraId="0F0F1CC2" w14:textId="77777777" w:rsidR="00BF6215" w:rsidRPr="00EB6B9B" w:rsidRDefault="00BF6215" w:rsidP="00BF6215"/>
    <w:p w14:paraId="51CEEEA8" w14:textId="77777777" w:rsidR="00BF6215" w:rsidRDefault="00BF6215" w:rsidP="00BF6215">
      <w:pPr>
        <w:pStyle w:val="Heading3"/>
      </w:pPr>
      <w:r>
        <w:t>Advantage</w:t>
      </w:r>
    </w:p>
    <w:p w14:paraId="0AA67502" w14:textId="77777777" w:rsidR="00BF6215" w:rsidRPr="00726A39" w:rsidRDefault="00BF6215" w:rsidP="00BF6215">
      <w:pPr>
        <w:pStyle w:val="Heading4"/>
        <w:rPr>
          <w:bCs/>
        </w:rPr>
      </w:pPr>
      <w:r w:rsidRPr="00726A39">
        <w:rPr>
          <w:bCs/>
        </w:rPr>
        <w:t xml:space="preserve">The right to strike is </w:t>
      </w:r>
      <w:r w:rsidRPr="00726A39">
        <w:rPr>
          <w:bCs/>
          <w:u w:val="single"/>
        </w:rPr>
        <w:t>Customary International Law</w:t>
      </w:r>
      <w:r w:rsidRPr="00726A39">
        <w:rPr>
          <w:bCs/>
        </w:rPr>
        <w:t xml:space="preserve">, but the US </w:t>
      </w:r>
      <w:r w:rsidRPr="00726A39">
        <w:rPr>
          <w:bCs/>
          <w:u w:val="single"/>
        </w:rPr>
        <w:t>fails</w:t>
      </w:r>
      <w:r w:rsidRPr="00726A39">
        <w:rPr>
          <w:bCs/>
        </w:rPr>
        <w:t xml:space="preserve"> to meet </w:t>
      </w:r>
      <w:r w:rsidRPr="00726A39">
        <w:rPr>
          <w:bCs/>
          <w:i/>
        </w:rPr>
        <w:t>opinio juris</w:t>
      </w:r>
      <w:r w:rsidRPr="00726A39">
        <w:rPr>
          <w:bCs/>
        </w:rPr>
        <w:t xml:space="preserve"> standards. Perception of US insufficiency breeds </w:t>
      </w:r>
      <w:r w:rsidRPr="00726A39">
        <w:rPr>
          <w:bCs/>
          <w:u w:val="single"/>
        </w:rPr>
        <w:t>uncertainty</w:t>
      </w:r>
      <w:r w:rsidRPr="00726A39">
        <w:rPr>
          <w:bCs/>
        </w:rPr>
        <w:t xml:space="preserve"> with confidence in international law and spirals into noncompliance – that causes a legitimacy crisis. </w:t>
      </w:r>
      <w:r w:rsidRPr="00726A39">
        <w:rPr>
          <w:bCs/>
          <w:u w:val="single"/>
        </w:rPr>
        <w:t>No alt causes</w:t>
      </w:r>
      <w:r w:rsidRPr="00726A39">
        <w:rPr>
          <w:bCs/>
        </w:rPr>
        <w:t xml:space="preserve"> to legitimacy – FOA is </w:t>
      </w:r>
      <w:r w:rsidRPr="00726A39">
        <w:rPr>
          <w:bCs/>
          <w:u w:val="single"/>
        </w:rPr>
        <w:t>central</w:t>
      </w:r>
      <w:r w:rsidRPr="00726A39">
        <w:rPr>
          <w:bCs/>
        </w:rPr>
        <w:t xml:space="preserve"> to the ILO and the </w:t>
      </w:r>
      <w:r w:rsidRPr="00726A39">
        <w:rPr>
          <w:bCs/>
          <w:u w:val="single"/>
        </w:rPr>
        <w:t>biggest internal link</w:t>
      </w:r>
      <w:r w:rsidRPr="00726A39">
        <w:rPr>
          <w:bCs/>
        </w:rPr>
        <w:t>.</w:t>
      </w:r>
    </w:p>
    <w:p w14:paraId="2EE37644" w14:textId="77777777" w:rsidR="00BF6215" w:rsidRDefault="00BF6215" w:rsidP="00BF6215">
      <w:r>
        <w:rPr>
          <w:rStyle w:val="Style13ptBold"/>
        </w:rPr>
        <w:t>Brudney 21</w:t>
      </w:r>
      <w:r>
        <w:t xml:space="preserve"> [James; 2/8/21; Joseph Crowley Chair in Labor and Employment Law, Fordham Law School; “The Right to Strike as Customary International Law,” THE YALE JOURNAL OF INTERNATIONAL LAW, Vol 46, </w:t>
      </w:r>
      <w:hyperlink r:id="rId9" w:history="1">
        <w:r>
          <w:rPr>
            <w:rStyle w:val="Hyperlink"/>
            <w:color w:val="000000"/>
          </w:rPr>
          <w:t>https://digitalcommons.law.yale.edu/cgi/viewcontent.cgi?article=1710&amp;context=yjil</w:t>
        </w:r>
      </w:hyperlink>
      <w:r>
        <w:t>] Justin ** Brackets in original</w:t>
      </w:r>
    </w:p>
    <w:p w14:paraId="673CCC71" w14:textId="77777777" w:rsidR="00BF6215" w:rsidRDefault="00BF6215" w:rsidP="00BF6215">
      <w:pPr>
        <w:rPr>
          <w:rStyle w:val="Emphasis"/>
        </w:rPr>
      </w:pPr>
      <w:r>
        <w:rPr>
          <w:sz w:val="16"/>
        </w:rPr>
        <w:t xml:space="preserve">II. </w:t>
      </w:r>
      <w:r>
        <w:rPr>
          <w:u w:val="single"/>
        </w:rPr>
        <w:t xml:space="preserve">THE </w:t>
      </w:r>
      <w:r>
        <w:rPr>
          <w:rStyle w:val="Emphasis"/>
        </w:rPr>
        <w:t>INTERNATIONAL RIGHT TO STRIKE AS CIL</w:t>
      </w:r>
    </w:p>
    <w:p w14:paraId="227BFEAB" w14:textId="77777777" w:rsidR="00BF6215" w:rsidRDefault="00BF6215" w:rsidP="00BF6215">
      <w:pPr>
        <w:rPr>
          <w:sz w:val="16"/>
        </w:rPr>
      </w:pPr>
      <w:r>
        <w:rPr>
          <w:u w:val="single"/>
        </w:rPr>
        <w:t xml:space="preserve">That an </w:t>
      </w:r>
      <w:r>
        <w:rPr>
          <w:rStyle w:val="Emphasis"/>
        </w:rPr>
        <w:t>international right to strike</w:t>
      </w:r>
      <w:r>
        <w:rPr>
          <w:u w:val="single"/>
        </w:rPr>
        <w:t xml:space="preserve"> is widely recognized by governments does not mean the right has </w:t>
      </w:r>
      <w:r>
        <w:rPr>
          <w:rStyle w:val="Emphasis"/>
        </w:rPr>
        <w:t>assumed the status of CIL</w:t>
      </w:r>
      <w:r>
        <w:rPr>
          <w:u w:val="single"/>
        </w:rPr>
        <w:t>. This Part seeks to forge that link</w:t>
      </w:r>
      <w:r>
        <w:rPr>
          <w:sz w:val="16"/>
        </w:rPr>
        <w:t xml:space="preserve">, to show how </w:t>
      </w:r>
      <w:r>
        <w:rPr>
          <w:u w:val="single"/>
        </w:rPr>
        <w:t xml:space="preserve">the </w:t>
      </w:r>
      <w:r w:rsidRPr="00336CBA">
        <w:rPr>
          <w:highlight w:val="green"/>
          <w:u w:val="single"/>
        </w:rPr>
        <w:t xml:space="preserve">international right to strike </w:t>
      </w:r>
      <w:r w:rsidRPr="00336CBA">
        <w:rPr>
          <w:rStyle w:val="Emphasis"/>
          <w:highlight w:val="green"/>
        </w:rPr>
        <w:t>qualifies as CIL</w:t>
      </w:r>
      <w:r>
        <w:rPr>
          <w:u w:val="single"/>
        </w:rPr>
        <w:t>.</w:t>
      </w:r>
      <w:r>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09E5A404" w14:textId="77777777" w:rsidR="00BF6215" w:rsidRDefault="00BF6215" w:rsidP="00BF6215">
      <w:pPr>
        <w:rPr>
          <w:rStyle w:val="Emphasis"/>
        </w:rPr>
      </w:pPr>
      <w:r>
        <w:rPr>
          <w:sz w:val="16"/>
        </w:rPr>
        <w:t xml:space="preserve">This Part next demonstrates (II.D) that </w:t>
      </w:r>
      <w:r>
        <w:rPr>
          <w:u w:val="single"/>
        </w:rPr>
        <w:t xml:space="preserve">the </w:t>
      </w:r>
      <w:r>
        <w:rPr>
          <w:rStyle w:val="Emphasis"/>
        </w:rPr>
        <w:t xml:space="preserve">two </w:t>
      </w:r>
      <w:r w:rsidRPr="00336CBA">
        <w:rPr>
          <w:rStyle w:val="Emphasis"/>
          <w:highlight w:val="green"/>
        </w:rPr>
        <w:t>U.S. practices</w:t>
      </w:r>
      <w:r>
        <w:rPr>
          <w:rStyle w:val="Emphasis"/>
        </w:rPr>
        <w:t xml:space="preserve"> discussed earlier</w:t>
      </w:r>
      <w:r>
        <w:rPr>
          <w:u w:val="single"/>
        </w:rPr>
        <w:t xml:space="preserve"> as </w:t>
      </w:r>
      <w:r>
        <w:rPr>
          <w:rStyle w:val="Emphasis"/>
        </w:rPr>
        <w:t>deviating from the international right to strike</w:t>
      </w:r>
      <w:r>
        <w:rPr>
          <w:sz w:val="16"/>
        </w:rPr>
        <w:t>—</w:t>
      </w:r>
      <w:r w:rsidRPr="00336CBA">
        <w:rPr>
          <w:rStyle w:val="Emphasis"/>
          <w:highlight w:val="green"/>
        </w:rPr>
        <w:t xml:space="preserve">denying </w:t>
      </w:r>
      <w:r>
        <w:rPr>
          <w:rStyle w:val="Emphasis"/>
        </w:rPr>
        <w:t xml:space="preserve">all </w:t>
      </w:r>
      <w:r w:rsidRPr="00336CBA">
        <w:rPr>
          <w:rStyle w:val="Emphasis"/>
          <w:highlight w:val="green"/>
        </w:rPr>
        <w:t xml:space="preserve">public employees </w:t>
      </w:r>
      <w:r>
        <w:rPr>
          <w:rStyle w:val="Emphasis"/>
        </w:rPr>
        <w:t>the right</w:t>
      </w:r>
      <w:r>
        <w:rPr>
          <w:u w:val="single"/>
        </w:rPr>
        <w:t xml:space="preserve"> </w:t>
      </w:r>
      <w:r w:rsidRPr="00336CBA">
        <w:rPr>
          <w:highlight w:val="green"/>
          <w:u w:val="single"/>
        </w:rPr>
        <w:t xml:space="preserve">and </w:t>
      </w:r>
      <w:r>
        <w:rPr>
          <w:rStyle w:val="Emphasis"/>
        </w:rPr>
        <w:t xml:space="preserve">authorizing </w:t>
      </w:r>
      <w:r w:rsidRPr="00336CBA">
        <w:rPr>
          <w:rStyle w:val="Emphasis"/>
          <w:highlight w:val="green"/>
        </w:rPr>
        <w:t>permanent replacement</w:t>
      </w:r>
      <w:r>
        <w:rPr>
          <w:rStyle w:val="Emphasis"/>
        </w:rPr>
        <w:t xml:space="preserve"> of lawful strikers</w:t>
      </w:r>
      <w:r>
        <w:rPr>
          <w:sz w:val="16"/>
        </w:rPr>
        <w:t xml:space="preserve">— </w:t>
      </w:r>
      <w:r w:rsidRPr="00336CBA">
        <w:rPr>
          <w:highlight w:val="green"/>
          <w:u w:val="single"/>
        </w:rPr>
        <w:t xml:space="preserve">co ntravene </w:t>
      </w:r>
      <w:r>
        <w:rPr>
          <w:rStyle w:val="Emphasis"/>
        </w:rPr>
        <w:t xml:space="preserve">core aspects of </w:t>
      </w:r>
      <w:r w:rsidRPr="00336CBA">
        <w:rPr>
          <w:rStyle w:val="Emphasis"/>
          <w:highlight w:val="green"/>
        </w:rPr>
        <w:t>the right to strike as CIL</w:t>
      </w:r>
      <w:r>
        <w:rPr>
          <w:rStyle w:val="Emphasis"/>
        </w:rPr>
        <w:t>.</w:t>
      </w:r>
      <w:r>
        <w:rPr>
          <w:sz w:val="16"/>
        </w:rPr>
        <w:t xml:space="preserve"> Finally (II.E), </w:t>
      </w:r>
      <w:r>
        <w:rPr>
          <w:u w:val="single"/>
        </w:rPr>
        <w:t xml:space="preserve">this Part introduces the </w:t>
      </w:r>
      <w:r>
        <w:rPr>
          <w:rStyle w:val="Emphasis"/>
        </w:rPr>
        <w:t>complexities of the U.S. position on FOA and the right to strike as international rights</w:t>
      </w:r>
      <w:r>
        <w:rPr>
          <w:u w:val="single"/>
        </w:rPr>
        <w:t xml:space="preserve">, reflected in the </w:t>
      </w:r>
      <w:r>
        <w:rPr>
          <w:rStyle w:val="Emphasis"/>
        </w:rPr>
        <w:t>failure to ratify Convention 87</w:t>
      </w:r>
      <w:r>
        <w:rPr>
          <w:u w:val="single"/>
        </w:rPr>
        <w:t xml:space="preserve"> while both Congress and the executive branch </w:t>
      </w:r>
      <w:r>
        <w:rPr>
          <w:rStyle w:val="Emphasis"/>
        </w:rPr>
        <w:t>embrace Convention 87 principles including the right to strike.</w:t>
      </w:r>
    </w:p>
    <w:p w14:paraId="49D1E247" w14:textId="77777777" w:rsidR="00BF6215" w:rsidRDefault="00BF6215" w:rsidP="00BF6215">
      <w:pPr>
        <w:rPr>
          <w:sz w:val="16"/>
        </w:rPr>
      </w:pPr>
      <w:r>
        <w:rPr>
          <w:sz w:val="16"/>
        </w:rPr>
        <w:t>A. Initial Definitions and Considerations</w:t>
      </w:r>
    </w:p>
    <w:p w14:paraId="13E299CF" w14:textId="77777777" w:rsidR="00BF6215" w:rsidRDefault="00BF6215" w:rsidP="00BF6215">
      <w:pPr>
        <w:rPr>
          <w:rStyle w:val="Emphasis"/>
        </w:rPr>
      </w:pPr>
      <w:r>
        <w:rPr>
          <w:sz w:val="16"/>
        </w:rPr>
        <w:t xml:space="preserve">1. </w:t>
      </w:r>
      <w:r>
        <w:rPr>
          <w:rStyle w:val="Emphasis"/>
        </w:rPr>
        <w:t>CIL Standards</w:t>
      </w:r>
    </w:p>
    <w:p w14:paraId="77334FC5" w14:textId="77777777" w:rsidR="00BF6215" w:rsidRDefault="00BF6215" w:rsidP="00BF6215">
      <w:r>
        <w:rPr>
          <w:u w:val="single"/>
        </w:rPr>
        <w:t xml:space="preserve">The </w:t>
      </w:r>
      <w:r w:rsidRPr="00336CBA">
        <w:rPr>
          <w:highlight w:val="green"/>
          <w:u w:val="single"/>
        </w:rPr>
        <w:t>two</w:t>
      </w:r>
      <w:r>
        <w:rPr>
          <w:u w:val="single"/>
        </w:rPr>
        <w:t xml:space="preserve"> basic </w:t>
      </w:r>
      <w:r w:rsidRPr="00336CBA">
        <w:rPr>
          <w:highlight w:val="green"/>
          <w:u w:val="single"/>
        </w:rPr>
        <w:t>elements that determine</w:t>
      </w:r>
      <w:r>
        <w:rPr>
          <w:u w:val="single"/>
        </w:rPr>
        <w:t xml:space="preserve"> the existence and content of </w:t>
      </w:r>
      <w:r w:rsidRPr="00336CBA">
        <w:rPr>
          <w:highlight w:val="green"/>
          <w:u w:val="single"/>
        </w:rPr>
        <w:t>a rule of CIL are</w:t>
      </w:r>
      <w:r>
        <w:rPr>
          <w:u w:val="single"/>
        </w:rPr>
        <w:t xml:space="preserve"> first</w:t>
      </w:r>
      <w:r>
        <w:rPr>
          <w:sz w:val="16"/>
        </w:rPr>
        <w:t xml:space="preserve">, </w:t>
      </w:r>
      <w:r>
        <w:rPr>
          <w:u w:val="single"/>
        </w:rPr>
        <w:t xml:space="preserve">the </w:t>
      </w:r>
      <w:r>
        <w:rPr>
          <w:rStyle w:val="Emphasis"/>
        </w:rPr>
        <w:t xml:space="preserve">requirement of </w:t>
      </w:r>
      <w:r w:rsidRPr="00336CBA">
        <w:rPr>
          <w:rStyle w:val="Emphasis"/>
          <w:highlight w:val="green"/>
        </w:rPr>
        <w:t>a general practice</w:t>
      </w:r>
      <w:r>
        <w:rPr>
          <w:rStyle w:val="Emphasis"/>
        </w:rPr>
        <w:t xml:space="preserve"> by States</w:t>
      </w:r>
      <w:r>
        <w:rPr>
          <w:u w:val="single"/>
        </w:rPr>
        <w:t xml:space="preserve">, </w:t>
      </w:r>
      <w:r w:rsidRPr="00336CBA">
        <w:rPr>
          <w:highlight w:val="green"/>
          <w:u w:val="single"/>
        </w:rPr>
        <w:t>and</w:t>
      </w:r>
      <w:r>
        <w:rPr>
          <w:u w:val="single"/>
        </w:rPr>
        <w:t xml:space="preserve"> second, </w:t>
      </w:r>
      <w:r w:rsidRPr="00336CBA">
        <w:rPr>
          <w:highlight w:val="green"/>
          <w:u w:val="single"/>
        </w:rPr>
        <w:t xml:space="preserve">the </w:t>
      </w:r>
      <w:r>
        <w:rPr>
          <w:u w:val="single"/>
        </w:rPr>
        <w:t xml:space="preserve">requirement that </w:t>
      </w:r>
      <w:r>
        <w:rPr>
          <w:rStyle w:val="Emphasis"/>
        </w:rPr>
        <w:t xml:space="preserve">the general </w:t>
      </w:r>
      <w:r w:rsidRPr="00336CBA">
        <w:rPr>
          <w:rStyle w:val="Emphasis"/>
          <w:highlight w:val="green"/>
        </w:rPr>
        <w:t>practice be undertaken from</w:t>
      </w:r>
      <w:r>
        <w:rPr>
          <w:rStyle w:val="Emphasis"/>
        </w:rPr>
        <w:t xml:space="preserve"> a sense of legal right or obligation</w:t>
      </w:r>
      <w:r>
        <w:rPr>
          <w:sz w:val="16"/>
        </w:rPr>
        <w:t xml:space="preserve"> (</w:t>
      </w:r>
      <w:r w:rsidRPr="00336CBA">
        <w:rPr>
          <w:rStyle w:val="Emphasis"/>
          <w:highlight w:val="green"/>
        </w:rPr>
        <w:t>opinio juris</w:t>
      </w:r>
      <w:r>
        <w:rPr>
          <w:sz w:val="16"/>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Pr>
          <w:u w:val="single"/>
        </w:rPr>
        <w:t xml:space="preserve"> the general practice must be </w:t>
      </w:r>
      <w:r>
        <w:rPr>
          <w:rStyle w:val="Emphasis"/>
        </w:rPr>
        <w:t>undertaken based on its acceptance as law, rather than being accepted based on mere usage or habit or some pragmatic motive</w:t>
      </w:r>
      <w:r>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14:paraId="068833E7" w14:textId="77777777" w:rsidR="00BF6215" w:rsidRDefault="00BF6215" w:rsidP="00BF6215">
      <w:pPr>
        <w:rPr>
          <w:rStyle w:val="Emphasis"/>
        </w:rPr>
      </w:pPr>
      <w:r>
        <w:rPr>
          <w:sz w:val="16"/>
        </w:rPr>
        <w:t xml:space="preserve">2. </w:t>
      </w:r>
      <w:r>
        <w:rPr>
          <w:u w:val="single"/>
        </w:rPr>
        <w:t xml:space="preserve">The </w:t>
      </w:r>
      <w:r>
        <w:rPr>
          <w:rStyle w:val="Emphasis"/>
        </w:rPr>
        <w:t xml:space="preserve">Right to Strike as Integral to </w:t>
      </w:r>
      <w:r w:rsidRPr="00336CBA">
        <w:rPr>
          <w:rStyle w:val="Emphasis"/>
          <w:highlight w:val="green"/>
        </w:rPr>
        <w:t>FOA</w:t>
      </w:r>
    </w:p>
    <w:p w14:paraId="323BD7CC" w14:textId="77777777" w:rsidR="00BF6215" w:rsidRDefault="00BF6215" w:rsidP="00BF6215">
      <w:r>
        <w:rPr>
          <w:u w:val="single"/>
        </w:rPr>
        <w:t xml:space="preserve">Freedom of association </w:t>
      </w:r>
      <w:r w:rsidRPr="00336CBA">
        <w:rPr>
          <w:highlight w:val="green"/>
          <w:u w:val="single"/>
        </w:rPr>
        <w:t>is</w:t>
      </w:r>
      <w:r>
        <w:rPr>
          <w:u w:val="single"/>
        </w:rPr>
        <w:t xml:space="preserve"> </w:t>
      </w:r>
      <w:r>
        <w:rPr>
          <w:rStyle w:val="Emphasis"/>
        </w:rPr>
        <w:t xml:space="preserve">one of </w:t>
      </w:r>
      <w:r w:rsidRPr="00336CBA">
        <w:rPr>
          <w:rStyle w:val="Emphasis"/>
          <w:highlight w:val="green"/>
        </w:rPr>
        <w:t>the core principles on</w:t>
      </w:r>
      <w:r>
        <w:rPr>
          <w:rStyle w:val="Emphasis"/>
        </w:rPr>
        <w:t xml:space="preserve"> which </w:t>
      </w:r>
      <w:r w:rsidRPr="00336CBA">
        <w:rPr>
          <w:rStyle w:val="Emphasis"/>
          <w:highlight w:val="green"/>
        </w:rPr>
        <w:t>the ILO</w:t>
      </w:r>
      <w:r>
        <w:rPr>
          <w:rStyle w:val="Emphasis"/>
        </w:rPr>
        <w:t xml:space="preserve"> was founded and continues to exist</w:t>
      </w:r>
      <w:r>
        <w:rPr>
          <w:sz w:val="16"/>
        </w:rPr>
        <w:t xml:space="preserve">. 109 As set forth under Convention 87, </w:t>
      </w:r>
      <w:r w:rsidRPr="00336CBA">
        <w:rPr>
          <w:highlight w:val="green"/>
          <w:u w:val="single"/>
        </w:rPr>
        <w:t xml:space="preserve">FOA </w:t>
      </w:r>
      <w:r w:rsidRPr="00336CBA">
        <w:rPr>
          <w:rStyle w:val="Emphasis"/>
          <w:highlight w:val="green"/>
        </w:rPr>
        <w:t>includes</w:t>
      </w:r>
      <w:r>
        <w:rPr>
          <w:rStyle w:val="Emphasis"/>
        </w:rPr>
        <w:t xml:space="preserve"> a series of integral elements</w:t>
      </w:r>
      <w:r>
        <w:rPr>
          <w:u w:val="single"/>
        </w:rPr>
        <w:t xml:space="preserve">, of which </w:t>
      </w:r>
      <w:r w:rsidRPr="00336CBA">
        <w:rPr>
          <w:highlight w:val="green"/>
          <w:u w:val="single"/>
        </w:rPr>
        <w:t xml:space="preserve">the </w:t>
      </w:r>
      <w:r w:rsidRPr="00336CBA">
        <w:rPr>
          <w:rStyle w:val="Emphasis"/>
          <w:highlight w:val="green"/>
        </w:rPr>
        <w:t>right to strike</w:t>
      </w:r>
      <w:r>
        <w:rPr>
          <w:rStyle w:val="Emphasis"/>
        </w:rPr>
        <w:t xml:space="preserve"> is one</w:t>
      </w:r>
      <w:r>
        <w:rPr>
          <w:u w:val="single"/>
        </w:rPr>
        <w:t xml:space="preserve">. The </w:t>
      </w:r>
      <w:r w:rsidRPr="00336CBA">
        <w:rPr>
          <w:rStyle w:val="Emphasis"/>
          <w:highlight w:val="green"/>
        </w:rPr>
        <w:t>two ILO</w:t>
      </w:r>
      <w:r>
        <w:rPr>
          <w:rStyle w:val="Emphasis"/>
        </w:rPr>
        <w:t xml:space="preserve"> supervisory </w:t>
      </w:r>
      <w:r w:rsidRPr="00336CBA">
        <w:rPr>
          <w:rStyle w:val="Emphasis"/>
          <w:highlight w:val="green"/>
        </w:rPr>
        <w:t>mechanisms</w:t>
      </w:r>
      <w:r>
        <w:rPr>
          <w:u w:val="single"/>
        </w:rPr>
        <w:t xml:space="preserve"> that have </w:t>
      </w:r>
      <w:r>
        <w:rPr>
          <w:rStyle w:val="Emphasis"/>
        </w:rPr>
        <w:t xml:space="preserve">regularly applied or </w:t>
      </w:r>
      <w:r w:rsidRPr="00336CBA">
        <w:rPr>
          <w:rStyle w:val="Emphasis"/>
          <w:highlight w:val="green"/>
        </w:rPr>
        <w:t>interpreted Convention 87</w:t>
      </w:r>
      <w:r>
        <w:rPr>
          <w:u w:val="single"/>
        </w:rPr>
        <w:t xml:space="preserve"> have understood it </w:t>
      </w:r>
      <w:r w:rsidRPr="00336CBA">
        <w:rPr>
          <w:rStyle w:val="Emphasis"/>
          <w:highlight w:val="green"/>
        </w:rPr>
        <w:t>to include the right to strike</w:t>
      </w:r>
      <w:r>
        <w:rPr>
          <w:u w:val="single"/>
        </w:rPr>
        <w:t xml:space="preserve"> from the early days of the Convention’s existence</w:t>
      </w:r>
      <w:r>
        <w:rPr>
          <w:sz w:val="16"/>
        </w:rPr>
        <w:t xml:space="preserve">.110 </w:t>
      </w:r>
      <w:r>
        <w:rPr>
          <w:u w:val="single"/>
        </w:rPr>
        <w:t xml:space="preserve">Leading U.N. human rights covenants also </w:t>
      </w:r>
      <w:r>
        <w:rPr>
          <w:rStyle w:val="Emphasis"/>
        </w:rPr>
        <w:t>recognize FOA as a basic right</w:t>
      </w:r>
      <w:r>
        <w:rPr>
          <w:u w:val="single"/>
        </w:rPr>
        <w:t>, including the right to strike as a component</w:t>
      </w:r>
      <w:r>
        <w:rPr>
          <w:sz w:val="16"/>
        </w:rPr>
        <w:t xml:space="preserve">. 111 And </w:t>
      </w:r>
      <w:r>
        <w:rPr>
          <w:u w:val="single"/>
        </w:rPr>
        <w:t>the labor provisions of the 2019 U.S.-Mexico-Canada trade agreement include the following statement</w:t>
      </w:r>
      <w:r>
        <w:rPr>
          <w:sz w:val="16"/>
        </w:rPr>
        <w:t xml:space="preserve">: “For greater certainty, </w:t>
      </w:r>
      <w:r>
        <w:rPr>
          <w:u w:val="single"/>
        </w:rPr>
        <w:t xml:space="preserve">the right to strike is linked to the </w:t>
      </w:r>
      <w:r>
        <w:rPr>
          <w:rStyle w:val="Emphasis"/>
        </w:rPr>
        <w:t xml:space="preserve">right to </w:t>
      </w:r>
      <w:r w:rsidRPr="00336CBA">
        <w:rPr>
          <w:rStyle w:val="Emphasis"/>
          <w:highlight w:val="green"/>
        </w:rPr>
        <w:t>freedom of association</w:t>
      </w:r>
      <w:r>
        <w:rPr>
          <w:rStyle w:val="Emphasis"/>
        </w:rPr>
        <w:t xml:space="preserve">, which </w:t>
      </w:r>
      <w:r w:rsidRPr="00336CBA">
        <w:rPr>
          <w:rStyle w:val="Emphasis"/>
          <w:highlight w:val="green"/>
        </w:rPr>
        <w:t>cannot be realized without</w:t>
      </w:r>
      <w:r>
        <w:rPr>
          <w:rStyle w:val="Emphasis"/>
        </w:rPr>
        <w:t xml:space="preserve"> protecting </w:t>
      </w:r>
      <w:r w:rsidRPr="00336CBA">
        <w:rPr>
          <w:rStyle w:val="Emphasis"/>
          <w:highlight w:val="green"/>
        </w:rPr>
        <w:t>the right to strike</w:t>
      </w:r>
      <w:r>
        <w:rPr>
          <w:sz w:val="16"/>
        </w:rPr>
        <w:t xml:space="preserve">.”112 Accordingly, </w:t>
      </w:r>
      <w:r>
        <w:rPr>
          <w:u w:val="single"/>
        </w:rPr>
        <w:t xml:space="preserve">if FOA is seen as </w:t>
      </w:r>
      <w:r>
        <w:rPr>
          <w:rStyle w:val="Emphasis"/>
        </w:rPr>
        <w:t>Customary International Law</w:t>
      </w:r>
      <w:r>
        <w:rPr>
          <w:u w:val="single"/>
        </w:rPr>
        <w:t xml:space="preserve"> (CIL), and the right to strike is an essential component of FOA, then the right to strike should also be understood to be part of CIL.</w:t>
      </w:r>
    </w:p>
    <w:p w14:paraId="3CD26D66" w14:textId="77777777" w:rsidR="00BF6215" w:rsidRDefault="00BF6215" w:rsidP="00BF6215">
      <w:pPr>
        <w:rPr>
          <w:sz w:val="16"/>
        </w:rPr>
      </w:pPr>
      <w:r>
        <w:rPr>
          <w:sz w:val="16"/>
        </w:rPr>
        <w:t>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14:paraId="6FBBB60C" w14:textId="77777777" w:rsidR="00BF6215" w:rsidRDefault="00BF6215" w:rsidP="00BF6215">
      <w:pPr>
        <w:rPr>
          <w:rStyle w:val="Emphasis"/>
        </w:rPr>
      </w:pPr>
      <w:r>
        <w:rPr>
          <w:sz w:val="16"/>
        </w:rPr>
        <w:t xml:space="preserve">B. </w:t>
      </w:r>
      <w:r>
        <w:rPr>
          <w:u w:val="single"/>
        </w:rPr>
        <w:t xml:space="preserve">FOA and the </w:t>
      </w:r>
      <w:r>
        <w:rPr>
          <w:rStyle w:val="Emphasis"/>
        </w:rPr>
        <w:t>Right to Strike as General Practice</w:t>
      </w:r>
    </w:p>
    <w:p w14:paraId="0F43DBF4" w14:textId="77777777" w:rsidR="00BF6215" w:rsidRDefault="00BF6215" w:rsidP="00BF6215">
      <w:pPr>
        <w:rPr>
          <w:sz w:val="16"/>
        </w:rPr>
      </w:pPr>
      <w:r>
        <w:rPr>
          <w:u w:val="single"/>
        </w:rPr>
        <w:t xml:space="preserve">There is ample support that </w:t>
      </w:r>
      <w:r w:rsidRPr="00336CBA">
        <w:rPr>
          <w:highlight w:val="green"/>
          <w:u w:val="single"/>
        </w:rPr>
        <w:t>FOA is widely accepted</w:t>
      </w:r>
      <w:r>
        <w:rPr>
          <w:u w:val="single"/>
        </w:rPr>
        <w:t xml:space="preserve"> in objective terms. </w:t>
      </w:r>
      <w:r w:rsidRPr="00336CBA">
        <w:rPr>
          <w:highlight w:val="green"/>
          <w:u w:val="single"/>
        </w:rPr>
        <w:t>Convention 87</w:t>
      </w:r>
      <w:r>
        <w:rPr>
          <w:u w:val="single"/>
        </w:rPr>
        <w:t xml:space="preserve"> has been </w:t>
      </w:r>
      <w:r w:rsidRPr="00336CBA">
        <w:rPr>
          <w:rStyle w:val="Emphasis"/>
          <w:highlight w:val="green"/>
        </w:rPr>
        <w:t>ratified by 155 countries</w:t>
      </w:r>
      <w:r>
        <w:rPr>
          <w:rStyle w:val="Emphasis"/>
        </w:rPr>
        <w:t>, or 83 percent of the 187 ILO Member States</w:t>
      </w:r>
      <w:r>
        <w:rPr>
          <w:sz w:val="16"/>
        </w:rPr>
        <w:t xml:space="preserve">. 119 In addition, </w:t>
      </w:r>
      <w:r>
        <w:rPr>
          <w:u w:val="single"/>
        </w:rPr>
        <w:t xml:space="preserve">the ILO Constitution, endorsed by all members, specifies the </w:t>
      </w:r>
      <w:r>
        <w:rPr>
          <w:rStyle w:val="Emphasis"/>
        </w:rPr>
        <w:t>critical role of FOA both in its 1919 founding document</w:t>
      </w:r>
      <w:r>
        <w:rPr>
          <w:u w:val="single"/>
        </w:rPr>
        <w:t xml:space="preserve"> and the </w:t>
      </w:r>
      <w:r>
        <w:rPr>
          <w:rStyle w:val="Emphasis"/>
        </w:rPr>
        <w:t>1944 Declaration of Philadelphia as a constitutional addition</w:t>
      </w:r>
      <w:r>
        <w:rPr>
          <w:sz w:val="16"/>
        </w:rPr>
        <w:t xml:space="preserve">.120 More recently, ILO Declarations issued in 1998 and 2008, again embraced by all members, make clear that </w:t>
      </w:r>
      <w:r>
        <w:rPr>
          <w:u w:val="single"/>
        </w:rPr>
        <w:t>even Member States that have not ratified Convention 87 are obligated to act in good faith to respect and effectuate FOA principles.</w:t>
      </w:r>
      <w:r>
        <w:rPr>
          <w:sz w:val="16"/>
        </w:rPr>
        <w:t>121</w:t>
      </w:r>
    </w:p>
    <w:p w14:paraId="3959E134" w14:textId="77777777" w:rsidR="00BF6215" w:rsidRDefault="00BF6215" w:rsidP="00BF6215">
      <w:pPr>
        <w:rPr>
          <w:sz w:val="16"/>
        </w:rPr>
      </w:pPr>
      <w:r>
        <w:rPr>
          <w:sz w:val="16"/>
        </w:rPr>
        <w:t xml:space="preserve">Beyond the ILO realm, </w:t>
      </w:r>
      <w:r>
        <w:rPr>
          <w:u w:val="single"/>
        </w:rPr>
        <w:t xml:space="preserve">workers’ </w:t>
      </w:r>
      <w:r>
        <w:rPr>
          <w:rStyle w:val="Emphasis"/>
        </w:rPr>
        <w:t>freedom of association</w:t>
      </w:r>
      <w:r>
        <w:rPr>
          <w:u w:val="single"/>
        </w:rPr>
        <w:t xml:space="preserve">, including the right to form and join trade unions and expressly </w:t>
      </w:r>
      <w:r w:rsidRPr="00336CBA">
        <w:rPr>
          <w:highlight w:val="green"/>
          <w:u w:val="single"/>
        </w:rPr>
        <w:t xml:space="preserve">the </w:t>
      </w:r>
      <w:r w:rsidRPr="00336CBA">
        <w:rPr>
          <w:rStyle w:val="Emphasis"/>
          <w:highlight w:val="green"/>
        </w:rPr>
        <w:t>right to strike</w:t>
      </w:r>
      <w:r w:rsidRPr="00336CBA">
        <w:rPr>
          <w:highlight w:val="green"/>
          <w:u w:val="single"/>
        </w:rPr>
        <w:t>, is recognized in</w:t>
      </w:r>
      <w:r>
        <w:rPr>
          <w:u w:val="single"/>
        </w:rPr>
        <w:t xml:space="preserve"> the International Covenant on Economic, Social and Cultural Rights (</w:t>
      </w:r>
      <w:r>
        <w:rPr>
          <w:rStyle w:val="Emphasis"/>
        </w:rPr>
        <w:t>ICESCR</w:t>
      </w:r>
      <w:r>
        <w:rPr>
          <w:u w:val="single"/>
        </w:rPr>
        <w:t xml:space="preserve">), adopted by </w:t>
      </w:r>
      <w:r w:rsidRPr="00336CBA">
        <w:rPr>
          <w:highlight w:val="green"/>
          <w:u w:val="single"/>
        </w:rPr>
        <w:t xml:space="preserve">the </w:t>
      </w:r>
      <w:r w:rsidRPr="00336CBA">
        <w:rPr>
          <w:rStyle w:val="Emphasis"/>
          <w:highlight w:val="green"/>
        </w:rPr>
        <w:t>U</w:t>
      </w:r>
      <w:r>
        <w:rPr>
          <w:rStyle w:val="Emphasis"/>
        </w:rPr>
        <w:t xml:space="preserve">nited </w:t>
      </w:r>
      <w:r w:rsidRPr="00336CBA">
        <w:rPr>
          <w:rStyle w:val="Emphasis"/>
          <w:highlight w:val="green"/>
        </w:rPr>
        <w:t>N</w:t>
      </w:r>
      <w:r>
        <w:rPr>
          <w:rStyle w:val="Emphasis"/>
        </w:rPr>
        <w:t xml:space="preserve">ations </w:t>
      </w:r>
      <w:r w:rsidRPr="00336CBA">
        <w:rPr>
          <w:rStyle w:val="Emphasis"/>
          <w:highlight w:val="green"/>
        </w:rPr>
        <w:t>General Assembly</w:t>
      </w:r>
      <w:r>
        <w:rPr>
          <w:rStyle w:val="Emphasis"/>
        </w:rPr>
        <w:t xml:space="preserve"> to be effective</w:t>
      </w:r>
      <w:r>
        <w:rPr>
          <w:sz w:val="16"/>
        </w:rPr>
        <w:t xml:space="preserve"> 1976.122 </w:t>
      </w:r>
      <w:r>
        <w:rPr>
          <w:u w:val="single"/>
        </w:rPr>
        <w:t>The Covenant has been ratified by 171 countries, including two of the four large-population countries that have not ratified Convention</w:t>
      </w:r>
      <w:r>
        <w:rPr>
          <w:sz w:val="16"/>
        </w:rPr>
        <w:t xml:space="preserve"> 87.123 </w:t>
      </w:r>
      <w:r>
        <w:rPr>
          <w:u w:val="single"/>
        </w:rPr>
        <w:t>Another major UN Human Rightstreaty, the International Covenant on Civil and Political Rights (</w:t>
      </w:r>
      <w:r>
        <w:rPr>
          <w:rStyle w:val="Emphasis"/>
        </w:rPr>
        <w:t>ICCPR</w:t>
      </w:r>
      <w:r>
        <w:rPr>
          <w:u w:val="single"/>
        </w:rPr>
        <w:t>), also adopted by the U.N. General Assembly to be effective in 1976, recognizes FOA including the right to form and join trade unions</w:t>
      </w:r>
      <w:r>
        <w:rPr>
          <w:sz w:val="16"/>
        </w:rPr>
        <w:t xml:space="preserve">. 124 </w:t>
      </w:r>
      <w:r>
        <w:rPr>
          <w:u w:val="single"/>
        </w:rPr>
        <w:t>The ICCPR has been ratified by 173 countries, including three of the four largepopulation countries that have not ratified Convention 87</w:t>
      </w:r>
      <w:r>
        <w:rPr>
          <w:sz w:val="16"/>
        </w:rPr>
        <w:t xml:space="preserve">; </w:t>
      </w:r>
      <w:r>
        <w:rPr>
          <w:u w:val="single"/>
        </w:rPr>
        <w:t xml:space="preserve">its human rights committee has consistently recognized the </w:t>
      </w:r>
      <w:r>
        <w:rPr>
          <w:rStyle w:val="Emphasis"/>
        </w:rPr>
        <w:t>right to strike as part of FOA under the Covenant</w:t>
      </w:r>
      <w:r>
        <w:rPr>
          <w:sz w:val="16"/>
        </w:rPr>
        <w:t>. 125 Indeed, of the 187 ILO Member States, only 11 relatively smallpopulation countries have not ratified at least one of Convention 87, the ICESCR, or the ICCPR.126</w:t>
      </w:r>
    </w:p>
    <w:p w14:paraId="48215F42" w14:textId="77777777" w:rsidR="00BF6215" w:rsidRDefault="00BF6215" w:rsidP="00BF6215">
      <w:pPr>
        <w:rPr>
          <w:u w:val="single"/>
        </w:rPr>
      </w:pPr>
      <w:r>
        <w:rPr>
          <w:u w:val="single"/>
        </w:rPr>
        <w:t xml:space="preserve">FOA is </w:t>
      </w:r>
      <w:r w:rsidRPr="00336CBA">
        <w:rPr>
          <w:highlight w:val="green"/>
          <w:u w:val="single"/>
        </w:rPr>
        <w:t>also</w:t>
      </w:r>
      <w:r>
        <w:rPr>
          <w:u w:val="single"/>
        </w:rPr>
        <w:t xml:space="preserve"> expressly </w:t>
      </w:r>
      <w:r w:rsidRPr="00336CBA">
        <w:rPr>
          <w:rStyle w:val="Emphasis"/>
          <w:highlight w:val="green"/>
        </w:rPr>
        <w:t>recognized in</w:t>
      </w:r>
      <w:r>
        <w:rPr>
          <w:rStyle w:val="Emphasis"/>
        </w:rPr>
        <w:t xml:space="preserve"> a labor setting in </w:t>
      </w:r>
      <w:r w:rsidRPr="00336CBA">
        <w:rPr>
          <w:rStyle w:val="Emphasis"/>
          <w:highlight w:val="green"/>
        </w:rPr>
        <w:t>the European Convention</w:t>
      </w:r>
      <w:r>
        <w:rPr>
          <w:rStyle w:val="Emphasis"/>
        </w:rPr>
        <w:t xml:space="preserve"> on Human Rights, which has been ratified by all 48 countries in the Council of Europe</w:t>
      </w:r>
      <w:r>
        <w:rPr>
          <w:u w:val="single"/>
        </w:rPr>
        <w:t>. 127 At a national level, the vast majority of constitutions provide for freedom of association, although some use general language that (unlike the international instruments just mentioned) does not specify workers or trade unions. 128</w:t>
      </w:r>
    </w:p>
    <w:p w14:paraId="435038E0" w14:textId="77777777" w:rsidR="00BF6215" w:rsidRDefault="00BF6215" w:rsidP="00BF6215">
      <w:pPr>
        <w:rPr>
          <w:sz w:val="16"/>
        </w:rPr>
      </w:pPr>
      <w:r>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77A2B14E" w14:textId="77777777" w:rsidR="00BF6215" w:rsidRDefault="00BF6215" w:rsidP="00BF6215">
      <w:pPr>
        <w:rPr>
          <w:sz w:val="16"/>
        </w:rPr>
      </w:pPr>
      <w:r>
        <w:rPr>
          <w:sz w:val="16"/>
        </w:rPr>
        <w:t>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3778E590" w14:textId="77777777" w:rsidR="00BF6215" w:rsidRDefault="00BF6215" w:rsidP="00BF6215">
      <w:pPr>
        <w:rPr>
          <w:sz w:val="16"/>
          <w:szCs w:val="16"/>
        </w:rPr>
      </w:pPr>
      <w:r>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340B9244" w14:textId="77777777" w:rsidR="00BF6215" w:rsidRDefault="00BF6215" w:rsidP="00BF6215">
      <w:pPr>
        <w:rPr>
          <w:sz w:val="16"/>
        </w:rPr>
      </w:pPr>
      <w:r>
        <w:rPr>
          <w:u w:val="single"/>
        </w:rPr>
        <w:t xml:space="preserve">The pervasive nature of actual practice regarding FOA and the right to strike does not mean that the right’s content is static or fixed. To be sure, there is broad acceptance of the two previously discussed features on which U.S. law is </w:t>
      </w:r>
      <w:r>
        <w:rPr>
          <w:rStyle w:val="Emphasis"/>
        </w:rPr>
        <w:t>out of step</w:t>
      </w:r>
      <w:r>
        <w:rPr>
          <w:u w:val="single"/>
        </w:rPr>
        <w:t xml:space="preserve">: the prohibition on </w:t>
      </w:r>
      <w:r>
        <w:rPr>
          <w:rStyle w:val="Emphasis"/>
        </w:rPr>
        <w:t>permanent replacements</w:t>
      </w:r>
      <w:r>
        <w:rPr>
          <w:u w:val="single"/>
        </w:rPr>
        <w:t xml:space="preserve">145 and </w:t>
      </w:r>
      <w:r>
        <w:rPr>
          <w:rStyle w:val="Emphasis"/>
        </w:rPr>
        <w:t>public employees’ right to strike with certain exceptions</w:t>
      </w:r>
      <w:r>
        <w:rPr>
          <w:sz w:val="16"/>
        </w:rPr>
        <w:t xml:space="preserve">. 146 And </w:t>
      </w:r>
      <w:r>
        <w:rPr>
          <w:u w:val="single"/>
        </w:rPr>
        <w:t>although particular limits on the right may vary from one country to another</w:t>
      </w:r>
      <w:r>
        <w:rPr>
          <w:sz w:val="16"/>
        </w:rPr>
        <w:t xml:space="preserve">, </w:t>
      </w:r>
      <w:r>
        <w:rPr>
          <w:u w:val="single"/>
        </w:rPr>
        <w:t xml:space="preserve">there is an </w:t>
      </w:r>
      <w:r>
        <w:rPr>
          <w:rStyle w:val="Emphasis"/>
        </w:rPr>
        <w:t>international consensus</w:t>
      </w:r>
      <w:r>
        <w:rPr>
          <w:u w:val="single"/>
        </w:rPr>
        <w:t xml:space="preserve"> that the </w:t>
      </w:r>
      <w:r>
        <w:rPr>
          <w:rStyle w:val="Emphasis"/>
        </w:rPr>
        <w:t>right exists and that any limits should be reasonable</w:t>
      </w:r>
      <w:r>
        <w:rPr>
          <w:sz w:val="16"/>
        </w:rPr>
        <w:t xml:space="preserve">.147 </w:t>
      </w:r>
      <w:r>
        <w:rPr>
          <w:u w:val="single"/>
        </w:rPr>
        <w:t>The International Court of Justice (ICJ) does not require uniformity in practice in order to establish CIL, and indeed, it has countenanced some degree of variation</w:t>
      </w:r>
      <w:r>
        <w:rPr>
          <w:sz w:val="16"/>
        </w:rPr>
        <w:t>:</w:t>
      </w:r>
    </w:p>
    <w:p w14:paraId="3AF70316" w14:textId="77777777" w:rsidR="00BF6215" w:rsidRDefault="00BF6215" w:rsidP="00BF6215">
      <w:pPr>
        <w:rPr>
          <w:sz w:val="16"/>
        </w:rPr>
      </w:pPr>
      <w:r>
        <w:rPr>
          <w:u w:val="single"/>
        </w:rPr>
        <w:t xml:space="preserve">The </w:t>
      </w:r>
      <w:r>
        <w:rPr>
          <w:rStyle w:val="Emphasis"/>
        </w:rPr>
        <w:t>Court does not consider that, for a rule to be established as customary</w:t>
      </w:r>
      <w:r>
        <w:rPr>
          <w:u w:val="single"/>
        </w:rPr>
        <w:t xml:space="preserve">, the corresponding practice must be in </w:t>
      </w:r>
      <w:r>
        <w:rPr>
          <w:rStyle w:val="Emphasis"/>
        </w:rPr>
        <w:t>absolutely rigorous conformity</w:t>
      </w:r>
      <w:r>
        <w:rPr>
          <w:u w:val="single"/>
        </w:rPr>
        <w:t xml:space="preserve"> with the rule. In order to deduce the existence of customary rules, the Court deems it sufficient that the conduct of States should, in general be consistent with such rules</w:t>
      </w:r>
      <w:r>
        <w:rPr>
          <w:sz w:val="16"/>
        </w:rPr>
        <w:t>.148</w:t>
      </w:r>
    </w:p>
    <w:p w14:paraId="313E284D" w14:textId="77777777" w:rsidR="00BF6215" w:rsidRDefault="00BF6215" w:rsidP="00BF6215">
      <w:pPr>
        <w:rPr>
          <w:rStyle w:val="Emphasis"/>
        </w:rPr>
      </w:pPr>
      <w:r>
        <w:rPr>
          <w:sz w:val="16"/>
        </w:rPr>
        <w:t xml:space="preserve">C. </w:t>
      </w:r>
      <w:r>
        <w:rPr>
          <w:rStyle w:val="Emphasis"/>
        </w:rPr>
        <w:t>FOA</w:t>
      </w:r>
      <w:r>
        <w:rPr>
          <w:u w:val="single"/>
        </w:rPr>
        <w:t xml:space="preserve"> and the </w:t>
      </w:r>
      <w:r w:rsidRPr="00336CBA">
        <w:rPr>
          <w:rStyle w:val="Emphasis"/>
          <w:highlight w:val="green"/>
        </w:rPr>
        <w:t>Right to Strike as Opinio Juris</w:t>
      </w:r>
    </w:p>
    <w:p w14:paraId="389CEC7D" w14:textId="77777777" w:rsidR="00BF6215" w:rsidRDefault="00BF6215" w:rsidP="00BF6215">
      <w:pPr>
        <w:rPr>
          <w:sz w:val="16"/>
        </w:rPr>
      </w:pPr>
      <w:r>
        <w:rPr>
          <w:u w:val="single"/>
        </w:rPr>
        <w:t xml:space="preserve">There is also considerable support for the proposition that the general practice of states on FOA and the right to strike stems from </w:t>
      </w:r>
      <w:r>
        <w:rPr>
          <w:rStyle w:val="Emphasis"/>
        </w:rPr>
        <w:t>acceptance as a matter of legal obligation</w:t>
      </w:r>
      <w:r>
        <w:rPr>
          <w:sz w:val="16"/>
        </w:rPr>
        <w:t xml:space="preserve">. Admittedly, </w:t>
      </w:r>
      <w:r w:rsidRPr="00336CBA">
        <w:rPr>
          <w:highlight w:val="green"/>
          <w:u w:val="single"/>
        </w:rPr>
        <w:t>while</w:t>
      </w:r>
      <w:r>
        <w:rPr>
          <w:u w:val="single"/>
        </w:rPr>
        <w:t xml:space="preserve"> the existence of </w:t>
      </w:r>
      <w:r w:rsidRPr="00336CBA">
        <w:rPr>
          <w:highlight w:val="green"/>
          <w:u w:val="single"/>
        </w:rPr>
        <w:t xml:space="preserve">opinio juris may be </w:t>
      </w:r>
      <w:r w:rsidRPr="00336CBA">
        <w:rPr>
          <w:rStyle w:val="Emphasis"/>
          <w:highlight w:val="green"/>
        </w:rPr>
        <w:t>inferred</w:t>
      </w:r>
      <w:r>
        <w:rPr>
          <w:rStyle w:val="Emphasis"/>
        </w:rPr>
        <w:t xml:space="preserve"> from a general practice</w:t>
      </w:r>
      <w:r>
        <w:rPr>
          <w:u w:val="single"/>
        </w:rPr>
        <w:t xml:space="preserve">, </w:t>
      </w:r>
      <w:r w:rsidRPr="00336CBA">
        <w:rPr>
          <w:highlight w:val="green"/>
          <w:u w:val="single"/>
        </w:rPr>
        <w:t>the</w:t>
      </w:r>
      <w:r>
        <w:rPr>
          <w:u w:val="single"/>
        </w:rPr>
        <w:t xml:space="preserve"> International Court of Justice </w:t>
      </w:r>
      <w:r w:rsidRPr="00336CBA">
        <w:rPr>
          <w:highlight w:val="green"/>
          <w:u w:val="single"/>
        </w:rPr>
        <w:t>(ICJ) has</w:t>
      </w:r>
      <w:r>
        <w:rPr>
          <w:u w:val="single"/>
        </w:rPr>
        <w:t xml:space="preserve"> at times </w:t>
      </w:r>
      <w:r w:rsidRPr="00336CBA">
        <w:rPr>
          <w:highlight w:val="green"/>
          <w:u w:val="single"/>
        </w:rPr>
        <w:t xml:space="preserve">noted </w:t>
      </w:r>
      <w:r>
        <w:rPr>
          <w:u w:val="single"/>
        </w:rPr>
        <w:t xml:space="preserve">the </w:t>
      </w:r>
      <w:r w:rsidRPr="00336CBA">
        <w:rPr>
          <w:rStyle w:val="Emphasis"/>
          <w:highlight w:val="green"/>
        </w:rPr>
        <w:t xml:space="preserve">insufficiency </w:t>
      </w:r>
      <w:r>
        <w:rPr>
          <w:rStyle w:val="Emphasis"/>
        </w:rPr>
        <w:t>or inconclusiveness of such practice</w:t>
      </w:r>
      <w:r>
        <w:rPr>
          <w:u w:val="single"/>
        </w:rPr>
        <w:t xml:space="preserve">, instead seeking </w:t>
      </w:r>
      <w:r>
        <w:rPr>
          <w:rStyle w:val="Emphasis"/>
        </w:rPr>
        <w:t>confirmation that “[states’] conduct is ‘evidence of a belief that this practice is rendered obligatory by the existence of a rule of law</w:t>
      </w:r>
      <w:r>
        <w:rPr>
          <w:u w:val="single"/>
        </w:rPr>
        <w:t xml:space="preserve"> requiring it</w:t>
      </w:r>
      <w:r>
        <w:rPr>
          <w:sz w:val="16"/>
        </w:rPr>
        <w:t xml:space="preserve">.’”149 </w:t>
      </w:r>
      <w:r>
        <w:rPr>
          <w:u w:val="single"/>
        </w:rPr>
        <w:t>Trade agreements</w:t>
      </w:r>
      <w:r>
        <w:rPr>
          <w:sz w:val="16"/>
        </w:rPr>
        <w:t xml:space="preserve">, for instance, </w:t>
      </w:r>
      <w:r>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Pr>
          <w:sz w:val="16"/>
        </w:rPr>
        <w:t xml:space="preserve">.150 Further, it is possible that </w:t>
      </w:r>
      <w:r>
        <w:rPr>
          <w:u w:val="single"/>
        </w:rPr>
        <w:t xml:space="preserve">even with respect to ILO conventions, </w:t>
      </w:r>
      <w:r w:rsidRPr="00336CBA">
        <w:rPr>
          <w:rStyle w:val="Emphasis"/>
          <w:highlight w:val="green"/>
        </w:rPr>
        <w:t>widespread ratification</w:t>
      </w:r>
      <w:r>
        <w:rPr>
          <w:u w:val="single"/>
        </w:rPr>
        <w:t xml:space="preserve"> is in part a function of </w:t>
      </w:r>
      <w:r>
        <w:rPr>
          <w:rStyle w:val="Emphasis"/>
        </w:rPr>
        <w:t>acculturation</w:t>
      </w:r>
      <w:r>
        <w:rPr>
          <w:u w:val="single"/>
        </w:rPr>
        <w:t xml:space="preserve">, insofar as </w:t>
      </w:r>
      <w:r>
        <w:rPr>
          <w:rStyle w:val="Emphasis"/>
        </w:rPr>
        <w:t xml:space="preserve">endorsements across a region </w:t>
      </w:r>
      <w:r w:rsidRPr="00336CBA">
        <w:rPr>
          <w:rStyle w:val="Emphasis"/>
          <w:highlight w:val="green"/>
        </w:rPr>
        <w:t xml:space="preserve">contribute to socialized acceptance of </w:t>
      </w:r>
      <w:r>
        <w:rPr>
          <w:rStyle w:val="Emphasis"/>
        </w:rPr>
        <w:t xml:space="preserve">norms on </w:t>
      </w:r>
      <w:r w:rsidRPr="00336CBA">
        <w:rPr>
          <w:rStyle w:val="Emphasis"/>
          <w:highlight w:val="green"/>
        </w:rPr>
        <w:t>FOA, reassuring</w:t>
      </w:r>
      <w:r>
        <w:rPr>
          <w:rStyle w:val="Emphasis"/>
        </w:rPr>
        <w:t xml:space="preserve"> peer </w:t>
      </w:r>
      <w:r w:rsidRPr="00336CBA">
        <w:rPr>
          <w:rStyle w:val="Emphasis"/>
          <w:highlight w:val="green"/>
        </w:rPr>
        <w:t>countries</w:t>
      </w:r>
      <w:r>
        <w:rPr>
          <w:rStyle w:val="Emphasis"/>
        </w:rPr>
        <w:t xml:space="preserve"> that protecting rights to association </w:t>
      </w:r>
      <w:r w:rsidRPr="00336CBA">
        <w:rPr>
          <w:rStyle w:val="Emphasis"/>
          <w:highlight w:val="green"/>
        </w:rPr>
        <w:t xml:space="preserve">including </w:t>
      </w:r>
      <w:r>
        <w:rPr>
          <w:rStyle w:val="Emphasis"/>
        </w:rPr>
        <w:t xml:space="preserve">the </w:t>
      </w:r>
      <w:r w:rsidRPr="00336CBA">
        <w:rPr>
          <w:rStyle w:val="Emphasis"/>
          <w:highlight w:val="green"/>
        </w:rPr>
        <w:t>right to strike will not place them in</w:t>
      </w:r>
      <w:r>
        <w:rPr>
          <w:rStyle w:val="Emphasis"/>
        </w:rPr>
        <w:t xml:space="preserve"> an </w:t>
      </w:r>
      <w:r w:rsidRPr="00336CBA">
        <w:rPr>
          <w:rStyle w:val="Emphasis"/>
          <w:highlight w:val="green"/>
        </w:rPr>
        <w:t>inferior competitive position</w:t>
      </w:r>
      <w:r>
        <w:rPr>
          <w:u w:val="single"/>
        </w:rPr>
        <w:t>.</w:t>
      </w:r>
      <w:r>
        <w:rPr>
          <w:sz w:val="16"/>
        </w:rPr>
        <w:t>151</w:t>
      </w:r>
    </w:p>
    <w:p w14:paraId="77293B11" w14:textId="77777777" w:rsidR="00BF6215" w:rsidRDefault="00BF6215" w:rsidP="00BF6215">
      <w:pPr>
        <w:rPr>
          <w:rStyle w:val="Emphasis"/>
        </w:rPr>
      </w:pPr>
      <w:r>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336CBA">
        <w:rPr>
          <w:highlight w:val="green"/>
          <w:u w:val="single"/>
        </w:rPr>
        <w:t>FOA is</w:t>
      </w:r>
      <w:r>
        <w:rPr>
          <w:u w:val="single"/>
        </w:rPr>
        <w:t xml:space="preserve"> </w:t>
      </w:r>
      <w:r>
        <w:rPr>
          <w:rStyle w:val="Emphasis"/>
        </w:rPr>
        <w:t xml:space="preserve">consciously </w:t>
      </w:r>
      <w:r w:rsidRPr="00336CBA">
        <w:rPr>
          <w:rStyle w:val="Emphasis"/>
          <w:highlight w:val="green"/>
        </w:rPr>
        <w:t>accepted</w:t>
      </w:r>
      <w:r>
        <w:rPr>
          <w:u w:val="single"/>
        </w:rPr>
        <w:t xml:space="preserve"> as an obligation by ILO member </w:t>
      </w:r>
      <w:r>
        <w:rPr>
          <w:rStyle w:val="Emphasis"/>
        </w:rPr>
        <w:t>states not simply through ratification of Convention 87</w:t>
      </w:r>
      <w:r>
        <w:rPr>
          <w:sz w:val="16"/>
        </w:rPr>
        <w:t xml:space="preserve"> (covering more than 80 percent of them) </w:t>
      </w:r>
      <w:r>
        <w:rPr>
          <w:u w:val="single"/>
        </w:rPr>
        <w:t xml:space="preserve">but </w:t>
      </w:r>
      <w:r w:rsidRPr="00336CBA">
        <w:rPr>
          <w:highlight w:val="green"/>
          <w:u w:val="single"/>
        </w:rPr>
        <w:t xml:space="preserve">by </w:t>
      </w:r>
      <w:r w:rsidRPr="00336CBA">
        <w:rPr>
          <w:rStyle w:val="Emphasis"/>
          <w:highlight w:val="green"/>
        </w:rPr>
        <w:t>virtue of membership</w:t>
      </w:r>
      <w:r>
        <w:rPr>
          <w:u w:val="single"/>
        </w:rPr>
        <w:t xml:space="preserve"> itself. </w:t>
      </w:r>
      <w:r w:rsidRPr="00336CBA">
        <w:rPr>
          <w:highlight w:val="green"/>
          <w:u w:val="single"/>
        </w:rPr>
        <w:t>The ILO</w:t>
      </w:r>
      <w:r>
        <w:rPr>
          <w:u w:val="single"/>
        </w:rPr>
        <w:t xml:space="preserve"> Constitution </w:t>
      </w:r>
      <w:r w:rsidRPr="00336CBA">
        <w:rPr>
          <w:highlight w:val="green"/>
          <w:u w:val="single"/>
        </w:rPr>
        <w:t xml:space="preserve">expressly </w:t>
      </w:r>
      <w:r w:rsidRPr="00336CBA">
        <w:rPr>
          <w:rStyle w:val="Emphasis"/>
          <w:highlight w:val="green"/>
        </w:rPr>
        <w:t>requires support for FOA</w:t>
      </w:r>
      <w:r>
        <w:rPr>
          <w:u w:val="single"/>
        </w:rPr>
        <w:t xml:space="preserve"> principles, and these principles are further imbedded through a </w:t>
      </w:r>
      <w:r>
        <w:rPr>
          <w:rStyle w:val="Emphasis"/>
        </w:rPr>
        <w:t>tripartite governance structure that allocates power-sharing roles</w:t>
      </w:r>
      <w:r>
        <w:rPr>
          <w:u w:val="single"/>
        </w:rPr>
        <w:t xml:space="preserve"> to worker organizations alongside governments and employers</w:t>
      </w:r>
      <w:r>
        <w:rPr>
          <w:sz w:val="16"/>
        </w:rPr>
        <w:t xml:space="preserve">.153 Thus, </w:t>
      </w:r>
      <w:r>
        <w:rPr>
          <w:u w:val="single"/>
        </w:rPr>
        <w:t>ILO members understand there is an underlying obligation to respect FOA in law and practice</w:t>
      </w:r>
      <w:r>
        <w:rPr>
          <w:sz w:val="16"/>
        </w:rPr>
        <w:t>.154</w:t>
      </w:r>
    </w:p>
    <w:p w14:paraId="03CBFC35" w14:textId="77777777" w:rsidR="00BF6215" w:rsidRDefault="00BF6215" w:rsidP="00BF6215">
      <w:r>
        <w:rPr>
          <w:sz w:val="16"/>
        </w:rPr>
        <w:t xml:space="preserve">A second reason is that </w:t>
      </w:r>
      <w:r>
        <w:rPr>
          <w:u w:val="single"/>
        </w:rPr>
        <w:t xml:space="preserve">domestic law can </w:t>
      </w:r>
      <w:r>
        <w:rPr>
          <w:rStyle w:val="Emphasis"/>
        </w:rPr>
        <w:t>provide relevant evidence regarding the presence of opinio juris among states</w:t>
      </w:r>
      <w:r>
        <w:rPr>
          <w:u w:val="single"/>
        </w:rPr>
        <w:t xml:space="preserve">. Commitments to FOA expressed in </w:t>
      </w:r>
      <w:r>
        <w:rPr>
          <w:rStyle w:val="Emphasis"/>
        </w:rPr>
        <w:t>national constitutions</w:t>
      </w:r>
      <w:r>
        <w:rPr>
          <w:u w:val="single"/>
        </w:rPr>
        <w:t xml:space="preserve">, </w:t>
      </w:r>
      <w:r>
        <w:rPr>
          <w:rStyle w:val="Emphasis"/>
        </w:rPr>
        <w:t>statutes</w:t>
      </w:r>
      <w:r>
        <w:rPr>
          <w:u w:val="single"/>
        </w:rPr>
        <w:t xml:space="preserve">, and </w:t>
      </w:r>
      <w:r>
        <w:rPr>
          <w:rStyle w:val="Emphasis"/>
        </w:rPr>
        <w:t>court decisions are not necessarily evidence of a state’s belief</w:t>
      </w:r>
      <w:r>
        <w:rPr>
          <w:u w:val="single"/>
        </w:rPr>
        <w:t xml:space="preserve"> that the principle is </w:t>
      </w:r>
      <w:r>
        <w:rPr>
          <w:rStyle w:val="Emphasis"/>
        </w:rPr>
        <w:t>international</w:t>
      </w:r>
      <w:r>
        <w:rPr>
          <w:u w:val="single"/>
        </w:rPr>
        <w:t xml:space="preserve"> as opposed to domestic law</w:t>
      </w:r>
      <w:r>
        <w:rPr>
          <w:sz w:val="16"/>
        </w:rPr>
        <w:t xml:space="preserve">. Nonetheless, </w:t>
      </w:r>
      <w:r>
        <w:rPr>
          <w:u w:val="single"/>
        </w:rPr>
        <w:t xml:space="preserve">the </w:t>
      </w:r>
      <w:r>
        <w:rPr>
          <w:rStyle w:val="Emphasis"/>
        </w:rPr>
        <w:t>International Law Commission</w:t>
      </w:r>
      <w:r>
        <w:rPr>
          <w:u w:val="single"/>
        </w:rPr>
        <w:t xml:space="preserve"> has made clear that </w:t>
      </w:r>
      <w:r>
        <w:rPr>
          <w:rStyle w:val="Emphasis"/>
        </w:rPr>
        <w:t>evidence of acceptance as law</w:t>
      </w:r>
      <w:r>
        <w:rPr>
          <w:sz w:val="16"/>
        </w:rPr>
        <w:t xml:space="preserve"> (opinio juris) </w:t>
      </w:r>
      <w:r>
        <w:rPr>
          <w:u w:val="single"/>
        </w:rPr>
        <w:t xml:space="preserve">“may take a </w:t>
      </w:r>
      <w:r>
        <w:rPr>
          <w:rStyle w:val="Emphasis"/>
        </w:rPr>
        <w:t>wide range of forms</w:t>
      </w:r>
      <w:r>
        <w:rPr>
          <w:u w:val="single"/>
        </w:rPr>
        <w:t>,” including but not limited to “</w:t>
      </w:r>
      <w:r>
        <w:rPr>
          <w:rStyle w:val="Emphasis"/>
        </w:rPr>
        <w:t>official publications; government legal opinions; [and] decisions of national courts</w:t>
      </w:r>
      <w:r>
        <w:rPr>
          <w:u w:val="single"/>
        </w:rPr>
        <w:t>.”</w:t>
      </w:r>
      <w:r>
        <w:rPr>
          <w:sz w:val="16"/>
        </w:rPr>
        <w:t xml:space="preserve">155 In this regard, the </w:t>
      </w:r>
      <w:r>
        <w:rPr>
          <w:u w:val="single"/>
        </w:rPr>
        <w:t xml:space="preserve">CEACR in 2012 identified 92 countries where “the right to strike is </w:t>
      </w:r>
      <w:r>
        <w:rPr>
          <w:rStyle w:val="Emphasis"/>
        </w:rPr>
        <w:t>explicitly recognized, including at the constitutional level</w:t>
      </w:r>
      <w:r>
        <w:rPr>
          <w:u w:val="single"/>
        </w:rPr>
        <w:t xml:space="preserve">”; the list includes six countries that have </w:t>
      </w:r>
      <w:r>
        <w:rPr>
          <w:rStyle w:val="Emphasis"/>
        </w:rPr>
        <w:t>not ratified Convention</w:t>
      </w:r>
      <w:r>
        <w:rPr>
          <w:u w:val="single"/>
        </w:rPr>
        <w:t xml:space="preserve"> 87.156</w:t>
      </w:r>
    </w:p>
    <w:p w14:paraId="439728A3" w14:textId="77777777" w:rsidR="00BF6215" w:rsidRDefault="00BF6215" w:rsidP="00BF6215">
      <w:pPr>
        <w:rPr>
          <w:sz w:val="16"/>
        </w:rPr>
      </w:pPr>
      <w:r>
        <w:rPr>
          <w:u w:val="single"/>
        </w:rPr>
        <w:t xml:space="preserve">Recognition in domestic law of a right to strike alongside a conscious </w:t>
      </w:r>
      <w:r>
        <w:rPr>
          <w:rStyle w:val="Emphasis"/>
        </w:rPr>
        <w:t>decision not to ratify Convention 87 could give rise to an inference that these six countries are rejecting the right</w:t>
      </w:r>
      <w:r>
        <w:rPr>
          <w:u w:val="single"/>
        </w:rPr>
        <w:t xml:space="preserve"> as a principle of international law</w:t>
      </w:r>
      <w:r>
        <w:rPr>
          <w:sz w:val="16"/>
        </w:rPr>
        <w:t xml:space="preserve">. However, as explained earlier, </w:t>
      </w:r>
      <w:r>
        <w:rPr>
          <w:u w:val="single"/>
        </w:rPr>
        <w:t xml:space="preserve">national courts for </w:t>
      </w:r>
      <w:r>
        <w:rPr>
          <w:rStyle w:val="Emphasis"/>
        </w:rPr>
        <w:t>two of the six non-ratifying countries</w:t>
      </w:r>
      <w:r>
        <w:rPr>
          <w:sz w:val="16"/>
        </w:rPr>
        <w:t xml:space="preserve"> (Brazil and Kenya) </w:t>
      </w:r>
      <w:r>
        <w:rPr>
          <w:u w:val="single"/>
        </w:rPr>
        <w:t xml:space="preserve">expressly invoke </w:t>
      </w:r>
      <w:r>
        <w:rPr>
          <w:rStyle w:val="Emphasis"/>
        </w:rPr>
        <w:t>ILO membership and/or principles as guidance in their domestic law decisions</w:t>
      </w:r>
      <w:r>
        <w:rPr>
          <w:u w:val="single"/>
        </w:rPr>
        <w:t>.</w:t>
      </w:r>
      <w:r>
        <w:rPr>
          <w:sz w:val="16"/>
        </w:rPr>
        <w:t xml:space="preserve"> 157 </w:t>
      </w:r>
      <w:r>
        <w:rPr>
          <w:u w:val="single"/>
        </w:rPr>
        <w:t xml:space="preserve">In addition, </w:t>
      </w:r>
      <w:r>
        <w:rPr>
          <w:rStyle w:val="Emphasis"/>
        </w:rPr>
        <w:t>Canada</w:t>
      </w:r>
      <w:r>
        <w:rPr>
          <w:u w:val="single"/>
        </w:rPr>
        <w:t xml:space="preserve">—a country </w:t>
      </w:r>
      <w:r>
        <w:rPr>
          <w:rStyle w:val="Emphasis"/>
        </w:rPr>
        <w:t>not listed among the 92 endorsing the right to strike in the 2012 General Survey</w:t>
      </w:r>
      <w:r>
        <w:rPr>
          <w:u w:val="single"/>
        </w:rPr>
        <w:t xml:space="preserve">— has since recognized a </w:t>
      </w:r>
      <w:r>
        <w:rPr>
          <w:rStyle w:val="Emphasis"/>
        </w:rPr>
        <w:t>constitutional right to strike under national law</w:t>
      </w:r>
      <w:r>
        <w:rPr>
          <w:u w:val="single"/>
        </w:rPr>
        <w:t>, relying in part on international law principles including CEACR and CFA determinations</w:t>
      </w:r>
      <w:r>
        <w:rPr>
          <w:sz w:val="16"/>
        </w:rPr>
        <w:t xml:space="preserve">. 158 </w:t>
      </w:r>
      <w:r>
        <w:rPr>
          <w:u w:val="single"/>
        </w:rPr>
        <w:t>The Canadian Supreme Court had previously been explicit in invoking Convention 87, ICESCR, and ICCPR as “documents [that] reflect not only international consensus but also principles that Canada has committed itself to uphold.”</w:t>
      </w:r>
      <w:r>
        <w:rPr>
          <w:sz w:val="16"/>
        </w:rPr>
        <w:t>159</w:t>
      </w:r>
    </w:p>
    <w:p w14:paraId="18FED593" w14:textId="77777777" w:rsidR="00BF6215" w:rsidRDefault="00BF6215" w:rsidP="00BF6215">
      <w:pPr>
        <w:rPr>
          <w:sz w:val="16"/>
        </w:rPr>
      </w:pPr>
      <w:r>
        <w:rPr>
          <w:sz w:val="16"/>
        </w:rPr>
        <w:t xml:space="preserve">Further, </w:t>
      </w:r>
      <w:r>
        <w:rPr>
          <w:u w:val="single"/>
        </w:rPr>
        <w:t xml:space="preserve">a </w:t>
      </w:r>
      <w:r>
        <w:rPr>
          <w:rStyle w:val="Emphasis"/>
        </w:rPr>
        <w:t>third</w:t>
      </w:r>
      <w:r>
        <w:rPr>
          <w:u w:val="single"/>
        </w:rPr>
        <w:t xml:space="preserve"> country in the group of six—</w:t>
      </w:r>
      <w:r>
        <w:rPr>
          <w:rStyle w:val="Emphasis"/>
        </w:rPr>
        <w:t>South Korea</w:t>
      </w:r>
      <w:r>
        <w:rPr>
          <w:u w:val="single"/>
        </w:rPr>
        <w:t xml:space="preserve">—has affirmed in its </w:t>
      </w:r>
      <w:r>
        <w:rPr>
          <w:rStyle w:val="Emphasis"/>
        </w:rPr>
        <w:t>trade agreements with the United States</w:t>
      </w:r>
      <w:r>
        <w:rPr>
          <w:u w:val="single"/>
        </w:rPr>
        <w:t xml:space="preserve"> and the EU its obligation to “adopt and maintain in its statutes and regulations, and practices” FOA in accordance with the ILO Declaration</w:t>
      </w:r>
      <w:r>
        <w:rPr>
          <w:sz w:val="16"/>
        </w:rPr>
        <w:t xml:space="preserve">.160 And </w:t>
      </w:r>
      <w:r>
        <w:rPr>
          <w:u w:val="single"/>
        </w:rPr>
        <w:t xml:space="preserve">in various CFA complaints against South Korea for violating FOA principles, including the right to strike, the </w:t>
      </w:r>
      <w:r>
        <w:rPr>
          <w:rStyle w:val="Emphasis"/>
        </w:rPr>
        <w:t>Government</w:t>
      </w:r>
      <w:r>
        <w:rPr>
          <w:u w:val="single"/>
        </w:rPr>
        <w:t xml:space="preserve"> has disputed the facts of the complaints while at the </w:t>
      </w:r>
      <w:r>
        <w:rPr>
          <w:rStyle w:val="Emphasis"/>
        </w:rPr>
        <w:t>same time recognizing that such rights are embedded in international law</w:t>
      </w:r>
      <w:r>
        <w:rPr>
          <w:sz w:val="16"/>
        </w:rPr>
        <w:t xml:space="preserve">.161 Accordingly, a more relevant reference point in this setting may be that </w:t>
      </w:r>
      <w:r>
        <w:rPr>
          <w:u w:val="single"/>
        </w:rPr>
        <w:t xml:space="preserve">“when States act in conformity with a treaty provision by which they are not bound . . . this may </w:t>
      </w:r>
      <w:r>
        <w:rPr>
          <w:rStyle w:val="Emphasis"/>
        </w:rPr>
        <w:t>evidence the existence of acceptance as law (opinio juris) in the absence of any explanation to the contrary</w:t>
      </w:r>
      <w:r>
        <w:rPr>
          <w:u w:val="single"/>
        </w:rPr>
        <w:t>.”</w:t>
      </w:r>
      <w:r>
        <w:rPr>
          <w:sz w:val="16"/>
        </w:rPr>
        <w:t>162</w:t>
      </w:r>
    </w:p>
    <w:p w14:paraId="03543283" w14:textId="77777777" w:rsidR="00BF6215" w:rsidRDefault="00BF6215" w:rsidP="00BF6215">
      <w:pPr>
        <w:rPr>
          <w:sz w:val="16"/>
        </w:rPr>
      </w:pPr>
      <w:r>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p>
    <w:p w14:paraId="5022715A" w14:textId="77777777" w:rsidR="00BF6215" w:rsidRDefault="00BF6215" w:rsidP="00BF6215">
      <w:pPr>
        <w:rPr>
          <w:sz w:val="16"/>
        </w:rPr>
      </w:pPr>
      <w:r>
        <w:rPr>
          <w:sz w:val="16"/>
        </w:rPr>
        <w:t>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14:paraId="54637884" w14:textId="77777777" w:rsidR="00BF6215" w:rsidRDefault="00BF6215" w:rsidP="00BF6215">
      <w:pPr>
        <w:rPr>
          <w:sz w:val="16"/>
        </w:rPr>
      </w:pPr>
      <w:r>
        <w:rPr>
          <w:sz w:val="16"/>
        </w:rPr>
        <w:t>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w:t>
      </w:r>
    </w:p>
    <w:p w14:paraId="0713433D" w14:textId="77777777" w:rsidR="00BF6215" w:rsidRDefault="00BF6215" w:rsidP="00BF6215">
      <w:pPr>
        <w:rPr>
          <w:sz w:val="16"/>
        </w:rPr>
      </w:pPr>
      <w:r>
        <w:rPr>
          <w:sz w:val="16"/>
        </w:rPr>
        <w:t xml:space="preserve">Question: Does the Secretary-General believe that U.N. staff have a right to take part in industrial action? </w:t>
      </w:r>
    </w:p>
    <w:p w14:paraId="09072220" w14:textId="77777777" w:rsidR="00BF6215" w:rsidRDefault="00BF6215" w:rsidP="00BF6215">
      <w:pPr>
        <w:rPr>
          <w:sz w:val="16"/>
        </w:rPr>
      </w:pPr>
      <w:r>
        <w:rPr>
          <w:sz w:val="16"/>
        </w:rPr>
        <w:t>Deputy Spokesman: We believe the right to strike is part of customary international law.167</w:t>
      </w:r>
    </w:p>
    <w:p w14:paraId="71B4EA7B" w14:textId="77777777" w:rsidR="00BF6215" w:rsidRDefault="00BF6215" w:rsidP="00BF6215">
      <w:pPr>
        <w:rPr>
          <w:sz w:val="16"/>
        </w:rPr>
      </w:pPr>
      <w:r>
        <w:rPr>
          <w:sz w:val="16"/>
        </w:rPr>
        <w:t xml:space="preserve">These statements did not simply materialize in recent times. </w:t>
      </w:r>
      <w:r>
        <w:rPr>
          <w:u w:val="single"/>
        </w:rPr>
        <w:t>Two major U.N. Human Rights treaties—</w:t>
      </w:r>
      <w:r w:rsidRPr="00336CBA">
        <w:rPr>
          <w:highlight w:val="green"/>
          <w:u w:val="single"/>
        </w:rPr>
        <w:t xml:space="preserve">the </w:t>
      </w:r>
      <w:r w:rsidRPr="00336CBA">
        <w:rPr>
          <w:rStyle w:val="Emphasis"/>
          <w:highlight w:val="green"/>
        </w:rPr>
        <w:t>ICESCR and</w:t>
      </w:r>
      <w:r>
        <w:rPr>
          <w:rStyle w:val="Emphasis"/>
        </w:rPr>
        <w:t xml:space="preserve"> the </w:t>
      </w:r>
      <w:r w:rsidRPr="00336CBA">
        <w:rPr>
          <w:rStyle w:val="Emphasis"/>
          <w:highlight w:val="green"/>
        </w:rPr>
        <w:t>ICCPR</w:t>
      </w:r>
      <w:r>
        <w:rPr>
          <w:u w:val="single"/>
        </w:rPr>
        <w:t xml:space="preserve">—have been </w:t>
      </w:r>
      <w:r>
        <w:rPr>
          <w:rStyle w:val="Emphasis"/>
        </w:rPr>
        <w:t xml:space="preserve">interpreted by their relevant treaty bodies to </w:t>
      </w:r>
      <w:r w:rsidRPr="00336CBA">
        <w:rPr>
          <w:rStyle w:val="Emphasis"/>
          <w:highlight w:val="green"/>
        </w:rPr>
        <w:t>include a right to strike</w:t>
      </w:r>
      <w:r>
        <w:rPr>
          <w:u w:val="single"/>
        </w:rPr>
        <w:t xml:space="preserve">; these bodies have </w:t>
      </w:r>
      <w:r>
        <w:rPr>
          <w:rStyle w:val="Emphasis"/>
        </w:rPr>
        <w:t>reaffirmed their joint commitment to the right to strike as part of FOA</w:t>
      </w:r>
      <w:r>
        <w:rPr>
          <w:u w:val="single"/>
        </w:rPr>
        <w:t xml:space="preserve">, and they regularly monitor governments’ </w:t>
      </w:r>
      <w:r>
        <w:rPr>
          <w:rStyle w:val="Emphasis"/>
        </w:rPr>
        <w:t>record of compliance with this right</w:t>
      </w:r>
      <w:r>
        <w:rPr>
          <w:sz w:val="16"/>
        </w:rPr>
        <w:t>. 168 And as noted earlier, the two treaties—each ratified by over 80 percent of U.N members—include a clause explicitly identifying respect for ILO Convention 87.</w:t>
      </w:r>
    </w:p>
    <w:p w14:paraId="44946E1D" w14:textId="77777777" w:rsidR="00BF6215" w:rsidRDefault="00BF6215" w:rsidP="00BF6215">
      <w:pPr>
        <w:rPr>
          <w:u w:val="single"/>
        </w:rPr>
      </w:pPr>
      <w:r>
        <w:rPr>
          <w:sz w:val="16"/>
        </w:rPr>
        <w:t xml:space="preserve">In sum, </w:t>
      </w:r>
      <w:r>
        <w:rPr>
          <w:u w:val="single"/>
        </w:rPr>
        <w:t xml:space="preserve">the principles of FOA including </w:t>
      </w:r>
      <w:r w:rsidRPr="00336CBA">
        <w:rPr>
          <w:highlight w:val="green"/>
          <w:u w:val="single"/>
        </w:rPr>
        <w:t>the right to strike</w:t>
      </w:r>
      <w:r>
        <w:rPr>
          <w:u w:val="single"/>
        </w:rPr>
        <w:t xml:space="preserve"> would appear to </w:t>
      </w:r>
      <w:r w:rsidRPr="00336CBA">
        <w:rPr>
          <w:rStyle w:val="Emphasis"/>
          <w:highlight w:val="green"/>
        </w:rPr>
        <w:t>satisfy</w:t>
      </w:r>
      <w:r>
        <w:rPr>
          <w:rStyle w:val="Emphasis"/>
        </w:rPr>
        <w:t xml:space="preserve"> both prongs of the </w:t>
      </w:r>
      <w:r w:rsidRPr="00336CBA">
        <w:rPr>
          <w:rStyle w:val="Emphasis"/>
          <w:highlight w:val="green"/>
        </w:rPr>
        <w:t>CIL</w:t>
      </w:r>
      <w:r>
        <w:rPr>
          <w:rStyle w:val="Emphasis"/>
        </w:rPr>
        <w:t xml:space="preserve"> test</w:t>
      </w:r>
      <w:r>
        <w:rPr>
          <w:u w:val="single"/>
        </w:rPr>
        <w:t xml:space="preserve">. </w:t>
      </w:r>
      <w:r>
        <w:rPr>
          <w:sz w:val="16"/>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0D512B13" w14:textId="77777777" w:rsidR="00BF6215" w:rsidRDefault="00BF6215" w:rsidP="00BF6215"/>
    <w:p w14:paraId="7DEE37E3" w14:textId="77777777" w:rsidR="00BF6215" w:rsidRPr="00726A39" w:rsidRDefault="00BF6215" w:rsidP="00BF6215">
      <w:pPr>
        <w:pStyle w:val="Heading4"/>
        <w:rPr>
          <w:bCs/>
        </w:rPr>
      </w:pPr>
      <w:r w:rsidRPr="00726A39">
        <w:rPr>
          <w:bCs/>
        </w:rPr>
        <w:t xml:space="preserve">That prevents </w:t>
      </w:r>
      <w:r w:rsidRPr="00726A39">
        <w:rPr>
          <w:bCs/>
          <w:u w:val="single"/>
        </w:rPr>
        <w:t>harmonization</w:t>
      </w:r>
      <w:r w:rsidRPr="00726A39">
        <w:rPr>
          <w:bCs/>
        </w:rPr>
        <w:t xml:space="preserve"> of norms and throws the </w:t>
      </w:r>
      <w:r w:rsidRPr="00726A39">
        <w:rPr>
          <w:bCs/>
          <w:u w:val="single"/>
        </w:rPr>
        <w:t>functioning</w:t>
      </w:r>
      <w:r w:rsidRPr="00726A39">
        <w:rPr>
          <w:bCs/>
        </w:rPr>
        <w:t xml:space="preserve"> of international institutions into question – prefer </w:t>
      </w:r>
      <w:r w:rsidRPr="00726A39">
        <w:rPr>
          <w:bCs/>
          <w:u w:val="single"/>
        </w:rPr>
        <w:t>empirics</w:t>
      </w:r>
      <w:r w:rsidRPr="00726A39">
        <w:rPr>
          <w:bCs/>
        </w:rPr>
        <w:t>.</w:t>
      </w:r>
    </w:p>
    <w:p w14:paraId="36E30450" w14:textId="77777777" w:rsidR="00BF6215" w:rsidRDefault="00BF6215" w:rsidP="00BF6215">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10" w:history="1">
        <w:r>
          <w:rPr>
            <w:rStyle w:val="Hyperlink"/>
            <w:color w:val="000000"/>
          </w:rPr>
          <w:t>https://sci-hub.se/https://doi.org/10.1177/2031952521994412</w:t>
        </w:r>
      </w:hyperlink>
      <w:r>
        <w:t>] Justin</w:t>
      </w:r>
    </w:p>
    <w:p w14:paraId="3E294CDA" w14:textId="77777777" w:rsidR="00BF6215" w:rsidRDefault="00BF6215" w:rsidP="00BF6215">
      <w:pPr>
        <w:rPr>
          <w:rStyle w:val="Emphasis"/>
        </w:rPr>
      </w:pPr>
      <w:r>
        <w:rPr>
          <w:sz w:val="16"/>
        </w:rPr>
        <w:t xml:space="preserve">For several decades, </w:t>
      </w:r>
      <w:r>
        <w:rPr>
          <w:u w:val="single"/>
        </w:rPr>
        <w:t xml:space="preserve">the right to strike has been one of the </w:t>
      </w:r>
      <w:r>
        <w:rPr>
          <w:rStyle w:val="Emphasis"/>
        </w:rPr>
        <w:t>most controversial parts of the law of the International Labour Organisation</w:t>
      </w:r>
      <w:r>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Pr>
          <w:u w:val="single"/>
        </w:rPr>
        <w:t xml:space="preserve">the </w:t>
      </w:r>
      <w:r w:rsidRPr="00336CBA">
        <w:rPr>
          <w:highlight w:val="green"/>
          <w:u w:val="single"/>
        </w:rPr>
        <w:t xml:space="preserve">ILO </w:t>
      </w:r>
      <w:r>
        <w:rPr>
          <w:u w:val="single"/>
        </w:rPr>
        <w:t xml:space="preserve">supervisory </w:t>
      </w:r>
      <w:r w:rsidRPr="00336CBA">
        <w:rPr>
          <w:highlight w:val="green"/>
          <w:u w:val="single"/>
        </w:rPr>
        <w:t xml:space="preserve">bodies have </w:t>
      </w:r>
      <w:r w:rsidRPr="00336CBA">
        <w:rPr>
          <w:rStyle w:val="Emphasis"/>
          <w:highlight w:val="green"/>
        </w:rPr>
        <w:t xml:space="preserve">recognised the right to strike </w:t>
      </w:r>
      <w:r>
        <w:rPr>
          <w:rStyle w:val="Emphasis"/>
        </w:rPr>
        <w:t>as an essential element of trade union rights</w:t>
      </w:r>
      <w:r>
        <w:rPr>
          <w:u w:val="single"/>
        </w:rPr>
        <w:t xml:space="preserve"> enabling workers to </w:t>
      </w:r>
      <w:r>
        <w:rPr>
          <w:rStyle w:val="Emphasis"/>
        </w:rPr>
        <w:t>collectively defend their economic and social interests</w:t>
      </w:r>
      <w:r>
        <w:rPr>
          <w:sz w:val="16"/>
        </w:rPr>
        <w:t xml:space="preserve">. </w:t>
      </w:r>
      <w:r>
        <w:rPr>
          <w:u w:val="single"/>
        </w:rPr>
        <w:t xml:space="preserve">Since its seminal </w:t>
      </w:r>
      <w:r>
        <w:rPr>
          <w:rStyle w:val="Emphasis"/>
        </w:rPr>
        <w:t>recommendation</w:t>
      </w:r>
      <w:r>
        <w:rPr>
          <w:u w:val="single"/>
        </w:rPr>
        <w:t xml:space="preserve"> in the United Kingdom of Great Britain and Northern Ireland case of 1952,1 the Governing Body’s Committee on Freedom of Association</w:t>
      </w:r>
      <w:r>
        <w:rPr>
          <w:sz w:val="16"/>
        </w:rPr>
        <w:t xml:space="preserve"> (CFA) </w:t>
      </w:r>
      <w:r>
        <w:rPr>
          <w:u w:val="single"/>
        </w:rPr>
        <w:t xml:space="preserve">has considered that </w:t>
      </w:r>
      <w:r>
        <w:rPr>
          <w:rStyle w:val="Emphasis"/>
        </w:rPr>
        <w:t xml:space="preserve">Article 3 of </w:t>
      </w:r>
      <w:r w:rsidRPr="00336CBA">
        <w:rPr>
          <w:rStyle w:val="Emphasis"/>
          <w:highlight w:val="green"/>
        </w:rPr>
        <w:t>Convention 87</w:t>
      </w:r>
      <w:r>
        <w:rPr>
          <w:rStyle w:val="Emphasis"/>
        </w:rPr>
        <w:t xml:space="preserve"> also </w:t>
      </w:r>
      <w:r w:rsidRPr="00336CBA">
        <w:rPr>
          <w:rStyle w:val="Emphasis"/>
          <w:highlight w:val="green"/>
        </w:rPr>
        <w:t>guarantees the right to strike</w:t>
      </w:r>
      <w:r>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336CBA">
        <w:rPr>
          <w:highlight w:val="green"/>
          <w:u w:val="single"/>
        </w:rPr>
        <w:t>Despite this</w:t>
      </w:r>
      <w:r>
        <w:rPr>
          <w:u w:val="single"/>
        </w:rPr>
        <w:t xml:space="preserve"> </w:t>
      </w:r>
      <w:r>
        <w:rPr>
          <w:rStyle w:val="Emphasis"/>
        </w:rPr>
        <w:t>long-standing interpretive practice</w:t>
      </w:r>
      <w:r>
        <w:rPr>
          <w:u w:val="single"/>
        </w:rPr>
        <w:t xml:space="preserve"> of these two important supervisory bodies in respect of </w:t>
      </w:r>
      <w:r>
        <w:rPr>
          <w:rStyle w:val="Emphasis"/>
        </w:rPr>
        <w:t>Convention No. 87</w:t>
      </w:r>
      <w:r>
        <w:rPr>
          <w:u w:val="single"/>
        </w:rPr>
        <w:t xml:space="preserve">, the right to strike has become </w:t>
      </w:r>
      <w:r>
        <w:rPr>
          <w:rStyle w:val="Emphasis"/>
        </w:rPr>
        <w:t>controversial</w:t>
      </w:r>
      <w:r>
        <w:rPr>
          <w:sz w:val="16"/>
        </w:rPr>
        <w:t xml:space="preserve"> since the end of the Cold War. In the 81st session of the International Labour Conference (ILC) </w:t>
      </w:r>
      <w:r w:rsidRPr="00336CBA">
        <w:rPr>
          <w:highlight w:val="green"/>
          <w:u w:val="single"/>
        </w:rPr>
        <w:t>in 1994, it was</w:t>
      </w:r>
      <w:r>
        <w:rPr>
          <w:u w:val="single"/>
        </w:rPr>
        <w:t xml:space="preserve"> </w:t>
      </w:r>
      <w:r>
        <w:rPr>
          <w:rStyle w:val="Emphasis"/>
        </w:rPr>
        <w:t xml:space="preserve">already </w:t>
      </w:r>
      <w:r w:rsidRPr="00336CBA">
        <w:rPr>
          <w:rStyle w:val="Emphasis"/>
          <w:highlight w:val="green"/>
        </w:rPr>
        <w:t>being challenged</w:t>
      </w:r>
      <w:r>
        <w:rPr>
          <w:rStyle w:val="Emphasis"/>
        </w:rPr>
        <w:t xml:space="preserve"> by the employers’ group</w:t>
      </w:r>
      <w:r>
        <w:rPr>
          <w:sz w:val="16"/>
        </w:rPr>
        <w:t xml:space="preserve">.4 But </w:t>
      </w:r>
      <w:r w:rsidRPr="00336CBA">
        <w:rPr>
          <w:highlight w:val="green"/>
          <w:u w:val="single"/>
        </w:rPr>
        <w:t>the Rubicon was</w:t>
      </w:r>
      <w:r>
        <w:rPr>
          <w:u w:val="single"/>
        </w:rPr>
        <w:t xml:space="preserve"> definitely </w:t>
      </w:r>
      <w:r w:rsidRPr="00336CBA">
        <w:rPr>
          <w:rStyle w:val="Emphasis"/>
          <w:highlight w:val="green"/>
        </w:rPr>
        <w:t>crossed in 2012</w:t>
      </w:r>
      <w:r w:rsidRPr="00336CBA">
        <w:rPr>
          <w:highlight w:val="green"/>
          <w:u w:val="single"/>
        </w:rPr>
        <w:t>, when</w:t>
      </w:r>
      <w:r>
        <w:rPr>
          <w:u w:val="single"/>
        </w:rPr>
        <w:t xml:space="preserve"> the </w:t>
      </w:r>
      <w:r w:rsidRPr="00336CBA">
        <w:rPr>
          <w:highlight w:val="green"/>
          <w:u w:val="single"/>
        </w:rPr>
        <w:t>employers’</w:t>
      </w:r>
      <w:r>
        <w:rPr>
          <w:u w:val="single"/>
        </w:rPr>
        <w:t xml:space="preserve"> representatives on the ILO </w:t>
      </w:r>
      <w:r>
        <w:rPr>
          <w:rStyle w:val="Emphasis"/>
        </w:rPr>
        <w:t>Conference Committee on the Application of Standards</w:t>
      </w:r>
      <w:r>
        <w:rPr>
          <w:u w:val="single"/>
        </w:rPr>
        <w:t xml:space="preserve"> (CAS) </w:t>
      </w:r>
      <w:r w:rsidRPr="00336CBA">
        <w:rPr>
          <w:highlight w:val="green"/>
          <w:u w:val="single"/>
        </w:rPr>
        <w:t>refused</w:t>
      </w:r>
      <w:r>
        <w:rPr>
          <w:u w:val="single"/>
        </w:rPr>
        <w:t xml:space="preserve">, for the first time, </w:t>
      </w:r>
      <w:r w:rsidRPr="00336CBA">
        <w:rPr>
          <w:highlight w:val="green"/>
          <w:u w:val="single"/>
        </w:rPr>
        <w:t>to deal</w:t>
      </w:r>
      <w:r>
        <w:rPr>
          <w:sz w:val="16"/>
        </w:rPr>
        <w:t>—as it had done previously—</w:t>
      </w:r>
      <w:r w:rsidRPr="00336CBA">
        <w:rPr>
          <w:highlight w:val="green"/>
          <w:u w:val="single"/>
        </w:rPr>
        <w:t>with</w:t>
      </w:r>
      <w:r>
        <w:rPr>
          <w:u w:val="single"/>
        </w:rPr>
        <w:t xml:space="preserve"> a list of </w:t>
      </w:r>
      <w:r w:rsidRPr="00336CBA">
        <w:rPr>
          <w:highlight w:val="green"/>
          <w:u w:val="single"/>
        </w:rPr>
        <w:t>Member States that</w:t>
      </w:r>
      <w:r>
        <w:rPr>
          <w:u w:val="single"/>
        </w:rPr>
        <w:t xml:space="preserve"> had </w:t>
      </w:r>
      <w:r>
        <w:rPr>
          <w:rStyle w:val="Emphasis"/>
        </w:rPr>
        <w:t xml:space="preserve">seriously </w:t>
      </w:r>
      <w:r w:rsidRPr="00336CBA">
        <w:rPr>
          <w:rStyle w:val="Emphasis"/>
          <w:highlight w:val="green"/>
        </w:rPr>
        <w:t xml:space="preserve">violated </w:t>
      </w:r>
      <w:r>
        <w:rPr>
          <w:rStyle w:val="Emphasis"/>
        </w:rPr>
        <w:t>Conventions of the ILO</w:t>
      </w:r>
      <w:r>
        <w:rPr>
          <w:sz w:val="16"/>
        </w:rPr>
        <w:t xml:space="preserve"> as long as the workers’ group would not accept a revision of the mandate of the CEACR.5 </w:t>
      </w:r>
      <w:r>
        <w:rPr>
          <w:u w:val="single"/>
        </w:rPr>
        <w:t xml:space="preserve">At the heart of this incident was the </w:t>
      </w:r>
      <w:r>
        <w:rPr>
          <w:rStyle w:val="Emphasis"/>
        </w:rPr>
        <w:t xml:space="preserve">recognition of </w:t>
      </w:r>
      <w:r w:rsidRPr="00336CBA">
        <w:rPr>
          <w:rStyle w:val="Emphasis"/>
          <w:highlight w:val="green"/>
        </w:rPr>
        <w:t>the right to strike</w:t>
      </w:r>
      <w:r>
        <w:rPr>
          <w:u w:val="single"/>
        </w:rPr>
        <w:t xml:space="preserve"> by the CEACR even though, according to the view of the employers’ side, the Committee was </w:t>
      </w:r>
      <w:r>
        <w:rPr>
          <w:rStyle w:val="Emphasis"/>
        </w:rPr>
        <w:t>not empowered to interpret ILO law with binding effect</w:t>
      </w:r>
      <w:r>
        <w:rPr>
          <w:u w:val="single"/>
        </w:rPr>
        <w:t xml:space="preserve">. </w:t>
      </w:r>
      <w:r w:rsidRPr="00336CBA">
        <w:rPr>
          <w:highlight w:val="green"/>
          <w:u w:val="single"/>
        </w:rPr>
        <w:t xml:space="preserve">This </w:t>
      </w:r>
      <w:r>
        <w:rPr>
          <w:u w:val="single"/>
        </w:rPr>
        <w:t xml:space="preserve">incident temporarily </w:t>
      </w:r>
      <w:r w:rsidRPr="00336CBA">
        <w:rPr>
          <w:highlight w:val="green"/>
          <w:u w:val="single"/>
        </w:rPr>
        <w:t xml:space="preserve">resulted in an </w:t>
      </w:r>
      <w:r w:rsidRPr="00336CBA">
        <w:rPr>
          <w:rStyle w:val="Emphasis"/>
          <w:highlight w:val="green"/>
        </w:rPr>
        <w:t>institutional crisis</w:t>
      </w:r>
      <w:r>
        <w:rPr>
          <w:rStyle w:val="Emphasis"/>
        </w:rPr>
        <w:t xml:space="preserve"> within the ILO supervisory system</w:t>
      </w:r>
      <w:r>
        <w:rPr>
          <w:u w:val="single"/>
        </w:rPr>
        <w:t xml:space="preserve">, </w:t>
      </w:r>
      <w:r w:rsidRPr="00336CBA">
        <w:rPr>
          <w:highlight w:val="green"/>
          <w:u w:val="single"/>
        </w:rPr>
        <w:t>since the ILO’s</w:t>
      </w:r>
      <w:r>
        <w:rPr>
          <w:u w:val="single"/>
        </w:rPr>
        <w:t xml:space="preserve"> tripartite </w:t>
      </w:r>
      <w:r w:rsidRPr="00336CBA">
        <w:rPr>
          <w:highlight w:val="green"/>
          <w:u w:val="single"/>
        </w:rPr>
        <w:t xml:space="preserve">structure </w:t>
      </w:r>
      <w:r>
        <w:rPr>
          <w:u w:val="single"/>
        </w:rPr>
        <w:t xml:space="preserve">which </w:t>
      </w:r>
      <w:r>
        <w:rPr>
          <w:rStyle w:val="Emphasis"/>
        </w:rPr>
        <w:t xml:space="preserve">underlies the constitution of the ILO </w:t>
      </w:r>
      <w:r w:rsidRPr="00336CBA">
        <w:rPr>
          <w:rStyle w:val="Emphasis"/>
          <w:highlight w:val="green"/>
        </w:rPr>
        <w:t>presupposes</w:t>
      </w:r>
      <w:r>
        <w:rPr>
          <w:rStyle w:val="Emphasis"/>
        </w:rPr>
        <w:t xml:space="preserve"> that the three </w:t>
      </w:r>
      <w:r w:rsidRPr="00336CBA">
        <w:rPr>
          <w:rStyle w:val="Emphasis"/>
          <w:highlight w:val="green"/>
        </w:rPr>
        <w:t>constituents cooperate in good faith</w:t>
      </w:r>
      <w:r>
        <w:rPr>
          <w:u w:val="single"/>
        </w:rPr>
        <w:t xml:space="preserve"> within the organisation’s bodies</w:t>
      </w:r>
      <w:r>
        <w:rPr>
          <w:sz w:val="16"/>
        </w:rPr>
        <w:t xml:space="preserve">. An attitude of </w:t>
      </w:r>
      <w:r w:rsidRPr="00336CBA">
        <w:rPr>
          <w:highlight w:val="green"/>
          <w:u w:val="single"/>
        </w:rPr>
        <w:t xml:space="preserve">refusal on the </w:t>
      </w:r>
      <w:r w:rsidRPr="00336CBA">
        <w:rPr>
          <w:rStyle w:val="Emphasis"/>
          <w:highlight w:val="green"/>
        </w:rPr>
        <w:t>part of only one</w:t>
      </w:r>
      <w:r>
        <w:rPr>
          <w:rStyle w:val="Emphasis"/>
        </w:rPr>
        <w:t xml:space="preserve"> of the </w:t>
      </w:r>
      <w:r w:rsidRPr="00336CBA">
        <w:rPr>
          <w:rStyle w:val="Emphasis"/>
          <w:highlight w:val="green"/>
        </w:rPr>
        <w:t>constituents</w:t>
      </w:r>
      <w:r>
        <w:rPr>
          <w:u w:val="single"/>
        </w:rPr>
        <w:t xml:space="preserve"> therefore necessarily </w:t>
      </w:r>
      <w:r w:rsidRPr="00336CBA">
        <w:rPr>
          <w:highlight w:val="green"/>
          <w:u w:val="single"/>
        </w:rPr>
        <w:t xml:space="preserve">brings into question the </w:t>
      </w:r>
      <w:r w:rsidRPr="00336CBA">
        <w:rPr>
          <w:rStyle w:val="Emphasis"/>
          <w:highlight w:val="green"/>
        </w:rPr>
        <w:t>functioning of the ILO</w:t>
      </w:r>
      <w:r>
        <w:rPr>
          <w:rStyle w:val="Emphasis"/>
        </w:rPr>
        <w:t>.</w:t>
      </w:r>
    </w:p>
    <w:p w14:paraId="51760E3A" w14:textId="77777777" w:rsidR="00BF6215" w:rsidRDefault="00BF6215" w:rsidP="00BF6215"/>
    <w:p w14:paraId="390CA867" w14:textId="77777777" w:rsidR="00BF6215" w:rsidRPr="00EB6B9B" w:rsidRDefault="00BF6215" w:rsidP="00BF6215">
      <w:pPr>
        <w:pStyle w:val="Heading4"/>
      </w:pPr>
      <w:r>
        <w:t xml:space="preserve">Scenario 1 is SDGs – </w:t>
      </w:r>
    </w:p>
    <w:p w14:paraId="35A54F62" w14:textId="77777777" w:rsidR="00BF6215" w:rsidRPr="00726A39" w:rsidRDefault="00BF6215" w:rsidP="00BF6215">
      <w:pPr>
        <w:pStyle w:val="Heading4"/>
        <w:rPr>
          <w:bCs/>
        </w:rPr>
      </w:pPr>
      <w:r w:rsidRPr="00726A39">
        <w:rPr>
          <w:bCs/>
          <w:u w:val="single"/>
        </w:rPr>
        <w:t>Harmonizing</w:t>
      </w:r>
      <w:r w:rsidRPr="00726A39">
        <w:rPr>
          <w:bCs/>
        </w:rPr>
        <w:t xml:space="preserve"> international labor standards are key to </w:t>
      </w:r>
      <w:r w:rsidRPr="00726A39">
        <w:rPr>
          <w:bCs/>
          <w:u w:val="single"/>
        </w:rPr>
        <w:t>Sustainable Development Goals</w:t>
      </w:r>
      <w:r w:rsidRPr="00726A39">
        <w:rPr>
          <w:bCs/>
        </w:rPr>
        <w:t xml:space="preserve"> – compliance is </w:t>
      </w:r>
      <w:r w:rsidRPr="00726A39">
        <w:rPr>
          <w:bCs/>
          <w:u w:val="single"/>
        </w:rPr>
        <w:t>key</w:t>
      </w:r>
      <w:r w:rsidRPr="00726A39">
        <w:rPr>
          <w:bCs/>
        </w:rPr>
        <w:t>.</w:t>
      </w:r>
    </w:p>
    <w:p w14:paraId="21E345E2" w14:textId="77777777" w:rsidR="00BF6215" w:rsidRDefault="00BF6215" w:rsidP="00BF6215">
      <w:r>
        <w:rPr>
          <w:rStyle w:val="Style13ptBold"/>
        </w:rPr>
        <w:t>ILO 15</w:t>
      </w:r>
      <w:r>
        <w:t xml:space="preserve"> [International Labor Organization; The International Labour Organization is a United Nations agency whose mandate is to advance social and economic justice through setting international labour standards. Founded in October 1919 under the League of Nations, it is the first and oldest specialised agency of the UN; “The benefits of International Labour Standards,” No date stated but most recent event cited is 2015, </w:t>
      </w:r>
      <w:hyperlink r:id="rId11" w:history="1">
        <w:r>
          <w:rPr>
            <w:rStyle w:val="Hyperlink"/>
            <w:color w:val="000000"/>
          </w:rPr>
          <w:t>https://www.ilo.org/global/standards/introduction-to-international-labour-standards/the-benefits-of-international-labour-standards/lang--en/index.htm</w:t>
        </w:r>
      </w:hyperlink>
      <w:r>
        <w:t xml:space="preserve">] Justin </w:t>
      </w:r>
    </w:p>
    <w:p w14:paraId="26FCBC6E" w14:textId="77777777" w:rsidR="00BF6215" w:rsidRDefault="00BF6215" w:rsidP="00BF6215">
      <w:pPr>
        <w:rPr>
          <w:u w:val="single"/>
        </w:rPr>
      </w:pPr>
      <w:r>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Pr>
          <w:u w:val="single"/>
        </w:rPr>
        <w:t xml:space="preserve">economic development is not undertaken for its own sake, but to </w:t>
      </w:r>
      <w:r>
        <w:rPr>
          <w:rStyle w:val="Emphasis"/>
        </w:rPr>
        <w:t>improve the lives of human beings</w:t>
      </w:r>
      <w:r>
        <w:rPr>
          <w:u w:val="single"/>
        </w:rPr>
        <w:t xml:space="preserve">. </w:t>
      </w:r>
      <w:r w:rsidRPr="00DF6040">
        <w:rPr>
          <w:u w:val="single"/>
        </w:rPr>
        <w:t xml:space="preserve">International </w:t>
      </w:r>
      <w:r w:rsidRPr="00336CBA">
        <w:rPr>
          <w:rStyle w:val="Emphasis"/>
          <w:highlight w:val="green"/>
        </w:rPr>
        <w:t>labour standards</w:t>
      </w:r>
      <w:r>
        <w:rPr>
          <w:sz w:val="16"/>
        </w:rPr>
        <w:t xml:space="preserve"> are there to </w:t>
      </w:r>
      <w:r>
        <w:rPr>
          <w:u w:val="single"/>
        </w:rPr>
        <w:t xml:space="preserve">ensure that it remains focused on </w:t>
      </w:r>
      <w:r>
        <w:rPr>
          <w:rStyle w:val="Emphasis"/>
        </w:rPr>
        <w:t>improving the life</w:t>
      </w:r>
      <w:r>
        <w:rPr>
          <w:u w:val="single"/>
        </w:rPr>
        <w:t xml:space="preserve"> and </w:t>
      </w:r>
      <w:r>
        <w:rPr>
          <w:rStyle w:val="Emphasis"/>
        </w:rPr>
        <w:t>dignity</w:t>
      </w:r>
      <w:r>
        <w:rPr>
          <w:u w:val="single"/>
        </w:rPr>
        <w:t xml:space="preserve"> of </w:t>
      </w:r>
      <w:r>
        <w:rPr>
          <w:rStyle w:val="Emphasis"/>
        </w:rPr>
        <w:t>men and women</w:t>
      </w:r>
      <w:r>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Pr>
          <w:u w:val="single"/>
        </w:rPr>
        <w:t xml:space="preserve">Decent work is not merely an objective, it </w:t>
      </w:r>
      <w:r w:rsidRPr="00336CBA">
        <w:rPr>
          <w:highlight w:val="green"/>
          <w:u w:val="single"/>
        </w:rPr>
        <w:t xml:space="preserve">is a </w:t>
      </w:r>
      <w:r w:rsidRPr="00336CBA">
        <w:rPr>
          <w:rStyle w:val="Emphasis"/>
          <w:highlight w:val="green"/>
        </w:rPr>
        <w:t>means of achieving</w:t>
      </w:r>
      <w:r>
        <w:rPr>
          <w:u w:val="single"/>
        </w:rPr>
        <w:t xml:space="preserve"> the specific </w:t>
      </w:r>
      <w:r>
        <w:rPr>
          <w:rStyle w:val="Emphasis"/>
        </w:rPr>
        <w:t>targets of the new international programme</w:t>
      </w:r>
      <w:r>
        <w:rPr>
          <w:u w:val="single"/>
        </w:rPr>
        <w:t xml:space="preserve"> of </w:t>
      </w:r>
      <w:r w:rsidRPr="00336CBA">
        <w:rPr>
          <w:rStyle w:val="Emphasis"/>
          <w:sz w:val="24"/>
          <w:highlight w:val="green"/>
        </w:rPr>
        <w:t>sustainable development</w:t>
      </w:r>
      <w:r>
        <w:rPr>
          <w:sz w:val="16"/>
        </w:rPr>
        <w:t xml:space="preserve">. At the United Nations General Assembly in September 2015, </w:t>
      </w:r>
      <w:r w:rsidRPr="00336CBA">
        <w:rPr>
          <w:rStyle w:val="Emphasis"/>
          <w:highlight w:val="green"/>
        </w:rPr>
        <w:t>decent</w:t>
      </w:r>
      <w:r w:rsidRPr="00336CBA">
        <w:rPr>
          <w:highlight w:val="green"/>
          <w:u w:val="single"/>
        </w:rPr>
        <w:t xml:space="preserve"> work</w:t>
      </w:r>
      <w:r>
        <w:rPr>
          <w:u w:val="single"/>
        </w:rPr>
        <w:t xml:space="preserve"> and the </w:t>
      </w:r>
      <w:r>
        <w:rPr>
          <w:rStyle w:val="Emphasis"/>
        </w:rPr>
        <w:t>four pillars of the Decent Work Agenda</w:t>
      </w:r>
      <w:r>
        <w:rPr>
          <w:u w:val="single"/>
        </w:rPr>
        <w:t xml:space="preserve"> – </w:t>
      </w:r>
      <w:r>
        <w:rPr>
          <w:rStyle w:val="Emphasis"/>
        </w:rPr>
        <w:t>employment creation</w:t>
      </w:r>
      <w:r>
        <w:rPr>
          <w:u w:val="single"/>
        </w:rPr>
        <w:t xml:space="preserve">, </w:t>
      </w:r>
      <w:r>
        <w:rPr>
          <w:rStyle w:val="Emphasis"/>
        </w:rPr>
        <w:t>social protection</w:t>
      </w:r>
      <w:r>
        <w:rPr>
          <w:u w:val="single"/>
        </w:rPr>
        <w:t xml:space="preserve">, </w:t>
      </w:r>
      <w:r>
        <w:rPr>
          <w:rStyle w:val="Emphasis"/>
        </w:rPr>
        <w:t>rights at work</w:t>
      </w:r>
      <w:r>
        <w:rPr>
          <w:u w:val="single"/>
        </w:rPr>
        <w:t xml:space="preserve"> and </w:t>
      </w:r>
      <w:r>
        <w:rPr>
          <w:rStyle w:val="Emphasis"/>
        </w:rPr>
        <w:t>social dialogue</w:t>
      </w:r>
      <w:r>
        <w:rPr>
          <w:u w:val="single"/>
        </w:rPr>
        <w:t xml:space="preserve"> – </w:t>
      </w:r>
      <w:r w:rsidRPr="00336CBA">
        <w:rPr>
          <w:highlight w:val="green"/>
          <w:u w:val="single"/>
        </w:rPr>
        <w:t>became</w:t>
      </w:r>
      <w:r>
        <w:rPr>
          <w:u w:val="single"/>
        </w:rPr>
        <w:t xml:space="preserve"> the </w:t>
      </w:r>
      <w:r w:rsidRPr="00336CBA">
        <w:rPr>
          <w:rStyle w:val="Emphasis"/>
          <w:highlight w:val="green"/>
        </w:rPr>
        <w:t>central</w:t>
      </w:r>
      <w:r>
        <w:rPr>
          <w:rStyle w:val="Emphasis"/>
        </w:rPr>
        <w:t xml:space="preserve"> elements </w:t>
      </w:r>
      <w:r w:rsidRPr="00336CBA">
        <w:rPr>
          <w:rStyle w:val="Emphasis"/>
          <w:highlight w:val="green"/>
        </w:rPr>
        <w:t xml:space="preserve">of </w:t>
      </w:r>
      <w:r w:rsidRPr="00DF6040">
        <w:rPr>
          <w:rStyle w:val="Emphasis"/>
        </w:rPr>
        <w:t xml:space="preserve">the new </w:t>
      </w:r>
      <w:r w:rsidRPr="00336CBA">
        <w:rPr>
          <w:rStyle w:val="Emphasis"/>
          <w:sz w:val="24"/>
          <w:highlight w:val="green"/>
        </w:rPr>
        <w:t xml:space="preserve">Sustainable Development </w:t>
      </w:r>
      <w:r w:rsidRPr="00DF6040">
        <w:rPr>
          <w:rStyle w:val="Emphasis"/>
          <w:sz w:val="24"/>
        </w:rPr>
        <w:t>Agenda</w:t>
      </w:r>
      <w:r>
        <w:rPr>
          <w:sz w:val="24"/>
          <w:u w:val="single"/>
        </w:rPr>
        <w:t xml:space="preserve"> </w:t>
      </w:r>
      <w:r>
        <w:rPr>
          <w:u w:val="single"/>
        </w:rPr>
        <w:t>2030</w:t>
      </w:r>
      <w:r>
        <w:rPr>
          <w:sz w:val="16"/>
        </w:rPr>
        <w:t xml:space="preserve"> . Goal 8 of the 2030 Agenda </w:t>
      </w:r>
      <w:r>
        <w:rPr>
          <w:u w:val="single"/>
        </w:rPr>
        <w:t xml:space="preserve">calls for the </w:t>
      </w:r>
      <w:r>
        <w:rPr>
          <w:rStyle w:val="Emphasis"/>
        </w:rPr>
        <w:t>promotion of sustained, inclusive and sustainable economic growth</w:t>
      </w:r>
      <w:r>
        <w:rPr>
          <w:sz w:val="16"/>
        </w:rPr>
        <w:t xml:space="preserve">, </w:t>
      </w:r>
      <w:r>
        <w:rPr>
          <w:u w:val="single"/>
        </w:rPr>
        <w:t>full and productive employment and decent work for all</w:t>
      </w:r>
      <w:r>
        <w:rPr>
          <w:sz w:val="16"/>
        </w:rPr>
        <w:t xml:space="preserve">. Moreover, </w:t>
      </w:r>
      <w:r>
        <w:rPr>
          <w:u w:val="single"/>
        </w:rPr>
        <w:t>the principal elements of decent work are broadly incorporated into the targets of a large number of the 16 Goals of the United Nations new vision of development.</w:t>
      </w:r>
      <w:r>
        <w:rPr>
          <w:sz w:val="16"/>
        </w:rPr>
        <w:t xml:space="preserve"> An </w:t>
      </w:r>
      <w:r>
        <w:rPr>
          <w:u w:val="single"/>
        </w:rPr>
        <w:t xml:space="preserve">international legal framework for fair and stable globalization </w:t>
      </w:r>
      <w:r w:rsidRPr="00336CBA">
        <w:rPr>
          <w:highlight w:val="green"/>
          <w:u w:val="single"/>
        </w:rPr>
        <w:t>Achieving</w:t>
      </w:r>
      <w:r>
        <w:rPr>
          <w:u w:val="single"/>
        </w:rPr>
        <w:t xml:space="preserve"> the goal of </w:t>
      </w:r>
      <w:r w:rsidRPr="00336CBA">
        <w:rPr>
          <w:highlight w:val="green"/>
          <w:u w:val="single"/>
        </w:rPr>
        <w:t>decent work</w:t>
      </w:r>
      <w:r>
        <w:rPr>
          <w:u w:val="single"/>
        </w:rPr>
        <w:t xml:space="preserve"> in the globalized economy </w:t>
      </w:r>
      <w:r w:rsidRPr="00336CBA">
        <w:rPr>
          <w:rStyle w:val="Emphasis"/>
          <w:highlight w:val="green"/>
        </w:rPr>
        <w:t>requires action</w:t>
      </w:r>
      <w:r>
        <w:rPr>
          <w:rStyle w:val="Emphasis"/>
        </w:rPr>
        <w:t xml:space="preserve"> at the international level</w:t>
      </w:r>
      <w:r>
        <w:rPr>
          <w:u w:val="single"/>
        </w:rPr>
        <w:t>. The world community is responding to this challenge in part by developing international legal instruments</w:t>
      </w:r>
      <w:r>
        <w:rPr>
          <w:sz w:val="16"/>
        </w:rPr>
        <w:t xml:space="preserve"> on trade, finance, the environment, human rights and labour. </w:t>
      </w:r>
      <w:r w:rsidRPr="00336CBA">
        <w:rPr>
          <w:highlight w:val="green"/>
          <w:u w:val="single"/>
        </w:rPr>
        <w:t>The ILO</w:t>
      </w:r>
      <w:r>
        <w:rPr>
          <w:u w:val="single"/>
        </w:rPr>
        <w:t xml:space="preserve"> contributes to this legal framework by elaborating and </w:t>
      </w:r>
      <w:r w:rsidRPr="00336CBA">
        <w:rPr>
          <w:highlight w:val="green"/>
          <w:u w:val="single"/>
        </w:rPr>
        <w:t>promot</w:t>
      </w:r>
      <w:r>
        <w:rPr>
          <w:u w:val="single"/>
        </w:rPr>
        <w:t xml:space="preserve">ing </w:t>
      </w:r>
      <w:r w:rsidRPr="00DF6040">
        <w:rPr>
          <w:rStyle w:val="Emphasis"/>
        </w:rPr>
        <w:t xml:space="preserve">international labour </w:t>
      </w:r>
      <w:r w:rsidRPr="00336CBA">
        <w:rPr>
          <w:rStyle w:val="Emphasis"/>
          <w:highlight w:val="green"/>
        </w:rPr>
        <w:t>standards</w:t>
      </w:r>
      <w:r w:rsidRPr="00336CBA">
        <w:rPr>
          <w:highlight w:val="green"/>
          <w:u w:val="single"/>
        </w:rPr>
        <w:t xml:space="preserve"> aimed at</w:t>
      </w:r>
      <w:r>
        <w:rPr>
          <w:u w:val="single"/>
        </w:rPr>
        <w:t xml:space="preserve"> making sure that </w:t>
      </w:r>
      <w:r>
        <w:rPr>
          <w:rStyle w:val="Emphasis"/>
        </w:rPr>
        <w:t xml:space="preserve">economic </w:t>
      </w:r>
      <w:r w:rsidRPr="00336CBA">
        <w:rPr>
          <w:rStyle w:val="Emphasis"/>
          <w:highlight w:val="green"/>
        </w:rPr>
        <w:t>growth and development</w:t>
      </w:r>
      <w:r>
        <w:rPr>
          <w:u w:val="single"/>
        </w:rPr>
        <w:t xml:space="preserve"> go </w:t>
      </w:r>
      <w:r>
        <w:rPr>
          <w:rStyle w:val="Emphasis"/>
        </w:rPr>
        <w:t>hand-in-hand with the creation of decent work</w:t>
      </w:r>
      <w:r>
        <w:rPr>
          <w:u w:val="single"/>
        </w:rPr>
        <w:t xml:space="preserve">. The </w:t>
      </w:r>
      <w:r>
        <w:rPr>
          <w:rStyle w:val="Emphasis"/>
        </w:rPr>
        <w:t>ILO’s unique tripartite structure</w:t>
      </w:r>
      <w:r>
        <w:rPr>
          <w:u w:val="single"/>
        </w:rPr>
        <w:t xml:space="preserve"> ensures that these </w:t>
      </w:r>
      <w:r>
        <w:rPr>
          <w:rStyle w:val="Emphasis"/>
        </w:rPr>
        <w:t>standards are backed</w:t>
      </w:r>
      <w:r>
        <w:rPr>
          <w:rStyle w:val="StyleUnderline"/>
          <w:sz w:val="16"/>
        </w:rPr>
        <w:t xml:space="preserve"> by governments, employers and workers alike. </w:t>
      </w:r>
      <w:r>
        <w:rPr>
          <w:u w:val="single"/>
        </w:rPr>
        <w:t xml:space="preserve">International labour standards therefore lay down the basic </w:t>
      </w:r>
      <w:r>
        <w:rPr>
          <w:rStyle w:val="Emphasis"/>
        </w:rPr>
        <w:t>minimum social standards agreed upon by all the players</w:t>
      </w:r>
      <w:r>
        <w:rPr>
          <w:rStyle w:val="StyleUnderline"/>
          <w:sz w:val="16"/>
        </w:rPr>
        <w:t xml:space="preserve"> in the global economy</w:t>
      </w:r>
      <w:r>
        <w:rPr>
          <w:sz w:val="16"/>
        </w:rPr>
        <w:t xml:space="preserve">. A level playing field An </w:t>
      </w:r>
      <w:r>
        <w:rPr>
          <w:u w:val="single"/>
        </w:rPr>
        <w:t xml:space="preserve">international legal framework on </w:t>
      </w:r>
      <w:r>
        <w:rPr>
          <w:rStyle w:val="Emphasis"/>
        </w:rPr>
        <w:t>social standards ensures a level playing field in the global economy</w:t>
      </w:r>
      <w:r>
        <w:rPr>
          <w:u w:val="single"/>
        </w:rPr>
        <w:t xml:space="preserve">. It </w:t>
      </w:r>
      <w:r w:rsidRPr="00336CBA">
        <w:rPr>
          <w:highlight w:val="green"/>
          <w:u w:val="single"/>
        </w:rPr>
        <w:t xml:space="preserve">helps </w:t>
      </w:r>
      <w:r w:rsidRPr="00336CBA">
        <w:rPr>
          <w:rStyle w:val="Emphasis"/>
          <w:highlight w:val="green"/>
        </w:rPr>
        <w:t>governments</w:t>
      </w:r>
      <w:r>
        <w:rPr>
          <w:u w:val="single"/>
        </w:rPr>
        <w:t xml:space="preserve"> and </w:t>
      </w:r>
      <w:r>
        <w:rPr>
          <w:rStyle w:val="Emphasis"/>
        </w:rPr>
        <w:t>employers</w:t>
      </w:r>
      <w:r>
        <w:rPr>
          <w:u w:val="single"/>
        </w:rPr>
        <w:t xml:space="preserve"> to </w:t>
      </w:r>
      <w:r w:rsidRPr="00336CBA">
        <w:rPr>
          <w:highlight w:val="green"/>
          <w:u w:val="single"/>
        </w:rPr>
        <w:t>avoid</w:t>
      </w:r>
      <w:r>
        <w:rPr>
          <w:u w:val="single"/>
        </w:rPr>
        <w:t xml:space="preserve"> the </w:t>
      </w:r>
      <w:r>
        <w:rPr>
          <w:rStyle w:val="Emphasis"/>
        </w:rPr>
        <w:t>temptation</w:t>
      </w:r>
      <w:r>
        <w:rPr>
          <w:u w:val="single"/>
        </w:rPr>
        <w:t xml:space="preserve"> of </w:t>
      </w:r>
      <w:r w:rsidRPr="00336CBA">
        <w:rPr>
          <w:highlight w:val="green"/>
          <w:u w:val="single"/>
        </w:rPr>
        <w:t xml:space="preserve">lowering </w:t>
      </w:r>
      <w:r w:rsidRPr="00DF6040">
        <w:rPr>
          <w:rStyle w:val="Emphasis"/>
        </w:rPr>
        <w:t xml:space="preserve">labour </w:t>
      </w:r>
      <w:r w:rsidRPr="00336CBA">
        <w:rPr>
          <w:rStyle w:val="Emphasis"/>
          <w:highlight w:val="green"/>
        </w:rPr>
        <w:t xml:space="preserve">standards in </w:t>
      </w:r>
      <w:r w:rsidRPr="00DF6040">
        <w:rPr>
          <w:rStyle w:val="Emphasis"/>
        </w:rPr>
        <w:t>the hope that this could give them a greater comparative</w:t>
      </w:r>
      <w:r>
        <w:rPr>
          <w:rStyle w:val="Emphasis"/>
        </w:rPr>
        <w:t xml:space="preserve"> </w:t>
      </w:r>
      <w:r w:rsidRPr="00336CBA">
        <w:rPr>
          <w:rStyle w:val="Emphasis"/>
          <w:highlight w:val="green"/>
        </w:rPr>
        <w:t>advantage</w:t>
      </w:r>
      <w:r>
        <w:rPr>
          <w:sz w:val="16"/>
        </w:rPr>
        <w:t xml:space="preserve"> in inter- national trade. In the long run, such practices do not benefit anyone. </w:t>
      </w:r>
      <w:r>
        <w:rPr>
          <w:u w:val="single"/>
        </w:rPr>
        <w:t xml:space="preserve">Lowering labour standards can </w:t>
      </w:r>
      <w:r>
        <w:rPr>
          <w:rStyle w:val="Emphasis"/>
        </w:rPr>
        <w:t>encourage the spread of low-wage</w:t>
      </w:r>
      <w:r>
        <w:rPr>
          <w:u w:val="single"/>
        </w:rPr>
        <w:t>, low-skill and high-</w:t>
      </w:r>
      <w:r>
        <w:rPr>
          <w:rStyle w:val="Emphasis"/>
        </w:rPr>
        <w:t>turnover industries</w:t>
      </w:r>
      <w:r>
        <w:rPr>
          <w:u w:val="single"/>
        </w:rPr>
        <w:t xml:space="preserve"> and prevent a country from developing more stable high</w:t>
      </w:r>
      <w:r>
        <w:rPr>
          <w:rStyle w:val="Emphasis"/>
        </w:rPr>
        <w:t>-skilled employment</w:t>
      </w:r>
      <w:r>
        <w:rPr>
          <w:u w:val="single"/>
        </w:rPr>
        <w:t>, while</w:t>
      </w:r>
      <w:r>
        <w:rPr>
          <w:rStyle w:val="StyleUnderline"/>
          <w:sz w:val="16"/>
        </w:rPr>
        <w:t xml:space="preserve"> at the same time </w:t>
      </w:r>
      <w:r>
        <w:rPr>
          <w:u w:val="single"/>
        </w:rPr>
        <w:t>slowing the economic growth of trade partners</w:t>
      </w:r>
      <w:r>
        <w:rPr>
          <w:rStyle w:val="StyleUnderline"/>
          <w:sz w:val="16"/>
        </w:rPr>
        <w:t>.</w:t>
      </w:r>
      <w:r>
        <w:rPr>
          <w:sz w:val="16"/>
        </w:rPr>
        <w:t xml:space="preserve"> Because </w:t>
      </w:r>
      <w:r w:rsidRPr="00DF6040">
        <w:rPr>
          <w:u w:val="single"/>
        </w:rPr>
        <w:t xml:space="preserve">international labour standards are </w:t>
      </w:r>
      <w:r w:rsidRPr="00336CBA">
        <w:rPr>
          <w:rStyle w:val="Emphasis"/>
          <w:highlight w:val="green"/>
        </w:rPr>
        <w:t>minimum standards</w:t>
      </w:r>
      <w:r w:rsidRPr="00336CBA">
        <w:rPr>
          <w:highlight w:val="green"/>
          <w:u w:val="single"/>
        </w:rPr>
        <w:t xml:space="preserve"> adopted</w:t>
      </w:r>
      <w:r>
        <w:rPr>
          <w:u w:val="single"/>
        </w:rPr>
        <w:t xml:space="preserve"> by governments and the social partners, it is in everyone’s interest to </w:t>
      </w:r>
      <w:r>
        <w:rPr>
          <w:rStyle w:val="Emphasis"/>
        </w:rPr>
        <w:t xml:space="preserve">see these rules applied </w:t>
      </w:r>
      <w:r w:rsidRPr="00336CBA">
        <w:rPr>
          <w:rStyle w:val="Emphasis"/>
          <w:highlight w:val="green"/>
        </w:rPr>
        <w:t>across the board</w:t>
      </w:r>
      <w:r>
        <w:rPr>
          <w:u w:val="single"/>
        </w:rPr>
        <w:t xml:space="preserve">, so that those who do not put them into </w:t>
      </w:r>
      <w:r>
        <w:rPr>
          <w:rStyle w:val="Emphasis"/>
        </w:rPr>
        <w:t>practice do not undermine the efforts of those who do</w:t>
      </w:r>
      <w:r>
        <w:rPr>
          <w:rStyle w:val="StyleUnderline"/>
          <w:sz w:val="16"/>
        </w:rPr>
        <w:t>.</w:t>
      </w:r>
      <w:r>
        <w:rPr>
          <w:sz w:val="16"/>
        </w:rPr>
        <w:t xml:space="preserve"> A means of improving economic performance </w:t>
      </w:r>
      <w:r>
        <w:rPr>
          <w:u w:val="single"/>
        </w:rPr>
        <w:t>International labour standards have been sometimes perceived as being costly and therefore hindering economic development</w:t>
      </w:r>
      <w:r>
        <w:rPr>
          <w:sz w:val="16"/>
        </w:rPr>
        <w:t xml:space="preserve">. However, a growing body of </w:t>
      </w:r>
      <w:r>
        <w:rPr>
          <w:u w:val="single"/>
        </w:rPr>
        <w:t xml:space="preserve">research has indicated that compliance with </w:t>
      </w:r>
      <w:r w:rsidRPr="00DF6040">
        <w:rPr>
          <w:u w:val="single"/>
        </w:rPr>
        <w:t xml:space="preserve">international labour standards </w:t>
      </w:r>
      <w:r w:rsidRPr="00336CBA">
        <w:rPr>
          <w:highlight w:val="green"/>
          <w:u w:val="single"/>
        </w:rPr>
        <w:t>is</w:t>
      </w:r>
      <w:r>
        <w:rPr>
          <w:u w:val="single"/>
        </w:rPr>
        <w:t xml:space="preserve"> often </w:t>
      </w:r>
      <w:r w:rsidRPr="00336CBA">
        <w:rPr>
          <w:rStyle w:val="Emphasis"/>
          <w:highlight w:val="green"/>
        </w:rPr>
        <w:t xml:space="preserve">accompanied by </w:t>
      </w:r>
      <w:r>
        <w:rPr>
          <w:rStyle w:val="Emphasis"/>
        </w:rPr>
        <w:t xml:space="preserve">improvements in </w:t>
      </w:r>
      <w:r w:rsidRPr="00336CBA">
        <w:rPr>
          <w:rStyle w:val="Emphasis"/>
          <w:highlight w:val="green"/>
        </w:rPr>
        <w:t xml:space="preserve">productivity </w:t>
      </w:r>
      <w:r>
        <w:rPr>
          <w:rStyle w:val="Emphasis"/>
        </w:rPr>
        <w:t>and economic performance</w:t>
      </w:r>
      <w:r>
        <w:rPr>
          <w:rStyle w:val="StyleUnderline"/>
          <w:sz w:val="16"/>
        </w:rPr>
        <w:t>.</w:t>
      </w:r>
      <w:r>
        <w:rPr>
          <w:sz w:val="16"/>
        </w:rPr>
        <w:t xml:space="preserve"> Minimum wage and working-time standards, and </w:t>
      </w:r>
      <w:r>
        <w:rPr>
          <w:u w:val="single"/>
        </w:rPr>
        <w:t xml:space="preserve">respect for </w:t>
      </w:r>
      <w:r w:rsidRPr="00336CBA">
        <w:rPr>
          <w:highlight w:val="green"/>
          <w:u w:val="single"/>
        </w:rPr>
        <w:t>equality</w:t>
      </w:r>
      <w:r>
        <w:rPr>
          <w:u w:val="single"/>
        </w:rPr>
        <w:t xml:space="preserve">, can </w:t>
      </w:r>
      <w:r w:rsidRPr="00336CBA">
        <w:rPr>
          <w:rStyle w:val="Emphasis"/>
          <w:highlight w:val="green"/>
        </w:rPr>
        <w:t>translate</w:t>
      </w:r>
      <w:r w:rsidRPr="00336CBA">
        <w:rPr>
          <w:highlight w:val="green"/>
          <w:u w:val="single"/>
        </w:rPr>
        <w:t xml:space="preserve"> into</w:t>
      </w:r>
      <w:r>
        <w:rPr>
          <w:u w:val="single"/>
        </w:rPr>
        <w:t xml:space="preserve"> greater satisfaction and </w:t>
      </w:r>
      <w:r w:rsidRPr="00DF6040">
        <w:rPr>
          <w:rStyle w:val="Emphasis"/>
        </w:rPr>
        <w:t xml:space="preserve">improved </w:t>
      </w:r>
      <w:r w:rsidRPr="00336CBA">
        <w:rPr>
          <w:rStyle w:val="Emphasis"/>
          <w:highlight w:val="green"/>
        </w:rPr>
        <w:t>performance</w:t>
      </w:r>
      <w:r>
        <w:rPr>
          <w:u w:val="single"/>
        </w:rPr>
        <w:t xml:space="preserve"> for workers and reduced staff turnover</w:t>
      </w:r>
      <w:r>
        <w:rPr>
          <w:sz w:val="16"/>
        </w:rPr>
        <w:t xml:space="preserve">. Investment in vocational training can result in a better trained workforce and higher employment levels. Safety </w:t>
      </w:r>
      <w:r>
        <w:rPr>
          <w:u w:val="single"/>
        </w:rPr>
        <w:t xml:space="preserve">standards can reduce costly accidents and expenditure on health care. Employment protection can encourage workers to take risks and to innovate. </w:t>
      </w:r>
      <w:r w:rsidRPr="00336CBA">
        <w:rPr>
          <w:highlight w:val="green"/>
          <w:u w:val="single"/>
        </w:rPr>
        <w:t xml:space="preserve">Social </w:t>
      </w:r>
      <w:r w:rsidRPr="00336CBA">
        <w:rPr>
          <w:rStyle w:val="Emphasis"/>
          <w:highlight w:val="green"/>
        </w:rPr>
        <w:t>protection</w:t>
      </w:r>
      <w:r>
        <w:rPr>
          <w:sz w:val="16"/>
        </w:rPr>
        <w:t xml:space="preserve">, such as unemployment schemes, </w:t>
      </w:r>
      <w:r>
        <w:rPr>
          <w:u w:val="single"/>
        </w:rPr>
        <w:t xml:space="preserve">and active labour market policies can </w:t>
      </w:r>
      <w:r w:rsidRPr="00336CBA">
        <w:rPr>
          <w:rStyle w:val="Emphasis"/>
          <w:highlight w:val="green"/>
        </w:rPr>
        <w:t>facilitate</w:t>
      </w:r>
      <w:r>
        <w:rPr>
          <w:rStyle w:val="Emphasis"/>
        </w:rPr>
        <w:t xml:space="preserve"> labour market flexibility, and make economic </w:t>
      </w:r>
      <w:r w:rsidRPr="00336CBA">
        <w:rPr>
          <w:rStyle w:val="Emphasis"/>
          <w:highlight w:val="green"/>
        </w:rPr>
        <w:t>liberalization and privatization</w:t>
      </w:r>
      <w:r>
        <w:rPr>
          <w:rStyle w:val="Emphasis"/>
        </w:rPr>
        <w:t xml:space="preserve"> sustainable</w:t>
      </w:r>
      <w:r>
        <w:rPr>
          <w:u w:val="single"/>
        </w:rPr>
        <w:t xml:space="preserve"> and more acceptable</w:t>
      </w:r>
      <w:r>
        <w:rPr>
          <w:sz w:val="16"/>
        </w:rPr>
        <w:t xml:space="preserve"> to the public. </w:t>
      </w:r>
      <w:r w:rsidRPr="00336CBA">
        <w:rPr>
          <w:highlight w:val="green"/>
          <w:u w:val="single"/>
        </w:rPr>
        <w:t>Freedom of association and collective bargaining</w:t>
      </w:r>
      <w:r>
        <w:rPr>
          <w:u w:val="single"/>
        </w:rPr>
        <w:t xml:space="preserve"> can </w:t>
      </w:r>
      <w:r w:rsidRPr="00336CBA">
        <w:rPr>
          <w:highlight w:val="green"/>
          <w:u w:val="single"/>
        </w:rPr>
        <w:t>lead to better labour</w:t>
      </w:r>
      <w:r>
        <w:rPr>
          <w:u w:val="single"/>
        </w:rPr>
        <w:t>–management consultation and cooperation, thereby improving working conditions</w:t>
      </w:r>
      <w:r>
        <w:rPr>
          <w:sz w:val="16"/>
        </w:rPr>
        <w:t xml:space="preserve">, reducing the number of costly labour conflicts and enhancing social stability. </w:t>
      </w:r>
      <w:r>
        <w:rPr>
          <w:u w:val="single"/>
        </w:rPr>
        <w:t xml:space="preserve">The </w:t>
      </w:r>
      <w:r>
        <w:rPr>
          <w:rStyle w:val="Emphasis"/>
        </w:rPr>
        <w:t xml:space="preserve">beneficial </w:t>
      </w:r>
      <w:r w:rsidRPr="00336CBA">
        <w:rPr>
          <w:rStyle w:val="Emphasis"/>
          <w:highlight w:val="green"/>
        </w:rPr>
        <w:t>effects</w:t>
      </w:r>
      <w:r>
        <w:rPr>
          <w:u w:val="single"/>
        </w:rPr>
        <w:t xml:space="preserve"> of </w:t>
      </w:r>
      <w:r>
        <w:rPr>
          <w:rStyle w:val="Emphasis"/>
        </w:rPr>
        <w:t>labour standards</w:t>
      </w:r>
      <w:r>
        <w:rPr>
          <w:u w:val="single"/>
        </w:rPr>
        <w:t xml:space="preserve"> do </w:t>
      </w:r>
      <w:r w:rsidRPr="00336CBA">
        <w:rPr>
          <w:highlight w:val="green"/>
          <w:u w:val="single"/>
        </w:rPr>
        <w:t>not</w:t>
      </w:r>
      <w:r>
        <w:rPr>
          <w:u w:val="single"/>
        </w:rPr>
        <w:t xml:space="preserve"> go </w:t>
      </w:r>
      <w:r w:rsidRPr="00336CBA">
        <w:rPr>
          <w:rStyle w:val="Emphasis"/>
          <w:highlight w:val="green"/>
        </w:rPr>
        <w:t>unnoticed by foreign investors</w:t>
      </w:r>
      <w:r>
        <w:rPr>
          <w:sz w:val="16"/>
        </w:rPr>
        <w:t xml:space="preserve">. Studies have shown that </w:t>
      </w:r>
      <w:r>
        <w:rPr>
          <w:u w:val="single"/>
        </w:rPr>
        <w:t xml:space="preserve">in their criteria for </w:t>
      </w:r>
      <w:r>
        <w:rPr>
          <w:rStyle w:val="Emphasis"/>
        </w:rPr>
        <w:t>choosing countries in which to invest</w:t>
      </w:r>
      <w:r>
        <w:rPr>
          <w:u w:val="single"/>
        </w:rPr>
        <w:t xml:space="preserve">, foreign investors </w:t>
      </w:r>
      <w:r>
        <w:rPr>
          <w:rStyle w:val="Emphasis"/>
        </w:rPr>
        <w:t>rank workforce quality</w:t>
      </w:r>
      <w:r>
        <w:rPr>
          <w:u w:val="single"/>
        </w:rPr>
        <w:t xml:space="preserve"> and </w:t>
      </w:r>
      <w:r>
        <w:rPr>
          <w:rStyle w:val="Emphasis"/>
        </w:rPr>
        <w:t>political</w:t>
      </w:r>
      <w:r>
        <w:rPr>
          <w:u w:val="single"/>
        </w:rPr>
        <w:t xml:space="preserve"> and </w:t>
      </w:r>
      <w:r>
        <w:rPr>
          <w:rStyle w:val="Emphasis"/>
        </w:rPr>
        <w:t>social stability</w:t>
      </w:r>
      <w:r>
        <w:rPr>
          <w:u w:val="single"/>
        </w:rPr>
        <w:t xml:space="preserve"> above </w:t>
      </w:r>
      <w:r>
        <w:rPr>
          <w:rStyle w:val="Emphasis"/>
        </w:rPr>
        <w:t>low labour</w:t>
      </w:r>
      <w:r>
        <w:rPr>
          <w:u w:val="single"/>
        </w:rPr>
        <w:t xml:space="preserve"> </w:t>
      </w:r>
      <w:r>
        <w:rPr>
          <w:rStyle w:val="Emphasis"/>
        </w:rPr>
        <w:t>costs</w:t>
      </w:r>
      <w:r>
        <w:rPr>
          <w:sz w:val="16"/>
        </w:rPr>
        <w:t xml:space="preserve">. At the same time, </w:t>
      </w:r>
      <w:r>
        <w:rPr>
          <w:u w:val="single"/>
        </w:rPr>
        <w:t xml:space="preserve">there is little evidence that </w:t>
      </w:r>
      <w:r>
        <w:rPr>
          <w:rStyle w:val="Emphasis"/>
        </w:rPr>
        <w:t>countries which do not respect labour standards</w:t>
      </w:r>
      <w:r>
        <w:rPr>
          <w:u w:val="single"/>
        </w:rPr>
        <w:t xml:space="preserve"> are </w:t>
      </w:r>
      <w:r>
        <w:rPr>
          <w:rStyle w:val="Emphasis"/>
        </w:rPr>
        <w:t>more competitive in the global economy</w:t>
      </w:r>
      <w:r>
        <w:rPr>
          <w:u w:val="single"/>
        </w:rPr>
        <w:t>. International labour standards not only respond to changes in the world of work for the protection of workers, but also take into account the needs of sustainable enterprises</w:t>
      </w:r>
      <w:r>
        <w:rPr>
          <w:rStyle w:val="StyleUnderline"/>
          <w:sz w:val="16"/>
        </w:rPr>
        <w:t>.</w:t>
      </w:r>
      <w:r>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Pr>
          <w:u w:val="single"/>
        </w:rPr>
        <w:t xml:space="preserve">Economic </w:t>
      </w:r>
      <w:r w:rsidRPr="00336CBA">
        <w:rPr>
          <w:highlight w:val="green"/>
          <w:u w:val="single"/>
        </w:rPr>
        <w:t>development</w:t>
      </w:r>
      <w:r>
        <w:rPr>
          <w:u w:val="single"/>
        </w:rPr>
        <w:t xml:space="preserve"> has </w:t>
      </w:r>
      <w:r w:rsidRPr="00DF6040">
        <w:rPr>
          <w:u w:val="single"/>
        </w:rPr>
        <w:t xml:space="preserve">always </w:t>
      </w:r>
      <w:r w:rsidRPr="00336CBA">
        <w:rPr>
          <w:highlight w:val="green"/>
          <w:u w:val="single"/>
        </w:rPr>
        <w:t>depended on</w:t>
      </w:r>
      <w:r>
        <w:rPr>
          <w:u w:val="single"/>
        </w:rPr>
        <w:t xml:space="preserve"> the </w:t>
      </w:r>
      <w:r w:rsidRPr="00336CBA">
        <w:rPr>
          <w:rStyle w:val="Emphasis"/>
          <w:highlight w:val="green"/>
        </w:rPr>
        <w:t>acceptance of rules.</w:t>
      </w:r>
      <w:r w:rsidRPr="00336CBA">
        <w:rPr>
          <w:highlight w:val="green"/>
          <w:u w:val="single"/>
        </w:rPr>
        <w:t xml:space="preserve"> </w:t>
      </w:r>
      <w:r>
        <w:rPr>
          <w:u w:val="single"/>
        </w:rPr>
        <w:t xml:space="preserve">Legislation and functioning legal institutions ensure property rights, the enforcement of contracts, respect for procedure and protection from crime – all </w:t>
      </w:r>
      <w:r>
        <w:rPr>
          <w:rStyle w:val="Emphasis"/>
        </w:rPr>
        <w:t>legal elements of good governance</w:t>
      </w:r>
      <w:r>
        <w:rPr>
          <w:sz w:val="16"/>
        </w:rPr>
        <w:t xml:space="preserve"> without which no economy can operate. A market governed by </w:t>
      </w:r>
      <w:r>
        <w:rPr>
          <w:u w:val="single"/>
        </w:rPr>
        <w:t xml:space="preserve">a fair set of rules and institutions is more efficient and brings benefit to everyone. The labour market is no different. </w:t>
      </w:r>
      <w:r w:rsidRPr="00DF6040">
        <w:rPr>
          <w:u w:val="single"/>
        </w:rPr>
        <w:t xml:space="preserve">Fair labour practices set out in international labour standards and applied through a </w:t>
      </w:r>
      <w:r w:rsidRPr="00336CBA">
        <w:rPr>
          <w:rStyle w:val="Emphasis"/>
          <w:highlight w:val="green"/>
        </w:rPr>
        <w:t>national</w:t>
      </w:r>
      <w:r>
        <w:rPr>
          <w:rStyle w:val="Emphasis"/>
        </w:rPr>
        <w:t xml:space="preserve"> legal </w:t>
      </w:r>
      <w:r w:rsidRPr="00336CBA">
        <w:rPr>
          <w:rStyle w:val="Emphasis"/>
          <w:highlight w:val="green"/>
        </w:rPr>
        <w:t>system ensure</w:t>
      </w:r>
      <w:r>
        <w:rPr>
          <w:rStyle w:val="Emphasis"/>
        </w:rPr>
        <w:t xml:space="preserve"> an efficient and </w:t>
      </w:r>
      <w:r w:rsidRPr="00336CBA">
        <w:rPr>
          <w:rStyle w:val="Emphasis"/>
          <w:highlight w:val="green"/>
        </w:rPr>
        <w:t>stable labour</w:t>
      </w:r>
      <w:r>
        <w:rPr>
          <w:rStyle w:val="Emphasis"/>
        </w:rPr>
        <w:t xml:space="preserve"> market for workers and employers</w:t>
      </w:r>
      <w:r>
        <w:rPr>
          <w:rStyle w:val="StyleUnderline"/>
          <w:sz w:val="16"/>
        </w:rPr>
        <w:t xml:space="preserve"> alike</w:t>
      </w:r>
      <w:r>
        <w:rPr>
          <w:sz w:val="16"/>
        </w:rPr>
        <w:t xml:space="preserve">. In many developing and transition economies, a large part of the work- force is engaged in the informal economy. </w:t>
      </w:r>
      <w:r>
        <w:rPr>
          <w:rStyle w:val="StyleUnderline"/>
          <w:sz w:val="16"/>
        </w:rPr>
        <w:t>Moreover, such countries often lack the capacity to provide effective social justice. Yet international labour standards can also be effective tools in these situations</w:t>
      </w:r>
      <w:r>
        <w:rPr>
          <w:sz w:val="16"/>
        </w:rPr>
        <w:t xml:space="preserve">. </w:t>
      </w:r>
      <w:r>
        <w:rPr>
          <w:u w:val="single"/>
        </w:rPr>
        <w:t xml:space="preserve">Most </w:t>
      </w:r>
      <w:r w:rsidRPr="00336CBA">
        <w:rPr>
          <w:highlight w:val="green"/>
          <w:u w:val="single"/>
        </w:rPr>
        <w:t xml:space="preserve">ILO standards </w:t>
      </w:r>
      <w:r w:rsidRPr="00336CBA">
        <w:rPr>
          <w:rStyle w:val="Emphasis"/>
          <w:highlight w:val="green"/>
        </w:rPr>
        <w:t>apply to all</w:t>
      </w:r>
      <w:r>
        <w:rPr>
          <w:rStyle w:val="Emphasis"/>
        </w:rPr>
        <w:t xml:space="preserve"> workers, not just those working under formal employment arrangemen</w:t>
      </w:r>
      <w:r>
        <w:rPr>
          <w:u w:val="single"/>
        </w:rPr>
        <w:t>ts. Some standards</w:t>
      </w:r>
      <w:r>
        <w:rPr>
          <w:sz w:val="16"/>
        </w:rPr>
        <w:t xml:space="preserve">, such as those dealing with homeworkers, migrant and rural workers, and indigenous and tribal peoples, </w:t>
      </w:r>
      <w:r>
        <w:rPr>
          <w:u w:val="single"/>
        </w:rPr>
        <w:t xml:space="preserve">deal specifically with certain areas of the informal economy. The </w:t>
      </w:r>
      <w:r w:rsidRPr="00336CBA">
        <w:rPr>
          <w:highlight w:val="green"/>
          <w:u w:val="single"/>
        </w:rPr>
        <w:t xml:space="preserve">reinforcement of </w:t>
      </w:r>
      <w:r w:rsidRPr="00336CBA">
        <w:rPr>
          <w:rStyle w:val="Emphasis"/>
          <w:highlight w:val="green"/>
        </w:rPr>
        <w:t>freedom of association</w:t>
      </w:r>
      <w:r>
        <w:rPr>
          <w:rStyle w:val="Emphasis"/>
        </w:rPr>
        <w:t>, the extension of social protection, the improvement of occupational safety and health, the development of vocational training</w:t>
      </w:r>
      <w:r>
        <w:rPr>
          <w:u w:val="single"/>
        </w:rPr>
        <w:t xml:space="preserve">, and other measures required by international labour standards have </w:t>
      </w:r>
      <w:r w:rsidRPr="00336CBA">
        <w:rPr>
          <w:highlight w:val="green"/>
          <w:u w:val="single"/>
        </w:rPr>
        <w:t xml:space="preserve">proved to </w:t>
      </w:r>
      <w:r>
        <w:rPr>
          <w:u w:val="single"/>
        </w:rPr>
        <w:t xml:space="preserve">be effective strategies in </w:t>
      </w:r>
      <w:r w:rsidRPr="00336CBA">
        <w:rPr>
          <w:highlight w:val="green"/>
          <w:u w:val="single"/>
        </w:rPr>
        <w:t>reduc</w:t>
      </w:r>
      <w:r>
        <w:rPr>
          <w:u w:val="single"/>
        </w:rPr>
        <w:t xml:space="preserve">ing </w:t>
      </w:r>
      <w:r w:rsidRPr="00336CBA">
        <w:rPr>
          <w:highlight w:val="green"/>
          <w:u w:val="single"/>
        </w:rPr>
        <w:t>poverty</w:t>
      </w:r>
      <w:r>
        <w:rPr>
          <w:u w:val="single"/>
        </w:rPr>
        <w:t xml:space="preserve"> and bringing workers into the formal economy</w:t>
      </w:r>
      <w:r>
        <w:rPr>
          <w:sz w:val="16"/>
        </w:rPr>
        <w:t xml:space="preserve">. </w:t>
      </w:r>
      <w:r>
        <w:rPr>
          <w:rStyle w:val="StyleUnderline"/>
          <w:sz w:val="16"/>
        </w:rPr>
        <w:t xml:space="preserve">Furthermore, </w:t>
      </w:r>
      <w:r>
        <w:rPr>
          <w:u w:val="single"/>
        </w:rPr>
        <w:t>international labour standards call for the creation of institutions and mechanisms which can enforce labour rights</w:t>
      </w:r>
      <w:r>
        <w:rPr>
          <w:sz w:val="16"/>
        </w:rPr>
        <w:t xml:space="preserve">. In combination with a set of defined rights and rules, </w:t>
      </w:r>
      <w:r w:rsidRPr="00DF6040">
        <w:rPr>
          <w:u w:val="single"/>
        </w:rPr>
        <w:t xml:space="preserve">functioning legal </w:t>
      </w:r>
      <w:r w:rsidRPr="00336CBA">
        <w:rPr>
          <w:highlight w:val="green"/>
          <w:u w:val="single"/>
        </w:rPr>
        <w:t>institutions</w:t>
      </w:r>
      <w:r>
        <w:rPr>
          <w:u w:val="single"/>
        </w:rPr>
        <w:t xml:space="preserve"> can help </w:t>
      </w:r>
      <w:r w:rsidRPr="00336CBA">
        <w:rPr>
          <w:rStyle w:val="Emphasis"/>
          <w:highlight w:val="green"/>
        </w:rPr>
        <w:t>formalize</w:t>
      </w:r>
      <w:r>
        <w:rPr>
          <w:rStyle w:val="Emphasis"/>
        </w:rPr>
        <w:t xml:space="preserve"> the economy and create a climate of trust and order which is essential for economic </w:t>
      </w:r>
      <w:r w:rsidRPr="00336CBA">
        <w:rPr>
          <w:rStyle w:val="Emphasis"/>
          <w:highlight w:val="green"/>
        </w:rPr>
        <w:t>growth and development</w:t>
      </w:r>
      <w:r>
        <w:rPr>
          <w:rStyle w:val="StyleUnderline"/>
          <w:sz w:val="16"/>
        </w:rPr>
        <w:t>.</w:t>
      </w:r>
      <w:r>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48D58CD2" w14:textId="77777777" w:rsidR="00BF6215" w:rsidRDefault="00BF6215" w:rsidP="00BF6215"/>
    <w:p w14:paraId="43882B5B" w14:textId="77777777" w:rsidR="00BF6215" w:rsidRPr="00726A39" w:rsidRDefault="00BF6215" w:rsidP="00BF6215">
      <w:pPr>
        <w:pStyle w:val="Heading4"/>
        <w:rPr>
          <w:bCs/>
        </w:rPr>
      </w:pPr>
      <w:r w:rsidRPr="00726A39">
        <w:rPr>
          <w:bCs/>
        </w:rPr>
        <w:t xml:space="preserve">That’s key to head off a </w:t>
      </w:r>
      <w:r w:rsidRPr="00726A39">
        <w:rPr>
          <w:bCs/>
          <w:u w:val="single"/>
        </w:rPr>
        <w:t>laundry list</w:t>
      </w:r>
      <w:r w:rsidRPr="00726A39">
        <w:rPr>
          <w:bCs/>
        </w:rPr>
        <w:t xml:space="preserve"> of </w:t>
      </w:r>
      <w:r w:rsidRPr="00726A39">
        <w:rPr>
          <w:bCs/>
          <w:u w:val="single"/>
        </w:rPr>
        <w:t>interacting catastrophic risks</w:t>
      </w:r>
      <w:r w:rsidRPr="00726A39">
        <w:rPr>
          <w:bCs/>
        </w:rPr>
        <w:t xml:space="preserve">, the </w:t>
      </w:r>
      <w:r w:rsidRPr="00726A39">
        <w:rPr>
          <w:bCs/>
          <w:u w:val="single"/>
        </w:rPr>
        <w:t>combination</w:t>
      </w:r>
      <w:r w:rsidRPr="00726A39">
        <w:rPr>
          <w:bCs/>
        </w:rPr>
        <w:t xml:space="preserve"> of which causes </w:t>
      </w:r>
      <w:r w:rsidRPr="00726A39">
        <w:rPr>
          <w:bCs/>
          <w:u w:val="single"/>
        </w:rPr>
        <w:t>extinction</w:t>
      </w:r>
      <w:r w:rsidRPr="00726A39">
        <w:rPr>
          <w:bCs/>
        </w:rPr>
        <w:t xml:space="preserve"> and </w:t>
      </w:r>
      <w:r w:rsidRPr="00726A39">
        <w:rPr>
          <w:bCs/>
          <w:u w:val="single"/>
        </w:rPr>
        <w:t>amplifies</w:t>
      </w:r>
      <w:r w:rsidRPr="00726A39">
        <w:rPr>
          <w:bCs/>
        </w:rPr>
        <w:t xml:space="preserve"> every other threat.</w:t>
      </w:r>
    </w:p>
    <w:p w14:paraId="59F41E72" w14:textId="77777777" w:rsidR="00BF6215" w:rsidRDefault="00BF6215" w:rsidP="00BF6215">
      <w:r>
        <w:t xml:space="preserve">Tom </w:t>
      </w:r>
      <w:r>
        <w:rPr>
          <w:rStyle w:val="Style13ptBold"/>
        </w:rPr>
        <w:t>Cernev &amp;</w:t>
      </w:r>
      <w:r>
        <w:t xml:space="preserve"> Richard </w:t>
      </w:r>
      <w:r>
        <w:rPr>
          <w:rStyle w:val="Style13ptBold"/>
        </w:rPr>
        <w:t>Fenner 20</w:t>
      </w:r>
      <w: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0540D3D5" w14:textId="77777777" w:rsidR="00BF6215" w:rsidRDefault="00BF6215" w:rsidP="00BF6215">
      <w:pPr>
        <w:rPr>
          <w:sz w:val="16"/>
        </w:rPr>
      </w:pPr>
      <w:r>
        <w:rPr>
          <w:sz w:val="16"/>
        </w:rPr>
        <w:t xml:space="preserve">4.1. Cascading failures Fig. 3 demonstrates that </w:t>
      </w:r>
      <w:r w:rsidRPr="00336CBA">
        <w:rPr>
          <w:rStyle w:val="StyleUnderline"/>
          <w:highlight w:val="green"/>
        </w:rPr>
        <w:t>cascade failures</w:t>
      </w:r>
      <w:r>
        <w:rPr>
          <w:rStyle w:val="StyleUnderline"/>
        </w:rPr>
        <w:t xml:space="preserve"> can be </w:t>
      </w:r>
      <w:r w:rsidRPr="00336CBA">
        <w:rPr>
          <w:rStyle w:val="StyleUnderline"/>
          <w:highlight w:val="green"/>
        </w:rPr>
        <w:t>transmit</w:t>
      </w:r>
      <w:r>
        <w:rPr>
          <w:rStyle w:val="StyleUnderline"/>
        </w:rPr>
        <w:t xml:space="preserve">ted </w:t>
      </w:r>
      <w:r w:rsidRPr="00336CBA">
        <w:rPr>
          <w:rStyle w:val="StyleUnderline"/>
          <w:highlight w:val="green"/>
        </w:rPr>
        <w:t>through</w:t>
      </w:r>
      <w:r>
        <w:rPr>
          <w:sz w:val="16"/>
        </w:rPr>
        <w:t xml:space="preserve"> the </w:t>
      </w:r>
      <w:r w:rsidRPr="00336CBA">
        <w:rPr>
          <w:rStyle w:val="Emphasis"/>
          <w:highlight w:val="green"/>
        </w:rPr>
        <w:t>complex</w:t>
      </w:r>
      <w:r>
        <w:rPr>
          <w:rStyle w:val="Emphasis"/>
        </w:rPr>
        <w:t xml:space="preserve"> inter-</w:t>
      </w:r>
      <w:r w:rsidRPr="00336CBA">
        <w:rPr>
          <w:rStyle w:val="Emphasis"/>
          <w:highlight w:val="green"/>
        </w:rPr>
        <w:t>relations</w:t>
      </w:r>
      <w:r>
        <w:rPr>
          <w:rStyle w:val="Emphasis"/>
        </w:rPr>
        <w:t>hips</w:t>
      </w:r>
      <w:r>
        <w:rPr>
          <w:rStyle w:val="StyleUnderline"/>
        </w:rPr>
        <w:t xml:space="preserve"> </w:t>
      </w:r>
      <w:r w:rsidRPr="00336CBA">
        <w:rPr>
          <w:rStyle w:val="StyleUnderline"/>
          <w:highlight w:val="green"/>
        </w:rPr>
        <w:t>that link</w:t>
      </w:r>
      <w:r>
        <w:rPr>
          <w:rStyle w:val="StyleUnderline"/>
        </w:rPr>
        <w:t xml:space="preserve"> the </w:t>
      </w:r>
      <w:r w:rsidRPr="00336CBA">
        <w:rPr>
          <w:rStyle w:val="StyleUnderline"/>
          <w:highlight w:val="green"/>
        </w:rPr>
        <w:t>Sustainable Development</w:t>
      </w:r>
      <w:r>
        <w:rPr>
          <w:rStyle w:val="StyleUnderline"/>
        </w:rPr>
        <w:t xml:space="preserve"> Goals</w:t>
      </w:r>
      <w:r>
        <w:rPr>
          <w:sz w:val="16"/>
        </w:rPr>
        <w:t xml:space="preserve">. Randers, Rockstrom, Stoknes, Goluke, Collste, Cornell, Donges et al. (2018) have suggested that where meeting some SDGs impact negatively on others, </w:t>
      </w:r>
      <w:r>
        <w:rPr>
          <w:rStyle w:val="StyleUnderline"/>
        </w:rPr>
        <w:t xml:space="preserve">this may </w:t>
      </w:r>
      <w:r w:rsidRPr="00336CBA">
        <w:rPr>
          <w:rStyle w:val="StyleUnderline"/>
          <w:highlight w:val="green"/>
        </w:rPr>
        <w:t>lead to “</w:t>
      </w:r>
      <w:r w:rsidRPr="00336CBA">
        <w:rPr>
          <w:rStyle w:val="Emphasis"/>
          <w:highlight w:val="green"/>
        </w:rPr>
        <w:t xml:space="preserve">crisis </w:t>
      </w:r>
      <w:r>
        <w:rPr>
          <w:rStyle w:val="Emphasis"/>
        </w:rPr>
        <w:t xml:space="preserve">and conflict </w:t>
      </w:r>
      <w:r w:rsidRPr="00336CBA">
        <w:rPr>
          <w:rStyle w:val="Emphasis"/>
          <w:highlight w:val="green"/>
        </w:rPr>
        <w:t>accelerators</w:t>
      </w:r>
      <w:r w:rsidRPr="00336CBA">
        <w:rPr>
          <w:rStyle w:val="StyleUnderline"/>
          <w:highlight w:val="green"/>
        </w:rPr>
        <w:t>” and “threat multipliers” resulting in conflict</w:t>
      </w:r>
      <w:r>
        <w:rPr>
          <w:rStyle w:val="StyleUnderline"/>
        </w:rPr>
        <w:t xml:space="preserve">s, </w:t>
      </w:r>
      <w:r w:rsidRPr="00336CBA">
        <w:rPr>
          <w:rStyle w:val="StyleUnderline"/>
          <w:highlight w:val="green"/>
        </w:rPr>
        <w:t>instability and migrations</w:t>
      </w:r>
      <w:r>
        <w:rPr>
          <w:sz w:val="16"/>
        </w:rPr>
        <w:t xml:space="preserve">. </w:t>
      </w:r>
      <w:r>
        <w:rPr>
          <w:rStyle w:val="StyleUnderline"/>
        </w:rPr>
        <w:t xml:space="preserve">Ecosystem stresses are likely to </w:t>
      </w:r>
      <w:r w:rsidRPr="00DF6040">
        <w:rPr>
          <w:rStyle w:val="StyleUnderline"/>
        </w:rPr>
        <w:t>disproportionately affect</w:t>
      </w:r>
      <w:r w:rsidRPr="00DF6040">
        <w:rPr>
          <w:sz w:val="16"/>
        </w:rPr>
        <w:t xml:space="preserve"> the </w:t>
      </w:r>
      <w:r w:rsidRPr="00DF6040">
        <w:rPr>
          <w:rStyle w:val="Emphasis"/>
        </w:rPr>
        <w:t>security and social cohesion</w:t>
      </w:r>
      <w:r w:rsidRPr="00DF6040">
        <w:rPr>
          <w:rStyle w:val="StyleUnderline"/>
        </w:rPr>
        <w:t xml:space="preserve"> of fragile and poor communities, </w:t>
      </w:r>
      <w:r w:rsidRPr="00DF6040">
        <w:rPr>
          <w:rStyle w:val="Emphasis"/>
        </w:rPr>
        <w:t>amplifying latent tensions</w:t>
      </w:r>
      <w:r w:rsidRPr="00DF6040">
        <w:rPr>
          <w:sz w:val="16"/>
        </w:rPr>
        <w:t xml:space="preserve"> which lead to political instabilities</w:t>
      </w:r>
      <w:r>
        <w:rPr>
          <w:sz w:val="16"/>
        </w:rPr>
        <w:t xml:space="preserve"> that spread far beyond their regions. The resulting “bad fate of the poor will end up affecting the whole global system"(Mastrojeni, 2018). Such </w:t>
      </w:r>
      <w:r w:rsidRPr="00336CBA">
        <w:rPr>
          <w:rStyle w:val="StyleUnderline"/>
          <w:highlight w:val="green"/>
        </w:rPr>
        <w:t>possibilities</w:t>
      </w:r>
      <w:r>
        <w:rPr>
          <w:rStyle w:val="StyleUnderline"/>
        </w:rPr>
        <w:t xml:space="preserve"> are likely to go beyond incremental damage and </w:t>
      </w:r>
      <w:r w:rsidRPr="00336CBA">
        <w:rPr>
          <w:rStyle w:val="StyleUnderline"/>
          <w:highlight w:val="green"/>
        </w:rPr>
        <w:t xml:space="preserve">lead to </w:t>
      </w:r>
      <w:r w:rsidRPr="00DF6040">
        <w:rPr>
          <w:rStyle w:val="Emphasis"/>
        </w:rPr>
        <w:t xml:space="preserve">runaway </w:t>
      </w:r>
      <w:r w:rsidRPr="00336CBA">
        <w:rPr>
          <w:rStyle w:val="Emphasis"/>
          <w:highlight w:val="green"/>
        </w:rPr>
        <w:t>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2018, and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sidRPr="00DF6040">
        <w:rPr>
          <w:rStyle w:val="StyleUnderline"/>
        </w:rPr>
        <w:t xml:space="preserve">complex risks in systems characterised by </w:t>
      </w:r>
      <w:r w:rsidRPr="00336CBA">
        <w:rPr>
          <w:rStyle w:val="Emphasis"/>
          <w:highlight w:val="green"/>
        </w:rPr>
        <w:t>feedback loops, tipping points and opaque</w:t>
      </w:r>
      <w:r>
        <w:rPr>
          <w:rStyle w:val="Emphasis"/>
        </w:rPr>
        <w:t xml:space="preserve"> cause-and-effect </w:t>
      </w:r>
      <w:r w:rsidRPr="00336CBA">
        <w:rPr>
          <w:rStyle w:val="Emphasis"/>
          <w:highlight w:val="green"/>
        </w:rPr>
        <w:t>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sidRPr="00336CBA">
        <w:rPr>
          <w:rStyle w:val="StyleUnderline"/>
          <w:highlight w:val="green"/>
        </w:rPr>
        <w:t xml:space="preserve">include </w:t>
      </w:r>
      <w:r>
        <w:rPr>
          <w:rStyle w:val="Emphasis"/>
        </w:rPr>
        <w:t>extreme</w:t>
      </w:r>
      <w:r>
        <w:rPr>
          <w:sz w:val="16"/>
        </w:rPr>
        <w:t xml:space="preserve"> weather events </w:t>
      </w:r>
      <w:r w:rsidRPr="00336CBA">
        <w:rPr>
          <w:rStyle w:val="Emphasis"/>
          <w:highlight w:val="green"/>
        </w:rPr>
        <w:t>natural disasters</w:t>
      </w:r>
      <w:r w:rsidRPr="00DF6040">
        <w:rPr>
          <w:rStyle w:val="StyleUnderline"/>
        </w:rPr>
        <w:t>, cyber attacks, data fraud or theft</w:t>
      </w:r>
      <w:r>
        <w:rPr>
          <w:rStyle w:val="StyleUnderline"/>
        </w:rPr>
        <w:t xml:space="preserve">, failure of </w:t>
      </w:r>
      <w:r w:rsidRPr="00336CBA">
        <w:rPr>
          <w:rStyle w:val="Emphasis"/>
          <w:highlight w:val="green"/>
        </w:rPr>
        <w:t>climate change</w:t>
      </w:r>
      <w:r>
        <w:rPr>
          <w:rStyle w:val="StyleUnderline"/>
        </w:rPr>
        <w:t xml:space="preserve"> mitigation </w:t>
      </w:r>
      <w:r w:rsidRPr="00336CBA">
        <w:rPr>
          <w:rStyle w:val="StyleUnderline"/>
          <w:highlight w:val="green"/>
        </w:rPr>
        <w:t xml:space="preserve">and </w:t>
      </w:r>
      <w:r w:rsidRPr="00336CBA">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36CBA">
        <w:rPr>
          <w:rStyle w:val="StyleUnderline"/>
          <w:highlight w:val="green"/>
        </w:rPr>
        <w:t>enhancing</w:t>
      </w:r>
      <w:r>
        <w:rPr>
          <w:rStyle w:val="StyleUnderline"/>
        </w:rPr>
        <w:t xml:space="preserve"> the spread of </w:t>
      </w:r>
      <w:r>
        <w:rPr>
          <w:rStyle w:val="Emphasis"/>
        </w:rPr>
        <w:t xml:space="preserve">disease and </w:t>
      </w:r>
      <w:r w:rsidRPr="00DF6040">
        <w:rPr>
          <w:rStyle w:val="Emphasis"/>
        </w:rPr>
        <w:t xml:space="preserve">global </w:t>
      </w:r>
      <w:r w:rsidRPr="00336CBA">
        <w:rPr>
          <w:rStyle w:val="Emphasis"/>
          <w:highlight w:val="green"/>
        </w:rPr>
        <w:t xml:space="preserve">pandemic </w:t>
      </w:r>
      <w:r>
        <w:rPr>
          <w:rStyle w:val="Emphasis"/>
        </w:rPr>
        <w:t>risk</w:t>
      </w:r>
      <w:r>
        <w:rPr>
          <w:sz w:val="16"/>
        </w:rPr>
        <w:t xml:space="preserve">, thus impacting directly on Human Health and Well Being (SDG 3) 4.2. Existential and catastrophic risk The </w:t>
      </w:r>
      <w:r>
        <w:rPr>
          <w:rStyle w:val="StyleUnderline"/>
        </w:rPr>
        <w:t xml:space="preserve">level and 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 </w:t>
      </w:r>
      <w:r w:rsidRPr="00336CBA">
        <w:rPr>
          <w:rStyle w:val="StyleUnderline"/>
          <w:highlight w:val="green"/>
        </w:rPr>
        <w:t>Achieving</w:t>
      </w:r>
      <w:r>
        <w:rPr>
          <w:sz w:val="16"/>
        </w:rPr>
        <w:t xml:space="preserve"> the </w:t>
      </w:r>
      <w:r w:rsidRPr="00336CBA">
        <w:rPr>
          <w:rStyle w:val="StyleUnderline"/>
          <w:highlight w:val="green"/>
        </w:rPr>
        <w:t>S</w:t>
      </w:r>
      <w:r>
        <w:rPr>
          <w:rStyle w:val="StyleUnderline"/>
        </w:rPr>
        <w:t xml:space="preserve">ustainable </w:t>
      </w:r>
      <w:r w:rsidRPr="00336CBA">
        <w:rPr>
          <w:rStyle w:val="StyleUnderline"/>
          <w:highlight w:val="green"/>
        </w:rPr>
        <w:t>D</w:t>
      </w:r>
      <w:r>
        <w:rPr>
          <w:rStyle w:val="StyleUnderline"/>
        </w:rPr>
        <w:t xml:space="preserve">evelopment </w:t>
      </w:r>
      <w:r w:rsidRPr="00336CBA">
        <w:rPr>
          <w:rStyle w:val="StyleUnderline"/>
          <w:highlight w:val="green"/>
        </w:rPr>
        <w:t>G</w:t>
      </w:r>
      <w:r>
        <w:rPr>
          <w:rStyle w:val="StyleUnderline"/>
        </w:rPr>
        <w:t>oal</w:t>
      </w:r>
      <w:r w:rsidRPr="00336CBA">
        <w:rPr>
          <w:rStyle w:val="StyleUnderline"/>
          <w:highlight w:val="green"/>
        </w:rPr>
        <w:t>s can</w:t>
      </w:r>
      <w:r>
        <w:rPr>
          <w:rStyle w:val="StyleUnderline"/>
        </w:rPr>
        <w:t xml:space="preserve"> be considered</w:t>
      </w:r>
      <w:r>
        <w:rPr>
          <w:sz w:val="16"/>
        </w:rPr>
        <w:t xml:space="preserve"> to be </w:t>
      </w:r>
      <w:r>
        <w:rPr>
          <w:rStyle w:val="StyleUnderline"/>
        </w:rPr>
        <w:t xml:space="preserve">a means of </w:t>
      </w:r>
      <w:r w:rsidRPr="00336CBA">
        <w:rPr>
          <w:rStyle w:val="StyleUnderline"/>
          <w:highlight w:val="green"/>
        </w:rPr>
        <w:t>reduc</w:t>
      </w:r>
      <w:r>
        <w:rPr>
          <w:rStyle w:val="StyleUnderline"/>
        </w:rPr>
        <w:t xml:space="preserve">ing the </w:t>
      </w:r>
      <w:r>
        <w:rPr>
          <w:rStyle w:val="Emphasis"/>
        </w:rPr>
        <w:t xml:space="preserve">long-term global catastrophic and </w:t>
      </w:r>
      <w:r w:rsidRPr="00336CBA">
        <w:rPr>
          <w:rStyle w:val="Emphasis"/>
          <w:highlight w:val="green"/>
        </w:rPr>
        <w:t>existential risks</w:t>
      </w:r>
      <w:r w:rsidRPr="00336CBA">
        <w:rPr>
          <w:rStyle w:val="StyleUnderline"/>
          <w:highlight w:val="green"/>
        </w:rPr>
        <w:t xml:space="preserve"> </w:t>
      </w:r>
      <w:r>
        <w:rPr>
          <w:rStyle w:val="StyleUnderline"/>
        </w:rPr>
        <w:t>for humanity</w:t>
      </w:r>
      <w:r>
        <w:rPr>
          <w:sz w:val="16"/>
        </w:rPr>
        <w:t xml:space="preserve">. </w:t>
      </w:r>
      <w:r>
        <w:rPr>
          <w:rStyle w:val="StyleUnderline"/>
        </w:rPr>
        <w:t xml:space="preserve">Conversely </w:t>
      </w:r>
      <w:r w:rsidRPr="00336CBA">
        <w:rPr>
          <w:rStyle w:val="StyleUnderline"/>
          <w:highlight w:val="green"/>
        </w:rPr>
        <w:t xml:space="preserve">if </w:t>
      </w:r>
      <w:r>
        <w:rPr>
          <w:rStyle w:val="StyleUnderline"/>
        </w:rPr>
        <w:t xml:space="preserve">the targets represented across the </w:t>
      </w:r>
      <w:r w:rsidRPr="00336CBA">
        <w:rPr>
          <w:rStyle w:val="StyleUnderline"/>
          <w:highlight w:val="green"/>
        </w:rPr>
        <w:t xml:space="preserve">SDGs remain unachieved </w:t>
      </w:r>
      <w:r>
        <w:rPr>
          <w:rStyle w:val="StyleUnderline"/>
        </w:rPr>
        <w:t xml:space="preserve">there is </w:t>
      </w:r>
      <w:r w:rsidRPr="00336CBA">
        <w:rPr>
          <w:rStyle w:val="StyleUnderline"/>
          <w:highlight w:val="green"/>
        </w:rPr>
        <w:t>the</w:t>
      </w:r>
      <w:r>
        <w:rPr>
          <w:rStyle w:val="StyleUnderline"/>
        </w:rPr>
        <w:t xml:space="preserve"> potential for these forms of </w:t>
      </w:r>
      <w:r w:rsidRPr="00336CBA">
        <w:rPr>
          <w:rStyle w:val="StyleUnderline"/>
          <w:highlight w:val="green"/>
        </w:rPr>
        <w:t xml:space="preserve">risk </w:t>
      </w:r>
      <w:r>
        <w:rPr>
          <w:rStyle w:val="StyleUnderline"/>
        </w:rPr>
        <w:t>to</w:t>
      </w:r>
      <w:r>
        <w:rPr>
          <w:sz w:val="16"/>
        </w:rPr>
        <w:t xml:space="preserve"> </w:t>
      </w:r>
      <w:r w:rsidRPr="00336CBA">
        <w:rPr>
          <w:rStyle w:val="Emphasis"/>
          <w:highlight w:val="green"/>
        </w:rPr>
        <w:t>develop</w:t>
      </w:r>
      <w:r>
        <w:rPr>
          <w:sz w:val="16"/>
        </w:rPr>
        <w:t xml:space="preserve">. This association combined with the likely emergence of new challenges over the next decades (Cook, Inayatullah, Burgman, Sutherland, &amp; Wintle, 2014) means that </w:t>
      </w:r>
      <w:r>
        <w:rPr>
          <w:rStyle w:val="StyleUnderline"/>
        </w:rPr>
        <w:t>it is of great value to identify points within</w:t>
      </w:r>
      <w:r>
        <w:rPr>
          <w:sz w:val="16"/>
        </w:rPr>
        <w:t xml:space="preserve"> the </w:t>
      </w:r>
      <w:r>
        <w:rPr>
          <w:rStyle w:val="StyleUnderline"/>
        </w:rPr>
        <w:t xml:space="preserve">systems </w:t>
      </w:r>
      <w:r>
        <w:rPr>
          <w:sz w:val="16"/>
        </w:rPr>
        <w:t xml:space="preserve">representations </w:t>
      </w:r>
      <w:r>
        <w:rPr>
          <w:rStyle w:val="StyleUnderline"/>
        </w:rPr>
        <w:t xml:space="preserve">of the Sustainable Development </w:t>
      </w:r>
      <w:r w:rsidRPr="00336CBA">
        <w:rPr>
          <w:rStyle w:val="StyleUnderline"/>
          <w:highlight w:val="green"/>
        </w:rPr>
        <w:t>Goals</w:t>
      </w:r>
      <w:r>
        <w:rPr>
          <w:rStyle w:val="StyleUnderline"/>
        </w:rPr>
        <w:t xml:space="preserve"> that</w:t>
      </w:r>
      <w:r>
        <w:rPr>
          <w:sz w:val="16"/>
        </w:rPr>
        <w:t xml:space="preserve"> could both </w:t>
      </w:r>
      <w:r>
        <w:rPr>
          <w:rStyle w:val="StyleUnderline"/>
        </w:rPr>
        <w:t>lead to global catastrophic risk and existential risk, and</w:t>
      </w:r>
      <w:r>
        <w:rPr>
          <w:sz w:val="16"/>
        </w:rPr>
        <w:t xml:space="preserve"> conversely that could </w:t>
      </w:r>
      <w:r w:rsidRPr="00336CBA">
        <w:rPr>
          <w:rStyle w:val="StyleUnderline"/>
          <w:highlight w:val="green"/>
        </w:rPr>
        <w:t xml:space="preserve">act as </w:t>
      </w:r>
      <w:r w:rsidRPr="00336CBA">
        <w:rPr>
          <w:rStyle w:val="Emphasis"/>
          <w:highlight w:val="green"/>
        </w:rPr>
        <w:t>prevention</w:t>
      </w:r>
      <w:r>
        <w:rPr>
          <w:rStyle w:val="Emphasis"/>
        </w:rPr>
        <w:t>, or leverage points</w:t>
      </w:r>
      <w:r>
        <w:rPr>
          <w:sz w:val="16"/>
        </w:rPr>
        <w:t xml:space="preserve"> in order </w:t>
      </w:r>
      <w:r w:rsidRPr="00336CBA">
        <w:rPr>
          <w:rStyle w:val="StyleUnderline"/>
          <w:highlight w:val="green"/>
        </w:rPr>
        <w:t xml:space="preserve">to avoid </w:t>
      </w:r>
      <w:r>
        <w:rPr>
          <w:rStyle w:val="StyleUnderline"/>
        </w:rPr>
        <w:t xml:space="preserve">such </w:t>
      </w:r>
      <w:r w:rsidRPr="00336CBA">
        <w:rPr>
          <w:rStyle w:val="StyleUnderline"/>
          <w:highlight w:val="green"/>
        </w:rPr>
        <w:t>outcomes</w:t>
      </w:r>
      <w:r>
        <w:rPr>
          <w:sz w:val="16"/>
        </w:rPr>
        <w:t xml:space="preserve">. This identification in turn enables sensible policy responses to be constructed (Sutherland &amp; Woodroof, 2009). Whilst existential threats are unlikely, there is extensive peril in </w:t>
      </w:r>
      <w:r>
        <w:rPr>
          <w:rStyle w:val="StyleUnderline"/>
        </w:rPr>
        <w:t xml:space="preserve">global catastrophic </w:t>
      </w:r>
      <w:r w:rsidRPr="00336CBA">
        <w:rPr>
          <w:rStyle w:val="StyleUnderline"/>
          <w:highlight w:val="green"/>
        </w:rPr>
        <w:t>risks</w:t>
      </w:r>
      <w:r>
        <w:rPr>
          <w:sz w:val="16"/>
        </w:rPr>
        <w:t xml:space="preserve">. Despite being lesser in severity than existential risks, they </w:t>
      </w:r>
      <w:r w:rsidRPr="00336CBA">
        <w:rPr>
          <w:rStyle w:val="StyleUnderline"/>
          <w:highlight w:val="green"/>
        </w:rPr>
        <w:t>increase</w:t>
      </w:r>
      <w:r>
        <w:rPr>
          <w:rStyle w:val="StyleUnderline"/>
        </w:rPr>
        <w:t xml:space="preserve"> the </w:t>
      </w:r>
      <w:r w:rsidRPr="00336CBA">
        <w:rPr>
          <w:rStyle w:val="StyleUnderline"/>
          <w:highlight w:val="green"/>
        </w:rPr>
        <w:t>likelihood of</w:t>
      </w:r>
      <w:r>
        <w:rPr>
          <w:rStyle w:val="StyleUnderline"/>
        </w:rPr>
        <w:t xml:space="preserve"> human </w:t>
      </w:r>
      <w:r w:rsidRPr="00336CBA">
        <w:rPr>
          <w:rStyle w:val="StyleUnderline"/>
          <w:highlight w:val="green"/>
        </w:rPr>
        <w:t>extinction</w:t>
      </w:r>
      <w:r>
        <w:rPr>
          <w:sz w:val="16"/>
        </w:rPr>
        <w:t xml:space="preserve"> (Turchin &amp; Denkenberger, 2018a) </w:t>
      </w:r>
      <w:r w:rsidRPr="00336CBA">
        <w:rPr>
          <w:rStyle w:val="StyleUnderline"/>
          <w:highlight w:val="green"/>
        </w:rPr>
        <w:t xml:space="preserve">through </w:t>
      </w:r>
      <w:r w:rsidRPr="00336CBA">
        <w:rPr>
          <w:rStyle w:val="Emphasis"/>
          <w:highlight w:val="green"/>
        </w:rPr>
        <w:t>chain reactions</w:t>
      </w:r>
      <w:r>
        <w:rPr>
          <w:sz w:val="16"/>
        </w:rPr>
        <w:t xml:space="preserve"> (Turchin &amp; Denkenberger, 2018a), </w:t>
      </w:r>
      <w:r w:rsidRPr="00336CBA">
        <w:rPr>
          <w:rStyle w:val="StyleUnderline"/>
          <w:highlight w:val="green"/>
        </w:rPr>
        <w:t xml:space="preserve">and </w:t>
      </w:r>
      <w:r w:rsidRPr="00336CBA">
        <w:rPr>
          <w:rStyle w:val="Emphasis"/>
          <w:highlight w:val="green"/>
        </w:rPr>
        <w:t>inhibiting</w:t>
      </w:r>
      <w:r>
        <w:rPr>
          <w:rStyle w:val="Emphasis"/>
        </w:rPr>
        <w:t xml:space="preserve"> humanity’s </w:t>
      </w:r>
      <w:r w:rsidRPr="00336CBA">
        <w:rPr>
          <w:rStyle w:val="Emphasis"/>
          <w:highlight w:val="green"/>
        </w:rPr>
        <w:t>response</w:t>
      </w:r>
      <w:r w:rsidRPr="00336CBA">
        <w:rPr>
          <w:rStyle w:val="StyleUnderline"/>
          <w:highlight w:val="green"/>
        </w:rPr>
        <w:t xml:space="preserve"> to other risks</w:t>
      </w:r>
      <w:r>
        <w:rPr>
          <w:sz w:val="16"/>
        </w:rPr>
        <w:t xml:space="preserve"> (Farquhar et al., 2017). It is necessary to consider </w:t>
      </w:r>
      <w:r>
        <w:rPr>
          <w:rStyle w:val="StyleUnderline"/>
        </w:rPr>
        <w:t>risks</w:t>
      </w:r>
      <w:r>
        <w:rPr>
          <w:sz w:val="16"/>
        </w:rPr>
        <w:t xml:space="preserve"> that </w:t>
      </w:r>
      <w:r>
        <w:rPr>
          <w:rStyle w:val="StyleUnderline"/>
        </w:rPr>
        <w:t>may seem small, as when acting together, they can have extensive consequences</w:t>
      </w:r>
      <w:r>
        <w:rPr>
          <w:sz w:val="16"/>
        </w:rPr>
        <w:t xml:space="preserve"> (Tonn, 2009). Furthermore, the high adaptability potential of humans, and society, means that for humanity to become extinct, </w:t>
      </w:r>
      <w:r>
        <w:rPr>
          <w:rStyle w:val="StyleUnderline"/>
        </w:rPr>
        <w:t xml:space="preserve">it is most likely that there would be a </w:t>
      </w:r>
      <w:r>
        <w:rPr>
          <w:rStyle w:val="Emphasis"/>
        </w:rPr>
        <w:t>series of events that culminate in extinction</w:t>
      </w:r>
      <w:r>
        <w:rPr>
          <w:sz w:val="16"/>
        </w:rPr>
        <w:t xml:space="preserve"> as opposed to one large scale event (Tonn &amp; MacGregor, 2009; Tonn,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36CBA">
        <w:rPr>
          <w:rStyle w:val="Emphasis"/>
          <w:highlight w:val="green"/>
        </w:rPr>
        <w:t>positive feedback loops</w:t>
      </w:r>
      <w:r>
        <w:rPr>
          <w:rStyle w:val="StyleUnderline"/>
        </w:rPr>
        <w:t>… represent the gravest existential risks</w:t>
      </w:r>
      <w:r>
        <w:rPr>
          <w:sz w:val="16"/>
        </w:rPr>
        <w:t xml:space="preserve">” (Kareiva &amp; Carranza, 2018), with pollution also having the potential to pose an existential risk. With respect to reinforcing feedback loops, </w:t>
      </w:r>
      <w:r>
        <w:rPr>
          <w:rStyle w:val="StyleUnderline"/>
        </w:rPr>
        <w:t xml:space="preserve">there is </w:t>
      </w:r>
      <w:r>
        <w:rPr>
          <w:rStyle w:val="Emphasis"/>
        </w:rPr>
        <w:t>particular concern</w:t>
      </w:r>
      <w:r>
        <w:rPr>
          <w:rStyle w:val="StyleUnderline"/>
        </w:rPr>
        <w:t xml:space="preserve"> about</w:t>
      </w:r>
      <w:r>
        <w:rPr>
          <w:sz w:val="16"/>
        </w:rPr>
        <w:t xml:space="preserve"> the </w:t>
      </w:r>
      <w:r>
        <w:rPr>
          <w:rStyle w:val="StyleUnderline"/>
        </w:rPr>
        <w:t xml:space="preserve">effects of </w:t>
      </w:r>
      <w:r>
        <w:rPr>
          <w:rStyle w:val="Emphasis"/>
        </w:rPr>
        <w:t>time delay</w:t>
      </w:r>
      <w:r>
        <w:rPr>
          <w:rStyle w:val="StyleUnderline"/>
        </w:rPr>
        <w:t xml:space="preserve">, and the level of </w:t>
      </w:r>
      <w:r>
        <w:rPr>
          <w:rStyle w:val="Emphasis"/>
        </w:rPr>
        <w:t>uncertainty</w:t>
      </w:r>
      <w:r>
        <w:rPr>
          <w:rStyle w:val="StyleUnderline"/>
        </w:rPr>
        <w:t xml:space="preserve"> when feedback loops interact</w:t>
      </w:r>
      <w:r>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example as the </w:t>
      </w:r>
      <w:r>
        <w:rPr>
          <w:rStyle w:val="StyleUnderline"/>
        </w:rPr>
        <w:t xml:space="preserve">movement of </w:t>
      </w:r>
      <w:r w:rsidRPr="00DF6040">
        <w:rPr>
          <w:rStyle w:val="Emphasis"/>
        </w:rPr>
        <w:t>refugees</w:t>
      </w:r>
      <w:r w:rsidRPr="00DF6040">
        <w:rPr>
          <w:rStyle w:val="StyleUnderline"/>
        </w:rPr>
        <w:t xml:space="preserve"> increases </w:t>
      </w:r>
      <w:r w:rsidRPr="00336CBA">
        <w:rPr>
          <w:rStyle w:val="StyleUnderline"/>
          <w:highlight w:val="green"/>
        </w:rPr>
        <w:t>pandemic</w:t>
      </w:r>
      <w:r>
        <w:rPr>
          <w:rStyle w:val="StyleUnderline"/>
        </w:rPr>
        <w:t xml:space="preserve"> risk, </w:t>
      </w:r>
      <w:r w:rsidRPr="00336CBA">
        <w:rPr>
          <w:rStyle w:val="StyleUnderline"/>
          <w:highlight w:val="green"/>
        </w:rPr>
        <w:t>poverty</w:t>
      </w:r>
      <w:r>
        <w:rPr>
          <w:rStyle w:val="StyleUnderline"/>
        </w:rPr>
        <w:t xml:space="preserve"> levels</w:t>
      </w:r>
      <w:r>
        <w:rPr>
          <w:sz w:val="16"/>
        </w:rPr>
        <w:t xml:space="preserve"> in low and middle income countries increase </w:t>
      </w:r>
      <w:r w:rsidRPr="00336CBA">
        <w:rPr>
          <w:rStyle w:val="StyleUnderline"/>
          <w:highlight w:val="green"/>
        </w:rPr>
        <w:t>reducing</w:t>
      </w:r>
      <w:r>
        <w:rPr>
          <w:rStyle w:val="StyleUnderline"/>
        </w:rPr>
        <w:t xml:space="preserve"> the </w:t>
      </w:r>
      <w:r w:rsidRPr="00336CBA">
        <w:rPr>
          <w:rStyle w:val="StyleUnderline"/>
          <w:highlight w:val="green"/>
        </w:rPr>
        <w:t>health</w:t>
      </w:r>
      <w:r>
        <w:rPr>
          <w:rStyle w:val="StyleUnderline"/>
        </w:rPr>
        <w:t xml:space="preserve"> of the population, and</w:t>
      </w:r>
      <w:r>
        <w:rPr>
          <w:sz w:val="16"/>
        </w:rPr>
        <w:t xml:space="preserve"> so </w:t>
      </w:r>
      <w:r>
        <w:rPr>
          <w:rStyle w:val="StyleUnderline"/>
        </w:rPr>
        <w:t>restricting access to education</w:t>
      </w:r>
      <w:r>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 xml:space="preserve">Global </w:t>
      </w:r>
      <w:r w:rsidRPr="00336CBA">
        <w:rPr>
          <w:rStyle w:val="Emphasis"/>
          <w:highlight w:val="green"/>
        </w:rPr>
        <w:t>warming</w:t>
      </w:r>
      <w:r>
        <w:rPr>
          <w:sz w:val="16"/>
        </w:rPr>
        <w:t xml:space="preserve"> itself </w:t>
      </w:r>
      <w:r>
        <w:rPr>
          <w:rStyle w:val="StyleUnderline"/>
        </w:rPr>
        <w:t xml:space="preserve">will drive </w:t>
      </w:r>
      <w:r w:rsidRPr="00336CBA">
        <w:rPr>
          <w:rStyle w:val="StyleUnderline"/>
          <w:highlight w:val="green"/>
        </w:rPr>
        <w:t>disruptive</w:t>
      </w:r>
      <w:r>
        <w:rPr>
          <w:rStyle w:val="StyleUnderline"/>
        </w:rPr>
        <w:t xml:space="preserve"> </w:t>
      </w:r>
      <w:r w:rsidRPr="00DF6040">
        <w:rPr>
          <w:rStyle w:val="StyleUnderline"/>
        </w:rPr>
        <w:t>changes in both terrestial and aquatic</w:t>
      </w:r>
      <w:r>
        <w:rPr>
          <w:rStyle w:val="StyleUnderline"/>
        </w:rPr>
        <w:t xml:space="preserve"> </w:t>
      </w:r>
      <w:r w:rsidRPr="00336CBA">
        <w:rPr>
          <w:rStyle w:val="StyleUnderline"/>
          <w:highlight w:val="green"/>
        </w:rPr>
        <w:t>ecosystems</w:t>
      </w:r>
      <w:r>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sidRPr="00336CBA">
        <w:rPr>
          <w:rStyle w:val="Emphasis"/>
          <w:highlight w:val="green"/>
        </w:rPr>
        <w:t>biod</w:t>
      </w:r>
      <w:r>
        <w:rPr>
          <w:rStyle w:val="Emphasis"/>
        </w:rPr>
        <w:t xml:space="preserve">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sidRPr="00336CBA">
        <w:rPr>
          <w:rStyle w:val="Emphasis"/>
          <w:highlight w:val="green"/>
        </w:rPr>
        <w:t>ag</w:t>
      </w:r>
      <w:r>
        <w:rPr>
          <w:rStyle w:val="Emphasis"/>
        </w:rPr>
        <w:t xml:space="preserve">ricultural </w:t>
      </w:r>
      <w:r w:rsidRPr="00336CBA">
        <w:rPr>
          <w:rStyle w:val="Emphasis"/>
          <w:highlight w:val="green"/>
        </w:rPr>
        <w:t>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sidRPr="00336CBA">
        <w:rPr>
          <w:rStyle w:val="Emphasis"/>
          <w:highlight w:val="green"/>
        </w:rPr>
        <w:t>Inequality</w:t>
      </w:r>
      <w:r>
        <w:rPr>
          <w:rStyle w:val="Emphasis"/>
        </w:rPr>
        <w:t xml:space="preserve"> </w:t>
      </w:r>
      <w:r>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36CBA">
        <w:rPr>
          <w:rStyle w:val="Emphasis"/>
          <w:highlight w:val="green"/>
        </w:rPr>
        <w:t>Water</w:t>
      </w:r>
      <w:r>
        <w:rPr>
          <w:rStyle w:val="Emphasis"/>
        </w:rPr>
        <w:t xml:space="preserve"> Crises</w:t>
      </w:r>
      <w:r>
        <w:rPr>
          <w:sz w:val="16"/>
        </w:rPr>
        <w:t xml:space="preserve"> will </w:t>
      </w:r>
      <w:r>
        <w:rPr>
          <w:rStyle w:val="StyleUnderline"/>
        </w:rPr>
        <w:t xml:space="preserve">limit </w:t>
      </w:r>
      <w:r>
        <w:rPr>
          <w:sz w:val="16"/>
        </w:rPr>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Gender Equality</w:t>
      </w:r>
      <w:r>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sidRPr="00336CBA">
        <w:rPr>
          <w:rStyle w:val="Emphasis"/>
          <w:highlight w:val="green"/>
        </w:rPr>
        <w:t>refugees</w:t>
      </w:r>
      <w:r>
        <w:rPr>
          <w:rStyle w:val="Emphasis"/>
        </w:rPr>
        <w:t xml:space="preserve">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230B52BF" w14:textId="77777777" w:rsidR="00BF6215" w:rsidRDefault="00BF6215" w:rsidP="00BF6215">
      <w:pPr>
        <w:rPr>
          <w:sz w:val="16"/>
        </w:rPr>
      </w:pPr>
    </w:p>
    <w:p w14:paraId="04721DFE" w14:textId="77777777" w:rsidR="00BF6215" w:rsidRPr="00726A39" w:rsidRDefault="00BF6215" w:rsidP="00BF6215">
      <w:pPr>
        <w:pStyle w:val="Heading4"/>
        <w:rPr>
          <w:bCs/>
        </w:rPr>
      </w:pPr>
      <w:r w:rsidRPr="00726A39">
        <w:rPr>
          <w:bCs/>
        </w:rPr>
        <w:t>Weak states are existential. Err AFF to account for non-linearity and unpredictable cascades.</w:t>
      </w:r>
    </w:p>
    <w:p w14:paraId="28F53A05" w14:textId="77777777" w:rsidR="00BF6215" w:rsidRDefault="00BF6215" w:rsidP="00BF6215">
      <w:r>
        <w:t xml:space="preserve">Hanna Samir </w:t>
      </w:r>
      <w:r>
        <w:rPr>
          <w:b/>
          <w:bCs/>
          <w:sz w:val="26"/>
        </w:rPr>
        <w:t>Kassab 17</w:t>
      </w:r>
      <w:r>
        <w:t>. Visiting Assistant Professor of Political Science at Northern Michigan University, Prioritization Theory and Defensive Foreign Policy. Springer International Publishing, 2017. CrossRef, doi:10.1007/978-3-319-48018-3. // Re-Cut Justin</w:t>
      </w:r>
    </w:p>
    <w:p w14:paraId="62BF93C0" w14:textId="77777777" w:rsidR="00BF6215" w:rsidRDefault="00BF6215" w:rsidP="00BF6215">
      <w:pPr>
        <w:rPr>
          <w:sz w:val="16"/>
        </w:rPr>
      </w:pPr>
      <w:r>
        <w:rPr>
          <w:rStyle w:val="StyleUnderline"/>
        </w:rPr>
        <w:t xml:space="preserve">Great powers, with all their resources, power and influence, have inherent </w:t>
      </w:r>
      <w:r w:rsidRPr="00336CBA">
        <w:rPr>
          <w:rStyle w:val="Emphasis"/>
          <w:highlight w:val="green"/>
        </w:rPr>
        <w:t>weaknesses</w:t>
      </w:r>
      <w:r>
        <w:rPr>
          <w:sz w:val="16"/>
        </w:rPr>
        <w:t xml:space="preserve">. </w:t>
      </w:r>
      <w:r>
        <w:rPr>
          <w:rStyle w:val="StyleUnderline"/>
        </w:rPr>
        <w:t>These</w:t>
      </w:r>
      <w:r>
        <w:rPr>
          <w:sz w:val="16"/>
        </w:rPr>
        <w:t xml:space="preserve"> weaknesses are all part of today’s international system as defined by complex interdependence, but they also </w:t>
      </w:r>
      <w:r w:rsidRPr="00336CBA">
        <w:rPr>
          <w:rStyle w:val="StyleUnderline"/>
          <w:highlight w:val="green"/>
        </w:rPr>
        <w:t xml:space="preserve">emanate </w:t>
      </w:r>
      <w:r w:rsidRPr="00DF6040">
        <w:rPr>
          <w:rStyle w:val="StyleUnderline"/>
        </w:rPr>
        <w:t xml:space="preserve">from </w:t>
      </w:r>
      <w:r w:rsidRPr="00DF6040">
        <w:rPr>
          <w:rStyle w:val="Emphasis"/>
        </w:rPr>
        <w:t>weak states</w:t>
      </w:r>
      <w:r w:rsidRPr="00DF6040">
        <w:rPr>
          <w:sz w:val="16"/>
        </w:rPr>
        <w:t>.</w:t>
      </w:r>
      <w:r>
        <w:rPr>
          <w:sz w:val="16"/>
        </w:rPr>
        <w:t xml:space="preserve"> </w:t>
      </w:r>
      <w:r>
        <w:rPr>
          <w:rStyle w:val="StyleUnderline"/>
        </w:rPr>
        <w:t xml:space="preserve">Because </w:t>
      </w:r>
      <w:r w:rsidRPr="00336CBA">
        <w:rPr>
          <w:rStyle w:val="StyleUnderline"/>
          <w:highlight w:val="green"/>
        </w:rPr>
        <w:t>weak states are</w:t>
      </w:r>
      <w:r>
        <w:rPr>
          <w:sz w:val="16"/>
        </w:rPr>
        <w:t xml:space="preserve"> so </w:t>
      </w:r>
      <w:r w:rsidRPr="00336CBA">
        <w:rPr>
          <w:rStyle w:val="Emphasis"/>
          <w:highlight w:val="green"/>
        </w:rPr>
        <w:t xml:space="preserve">exposed </w:t>
      </w:r>
      <w:r w:rsidRPr="00DF6040">
        <w:rPr>
          <w:rStyle w:val="Emphasis"/>
        </w:rPr>
        <w:t>to shock</w:t>
      </w:r>
      <w:r>
        <w:rPr>
          <w:sz w:val="16"/>
        </w:rPr>
        <w:t xml:space="preserve">, </w:t>
      </w:r>
      <w:r w:rsidRPr="00336CBA">
        <w:rPr>
          <w:rStyle w:val="StyleUnderline"/>
          <w:highlight w:val="green"/>
        </w:rPr>
        <w:t>vulnerabilities</w:t>
      </w:r>
      <w:r>
        <w:rPr>
          <w:rStyle w:val="StyleUnderline"/>
        </w:rPr>
        <w:t xml:space="preserve"> have time to</w:t>
      </w:r>
      <w:r>
        <w:rPr>
          <w:sz w:val="16"/>
        </w:rPr>
        <w:t xml:space="preserve"> ripen and </w:t>
      </w:r>
      <w:r>
        <w:rPr>
          <w:rStyle w:val="StyleUnderline"/>
        </w:rPr>
        <w:t xml:space="preserve">become </w:t>
      </w:r>
      <w:r w:rsidRPr="00336CBA">
        <w:rPr>
          <w:rStyle w:val="StyleUnderline"/>
          <w:highlight w:val="green"/>
        </w:rPr>
        <w:t xml:space="preserve">part of the </w:t>
      </w:r>
      <w:r w:rsidRPr="00DF6040">
        <w:rPr>
          <w:rStyle w:val="Emphasis"/>
        </w:rPr>
        <w:t xml:space="preserve">international </w:t>
      </w:r>
      <w:r w:rsidRPr="00336CBA">
        <w:rPr>
          <w:rStyle w:val="Emphasis"/>
          <w:highlight w:val="green"/>
        </w:rPr>
        <w:t>structure</w:t>
      </w:r>
      <w:r>
        <w:rPr>
          <w:sz w:val="16"/>
        </w:rPr>
        <w:t xml:space="preserve">, thereby </w:t>
      </w:r>
      <w:r>
        <w:rPr>
          <w:rStyle w:val="StyleUnderline"/>
        </w:rPr>
        <w:t>having</w:t>
      </w:r>
      <w:r>
        <w:rPr>
          <w:sz w:val="16"/>
        </w:rPr>
        <w:t xml:space="preserve"> what I call </w:t>
      </w:r>
      <w:r>
        <w:rPr>
          <w:rStyle w:val="StyleUnderline"/>
        </w:rPr>
        <w:t>systemic reach</w:t>
      </w:r>
      <w:r>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Pr>
          <w:rStyle w:val="StyleUnderline"/>
        </w:rPr>
        <w:t xml:space="preserve">threats </w:t>
      </w:r>
      <w:r>
        <w:rPr>
          <w:rStyle w:val="Emphasis"/>
        </w:rPr>
        <w:t>force</w:t>
      </w:r>
      <w:r>
        <w:rPr>
          <w:sz w:val="16"/>
        </w:rPr>
        <w:t xml:space="preserve">s </w:t>
      </w:r>
      <w:r>
        <w:rPr>
          <w:rStyle w:val="StyleUnderline"/>
        </w:rPr>
        <w:t>states to act to bolster their chances of survival</w:t>
      </w:r>
      <w:r>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Pr>
          <w:rStyle w:val="Emphasis"/>
        </w:rPr>
        <w:t xml:space="preserve">positive, long-term, </w:t>
      </w:r>
      <w:r w:rsidRPr="00336CBA">
        <w:rPr>
          <w:rStyle w:val="Emphasis"/>
          <w:highlight w:val="green"/>
        </w:rPr>
        <w:t>sustainable</w:t>
      </w:r>
      <w:r>
        <w:rPr>
          <w:rStyle w:val="Emphasis"/>
        </w:rPr>
        <w:t xml:space="preserve"> economic </w:t>
      </w:r>
      <w:r w:rsidRPr="00336CBA">
        <w:rPr>
          <w:rStyle w:val="Emphasis"/>
          <w:highlight w:val="green"/>
        </w:rPr>
        <w:t>development</w:t>
      </w:r>
      <w:r>
        <w:rPr>
          <w:sz w:val="16"/>
        </w:rPr>
        <w:t xml:space="preserve"> for all states </w:t>
      </w:r>
      <w:r>
        <w:rPr>
          <w:rStyle w:val="StyleUnderline"/>
        </w:rPr>
        <w:t xml:space="preserve">as [is] the </w:t>
      </w:r>
      <w:r>
        <w:rPr>
          <w:rStyle w:val="Emphasis"/>
        </w:rPr>
        <w:t>only way</w:t>
      </w:r>
      <w:r>
        <w:rPr>
          <w:rStyle w:val="StyleUnderline"/>
        </w:rPr>
        <w:t xml:space="preserve"> to correct vulnerabilities. Creating a</w:t>
      </w:r>
      <w:r>
        <w:rPr>
          <w:sz w:val="16"/>
        </w:rPr>
        <w:t xml:space="preserve"> pragmatic, </w:t>
      </w:r>
      <w:r>
        <w:rPr>
          <w:rStyle w:val="Emphasis"/>
        </w:rPr>
        <w:t>stable</w:t>
      </w:r>
      <w:r>
        <w:rPr>
          <w:sz w:val="16"/>
        </w:rPr>
        <w:t xml:space="preserve"> and sound </w:t>
      </w:r>
      <w:r>
        <w:rPr>
          <w:rStyle w:val="Emphasis"/>
        </w:rPr>
        <w:t>economic policy</w:t>
      </w:r>
      <w:r>
        <w:rPr>
          <w:sz w:val="16"/>
        </w:rPr>
        <w:t xml:space="preserve"> for all states who are voluntarily open to the system (barring rogue states and peoples who prefer traditional living), </w:t>
      </w:r>
      <w:r w:rsidRPr="00336CBA">
        <w:rPr>
          <w:rStyle w:val="StyleUnderline"/>
          <w:highlight w:val="green"/>
        </w:rPr>
        <w:t>is</w:t>
      </w:r>
      <w:r>
        <w:rPr>
          <w:rStyle w:val="StyleUnderline"/>
        </w:rPr>
        <w:t xml:space="preserve"> at </w:t>
      </w:r>
      <w:r w:rsidRPr="00336CBA">
        <w:rPr>
          <w:rStyle w:val="StyleUnderline"/>
          <w:highlight w:val="green"/>
        </w:rPr>
        <w:t xml:space="preserve">the </w:t>
      </w:r>
      <w:r w:rsidRPr="00336CBA">
        <w:rPr>
          <w:rStyle w:val="Emphasis"/>
          <w:highlight w:val="green"/>
        </w:rPr>
        <w:t>backbone</w:t>
      </w:r>
      <w:r w:rsidRPr="00336CBA">
        <w:rPr>
          <w:rStyle w:val="StyleUnderline"/>
          <w:highlight w:val="green"/>
        </w:rPr>
        <w:t xml:space="preserve"> of neutralizing</w:t>
      </w:r>
      <w:r>
        <w:rPr>
          <w:rStyle w:val="StyleUnderline"/>
        </w:rPr>
        <w:t xml:space="preserve"> vulnerability</w:t>
      </w:r>
      <w:r>
        <w:rPr>
          <w:sz w:val="16"/>
        </w:rPr>
        <w:t xml:space="preserve">. </w:t>
      </w:r>
      <w:r>
        <w:rPr>
          <w:rStyle w:val="StyleUnderline"/>
        </w:rPr>
        <w:t xml:space="preserve">An economically developed nation is more prepared to </w:t>
      </w:r>
      <w:r>
        <w:rPr>
          <w:rStyle w:val="Emphasis"/>
        </w:rPr>
        <w:t xml:space="preserve">deal with </w:t>
      </w:r>
      <w:r w:rsidRPr="00DF6040">
        <w:rPr>
          <w:rStyle w:val="Emphasis"/>
        </w:rPr>
        <w:t xml:space="preserve">systemic </w:t>
      </w:r>
      <w:r w:rsidRPr="00336CBA">
        <w:rPr>
          <w:rStyle w:val="Emphasis"/>
          <w:highlight w:val="green"/>
        </w:rPr>
        <w:t>shock</w:t>
      </w:r>
      <w:r>
        <w:rPr>
          <w:sz w:val="16"/>
        </w:rPr>
        <w:t xml:space="preserve"> than others </w:t>
      </w:r>
      <w:r>
        <w:rPr>
          <w:rStyle w:val="StyleUnderline"/>
        </w:rPr>
        <w:t>because it has</w:t>
      </w:r>
      <w:r>
        <w:rPr>
          <w:sz w:val="16"/>
        </w:rPr>
        <w:t xml:space="preserve"> the </w:t>
      </w:r>
      <w:r>
        <w:rPr>
          <w:rStyle w:val="Emphasis"/>
        </w:rPr>
        <w:t>resources</w:t>
      </w:r>
      <w:r>
        <w:rPr>
          <w:sz w:val="16"/>
        </w:rPr>
        <w:t xml:space="preserve"> to do so. </w:t>
      </w:r>
      <w:r>
        <w:rPr>
          <w:rStyle w:val="StyleUnderline"/>
        </w:rPr>
        <w:t>Developed countries are more prepared</w:t>
      </w:r>
      <w:r>
        <w:rPr>
          <w:sz w:val="16"/>
        </w:rPr>
        <w:t xml:space="preserve"> than others </w:t>
      </w:r>
      <w:r>
        <w:rPr>
          <w:rStyle w:val="StyleUnderline"/>
        </w:rPr>
        <w:t xml:space="preserve">to </w:t>
      </w:r>
      <w:r w:rsidRPr="00336CBA">
        <w:rPr>
          <w:rStyle w:val="StyleUnderline"/>
          <w:highlight w:val="green"/>
        </w:rPr>
        <w:t>deal with</w:t>
      </w:r>
      <w:r>
        <w:rPr>
          <w:sz w:val="16"/>
        </w:rPr>
        <w:t xml:space="preserve"> outbreaks of </w:t>
      </w:r>
      <w:r w:rsidRPr="00336CBA">
        <w:rPr>
          <w:rStyle w:val="Emphasis"/>
          <w:highlight w:val="green"/>
        </w:rPr>
        <w:t>disease</w:t>
      </w:r>
      <w:r w:rsidRPr="00336CBA">
        <w:rPr>
          <w:sz w:val="16"/>
          <w:highlight w:val="green"/>
        </w:rPr>
        <w:t xml:space="preserve">, </w:t>
      </w:r>
      <w:r w:rsidRPr="00DF6040">
        <w:rPr>
          <w:rStyle w:val="Emphasis"/>
        </w:rPr>
        <w:t xml:space="preserve">financial </w:t>
      </w:r>
      <w:r w:rsidRPr="00336CBA">
        <w:rPr>
          <w:rStyle w:val="Emphasis"/>
          <w:highlight w:val="green"/>
        </w:rPr>
        <w:t>crises</w:t>
      </w:r>
      <w:r>
        <w:rPr>
          <w:sz w:val="16"/>
        </w:rPr>
        <w:t xml:space="preserve">, </w:t>
      </w:r>
      <w:r>
        <w:rPr>
          <w:rStyle w:val="StyleUnderline"/>
        </w:rPr>
        <w:t>sudden</w:t>
      </w:r>
      <w:r>
        <w:rPr>
          <w:sz w:val="16"/>
        </w:rPr>
        <w:t xml:space="preserve"> </w:t>
      </w:r>
      <w:r w:rsidRPr="00336CBA">
        <w:rPr>
          <w:rStyle w:val="Emphasis"/>
          <w:highlight w:val="green"/>
        </w:rPr>
        <w:t>environmental disaster</w:t>
      </w:r>
      <w:r w:rsidRPr="00336CBA">
        <w:rPr>
          <w:sz w:val="16"/>
          <w:highlight w:val="green"/>
        </w:rPr>
        <w:t xml:space="preserve">, </w:t>
      </w:r>
      <w:r w:rsidRPr="00336CBA">
        <w:rPr>
          <w:rStyle w:val="Emphasis"/>
          <w:highlight w:val="green"/>
        </w:rPr>
        <w:t>terrorism</w:t>
      </w:r>
      <w:r w:rsidRPr="00336CBA">
        <w:rPr>
          <w:sz w:val="16"/>
          <w:highlight w:val="green"/>
        </w:rPr>
        <w:t xml:space="preserve"> </w:t>
      </w:r>
      <w:r w:rsidRPr="00336CBA">
        <w:rPr>
          <w:rStyle w:val="StyleUnderline"/>
          <w:highlight w:val="green"/>
        </w:rPr>
        <w:t>and</w:t>
      </w:r>
      <w:r w:rsidRPr="00336CBA">
        <w:rPr>
          <w:sz w:val="16"/>
          <w:highlight w:val="green"/>
        </w:rPr>
        <w:t xml:space="preserve"> </w:t>
      </w:r>
      <w:r w:rsidRPr="00DF6040">
        <w:rPr>
          <w:rStyle w:val="Emphasis"/>
        </w:rPr>
        <w:t xml:space="preserve">drug </w:t>
      </w:r>
      <w:r w:rsidRPr="00336CBA">
        <w:rPr>
          <w:rStyle w:val="Emphasis"/>
          <w:highlight w:val="green"/>
        </w:rPr>
        <w:t>trafficking</w:t>
      </w:r>
      <w:r>
        <w:rPr>
          <w:sz w:val="16"/>
        </w:rPr>
        <w:t xml:space="preserve"> and so on than weaker states because they have the resources to do so. </w:t>
      </w:r>
      <w:r>
        <w:rPr>
          <w:rStyle w:val="StyleUnderline"/>
        </w:rPr>
        <w:t>Weaker</w:t>
      </w:r>
      <w:r>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Pr>
          <w:rStyle w:val="StyleUnderline"/>
        </w:rPr>
        <w:t xml:space="preserve">we are </w:t>
      </w:r>
      <w:r>
        <w:rPr>
          <w:rStyle w:val="Emphasis"/>
        </w:rPr>
        <w:t>all in this together</w:t>
      </w:r>
      <w:r>
        <w:rPr>
          <w:sz w:val="16"/>
        </w:rPr>
        <w:t xml:space="preserve">. </w:t>
      </w:r>
      <w:r>
        <w:rPr>
          <w:rStyle w:val="StyleUnderline"/>
        </w:rPr>
        <w:t>While states tend to pursue interests selfishly</w:t>
      </w:r>
      <w:r>
        <w:rPr>
          <w:sz w:val="16"/>
        </w:rPr>
        <w:t xml:space="preserve">, the fact remains that </w:t>
      </w:r>
      <w:r w:rsidRPr="00336CBA">
        <w:rPr>
          <w:rStyle w:val="StyleUnderline"/>
          <w:highlight w:val="green"/>
        </w:rPr>
        <w:t xml:space="preserve">one state’s trouble can </w:t>
      </w:r>
      <w:r w:rsidRPr="00336CBA">
        <w:rPr>
          <w:rStyle w:val="Emphasis"/>
          <w:highlight w:val="green"/>
        </w:rPr>
        <w:t xml:space="preserve">spread </w:t>
      </w:r>
      <w:r>
        <w:rPr>
          <w:rStyle w:val="Emphasis"/>
        </w:rPr>
        <w:t>throughout the globe</w:t>
      </w:r>
      <w:r>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6A9426F5" w14:textId="77777777" w:rsidR="00BF6215" w:rsidRDefault="00BF6215" w:rsidP="00BF6215">
      <w:pPr>
        <w:rPr>
          <w:sz w:val="16"/>
        </w:rPr>
      </w:pPr>
    </w:p>
    <w:p w14:paraId="50A768A8" w14:textId="77777777" w:rsidR="00BF6215" w:rsidRDefault="00BF6215" w:rsidP="00BF6215">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4166E533" w14:textId="77777777" w:rsidR="00BF6215" w:rsidRPr="00594ADE" w:rsidRDefault="00BF6215" w:rsidP="00BF6215">
      <w:r>
        <w:rPr>
          <w:rStyle w:val="Style13ptBold"/>
        </w:rPr>
        <w:t>Sean</w:t>
      </w:r>
      <w:r w:rsidRPr="00594ADE">
        <w:rPr>
          <w:rStyle w:val="Style13ptBold"/>
        </w:rPr>
        <w:t xml:space="preserve"> 17</w:t>
      </w:r>
      <w:r w:rsidRPr="00594ADE">
        <w:t xml:space="preserve"> – </w:t>
      </w:r>
      <w:r w:rsidRPr="00C539B0">
        <w:t>Seán Ó hÉigeartaigh</w:t>
      </w:r>
      <w:r>
        <w:t xml:space="preserve">, </w:t>
      </w:r>
      <w:r w:rsidRPr="00594ADE">
        <w:t>Professor @ Cambridge, PhD in Genomics from Trinity College Dublin (</w:t>
      </w:r>
      <w:r w:rsidRPr="00594ADE">
        <w:rPr>
          <w:szCs w:val="16"/>
        </w:rPr>
        <w:t xml:space="preserve">Sean, “Technological Wild Cards: Existential Risk and a Changing Humanity”, </w:t>
      </w:r>
      <w:hyperlink r:id="rId12"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gcd</w:t>
      </w:r>
      <w:r>
        <w:rPr>
          <w:szCs w:val="16"/>
        </w:rPr>
        <w:t xml:space="preserve"> Recut Justin</w:t>
      </w:r>
    </w:p>
    <w:p w14:paraId="2373AC26" w14:textId="77777777" w:rsidR="00BF6215" w:rsidRPr="00594ADE" w:rsidRDefault="00BF6215" w:rsidP="00BF6215">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r w:rsidRPr="00C7231B">
        <w:rPr>
          <w:rStyle w:val="StyleUnderline"/>
        </w:rPr>
        <w:t>supervolcanic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extinction or a permanent civilizational collapse. Setting aside the very rare events (such as supervolcanoes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past history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279FE062" w14:textId="77777777" w:rsidR="00BF6215" w:rsidRDefault="00BF6215" w:rsidP="00BF6215"/>
    <w:p w14:paraId="3B6FDA61" w14:textId="77777777" w:rsidR="00BF6215" w:rsidRPr="00EB6B9B" w:rsidRDefault="00BF6215" w:rsidP="00BF6215">
      <w:pPr>
        <w:pStyle w:val="Heading4"/>
      </w:pPr>
      <w:r>
        <w:t xml:space="preserve">Scenario 2 is </w:t>
      </w:r>
      <w:r w:rsidRPr="00C7231B">
        <w:rPr>
          <w:u w:val="single"/>
        </w:rPr>
        <w:t>climate change</w:t>
      </w:r>
      <w:r>
        <w:t xml:space="preserve"> – </w:t>
      </w:r>
    </w:p>
    <w:p w14:paraId="4D199FB7" w14:textId="77777777" w:rsidR="00BF6215" w:rsidRDefault="00BF6215" w:rsidP="00BF6215">
      <w:pPr>
        <w:pStyle w:val="Heading4"/>
      </w:pPr>
      <w:r w:rsidRPr="00D10FB5">
        <w:rPr>
          <w:i/>
        </w:rPr>
        <w:t>Opinio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6B111F92" w14:textId="77777777" w:rsidR="00BF6215" w:rsidRPr="00C41D3E" w:rsidRDefault="00BF6215" w:rsidP="00BF6215">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3" w:history="1">
        <w:r w:rsidRPr="00AF436A">
          <w:rPr>
            <w:rStyle w:val="Hyperlink"/>
          </w:rPr>
          <w:t>https://scholarship.law.nd.edu/cgi/viewcontent.cgi?article=1034&amp;context=ndjicl</w:t>
        </w:r>
      </w:hyperlink>
      <w:r>
        <w:t>] Justin</w:t>
      </w:r>
    </w:p>
    <w:p w14:paraId="0AF51A0E" w14:textId="77777777" w:rsidR="00BF6215" w:rsidRDefault="00BF6215" w:rsidP="00BF6215">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r w:rsidRPr="008D2E40">
        <w:rPr>
          <w:highlight w:val="green"/>
          <w:u w:val="single"/>
        </w:rPr>
        <w:t>opinio juris</w:t>
      </w:r>
      <w:r w:rsidRPr="00D10FB5">
        <w:rPr>
          <w:u w:val="single"/>
        </w:rPr>
        <w:t xml:space="preserve"> sive necessitatis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erga omnes,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final destination.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conser vation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“[b]oth aspects of man’s environment, the natural and the man-made, are essential to his well-being and to the enjoyment of basic human rights—even the right to life itself.”52 Vice-President Christopher Weeramantry later accentuated this linkage in his eloquent separate opinion to GabˇcíkovoNagymaros.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xml:space="preserve">, rather than the environment in its own right.59 Principle 1 of the Rio Declaration provides that “[h]uman beings are at the centre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77F541DB" w14:textId="77777777" w:rsidR="00BF6215" w:rsidRDefault="00BF6215" w:rsidP="00BF6215">
      <w:pPr>
        <w:rPr>
          <w:u w:val="single"/>
        </w:rPr>
      </w:pPr>
    </w:p>
    <w:p w14:paraId="16EC664C" w14:textId="77777777" w:rsidR="00BF6215" w:rsidRPr="004C0DE1" w:rsidRDefault="00BF6215" w:rsidP="00BF6215">
      <w:pPr>
        <w:pStyle w:val="Heading4"/>
      </w:pPr>
      <w:r>
        <w:t xml:space="preserve">Extinction – contrary models are </w:t>
      </w:r>
      <w:r w:rsidRPr="002F5A9F">
        <w:rPr>
          <w:u w:val="single"/>
        </w:rPr>
        <w:t>incorrect</w:t>
      </w:r>
      <w:r>
        <w:t>.</w:t>
      </w:r>
    </w:p>
    <w:p w14:paraId="061D2F47" w14:textId="77777777" w:rsidR="00BF6215" w:rsidRPr="00DB16C2" w:rsidRDefault="00BF6215" w:rsidP="00BF6215">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4"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28AB7D14" w14:textId="77777777" w:rsidR="00BF6215" w:rsidRDefault="00BF6215" w:rsidP="00BF6215">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5"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6"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7"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8"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55EA2A47" w14:textId="77777777" w:rsidR="00BF6215" w:rsidRDefault="00BF6215" w:rsidP="00BF6215"/>
    <w:p w14:paraId="1364C09C" w14:textId="77777777" w:rsidR="00BF6215" w:rsidRDefault="00BF6215" w:rsidP="00BF6215">
      <w:pPr>
        <w:pStyle w:val="Heading3"/>
      </w:pPr>
      <w:r>
        <w:t>Underview</w:t>
      </w:r>
    </w:p>
    <w:p w14:paraId="1B3DD9D8" w14:textId="77777777" w:rsidR="00BF6215" w:rsidRPr="00740DF9" w:rsidRDefault="00BF6215" w:rsidP="00BF6215">
      <w:pPr>
        <w:pStyle w:val="Heading4"/>
      </w:pPr>
      <w:r w:rsidRPr="00740DF9">
        <w:t xml:space="preserve">1AR theory is legit – anything else means </w:t>
      </w:r>
      <w:r w:rsidRPr="00740DF9">
        <w:rPr>
          <w:u w:val="single"/>
        </w:rPr>
        <w:t>infinite abuse</w:t>
      </w:r>
      <w:r w:rsidRPr="00740DF9">
        <w:t xml:space="preserve"> – drop the debater, competing interps, and the highest layer – 1AR are </w:t>
      </w:r>
      <w:r w:rsidRPr="00740DF9">
        <w:rPr>
          <w:u w:val="single"/>
        </w:rPr>
        <w:t>too short</w:t>
      </w:r>
      <w:r w:rsidRPr="00740DF9">
        <w:t xml:space="preserve"> to make up for the time trade-off – no RVIs – 6 min 2NR means they can brute force me every time.</w:t>
      </w:r>
    </w:p>
    <w:p w14:paraId="2EDAFDA6" w14:textId="77777777" w:rsidR="00BF6215" w:rsidRPr="00EB6B9B" w:rsidRDefault="00BF6215" w:rsidP="00BF6215"/>
    <w:p w14:paraId="7EB3CDD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8614FA"/>
    <w:multiLevelType w:val="hybridMultilevel"/>
    <w:tmpl w:val="EFB240B4"/>
    <w:lvl w:ilvl="0" w:tplc="B8840DB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11"/>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BF6215"/>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C60E8"/>
    <w:rsid w:val="004D7A45"/>
    <w:rsid w:val="004E3579"/>
    <w:rsid w:val="004E728B"/>
    <w:rsid w:val="004F39E0"/>
    <w:rsid w:val="005010AB"/>
    <w:rsid w:val="005169C5"/>
    <w:rsid w:val="00537BD5"/>
    <w:rsid w:val="00541F69"/>
    <w:rsid w:val="0057268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D6238"/>
    <w:rsid w:val="00BF593B"/>
    <w:rsid w:val="00BF6215"/>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15E75"/>
    <w:rsid w:val="00E362D2"/>
    <w:rsid w:val="00E41605"/>
    <w:rsid w:val="00E5262C"/>
    <w:rsid w:val="00E865BC"/>
    <w:rsid w:val="00E9789B"/>
    <w:rsid w:val="00EC7DC4"/>
    <w:rsid w:val="00ED30CF"/>
    <w:rsid w:val="00F0715D"/>
    <w:rsid w:val="00F176EF"/>
    <w:rsid w:val="00F45E10"/>
    <w:rsid w:val="00F6364A"/>
    <w:rsid w:val="00F9113A"/>
    <w:rsid w:val="00F941A1"/>
    <w:rsid w:val="00F95BCC"/>
    <w:rsid w:val="00FB266E"/>
    <w:rsid w:val="00FD685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91602"/>
  <w15:chartTrackingRefBased/>
  <w15:docId w15:val="{B7B0C0B1-DFDC-444C-AC16-047587864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6215"/>
    <w:rPr>
      <w:rFonts w:ascii="Calibri" w:hAnsi="Calibri" w:cs="Calibri"/>
    </w:rPr>
  </w:style>
  <w:style w:type="paragraph" w:styleId="Heading1">
    <w:name w:val="heading 1"/>
    <w:aliases w:val="Pocket"/>
    <w:basedOn w:val="Normal"/>
    <w:next w:val="Normal"/>
    <w:link w:val="Heading1Char"/>
    <w:qFormat/>
    <w:rsid w:val="00BF62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62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F62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F6215"/>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BF62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6215"/>
  </w:style>
  <w:style w:type="character" w:customStyle="1" w:styleId="Heading1Char">
    <w:name w:val="Heading 1 Char"/>
    <w:aliases w:val="Pocket Char"/>
    <w:basedOn w:val="DefaultParagraphFont"/>
    <w:link w:val="Heading1"/>
    <w:rsid w:val="00BF62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62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F621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F621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7"/>
    <w:qFormat/>
    <w:rsid w:val="00BF621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F6215"/>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BF621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BF6215"/>
    <w:rPr>
      <w:color w:val="auto"/>
      <w:u w:val="none"/>
    </w:rPr>
  </w:style>
  <w:style w:type="character" w:styleId="FollowedHyperlink">
    <w:name w:val="FollowedHyperlink"/>
    <w:basedOn w:val="DefaultParagraphFont"/>
    <w:uiPriority w:val="99"/>
    <w:semiHidden/>
    <w:unhideWhenUsed/>
    <w:rsid w:val="00BF6215"/>
    <w:rPr>
      <w:color w:val="auto"/>
      <w:u w:val="none"/>
    </w:rPr>
  </w:style>
  <w:style w:type="paragraph" w:customStyle="1" w:styleId="textbold">
    <w:name w:val="text bold"/>
    <w:basedOn w:val="Normal"/>
    <w:link w:val="Emphasis"/>
    <w:autoRedefine/>
    <w:uiPriority w:val="7"/>
    <w:qFormat/>
    <w:rsid w:val="00BF621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BF621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BF6215"/>
    <w:rPr>
      <w:color w:val="605E5C"/>
      <w:shd w:val="clear" w:color="auto" w:fill="E1DFDD"/>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autoRedefine/>
    <w:uiPriority w:val="99"/>
    <w:qFormat/>
    <w:rsid w:val="00BF621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BF6215"/>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BF6215"/>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BF6215"/>
  </w:style>
  <w:style w:type="paragraph" w:styleId="DocumentMap">
    <w:name w:val="Document Map"/>
    <w:basedOn w:val="Normal"/>
    <w:link w:val="DocumentMapChar"/>
    <w:uiPriority w:val="99"/>
    <w:semiHidden/>
    <w:unhideWhenUsed/>
    <w:rsid w:val="00BF6215"/>
    <w:rPr>
      <w:rFonts w:ascii="Lucida Grande" w:hAnsi="Lucida Grande" w:cs="Lucida Grande"/>
    </w:rPr>
  </w:style>
  <w:style w:type="character" w:customStyle="1" w:styleId="DocumentMapChar">
    <w:name w:val="Document Map Char"/>
    <w:basedOn w:val="DefaultParagraphFont"/>
    <w:link w:val="DocumentMap"/>
    <w:uiPriority w:val="99"/>
    <w:semiHidden/>
    <w:rsid w:val="00BF6215"/>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11158-020-09487-9" TargetMode="External"/><Relationship Id="rId13" Type="http://schemas.openxmlformats.org/officeDocument/2006/relationships/hyperlink" Target="https://scholarship.law.nd.edu/cgi/viewcontent.cgi?article=1034&amp;context=ndjicl" TargetMode="External"/><Relationship Id="rId18" Type="http://schemas.openxmlformats.org/officeDocument/2006/relationships/hyperlink" Target="https://www.livescience.com/51990-sea-level-rise-unknowns.html" TargetMode="External"/><Relationship Id="rId3" Type="http://schemas.openxmlformats.org/officeDocument/2006/relationships/styles" Target="styles.xml"/><Relationship Id="rId7" Type="http://schemas.openxmlformats.org/officeDocument/2006/relationships/hyperlink" Target="https://digitalcommons.law.yale.edu/cgi/viewcontent.cgi?article=1710&amp;context=yjil" TargetMode="External"/><Relationship Id="rId12" Type="http://schemas.openxmlformats.org/officeDocument/2006/relationships/hyperlink" Target="https://www.bbvaopenmind.com/en/articles/technological-wild-cards-existential-risk-and-a-changing-humanity/)//" TargetMode="External"/><Relationship Id="rId17" Type="http://schemas.openxmlformats.org/officeDocument/2006/relationships/hyperlink" Target="https://www.livescience.com/55129-how-heat-waves-kill-so-quickly.html" TargetMode="External"/><Relationship Id="rId2" Type="http://schemas.openxmlformats.org/officeDocument/2006/relationships/numbering" Target="numbering.xml"/><Relationship Id="rId16" Type="http://schemas.openxmlformats.org/officeDocument/2006/relationships/hyperlink" Target="https://www.livescience.com/57266-amazon-river.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www.ilo.org/global/standards/introduction-to-international-labour-standards/the-benefits-of-international-labour-standards/lang--en/index.htm" TargetMode="External"/><Relationship Id="rId5" Type="http://schemas.openxmlformats.org/officeDocument/2006/relationships/webSettings" Target="webSettings.xml"/><Relationship Id="rId15" Type="http://schemas.openxmlformats.org/officeDocument/2006/relationships/hyperlink" Target="https://www.ipcc.ch/sr15/" TargetMode="External"/><Relationship Id="rId10" Type="http://schemas.openxmlformats.org/officeDocument/2006/relationships/hyperlink" Target="https://sci-hub.se/https:/doi.org/10.1177/203195252199441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livescience.com/65633-climate-change-dooms-humans-by-205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16611</Words>
  <Characters>94686</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2021-12-04T19:38:00Z</dcterms:created>
  <dcterms:modified xsi:type="dcterms:W3CDTF">2021-12-04T20:02:00Z</dcterms:modified>
</cp:coreProperties>
</file>