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F5094" w14:textId="77777777" w:rsidR="005B7396" w:rsidRDefault="005B7396" w:rsidP="005B7396">
      <w:pPr>
        <w:pStyle w:val="Heading3"/>
      </w:pPr>
      <w:r>
        <w:t>1AC – FW</w:t>
      </w:r>
    </w:p>
    <w:p w14:paraId="15D339A0" w14:textId="77777777" w:rsidR="005B7396" w:rsidRPr="00925D23" w:rsidRDefault="005B7396" w:rsidP="005B7396">
      <w:pPr>
        <w:pStyle w:val="Heading4"/>
        <w:rPr>
          <w:rFonts w:cs="Calibri"/>
        </w:rPr>
      </w:pPr>
      <w:r w:rsidRPr="00925D23">
        <w:rPr>
          <w:rFonts w:cs="Calibri"/>
        </w:rPr>
        <w:t>Ethics must begin a priori</w:t>
      </w:r>
      <w:r>
        <w:rPr>
          <w:rFonts w:cs="Calibri"/>
        </w:rPr>
        <w:t>:</w:t>
      </w:r>
    </w:p>
    <w:p w14:paraId="63566C57" w14:textId="77777777" w:rsidR="005B7396" w:rsidRPr="00FE253B" w:rsidRDefault="005B7396" w:rsidP="005B7396">
      <w:pPr>
        <w:pStyle w:val="Heading4"/>
      </w:pPr>
      <w:r w:rsidRPr="00FE253B">
        <w:rPr>
          <w:u w:val="single"/>
        </w:rPr>
        <w:t>[1] Naturalistic fallacy</w:t>
      </w:r>
      <w:r w:rsidRPr="00FE253B">
        <w:t xml:space="preserve">—experience only tells us what is, not what ought to be. However, it’s impossible to derive an obligation from descriptive premises, so there needs to be a priori premises. </w:t>
      </w:r>
      <w:r>
        <w:t>The alternative is relativism</w:t>
      </w:r>
      <w:r w:rsidRPr="00FE253B">
        <w:t xml:space="preserve">—you can’t measure something constantly changing </w:t>
      </w:r>
      <w:r>
        <w:t>with a ruler.</w:t>
      </w:r>
    </w:p>
    <w:p w14:paraId="05872ECF" w14:textId="77777777" w:rsidR="005B7396" w:rsidRPr="00D836FE" w:rsidRDefault="005B7396" w:rsidP="005B7396">
      <w:pPr>
        <w:pStyle w:val="Heading4"/>
        <w:rPr>
          <w:rFonts w:cs="Calibri"/>
        </w:rPr>
      </w:pPr>
      <w:r w:rsidRPr="00FE253B">
        <w:rPr>
          <w:rFonts w:cs="Calibri"/>
          <w:u w:val="single"/>
        </w:rPr>
        <w:t xml:space="preserve">[2] </w:t>
      </w:r>
      <w:r w:rsidRPr="00925D23">
        <w:rPr>
          <w:rFonts w:cs="Calibri"/>
          <w:u w:val="single"/>
        </w:rPr>
        <w:t xml:space="preserve">Empirical </w:t>
      </w:r>
      <w:r>
        <w:rPr>
          <w:rFonts w:cs="Calibri"/>
          <w:u w:val="single"/>
        </w:rPr>
        <w:t>u</w:t>
      </w:r>
      <w:r w:rsidRPr="00925D23">
        <w:rPr>
          <w:rFonts w:cs="Calibri"/>
          <w:u w:val="single"/>
        </w:rPr>
        <w:t>ncertainty</w:t>
      </w:r>
      <w:r>
        <w:rPr>
          <w:rFonts w:cs="Calibri"/>
        </w:rPr>
        <w:t>—</w:t>
      </w:r>
      <w:r w:rsidRPr="00925D23">
        <w:rPr>
          <w:rFonts w:cs="Calibri"/>
        </w:rPr>
        <w:t>evil demon could deceive us, dreaming, simulation, and inability to know others’ experience make empiricism unreliable.</w:t>
      </w:r>
      <w:r>
        <w:rPr>
          <w:rFonts w:cs="Calibri"/>
        </w:rPr>
        <w:t xml:space="preserve"> </w:t>
      </w:r>
      <w:r w:rsidRPr="00925D23">
        <w:rPr>
          <w:rFonts w:cs="Calibri"/>
        </w:rPr>
        <w:t xml:space="preserve">Outweighs </w:t>
      </w:r>
      <w:r>
        <w:rPr>
          <w:rFonts w:cs="Calibri"/>
        </w:rPr>
        <w:t>on bindingness since people can say they don’t experience the same.</w:t>
      </w:r>
    </w:p>
    <w:p w14:paraId="2E1B6F93" w14:textId="77777777" w:rsidR="005B7396" w:rsidRDefault="005B7396" w:rsidP="005B7396">
      <w:pPr>
        <w:pStyle w:val="Heading4"/>
        <w:rPr>
          <w:rFonts w:cs="Calibri"/>
        </w:rPr>
      </w:pPr>
      <w:r w:rsidRPr="00FE253B">
        <w:rPr>
          <w:rFonts w:cs="Calibri"/>
          <w:u w:val="single"/>
        </w:rPr>
        <w:t>[</w:t>
      </w:r>
      <w:r>
        <w:rPr>
          <w:rFonts w:cs="Calibri"/>
          <w:u w:val="single"/>
        </w:rPr>
        <w:t>3</w:t>
      </w:r>
      <w:r w:rsidRPr="00FE253B">
        <w:rPr>
          <w:rFonts w:cs="Calibri"/>
          <w:u w:val="single"/>
        </w:rPr>
        <w:t xml:space="preserve">] </w:t>
      </w:r>
      <w:r>
        <w:rPr>
          <w:rFonts w:cs="Calibri"/>
          <w:u w:val="single"/>
        </w:rPr>
        <w:t>Constitutive A</w:t>
      </w:r>
      <w:r w:rsidRPr="00925D23">
        <w:rPr>
          <w:rFonts w:cs="Calibri"/>
          <w:u w:val="single"/>
        </w:rPr>
        <w:t>uthority</w:t>
      </w:r>
      <w:r>
        <w:rPr>
          <w:rFonts w:cs="Calibri"/>
        </w:rPr>
        <w:t>—</w:t>
      </w:r>
      <w:r w:rsidRPr="00925D23">
        <w:rPr>
          <w:rFonts w:cs="Calibri"/>
        </w:rPr>
        <w:t xml:space="preserve">practical reason is unescapable </w:t>
      </w:r>
      <w:r>
        <w:rPr>
          <w:rFonts w:cs="Calibri"/>
        </w:rPr>
        <w:t>since</w:t>
      </w:r>
      <w:r w:rsidRPr="00925D23">
        <w:rPr>
          <w:rFonts w:cs="Calibri"/>
        </w:rPr>
        <w:t xml:space="preserve"> </w:t>
      </w:r>
      <w:r>
        <w:rPr>
          <w:rFonts w:cs="Calibri"/>
        </w:rPr>
        <w:t>to ask why we should be reasoners concedes its authority by using reason – anything else is nonbinding and arbitrary.</w:t>
      </w:r>
    </w:p>
    <w:p w14:paraId="6D9432F7" w14:textId="77777777" w:rsidR="005B7396" w:rsidRPr="00932A5B" w:rsidRDefault="005B7396" w:rsidP="005B7396">
      <w:pPr>
        <w:pStyle w:val="Heading4"/>
        <w:rPr>
          <w:rFonts w:cs="Calibri"/>
        </w:rPr>
      </w:pPr>
      <w:r w:rsidRPr="00FE253B">
        <w:rPr>
          <w:rFonts w:cs="Calibri"/>
          <w:u w:val="single"/>
        </w:rPr>
        <w:t>[</w:t>
      </w:r>
      <w:r>
        <w:rPr>
          <w:rFonts w:cs="Calibri"/>
          <w:u w:val="single"/>
        </w:rPr>
        <w:t>4</w:t>
      </w:r>
      <w:r w:rsidRPr="00FE253B">
        <w:rPr>
          <w:rFonts w:cs="Calibri"/>
          <w:u w:val="single"/>
        </w:rPr>
        <w:t>] Action</w:t>
      </w:r>
      <w:r w:rsidRPr="004102BE">
        <w:rPr>
          <w:rFonts w:cs="Calibri"/>
          <w:u w:val="single"/>
          <w:shd w:val="clear" w:color="auto" w:fill="FFFFFF"/>
        </w:rPr>
        <w:t xml:space="preserve"> </w:t>
      </w:r>
      <w:r w:rsidRPr="00FE253B">
        <w:rPr>
          <w:rFonts w:cs="Calibri"/>
          <w:u w:val="single"/>
        </w:rPr>
        <w:t>theory</w:t>
      </w:r>
      <w:r>
        <w:rPr>
          <w:rFonts w:cs="Calibri"/>
          <w:shd w:val="clear" w:color="auto" w:fill="FFFFFF"/>
        </w:rPr>
        <w:t>—</w:t>
      </w:r>
      <w:r w:rsidRPr="004102BE">
        <w:rPr>
          <w:rFonts w:cs="Calibri"/>
          <w:shd w:val="clear" w:color="auto" w:fill="FFFFFF"/>
        </w:rPr>
        <w:t xml:space="preserve">only evaluating action through reason solves since </w:t>
      </w:r>
      <w:r>
        <w:rPr>
          <w:rFonts w:cs="Calibri"/>
          <w:shd w:val="clear" w:color="auto" w:fill="FFFFFF"/>
        </w:rPr>
        <w:t>it evaluates intent</w:t>
      </w:r>
      <w:r w:rsidRPr="004102BE">
        <w:rPr>
          <w:rFonts w:cs="Calibri"/>
          <w:shd w:val="clear" w:color="auto" w:fill="FFFFFF"/>
        </w:rPr>
        <w:t>, otherwise we could infinitely divide actions. Only our intention unifies actions</w:t>
      </w:r>
      <w:r>
        <w:rPr>
          <w:rFonts w:cs="Calibri"/>
          <w:shd w:val="clear" w:color="auto" w:fill="FFFFFF"/>
        </w:rPr>
        <w:t xml:space="preserve"> – otherwise,</w:t>
      </w:r>
      <w:r w:rsidRPr="004102BE">
        <w:rPr>
          <w:rFonts w:cs="Calibri"/>
          <w:shd w:val="clear" w:color="auto" w:fill="FFFFFF"/>
        </w:rPr>
        <w:t xml:space="preserve"> we could never classify certain actions as moral since those actions would be infinitely divisible.</w:t>
      </w:r>
    </w:p>
    <w:p w14:paraId="69742264" w14:textId="77777777" w:rsidR="005B7396" w:rsidRDefault="005B7396" w:rsidP="005B7396">
      <w:pPr>
        <w:pStyle w:val="Heading4"/>
      </w:pPr>
      <w:r>
        <w:t>That means we universally will</w:t>
      </w:r>
      <w:r w:rsidRPr="000A5608">
        <w:t xml:space="preserve"> maxims—any non-universalizable norm justifies someone’s ability to impede on your ends</w:t>
      </w:r>
      <w:r>
        <w:t>.</w:t>
      </w:r>
      <w:r w:rsidRPr="000A5608">
        <w:t xml:space="preserve">  </w:t>
      </w:r>
    </w:p>
    <w:p w14:paraId="27584F7D" w14:textId="77777777" w:rsidR="005B7396" w:rsidRPr="00E80998" w:rsidRDefault="005B7396" w:rsidP="005B7396">
      <w:pPr>
        <w:pStyle w:val="Heading4"/>
      </w:pPr>
      <w:r w:rsidRPr="000A5608">
        <w:t xml:space="preserve">Thus, the standard is consistency with the categorical imperative. </w:t>
      </w:r>
    </w:p>
    <w:p w14:paraId="01EE3D3D" w14:textId="77777777" w:rsidR="005B7396" w:rsidRDefault="005B7396" w:rsidP="005B7396"/>
    <w:p w14:paraId="2BB003EF" w14:textId="77777777" w:rsidR="005B7396" w:rsidRDefault="005B7396" w:rsidP="005B7396">
      <w:pPr>
        <w:pStyle w:val="Heading4"/>
      </w:pPr>
      <w:r>
        <w:t>Prefer:</w:t>
      </w:r>
    </w:p>
    <w:p w14:paraId="1A93B934" w14:textId="77777777" w:rsidR="005B7396" w:rsidRDefault="005B7396" w:rsidP="005B7396">
      <w:pPr>
        <w:pStyle w:val="Heading4"/>
      </w:pPr>
      <w:r>
        <w:t xml:space="preserve">1] </w:t>
      </w:r>
      <w:r w:rsidRPr="00310BAC">
        <w:rPr>
          <w:u w:val="single"/>
        </w:rPr>
        <w:t>TJFS</w:t>
      </w:r>
      <w:r>
        <w:rPr>
          <w:u w:val="single"/>
        </w:rPr>
        <w:t xml:space="preserve"> </w:t>
      </w:r>
      <w:r w:rsidRPr="00E85042">
        <w:t>for Non-extinction inten</w:t>
      </w:r>
      <w:r>
        <w:t>t</w:t>
      </w:r>
      <w:r w:rsidRPr="00E85042">
        <w:t xml:space="preserve"> based frameworks </w:t>
      </w:r>
      <w:r>
        <w:t>- A</w:t>
      </w:r>
      <w:r w:rsidRPr="00310BAC">
        <w:t xml:space="preserve">] </w:t>
      </w:r>
      <w:r w:rsidRPr="00310BAC">
        <w:rPr>
          <w:u w:val="single"/>
        </w:rPr>
        <w:t>Inclusion</w:t>
      </w:r>
      <w:r>
        <w:t>-</w:t>
      </w:r>
      <w:r w:rsidRPr="00310BAC">
        <w:t xml:space="preserve"> </w:t>
      </w:r>
      <w:r>
        <w:t>autonomy</w:t>
      </w:r>
      <w:r w:rsidRPr="00310BAC">
        <w:t xml:space="preserve"> is a procedural for allowing </w:t>
      </w:r>
      <w:r>
        <w:t>a</w:t>
      </w:r>
      <w:r w:rsidRPr="00310BAC">
        <w:t>ny argumentation in the debate space which controls the internal link to inclusion which is an impact multiplier</w:t>
      </w:r>
      <w:r>
        <w:t xml:space="preserve"> B] </w:t>
      </w:r>
      <w:r>
        <w:rPr>
          <w:u w:val="single"/>
        </w:rPr>
        <w:t>Resource Disparities</w:t>
      </w:r>
      <w:r>
        <w:t>- Discursive frameworks ensure big squads don’t have a comparative advantage since debates become about quality of arguments rather than quantity and require a higher level of analytic thinking that small schools have.</w:t>
      </w:r>
    </w:p>
    <w:p w14:paraId="3034AE0C" w14:textId="77777777" w:rsidR="005B7396" w:rsidRPr="00CE11B7" w:rsidRDefault="005B7396" w:rsidP="005B7396">
      <w:pPr>
        <w:pStyle w:val="Heading4"/>
      </w:pPr>
      <w:r>
        <w:t>2] o</w:t>
      </w:r>
      <w:r w:rsidRPr="00CE11B7">
        <w:t>nly universalizable reason can effectively explain the perspectives of agents – that’s the best method for combatting oppression</w:t>
      </w:r>
      <w:r>
        <w:t>.</w:t>
      </w:r>
    </w:p>
    <w:p w14:paraId="7005D800" w14:textId="77777777" w:rsidR="005B7396" w:rsidRPr="00426666" w:rsidRDefault="005B7396" w:rsidP="005B7396">
      <w:pPr>
        <w:rPr>
          <w:rFonts w:asciiTheme="majorHAnsi" w:hAnsiTheme="majorHAnsi" w:cstheme="majorHAnsi"/>
          <w:sz w:val="16"/>
          <w:szCs w:val="16"/>
        </w:rPr>
      </w:pPr>
      <w:r w:rsidRPr="00BF3DE2">
        <w:rPr>
          <w:rStyle w:val="Style13ptBold"/>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2B3C6971" w14:textId="77777777" w:rsidR="005B7396" w:rsidRDefault="005B7396" w:rsidP="005B7396">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Imperative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r w:rsidRPr="00292F5B">
        <w:rPr>
          <w:rFonts w:asciiTheme="majorHAnsi" w:hAnsiTheme="majorHAnsi" w:cstheme="majorHAnsi"/>
          <w:sz w:val="16"/>
        </w:rPr>
        <w:t xml:space="preserve">particular desires.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47A5EE30" w14:textId="77777777" w:rsidR="005B7396" w:rsidRDefault="005B7396" w:rsidP="005B7396">
      <w:pPr>
        <w:pStyle w:val="Heading4"/>
      </w:pPr>
      <w:r>
        <w:t>3] A</w:t>
      </w:r>
      <w:r w:rsidRPr="00911797">
        <w:t xml:space="preserve">ctor specificity – governments use Kantian conceptions of the state. </w:t>
      </w:r>
    </w:p>
    <w:p w14:paraId="43AF94FC" w14:textId="77777777" w:rsidR="005B7396" w:rsidRPr="00642B9F" w:rsidRDefault="005B7396" w:rsidP="005B7396">
      <w:r w:rsidRPr="00F63ED1">
        <w:rPr>
          <w:rStyle w:val="Style13ptBold"/>
        </w:rPr>
        <w:t>RIPSTEIN 15</w:t>
      </w:r>
      <w:r>
        <w:t xml:space="preserve"> </w:t>
      </w:r>
      <w:r w:rsidRPr="00911797">
        <w:t>Arthur Ripstein (Professor of Law and Philosophy at the University of Toronto). “Just War, Regular War, and Perpetual Peace” (2015). AS 7/16/15</w:t>
      </w:r>
    </w:p>
    <w:p w14:paraId="41F35074" w14:textId="77777777" w:rsidR="005B7396" w:rsidRDefault="005B7396" w:rsidP="005B7396">
      <w:pPr>
        <w:rPr>
          <w:rFonts w:cs="Tahoma"/>
          <w:sz w:val="14"/>
        </w:rPr>
      </w:pPr>
      <w:r w:rsidRPr="00911797">
        <w:rPr>
          <w:rFonts w:cs="Tahoma"/>
          <w:sz w:val="14"/>
        </w:rPr>
        <w:t xml:space="preserve">Sophisticated </w:t>
      </w:r>
      <w:r w:rsidRPr="00911797">
        <w:rPr>
          <w:rStyle w:val="StyleUnderline"/>
          <w:rFonts w:cs="Tahoma"/>
        </w:rPr>
        <w:t xml:space="preserve">contemporary </w:t>
      </w:r>
      <w:r w:rsidRPr="001150BF">
        <w:rPr>
          <w:rStyle w:val="Emphasis"/>
          <w:highlight w:val="green"/>
        </w:rPr>
        <w:t>legal systems work</w:t>
      </w:r>
      <w:r w:rsidRPr="00911797">
        <w:rPr>
          <w:rFonts w:cs="Tahoma"/>
          <w:sz w:val="14"/>
        </w:rPr>
        <w:t xml:space="preserve"> either </w:t>
      </w:r>
      <w:r w:rsidRPr="00B95375">
        <w:rPr>
          <w:rStyle w:val="Emphasis"/>
        </w:rPr>
        <w:t xml:space="preserve">implicitly </w:t>
      </w:r>
      <w:r w:rsidRPr="00F63ED1">
        <w:rPr>
          <w:rStyle w:val="Emphasis"/>
        </w:rPr>
        <w:t xml:space="preserve">or explicitly </w:t>
      </w:r>
      <w:r w:rsidRPr="001150BF">
        <w:rPr>
          <w:rStyle w:val="Emphasis"/>
          <w:highlight w:val="green"/>
        </w:rPr>
        <w:t>with</w:t>
      </w:r>
      <w:r w:rsidRPr="00911797">
        <w:rPr>
          <w:rFonts w:cs="Tahoma"/>
          <w:sz w:val="14"/>
        </w:rPr>
        <w:t xml:space="preserve"> some version of </w:t>
      </w:r>
      <w:r w:rsidRPr="00F63ED1">
        <w:rPr>
          <w:rStyle w:val="Emphasis"/>
        </w:rPr>
        <w:t xml:space="preserve">this </w:t>
      </w:r>
      <w:r w:rsidRPr="001150BF">
        <w:rPr>
          <w:rStyle w:val="Emphasis"/>
          <w:highlight w:val="green"/>
        </w:rPr>
        <w:t xml:space="preserve">Kantian </w:t>
      </w:r>
      <w:r w:rsidRPr="00B95375">
        <w:rPr>
          <w:rStyle w:val="Emphasis"/>
        </w:rPr>
        <w:t xml:space="preserve">idea of the </w:t>
      </w:r>
      <w:r w:rsidRPr="001150BF">
        <w:rPr>
          <w:rStyle w:val="Emphasis"/>
          <w:highlight w:val="green"/>
        </w:rPr>
        <w:t>state</w:t>
      </w:r>
      <w:r w:rsidRPr="00911797">
        <w:rPr>
          <w:rStyle w:val="StyleUnderline"/>
          <w:rFonts w:cs="Tahoma"/>
        </w:rPr>
        <w:t xml:space="preserve"> as a public rightful condition. Constitutional </w:t>
      </w:r>
      <w:r w:rsidRPr="001150BF">
        <w:rPr>
          <w:rStyle w:val="Emphasis"/>
          <w:highlight w:val="green"/>
        </w:rPr>
        <w:t>courts review legislation to make sure</w:t>
      </w:r>
      <w:r w:rsidRPr="00911797">
        <w:rPr>
          <w:rFonts w:cs="Tahoma"/>
          <w:sz w:val="14"/>
        </w:rPr>
        <w:t xml:space="preserve"> that </w:t>
      </w:r>
      <w:r w:rsidRPr="001150BF">
        <w:rPr>
          <w:rStyle w:val="Emphasis"/>
          <w:highlight w:val="green"/>
        </w:rPr>
        <w:t>it is</w:t>
      </w:r>
      <w:r w:rsidRPr="00DC37FB">
        <w:rPr>
          <w:rStyle w:val="Emphasis"/>
        </w:rPr>
        <w:t xml:space="preserve"> properly </w:t>
      </w:r>
      <w:r w:rsidRPr="001150BF">
        <w:rPr>
          <w:rStyle w:val="Emphasis"/>
          <w:highlight w:val="green"/>
        </w:rPr>
        <w:t xml:space="preserve">within the state's </w:t>
      </w:r>
      <w:r w:rsidRPr="00F63ED1">
        <w:rPr>
          <w:rStyle w:val="Emphasis"/>
        </w:rPr>
        <w:t xml:space="preserve">legitimate </w:t>
      </w:r>
      <w:r w:rsidRPr="001150BF">
        <w:rPr>
          <w:rStyle w:val="Emphasis"/>
          <w:highlight w:val="green"/>
        </w:rPr>
        <w:t>mandate</w:t>
      </w:r>
      <w:r w:rsidRPr="00F63ED1">
        <w:rPr>
          <w:rStyle w:val="Emphasis"/>
        </w:rPr>
        <w:t>, and</w:t>
      </w:r>
      <w:r w:rsidRPr="00911797">
        <w:rPr>
          <w:rFonts w:cs="Tahoma"/>
          <w:sz w:val="14"/>
        </w:rPr>
        <w:t xml:space="preserve"> throughout the world recent </w:t>
      </w:r>
      <w:r w:rsidRPr="003F41D2">
        <w:rPr>
          <w:rStyle w:val="StyleUnderline"/>
          <w:rFonts w:cs="Tahoma"/>
        </w:rPr>
        <w:t>awareness of</w:t>
      </w:r>
      <w:r w:rsidRPr="00911797">
        <w:rPr>
          <w:rStyle w:val="StyleUnderline"/>
          <w:rFonts w:cs="Tahoma"/>
        </w:rPr>
        <w:t xml:space="preserve"> </w:t>
      </w:r>
      <w:r w:rsidRPr="00911797">
        <w:rPr>
          <w:rFonts w:cs="Tahoma"/>
          <w:sz w:val="14"/>
        </w:rPr>
        <w:t xml:space="preserve">problems of </w:t>
      </w:r>
      <w:r w:rsidRPr="00911797">
        <w:rPr>
          <w:rStyle w:val="StyleUnderline"/>
          <w:rFonts w:cs="Tahoma"/>
        </w:rPr>
        <w:t xml:space="preserve">institutional </w:t>
      </w:r>
      <w:r w:rsidRPr="003F41D2">
        <w:rPr>
          <w:rStyle w:val="StyleUnderline"/>
          <w:rFonts w:cs="Tahoma"/>
        </w:rPr>
        <w:t>corruption</w:t>
      </w:r>
      <w:r w:rsidRPr="00911797">
        <w:rPr>
          <w:rStyle w:val="StyleUnderline"/>
          <w:rFonts w:cs="Tahoma"/>
        </w:rPr>
        <w:t xml:space="preserve"> reflect the </w:t>
      </w:r>
      <w:proofErr w:type="spellStart"/>
      <w:r w:rsidRPr="003F41D2">
        <w:rPr>
          <w:rStyle w:val="StyleUnderline"/>
          <w:rFonts w:cs="Tahoma"/>
        </w:rPr>
        <w:t>recogni</w:t>
      </w:r>
      <w:proofErr w:type="spellEnd"/>
      <w:r w:rsidRPr="003F41D2">
        <w:rPr>
          <w:rStyle w:val="StyleUnderline"/>
          <w:rFonts w:cs="Tahoma"/>
        </w:rPr>
        <w:t>[</w:t>
      </w:r>
      <w:proofErr w:type="spellStart"/>
      <w:r w:rsidRPr="003F41D2">
        <w:rPr>
          <w:rStyle w:val="StyleUnderline"/>
          <w:rFonts w:cs="Tahoma"/>
        </w:rPr>
        <w:t>ze</w:t>
      </w:r>
      <w:proofErr w:type="spellEnd"/>
      <w:r w:rsidRPr="003F41D2">
        <w:rPr>
          <w:rStyle w:val="StyleUnderline"/>
          <w:rFonts w:cs="Tahoma"/>
        </w:rPr>
        <w:t>]</w:t>
      </w:r>
      <w:r w:rsidRPr="00911797">
        <w:rPr>
          <w:rFonts w:cs="Tahoma"/>
          <w:sz w:val="14"/>
        </w:rPr>
        <w:t xml:space="preserve">tion </w:t>
      </w:r>
      <w:r w:rsidRPr="003F41D2">
        <w:rPr>
          <w:rStyle w:val="StyleUnderline"/>
          <w:rFonts w:cs="Tahoma"/>
        </w:rPr>
        <w:t xml:space="preserve">of the </w:t>
      </w:r>
      <w:r w:rsidRPr="00911797">
        <w:rPr>
          <w:rStyle w:val="StyleUnderline"/>
          <w:rFonts w:cs="Tahoma"/>
        </w:rPr>
        <w:t xml:space="preserve">fundamental </w:t>
      </w:r>
      <w:r w:rsidRPr="00911797">
        <w:rPr>
          <w:rFonts w:cs="Tahoma"/>
          <w:sz w:val="14"/>
        </w:rPr>
        <w:t xml:space="preserve">importance of the </w:t>
      </w:r>
      <w:r w:rsidRPr="003F41D2">
        <w:rPr>
          <w:rStyle w:val="StyleUnderline"/>
          <w:rFonts w:cs="Tahoma"/>
        </w:rPr>
        <w:t>distinction between properly public and improperly private purposes</w:t>
      </w:r>
      <w:r w:rsidRPr="00911797">
        <w:rPr>
          <w:rStyle w:val="StyleUnderline"/>
          <w:rFonts w:cs="Tahoma"/>
        </w:rPr>
        <w:t xml:space="preserve"> in </w:t>
      </w:r>
      <w:r w:rsidRPr="00911797">
        <w:rPr>
          <w:rFonts w:cs="Tahoma"/>
          <w:sz w:val="14"/>
        </w:rPr>
        <w:t xml:space="preserve">the internal </w:t>
      </w:r>
      <w:r w:rsidRPr="00911797">
        <w:rPr>
          <w:rStyle w:val="StyleUnderline"/>
          <w:rFonts w:cs="Tahoma"/>
        </w:rPr>
        <w:t>management of states.</w:t>
      </w:r>
      <w:r w:rsidRPr="00911797">
        <w:rPr>
          <w:rFonts w:cs="Tahoma"/>
          <w:sz w:val="14"/>
        </w:rPr>
        <w:t xml:space="preserve"> Conversely, </w:t>
      </w:r>
      <w:r w:rsidRPr="00911797">
        <w:rPr>
          <w:rStyle w:val="StyleUnderline"/>
          <w:rFonts w:cs="Tahoma"/>
        </w:rPr>
        <w:t xml:space="preserve">its widely appreciated that </w:t>
      </w:r>
      <w:r w:rsidRPr="00F63ED1">
        <w:rPr>
          <w:rStyle w:val="Emphasis"/>
        </w:rPr>
        <w:t xml:space="preserve">the proper </w:t>
      </w:r>
      <w:r w:rsidRPr="001150BF">
        <w:rPr>
          <w:rStyle w:val="Emphasis"/>
          <w:highlight w:val="green"/>
        </w:rPr>
        <w:t xml:space="preserve">role of the state is not </w:t>
      </w:r>
      <w:r w:rsidRPr="00B95375">
        <w:rPr>
          <w:rStyle w:val="Emphasis"/>
        </w:rPr>
        <w:t xml:space="preserve">simply </w:t>
      </w:r>
      <w:r w:rsidRPr="001150BF">
        <w:rPr>
          <w:rStyle w:val="Emphasis"/>
          <w:highlight w:val="green"/>
        </w:rPr>
        <w:t xml:space="preserve">to bring </w:t>
      </w:r>
      <w:r w:rsidRPr="00F63ED1">
        <w:rPr>
          <w:rStyle w:val="Emphasis"/>
        </w:rPr>
        <w:t xml:space="preserve">about as much </w:t>
      </w:r>
      <w:r w:rsidRPr="001150BF">
        <w:rPr>
          <w:rStyle w:val="Emphasis"/>
          <w:highlight w:val="green"/>
        </w:rPr>
        <w:t xml:space="preserve">good </w:t>
      </w:r>
      <w:r w:rsidRPr="00F63ED1">
        <w:rPr>
          <w:rStyle w:val="Emphasis"/>
        </w:rPr>
        <w:t>as possible</w:t>
      </w:r>
      <w:r w:rsidRPr="00F63ED1">
        <w:rPr>
          <w:rFonts w:cs="Tahoma"/>
          <w:sz w:val="14"/>
        </w:rPr>
        <w:t xml:space="preserve"> in the world</w:t>
      </w:r>
      <w:r w:rsidRPr="00DC37FB">
        <w:rPr>
          <w:rStyle w:val="Emphasis"/>
        </w:rPr>
        <w:t xml:space="preserve">, and that </w:t>
      </w:r>
      <w:r w:rsidRPr="001150BF">
        <w:rPr>
          <w:rStyle w:val="Emphasis"/>
          <w:highlight w:val="green"/>
        </w:rPr>
        <w:t xml:space="preserve">states have a </w:t>
      </w:r>
      <w:r w:rsidRPr="00B95375">
        <w:rPr>
          <w:rStyle w:val="Emphasis"/>
        </w:rPr>
        <w:t xml:space="preserve">special </w:t>
      </w:r>
      <w:r w:rsidRPr="001150BF">
        <w:rPr>
          <w:rStyle w:val="Emphasis"/>
          <w:highlight w:val="green"/>
        </w:rPr>
        <w:t>responsibility</w:t>
      </w:r>
      <w:r w:rsidRPr="00F63ED1">
        <w:rPr>
          <w:rStyle w:val="Emphasis"/>
        </w:rPr>
        <w:t xml:space="preserve"> to their</w:t>
      </w:r>
      <w:r w:rsidRPr="00F63ED1">
        <w:rPr>
          <w:rFonts w:cs="Tahoma"/>
          <w:sz w:val="14"/>
        </w:rPr>
        <w:t xml:space="preserve"> own </w:t>
      </w:r>
      <w:r w:rsidRPr="00F63ED1">
        <w:rPr>
          <w:rStyle w:val="Emphasis"/>
        </w:rPr>
        <w:t xml:space="preserve">citizens </w:t>
      </w:r>
      <w:r w:rsidRPr="00F63ED1">
        <w:rPr>
          <w:rFonts w:cs="Tahoma"/>
          <w:sz w:val="14"/>
        </w:rPr>
        <w:t>and residents.</w:t>
      </w:r>
    </w:p>
    <w:p w14:paraId="2E6241DE" w14:textId="77777777" w:rsidR="005B7396" w:rsidRPr="00BA3E62" w:rsidRDefault="005B7396" w:rsidP="005B7396">
      <w:pPr>
        <w:pStyle w:val="Heading4"/>
      </w:pPr>
      <w:r w:rsidRPr="00AF25AA">
        <w:t xml:space="preserve">4] </w:t>
      </w:r>
      <w:r w:rsidRPr="00FE253B">
        <w:rPr>
          <w:u w:val="single"/>
        </w:rPr>
        <w:t>Consequences fail</w:t>
      </w:r>
      <w:r>
        <w:t xml:space="preserve">- A] </w:t>
      </w:r>
      <w:r w:rsidRPr="00C9416D">
        <w:t xml:space="preserve">They judge actions </w:t>
      </w:r>
      <w:r w:rsidRPr="00FE253B">
        <w:rPr>
          <w:u w:val="single"/>
        </w:rPr>
        <w:t>after</w:t>
      </w:r>
      <w:r w:rsidRPr="00C9416D">
        <w:t xml:space="preserve"> they occur</w:t>
      </w:r>
      <w:r>
        <w:t xml:space="preserve"> </w:t>
      </w:r>
      <w:r w:rsidRPr="00C9416D">
        <w:t xml:space="preserve">which </w:t>
      </w:r>
      <w:r w:rsidRPr="00FE253B">
        <w:rPr>
          <w:u w:val="single"/>
        </w:rPr>
        <w:t>fails guidance</w:t>
      </w:r>
      <w:r w:rsidRPr="00C9416D">
        <w:t xml:space="preserve"> </w:t>
      </w:r>
      <w:r>
        <w:t xml:space="preserve">B] </w:t>
      </w:r>
      <w:r w:rsidRPr="00FE253B">
        <w:rPr>
          <w:u w:val="single"/>
        </w:rPr>
        <w:t>Butterfly effect</w:t>
      </w:r>
      <w:r>
        <w:t>-</w:t>
      </w:r>
      <w:r w:rsidRPr="00C9416D">
        <w:t xml:space="preserve"> </w:t>
      </w:r>
      <w:r>
        <w:t>e</w:t>
      </w:r>
      <w:r w:rsidRPr="00C9416D">
        <w:t xml:space="preserve">very action has </w:t>
      </w:r>
      <w:r w:rsidRPr="00FE253B">
        <w:rPr>
          <w:u w:val="single"/>
        </w:rPr>
        <w:t>infinite</w:t>
      </w:r>
      <w:r w:rsidRPr="00C9416D">
        <w:t xml:space="preserve"> consequences because every consequence can cause another</w:t>
      </w:r>
      <w:r>
        <w:t xml:space="preserve"> C] Probability </w:t>
      </w:r>
      <w:r w:rsidRPr="00FE253B">
        <w:rPr>
          <w:u w:val="single"/>
        </w:rPr>
        <w:t>doesn’t solve</w:t>
      </w:r>
      <w:r w:rsidRPr="00C9416D">
        <w:t xml:space="preserve"> because it relies on </w:t>
      </w:r>
      <w:r w:rsidRPr="00FE253B">
        <w:rPr>
          <w:u w:val="single"/>
        </w:rPr>
        <w:t>inductive</w:t>
      </w:r>
      <w:r w:rsidRPr="00C9416D">
        <w:t xml:space="preserve"> knowledge, but induction from past events can’t lead to </w:t>
      </w:r>
      <w:r w:rsidRPr="00FE253B">
        <w:rPr>
          <w:u w:val="single"/>
        </w:rPr>
        <w:t>deduction</w:t>
      </w:r>
      <w:r w:rsidRPr="00C9416D">
        <w:t xml:space="preserve"> of future events and</w:t>
      </w:r>
      <w:r>
        <w:t xml:space="preserve"> it</w:t>
      </w:r>
      <w:r w:rsidRPr="00C9416D">
        <w:t xml:space="preserve"> assumes </w:t>
      </w:r>
      <w:r w:rsidRPr="00FE253B">
        <w:rPr>
          <w:u w:val="single"/>
        </w:rPr>
        <w:t>causation</w:t>
      </w:r>
      <w:r w:rsidRPr="00C9416D">
        <w:t xml:space="preserve">, </w:t>
      </w:r>
      <w:r>
        <w:t xml:space="preserve">but </w:t>
      </w:r>
      <w:r w:rsidRPr="00C9416D">
        <w:t xml:space="preserve">we can’t assume every act was </w:t>
      </w:r>
      <w:r w:rsidRPr="00FE253B">
        <w:rPr>
          <w:u w:val="single"/>
        </w:rPr>
        <w:t>actually</w:t>
      </w:r>
      <w:r w:rsidRPr="00C9416D">
        <w:t xml:space="preserve"> the cause </w:t>
      </w:r>
      <w:r>
        <w:t xml:space="preserve">D] Aggregation </w:t>
      </w:r>
      <w:r w:rsidRPr="00FE253B">
        <w:rPr>
          <w:u w:val="single"/>
        </w:rPr>
        <w:t>fails</w:t>
      </w:r>
      <w:r>
        <w:t>-</w:t>
      </w:r>
      <w:r w:rsidRPr="00C9416D">
        <w:t xml:space="preserve"> </w:t>
      </w:r>
      <w:r>
        <w:t>t</w:t>
      </w:r>
      <w:r w:rsidRPr="00C9416D">
        <w:t xml:space="preserve">here’s no </w:t>
      </w:r>
      <w:r w:rsidRPr="00FE253B">
        <w:rPr>
          <w:u w:val="single"/>
        </w:rPr>
        <w:t>arbiter</w:t>
      </w:r>
      <w:r w:rsidRPr="00C9416D">
        <w:t xml:space="preserve"> </w:t>
      </w:r>
      <w:r>
        <w:t>of</w:t>
      </w:r>
      <w:r w:rsidRPr="00C9416D">
        <w:t xml:space="preserve"> consequences </w:t>
      </w:r>
      <w:r>
        <w:t xml:space="preserve">because </w:t>
      </w:r>
      <w:r w:rsidRPr="00C9416D">
        <w:t xml:space="preserve">ten headaches </w:t>
      </w:r>
      <w:r w:rsidRPr="00FE253B">
        <w:rPr>
          <w:u w:val="single"/>
        </w:rPr>
        <w:t>don’t</w:t>
      </w:r>
      <w:r w:rsidRPr="00C9416D">
        <w:t xml:space="preserve"> make a migraine</w:t>
      </w:r>
    </w:p>
    <w:p w14:paraId="38FC0723" w14:textId="37465F66" w:rsidR="005B7396" w:rsidRDefault="005B7396" w:rsidP="005B7396">
      <w:pPr>
        <w:pStyle w:val="Heading4"/>
      </w:pPr>
      <w:r>
        <w:rPr>
          <w:shd w:val="clear" w:color="auto" w:fill="FFFFFF"/>
          <w:lang w:eastAsia="zh-CN"/>
        </w:rPr>
        <w:t xml:space="preserve">5] </w:t>
      </w:r>
      <w:r>
        <w:t>There is no</w:t>
      </w:r>
      <w:r>
        <w:t xml:space="preserve"> objective reality</w:t>
      </w:r>
      <w:r>
        <w:t xml:space="preserve"> – different worlds can exist at the same time and the aff is logical in one which is sufficient.</w:t>
      </w:r>
    </w:p>
    <w:p w14:paraId="37AAA1C2" w14:textId="77777777" w:rsidR="005B7396" w:rsidRPr="00457610" w:rsidRDefault="005B7396" w:rsidP="005B7396">
      <w:pPr>
        <w:rPr>
          <w:rFonts w:asciiTheme="majorHAnsi" w:hAnsiTheme="majorHAnsi" w:cstheme="majorHAnsi"/>
        </w:rPr>
      </w:pPr>
      <w:r w:rsidRPr="005B7396">
        <w:rPr>
          <w:rStyle w:val="Style13ptBold"/>
        </w:rPr>
        <w:t>MIT ’19</w:t>
      </w:r>
      <w:r w:rsidRPr="00457610">
        <w:rPr>
          <w:rFonts w:asciiTheme="majorHAnsi" w:hAnsiTheme="majorHAnsi" w:cstheme="majorHAnsi"/>
        </w:rPr>
        <w:t xml:space="preserve"> (Emerging Technology from the arXiv archive page; Covers latest ideas from blog post about arXiv; 03/12/2019; “Emerging Technology from the arXiv archive page”; </w:t>
      </w:r>
      <w:hyperlink r:id="rId8" w:history="1">
        <w:r w:rsidRPr="00457610">
          <w:rPr>
            <w:rStyle w:val="Hyperlink"/>
            <w:rFonts w:asciiTheme="majorHAnsi" w:hAnsiTheme="majorHAnsi" w:cstheme="majorHAnsi"/>
          </w:rPr>
          <w:t>https://www.technologyreview.com/2019/03/12/136684/a-quantum-experiment-suggests-theres-no-such-thing-as-objective-reality/</w:t>
        </w:r>
      </w:hyperlink>
      <w:r w:rsidRPr="00457610">
        <w:rPr>
          <w:rFonts w:asciiTheme="majorHAnsi" w:hAnsiTheme="majorHAnsi" w:cstheme="majorHAnsi"/>
        </w:rPr>
        <w:t xml:space="preserve">; </w:t>
      </w:r>
      <w:r w:rsidRPr="00457610">
        <w:rPr>
          <w:rFonts w:asciiTheme="majorHAnsi" w:hAnsiTheme="majorHAnsi" w:cstheme="majorHAnsi"/>
          <w:i/>
        </w:rPr>
        <w:t>MIT Technology Review</w:t>
      </w:r>
      <w:r w:rsidRPr="00457610">
        <w:rPr>
          <w:rFonts w:asciiTheme="majorHAnsi" w:hAnsiTheme="majorHAnsi" w:cstheme="majorHAnsi"/>
        </w:rPr>
        <w:t xml:space="preserve">; accessed: 11/19/2020; </w:t>
      </w:r>
      <w:proofErr w:type="spellStart"/>
      <w:r w:rsidRPr="00457610">
        <w:rPr>
          <w:rFonts w:asciiTheme="majorHAnsi" w:hAnsiTheme="majorHAnsi" w:cstheme="majorHAnsi"/>
        </w:rPr>
        <w:t>MohulA</w:t>
      </w:r>
      <w:proofErr w:type="spellEnd"/>
      <w:r w:rsidRPr="00457610">
        <w:rPr>
          <w:rFonts w:asciiTheme="majorHAnsi" w:hAnsiTheme="majorHAnsi" w:cstheme="majorHAnsi"/>
        </w:rPr>
        <w:t>)</w:t>
      </w:r>
    </w:p>
    <w:p w14:paraId="280C535D" w14:textId="77777777" w:rsidR="005B7396" w:rsidRDefault="005B7396" w:rsidP="005B7396">
      <w:pPr>
        <w:rPr>
          <w:rFonts w:asciiTheme="majorHAnsi" w:hAnsiTheme="majorHAnsi" w:cstheme="majorHAnsi"/>
          <w:sz w:val="16"/>
        </w:rPr>
      </w:pPr>
      <w:r w:rsidRPr="00457610">
        <w:rPr>
          <w:rFonts w:asciiTheme="majorHAnsi" w:hAnsiTheme="majorHAnsi" w:cstheme="majorHAnsi"/>
          <w:sz w:val="16"/>
        </w:rPr>
        <w:t xml:space="preserve">Back </w:t>
      </w:r>
      <w:r w:rsidRPr="00457610">
        <w:rPr>
          <w:rStyle w:val="StyleUnderline"/>
          <w:rFonts w:asciiTheme="majorHAnsi" w:hAnsiTheme="majorHAnsi" w:cstheme="majorHAnsi"/>
        </w:rPr>
        <w:t>in 1961, the Nobel Prize–winning physicist Eugene Wigner outlined a thought experiment that demonstrated</w:t>
      </w:r>
      <w:r w:rsidRPr="00457610">
        <w:rPr>
          <w:rFonts w:asciiTheme="majorHAnsi" w:hAnsiTheme="majorHAnsi" w:cstheme="majorHAnsi"/>
          <w:sz w:val="16"/>
        </w:rPr>
        <w:t xml:space="preserve"> one of the </w:t>
      </w:r>
      <w:r w:rsidRPr="00457610">
        <w:rPr>
          <w:rStyle w:val="StyleUnderline"/>
          <w:rFonts w:asciiTheme="majorHAnsi" w:hAnsiTheme="majorHAnsi" w:cstheme="majorHAnsi"/>
        </w:rPr>
        <w:t xml:space="preserve">lesser-known </w:t>
      </w:r>
      <w:r w:rsidRPr="00457610">
        <w:rPr>
          <w:rStyle w:val="Emphasis"/>
          <w:rFonts w:asciiTheme="majorHAnsi" w:hAnsiTheme="majorHAnsi" w:cstheme="majorHAnsi"/>
        </w:rPr>
        <w:t>paradoxes of quantum mechanics</w:t>
      </w:r>
      <w:r w:rsidRPr="00457610">
        <w:rPr>
          <w:rFonts w:asciiTheme="majorHAnsi" w:hAnsiTheme="majorHAnsi" w:cstheme="majorHAnsi"/>
          <w:sz w:val="16"/>
        </w:rPr>
        <w:t xml:space="preserve">. The experiment shows how </w:t>
      </w:r>
      <w:r w:rsidRPr="00457610">
        <w:rPr>
          <w:rStyle w:val="StyleUnderline"/>
          <w:rFonts w:asciiTheme="majorHAnsi" w:hAnsiTheme="majorHAnsi" w:cstheme="majorHAnsi"/>
        </w:rPr>
        <w:t xml:space="preserve">the strange nature of the </w:t>
      </w:r>
      <w:r w:rsidRPr="00457610">
        <w:rPr>
          <w:rStyle w:val="StyleUnderline"/>
          <w:rFonts w:asciiTheme="majorHAnsi" w:hAnsiTheme="majorHAnsi" w:cstheme="majorHAnsi"/>
          <w:highlight w:val="green"/>
        </w:rPr>
        <w:t>universe allows</w:t>
      </w:r>
      <w:r w:rsidRPr="00457610">
        <w:rPr>
          <w:rFonts w:asciiTheme="majorHAnsi" w:hAnsiTheme="majorHAnsi" w:cstheme="majorHAnsi"/>
          <w:sz w:val="16"/>
        </w:rPr>
        <w:t xml:space="preserve"> two </w:t>
      </w:r>
      <w:r w:rsidRPr="00457610">
        <w:rPr>
          <w:rStyle w:val="Emphasis"/>
          <w:rFonts w:asciiTheme="majorHAnsi" w:hAnsiTheme="majorHAnsi" w:cstheme="majorHAnsi"/>
          <w:highlight w:val="green"/>
        </w:rPr>
        <w:t>observers</w:t>
      </w:r>
      <w:r w:rsidRPr="00457610">
        <w:rPr>
          <w:rFonts w:asciiTheme="majorHAnsi" w:hAnsiTheme="majorHAnsi" w:cstheme="majorHAnsi"/>
          <w:sz w:val="16"/>
        </w:rPr>
        <w:t>—say, Wigner and Wigner’s friend—</w:t>
      </w:r>
      <w:r w:rsidRPr="00457610">
        <w:rPr>
          <w:rStyle w:val="Emphasis"/>
          <w:rFonts w:asciiTheme="majorHAnsi" w:hAnsiTheme="majorHAnsi" w:cstheme="majorHAnsi"/>
          <w:highlight w:val="green"/>
        </w:rPr>
        <w:t>to experience</w:t>
      </w:r>
      <w:r w:rsidRPr="00457610">
        <w:rPr>
          <w:rStyle w:val="StyleUnderline"/>
          <w:rFonts w:asciiTheme="majorHAnsi" w:hAnsiTheme="majorHAnsi" w:cstheme="majorHAnsi"/>
          <w:highlight w:val="green"/>
        </w:rPr>
        <w:t xml:space="preserve"> </w:t>
      </w:r>
      <w:r w:rsidRPr="00457610">
        <w:rPr>
          <w:rStyle w:val="Emphasis"/>
          <w:rFonts w:asciiTheme="majorHAnsi" w:hAnsiTheme="majorHAnsi" w:cstheme="majorHAnsi"/>
          <w:highlight w:val="green"/>
        </w:rPr>
        <w:t>different realities</w:t>
      </w:r>
      <w:r w:rsidRPr="00457610">
        <w:rPr>
          <w:rStyle w:val="StyleUnderline"/>
          <w:rFonts w:asciiTheme="majorHAnsi" w:hAnsiTheme="majorHAnsi" w:cstheme="majorHAnsi"/>
        </w:rPr>
        <w:t xml:space="preserve">. </w:t>
      </w:r>
      <w:r w:rsidRPr="00457610">
        <w:rPr>
          <w:rFonts w:asciiTheme="majorHAnsi" w:hAnsiTheme="majorHAnsi" w:cstheme="majorHAnsi"/>
          <w:sz w:val="16"/>
        </w:rPr>
        <w:t xml:space="preserve">Since then, physicists have used </w:t>
      </w:r>
      <w:r w:rsidRPr="00457610">
        <w:rPr>
          <w:rStyle w:val="StyleUnderline"/>
          <w:rFonts w:asciiTheme="majorHAnsi" w:hAnsiTheme="majorHAnsi" w:cstheme="majorHAnsi"/>
        </w:rPr>
        <w:t>the</w:t>
      </w:r>
      <w:r w:rsidRPr="00457610">
        <w:rPr>
          <w:rFonts w:asciiTheme="majorHAnsi" w:hAnsiTheme="majorHAnsi" w:cstheme="majorHAnsi"/>
          <w:sz w:val="16"/>
        </w:rPr>
        <w:t xml:space="preserve"> “Wigner’s Friend” </w:t>
      </w:r>
      <w:r w:rsidRPr="00457610">
        <w:rPr>
          <w:rStyle w:val="StyleUnderline"/>
          <w:rFonts w:asciiTheme="majorHAnsi" w:hAnsiTheme="majorHAnsi" w:cstheme="majorHAnsi"/>
        </w:rPr>
        <w:t>thought experiment</w:t>
      </w:r>
      <w:r w:rsidRPr="00457610">
        <w:rPr>
          <w:rFonts w:asciiTheme="majorHAnsi" w:hAnsiTheme="majorHAnsi" w:cstheme="majorHAnsi"/>
          <w:sz w:val="16"/>
        </w:rPr>
        <w:t xml:space="preserve"> to </w:t>
      </w:r>
      <w:r w:rsidRPr="00457610">
        <w:rPr>
          <w:rStyle w:val="StyleUnderline"/>
          <w:rFonts w:asciiTheme="majorHAnsi" w:hAnsiTheme="majorHAnsi" w:cstheme="majorHAnsi"/>
        </w:rPr>
        <w:t>explore the nature of measurement</w:t>
      </w:r>
      <w:r w:rsidRPr="00457610">
        <w:rPr>
          <w:rFonts w:asciiTheme="majorHAnsi" w:hAnsiTheme="majorHAnsi" w:cstheme="majorHAnsi"/>
          <w:sz w:val="16"/>
        </w:rPr>
        <w:t xml:space="preserve"> and to argue over whether objective facts can exist. That’s important because </w:t>
      </w:r>
      <w:r w:rsidRPr="00457610">
        <w:rPr>
          <w:rStyle w:val="StyleUnderline"/>
          <w:rFonts w:asciiTheme="majorHAnsi" w:hAnsiTheme="majorHAnsi" w:cstheme="majorHAnsi"/>
        </w:rPr>
        <w:t xml:space="preserve">scientists carry out experiments to establish objective facts. But if they experience different realities, the argument goes, </w:t>
      </w:r>
      <w:r w:rsidRPr="00457610">
        <w:rPr>
          <w:rStyle w:val="Emphasis"/>
          <w:rFonts w:asciiTheme="majorHAnsi" w:hAnsiTheme="majorHAnsi" w:cstheme="majorHAnsi"/>
        </w:rPr>
        <w:t xml:space="preserve">how can they agree on what these facts might be? </w:t>
      </w:r>
      <w:r w:rsidRPr="00457610">
        <w:rPr>
          <w:rFonts w:asciiTheme="majorHAnsi" w:hAnsiTheme="majorHAnsi" w:cstheme="majorHAnsi"/>
          <w:sz w:val="16"/>
        </w:rPr>
        <w:t xml:space="preserve">That’s provided some entertaining fodder for after-dinner conversation, but Wigner’s thought experiment has never been more than that—just a thought experiment. Last year, however, physicists noticed that </w:t>
      </w:r>
      <w:r w:rsidRPr="00457610">
        <w:rPr>
          <w:rStyle w:val="StyleUnderline"/>
          <w:rFonts w:asciiTheme="majorHAnsi" w:hAnsiTheme="majorHAnsi" w:cstheme="majorHAnsi"/>
        </w:rPr>
        <w:t>recent advances in quantum technologies</w:t>
      </w:r>
      <w:r w:rsidRPr="00457610">
        <w:rPr>
          <w:rFonts w:asciiTheme="majorHAnsi" w:hAnsiTheme="majorHAnsi" w:cstheme="majorHAnsi"/>
          <w:sz w:val="16"/>
        </w:rPr>
        <w:t xml:space="preserve"> have </w:t>
      </w:r>
      <w:r w:rsidRPr="00457610">
        <w:rPr>
          <w:rStyle w:val="StyleUnderline"/>
          <w:rFonts w:asciiTheme="majorHAnsi" w:hAnsiTheme="majorHAnsi" w:cstheme="majorHAnsi"/>
        </w:rPr>
        <w:t>made it possible to reproduce</w:t>
      </w:r>
      <w:r w:rsidRPr="00457610">
        <w:rPr>
          <w:rFonts w:asciiTheme="majorHAnsi" w:hAnsiTheme="majorHAnsi" w:cstheme="majorHAnsi"/>
          <w:sz w:val="16"/>
        </w:rPr>
        <w:t xml:space="preserve"> the Wigner’s Friend test in a </w:t>
      </w:r>
      <w:r w:rsidRPr="00457610">
        <w:rPr>
          <w:rStyle w:val="StyleUnderline"/>
          <w:rFonts w:asciiTheme="majorHAnsi" w:hAnsiTheme="majorHAnsi" w:cstheme="majorHAnsi"/>
        </w:rPr>
        <w:t>real experiment</w:t>
      </w:r>
      <w:r w:rsidRPr="00457610">
        <w:rPr>
          <w:rFonts w:asciiTheme="majorHAnsi" w:hAnsiTheme="majorHAnsi" w:cstheme="majorHAnsi"/>
          <w:sz w:val="16"/>
        </w:rPr>
        <w:t xml:space="preserve">. In other words, </w:t>
      </w:r>
      <w:r w:rsidRPr="00457610">
        <w:rPr>
          <w:rStyle w:val="Emphasis"/>
          <w:rFonts w:asciiTheme="majorHAnsi" w:hAnsiTheme="majorHAnsi" w:cstheme="majorHAnsi"/>
        </w:rPr>
        <w:t>it ought to be possible to create different realities and compare them</w:t>
      </w:r>
      <w:r w:rsidRPr="00457610">
        <w:rPr>
          <w:rFonts w:asciiTheme="majorHAnsi" w:hAnsiTheme="majorHAnsi" w:cstheme="majorHAnsi"/>
          <w:sz w:val="16"/>
        </w:rPr>
        <w:t xml:space="preserve"> in the lab to find out whether they can be reconciled. And today, Massimiliano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at Heriot-Watt University in Edinburgh and a few colleagues say they have performed </w:t>
      </w:r>
      <w:r w:rsidRPr="00457610">
        <w:rPr>
          <w:rStyle w:val="StyleUnderline"/>
          <w:rFonts w:asciiTheme="majorHAnsi" w:hAnsiTheme="majorHAnsi" w:cstheme="majorHAnsi"/>
        </w:rPr>
        <w:t>this experiment</w:t>
      </w:r>
      <w:r w:rsidRPr="00457610">
        <w:rPr>
          <w:rFonts w:asciiTheme="majorHAnsi" w:hAnsiTheme="majorHAnsi" w:cstheme="majorHAnsi"/>
          <w:sz w:val="16"/>
        </w:rPr>
        <w:t xml:space="preserve"> for the first time: they have </w:t>
      </w:r>
      <w:r w:rsidRPr="00457610">
        <w:rPr>
          <w:rStyle w:val="StyleUnderline"/>
          <w:rFonts w:asciiTheme="majorHAnsi" w:hAnsiTheme="majorHAnsi" w:cstheme="majorHAnsi"/>
        </w:rPr>
        <w:t>created different realities and compared them</w:t>
      </w:r>
      <w:r w:rsidRPr="00457610">
        <w:rPr>
          <w:rFonts w:asciiTheme="majorHAnsi" w:hAnsiTheme="majorHAnsi" w:cstheme="majorHAnsi"/>
          <w:sz w:val="16"/>
        </w:rPr>
        <w:t>. Their conclusion is that Wigner was correct—</w:t>
      </w:r>
      <w:r w:rsidRPr="00457610">
        <w:rPr>
          <w:rStyle w:val="StyleUnderline"/>
          <w:rFonts w:asciiTheme="majorHAnsi" w:hAnsiTheme="majorHAnsi" w:cstheme="majorHAnsi"/>
        </w:rPr>
        <w:t xml:space="preserve">these realities can be made irreconcilable so that </w:t>
      </w:r>
      <w:r w:rsidRPr="00457610">
        <w:rPr>
          <w:rStyle w:val="Emphasis"/>
          <w:rFonts w:asciiTheme="majorHAnsi" w:hAnsiTheme="majorHAnsi" w:cstheme="majorHAnsi"/>
        </w:rPr>
        <w:t>it is impossible to agree on objective facts</w:t>
      </w:r>
      <w:r w:rsidRPr="00457610">
        <w:rPr>
          <w:rStyle w:val="StyleUnderline"/>
          <w:rFonts w:asciiTheme="majorHAnsi" w:hAnsiTheme="majorHAnsi" w:cstheme="majorHAnsi"/>
        </w:rPr>
        <w:t xml:space="preserve"> about an experiment. </w:t>
      </w:r>
      <w:r w:rsidRPr="00457610">
        <w:rPr>
          <w:rFonts w:asciiTheme="majorHAnsi" w:hAnsiTheme="majorHAnsi" w:cstheme="majorHAnsi"/>
          <w:sz w:val="16"/>
        </w:rPr>
        <w:t xml:space="preserve">Wigner’s original </w:t>
      </w:r>
      <w:r w:rsidRPr="00457610">
        <w:rPr>
          <w:rStyle w:val="StyleUnderline"/>
          <w:rFonts w:asciiTheme="majorHAnsi" w:hAnsiTheme="majorHAnsi" w:cstheme="majorHAnsi"/>
        </w:rPr>
        <w:t>thought experiment</w:t>
      </w:r>
      <w:r w:rsidRPr="00457610">
        <w:rPr>
          <w:rFonts w:asciiTheme="majorHAnsi" w:hAnsiTheme="majorHAnsi" w:cstheme="majorHAnsi"/>
          <w:sz w:val="16"/>
        </w:rPr>
        <w:t xml:space="preserve"> is straightforward in principle. It begins with a single polarized photon that, when measured, </w:t>
      </w:r>
      <w:r w:rsidRPr="00457610">
        <w:rPr>
          <w:rStyle w:val="StyleUnderline"/>
          <w:rFonts w:asciiTheme="majorHAnsi" w:hAnsiTheme="majorHAnsi" w:cstheme="majorHAnsi"/>
        </w:rPr>
        <w:t>can have either a horizontal polarization or a vertical polarization</w:t>
      </w:r>
      <w:r w:rsidRPr="00457610">
        <w:rPr>
          <w:rFonts w:asciiTheme="majorHAnsi" w:hAnsiTheme="majorHAnsi" w:cstheme="majorHAnsi"/>
          <w:sz w:val="16"/>
        </w:rPr>
        <w:t xml:space="preserve">. But before the measurement, </w:t>
      </w:r>
      <w:r w:rsidRPr="00457610">
        <w:rPr>
          <w:rStyle w:val="StyleUnderline"/>
          <w:rFonts w:asciiTheme="majorHAnsi" w:hAnsiTheme="majorHAnsi" w:cstheme="majorHAnsi"/>
          <w:highlight w:val="green"/>
        </w:rPr>
        <w:t>according to</w:t>
      </w:r>
      <w:r w:rsidRPr="00457610">
        <w:rPr>
          <w:rStyle w:val="StyleUnderline"/>
          <w:rFonts w:asciiTheme="majorHAnsi" w:hAnsiTheme="majorHAnsi" w:cstheme="majorHAnsi"/>
        </w:rPr>
        <w:t xml:space="preserve"> the </w:t>
      </w:r>
      <w:r w:rsidRPr="00457610">
        <w:rPr>
          <w:rStyle w:val="StyleUnderline"/>
          <w:rFonts w:asciiTheme="majorHAnsi" w:hAnsiTheme="majorHAnsi" w:cstheme="majorHAnsi"/>
          <w:highlight w:val="green"/>
        </w:rPr>
        <w:t>laws of quantum mechanics</w:t>
      </w:r>
      <w:r w:rsidRPr="00457610">
        <w:rPr>
          <w:rStyle w:val="StyleUnderline"/>
          <w:rFonts w:asciiTheme="majorHAnsi" w:hAnsiTheme="majorHAnsi" w:cstheme="majorHAnsi"/>
        </w:rPr>
        <w:t xml:space="preserve">, the </w:t>
      </w:r>
      <w:r w:rsidRPr="00457610">
        <w:rPr>
          <w:rStyle w:val="StyleUnderline"/>
          <w:rFonts w:asciiTheme="majorHAnsi" w:hAnsiTheme="majorHAnsi" w:cstheme="majorHAnsi"/>
          <w:highlight w:val="green"/>
        </w:rPr>
        <w:t xml:space="preserve">photon exists in both </w:t>
      </w:r>
      <w:r w:rsidRPr="00457610">
        <w:rPr>
          <w:rStyle w:val="Emphasis"/>
          <w:rFonts w:asciiTheme="majorHAnsi" w:hAnsiTheme="majorHAnsi" w:cstheme="majorHAnsi"/>
          <w:highlight w:val="green"/>
        </w:rPr>
        <w:t>polarization states at the same time</w:t>
      </w:r>
      <w:r w:rsidRPr="00457610">
        <w:rPr>
          <w:rFonts w:asciiTheme="majorHAnsi" w:hAnsiTheme="majorHAnsi" w:cstheme="majorHAnsi"/>
          <w:sz w:val="16"/>
        </w:rPr>
        <w:t>—</w:t>
      </w:r>
      <w:r w:rsidRPr="00457610">
        <w:rPr>
          <w:rStyle w:val="Emphasis"/>
          <w:rFonts w:asciiTheme="majorHAnsi" w:hAnsiTheme="majorHAnsi" w:cstheme="majorHAnsi"/>
        </w:rPr>
        <w:t xml:space="preserve">a so-called </w:t>
      </w:r>
      <w:r w:rsidRPr="00457610">
        <w:rPr>
          <w:rStyle w:val="Emphasis"/>
          <w:rFonts w:asciiTheme="majorHAnsi" w:hAnsiTheme="majorHAnsi" w:cstheme="majorHAnsi"/>
          <w:highlight w:val="green"/>
        </w:rPr>
        <w:t>superposition</w:t>
      </w:r>
      <w:r w:rsidRPr="00457610">
        <w:rPr>
          <w:rFonts w:asciiTheme="majorHAnsi" w:hAnsiTheme="majorHAnsi" w:cstheme="majorHAnsi"/>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457610">
        <w:rPr>
          <w:rStyle w:val="StyleUnderline"/>
          <w:rFonts w:asciiTheme="majorHAnsi" w:hAnsiTheme="majorHAnsi" w:cstheme="majorHAnsi"/>
        </w:rPr>
        <w:t>Wigner can even perform an experiment to determine whether this superposition exists or not</w:t>
      </w:r>
      <w:r w:rsidRPr="00457610">
        <w:rPr>
          <w:rFonts w:asciiTheme="majorHAnsi" w:hAnsiTheme="majorHAnsi" w:cstheme="majorHAnsi"/>
          <w:sz w:val="16"/>
        </w:rPr>
        <w:t xml:space="preserve">. </w:t>
      </w:r>
      <w:r w:rsidRPr="00457610">
        <w:rPr>
          <w:rStyle w:val="StyleUnderline"/>
          <w:rFonts w:asciiTheme="majorHAnsi" w:hAnsiTheme="majorHAnsi" w:cstheme="majorHAnsi"/>
        </w:rPr>
        <w:t>This</w:t>
      </w:r>
      <w:r w:rsidRPr="00457610">
        <w:rPr>
          <w:rFonts w:asciiTheme="majorHAnsi" w:hAnsiTheme="majorHAnsi" w:cstheme="majorHAnsi"/>
          <w:sz w:val="16"/>
        </w:rPr>
        <w:t xml:space="preserve"> is a kind of </w:t>
      </w:r>
      <w:r w:rsidRPr="00457610">
        <w:rPr>
          <w:rStyle w:val="StyleUnderline"/>
          <w:rFonts w:asciiTheme="majorHAnsi" w:hAnsiTheme="majorHAnsi" w:cstheme="majorHAnsi"/>
        </w:rPr>
        <w:t xml:space="preserve">interference experiment showing that the photon and the measurement are indeed in a superposition. </w:t>
      </w:r>
      <w:r w:rsidRPr="00457610">
        <w:rPr>
          <w:rFonts w:asciiTheme="majorHAnsi" w:hAnsiTheme="majorHAnsi" w:cstheme="majorHAnsi"/>
          <w:sz w:val="16"/>
        </w:rPr>
        <w:t xml:space="preserve">From Wigner’s point of view, </w:t>
      </w:r>
      <w:r w:rsidRPr="00457610">
        <w:rPr>
          <w:rStyle w:val="Emphasis"/>
          <w:rFonts w:asciiTheme="majorHAnsi" w:hAnsiTheme="majorHAnsi" w:cstheme="majorHAnsi"/>
        </w:rPr>
        <w:t>this is a “fact”—the superposition exists</w:t>
      </w:r>
      <w:r w:rsidRPr="00457610">
        <w:rPr>
          <w:rFonts w:asciiTheme="majorHAnsi" w:hAnsiTheme="majorHAnsi" w:cstheme="majorHAnsi"/>
          <w:sz w:val="16"/>
        </w:rPr>
        <w:t xml:space="preserve">. And this fact suggests that a </w:t>
      </w:r>
      <w:r w:rsidRPr="00457610">
        <w:rPr>
          <w:rStyle w:val="StyleUnderline"/>
          <w:rFonts w:asciiTheme="majorHAnsi" w:hAnsiTheme="majorHAnsi" w:cstheme="majorHAnsi"/>
        </w:rPr>
        <w:t>measurement cannot have taken place</w:t>
      </w:r>
      <w:r w:rsidRPr="00457610">
        <w:rPr>
          <w:rFonts w:asciiTheme="majorHAnsi" w:hAnsiTheme="majorHAnsi" w:cstheme="majorHAnsi"/>
          <w:sz w:val="16"/>
        </w:rPr>
        <w:t xml:space="preserve">. But this is in stark contrast to the point of view of </w:t>
      </w:r>
      <w:r w:rsidRPr="00457610">
        <w:rPr>
          <w:rStyle w:val="StyleUnderline"/>
          <w:rFonts w:asciiTheme="majorHAnsi" w:hAnsiTheme="majorHAnsi" w:cstheme="majorHAnsi"/>
        </w:rPr>
        <w:t>the friend, who has indeed measured the photon’s polarization and recorded it.</w:t>
      </w:r>
      <w:r w:rsidRPr="00457610">
        <w:rPr>
          <w:rFonts w:asciiTheme="majorHAnsi" w:hAnsiTheme="majorHAnsi" w:cstheme="majorHAnsi"/>
          <w:sz w:val="16"/>
        </w:rPr>
        <w:t xml:space="preserve"> The friend </w:t>
      </w:r>
      <w:r w:rsidRPr="00457610">
        <w:rPr>
          <w:rStyle w:val="StyleUnderline"/>
          <w:rFonts w:asciiTheme="majorHAnsi" w:hAnsiTheme="majorHAnsi" w:cstheme="majorHAnsi"/>
        </w:rPr>
        <w:t>can</w:t>
      </w:r>
      <w:r w:rsidRPr="00457610">
        <w:rPr>
          <w:rFonts w:asciiTheme="majorHAnsi" w:hAnsiTheme="majorHAnsi" w:cstheme="majorHAnsi"/>
          <w:sz w:val="16"/>
        </w:rPr>
        <w:t xml:space="preserve"> even </w:t>
      </w:r>
      <w:r w:rsidRPr="00457610">
        <w:rPr>
          <w:rStyle w:val="StyleUnderline"/>
          <w:rFonts w:asciiTheme="majorHAnsi" w:hAnsiTheme="majorHAnsi" w:cstheme="majorHAnsi"/>
        </w:rPr>
        <w:t>call</w:t>
      </w:r>
      <w:r w:rsidRPr="00457610">
        <w:rPr>
          <w:rFonts w:asciiTheme="majorHAnsi" w:hAnsiTheme="majorHAnsi" w:cstheme="majorHAnsi"/>
          <w:sz w:val="16"/>
        </w:rPr>
        <w:t xml:space="preserve"> Wigner </w:t>
      </w:r>
      <w:r w:rsidRPr="00457610">
        <w:rPr>
          <w:rStyle w:val="StyleUnderline"/>
          <w:rFonts w:asciiTheme="majorHAnsi" w:hAnsiTheme="majorHAnsi" w:cstheme="majorHAnsi"/>
        </w:rPr>
        <w:t>and say the measurement has been done</w:t>
      </w:r>
      <w:r w:rsidRPr="00457610">
        <w:rPr>
          <w:rFonts w:asciiTheme="majorHAnsi" w:hAnsiTheme="majorHAnsi" w:cstheme="majorHAnsi"/>
          <w:sz w:val="16"/>
        </w:rPr>
        <w:t xml:space="preserve"> (provided the outcome is not revealed). So </w:t>
      </w:r>
      <w:r w:rsidRPr="00457610">
        <w:rPr>
          <w:rStyle w:val="Emphasis"/>
          <w:rFonts w:asciiTheme="majorHAnsi" w:hAnsiTheme="majorHAnsi" w:cstheme="majorHAnsi"/>
        </w:rPr>
        <w:t xml:space="preserve">the </w:t>
      </w:r>
      <w:r w:rsidRPr="00457610">
        <w:rPr>
          <w:rStyle w:val="Emphasis"/>
          <w:rFonts w:asciiTheme="majorHAnsi" w:hAnsiTheme="majorHAnsi" w:cstheme="majorHAnsi"/>
          <w:highlight w:val="green"/>
        </w:rPr>
        <w:t>two realities are at odds</w:t>
      </w:r>
      <w:r w:rsidRPr="00457610">
        <w:rPr>
          <w:rFonts w:asciiTheme="majorHAnsi" w:hAnsiTheme="majorHAnsi" w:cstheme="majorHAnsi"/>
          <w:sz w:val="16"/>
        </w:rPr>
        <w:t xml:space="preserve"> with each other. “</w:t>
      </w:r>
      <w:r w:rsidRPr="00457610">
        <w:rPr>
          <w:rStyle w:val="Emphasis"/>
          <w:rFonts w:asciiTheme="majorHAnsi" w:hAnsiTheme="majorHAnsi" w:cstheme="majorHAnsi"/>
        </w:rPr>
        <w:t>This calls into question the objective status</w:t>
      </w:r>
      <w:r w:rsidRPr="00457610">
        <w:rPr>
          <w:rFonts w:asciiTheme="majorHAnsi" w:hAnsiTheme="majorHAnsi" w:cstheme="majorHAnsi"/>
          <w:sz w:val="16"/>
        </w:rPr>
        <w:t xml:space="preserve"> of the facts established by the two observers,” say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co. That’s the theory, but last year </w:t>
      </w:r>
      <w:proofErr w:type="spellStart"/>
      <w:r w:rsidRPr="00457610">
        <w:rPr>
          <w:rFonts w:asciiTheme="majorHAnsi" w:hAnsiTheme="majorHAnsi" w:cstheme="majorHAnsi"/>
          <w:sz w:val="16"/>
        </w:rPr>
        <w:t>Caslav</w:t>
      </w:r>
      <w:proofErr w:type="spellEnd"/>
      <w:r w:rsidRPr="00457610">
        <w:rPr>
          <w:rFonts w:asciiTheme="majorHAnsi" w:hAnsiTheme="majorHAnsi" w:cstheme="majorHAnsi"/>
          <w:sz w:val="16"/>
        </w:rPr>
        <w:t xml:space="preserve"> </w:t>
      </w:r>
      <w:proofErr w:type="spellStart"/>
      <w:r w:rsidRPr="00457610">
        <w:rPr>
          <w:rFonts w:asciiTheme="majorHAnsi" w:hAnsiTheme="majorHAnsi" w:cstheme="majorHAnsi"/>
          <w:sz w:val="16"/>
        </w:rPr>
        <w:t>Brukner</w:t>
      </w:r>
      <w:proofErr w:type="spellEnd"/>
      <w:r w:rsidRPr="00457610">
        <w:rPr>
          <w:rFonts w:asciiTheme="majorHAnsi" w:hAnsiTheme="majorHAnsi" w:cstheme="majorHAnsi"/>
          <w:sz w:val="16"/>
        </w:rPr>
        <w:t xml:space="preserve">, at the University of Vienna in Austria, came up with a way to re-create the Wigner’s Friend experiment in the lab by means of techniques involving the entanglement of many particles at the same time. The breakthrough that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457610">
        <w:rPr>
          <w:rStyle w:val="Emphasis"/>
          <w:rFonts w:asciiTheme="majorHAnsi" w:hAnsiTheme="majorHAnsi" w:cstheme="majorHAnsi"/>
        </w:rPr>
        <w:t>both realities can coexist even though they produce irreconcilable outcomes</w:t>
      </w:r>
      <w:r w:rsidRPr="00457610">
        <w:rPr>
          <w:rFonts w:asciiTheme="majorHAnsi" w:hAnsiTheme="majorHAnsi" w:cstheme="majorHAnsi"/>
          <w:sz w:val="16"/>
        </w:rPr>
        <w:t xml:space="preserve">, just as Wigner predicted. </w:t>
      </w:r>
      <w:r w:rsidRPr="00457610">
        <w:rPr>
          <w:rStyle w:val="StyleUnderline"/>
          <w:rFonts w:asciiTheme="majorHAnsi" w:hAnsiTheme="majorHAnsi" w:cstheme="majorHAnsi"/>
        </w:rPr>
        <w:t>That raises some fascinating questions that are forcing physicists to reconsider the nature of reality. The idea that observers can ultimately reconcile their measurements of some kind of fundamental reality is based on several assumptions</w:t>
      </w:r>
      <w:r w:rsidRPr="00457610">
        <w:rPr>
          <w:rFonts w:asciiTheme="majorHAnsi" w:hAnsiTheme="majorHAnsi" w:cstheme="majorHAnsi"/>
          <w:sz w:val="16"/>
        </w:rPr>
        <w:t xml:space="preserve">. </w:t>
      </w:r>
      <w:r w:rsidRPr="00457610">
        <w:rPr>
          <w:rStyle w:val="StyleUnderline"/>
          <w:rFonts w:asciiTheme="majorHAnsi" w:hAnsiTheme="majorHAnsi" w:cstheme="majorHAnsi"/>
        </w:rPr>
        <w:t xml:space="preserve">The first is that universal facts actually exist and that observers can agree on them. </w:t>
      </w:r>
      <w:r w:rsidRPr="00457610">
        <w:rPr>
          <w:rFonts w:asciiTheme="majorHAnsi" w:hAnsiTheme="majorHAnsi" w:cstheme="majorHAnsi"/>
          <w:sz w:val="16"/>
        </w:rPr>
        <w:t xml:space="preserve">But </w:t>
      </w:r>
      <w:r w:rsidRPr="00457610">
        <w:rPr>
          <w:rStyle w:val="Emphasis"/>
          <w:rFonts w:asciiTheme="majorHAnsi" w:hAnsiTheme="majorHAnsi" w:cstheme="majorHAnsi"/>
        </w:rPr>
        <w:t>there are other assumptions too</w:t>
      </w:r>
      <w:r w:rsidRPr="00457610">
        <w:rPr>
          <w:rFonts w:asciiTheme="majorHAnsi" w:hAnsiTheme="majorHAnsi" w:cstheme="majorHAnsi"/>
          <w:sz w:val="16"/>
        </w:rPr>
        <w:t xml:space="preserve">. </w:t>
      </w:r>
      <w:r w:rsidRPr="00457610">
        <w:rPr>
          <w:rStyle w:val="StyleUnderline"/>
          <w:rFonts w:asciiTheme="majorHAnsi" w:hAnsiTheme="majorHAnsi" w:cstheme="majorHAnsi"/>
        </w:rPr>
        <w:t>One is that observers have the freedom to make whatever observations they want</w:t>
      </w:r>
      <w:r w:rsidRPr="00457610">
        <w:rPr>
          <w:rFonts w:asciiTheme="majorHAnsi" w:hAnsiTheme="majorHAnsi" w:cstheme="majorHAnsi"/>
          <w:sz w:val="16"/>
        </w:rPr>
        <w:t xml:space="preserve">. </w:t>
      </w:r>
      <w:r w:rsidRPr="00457610">
        <w:rPr>
          <w:rStyle w:val="StyleUnderline"/>
          <w:rFonts w:asciiTheme="majorHAnsi" w:hAnsiTheme="majorHAnsi" w:cstheme="majorHAnsi"/>
        </w:rPr>
        <w:t>And another is that the choices one observer makes do not influence the choices other observers make</w:t>
      </w:r>
      <w:r w:rsidRPr="00457610">
        <w:rPr>
          <w:rFonts w:asciiTheme="majorHAnsi" w:hAnsiTheme="majorHAnsi" w:cstheme="majorHAnsi"/>
          <w:sz w:val="16"/>
        </w:rPr>
        <w:t xml:space="preserve">—an assumption that physicists call locality. If there is an objective reality that everyone can agree on, then these assumptions all hold. But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w:t>
      </w:r>
      <w:proofErr w:type="spellStart"/>
      <w:r w:rsidRPr="00457610">
        <w:rPr>
          <w:rFonts w:asciiTheme="majorHAnsi" w:hAnsiTheme="majorHAnsi" w:cstheme="majorHAnsi"/>
          <w:sz w:val="16"/>
        </w:rPr>
        <w:t>co’s</w:t>
      </w:r>
      <w:proofErr w:type="spellEnd"/>
      <w:r w:rsidRPr="00457610">
        <w:rPr>
          <w:rFonts w:asciiTheme="majorHAnsi" w:hAnsiTheme="majorHAnsi" w:cstheme="majorHAnsi"/>
          <w:sz w:val="16"/>
        </w:rPr>
        <w:t xml:space="preserve"> result suggests that </w:t>
      </w:r>
      <w:r w:rsidRPr="00457610">
        <w:rPr>
          <w:rStyle w:val="Emphasis"/>
          <w:rFonts w:asciiTheme="majorHAnsi" w:hAnsiTheme="majorHAnsi" w:cstheme="majorHAnsi"/>
          <w:highlight w:val="green"/>
        </w:rPr>
        <w:t>objective reality does not exist</w:t>
      </w:r>
      <w:r w:rsidRPr="00457610">
        <w:rPr>
          <w:rFonts w:asciiTheme="majorHAnsi" w:hAnsiTheme="majorHAnsi" w:cstheme="majorHAnsi"/>
          <w:sz w:val="16"/>
        </w:rPr>
        <w:t xml:space="preserve">. In other words, the experiment suggests that </w:t>
      </w:r>
      <w:r w:rsidRPr="00457610">
        <w:rPr>
          <w:rStyle w:val="StyleUnderline"/>
          <w:rFonts w:asciiTheme="majorHAnsi" w:hAnsiTheme="majorHAnsi" w:cstheme="majorHAnsi"/>
        </w:rPr>
        <w:t>one or more of the assumptions—</w:t>
      </w:r>
      <w:r w:rsidRPr="00457610">
        <w:rPr>
          <w:rStyle w:val="Emphasis"/>
          <w:rFonts w:asciiTheme="majorHAnsi" w:hAnsiTheme="majorHAnsi" w:cstheme="majorHAnsi"/>
        </w:rPr>
        <w:t>the idea that there is a reality we can agree on</w:t>
      </w:r>
      <w:r w:rsidRPr="00457610">
        <w:rPr>
          <w:rStyle w:val="StyleUnderline"/>
          <w:rFonts w:asciiTheme="majorHAnsi" w:hAnsiTheme="majorHAnsi" w:cstheme="majorHAnsi"/>
        </w:rPr>
        <w:t xml:space="preserve">, the idea that we have </w:t>
      </w:r>
      <w:r w:rsidRPr="00457610">
        <w:rPr>
          <w:rStyle w:val="Emphasis"/>
          <w:rFonts w:asciiTheme="majorHAnsi" w:hAnsiTheme="majorHAnsi" w:cstheme="majorHAnsi"/>
        </w:rPr>
        <w:t>freedom of choice</w:t>
      </w:r>
      <w:r w:rsidRPr="00457610">
        <w:rPr>
          <w:rStyle w:val="StyleUnderline"/>
          <w:rFonts w:asciiTheme="majorHAnsi" w:hAnsiTheme="majorHAnsi" w:cstheme="majorHAnsi"/>
        </w:rPr>
        <w:t xml:space="preserve">, or the idea of locality—must be </w:t>
      </w:r>
      <w:r w:rsidRPr="00457610">
        <w:rPr>
          <w:rStyle w:val="Emphasis"/>
          <w:rFonts w:asciiTheme="majorHAnsi" w:hAnsiTheme="majorHAnsi" w:cstheme="majorHAnsi"/>
        </w:rPr>
        <w:t>wrong</w:t>
      </w:r>
      <w:r w:rsidRPr="00457610">
        <w:rPr>
          <w:rStyle w:val="StyleUnderline"/>
          <w:rFonts w:asciiTheme="majorHAnsi" w:hAnsiTheme="majorHAnsi" w:cstheme="majorHAnsi"/>
        </w:rPr>
        <w:t xml:space="preserve">. </w:t>
      </w:r>
      <w:r w:rsidRPr="00457610">
        <w:rPr>
          <w:rFonts w:asciiTheme="majorHAnsi" w:hAnsiTheme="majorHAnsi" w:cstheme="majorHAnsi"/>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457610">
        <w:rPr>
          <w:rStyle w:val="StyleUnderline"/>
          <w:rFonts w:asciiTheme="majorHAnsi" w:hAnsiTheme="majorHAnsi" w:cstheme="majorHAnsi"/>
        </w:rPr>
        <w:t>The scientific method relies on facts, established through repeated measurements</w:t>
      </w:r>
      <w:r w:rsidRPr="00457610">
        <w:rPr>
          <w:rFonts w:asciiTheme="majorHAnsi" w:hAnsiTheme="majorHAnsi" w:cstheme="majorHAnsi"/>
          <w:sz w:val="16"/>
        </w:rPr>
        <w:t xml:space="preserve"> </w:t>
      </w:r>
      <w:r w:rsidRPr="00457610">
        <w:rPr>
          <w:rStyle w:val="StyleUnderline"/>
          <w:rFonts w:asciiTheme="majorHAnsi" w:hAnsiTheme="majorHAnsi" w:cstheme="majorHAnsi"/>
        </w:rPr>
        <w:t>and agreed upon universally,</w:t>
      </w:r>
      <w:r w:rsidRPr="00457610">
        <w:rPr>
          <w:rFonts w:asciiTheme="majorHAnsi" w:hAnsiTheme="majorHAnsi" w:cstheme="majorHAnsi"/>
          <w:sz w:val="16"/>
        </w:rPr>
        <w:t xml:space="preserve"> independently of who observed them,” say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co. And yet </w:t>
      </w:r>
      <w:r w:rsidRPr="00457610">
        <w:rPr>
          <w:rStyle w:val="StyleUnderline"/>
          <w:rFonts w:asciiTheme="majorHAnsi" w:hAnsiTheme="majorHAnsi" w:cstheme="majorHAnsi"/>
        </w:rPr>
        <w:t xml:space="preserve">in the same paper, they undermine this idea, perhaps fatally. </w:t>
      </w:r>
      <w:r w:rsidRPr="00457610">
        <w:rPr>
          <w:rFonts w:asciiTheme="majorHAnsi" w:hAnsiTheme="majorHAnsi" w:cstheme="majorHAnsi"/>
          <w:sz w:val="16"/>
        </w:rPr>
        <w:t>The next step is to go further: to construct experiments creating increasingly bizarre alternate realities that cannot be reconciled. Where this will take us is anybody’s guess. But Wigner, and his friend, would surely not be surprised.</w:t>
      </w:r>
    </w:p>
    <w:p w14:paraId="2FD55802" w14:textId="7BE6DFFD" w:rsidR="005B7396" w:rsidRDefault="005B7396" w:rsidP="005B7396">
      <w:pPr>
        <w:pStyle w:val="Heading4"/>
        <w:rPr>
          <w:sz w:val="14"/>
        </w:rPr>
      </w:pPr>
    </w:p>
    <w:p w14:paraId="269E0EE8" w14:textId="77777777" w:rsidR="005B7396" w:rsidRDefault="005B7396" w:rsidP="005B7396">
      <w:pPr>
        <w:pStyle w:val="Heading3"/>
      </w:pPr>
      <w:r>
        <w:t>1AC – Plan</w:t>
      </w:r>
    </w:p>
    <w:p w14:paraId="18AEAD61" w14:textId="77777777" w:rsidR="005B7396" w:rsidRDefault="005B7396" w:rsidP="005B7396">
      <w:pPr>
        <w:pStyle w:val="Heading4"/>
      </w:pPr>
      <w:r>
        <w:t>Plan – The appropriation of outer space through the production of space debris by private entities is unjust.</w:t>
      </w:r>
    </w:p>
    <w:p w14:paraId="003E2694" w14:textId="77777777" w:rsidR="005B7396" w:rsidRDefault="005B7396" w:rsidP="005B7396"/>
    <w:p w14:paraId="6B5AA20D" w14:textId="77777777" w:rsidR="005B7396" w:rsidRPr="002B22B2" w:rsidRDefault="005B7396" w:rsidP="005B7396">
      <w:pPr>
        <w:pStyle w:val="Heading4"/>
        <w:rPr>
          <w:shd w:val="clear" w:color="auto" w:fill="FFFFFF"/>
        </w:rPr>
      </w:pPr>
      <w:r w:rsidRPr="00F72822">
        <w:t>Resolved is defined as</w:t>
      </w:r>
      <w:r w:rsidRPr="00F72822">
        <w:rPr>
          <w:rStyle w:val="FootnoteReference"/>
        </w:rPr>
        <w:footnoteReference w:id="1"/>
      </w:r>
      <w:r w:rsidRPr="00F72822">
        <w:t xml:space="preserve"> </w:t>
      </w:r>
      <w:r w:rsidRPr="00F72822">
        <w:rPr>
          <w:u w:val="single"/>
          <w:shd w:val="clear" w:color="auto" w:fill="FFFFFF"/>
        </w:rPr>
        <w:t>firm in</w:t>
      </w:r>
      <w:r w:rsidRPr="00F72822">
        <w:rPr>
          <w:shd w:val="clear" w:color="auto" w:fill="FFFFFF"/>
        </w:rPr>
        <w:t xml:space="preserve"> </w:t>
      </w:r>
      <w:r w:rsidRPr="00F72822">
        <w:rPr>
          <w:sz w:val="12"/>
          <w:szCs w:val="12"/>
          <w:shd w:val="clear" w:color="auto" w:fill="FFFFFF"/>
        </w:rPr>
        <w:t>purpose or</w:t>
      </w:r>
      <w:r w:rsidRPr="00F72822">
        <w:rPr>
          <w:shd w:val="clear" w:color="auto" w:fill="FFFFFF"/>
        </w:rPr>
        <w:t xml:space="preserve"> </w:t>
      </w:r>
      <w:r w:rsidRPr="00F72822">
        <w:rPr>
          <w:u w:val="single"/>
          <w:shd w:val="clear" w:color="auto" w:fill="FFFFFF"/>
        </w:rPr>
        <w:t xml:space="preserve">intent; determined </w:t>
      </w:r>
      <w:r w:rsidRPr="00F72822">
        <w:rPr>
          <w:shd w:val="clear" w:color="auto" w:fill="FFFFFF"/>
        </w:rPr>
        <w:t>and I’m determined</w:t>
      </w:r>
      <w:r>
        <w:rPr>
          <w:shd w:val="clear" w:color="auto" w:fill="FFFFFF"/>
        </w:rPr>
        <w:t xml:space="preserve">. </w:t>
      </w:r>
    </w:p>
    <w:p w14:paraId="0F07C5F6" w14:textId="47706784" w:rsidR="005B7396" w:rsidRDefault="005B7396" w:rsidP="005B7396"/>
    <w:p w14:paraId="3E40176F" w14:textId="1941E645" w:rsidR="005B7396" w:rsidRDefault="005B7396" w:rsidP="005B7396">
      <w:pPr>
        <w:pStyle w:val="Heading4"/>
      </w:pPr>
      <w:r>
        <w:t xml:space="preserve">Affirm is defined as </w:t>
      </w:r>
      <w:r w:rsidRPr="005B7396">
        <w:rPr>
          <w:u w:val="single"/>
        </w:rPr>
        <w:t xml:space="preserve">: </w:t>
      </w:r>
      <w:r w:rsidRPr="005B7396">
        <w:rPr>
          <w:highlight w:val="green"/>
          <w:u w:val="single"/>
        </w:rPr>
        <w:t>to</w:t>
      </w:r>
      <w:r w:rsidRPr="005B7396">
        <w:rPr>
          <w:u w:val="single"/>
        </w:rPr>
        <w:t xml:space="preserve"> show or </w:t>
      </w:r>
      <w:r w:rsidRPr="005B7396">
        <w:rPr>
          <w:highlight w:val="green"/>
          <w:u w:val="single"/>
        </w:rPr>
        <w:t>express</w:t>
      </w:r>
      <w:r w:rsidRPr="005B7396">
        <w:rPr>
          <w:u w:val="single"/>
        </w:rPr>
        <w:t xml:space="preserve"> a </w:t>
      </w:r>
      <w:r w:rsidRPr="005B7396">
        <w:rPr>
          <w:highlight w:val="green"/>
          <w:u w:val="single"/>
        </w:rPr>
        <w:t>strong belief in or dedication to</w:t>
      </w:r>
      <w:r w:rsidRPr="005B7396">
        <w:rPr>
          <w:u w:val="single"/>
        </w:rPr>
        <w:t xml:space="preserve"> (something, such as an important idea)</w:t>
      </w:r>
      <w:r>
        <w:t xml:space="preserve"> and I strongly believe in my aff.</w:t>
      </w:r>
    </w:p>
    <w:p w14:paraId="102BB265" w14:textId="1B2C395F" w:rsidR="005B7396" w:rsidRDefault="005B7396" w:rsidP="005B7396">
      <w:hyperlink r:id="rId9" w:history="1">
        <w:r w:rsidRPr="00CC5F77">
          <w:rPr>
            <w:rStyle w:val="Hyperlink"/>
          </w:rPr>
          <w:t>https://www.merriam-webster.com/dictionary/affirm</w:t>
        </w:r>
      </w:hyperlink>
    </w:p>
    <w:p w14:paraId="041B0F73" w14:textId="77777777" w:rsidR="000B2937" w:rsidRPr="005B7396" w:rsidRDefault="000B2937" w:rsidP="005B7396"/>
    <w:p w14:paraId="38422C2F" w14:textId="77777777" w:rsidR="005B7396" w:rsidRDefault="005B7396" w:rsidP="005B7396">
      <w:pPr>
        <w:pStyle w:val="Heading4"/>
      </w:pPr>
      <w:r>
        <w:t>Orbital debris is</w:t>
      </w:r>
    </w:p>
    <w:p w14:paraId="5DA5DB4B" w14:textId="77777777" w:rsidR="005B7396" w:rsidRPr="00172966" w:rsidRDefault="005B7396" w:rsidP="005B7396">
      <w:r w:rsidRPr="00172966">
        <w:rPr>
          <w:rStyle w:val="Style13ptBold"/>
        </w:rPr>
        <w:t>NASA.gov</w:t>
      </w:r>
      <w:r>
        <w:rPr>
          <w:rStyle w:val="Style13ptBold"/>
        </w:rPr>
        <w:t xml:space="preserve"> 21</w:t>
      </w:r>
      <w:r>
        <w:t xml:space="preserve"> [NASA – 5/26/21. “</w:t>
      </w:r>
      <w:r w:rsidRPr="00172966">
        <w:t>Space Debris and Human Spacecraft</w:t>
      </w:r>
      <w:r>
        <w:t xml:space="preserve">.” </w:t>
      </w:r>
      <w:hyperlink r:id="rId10" w:history="1">
        <w:r w:rsidRPr="00EE4324">
          <w:rPr>
            <w:rStyle w:val="Hyperlink"/>
          </w:rPr>
          <w:t>https://www.nasa.gov/mission_pages/station/news/orbital_debris.html</w:t>
        </w:r>
      </w:hyperlink>
      <w:r>
        <w:t>] Justin</w:t>
      </w:r>
    </w:p>
    <w:p w14:paraId="3EDAAC61" w14:textId="77777777" w:rsidR="005B7396" w:rsidRPr="00172966" w:rsidRDefault="005B7396" w:rsidP="005B7396">
      <w:pPr>
        <w:rPr>
          <w:sz w:val="16"/>
        </w:rPr>
      </w:pPr>
      <w:r w:rsidRPr="00172966">
        <w:rPr>
          <w:sz w:val="16"/>
        </w:rPr>
        <w:t>Orbital Debris</w:t>
      </w:r>
    </w:p>
    <w:p w14:paraId="6613E0CC" w14:textId="77777777" w:rsidR="005B7396" w:rsidRPr="00172966" w:rsidRDefault="005B7396" w:rsidP="005B7396">
      <w:pPr>
        <w:rPr>
          <w:sz w:val="16"/>
        </w:rPr>
      </w:pPr>
      <w:r w:rsidRPr="00172966">
        <w:rPr>
          <w:sz w:val="16"/>
        </w:rPr>
        <w:t>Space debris encompasses both natural meteoroid and artificial (human-made) orbital debris. Meteoroids are in orbit about the sun, while most artificial debris is in orbit about the Earth (hence the term “orbital” debris).</w:t>
      </w:r>
    </w:p>
    <w:p w14:paraId="23A3F0F7" w14:textId="77777777" w:rsidR="005B7396" w:rsidRDefault="005B7396" w:rsidP="005B7396">
      <w:pPr>
        <w:rPr>
          <w:sz w:val="16"/>
        </w:rPr>
      </w:pPr>
      <w:r w:rsidRPr="00172966">
        <w:rPr>
          <w:sz w:val="16"/>
        </w:rPr>
        <w:t xml:space="preserve">Orbital debris is </w:t>
      </w:r>
      <w:r w:rsidRPr="00172966">
        <w:rPr>
          <w:highlight w:val="green"/>
          <w:u w:val="single"/>
        </w:rPr>
        <w:t xml:space="preserve">any </w:t>
      </w:r>
      <w:r w:rsidRPr="00172966">
        <w:rPr>
          <w:rStyle w:val="Emphasis"/>
          <w:highlight w:val="green"/>
        </w:rPr>
        <w:t>human-made object</w:t>
      </w:r>
      <w:r w:rsidRPr="00172966">
        <w:rPr>
          <w:highlight w:val="green"/>
          <w:u w:val="single"/>
        </w:rPr>
        <w:t xml:space="preserve"> in orbit</w:t>
      </w:r>
      <w:r w:rsidRPr="00172966">
        <w:rPr>
          <w:u w:val="single"/>
        </w:rPr>
        <w:t xml:space="preserve"> about the Earth </w:t>
      </w:r>
      <w:r w:rsidRPr="00172966">
        <w:rPr>
          <w:highlight w:val="green"/>
          <w:u w:val="single"/>
        </w:rPr>
        <w:t xml:space="preserve">that </w:t>
      </w:r>
      <w:r w:rsidRPr="00172966">
        <w:rPr>
          <w:rStyle w:val="Emphasis"/>
          <w:highlight w:val="green"/>
        </w:rPr>
        <w:t>no longer serves a useful function</w:t>
      </w:r>
      <w:r w:rsidRPr="00172966">
        <w:rPr>
          <w:sz w:val="16"/>
        </w:rPr>
        <w:t xml:space="preserve">. Such debris includes </w:t>
      </w:r>
      <w:r w:rsidRPr="00172966">
        <w:rPr>
          <w:rStyle w:val="Emphasis"/>
        </w:rPr>
        <w:t>nonfunctional</w:t>
      </w:r>
      <w:r w:rsidRPr="00172966">
        <w:rPr>
          <w:u w:val="single"/>
        </w:rPr>
        <w:t xml:space="preserve"> spacecraft</w:t>
      </w:r>
      <w:r w:rsidRPr="00172966">
        <w:rPr>
          <w:sz w:val="16"/>
        </w:rPr>
        <w:t xml:space="preserve">, </w:t>
      </w:r>
      <w:r w:rsidRPr="00172966">
        <w:rPr>
          <w:rStyle w:val="Emphasis"/>
        </w:rPr>
        <w:t>abandoned</w:t>
      </w:r>
      <w:r w:rsidRPr="00172966">
        <w:rPr>
          <w:u w:val="single"/>
        </w:rPr>
        <w:t xml:space="preserve"> launch vehicle stages</w:t>
      </w:r>
      <w:r w:rsidRPr="00172966">
        <w:rPr>
          <w:sz w:val="16"/>
        </w:rPr>
        <w:t xml:space="preserve">, </w:t>
      </w:r>
      <w:r w:rsidRPr="00172966">
        <w:rPr>
          <w:u w:val="single"/>
        </w:rPr>
        <w:t xml:space="preserve">mission-related </w:t>
      </w:r>
      <w:r w:rsidRPr="00172966">
        <w:rPr>
          <w:rStyle w:val="Emphasis"/>
        </w:rPr>
        <w:t>debris</w:t>
      </w:r>
      <w:r w:rsidRPr="00172966">
        <w:rPr>
          <w:sz w:val="16"/>
        </w:rPr>
        <w:t xml:space="preserve">, </w:t>
      </w:r>
      <w:r w:rsidRPr="00172966">
        <w:rPr>
          <w:u w:val="single"/>
        </w:rPr>
        <w:t xml:space="preserve">and </w:t>
      </w:r>
      <w:r w:rsidRPr="00172966">
        <w:rPr>
          <w:rStyle w:val="Emphasis"/>
        </w:rPr>
        <w:t>fragmentation</w:t>
      </w:r>
      <w:r w:rsidRPr="00172966">
        <w:rPr>
          <w:u w:val="single"/>
        </w:rPr>
        <w:t xml:space="preserve"> debris</w:t>
      </w:r>
      <w:r w:rsidRPr="00172966">
        <w:rPr>
          <w:sz w:val="16"/>
        </w:rPr>
        <w:t>.</w:t>
      </w:r>
      <w:r>
        <w:rPr>
          <w:sz w:val="16"/>
        </w:rPr>
        <w:t xml:space="preserve"> </w:t>
      </w:r>
    </w:p>
    <w:p w14:paraId="635FFB0F" w14:textId="77777777" w:rsidR="005B7396" w:rsidRDefault="005B7396" w:rsidP="005B7396"/>
    <w:p w14:paraId="742F6BA7" w14:textId="77777777" w:rsidR="005B7396" w:rsidRDefault="005B7396" w:rsidP="005B7396">
      <w:pPr>
        <w:pStyle w:val="Heading4"/>
      </w:pPr>
      <w:r>
        <w:t xml:space="preserve">The aff interprets enforcement as an OUF (Orbital Use Fee). Proportionality in </w:t>
      </w:r>
      <w:r w:rsidRPr="009B41D4">
        <w:rPr>
          <w:u w:val="single"/>
        </w:rPr>
        <w:t>relation</w:t>
      </w:r>
      <w:r>
        <w:t xml:space="preserve"> to the space industry solves </w:t>
      </w:r>
      <w:r w:rsidRPr="009B41D4">
        <w:rPr>
          <w:u w:val="single"/>
        </w:rPr>
        <w:t>best</w:t>
      </w:r>
      <w:r>
        <w:t xml:space="preserve"> without harming it and any other solution only </w:t>
      </w:r>
      <w:r w:rsidRPr="00DF5153">
        <w:rPr>
          <w:u w:val="single"/>
        </w:rPr>
        <w:t>worsens</w:t>
      </w:r>
      <w:r>
        <w:t xml:space="preserve"> the threat – </w:t>
      </w:r>
      <w:r w:rsidRPr="009B41D4">
        <w:rPr>
          <w:u w:val="single"/>
        </w:rPr>
        <w:t>models</w:t>
      </w:r>
      <w:r>
        <w:t xml:space="preserve">. </w:t>
      </w:r>
    </w:p>
    <w:p w14:paraId="5A41D383" w14:textId="77777777" w:rsidR="005B7396" w:rsidRPr="009B41D4" w:rsidRDefault="005B7396" w:rsidP="005B7396">
      <w:r w:rsidRPr="00DF5153">
        <w:rPr>
          <w:rStyle w:val="Style13ptBold"/>
        </w:rPr>
        <w:t>Rao et al 20</w:t>
      </w:r>
      <w:r>
        <w:t xml:space="preserve">. Akhil, Matthew Burgess, and Daniel </w:t>
      </w:r>
      <w:proofErr w:type="spellStart"/>
      <w:r>
        <w:t>Kaffine</w:t>
      </w:r>
      <w:proofErr w:type="spellEnd"/>
      <w:r>
        <w:t xml:space="preserve"> *</w:t>
      </w:r>
      <w:r w:rsidRPr="00DF5153">
        <w:t>Department of Economics, Middlebury College, Middlebury</w:t>
      </w:r>
      <w:r>
        <w:t xml:space="preserve"> **</w:t>
      </w:r>
      <w:r w:rsidRPr="00DF5153">
        <w:t>Cooperative Institute for Research in Environmental Sciences, University of Colorado</w:t>
      </w:r>
      <w:r>
        <w:t xml:space="preserve">, </w:t>
      </w:r>
      <w:r w:rsidRPr="00DF5153">
        <w:t>Environmental Studies Program</w:t>
      </w:r>
      <w:r>
        <w:t>, and Department of Economics ***Department of Economics. 2020 [PNAS, “</w:t>
      </w:r>
      <w:r w:rsidRPr="00DF5153">
        <w:t>Orbital-use fees could more than quadruple the value of the space industry</w:t>
      </w:r>
      <w:r>
        <w:t xml:space="preserve">,” </w:t>
      </w:r>
      <w:hyperlink r:id="rId11" w:history="1">
        <w:r w:rsidRPr="00BE0E32">
          <w:rPr>
            <w:rStyle w:val="Hyperlink"/>
          </w:rPr>
          <w:t>https://www.ncbi.nlm.nih.gov/pmc/articles/PMC7293599/</w:t>
        </w:r>
      </w:hyperlink>
      <w:r>
        <w:t>] Justin</w:t>
      </w:r>
    </w:p>
    <w:p w14:paraId="2A5C2D85" w14:textId="77777777" w:rsidR="005B7396" w:rsidRPr="00FB4B6B" w:rsidRDefault="005B7396" w:rsidP="005B7396">
      <w:pPr>
        <w:rPr>
          <w:u w:val="single"/>
        </w:rPr>
      </w:pPr>
      <w:r w:rsidRPr="009B41D4">
        <w:rPr>
          <w:u w:val="single"/>
        </w:rPr>
        <w:t xml:space="preserve">The space industry’s rapid recent growth represents the latest </w:t>
      </w:r>
      <w:r w:rsidRPr="00DF5153">
        <w:rPr>
          <w:rStyle w:val="Emphasis"/>
        </w:rPr>
        <w:t>tragedy of the commons</w:t>
      </w:r>
      <w:r w:rsidRPr="009B41D4">
        <w:rPr>
          <w:u w:val="single"/>
        </w:rPr>
        <w:t xml:space="preserve">. Satellites launched into orbit contribute to—and risk damage from—a growing buildup of space debris and other satellites. Collision risk from this orbital congestion is costly to satellite operators. </w:t>
      </w:r>
      <w:r w:rsidRPr="00DF5153">
        <w:rPr>
          <w:rStyle w:val="Emphasis"/>
        </w:rPr>
        <w:t>Technological</w:t>
      </w:r>
      <w:r w:rsidRPr="00BA44E4">
        <w:rPr>
          <w:u w:val="single"/>
        </w:rPr>
        <w:t xml:space="preserve"> and </w:t>
      </w:r>
      <w:r w:rsidRPr="00DF5153">
        <w:rPr>
          <w:rStyle w:val="Emphasis"/>
        </w:rPr>
        <w:t>managerial</w:t>
      </w:r>
      <w:r w:rsidRPr="00BA44E4">
        <w:rPr>
          <w:u w:val="single"/>
        </w:rPr>
        <w:t xml:space="preserve"> </w:t>
      </w:r>
      <w:r w:rsidRPr="00B844AE">
        <w:rPr>
          <w:highlight w:val="green"/>
          <w:u w:val="single"/>
        </w:rPr>
        <w:t>solutions</w:t>
      </w:r>
      <w:r w:rsidRPr="00BA44E4">
        <w:rPr>
          <w:sz w:val="14"/>
        </w:rPr>
        <w:t>—</w:t>
      </w:r>
      <w:r w:rsidRPr="009B41D4">
        <w:rPr>
          <w:u w:val="single"/>
        </w:rPr>
        <w:t>such as active debris removal or end-of-life satellite deorbit guidelines</w:t>
      </w:r>
      <w:r w:rsidRPr="00BA44E4">
        <w:rPr>
          <w:sz w:val="14"/>
        </w:rPr>
        <w:t>—</w:t>
      </w:r>
      <w:r w:rsidRPr="00B844AE">
        <w:rPr>
          <w:highlight w:val="green"/>
          <w:u w:val="single"/>
        </w:rPr>
        <w:t>are</w:t>
      </w:r>
      <w:r w:rsidRPr="00BA44E4">
        <w:rPr>
          <w:sz w:val="14"/>
        </w:rPr>
        <w:t xml:space="preserve"> currently </w:t>
      </w:r>
      <w:r w:rsidRPr="00FB4B6B">
        <w:rPr>
          <w:u w:val="single"/>
        </w:rPr>
        <w:t xml:space="preserve">being </w:t>
      </w:r>
      <w:r w:rsidRPr="00B844AE">
        <w:rPr>
          <w:highlight w:val="green"/>
          <w:u w:val="single"/>
        </w:rPr>
        <w:t>explored</w:t>
      </w:r>
      <w:r w:rsidRPr="00BA44E4">
        <w:rPr>
          <w:sz w:val="14"/>
        </w:rPr>
        <w:t xml:space="preserve"> by regulatory authorities. </w:t>
      </w:r>
      <w:r w:rsidRPr="00B844AE">
        <w:rPr>
          <w:highlight w:val="green"/>
          <w:u w:val="single"/>
        </w:rPr>
        <w:t>However, none</w:t>
      </w:r>
      <w:r w:rsidRPr="00FB4B6B">
        <w:rPr>
          <w:u w:val="single"/>
        </w:rPr>
        <w:t xml:space="preserve"> of these approaches </w:t>
      </w:r>
      <w:r w:rsidRPr="00B844AE">
        <w:rPr>
          <w:highlight w:val="green"/>
          <w:u w:val="single"/>
        </w:rPr>
        <w:t>address the</w:t>
      </w:r>
      <w:r w:rsidRPr="00FB4B6B">
        <w:rPr>
          <w:u w:val="single"/>
        </w:rPr>
        <w:t xml:space="preserve"> </w:t>
      </w:r>
      <w:r w:rsidRPr="00DF5153">
        <w:rPr>
          <w:rStyle w:val="Emphasis"/>
        </w:rPr>
        <w:t xml:space="preserve">underlying </w:t>
      </w:r>
      <w:r w:rsidRPr="00B844AE">
        <w:rPr>
          <w:rStyle w:val="Emphasis"/>
          <w:highlight w:val="green"/>
        </w:rPr>
        <w:t>incentive problem</w:t>
      </w:r>
      <w:r w:rsidRPr="00BA44E4">
        <w:rPr>
          <w:sz w:val="14"/>
        </w:rPr>
        <w:t xml:space="preserve">: </w:t>
      </w:r>
      <w:r w:rsidRPr="00FB4B6B">
        <w:rPr>
          <w:u w:val="single"/>
        </w:rPr>
        <w:t xml:space="preserve">satellite </w:t>
      </w:r>
      <w:r w:rsidRPr="00B844AE">
        <w:rPr>
          <w:highlight w:val="green"/>
          <w:u w:val="single"/>
        </w:rPr>
        <w:t xml:space="preserve">operators do </w:t>
      </w:r>
      <w:r w:rsidRPr="00B844AE">
        <w:rPr>
          <w:rStyle w:val="Emphasis"/>
          <w:highlight w:val="green"/>
        </w:rPr>
        <w:t>not</w:t>
      </w:r>
      <w:r w:rsidRPr="00B844AE">
        <w:rPr>
          <w:highlight w:val="green"/>
          <w:u w:val="single"/>
        </w:rPr>
        <w:t xml:space="preserve"> account for costs </w:t>
      </w:r>
      <w:r w:rsidRPr="00BA44E4">
        <w:rPr>
          <w:u w:val="single"/>
        </w:rPr>
        <w:t>they</w:t>
      </w:r>
      <w:r w:rsidRPr="00FB4B6B">
        <w:rPr>
          <w:u w:val="single"/>
        </w:rPr>
        <w:t xml:space="preserve"> </w:t>
      </w:r>
      <w:r w:rsidRPr="00B844AE">
        <w:rPr>
          <w:highlight w:val="green"/>
          <w:u w:val="single"/>
        </w:rPr>
        <w:t>impose on each other via collision</w:t>
      </w:r>
      <w:r w:rsidRPr="00FB4B6B">
        <w:rPr>
          <w:u w:val="single"/>
        </w:rPr>
        <w:t xml:space="preserve"> risk</w:t>
      </w:r>
      <w:r w:rsidRPr="00BA44E4">
        <w:rPr>
          <w:sz w:val="14"/>
        </w:rPr>
        <w:t xml:space="preserve">. Here, we show that an </w:t>
      </w:r>
      <w:r w:rsidRPr="00B844AE">
        <w:rPr>
          <w:highlight w:val="green"/>
          <w:u w:val="single"/>
        </w:rPr>
        <w:t xml:space="preserve">internationally harmonized orbital-use fee </w:t>
      </w:r>
      <w:r w:rsidRPr="00BA44E4">
        <w:rPr>
          <w:u w:val="single"/>
        </w:rPr>
        <w:t>can</w:t>
      </w:r>
      <w:r w:rsidRPr="00FB4B6B">
        <w:rPr>
          <w:u w:val="single"/>
        </w:rPr>
        <w:t xml:space="preserve"> </w:t>
      </w:r>
      <w:r w:rsidRPr="00B844AE">
        <w:rPr>
          <w:highlight w:val="green"/>
          <w:u w:val="single"/>
        </w:rPr>
        <w:t>correct</w:t>
      </w:r>
      <w:r w:rsidRPr="00FB4B6B">
        <w:rPr>
          <w:u w:val="single"/>
        </w:rPr>
        <w:t xml:space="preserve"> these </w:t>
      </w:r>
      <w:r w:rsidRPr="00B844AE">
        <w:rPr>
          <w:highlight w:val="green"/>
          <w:u w:val="single"/>
        </w:rPr>
        <w:t>incentives and</w:t>
      </w:r>
      <w:r w:rsidRPr="00FB4B6B">
        <w:rPr>
          <w:u w:val="single"/>
        </w:rPr>
        <w:t xml:space="preserve"> substantially </w:t>
      </w:r>
      <w:r w:rsidRPr="00B844AE">
        <w:rPr>
          <w:highlight w:val="green"/>
          <w:u w:val="single"/>
        </w:rPr>
        <w:t>increase</w:t>
      </w:r>
      <w:r w:rsidRPr="00FB4B6B">
        <w:rPr>
          <w:u w:val="single"/>
        </w:rPr>
        <w:t xml:space="preserve"> the </w:t>
      </w:r>
      <w:r w:rsidRPr="00B844AE">
        <w:rPr>
          <w:highlight w:val="green"/>
          <w:u w:val="single"/>
        </w:rPr>
        <w:t>value of</w:t>
      </w:r>
      <w:r w:rsidRPr="00FB4B6B">
        <w:rPr>
          <w:u w:val="single"/>
        </w:rPr>
        <w:t xml:space="preserve"> the </w:t>
      </w:r>
      <w:r w:rsidRPr="00B844AE">
        <w:rPr>
          <w:highlight w:val="green"/>
          <w:u w:val="single"/>
        </w:rPr>
        <w:t>space industry</w:t>
      </w:r>
      <w:r w:rsidRPr="00FB4B6B">
        <w:rPr>
          <w:u w:val="single"/>
        </w:rPr>
        <w:t>. We construct and analyze a coupled physical–economic model of commercial launches and debris accumulation</w:t>
      </w:r>
      <w:r w:rsidRPr="00BA44E4">
        <w:rPr>
          <w:sz w:val="14"/>
        </w:rPr>
        <w:t xml:space="preserve"> in low-Earth orbit. Similar to carbon taxes, </w:t>
      </w:r>
      <w:r w:rsidRPr="00FB4B6B">
        <w:rPr>
          <w:u w:val="single"/>
        </w:rPr>
        <w:t xml:space="preserve">our model projects an </w:t>
      </w:r>
      <w:r w:rsidRPr="00B844AE">
        <w:rPr>
          <w:highlight w:val="green"/>
          <w:u w:val="single"/>
        </w:rPr>
        <w:t>optimal fee</w:t>
      </w:r>
      <w:r w:rsidRPr="00FB4B6B">
        <w:rPr>
          <w:u w:val="single"/>
        </w:rPr>
        <w:t xml:space="preserve"> that </w:t>
      </w:r>
      <w:r w:rsidRPr="00B844AE">
        <w:rPr>
          <w:highlight w:val="green"/>
          <w:u w:val="single"/>
        </w:rPr>
        <w:t>rises at</w:t>
      </w:r>
      <w:r w:rsidRPr="00FB4B6B">
        <w:rPr>
          <w:u w:val="single"/>
        </w:rPr>
        <w:t xml:space="preserve"> a rate of </w:t>
      </w:r>
      <w:r w:rsidRPr="00B844AE">
        <w:rPr>
          <w:rStyle w:val="Emphasis"/>
          <w:highlight w:val="green"/>
        </w:rPr>
        <w:t>14% per year</w:t>
      </w:r>
      <w:r w:rsidRPr="00FB4B6B">
        <w:rPr>
          <w:u w:val="single"/>
        </w:rPr>
        <w:t xml:space="preserve">, equal to </w:t>
      </w:r>
      <w:r w:rsidRPr="00DF5153">
        <w:rPr>
          <w:rStyle w:val="Emphasis"/>
        </w:rPr>
        <w:t>roughly $235,000 per satellite-year in 2040</w:t>
      </w:r>
      <w:r w:rsidRPr="00FB4B6B">
        <w:rPr>
          <w:u w:val="single"/>
        </w:rPr>
        <w:t>. The long-run value of the satellite industry would more than quadruple by 2040</w:t>
      </w:r>
      <w:r w:rsidRPr="00BA44E4">
        <w:rPr>
          <w:sz w:val="14"/>
        </w:rPr>
        <w:t xml:space="preserve">—increasing from around $600 billion under business as usual to around $3 trillion. In contrast, we project that </w:t>
      </w:r>
      <w:r w:rsidRPr="00FB4B6B">
        <w:rPr>
          <w:u w:val="single"/>
        </w:rPr>
        <w:t>purely technological solutions are unlikely to fully address the problem of orbital congestion</w:t>
      </w:r>
      <w:r w:rsidRPr="00BA44E4">
        <w:rPr>
          <w:sz w:val="14"/>
        </w:rPr>
        <w:t xml:space="preserve">. Indeed, we find </w:t>
      </w:r>
      <w:r w:rsidRPr="00B844AE">
        <w:rPr>
          <w:highlight w:val="green"/>
          <w:u w:val="single"/>
        </w:rPr>
        <w:t>debris removal</w:t>
      </w:r>
      <w:r w:rsidRPr="00FB4B6B">
        <w:rPr>
          <w:u w:val="single"/>
        </w:rPr>
        <w:t xml:space="preserve"> sometimes </w:t>
      </w:r>
      <w:r w:rsidRPr="00B844AE">
        <w:rPr>
          <w:highlight w:val="green"/>
          <w:u w:val="single"/>
        </w:rPr>
        <w:t>worsens</w:t>
      </w:r>
      <w:r w:rsidRPr="00FB4B6B">
        <w:rPr>
          <w:u w:val="single"/>
        </w:rPr>
        <w:t xml:space="preserve"> economic </w:t>
      </w:r>
      <w:r w:rsidRPr="00B844AE">
        <w:rPr>
          <w:highlight w:val="green"/>
          <w:u w:val="single"/>
        </w:rPr>
        <w:t>damages</w:t>
      </w:r>
      <w:r w:rsidRPr="00FB4B6B">
        <w:rPr>
          <w:u w:val="single"/>
        </w:rPr>
        <w:t xml:space="preserve"> from congestion </w:t>
      </w:r>
      <w:r w:rsidRPr="00B844AE">
        <w:rPr>
          <w:highlight w:val="green"/>
          <w:u w:val="single"/>
        </w:rPr>
        <w:t xml:space="preserve">by </w:t>
      </w:r>
      <w:r w:rsidRPr="00B844AE">
        <w:rPr>
          <w:rStyle w:val="Emphasis"/>
          <w:highlight w:val="green"/>
        </w:rPr>
        <w:t>increasing</w:t>
      </w:r>
      <w:r w:rsidRPr="00B844AE">
        <w:rPr>
          <w:highlight w:val="green"/>
          <w:u w:val="single"/>
        </w:rPr>
        <w:t xml:space="preserve"> launch incentives</w:t>
      </w:r>
      <w:r w:rsidRPr="00BA44E4">
        <w:rPr>
          <w:sz w:val="14"/>
        </w:rPr>
        <w:t xml:space="preserve">. In other sectors, addressing the tragedy of the commons has often been a game of catch-up with substantial social costs. The </w:t>
      </w:r>
      <w:r w:rsidRPr="00FB4B6B">
        <w:rPr>
          <w:u w:val="single"/>
        </w:rPr>
        <w:t>infant space industry can avert these costs before they escalate.</w:t>
      </w:r>
    </w:p>
    <w:p w14:paraId="2D4B147E" w14:textId="77777777" w:rsidR="005B7396" w:rsidRPr="00BA44E4" w:rsidRDefault="005B7396" w:rsidP="005B7396">
      <w:pPr>
        <w:rPr>
          <w:sz w:val="14"/>
        </w:rPr>
      </w:pPr>
      <w:r w:rsidRPr="00BA44E4">
        <w:rPr>
          <w:sz w:val="14"/>
        </w:rPr>
        <w:t xml:space="preserve">In 2017, 466 new satellites were launched—more than double the previous year’s launches and more than 20% of all active satellites in orbit in 2017 (1, 2). Rapid space industry growth is projected to continue, driven largely by commercial satellites (Fig. 1). This growth is driving buildup of debris in low-Earth orbit, currently including over 15,000 objects (3). Collision risk from debris is costly; collisions damage or destroy expensive capital assets that are difficult or impossible to repair. Debris buildup could eventually make some low-Earth orbits economically unviable and other orbits difficult or impossible to access (4). In the worst case—although uncertain and occurring over long time </w:t>
      </w:r>
      <w:proofErr w:type="spellStart"/>
      <w:r>
        <w:rPr>
          <w:sz w:val="14"/>
        </w:rPr>
        <w:t>ss</w:t>
      </w:r>
      <w:r w:rsidRPr="00BA44E4">
        <w:rPr>
          <w:sz w:val="14"/>
        </w:rPr>
        <w:t>horizons</w:t>
      </w:r>
      <w:proofErr w:type="spellEnd"/>
      <w:r w:rsidRPr="00BA44E4">
        <w:rPr>
          <w:sz w:val="14"/>
        </w:rPr>
        <w:t>—</w:t>
      </w:r>
      <w:r w:rsidRPr="00FB4B6B">
        <w:rPr>
          <w:u w:val="single"/>
        </w:rPr>
        <w:t>debris growth could become self-sustaining due to collisions between debris objects, a tipping point called Kessler Syndrome</w:t>
      </w:r>
      <w:r w:rsidRPr="00BA44E4">
        <w:rPr>
          <w:sz w:val="14"/>
        </w:rPr>
        <w:t xml:space="preserve"> (4, 5).</w:t>
      </w:r>
    </w:p>
    <w:p w14:paraId="345E030F" w14:textId="77777777" w:rsidR="005B7396" w:rsidRPr="00BA44E4" w:rsidRDefault="005B7396" w:rsidP="005B7396">
      <w:pPr>
        <w:rPr>
          <w:sz w:val="14"/>
        </w:rPr>
      </w:pPr>
      <w:r w:rsidRPr="00FB4B6B">
        <w:rPr>
          <w:u w:val="single"/>
        </w:rPr>
        <w:t>Proposed solutions have so far largely been technological and managerial, aimed at mapping, avoiding, and removing debris</w:t>
      </w:r>
      <w:r w:rsidRPr="00BA44E4">
        <w:rPr>
          <w:sz w:val="14"/>
        </w:rPr>
        <w:t xml:space="preserve"> (6, 7). These include end-of-life deorbit guidelines and “keep out” zones for active satellites and nets, harpoons, and lasers to deorbit debris (6). </w:t>
      </w:r>
      <w:r w:rsidRPr="00FB4B6B">
        <w:rPr>
          <w:u w:val="single"/>
        </w:rPr>
        <w:t xml:space="preserve">However, with </w:t>
      </w:r>
      <w:r w:rsidRPr="00B844AE">
        <w:rPr>
          <w:highlight w:val="green"/>
          <w:u w:val="single"/>
        </w:rPr>
        <w:t>open access</w:t>
      </w:r>
      <w:r w:rsidRPr="00FB4B6B">
        <w:rPr>
          <w:u w:val="single"/>
        </w:rPr>
        <w:t xml:space="preserve"> to orbits, reducing debris and collision risk </w:t>
      </w:r>
      <w:r w:rsidRPr="00B844AE">
        <w:rPr>
          <w:highlight w:val="green"/>
          <w:u w:val="single"/>
        </w:rPr>
        <w:t xml:space="preserve">incentivizes </w:t>
      </w:r>
      <w:r w:rsidRPr="00B844AE">
        <w:rPr>
          <w:rStyle w:val="Emphasis"/>
          <w:highlight w:val="green"/>
        </w:rPr>
        <w:t>additional</w:t>
      </w:r>
      <w:r w:rsidRPr="00DF5153">
        <w:rPr>
          <w:rStyle w:val="Emphasis"/>
        </w:rPr>
        <w:t xml:space="preserve"> satellite </w:t>
      </w:r>
      <w:r w:rsidRPr="00B844AE">
        <w:rPr>
          <w:rStyle w:val="Emphasis"/>
          <w:highlight w:val="green"/>
        </w:rPr>
        <w:t>launches</w:t>
      </w:r>
      <w:r w:rsidRPr="00FB4B6B">
        <w:rPr>
          <w:u w:val="single"/>
        </w:rPr>
        <w:t xml:space="preserve">, which eventually </w:t>
      </w:r>
      <w:r w:rsidRPr="00B844AE">
        <w:rPr>
          <w:rStyle w:val="Emphasis"/>
          <w:highlight w:val="green"/>
        </w:rPr>
        <w:t>restore</w:t>
      </w:r>
      <w:r w:rsidRPr="00FB4B6B">
        <w:rPr>
          <w:u w:val="single"/>
        </w:rPr>
        <w:t xml:space="preserve"> the </w:t>
      </w:r>
      <w:r w:rsidRPr="00B844AE">
        <w:rPr>
          <w:highlight w:val="green"/>
          <w:u w:val="single"/>
        </w:rPr>
        <w:t>debris</w:t>
      </w:r>
      <w:r w:rsidRPr="00FB4B6B">
        <w:rPr>
          <w:u w:val="single"/>
        </w:rPr>
        <w:t xml:space="preserve"> and risk</w:t>
      </w:r>
      <w:r w:rsidRPr="00BA44E4">
        <w:rPr>
          <w:sz w:val="14"/>
        </w:rPr>
        <w:t>. For instance, if firms were willing to tolerate a 0.1% annual risk of satellite loss before a technological improvement in debris removal, they will be willing to launch more satellites until the 0.1% annual risk of satellite loss was restored.</w:t>
      </w:r>
    </w:p>
    <w:p w14:paraId="15A835C3" w14:textId="77777777" w:rsidR="005B7396" w:rsidRPr="00BA44E4" w:rsidRDefault="005B7396" w:rsidP="005B7396">
      <w:pPr>
        <w:rPr>
          <w:sz w:val="14"/>
        </w:rPr>
      </w:pPr>
      <w:r w:rsidRPr="00FB4B6B">
        <w:rPr>
          <w:u w:val="single"/>
        </w:rPr>
        <w:t xml:space="preserve">Thus, the </w:t>
      </w:r>
      <w:r w:rsidRPr="00B844AE">
        <w:rPr>
          <w:highlight w:val="green"/>
          <w:u w:val="single"/>
        </w:rPr>
        <w:t>core</w:t>
      </w:r>
      <w:r w:rsidRPr="00FB4B6B">
        <w:rPr>
          <w:u w:val="single"/>
        </w:rPr>
        <w:t xml:space="preserve"> of the space debris </w:t>
      </w:r>
      <w:r w:rsidRPr="00B844AE">
        <w:rPr>
          <w:highlight w:val="green"/>
          <w:u w:val="single"/>
        </w:rPr>
        <w:t xml:space="preserve">problem is </w:t>
      </w:r>
      <w:r w:rsidRPr="00B844AE">
        <w:rPr>
          <w:rStyle w:val="Emphasis"/>
          <w:highlight w:val="green"/>
        </w:rPr>
        <w:t>incentives</w:t>
      </w:r>
      <w:r w:rsidRPr="00B844AE">
        <w:rPr>
          <w:highlight w:val="green"/>
          <w:u w:val="single"/>
        </w:rPr>
        <w:t xml:space="preserve">, not </w:t>
      </w:r>
      <w:r w:rsidRPr="00B844AE">
        <w:rPr>
          <w:rStyle w:val="Emphasis"/>
          <w:highlight w:val="green"/>
        </w:rPr>
        <w:t>tech</w:t>
      </w:r>
      <w:r w:rsidRPr="00DF5153">
        <w:rPr>
          <w:rStyle w:val="Emphasis"/>
        </w:rPr>
        <w:t>nology</w:t>
      </w:r>
      <w:r w:rsidRPr="00FB4B6B">
        <w:rPr>
          <w:u w:val="single"/>
        </w:rPr>
        <w:t>. Since satellite operators are unable to secure exclusive property rights to their orbital paths or recover collision-related costs imposed by others</w:t>
      </w:r>
      <w:r w:rsidRPr="00BA44E4">
        <w:rPr>
          <w:sz w:val="14"/>
        </w:rPr>
        <w:t xml:space="preserve">, </w:t>
      </w:r>
      <w:r w:rsidRPr="00FB4B6B">
        <w:rPr>
          <w:u w:val="single"/>
        </w:rPr>
        <w:t>prospective operators face a choice between launching profitable satellites</w:t>
      </w:r>
      <w:r w:rsidRPr="00BA44E4">
        <w:rPr>
          <w:sz w:val="14"/>
        </w:rPr>
        <w:t xml:space="preserve">, </w:t>
      </w:r>
      <w:r w:rsidRPr="00FB4B6B">
        <w:rPr>
          <w:u w:val="single"/>
        </w:rPr>
        <w:t>thereby imposing current and future collision risk on others</w:t>
      </w:r>
      <w:r w:rsidRPr="00BA44E4">
        <w:rPr>
          <w:sz w:val="14"/>
        </w:rPr>
        <w:t xml:space="preserve">, </w:t>
      </w:r>
      <w:r w:rsidRPr="00FB4B6B">
        <w:rPr>
          <w:u w:val="single"/>
        </w:rPr>
        <w:t xml:space="preserve">or not launching and leaving those profits to competitors. This is a classic </w:t>
      </w:r>
      <w:r w:rsidRPr="0050332C">
        <w:rPr>
          <w:rStyle w:val="Emphasis"/>
        </w:rPr>
        <w:t>tragedy of the commons</w:t>
      </w:r>
      <w:r w:rsidRPr="00FB4B6B">
        <w:rPr>
          <w:u w:val="single"/>
        </w:rPr>
        <w:t xml:space="preserve"> problem</w:t>
      </w:r>
      <w:r w:rsidRPr="00BA44E4">
        <w:rPr>
          <w:sz w:val="14"/>
        </w:rPr>
        <w:t xml:space="preserve"> (1, 3, 8, 9). It can be economically efficiently addressed via incentive-based solutions, such as fees or tradable permits per year in orbit, analogous to carbon taxes or cap and trade (8, 10–12). Incentives should target objects in orbit—rather than launches—because orbiting objects are what directly imposes collision risk on other satellites (13). We quantify the economic benefits of implementing such incentives to correct the underlying open-access problem.</w:t>
      </w:r>
    </w:p>
    <w:p w14:paraId="71232F1C" w14:textId="77777777" w:rsidR="005B7396" w:rsidRPr="00BA44E4" w:rsidRDefault="005B7396" w:rsidP="005B7396">
      <w:pPr>
        <w:rPr>
          <w:sz w:val="14"/>
        </w:rPr>
      </w:pPr>
      <w:r w:rsidRPr="00BA44E4">
        <w:rPr>
          <w:sz w:val="14"/>
        </w:rPr>
        <w:t>We use a coupled physical–economic model combining rich physical dynamics with satellite economics to quantify the benefits of an internationally harmonized “orbital-use fee” (OUF) relative to a business as usual (BAU) open-access scenario and relative to a scenario with active debris removal. An OUF is a type of Pigouvian tax—a well-known economic instrument for addressing externality problems (14). Our model accounts for the effects of each scenario on satellite launch decisions (Materials and Methods and SI Appendix). While we focus on an OUF for analytical convenience, it is conceptually equivalent to other mechanisms for pricing orbits, such as tradable permits.</w:t>
      </w:r>
    </w:p>
    <w:p w14:paraId="6DD34AFE" w14:textId="77777777" w:rsidR="005B7396" w:rsidRPr="00BA44E4" w:rsidRDefault="005B7396" w:rsidP="005B7396">
      <w:pPr>
        <w:rPr>
          <w:sz w:val="14"/>
        </w:rPr>
      </w:pPr>
      <w:r w:rsidRPr="00BA44E4">
        <w:rPr>
          <w:sz w:val="14"/>
        </w:rPr>
        <w:t xml:space="preserve">Our physical model of satellite and debris evolution in orbit obeys relevant accounting identities and utilizes reduced form approximations of physical processes validated in other works (15, 16). We fit and </w:t>
      </w:r>
      <w:r w:rsidRPr="00BA44E4">
        <w:rPr>
          <w:u w:val="single"/>
        </w:rPr>
        <w:t>calibrate the model using data on collision risk and orbital debris from the European Space Agency (ESA)</w:t>
      </w:r>
      <w:r w:rsidRPr="00BA44E4">
        <w:rPr>
          <w:sz w:val="14"/>
        </w:rPr>
        <w:t xml:space="preserve"> (17) and data on active satellites from the Union of Concerned Scientists (UCS) (2) (Materials and Methods and SI Appendix). The ESA dataset covers 1958 to 2017, and the UCS dataset covers 1957 to 2017. Our physical model assumes runaway debris growth (Kessler Syndrome) cannot occur, which likely leads our model to understate the benefits of OUFs (Materials and Methods). Our economic model assumes that satellites are launched and operated to maximize per satellite private profits, net of any fees, subject to collision risk. We calibrate the model by fitting the BAU scenario (no fees or debris removal) to historical industry data and launch trends (1, 2) (Materials and Methods and SI Appendix).</w:t>
      </w:r>
    </w:p>
    <w:p w14:paraId="5DF0DBFF" w14:textId="77777777" w:rsidR="005B7396" w:rsidRPr="00BA44E4" w:rsidRDefault="005B7396" w:rsidP="005B7396">
      <w:pPr>
        <w:rPr>
          <w:sz w:val="14"/>
        </w:rPr>
      </w:pPr>
      <w:r w:rsidRPr="00BA44E4">
        <w:rPr>
          <w:sz w:val="14"/>
        </w:rPr>
        <w:t>We project future launch rates to 2040 under the BAU scenario using our fitted model and published projections of future growth of the space economy (18). The projections in ref. 18 were developed by projecting how the industries constituting the space sector—telecommunications, imaging, etc.—would grow from 2017 to 2040 under different assumptions on their individual profitability over time, then aggregating up to obtain projections for the space sector. We then calculate launch rates that would maximize the long-run value of the industry, and we calculate the time series of OUFs that would incentivize these optimal launch rates. The industry value is measured as net present value (NPV)—the long-run value of the entire fleet of satellites in orbit, accounting for both the financial costs of replacing satellites due to natural retirement and collisions as well as the opportunity cost of investing funds in satellites rather than capital markets. For instance, an NPV of $1 trillion in 2020 means the sum total of the stream of net benefits, looking from 2020 into the future and accounting for the timing of the net benefits, is $1 trillion.</w:t>
      </w:r>
    </w:p>
    <w:p w14:paraId="7C34AADD" w14:textId="77777777" w:rsidR="005B7396" w:rsidRPr="00BA44E4" w:rsidRDefault="005B7396" w:rsidP="005B7396">
      <w:pPr>
        <w:rPr>
          <w:sz w:val="14"/>
        </w:rPr>
      </w:pPr>
      <w:r w:rsidRPr="00BA44E4">
        <w:rPr>
          <w:sz w:val="14"/>
        </w:rPr>
        <w:t>Although our models are deliberately simplified for tractability, they are based on previously validated approaches to orbital object modeling (15, 16), and our calibrations allow us to reproduce observed trends and magnitudes in the growth of orbital debris and satellite stocks as well as the calculated collision risk (Fig. 3). Nonetheless, our projections should be interpreted as order of magnitude approximations that can be refined as needed by more detailed models. In these respects, our approach mirrors integrated assessment modeling approaches that have been useful in developing solutions to other natural resource management problems (e.g., ref. 19).</w:t>
      </w:r>
    </w:p>
    <w:p w14:paraId="0B8BC957" w14:textId="77777777" w:rsidR="005B7396" w:rsidRPr="00BA44E4" w:rsidRDefault="005B7396" w:rsidP="005B7396">
      <w:pPr>
        <w:rPr>
          <w:sz w:val="14"/>
        </w:rPr>
      </w:pPr>
      <w:r w:rsidRPr="00BA44E4">
        <w:rPr>
          <w:sz w:val="14"/>
        </w:rPr>
        <w:t>RESULTS</w:t>
      </w:r>
    </w:p>
    <w:p w14:paraId="0CB7B532" w14:textId="77777777" w:rsidR="005B7396" w:rsidRPr="00BA44E4" w:rsidRDefault="005B7396" w:rsidP="005B7396">
      <w:pPr>
        <w:rPr>
          <w:sz w:val="14"/>
        </w:rPr>
      </w:pPr>
      <w:r w:rsidRPr="00BA44E4">
        <w:rPr>
          <w:sz w:val="14"/>
        </w:rPr>
        <w:t xml:space="preserve">We project that shifting from open access to the optimal series of </w:t>
      </w:r>
      <w:r w:rsidRPr="00B844AE">
        <w:rPr>
          <w:highlight w:val="green"/>
          <w:u w:val="single"/>
        </w:rPr>
        <w:t>OUFs</w:t>
      </w:r>
      <w:r w:rsidRPr="00BA44E4">
        <w:rPr>
          <w:u w:val="single"/>
        </w:rPr>
        <w:t xml:space="preserve"> in 2020 would </w:t>
      </w:r>
      <w:r w:rsidRPr="00B844AE">
        <w:rPr>
          <w:highlight w:val="green"/>
          <w:u w:val="single"/>
        </w:rPr>
        <w:t>increase</w:t>
      </w:r>
      <w:r w:rsidRPr="00BA44E4">
        <w:rPr>
          <w:u w:val="single"/>
        </w:rPr>
        <w:t xml:space="preserve"> the NPV of the </w:t>
      </w:r>
      <w:r w:rsidRPr="00B844AE">
        <w:rPr>
          <w:rStyle w:val="Emphasis"/>
          <w:highlight w:val="green"/>
        </w:rPr>
        <w:t>satellite</w:t>
      </w:r>
      <w:r w:rsidRPr="00B844AE">
        <w:rPr>
          <w:highlight w:val="green"/>
          <w:u w:val="single"/>
        </w:rPr>
        <w:t xml:space="preserve"> industry</w:t>
      </w:r>
      <w:r w:rsidRPr="00BA44E4">
        <w:rPr>
          <w:u w:val="single"/>
        </w:rPr>
        <w:t xml:space="preserve"> from around $600 billion under BAU to around $3 trillion—a more </w:t>
      </w:r>
      <w:r w:rsidRPr="00DF5153">
        <w:rPr>
          <w:rStyle w:val="Emphasis"/>
        </w:rPr>
        <w:t xml:space="preserve">than </w:t>
      </w:r>
      <w:r w:rsidRPr="00B844AE">
        <w:rPr>
          <w:rStyle w:val="Emphasis"/>
          <w:highlight w:val="green"/>
        </w:rPr>
        <w:t>4-fold</w:t>
      </w:r>
      <w:r w:rsidRPr="00DF5153">
        <w:rPr>
          <w:rStyle w:val="Emphasis"/>
        </w:rPr>
        <w:t xml:space="preserve"> increase</w:t>
      </w:r>
      <w:r w:rsidRPr="00BA44E4">
        <w:rPr>
          <w:sz w:val="14"/>
        </w:rPr>
        <w:t xml:space="preserve"> (4.18- to 6.49-fold increases in 95% of parameter sets randomly drawn from their calibrated distributions) (Fig. 2D). Assuming a 5% market rate of return, an increase of $2.5 trillion in NPV would be equivalent to annual benefits of approximately $120 billion in perpetuity. The large immediate increase in NPV that we project in each OUF scenario, relative to BAU (Fig. 2A), comes primarily from the immediate effect of reducing launch activity while the satellite and debris stocks are </w:t>
      </w:r>
      <w:proofErr w:type="spellStart"/>
      <w:r w:rsidRPr="00BA44E4">
        <w:rPr>
          <w:sz w:val="14"/>
        </w:rPr>
        <w:t>suboptimally</w:t>
      </w:r>
      <w:proofErr w:type="spellEnd"/>
      <w:r w:rsidRPr="00BA44E4">
        <w:rPr>
          <w:sz w:val="14"/>
        </w:rPr>
        <w:t xml:space="preserve"> high (SI Appendix).</w:t>
      </w:r>
    </w:p>
    <w:p w14:paraId="7EAF078B" w14:textId="77777777" w:rsidR="005B7396" w:rsidRDefault="005B7396" w:rsidP="005B7396">
      <w:pPr>
        <w:rPr>
          <w:sz w:val="14"/>
        </w:rPr>
      </w:pPr>
      <w:r w:rsidRPr="00BA44E4">
        <w:rPr>
          <w:sz w:val="14"/>
        </w:rPr>
        <w:t xml:space="preserve">Based on our calculations (Materials and Methods), </w:t>
      </w:r>
      <w:r w:rsidRPr="00BA44E4">
        <w:rPr>
          <w:u w:val="single"/>
        </w:rPr>
        <w:t xml:space="preserve">the </w:t>
      </w:r>
      <w:r w:rsidRPr="00DF5153">
        <w:rPr>
          <w:rStyle w:val="Emphasis"/>
        </w:rPr>
        <w:t>optimal OUF</w:t>
      </w:r>
      <w:r w:rsidRPr="00BA44E4">
        <w:rPr>
          <w:u w:val="single"/>
        </w:rPr>
        <w:t xml:space="preserve"> </w:t>
      </w:r>
      <w:r w:rsidRPr="00B844AE">
        <w:rPr>
          <w:highlight w:val="green"/>
          <w:u w:val="single"/>
        </w:rPr>
        <w:t>starts at</w:t>
      </w:r>
      <w:r w:rsidRPr="00BA44E4">
        <w:rPr>
          <w:u w:val="single"/>
        </w:rPr>
        <w:t xml:space="preserve"> roughly </w:t>
      </w:r>
      <w:r w:rsidRPr="00B844AE">
        <w:rPr>
          <w:highlight w:val="green"/>
          <w:u w:val="single"/>
        </w:rPr>
        <w:t>$14,900 per satellite</w:t>
      </w:r>
      <w:r w:rsidRPr="00BA44E4">
        <w:rPr>
          <w:u w:val="single"/>
        </w:rPr>
        <w:t>-year in 2020 and escalates at roughly 14% per year</w:t>
      </w:r>
      <w:r w:rsidRPr="00BA44E4">
        <w:rPr>
          <w:sz w:val="14"/>
        </w:rPr>
        <w:t xml:space="preserve"> (aside from some initial transition dynamics) </w:t>
      </w:r>
      <w:r w:rsidRPr="00B844AE">
        <w:rPr>
          <w:highlight w:val="green"/>
          <w:u w:val="single"/>
        </w:rPr>
        <w:t>to</w:t>
      </w:r>
      <w:r w:rsidRPr="00BA44E4">
        <w:rPr>
          <w:u w:val="single"/>
        </w:rPr>
        <w:t xml:space="preserve"> around </w:t>
      </w:r>
      <w:r w:rsidRPr="00B844AE">
        <w:rPr>
          <w:highlight w:val="green"/>
          <w:u w:val="single"/>
        </w:rPr>
        <w:t>$235,000 per satellite</w:t>
      </w:r>
      <w:r w:rsidRPr="00BA44E4">
        <w:rPr>
          <w:u w:val="single"/>
        </w:rPr>
        <w:t>-year in 2040</w:t>
      </w:r>
      <w:r w:rsidRPr="00BA44E4">
        <w:rPr>
          <w:sz w:val="14"/>
        </w:rPr>
        <w:t>. Rising optimal price paths are common in environmental pricing such as carbon taxes (20), although declining optimal price paths are also possible (21). The rising price path in this case partly reflects the rising value of safer orbits (resulting in rising industry NPV) (Fig. 2A) from the OUF. For comparison, the average annual profits of operating a satellite in 2015 were roughly $2.1 million. The 2020 and 2040 OUF values we describe amount to roughly 0.7 and 11% of average annual profits generated by a satellite in 2015.</w:t>
      </w:r>
    </w:p>
    <w:p w14:paraId="1BC14B2C" w14:textId="77777777" w:rsidR="005B7396" w:rsidRDefault="005B7396" w:rsidP="005B7396">
      <w:pPr>
        <w:rPr>
          <w:sz w:val="14"/>
        </w:rPr>
      </w:pPr>
      <w:r>
        <w:rPr>
          <w:sz w:val="14"/>
        </w:rPr>
        <w:t>Forgone NPV from the satellite industry in 2040—which is the cost of inaction under BAU—escalates from around $300 billion if optimal management begins in 2025 to around $700 billion if optimal management begins in 2035. Without OUFs, losses remain substantial even when active debris removal (implemented in the model as removal of 50% of debris objects in orbit each year) is available. In a best-case analysis where we assume debris removal is costless (i.e., it requires no payments nor additional satellites to implement), debris removal can only recover up to 9.5% of the value lost under open access. (The satellite industry’s willingness to pay for debris removal is not easily calculable in our model [SI Appendix, section 1.9.2].) At worst, debris removal can exacerbate orbital congestion via a rebound-type effect, causing additional losses on the order of 3% of the value already lost from open access (Fig. 4 and SI Appendix). The inability of debris removal to induce efficient orbit use is driven by open-access launching behavior and underscores the importance of policies to correct economic incentives to launch satellites.</w:t>
      </w:r>
    </w:p>
    <w:p w14:paraId="616D8B35" w14:textId="77777777" w:rsidR="005B7396" w:rsidRDefault="005B7396" w:rsidP="005B7396">
      <w:pPr>
        <w:rPr>
          <w:sz w:val="14"/>
        </w:rPr>
      </w:pPr>
      <w:r>
        <w:rPr>
          <w:sz w:val="14"/>
        </w:rPr>
        <w:t>DISCUSSION</w:t>
      </w:r>
    </w:p>
    <w:p w14:paraId="4282613F" w14:textId="77777777" w:rsidR="005B7396" w:rsidRDefault="005B7396" w:rsidP="005B7396">
      <w:pPr>
        <w:rPr>
          <w:sz w:val="14"/>
        </w:rPr>
      </w:pPr>
      <w:r>
        <w:rPr>
          <w:sz w:val="14"/>
        </w:rPr>
        <w:t>The costly buildup of debris and satellites in low-Earth orbit is fundamentally a problem of incentives—satellite operators currently lack the incentives to factor into their launch decisions the collision risks their satellites impose on other operators. Our analysis suggests that correcting these incentives, via an OUF, could have substantial economic benefits to the satellite industry, and failing to do so could have substantial and escalating economic costs.</w:t>
      </w:r>
    </w:p>
    <w:p w14:paraId="1ED9846E" w14:textId="77777777" w:rsidR="005B7396" w:rsidRDefault="005B7396" w:rsidP="005B7396">
      <w:pPr>
        <w:rPr>
          <w:sz w:val="14"/>
        </w:rPr>
      </w:pPr>
      <w:r>
        <w:rPr>
          <w:sz w:val="14"/>
        </w:rPr>
        <w:t>Escalating costs of inaction are a common feature of the tragedy of the commons, evident in several other sectors in which it went unaddressed for lengthy periods (22). For example, tens of billions of dollars in net benefits are lost annually from open-access or poorly managed fisheries globally (23). Similarly, open access to oil fields in the United States at the turn of the century drove recovery rates down to 20 to 25% at competitively drilled sites, compared with 85 to 90% potential recovery under optimal management (24). Open access to roadways—somewhat analogous to orbits—is estimated to create traffic congestion costs in excess of $120 billion/y in the United States alone (25). In contrast, there is still time to get out ahead of the tragedy of the commons in the young space industry.</w:t>
      </w:r>
    </w:p>
    <w:p w14:paraId="19BA41EF" w14:textId="77777777" w:rsidR="005B7396" w:rsidRDefault="005B7396" w:rsidP="005B7396">
      <w:pPr>
        <w:rPr>
          <w:sz w:val="14"/>
        </w:rPr>
      </w:pPr>
      <w:r>
        <w:rPr>
          <w:sz w:val="14"/>
        </w:rPr>
        <w:t>The international and geopolitically complex nature of the space sector poses challenges to implementing orbital-use pricing systems, but these challenges need not be insurmountable. Theory suggests countries could each collect and spend OUF revenues domestically, without losing economic efficiency, as long as the fee’s magnitude was internationally harmonized (20). Engaging in such negotiations would be in the economic interests of all parties involved (26). An example of such a system is the Vessel Day Scheme (VDS) used by the Parties to the Nauru Agreement (PNA) to manage tuna fisheries. Under the VDS, PNA countries each lease fishing rights within their waters, using a common price floor (27). The European Union’s Emissions Trading System provides an example of an internationally coordinated tradable permit system (28). Notably, each of these pricing programs is built on a preexisting international governance institution (the Nauru Agreement and the European Union).</w:t>
      </w:r>
    </w:p>
    <w:p w14:paraId="19803CBA" w14:textId="77777777" w:rsidR="005B7396" w:rsidRDefault="005B7396" w:rsidP="005B7396">
      <w:pPr>
        <w:rPr>
          <w:sz w:val="14"/>
        </w:rPr>
      </w:pPr>
      <w:r w:rsidRPr="00B844AE">
        <w:rPr>
          <w:highlight w:val="green"/>
          <w:u w:val="single"/>
        </w:rPr>
        <w:t>An OUF could</w:t>
      </w:r>
      <w:r w:rsidRPr="005C1BDF">
        <w:rPr>
          <w:u w:val="single"/>
        </w:rPr>
        <w:t xml:space="preserve"> also </w:t>
      </w:r>
      <w:r w:rsidRPr="00B844AE">
        <w:rPr>
          <w:highlight w:val="green"/>
          <w:u w:val="single"/>
        </w:rPr>
        <w:t>be built within</w:t>
      </w:r>
      <w:r w:rsidRPr="005C1BDF">
        <w:rPr>
          <w:u w:val="single"/>
        </w:rPr>
        <w:t xml:space="preserve"> </w:t>
      </w:r>
      <w:r w:rsidRPr="005C1BDF">
        <w:rPr>
          <w:rStyle w:val="Emphasis"/>
        </w:rPr>
        <w:t>existing</w:t>
      </w:r>
      <w:r w:rsidRPr="005C1BDF">
        <w:rPr>
          <w:u w:val="single"/>
        </w:rPr>
        <w:t xml:space="preserve"> space governance institutions, such as </w:t>
      </w:r>
      <w:r w:rsidRPr="00B844AE">
        <w:rPr>
          <w:highlight w:val="green"/>
          <w:u w:val="single"/>
        </w:rPr>
        <w:t xml:space="preserve">the </w:t>
      </w:r>
      <w:r w:rsidRPr="00B844AE">
        <w:rPr>
          <w:rStyle w:val="Emphasis"/>
          <w:highlight w:val="green"/>
        </w:rPr>
        <w:t>Outer</w:t>
      </w:r>
      <w:r w:rsidRPr="00B844AE">
        <w:rPr>
          <w:highlight w:val="green"/>
          <w:u w:val="single"/>
        </w:rPr>
        <w:t xml:space="preserve"> </w:t>
      </w:r>
      <w:r w:rsidRPr="00B844AE">
        <w:rPr>
          <w:rStyle w:val="Emphasis"/>
          <w:highlight w:val="green"/>
        </w:rPr>
        <w:t>Space</w:t>
      </w:r>
      <w:r w:rsidRPr="00B844AE">
        <w:rPr>
          <w:highlight w:val="green"/>
          <w:u w:val="single"/>
        </w:rPr>
        <w:t xml:space="preserve"> </w:t>
      </w:r>
      <w:r w:rsidRPr="00B844AE">
        <w:rPr>
          <w:rStyle w:val="Emphasis"/>
          <w:highlight w:val="green"/>
        </w:rPr>
        <w:t>Treaty</w:t>
      </w:r>
      <w:r>
        <w:rPr>
          <w:sz w:val="14"/>
        </w:rPr>
        <w:t xml:space="preserve"> (29). For example, </w:t>
      </w:r>
      <w:r w:rsidRPr="00B844AE">
        <w:rPr>
          <w:highlight w:val="green"/>
          <w:u w:val="single"/>
        </w:rPr>
        <w:t>Article VI states</w:t>
      </w:r>
      <w:r w:rsidRPr="005C1BDF">
        <w:rPr>
          <w:u w:val="single"/>
        </w:rPr>
        <w:t xml:space="preserve"> that </w:t>
      </w:r>
      <w:r w:rsidRPr="00B844AE">
        <w:rPr>
          <w:highlight w:val="green"/>
          <w:u w:val="single"/>
        </w:rPr>
        <w:t xml:space="preserve">countries </w:t>
      </w:r>
      <w:r w:rsidRPr="00B844AE">
        <w:rPr>
          <w:rStyle w:val="Emphasis"/>
          <w:highlight w:val="green"/>
        </w:rPr>
        <w:t>supervise</w:t>
      </w:r>
      <w:r w:rsidRPr="00B844AE">
        <w:rPr>
          <w:highlight w:val="green"/>
          <w:u w:val="single"/>
        </w:rPr>
        <w:t xml:space="preserve"> their space industries</w:t>
      </w:r>
      <w:r w:rsidRPr="005C1BDF">
        <w:rPr>
          <w:u w:val="single"/>
        </w:rPr>
        <w:t xml:space="preserve">, which provides </w:t>
      </w:r>
      <w:r w:rsidRPr="00B844AE">
        <w:rPr>
          <w:highlight w:val="green"/>
          <w:u w:val="single"/>
        </w:rPr>
        <w:t xml:space="preserve">a </w:t>
      </w:r>
      <w:r w:rsidRPr="00B844AE">
        <w:rPr>
          <w:rStyle w:val="Emphasis"/>
          <w:highlight w:val="green"/>
        </w:rPr>
        <w:t>framework</w:t>
      </w:r>
      <w:r w:rsidRPr="00B844AE">
        <w:rPr>
          <w:highlight w:val="green"/>
          <w:u w:val="single"/>
        </w:rPr>
        <w:t xml:space="preserve"> for OUFs to be </w:t>
      </w:r>
      <w:r w:rsidRPr="00B844AE">
        <w:rPr>
          <w:rStyle w:val="Emphasis"/>
          <w:highlight w:val="green"/>
        </w:rPr>
        <w:t>administered</w:t>
      </w:r>
      <w:r w:rsidRPr="00B844AE">
        <w:rPr>
          <w:highlight w:val="green"/>
          <w:u w:val="single"/>
        </w:rPr>
        <w:t xml:space="preserve"> </w:t>
      </w:r>
      <w:r w:rsidRPr="00B844AE">
        <w:rPr>
          <w:rStyle w:val="Emphasis"/>
          <w:highlight w:val="green"/>
        </w:rPr>
        <w:t>nationally</w:t>
      </w:r>
      <w:r>
        <w:rPr>
          <w:sz w:val="14"/>
        </w:rPr>
        <w:t>. Article II prohibits national appropriation of outer space but does not prohibit private property rights, potentially allowing for tradable orbital permitting.</w:t>
      </w:r>
    </w:p>
    <w:p w14:paraId="67A6694F" w14:textId="77777777" w:rsidR="005B7396" w:rsidRDefault="005B7396" w:rsidP="005B7396">
      <w:pPr>
        <w:pStyle w:val="Heading3"/>
      </w:pPr>
      <w:r>
        <w:t>1AC – Offense</w:t>
      </w:r>
    </w:p>
    <w:p w14:paraId="7622EF50" w14:textId="77777777" w:rsidR="005B7396" w:rsidRDefault="005B7396" w:rsidP="005B7396">
      <w:pPr>
        <w:pStyle w:val="Heading4"/>
      </w:pPr>
      <w:r>
        <w:t>Cosmopolitan obligations prove Kant affirms.</w:t>
      </w:r>
    </w:p>
    <w:p w14:paraId="3543B451" w14:textId="77777777" w:rsidR="005B7396" w:rsidRPr="008F5337" w:rsidRDefault="005B7396" w:rsidP="005B7396">
      <w:r w:rsidRPr="008F5337">
        <w:rPr>
          <w:rStyle w:val="StyleUnderline"/>
        </w:rPr>
        <w:t>Walla 16</w:t>
      </w:r>
      <w:r w:rsidRPr="008F5337">
        <w:t xml:space="preserve"> [(Alice Pinheiro, Department of Philosophy at Trinity College Dublin) “Common Possession of the Earth and Cosmopolitan Right” Kant-</w:t>
      </w:r>
      <w:proofErr w:type="spellStart"/>
      <w:r w:rsidRPr="008F5337">
        <w:t>Studien</w:t>
      </w:r>
      <w:proofErr w:type="spellEnd"/>
      <w:r w:rsidRPr="008F5337">
        <w:t xml:space="preserve"> Volume 107 Issue 1, 2016] TDI</w:t>
      </w:r>
    </w:p>
    <w:p w14:paraId="016962C4" w14:textId="77777777" w:rsidR="005B7396" w:rsidRPr="00F36860" w:rsidRDefault="005B7396" w:rsidP="005B7396">
      <w:r w:rsidRPr="008F5337">
        <w:t xml:space="preserve">Similarly to Grotius and Pufendorf, Kant tells us how external objects of choice can become the property of persons, that is, how the original </w:t>
      </w:r>
      <w:proofErr w:type="spellStart"/>
      <w:r w:rsidRPr="008F5337">
        <w:t>suum</w:t>
      </w:r>
      <w:proofErr w:type="spellEnd"/>
      <w:r w:rsidRPr="008F5337">
        <w:t xml:space="preserve"> can be extended to external objects. For Kant, this is far from being obvious. He assumes that we are born with a right to be free from unjustified interference </w:t>
      </w:r>
      <w:r w:rsidRPr="00F36860">
        <w:t xml:space="preserve">in the exercise of our agency. This innate right also entails our physical integrity, but does not originally extend to objects outside us. The fundamental assumption which Kant shares with Grotius and Pufendorf is that rights can only be derived from something the person already has, that is, from the </w:t>
      </w:r>
      <w:proofErr w:type="spellStart"/>
      <w:r w:rsidRPr="00F36860">
        <w:t>suum</w:t>
      </w:r>
      <w:proofErr w:type="spellEnd"/>
      <w:r w:rsidRPr="00F36860">
        <w:t xml:space="preserve">. </w:t>
      </w:r>
      <w:r w:rsidRPr="00F36860">
        <w:rPr>
          <w:rStyle w:val="StyleUnderline"/>
        </w:rPr>
        <w:t>Kant’s argument for the inclusion of external objects under the notion of right is that we must assume a legal capacity to become owners of objects, in order to avoid a contradiction. External freedom (and with it pure practical reason) would be depriving itself of the possibility of using objects of choice and thus contradicting itself</w:t>
      </w:r>
      <w:r w:rsidRPr="00F36860">
        <w:t xml:space="preserve"> (</w:t>
      </w:r>
      <w:proofErr w:type="spellStart"/>
      <w:r w:rsidRPr="00F36860">
        <w:t>ein</w:t>
      </w:r>
      <w:proofErr w:type="spellEnd"/>
      <w:r w:rsidRPr="00F36860">
        <w:t xml:space="preserve"> </w:t>
      </w:r>
      <w:proofErr w:type="spellStart"/>
      <w:r w:rsidRPr="00F36860">
        <w:t>Widerspruch</w:t>
      </w:r>
      <w:proofErr w:type="spellEnd"/>
      <w:r w:rsidRPr="00F36860">
        <w:t xml:space="preserve"> der </w:t>
      </w:r>
      <w:proofErr w:type="spellStart"/>
      <w:r w:rsidRPr="00F36860">
        <w:t>äußeren</w:t>
      </w:r>
      <w:proofErr w:type="spellEnd"/>
      <w:r w:rsidRPr="00F36860">
        <w:t xml:space="preserve"> </w:t>
      </w:r>
      <w:proofErr w:type="spellStart"/>
      <w:r w:rsidRPr="00F36860">
        <w:t>Freiheit</w:t>
      </w:r>
      <w:proofErr w:type="spellEnd"/>
      <w:r w:rsidRPr="00F36860">
        <w:t xml:space="preserve"> </w:t>
      </w:r>
      <w:proofErr w:type="spellStart"/>
      <w:r w:rsidRPr="00F36860">
        <w:t>mit</w:t>
      </w:r>
      <w:proofErr w:type="spellEnd"/>
      <w:r w:rsidRPr="00F36860">
        <w:t xml:space="preserve"> </w:t>
      </w:r>
      <w:proofErr w:type="spellStart"/>
      <w:r w:rsidRPr="00F36860">
        <w:t>sich</w:t>
      </w:r>
      <w:proofErr w:type="spellEnd"/>
      <w:r w:rsidRPr="00F36860">
        <w:t xml:space="preserve"> </w:t>
      </w:r>
      <w:proofErr w:type="spellStart"/>
      <w:r w:rsidRPr="00F36860">
        <w:t>selbst</w:t>
      </w:r>
      <w:proofErr w:type="spellEnd"/>
      <w:r w:rsidRPr="00F36860">
        <w:t xml:space="preserve">). We must thus introduce a postulate of practical reason, assuming the possibility of becoming legal owners of objects. </w:t>
      </w:r>
    </w:p>
    <w:p w14:paraId="42FEBCCA" w14:textId="77777777" w:rsidR="005B7396" w:rsidRDefault="005B7396" w:rsidP="005B7396">
      <w:r w:rsidRPr="00F36860">
        <w:rPr>
          <w:rStyle w:val="StyleUnderline"/>
        </w:rPr>
        <w:t xml:space="preserve">Once it has been established that external objects can become the matter of rights (i.e., that the </w:t>
      </w:r>
      <w:proofErr w:type="spellStart"/>
      <w:r w:rsidRPr="00F36860">
        <w:rPr>
          <w:rStyle w:val="StyleUnderline"/>
        </w:rPr>
        <w:t>suum</w:t>
      </w:r>
      <w:proofErr w:type="spellEnd"/>
      <w:r w:rsidRPr="00F36860">
        <w:rPr>
          <w:rStyle w:val="StyleUnderline"/>
        </w:rPr>
        <w:t xml:space="preserve"> can be extended to external objects), the next question Kant’s theory must address is</w:t>
      </w:r>
      <w:r w:rsidRPr="008F5337">
        <w:rPr>
          <w:rStyle w:val="StyleUnderline"/>
        </w:rPr>
        <w:t xml:space="preserve"> the problem of acquisition of external objects.</w:t>
      </w:r>
      <w:r w:rsidRPr="008F5337">
        <w:t xml:space="preserve"> Acquisition is the empirical deed through which an external object is incorporated into a person’s </w:t>
      </w:r>
      <w:proofErr w:type="spellStart"/>
      <w:r w:rsidRPr="008F5337">
        <w:t>suum</w:t>
      </w:r>
      <w:proofErr w:type="spellEnd"/>
      <w:r w:rsidRPr="008F5337">
        <w:t xml:space="preserve">. </w:t>
      </w:r>
      <w:r w:rsidRPr="008F5337">
        <w:rPr>
          <w:rStyle w:val="StyleUnderline"/>
        </w:rPr>
        <w:t xml:space="preserve">First or original </w:t>
      </w:r>
      <w:r w:rsidRPr="00F36860">
        <w:rPr>
          <w:rStyle w:val="StyleUnderline"/>
          <w:highlight w:val="green"/>
        </w:rPr>
        <w:t>acquisition is</w:t>
      </w:r>
      <w:r w:rsidRPr="008F5337">
        <w:rPr>
          <w:rStyle w:val="StyleUnderline"/>
        </w:rPr>
        <w:t xml:space="preserve"> </w:t>
      </w:r>
      <w:r w:rsidRPr="00F36860">
        <w:rPr>
          <w:rStyle w:val="StyleUnderline"/>
        </w:rPr>
        <w:t>when an object becomes for</w:t>
      </w:r>
      <w:r w:rsidRPr="008F5337">
        <w:rPr>
          <w:rStyle w:val="StyleUnderline"/>
        </w:rPr>
        <w:t xml:space="preserve"> the </w:t>
      </w:r>
      <w:r w:rsidRPr="00B70016">
        <w:rPr>
          <w:rStyle w:val="StyleUnderline"/>
          <w:highlight w:val="green"/>
        </w:rPr>
        <w:t>first</w:t>
      </w:r>
      <w:r w:rsidRPr="008F5337">
        <w:rPr>
          <w:rStyle w:val="StyleUnderline"/>
        </w:rPr>
        <w:t xml:space="preserve"> time the </w:t>
      </w:r>
      <w:r w:rsidRPr="00B70016">
        <w:rPr>
          <w:rStyle w:val="StyleUnderline"/>
          <w:highlight w:val="green"/>
        </w:rPr>
        <w:t>possession</w:t>
      </w:r>
      <w:r w:rsidRPr="008F5337">
        <w:rPr>
          <w:rStyle w:val="StyleUnderline"/>
        </w:rPr>
        <w:t xml:space="preserve"> of someone. Explaining the possibility of original acquisition is extremely important since all further acts of acquisition are derived from it.</w:t>
      </w:r>
      <w:r w:rsidRPr="008F5337">
        <w:t xml:space="preserve"> </w:t>
      </w:r>
    </w:p>
    <w:p w14:paraId="419D6514" w14:textId="77777777" w:rsidR="005B7396" w:rsidRPr="003759D2" w:rsidRDefault="005B7396" w:rsidP="005B7396">
      <w:pPr>
        <w:rPr>
          <w:sz w:val="8"/>
          <w:szCs w:val="8"/>
        </w:rPr>
      </w:pPr>
      <w:r w:rsidRPr="003759D2">
        <w:rPr>
          <w:sz w:val="8"/>
          <w:szCs w:val="8"/>
        </w:rPr>
        <w:t xml:space="preserve">Interestingly, Kant argues that acquisition of land must be conceived as prior to the acquisition of objects. Possession of anything on a territory presupposes the possession of the territory itself, since objects are regarded as mere accidents of the substance on which they “inhere”, i.e. the land on which are located.  Kant’s claim relies on the ontological dependence of accidents on the substance: just as the accidents cannot exist independently of the substance, movable objects cannot be acquired without the prior acquisition of land on which they are located. However, one may wonder if this ontological dependence can be extended to the relation between land and movable objects. Is it not possible to possess movable objects without possessing the land on which they are located? Katrin </w:t>
      </w:r>
      <w:proofErr w:type="spellStart"/>
      <w:r w:rsidRPr="003759D2">
        <w:rPr>
          <w:sz w:val="8"/>
          <w:szCs w:val="8"/>
        </w:rPr>
        <w:t>Flikschuh</w:t>
      </w:r>
      <w:proofErr w:type="spellEnd"/>
      <w:r w:rsidRPr="003759D2">
        <w:rPr>
          <w:sz w:val="8"/>
          <w:szCs w:val="8"/>
        </w:rPr>
        <w:t xml:space="preserve"> argued that unless one has some control over the land on which one’s possessions are situated one’s right to those possessions would be easily compromised. One would be at the mercy of others while pursuing one’s ends. While possession of external objects does not require that I myself possess the land on which these objects are placed, I must at least be able to enter some form of agreement with someone who owns or has control over the land lest I be in the situation of a squatter: someone who can be permanently pushed away with one’s possessions from one place to the other. If so, some kind of ownership of land or at least a right to control the land is necessary to secure one’s right to things. Because I can in principle occupy the space on which your object is situated by displacing your object from its location, displacing your object without your consent would be in principle no infringement upon your possession. We could think of a scenario where you would have to look for your car every time you leave work because it keeps being moved around from where you parked it in the morning. The car would still be yours, but you have no control over its location. However, secure possession of objects must entail the possibility of determining the location of one’s possessions. </w:t>
      </w:r>
    </w:p>
    <w:p w14:paraId="4E3B9172" w14:textId="77777777" w:rsidR="005B7396" w:rsidRPr="00F36860" w:rsidRDefault="005B7396" w:rsidP="005B7396">
      <w:pPr>
        <w:rPr>
          <w:sz w:val="8"/>
          <w:szCs w:val="8"/>
        </w:rPr>
      </w:pPr>
      <w:r w:rsidRPr="00F36860">
        <w:rPr>
          <w:sz w:val="8"/>
          <w:szCs w:val="8"/>
        </w:rPr>
        <w:t xml:space="preserve">Although this is certainly correct, it seems to miss Kant’s fundamental point, which is not merely about the empirical conditions necessary for securing possession of objects, but about the normative priority of acquisition of land over acquisition of objects. </w:t>
      </w:r>
      <w:r w:rsidRPr="00F36860">
        <w:rPr>
          <w:rStyle w:val="StyleUnderline"/>
          <w:sz w:val="8"/>
          <w:szCs w:val="8"/>
          <w:u w:val="none"/>
        </w:rPr>
        <w:t>Acquisition of land must be understood as normatively prior to acquisition of objects due to the spatial character of Kant’s theory of property and of his legal theory in general. Right has to do with external freedom, an aspect of freedom which would be irrelevant if we were not embodied rational beings, not only in space, but also confined with each other to the limited surface of the earth.</w:t>
      </w:r>
      <w:r w:rsidRPr="00F36860">
        <w:rPr>
          <w:sz w:val="8"/>
          <w:szCs w:val="8"/>
        </w:rPr>
        <w:t xml:space="preserve"> The limited dimension of the planet (which also defines the limits of human expansion) renders the interaction and the possibility of impact on the mutual exercise of external freedom inevitable. </w:t>
      </w:r>
      <w:r w:rsidRPr="00F36860">
        <w:rPr>
          <w:rStyle w:val="StyleUnderline"/>
          <w:sz w:val="8"/>
          <w:szCs w:val="8"/>
          <w:u w:val="none"/>
        </w:rPr>
        <w:t xml:space="preserve">Our agency can have, and will most likely have, an impact on the agency and rights of others. Nowadays we do not even need to travel to distant lands to do this: climate change proves that my external deeds can have a considerable impact on your agency and way of living wherever you are. </w:t>
      </w:r>
      <w:r w:rsidRPr="00F36860">
        <w:rPr>
          <w:sz w:val="8"/>
          <w:szCs w:val="8"/>
        </w:rPr>
        <w:t>In other words, we are globally interconnected, whether we want it or not. Therefore, there would be no problem of Right without the possibility of interaction which arises from our embodiment and the limited space to which we are confined. The problem of Right in Kant’s theory is thus essentially a spatial problem: we must bring the external exercise of freedom of a plurality of persons under a system of external freedom, that is, in accordance with universal laws which can regulate these interactions. Without universal laws, that is, a priori principles, there can be no necessity and consequently no rights and obligations that deserve the name. Therefore, although the problem of Right has an empirical component, namely the facts about the human condition mentioned above, the solution to the problem of right must nevertheless be provided by rational principles. The project of Kant’s legal philosophy in the Doctrine of Right  is to provide the a priori principles capable of addressing the problem of right, taking into account the different levels of possible interaction and institutionalization of right: within individuals in a common polity (state right), between polities (international right) and as citizens of the world (cosmopolitan right).</w:t>
      </w:r>
    </w:p>
    <w:p w14:paraId="5E47B2CE" w14:textId="77777777" w:rsidR="005B7396" w:rsidRPr="00F36860" w:rsidRDefault="005B7396" w:rsidP="005B7396">
      <w:pPr>
        <w:rPr>
          <w:sz w:val="8"/>
          <w:szCs w:val="8"/>
        </w:rPr>
      </w:pPr>
      <w:r w:rsidRPr="00F36860">
        <w:rPr>
          <w:sz w:val="8"/>
          <w:szCs w:val="8"/>
        </w:rPr>
        <w:t>Although we can conceive possession of objects as separate from possession of land, this independence is only normatively possible through the idea that the first proprietor of land can dispose of the objects acquired via his acquisition of land. The idea is that persons were able to enter contractual relations with whoever first possessed the land and thus acquire movable objects independently of possessing the land themselves. Kant’s point is to explain where acquired rights to movable objects come from, normatively speaking. Once acquisition of objects becomes independent from possession of land, we need contracts regulating the location of objects, that is, agreements between possessors of land or those with jurisdictional rights over land and proprietors of movable objects.  I can park my car in the street, even though the street does not belong to me, provided I satisfy certain requirements (I might need to pay a parking ticket or refrain from parking at certain areas at certain times and so on).</w:t>
      </w:r>
    </w:p>
    <w:p w14:paraId="7FA3745B" w14:textId="77777777" w:rsidR="005B7396" w:rsidRPr="008F5337" w:rsidRDefault="005B7396" w:rsidP="005B7396">
      <w:r w:rsidRPr="008F5337">
        <w:rPr>
          <w:rStyle w:val="StyleUnderline"/>
        </w:rPr>
        <w:t xml:space="preserve">Acquiring land for the first time must be regarded as a realization or “particularization” of innate right.  But this is the beginning of another problem. First </w:t>
      </w:r>
      <w:r w:rsidRPr="00F36860">
        <w:rPr>
          <w:rStyle w:val="StyleUnderline"/>
        </w:rPr>
        <w:t>acquisition of</w:t>
      </w:r>
      <w:r w:rsidRPr="008F5337">
        <w:rPr>
          <w:rStyle w:val="StyleUnderline"/>
        </w:rPr>
        <w:t xml:space="preserve"> a piece of </w:t>
      </w:r>
      <w:r w:rsidRPr="00F36860">
        <w:rPr>
          <w:rStyle w:val="StyleUnderline"/>
        </w:rPr>
        <w:t xml:space="preserve">land </w:t>
      </w:r>
      <w:r w:rsidRPr="004515E8">
        <w:rPr>
          <w:rStyle w:val="StyleUnderline"/>
          <w:highlight w:val="green"/>
        </w:rPr>
        <w:t xml:space="preserve">involves </w:t>
      </w:r>
      <w:r w:rsidRPr="00F36860">
        <w:rPr>
          <w:rStyle w:val="StyleUnderline"/>
        </w:rPr>
        <w:t>both singling</w:t>
      </w:r>
      <w:r w:rsidRPr="004515E8">
        <w:rPr>
          <w:rStyle w:val="StyleUnderline"/>
        </w:rPr>
        <w:t xml:space="preserve"> out</w:t>
      </w:r>
      <w:r w:rsidRPr="008F5337">
        <w:rPr>
          <w:rStyle w:val="StyleUnderline"/>
        </w:rPr>
        <w:t xml:space="preserve"> a specific part of land as </w:t>
      </w:r>
      <w:r w:rsidRPr="00F36860">
        <w:rPr>
          <w:rStyle w:val="StyleUnderline"/>
        </w:rPr>
        <w:t xml:space="preserve">my “dominion” and </w:t>
      </w:r>
      <w:r w:rsidRPr="004515E8">
        <w:rPr>
          <w:rStyle w:val="StyleUnderline"/>
          <w:highlight w:val="green"/>
        </w:rPr>
        <w:t>excluding others from</w:t>
      </w:r>
      <w:r w:rsidRPr="008F5337">
        <w:rPr>
          <w:rStyle w:val="StyleUnderline"/>
        </w:rPr>
        <w:t xml:space="preserve"> access to </w:t>
      </w:r>
      <w:r w:rsidRPr="004515E8">
        <w:rPr>
          <w:rStyle w:val="StyleUnderline"/>
          <w:highlight w:val="green"/>
        </w:rPr>
        <w:t>it</w:t>
      </w:r>
      <w:r w:rsidRPr="008F5337">
        <w:rPr>
          <w:rStyle w:val="StyleUnderline"/>
        </w:rPr>
        <w:t xml:space="preserve">. </w:t>
      </w:r>
      <w:r w:rsidRPr="008F5337">
        <w:t xml:space="preserve">However, Kant’s legal theory does not assign a right conferring function to empirical acts. If acquisition is to have a legal quality, its lawfulness cannot be grounded on an empirical act.  </w:t>
      </w:r>
      <w:r w:rsidRPr="008F5337">
        <w:rPr>
          <w:rStyle w:val="StyleUnderline"/>
        </w:rPr>
        <w:t>Further, if empirical acquisition justified possession, we would have to regard possession as a legal relationship between a thing and a person. This is not an option in Kant’s theory, according to which legal relations pertain only between persons as beings capable of obligation and consequently as subjects of rights. Therefore, the legal foundation or title</w:t>
      </w:r>
      <w:r w:rsidRPr="008F5337">
        <w:t xml:space="preserve"> (</w:t>
      </w:r>
      <w:proofErr w:type="spellStart"/>
      <w:r w:rsidRPr="008F5337">
        <w:t>Rechtsgrund</w:t>
      </w:r>
      <w:proofErr w:type="spellEnd"/>
      <w:r w:rsidRPr="008F5337">
        <w:t xml:space="preserve">, titulus </w:t>
      </w:r>
      <w:proofErr w:type="spellStart"/>
      <w:r w:rsidRPr="008F5337">
        <w:t>possessionis</w:t>
      </w:r>
      <w:proofErr w:type="spellEnd"/>
      <w:r w:rsidRPr="008F5337">
        <w:t xml:space="preserve">) </w:t>
      </w:r>
      <w:r w:rsidRPr="008F5337">
        <w:rPr>
          <w:rStyle w:val="StyleUnderline"/>
        </w:rPr>
        <w:t xml:space="preserve">enabling the acquisition of land must be understood as follows: it must precede the empirical act of acquisition and is not created by it; is a relation between persons in regard to external objects, and finally </w:t>
      </w:r>
      <w:r w:rsidRPr="00F36860">
        <w:rPr>
          <w:rStyle w:val="StyleUnderline"/>
        </w:rPr>
        <w:t xml:space="preserve">it is able to </w:t>
      </w:r>
      <w:r w:rsidRPr="007173D0">
        <w:rPr>
          <w:rStyle w:val="StyleUnderline"/>
          <w:highlight w:val="green"/>
        </w:rPr>
        <w:t xml:space="preserve">impose an obligation </w:t>
      </w:r>
      <w:r w:rsidRPr="00F36860">
        <w:rPr>
          <w:rStyle w:val="StyleUnderline"/>
        </w:rPr>
        <w:t xml:space="preserve">on all others </w:t>
      </w:r>
      <w:r w:rsidRPr="007173D0">
        <w:rPr>
          <w:rStyle w:val="StyleUnderline"/>
          <w:highlight w:val="green"/>
        </w:rPr>
        <w:t xml:space="preserve">to respect </w:t>
      </w:r>
      <w:r w:rsidRPr="00F36860">
        <w:rPr>
          <w:rStyle w:val="StyleUnderline"/>
        </w:rPr>
        <w:t xml:space="preserve">one’s </w:t>
      </w:r>
      <w:r w:rsidRPr="007173D0">
        <w:rPr>
          <w:rStyle w:val="StyleUnderline"/>
          <w:highlight w:val="green"/>
        </w:rPr>
        <w:t>acquisition</w:t>
      </w:r>
      <w:r w:rsidRPr="008F5337">
        <w:rPr>
          <w:rStyle w:val="StyleUnderline"/>
        </w:rPr>
        <w:t xml:space="preserve">. The idea of the original community of the earth is what constitutes this </w:t>
      </w:r>
      <w:proofErr w:type="spellStart"/>
      <w:r w:rsidRPr="008F5337">
        <w:rPr>
          <w:rStyle w:val="StyleUnderline"/>
        </w:rPr>
        <w:t>Rechtsgrund</w:t>
      </w:r>
      <w:proofErr w:type="spellEnd"/>
      <w:r w:rsidRPr="008F5337">
        <w:t>:</w:t>
      </w:r>
    </w:p>
    <w:p w14:paraId="3CB3BA00" w14:textId="77777777" w:rsidR="005B7396" w:rsidRPr="00F36860" w:rsidRDefault="005B7396" w:rsidP="005B7396">
      <w:pPr>
        <w:rPr>
          <w:sz w:val="8"/>
          <w:szCs w:val="8"/>
        </w:rPr>
      </w:pPr>
      <w:r w:rsidRPr="00F36860">
        <w:rPr>
          <w:sz w:val="8"/>
          <w:szCs w:val="8"/>
        </w:rPr>
        <w:t>All human beings are originally in common possession of the land of the entire earth (</w:t>
      </w:r>
      <w:proofErr w:type="spellStart"/>
      <w:r w:rsidRPr="00F36860">
        <w:rPr>
          <w:sz w:val="8"/>
          <w:szCs w:val="8"/>
        </w:rPr>
        <w:t>communio</w:t>
      </w:r>
      <w:proofErr w:type="spellEnd"/>
      <w:r w:rsidRPr="00F36860">
        <w:rPr>
          <w:sz w:val="8"/>
          <w:szCs w:val="8"/>
        </w:rPr>
        <w:t xml:space="preserve"> fundi </w:t>
      </w:r>
      <w:proofErr w:type="spellStart"/>
      <w:r w:rsidRPr="00F36860">
        <w:rPr>
          <w:sz w:val="8"/>
          <w:szCs w:val="8"/>
        </w:rPr>
        <w:t>originaria</w:t>
      </w:r>
      <w:proofErr w:type="spellEnd"/>
      <w:r w:rsidRPr="00F36860">
        <w:rPr>
          <w:sz w:val="8"/>
          <w:szCs w:val="8"/>
        </w:rPr>
        <w:t xml:space="preserve">) and each has by nature the will to use it (lex </w:t>
      </w:r>
      <w:proofErr w:type="spellStart"/>
      <w:r w:rsidRPr="00F36860">
        <w:rPr>
          <w:sz w:val="8"/>
          <w:szCs w:val="8"/>
        </w:rPr>
        <w:t>iusti</w:t>
      </w:r>
      <w:proofErr w:type="spellEnd"/>
      <w:r w:rsidRPr="00F36860">
        <w:rPr>
          <w:sz w:val="8"/>
          <w:szCs w:val="8"/>
        </w:rPr>
        <w:t xml:space="preserve">) which, because the choice of one is unavoidably opposed by nature to that of another, would do away with any use of it if this will did not also contain the principle for choice by which a particular possession for each on the common land could be determined (lex </w:t>
      </w:r>
      <w:proofErr w:type="spellStart"/>
      <w:r w:rsidRPr="00F36860">
        <w:rPr>
          <w:sz w:val="8"/>
          <w:szCs w:val="8"/>
        </w:rPr>
        <w:t>iuridica</w:t>
      </w:r>
      <w:proofErr w:type="spellEnd"/>
      <w:r w:rsidRPr="00F36860">
        <w:rPr>
          <w:sz w:val="8"/>
          <w:szCs w:val="8"/>
        </w:rPr>
        <w:t xml:space="preserve">) But the law which is to determine for each what land is mine or yours will be in accordance with the axiom of outer freedom only if it proceeds from a will that is united originally and a priori (that presupposes no rightful act for its union). Hence it proceeds only from a will in the civil condition (lex </w:t>
      </w:r>
      <w:proofErr w:type="spellStart"/>
      <w:r w:rsidRPr="00F36860">
        <w:rPr>
          <w:sz w:val="8"/>
          <w:szCs w:val="8"/>
        </w:rPr>
        <w:t>iustitiae</w:t>
      </w:r>
      <w:proofErr w:type="spellEnd"/>
      <w:r w:rsidRPr="00F36860">
        <w:rPr>
          <w:sz w:val="8"/>
          <w:szCs w:val="8"/>
        </w:rPr>
        <w:t xml:space="preserve"> </w:t>
      </w:r>
      <w:proofErr w:type="spellStart"/>
      <w:r w:rsidRPr="00F36860">
        <w:rPr>
          <w:sz w:val="8"/>
          <w:szCs w:val="8"/>
        </w:rPr>
        <w:t>distributivae</w:t>
      </w:r>
      <w:proofErr w:type="spellEnd"/>
      <w:r w:rsidRPr="00F36860">
        <w:rPr>
          <w:sz w:val="8"/>
          <w:szCs w:val="8"/>
        </w:rPr>
        <w:t>), which alone determines what is right (</w:t>
      </w:r>
      <w:proofErr w:type="spellStart"/>
      <w:r w:rsidRPr="00F36860">
        <w:rPr>
          <w:sz w:val="8"/>
          <w:szCs w:val="8"/>
        </w:rPr>
        <w:t>recht</w:t>
      </w:r>
      <w:proofErr w:type="spellEnd"/>
      <w:r w:rsidRPr="00F36860">
        <w:rPr>
          <w:sz w:val="8"/>
          <w:szCs w:val="8"/>
        </w:rPr>
        <w:t>), what is rightful (</w:t>
      </w:r>
      <w:proofErr w:type="spellStart"/>
      <w:r w:rsidRPr="00F36860">
        <w:rPr>
          <w:sz w:val="8"/>
          <w:szCs w:val="8"/>
        </w:rPr>
        <w:t>rechtlich</w:t>
      </w:r>
      <w:proofErr w:type="spellEnd"/>
      <w:r w:rsidRPr="00F36860">
        <w:rPr>
          <w:sz w:val="8"/>
          <w:szCs w:val="8"/>
        </w:rPr>
        <w:t>), and what is laid down as right (</w:t>
      </w:r>
      <w:proofErr w:type="spellStart"/>
      <w:r w:rsidRPr="00F36860">
        <w:rPr>
          <w:sz w:val="8"/>
          <w:szCs w:val="8"/>
        </w:rPr>
        <w:t>Rechtens</w:t>
      </w:r>
      <w:proofErr w:type="spellEnd"/>
      <w:r w:rsidRPr="00F36860">
        <w:rPr>
          <w:sz w:val="8"/>
          <w:szCs w:val="8"/>
        </w:rPr>
        <w:t xml:space="preserve">). But in the former condition, that is before the establishment of the civil condition, but with a view to it, that is provisionally, it is a duty to proceed in accordance with the principle of external acquisition. Accordingly, there is also a rightful capacity of the will to bind everyone to recognize the act of taking possession and of appropriation as valid, even though it is only unilateral. </w:t>
      </w:r>
    </w:p>
    <w:p w14:paraId="55F35E0D" w14:textId="77777777" w:rsidR="005B7396" w:rsidRPr="008F5337" w:rsidRDefault="005B7396" w:rsidP="005B7396">
      <w:r w:rsidRPr="008F5337">
        <w:rPr>
          <w:rStyle w:val="StyleUnderline"/>
        </w:rPr>
        <w:t xml:space="preserve">A </w:t>
      </w:r>
      <w:r w:rsidRPr="002819B5">
        <w:rPr>
          <w:rStyle w:val="StyleUnderline"/>
          <w:highlight w:val="green"/>
        </w:rPr>
        <w:t xml:space="preserve">unilateral will cannot impose </w:t>
      </w:r>
      <w:r w:rsidRPr="00F36860">
        <w:rPr>
          <w:rStyle w:val="StyleUnderline"/>
        </w:rPr>
        <w:t xml:space="preserve">an </w:t>
      </w:r>
      <w:r w:rsidRPr="002819B5">
        <w:rPr>
          <w:rStyle w:val="StyleUnderline"/>
          <w:highlight w:val="green"/>
        </w:rPr>
        <w:t>obligation</w:t>
      </w:r>
      <w:r w:rsidRPr="008F5337">
        <w:rPr>
          <w:rStyle w:val="StyleUnderline"/>
        </w:rPr>
        <w:t xml:space="preserve"> on others. </w:t>
      </w:r>
      <w:r w:rsidRPr="00BE3B21">
        <w:rPr>
          <w:rStyle w:val="StyleUnderline"/>
        </w:rPr>
        <w:t xml:space="preserve">It </w:t>
      </w:r>
      <w:r w:rsidRPr="00F36860">
        <w:rPr>
          <w:rStyle w:val="StyleUnderline"/>
        </w:rPr>
        <w:t>is a contingent exercise of freedom</w:t>
      </w:r>
      <w:r w:rsidRPr="008F5337">
        <w:rPr>
          <w:rStyle w:val="StyleUnderline"/>
        </w:rPr>
        <w:t xml:space="preserve"> and has no authority to impose an obligation. For this, we would </w:t>
      </w:r>
      <w:r w:rsidRPr="00BE3B21">
        <w:rPr>
          <w:rStyle w:val="StyleUnderline"/>
          <w:highlight w:val="green"/>
        </w:rPr>
        <w:t>need</w:t>
      </w:r>
      <w:r w:rsidRPr="008F5337">
        <w:rPr>
          <w:rStyle w:val="StyleUnderline"/>
        </w:rPr>
        <w:t xml:space="preserve"> the </w:t>
      </w:r>
      <w:r w:rsidRPr="00BE3B21">
        <w:rPr>
          <w:rStyle w:val="StyleUnderline"/>
          <w:highlight w:val="green"/>
        </w:rPr>
        <w:t xml:space="preserve">consent of </w:t>
      </w:r>
      <w:r w:rsidRPr="00F36860">
        <w:rPr>
          <w:rStyle w:val="StyleUnderline"/>
        </w:rPr>
        <w:t xml:space="preserve">all </w:t>
      </w:r>
      <w:r w:rsidRPr="002819B5">
        <w:rPr>
          <w:rStyle w:val="StyleUnderline"/>
          <w:highlight w:val="green"/>
        </w:rPr>
        <w:t xml:space="preserve">others </w:t>
      </w:r>
      <w:r w:rsidRPr="003759D2">
        <w:rPr>
          <w:rStyle w:val="StyleUnderline"/>
        </w:rPr>
        <w:t>whose</w:t>
      </w:r>
      <w:r w:rsidRPr="008F5337">
        <w:rPr>
          <w:rStyle w:val="StyleUnderline"/>
        </w:rPr>
        <w:t xml:space="preserve"> exercise of </w:t>
      </w:r>
      <w:r w:rsidRPr="003759D2">
        <w:rPr>
          <w:rStyle w:val="StyleUnderline"/>
        </w:rPr>
        <w:t>freedom is restricted</w:t>
      </w:r>
      <w:r w:rsidRPr="008F5337">
        <w:rPr>
          <w:rStyle w:val="StyleUnderline"/>
        </w:rPr>
        <w:t xml:space="preserve"> by that unilateral act.</w:t>
      </w:r>
      <w:r w:rsidRPr="008F5337">
        <w:t xml:space="preserve"> Omnis </w:t>
      </w:r>
      <w:proofErr w:type="spellStart"/>
      <w:r w:rsidRPr="008F5337">
        <w:t>obligatio</w:t>
      </w:r>
      <w:proofErr w:type="spellEnd"/>
      <w:r w:rsidRPr="008F5337">
        <w:t xml:space="preserve"> </w:t>
      </w:r>
      <w:proofErr w:type="spellStart"/>
      <w:r w:rsidRPr="008F5337">
        <w:t>est</w:t>
      </w:r>
      <w:proofErr w:type="spellEnd"/>
      <w:r w:rsidRPr="008F5337">
        <w:t xml:space="preserve"> </w:t>
      </w:r>
      <w:proofErr w:type="spellStart"/>
      <w:r w:rsidRPr="008F5337">
        <w:t>contracta</w:t>
      </w:r>
      <w:proofErr w:type="spellEnd"/>
      <w:r w:rsidRPr="008F5337">
        <w:t xml:space="preserve">: all obligation must be self-imposed.  The idea of a united will of all therefore extends the scope of Kant’s reason based legal philosophy, introducing what seems to be a voluntaristic element in his theory. A unilateral will can only impose an obligation on others if it is the will of everyone that it be so. However, for Kant it is not enough that this be the will of all (as a contingent matter of fact), but that it is a priori the will of all. In Kant’s reason based legal theory, only reason can impart necessity. The necessity of respecting unilateral acts of acquisition is thus derived not from the unilateral acts themselves (which are empirical and therefore contingent), but from the united will of all, which is a priori and therefore necessary. </w:t>
      </w:r>
    </w:p>
    <w:p w14:paraId="746C0092" w14:textId="77777777" w:rsidR="005B7396" w:rsidRDefault="005B7396" w:rsidP="005B7396"/>
    <w:p w14:paraId="6E5ED7CC" w14:textId="77777777" w:rsidR="005B7396" w:rsidRDefault="005B7396" w:rsidP="005B7396">
      <w:pPr>
        <w:pStyle w:val="Heading3"/>
      </w:pPr>
      <w:r>
        <w:t>1AC – Adv – Debris</w:t>
      </w:r>
    </w:p>
    <w:p w14:paraId="4789A991" w14:textId="77777777" w:rsidR="005B7396" w:rsidRDefault="005B7396" w:rsidP="005B7396">
      <w:pPr>
        <w:pStyle w:val="Heading4"/>
      </w:pPr>
      <w:r>
        <w:t xml:space="preserve">The space sector is trending towards </w:t>
      </w:r>
      <w:r w:rsidRPr="005361D2">
        <w:rPr>
          <w:u w:val="single"/>
        </w:rPr>
        <w:t>privatization</w:t>
      </w:r>
      <w:r>
        <w:t xml:space="preserve"> – that drives </w:t>
      </w:r>
      <w:r w:rsidRPr="005361D2">
        <w:rPr>
          <w:u w:val="single"/>
        </w:rPr>
        <w:t>feedback</w:t>
      </w:r>
      <w:r>
        <w:t xml:space="preserve"> loops of technology creating </w:t>
      </w:r>
      <w:r w:rsidRPr="005361D2">
        <w:rPr>
          <w:u w:val="single"/>
        </w:rPr>
        <w:t>cascading collisions</w:t>
      </w:r>
      <w:r>
        <w:t xml:space="preserve">. </w:t>
      </w:r>
    </w:p>
    <w:p w14:paraId="073AEE48" w14:textId="77777777" w:rsidR="005B7396" w:rsidRPr="00667B14" w:rsidRDefault="005B7396" w:rsidP="005B7396">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7AD3E205" w14:textId="77777777" w:rsidR="005B7396" w:rsidRPr="0039526D" w:rsidRDefault="005B7396" w:rsidP="005B7396">
      <w:pPr>
        <w:rPr>
          <w:sz w:val="16"/>
        </w:rPr>
      </w:pPr>
      <w:r w:rsidRPr="0039526D">
        <w:rPr>
          <w:u w:val="single"/>
        </w:rPr>
        <w:t xml:space="preserve">The second decade of the 21st century has brought a </w:t>
      </w:r>
      <w:r w:rsidRPr="0039526D">
        <w:rPr>
          <w:rStyle w:val="Emphasis"/>
        </w:rPr>
        <w:t>dynamic and somewhat surprising development of the space industry</w:t>
      </w:r>
      <w:r w:rsidRPr="0039526D">
        <w:rPr>
          <w:sz w:val="16"/>
        </w:rPr>
        <w:t xml:space="preserve">. Since 1972 – the Apollo 17 crew mission to the Moon, the humankind has not left the safe environment of Earth’s orbit, and for years </w:t>
      </w:r>
      <w:r w:rsidRPr="00B844AE">
        <w:rPr>
          <w:highlight w:val="green"/>
          <w:u w:val="single"/>
        </w:rPr>
        <w:t>the global</w:t>
      </w:r>
      <w:r w:rsidRPr="0039526D">
        <w:rPr>
          <w:u w:val="single"/>
        </w:rPr>
        <w:t xml:space="preserve"> space </w:t>
      </w:r>
      <w:r w:rsidRPr="00B844AE">
        <w:rPr>
          <w:highlight w:val="green"/>
          <w:u w:val="single"/>
        </w:rPr>
        <w:t>sector</w:t>
      </w:r>
      <w:r w:rsidRPr="0039526D">
        <w:rPr>
          <w:u w:val="single"/>
        </w:rPr>
        <w:t xml:space="preserve"> has been </w:t>
      </w:r>
      <w:r w:rsidRPr="00B844AE">
        <w:rPr>
          <w:rStyle w:val="Emphasis"/>
          <w:highlight w:val="green"/>
        </w:rPr>
        <w:t>progressing</w:t>
      </w:r>
      <w:r w:rsidRPr="00B844AE">
        <w:rPr>
          <w:highlight w:val="green"/>
          <w:u w:val="single"/>
        </w:rPr>
        <w:t xml:space="preserve"> in</w:t>
      </w:r>
      <w:r w:rsidRPr="0039526D">
        <w:rPr>
          <w:u w:val="single"/>
        </w:rPr>
        <w:t xml:space="preserve"> </w:t>
      </w:r>
      <w:r w:rsidRPr="0039526D">
        <w:rPr>
          <w:rStyle w:val="Emphasis"/>
        </w:rPr>
        <w:t>slow</w:t>
      </w:r>
      <w:r w:rsidRPr="0039526D">
        <w:rPr>
          <w:u w:val="single"/>
        </w:rPr>
        <w:t xml:space="preserve"> but </w:t>
      </w:r>
      <w:r w:rsidRPr="00B844AE">
        <w:rPr>
          <w:rStyle w:val="Emphasis"/>
          <w:highlight w:val="green"/>
        </w:rPr>
        <w:t>steady</w:t>
      </w:r>
      <w:r w:rsidRPr="00B844AE">
        <w:rPr>
          <w:highlight w:val="green"/>
          <w:u w:val="single"/>
        </w:rPr>
        <w:t xml:space="preserve"> pace</w:t>
      </w:r>
      <w:r w:rsidRPr="0039526D">
        <w:rPr>
          <w:u w:val="single"/>
        </w:rPr>
        <w:t xml:space="preserve"> run by a </w:t>
      </w:r>
      <w:r w:rsidRPr="0039526D">
        <w:rPr>
          <w:rStyle w:val="Emphasis"/>
        </w:rPr>
        <w:t>few largest space agencies</w:t>
      </w:r>
      <w:r w:rsidRPr="0039526D">
        <w:rPr>
          <w:u w:val="single"/>
        </w:rPr>
        <w:t xml:space="preserve"> like American NASA, European ESA, Japanese JAXA, and Chinese CNSA</w:t>
      </w:r>
      <w:r w:rsidRPr="0039526D">
        <w:rPr>
          <w:sz w:val="16"/>
        </w:rPr>
        <w:t xml:space="preserve">. The most significant achievement of the “old ways” of managing outer space exploration is the International Space Stations (ISS) that has facilitated more than 20 years of continuous crewed operations. </w:t>
      </w:r>
    </w:p>
    <w:p w14:paraId="2D92DDEB" w14:textId="77777777" w:rsidR="005B7396" w:rsidRPr="0039526D" w:rsidRDefault="005B7396" w:rsidP="005B7396">
      <w:pPr>
        <w:rPr>
          <w:sz w:val="16"/>
        </w:rPr>
      </w:pPr>
      <w:r w:rsidRPr="0039526D">
        <w:rPr>
          <w:u w:val="single"/>
        </w:rPr>
        <w:t xml:space="preserve">The </w:t>
      </w:r>
      <w:r w:rsidRPr="00B844AE">
        <w:rPr>
          <w:highlight w:val="green"/>
          <w:u w:val="single"/>
        </w:rPr>
        <w:t>situation</w:t>
      </w:r>
      <w:r w:rsidRPr="0039526D">
        <w:rPr>
          <w:u w:val="single"/>
        </w:rPr>
        <w:t xml:space="preserve"> started to </w:t>
      </w:r>
      <w:r w:rsidRPr="00B844AE">
        <w:rPr>
          <w:highlight w:val="green"/>
          <w:u w:val="single"/>
        </w:rPr>
        <w:t>change</w:t>
      </w:r>
      <w:r w:rsidRPr="0039526D">
        <w:rPr>
          <w:u w:val="single"/>
        </w:rPr>
        <w:t xml:space="preserve"> at the turn of the century </w:t>
      </w:r>
      <w:r w:rsidRPr="00B844AE">
        <w:rPr>
          <w:highlight w:val="green"/>
          <w:u w:val="single"/>
        </w:rPr>
        <w:t>when</w:t>
      </w:r>
      <w:r w:rsidRPr="0039526D">
        <w:rPr>
          <w:u w:val="single"/>
        </w:rPr>
        <w:t xml:space="preserve"> </w:t>
      </w:r>
      <w:r w:rsidRPr="0039526D">
        <w:rPr>
          <w:rStyle w:val="Emphasis"/>
        </w:rPr>
        <w:t>new generations</w:t>
      </w:r>
      <w:r w:rsidRPr="0039526D">
        <w:rPr>
          <w:u w:val="single"/>
        </w:rPr>
        <w:t xml:space="preserve"> of </w:t>
      </w:r>
      <w:r w:rsidRPr="00B844AE">
        <w:rPr>
          <w:rStyle w:val="Emphasis"/>
          <w:highlight w:val="green"/>
        </w:rPr>
        <w:t>private entrepreneurs</w:t>
      </w:r>
      <w:r w:rsidRPr="0039526D">
        <w:rPr>
          <w:u w:val="single"/>
        </w:rPr>
        <w:t xml:space="preserve"> began to </w:t>
      </w:r>
      <w:r w:rsidRPr="00B844AE">
        <w:rPr>
          <w:rStyle w:val="Emphasis"/>
          <w:highlight w:val="green"/>
        </w:rPr>
        <w:t>invest</w:t>
      </w:r>
      <w:r w:rsidRPr="00B844AE">
        <w:rPr>
          <w:highlight w:val="green"/>
          <w:u w:val="single"/>
        </w:rPr>
        <w:t xml:space="preserve"> in</w:t>
      </w:r>
      <w:r w:rsidRPr="0039526D">
        <w:rPr>
          <w:u w:val="single"/>
        </w:rPr>
        <w:t xml:space="preserve"> and </w:t>
      </w:r>
      <w:r w:rsidRPr="0039526D">
        <w:rPr>
          <w:rStyle w:val="Emphasis"/>
        </w:rPr>
        <w:t>develop</w:t>
      </w:r>
      <w:r w:rsidRPr="0039526D">
        <w:rPr>
          <w:u w:val="single"/>
        </w:rPr>
        <w:t xml:space="preserve"> </w:t>
      </w:r>
      <w:r w:rsidRPr="00B844AE">
        <w:rPr>
          <w:highlight w:val="green"/>
          <w:u w:val="single"/>
        </w:rPr>
        <w:t>space technologies</w:t>
      </w:r>
      <w:r w:rsidRPr="0039526D">
        <w:rPr>
          <w:u w:val="single"/>
        </w:rPr>
        <w:t xml:space="preserve"> like </w:t>
      </w:r>
      <w:r w:rsidRPr="0039526D">
        <w:rPr>
          <w:rStyle w:val="Emphasis"/>
        </w:rPr>
        <w:t>rocket boosters</w:t>
      </w:r>
      <w:r w:rsidRPr="0039526D">
        <w:rPr>
          <w:u w:val="single"/>
        </w:rPr>
        <w:t xml:space="preserve">, </w:t>
      </w:r>
      <w:r w:rsidRPr="0039526D">
        <w:rPr>
          <w:rStyle w:val="Emphasis"/>
        </w:rPr>
        <w:t>spaceships</w:t>
      </w:r>
      <w:r w:rsidRPr="0039526D">
        <w:rPr>
          <w:u w:val="single"/>
        </w:rPr>
        <w:t xml:space="preserve">, and what most important for the </w:t>
      </w:r>
      <w:r w:rsidRPr="0039526D">
        <w:rPr>
          <w:rStyle w:val="Emphasis"/>
        </w:rPr>
        <w:t>subject of the paper</w:t>
      </w:r>
      <w:r w:rsidRPr="0039526D">
        <w:rPr>
          <w:sz w:val="16"/>
        </w:rPr>
        <w:t xml:space="preserve"> – </w:t>
      </w:r>
      <w:r w:rsidRPr="0039526D">
        <w:rPr>
          <w:rStyle w:val="Emphasis"/>
        </w:rPr>
        <w:t>satellites and their</w:t>
      </w:r>
      <w:r w:rsidRPr="0039526D">
        <w:rPr>
          <w:sz w:val="16"/>
        </w:rPr>
        <w:t xml:space="preserve"> </w:t>
      </w:r>
      <w:r w:rsidRPr="0039526D">
        <w:rPr>
          <w:rStyle w:val="Emphasis"/>
        </w:rPr>
        <w:t>constellations</w:t>
      </w:r>
      <w:r w:rsidRPr="0039526D">
        <w:rPr>
          <w:sz w:val="16"/>
        </w:rPr>
        <w:t xml:space="preserve">. </w:t>
      </w:r>
      <w:r w:rsidRPr="0039526D">
        <w:rPr>
          <w:u w:val="single"/>
        </w:rPr>
        <w:t xml:space="preserve">This new shift is known among the </w:t>
      </w:r>
      <w:r w:rsidRPr="0039526D">
        <w:rPr>
          <w:rStyle w:val="Emphasis"/>
        </w:rPr>
        <w:t>space industry as “Space 2.0”</w:t>
      </w:r>
      <w:r w:rsidRPr="0039526D">
        <w:rPr>
          <w:u w:val="single"/>
        </w:rPr>
        <w:t xml:space="preserve">, and its emergence is dated around 2000-2002 when the </w:t>
      </w:r>
      <w:r w:rsidRPr="0039526D">
        <w:rPr>
          <w:rStyle w:val="Emphasis"/>
        </w:rPr>
        <w:t>companies</w:t>
      </w:r>
      <w:r w:rsidRPr="0039526D">
        <w:rPr>
          <w:u w:val="single"/>
        </w:rPr>
        <w:t xml:space="preserve"> like </w:t>
      </w:r>
      <w:r w:rsidRPr="00B844AE">
        <w:rPr>
          <w:rStyle w:val="Emphasis"/>
          <w:highlight w:val="green"/>
        </w:rPr>
        <w:t>SpaceX</w:t>
      </w:r>
      <w:r w:rsidRPr="00B844AE">
        <w:rPr>
          <w:highlight w:val="green"/>
          <w:u w:val="single"/>
        </w:rPr>
        <w:t xml:space="preserve">, </w:t>
      </w:r>
      <w:r w:rsidRPr="00B844AE">
        <w:rPr>
          <w:rStyle w:val="Emphasis"/>
          <w:highlight w:val="green"/>
        </w:rPr>
        <w:t>Blue</w:t>
      </w:r>
      <w:r w:rsidRPr="00B844AE">
        <w:rPr>
          <w:highlight w:val="green"/>
          <w:u w:val="single"/>
        </w:rPr>
        <w:t xml:space="preserve"> </w:t>
      </w:r>
      <w:r w:rsidRPr="00B844AE">
        <w:rPr>
          <w:rStyle w:val="Emphasis"/>
          <w:highlight w:val="green"/>
        </w:rPr>
        <w:t>Origin</w:t>
      </w:r>
      <w:r w:rsidRPr="0039526D">
        <w:rPr>
          <w:u w:val="single"/>
        </w:rPr>
        <w:t xml:space="preserve">, and </w:t>
      </w:r>
      <w:r w:rsidRPr="00B844AE">
        <w:rPr>
          <w:rStyle w:val="Emphasis"/>
          <w:highlight w:val="green"/>
        </w:rPr>
        <w:t>Virgin</w:t>
      </w:r>
      <w:r w:rsidRPr="00B844AE">
        <w:rPr>
          <w:highlight w:val="green"/>
          <w:u w:val="single"/>
        </w:rPr>
        <w:t xml:space="preserve"> </w:t>
      </w:r>
      <w:r w:rsidRPr="00B844AE">
        <w:rPr>
          <w:rStyle w:val="Emphasis"/>
          <w:highlight w:val="green"/>
        </w:rPr>
        <w:t>Galactic</w:t>
      </w:r>
      <w:r w:rsidRPr="0039526D">
        <w:rPr>
          <w:u w:val="single"/>
        </w:rPr>
        <w:t xml:space="preserve"> were </w:t>
      </w:r>
      <w:r w:rsidRPr="00B844AE">
        <w:rPr>
          <w:highlight w:val="green"/>
          <w:u w:val="single"/>
        </w:rPr>
        <w:t>established</w:t>
      </w:r>
      <w:r w:rsidRPr="0039526D">
        <w:rPr>
          <w:sz w:val="16"/>
        </w:rPr>
        <w:t xml:space="preserve">. (Pyle, 2019). </w:t>
      </w:r>
      <w:r w:rsidRPr="0039526D">
        <w:rPr>
          <w:u w:val="single"/>
        </w:rPr>
        <w:t>The real change, however, came in 2012</w:t>
      </w:r>
      <w:r w:rsidRPr="0039526D">
        <w:rPr>
          <w:sz w:val="16"/>
        </w:rPr>
        <w:t xml:space="preserve"> when the first SpaceX commercial mission was successfully launched to the ISS (NASA, 2012). </w:t>
      </w:r>
    </w:p>
    <w:p w14:paraId="76583CD6" w14:textId="77777777" w:rsidR="005B7396" w:rsidRPr="0039526D" w:rsidRDefault="005B7396" w:rsidP="005B7396">
      <w:pPr>
        <w:rPr>
          <w:sz w:val="16"/>
        </w:rPr>
      </w:pPr>
      <w:r w:rsidRPr="0039526D">
        <w:rPr>
          <w:u w:val="single"/>
        </w:rPr>
        <w:t xml:space="preserve">Since then, the </w:t>
      </w:r>
      <w:r w:rsidRPr="00B844AE">
        <w:rPr>
          <w:highlight w:val="green"/>
          <w:u w:val="single"/>
        </w:rPr>
        <w:t xml:space="preserve">participation of the </w:t>
      </w:r>
      <w:r w:rsidRPr="00B844AE">
        <w:rPr>
          <w:rStyle w:val="Emphasis"/>
          <w:highlight w:val="green"/>
        </w:rPr>
        <w:t>private sector</w:t>
      </w:r>
      <w:r w:rsidRPr="0039526D">
        <w:rPr>
          <w:rStyle w:val="Emphasis"/>
        </w:rPr>
        <w:t xml:space="preserve"> in the space industry has </w:t>
      </w:r>
      <w:r w:rsidRPr="00B844AE">
        <w:rPr>
          <w:rStyle w:val="Emphasis"/>
          <w:highlight w:val="green"/>
        </w:rPr>
        <w:t>skyrocketed</w:t>
      </w:r>
      <w:r w:rsidRPr="0039526D">
        <w:rPr>
          <w:rStyle w:val="Emphasis"/>
        </w:rPr>
        <w:t>, especially in the United States</w:t>
      </w:r>
      <w:r w:rsidRPr="0039526D">
        <w:rPr>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39526D">
        <w:rPr>
          <w:sz w:val="16"/>
        </w:rPr>
        <w:t>Weitering</w:t>
      </w:r>
      <w:proofErr w:type="spellEnd"/>
      <w:r w:rsidRPr="0039526D">
        <w:rPr>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3222CDFC" w14:textId="77777777" w:rsidR="005B7396" w:rsidRPr="0039526D" w:rsidRDefault="005B7396" w:rsidP="005B7396">
      <w:pPr>
        <w:rPr>
          <w:sz w:val="16"/>
        </w:rPr>
      </w:pPr>
      <w:r w:rsidRPr="0039526D">
        <w:rPr>
          <w:u w:val="single"/>
        </w:rPr>
        <w:t xml:space="preserve">Nowadays, in the space industry, </w:t>
      </w:r>
      <w:r w:rsidRPr="00B844AE">
        <w:rPr>
          <w:highlight w:val="green"/>
          <w:u w:val="single"/>
        </w:rPr>
        <w:t>we witness</w:t>
      </w:r>
      <w:r w:rsidRPr="0039526D">
        <w:rPr>
          <w:u w:val="single"/>
        </w:rPr>
        <w:t xml:space="preserve"> a very </w:t>
      </w:r>
      <w:r w:rsidRPr="0039526D">
        <w:rPr>
          <w:rStyle w:val="Emphasis"/>
        </w:rPr>
        <w:t>productive</w:t>
      </w:r>
      <w:r w:rsidRPr="0039526D">
        <w:rPr>
          <w:u w:val="single"/>
        </w:rPr>
        <w:t xml:space="preserve"> cybernetic </w:t>
      </w:r>
      <w:r w:rsidRPr="00B844AE">
        <w:rPr>
          <w:highlight w:val="green"/>
          <w:u w:val="single"/>
        </w:rPr>
        <w:t>feedback look between</w:t>
      </w:r>
      <w:r w:rsidRPr="0039526D">
        <w:rPr>
          <w:u w:val="single"/>
        </w:rPr>
        <w:t xml:space="preserve"> the </w:t>
      </w:r>
      <w:r w:rsidRPr="00B844AE">
        <w:rPr>
          <w:rStyle w:val="Emphasis"/>
          <w:highlight w:val="green"/>
        </w:rPr>
        <w:t>development</w:t>
      </w:r>
      <w:r w:rsidRPr="0039526D">
        <w:rPr>
          <w:rStyle w:val="Emphasis"/>
        </w:rPr>
        <w:t xml:space="preserve"> of space technologies</w:t>
      </w:r>
      <w:r w:rsidRPr="0039526D">
        <w:rPr>
          <w:u w:val="single"/>
        </w:rPr>
        <w:t xml:space="preserve">, the </w:t>
      </w:r>
      <w:r w:rsidRPr="00B844AE">
        <w:rPr>
          <w:rStyle w:val="Emphasis"/>
          <w:highlight w:val="green"/>
        </w:rPr>
        <w:t>democratization</w:t>
      </w:r>
      <w:r w:rsidRPr="0039526D">
        <w:rPr>
          <w:rStyle w:val="Emphasis"/>
        </w:rPr>
        <w:t xml:space="preserve"> of those technologies</w:t>
      </w:r>
      <w:r w:rsidRPr="0039526D">
        <w:rPr>
          <w:u w:val="single"/>
        </w:rPr>
        <w:t xml:space="preserve">, </w:t>
      </w:r>
      <w:r w:rsidRPr="00B844AE">
        <w:rPr>
          <w:highlight w:val="green"/>
          <w:u w:val="single"/>
        </w:rPr>
        <w:t>and</w:t>
      </w:r>
      <w:r w:rsidRPr="0039526D">
        <w:rPr>
          <w:u w:val="single"/>
        </w:rPr>
        <w:t xml:space="preserve"> a </w:t>
      </w:r>
      <w:r w:rsidRPr="0039526D">
        <w:rPr>
          <w:rStyle w:val="Emphasis"/>
        </w:rPr>
        <w:t xml:space="preserve">substantial </w:t>
      </w:r>
      <w:r w:rsidRPr="00B844AE">
        <w:rPr>
          <w:rStyle w:val="Emphasis"/>
          <w:highlight w:val="green"/>
        </w:rPr>
        <w:t>reduction of prices</w:t>
      </w:r>
      <w:r w:rsidRPr="0039526D">
        <w:rPr>
          <w:sz w:val="16"/>
        </w:rPr>
        <w:t xml:space="preserve">. The latter is even more significant if we compare the cost of launching cargo into orbit now and 20 years ago – Falcon 9 is over ten times cheaper than Space Shuttle (Jones, 2018). </w:t>
      </w:r>
      <w:r w:rsidRPr="0039526D">
        <w:rPr>
          <w:u w:val="single"/>
        </w:rPr>
        <w:t xml:space="preserve">This, of course, directly </w:t>
      </w:r>
      <w:r w:rsidRPr="00B844AE">
        <w:rPr>
          <w:highlight w:val="green"/>
          <w:u w:val="single"/>
        </w:rPr>
        <w:t>translates into</w:t>
      </w:r>
      <w:r w:rsidRPr="0039526D">
        <w:rPr>
          <w:u w:val="single"/>
        </w:rPr>
        <w:t xml:space="preserve"> the </w:t>
      </w:r>
      <w:r w:rsidRPr="0039526D">
        <w:rPr>
          <w:rStyle w:val="Emphasis"/>
        </w:rPr>
        <w:t>mass</w:t>
      </w:r>
      <w:r w:rsidRPr="0039526D">
        <w:rPr>
          <w:u w:val="single"/>
        </w:rPr>
        <w:t xml:space="preserve"> and number of </w:t>
      </w:r>
      <w:r w:rsidRPr="00B844AE">
        <w:rPr>
          <w:highlight w:val="green"/>
          <w:u w:val="single"/>
        </w:rPr>
        <w:t>objects</w:t>
      </w:r>
      <w:r w:rsidRPr="0039526D">
        <w:rPr>
          <w:u w:val="single"/>
        </w:rPr>
        <w:t xml:space="preserve"> that we are able to put </w:t>
      </w:r>
      <w:r w:rsidRPr="00B844AE">
        <w:rPr>
          <w:highlight w:val="green"/>
          <w:u w:val="single"/>
        </w:rPr>
        <w:t>in</w:t>
      </w:r>
      <w:r w:rsidRPr="0039526D">
        <w:rPr>
          <w:u w:val="single"/>
        </w:rPr>
        <w:t xml:space="preserve"> the </w:t>
      </w:r>
      <w:r w:rsidRPr="00B844AE">
        <w:rPr>
          <w:rStyle w:val="Emphasis"/>
          <w:highlight w:val="green"/>
        </w:rPr>
        <w:t>orbit</w:t>
      </w:r>
      <w:r w:rsidRPr="0039526D">
        <w:rPr>
          <w:rStyle w:val="Emphasis"/>
        </w:rPr>
        <w:t xml:space="preserve"> viably</w:t>
      </w:r>
      <w:r w:rsidRPr="0039526D">
        <w:rPr>
          <w:u w:val="single"/>
        </w:rPr>
        <w:t xml:space="preserve">. Once the constellations consisting of </w:t>
      </w:r>
      <w:r w:rsidRPr="0039526D">
        <w:rPr>
          <w:rStyle w:val="Emphasis"/>
        </w:rPr>
        <w:t>thousands of satellites were unthinkable</w:t>
      </w:r>
      <w:r w:rsidRPr="0039526D">
        <w:rPr>
          <w:u w:val="single"/>
        </w:rPr>
        <w:t xml:space="preserve">, but in the current environment, they become a </w:t>
      </w:r>
      <w:r w:rsidRPr="0039526D">
        <w:rPr>
          <w:rStyle w:val="Emphasis"/>
        </w:rPr>
        <w:t>reality</w:t>
      </w:r>
      <w:r w:rsidRPr="0039526D">
        <w:rPr>
          <w:sz w:val="16"/>
        </w:rPr>
        <w:t xml:space="preserve">. </w:t>
      </w:r>
    </w:p>
    <w:p w14:paraId="7C451A47" w14:textId="77777777" w:rsidR="005B7396" w:rsidRPr="0039526D" w:rsidRDefault="005B7396" w:rsidP="005B7396">
      <w:pPr>
        <w:rPr>
          <w:sz w:val="16"/>
        </w:rPr>
      </w:pPr>
      <w:r w:rsidRPr="0039526D">
        <w:rPr>
          <w:sz w:val="16"/>
        </w:rPr>
        <w:t>Space 2.0 also has brought new threats and challenges in the sphere of national and international security. The increase in launch capacity, among other factors, has led to progressive militarization and weaponization of space and new arms race (</w:t>
      </w:r>
      <w:proofErr w:type="spellStart"/>
      <w:r w:rsidRPr="0039526D">
        <w:rPr>
          <w:sz w:val="16"/>
        </w:rPr>
        <w:t>Bernat</w:t>
      </w:r>
      <w:proofErr w:type="spellEnd"/>
      <w:r w:rsidRPr="0039526D">
        <w:rPr>
          <w:sz w:val="16"/>
        </w:rPr>
        <w:t xml:space="preserve">, 2019), which has also contributed to the growing numbers of orbiting objects. </w:t>
      </w:r>
    </w:p>
    <w:p w14:paraId="020E1EEA" w14:textId="77777777" w:rsidR="005B7396" w:rsidRPr="00283EEC" w:rsidRDefault="005B7396" w:rsidP="005B7396">
      <w:pPr>
        <w:rPr>
          <w:u w:val="single"/>
        </w:rPr>
      </w:pPr>
      <w:r w:rsidRPr="0039526D">
        <w:rPr>
          <w:sz w:val="16"/>
        </w:rPr>
        <w:t xml:space="preserve">The goal of the paper is to present the argumentation that </w:t>
      </w:r>
      <w:r w:rsidRPr="0039526D">
        <w:rPr>
          <w:u w:val="single"/>
        </w:rPr>
        <w:t xml:space="preserve">the </w:t>
      </w:r>
      <w:r w:rsidRPr="00B844AE">
        <w:rPr>
          <w:highlight w:val="green"/>
          <w:u w:val="single"/>
        </w:rPr>
        <w:t>threat posed by</w:t>
      </w:r>
      <w:r w:rsidRPr="0039526D">
        <w:rPr>
          <w:u w:val="single"/>
        </w:rPr>
        <w:t xml:space="preserve"> the </w:t>
      </w:r>
      <w:r w:rsidRPr="00B844AE">
        <w:rPr>
          <w:rStyle w:val="Emphasis"/>
          <w:highlight w:val="green"/>
        </w:rPr>
        <w:t>cascading collisions</w:t>
      </w:r>
      <w:r w:rsidRPr="0039526D">
        <w:rPr>
          <w:u w:val="single"/>
        </w:rPr>
        <w:t xml:space="preserve"> in the Earth’s orbit (</w:t>
      </w:r>
      <w:r w:rsidRPr="0039526D">
        <w:rPr>
          <w:rStyle w:val="Emphasis"/>
        </w:rPr>
        <w:t>Kessler</w:t>
      </w:r>
      <w:r w:rsidRPr="0039526D">
        <w:rPr>
          <w:u w:val="single"/>
        </w:rPr>
        <w:t xml:space="preserve"> </w:t>
      </w:r>
      <w:r w:rsidRPr="0039526D">
        <w:rPr>
          <w:rStyle w:val="Emphasis"/>
        </w:rPr>
        <w:t>syndrome</w:t>
      </w:r>
      <w:r w:rsidRPr="0039526D">
        <w:rPr>
          <w:u w:val="single"/>
        </w:rPr>
        <w:t xml:space="preserve">) </w:t>
      </w:r>
      <w:r w:rsidRPr="00B844AE">
        <w:rPr>
          <w:highlight w:val="green"/>
          <w:u w:val="single"/>
        </w:rPr>
        <w:t>is becoming</w:t>
      </w:r>
      <w:r w:rsidRPr="0039526D">
        <w:rPr>
          <w:u w:val="single"/>
        </w:rPr>
        <w:t xml:space="preserve"> more </w:t>
      </w:r>
      <w:r w:rsidRPr="00B844AE">
        <w:rPr>
          <w:highlight w:val="green"/>
          <w:u w:val="single"/>
        </w:rPr>
        <w:t>severe</w:t>
      </w:r>
      <w:r w:rsidRPr="0039526D">
        <w:rPr>
          <w:u w:val="single"/>
        </w:rPr>
        <w:t xml:space="preserve"> due to the </w:t>
      </w:r>
      <w:r w:rsidRPr="0039526D">
        <w:rPr>
          <w:rStyle w:val="Emphasis"/>
        </w:rPr>
        <w:t>construction of orbital satellite constellations</w:t>
      </w:r>
      <w:r w:rsidRPr="0039526D">
        <w:rPr>
          <w:sz w:val="16"/>
        </w:rPr>
        <w:t xml:space="preserve">; </w:t>
      </w:r>
      <w:r w:rsidRPr="0039526D">
        <w:rPr>
          <w:u w:val="single"/>
        </w:rPr>
        <w:t xml:space="preserve">the threat that presents a real danger for people during their EVAs and orbital infrastructure, which may bare </w:t>
      </w:r>
      <w:r w:rsidRPr="0039526D">
        <w:rPr>
          <w:rStyle w:val="Emphasis"/>
        </w:rPr>
        <w:t>immediate consequences</w:t>
      </w:r>
      <w:r w:rsidRPr="0039526D">
        <w:rPr>
          <w:u w:val="single"/>
        </w:rPr>
        <w:t xml:space="preserve"> for </w:t>
      </w:r>
      <w:r w:rsidRPr="0039526D">
        <w:rPr>
          <w:rStyle w:val="Emphasis"/>
        </w:rPr>
        <w:t>safety</w:t>
      </w:r>
      <w:r w:rsidRPr="0039526D">
        <w:rPr>
          <w:u w:val="single"/>
        </w:rPr>
        <w:t xml:space="preserve"> and </w:t>
      </w:r>
      <w:r w:rsidRPr="0039526D">
        <w:rPr>
          <w:rStyle w:val="Emphasis"/>
        </w:rPr>
        <w:t>security</w:t>
      </w:r>
      <w:r w:rsidRPr="0039526D">
        <w:rPr>
          <w:u w:val="single"/>
        </w:rPr>
        <w:t xml:space="preserve"> systems on Earth</w:t>
      </w:r>
      <w:r w:rsidRPr="0039526D">
        <w:rPr>
          <w:sz w:val="16"/>
        </w:rPr>
        <w:t>. In order to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72C4BA11" w14:textId="77777777" w:rsidR="005B7396" w:rsidRPr="00172966" w:rsidRDefault="005B7396" w:rsidP="005B7396"/>
    <w:p w14:paraId="00230DD3" w14:textId="77777777" w:rsidR="005B7396" w:rsidRDefault="005B7396" w:rsidP="005B7396">
      <w:pPr>
        <w:pStyle w:val="Heading4"/>
      </w:pPr>
      <w:r>
        <w:t xml:space="preserve">Privatization </w:t>
      </w:r>
      <w:r w:rsidRPr="0039526D">
        <w:rPr>
          <w:u w:val="single"/>
        </w:rPr>
        <w:t>exponentially</w:t>
      </w:r>
      <w:r>
        <w:t xml:space="preserve"> increases debris – lack of regulations </w:t>
      </w:r>
      <w:r w:rsidRPr="0039526D">
        <w:rPr>
          <w:u w:val="single"/>
        </w:rPr>
        <w:t>spikes</w:t>
      </w:r>
      <w:r>
        <w:t xml:space="preserve"> it – </w:t>
      </w:r>
      <w:r w:rsidRPr="005361D2">
        <w:rPr>
          <w:u w:val="single"/>
        </w:rPr>
        <w:t>models</w:t>
      </w:r>
      <w:r>
        <w:t>.</w:t>
      </w:r>
    </w:p>
    <w:p w14:paraId="5BD61491" w14:textId="77777777" w:rsidR="005B7396" w:rsidRPr="00667B14" w:rsidRDefault="005B7396" w:rsidP="005B7396">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3EDFF25E" w14:textId="77777777" w:rsidR="005B7396" w:rsidRDefault="005B7396" w:rsidP="005B7396">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3061D365" w14:textId="77777777" w:rsidR="005B7396" w:rsidRDefault="005B7396" w:rsidP="005B7396">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B844AE">
        <w:rPr>
          <w:rStyle w:val="Emphasis"/>
          <w:highlight w:val="green"/>
        </w:rPr>
        <w:t xml:space="preserve">commercialization </w:t>
      </w:r>
      <w:r w:rsidRPr="0039526D">
        <w:rPr>
          <w:rStyle w:val="Emphasis"/>
        </w:rPr>
        <w:t xml:space="preserve">of outer space </w:t>
      </w:r>
      <w:r w:rsidRPr="00B844AE">
        <w:rPr>
          <w:rStyle w:val="Emphasis"/>
          <w:highlight w:val="green"/>
        </w:rPr>
        <w:t xml:space="preserve">has </w:t>
      </w:r>
      <w:r w:rsidRPr="00721130">
        <w:rPr>
          <w:rStyle w:val="Emphasis"/>
        </w:rPr>
        <w:t xml:space="preserve">already </w:t>
      </w:r>
      <w:r w:rsidRPr="00B844AE">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B844AE">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B844AE">
        <w:rPr>
          <w:highlight w:val="green"/>
          <w:u w:val="single"/>
        </w:rPr>
        <w:t>now</w:t>
      </w:r>
      <w:r w:rsidRPr="003205EF">
        <w:rPr>
          <w:u w:val="single"/>
        </w:rPr>
        <w:t xml:space="preserve"> matured to </w:t>
      </w:r>
      <w:r w:rsidRPr="00B844AE">
        <w:rPr>
          <w:highlight w:val="green"/>
          <w:u w:val="single"/>
        </w:rPr>
        <w:t>carry</w:t>
      </w:r>
      <w:r w:rsidRPr="003205EF">
        <w:rPr>
          <w:u w:val="single"/>
        </w:rPr>
        <w:t xml:space="preserve"> out </w:t>
      </w:r>
      <w:r w:rsidRPr="00BE0EC1">
        <w:rPr>
          <w:u w:val="single"/>
        </w:rPr>
        <w:t xml:space="preserve">their own </w:t>
      </w:r>
      <w:r w:rsidRPr="00B844AE">
        <w:rPr>
          <w:highlight w:val="green"/>
          <w:u w:val="single"/>
        </w:rPr>
        <w:t>independent projects</w:t>
      </w:r>
      <w:r w:rsidRPr="00BE0EC1">
        <w:rPr>
          <w:sz w:val="16"/>
        </w:rPr>
        <w:t xml:space="preserve">. </w:t>
      </w:r>
    </w:p>
    <w:p w14:paraId="33F79BF7" w14:textId="77777777" w:rsidR="005B7396" w:rsidRDefault="005B7396" w:rsidP="005B7396">
      <w:pPr>
        <w:rPr>
          <w:sz w:val="16"/>
        </w:rPr>
      </w:pPr>
      <w:r w:rsidRPr="00BE0EC1">
        <w:rPr>
          <w:sz w:val="16"/>
        </w:rPr>
        <w:t xml:space="preserve">As for 2020, SpaceX is a company that serves as the best example – it launches satellites to the orbit, both for state and private contractors, it successfully realized two crew missions to the International Space Station, and is in the process of </w:t>
      </w:r>
      <w:r w:rsidRPr="00B844AE">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B844AE">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3D271724" w14:textId="77777777" w:rsidR="005B7396" w:rsidRPr="00BE0EC1" w:rsidRDefault="005B7396" w:rsidP="005B7396">
      <w:pPr>
        <w:rPr>
          <w:sz w:val="16"/>
        </w:rPr>
      </w:pPr>
      <w:r w:rsidRPr="00BE0EC1">
        <w:rPr>
          <w:sz w:val="16"/>
        </w:rPr>
        <w:t xml:space="preserve">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39526D">
        <w:rPr>
          <w:u w:val="single"/>
        </w:rPr>
        <w:t xml:space="preserve">Immediate </w:t>
      </w:r>
      <w:r w:rsidRPr="00B844AE">
        <w:rPr>
          <w:highlight w:val="green"/>
          <w:u w:val="single"/>
        </w:rPr>
        <w:t>plans include</w:t>
      </w:r>
      <w:r w:rsidRPr="00BE0EC1">
        <w:rPr>
          <w:u w:val="single"/>
        </w:rPr>
        <w:t xml:space="preserve"> launching </w:t>
      </w:r>
      <w:r w:rsidRPr="00B844AE">
        <w:rPr>
          <w:rStyle w:val="Emphasis"/>
          <w:highlight w:val="green"/>
        </w:rPr>
        <w:t>12,000</w:t>
      </w:r>
      <w:r w:rsidRPr="00FF4115">
        <w:rPr>
          <w:rStyle w:val="Emphasis"/>
        </w:rPr>
        <w:t xml:space="preserve"> satellites, </w:t>
      </w:r>
      <w:r w:rsidRPr="00B844AE">
        <w:rPr>
          <w:rStyle w:val="Emphasis"/>
          <w:highlight w:val="green"/>
        </w:rPr>
        <w:t>but they assume</w:t>
      </w:r>
      <w:r w:rsidRPr="00FF4115">
        <w:rPr>
          <w:rStyle w:val="Emphasis"/>
        </w:rPr>
        <w:t xml:space="preserve"> a potential later extension to </w:t>
      </w:r>
      <w:r w:rsidRPr="00B844AE">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B844AE">
        <w:rPr>
          <w:highlight w:val="green"/>
          <w:u w:val="single"/>
        </w:rPr>
        <w:t>collisions grows with</w:t>
      </w:r>
      <w:r w:rsidRPr="00BE0EC1">
        <w:rPr>
          <w:u w:val="single"/>
        </w:rPr>
        <w:t xml:space="preserve"> the number of </w:t>
      </w:r>
      <w:r w:rsidRPr="00B844AE">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B844AE">
        <w:rPr>
          <w:highlight w:val="green"/>
          <w:u w:val="single"/>
        </w:rPr>
        <w:t>compared</w:t>
      </w:r>
      <w:r w:rsidRPr="00BE0EC1">
        <w:rPr>
          <w:sz w:val="16"/>
        </w:rPr>
        <w:t xml:space="preserve"> (2016, p. 154-155) </w:t>
      </w:r>
      <w:r w:rsidRPr="00BE0EC1">
        <w:rPr>
          <w:u w:val="single"/>
        </w:rPr>
        <w:t xml:space="preserve">orbital </w:t>
      </w:r>
      <w:r w:rsidRPr="00B844AE">
        <w:rPr>
          <w:highlight w:val="green"/>
          <w:u w:val="single"/>
        </w:rPr>
        <w:t>debris</w:t>
      </w:r>
      <w:r w:rsidRPr="00BE0EC1">
        <w:rPr>
          <w:u w:val="single"/>
        </w:rPr>
        <w:t xml:space="preserve"> environment development </w:t>
      </w:r>
      <w:r w:rsidRPr="00B844AE">
        <w:rPr>
          <w:rStyle w:val="Emphasis"/>
          <w:highlight w:val="green"/>
        </w:rPr>
        <w:t>without</w:t>
      </w:r>
      <w:r w:rsidRPr="00B844AE">
        <w:rPr>
          <w:highlight w:val="green"/>
          <w:u w:val="single"/>
        </w:rPr>
        <w:t xml:space="preserve"> and </w:t>
      </w:r>
      <w:r w:rsidRPr="00B844AE">
        <w:rPr>
          <w:rStyle w:val="Emphasis"/>
          <w:highlight w:val="green"/>
        </w:rPr>
        <w:t>with</w:t>
      </w:r>
      <w:r w:rsidRPr="00B844AE">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B844AE">
        <w:rPr>
          <w:rStyle w:val="Emphasis"/>
          <w:highlight w:val="green"/>
        </w:rPr>
        <w:t>constellation</w:t>
      </w:r>
      <w:r w:rsidRPr="00BE0EC1">
        <w:rPr>
          <w:sz w:val="16"/>
        </w:rPr>
        <w:t xml:space="preserve"> consisting of merely 1080 satellites, distributed across 20 orbital planes at 1,100 km altitude (Fig. 5).</w:t>
      </w:r>
    </w:p>
    <w:p w14:paraId="1FAF93B3" w14:textId="77777777" w:rsidR="005B7396" w:rsidRDefault="005B7396" w:rsidP="005B7396">
      <w:r w:rsidRPr="00A44E95">
        <w:rPr>
          <w:noProof/>
        </w:rPr>
        <w:drawing>
          <wp:inline distT="0" distB="0" distL="0" distR="0" wp14:anchorId="7D160F5E" wp14:editId="52587485">
            <wp:extent cx="3869309" cy="2803993"/>
            <wp:effectExtent l="0" t="0" r="0" b="0"/>
            <wp:docPr id="9" name="Picture 9"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2"/>
                    <a:stretch>
                      <a:fillRect/>
                    </a:stretch>
                  </pic:blipFill>
                  <pic:spPr>
                    <a:xfrm>
                      <a:off x="0" y="0"/>
                      <a:ext cx="3882535" cy="2813578"/>
                    </a:xfrm>
                    <a:prstGeom prst="rect">
                      <a:avLst/>
                    </a:prstGeom>
                  </pic:spPr>
                </pic:pic>
              </a:graphicData>
            </a:graphic>
          </wp:inline>
        </w:drawing>
      </w:r>
    </w:p>
    <w:p w14:paraId="2DC208C7" w14:textId="77777777" w:rsidR="005B7396" w:rsidRPr="005361D2" w:rsidRDefault="005B7396" w:rsidP="005B7396">
      <w:pPr>
        <w:rPr>
          <w:rStyle w:val="Emphasis"/>
        </w:rPr>
      </w:pPr>
      <w:r w:rsidRPr="0039526D">
        <w:rPr>
          <w:rStyle w:val="Emphasis"/>
        </w:rPr>
        <w:t xml:space="preserve">Figure 5. Comparison of long term evolution of the number of objects in LEO with and </w:t>
      </w:r>
      <w:r w:rsidRPr="005361D2">
        <w:rPr>
          <w:rStyle w:val="Emphasis"/>
        </w:rPr>
        <w:t>without the constellation (</w:t>
      </w:r>
      <w:proofErr w:type="spellStart"/>
      <w:r w:rsidRPr="005361D2">
        <w:rPr>
          <w:rStyle w:val="Emphasis"/>
        </w:rPr>
        <w:t>Virgili</w:t>
      </w:r>
      <w:proofErr w:type="spellEnd"/>
      <w:r w:rsidRPr="005361D2">
        <w:rPr>
          <w:rStyle w:val="Emphasis"/>
        </w:rPr>
        <w:t xml:space="preserve"> et al., 2016, p. 155)</w:t>
      </w:r>
    </w:p>
    <w:p w14:paraId="07D79077" w14:textId="77777777" w:rsidR="005B7396" w:rsidRDefault="005B7396" w:rsidP="005B7396">
      <w:pPr>
        <w:rPr>
          <w:u w:val="single"/>
        </w:rPr>
      </w:pPr>
      <w:r w:rsidRPr="005361D2">
        <w:rPr>
          <w:sz w:val="16"/>
        </w:rPr>
        <w:t xml:space="preserve">It has to be noted that although SpaceX’s </w:t>
      </w:r>
      <w:proofErr w:type="spellStart"/>
      <w:r w:rsidRPr="005361D2">
        <w:rPr>
          <w:sz w:val="16"/>
        </w:rPr>
        <w:t>Starlink</w:t>
      </w:r>
      <w:proofErr w:type="spellEnd"/>
      <w:r w:rsidRPr="005361D2">
        <w:rPr>
          <w:sz w:val="16"/>
        </w:rPr>
        <w:t xml:space="preserve"> is the only constellation that is being built in orbit, it is not the only one planned. </w:t>
      </w:r>
      <w:r w:rsidRPr="005361D2">
        <w:rPr>
          <w:u w:val="single"/>
        </w:rPr>
        <w:t xml:space="preserve">There are at least a </w:t>
      </w:r>
      <w:r w:rsidRPr="005361D2">
        <w:rPr>
          <w:rStyle w:val="Emphasis"/>
        </w:rPr>
        <w:t>few initiatives aiming at the same goal</w:t>
      </w:r>
      <w:r w:rsidRPr="005361D2">
        <w:rPr>
          <w:u w:val="single"/>
        </w:rPr>
        <w:t xml:space="preserve"> – to construct internet infrastructure at the Earth’s orbit</w:t>
      </w:r>
      <w:r w:rsidRPr="005361D2">
        <w:rPr>
          <w:sz w:val="16"/>
        </w:rPr>
        <w:t xml:space="preserve">. The planned Kuiper Systems LLC, which is a subsidiary of Amazon and intends to place 3,236 broadband satellites in the LEO, is one of </w:t>
      </w:r>
      <w:proofErr w:type="spellStart"/>
      <w:r w:rsidRPr="005361D2">
        <w:rPr>
          <w:sz w:val="16"/>
        </w:rPr>
        <w:t>Starlink’s</w:t>
      </w:r>
      <w:proofErr w:type="spellEnd"/>
      <w:r w:rsidRPr="005361D2">
        <w:rPr>
          <w:sz w:val="16"/>
        </w:rPr>
        <w:t xml:space="preserve"> biggest competitors (Henry, 2019b). Now, </w:t>
      </w:r>
      <w:r w:rsidRPr="005361D2">
        <w:rPr>
          <w:u w:val="single"/>
        </w:rPr>
        <w:t>there is even</w:t>
      </w:r>
      <w:r w:rsidRPr="00721130">
        <w:rPr>
          <w:u w:val="single"/>
        </w:rPr>
        <w:t xml:space="preserve"> a </w:t>
      </w:r>
      <w:r w:rsidRPr="00B844AE">
        <w:rPr>
          <w:rStyle w:val="Emphasis"/>
          <w:highlight w:val="green"/>
        </w:rPr>
        <w:t>rivalry between</w:t>
      </w:r>
      <w:r w:rsidRPr="00FF4115">
        <w:rPr>
          <w:rStyle w:val="Emphasis"/>
        </w:rPr>
        <w:t xml:space="preserve"> the two </w:t>
      </w:r>
      <w:r w:rsidRPr="00B844AE">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w:t>
      </w:r>
    </w:p>
    <w:p w14:paraId="73CDD45C" w14:textId="77777777" w:rsidR="005B7396" w:rsidRDefault="005B7396" w:rsidP="005B7396">
      <w:pPr>
        <w:rPr>
          <w:rStyle w:val="Emphasis"/>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increases and </w:t>
      </w:r>
      <w:r w:rsidRPr="00B844AE">
        <w:rPr>
          <w:highlight w:val="green"/>
          <w:u w:val="single"/>
        </w:rPr>
        <w:t>no institution</w:t>
      </w:r>
      <w:r w:rsidRPr="00BE0EC1">
        <w:rPr>
          <w:u w:val="single"/>
        </w:rPr>
        <w:t xml:space="preserve"> or body </w:t>
      </w:r>
      <w:r w:rsidRPr="00B844AE">
        <w:rPr>
          <w:highlight w:val="green"/>
          <w:u w:val="single"/>
        </w:rPr>
        <w:t>has enough power to</w:t>
      </w:r>
      <w:r w:rsidRPr="00BE0EC1">
        <w:rPr>
          <w:u w:val="single"/>
        </w:rPr>
        <w:t xml:space="preserve"> license, </w:t>
      </w:r>
      <w:r w:rsidRPr="00B844AE">
        <w:rPr>
          <w:highlight w:val="green"/>
          <w:u w:val="single"/>
        </w:rPr>
        <w:t>coordinate</w:t>
      </w:r>
      <w:r w:rsidRPr="00BE0EC1">
        <w:rPr>
          <w:u w:val="single"/>
        </w:rPr>
        <w:t xml:space="preserve"> and regulate what is sent to the </w:t>
      </w:r>
      <w:r w:rsidRPr="00B844AE">
        <w:rPr>
          <w:highlight w:val="green"/>
          <w:u w:val="single"/>
        </w:rPr>
        <w:t>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B844AE">
        <w:rPr>
          <w:highlight w:val="green"/>
          <w:u w:val="single"/>
        </w:rPr>
        <w:t xml:space="preserve">there are </w:t>
      </w:r>
      <w:r w:rsidRPr="00B844AE">
        <w:rPr>
          <w:rStyle w:val="Emphasis"/>
          <w:highlight w:val="green"/>
        </w:rPr>
        <w:t>no rules</w:t>
      </w:r>
      <w:r w:rsidRPr="00BE0EC1">
        <w:rPr>
          <w:u w:val="single"/>
        </w:rPr>
        <w:t xml:space="preserve">, at the global level, </w:t>
      </w:r>
      <w:r w:rsidRPr="00B844AE">
        <w:rPr>
          <w:highlight w:val="green"/>
          <w:u w:val="single"/>
        </w:rPr>
        <w:t xml:space="preserve">apart from </w:t>
      </w:r>
      <w:r w:rsidRPr="00B844AE">
        <w:rPr>
          <w:rStyle w:val="Emphasis"/>
          <w:highlight w:val="green"/>
        </w:rPr>
        <w:t>first-come, first-served.</w:t>
      </w:r>
    </w:p>
    <w:p w14:paraId="3A58B0ED" w14:textId="77777777" w:rsidR="005B7396" w:rsidRDefault="005B7396" w:rsidP="005B7396">
      <w:pPr>
        <w:rPr>
          <w:rStyle w:val="Emphasis"/>
        </w:rPr>
      </w:pPr>
    </w:p>
    <w:p w14:paraId="77885653" w14:textId="0D0518A0" w:rsidR="005B7396" w:rsidRPr="00FF4115" w:rsidRDefault="005B7396" w:rsidP="005B7396">
      <w:pPr>
        <w:pStyle w:val="Heading4"/>
      </w:pPr>
      <w:r>
        <w:t xml:space="preserve">Models are </w:t>
      </w:r>
      <w:r w:rsidRPr="0039526D">
        <w:t>rigorous</w:t>
      </w:r>
      <w:r>
        <w:t xml:space="preserve"> – inserted below.</w:t>
      </w:r>
    </w:p>
    <w:p w14:paraId="4464B360" w14:textId="77777777" w:rsidR="005B7396" w:rsidRDefault="005B7396" w:rsidP="005B7396">
      <w:proofErr w:type="spellStart"/>
      <w:r w:rsidRPr="00FF4115">
        <w:rPr>
          <w:rStyle w:val="Style13ptBold"/>
        </w:rPr>
        <w:t>Virgili</w:t>
      </w:r>
      <w:proofErr w:type="spellEnd"/>
      <w:r w:rsidRPr="00FF4115">
        <w:rPr>
          <w:rStyle w:val="Style13ptBold"/>
        </w:rPr>
        <w:t xml:space="preserve"> et al. 16</w:t>
      </w:r>
      <w:r>
        <w:t xml:space="preserve"> – </w:t>
      </w:r>
      <w:proofErr w:type="spellStart"/>
      <w:r>
        <w:t>Bastida</w:t>
      </w:r>
      <w:proofErr w:type="spellEnd"/>
      <w:r>
        <w:t xml:space="preserve">, </w:t>
      </w:r>
      <w:r w:rsidRPr="00FF4115">
        <w:t xml:space="preserve">J.C. </w:t>
      </w:r>
      <w:proofErr w:type="spellStart"/>
      <w:r w:rsidRPr="00FF4115">
        <w:t>Dolado</w:t>
      </w:r>
      <w:proofErr w:type="spellEnd"/>
      <w:r w:rsidRPr="00FF4115">
        <w:t xml:space="preserve">, H.G. Lewis, J. Radtke, H. </w:t>
      </w:r>
      <w:proofErr w:type="spellStart"/>
      <w:r w:rsidRPr="00FF4115">
        <w:t>Krag</w:t>
      </w:r>
      <w:proofErr w:type="spellEnd"/>
      <w:r w:rsidRPr="00FF4115">
        <w:t xml:space="preserve">, B. </w:t>
      </w:r>
      <w:proofErr w:type="spellStart"/>
      <w:r w:rsidRPr="00FF4115">
        <w:t>Revelin</w:t>
      </w:r>
      <w:proofErr w:type="spellEnd"/>
      <w:r w:rsidRPr="00FF4115">
        <w:t xml:space="preserve">, C. </w:t>
      </w:r>
      <w:proofErr w:type="spellStart"/>
      <w:r w:rsidRPr="00FF4115">
        <w:t>Cazaux</w:t>
      </w:r>
      <w:proofErr w:type="spellEnd"/>
      <w:r w:rsidRPr="00FF4115">
        <w:t xml:space="preserve"> b , C. Colombo, R. Crowther, M. Metz</w:t>
      </w:r>
      <w:r>
        <w:t xml:space="preserve">. 4/26/16. [Act </w:t>
      </w:r>
      <w:proofErr w:type="spellStart"/>
      <w:r>
        <w:t>Astranautica</w:t>
      </w:r>
      <w:proofErr w:type="spellEnd"/>
      <w:r>
        <w:t xml:space="preserve"> “</w:t>
      </w:r>
      <w:r w:rsidRPr="00FF4115">
        <w:t>Risk to space sustainability from large constellations of satellites</w:t>
      </w:r>
      <w:r>
        <w:t xml:space="preserve">,” </w:t>
      </w:r>
      <w:hyperlink r:id="rId13" w:history="1">
        <w:r w:rsidRPr="008E3DAC">
          <w:rPr>
            <w:rStyle w:val="Hyperlink"/>
          </w:rPr>
          <w:t>https://sci-hub.se/10.1016/j.actaastro.2016.03.034</w:t>
        </w:r>
      </w:hyperlink>
      <w:r w:rsidRPr="00FF4115">
        <w:t>.</w:t>
      </w:r>
      <w:r>
        <w:t>] Justin</w:t>
      </w:r>
    </w:p>
    <w:p w14:paraId="66424237" w14:textId="77777777" w:rsidR="005B7396" w:rsidRPr="00E85DC2" w:rsidRDefault="005B7396" w:rsidP="005B7396">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B844AE">
        <w:rPr>
          <w:sz w:val="16"/>
          <w:highlight w:val="green"/>
        </w:rPr>
        <w:t>(</w:t>
      </w:r>
      <w:r w:rsidRPr="00B844AE">
        <w:rPr>
          <w:rStyle w:val="Emphasis"/>
          <w:highlight w:val="green"/>
        </w:rPr>
        <w:t>MC</w:t>
      </w:r>
      <w:r w:rsidRPr="00B844AE">
        <w:rPr>
          <w:sz w:val="16"/>
          <w:highlight w:val="green"/>
        </w:rPr>
        <w:t xml:space="preserve">) </w:t>
      </w:r>
      <w:r w:rsidRPr="00B844AE">
        <w:rPr>
          <w:highlight w:val="green"/>
          <w:u w:val="single"/>
        </w:rPr>
        <w:t>approach</w:t>
      </w:r>
      <w:r w:rsidRPr="00FF4115">
        <w:rPr>
          <w:u w:val="single"/>
        </w:rPr>
        <w:t xml:space="preserve"> was used to </w:t>
      </w:r>
      <w:r w:rsidRPr="00B844AE">
        <w:rPr>
          <w:rStyle w:val="Emphasis"/>
          <w:highlight w:val="green"/>
        </w:rPr>
        <w:t>simulate</w:t>
      </w:r>
      <w:r w:rsidRPr="008B2DEF">
        <w:rPr>
          <w:rStyle w:val="Emphasis"/>
        </w:rPr>
        <w:t xml:space="preserve"> the </w:t>
      </w:r>
      <w:r w:rsidRPr="00B844AE">
        <w:rPr>
          <w:rStyle w:val="Emphasis"/>
          <w:highlight w:val="green"/>
        </w:rPr>
        <w:t>evolution of</w:t>
      </w:r>
      <w:r w:rsidRPr="008B2DEF">
        <w:rPr>
          <w:rStyle w:val="Emphasis"/>
        </w:rPr>
        <w:t xml:space="preserve"> the </w:t>
      </w:r>
      <w:r w:rsidRPr="00B844AE">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B844AE">
        <w:rPr>
          <w:highlight w:val="green"/>
          <w:u w:val="single"/>
        </w:rPr>
        <w:t xml:space="preserve">with </w:t>
      </w:r>
      <w:r w:rsidRPr="00B844AE">
        <w:rPr>
          <w:rStyle w:val="Emphasis"/>
          <w:highlight w:val="green"/>
        </w:rPr>
        <w:t>four different tools</w:t>
      </w:r>
      <w:r w:rsidRPr="008B2DEF">
        <w:rPr>
          <w:sz w:val="16"/>
        </w:rPr>
        <w:t xml:space="preserve"> (</w:t>
      </w:r>
      <w:r w:rsidRPr="00B844AE">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B844AE">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B844AE">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B844AE">
        <w:rPr>
          <w:highlight w:val="green"/>
          <w:u w:val="single"/>
        </w:rPr>
        <w:t xml:space="preserve">and </w:t>
      </w:r>
      <w:r w:rsidRPr="00B844AE">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B844AE">
        <w:rPr>
          <w:rStyle w:val="Emphasis"/>
          <w:highlight w:val="green"/>
        </w:rPr>
        <w:t>contribution</w:t>
      </w:r>
      <w:r w:rsidRPr="00FF4115">
        <w:rPr>
          <w:u w:val="single"/>
        </w:rPr>
        <w:t xml:space="preserve"> to the population by each object </w:t>
      </w:r>
      <w:r w:rsidRPr="00B844AE">
        <w:rPr>
          <w:highlight w:val="green"/>
          <w:u w:val="single"/>
        </w:rPr>
        <w:t>was weighted by</w:t>
      </w:r>
      <w:r w:rsidRPr="00FF4115">
        <w:rPr>
          <w:u w:val="single"/>
        </w:rPr>
        <w:t xml:space="preserve"> the </w:t>
      </w:r>
      <w:r w:rsidRPr="00B844AE">
        <w:rPr>
          <w:rStyle w:val="Emphasis"/>
          <w:highlight w:val="green"/>
        </w:rPr>
        <w:t>proportion</w:t>
      </w:r>
      <w:r w:rsidRPr="00B844AE">
        <w:rPr>
          <w:highlight w:val="green"/>
          <w:u w:val="single"/>
        </w:rPr>
        <w:t xml:space="preserve"> of the </w:t>
      </w:r>
      <w:r w:rsidRPr="00B844AE">
        <w:rPr>
          <w:rStyle w:val="Emphasis"/>
          <w:highlight w:val="green"/>
        </w:rPr>
        <w:t>orbital</w:t>
      </w:r>
      <w:r w:rsidRPr="00B844AE">
        <w:rPr>
          <w:highlight w:val="green"/>
          <w:u w:val="single"/>
        </w:rPr>
        <w:t xml:space="preserve"> </w:t>
      </w:r>
      <w:r w:rsidRPr="00B844AE">
        <w:rPr>
          <w:rStyle w:val="Emphasis"/>
          <w:highlight w:val="green"/>
        </w:rPr>
        <w:t>period</w:t>
      </w:r>
      <w:r w:rsidRPr="00FF4115">
        <w:rPr>
          <w:u w:val="single"/>
        </w:rPr>
        <w:t xml:space="preserve"> spent in LEO</w:t>
      </w:r>
      <w:r w:rsidRPr="008B2DEF">
        <w:rPr>
          <w:sz w:val="16"/>
        </w:rPr>
        <w:t xml:space="preserve">. In a first step, </w:t>
      </w:r>
      <w:r w:rsidRPr="00B844AE">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B844AE">
        <w:rPr>
          <w:rStyle w:val="Emphasis"/>
          <w:highlight w:val="green"/>
        </w:rPr>
        <w:t>models</w:t>
      </w:r>
      <w:r w:rsidRPr="00B844AE">
        <w:rPr>
          <w:highlight w:val="green"/>
          <w:u w:val="single"/>
        </w:rPr>
        <w:t xml:space="preserve"> performed an </w:t>
      </w:r>
      <w:r w:rsidRPr="00B844AE">
        <w:rPr>
          <w:rStyle w:val="Emphasis"/>
          <w:highlight w:val="green"/>
        </w:rPr>
        <w:t>analysis</w:t>
      </w:r>
      <w:r w:rsidRPr="00B844AE">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B844AE">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proofErr w:type="spellStart"/>
      <w:r w:rsidRPr="008B2DEF">
        <w:rPr>
          <w:rStyle w:val="Emphasis"/>
        </w:rPr>
        <w:t>manoeuvres</w:t>
      </w:r>
      <w:proofErr w:type="spellEnd"/>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(i.e.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B844AE">
        <w:rPr>
          <w:highlight w:val="green"/>
          <w:u w:val="single"/>
        </w:rPr>
        <w:t xml:space="preserve">to provide a </w:t>
      </w:r>
      <w:r w:rsidRPr="00B844AE">
        <w:rPr>
          <w:rStyle w:val="Emphasis"/>
          <w:highlight w:val="green"/>
        </w:rPr>
        <w:t>cross</w:t>
      </w:r>
      <w:r w:rsidRPr="00B844AE">
        <w:rPr>
          <w:highlight w:val="green"/>
          <w:u w:val="single"/>
        </w:rPr>
        <w:t>-</w:t>
      </w:r>
      <w:r w:rsidRPr="00B844AE">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which take into account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r w:rsidRPr="008B2DEF">
        <w:rPr>
          <w:rStyle w:val="Emphasis"/>
        </w:rPr>
        <w:t>deviation</w:t>
      </w:r>
      <w:r w:rsidRPr="00FF4115">
        <w:rPr>
          <w:u w:val="single"/>
        </w:rPr>
        <w:t xml:space="preserve"> and the </w:t>
      </w:r>
      <w:r w:rsidRPr="00B844AE">
        <w:rPr>
          <w:rStyle w:val="Emphasis"/>
          <w:highlight w:val="green"/>
        </w:rPr>
        <w:t>confidence</w:t>
      </w:r>
      <w:r w:rsidRPr="00B844AE">
        <w:rPr>
          <w:highlight w:val="green"/>
          <w:u w:val="single"/>
        </w:rPr>
        <w:t xml:space="preserve"> </w:t>
      </w:r>
      <w:r w:rsidRPr="00B844AE">
        <w:rPr>
          <w:rStyle w:val="Emphasis"/>
          <w:highlight w:val="green"/>
        </w:rPr>
        <w:t>levels</w:t>
      </w:r>
      <w:r w:rsidRPr="00B844AE">
        <w:rPr>
          <w:highlight w:val="green"/>
          <w:u w:val="single"/>
        </w:rPr>
        <w:t xml:space="preserve"> at </w:t>
      </w:r>
      <w:r w:rsidRPr="00B844AE">
        <w:rPr>
          <w:rStyle w:val="Emphasis"/>
          <w:highlight w:val="green"/>
        </w:rPr>
        <w:t>95</w:t>
      </w:r>
      <w:r w:rsidRPr="00B844AE">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16F317BE" w14:textId="77777777" w:rsidR="005B7396" w:rsidRDefault="005B7396" w:rsidP="005B7396"/>
    <w:p w14:paraId="06E28CBF" w14:textId="77777777" w:rsidR="005B7396" w:rsidRDefault="005B7396" w:rsidP="005B7396">
      <w:pPr>
        <w:pStyle w:val="Heading4"/>
        <w:jc w:val="both"/>
      </w:pPr>
      <w:r>
        <w:t xml:space="preserve">Fragmentation leads to </w:t>
      </w:r>
      <w:r w:rsidRPr="0039480E">
        <w:rPr>
          <w:u w:val="single"/>
        </w:rPr>
        <w:t>speedy debris</w:t>
      </w:r>
      <w:r>
        <w:t xml:space="preserve"> – that’s </w:t>
      </w:r>
      <w:r w:rsidRPr="0039480E">
        <w:rPr>
          <w:u w:val="single"/>
        </w:rPr>
        <w:t>laws of physics</w:t>
      </w:r>
      <w:r>
        <w:t>.</w:t>
      </w:r>
    </w:p>
    <w:p w14:paraId="3C3E421F" w14:textId="77777777" w:rsidR="005B7396" w:rsidRPr="0039480E" w:rsidRDefault="005B7396" w:rsidP="005B7396">
      <w:r w:rsidRPr="0039480E">
        <w:rPr>
          <w:rStyle w:val="Style13ptBold"/>
        </w:rPr>
        <w:t>Aerospace.org n.d.</w:t>
      </w:r>
      <w:r>
        <w:t xml:space="preserve"> [</w:t>
      </w:r>
      <w:r w:rsidRPr="0039480E">
        <w:t>As an independent, nonprofit corporation operating the only FFRDC for the space enterprise, The Aerospace Corporation performs objective technical analyses and assessments for a variety of government, civil, and commercial customers.</w:t>
      </w:r>
      <w:r>
        <w:t xml:space="preserve"> “</w:t>
      </w:r>
      <w:r w:rsidRPr="0039480E">
        <w:t>SPACE DEBRIS 101</w:t>
      </w:r>
      <w:r>
        <w:t xml:space="preserve">.” AEROSPACE. </w:t>
      </w:r>
      <w:hyperlink r:id="rId14" w:history="1">
        <w:r w:rsidRPr="00EE4324">
          <w:rPr>
            <w:rStyle w:val="Hyperlink"/>
          </w:rPr>
          <w:t>https://aerospace.org/article/space-debris-101</w:t>
        </w:r>
      </w:hyperlink>
      <w:r>
        <w:t>] Justin</w:t>
      </w:r>
    </w:p>
    <w:p w14:paraId="3B7B64B9" w14:textId="77777777" w:rsidR="005B7396" w:rsidRPr="0039480E" w:rsidRDefault="005B7396" w:rsidP="005B7396">
      <w:pPr>
        <w:rPr>
          <w:sz w:val="14"/>
        </w:rPr>
      </w:pPr>
      <w:r w:rsidRPr="0039480E">
        <w:rPr>
          <w:sz w:val="14"/>
        </w:rPr>
        <w:t>Can you see space debris coming at you?</w:t>
      </w:r>
    </w:p>
    <w:p w14:paraId="07D3CF4C" w14:textId="77777777" w:rsidR="005B7396" w:rsidRPr="0039480E" w:rsidRDefault="005B7396" w:rsidP="005B7396">
      <w:pPr>
        <w:rPr>
          <w:sz w:val="14"/>
        </w:rPr>
      </w:pPr>
      <w:r w:rsidRPr="0039480E">
        <w:rPr>
          <w:sz w:val="14"/>
        </w:rPr>
        <w:t xml:space="preserve">It is very unlikely that you would see space debris.  Relative to a person in orbit, </w:t>
      </w:r>
      <w:r w:rsidRPr="0039480E">
        <w:rPr>
          <w:highlight w:val="green"/>
          <w:u w:val="single"/>
        </w:rPr>
        <w:t>space debris</w:t>
      </w:r>
      <w:r w:rsidRPr="00242935">
        <w:rPr>
          <w:u w:val="single"/>
        </w:rPr>
        <w:t xml:space="preserve"> is </w:t>
      </w:r>
      <w:r w:rsidRPr="0039480E">
        <w:rPr>
          <w:highlight w:val="green"/>
          <w:u w:val="single"/>
        </w:rPr>
        <w:t>mov</w:t>
      </w:r>
      <w:r w:rsidRPr="00242935">
        <w:rPr>
          <w:u w:val="single"/>
        </w:rPr>
        <w:t xml:space="preserve">ing about </w:t>
      </w:r>
      <w:r w:rsidRPr="0039480E">
        <w:rPr>
          <w:rStyle w:val="Emphasis"/>
          <w:highlight w:val="green"/>
        </w:rPr>
        <w:t>ten times faster than a bullet</w:t>
      </w:r>
      <w:r w:rsidRPr="0039480E">
        <w:rPr>
          <w:sz w:val="14"/>
        </w:rPr>
        <w:t>, and the vast majority of debris is as small as or smaller than a bullet. No one can see a bullet coming, let alone an object moving ten times faster.</w:t>
      </w:r>
    </w:p>
    <w:p w14:paraId="63C45207" w14:textId="77777777" w:rsidR="005B7396" w:rsidRPr="0039480E" w:rsidRDefault="005B7396" w:rsidP="005B7396">
      <w:pPr>
        <w:rPr>
          <w:sz w:val="14"/>
        </w:rPr>
      </w:pPr>
      <w:r w:rsidRPr="0039480E">
        <w:rPr>
          <w:sz w:val="14"/>
        </w:rPr>
        <w:t>What is an on-orbit collision like?</w:t>
      </w:r>
    </w:p>
    <w:p w14:paraId="7D8BB1F4" w14:textId="77777777" w:rsidR="005B7396" w:rsidRPr="0039480E" w:rsidRDefault="005B7396" w:rsidP="005B7396">
      <w:pPr>
        <w:rPr>
          <w:sz w:val="14"/>
        </w:rPr>
      </w:pPr>
      <w:r w:rsidRPr="0039480E">
        <w:rPr>
          <w:sz w:val="14"/>
        </w:rPr>
        <w:t xml:space="preserve">It looks more like an explosion of each object, as if they passed through each other and exploded on the other side.  </w:t>
      </w:r>
      <w:r w:rsidRPr="00242935">
        <w:rPr>
          <w:u w:val="single"/>
        </w:rPr>
        <w:t xml:space="preserve">A </w:t>
      </w:r>
      <w:r w:rsidRPr="0039480E">
        <w:rPr>
          <w:highlight w:val="green"/>
          <w:u w:val="single"/>
        </w:rPr>
        <w:t xml:space="preserve">hyper-velocity </w:t>
      </w:r>
      <w:r w:rsidRPr="0039480E">
        <w:rPr>
          <w:rStyle w:val="Emphasis"/>
          <w:highlight w:val="green"/>
        </w:rPr>
        <w:t>collision</w:t>
      </w:r>
      <w:r w:rsidRPr="0039480E">
        <w:rPr>
          <w:sz w:val="14"/>
        </w:rPr>
        <w:t xml:space="preserve"> like those </w:t>
      </w:r>
      <w:r w:rsidRPr="00242935">
        <w:rPr>
          <w:u w:val="single"/>
        </w:rPr>
        <w:t xml:space="preserve">at orbital speed </w:t>
      </w:r>
      <w:r w:rsidRPr="0039480E">
        <w:rPr>
          <w:rStyle w:val="Emphasis"/>
        </w:rPr>
        <w:t>doesn’t behave</w:t>
      </w:r>
      <w:r w:rsidRPr="00242935">
        <w:rPr>
          <w:u w:val="single"/>
        </w:rPr>
        <w:t xml:space="preserve"> like collisions that we are used to seeing</w:t>
      </w:r>
      <w:r w:rsidRPr="0039480E">
        <w:rPr>
          <w:sz w:val="14"/>
        </w:rPr>
        <w:t xml:space="preserve">. The </w:t>
      </w:r>
      <w:r w:rsidRPr="00242935">
        <w:rPr>
          <w:u w:val="single"/>
        </w:rPr>
        <w:t>objects</w:t>
      </w:r>
      <w:r w:rsidRPr="0039480E">
        <w:rPr>
          <w:sz w:val="14"/>
        </w:rPr>
        <w:t xml:space="preserve"> are </w:t>
      </w:r>
      <w:r w:rsidRPr="00242935">
        <w:rPr>
          <w:u w:val="single"/>
        </w:rPr>
        <w:t>moving so fast</w:t>
      </w:r>
      <w:r w:rsidRPr="0039480E">
        <w:rPr>
          <w:sz w:val="14"/>
        </w:rPr>
        <w:t xml:space="preserve"> that </w:t>
      </w:r>
      <w:r w:rsidRPr="00242935">
        <w:rPr>
          <w:u w:val="single"/>
        </w:rPr>
        <w:t xml:space="preserve">they </w:t>
      </w:r>
      <w:r w:rsidRPr="0039480E">
        <w:rPr>
          <w:highlight w:val="green"/>
          <w:u w:val="single"/>
        </w:rPr>
        <w:t xml:space="preserve">travel through each other </w:t>
      </w:r>
      <w:r w:rsidRPr="0039480E">
        <w:rPr>
          <w:rStyle w:val="Emphasis"/>
          <w:highlight w:val="green"/>
        </w:rPr>
        <w:t>faster than</w:t>
      </w:r>
      <w:r w:rsidRPr="0039480E">
        <w:rPr>
          <w:rStyle w:val="Emphasis"/>
        </w:rPr>
        <w:t xml:space="preserve"> the </w:t>
      </w:r>
      <w:r w:rsidRPr="0039480E">
        <w:rPr>
          <w:rStyle w:val="Emphasis"/>
          <w:highlight w:val="green"/>
        </w:rPr>
        <w:t>shock</w:t>
      </w:r>
      <w:r w:rsidRPr="0039480E">
        <w:rPr>
          <w:highlight w:val="green"/>
          <w:u w:val="single"/>
        </w:rPr>
        <w:t xml:space="preserve"> </w:t>
      </w:r>
      <w:r w:rsidRPr="0039480E">
        <w:rPr>
          <w:rStyle w:val="Emphasis"/>
          <w:highlight w:val="green"/>
        </w:rPr>
        <w:t>waves</w:t>
      </w:r>
      <w:r w:rsidRPr="0039480E">
        <w:rPr>
          <w:sz w:val="14"/>
        </w:rPr>
        <w:t xml:space="preserve"> can </w:t>
      </w:r>
      <w:r w:rsidRPr="0039480E">
        <w:rPr>
          <w:rStyle w:val="Emphasis"/>
        </w:rPr>
        <w:t>travel</w:t>
      </w:r>
      <w:r w:rsidRPr="0039480E">
        <w:rPr>
          <w:sz w:val="14"/>
        </w:rPr>
        <w:t xml:space="preserve">. The shock waves in the structures of each object then shatter them into fragments of varying sizes and, in the process, </w:t>
      </w:r>
      <w:r w:rsidRPr="0039480E">
        <w:rPr>
          <w:highlight w:val="green"/>
          <w:u w:val="single"/>
        </w:rPr>
        <w:t xml:space="preserve">give each fragment a </w:t>
      </w:r>
      <w:r w:rsidRPr="0039480E">
        <w:rPr>
          <w:rStyle w:val="Emphasis"/>
          <w:highlight w:val="green"/>
        </w:rPr>
        <w:t>boost</w:t>
      </w:r>
      <w:r w:rsidRPr="00242935">
        <w:rPr>
          <w:u w:val="single"/>
        </w:rPr>
        <w:t xml:space="preserve"> in a different direction</w:t>
      </w:r>
      <w:r w:rsidRPr="0039480E">
        <w:rPr>
          <w:sz w:val="14"/>
        </w:rPr>
        <w:t xml:space="preserve">. Each one of these fragments is then in a different orbit than the original object and </w:t>
      </w:r>
      <w:r w:rsidRPr="00242935">
        <w:rPr>
          <w:u w:val="single"/>
        </w:rPr>
        <w:t>will move</w:t>
      </w:r>
      <w:r w:rsidRPr="0039480E">
        <w:rPr>
          <w:sz w:val="14"/>
        </w:rPr>
        <w:t xml:space="preserve"> away </w:t>
      </w:r>
      <w:r w:rsidRPr="0039480E">
        <w:rPr>
          <w:highlight w:val="green"/>
          <w:u w:val="single"/>
        </w:rPr>
        <w:t>according to</w:t>
      </w:r>
      <w:r w:rsidRPr="00242935">
        <w:rPr>
          <w:u w:val="single"/>
        </w:rPr>
        <w:t xml:space="preserve"> the </w:t>
      </w:r>
      <w:r w:rsidRPr="0039480E">
        <w:rPr>
          <w:rStyle w:val="Emphasis"/>
          <w:highlight w:val="green"/>
        </w:rPr>
        <w:t>laws of orbital motion</w:t>
      </w:r>
      <w:r w:rsidRPr="0039480E">
        <w:rPr>
          <w:sz w:val="14"/>
        </w:rPr>
        <w:t>. With thousands of fragments, each moving in slightly different directions, it looks a lot like an explosion.</w:t>
      </w:r>
    </w:p>
    <w:p w14:paraId="7336CE8E" w14:textId="77777777" w:rsidR="005B7396" w:rsidRPr="0039480E" w:rsidRDefault="005B7396" w:rsidP="005B7396">
      <w:pPr>
        <w:rPr>
          <w:sz w:val="14"/>
        </w:rPr>
      </w:pPr>
      <w:r w:rsidRPr="0039480E">
        <w:rPr>
          <w:sz w:val="14"/>
        </w:rPr>
        <w:t>Do breakups look like the movies?</w:t>
      </w:r>
    </w:p>
    <w:p w14:paraId="189F139A" w14:textId="77777777" w:rsidR="005B7396" w:rsidRPr="0039480E" w:rsidRDefault="005B7396" w:rsidP="005B7396">
      <w:pPr>
        <w:rPr>
          <w:sz w:val="14"/>
        </w:rPr>
      </w:pPr>
      <w:r w:rsidRPr="0039480E">
        <w:rPr>
          <w:sz w:val="14"/>
        </w:rPr>
        <w:t xml:space="preserve">For dramatic purposes, movies, TV, and commercials tend to show space breakups at a much slower speed than they would happen at in real life. A breakup in space, especially </w:t>
      </w:r>
      <w:r w:rsidRPr="00242935">
        <w:rPr>
          <w:u w:val="single"/>
        </w:rPr>
        <w:t xml:space="preserve">a </w:t>
      </w:r>
      <w:r w:rsidRPr="0039480E">
        <w:rPr>
          <w:highlight w:val="green"/>
          <w:u w:val="single"/>
        </w:rPr>
        <w:t>collision</w:t>
      </w:r>
      <w:r w:rsidRPr="0039480E">
        <w:rPr>
          <w:sz w:val="14"/>
        </w:rPr>
        <w:t xml:space="preserve">, can </w:t>
      </w:r>
      <w:r w:rsidRPr="0039480E">
        <w:rPr>
          <w:highlight w:val="green"/>
          <w:u w:val="single"/>
        </w:rPr>
        <w:t xml:space="preserve">involve a </w:t>
      </w:r>
      <w:r w:rsidRPr="0039480E">
        <w:rPr>
          <w:rStyle w:val="Emphasis"/>
          <w:highlight w:val="green"/>
        </w:rPr>
        <w:t>lot of energy</w:t>
      </w:r>
      <w:r w:rsidRPr="00242935">
        <w:rPr>
          <w:u w:val="single"/>
        </w:rPr>
        <w:t xml:space="preserve">, and the </w:t>
      </w:r>
      <w:r w:rsidRPr="0039480E">
        <w:rPr>
          <w:highlight w:val="green"/>
          <w:u w:val="single"/>
        </w:rPr>
        <w:t>pieces are flung</w:t>
      </w:r>
      <w:r w:rsidRPr="0039480E">
        <w:rPr>
          <w:sz w:val="14"/>
        </w:rPr>
        <w:t xml:space="preserve"> away </w:t>
      </w:r>
      <w:r w:rsidRPr="0039480E">
        <w:rPr>
          <w:highlight w:val="green"/>
          <w:u w:val="single"/>
        </w:rPr>
        <w:t xml:space="preserve">at </w:t>
      </w:r>
      <w:r w:rsidRPr="0039480E">
        <w:rPr>
          <w:rStyle w:val="Emphasis"/>
          <w:highlight w:val="green"/>
        </w:rPr>
        <w:t>extremely high speeds</w:t>
      </w:r>
      <w:r w:rsidRPr="0039480E">
        <w:rPr>
          <w:rStyle w:val="Emphasis"/>
        </w:rPr>
        <w:t>.</w:t>
      </w:r>
      <w:r w:rsidRPr="0039480E">
        <w:rPr>
          <w:sz w:val="14"/>
        </w:rPr>
        <w:t xml:space="preserve"> Since </w:t>
      </w:r>
      <w:r w:rsidRPr="00242935">
        <w:rPr>
          <w:u w:val="single"/>
        </w:rPr>
        <w:t xml:space="preserve">there is </w:t>
      </w:r>
      <w:r w:rsidRPr="0039480E">
        <w:rPr>
          <w:rStyle w:val="Emphasis"/>
          <w:highlight w:val="green"/>
        </w:rPr>
        <w:t>no air</w:t>
      </w:r>
      <w:r w:rsidRPr="0039480E">
        <w:rPr>
          <w:highlight w:val="green"/>
          <w:u w:val="single"/>
        </w:rPr>
        <w:t xml:space="preserve"> to slow</w:t>
      </w:r>
      <w:r w:rsidRPr="00242935">
        <w:rPr>
          <w:u w:val="single"/>
        </w:rPr>
        <w:t xml:space="preserve"> the </w:t>
      </w:r>
      <w:r w:rsidRPr="0039480E">
        <w:rPr>
          <w:highlight w:val="green"/>
          <w:u w:val="single"/>
        </w:rPr>
        <w:t>pieces down</w:t>
      </w:r>
      <w:r w:rsidRPr="0039480E">
        <w:rPr>
          <w:sz w:val="14"/>
        </w:rPr>
        <w:t xml:space="preserve"> the fragments would all fly away from one another and rapidly disappear from view. For many breakups, a softball-sized fragment would fly the length of the space station (a little less than a football field) in less than half a second. If you were watching it from nearby, you would see a flash, and the object that broke up would just disappear and be gone. It would be very unlikely for you to see pieces drifting away. Similarly, a low orbit space collision is unlikely to look much like a car crash — the speeds are much too high. The collisions would look like explosions to a nearby observer.</w:t>
      </w:r>
    </w:p>
    <w:p w14:paraId="29BFB1B8" w14:textId="77777777" w:rsidR="005B7396" w:rsidRDefault="005B7396" w:rsidP="005B7396"/>
    <w:p w14:paraId="3A11B137" w14:textId="77777777" w:rsidR="005B7396" w:rsidRDefault="005B7396" w:rsidP="005B7396">
      <w:pPr>
        <w:pStyle w:val="Heading4"/>
      </w:pPr>
      <w:r>
        <w:t xml:space="preserve">That destroys </w:t>
      </w:r>
      <w:r w:rsidRPr="003B5F2E">
        <w:rPr>
          <w:u w:val="single"/>
        </w:rPr>
        <w:t>astronomical research</w:t>
      </w:r>
      <w:r>
        <w:t xml:space="preserve"> AND creates a </w:t>
      </w:r>
      <w:r w:rsidRPr="003B5F2E">
        <w:rPr>
          <w:u w:val="single"/>
        </w:rPr>
        <w:t>host</w:t>
      </w:r>
      <w:r>
        <w:t xml:space="preserve"> of logistical problems.</w:t>
      </w:r>
    </w:p>
    <w:p w14:paraId="53C86EDC" w14:textId="77777777" w:rsidR="005B7396" w:rsidRPr="003B5F2E" w:rsidRDefault="005B7396" w:rsidP="005B7396">
      <w:r w:rsidRPr="003B5F2E">
        <w:rPr>
          <w:rStyle w:val="Style13ptBold"/>
        </w:rPr>
        <w:t>Blake</w:t>
      </w:r>
      <w:r>
        <w:t xml:space="preserve"> 2/16/</w:t>
      </w:r>
      <w:r w:rsidRPr="003B5F2E">
        <w:rPr>
          <w:rStyle w:val="Style13ptBold"/>
        </w:rPr>
        <w:t>22</w:t>
      </w:r>
      <w:r>
        <w:t xml:space="preserve"> [James Blake *</w:t>
      </w:r>
      <w:r w:rsidRPr="003B5F2E">
        <w:t xml:space="preserve"> </w:t>
      </w:r>
      <w:r w:rsidRPr="00E642CB">
        <w:t>Department of Physics</w:t>
      </w:r>
      <w:r>
        <w:t xml:space="preserve"> and </w:t>
      </w:r>
      <w:r w:rsidRPr="00E642CB">
        <w:t>Centre for Space Domain Awareness</w:t>
      </w:r>
      <w:r>
        <w:t>,</w:t>
      </w:r>
      <w:r w:rsidRPr="00E642CB">
        <w:t xml:space="preserve"> University of Warwick, Coventry</w:t>
      </w:r>
      <w:r>
        <w:t>. “</w:t>
      </w:r>
      <w:r w:rsidRPr="003B5F2E">
        <w:t>Looking out for a sustainable space</w:t>
      </w:r>
      <w:r>
        <w:t xml:space="preserve">.” Astronomy &amp; Geophysics Journal. </w:t>
      </w:r>
      <w:hyperlink r:id="rId15" w:history="1">
        <w:r w:rsidRPr="00EE4324">
          <w:rPr>
            <w:rStyle w:val="Hyperlink"/>
          </w:rPr>
          <w:t>https://arxiv.org/pdf/2202.06994.pdf</w:t>
        </w:r>
      </w:hyperlink>
      <w:r>
        <w:t>] Justin</w:t>
      </w:r>
    </w:p>
    <w:p w14:paraId="4B51CCA2" w14:textId="77777777" w:rsidR="005B7396" w:rsidRPr="003B5F2E" w:rsidRDefault="005B7396" w:rsidP="005B7396">
      <w:pPr>
        <w:rPr>
          <w:sz w:val="14"/>
        </w:rPr>
      </w:pPr>
      <w:r w:rsidRPr="00CB5887">
        <w:rPr>
          <w:u w:val="single"/>
        </w:rPr>
        <w:t xml:space="preserve">Numerous </w:t>
      </w:r>
      <w:r w:rsidRPr="003B5F2E">
        <w:rPr>
          <w:highlight w:val="green"/>
          <w:u w:val="single"/>
        </w:rPr>
        <w:t xml:space="preserve">studies </w:t>
      </w:r>
      <w:r w:rsidRPr="003B5F2E">
        <w:rPr>
          <w:u w:val="single"/>
        </w:rPr>
        <w:t xml:space="preserve">have </w:t>
      </w:r>
      <w:r w:rsidRPr="003B5F2E">
        <w:rPr>
          <w:highlight w:val="green"/>
          <w:u w:val="single"/>
        </w:rPr>
        <w:t>highlighted</w:t>
      </w:r>
      <w:r w:rsidRPr="00CB5887">
        <w:rPr>
          <w:u w:val="single"/>
        </w:rPr>
        <w:t xml:space="preserve"> the </w:t>
      </w:r>
      <w:r w:rsidRPr="00DB2E23">
        <w:rPr>
          <w:rStyle w:val="Emphasis"/>
          <w:highlight w:val="green"/>
        </w:rPr>
        <w:t>negative effects</w:t>
      </w:r>
      <w:r w:rsidRPr="00CB5887">
        <w:rPr>
          <w:u w:val="single"/>
        </w:rPr>
        <w:t xml:space="preserve"> that</w:t>
      </w:r>
      <w:r w:rsidRPr="003B5F2E">
        <w:rPr>
          <w:sz w:val="14"/>
        </w:rPr>
        <w:t xml:space="preserve"> large </w:t>
      </w:r>
      <w:r w:rsidRPr="00CB5887">
        <w:rPr>
          <w:u w:val="single"/>
        </w:rPr>
        <w:t xml:space="preserve">LEO </w:t>
      </w:r>
      <w:r w:rsidRPr="003B5F2E">
        <w:rPr>
          <w:highlight w:val="green"/>
          <w:u w:val="single"/>
        </w:rPr>
        <w:t>constellations</w:t>
      </w:r>
      <w:r w:rsidRPr="00CB5887">
        <w:rPr>
          <w:u w:val="single"/>
        </w:rPr>
        <w:t xml:space="preserve"> are likely to </w:t>
      </w:r>
      <w:r w:rsidRPr="003B5F2E">
        <w:rPr>
          <w:highlight w:val="green"/>
          <w:u w:val="single"/>
        </w:rPr>
        <w:t>have on</w:t>
      </w:r>
      <w:r w:rsidRPr="003B5F2E">
        <w:rPr>
          <w:sz w:val="14"/>
        </w:rPr>
        <w:t xml:space="preserve"> ground- and space-based </w:t>
      </w:r>
      <w:r w:rsidRPr="00DB2E23">
        <w:rPr>
          <w:rStyle w:val="Emphasis"/>
          <w:highlight w:val="green"/>
        </w:rPr>
        <w:t>astronomical observations</w:t>
      </w:r>
      <w:r w:rsidRPr="00CB5887">
        <w:rPr>
          <w:u w:val="single"/>
        </w:rPr>
        <w:t xml:space="preserve"> across</w:t>
      </w:r>
      <w:r w:rsidRPr="003B5F2E">
        <w:rPr>
          <w:sz w:val="14"/>
        </w:rPr>
        <w:t xml:space="preserve"> a range of </w:t>
      </w:r>
      <w:r w:rsidRPr="00CB5887">
        <w:rPr>
          <w:u w:val="single"/>
        </w:rPr>
        <w:t>wavelengths</w:t>
      </w:r>
      <w:r w:rsidRPr="003B5F2E">
        <w:rPr>
          <w:sz w:val="14"/>
        </w:rPr>
        <w:t xml:space="preserve"> (Hainaut &amp; Williams 2020; Levchenko et al. 2020; McDowell 2020). </w:t>
      </w:r>
      <w:r w:rsidRPr="00CB5887">
        <w:rPr>
          <w:u w:val="single"/>
        </w:rPr>
        <w:t xml:space="preserve">Satellite </w:t>
      </w:r>
      <w:r w:rsidRPr="003B5F2E">
        <w:rPr>
          <w:u w:val="single"/>
        </w:rPr>
        <w:t>streak contamination</w:t>
      </w:r>
      <w:r w:rsidRPr="00CB5887">
        <w:rPr>
          <w:u w:val="single"/>
        </w:rPr>
        <w:t xml:space="preserve"> in astronomical imaging</w:t>
      </w:r>
      <w:r w:rsidRPr="003B5F2E">
        <w:rPr>
          <w:sz w:val="14"/>
        </w:rPr>
        <w:t xml:space="preserve"> is by no means a new issue, but the </w:t>
      </w:r>
      <w:r w:rsidRPr="00CB5887">
        <w:rPr>
          <w:u w:val="single"/>
        </w:rPr>
        <w:t xml:space="preserve">vast </w:t>
      </w:r>
      <w:r w:rsidRPr="003B5F2E">
        <w:rPr>
          <w:highlight w:val="green"/>
          <w:u w:val="single"/>
        </w:rPr>
        <w:t>numbers and</w:t>
      </w:r>
      <w:r w:rsidRPr="00CB5887">
        <w:rPr>
          <w:u w:val="single"/>
        </w:rPr>
        <w:t xml:space="preserve"> low </w:t>
      </w:r>
      <w:r w:rsidRPr="003B5F2E">
        <w:rPr>
          <w:highlight w:val="green"/>
          <w:u w:val="single"/>
        </w:rPr>
        <w:t>altitudes</w:t>
      </w:r>
      <w:r w:rsidRPr="003B5F2E">
        <w:rPr>
          <w:sz w:val="14"/>
        </w:rPr>
        <w:t xml:space="preserve"> involved in maintaining LEO constellations look set to </w:t>
      </w:r>
      <w:r w:rsidRPr="00CB5887">
        <w:rPr>
          <w:u w:val="single"/>
        </w:rPr>
        <w:t>exacerbate the problem</w:t>
      </w:r>
      <w:r w:rsidRPr="003B5F2E">
        <w:rPr>
          <w:sz w:val="14"/>
        </w:rPr>
        <w:t xml:space="preserve">, particularly for wide-field systems such as the upcoming Vera C. Rubin Observatory, which will look to study large parts of the sky at any one time, thus </w:t>
      </w:r>
      <w:r w:rsidRPr="003B5F2E">
        <w:rPr>
          <w:highlight w:val="green"/>
          <w:u w:val="single"/>
        </w:rPr>
        <w:t>result</w:t>
      </w:r>
      <w:r w:rsidRPr="00CB5887">
        <w:rPr>
          <w:u w:val="single"/>
        </w:rPr>
        <w:t xml:space="preserve">ing </w:t>
      </w:r>
      <w:r w:rsidRPr="003B5F2E">
        <w:rPr>
          <w:highlight w:val="green"/>
          <w:u w:val="single"/>
        </w:rPr>
        <w:t>in</w:t>
      </w:r>
      <w:r w:rsidRPr="00CB5887">
        <w:rPr>
          <w:u w:val="single"/>
        </w:rPr>
        <w:t xml:space="preserve"> a </w:t>
      </w:r>
      <w:r w:rsidRPr="00DB2E23">
        <w:rPr>
          <w:rStyle w:val="Emphasis"/>
          <w:highlight w:val="green"/>
        </w:rPr>
        <w:t>high probability</w:t>
      </w:r>
      <w:r w:rsidRPr="00DB2E23">
        <w:rPr>
          <w:rStyle w:val="Emphasis"/>
        </w:rPr>
        <w:t xml:space="preserve"> of field contamination</w:t>
      </w:r>
      <w:r w:rsidRPr="003B5F2E">
        <w:rPr>
          <w:sz w:val="14"/>
        </w:rPr>
        <w:t xml:space="preserve"> (Massey et al. 2020). An example of a contaminated wide-field image is provided in Figure 6.</w:t>
      </w:r>
    </w:p>
    <w:p w14:paraId="1C242D1C" w14:textId="77777777" w:rsidR="005B7396" w:rsidRPr="003B5F2E" w:rsidRDefault="005B7396" w:rsidP="005B7396">
      <w:pPr>
        <w:rPr>
          <w:sz w:val="14"/>
        </w:rPr>
      </w:pPr>
      <w:r w:rsidRPr="003B5F2E">
        <w:rPr>
          <w:sz w:val="14"/>
        </w:rPr>
        <w:t xml:space="preserve">While the </w:t>
      </w:r>
      <w:r w:rsidRPr="003B5F2E">
        <w:rPr>
          <w:highlight w:val="green"/>
          <w:u w:val="single"/>
        </w:rPr>
        <w:t>lowest-altitude</w:t>
      </w:r>
      <w:r w:rsidRPr="00CB5887">
        <w:rPr>
          <w:u w:val="single"/>
        </w:rPr>
        <w:t xml:space="preserve"> constellations are likely to be the </w:t>
      </w:r>
      <w:r w:rsidRPr="00DB2E23">
        <w:rPr>
          <w:rStyle w:val="Emphasis"/>
          <w:highlight w:val="green"/>
        </w:rPr>
        <w:t>brightest</w:t>
      </w:r>
      <w:r w:rsidRPr="003B5F2E">
        <w:rPr>
          <w:sz w:val="14"/>
        </w:rPr>
        <w:t xml:space="preserve">, </w:t>
      </w:r>
      <w:r w:rsidRPr="00CB5887">
        <w:rPr>
          <w:u w:val="single"/>
        </w:rPr>
        <w:t xml:space="preserve">those in </w:t>
      </w:r>
      <w:r w:rsidRPr="00DB2E23">
        <w:rPr>
          <w:rStyle w:val="Emphasis"/>
          <w:highlight w:val="green"/>
        </w:rPr>
        <w:t>higher-altitude bands</w:t>
      </w:r>
      <w:r w:rsidRPr="00CB5887">
        <w:rPr>
          <w:u w:val="single"/>
        </w:rPr>
        <w:t xml:space="preserve"> will</w:t>
      </w:r>
      <w:r w:rsidRPr="003B5F2E">
        <w:rPr>
          <w:sz w:val="14"/>
        </w:rPr>
        <w:t xml:space="preserve"> perhaps </w:t>
      </w:r>
      <w:r w:rsidRPr="00CB5887">
        <w:rPr>
          <w:u w:val="single"/>
        </w:rPr>
        <w:t>be of greater concern to astronomers</w:t>
      </w:r>
      <w:r w:rsidRPr="003B5F2E">
        <w:rPr>
          <w:sz w:val="14"/>
        </w:rPr>
        <w:t xml:space="preserve">; low-altitude satellites will spend much of the night eclipsed in the Earth’s shadow, while </w:t>
      </w:r>
      <w:r w:rsidRPr="00CB5887">
        <w:rPr>
          <w:u w:val="single"/>
        </w:rPr>
        <w:t>satellites in the upper bands of</w:t>
      </w:r>
      <w:r w:rsidRPr="003B5F2E">
        <w:rPr>
          <w:sz w:val="14"/>
        </w:rPr>
        <w:t xml:space="preserve"> the </w:t>
      </w:r>
      <w:r w:rsidRPr="00CB5887">
        <w:rPr>
          <w:u w:val="single"/>
        </w:rPr>
        <w:t>LEO</w:t>
      </w:r>
      <w:r w:rsidRPr="003B5F2E">
        <w:rPr>
          <w:sz w:val="14"/>
        </w:rPr>
        <w:t xml:space="preserve"> region will </w:t>
      </w:r>
      <w:r w:rsidRPr="003B5F2E">
        <w:rPr>
          <w:highlight w:val="green"/>
          <w:u w:val="single"/>
        </w:rPr>
        <w:t>remain visible for larger portions</w:t>
      </w:r>
      <w:r w:rsidRPr="00CB5887">
        <w:rPr>
          <w:u w:val="single"/>
        </w:rPr>
        <w:t xml:space="preserve"> of the night. This will be the </w:t>
      </w:r>
      <w:r w:rsidRPr="003B5F2E">
        <w:rPr>
          <w:highlight w:val="green"/>
          <w:u w:val="single"/>
        </w:rPr>
        <w:t>case for</w:t>
      </w:r>
      <w:r w:rsidRPr="003B5F2E">
        <w:rPr>
          <w:sz w:val="14"/>
        </w:rPr>
        <w:t xml:space="preserve"> nodes of the </w:t>
      </w:r>
      <w:proofErr w:type="spellStart"/>
      <w:r w:rsidRPr="003B5F2E">
        <w:rPr>
          <w:highlight w:val="green"/>
          <w:u w:val="single"/>
        </w:rPr>
        <w:t>OneWeb</w:t>
      </w:r>
      <w:proofErr w:type="spellEnd"/>
      <w:r w:rsidRPr="00CB5887">
        <w:rPr>
          <w:u w:val="single"/>
        </w:rPr>
        <w:t xml:space="preserve"> constellation</w:t>
      </w:r>
      <w:r w:rsidRPr="003B5F2E">
        <w:rPr>
          <w:sz w:val="14"/>
        </w:rPr>
        <w:t xml:space="preserve">, now part-owned by the UK government. </w:t>
      </w:r>
      <w:proofErr w:type="spellStart"/>
      <w:r w:rsidRPr="003B5F2E">
        <w:rPr>
          <w:sz w:val="14"/>
        </w:rPr>
        <w:t>OneWeb</w:t>
      </w:r>
      <w:proofErr w:type="spellEnd"/>
      <w:r w:rsidRPr="003B5F2E">
        <w:rPr>
          <w:sz w:val="14"/>
        </w:rPr>
        <w:t xml:space="preserve"> satellites reside in altitude bands around 1200 km, to take advantage of a local minimum in the debris population. </w:t>
      </w:r>
      <w:proofErr w:type="spellStart"/>
      <w:r w:rsidRPr="003B5F2E">
        <w:rPr>
          <w:sz w:val="14"/>
        </w:rPr>
        <w:t>Seitzer</w:t>
      </w:r>
      <w:proofErr w:type="spellEnd"/>
      <w:r w:rsidRPr="003B5F2E">
        <w:rPr>
          <w:sz w:val="14"/>
        </w:rPr>
        <w:t xml:space="preserve"> (2020) has recommended that constellation operators take precautions to keep their satellites faint, and opt for altitude bands below roughly 600 km, to best combat the issue.</w:t>
      </w:r>
    </w:p>
    <w:p w14:paraId="32E33EE0" w14:textId="77777777" w:rsidR="005B7396" w:rsidRDefault="005B7396" w:rsidP="005B7396">
      <w:pPr>
        <w:rPr>
          <w:sz w:val="14"/>
        </w:rPr>
      </w:pPr>
      <w:r w:rsidRPr="00CB5887">
        <w:rPr>
          <w:u w:val="single"/>
        </w:rPr>
        <w:t xml:space="preserve">To </w:t>
      </w:r>
      <w:r w:rsidRPr="003B5F2E">
        <w:rPr>
          <w:highlight w:val="green"/>
          <w:u w:val="single"/>
        </w:rPr>
        <w:t xml:space="preserve">add to </w:t>
      </w:r>
      <w:r w:rsidRPr="003B5F2E">
        <w:rPr>
          <w:u w:val="single"/>
        </w:rPr>
        <w:t>the</w:t>
      </w:r>
      <w:r w:rsidRPr="00CB5887">
        <w:rPr>
          <w:u w:val="single"/>
        </w:rPr>
        <w:t xml:space="preserve"> </w:t>
      </w:r>
      <w:r w:rsidRPr="003B5F2E">
        <w:rPr>
          <w:highlight w:val="green"/>
          <w:u w:val="single"/>
        </w:rPr>
        <w:t>logistical challenges</w:t>
      </w:r>
      <w:r w:rsidRPr="003B5F2E">
        <w:rPr>
          <w:sz w:val="14"/>
        </w:rPr>
        <w:t xml:space="preserve"> associated with monitoring a sky that is getting busier every year, </w:t>
      </w:r>
      <w:r w:rsidRPr="003B5F2E">
        <w:rPr>
          <w:highlight w:val="green"/>
          <w:u w:val="single"/>
        </w:rPr>
        <w:t>surveillance networks</w:t>
      </w:r>
      <w:r w:rsidRPr="00CB5887">
        <w:rPr>
          <w:u w:val="single"/>
        </w:rPr>
        <w:t xml:space="preserve"> may soon be </w:t>
      </w:r>
      <w:r w:rsidRPr="003B5F2E">
        <w:rPr>
          <w:highlight w:val="green"/>
          <w:u w:val="single"/>
        </w:rPr>
        <w:t xml:space="preserve">tasked with </w:t>
      </w:r>
      <w:r w:rsidRPr="00DB2E23">
        <w:rPr>
          <w:rStyle w:val="Emphasis"/>
          <w:highlight w:val="green"/>
        </w:rPr>
        <w:t>tracking</w:t>
      </w:r>
      <w:r w:rsidRPr="00DB2E23">
        <w:rPr>
          <w:rStyle w:val="Emphasis"/>
        </w:rPr>
        <w:t xml:space="preserve"> and cataloguing</w:t>
      </w:r>
      <w:r w:rsidRPr="00CB5887">
        <w:rPr>
          <w:u w:val="single"/>
        </w:rPr>
        <w:t xml:space="preserve"> </w:t>
      </w:r>
      <w:r w:rsidRPr="00DB2E23">
        <w:rPr>
          <w:rStyle w:val="Emphasis"/>
        </w:rPr>
        <w:t>objects</w:t>
      </w:r>
      <w:r w:rsidRPr="003B5F2E">
        <w:rPr>
          <w:sz w:val="14"/>
        </w:rPr>
        <w:t xml:space="preserve"> far </w:t>
      </w:r>
      <w:r w:rsidRPr="00CB5887">
        <w:rPr>
          <w:u w:val="single"/>
        </w:rPr>
        <w:t>beyond the ‘high-altitude’ GSO region</w:t>
      </w:r>
      <w:r w:rsidRPr="003B5F2E">
        <w:rPr>
          <w:sz w:val="14"/>
        </w:rPr>
        <w:t xml:space="preserve">, namely those in the cislunar domain. </w:t>
      </w:r>
      <w:r w:rsidRPr="003B5F2E">
        <w:rPr>
          <w:u w:val="single"/>
        </w:rPr>
        <w:t xml:space="preserve">The expansion of launch traffic into cislunar space in the wake of NASA’s Artemis programme will </w:t>
      </w:r>
      <w:r w:rsidRPr="00DB2E23">
        <w:rPr>
          <w:rStyle w:val="Emphasis"/>
        </w:rPr>
        <w:t>undoubtedly</w:t>
      </w:r>
      <w:r w:rsidRPr="003B5F2E">
        <w:rPr>
          <w:u w:val="single"/>
        </w:rPr>
        <w:t xml:space="preserve"> pose problems</w:t>
      </w:r>
      <w:r w:rsidRPr="003B5F2E">
        <w:rPr>
          <w:sz w:val="14"/>
        </w:rPr>
        <w:t xml:space="preserve"> for existing SDA architectures (Bolden et al. 2020): </w:t>
      </w:r>
      <w:r w:rsidRPr="003B5F2E">
        <w:rPr>
          <w:u w:val="single"/>
        </w:rPr>
        <w:t xml:space="preserve">the increased range will result in </w:t>
      </w:r>
      <w:r w:rsidRPr="00DB2E23">
        <w:rPr>
          <w:rStyle w:val="Emphasis"/>
        </w:rPr>
        <w:t>diminished signal-to-noise</w:t>
      </w:r>
      <w:r w:rsidRPr="003B5F2E">
        <w:rPr>
          <w:sz w:val="14"/>
        </w:rPr>
        <w:t xml:space="preserve">, calling for more sensitive instruments; </w:t>
      </w:r>
      <w:r w:rsidRPr="003B5F2E">
        <w:rPr>
          <w:u w:val="single"/>
        </w:rPr>
        <w:t xml:space="preserve">the </w:t>
      </w:r>
      <w:r w:rsidRPr="00DB2E23">
        <w:rPr>
          <w:highlight w:val="green"/>
          <w:u w:val="single"/>
        </w:rPr>
        <w:t>much larger volume of</w:t>
      </w:r>
      <w:r w:rsidRPr="003B5F2E">
        <w:rPr>
          <w:u w:val="single"/>
        </w:rPr>
        <w:t xml:space="preserve"> space in need of </w:t>
      </w:r>
      <w:r w:rsidRPr="00DB2E23">
        <w:rPr>
          <w:highlight w:val="green"/>
          <w:u w:val="single"/>
        </w:rPr>
        <w:t>monitoring</w:t>
      </w:r>
      <w:r w:rsidRPr="003B5F2E">
        <w:rPr>
          <w:u w:val="single"/>
        </w:rPr>
        <w:t xml:space="preserve"> will </w:t>
      </w:r>
      <w:r w:rsidRPr="00DB2E23">
        <w:rPr>
          <w:rStyle w:val="Emphasis"/>
          <w:highlight w:val="green"/>
        </w:rPr>
        <w:t>necessitate</w:t>
      </w:r>
      <w:r w:rsidRPr="00DB2E23">
        <w:rPr>
          <w:rStyle w:val="Emphasis"/>
        </w:rPr>
        <w:t xml:space="preserve"> a more extensive array</w:t>
      </w:r>
      <w:r w:rsidRPr="003B5F2E">
        <w:rPr>
          <w:u w:val="single"/>
        </w:rPr>
        <w:t xml:space="preserve"> of ground- and space-based SDA </w:t>
      </w:r>
      <w:r w:rsidRPr="00DB2E23">
        <w:rPr>
          <w:highlight w:val="green"/>
          <w:u w:val="single"/>
        </w:rPr>
        <w:t>capabilities</w:t>
      </w:r>
      <w:r w:rsidRPr="003B5F2E">
        <w:rPr>
          <w:sz w:val="14"/>
        </w:rPr>
        <w:t xml:space="preserve">; and </w:t>
      </w:r>
      <w:r w:rsidRPr="003B5F2E">
        <w:rPr>
          <w:u w:val="single"/>
        </w:rPr>
        <w:t>observations</w:t>
      </w:r>
      <w:r w:rsidRPr="003B5F2E">
        <w:rPr>
          <w:sz w:val="14"/>
        </w:rPr>
        <w:t xml:space="preserve"> will often be obstructed by the Moon, or eclipsed in shadow, </w:t>
      </w:r>
      <w:r w:rsidRPr="003B5F2E">
        <w:rPr>
          <w:u w:val="single"/>
        </w:rPr>
        <w:t xml:space="preserve">calling for more </w:t>
      </w:r>
      <w:r w:rsidRPr="00DB2E23">
        <w:rPr>
          <w:rStyle w:val="Emphasis"/>
        </w:rPr>
        <w:t>sophisticated algorithms</w:t>
      </w:r>
      <w:r w:rsidRPr="003B5F2E">
        <w:rPr>
          <w:u w:val="single"/>
        </w:rPr>
        <w:t xml:space="preserve"> for object detection and orbital state prediction</w:t>
      </w:r>
      <w:r w:rsidRPr="003B5F2E">
        <w:rPr>
          <w:sz w:val="14"/>
        </w:rPr>
        <w:t xml:space="preserve"> with sparse or diminished information (Yanagisawa &amp; Kurosaki 2012; Virtanen et al. 2016; Hickson 2018; Nir et al. 2018; </w:t>
      </w:r>
      <w:proofErr w:type="spellStart"/>
      <w:r w:rsidRPr="003B5F2E">
        <w:rPr>
          <w:sz w:val="14"/>
        </w:rPr>
        <w:t>Pirovano</w:t>
      </w:r>
      <w:proofErr w:type="spellEnd"/>
      <w:r w:rsidRPr="003B5F2E">
        <w:rPr>
          <w:sz w:val="14"/>
        </w:rPr>
        <w:t xml:space="preserve"> et al. 2020). It is likely that a variety of astronomical techniques developed for data reduction, classification, fusion, tracking, and association, may prove transferable when applied to many of the upcoming challenges for SDA, from cislunar surveillance to the monitoring of rendezvous and proximity operations for on-orbit servicing and ADR missions.</w:t>
      </w:r>
    </w:p>
    <w:p w14:paraId="52EFD796" w14:textId="77777777" w:rsidR="005B7396" w:rsidRDefault="005B7396" w:rsidP="005B7396"/>
    <w:p w14:paraId="562E88E1" w14:textId="77777777" w:rsidR="005B7396" w:rsidRDefault="005B7396" w:rsidP="005B7396">
      <w:pPr>
        <w:pStyle w:val="Heading4"/>
      </w:pPr>
      <w:r>
        <w:t xml:space="preserve">Astronomical research solves </w:t>
      </w:r>
      <w:r w:rsidRPr="0094096E">
        <w:rPr>
          <w:u w:val="single"/>
        </w:rPr>
        <w:t>every existential threat</w:t>
      </w:r>
      <w:r>
        <w:t>.</w:t>
      </w:r>
    </w:p>
    <w:p w14:paraId="52461573" w14:textId="77777777" w:rsidR="005B7396" w:rsidRDefault="005B7396" w:rsidP="005B7396">
      <w:r w:rsidRPr="0094096E">
        <w:rPr>
          <w:rStyle w:val="Style13ptBold"/>
        </w:rPr>
        <w:t>Harvard 17</w:t>
      </w:r>
      <w:r>
        <w:t xml:space="preserve"> [Harvard &amp; Smithsonian. No exact date but most recent image cited is from 2017. “</w:t>
      </w:r>
      <w:r w:rsidRPr="0094096E">
        <w:t>How can astronomy improve life on earth?</w:t>
      </w:r>
      <w:r>
        <w:t xml:space="preserve">.” Center for Astrophysics. </w:t>
      </w:r>
      <w:hyperlink r:id="rId16" w:history="1">
        <w:r w:rsidRPr="00EE4324">
          <w:rPr>
            <w:rStyle w:val="Hyperlink"/>
          </w:rPr>
          <w:t>https://www.cfa.harvard.edu/big-questions/how-can-astronomy-improve-life-earth</w:t>
        </w:r>
      </w:hyperlink>
      <w:r>
        <w:t>] Justin</w:t>
      </w:r>
    </w:p>
    <w:p w14:paraId="65B1C454" w14:textId="77777777" w:rsidR="005B7396" w:rsidRPr="0094096E" w:rsidRDefault="005B7396" w:rsidP="005B7396">
      <w:pPr>
        <w:rPr>
          <w:sz w:val="14"/>
        </w:rPr>
      </w:pPr>
      <w:r w:rsidRPr="0094096E">
        <w:rPr>
          <w:sz w:val="14"/>
        </w:rPr>
        <w:t>Our Work</w:t>
      </w:r>
    </w:p>
    <w:p w14:paraId="6FC5A567" w14:textId="77777777" w:rsidR="005B7396" w:rsidRPr="0094096E" w:rsidRDefault="005B7396" w:rsidP="005B7396">
      <w:pPr>
        <w:rPr>
          <w:sz w:val="14"/>
        </w:rPr>
      </w:pPr>
      <w:r w:rsidRPr="0094096E">
        <w:rPr>
          <w:u w:val="single"/>
        </w:rPr>
        <w:t>The need for</w:t>
      </w:r>
      <w:r w:rsidRPr="0094096E">
        <w:rPr>
          <w:sz w:val="14"/>
        </w:rPr>
        <w:t xml:space="preserve"> extremely precise instrumentation in </w:t>
      </w:r>
      <w:r w:rsidRPr="0094096E">
        <w:rPr>
          <w:highlight w:val="green"/>
          <w:u w:val="single"/>
        </w:rPr>
        <w:t>astronomy</w:t>
      </w:r>
      <w:r w:rsidRPr="0094096E">
        <w:rPr>
          <w:u w:val="single"/>
        </w:rPr>
        <w:t xml:space="preserve"> can often be </w:t>
      </w:r>
      <w:r w:rsidRPr="0094096E">
        <w:rPr>
          <w:rStyle w:val="Emphasis"/>
          <w:highlight w:val="green"/>
        </w:rPr>
        <w:t>transferred into</w:t>
      </w:r>
      <w:r w:rsidRPr="0094096E">
        <w:rPr>
          <w:rStyle w:val="Emphasis"/>
        </w:rPr>
        <w:t xml:space="preserve"> the </w:t>
      </w:r>
      <w:r w:rsidRPr="0094096E">
        <w:rPr>
          <w:rStyle w:val="Emphasis"/>
          <w:highlight w:val="green"/>
        </w:rPr>
        <w:t>medical field</w:t>
      </w:r>
      <w:r w:rsidRPr="0094096E">
        <w:rPr>
          <w:sz w:val="14"/>
        </w:rPr>
        <w:t xml:space="preserve">. Beyond pure research, which benefits humanity through various technological applications, some laboratories at the Center for Astrophysics pursue research that’s more directly beneficial. </w:t>
      </w:r>
    </w:p>
    <w:p w14:paraId="0C6746EC" w14:textId="77777777" w:rsidR="005B7396" w:rsidRPr="0094096E" w:rsidRDefault="005B7396" w:rsidP="005B7396">
      <w:pPr>
        <w:rPr>
          <w:sz w:val="14"/>
        </w:rPr>
      </w:pPr>
      <w:r w:rsidRPr="0094096E">
        <w:rPr>
          <w:u w:val="single"/>
        </w:rPr>
        <w:t xml:space="preserve">High-energy and neutron optics </w:t>
      </w:r>
      <w:r w:rsidRPr="0094096E">
        <w:rPr>
          <w:highlight w:val="green"/>
          <w:u w:val="single"/>
        </w:rPr>
        <w:t>laboratories</w:t>
      </w:r>
      <w:r w:rsidRPr="0094096E">
        <w:rPr>
          <w:u w:val="single"/>
        </w:rPr>
        <w:t xml:space="preserve"> design </w:t>
      </w:r>
      <w:r w:rsidRPr="0094096E">
        <w:rPr>
          <w:rStyle w:val="Emphasis"/>
        </w:rPr>
        <w:t>mirrors</w:t>
      </w:r>
      <w:r w:rsidRPr="0094096E">
        <w:rPr>
          <w:u w:val="single"/>
        </w:rPr>
        <w:t xml:space="preserve"> for</w:t>
      </w:r>
      <w:r w:rsidRPr="0094096E">
        <w:rPr>
          <w:sz w:val="14"/>
        </w:rPr>
        <w:t xml:space="preserve"> the next generation of space-based </w:t>
      </w:r>
      <w:r w:rsidRPr="0094096E">
        <w:rPr>
          <w:u w:val="single"/>
        </w:rPr>
        <w:t>telescopes</w:t>
      </w:r>
      <w:r w:rsidRPr="0094096E">
        <w:rPr>
          <w:sz w:val="14"/>
        </w:rPr>
        <w:t xml:space="preserve">. But with a simple modification, these </w:t>
      </w:r>
      <w:r w:rsidRPr="0094096E">
        <w:rPr>
          <w:u w:val="single"/>
        </w:rPr>
        <w:t>optics</w:t>
      </w:r>
      <w:r w:rsidRPr="0094096E">
        <w:rPr>
          <w:sz w:val="14"/>
        </w:rPr>
        <w:t xml:space="preserve"> can </w:t>
      </w:r>
      <w:r w:rsidRPr="0094096E">
        <w:rPr>
          <w:u w:val="single"/>
        </w:rPr>
        <w:t xml:space="preserve">accurately </w:t>
      </w:r>
      <w:r w:rsidRPr="0094096E">
        <w:rPr>
          <w:highlight w:val="green"/>
          <w:u w:val="single"/>
        </w:rPr>
        <w:t xml:space="preserve">aim </w:t>
      </w:r>
      <w:r w:rsidRPr="0094096E">
        <w:rPr>
          <w:rStyle w:val="Emphasis"/>
          <w:highlight w:val="green"/>
        </w:rPr>
        <w:t>high-energy particles</w:t>
      </w:r>
      <w:r w:rsidRPr="0094096E">
        <w:rPr>
          <w:highlight w:val="green"/>
          <w:u w:val="single"/>
        </w:rPr>
        <w:t xml:space="preserve"> for</w:t>
      </w:r>
      <w:r w:rsidRPr="0094096E">
        <w:rPr>
          <w:u w:val="single"/>
        </w:rPr>
        <w:t xml:space="preserve"> </w:t>
      </w:r>
      <w:r w:rsidRPr="0094096E">
        <w:rPr>
          <w:rStyle w:val="Emphasis"/>
        </w:rPr>
        <w:t xml:space="preserve">radiation </w:t>
      </w:r>
      <w:r w:rsidRPr="0094096E">
        <w:rPr>
          <w:rStyle w:val="Emphasis"/>
          <w:highlight w:val="green"/>
        </w:rPr>
        <w:t>treatment</w:t>
      </w:r>
      <w:r w:rsidRPr="0094096E">
        <w:rPr>
          <w:sz w:val="14"/>
        </w:rPr>
        <w:t xml:space="preserve">, focusing on destroying tumors while leaving surrounding tissue unharmed. </w:t>
      </w:r>
      <w:r w:rsidRPr="0094096E">
        <w:rPr>
          <w:u w:val="single"/>
        </w:rPr>
        <w:t>Engineers are working on mirrors that can</w:t>
      </w:r>
      <w:r w:rsidRPr="0094096E">
        <w:rPr>
          <w:sz w:val="14"/>
        </w:rPr>
        <w:t xml:space="preserve"> both </w:t>
      </w:r>
      <w:r w:rsidRPr="0094096E">
        <w:rPr>
          <w:highlight w:val="green"/>
          <w:u w:val="single"/>
        </w:rPr>
        <w:t xml:space="preserve">focus </w:t>
      </w:r>
      <w:r w:rsidRPr="0094096E">
        <w:rPr>
          <w:rStyle w:val="Emphasis"/>
          <w:highlight w:val="green"/>
        </w:rPr>
        <w:t>neutrons</w:t>
      </w:r>
      <w:r w:rsidRPr="0094096E">
        <w:rPr>
          <w:sz w:val="14"/>
        </w:rPr>
        <w:t xml:space="preserve"> from </w:t>
      </w:r>
      <w:r w:rsidRPr="0094096E">
        <w:rPr>
          <w:rStyle w:val="Emphasis"/>
          <w:highlight w:val="green"/>
        </w:rPr>
        <w:t>across the Universe</w:t>
      </w:r>
      <w:r w:rsidRPr="0094096E">
        <w:rPr>
          <w:sz w:val="14"/>
        </w:rPr>
        <w:t xml:space="preserve">, </w:t>
      </w:r>
      <w:r w:rsidRPr="0094096E">
        <w:rPr>
          <w:u w:val="single"/>
        </w:rPr>
        <w:t>as well as</w:t>
      </w:r>
      <w:r w:rsidRPr="0094096E">
        <w:rPr>
          <w:sz w:val="14"/>
        </w:rPr>
        <w:t xml:space="preserve"> those from a radioactive </w:t>
      </w:r>
      <w:r w:rsidRPr="0094096E">
        <w:rPr>
          <w:u w:val="single"/>
        </w:rPr>
        <w:t>source sitting in the same room</w:t>
      </w:r>
      <w:r w:rsidRPr="0094096E">
        <w:rPr>
          <w:sz w:val="14"/>
        </w:rPr>
        <w:t>.</w:t>
      </w:r>
    </w:p>
    <w:p w14:paraId="711891CA" w14:textId="77777777" w:rsidR="005B7396" w:rsidRPr="0094096E" w:rsidRDefault="005B7396" w:rsidP="005B7396">
      <w:pPr>
        <w:rPr>
          <w:sz w:val="14"/>
        </w:rPr>
      </w:pPr>
      <w:r w:rsidRPr="0094096E">
        <w:rPr>
          <w:sz w:val="14"/>
        </w:rPr>
        <w:t xml:space="preserve">Work on nuclear magnetic resonance, which can be used to study molecular physics, can </w:t>
      </w:r>
      <w:r w:rsidRPr="0094096E">
        <w:rPr>
          <w:u w:val="single"/>
        </w:rPr>
        <w:t xml:space="preserve">also be used to </w:t>
      </w:r>
      <w:r w:rsidRPr="0094096E">
        <w:rPr>
          <w:rStyle w:val="Emphasis"/>
          <w:highlight w:val="green"/>
        </w:rPr>
        <w:t xml:space="preserve">scan the </w:t>
      </w:r>
      <w:r w:rsidRPr="0094096E">
        <w:rPr>
          <w:rStyle w:val="Emphasis"/>
        </w:rPr>
        <w:t xml:space="preserve">human </w:t>
      </w:r>
      <w:r w:rsidRPr="0094096E">
        <w:rPr>
          <w:rStyle w:val="Emphasis"/>
          <w:highlight w:val="green"/>
        </w:rPr>
        <w:t>body</w:t>
      </w:r>
      <w:r w:rsidRPr="0094096E">
        <w:rPr>
          <w:sz w:val="14"/>
        </w:rPr>
        <w:t xml:space="preserve">. When used for imaging, this is known as magnetic resonance imaging, or MRI. Scientists at the </w:t>
      </w:r>
      <w:proofErr w:type="spellStart"/>
      <w:r w:rsidRPr="0094096E">
        <w:rPr>
          <w:sz w:val="14"/>
        </w:rPr>
        <w:t>CfA</w:t>
      </w:r>
      <w:proofErr w:type="spellEnd"/>
      <w:r w:rsidRPr="0094096E">
        <w:rPr>
          <w:sz w:val="14"/>
        </w:rPr>
        <w:t xml:space="preserve"> are developing an open-access, low-magnetic-field human MRI instrument, that can be used for molecular imaging and the study of traumatic brain injury.</w:t>
      </w:r>
    </w:p>
    <w:p w14:paraId="569DEC37" w14:textId="77777777" w:rsidR="005B7396" w:rsidRPr="0094096E" w:rsidRDefault="005B7396" w:rsidP="005B7396">
      <w:pPr>
        <w:rPr>
          <w:sz w:val="14"/>
        </w:rPr>
      </w:pPr>
      <w:r w:rsidRPr="0094096E">
        <w:rPr>
          <w:sz w:val="14"/>
        </w:rPr>
        <w:t xml:space="preserve">On the other side of the coin, astrophysics sometimes adapts technology from the medical field. The complicated debris </w:t>
      </w:r>
      <w:proofErr w:type="spellStart"/>
      <w:r w:rsidRPr="0094096E">
        <w:rPr>
          <w:sz w:val="14"/>
        </w:rPr>
        <w:t>leftover</w:t>
      </w:r>
      <w:proofErr w:type="spellEnd"/>
      <w:r w:rsidRPr="0094096E">
        <w:rPr>
          <w:sz w:val="14"/>
        </w:rPr>
        <w:t xml:space="preserve"> after a supernova explosion, known as a supernova remnant, can be hard to visualize. We only have our vantage point and cannot travel around the remnant to view the intricacies of its structure. But by measuring how fast the material is traveling, and whether it’s traveling towards us or away, we can create a 3D map of the material’s motion. Supernova researchers are putting this data into medical imaging software originally designed for brain scans to get a 3D model that can be viewed in 360 degrees. To take it one step further, the models can then be 3D printed, allowing you to hold a dead star in your hand.</w:t>
      </w:r>
    </w:p>
    <w:p w14:paraId="037BE150" w14:textId="77777777" w:rsidR="005B7396" w:rsidRPr="0094096E" w:rsidRDefault="005B7396" w:rsidP="005B7396">
      <w:pPr>
        <w:rPr>
          <w:sz w:val="14"/>
        </w:rPr>
      </w:pPr>
      <w:r w:rsidRPr="0094096E">
        <w:rPr>
          <w:sz w:val="14"/>
        </w:rPr>
        <w:t xml:space="preserve">The Center for Astrophysics | Harvard &amp; Smithsonian sets the standard for astronomical discovery. By pursuing scientific research, our scientists never know what might be the next big breakthrough. New detector technology means better lighter cameras. Astronomical data analysis software can be reconfigured to make cars safer. Novel techniques in radio astronomy paved the way for wireless internet. We don’t know what we are going to find, but we will never know if we don’t look. </w:t>
      </w:r>
    </w:p>
    <w:p w14:paraId="427F59AF" w14:textId="77777777" w:rsidR="005B7396" w:rsidRPr="0094096E" w:rsidRDefault="005B7396" w:rsidP="005B7396">
      <w:pPr>
        <w:rPr>
          <w:sz w:val="14"/>
        </w:rPr>
      </w:pPr>
      <w:r w:rsidRPr="0094096E">
        <w:rPr>
          <w:sz w:val="14"/>
        </w:rPr>
        <w:t>How Curiosity Drives Ingenuity</w:t>
      </w:r>
    </w:p>
    <w:p w14:paraId="2AA05B14" w14:textId="77777777" w:rsidR="005B7396" w:rsidRPr="0094096E" w:rsidRDefault="005B7396" w:rsidP="005B7396">
      <w:pPr>
        <w:rPr>
          <w:sz w:val="14"/>
        </w:rPr>
      </w:pPr>
      <w:r w:rsidRPr="0094096E">
        <w:rPr>
          <w:sz w:val="14"/>
        </w:rPr>
        <w:t>Understanding our Universe is not an easy task. It requires an incredible amount of focused effort among worldwide collaborations of dedicated experts, the constant development of new technology at great expense, and theoretical modelling that pushes the boundaries of science. Even without any guarantee of success, such an undertaking has its benefits.</w:t>
      </w:r>
    </w:p>
    <w:p w14:paraId="64D2D333" w14:textId="77777777" w:rsidR="005B7396" w:rsidRPr="0094096E" w:rsidRDefault="005B7396" w:rsidP="005B7396">
      <w:pPr>
        <w:rPr>
          <w:sz w:val="14"/>
        </w:rPr>
      </w:pPr>
      <w:r w:rsidRPr="0094096E">
        <w:rPr>
          <w:highlight w:val="green"/>
          <w:u w:val="single"/>
        </w:rPr>
        <w:t>Astronomy is</w:t>
      </w:r>
      <w:r w:rsidRPr="0094096E">
        <w:rPr>
          <w:u w:val="single"/>
        </w:rPr>
        <w:t xml:space="preserve"> continually </w:t>
      </w:r>
      <w:r w:rsidRPr="0094096E">
        <w:rPr>
          <w:rStyle w:val="Emphasis"/>
          <w:highlight w:val="green"/>
        </w:rPr>
        <w:t>innovating</w:t>
      </w:r>
      <w:r w:rsidRPr="0094096E">
        <w:rPr>
          <w:rStyle w:val="Emphasis"/>
        </w:rPr>
        <w:t xml:space="preserve"> and progressing</w:t>
      </w:r>
      <w:r w:rsidRPr="0094096E">
        <w:rPr>
          <w:sz w:val="14"/>
        </w:rPr>
        <w:t>. Seemingly by accident, scientific and technological developments in astronomy have worked their way into our daily lives. For example, the device you’re currently reading this text on is very likely to involve components and systems that saw their first application in astronomy.</w:t>
      </w:r>
    </w:p>
    <w:p w14:paraId="06FD2991" w14:textId="77777777" w:rsidR="005B7396" w:rsidRPr="0094096E" w:rsidRDefault="005B7396" w:rsidP="005B7396">
      <w:pPr>
        <w:rPr>
          <w:sz w:val="14"/>
        </w:rPr>
      </w:pPr>
      <w:r w:rsidRPr="0094096E">
        <w:rPr>
          <w:rStyle w:val="Emphasis"/>
          <w:highlight w:val="green"/>
        </w:rPr>
        <w:t>Computers</w:t>
      </w:r>
      <w:r w:rsidRPr="0094096E">
        <w:rPr>
          <w:sz w:val="14"/>
        </w:rPr>
        <w:t xml:space="preserve">, </w:t>
      </w:r>
      <w:r w:rsidRPr="0094096E">
        <w:rPr>
          <w:rStyle w:val="Emphasis"/>
          <w:highlight w:val="green"/>
        </w:rPr>
        <w:t>satellites</w:t>
      </w:r>
      <w:r w:rsidRPr="0094096E">
        <w:rPr>
          <w:sz w:val="14"/>
        </w:rPr>
        <w:t xml:space="preserve"> </w:t>
      </w:r>
      <w:r w:rsidRPr="0094096E">
        <w:rPr>
          <w:u w:val="single"/>
        </w:rPr>
        <w:t xml:space="preserve">and the </w:t>
      </w:r>
      <w:r w:rsidRPr="0094096E">
        <w:rPr>
          <w:rStyle w:val="Emphasis"/>
          <w:highlight w:val="green"/>
        </w:rPr>
        <w:t>smartphones</w:t>
      </w:r>
      <w:r w:rsidRPr="0094096E">
        <w:rPr>
          <w:u w:val="single"/>
        </w:rPr>
        <w:t xml:space="preserve"> they service</w:t>
      </w:r>
      <w:r w:rsidRPr="0094096E">
        <w:rPr>
          <w:sz w:val="14"/>
        </w:rPr>
        <w:t>, Global Positioning System (</w:t>
      </w:r>
      <w:r w:rsidRPr="0094096E">
        <w:rPr>
          <w:rStyle w:val="Emphasis"/>
          <w:highlight w:val="green"/>
        </w:rPr>
        <w:t>GPS</w:t>
      </w:r>
      <w:r w:rsidRPr="0094096E">
        <w:rPr>
          <w:sz w:val="14"/>
        </w:rPr>
        <w:t xml:space="preserve">), </w:t>
      </w:r>
      <w:r w:rsidRPr="0094096E">
        <w:rPr>
          <w:rStyle w:val="Emphasis"/>
        </w:rPr>
        <w:t xml:space="preserve">energy-efficient </w:t>
      </w:r>
      <w:r w:rsidRPr="0094096E">
        <w:rPr>
          <w:rStyle w:val="Emphasis"/>
          <w:highlight w:val="green"/>
        </w:rPr>
        <w:t>solar panels</w:t>
      </w:r>
      <w:r w:rsidRPr="0094096E">
        <w:rPr>
          <w:u w:val="single"/>
        </w:rPr>
        <w:t>, digital camera sensors</w:t>
      </w:r>
      <w:r w:rsidRPr="0094096E">
        <w:rPr>
          <w:sz w:val="14"/>
        </w:rPr>
        <w:t xml:space="preserve">, </w:t>
      </w:r>
      <w:r w:rsidRPr="0094096E">
        <w:rPr>
          <w:u w:val="single"/>
        </w:rPr>
        <w:t>airport security scanners</w:t>
      </w:r>
      <w:r w:rsidRPr="0094096E">
        <w:rPr>
          <w:sz w:val="14"/>
        </w:rPr>
        <w:t xml:space="preserve">, </w:t>
      </w:r>
      <w:r w:rsidRPr="0094096E">
        <w:rPr>
          <w:u w:val="single"/>
        </w:rPr>
        <w:t>portable X-ray machines</w:t>
      </w:r>
      <w:r w:rsidRPr="0094096E">
        <w:rPr>
          <w:sz w:val="14"/>
        </w:rPr>
        <w:t>, and Magnetic Resonance Imaging (</w:t>
      </w:r>
      <w:r w:rsidRPr="0094096E">
        <w:rPr>
          <w:u w:val="single"/>
        </w:rPr>
        <w:t>MRI</w:t>
      </w:r>
      <w:r w:rsidRPr="0094096E">
        <w:rPr>
          <w:sz w:val="14"/>
        </w:rPr>
        <w:t xml:space="preserve">) </w:t>
      </w:r>
      <w:r w:rsidRPr="0094096E">
        <w:rPr>
          <w:highlight w:val="green"/>
          <w:u w:val="single"/>
        </w:rPr>
        <w:t>scanners are</w:t>
      </w:r>
      <w:r w:rsidRPr="0094096E">
        <w:rPr>
          <w:u w:val="single"/>
        </w:rPr>
        <w:t xml:space="preserve"> just a </w:t>
      </w:r>
      <w:r w:rsidRPr="0094096E">
        <w:rPr>
          <w:highlight w:val="green"/>
          <w:u w:val="single"/>
        </w:rPr>
        <w:t xml:space="preserve">few of </w:t>
      </w:r>
      <w:r w:rsidRPr="0094096E">
        <w:rPr>
          <w:rStyle w:val="Emphasis"/>
          <w:highlight w:val="green"/>
        </w:rPr>
        <w:t>technological advances</w:t>
      </w:r>
      <w:r w:rsidRPr="0094096E">
        <w:rPr>
          <w:u w:val="single"/>
        </w:rPr>
        <w:t xml:space="preserve"> that are the </w:t>
      </w:r>
      <w:r w:rsidRPr="0094096E">
        <w:rPr>
          <w:rStyle w:val="Emphasis"/>
        </w:rPr>
        <w:t>legacy of astronomy</w:t>
      </w:r>
      <w:r w:rsidRPr="0094096E">
        <w:rPr>
          <w:sz w:val="14"/>
        </w:rPr>
        <w:t xml:space="preserve">, and that benefit us all on Earth. </w:t>
      </w:r>
      <w:r w:rsidRPr="0094096E">
        <w:rPr>
          <w:rStyle w:val="Emphasis"/>
        </w:rPr>
        <w:t>None</w:t>
      </w:r>
      <w:r w:rsidRPr="0094096E">
        <w:rPr>
          <w:u w:val="single"/>
        </w:rPr>
        <w:t xml:space="preserve"> of these would have happened</w:t>
      </w:r>
      <w:r w:rsidRPr="0094096E">
        <w:rPr>
          <w:sz w:val="14"/>
        </w:rPr>
        <w:t xml:space="preserve"> if we hadn’t first been dedicated to simple human curiosity about what may be out in the far reaches of our Universe. As it has been throughout our history, the impulse to explore is still one of the greatest wellsprings of human ingenuity.</w:t>
      </w:r>
    </w:p>
    <w:p w14:paraId="39305194" w14:textId="77777777" w:rsidR="005B7396" w:rsidRPr="0094096E" w:rsidRDefault="005B7396" w:rsidP="005B7396">
      <w:pPr>
        <w:rPr>
          <w:sz w:val="14"/>
        </w:rPr>
      </w:pPr>
      <w:r w:rsidRPr="0094096E">
        <w:rPr>
          <w:sz w:val="14"/>
        </w:rPr>
        <w:t>Protecting the Planet</w:t>
      </w:r>
      <w:r>
        <w:rPr>
          <w:sz w:val="14"/>
        </w:rPr>
        <w:t xml:space="preserve"> </w:t>
      </w:r>
      <w:r w:rsidRPr="0094096E">
        <w:rPr>
          <w:sz w:val="14"/>
        </w:rPr>
        <w:t>In 1859, the Sun launched an enormous magnetized mass of plasma at the Earth, shorting electrical lines, starting electrical fires and knocking out telegraph communication. The northern lights could be seen as far south as Mexico. If such a solar event hit the Earth today, it is estimated to cause damage measured in the trillions of dollars.</w:t>
      </w:r>
      <w:r>
        <w:rPr>
          <w:sz w:val="14"/>
        </w:rPr>
        <w:t xml:space="preserve"> </w:t>
      </w:r>
      <w:r w:rsidRPr="0094096E">
        <w:rPr>
          <w:sz w:val="14"/>
        </w:rPr>
        <w:t>Coronal mass ejections (CMEs), like the 1859 event, are giant eruptions of charged particles that threaten satellites, astronauts, and our electrical grid. A suite of CFA missions and instruments are monitoring the Sun, giving us warning of incoming CMEs, allowing time to prepare and protect people and our highly susceptible electronic and communication systems.</w:t>
      </w:r>
      <w:r>
        <w:rPr>
          <w:sz w:val="14"/>
        </w:rPr>
        <w:t xml:space="preserve"> </w:t>
      </w:r>
      <w:r w:rsidRPr="0094096E">
        <w:rPr>
          <w:sz w:val="14"/>
        </w:rPr>
        <w:t xml:space="preserve">The X-ray Telescope (XRT) aboard the </w:t>
      </w:r>
      <w:proofErr w:type="spellStart"/>
      <w:r w:rsidRPr="0094096E">
        <w:rPr>
          <w:sz w:val="14"/>
        </w:rPr>
        <w:t>Hinode</w:t>
      </w:r>
      <w:proofErr w:type="spellEnd"/>
      <w:r w:rsidRPr="0094096E">
        <w:rPr>
          <w:sz w:val="14"/>
        </w:rPr>
        <w:t xml:space="preserve"> spacecraft observes flares, CMEs, and the source of the highly charged flow of particles from the Sun, known as the solar wind.</w:t>
      </w:r>
      <w:r>
        <w:rPr>
          <w:sz w:val="14"/>
        </w:rPr>
        <w:t xml:space="preserve"> </w:t>
      </w:r>
      <w:r w:rsidRPr="0094096E">
        <w:rPr>
          <w:sz w:val="14"/>
        </w:rPr>
        <w:t>The Atmospheric Imaging Assembly (AIA), developed by scientists at the Center for Astrophysics | Harvard &amp; Smithsonian (</w:t>
      </w:r>
      <w:proofErr w:type="spellStart"/>
      <w:r w:rsidRPr="0094096E">
        <w:rPr>
          <w:sz w:val="14"/>
        </w:rPr>
        <w:t>CfA</w:t>
      </w:r>
      <w:proofErr w:type="spellEnd"/>
      <w:r w:rsidRPr="0094096E">
        <w:rPr>
          <w:sz w:val="14"/>
        </w:rPr>
        <w:t>), aboard the Solar Dynamics Observatory (SDO) takes fast, multi-wavelength images of the full sun. This allows scientists to watch monitor features at different temperatures and levels of the solar atmosphere.</w:t>
      </w:r>
      <w:r>
        <w:rPr>
          <w:sz w:val="14"/>
        </w:rPr>
        <w:t xml:space="preserve"> </w:t>
      </w:r>
      <w:r w:rsidRPr="0094096E">
        <w:rPr>
          <w:sz w:val="14"/>
        </w:rPr>
        <w:t xml:space="preserve">The Parker Solar Probe, will race through the Sun’s atmosphere, collecting material and measuring the solar wind at its source. It will eventually orbit seven times closer than any previous satellite, and withstand temperatures of 2,500 degrees (1,377 degrees Celsius). The Solar Wind Electrons Alphas and Protons (SWEAP) Investigation, developed by </w:t>
      </w:r>
      <w:proofErr w:type="spellStart"/>
      <w:r w:rsidRPr="0094096E">
        <w:rPr>
          <w:sz w:val="14"/>
        </w:rPr>
        <w:t>CfA</w:t>
      </w:r>
      <w:proofErr w:type="spellEnd"/>
      <w:r w:rsidRPr="0094096E">
        <w:rPr>
          <w:sz w:val="14"/>
        </w:rPr>
        <w:t xml:space="preserve"> scientists and engineers, is the set of instruments on the spacecraft that will directly measure the properties of the plasma in the solar atmosphere during these encounters. A special component of SWEAP is a small instrument that will look around the protective heat shield of the spacecraft directly at the Sun. This will allow SWEAP to sweep up a sample of the atmosphere and touch the Sun, our star, for the first time.</w:t>
      </w:r>
      <w:r>
        <w:rPr>
          <w:sz w:val="14"/>
        </w:rPr>
        <w:t xml:space="preserve"> </w:t>
      </w:r>
      <w:r w:rsidRPr="0094096E">
        <w:rPr>
          <w:sz w:val="14"/>
        </w:rPr>
        <w:t>Our Sun makes life on Earth possible, but is still an unpredictable, sometimes volatile star. By learning more about our Sun, astronomers can warn us about incoming solar storms and predict the next big eruption.</w:t>
      </w:r>
      <w:r>
        <w:rPr>
          <w:sz w:val="14"/>
        </w:rPr>
        <w:t xml:space="preserve"> </w:t>
      </w:r>
      <w:r w:rsidRPr="0094096E">
        <w:rPr>
          <w:sz w:val="14"/>
        </w:rPr>
        <w:t>Space Watch</w:t>
      </w:r>
    </w:p>
    <w:p w14:paraId="0DB6738F" w14:textId="77777777" w:rsidR="005B7396" w:rsidRPr="0094096E" w:rsidRDefault="005B7396" w:rsidP="005B7396">
      <w:pPr>
        <w:rPr>
          <w:sz w:val="14"/>
        </w:rPr>
      </w:pPr>
      <w:r w:rsidRPr="0094096E">
        <w:rPr>
          <w:sz w:val="14"/>
        </w:rPr>
        <w:t xml:space="preserve">Though the Solar System has certainly cleaned up its act in the 66 million years since an </w:t>
      </w:r>
      <w:r w:rsidRPr="0094096E">
        <w:rPr>
          <w:highlight w:val="green"/>
          <w:u w:val="single"/>
        </w:rPr>
        <w:t xml:space="preserve">asteroid </w:t>
      </w:r>
      <w:r w:rsidRPr="0094096E">
        <w:rPr>
          <w:rStyle w:val="Emphasis"/>
          <w:highlight w:val="green"/>
        </w:rPr>
        <w:t>wiped out the dinosaurs</w:t>
      </w:r>
      <w:r w:rsidRPr="0094096E">
        <w:rPr>
          <w:sz w:val="14"/>
        </w:rPr>
        <w:t xml:space="preserve">, </w:t>
      </w:r>
      <w:r w:rsidRPr="0094096E">
        <w:rPr>
          <w:u w:val="single"/>
        </w:rPr>
        <w:t xml:space="preserve">there have since been a </w:t>
      </w:r>
      <w:r w:rsidRPr="0094096E">
        <w:rPr>
          <w:rStyle w:val="Emphasis"/>
        </w:rPr>
        <w:t>couple of near misses</w:t>
      </w:r>
      <w:r w:rsidRPr="0094096E">
        <w:rPr>
          <w:sz w:val="14"/>
        </w:rPr>
        <w:t xml:space="preserve"> that are too close for comfort.</w:t>
      </w:r>
    </w:p>
    <w:p w14:paraId="2B7BF1CB" w14:textId="77777777" w:rsidR="005B7396" w:rsidRPr="0094096E" w:rsidRDefault="005B7396" w:rsidP="005B7396">
      <w:pPr>
        <w:rPr>
          <w:sz w:val="14"/>
        </w:rPr>
      </w:pPr>
      <w:r w:rsidRPr="0094096E">
        <w:rPr>
          <w:sz w:val="14"/>
        </w:rPr>
        <w:t xml:space="preserve">The Minor Planet Center, located at the Center for Astrophysics, is tasked by the International Astronomical Union to </w:t>
      </w:r>
      <w:r w:rsidRPr="0094096E">
        <w:rPr>
          <w:highlight w:val="green"/>
          <w:u w:val="single"/>
        </w:rPr>
        <w:t>collect and circulate</w:t>
      </w:r>
      <w:r w:rsidRPr="0094096E">
        <w:rPr>
          <w:sz w:val="14"/>
        </w:rPr>
        <w:t xml:space="preserve"> positional </w:t>
      </w:r>
      <w:r w:rsidRPr="0094096E">
        <w:rPr>
          <w:highlight w:val="green"/>
          <w:u w:val="single"/>
        </w:rPr>
        <w:t>measurements of</w:t>
      </w:r>
      <w:r w:rsidRPr="0094096E">
        <w:rPr>
          <w:u w:val="single"/>
        </w:rPr>
        <w:t xml:space="preserve"> minor planets like </w:t>
      </w:r>
      <w:r w:rsidRPr="0094096E">
        <w:rPr>
          <w:rStyle w:val="Emphasis"/>
          <w:highlight w:val="green"/>
        </w:rPr>
        <w:t>asteroids</w:t>
      </w:r>
      <w:r w:rsidRPr="0094096E">
        <w:rPr>
          <w:rStyle w:val="Emphasis"/>
        </w:rPr>
        <w:t xml:space="preserve"> and comets</w:t>
      </w:r>
      <w:r w:rsidRPr="0094096E">
        <w:rPr>
          <w:sz w:val="14"/>
        </w:rPr>
        <w:t xml:space="preserve">. The Center calculates the motions of newfound objects and alerts observers when an object </w:t>
      </w:r>
      <w:r w:rsidRPr="0094096E">
        <w:rPr>
          <w:u w:val="single"/>
        </w:rPr>
        <w:t>that might impact the Earth</w:t>
      </w:r>
      <w:r w:rsidRPr="0094096E">
        <w:rPr>
          <w:sz w:val="14"/>
        </w:rPr>
        <w:t xml:space="preserve"> is detected. The orbit calculation and announcement of newly discovered Near-Earth Asteroids (NEOs) is a critically important job, ensuring that we won’t suffer the same fate as the dinosaurs.</w:t>
      </w:r>
    </w:p>
    <w:p w14:paraId="4CF7BF1A" w14:textId="77777777" w:rsidR="005B7396" w:rsidRPr="0094096E" w:rsidRDefault="005B7396" w:rsidP="005B7396">
      <w:pPr>
        <w:rPr>
          <w:sz w:val="14"/>
        </w:rPr>
      </w:pPr>
      <w:r w:rsidRPr="0094096E">
        <w:rPr>
          <w:sz w:val="14"/>
        </w:rPr>
        <w:t>Benefits Beyond the Balance Sheet</w:t>
      </w:r>
    </w:p>
    <w:p w14:paraId="576B37CA" w14:textId="77777777" w:rsidR="005B7396" w:rsidRPr="0094096E" w:rsidRDefault="005B7396" w:rsidP="005B7396">
      <w:pPr>
        <w:rPr>
          <w:sz w:val="14"/>
        </w:rPr>
      </w:pPr>
      <w:r w:rsidRPr="0094096E">
        <w:rPr>
          <w:sz w:val="14"/>
        </w:rPr>
        <w:t>Astronomy has a unique ability to unite humans. Simply by asking big questions about the Universe and our place in it, we see ourselves as we are: together, voyaging through a singular moment in time on one very special but relatively minuscule planet among the vastness of space.</w:t>
      </w:r>
    </w:p>
    <w:p w14:paraId="47481713" w14:textId="77777777" w:rsidR="005B7396" w:rsidRPr="0094096E" w:rsidRDefault="005B7396" w:rsidP="005B7396">
      <w:pPr>
        <w:rPr>
          <w:sz w:val="14"/>
        </w:rPr>
      </w:pPr>
      <w:r w:rsidRPr="0094096E">
        <w:rPr>
          <w:sz w:val="14"/>
        </w:rPr>
        <w:t>The sense of wonder inspired by humanity’s quest for knowledge of our Universe has its own important applications. In education, we see the teaching of astronomy at the primary or secondary level leading students to pursue careers in STEM (science, technology, engineering, and math). In international relations, we see astronomy as a scientific field that transcends borders and promotes collaboration between global teams in unified pursuit of knowledge. In our culture, we see the impact of keystone scientific discoveries creating a more informed and scientifically literate society.</w:t>
      </w:r>
    </w:p>
    <w:p w14:paraId="33AA13D0" w14:textId="77777777" w:rsidR="005B7396" w:rsidRDefault="005B7396" w:rsidP="005B7396">
      <w:pPr>
        <w:rPr>
          <w:sz w:val="14"/>
        </w:rPr>
      </w:pPr>
      <w:r w:rsidRPr="0094096E">
        <w:rPr>
          <w:sz w:val="14"/>
        </w:rPr>
        <w:t>And let’s not forget that astronomy offers us a glimpse into our shared future. Will our species be able to spread across the cosmos, to colonize other planets, and to preserve our heritage and legacy through the ages? If so, it will only be through the study of astronomy.</w:t>
      </w:r>
    </w:p>
    <w:p w14:paraId="1EC6D939" w14:textId="77777777" w:rsidR="005B7396" w:rsidRDefault="005B7396" w:rsidP="005B7396"/>
    <w:p w14:paraId="4D881E32" w14:textId="77777777" w:rsidR="005B7396" w:rsidRPr="004B3D48" w:rsidRDefault="005B7396" w:rsidP="005B7396">
      <w:pPr>
        <w:pStyle w:val="Heading4"/>
      </w:pPr>
      <w:r>
        <w:t xml:space="preserve">Satellites are an </w:t>
      </w:r>
      <w:r w:rsidRPr="00966BE3">
        <w:rPr>
          <w:u w:val="single"/>
        </w:rPr>
        <w:t>impact multiplier</w:t>
      </w:r>
      <w:r>
        <w:t xml:space="preserve"> – specifically solves the </w:t>
      </w:r>
      <w:r w:rsidRPr="00966BE3">
        <w:rPr>
          <w:u w:val="single"/>
        </w:rPr>
        <w:t>grid</w:t>
      </w:r>
      <w:r>
        <w:t>.</w:t>
      </w:r>
    </w:p>
    <w:p w14:paraId="79FB50BB" w14:textId="77777777" w:rsidR="005B7396" w:rsidRPr="004B3D48" w:rsidRDefault="005B7396" w:rsidP="005B7396">
      <w:r w:rsidRPr="004B3D48">
        <w:rPr>
          <w:rStyle w:val="Style13ptBold"/>
        </w:rPr>
        <w:t xml:space="preserve">Pellegrino &amp; </w:t>
      </w:r>
      <w:proofErr w:type="spellStart"/>
      <w:r w:rsidRPr="004B3D48">
        <w:rPr>
          <w:rStyle w:val="Style13ptBold"/>
        </w:rPr>
        <w:t>Stang</w:t>
      </w:r>
      <w:proofErr w:type="spellEnd"/>
      <w:r w:rsidRPr="004B3D48">
        <w:rPr>
          <w:rStyle w:val="Style13ptBold"/>
        </w:rPr>
        <w:t xml:space="preserve"> 16</w:t>
      </w:r>
      <w:r>
        <w:t>.</w:t>
      </w:r>
      <w:r w:rsidRPr="004B3D48">
        <w:t xml:space="preserve"> Massimo Pellegrino, Master’s Degree in Space Studies from ISU, with Gerald </w:t>
      </w:r>
      <w:proofErr w:type="spellStart"/>
      <w:r w:rsidRPr="004B3D48">
        <w:t>Stang</w:t>
      </w:r>
      <w:proofErr w:type="spellEnd"/>
      <w:r w:rsidRPr="004B3D48">
        <w:t xml:space="preserve">,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3955B8">
        <w:rPr>
          <w:i/>
        </w:rPr>
        <w:t>EU Institute for Security Studies</w:t>
      </w:r>
      <w:r w:rsidRPr="004B3D48">
        <w:t xml:space="preserve">, published July 2016, </w:t>
      </w:r>
      <w:hyperlink r:id="rId17" w:history="1">
        <w:r w:rsidRPr="004B3D48">
          <w:rPr>
            <w:rStyle w:val="Hyperlink"/>
          </w:rPr>
          <w:t>https://www.iss.europa.eu/content/space-security-europe</w:t>
        </w:r>
      </w:hyperlink>
      <w:r w:rsidRPr="004B3D48">
        <w:t>, accessed 7-10-2019) bm</w:t>
      </w:r>
    </w:p>
    <w:p w14:paraId="39551DB4" w14:textId="77777777" w:rsidR="005B7396" w:rsidRPr="00283EEC" w:rsidRDefault="005B7396" w:rsidP="005B7396">
      <w:pPr>
        <w:rPr>
          <w:rStyle w:val="StyleUnderline"/>
        </w:rPr>
      </w:pPr>
      <w:r w:rsidRPr="00283EEC">
        <w:rPr>
          <w:rStyle w:val="StyleUnderline"/>
        </w:rPr>
        <w:t xml:space="preserve">Modern </w:t>
      </w:r>
      <w:r w:rsidRPr="00B844AE">
        <w:rPr>
          <w:rStyle w:val="StyleUnderline"/>
          <w:highlight w:val="green"/>
        </w:rPr>
        <w:t xml:space="preserve">societies are </w:t>
      </w:r>
      <w:r w:rsidRPr="00283EEC">
        <w:rPr>
          <w:rStyle w:val="Emphasis"/>
        </w:rPr>
        <w:t xml:space="preserve">highly </w:t>
      </w:r>
      <w:r w:rsidRPr="00B844AE">
        <w:rPr>
          <w:rStyle w:val="Emphasis"/>
          <w:highlight w:val="green"/>
        </w:rPr>
        <w:t>dependent</w:t>
      </w:r>
      <w:r w:rsidRPr="00B844AE">
        <w:rPr>
          <w:rStyle w:val="StyleUnderline"/>
          <w:highlight w:val="green"/>
        </w:rPr>
        <w:t xml:space="preserve"> on</w:t>
      </w:r>
      <w:r w:rsidRPr="00283EEC">
        <w:rPr>
          <w:rStyle w:val="StyleUnderline"/>
        </w:rPr>
        <w:t xml:space="preserve"> the </w:t>
      </w:r>
      <w:r w:rsidRPr="00283EEC">
        <w:rPr>
          <w:rStyle w:val="Emphasis"/>
        </w:rPr>
        <w:t xml:space="preserve">continuous operation of critical </w:t>
      </w:r>
      <w:r w:rsidRPr="00B844AE">
        <w:rPr>
          <w:rStyle w:val="Emphasis"/>
          <w:highlight w:val="green"/>
        </w:rPr>
        <w:t>infrastructure</w:t>
      </w:r>
      <w:r w:rsidRPr="00283EEC">
        <w:rPr>
          <w:rStyle w:val="StyleUnderline"/>
        </w:rPr>
        <w:t xml:space="preserve"> to</w:t>
      </w:r>
      <w:r w:rsidRPr="00966BE3">
        <w:rPr>
          <w:sz w:val="14"/>
        </w:rPr>
        <w:t xml:space="preserve"> </w:t>
      </w:r>
      <w:r w:rsidRPr="00283EEC">
        <w:rPr>
          <w:rStyle w:val="StyleUnderline"/>
        </w:rPr>
        <w:t>ensure the provision of basic goods and services</w:t>
      </w:r>
      <w:r w:rsidRPr="00966BE3">
        <w:rPr>
          <w:sz w:val="14"/>
        </w:rPr>
        <w:t xml:space="preserve">. </w:t>
      </w:r>
      <w:r w:rsidRPr="00283EEC">
        <w:rPr>
          <w:rStyle w:val="StyleUnderline"/>
        </w:rPr>
        <w:t>They consist of</w:t>
      </w:r>
      <w:r w:rsidRPr="00966BE3">
        <w:rPr>
          <w:sz w:val="14"/>
        </w:rPr>
        <w:t xml:space="preserve"> assets, </w:t>
      </w:r>
      <w:r w:rsidRPr="00283EEC">
        <w:rPr>
          <w:rStyle w:val="StyleUnderline"/>
        </w:rPr>
        <w:t>systems</w:t>
      </w:r>
      <w:r w:rsidRPr="00966BE3">
        <w:rPr>
          <w:sz w:val="14"/>
        </w:rPr>
        <w:t xml:space="preserve"> or parts thereof which are </w:t>
      </w:r>
      <w:r w:rsidRPr="00283EEC">
        <w:rPr>
          <w:rStyle w:val="StyleUnderline"/>
        </w:rPr>
        <w:t xml:space="preserve">so vital, that their disruption would significantly impact the economy, national security, public health, safety, or social well-being. Examples of critical infrastructure include </w:t>
      </w:r>
      <w:r w:rsidRPr="00283EEC">
        <w:rPr>
          <w:rStyle w:val="Emphasis"/>
        </w:rPr>
        <w:t>energy</w:t>
      </w:r>
      <w:r w:rsidRPr="00283EEC">
        <w:rPr>
          <w:rStyle w:val="StyleUnderline"/>
        </w:rPr>
        <w:t xml:space="preserve">, </w:t>
      </w:r>
      <w:r w:rsidRPr="00283EEC">
        <w:rPr>
          <w:rStyle w:val="Emphasis"/>
        </w:rPr>
        <w:t>water</w:t>
      </w:r>
      <w:r w:rsidRPr="00283EEC">
        <w:rPr>
          <w:rStyle w:val="StyleUnderline"/>
        </w:rPr>
        <w:t xml:space="preserve">, </w:t>
      </w:r>
      <w:r w:rsidRPr="00283EEC">
        <w:rPr>
          <w:rStyle w:val="Emphasis"/>
        </w:rPr>
        <w:t>food supply</w:t>
      </w:r>
      <w:r w:rsidRPr="00283EEC">
        <w:rPr>
          <w:rStyle w:val="StyleUnderline"/>
        </w:rPr>
        <w:t>, communication, transportation, and waste processing systems.</w:t>
      </w:r>
      <w:r w:rsidRPr="00966BE3">
        <w:rPr>
          <w:sz w:val="14"/>
        </w:rPr>
        <w:t xml:space="preserve"> </w:t>
      </w:r>
      <w:r w:rsidRPr="00283EEC">
        <w:rPr>
          <w:rStyle w:val="StyleUnderline"/>
        </w:rPr>
        <w:t xml:space="preserve">Space assets are so deeply embedded in developed economies that </w:t>
      </w:r>
      <w:r w:rsidRPr="00B844AE">
        <w:rPr>
          <w:rStyle w:val="Emphasis"/>
          <w:highlight w:val="green"/>
        </w:rPr>
        <w:t xml:space="preserve">a day without </w:t>
      </w:r>
      <w:r w:rsidRPr="00283EEC">
        <w:rPr>
          <w:rStyle w:val="Emphasis"/>
        </w:rPr>
        <w:t xml:space="preserve">fully functioning </w:t>
      </w:r>
      <w:r w:rsidRPr="00B844AE">
        <w:rPr>
          <w:rStyle w:val="Emphasis"/>
          <w:highlight w:val="green"/>
        </w:rPr>
        <w:t xml:space="preserve">space </w:t>
      </w:r>
      <w:r w:rsidRPr="00283EEC">
        <w:rPr>
          <w:rStyle w:val="Emphasis"/>
        </w:rPr>
        <w:t>capabilities</w:t>
      </w:r>
      <w:r w:rsidRPr="00283EEC">
        <w:rPr>
          <w:rStyle w:val="StyleUnderline"/>
        </w:rPr>
        <w:t xml:space="preserve"> </w:t>
      </w:r>
      <w:r w:rsidRPr="00B844AE">
        <w:rPr>
          <w:rStyle w:val="StyleUnderline"/>
          <w:highlight w:val="green"/>
        </w:rPr>
        <w:t xml:space="preserve">would </w:t>
      </w:r>
      <w:r w:rsidRPr="00283EEC">
        <w:rPr>
          <w:rStyle w:val="Emphasis"/>
        </w:rPr>
        <w:t>severely</w:t>
      </w:r>
      <w:r w:rsidRPr="00966BE3">
        <w:rPr>
          <w:sz w:val="14"/>
        </w:rPr>
        <w:t xml:space="preserve"> restrict or even</w:t>
      </w:r>
      <w:r w:rsidRPr="00283EEC">
        <w:rPr>
          <w:rStyle w:val="StyleUnderline"/>
        </w:rPr>
        <w:t xml:space="preserve"> </w:t>
      </w:r>
      <w:r w:rsidRPr="00B844AE">
        <w:rPr>
          <w:rStyle w:val="Emphasis"/>
          <w:highlight w:val="green"/>
        </w:rPr>
        <w:t xml:space="preserve">endanger </w:t>
      </w:r>
      <w:r w:rsidRPr="00283EEC">
        <w:rPr>
          <w:rStyle w:val="Emphasis"/>
        </w:rPr>
        <w:t xml:space="preserve">our </w:t>
      </w:r>
      <w:r w:rsidRPr="00B844AE">
        <w:rPr>
          <w:rStyle w:val="Emphasis"/>
          <w:highlight w:val="green"/>
        </w:rPr>
        <w:t>lives.</w:t>
      </w:r>
      <w:r w:rsidRPr="00283EEC">
        <w:rPr>
          <w:rStyle w:val="StyleUnderline"/>
        </w:rPr>
        <w:t xml:space="preserve"> </w:t>
      </w:r>
    </w:p>
    <w:p w14:paraId="11616154" w14:textId="77777777" w:rsidR="005B7396" w:rsidRPr="00966BE3" w:rsidRDefault="005B7396" w:rsidP="005B7396">
      <w:pPr>
        <w:rPr>
          <w:sz w:val="14"/>
        </w:rPr>
      </w:pPr>
      <w:r w:rsidRPr="00283EEC">
        <w:rPr>
          <w:rStyle w:val="StyleUnderline"/>
        </w:rPr>
        <w:t xml:space="preserve">Space systems are </w:t>
      </w:r>
      <w:r w:rsidRPr="00B844AE">
        <w:rPr>
          <w:rStyle w:val="StyleUnderline"/>
          <w:highlight w:val="green"/>
        </w:rPr>
        <w:t>critical for</w:t>
      </w:r>
      <w:r w:rsidRPr="00283EEC">
        <w:rPr>
          <w:rStyle w:val="StyleUnderline"/>
        </w:rPr>
        <w:t xml:space="preserve"> running </w:t>
      </w:r>
      <w:r w:rsidRPr="00283EEC">
        <w:rPr>
          <w:rStyle w:val="Emphasis"/>
        </w:rPr>
        <w:t xml:space="preserve">energy </w:t>
      </w:r>
      <w:r w:rsidRPr="00B844AE">
        <w:rPr>
          <w:rStyle w:val="Emphasis"/>
          <w:highlight w:val="green"/>
        </w:rPr>
        <w:t>grids</w:t>
      </w:r>
      <w:r w:rsidRPr="00283EEC">
        <w:rPr>
          <w:rStyle w:val="StyleUnderline"/>
        </w:rPr>
        <w:t xml:space="preserve"> and telecommunication networks, </w:t>
      </w:r>
      <w:r w:rsidRPr="00283EEC">
        <w:rPr>
          <w:rStyle w:val="Emphasis"/>
        </w:rPr>
        <w:t>border</w:t>
      </w:r>
      <w:r w:rsidRPr="00283EEC">
        <w:rPr>
          <w:rStyle w:val="StyleUnderline"/>
        </w:rPr>
        <w:t xml:space="preserve"> and </w:t>
      </w:r>
      <w:r w:rsidRPr="00283EEC">
        <w:rPr>
          <w:rStyle w:val="Emphasis"/>
        </w:rPr>
        <w:t xml:space="preserve">maritime </w:t>
      </w:r>
      <w:r w:rsidRPr="00B844AE">
        <w:rPr>
          <w:rStyle w:val="Emphasis"/>
          <w:highlight w:val="green"/>
        </w:rPr>
        <w:t>surveillance</w:t>
      </w:r>
      <w:r w:rsidRPr="00283EEC">
        <w:rPr>
          <w:rStyle w:val="StyleUnderline"/>
        </w:rPr>
        <w:t xml:space="preserve">, </w:t>
      </w:r>
      <w:r w:rsidRPr="00283EEC">
        <w:rPr>
          <w:rStyle w:val="Emphasis"/>
        </w:rPr>
        <w:t xml:space="preserve">crisis </w:t>
      </w:r>
      <w:r w:rsidRPr="00B844AE">
        <w:rPr>
          <w:rStyle w:val="Emphasis"/>
          <w:highlight w:val="green"/>
        </w:rPr>
        <w:t>management</w:t>
      </w:r>
      <w:r w:rsidRPr="00283EEC">
        <w:rPr>
          <w:rStyle w:val="StyleUnderline"/>
        </w:rPr>
        <w:t xml:space="preserve"> and </w:t>
      </w:r>
      <w:r w:rsidRPr="00283EEC">
        <w:rPr>
          <w:rStyle w:val="Emphasis"/>
        </w:rPr>
        <w:t xml:space="preserve">humanitarian </w:t>
      </w:r>
      <w:r w:rsidRPr="00B844AE">
        <w:rPr>
          <w:rStyle w:val="Emphasis"/>
          <w:highlight w:val="green"/>
        </w:rPr>
        <w:t>operations</w:t>
      </w:r>
      <w:r w:rsidRPr="00283EEC">
        <w:rPr>
          <w:rStyle w:val="StyleUnderline"/>
        </w:rPr>
        <w:t xml:space="preserve">, environmental and </w:t>
      </w:r>
      <w:r w:rsidRPr="00B844AE">
        <w:rPr>
          <w:rStyle w:val="Emphasis"/>
          <w:highlight w:val="green"/>
        </w:rPr>
        <w:t>climate monitoring</w:t>
      </w:r>
      <w:r w:rsidRPr="00B844AE">
        <w:rPr>
          <w:rStyle w:val="StyleUnderline"/>
          <w:highlight w:val="green"/>
        </w:rPr>
        <w:t xml:space="preserve">, </w:t>
      </w:r>
      <w:r w:rsidRPr="00B844AE">
        <w:rPr>
          <w:rStyle w:val="Emphasis"/>
          <w:highlight w:val="green"/>
        </w:rPr>
        <w:t>verification</w:t>
      </w:r>
      <w:r w:rsidRPr="00B844AE">
        <w:rPr>
          <w:rStyle w:val="StyleUnderline"/>
          <w:highlight w:val="green"/>
        </w:rPr>
        <w:t xml:space="preserve"> of </w:t>
      </w:r>
      <w:r w:rsidRPr="00283EEC">
        <w:rPr>
          <w:rStyle w:val="Emphasis"/>
        </w:rPr>
        <w:t xml:space="preserve">international </w:t>
      </w:r>
      <w:r w:rsidRPr="00B844AE">
        <w:rPr>
          <w:rStyle w:val="Emphasis"/>
          <w:highlight w:val="green"/>
        </w:rPr>
        <w:t>treaties</w:t>
      </w:r>
      <w:r w:rsidRPr="00B844AE">
        <w:rPr>
          <w:rStyle w:val="StyleUnderline"/>
          <w:highlight w:val="green"/>
        </w:rPr>
        <w:t xml:space="preserve"> and </w:t>
      </w:r>
      <w:r w:rsidRPr="00B844AE">
        <w:rPr>
          <w:rStyle w:val="Emphasis"/>
          <w:highlight w:val="green"/>
        </w:rPr>
        <w:t xml:space="preserve">arms control </w:t>
      </w:r>
      <w:r w:rsidRPr="00283EEC">
        <w:rPr>
          <w:rStyle w:val="Emphasis"/>
        </w:rPr>
        <w:t>agreements</w:t>
      </w:r>
      <w:r w:rsidRPr="00283EEC">
        <w:rPr>
          <w:rStyle w:val="StyleUnderline"/>
        </w:rPr>
        <w:t xml:space="preserve">, </w:t>
      </w:r>
      <w:r w:rsidRPr="00966BE3">
        <w:rPr>
          <w:sz w:val="14"/>
        </w:rPr>
        <w:t>and the fight against organised crime and terrorism</w:t>
      </w:r>
      <w:r w:rsidRPr="00283EEC">
        <w:rPr>
          <w:rStyle w:val="StyleUnderline"/>
        </w:rPr>
        <w:t>.</w:t>
      </w:r>
      <w:r w:rsidRPr="00966BE3">
        <w:rPr>
          <w:sz w:val="14"/>
        </w:rPr>
        <w:t xml:space="preserve"> </w:t>
      </w:r>
      <w:r w:rsidRPr="00283EEC">
        <w:rPr>
          <w:rStyle w:val="StyleUnderline"/>
        </w:rPr>
        <w:t xml:space="preserve">Space assets also provide </w:t>
      </w:r>
      <w:r w:rsidRPr="00B844AE">
        <w:rPr>
          <w:rStyle w:val="StyleUnderline"/>
          <w:highlight w:val="green"/>
        </w:rPr>
        <w:t xml:space="preserve">the </w:t>
      </w:r>
      <w:r w:rsidRPr="00283EEC">
        <w:rPr>
          <w:rStyle w:val="Emphasis"/>
        </w:rPr>
        <w:t xml:space="preserve">technological </w:t>
      </w:r>
      <w:r w:rsidRPr="00B844AE">
        <w:rPr>
          <w:rStyle w:val="Emphasis"/>
          <w:highlight w:val="green"/>
        </w:rPr>
        <w:t>backbone</w:t>
      </w:r>
      <w:r w:rsidRPr="00B844AE">
        <w:rPr>
          <w:rStyle w:val="StyleUnderline"/>
          <w:highlight w:val="green"/>
        </w:rPr>
        <w:t xml:space="preserve"> for </w:t>
      </w:r>
      <w:r w:rsidRPr="00B844AE">
        <w:rPr>
          <w:rStyle w:val="Emphasis"/>
          <w:highlight w:val="green"/>
        </w:rPr>
        <w:t xml:space="preserve">other </w:t>
      </w:r>
      <w:r w:rsidRPr="00283EEC">
        <w:rPr>
          <w:rStyle w:val="Emphasis"/>
        </w:rPr>
        <w:t xml:space="preserve">critical </w:t>
      </w:r>
      <w:r w:rsidRPr="00B844AE">
        <w:rPr>
          <w:rStyle w:val="Emphasis"/>
          <w:highlight w:val="green"/>
        </w:rPr>
        <w:t>infrastructures</w:t>
      </w:r>
      <w:r w:rsidRPr="00966BE3">
        <w:rPr>
          <w:sz w:val="14"/>
        </w:rPr>
        <w:t xml:space="preserve">. </w:t>
      </w:r>
      <w:r w:rsidRPr="00B844AE">
        <w:rPr>
          <w:rStyle w:val="StyleUnderline"/>
          <w:highlight w:val="green"/>
        </w:rPr>
        <w:t xml:space="preserve">The </w:t>
      </w:r>
      <w:proofErr w:type="spellStart"/>
      <w:r w:rsidRPr="00B844AE">
        <w:rPr>
          <w:rStyle w:val="StyleUnderline"/>
          <w:highlight w:val="green"/>
        </w:rPr>
        <w:t>synchronisation</w:t>
      </w:r>
      <w:proofErr w:type="spellEnd"/>
      <w:r w:rsidRPr="00B844AE">
        <w:rPr>
          <w:rStyle w:val="StyleUnderline"/>
          <w:highlight w:val="green"/>
        </w:rPr>
        <w:t xml:space="preserve"> of </w:t>
      </w:r>
      <w:r w:rsidRPr="00283EEC">
        <w:rPr>
          <w:rStyle w:val="Emphasis"/>
        </w:rPr>
        <w:t xml:space="preserve">power </w:t>
      </w:r>
      <w:r w:rsidRPr="00B844AE">
        <w:rPr>
          <w:rStyle w:val="Emphasis"/>
          <w:highlight w:val="green"/>
        </w:rPr>
        <w:t>grids</w:t>
      </w:r>
      <w:r w:rsidRPr="00283EEC">
        <w:rPr>
          <w:rStyle w:val="StyleUnderline"/>
        </w:rPr>
        <w:t xml:space="preserve"> and telecommunication networks, for example, </w:t>
      </w:r>
      <w:r w:rsidRPr="00B844AE">
        <w:rPr>
          <w:rStyle w:val="StyleUnderline"/>
          <w:highlight w:val="green"/>
        </w:rPr>
        <w:t xml:space="preserve">is </w:t>
      </w:r>
      <w:r w:rsidRPr="00283EEC">
        <w:rPr>
          <w:rStyle w:val="StyleUnderline"/>
        </w:rPr>
        <w:t xml:space="preserve">heavily </w:t>
      </w:r>
      <w:r w:rsidRPr="00B844AE">
        <w:rPr>
          <w:rStyle w:val="StyleUnderline"/>
          <w:highlight w:val="green"/>
        </w:rPr>
        <w:t xml:space="preserve">dependent on GNSS </w:t>
      </w:r>
      <w:r w:rsidRPr="00283EEC">
        <w:rPr>
          <w:rStyle w:val="StyleUnderline"/>
        </w:rPr>
        <w:t xml:space="preserve">timing </w:t>
      </w:r>
      <w:r w:rsidRPr="00B844AE">
        <w:rPr>
          <w:rStyle w:val="StyleUnderline"/>
          <w:highlight w:val="green"/>
        </w:rPr>
        <w:t xml:space="preserve">signals and </w:t>
      </w:r>
      <w:r w:rsidRPr="00283EEC">
        <w:rPr>
          <w:rStyle w:val="Emphasis"/>
        </w:rPr>
        <w:t xml:space="preserve">any </w:t>
      </w:r>
      <w:r w:rsidRPr="00B844AE">
        <w:rPr>
          <w:rStyle w:val="Emphasis"/>
          <w:highlight w:val="green"/>
        </w:rPr>
        <w:t xml:space="preserve">disruption </w:t>
      </w:r>
      <w:r w:rsidRPr="00283EEC">
        <w:rPr>
          <w:rStyle w:val="Emphasis"/>
        </w:rPr>
        <w:t xml:space="preserve">would </w:t>
      </w:r>
      <w:r w:rsidRPr="00B844AE">
        <w:rPr>
          <w:rStyle w:val="Emphasis"/>
          <w:highlight w:val="green"/>
        </w:rPr>
        <w:t xml:space="preserve">create a domino effect </w:t>
      </w:r>
      <w:r w:rsidRPr="00283EEC">
        <w:rPr>
          <w:rStyle w:val="Emphasis"/>
        </w:rPr>
        <w:t>on other critical infrastructures</w:t>
      </w:r>
      <w:r w:rsidRPr="00966BE3">
        <w:rPr>
          <w:sz w:val="14"/>
        </w:rPr>
        <w:t xml:space="preserve"> (see Figure 5). </w:t>
      </w:r>
    </w:p>
    <w:p w14:paraId="5FDF8C4F" w14:textId="77777777" w:rsidR="005B7396" w:rsidRPr="00283EEC" w:rsidRDefault="005B7396" w:rsidP="005B7396">
      <w:pPr>
        <w:rPr>
          <w:sz w:val="8"/>
          <w:szCs w:val="8"/>
        </w:rPr>
      </w:pPr>
      <w:r w:rsidRPr="00283EEC">
        <w:rPr>
          <w:sz w:val="8"/>
          <w:szCs w:val="8"/>
        </w:rPr>
        <w:t xml:space="preserve">Satellites also play a central role in supporting defence systems and military operations. They are force multipliers that provide intelligence, surveillance, and reconnaissance (ISR) capabilities, as well as communication, navigation, positioning and timing signals. Armed forces do not only use their own space systems, but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in the area of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p>
    <w:p w14:paraId="1E16A6C4" w14:textId="77777777" w:rsidR="005B7396" w:rsidRDefault="005B7396" w:rsidP="005B7396">
      <w:pPr>
        <w:rPr>
          <w:rStyle w:val="StyleUnderline"/>
        </w:rPr>
      </w:pPr>
      <w:r w:rsidRPr="00B844AE">
        <w:rPr>
          <w:rStyle w:val="StyleUnderline"/>
          <w:highlight w:val="green"/>
        </w:rPr>
        <w:t xml:space="preserve">These </w:t>
      </w:r>
      <w:r w:rsidRPr="00831EB4">
        <w:rPr>
          <w:rStyle w:val="Emphasis"/>
        </w:rPr>
        <w:t>dependences</w:t>
      </w:r>
      <w:r w:rsidRPr="00831EB4">
        <w:rPr>
          <w:rStyle w:val="StyleUnderline"/>
        </w:rPr>
        <w:t xml:space="preserve"> </w:t>
      </w:r>
      <w:r w:rsidRPr="00B844AE">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B844AE">
        <w:rPr>
          <w:rStyle w:val="Emphasis"/>
          <w:highlight w:val="green"/>
        </w:rPr>
        <w:t>vulnerabilities</w:t>
      </w:r>
      <w:r w:rsidRPr="00966BE3">
        <w:rPr>
          <w:sz w:val="14"/>
        </w:rPr>
        <w:t xml:space="preserve">. </w:t>
      </w:r>
      <w:r w:rsidRPr="004B3D48">
        <w:rPr>
          <w:rStyle w:val="StyleUnderline"/>
        </w:rPr>
        <w:t>Reliance on space is likely to increase further as space capabilities and services improve in diversity, quality and affordability.</w:t>
      </w:r>
      <w:r w:rsidRPr="00966BE3">
        <w:rPr>
          <w:sz w:val="14"/>
        </w:rPr>
        <w:t xml:space="preserve"> Close to </w:t>
      </w:r>
      <w:r w:rsidRPr="004B3D48">
        <w:rPr>
          <w:rStyle w:val="StyleUnderline"/>
        </w:rPr>
        <w:t>1,500 satellites with a launch mass of over 50 kg are expected to be launched over the next decade;</w:t>
      </w:r>
      <w:r w:rsidRPr="00966BE3">
        <w:rPr>
          <w:sz w:val="14"/>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966BE3">
        <w:rPr>
          <w:sz w:val="14"/>
        </w:rPr>
        <w:t xml:space="preserve"> (such as CubeSats), but also the planned </w:t>
      </w:r>
      <w:proofErr w:type="spellStart"/>
      <w:r w:rsidRPr="00966BE3">
        <w:rPr>
          <w:sz w:val="14"/>
        </w:rPr>
        <w:t>OneWeb</w:t>
      </w:r>
      <w:proofErr w:type="spellEnd"/>
      <w:r w:rsidRPr="00966BE3">
        <w:rPr>
          <w:sz w:val="14"/>
        </w:rPr>
        <w:t xml:space="preserve"> and Steam mega-constellations for global internet broadband service. </w:t>
      </w:r>
      <w:r w:rsidRPr="004B3D48">
        <w:rPr>
          <w:rStyle w:val="StyleUnderline"/>
        </w:rPr>
        <w:t>Advances in small satellite capabilities and in launch technology</w:t>
      </w:r>
      <w:r w:rsidRPr="00966BE3">
        <w:rPr>
          <w:sz w:val="14"/>
        </w:rPr>
        <w:t xml:space="preserve"> (e.g. SpaceX’s Falcon rocket family) </w:t>
      </w:r>
      <w:r w:rsidRPr="004B3D48">
        <w:rPr>
          <w:rStyle w:val="StyleUnderline"/>
        </w:rPr>
        <w:t>have already lowered the cost of access to space.</w:t>
      </w:r>
      <w:r w:rsidRPr="00966BE3">
        <w:rPr>
          <w:sz w:val="14"/>
        </w:rPr>
        <w:t xml:space="preserve"> About 45% more CubeSats were launched in 2014 than in 2013 (130 vs. 91), accounting for 63% of all satellites launched3 .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966BE3">
        <w:rPr>
          <w:sz w:val="14"/>
        </w:rPr>
        <w:t xml:space="preserve"> </w:t>
      </w:r>
      <w:r w:rsidRPr="00831EB4">
        <w:rPr>
          <w:rStyle w:val="StyleUnderline"/>
        </w:rPr>
        <w:t xml:space="preserve">Therefore, in order to realise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66086E8A" w14:textId="77777777" w:rsidR="005B7396" w:rsidRDefault="005B7396" w:rsidP="005B7396">
      <w:pPr>
        <w:rPr>
          <w:sz w:val="14"/>
        </w:rPr>
      </w:pPr>
    </w:p>
    <w:p w14:paraId="6C858CF5" w14:textId="77777777" w:rsidR="005B7396" w:rsidRPr="00137DC2" w:rsidRDefault="005B7396" w:rsidP="005B7396">
      <w:pPr>
        <w:pStyle w:val="Heading4"/>
      </w:pPr>
      <w:r>
        <w:t xml:space="preserve">Grid security is an </w:t>
      </w:r>
      <w:r>
        <w:rPr>
          <w:u w:val="single"/>
        </w:rPr>
        <w:t>impact filter</w:t>
      </w:r>
      <w:r>
        <w:t>.</w:t>
      </w:r>
    </w:p>
    <w:p w14:paraId="5A7D7143" w14:textId="77777777" w:rsidR="005B7396" w:rsidRPr="0041280F" w:rsidRDefault="005B7396" w:rsidP="005B7396">
      <w:proofErr w:type="spellStart"/>
      <w:r w:rsidRPr="0041280F">
        <w:rPr>
          <w:rStyle w:val="Style13ptBold"/>
        </w:rPr>
        <w:t>Denkenberger</w:t>
      </w:r>
      <w:proofErr w:type="spellEnd"/>
      <w:r w:rsidRPr="0041280F">
        <w:rPr>
          <w:rStyle w:val="Style13ptBold"/>
        </w:rPr>
        <w:t xml:space="preserve"> 21</w:t>
      </w:r>
      <w:r>
        <w:t xml:space="preserve"> [</w:t>
      </w:r>
      <w:r w:rsidRPr="0041280F">
        <w:t xml:space="preserve">David </w:t>
      </w:r>
      <w:proofErr w:type="spellStart"/>
      <w:r w:rsidRPr="0041280F">
        <w:t>Denkenberger</w:t>
      </w:r>
      <w:proofErr w:type="spellEnd"/>
      <w:r w:rsidRPr="0041280F">
        <w:t>, Anders Sandberg, Ross John Tieman</w:t>
      </w:r>
      <w:r>
        <w:t>, and</w:t>
      </w:r>
      <w:r w:rsidRPr="0041280F">
        <w:t xml:space="preserve"> Joshua M. Pearce</w:t>
      </w:r>
      <w:r>
        <w:t xml:space="preserve">, * </w:t>
      </w:r>
      <w:r w:rsidRPr="0041280F">
        <w:t>assistant professor of mechanical engineering at University of Alaska Fairbanks</w:t>
      </w:r>
      <w:r>
        <w:t>,</w:t>
      </w:r>
      <w:r w:rsidRPr="0041280F">
        <w:t xml:space="preserve"> </w:t>
      </w:r>
      <w:r>
        <w:t>“</w:t>
      </w:r>
      <w:r w:rsidRPr="0041280F">
        <w:t>Long-term cost-effectiveness of interventions for loss of electricity/industry compared to artificial general intelligence safety</w:t>
      </w:r>
      <w:r>
        <w:t xml:space="preserve">,” </w:t>
      </w:r>
      <w:r w:rsidRPr="0041280F">
        <w:t>2021</w:t>
      </w:r>
      <w:r>
        <w:t xml:space="preserve">, </w:t>
      </w:r>
      <w:r w:rsidRPr="0041280F">
        <w:rPr>
          <w:i/>
          <w:iCs/>
        </w:rPr>
        <w:t>European Journal of Futures Research</w:t>
      </w:r>
      <w:r>
        <w:t>, Vol.</w:t>
      </w:r>
      <w:r w:rsidRPr="0041280F">
        <w:t xml:space="preserve"> 9</w:t>
      </w:r>
      <w:r>
        <w:t xml:space="preserve">, Issue </w:t>
      </w:r>
      <w:r w:rsidRPr="0041280F">
        <w:t>1</w:t>
      </w:r>
      <w:r>
        <w:t xml:space="preserve">, </w:t>
      </w:r>
      <w:r w:rsidRPr="0041280F">
        <w:t>https://doi.org/10.1186/s40309-021-00178-z</w:t>
      </w:r>
      <w:r>
        <w:t>, EA]</w:t>
      </w:r>
    </w:p>
    <w:p w14:paraId="196F04AA" w14:textId="77777777" w:rsidR="005B7396" w:rsidRPr="00137DC2" w:rsidRDefault="005B7396" w:rsidP="005B7396">
      <w:pPr>
        <w:rPr>
          <w:rStyle w:val="StyleUnderline"/>
        </w:rPr>
      </w:pPr>
      <w:r w:rsidRPr="00003851">
        <w:rPr>
          <w:rStyle w:val="StyleUnderline"/>
          <w:highlight w:val="green"/>
        </w:rPr>
        <w:t xml:space="preserve">Civilization </w:t>
      </w:r>
      <w:r w:rsidRPr="00003851">
        <w:rPr>
          <w:rStyle w:val="Emphasis"/>
          <w:highlight w:val="green"/>
        </w:rPr>
        <w:t>relies</w:t>
      </w:r>
      <w:r w:rsidRPr="00003851">
        <w:rPr>
          <w:rStyle w:val="StyleUnderline"/>
          <w:highlight w:val="green"/>
        </w:rPr>
        <w:t xml:space="preserve"> </w:t>
      </w:r>
      <w:r w:rsidRPr="00003851">
        <w:rPr>
          <w:rStyle w:val="Emphasis"/>
          <w:highlight w:val="green"/>
        </w:rPr>
        <w:t>on</w:t>
      </w:r>
      <w:r w:rsidRPr="0094096E">
        <w:rPr>
          <w:sz w:val="14"/>
        </w:rPr>
        <w:t xml:space="preserve"> a network of </w:t>
      </w:r>
      <w:r w:rsidRPr="00137DC2">
        <w:rPr>
          <w:rStyle w:val="StyleUnderline"/>
        </w:rPr>
        <w:t xml:space="preserve">highly interdependent </w:t>
      </w:r>
      <w:r w:rsidRPr="00137DC2">
        <w:rPr>
          <w:rStyle w:val="Emphasis"/>
        </w:rPr>
        <w:t>critical</w:t>
      </w:r>
      <w:r w:rsidRPr="00137DC2">
        <w:rPr>
          <w:rStyle w:val="StyleUnderline"/>
        </w:rPr>
        <w:t xml:space="preserve"> </w:t>
      </w:r>
      <w:r w:rsidRPr="00003851">
        <w:rPr>
          <w:rStyle w:val="Emphasis"/>
          <w:highlight w:val="green"/>
        </w:rPr>
        <w:t>infrastructure</w:t>
      </w:r>
      <w:r w:rsidRPr="0094096E">
        <w:rPr>
          <w:sz w:val="14"/>
        </w:rPr>
        <w:t xml:space="preserve"> (CI) </w:t>
      </w:r>
      <w:r w:rsidRPr="00137DC2">
        <w:rPr>
          <w:rStyle w:val="StyleUnderline"/>
        </w:rPr>
        <w:t>to provide basic necessities</w:t>
      </w:r>
      <w:r w:rsidRPr="0094096E">
        <w:rPr>
          <w:sz w:val="14"/>
        </w:rPr>
        <w:t xml:space="preserve"> (water, food, shelter, basic goods), as well as complex items (computers, cars, space shuttles) and services (the internet, cloud computing, global supply chains), henceforth referred to as industry. </w:t>
      </w:r>
      <w:r w:rsidRPr="00137DC2">
        <w:rPr>
          <w:rStyle w:val="StyleUnderline"/>
        </w:rPr>
        <w:t>Electricity and</w:t>
      </w:r>
      <w:r w:rsidRPr="0094096E">
        <w:rPr>
          <w:sz w:val="14"/>
        </w:rPr>
        <w:t xml:space="preserve"> the electrical </w:t>
      </w:r>
      <w:r w:rsidRPr="00137DC2">
        <w:rPr>
          <w:rStyle w:val="StyleUnderline"/>
        </w:rPr>
        <w:t>infrastructure</w:t>
      </w:r>
      <w:r w:rsidRPr="0094096E">
        <w:rPr>
          <w:sz w:val="14"/>
        </w:rPr>
        <w:t xml:space="preserve"> that distributes it plays an important role within industry, providing a convenient means to distribute energy able to be converted into various forms of useful work. Electricity </w:t>
      </w:r>
      <w:r w:rsidRPr="00137DC2">
        <w:rPr>
          <w:rStyle w:val="StyleUnderline"/>
        </w:rPr>
        <w:t>is one component of industry albeit</w:t>
      </w:r>
      <w:r w:rsidRPr="0094096E">
        <w:rPr>
          <w:sz w:val="14"/>
        </w:rPr>
        <w:t xml:space="preserve"> a </w:t>
      </w:r>
      <w:r w:rsidRPr="00137DC2">
        <w:rPr>
          <w:rStyle w:val="Emphasis"/>
        </w:rPr>
        <w:t>critical</w:t>
      </w:r>
      <w:r w:rsidRPr="0094096E">
        <w:rPr>
          <w:sz w:val="14"/>
        </w:rPr>
        <w:t xml:space="preserve"> one. </w:t>
      </w:r>
      <w:r w:rsidRPr="00003851">
        <w:rPr>
          <w:rStyle w:val="StyleUnderline"/>
        </w:rPr>
        <w:t>Industry</w:t>
      </w:r>
      <w:r w:rsidRPr="00137DC2">
        <w:rPr>
          <w:rStyle w:val="StyleUnderline"/>
        </w:rPr>
        <w:t xml:space="preserve"> provides the means to </w:t>
      </w:r>
      <w:r w:rsidRPr="00003851">
        <w:rPr>
          <w:rStyle w:val="Emphasis"/>
        </w:rPr>
        <w:t>sustain</w:t>
      </w:r>
      <w:r w:rsidRPr="0094096E">
        <w:rPr>
          <w:sz w:val="14"/>
        </w:rPr>
        <w:t xml:space="preserve"> advanced </w:t>
      </w:r>
      <w:r w:rsidRPr="00003851">
        <w:rPr>
          <w:rStyle w:val="Emphasis"/>
        </w:rPr>
        <w:t>civilization</w:t>
      </w:r>
      <w:r w:rsidRPr="00137DC2">
        <w:rPr>
          <w:rStyle w:val="Emphasis"/>
        </w:rPr>
        <w:t xml:space="preserve"> structures</w:t>
      </w:r>
      <w:r w:rsidRPr="0094096E">
        <w:rPr>
          <w:sz w:val="14"/>
        </w:rPr>
        <w:t xml:space="preserve"> and the citizens that inhabit them. </w:t>
      </w:r>
      <w:r w:rsidRPr="00137DC2">
        <w:rPr>
          <w:rStyle w:val="StyleUnderline"/>
        </w:rPr>
        <w:t>These</w:t>
      </w:r>
      <w:r w:rsidRPr="0094096E">
        <w:rPr>
          <w:sz w:val="14"/>
        </w:rPr>
        <w:t xml:space="preserve"> structures </w:t>
      </w:r>
      <w:r w:rsidRPr="00137DC2">
        <w:rPr>
          <w:rStyle w:val="StyleUnderline"/>
        </w:rPr>
        <w:t>play a critical role in realizing</w:t>
      </w:r>
      <w:r w:rsidRPr="0094096E">
        <w:rPr>
          <w:sz w:val="14"/>
        </w:rPr>
        <w:t xml:space="preserve"> various </w:t>
      </w:r>
      <w:r w:rsidRPr="00137DC2">
        <w:rPr>
          <w:rStyle w:val="StyleUnderline"/>
        </w:rPr>
        <w:t>futures by allowing humanity to discover and utilize new resources, adapt to</w:t>
      </w:r>
      <w:r w:rsidRPr="0094096E">
        <w:rPr>
          <w:sz w:val="14"/>
        </w:rPr>
        <w:t xml:space="preserve"> various </w:t>
      </w:r>
      <w:r w:rsidRPr="00137DC2">
        <w:rPr>
          <w:rStyle w:val="StyleUnderline"/>
        </w:rPr>
        <w:t>environments, and resist natural stressors.</w:t>
      </w:r>
    </w:p>
    <w:p w14:paraId="5312A1C2" w14:textId="77777777" w:rsidR="005B7396" w:rsidRPr="0094096E" w:rsidRDefault="005B7396" w:rsidP="005B7396">
      <w:pPr>
        <w:rPr>
          <w:sz w:val="14"/>
        </w:rPr>
      </w:pPr>
      <w:r w:rsidRPr="0094096E">
        <w:rPr>
          <w:sz w:val="14"/>
        </w:rPr>
        <w:t>Though industry is capable of resisting small stressors,</w:t>
      </w:r>
      <w:r w:rsidRPr="00137DC2">
        <w:rPr>
          <w:rStyle w:val="StyleUnderline"/>
        </w:rPr>
        <w:t xml:space="preserve"> a sufficiently </w:t>
      </w:r>
      <w:r w:rsidRPr="00003851">
        <w:rPr>
          <w:rStyle w:val="StyleUnderline"/>
          <w:highlight w:val="green"/>
        </w:rPr>
        <w:t>large event</w:t>
      </w:r>
      <w:r w:rsidRPr="00137DC2">
        <w:rPr>
          <w:rStyle w:val="StyleUnderline"/>
        </w:rPr>
        <w:t xml:space="preserve"> can </w:t>
      </w:r>
      <w:r w:rsidRPr="00003851">
        <w:rPr>
          <w:rStyle w:val="StyleUnderline"/>
          <w:highlight w:val="green"/>
        </w:rPr>
        <w:t xml:space="preserve">precipitate </w:t>
      </w:r>
      <w:r w:rsidRPr="00003851">
        <w:rPr>
          <w:rStyle w:val="Emphasis"/>
          <w:highlight w:val="green"/>
        </w:rPr>
        <w:t>cascading failure</w:t>
      </w:r>
      <w:r w:rsidRPr="00137DC2">
        <w:rPr>
          <w:rStyle w:val="StyleUnderline"/>
        </w:rPr>
        <w:t xml:space="preserve"> of CI systems, resulting in</w:t>
      </w:r>
      <w:r w:rsidRPr="0094096E">
        <w:rPr>
          <w:sz w:val="14"/>
        </w:rPr>
        <w:t xml:space="preserve"> a </w:t>
      </w:r>
      <w:r w:rsidRPr="00003851">
        <w:rPr>
          <w:rStyle w:val="StyleUnderline"/>
          <w:highlight w:val="green"/>
        </w:rPr>
        <w:t>collapse</w:t>
      </w:r>
      <w:r w:rsidRPr="00137DC2">
        <w:rPr>
          <w:rStyle w:val="StyleUnderline"/>
        </w:rPr>
        <w:t xml:space="preserve"> of </w:t>
      </w:r>
      <w:r w:rsidRPr="00003851">
        <w:rPr>
          <w:rStyle w:val="StyleUnderline"/>
          <w:highlight w:val="green"/>
        </w:rPr>
        <w:t>industry</w:t>
      </w:r>
      <w:r w:rsidRPr="0094096E">
        <w:rPr>
          <w:sz w:val="14"/>
        </w:rPr>
        <w:t xml:space="preserve">. If one does not temporally discount the value of future people, the long-term future (thousands, millions, or even billions of years) could contain an astronomically large amount of value [18]. Events capable of curtailing the potential of civilization (existential risks, such as human extinction or an unrecoverable collapse) would prevent such futures from being achieved, implying reducing the likelihood of such events is of the utmost importance [100]. </w:t>
      </w:r>
      <w:r w:rsidRPr="00137DC2">
        <w:rPr>
          <w:rStyle w:val="StyleUnderline"/>
        </w:rPr>
        <w:t>Reducing</w:t>
      </w:r>
      <w:r w:rsidRPr="0094096E">
        <w:rPr>
          <w:sz w:val="14"/>
        </w:rPr>
        <w:t xml:space="preserve"> the prevalence of </w:t>
      </w:r>
      <w:r w:rsidRPr="00137DC2">
        <w:rPr>
          <w:rStyle w:val="StyleUnderline"/>
        </w:rPr>
        <w:t>existential risks factors</w:t>
      </w:r>
      <w:r w:rsidRPr="0094096E">
        <w:rPr>
          <w:sz w:val="14"/>
        </w:rPr>
        <w:t xml:space="preserve">; events, systemic structures, or biases </w:t>
      </w:r>
      <w:r w:rsidRPr="00137DC2">
        <w:rPr>
          <w:rStyle w:val="StyleUnderline"/>
        </w:rPr>
        <w:t>which increase the likelihood of extinction but do not cause extinction</w:t>
      </w:r>
      <w:r w:rsidRPr="0094096E">
        <w:rPr>
          <w:sz w:val="14"/>
        </w:rPr>
        <w:t xml:space="preserve"> by </w:t>
      </w:r>
      <w:r w:rsidRPr="00137DC2">
        <w:rPr>
          <w:rStyle w:val="StyleUnderline"/>
        </w:rPr>
        <w:t>themselves is</w:t>
      </w:r>
      <w:r w:rsidRPr="0094096E">
        <w:rPr>
          <w:sz w:val="14"/>
        </w:rPr>
        <w:t xml:space="preserve"> also </w:t>
      </w:r>
      <w:r w:rsidRPr="00137DC2">
        <w:rPr>
          <w:rStyle w:val="Emphasis"/>
        </w:rPr>
        <w:t>highly valuable</w:t>
      </w:r>
      <w:r w:rsidRPr="0094096E">
        <w:rPr>
          <w:sz w:val="14"/>
        </w:rPr>
        <w:t xml:space="preserve">. Complete </w:t>
      </w:r>
      <w:r w:rsidRPr="00137DC2">
        <w:rPr>
          <w:rStyle w:val="StyleUnderline"/>
        </w:rPr>
        <w:t>collapse</w:t>
      </w:r>
      <w:r w:rsidRPr="0094096E">
        <w:rPr>
          <w:sz w:val="14"/>
        </w:rPr>
        <w:t xml:space="preserve"> or degraded function </w:t>
      </w:r>
      <w:r w:rsidRPr="00137DC2">
        <w:rPr>
          <w:rStyle w:val="StyleUnderline"/>
        </w:rPr>
        <w:t xml:space="preserve">of industry would </w:t>
      </w:r>
      <w:r w:rsidRPr="00137DC2">
        <w:rPr>
          <w:rStyle w:val="Emphasis"/>
        </w:rPr>
        <w:t xml:space="preserve">drastically </w:t>
      </w:r>
      <w:r w:rsidRPr="00003851">
        <w:rPr>
          <w:rStyle w:val="Emphasis"/>
          <w:highlight w:val="green"/>
        </w:rPr>
        <w:t>reduce</w:t>
      </w:r>
      <w:r w:rsidRPr="00137DC2">
        <w:rPr>
          <w:rStyle w:val="Emphasis"/>
        </w:rPr>
        <w:t xml:space="preserve"> humanity’s </w:t>
      </w:r>
      <w:r w:rsidRPr="00003851">
        <w:rPr>
          <w:rStyle w:val="Emphasis"/>
          <w:highlight w:val="green"/>
        </w:rPr>
        <w:t>capacity</w:t>
      </w:r>
      <w:r w:rsidRPr="00003851">
        <w:rPr>
          <w:rStyle w:val="StyleUnderline"/>
          <w:highlight w:val="green"/>
        </w:rPr>
        <w:t xml:space="preserve"> to </w:t>
      </w:r>
      <w:r w:rsidRPr="0094096E">
        <w:rPr>
          <w:rStyle w:val="Emphasis"/>
        </w:rPr>
        <w:t>coordinate</w:t>
      </w:r>
      <w:r w:rsidRPr="0094096E">
        <w:rPr>
          <w:rStyle w:val="StyleUnderline"/>
        </w:rPr>
        <w:t xml:space="preserve"> and </w:t>
      </w:r>
      <w:r w:rsidRPr="0094096E">
        <w:rPr>
          <w:rStyle w:val="Emphasis"/>
        </w:rPr>
        <w:t>deploy</w:t>
      </w:r>
      <w:r w:rsidRPr="0094096E">
        <w:rPr>
          <w:rStyle w:val="StyleUnderline"/>
        </w:rPr>
        <w:t xml:space="preserve"> </w:t>
      </w:r>
      <w:r w:rsidRPr="0094096E">
        <w:rPr>
          <w:rStyle w:val="Emphasis"/>
        </w:rPr>
        <w:t>technology</w:t>
      </w:r>
      <w:r w:rsidRPr="0094096E">
        <w:rPr>
          <w:rStyle w:val="StyleUnderline"/>
        </w:rPr>
        <w:t xml:space="preserve"> to </w:t>
      </w:r>
      <w:r w:rsidRPr="00003851">
        <w:rPr>
          <w:rStyle w:val="Emphasis"/>
          <w:highlight w:val="green"/>
        </w:rPr>
        <w:t>prevent</w:t>
      </w:r>
      <w:r w:rsidRPr="00003851">
        <w:rPr>
          <w:rStyle w:val="StyleUnderline"/>
          <w:highlight w:val="green"/>
        </w:rPr>
        <w:t xml:space="preserve"> </w:t>
      </w:r>
      <w:r w:rsidRPr="00003851">
        <w:rPr>
          <w:rStyle w:val="Emphasis"/>
          <w:highlight w:val="green"/>
        </w:rPr>
        <w:t>existential</w:t>
      </w:r>
      <w:r w:rsidRPr="00003851">
        <w:rPr>
          <w:rStyle w:val="StyleUnderline"/>
          <w:highlight w:val="green"/>
        </w:rPr>
        <w:t xml:space="preserve"> </w:t>
      </w:r>
      <w:r w:rsidRPr="00003851">
        <w:rPr>
          <w:rStyle w:val="Emphasis"/>
          <w:highlight w:val="green"/>
        </w:rPr>
        <w:t>risks</w:t>
      </w:r>
      <w:r w:rsidRPr="00137DC2">
        <w:rPr>
          <w:rStyle w:val="StyleUnderline"/>
        </w:rPr>
        <w:t xml:space="preserve">, representing an </w:t>
      </w:r>
      <w:r w:rsidRPr="00137DC2">
        <w:rPr>
          <w:rStyle w:val="Emphasis"/>
        </w:rPr>
        <w:t>existential</w:t>
      </w:r>
      <w:r w:rsidRPr="00137DC2">
        <w:rPr>
          <w:rStyle w:val="StyleUnderline"/>
        </w:rPr>
        <w:t xml:space="preserve"> </w:t>
      </w:r>
      <w:r w:rsidRPr="00137DC2">
        <w:rPr>
          <w:rStyle w:val="Emphasis"/>
        </w:rPr>
        <w:t>risk factor.</w:t>
      </w:r>
      <w:r w:rsidRPr="0094096E">
        <w:rPr>
          <w:sz w:val="14"/>
        </w:rPr>
        <w:t xml:space="preserve"> Consequently, interventions preventing loss of industry, reducing the magnitude of impacts, or increasing speed of recovery could be extremely valuable.</w:t>
      </w:r>
    </w:p>
    <w:p w14:paraId="0CD46B91" w14:textId="77777777" w:rsidR="005B7396" w:rsidRPr="0094096E" w:rsidRDefault="005B7396" w:rsidP="005B7396">
      <w:pPr>
        <w:rPr>
          <w:sz w:val="14"/>
          <w:szCs w:val="16"/>
        </w:rPr>
      </w:pPr>
      <w:r w:rsidRPr="0094096E">
        <w:rPr>
          <w:sz w:val="14"/>
          <w:szCs w:val="16"/>
        </w:rPr>
        <w:t>Existential risk research is, by nature, future focused, requiring the investigation of events that have not yet occurred. Futures studies methodologies are often applied to uncover salient trends or events, and explore potential causal structures [54, 123]. Probabilistic modeling techniques can then be used to determine the likelihood of such events occurring, including adequate treatment of uncertainty [101]. The cost-effectiveness modeling approach outlined in this paper is an example of this, attempting to assess the marginal utility of losing industry interventions on improving the long-term future. This approach could guide future efforts to assess the relative cost-effectiveness of interventions for different risks, existential or otherwise. More practically, this research can inform prioritization efforts of industrialized countries by providing estimates of the cost of global industrial collapse, and the utility of resilience interventions. This is relevant to the European Union which has a highly industrialized economy, providing $2.3 Trillion USD of the $13.7 Trillion USD global total of value add manufacturing [122]. The EU has shifted toward a more proactive foresight approach about natural and man-made disasters, noting the importance of rare high-impact events, systemic risks, and converging trends requiring better data and forecasting to drive a more ambitious crisis management system [47]. Still, it is clear that most academic and institutional emphasis has been on “ordinary” rather than extreme disasters, and risks from industry to the public and environment rather than widespread failures of industrial services causing harm.</w:t>
      </w:r>
    </w:p>
    <w:p w14:paraId="4C2F5638" w14:textId="77777777" w:rsidR="005B7396" w:rsidRPr="0094096E" w:rsidRDefault="005B7396" w:rsidP="005B7396">
      <w:pPr>
        <w:rPr>
          <w:sz w:val="14"/>
        </w:rPr>
      </w:pPr>
      <w:r w:rsidRPr="0094096E">
        <w:rPr>
          <w:sz w:val="14"/>
        </w:rPr>
        <w:t xml:space="preserve">The integrated nature of </w:t>
      </w:r>
      <w:r w:rsidRPr="00697263">
        <w:rPr>
          <w:rStyle w:val="StyleUnderline"/>
        </w:rPr>
        <w:t>the</w:t>
      </w:r>
      <w:r w:rsidRPr="0094096E">
        <w:rPr>
          <w:sz w:val="14"/>
        </w:rPr>
        <w:t xml:space="preserve"> electric </w:t>
      </w:r>
      <w:r w:rsidRPr="00697263">
        <w:rPr>
          <w:rStyle w:val="StyleUnderline"/>
        </w:rPr>
        <w:t>grid</w:t>
      </w:r>
      <w:r w:rsidRPr="0094096E">
        <w:rPr>
          <w:sz w:val="14"/>
        </w:rPr>
        <w:t xml:space="preserve">, which is </w:t>
      </w:r>
      <w:r w:rsidRPr="00003851">
        <w:rPr>
          <w:rStyle w:val="StyleUnderline"/>
        </w:rPr>
        <w:t>based</w:t>
      </w:r>
      <w:r w:rsidRPr="00697263">
        <w:rPr>
          <w:rStyle w:val="StyleUnderline"/>
        </w:rPr>
        <w:t xml:space="preserve"> on </w:t>
      </w:r>
      <w:r w:rsidRPr="0094096E">
        <w:rPr>
          <w:rStyle w:val="Emphasis"/>
        </w:rPr>
        <w:t>centralized</w:t>
      </w:r>
      <w:r w:rsidRPr="0094096E">
        <w:rPr>
          <w:rStyle w:val="StyleUnderline"/>
        </w:rPr>
        <w:t xml:space="preserve"> </w:t>
      </w:r>
      <w:r w:rsidRPr="0094096E">
        <w:rPr>
          <w:rStyle w:val="Emphasis"/>
        </w:rPr>
        <w:t>generation</w:t>
      </w:r>
      <w:r w:rsidRPr="0094096E">
        <w:rPr>
          <w:rStyle w:val="StyleUnderline"/>
        </w:rPr>
        <w:t xml:space="preserve"> </w:t>
      </w:r>
      <w:r w:rsidRPr="00003851">
        <w:rPr>
          <w:rStyle w:val="StyleUnderline"/>
          <w:highlight w:val="green"/>
        </w:rPr>
        <w:t xml:space="preserve">makes </w:t>
      </w:r>
      <w:r w:rsidRPr="0094096E">
        <w:rPr>
          <w:rStyle w:val="StyleUnderline"/>
        </w:rPr>
        <w:t xml:space="preserve">the </w:t>
      </w:r>
      <w:r w:rsidRPr="00003851">
        <w:rPr>
          <w:rStyle w:val="StyleUnderline"/>
          <w:highlight w:val="green"/>
        </w:rPr>
        <w:t>entire system vulnerable</w:t>
      </w:r>
      <w:r w:rsidRPr="00697263">
        <w:rPr>
          <w:rStyle w:val="StyleUnderline"/>
        </w:rPr>
        <w:t xml:space="preserve"> to disruption.</w:t>
      </w:r>
      <w:r w:rsidRPr="0094096E">
        <w:rPr>
          <w:sz w:val="14"/>
        </w:rPr>
        <w:t xml:space="preserve">1 There are </w:t>
      </w:r>
      <w:r w:rsidRPr="00697263">
        <w:rPr>
          <w:rStyle w:val="StyleUnderline"/>
        </w:rPr>
        <w:t>a number of</w:t>
      </w:r>
      <w:r w:rsidRPr="0094096E">
        <w:rPr>
          <w:sz w:val="14"/>
        </w:rPr>
        <w:t xml:space="preserve"> anthropogenic and natural </w:t>
      </w:r>
      <w:r w:rsidRPr="00697263">
        <w:rPr>
          <w:rStyle w:val="StyleUnderline"/>
        </w:rPr>
        <w:t>catastrophes</w:t>
      </w:r>
      <w:r w:rsidRPr="0094096E">
        <w:rPr>
          <w:sz w:val="14"/>
        </w:rPr>
        <w:t xml:space="preserve"> that </w:t>
      </w:r>
      <w:r w:rsidRPr="00697263">
        <w:rPr>
          <w:rStyle w:val="StyleUnderline"/>
        </w:rPr>
        <w:t>could result in</w:t>
      </w:r>
      <w:r w:rsidRPr="0094096E">
        <w:rPr>
          <w:sz w:val="14"/>
        </w:rPr>
        <w:t xml:space="preserve"> regional-scale electrical </w:t>
      </w:r>
      <w:r w:rsidRPr="00697263">
        <w:rPr>
          <w:rStyle w:val="StyleUnderline"/>
        </w:rPr>
        <w:t>grid failure</w:t>
      </w:r>
      <w:r w:rsidRPr="0094096E">
        <w:rPr>
          <w:sz w:val="14"/>
        </w:rPr>
        <w:t xml:space="preserve">, which would be expected to halt the majority of industries and machines in that area. A high-altitude electromagnetic pulse (HEMP) caused by a nuclear weapon could disable electricity over part of a continent [16, 48, 66, 93]. This could destroy the majority of electrical grid infrastructure, and as fossil fuel extraction and industry is reliant on electricity [49], industry would be disabled. Similarly, </w:t>
      </w:r>
      <w:r w:rsidRPr="00697263">
        <w:rPr>
          <w:rStyle w:val="Emphasis"/>
          <w:highlight w:val="green"/>
        </w:rPr>
        <w:t>solar</w:t>
      </w:r>
      <w:r w:rsidRPr="00697263">
        <w:rPr>
          <w:rStyle w:val="StyleUnderline"/>
          <w:highlight w:val="green"/>
        </w:rPr>
        <w:t xml:space="preserve"> </w:t>
      </w:r>
      <w:r w:rsidRPr="00697263">
        <w:rPr>
          <w:rStyle w:val="Emphasis"/>
          <w:highlight w:val="green"/>
        </w:rPr>
        <w:t>storms</w:t>
      </w:r>
      <w:r w:rsidRPr="0094096E">
        <w:rPr>
          <w:sz w:val="14"/>
        </w:rPr>
        <w:t xml:space="preserve"> have </w:t>
      </w:r>
      <w:r w:rsidRPr="00697263">
        <w:rPr>
          <w:rStyle w:val="StyleUnderline"/>
          <w:highlight w:val="green"/>
        </w:rPr>
        <w:t>destroyed</w:t>
      </w:r>
      <w:r w:rsidRPr="00697263">
        <w:rPr>
          <w:rStyle w:val="StyleUnderline"/>
        </w:rPr>
        <w:t xml:space="preserve"> electrical transformers connected to </w:t>
      </w:r>
      <w:r w:rsidRPr="0094096E">
        <w:rPr>
          <w:rStyle w:val="Emphasis"/>
        </w:rPr>
        <w:t xml:space="preserve">long </w:t>
      </w:r>
      <w:r w:rsidRPr="00697263">
        <w:rPr>
          <w:rStyle w:val="Emphasis"/>
          <w:highlight w:val="green"/>
        </w:rPr>
        <w:t>transmission lines</w:t>
      </w:r>
      <w:r w:rsidRPr="00697263">
        <w:rPr>
          <w:rStyle w:val="StyleUnderline"/>
        </w:rPr>
        <w:t xml:space="preserve"> in the past</w:t>
      </w:r>
      <w:r w:rsidRPr="0094096E">
        <w:rPr>
          <w:sz w:val="14"/>
        </w:rPr>
        <w:t xml:space="preserve"> [117]. The Carrington event in 1859 damaged telegraph lines, which was the only electrical infrastructure in existence at the time. It also caused Aurora Borealis that was visible in Cuba and Jamaica [70]. This could potentially disable electrical systems at high latitudes, which could represent 10% of electricity/industry globally. Though solar storms may last less than the 12 h that would be required to expose the entire earth with direct line of sight, the earth’s magnetic field lines redirect the storm to affect the opposite side of the earth [117].</w:t>
      </w:r>
    </w:p>
    <w:p w14:paraId="4F0B7331" w14:textId="77777777" w:rsidR="005B7396" w:rsidRPr="0094096E" w:rsidRDefault="005B7396" w:rsidP="005B7396">
      <w:pPr>
        <w:rPr>
          <w:sz w:val="14"/>
        </w:rPr>
      </w:pPr>
      <w:r w:rsidRPr="0094096E">
        <w:rPr>
          <w:sz w:val="14"/>
        </w:rPr>
        <w:t xml:space="preserve">Lastly, </w:t>
      </w:r>
      <w:r w:rsidRPr="0094096E">
        <w:rPr>
          <w:rStyle w:val="StyleUnderline"/>
        </w:rPr>
        <w:t>both physical</w:t>
      </w:r>
      <w:r w:rsidRPr="0094096E">
        <w:rPr>
          <w:sz w:val="14"/>
        </w:rPr>
        <w:t xml:space="preserve"> [6, 8, 69, 89, 111] and </w:t>
      </w:r>
      <w:proofErr w:type="spellStart"/>
      <w:r w:rsidRPr="0094096E">
        <w:rPr>
          <w:rStyle w:val="StyleUnderline"/>
        </w:rPr>
        <w:t>cyber attacks</w:t>
      </w:r>
      <w:proofErr w:type="spellEnd"/>
      <w:r w:rsidRPr="0094096E">
        <w:rPr>
          <w:sz w:val="14"/>
        </w:rPr>
        <w:t xml:space="preserve"> [3, 63, 90, 96, 118, 128, 130] </w:t>
      </w:r>
      <w:r w:rsidRPr="0094096E">
        <w:rPr>
          <w:rStyle w:val="StyleUnderline"/>
        </w:rPr>
        <w:t>could</w:t>
      </w:r>
      <w:r w:rsidRPr="0094096E">
        <w:rPr>
          <w:sz w:val="14"/>
        </w:rPr>
        <w:t xml:space="preserve"> also </w:t>
      </w:r>
      <w:r w:rsidRPr="0094096E">
        <w:rPr>
          <w:rStyle w:val="StyleUnderline"/>
        </w:rPr>
        <w:t>compromise electric grids. Physical</w:t>
      </w:r>
      <w:r w:rsidRPr="00697263">
        <w:rPr>
          <w:rStyle w:val="StyleUnderline"/>
        </w:rPr>
        <w:t xml:space="preserve"> attacks include</w:t>
      </w:r>
      <w:r w:rsidRPr="0094096E">
        <w:rPr>
          <w:sz w:val="14"/>
        </w:rPr>
        <w:t xml:space="preserve"> traditional acts of terrorism such as </w:t>
      </w:r>
      <w:r w:rsidRPr="00697263">
        <w:rPr>
          <w:rStyle w:val="Emphasis"/>
        </w:rPr>
        <w:t>bombing</w:t>
      </w:r>
      <w:r w:rsidRPr="00697263">
        <w:rPr>
          <w:rStyle w:val="StyleUnderline"/>
        </w:rPr>
        <w:t xml:space="preserve"> or </w:t>
      </w:r>
      <w:r w:rsidRPr="00697263">
        <w:rPr>
          <w:rStyle w:val="Emphasis"/>
        </w:rPr>
        <w:t>sabotage</w:t>
      </w:r>
      <w:r w:rsidRPr="00697263">
        <w:rPr>
          <w:rStyle w:val="StyleUnderline"/>
        </w:rPr>
        <w:t xml:space="preserve"> </w:t>
      </w:r>
      <w:r w:rsidRPr="0094096E">
        <w:rPr>
          <w:sz w:val="14"/>
        </w:rPr>
        <w:t>[130]</w:t>
      </w:r>
      <w:r w:rsidRPr="00697263">
        <w:rPr>
          <w:rStyle w:val="StyleUnderline"/>
        </w:rPr>
        <w:t xml:space="preserve"> in addition to EMP attacks.</w:t>
      </w:r>
      <w:r w:rsidRPr="0094096E">
        <w:rPr>
          <w:sz w:val="14"/>
        </w:rPr>
        <w:t xml:space="preserve"> Significant actors could scale up physical attacks, for example by using drones. A scenario could include terrorist groups hindering individual power plants [126], while a large adversary could undertake a similar operation physically to all plants and electrical grids in a region.</w:t>
      </w:r>
    </w:p>
    <w:p w14:paraId="054EF845" w14:textId="77777777" w:rsidR="005B7396" w:rsidRPr="0094096E" w:rsidRDefault="005B7396" w:rsidP="005B7396">
      <w:pPr>
        <w:rPr>
          <w:sz w:val="14"/>
        </w:rPr>
      </w:pPr>
      <w:r w:rsidRPr="0094096E">
        <w:rPr>
          <w:sz w:val="14"/>
        </w:rPr>
        <w:t xml:space="preserve">Unfortunately, </w:t>
      </w:r>
      <w:r w:rsidRPr="00697263">
        <w:rPr>
          <w:rStyle w:val="StyleUnderline"/>
        </w:rPr>
        <w:t xml:space="preserve">the </w:t>
      </w:r>
      <w:r w:rsidRPr="00003851">
        <w:rPr>
          <w:rStyle w:val="StyleUnderline"/>
          <w:highlight w:val="green"/>
        </w:rPr>
        <w:t>traditional</w:t>
      </w:r>
      <w:r w:rsidRPr="00697263">
        <w:rPr>
          <w:rStyle w:val="StyleUnderline"/>
        </w:rPr>
        <w:t xml:space="preserve"> power </w:t>
      </w:r>
      <w:r w:rsidRPr="00003851">
        <w:rPr>
          <w:rStyle w:val="StyleUnderline"/>
          <w:highlight w:val="green"/>
        </w:rPr>
        <w:t>grid</w:t>
      </w:r>
      <w:r w:rsidRPr="0094096E">
        <w:rPr>
          <w:sz w:val="14"/>
        </w:rPr>
        <w:t xml:space="preserve"> infrastructure </w:t>
      </w:r>
      <w:r w:rsidRPr="00003851">
        <w:rPr>
          <w:rStyle w:val="StyleUnderline"/>
          <w:highlight w:val="green"/>
        </w:rPr>
        <w:t>is</w:t>
      </w:r>
      <w:r w:rsidRPr="0094096E">
        <w:rPr>
          <w:sz w:val="14"/>
        </w:rPr>
        <w:t xml:space="preserve"> simply </w:t>
      </w:r>
      <w:r w:rsidRPr="00003851">
        <w:rPr>
          <w:rStyle w:val="Emphasis"/>
          <w:highlight w:val="green"/>
        </w:rPr>
        <w:t>incapable</w:t>
      </w:r>
      <w:r w:rsidRPr="00697263">
        <w:rPr>
          <w:rStyle w:val="StyleUnderline"/>
        </w:rPr>
        <w:t xml:space="preserve"> of withstanding intentional physical attacks</w:t>
      </w:r>
      <w:r w:rsidRPr="0094096E">
        <w:rPr>
          <w:sz w:val="14"/>
        </w:rPr>
        <w:t xml:space="preserve"> [91]. Damage to the electric grid resulting in physical attack could be long lasting, as most </w:t>
      </w:r>
      <w:r w:rsidRPr="00697263">
        <w:rPr>
          <w:rStyle w:val="StyleUnderline"/>
        </w:rPr>
        <w:t xml:space="preserve">traditional power plants operate with </w:t>
      </w:r>
      <w:r w:rsidRPr="00697263">
        <w:rPr>
          <w:rStyle w:val="Emphasis"/>
          <w:highlight w:val="green"/>
        </w:rPr>
        <w:t>large transformers</w:t>
      </w:r>
      <w:r w:rsidRPr="00697263">
        <w:rPr>
          <w:rStyle w:val="StyleUnderline"/>
        </w:rPr>
        <w:t xml:space="preserve"> that </w:t>
      </w:r>
      <w:r w:rsidRPr="00697263">
        <w:rPr>
          <w:rStyle w:val="StyleUnderline"/>
          <w:highlight w:val="green"/>
        </w:rPr>
        <w:t xml:space="preserve">are difficult to </w:t>
      </w:r>
      <w:r w:rsidRPr="00697263">
        <w:rPr>
          <w:rStyle w:val="Emphasis"/>
          <w:highlight w:val="green"/>
        </w:rPr>
        <w:t>move</w:t>
      </w:r>
      <w:r w:rsidRPr="00697263">
        <w:rPr>
          <w:rStyle w:val="StyleUnderline"/>
          <w:highlight w:val="green"/>
        </w:rPr>
        <w:t xml:space="preserve"> and </w:t>
      </w:r>
      <w:r w:rsidRPr="00697263">
        <w:rPr>
          <w:rStyle w:val="Emphasis"/>
          <w:highlight w:val="green"/>
        </w:rPr>
        <w:t>source</w:t>
      </w:r>
      <w:r w:rsidRPr="00697263">
        <w:rPr>
          <w:rStyle w:val="StyleUnderline"/>
        </w:rPr>
        <w:t>.</w:t>
      </w:r>
      <w:r w:rsidRPr="0094096E">
        <w:rPr>
          <w:sz w:val="14"/>
        </w:rPr>
        <w:t xml:space="preserve"> Custom </w:t>
      </w:r>
      <w:r w:rsidRPr="00697263">
        <w:rPr>
          <w:rStyle w:val="StyleUnderline"/>
        </w:rPr>
        <w:t>rebuilt transformers require time for replacement</w:t>
      </w:r>
      <w:r w:rsidRPr="0094096E">
        <w:rPr>
          <w:sz w:val="14"/>
        </w:rPr>
        <w:t xml:space="preserve"> ranging from months and even </w:t>
      </w:r>
      <w:r w:rsidRPr="00697263">
        <w:rPr>
          <w:rStyle w:val="StyleUnderline"/>
        </w:rPr>
        <w:t>up to years</w:t>
      </w:r>
      <w:r w:rsidRPr="0094096E">
        <w:rPr>
          <w:sz w:val="14"/>
        </w:rPr>
        <w:t xml:space="preserve"> [91]. For example, a relatively mild 2013 sniper attack on California’s Pacific Gas and Electric (PG&amp;E) substation, which injured no one directly, was able to disable 17 transformers supplying power to Silicon Valley. Repairs and improvements cost PG&amp;E roughly $100 million and lasted about a month [10, 102]. A coordinated attack with relatively simple technology (e.g., guns) could cause a regional electricity disruption.</w:t>
      </w:r>
    </w:p>
    <w:p w14:paraId="41971DE6" w14:textId="77777777" w:rsidR="005B7396" w:rsidRPr="0094096E" w:rsidRDefault="005B7396" w:rsidP="005B7396">
      <w:pPr>
        <w:rPr>
          <w:sz w:val="14"/>
        </w:rPr>
      </w:pPr>
      <w:r w:rsidRPr="0094096E">
        <w:rPr>
          <w:sz w:val="14"/>
        </w:rPr>
        <w:t xml:space="preserve">However, </w:t>
      </w:r>
      <w:r w:rsidRPr="00697263">
        <w:rPr>
          <w:rStyle w:val="StyleUnderline"/>
        </w:rPr>
        <w:t xml:space="preserve">a high-tech attack could be even further widespread. </w:t>
      </w:r>
      <w:r w:rsidRPr="0094096E">
        <w:rPr>
          <w:sz w:val="14"/>
        </w:rPr>
        <w:t xml:space="preserve">The Pentagon reports spending roughly $100 million to repair cyber-related damages to the electric grid in 2009 [57]. There is also evidence that a computer virus caused an electrical outage in the Ukraine [56]. Unlike simplistic physical attacks, </w:t>
      </w:r>
      <w:r w:rsidRPr="00697263">
        <w:rPr>
          <w:rStyle w:val="StyleUnderline"/>
        </w:rPr>
        <w:t>cyber attackers are capable of penetrating critical electric infrastructure from remote regions of the world, needing only communication pathways</w:t>
      </w:r>
      <w:r w:rsidRPr="0094096E">
        <w:rPr>
          <w:sz w:val="14"/>
        </w:rPr>
        <w:t xml:space="preserve"> (e.g., the Internet or infected memory sticks) </w:t>
      </w:r>
      <w:r w:rsidRPr="00697263">
        <w:rPr>
          <w:rStyle w:val="StyleUnderline"/>
        </w:rPr>
        <w:t>to install malware into the</w:t>
      </w:r>
      <w:r w:rsidRPr="0094096E">
        <w:rPr>
          <w:sz w:val="14"/>
        </w:rPr>
        <w:t xml:space="preserve"> control systems of the electric power </w:t>
      </w:r>
      <w:r w:rsidRPr="00697263">
        <w:rPr>
          <w:rStyle w:val="StyleUnderline"/>
        </w:rPr>
        <w:t>grid</w:t>
      </w:r>
      <w:r w:rsidRPr="0094096E">
        <w:rPr>
          <w:sz w:val="14"/>
        </w:rPr>
        <w:t>. For example, Stuxnet was a computer worm that destroyed Iranian centrifuges [73] to disable their nuclear industry. Many efforts are underway to harden the grid from such attacks [51, 63]. The U.S. Department of Homeland Security responded to ~ 200 cyber incidents in 2012 and 41% involved the electrical grid [103]. Nations routinely have made attempts to map current critical infrastructure for future navigation and control of the U.S. electrical system [57].</w:t>
      </w:r>
    </w:p>
    <w:p w14:paraId="5D62C82F" w14:textId="77777777" w:rsidR="005B7396" w:rsidRDefault="005B7396" w:rsidP="005B7396">
      <w:pPr>
        <w:rPr>
          <w:sz w:val="14"/>
        </w:rPr>
      </w:pPr>
      <w:r w:rsidRPr="00697263">
        <w:rPr>
          <w:rStyle w:val="StyleUnderline"/>
        </w:rPr>
        <w:t>The electric grid</w:t>
      </w:r>
      <w:r w:rsidRPr="0094096E">
        <w:rPr>
          <w:sz w:val="14"/>
        </w:rPr>
        <w:t xml:space="preserve"> in general </w:t>
      </w:r>
      <w:r w:rsidRPr="00697263">
        <w:rPr>
          <w:rStyle w:val="StyleUnderline"/>
        </w:rPr>
        <w:t>is</w:t>
      </w:r>
      <w:r w:rsidRPr="0094096E">
        <w:rPr>
          <w:sz w:val="14"/>
        </w:rPr>
        <w:t xml:space="preserve"> growing </w:t>
      </w:r>
      <w:r w:rsidRPr="00697263">
        <w:rPr>
          <w:rStyle w:val="StyleUnderline"/>
        </w:rPr>
        <w:t xml:space="preserve">increasingly dependent upon </w:t>
      </w:r>
      <w:r w:rsidRPr="00003851">
        <w:rPr>
          <w:rStyle w:val="StyleUnderline"/>
          <w:highlight w:val="green"/>
        </w:rPr>
        <w:t>the Internet and</w:t>
      </w:r>
      <w:r w:rsidRPr="00697263">
        <w:rPr>
          <w:rStyle w:val="StyleUnderline"/>
        </w:rPr>
        <w:t xml:space="preserve"> other network </w:t>
      </w:r>
      <w:r w:rsidRPr="00003851">
        <w:rPr>
          <w:rStyle w:val="StyleUnderline"/>
          <w:highlight w:val="green"/>
        </w:rPr>
        <w:t>connections</w:t>
      </w:r>
      <w:r w:rsidRPr="00697263">
        <w:rPr>
          <w:rStyle w:val="StyleUnderline"/>
        </w:rPr>
        <w:t xml:space="preserve"> for data communication and monitoring</w:t>
      </w:r>
      <w:r w:rsidRPr="0094096E">
        <w:rPr>
          <w:sz w:val="14"/>
        </w:rPr>
        <w:t xml:space="preserve"> systems [17, 112, 118, 127, 135]. Although </w:t>
      </w:r>
      <w:r w:rsidRPr="00697263">
        <w:rPr>
          <w:rStyle w:val="StyleUnderline"/>
        </w:rPr>
        <w:t>this</w:t>
      </w:r>
      <w:r w:rsidRPr="0094096E">
        <w:rPr>
          <w:sz w:val="14"/>
        </w:rPr>
        <w:t xml:space="preserve"> conveniently allows electrical suppliers management of systems, it </w:t>
      </w:r>
      <w:r w:rsidRPr="00003851">
        <w:rPr>
          <w:rStyle w:val="StyleUnderline"/>
          <w:highlight w:val="green"/>
        </w:rPr>
        <w:t>increases</w:t>
      </w:r>
      <w:r w:rsidRPr="00697263">
        <w:rPr>
          <w:rStyle w:val="StyleUnderline"/>
        </w:rPr>
        <w:t xml:space="preserve"> the </w:t>
      </w:r>
      <w:r w:rsidRPr="00003851">
        <w:rPr>
          <w:rStyle w:val="StyleUnderline"/>
          <w:highlight w:val="green"/>
        </w:rPr>
        <w:t>susceptibility</w:t>
      </w:r>
      <w:r w:rsidRPr="00697263">
        <w:rPr>
          <w:rStyle w:val="StyleUnderline"/>
        </w:rPr>
        <w:t xml:space="preserve"> of the grid to cyber-attack</w:t>
      </w:r>
      <w:r w:rsidRPr="0094096E">
        <w:rPr>
          <w:sz w:val="14"/>
        </w:rPr>
        <w:t>, through denial of webpage services to consumers, disruption to supervisory control and data acquisition (SCADA) operating systems, or sustained widespread power outages [3, 72, 118, 120]. Thus global or regional loss of the Internet could have similar implications.</w:t>
      </w:r>
    </w:p>
    <w:p w14:paraId="31A6A5CA" w14:textId="77777777" w:rsidR="005B7396" w:rsidRDefault="005B7396" w:rsidP="005B7396">
      <w:pPr>
        <w:rPr>
          <w:sz w:val="14"/>
        </w:rPr>
      </w:pPr>
      <w:r w:rsidRPr="0094096E">
        <w:rPr>
          <w:sz w:val="14"/>
        </w:rPr>
        <w:t>A less obvious potential cause is a pandemic that disrupts global trade. Countries may ban trade for fear of the disease entering their country, but many countries are dependent on imports for the functioning of their industry. If the region over which electricity is disrupted had significant agricultural production, the catastrophe could be accompanied by a ~ 10% food production shortfall as well. It is uncertain whether countries outside the affected region would help the affected countries, do nothing, or conquer the affected countries. Larger versions of these catastrophes could disrupt electricity/industry globally. For instance, it is possible that multiple HEMPs could be detonated around the world, due to a world nuclear war [105] or due to terrorists gaining control of nuclear weapons. There is evidence that, in the last 2000 years, two solar storms occurred that were much stronger than the Carrington event [85]. Therefore, it is possible that an extreme solar storm could disable electricity and therefore industry globally. It is conceivable that a coordinated cyber or physical attack (or a combination) on many electric grids could also disrupt industry globally. Many of the techniques to harden the electric grid could help with this vulnerability as well as moving to more distributed generation and microgrids [23, 29, 75, 76, 103, 114]. An extreme pandemic could cause enough people to not show up to work such that industrial functioning could not be maintained. Though this could be mitigated by directing military personnel to fill vacant positions, if the pandemic were severe enough, it could be rational to retreat from high human contact industrial civilization in order to limit disease mortality. The global loss of electricity could even be self-inflicted as a way of stopping rogue artificial general intelligence (AGI) [124]. As the current high agricultural productivity depends on industry (e.g., for fertilizers), it has been assumed that there would be mass starvation in these scenarios [107].</w:t>
      </w:r>
    </w:p>
    <w:p w14:paraId="613313BE" w14:textId="77777777" w:rsidR="005B7396" w:rsidRPr="00452115" w:rsidRDefault="005B7396" w:rsidP="005B7396">
      <w:pPr>
        <w:rPr>
          <w:sz w:val="14"/>
        </w:rPr>
      </w:pPr>
      <w:r w:rsidRPr="00966BE3">
        <w:rPr>
          <w:u w:val="single"/>
        </w:rPr>
        <w:t>Repairing</w:t>
      </w:r>
      <w:r w:rsidRPr="00452115">
        <w:rPr>
          <w:u w:val="single"/>
        </w:rPr>
        <w:t xml:space="preserve"> these </w:t>
      </w:r>
      <w:r w:rsidRPr="00966BE3">
        <w:rPr>
          <w:u w:val="single"/>
        </w:rPr>
        <w:t>systems</w:t>
      </w:r>
      <w:r w:rsidRPr="00452115">
        <w:rPr>
          <w:u w:val="single"/>
        </w:rPr>
        <w:t xml:space="preserve"> and re-establishing electrical infrastructure would be a goal of the long term</w:t>
      </w:r>
      <w:r w:rsidRPr="00452115">
        <w:rPr>
          <w:sz w:val="14"/>
        </w:rPr>
        <w:t xml:space="preserve"> and work should ideally start on it immediately after a catastrophe. </w:t>
      </w:r>
      <w:r w:rsidRPr="00452115">
        <w:rPr>
          <w:u w:val="single"/>
        </w:rPr>
        <w:t xml:space="preserve">However, human </w:t>
      </w:r>
      <w:r w:rsidRPr="00B844AE">
        <w:rPr>
          <w:highlight w:val="green"/>
          <w:u w:val="single"/>
        </w:rPr>
        <w:t>needs</w:t>
      </w:r>
      <w:r w:rsidRPr="00452115">
        <w:rPr>
          <w:u w:val="single"/>
        </w:rPr>
        <w:t xml:space="preserve"> would </w:t>
      </w:r>
      <w:r w:rsidRPr="00B844AE">
        <w:rPr>
          <w:highlight w:val="green"/>
          <w:u w:val="single"/>
        </w:rPr>
        <w:t xml:space="preserve">need to be met </w:t>
      </w:r>
      <w:r w:rsidRPr="00B844AE">
        <w:rPr>
          <w:rStyle w:val="Emphasis"/>
          <w:highlight w:val="green"/>
        </w:rPr>
        <w:t>immediately</w:t>
      </w:r>
      <w:r w:rsidRPr="00452115">
        <w:rPr>
          <w:sz w:val="14"/>
        </w:rPr>
        <w:t xml:space="preserve"> (and continually) </w:t>
      </w:r>
      <w:r w:rsidRPr="00452115">
        <w:rPr>
          <w:u w:val="single"/>
        </w:rPr>
        <w:t xml:space="preserve">and since </w:t>
      </w:r>
      <w:r w:rsidRPr="00B844AE">
        <w:rPr>
          <w:highlight w:val="green"/>
          <w:u w:val="single"/>
        </w:rPr>
        <w:t>there is only</w:t>
      </w:r>
      <w:r w:rsidRPr="00452115">
        <w:rPr>
          <w:u w:val="single"/>
        </w:rPr>
        <w:t xml:space="preserve"> a </w:t>
      </w:r>
      <w:r w:rsidRPr="00B844AE">
        <w:rPr>
          <w:rStyle w:val="Emphasis"/>
          <w:highlight w:val="green"/>
        </w:rPr>
        <w:t>few</w:t>
      </w:r>
      <w:r w:rsidRPr="00B844AE">
        <w:rPr>
          <w:highlight w:val="green"/>
          <w:u w:val="single"/>
        </w:rPr>
        <w:t xml:space="preserve"> </w:t>
      </w:r>
      <w:r w:rsidRPr="00B844AE">
        <w:rPr>
          <w:rStyle w:val="Emphasis"/>
          <w:highlight w:val="green"/>
        </w:rPr>
        <w:t>months</w:t>
      </w:r>
      <w:r w:rsidRPr="00B844AE">
        <w:rPr>
          <w:highlight w:val="green"/>
          <w:u w:val="single"/>
        </w:rPr>
        <w:t xml:space="preserve"> of stored food</w:t>
      </w:r>
      <w:r w:rsidRPr="00452115">
        <w:rPr>
          <w:u w:val="single"/>
        </w:rPr>
        <w:t xml:space="preserve">, it would likely </w:t>
      </w:r>
      <w:r w:rsidRPr="00B844AE">
        <w:rPr>
          <w:rStyle w:val="Emphasis"/>
          <w:highlight w:val="green"/>
        </w:rPr>
        <w:t>run</w:t>
      </w:r>
      <w:r w:rsidRPr="00B844AE">
        <w:rPr>
          <w:highlight w:val="green"/>
          <w:u w:val="single"/>
        </w:rPr>
        <w:t xml:space="preserve"> </w:t>
      </w:r>
      <w:r w:rsidRPr="00B844AE">
        <w:rPr>
          <w:rStyle w:val="Emphasis"/>
          <w:highlight w:val="green"/>
        </w:rPr>
        <w:t>out</w:t>
      </w:r>
      <w:r w:rsidRPr="00B844AE">
        <w:rPr>
          <w:highlight w:val="green"/>
          <w:u w:val="single"/>
        </w:rPr>
        <w:t xml:space="preserve"> before industry is restored</w:t>
      </w:r>
      <w:r w:rsidRPr="00452115">
        <w:rPr>
          <w:u w:val="single"/>
        </w:rPr>
        <w:t xml:space="preserve"> with the </w:t>
      </w:r>
      <w:r w:rsidRPr="00966BE3">
        <w:rPr>
          <w:rStyle w:val="Emphasis"/>
        </w:rPr>
        <w:t>current</w:t>
      </w:r>
      <w:r w:rsidRPr="00452115">
        <w:rPr>
          <w:u w:val="single"/>
        </w:rPr>
        <w:t xml:space="preserve"> </w:t>
      </w:r>
      <w:r w:rsidRPr="00966BE3">
        <w:rPr>
          <w:rStyle w:val="Emphasis"/>
        </w:rPr>
        <w:t>state</w:t>
      </w:r>
      <w:r w:rsidRPr="00452115">
        <w:rPr>
          <w:u w:val="single"/>
        </w:rPr>
        <w:t xml:space="preserve"> of preparedness</w:t>
      </w:r>
      <w:r w:rsidRPr="00452115">
        <w:rPr>
          <w:sz w:val="14"/>
        </w:rPr>
        <w:t>. In some of the less challenging scenarios, it may be possible to continue running some machines on the fossil fuels that had previously been brought to the surface or from the use microgrids or shielded electrical systems. In addition, it may be feasible to run some machines on gasified wood [31]. However, in the worst-case scenario, all unshielded electronics would be destroyed.</w:t>
      </w:r>
    </w:p>
    <w:p w14:paraId="7F89464C" w14:textId="77777777" w:rsidR="005B7396" w:rsidRDefault="005B7396" w:rsidP="005B7396">
      <w:pPr>
        <w:pStyle w:val="Heading4"/>
      </w:pPr>
      <w:r>
        <w:t xml:space="preserve">Debris triggers </w:t>
      </w:r>
      <w:r w:rsidRPr="006A63EE">
        <w:rPr>
          <w:u w:val="single"/>
        </w:rPr>
        <w:t>miscalculated war</w:t>
      </w:r>
      <w:r>
        <w:t>.</w:t>
      </w:r>
    </w:p>
    <w:p w14:paraId="505ACF7D" w14:textId="77777777" w:rsidR="005B7396" w:rsidRPr="00A70361" w:rsidRDefault="005B7396" w:rsidP="005B7396">
      <w:r w:rsidRPr="00304C12">
        <w:t>Robert</w:t>
      </w:r>
      <w:r>
        <w:rPr>
          <w:rStyle w:val="Style13ptBold"/>
        </w:rPr>
        <w:t xml:space="preserve"> </w:t>
      </w:r>
      <w:r w:rsidRPr="0050332C">
        <w:rPr>
          <w:rStyle w:val="Style13ptBold"/>
        </w:rPr>
        <w:t>Farley 22</w:t>
      </w:r>
      <w:r>
        <w:t xml:space="preserve">, </w:t>
      </w:r>
      <w:r w:rsidRPr="00A70361">
        <w:t>Now a 1945 Contributing Editor, Dr. Robert Farley is a Senior Lecturer at the Patterson School at the University of Kentucky. Dr. Farley is the author of Grounded: The Case for Abolishing the United States Air Force (University Press of Kentucky, 2014), the Battleship Book (</w:t>
      </w:r>
      <w:proofErr w:type="spellStart"/>
      <w:r w:rsidRPr="00A70361">
        <w:t>Wildside</w:t>
      </w:r>
      <w:proofErr w:type="spellEnd"/>
      <w:r w:rsidRPr="00A70361">
        <w:t>, 2016), and Patents for Power: Intellectual Property Law and the Diffusion of Military Technology (University of Chicago, 2020).</w:t>
      </w:r>
      <w:r>
        <w:t xml:space="preserve"> 1/9/22. [19 </w:t>
      </w:r>
      <w:proofErr w:type="spellStart"/>
      <w:r>
        <w:t>Fourty</w:t>
      </w:r>
      <w:proofErr w:type="spellEnd"/>
      <w:r>
        <w:t xml:space="preserve"> Five, “</w:t>
      </w:r>
      <w:r w:rsidRPr="00A70361">
        <w:t>Does A Space War Mean A Nuclear War?</w:t>
      </w:r>
      <w:r>
        <w:t xml:space="preserve">,” </w:t>
      </w:r>
      <w:hyperlink r:id="rId18" w:history="1">
        <w:r w:rsidRPr="00BE0E32">
          <w:rPr>
            <w:rStyle w:val="Hyperlink"/>
          </w:rPr>
          <w:t>https://www.19fortyfive.com/2022/01/does-a-space-war-mean-a-nuclear-war/</w:t>
        </w:r>
      </w:hyperlink>
      <w:r>
        <w:t>] Justin</w:t>
      </w:r>
    </w:p>
    <w:p w14:paraId="46D6CE3E" w14:textId="77777777" w:rsidR="005B7396" w:rsidRPr="00A70361" w:rsidRDefault="005B7396" w:rsidP="005B7396">
      <w:pPr>
        <w:rPr>
          <w:u w:val="single"/>
        </w:rPr>
      </w:pPr>
      <w:r w:rsidRPr="00A70361">
        <w:rPr>
          <w:sz w:val="16"/>
        </w:rPr>
        <w:t xml:space="preserve">The recent Russian anti-satellite test didn’t tell the world anything new, but it did reaffirm the peril posed by warfare in space. </w:t>
      </w:r>
      <w:r w:rsidRPr="00B844AE">
        <w:rPr>
          <w:highlight w:val="green"/>
          <w:u w:val="single"/>
        </w:rPr>
        <w:t>Debris</w:t>
      </w:r>
      <w:r w:rsidRPr="00A70361">
        <w:rPr>
          <w:sz w:val="16"/>
        </w:rPr>
        <w:t xml:space="preserve"> from explosions could </w:t>
      </w:r>
      <w:r w:rsidRPr="00B844AE">
        <w:rPr>
          <w:highlight w:val="green"/>
          <w:u w:val="single"/>
        </w:rPr>
        <w:t>make</w:t>
      </w:r>
      <w:r w:rsidRPr="00A70361">
        <w:rPr>
          <w:sz w:val="16"/>
        </w:rPr>
        <w:t xml:space="preserve"> some </w:t>
      </w:r>
      <w:r w:rsidRPr="00A70361">
        <w:rPr>
          <w:u w:val="single"/>
        </w:rPr>
        <w:t xml:space="preserve">earth </w:t>
      </w:r>
      <w:r w:rsidRPr="00B844AE">
        <w:rPr>
          <w:highlight w:val="green"/>
          <w:u w:val="single"/>
        </w:rPr>
        <w:t>orbits</w:t>
      </w:r>
      <w:r w:rsidRPr="00A70361">
        <w:rPr>
          <w:sz w:val="16"/>
        </w:rPr>
        <w:t xml:space="preserve"> remarkably </w:t>
      </w:r>
      <w:r w:rsidRPr="00B844AE">
        <w:rPr>
          <w:rStyle w:val="Emphasis"/>
          <w:highlight w:val="green"/>
        </w:rPr>
        <w:t>risky</w:t>
      </w:r>
      <w:r w:rsidRPr="00A70361">
        <w:rPr>
          <w:u w:val="single"/>
        </w:rPr>
        <w:t xml:space="preserve"> to use</w:t>
      </w:r>
      <w:r w:rsidRPr="00A70361">
        <w:rPr>
          <w:sz w:val="16"/>
        </w:rPr>
        <w:t xml:space="preserve"> for both civilian and military purposes. But </w:t>
      </w:r>
      <w:r w:rsidRPr="00A70361">
        <w:rPr>
          <w:u w:val="single"/>
        </w:rPr>
        <w:t>the test</w:t>
      </w:r>
      <w:r w:rsidRPr="00A70361">
        <w:rPr>
          <w:sz w:val="16"/>
        </w:rPr>
        <w:t xml:space="preserve"> also </w:t>
      </w:r>
      <w:r w:rsidRPr="00A70361">
        <w:rPr>
          <w:u w:val="single"/>
        </w:rPr>
        <w:t>highlighted a</w:t>
      </w:r>
      <w:r w:rsidRPr="00A70361">
        <w:rPr>
          <w:sz w:val="16"/>
        </w:rPr>
        <w:t xml:space="preserve"> less visible </w:t>
      </w:r>
      <w:r w:rsidRPr="00A70361">
        <w:rPr>
          <w:rStyle w:val="Emphasis"/>
        </w:rPr>
        <w:t>danger</w:t>
      </w:r>
      <w:r w:rsidRPr="00A70361">
        <w:rPr>
          <w:u w:val="single"/>
        </w:rPr>
        <w:t xml:space="preserve">; </w:t>
      </w:r>
      <w:r w:rsidRPr="00B844AE">
        <w:rPr>
          <w:highlight w:val="green"/>
          <w:u w:val="single"/>
        </w:rPr>
        <w:t xml:space="preserve">attacks on </w:t>
      </w:r>
      <w:r w:rsidRPr="00B844AE">
        <w:rPr>
          <w:rStyle w:val="Emphasis"/>
          <w:highlight w:val="green"/>
        </w:rPr>
        <w:t>nuclear</w:t>
      </w:r>
      <w:r w:rsidRPr="00A70361">
        <w:rPr>
          <w:u w:val="single"/>
        </w:rPr>
        <w:t xml:space="preserve">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sz w:val="16"/>
        </w:rPr>
        <w:t xml:space="preserve"> could </w:t>
      </w:r>
      <w:r w:rsidRPr="00A70361">
        <w:rPr>
          <w:u w:val="single"/>
        </w:rPr>
        <w:t xml:space="preserve">rapidly </w:t>
      </w:r>
      <w:r w:rsidRPr="00B844AE">
        <w:rPr>
          <w:rStyle w:val="Emphasis"/>
          <w:highlight w:val="green"/>
        </w:rPr>
        <w:t>produce</w:t>
      </w:r>
      <w:r w:rsidRPr="00A70361">
        <w:rPr>
          <w:sz w:val="16"/>
        </w:rPr>
        <w:t xml:space="preserve"> an extremely </w:t>
      </w:r>
      <w:r w:rsidRPr="00A70361">
        <w:rPr>
          <w:rStyle w:val="Emphasis"/>
        </w:rPr>
        <w:t>dangerous</w:t>
      </w:r>
      <w:r w:rsidRPr="00A70361">
        <w:rPr>
          <w:u w:val="single"/>
        </w:rPr>
        <w:t xml:space="preserve"> </w:t>
      </w:r>
      <w:r w:rsidRPr="00B844AE">
        <w:rPr>
          <w:rStyle w:val="Emphasis"/>
          <w:highlight w:val="green"/>
        </w:rPr>
        <w:t>escalatory</w:t>
      </w:r>
      <w:r w:rsidRPr="00B844AE">
        <w:rPr>
          <w:highlight w:val="green"/>
          <w:u w:val="single"/>
        </w:rPr>
        <w:t xml:space="preserve"> </w:t>
      </w:r>
      <w:r w:rsidRPr="00B844AE">
        <w:rPr>
          <w:rStyle w:val="Emphasis"/>
          <w:highlight w:val="green"/>
        </w:rPr>
        <w:t>situation</w:t>
      </w:r>
      <w:r w:rsidRPr="00A70361">
        <w:rPr>
          <w:sz w:val="16"/>
        </w:rPr>
        <w:t xml:space="preserve"> in a war </w:t>
      </w:r>
      <w:r w:rsidRPr="00A70361">
        <w:rPr>
          <w:u w:val="single"/>
        </w:rPr>
        <w:t>between nuclear powers</w:t>
      </w:r>
      <w:r w:rsidRPr="00A70361">
        <w:rPr>
          <w:sz w:val="16"/>
        </w:rPr>
        <w:t xml:space="preserve">. James Acton and Thomas Macdonald drew attention to this problem in a recent article at Inside Defense. As Acton and MacDonald point out, </w:t>
      </w:r>
      <w:r w:rsidRPr="00A70361">
        <w:rPr>
          <w:u w:val="single"/>
        </w:rPr>
        <w:t xml:space="preserve">nuclear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u w:val="single"/>
        </w:rPr>
        <w:t xml:space="preserve"> are </w:t>
      </w:r>
      <w:r w:rsidRPr="00B844AE">
        <w:rPr>
          <w:highlight w:val="green"/>
          <w:u w:val="single"/>
        </w:rPr>
        <w:t xml:space="preserve">the </w:t>
      </w:r>
      <w:r w:rsidRPr="00B844AE">
        <w:rPr>
          <w:rStyle w:val="Emphasis"/>
          <w:highlight w:val="green"/>
        </w:rPr>
        <w:t>connective</w:t>
      </w:r>
      <w:r w:rsidRPr="00B844AE">
        <w:rPr>
          <w:highlight w:val="green"/>
          <w:u w:val="single"/>
        </w:rPr>
        <w:t xml:space="preserve"> tissue of</w:t>
      </w:r>
      <w:r w:rsidRPr="00A70361">
        <w:rPr>
          <w:sz w:val="16"/>
        </w:rPr>
        <w:t xml:space="preserve"> nuclear </w:t>
      </w:r>
      <w:r w:rsidRPr="00B844AE">
        <w:rPr>
          <w:rStyle w:val="Emphasis"/>
          <w:highlight w:val="green"/>
        </w:rPr>
        <w:t>deterrence</w:t>
      </w:r>
      <w:r w:rsidRPr="00B844AE">
        <w:rPr>
          <w:highlight w:val="green"/>
          <w:u w:val="single"/>
        </w:rPr>
        <w:t xml:space="preserve">, </w:t>
      </w:r>
      <w:r w:rsidRPr="00B844AE">
        <w:rPr>
          <w:rStyle w:val="Emphasis"/>
          <w:highlight w:val="green"/>
        </w:rPr>
        <w:t>assuring</w:t>
      </w:r>
      <w:r w:rsidRPr="00B844AE">
        <w:rPr>
          <w:highlight w:val="green"/>
          <w:u w:val="single"/>
        </w:rPr>
        <w:t xml:space="preserve"> countries</w:t>
      </w:r>
      <w:r w:rsidRPr="00A70361">
        <w:rPr>
          <w:sz w:val="16"/>
        </w:rPr>
        <w:t xml:space="preserve"> that </w:t>
      </w:r>
      <w:r w:rsidRPr="00A70361">
        <w:rPr>
          <w:u w:val="single"/>
        </w:rPr>
        <w:t xml:space="preserve">they’re </w:t>
      </w:r>
      <w:r w:rsidRPr="00B844AE">
        <w:rPr>
          <w:rStyle w:val="Emphasis"/>
          <w:highlight w:val="green"/>
        </w:rPr>
        <w:t>no</w:t>
      </w:r>
      <w:r w:rsidRPr="00A70361">
        <w:rPr>
          <w:rStyle w:val="Emphasis"/>
        </w:rPr>
        <w:t>t</w:t>
      </w:r>
      <w:r w:rsidRPr="00A70361">
        <w:rPr>
          <w:u w:val="single"/>
        </w:rPr>
        <w:t xml:space="preserve"> being </w:t>
      </w:r>
      <w:r w:rsidRPr="00B844AE">
        <w:rPr>
          <w:highlight w:val="green"/>
          <w:u w:val="single"/>
        </w:rPr>
        <w:t>attack</w:t>
      </w:r>
      <w:r w:rsidRPr="00A70361">
        <w:rPr>
          <w:u w:val="single"/>
        </w:rPr>
        <w:t xml:space="preserve">ed </w:t>
      </w:r>
      <w:r w:rsidRPr="00B844AE">
        <w:rPr>
          <w:highlight w:val="green"/>
          <w:u w:val="single"/>
        </w:rPr>
        <w:t>and</w:t>
      </w:r>
      <w:r w:rsidRPr="00A70361">
        <w:rPr>
          <w:sz w:val="16"/>
        </w:rPr>
        <w:t xml:space="preserve"> that </w:t>
      </w:r>
      <w:r w:rsidRPr="00B844AE">
        <w:rPr>
          <w:highlight w:val="green"/>
          <w:u w:val="single"/>
        </w:rPr>
        <w:t>they’ll</w:t>
      </w:r>
      <w:r w:rsidRPr="00A70361">
        <w:rPr>
          <w:u w:val="single"/>
        </w:rPr>
        <w:t xml:space="preserve"> be able to </w:t>
      </w:r>
      <w:r w:rsidRPr="00B844AE">
        <w:rPr>
          <w:rStyle w:val="Emphasis"/>
          <w:highlight w:val="green"/>
        </w:rPr>
        <w:t>respond</w:t>
      </w:r>
      <w:r w:rsidRPr="00B844AE">
        <w:rPr>
          <w:highlight w:val="green"/>
          <w:u w:val="single"/>
        </w:rPr>
        <w:t xml:space="preserve"> </w:t>
      </w:r>
      <w:r w:rsidRPr="00B844AE">
        <w:rPr>
          <w:rStyle w:val="Emphasis"/>
          <w:highlight w:val="green"/>
        </w:rPr>
        <w:t>quickly</w:t>
      </w:r>
      <w:r w:rsidRPr="00A70361">
        <w:rPr>
          <w:u w:val="single"/>
        </w:rPr>
        <w:t xml:space="preserve"> if they are.</w:t>
      </w:r>
    </w:p>
    <w:p w14:paraId="39B30694" w14:textId="77777777" w:rsidR="005B7396" w:rsidRPr="00A70361" w:rsidRDefault="005B7396" w:rsidP="005B7396">
      <w:pPr>
        <w:rPr>
          <w:sz w:val="16"/>
        </w:rPr>
      </w:pPr>
      <w:r w:rsidRPr="00A70361">
        <w:rPr>
          <w:sz w:val="16"/>
        </w:rPr>
        <w:t xml:space="preserve">For a long time, </w:t>
      </w:r>
      <w:r w:rsidRPr="00A70361">
        <w:rPr>
          <w:u w:val="single"/>
        </w:rPr>
        <w:t xml:space="preserve">these strategic early-warning </w:t>
      </w:r>
      <w:r w:rsidRPr="00B844AE">
        <w:rPr>
          <w:highlight w:val="green"/>
          <w:u w:val="single"/>
        </w:rPr>
        <w:t>satellites</w:t>
      </w:r>
      <w:r w:rsidRPr="00A70361">
        <w:rPr>
          <w:sz w:val="16"/>
        </w:rPr>
        <w:t xml:space="preserve"> were akin to a </w:t>
      </w:r>
      <w:r w:rsidRPr="00B844AE">
        <w:rPr>
          <w:rStyle w:val="Emphasis"/>
          <w:highlight w:val="green"/>
        </w:rPr>
        <w:t>center</w:t>
      </w:r>
      <w:r w:rsidRPr="00B844AE">
        <w:rPr>
          <w:highlight w:val="green"/>
          <w:u w:val="single"/>
        </w:rPr>
        <w:t xml:space="preserve"> of</w:t>
      </w:r>
      <w:r w:rsidRPr="00A70361">
        <w:rPr>
          <w:sz w:val="16"/>
        </w:rPr>
        <w:t xml:space="preserve"> gravity in </w:t>
      </w:r>
      <w:r w:rsidRPr="00B844AE">
        <w:rPr>
          <w:rStyle w:val="Emphasis"/>
          <w:highlight w:val="green"/>
        </w:rPr>
        <w:t>ICBM</w:t>
      </w:r>
      <w:r w:rsidRPr="00A70361">
        <w:rPr>
          <w:u w:val="single"/>
        </w:rPr>
        <w:t xml:space="preserve"> warfare. Nuclear deterrence requires </w:t>
      </w:r>
      <w:r w:rsidRPr="00A70361">
        <w:rPr>
          <w:rStyle w:val="Emphasis"/>
        </w:rPr>
        <w:t>awareness</w:t>
      </w:r>
      <w:r w:rsidRPr="00A70361">
        <w:rPr>
          <w:sz w:val="16"/>
        </w:rPr>
        <w:t xml:space="preserve"> that an attack is underway. </w:t>
      </w:r>
      <w:r w:rsidRPr="00B844AE">
        <w:rPr>
          <w:highlight w:val="green"/>
          <w:u w:val="single"/>
        </w:rPr>
        <w:t>Attacks</w:t>
      </w:r>
      <w:r w:rsidRPr="00A70361">
        <w:rPr>
          <w:u w:val="single"/>
        </w:rPr>
        <w:t xml:space="preserve"> on</w:t>
      </w:r>
      <w:r w:rsidRPr="00A70361">
        <w:rPr>
          <w:sz w:val="16"/>
        </w:rPr>
        <w:t xml:space="preserve"> the </w:t>
      </w:r>
      <w:r w:rsidRPr="00A70361">
        <w:rPr>
          <w:rStyle w:val="Emphasis"/>
        </w:rPr>
        <w:t>monitoring</w:t>
      </w:r>
      <w:r w:rsidRPr="00A70361">
        <w:rPr>
          <w:u w:val="single"/>
        </w:rPr>
        <w:t xml:space="preserve"> system could</w:t>
      </w:r>
      <w:r w:rsidRPr="00A70361">
        <w:rPr>
          <w:sz w:val="16"/>
        </w:rPr>
        <w:t xml:space="preserve"> easily </w:t>
      </w:r>
      <w:r w:rsidRPr="00A70361">
        <w:rPr>
          <w:u w:val="single"/>
        </w:rPr>
        <w:t xml:space="preserve">be read as an attempt to </w:t>
      </w:r>
      <w:r w:rsidRPr="00A70361">
        <w:rPr>
          <w:strike/>
          <w:u w:val="single"/>
        </w:rPr>
        <w:t>blind</w:t>
      </w:r>
      <w:r w:rsidRPr="00A70361">
        <w:rPr>
          <w:u w:val="single"/>
        </w:rPr>
        <w:t xml:space="preserve"> an opponent in </w:t>
      </w:r>
      <w:r w:rsidRPr="00A70361">
        <w:rPr>
          <w:rStyle w:val="Emphasis"/>
        </w:rPr>
        <w:t>preparation</w:t>
      </w:r>
      <w:r w:rsidRPr="00A70361">
        <w:rPr>
          <w:sz w:val="16"/>
        </w:rPr>
        <w:t xml:space="preserve"> </w:t>
      </w:r>
      <w:r w:rsidRPr="00A70361">
        <w:rPr>
          <w:u w:val="single"/>
        </w:rPr>
        <w:t xml:space="preserve">for </w:t>
      </w:r>
      <w:r w:rsidRPr="00A70361">
        <w:rPr>
          <w:rStyle w:val="Emphasis"/>
        </w:rPr>
        <w:t>general</w:t>
      </w:r>
      <w:r w:rsidRPr="00A70361">
        <w:rPr>
          <w:u w:val="single"/>
        </w:rPr>
        <w:t xml:space="preserve"> war, and could</w:t>
      </w:r>
      <w:r w:rsidRPr="00A70361">
        <w:rPr>
          <w:sz w:val="16"/>
        </w:rPr>
        <w:t xml:space="preserve"> themselves </w:t>
      </w:r>
      <w:r w:rsidRPr="00B844AE">
        <w:rPr>
          <w:highlight w:val="green"/>
          <w:u w:val="single"/>
        </w:rPr>
        <w:t xml:space="preserve">incur </w:t>
      </w:r>
      <w:r w:rsidRPr="0050332C">
        <w:rPr>
          <w:rStyle w:val="Emphasis"/>
        </w:rPr>
        <w:t>nuclear</w:t>
      </w:r>
      <w:r w:rsidRPr="0050332C">
        <w:rPr>
          <w:u w:val="single"/>
        </w:rPr>
        <w:t xml:space="preserve"> </w:t>
      </w:r>
      <w:r w:rsidRPr="00B844AE">
        <w:rPr>
          <w:rStyle w:val="Emphasis"/>
          <w:highlight w:val="green"/>
        </w:rPr>
        <w:t>retaliation</w:t>
      </w:r>
      <w:r w:rsidRPr="00A70361">
        <w:rPr>
          <w:sz w:val="16"/>
        </w:rPr>
        <w:t xml:space="preserve">. Thus, </w:t>
      </w:r>
      <w:r w:rsidRPr="00A70361">
        <w:rPr>
          <w:u w:val="single"/>
        </w:rPr>
        <w:t xml:space="preserve">the nuclear command and control satellites are </w:t>
      </w:r>
      <w:r w:rsidRPr="00A70361">
        <w:rPr>
          <w:rStyle w:val="Emphasis"/>
        </w:rPr>
        <w:t>critical</w:t>
      </w:r>
      <w:r w:rsidRPr="00A70361">
        <w:rPr>
          <w:sz w:val="16"/>
        </w:rPr>
        <w:t xml:space="preserve"> to the maintenance of nuclear deterrence. </w:t>
      </w:r>
      <w:r w:rsidRPr="00A70361">
        <w:rPr>
          <w:u w:val="single"/>
        </w:rPr>
        <w:t>They make it possible to distribute an order</w:t>
      </w:r>
      <w:r w:rsidRPr="00A70361">
        <w:rPr>
          <w:sz w:val="16"/>
        </w:rPr>
        <w:t xml:space="preserve"> from the chief of government </w:t>
      </w:r>
      <w:r w:rsidRPr="00A70361">
        <w:rPr>
          <w:u w:val="single"/>
        </w:rPr>
        <w:t>to</w:t>
      </w:r>
      <w:r w:rsidRPr="00A70361">
        <w:rPr>
          <w:sz w:val="16"/>
        </w:rPr>
        <w:t xml:space="preserve"> the </w:t>
      </w:r>
      <w:r w:rsidRPr="00A70361">
        <w:rPr>
          <w:rStyle w:val="Emphasis"/>
        </w:rPr>
        <w:t>nuclear</w:t>
      </w:r>
      <w:r w:rsidRPr="00A70361">
        <w:rPr>
          <w:u w:val="single"/>
        </w:rPr>
        <w:t xml:space="preserve"> </w:t>
      </w:r>
      <w:r w:rsidRPr="00A70361">
        <w:rPr>
          <w:rStyle w:val="Emphasis"/>
        </w:rPr>
        <w:t>delivery</w:t>
      </w:r>
      <w:r w:rsidRPr="00A70361">
        <w:rPr>
          <w:u w:val="single"/>
        </w:rPr>
        <w:t xml:space="preserve"> </w:t>
      </w:r>
      <w:r w:rsidRPr="00A70361">
        <w:rPr>
          <w:rStyle w:val="Emphasis"/>
        </w:rPr>
        <w:t>systems</w:t>
      </w:r>
      <w:r w:rsidRPr="00A70361">
        <w:rPr>
          <w:u w:val="single"/>
        </w:rPr>
        <w:t xml:space="preserve"> themselves</w:t>
      </w:r>
      <w:r w:rsidRPr="00A70361">
        <w:rPr>
          <w:sz w:val="16"/>
        </w:rPr>
        <w:t xml:space="preserve">. Consequently, their </w:t>
      </w:r>
      <w:r w:rsidRPr="00A70361">
        <w:rPr>
          <w:u w:val="single"/>
        </w:rPr>
        <w:t xml:space="preserve">destruction might lead to </w:t>
      </w:r>
      <w:r w:rsidRPr="00A70361">
        <w:rPr>
          <w:rStyle w:val="Emphasis"/>
        </w:rPr>
        <w:t>hesitation</w:t>
      </w:r>
      <w:r w:rsidRPr="00A70361">
        <w:rPr>
          <w:u w:val="single"/>
        </w:rPr>
        <w:t xml:space="preserve"> or </w:t>
      </w:r>
      <w:r w:rsidRPr="00A70361">
        <w:rPr>
          <w:rStyle w:val="Emphasis"/>
        </w:rPr>
        <w:t>delay</w:t>
      </w:r>
      <w:r w:rsidRPr="00A70361">
        <w:rPr>
          <w:sz w:val="16"/>
        </w:rPr>
        <w:t xml:space="preserve"> in performing a nuclear launch order.</w:t>
      </w:r>
    </w:p>
    <w:p w14:paraId="24101E61" w14:textId="77777777" w:rsidR="005B7396" w:rsidRPr="00A70361" w:rsidRDefault="005B7396" w:rsidP="005B7396">
      <w:pPr>
        <w:rPr>
          <w:u w:val="single"/>
        </w:rPr>
      </w:pPr>
      <w:r w:rsidRPr="00A70361">
        <w:rPr>
          <w:sz w:val="16"/>
        </w:rPr>
        <w:t xml:space="preserve">It was only later that the relevance of satellites for conventional warfare became clear. </w:t>
      </w:r>
      <w:r w:rsidRPr="00B844AE">
        <w:rPr>
          <w:highlight w:val="green"/>
          <w:u w:val="single"/>
        </w:rPr>
        <w:t>Satellites</w:t>
      </w:r>
      <w:r w:rsidRPr="00A70361">
        <w:rPr>
          <w:u w:val="single"/>
        </w:rPr>
        <w:t xml:space="preserve"> could </w:t>
      </w:r>
      <w:r w:rsidRPr="00A70361">
        <w:rPr>
          <w:rStyle w:val="Emphasis"/>
        </w:rPr>
        <w:t>reconnoiter</w:t>
      </w:r>
      <w:r w:rsidRPr="00A70361">
        <w:rPr>
          <w:u w:val="single"/>
        </w:rPr>
        <w:t xml:space="preserve"> enemy</w:t>
      </w:r>
      <w:r w:rsidRPr="00A70361">
        <w:rPr>
          <w:sz w:val="16"/>
        </w:rPr>
        <w:t xml:space="preserve"> positions </w:t>
      </w:r>
      <w:r w:rsidRPr="00A70361">
        <w:rPr>
          <w:u w:val="single"/>
        </w:rPr>
        <w:t>and</w:t>
      </w:r>
      <w:r w:rsidRPr="00A70361">
        <w:rPr>
          <w:sz w:val="16"/>
        </w:rPr>
        <w:t xml:space="preserve">, more importantly, </w:t>
      </w:r>
      <w:r w:rsidRPr="00B844AE">
        <w:rPr>
          <w:highlight w:val="green"/>
          <w:u w:val="single"/>
        </w:rPr>
        <w:t xml:space="preserve">provide </w:t>
      </w:r>
      <w:r w:rsidRPr="00B844AE">
        <w:rPr>
          <w:rStyle w:val="Emphasis"/>
          <w:highlight w:val="green"/>
        </w:rPr>
        <w:t>comm</w:t>
      </w:r>
      <w:r w:rsidRPr="0050332C">
        <w:rPr>
          <w:rStyle w:val="Emphasis"/>
        </w:rPr>
        <w:t>unication</w:t>
      </w:r>
      <w:r w:rsidRPr="00B844AE">
        <w:rPr>
          <w:rStyle w:val="Emphasis"/>
          <w:highlight w:val="green"/>
        </w:rPr>
        <w:t>s</w:t>
      </w:r>
      <w:r w:rsidRPr="00A70361">
        <w:rPr>
          <w:sz w:val="16"/>
        </w:rPr>
        <w:t xml:space="preserve"> for friendly forces. </w:t>
      </w:r>
      <w:r w:rsidRPr="00A70361">
        <w:rPr>
          <w:u w:val="single"/>
        </w:rPr>
        <w:t xml:space="preserve">Indeed, the </w:t>
      </w:r>
      <w:r w:rsidRPr="00B844AE">
        <w:rPr>
          <w:rStyle w:val="Emphasis"/>
          <w:highlight w:val="green"/>
        </w:rPr>
        <w:t>expansion</w:t>
      </w:r>
      <w:r w:rsidRPr="00A70361">
        <w:rPr>
          <w:u w:val="single"/>
        </w:rPr>
        <w:t xml:space="preserve"> of</w:t>
      </w:r>
      <w:r w:rsidRPr="00A70361">
        <w:rPr>
          <w:sz w:val="16"/>
        </w:rPr>
        <w:t xml:space="preserve"> the role of </w:t>
      </w:r>
      <w:r w:rsidRPr="00A70361">
        <w:rPr>
          <w:u w:val="single"/>
        </w:rPr>
        <w:t>satellites in</w:t>
      </w:r>
      <w:r w:rsidRPr="00A70361">
        <w:rPr>
          <w:sz w:val="16"/>
        </w:rPr>
        <w:t xml:space="preserve"> conventional </w:t>
      </w:r>
      <w:r w:rsidRPr="00A70361">
        <w:rPr>
          <w:rStyle w:val="Emphasis"/>
        </w:rPr>
        <w:t>warfare</w:t>
      </w:r>
      <w:r w:rsidRPr="00A70361">
        <w:rPr>
          <w:u w:val="single"/>
        </w:rPr>
        <w:t xml:space="preserve"> has </w:t>
      </w:r>
      <w:r w:rsidRPr="00B844AE">
        <w:rPr>
          <w:rStyle w:val="Emphasis"/>
          <w:highlight w:val="green"/>
        </w:rPr>
        <w:t>complicat</w:t>
      </w:r>
      <w:r w:rsidRPr="0050332C">
        <w:rPr>
          <w:rStyle w:val="Emphasis"/>
        </w:rPr>
        <w:t>ed</w:t>
      </w:r>
      <w:r w:rsidRPr="00A70361">
        <w:rPr>
          <w:sz w:val="16"/>
        </w:rPr>
        <w:t xml:space="preserve"> the prospect of </w:t>
      </w:r>
      <w:r w:rsidRPr="0050332C">
        <w:rPr>
          <w:rStyle w:val="Emphasis"/>
        </w:rPr>
        <w:t>space</w:t>
      </w:r>
      <w:r w:rsidRPr="0050332C">
        <w:rPr>
          <w:u w:val="single"/>
        </w:rPr>
        <w:t xml:space="preserve"> </w:t>
      </w:r>
      <w:r w:rsidRPr="00B844AE">
        <w:rPr>
          <w:rStyle w:val="Emphasis"/>
          <w:highlight w:val="green"/>
        </w:rPr>
        <w:t>war</w:t>
      </w:r>
      <w:r w:rsidRPr="00A70361">
        <w:rPr>
          <w:rStyle w:val="Emphasis"/>
        </w:rPr>
        <w:t>fare</w:t>
      </w:r>
      <w:r w:rsidRPr="00A70361">
        <w:rPr>
          <w:u w:val="single"/>
        </w:rPr>
        <w:t>. States have</w:t>
      </w:r>
      <w:r w:rsidRPr="00A70361">
        <w:rPr>
          <w:sz w:val="16"/>
        </w:rPr>
        <w:t xml:space="preserve"> a clear </w:t>
      </w:r>
      <w:r w:rsidRPr="00A70361">
        <w:rPr>
          <w:u w:val="single"/>
        </w:rPr>
        <w:t xml:space="preserve">reason for </w:t>
      </w:r>
      <w:r w:rsidRPr="00A70361">
        <w:rPr>
          <w:rStyle w:val="Emphasis"/>
        </w:rPr>
        <w:t>targeting</w:t>
      </w:r>
      <w:r w:rsidRPr="00A70361">
        <w:rPr>
          <w:sz w:val="16"/>
        </w:rPr>
        <w:t xml:space="preserve"> enemy </w:t>
      </w:r>
      <w:r w:rsidRPr="00A70361">
        <w:rPr>
          <w:u w:val="single"/>
        </w:rPr>
        <w:t>satellites which support conventional warfare</w:t>
      </w:r>
      <w:r w:rsidRPr="00A70361">
        <w:rPr>
          <w:sz w:val="16"/>
        </w:rPr>
        <w:t xml:space="preserve">, as those satellites enable the most lethal part of the kill chain, the communications and recon networks that link targets with shooters. Thus, we now have a situation in which </w:t>
      </w:r>
      <w:r w:rsidRPr="0050332C">
        <w:rPr>
          <w:u w:val="single"/>
        </w:rPr>
        <w:t xml:space="preserve">space military assets have both </w:t>
      </w:r>
      <w:r w:rsidRPr="0050332C">
        <w:rPr>
          <w:rStyle w:val="Emphasis"/>
        </w:rPr>
        <w:t>nuclear</w:t>
      </w:r>
      <w:r w:rsidRPr="0050332C">
        <w:rPr>
          <w:u w:val="single"/>
        </w:rPr>
        <w:t xml:space="preserve"> and </w:t>
      </w:r>
      <w:r w:rsidRPr="0050332C">
        <w:rPr>
          <w:rStyle w:val="Emphasis"/>
        </w:rPr>
        <w:t>conventional</w:t>
      </w:r>
      <w:r w:rsidRPr="0050332C">
        <w:rPr>
          <w:u w:val="single"/>
        </w:rPr>
        <w:t xml:space="preserve"> roles</w:t>
      </w:r>
      <w:r w:rsidRPr="00A70361">
        <w:rPr>
          <w:sz w:val="16"/>
        </w:rPr>
        <w:t xml:space="preserve">. In a conflict </w:t>
      </w:r>
      <w:r w:rsidRPr="00B844AE">
        <w:rPr>
          <w:rStyle w:val="Emphasis"/>
          <w:highlight w:val="green"/>
        </w:rPr>
        <w:t>confusion</w:t>
      </w:r>
      <w:r w:rsidRPr="00B844AE">
        <w:rPr>
          <w:highlight w:val="green"/>
          <w:u w:val="single"/>
        </w:rPr>
        <w:t xml:space="preserve"> and </w:t>
      </w:r>
      <w:r w:rsidRPr="00B844AE">
        <w:rPr>
          <w:rStyle w:val="Emphasis"/>
          <w:highlight w:val="green"/>
        </w:rPr>
        <w:t>misperception</w:t>
      </w:r>
      <w:r w:rsidRPr="00A70361">
        <w:rPr>
          <w:sz w:val="16"/>
        </w:rPr>
        <w:t xml:space="preserve"> could rapidly become lethal.  If one combatant views an </w:t>
      </w:r>
      <w:r w:rsidRPr="00A70361">
        <w:rPr>
          <w:rStyle w:val="Emphasis"/>
        </w:rPr>
        <w:t>attack</w:t>
      </w:r>
      <w:r w:rsidRPr="00A70361">
        <w:rPr>
          <w:u w:val="single"/>
        </w:rPr>
        <w:t xml:space="preserve"> against nuclear command and control as </w:t>
      </w:r>
      <w:r w:rsidRPr="00B844AE">
        <w:rPr>
          <w:highlight w:val="green"/>
          <w:u w:val="single"/>
        </w:rPr>
        <w:t xml:space="preserve">a </w:t>
      </w:r>
      <w:r w:rsidRPr="00B844AE">
        <w:rPr>
          <w:rStyle w:val="Emphasis"/>
          <w:highlight w:val="green"/>
        </w:rPr>
        <w:t>prelude</w:t>
      </w:r>
      <w:r w:rsidRPr="00B844AE">
        <w:rPr>
          <w:highlight w:val="green"/>
          <w:u w:val="single"/>
        </w:rPr>
        <w:t xml:space="preserve"> to</w:t>
      </w:r>
      <w:r w:rsidRPr="00A70361">
        <w:rPr>
          <w:sz w:val="16"/>
        </w:rPr>
        <w:t xml:space="preserve"> a general </w:t>
      </w:r>
      <w:r w:rsidRPr="00B844AE">
        <w:rPr>
          <w:highlight w:val="green"/>
          <w:u w:val="single"/>
        </w:rPr>
        <w:t>nuclear attack</w:t>
      </w:r>
      <w:r w:rsidRPr="00A70361">
        <w:rPr>
          <w:u w:val="single"/>
        </w:rPr>
        <w:t>, it might</w:t>
      </w:r>
      <w:r w:rsidRPr="00A70361">
        <w:rPr>
          <w:sz w:val="16"/>
        </w:rPr>
        <w:t xml:space="preserve"> choose to </w:t>
      </w:r>
      <w:r w:rsidRPr="00B844AE">
        <w:rPr>
          <w:rStyle w:val="Emphasis"/>
          <w:highlight w:val="green"/>
        </w:rPr>
        <w:t>pre</w:t>
      </w:r>
      <w:r w:rsidRPr="00B844AE">
        <w:rPr>
          <w:highlight w:val="green"/>
          <w:u w:val="single"/>
        </w:rPr>
        <w:t>-</w:t>
      </w:r>
      <w:r w:rsidRPr="00B844AE">
        <w:rPr>
          <w:rStyle w:val="Emphasis"/>
          <w:highlight w:val="green"/>
        </w:rPr>
        <w:t>empt</w:t>
      </w:r>
      <w:r w:rsidRPr="00B844AE">
        <w:rPr>
          <w:highlight w:val="green"/>
          <w:u w:val="single"/>
        </w:rPr>
        <w:t>.</w:t>
      </w:r>
    </w:p>
    <w:p w14:paraId="196A3513" w14:textId="77777777" w:rsidR="005B7396" w:rsidRDefault="005B7396" w:rsidP="005B7396">
      <w:pPr>
        <w:rPr>
          <w:sz w:val="16"/>
        </w:rPr>
      </w:pPr>
      <w:r w:rsidRPr="00A70361">
        <w:rPr>
          <w:sz w:val="16"/>
        </w:rPr>
        <w:t>Nuclear powers have dealt with problems in this general category for a good long while; would a conventional attack against tactical nuclear staging areas represent an escalation, for example?  Would the use of ballistic missiles that can carry either conventional or nuclear weapons trigger a nuclear response? Do attacks against air defense networks that have both strategic and tactical responsibilities run the risk of triggering a nuclear response?   There’s also the danger that damage to communications networks designated for conventional combat could force traffic onto the nuclear control systems, further confusing the issue.</w:t>
      </w:r>
    </w:p>
    <w:p w14:paraId="1A82D878" w14:textId="77777777" w:rsidR="005B7396" w:rsidRDefault="005B7396" w:rsidP="005B7396">
      <w:pPr>
        <w:pStyle w:val="Heading4"/>
      </w:pPr>
      <w:r>
        <w:t xml:space="preserve">No limited nuclear wars – </w:t>
      </w:r>
      <w:r w:rsidRPr="00784AC4">
        <w:rPr>
          <w:u w:val="single"/>
        </w:rPr>
        <w:t>extinction</w:t>
      </w:r>
      <w:r>
        <w:t xml:space="preserve">. </w:t>
      </w:r>
    </w:p>
    <w:p w14:paraId="28B740C6" w14:textId="77777777" w:rsidR="005B7396" w:rsidRPr="00F35F0D" w:rsidRDefault="005B7396" w:rsidP="005B7396">
      <w:r w:rsidRPr="00F35F0D">
        <w:rPr>
          <w:rStyle w:val="Style13ptBold"/>
        </w:rPr>
        <w:t xml:space="preserve">Webber </w:t>
      </w:r>
      <w:r>
        <w:rPr>
          <w:rStyle w:val="Style13ptBold"/>
        </w:rPr>
        <w:t>19</w:t>
      </w:r>
      <w:r w:rsidRPr="00F35F0D">
        <w:t xml:space="preserve"> </w:t>
      </w:r>
      <w:r>
        <w:t xml:space="preserve">– </w:t>
      </w:r>
      <w:r w:rsidRPr="00F35F0D">
        <w:t xml:space="preserve">Dr Philip Webber has written widely on nuclear issues and is Chair of Scientists for Global Responsibility (SGR) – a membership organisation promoting responsible science and technology. We will all end up killing each other and one nuclear blast could do it. </w:t>
      </w:r>
      <w:r>
        <w:t>5/18/19</w:t>
      </w:r>
      <w:r w:rsidRPr="00F35F0D">
        <w:t>.</w:t>
      </w:r>
      <w:r>
        <w:t xml:space="preserve"> [METRO.UK “</w:t>
      </w:r>
      <w:r w:rsidRPr="00177BE1">
        <w:t>We will all end up killing each other and one nuclear blast could do it</w:t>
      </w:r>
      <w:r>
        <w:t>,”</w:t>
      </w:r>
      <w:r w:rsidRPr="00F35F0D">
        <w:t xml:space="preserve"> </w:t>
      </w:r>
      <w:hyperlink r:id="rId19" w:history="1">
        <w:r w:rsidRPr="0024235A">
          <w:rPr>
            <w:rStyle w:val="Hyperlink"/>
          </w:rPr>
          <w:t>https://metro.co.uk/2019/05/18/we-will-all-end-up-killing-each-other-and-one-nuclear-blast-could-do-it-9370115/</w:t>
        </w:r>
      </w:hyperlink>
      <w:r w:rsidRPr="00F35F0D">
        <w:t>]</w:t>
      </w:r>
      <w:r>
        <w:t xml:space="preserve"> Recut Justin</w:t>
      </w:r>
    </w:p>
    <w:p w14:paraId="193CA2DB" w14:textId="77777777" w:rsidR="005B7396" w:rsidRPr="00177BE1" w:rsidRDefault="005B7396" w:rsidP="005B7396">
      <w:pPr>
        <w:rPr>
          <w:u w:val="single"/>
        </w:rPr>
      </w:pPr>
      <w:r w:rsidRPr="00177BE1">
        <w:rPr>
          <w:sz w:val="14"/>
        </w:rPr>
        <w:t xml:space="preserve">The </w:t>
      </w:r>
      <w:r w:rsidRPr="00B844AE">
        <w:rPr>
          <w:highlight w:val="green"/>
          <w:u w:val="single"/>
        </w:rPr>
        <w:t>nuclear</w:t>
      </w:r>
      <w:r w:rsidRPr="00177BE1">
        <w:rPr>
          <w:u w:val="single"/>
        </w:rPr>
        <w:t xml:space="preserve"> armed </w:t>
      </w:r>
      <w:r w:rsidRPr="00B844AE">
        <w:rPr>
          <w:highlight w:val="green"/>
          <w:u w:val="single"/>
        </w:rPr>
        <w:t>nations have</w:t>
      </w:r>
      <w:r w:rsidRPr="00177BE1">
        <w:rPr>
          <w:u w:val="single"/>
        </w:rPr>
        <w:t xml:space="preserve"> </w:t>
      </w:r>
      <w:r w:rsidRPr="0008456F">
        <w:rPr>
          <w:u w:val="single"/>
        </w:rPr>
        <w:t xml:space="preserve">inadvertently created a </w:t>
      </w:r>
      <w:r w:rsidRPr="0008456F">
        <w:rPr>
          <w:rStyle w:val="Emphasis"/>
        </w:rPr>
        <w:t>global Doomsday machine</w:t>
      </w:r>
      <w:r w:rsidRPr="00177BE1">
        <w:rPr>
          <w:u w:val="single"/>
        </w:rPr>
        <w:t xml:space="preserve">, built with </w:t>
      </w:r>
      <w:r w:rsidRPr="00B844AE">
        <w:rPr>
          <w:highlight w:val="green"/>
          <w:u w:val="single"/>
        </w:rPr>
        <w:t>15,000 nuclear weapons.</w:t>
      </w:r>
    </w:p>
    <w:p w14:paraId="46406481" w14:textId="77777777" w:rsidR="005B7396" w:rsidRPr="00177BE1" w:rsidRDefault="005B7396" w:rsidP="005B7396">
      <w:pPr>
        <w:rPr>
          <w:sz w:val="14"/>
        </w:rPr>
      </w:pPr>
      <w:r w:rsidRPr="00177BE1">
        <w:rPr>
          <w:sz w:val="14"/>
        </w:rPr>
        <w:t>Most (93%) have been built by Russia and in the US, 3,100 of them are ready to fire within hours.</w:t>
      </w:r>
    </w:p>
    <w:p w14:paraId="2F5C8480" w14:textId="77777777" w:rsidR="005B7396" w:rsidRPr="00177BE1" w:rsidRDefault="005B7396" w:rsidP="005B7396">
      <w:pPr>
        <w:rPr>
          <w:sz w:val="14"/>
        </w:rPr>
      </w:pPr>
      <w:r w:rsidRPr="00B844AE">
        <w:rPr>
          <w:rStyle w:val="Emphasis"/>
          <w:highlight w:val="green"/>
        </w:rPr>
        <w:t xml:space="preserve">Pre-programmed </w:t>
      </w:r>
      <w:r w:rsidRPr="0008456F">
        <w:rPr>
          <w:rStyle w:val="Emphasis"/>
        </w:rPr>
        <w:t>targets</w:t>
      </w:r>
      <w:r w:rsidRPr="00177BE1">
        <w:rPr>
          <w:u w:val="single"/>
        </w:rPr>
        <w:t xml:space="preserve"> include main </w:t>
      </w:r>
      <w:r w:rsidRPr="00177BE1">
        <w:rPr>
          <w:rStyle w:val="Emphasis"/>
        </w:rPr>
        <w:t>cities</w:t>
      </w:r>
      <w:r w:rsidRPr="00177BE1">
        <w:rPr>
          <w:sz w:val="14"/>
        </w:rPr>
        <w:t xml:space="preserve"> as well as a range of military and civilian targets across the world primarily in the UK, Europe, US, Russia and China but also in Japan, Australia and South America.</w:t>
      </w:r>
    </w:p>
    <w:p w14:paraId="0B5401F6" w14:textId="77777777" w:rsidR="005B7396" w:rsidRPr="00177BE1" w:rsidRDefault="005B7396" w:rsidP="005B7396">
      <w:pPr>
        <w:rPr>
          <w:u w:val="single"/>
        </w:rPr>
      </w:pPr>
      <w:r w:rsidRPr="00B844AE">
        <w:rPr>
          <w:rStyle w:val="Emphasis"/>
          <w:highlight w:val="green"/>
        </w:rPr>
        <w:t>One</w:t>
      </w:r>
      <w:r w:rsidRPr="00177BE1">
        <w:rPr>
          <w:u w:val="single"/>
        </w:rPr>
        <w:t xml:space="preserve"> nuclear </w:t>
      </w:r>
      <w:r w:rsidRPr="00B844AE">
        <w:rPr>
          <w:highlight w:val="green"/>
          <w:u w:val="single"/>
        </w:rPr>
        <w:t>blast</w:t>
      </w:r>
      <w:r w:rsidRPr="00177BE1">
        <w:rPr>
          <w:sz w:val="14"/>
        </w:rPr>
        <w:t xml:space="preserve">, one mistake, one </w:t>
      </w:r>
      <w:proofErr w:type="spellStart"/>
      <w:r w:rsidRPr="00177BE1">
        <w:rPr>
          <w:sz w:val="14"/>
        </w:rPr>
        <w:t>cyber attack</w:t>
      </w:r>
      <w:proofErr w:type="spellEnd"/>
      <w:r w:rsidRPr="00177BE1">
        <w:rPr>
          <w:sz w:val="14"/>
        </w:rPr>
        <w:t xml:space="preserve"> </w:t>
      </w:r>
      <w:r w:rsidRPr="00177BE1">
        <w:rPr>
          <w:u w:val="single"/>
        </w:rPr>
        <w:t xml:space="preserve">could </w:t>
      </w:r>
      <w:r w:rsidRPr="00B844AE">
        <w:rPr>
          <w:highlight w:val="green"/>
          <w:u w:val="single"/>
        </w:rPr>
        <w:t>trigger it.</w:t>
      </w:r>
    </w:p>
    <w:p w14:paraId="30DBFD94" w14:textId="77777777" w:rsidR="005B7396" w:rsidRPr="00177BE1" w:rsidRDefault="005B7396" w:rsidP="005B7396">
      <w:pPr>
        <w:rPr>
          <w:sz w:val="14"/>
        </w:rPr>
      </w:pPr>
      <w:r w:rsidRPr="00177BE1">
        <w:rPr>
          <w:sz w:val="14"/>
        </w:rPr>
        <w:t>But first a reminder about the incredible destructive power of a nuclear weapon.</w:t>
      </w:r>
      <w:r>
        <w:rPr>
          <w:sz w:val="14"/>
        </w:rPr>
        <w:t xml:space="preserve"> </w:t>
      </w:r>
      <w:r w:rsidRPr="00177BE1">
        <w:rPr>
          <w:sz w:val="14"/>
        </w:rPr>
        <w:t>Modern nuclear warheads are typically 20 times larger than either of the two bombs that obliterated Hiroshima and Nagasaki at the end of the Second World War.</w:t>
      </w:r>
      <w:r>
        <w:rPr>
          <w:sz w:val="14"/>
        </w:rPr>
        <w:t xml:space="preserve"> </w:t>
      </w:r>
      <w:r w:rsidRPr="00177BE1">
        <w:rPr>
          <w:sz w:val="14"/>
        </w:rPr>
        <w:t>What just one nuclear warhead can do is unimaginable. We’ve drawn some of the key features to scale against cityscapes in the UK for a Russian SS-18 RS 20V (NATO designation ‘Satan’) 500kT warhead. US submarines deploy a similar weapon – the Trident II Mk5, 475kT warhead.</w:t>
      </w:r>
      <w:r>
        <w:rPr>
          <w:sz w:val="14"/>
        </w:rPr>
        <w:t xml:space="preserve"> </w:t>
      </w:r>
      <w:r w:rsidRPr="00177BE1">
        <w:rPr>
          <w:sz w:val="14"/>
        </w:rPr>
        <w:t>A deafening, terrifying noise will be created, like an intense thunder that lasts for 10 seconds or longer.</w:t>
      </w:r>
    </w:p>
    <w:p w14:paraId="029BEDFC" w14:textId="77777777" w:rsidR="005B7396" w:rsidRPr="00177BE1" w:rsidRDefault="005B7396" w:rsidP="005B7396">
      <w:pPr>
        <w:rPr>
          <w:u w:val="single"/>
        </w:rPr>
      </w:pPr>
      <w:r w:rsidRPr="00177BE1">
        <w:rPr>
          <w:sz w:val="14"/>
        </w:rPr>
        <w:t xml:space="preserve">After a blinding flash of light bright destroying the retina of anyone looking, and </w:t>
      </w:r>
      <w:r w:rsidRPr="00177BE1">
        <w:rPr>
          <w:u w:val="single"/>
        </w:rPr>
        <w:t xml:space="preserve">a </w:t>
      </w:r>
      <w:r w:rsidRPr="00177BE1">
        <w:rPr>
          <w:rStyle w:val="Emphasis"/>
        </w:rPr>
        <w:t>violent</w:t>
      </w:r>
      <w:r w:rsidRPr="00177BE1">
        <w:rPr>
          <w:u w:val="single"/>
        </w:rPr>
        <w:t xml:space="preserve"> electromagnetic pulse </w:t>
      </w:r>
      <w:r w:rsidRPr="00B844AE">
        <w:rPr>
          <w:highlight w:val="green"/>
          <w:u w:val="single"/>
        </w:rPr>
        <w:t>(</w:t>
      </w:r>
      <w:r w:rsidRPr="00B844AE">
        <w:rPr>
          <w:rStyle w:val="Emphasis"/>
          <w:highlight w:val="green"/>
        </w:rPr>
        <w:t>EMP</w:t>
      </w:r>
      <w:r w:rsidRPr="00B844AE">
        <w:rPr>
          <w:highlight w:val="green"/>
          <w:u w:val="single"/>
        </w:rPr>
        <w:t xml:space="preserve">) </w:t>
      </w:r>
      <w:r w:rsidRPr="00177BE1">
        <w:rPr>
          <w:u w:val="single"/>
        </w:rPr>
        <w:t xml:space="preserve">knocking out </w:t>
      </w:r>
      <w:r w:rsidRPr="00177BE1">
        <w:rPr>
          <w:rStyle w:val="Emphasis"/>
        </w:rPr>
        <w:t>electrical</w:t>
      </w:r>
      <w:r w:rsidRPr="00177BE1">
        <w:rPr>
          <w:u w:val="single"/>
        </w:rPr>
        <w:t xml:space="preserve"> </w:t>
      </w:r>
      <w:r w:rsidRPr="00177BE1">
        <w:rPr>
          <w:rStyle w:val="Emphasis"/>
        </w:rPr>
        <w:t>equipment</w:t>
      </w:r>
      <w:r w:rsidRPr="00177BE1">
        <w:rPr>
          <w:sz w:val="14"/>
        </w:rPr>
        <w:t xml:space="preserve"> several miles away, a bomb of this size quickly </w:t>
      </w:r>
      <w:r w:rsidRPr="00B844AE">
        <w:rPr>
          <w:highlight w:val="green"/>
          <w:u w:val="single"/>
        </w:rPr>
        <w:t>forms a</w:t>
      </w:r>
      <w:r w:rsidRPr="00177BE1">
        <w:rPr>
          <w:u w:val="single"/>
        </w:rPr>
        <w:t xml:space="preserve">n incandescent </w:t>
      </w:r>
      <w:r w:rsidRPr="00B844AE">
        <w:rPr>
          <w:rStyle w:val="Emphasis"/>
          <w:highlight w:val="green"/>
        </w:rPr>
        <w:t>fireball</w:t>
      </w:r>
      <w:r w:rsidRPr="00177BE1">
        <w:rPr>
          <w:u w:val="single"/>
        </w:rPr>
        <w:t xml:space="preserve"> 850 metres across.</w:t>
      </w:r>
    </w:p>
    <w:p w14:paraId="3305A082" w14:textId="77777777" w:rsidR="005B7396" w:rsidRPr="00177BE1" w:rsidRDefault="005B7396" w:rsidP="005B7396">
      <w:pPr>
        <w:rPr>
          <w:sz w:val="14"/>
        </w:rPr>
      </w:pPr>
      <w:r w:rsidRPr="00177BE1">
        <w:rPr>
          <w:sz w:val="14"/>
        </w:rPr>
        <w:t>This is about the same height as the world’s tallest building, the Burj Khalifa. Drawn against the London Canary Wharf financial district or the Manchester skyline, the huge fireball dwarfs one Canary Sq. (240m), the South Tower Deansgate (201m) and the Beetham Tower Hilton, (170m).</w:t>
      </w:r>
      <w:r>
        <w:rPr>
          <w:sz w:val="14"/>
        </w:rPr>
        <w:t xml:space="preserve"> </w:t>
      </w:r>
      <w:r w:rsidRPr="00177BE1">
        <w:rPr>
          <w:sz w:val="14"/>
        </w:rPr>
        <w:t>The fireball engulfs both city centres completely, melting glass and steel and forms an intensely radioactive 60m deep crater zone of molten earth and debris.</w:t>
      </w:r>
      <w:r>
        <w:rPr>
          <w:sz w:val="14"/>
        </w:rPr>
        <w:t xml:space="preserve"> </w:t>
      </w:r>
      <w:r w:rsidRPr="00177BE1">
        <w:rPr>
          <w:sz w:val="14"/>
        </w:rPr>
        <w:t>A devastating supersonic blast wave flattens everything within a radius of two to three km, the entire Manchester centre, an area larger than the City of London, with lighter damage out to eight km.</w:t>
      </w:r>
      <w:r>
        <w:rPr>
          <w:sz w:val="14"/>
        </w:rPr>
        <w:t xml:space="preserve"> </w:t>
      </w:r>
      <w:r w:rsidRPr="00177BE1">
        <w:rPr>
          <w:sz w:val="14"/>
        </w:rPr>
        <w:t>Most people in these areas would be killed or very seriously injured.</w:t>
      </w:r>
    </w:p>
    <w:p w14:paraId="79EB6B66" w14:textId="77777777" w:rsidR="005B7396" w:rsidRPr="00177BE1" w:rsidRDefault="005B7396" w:rsidP="005B7396">
      <w:pPr>
        <w:rPr>
          <w:sz w:val="14"/>
        </w:rPr>
      </w:pPr>
      <w:r w:rsidRPr="00177BE1">
        <w:rPr>
          <w:u w:val="single"/>
        </w:rPr>
        <w:t xml:space="preserve">The </w:t>
      </w:r>
      <w:r w:rsidRPr="00177BE1">
        <w:rPr>
          <w:rStyle w:val="Emphasis"/>
        </w:rPr>
        <w:t>fireball</w:t>
      </w:r>
      <w:r w:rsidRPr="00177BE1">
        <w:rPr>
          <w:u w:val="single"/>
        </w:rPr>
        <w:t xml:space="preserve"> </w:t>
      </w:r>
      <w:r w:rsidRPr="00177BE1">
        <w:rPr>
          <w:rStyle w:val="Emphasis"/>
        </w:rPr>
        <w:t>quickly</w:t>
      </w:r>
      <w:r w:rsidRPr="00177BE1">
        <w:rPr>
          <w:u w:val="single"/>
        </w:rPr>
        <w:t xml:space="preserve"> </w:t>
      </w:r>
      <w:r w:rsidRPr="00177BE1">
        <w:rPr>
          <w:rStyle w:val="Emphasis"/>
        </w:rPr>
        <w:t>rises</w:t>
      </w:r>
      <w:r w:rsidRPr="00177BE1">
        <w:rPr>
          <w:u w:val="single"/>
        </w:rPr>
        <w:t xml:space="preserve"> forming an enormous characteristic mushroom shaped cloud </w:t>
      </w:r>
      <w:r w:rsidRPr="00B844AE">
        <w:rPr>
          <w:rStyle w:val="Emphasis"/>
          <w:highlight w:val="green"/>
        </w:rPr>
        <w:t>raining</w:t>
      </w:r>
      <w:r w:rsidRPr="00177BE1">
        <w:rPr>
          <w:u w:val="single"/>
        </w:rPr>
        <w:t xml:space="preserve"> highly radioactive particles (</w:t>
      </w:r>
      <w:r w:rsidRPr="00B844AE">
        <w:rPr>
          <w:rStyle w:val="Emphasis"/>
          <w:highlight w:val="green"/>
        </w:rPr>
        <w:t>fallout</w:t>
      </w:r>
      <w:r w:rsidRPr="00177BE1">
        <w:rPr>
          <w:u w:val="single"/>
        </w:rPr>
        <w:t>).</w:t>
      </w:r>
      <w:r w:rsidRPr="00177BE1">
        <w:rPr>
          <w:sz w:val="14"/>
        </w:rPr>
        <w:t xml:space="preserve"> It rises to 60,000 ft (18,000m) – twice the altitude of Everest – and is 15 miles, 24km across.</w:t>
      </w:r>
    </w:p>
    <w:p w14:paraId="57842688" w14:textId="77777777" w:rsidR="005B7396" w:rsidRPr="00177BE1" w:rsidRDefault="005B7396" w:rsidP="005B7396">
      <w:pPr>
        <w:rPr>
          <w:sz w:val="14"/>
        </w:rPr>
      </w:pPr>
      <w:r w:rsidRPr="00177BE1">
        <w:rPr>
          <w:u w:val="single"/>
        </w:rPr>
        <w:t xml:space="preserve">This is </w:t>
      </w:r>
      <w:r w:rsidRPr="00177BE1">
        <w:rPr>
          <w:rStyle w:val="Emphasis"/>
        </w:rPr>
        <w:t>one</w:t>
      </w:r>
      <w:r w:rsidRPr="00177BE1">
        <w:rPr>
          <w:u w:val="single"/>
        </w:rPr>
        <w:t xml:space="preserve"> warhead</w:t>
      </w:r>
      <w:r w:rsidRPr="00177BE1">
        <w:rPr>
          <w:sz w:val="14"/>
        </w:rPr>
        <w:t>. There are 10 such warheads on each of Russia’s 46 missiles (460 in total) and 48 on each of eight US Trident submarines (384 in total). In reality, in a nuclear conflict all of these warheads and a further 956 ready-to-fire are likely to be launched.</w:t>
      </w:r>
    </w:p>
    <w:p w14:paraId="03C720A0" w14:textId="77777777" w:rsidR="005B7396" w:rsidRPr="00177BE1" w:rsidRDefault="005B7396" w:rsidP="005B7396">
      <w:pPr>
        <w:rPr>
          <w:sz w:val="14"/>
        </w:rPr>
      </w:pPr>
      <w:r w:rsidRPr="00177BE1">
        <w:rPr>
          <w:sz w:val="14"/>
        </w:rPr>
        <w:t xml:space="preserve">Whilst this scale of destruction is horrific and </w:t>
      </w:r>
      <w:r w:rsidRPr="00177BE1">
        <w:rPr>
          <w:rStyle w:val="Emphasis"/>
        </w:rPr>
        <w:t>hundreds</w:t>
      </w:r>
      <w:r w:rsidRPr="00177BE1">
        <w:rPr>
          <w:u w:val="single"/>
        </w:rPr>
        <w:t xml:space="preserve"> of </w:t>
      </w:r>
      <w:r w:rsidRPr="00B844AE">
        <w:rPr>
          <w:highlight w:val="green"/>
          <w:u w:val="single"/>
        </w:rPr>
        <w:t>millions</w:t>
      </w:r>
      <w:r w:rsidRPr="00177BE1">
        <w:rPr>
          <w:u w:val="single"/>
        </w:rPr>
        <w:t xml:space="preserve"> of people would be </w:t>
      </w:r>
      <w:r w:rsidRPr="00B844AE">
        <w:rPr>
          <w:highlight w:val="green"/>
          <w:u w:val="single"/>
        </w:rPr>
        <w:t xml:space="preserve">killed in a </w:t>
      </w:r>
      <w:r w:rsidRPr="00B844AE">
        <w:rPr>
          <w:rStyle w:val="Emphasis"/>
          <w:highlight w:val="green"/>
        </w:rPr>
        <w:t>few hours</w:t>
      </w:r>
      <w:r w:rsidRPr="00177BE1">
        <w:rPr>
          <w:u w:val="single"/>
        </w:rPr>
        <w:t xml:space="preserve"> from a combination of </w:t>
      </w:r>
      <w:r w:rsidRPr="00B844AE">
        <w:rPr>
          <w:rStyle w:val="Emphasis"/>
          <w:highlight w:val="green"/>
        </w:rPr>
        <w:t>blast</w:t>
      </w:r>
      <w:r w:rsidRPr="00B844AE">
        <w:rPr>
          <w:highlight w:val="green"/>
          <w:u w:val="single"/>
        </w:rPr>
        <w:t xml:space="preserve">, </w:t>
      </w:r>
      <w:r w:rsidRPr="00B844AE">
        <w:rPr>
          <w:rStyle w:val="Emphasis"/>
          <w:highlight w:val="green"/>
        </w:rPr>
        <w:t>radiation</w:t>
      </w:r>
      <w:r w:rsidRPr="00B844AE">
        <w:rPr>
          <w:highlight w:val="green"/>
          <w:u w:val="single"/>
        </w:rPr>
        <w:t xml:space="preserve"> and</w:t>
      </w:r>
      <w:r w:rsidRPr="00177BE1">
        <w:rPr>
          <w:u w:val="single"/>
        </w:rPr>
        <w:t xml:space="preserve"> </w:t>
      </w:r>
      <w:r w:rsidRPr="00177BE1">
        <w:rPr>
          <w:rStyle w:val="Emphasis"/>
        </w:rPr>
        <w:t>huge</w:t>
      </w:r>
      <w:r w:rsidRPr="00177BE1">
        <w:rPr>
          <w:u w:val="single"/>
        </w:rPr>
        <w:t xml:space="preserve"> </w:t>
      </w:r>
      <w:r w:rsidRPr="00177BE1">
        <w:rPr>
          <w:rStyle w:val="Emphasis"/>
        </w:rPr>
        <w:t>fires</w:t>
      </w:r>
      <w:r w:rsidRPr="00177BE1">
        <w:rPr>
          <w:u w:val="single"/>
        </w:rPr>
        <w:t xml:space="preserve">, there are also </w:t>
      </w:r>
      <w:r w:rsidRPr="00177BE1">
        <w:rPr>
          <w:rStyle w:val="Emphasis"/>
        </w:rPr>
        <w:t>terrible</w:t>
      </w:r>
      <w:r w:rsidRPr="00177BE1">
        <w:rPr>
          <w:u w:val="single"/>
        </w:rPr>
        <w:t xml:space="preserve"> longer-term effects</w:t>
      </w:r>
      <w:r w:rsidRPr="00177BE1">
        <w:rPr>
          <w:sz w:val="14"/>
        </w:rPr>
        <w:t>.</w:t>
      </w:r>
    </w:p>
    <w:p w14:paraId="093B5F36" w14:textId="77777777" w:rsidR="005B7396" w:rsidRPr="00177BE1" w:rsidRDefault="005B7396" w:rsidP="005B7396">
      <w:pPr>
        <w:rPr>
          <w:u w:val="single"/>
        </w:rPr>
      </w:pPr>
      <w:r w:rsidRPr="00177BE1">
        <w:rPr>
          <w:sz w:val="14"/>
        </w:rPr>
        <w:t xml:space="preserve">Scientists predict that </w:t>
      </w:r>
      <w:r w:rsidRPr="00177BE1">
        <w:rPr>
          <w:u w:val="single"/>
        </w:rPr>
        <w:t xml:space="preserve">huge city-wide </w:t>
      </w:r>
      <w:r w:rsidRPr="00B844AE">
        <w:rPr>
          <w:rStyle w:val="Emphasis"/>
          <w:highlight w:val="green"/>
        </w:rPr>
        <w:t>firestorms</w:t>
      </w:r>
      <w:r w:rsidRPr="00177BE1">
        <w:rPr>
          <w:u w:val="single"/>
        </w:rPr>
        <w:t xml:space="preserve"> combined </w:t>
      </w:r>
      <w:r w:rsidRPr="00B844AE">
        <w:rPr>
          <w:highlight w:val="green"/>
          <w:u w:val="single"/>
        </w:rPr>
        <w:t>with</w:t>
      </w:r>
      <w:r w:rsidRPr="00177BE1">
        <w:rPr>
          <w:u w:val="single"/>
        </w:rPr>
        <w:t xml:space="preserve"> very the </w:t>
      </w:r>
      <w:r w:rsidRPr="00177BE1">
        <w:rPr>
          <w:rStyle w:val="Emphasis"/>
        </w:rPr>
        <w:t xml:space="preserve">high-altitude </w:t>
      </w:r>
      <w:r w:rsidRPr="00B844AE">
        <w:rPr>
          <w:rStyle w:val="Emphasis"/>
          <w:highlight w:val="green"/>
        </w:rPr>
        <w:t>debris clouds</w:t>
      </w:r>
      <w:r w:rsidRPr="00177BE1">
        <w:rPr>
          <w:u w:val="single"/>
        </w:rPr>
        <w:t xml:space="preserve"> would </w:t>
      </w:r>
      <w:r w:rsidRPr="00177BE1">
        <w:rPr>
          <w:rStyle w:val="Emphasis"/>
        </w:rPr>
        <w:t>severely</w:t>
      </w:r>
      <w:r w:rsidRPr="00177BE1">
        <w:rPr>
          <w:u w:val="single"/>
        </w:rPr>
        <w:t xml:space="preserve"> </w:t>
      </w:r>
      <w:r w:rsidRPr="00B844AE">
        <w:rPr>
          <w:highlight w:val="green"/>
          <w:u w:val="single"/>
        </w:rPr>
        <w:t>reduce sunlight</w:t>
      </w:r>
      <w:r w:rsidRPr="00177BE1">
        <w:rPr>
          <w:u w:val="single"/>
        </w:rPr>
        <w:t xml:space="preserve"> levels </w:t>
      </w:r>
      <w:r w:rsidRPr="00B844AE">
        <w:rPr>
          <w:highlight w:val="green"/>
          <w:u w:val="single"/>
        </w:rPr>
        <w:t xml:space="preserve">and </w:t>
      </w:r>
      <w:r w:rsidRPr="00B844AE">
        <w:rPr>
          <w:rStyle w:val="Emphasis"/>
          <w:highlight w:val="green"/>
        </w:rPr>
        <w:t>disrupt</w:t>
      </w:r>
      <w:r w:rsidRPr="00B844AE">
        <w:rPr>
          <w:highlight w:val="green"/>
          <w:u w:val="single"/>
        </w:rPr>
        <w:t xml:space="preserve"> </w:t>
      </w:r>
      <w:r w:rsidRPr="00177BE1">
        <w:rPr>
          <w:u w:val="single"/>
        </w:rPr>
        <w:t xml:space="preserve">the world’s </w:t>
      </w:r>
      <w:r w:rsidRPr="00B844AE">
        <w:rPr>
          <w:highlight w:val="green"/>
          <w:u w:val="single"/>
        </w:rPr>
        <w:t>climate</w:t>
      </w:r>
      <w:r w:rsidRPr="00177BE1">
        <w:rPr>
          <w:u w:val="single"/>
        </w:rPr>
        <w:t xml:space="preserve"> for a </w:t>
      </w:r>
      <w:r w:rsidRPr="00177BE1">
        <w:rPr>
          <w:rStyle w:val="Emphasis"/>
        </w:rPr>
        <w:t>decade</w:t>
      </w:r>
      <w:r w:rsidRPr="00177BE1">
        <w:rPr>
          <w:u w:val="single"/>
        </w:rPr>
        <w:t xml:space="preserve"> </w:t>
      </w:r>
      <w:r w:rsidRPr="00B844AE">
        <w:rPr>
          <w:highlight w:val="green"/>
          <w:u w:val="single"/>
        </w:rPr>
        <w:t xml:space="preserve">causing </w:t>
      </w:r>
      <w:r w:rsidRPr="00B844AE">
        <w:rPr>
          <w:rStyle w:val="Emphasis"/>
          <w:highlight w:val="green"/>
        </w:rPr>
        <w:t>drought</w:t>
      </w:r>
      <w:r w:rsidRPr="00177BE1">
        <w:rPr>
          <w:sz w:val="14"/>
        </w:rPr>
        <w:t xml:space="preserve">, a </w:t>
      </w:r>
      <w:r w:rsidRPr="00177BE1">
        <w:rPr>
          <w:u w:val="single"/>
        </w:rPr>
        <w:t xml:space="preserve">prolonged </w:t>
      </w:r>
      <w:r w:rsidRPr="00B844AE">
        <w:rPr>
          <w:rStyle w:val="Emphasis"/>
          <w:highlight w:val="green"/>
        </w:rPr>
        <w:t>winter</w:t>
      </w:r>
      <w:r w:rsidRPr="00177BE1">
        <w:rPr>
          <w:u w:val="single"/>
        </w:rPr>
        <w:t xml:space="preserve">, global </w:t>
      </w:r>
      <w:r w:rsidRPr="00B844AE">
        <w:rPr>
          <w:rStyle w:val="Emphasis"/>
          <w:highlight w:val="green"/>
        </w:rPr>
        <w:t>famine</w:t>
      </w:r>
      <w:r w:rsidRPr="00B844AE">
        <w:rPr>
          <w:highlight w:val="green"/>
          <w:u w:val="single"/>
        </w:rPr>
        <w:t xml:space="preserve"> and </w:t>
      </w:r>
      <w:r w:rsidRPr="00B844AE">
        <w:rPr>
          <w:rStyle w:val="Emphasis"/>
          <w:highlight w:val="green"/>
        </w:rPr>
        <w:t>catastrophic</w:t>
      </w:r>
      <w:r w:rsidRPr="00B844AE">
        <w:rPr>
          <w:highlight w:val="green"/>
          <w:u w:val="single"/>
        </w:rPr>
        <w:t xml:space="preserve"> impacts</w:t>
      </w:r>
      <w:r w:rsidRPr="00177BE1">
        <w:rPr>
          <w:u w:val="single"/>
        </w:rPr>
        <w:t xml:space="preserve"> for all life on earth and </w:t>
      </w:r>
      <w:r w:rsidRPr="00B844AE">
        <w:rPr>
          <w:highlight w:val="green"/>
          <w:u w:val="single"/>
        </w:rPr>
        <w:t xml:space="preserve">in the </w:t>
      </w:r>
      <w:r w:rsidRPr="00B844AE">
        <w:rPr>
          <w:rStyle w:val="Emphasis"/>
          <w:highlight w:val="green"/>
        </w:rPr>
        <w:t>seas</w:t>
      </w:r>
      <w:r w:rsidRPr="00B844AE">
        <w:rPr>
          <w:highlight w:val="green"/>
          <w:u w:val="single"/>
        </w:rPr>
        <w:t xml:space="preserve"> due to </w:t>
      </w:r>
      <w:r w:rsidRPr="00B844AE">
        <w:rPr>
          <w:rStyle w:val="Emphasis"/>
          <w:highlight w:val="green"/>
        </w:rPr>
        <w:t>intense</w:t>
      </w:r>
      <w:r w:rsidRPr="00177BE1">
        <w:rPr>
          <w:u w:val="single"/>
        </w:rPr>
        <w:t xml:space="preserve"> levels of </w:t>
      </w:r>
      <w:r w:rsidRPr="00B844AE">
        <w:rPr>
          <w:highlight w:val="green"/>
          <w:u w:val="single"/>
        </w:rPr>
        <w:t>UV with</w:t>
      </w:r>
      <w:r w:rsidRPr="00177BE1">
        <w:rPr>
          <w:u w:val="single"/>
        </w:rPr>
        <w:t xml:space="preserve"> the </w:t>
      </w:r>
      <w:r w:rsidRPr="00B844AE">
        <w:rPr>
          <w:rStyle w:val="Emphasis"/>
          <w:highlight w:val="green"/>
        </w:rPr>
        <w:t>destruction</w:t>
      </w:r>
      <w:r w:rsidRPr="00B844AE">
        <w:rPr>
          <w:highlight w:val="green"/>
          <w:u w:val="single"/>
        </w:rPr>
        <w:t xml:space="preserve"> of</w:t>
      </w:r>
      <w:r w:rsidRPr="00177BE1">
        <w:rPr>
          <w:u w:val="single"/>
        </w:rPr>
        <w:t xml:space="preserve"> the </w:t>
      </w:r>
      <w:r w:rsidRPr="00B844AE">
        <w:rPr>
          <w:rStyle w:val="Emphasis"/>
          <w:highlight w:val="green"/>
        </w:rPr>
        <w:t>ozone</w:t>
      </w:r>
      <w:r w:rsidRPr="00177BE1">
        <w:rPr>
          <w:u w:val="single"/>
        </w:rPr>
        <w:t xml:space="preserve"> layer.</w:t>
      </w:r>
    </w:p>
    <w:p w14:paraId="45C0603A" w14:textId="77777777" w:rsidR="005B7396" w:rsidRPr="00177BE1" w:rsidRDefault="005B7396" w:rsidP="005B7396">
      <w:pPr>
        <w:rPr>
          <w:sz w:val="14"/>
        </w:rPr>
      </w:pPr>
      <w:r w:rsidRPr="00177BE1">
        <w:rPr>
          <w:sz w:val="14"/>
        </w:rPr>
        <w:t>But even at the level of a few hundred nuclear warheads, the consequences of a nuclear war would be extremely severe across the world far beyond the areas hit directly.</w:t>
      </w:r>
      <w:r>
        <w:rPr>
          <w:sz w:val="14"/>
        </w:rPr>
        <w:t xml:space="preserve"> </w:t>
      </w:r>
      <w:r w:rsidRPr="00177BE1">
        <w:rPr>
          <w:sz w:val="14"/>
        </w:rPr>
        <w:t>A nuclear conflict between India and Pakistan with ‘only’ 100 small warheads would kill hundreds of millions and cause climate damage leading to a global famine.</w:t>
      </w:r>
      <w:r>
        <w:rPr>
          <w:sz w:val="14"/>
        </w:rPr>
        <w:t xml:space="preserve"> </w:t>
      </w:r>
      <w:r w:rsidRPr="00177BE1">
        <w:rPr>
          <w:sz w:val="14"/>
        </w:rPr>
        <w:t>The sheer destructive nature of nuclear explosions combined with long lasting radiation, means that nuclear weapons are of no military use.</w:t>
      </w:r>
      <w:r>
        <w:rPr>
          <w:sz w:val="14"/>
        </w:rPr>
        <w:t xml:space="preserve"> </w:t>
      </w:r>
      <w:r w:rsidRPr="00177BE1">
        <w:rPr>
          <w:sz w:val="14"/>
        </w:rPr>
        <w:t>‘Enemy’ territory would be unusable for years because of intense radiation – especially when nuclear power stations and reprocessing plants are hit.</w:t>
      </w:r>
    </w:p>
    <w:p w14:paraId="00386119" w14:textId="77777777" w:rsidR="005B7396" w:rsidRPr="00177BE1" w:rsidRDefault="005B7396" w:rsidP="005B7396">
      <w:pPr>
        <w:rPr>
          <w:u w:val="single"/>
        </w:rPr>
      </w:pPr>
      <w:r w:rsidRPr="00177BE1">
        <w:rPr>
          <w:sz w:val="14"/>
        </w:rPr>
        <w:t xml:space="preserve">Even if your own country is not hit, </w:t>
      </w:r>
      <w:r w:rsidRPr="00B844AE">
        <w:rPr>
          <w:rStyle w:val="Emphasis"/>
          <w:highlight w:val="green"/>
        </w:rPr>
        <w:t>radiation</w:t>
      </w:r>
      <w:r w:rsidRPr="00B844AE">
        <w:rPr>
          <w:highlight w:val="green"/>
          <w:u w:val="single"/>
        </w:rPr>
        <w:t xml:space="preserve"> and</w:t>
      </w:r>
      <w:r w:rsidRPr="00177BE1">
        <w:rPr>
          <w:u w:val="single"/>
        </w:rPr>
        <w:t xml:space="preserve"> climate </w:t>
      </w:r>
      <w:r w:rsidRPr="00B844AE">
        <w:rPr>
          <w:rStyle w:val="Emphasis"/>
          <w:highlight w:val="green"/>
        </w:rPr>
        <w:t>damage</w:t>
      </w:r>
      <w:r w:rsidRPr="00177BE1">
        <w:rPr>
          <w:u w:val="single"/>
        </w:rPr>
        <w:t xml:space="preserve"> will </w:t>
      </w:r>
      <w:r w:rsidRPr="00B844AE">
        <w:rPr>
          <w:highlight w:val="green"/>
          <w:u w:val="single"/>
        </w:rPr>
        <w:t xml:space="preserve">spread </w:t>
      </w:r>
      <w:r w:rsidRPr="00B844AE">
        <w:rPr>
          <w:rStyle w:val="Emphasis"/>
          <w:highlight w:val="green"/>
        </w:rPr>
        <w:t>across</w:t>
      </w:r>
      <w:r w:rsidRPr="00B844AE">
        <w:rPr>
          <w:highlight w:val="green"/>
          <w:u w:val="single"/>
        </w:rPr>
        <w:t xml:space="preserve"> the </w:t>
      </w:r>
      <w:r w:rsidRPr="00B844AE">
        <w:rPr>
          <w:rStyle w:val="Emphasis"/>
          <w:highlight w:val="green"/>
        </w:rPr>
        <w:t>globe</w:t>
      </w:r>
      <w:r w:rsidRPr="00177BE1">
        <w:rPr>
          <w:u w:val="single"/>
        </w:rPr>
        <w:t xml:space="preserve">. </w:t>
      </w:r>
      <w:r w:rsidRPr="00177BE1">
        <w:rPr>
          <w:rStyle w:val="Emphasis"/>
        </w:rPr>
        <w:t xml:space="preserve">No one </w:t>
      </w:r>
      <w:r w:rsidRPr="00177BE1">
        <w:rPr>
          <w:u w:val="single"/>
        </w:rPr>
        <w:t>escapes the consequences.</w:t>
      </w:r>
    </w:p>
    <w:p w14:paraId="0DF1AF43" w14:textId="77777777" w:rsidR="005B7396" w:rsidRPr="00177BE1" w:rsidRDefault="005B7396" w:rsidP="005B7396">
      <w:pPr>
        <w:rPr>
          <w:rStyle w:val="Emphasis"/>
          <w:sz w:val="8"/>
          <w:szCs w:val="8"/>
        </w:rPr>
      </w:pPr>
      <w:r w:rsidRPr="00177BE1">
        <w:rPr>
          <w:sz w:val="8"/>
          <w:szCs w:val="8"/>
        </w:rPr>
        <w:t xml:space="preserve">But the nuclear nations argue that they build and keep nuclear weapons to make sure that they are never used. After all no one would be stupid enough to actually launch a nuclear weapon facing such terrible retaliation? It sounds obvious. If you threaten any attacker with terrible nuclear devastation of course they won’t attack you. That might be true most of the time. It is very unlikely that any country would launch a nuclear attack deliberately. But there are two very major problems. First, a terrorist organisation with a nuclear weapon cannot be deterred in this way. Secondly, there are several ways in which a nuclear war can start by mistake. A report by the prestigious Chatham House in 2014 documents 30 instances between 1962 and 2002 when nuclear weapons came within minutes of being launched due to miscalculation, miscommunication, or technical errors. What prevented their use on many of these occasions was the intervention of individuals who, against military orders, either refused to </w:t>
      </w:r>
      <w:proofErr w:type="spellStart"/>
      <w:r w:rsidRPr="00177BE1">
        <w:rPr>
          <w:sz w:val="8"/>
          <w:szCs w:val="8"/>
        </w:rPr>
        <w:t>authorise</w:t>
      </w:r>
      <w:proofErr w:type="spellEnd"/>
      <w:r w:rsidRPr="00177BE1">
        <w:rPr>
          <w:sz w:val="8"/>
          <w:szCs w:val="8"/>
        </w:rPr>
        <w:t xml:space="preserve"> a nuclear strike or relay information that would have led to launch. Examples include a weather rocket launch mistaken for an attack on Russia, a US satellite misinterpreting sunlight reflecting off clouds as multiple missiles firings, a 42c chip fault creating a false warning of 220 missiles launched at the United States. Such risks are heightened during political crises.</w:t>
      </w:r>
    </w:p>
    <w:p w14:paraId="0BDD5325" w14:textId="77777777" w:rsidR="005B7396" w:rsidRPr="00177BE1" w:rsidRDefault="005B7396" w:rsidP="005B7396">
      <w:pPr>
        <w:rPr>
          <w:u w:val="single"/>
        </w:rPr>
      </w:pPr>
      <w:r w:rsidRPr="00177BE1">
        <w:rPr>
          <w:u w:val="single"/>
        </w:rPr>
        <w:t>The risk of mistake is very high because</w:t>
      </w:r>
      <w:r w:rsidRPr="00177BE1">
        <w:rPr>
          <w:sz w:val="14"/>
        </w:rPr>
        <w:t xml:space="preserve">, in a hangover from the Cold War, </w:t>
      </w:r>
      <w:r w:rsidRPr="00177BE1">
        <w:rPr>
          <w:u w:val="single"/>
        </w:rPr>
        <w:t xml:space="preserve">the USA and Russia each keep </w:t>
      </w:r>
      <w:r w:rsidRPr="0008456F">
        <w:rPr>
          <w:u w:val="single"/>
        </w:rPr>
        <w:t xml:space="preserve">900 warheads </w:t>
      </w:r>
      <w:r w:rsidRPr="00B844AE">
        <w:rPr>
          <w:rStyle w:val="Emphasis"/>
          <w:highlight w:val="green"/>
        </w:rPr>
        <w:t>ready</w:t>
      </w:r>
      <w:r w:rsidRPr="00B844AE">
        <w:rPr>
          <w:highlight w:val="green"/>
          <w:u w:val="single"/>
        </w:rPr>
        <w:t xml:space="preserve"> to </w:t>
      </w:r>
      <w:r w:rsidRPr="00B844AE">
        <w:rPr>
          <w:rStyle w:val="Emphasis"/>
          <w:highlight w:val="green"/>
        </w:rPr>
        <w:t>fire</w:t>
      </w:r>
      <w:r w:rsidRPr="00B844AE">
        <w:rPr>
          <w:highlight w:val="green"/>
          <w:u w:val="single"/>
        </w:rPr>
        <w:t xml:space="preserve"> in</w:t>
      </w:r>
      <w:r w:rsidRPr="00177BE1">
        <w:rPr>
          <w:u w:val="single"/>
        </w:rPr>
        <w:t xml:space="preserve"> a </w:t>
      </w:r>
      <w:r w:rsidRPr="00177BE1">
        <w:rPr>
          <w:rStyle w:val="Emphasis"/>
        </w:rPr>
        <w:t>few</w:t>
      </w:r>
      <w:r w:rsidRPr="00177BE1">
        <w:rPr>
          <w:u w:val="single"/>
        </w:rPr>
        <w:t xml:space="preserve"> </w:t>
      </w:r>
      <w:r w:rsidRPr="00B844AE">
        <w:rPr>
          <w:highlight w:val="green"/>
          <w:u w:val="single"/>
        </w:rPr>
        <w:t>minutes</w:t>
      </w:r>
      <w:r w:rsidRPr="00177BE1">
        <w:rPr>
          <w:u w:val="single"/>
        </w:rPr>
        <w:t>, in a ‘launch on warning’ status, should a warning of nuclear attack come in.</w:t>
      </w:r>
    </w:p>
    <w:p w14:paraId="44CB5DF5" w14:textId="77777777" w:rsidR="005B7396" w:rsidRPr="00177BE1" w:rsidRDefault="005B7396" w:rsidP="005B7396">
      <w:pPr>
        <w:rPr>
          <w:u w:val="single"/>
        </w:rPr>
      </w:pPr>
      <w:r w:rsidRPr="00177BE1">
        <w:rPr>
          <w:u w:val="single"/>
        </w:rPr>
        <w:t xml:space="preserve">These nuclear weapons </w:t>
      </w:r>
      <w:r w:rsidRPr="00177BE1">
        <w:rPr>
          <w:rStyle w:val="Emphasis"/>
        </w:rPr>
        <w:t>form</w:t>
      </w:r>
      <w:r w:rsidRPr="00177BE1">
        <w:rPr>
          <w:u w:val="single"/>
        </w:rPr>
        <w:t xml:space="preserve"> a </w:t>
      </w:r>
      <w:r w:rsidRPr="00177BE1">
        <w:rPr>
          <w:rStyle w:val="Emphasis"/>
        </w:rPr>
        <w:t>dangerous</w:t>
      </w:r>
      <w:r w:rsidRPr="00177BE1">
        <w:rPr>
          <w:u w:val="single"/>
        </w:rPr>
        <w:t xml:space="preserve"> nuclear stand-off – rather like two people </w:t>
      </w:r>
      <w:r w:rsidRPr="00177BE1">
        <w:rPr>
          <w:rStyle w:val="Emphasis"/>
        </w:rPr>
        <w:t>holding</w:t>
      </w:r>
      <w:r w:rsidRPr="00177BE1">
        <w:rPr>
          <w:u w:val="single"/>
        </w:rPr>
        <w:t xml:space="preserve"> </w:t>
      </w:r>
      <w:r w:rsidRPr="00177BE1">
        <w:rPr>
          <w:rStyle w:val="Emphasis"/>
        </w:rPr>
        <w:t>guns</w:t>
      </w:r>
      <w:r w:rsidRPr="00177BE1">
        <w:rPr>
          <w:u w:val="single"/>
        </w:rPr>
        <w:t xml:space="preserve"> to each other’s heads.</w:t>
      </w:r>
    </w:p>
    <w:p w14:paraId="48E04FC9" w14:textId="77777777" w:rsidR="005B7396" w:rsidRPr="0094096E" w:rsidRDefault="005B7396" w:rsidP="005B7396">
      <w:pPr>
        <w:rPr>
          <w:u w:val="single"/>
        </w:rPr>
      </w:pPr>
      <w:r w:rsidRPr="00177BE1">
        <w:rPr>
          <w:u w:val="single"/>
        </w:rPr>
        <w:t xml:space="preserve">With only a few minutes to evaluate a warning of nuclear attack before warheads would strike, </w:t>
      </w:r>
      <w:r w:rsidRPr="00177BE1">
        <w:rPr>
          <w:rStyle w:val="Emphasis"/>
        </w:rPr>
        <w:t>one mistake can trigger disaster</w:t>
      </w:r>
      <w:r w:rsidRPr="00177BE1">
        <w:rPr>
          <w:u w:val="single"/>
        </w:rPr>
        <w:t>. A similar nuclear stand-off exists between India and Pakistan.</w:t>
      </w:r>
    </w:p>
    <w:p w14:paraId="60619E85" w14:textId="77777777" w:rsidR="005B7396" w:rsidRDefault="005B7396" w:rsidP="005B7396">
      <w:pPr>
        <w:pStyle w:val="Heading3"/>
      </w:pPr>
      <w:r>
        <w:t>1AC – Underview</w:t>
      </w:r>
    </w:p>
    <w:p w14:paraId="1C0B3F9E" w14:textId="72EAA1B4" w:rsidR="005B7396" w:rsidRPr="00FB72FC" w:rsidRDefault="005B7396" w:rsidP="005B7396">
      <w:pPr>
        <w:pStyle w:val="Heading4"/>
        <w:rPr>
          <w:bCs/>
        </w:rPr>
      </w:pPr>
      <w:r>
        <w:rPr>
          <w:bCs/>
        </w:rPr>
        <w:t xml:space="preserve">1] </w:t>
      </w:r>
      <w:r w:rsidRPr="00FB72FC">
        <w:rPr>
          <w:bCs/>
        </w:rPr>
        <w:t xml:space="preserve">1AR theory is legit – anything else means </w:t>
      </w:r>
      <w:r w:rsidRPr="00FB72FC">
        <w:rPr>
          <w:bCs/>
          <w:u w:val="single"/>
        </w:rPr>
        <w:t>infinite abuse</w:t>
      </w:r>
      <w:r w:rsidRPr="00FB72FC">
        <w:rPr>
          <w:bCs/>
        </w:rPr>
        <w:t xml:space="preserve"> – drop the debater</w:t>
      </w:r>
      <w:r>
        <w:rPr>
          <w:bCs/>
        </w:rPr>
        <w:t>, competing interps, and the highest layer</w:t>
      </w:r>
      <w:r w:rsidRPr="00FB72FC">
        <w:rPr>
          <w:bCs/>
        </w:rPr>
        <w:t xml:space="preserve"> – 1AR are </w:t>
      </w:r>
      <w:r w:rsidRPr="00FB72FC">
        <w:rPr>
          <w:bCs/>
          <w:u w:val="single"/>
        </w:rPr>
        <w:t>too short</w:t>
      </w:r>
      <w:r w:rsidRPr="00FB72FC">
        <w:rPr>
          <w:bCs/>
        </w:rPr>
        <w:t xml:space="preserve"> to make up for the time trade-off – no RVIs – 6 min 2NR means they can brute force me every time.</w:t>
      </w:r>
    </w:p>
    <w:p w14:paraId="76944811" w14:textId="77777777" w:rsidR="005B7396" w:rsidRPr="00F63ED1" w:rsidRDefault="005B7396" w:rsidP="005B7396"/>
    <w:p w14:paraId="319DB2CE" w14:textId="66755714" w:rsidR="005B7396" w:rsidRDefault="005B7396" w:rsidP="005B7396">
      <w:pPr>
        <w:pStyle w:val="Heading4"/>
      </w:pPr>
      <w:r>
        <w:t xml:space="preserve">2] </w:t>
      </w:r>
      <w:r>
        <w:t xml:space="preserve">Non-governmental action is a voting issue for </w:t>
      </w:r>
      <w:r w:rsidRPr="00720B7E">
        <w:rPr>
          <w:u w:val="single"/>
        </w:rPr>
        <w:t>reciprocity</w:t>
      </w:r>
      <w:r>
        <w:t xml:space="preserve"> and </w:t>
      </w:r>
      <w:r w:rsidRPr="00720B7E">
        <w:rPr>
          <w:u w:val="single"/>
        </w:rPr>
        <w:t>prep skew</w:t>
      </w:r>
      <w:r>
        <w:t>-</w:t>
      </w:r>
      <w:r w:rsidRPr="00720B7E">
        <w:t xml:space="preserve"> </w:t>
      </w:r>
      <w:r>
        <w:t xml:space="preserve">I defend the government taking an action so the negative should do. That’s key to reciprocal ground otherwise they get access to a ton of state bad and legalism bad turns that are </w:t>
      </w:r>
      <w:r w:rsidRPr="00720B7E">
        <w:rPr>
          <w:u w:val="single"/>
        </w:rPr>
        <w:t>functional nibs</w:t>
      </w:r>
      <w:r>
        <w:t xml:space="preserve"> in the 1ar. We additionally can’t predict </w:t>
      </w:r>
      <w:r w:rsidRPr="00720B7E">
        <w:rPr>
          <w:u w:val="single"/>
        </w:rPr>
        <w:t>near infinite</w:t>
      </w:r>
      <w:r>
        <w:t xml:space="preserve"> non-governmental actors while they just have to prep one; outweighs on </w:t>
      </w:r>
      <w:r w:rsidRPr="00720B7E">
        <w:rPr>
          <w:u w:val="single"/>
        </w:rPr>
        <w:t>sequencing</w:t>
      </w:r>
      <w:r>
        <w:t xml:space="preserve"> since we need prep to debate</w:t>
      </w:r>
    </w:p>
    <w:p w14:paraId="09E161C8" w14:textId="77777777" w:rsidR="005B7396" w:rsidRDefault="005B7396" w:rsidP="005B7396"/>
    <w:p w14:paraId="2146384A" w14:textId="4528EE22" w:rsidR="005B7396" w:rsidRDefault="005B7396" w:rsidP="005B7396">
      <w:pPr>
        <w:pStyle w:val="Heading4"/>
      </w:pPr>
      <w:r>
        <w:t xml:space="preserve">3] </w:t>
      </w:r>
      <w:r>
        <w:t>The role of the ballot is to determine whether the resolution is a true or false statement –</w:t>
      </w:r>
      <w:r w:rsidR="000B2937">
        <w:t xml:space="preserve"> </w:t>
      </w:r>
      <w:r>
        <w:t>their framing collapses since you must say it is true that a world is better than another before you adopt it.</w:t>
      </w:r>
      <w:r w:rsidR="000B2937">
        <w:t xml:space="preserve"> </w:t>
      </w:r>
      <w:r>
        <w:t>Scalar methods like comparison increases intervention – the persuasion of certain DA or advantages sway decisions – T/F binary is descriptive and technical.</w:t>
      </w:r>
      <w:r w:rsidR="000B2937">
        <w:t xml:space="preserve"> </w:t>
      </w:r>
      <w:r>
        <w:t xml:space="preserve">The ballot says vote aff or neg based on a topic – five dictionaries define to negate as to deny the truth of and affirm as to prove true which means it's constitutive and jurisdictional. </w:t>
      </w:r>
    </w:p>
    <w:p w14:paraId="1DEA3970" w14:textId="6D94508D" w:rsidR="005B7396" w:rsidRDefault="005B7396" w:rsidP="005B7396"/>
    <w:p w14:paraId="3B2EEAEC" w14:textId="17F773A6" w:rsidR="005B7396" w:rsidRPr="005C1D6D" w:rsidRDefault="005B7396" w:rsidP="005B7396">
      <w:pPr>
        <w:keepNext/>
        <w:keepLines/>
        <w:spacing w:before="40" w:after="0"/>
        <w:outlineLvl w:val="3"/>
        <w:rPr>
          <w:rFonts w:eastAsiaTheme="majorEastAsia" w:cstheme="majorBidi"/>
          <w:b/>
          <w:bCs/>
          <w:sz w:val="26"/>
          <w:szCs w:val="26"/>
        </w:rPr>
      </w:pPr>
      <w:r>
        <w:rPr>
          <w:rFonts w:eastAsiaTheme="majorEastAsia" w:cstheme="majorBidi"/>
          <w:b/>
          <w:bCs/>
          <w:sz w:val="26"/>
          <w:szCs w:val="26"/>
        </w:rPr>
        <w:t xml:space="preserve">4] </w:t>
      </w:r>
      <w:r w:rsidRPr="005C1D6D">
        <w:rPr>
          <w:rFonts w:eastAsiaTheme="majorEastAsia" w:cstheme="majorBidi"/>
          <w:b/>
          <w:bCs/>
          <w:sz w:val="26"/>
          <w:szCs w:val="26"/>
        </w:rPr>
        <w:t>Presumption and permissibility affirm –</w:t>
      </w:r>
    </w:p>
    <w:p w14:paraId="11F7268B" w14:textId="5BBF11B7" w:rsidR="005B7396" w:rsidRPr="005C1D6D" w:rsidRDefault="005B7396" w:rsidP="005B7396">
      <w:pPr>
        <w:keepNext/>
        <w:keepLines/>
        <w:spacing w:before="40" w:after="0"/>
        <w:outlineLvl w:val="3"/>
        <w:rPr>
          <w:rFonts w:eastAsiaTheme="majorEastAsia" w:cstheme="majorBidi"/>
          <w:b/>
          <w:bCs/>
          <w:sz w:val="26"/>
          <w:szCs w:val="26"/>
        </w:rPr>
      </w:pPr>
      <w:r>
        <w:rPr>
          <w:rFonts w:eastAsiaTheme="majorEastAsia" w:cstheme="majorBidi"/>
          <w:b/>
          <w:bCs/>
          <w:sz w:val="26"/>
          <w:szCs w:val="26"/>
        </w:rPr>
        <w:t>A</w:t>
      </w:r>
      <w:r w:rsidRPr="005C1D6D">
        <w:rPr>
          <w:rFonts w:eastAsiaTheme="majorEastAsia" w:cstheme="majorBidi"/>
          <w:b/>
          <w:bCs/>
          <w:sz w:val="26"/>
          <w:szCs w:val="26"/>
        </w:rPr>
        <w:t>. Statements are true before false since if I told you my name, you’d believe me.</w:t>
      </w:r>
    </w:p>
    <w:p w14:paraId="518E6EEC" w14:textId="3AB1525C" w:rsidR="005B7396" w:rsidRPr="005C1D6D" w:rsidRDefault="005B7396" w:rsidP="005B7396">
      <w:pPr>
        <w:keepNext/>
        <w:keepLines/>
        <w:spacing w:before="40" w:after="0"/>
        <w:outlineLvl w:val="3"/>
        <w:rPr>
          <w:rFonts w:eastAsiaTheme="majorEastAsia" w:cstheme="majorBidi"/>
          <w:b/>
          <w:bCs/>
          <w:sz w:val="26"/>
          <w:szCs w:val="26"/>
        </w:rPr>
      </w:pPr>
      <w:r>
        <w:rPr>
          <w:rFonts w:eastAsiaTheme="majorEastAsia" w:cstheme="majorBidi"/>
          <w:b/>
          <w:bCs/>
          <w:sz w:val="26"/>
          <w:szCs w:val="26"/>
        </w:rPr>
        <w:t>B</w:t>
      </w:r>
      <w:r w:rsidRPr="005C1D6D">
        <w:rPr>
          <w:rFonts w:eastAsiaTheme="majorEastAsia" w:cstheme="majorBidi"/>
          <w:b/>
          <w:bCs/>
          <w:sz w:val="26"/>
          <w:szCs w:val="26"/>
        </w:rPr>
        <w:t xml:space="preserve">. Epistemics – we wouldn’t be able to start a strand of reasoning since we’d have to question that reason. </w:t>
      </w:r>
    </w:p>
    <w:p w14:paraId="78090139" w14:textId="4D13D2EE" w:rsidR="005B7396" w:rsidRPr="000B2937" w:rsidRDefault="005B7396" w:rsidP="000B2937">
      <w:pPr>
        <w:keepNext/>
        <w:keepLines/>
        <w:spacing w:before="40" w:after="0"/>
        <w:outlineLvl w:val="3"/>
        <w:rPr>
          <w:rFonts w:eastAsiaTheme="majorEastAsia" w:cstheme="majorBidi"/>
          <w:b/>
          <w:bCs/>
          <w:sz w:val="26"/>
          <w:szCs w:val="26"/>
        </w:rPr>
      </w:pPr>
      <w:r>
        <w:rPr>
          <w:rFonts w:eastAsiaTheme="majorEastAsia" w:cstheme="majorBidi"/>
          <w:b/>
          <w:bCs/>
          <w:sz w:val="26"/>
          <w:szCs w:val="26"/>
        </w:rPr>
        <w:t>C</w:t>
      </w:r>
      <w:r w:rsidRPr="005C1D6D">
        <w:rPr>
          <w:rFonts w:eastAsiaTheme="majorEastAsia" w:cstheme="majorBidi"/>
          <w:b/>
          <w:bCs/>
          <w:sz w:val="26"/>
          <w:szCs w:val="26"/>
        </w:rPr>
        <w:t xml:space="preserve">. Illogical – presuming statements false is illogical since you can’t say things like P and ~P are both wrong. </w:t>
      </w:r>
      <w:r w:rsidRPr="005C1D6D">
        <w:t xml:space="preserve"> </w:t>
      </w:r>
    </w:p>
    <w:p w14:paraId="78EEB0FE" w14:textId="73DE8063" w:rsidR="005B7396" w:rsidRDefault="005B7396" w:rsidP="005B7396"/>
    <w:p w14:paraId="39F0586A" w14:textId="04A987C9" w:rsidR="000B2937" w:rsidRDefault="000B2937" w:rsidP="000B2937">
      <w:pPr>
        <w:pStyle w:val="Heading4"/>
      </w:pPr>
      <w:r>
        <w:t xml:space="preserve">5] </w:t>
      </w:r>
      <w:r w:rsidRPr="005C1D6D">
        <w:t xml:space="preserve">If I win one layer, vote aff a) they have 7 minutes to uplayer and nullify my offense b) forces engagement with the aff since they have to defend all arguments which means they read better ones. </w:t>
      </w:r>
    </w:p>
    <w:p w14:paraId="76CAD852" w14:textId="77777777" w:rsidR="000B2937" w:rsidRPr="000B2937" w:rsidRDefault="000B2937" w:rsidP="000B2937"/>
    <w:p w14:paraId="3DAA4D43" w14:textId="77777777" w:rsidR="005B7396" w:rsidRPr="00B20C5B" w:rsidRDefault="005B7396" w:rsidP="005B7396">
      <w:pPr>
        <w:pStyle w:val="Heading4"/>
        <w:rPr>
          <w:rFonts w:cs="Arial"/>
        </w:rPr>
      </w:pPr>
      <w:r w:rsidRPr="00B20C5B">
        <w:rPr>
          <w:rFonts w:cs="Arial"/>
        </w:rPr>
        <w:t xml:space="preserve">Gains are limited but </w:t>
      </w:r>
      <w:r w:rsidRPr="00B20C5B">
        <w:rPr>
          <w:rFonts w:cs="Arial"/>
          <w:u w:val="single"/>
        </w:rPr>
        <w:t>they are still gains</w:t>
      </w:r>
      <w:r w:rsidRPr="00B20C5B">
        <w:rPr>
          <w:rFonts w:cs="Arial"/>
        </w:rPr>
        <w:t xml:space="preserve">—denouncing action because we are on stolen land is scholarly </w:t>
      </w:r>
      <w:r w:rsidRPr="00B20C5B">
        <w:rPr>
          <w:rFonts w:cs="Arial"/>
          <w:u w:val="single"/>
        </w:rPr>
        <w:t>lazy</w:t>
      </w:r>
      <w:r w:rsidRPr="00B20C5B">
        <w:rPr>
          <w:rFonts w:cs="Arial"/>
        </w:rPr>
        <w:t xml:space="preserve"> </w:t>
      </w:r>
    </w:p>
    <w:p w14:paraId="4962D96F" w14:textId="77777777" w:rsidR="005B7396" w:rsidRPr="00B20C5B" w:rsidRDefault="005B7396" w:rsidP="005B7396">
      <w:r w:rsidRPr="00B20C5B">
        <w:rPr>
          <w:rStyle w:val="Style13ptBold"/>
        </w:rPr>
        <w:t xml:space="preserve">NoiseCat </w:t>
      </w:r>
      <w:r>
        <w:rPr>
          <w:rStyle w:val="Style13ptBold"/>
        </w:rPr>
        <w:t>16</w:t>
      </w:r>
      <w:r w:rsidRPr="00B20C5B">
        <w:rPr>
          <w:rStyle w:val="Style13ptBold"/>
        </w:rPr>
        <w:t>.</w:t>
      </w:r>
      <w:r w:rsidRPr="00B20C5B">
        <w:t xml:space="preserve"> Julian Brave NoiseCat, enrolled member of the </w:t>
      </w:r>
      <w:proofErr w:type="spellStart"/>
      <w:r w:rsidRPr="00B20C5B">
        <w:t>Canim</w:t>
      </w:r>
      <w:proofErr w:type="spellEnd"/>
      <w:r w:rsidRPr="00B20C5B">
        <w:t xml:space="preserve"> Lake Band </w:t>
      </w:r>
      <w:proofErr w:type="spellStart"/>
      <w:r w:rsidRPr="00B20C5B">
        <w:t>Tsq'escen</w:t>
      </w:r>
      <w:proofErr w:type="spellEnd"/>
      <w:r w:rsidRPr="00B20C5B">
        <w:t xml:space="preserve"> in British Columbia and a graduate of Columbia University and the University of Oxford, “The Indigenous Revolution,” Jacobin, November 26, 2016, https://www.jacobinmag.com/2016/11/standing-rock-dakota-access-pipeline-obama/</w:t>
      </w:r>
    </w:p>
    <w:p w14:paraId="703C45D9" w14:textId="77777777" w:rsidR="005B7396" w:rsidRDefault="005B7396" w:rsidP="005B7396">
      <w:r w:rsidRPr="00562890">
        <w:rPr>
          <w:rStyle w:val="StyleUnderline"/>
        </w:rPr>
        <w:t>Many Americans</w:t>
      </w:r>
      <w:r w:rsidRPr="00562890">
        <w:rPr>
          <w:sz w:val="12"/>
        </w:rPr>
        <w:t xml:space="preserve">, Canadians, Australians, and New Zealanders </w:t>
      </w:r>
      <w:r w:rsidRPr="00562890">
        <w:rPr>
          <w:rStyle w:val="StyleUnderline"/>
        </w:rPr>
        <w:t xml:space="preserve">believe that indigenous people are </w:t>
      </w:r>
      <w:r w:rsidRPr="00562890">
        <w:rPr>
          <w:rStyle w:val="Emphasis"/>
        </w:rPr>
        <w:t>long gone and defeated</w:t>
      </w:r>
      <w:r w:rsidRPr="00562890">
        <w:rPr>
          <w:sz w:val="12"/>
        </w:rPr>
        <w:t xml:space="preserve">. Inheritors of the imperial myth of “Manifest Destiny,” </w:t>
      </w:r>
      <w:r w:rsidRPr="00562890">
        <w:rPr>
          <w:rStyle w:val="StyleUnderline"/>
        </w:rPr>
        <w:t xml:space="preserve">they presume the colonizers’ victory was inevitable and even </w:t>
      </w:r>
      <w:hyperlink r:id="rId20" w:anchor="v=onepage&amp;q=arthur%20samuel%20atkinson%20killing%20maori&amp;f=false" w:history="1">
        <w:r w:rsidRPr="00562890">
          <w:rPr>
            <w:rStyle w:val="StyleUnderline"/>
          </w:rPr>
          <w:t>predetermined</w:t>
        </w:r>
      </w:hyperlink>
      <w:r w:rsidRPr="00562890">
        <w:rPr>
          <w:sz w:val="12"/>
        </w:rPr>
        <w:t xml:space="preserve">. </w:t>
      </w:r>
      <w:r w:rsidRPr="00562890">
        <w:rPr>
          <w:rStyle w:val="StyleUnderline"/>
        </w:rPr>
        <w:t xml:space="preserve">This racist myth has led empires and states to </w:t>
      </w:r>
      <w:r w:rsidRPr="00562890">
        <w:rPr>
          <w:rStyle w:val="Emphasis"/>
        </w:rPr>
        <w:t>underestimate indigenous power</w:t>
      </w:r>
      <w:r w:rsidRPr="00562890">
        <w:rPr>
          <w:sz w:val="12"/>
        </w:rPr>
        <w:t xml:space="preserve">.¶ </w:t>
      </w:r>
      <w:r w:rsidRPr="00562890">
        <w:rPr>
          <w:rStyle w:val="StyleUnderline"/>
        </w:rPr>
        <w:t>Global histories of indigenous resistance, survival, and resurgence tell another story</w:t>
      </w:r>
      <w:r w:rsidRPr="00562890">
        <w:rPr>
          <w:sz w:val="12"/>
        </w:rPr>
        <w:t xml:space="preserve">. </w:t>
      </w:r>
      <w:r w:rsidRPr="00562890">
        <w:rPr>
          <w:rStyle w:val="Emphasis"/>
        </w:rPr>
        <w:t xml:space="preserve">On these </w:t>
      </w:r>
      <w:proofErr w:type="spellStart"/>
      <w:r w:rsidRPr="00562890">
        <w:rPr>
          <w:rStyle w:val="Emphasis"/>
        </w:rPr>
        <w:t>Oceti</w:t>
      </w:r>
      <w:proofErr w:type="spellEnd"/>
      <w:r w:rsidRPr="00562890">
        <w:rPr>
          <w:rStyle w:val="Emphasis"/>
        </w:rPr>
        <w:t xml:space="preserve"> Sakowin plains in 1876, a cocksure General Custer rushed into the Battle of the Little Bighorn only to be soundly defeated by allied Lakota, Cheyenne, and Arapaho forces. Dalrymple appears</w:t>
      </w:r>
      <w:r w:rsidRPr="00B20C5B">
        <w:rPr>
          <w:rStyle w:val="Emphasis"/>
        </w:rPr>
        <w:t xml:space="preserve"> poised to repeat Custer’s mistake.</w:t>
      </w:r>
      <w:r w:rsidRPr="00B20C5B">
        <w:rPr>
          <w:sz w:val="12"/>
        </w:rPr>
        <w:t xml:space="preserve">¶ Countless indigenous communities, nations, and confederacies from the Americas to Australasia, and South Africa to Siberia, including Aboriginal Australians, Apache, Arapaho, Cherokee, Cheyenne, Chukchi, Comanche, Cree, Creek, Diné, Hawaiian, Haudenosaunee, Kiowa, </w:t>
      </w:r>
      <w:proofErr w:type="spellStart"/>
      <w:r w:rsidRPr="00B20C5B">
        <w:rPr>
          <w:sz w:val="12"/>
        </w:rPr>
        <w:t>Maori</w:t>
      </w:r>
      <w:proofErr w:type="spellEnd"/>
      <w:r w:rsidRPr="00B20C5B">
        <w:rPr>
          <w:sz w:val="12"/>
        </w:rPr>
        <w:t xml:space="preserve">, Modoc, Nez Perce, Pueblo, Salish, Sauk, Seminole, Shawnee, </w:t>
      </w:r>
      <w:proofErr w:type="spellStart"/>
      <w:r w:rsidRPr="00B20C5B">
        <w:rPr>
          <w:sz w:val="12"/>
        </w:rPr>
        <w:t>Tasmans</w:t>
      </w:r>
      <w:proofErr w:type="spellEnd"/>
      <w:r w:rsidRPr="00B20C5B">
        <w:rPr>
          <w:sz w:val="12"/>
        </w:rPr>
        <w:t xml:space="preserve">, Tlingit, Ute, Xhosa, Yakima, Zulu, and others have resisted imperial powers and industrial states and prevailed.¶ Before defeating Custer, the </w:t>
      </w:r>
      <w:proofErr w:type="spellStart"/>
      <w:r w:rsidRPr="00B20C5B">
        <w:rPr>
          <w:sz w:val="12"/>
        </w:rPr>
        <w:t>Oceti</w:t>
      </w:r>
      <w:proofErr w:type="spellEnd"/>
      <w:r w:rsidRPr="00B20C5B">
        <w:rPr>
          <w:sz w:val="12"/>
        </w:rPr>
        <w:t xml:space="preserve"> Sakowin had a long history of settler handling. In 1862, the Dakota pushed thousands of settlers off the Minnesota frontier. Six years later, the Lakota defeated the United States Army in Red Cloud’s War.¶ </w:t>
      </w:r>
      <w:r w:rsidRPr="00B20C5B">
        <w:rPr>
          <w:rStyle w:val="StyleUnderline"/>
        </w:rPr>
        <w:t>Retribution followed many indigenous victories</w:t>
      </w:r>
      <w:r w:rsidRPr="00B20C5B">
        <w:rPr>
          <w:sz w:val="12"/>
        </w:rPr>
        <w:t xml:space="preserve">. In California, entire communities were </w:t>
      </w:r>
      <w:hyperlink r:id="rId21" w:history="1">
        <w:r w:rsidRPr="00B20C5B">
          <w:rPr>
            <w:sz w:val="12"/>
          </w:rPr>
          <w:t>hunted like animals</w:t>
        </w:r>
      </w:hyperlink>
      <w:r w:rsidRPr="00B20C5B">
        <w:rPr>
          <w:sz w:val="12"/>
        </w:rPr>
        <w:t xml:space="preserve">. </w:t>
      </w:r>
      <w:r w:rsidRPr="00B20C5B">
        <w:rPr>
          <w:rStyle w:val="StyleUnderline"/>
        </w:rPr>
        <w:t xml:space="preserve">After taking dozens of Dakota men as prisoners of war following the uprising of 1862, Abraham Lincoln signed an order to execute </w:t>
      </w:r>
      <w:hyperlink r:id="rId22" w:history="1">
        <w:r w:rsidRPr="00B20C5B">
          <w:rPr>
            <w:rStyle w:val="StyleUnderline"/>
          </w:rPr>
          <w:t>thirty-eight</w:t>
        </w:r>
      </w:hyperlink>
      <w:r w:rsidRPr="00B20C5B">
        <w:rPr>
          <w:rStyle w:val="StyleUnderline"/>
        </w:rPr>
        <w:t xml:space="preserve"> of them</w:t>
      </w:r>
      <w:r w:rsidRPr="00B20C5B">
        <w:rPr>
          <w:sz w:val="12"/>
        </w:rPr>
        <w:t xml:space="preserve"> — </w:t>
      </w:r>
      <w:r w:rsidRPr="00B20C5B">
        <w:rPr>
          <w:rStyle w:val="StyleUnderline"/>
        </w:rPr>
        <w:t>the largest mass execution in American history</w:t>
      </w:r>
      <w:r w:rsidRPr="00B20C5B">
        <w:rPr>
          <w:sz w:val="12"/>
        </w:rPr>
        <w:t xml:space="preserve">. Later in 1890, the United States Army gunned down three hundred Lakota at </w:t>
      </w:r>
      <w:hyperlink r:id="rId23" w:history="1">
        <w:r w:rsidRPr="00B20C5B">
          <w:rPr>
            <w:sz w:val="12"/>
          </w:rPr>
          <w:t>Wounded Knee</w:t>
        </w:r>
      </w:hyperlink>
      <w:r w:rsidRPr="00B20C5B">
        <w:rPr>
          <w:sz w:val="12"/>
        </w:rPr>
        <w:t xml:space="preserve">.¶ </w:t>
      </w:r>
      <w:r w:rsidRPr="00B20C5B">
        <w:rPr>
          <w:rStyle w:val="Emphasis"/>
        </w:rPr>
        <w:t>This history continues to devastate</w:t>
      </w:r>
      <w:r w:rsidRPr="00B20C5B">
        <w:rPr>
          <w:sz w:val="12"/>
        </w:rPr>
        <w:t xml:space="preserve">. </w:t>
      </w:r>
      <w:r w:rsidRPr="00B20C5B">
        <w:rPr>
          <w:rStyle w:val="Emphasis"/>
        </w:rPr>
        <w:t xml:space="preserve">Indigenous people remain the poorest of the poor and the </w:t>
      </w:r>
      <w:hyperlink r:id="rId24" w:history="1">
        <w:r w:rsidRPr="00B20C5B">
          <w:rPr>
            <w:rStyle w:val="Emphasis"/>
          </w:rPr>
          <w:t>most likely</w:t>
        </w:r>
      </w:hyperlink>
      <w:r w:rsidRPr="00B20C5B">
        <w:rPr>
          <w:rStyle w:val="Emphasis"/>
        </w:rPr>
        <w:t xml:space="preserve"> to be killed by law enforcement</w:t>
      </w:r>
      <w:r w:rsidRPr="00B20C5B">
        <w:rPr>
          <w:sz w:val="12"/>
        </w:rPr>
        <w:t xml:space="preserve">. Four of the fifteen most impoverished counties in the United States </w:t>
      </w:r>
      <w:hyperlink r:id="rId25" w:history="1">
        <w:r w:rsidRPr="00B20C5B">
          <w:rPr>
            <w:sz w:val="12"/>
          </w:rPr>
          <w:t>include</w:t>
        </w:r>
      </w:hyperlink>
      <w:r w:rsidRPr="00B20C5B">
        <w:rPr>
          <w:sz w:val="12"/>
        </w:rPr>
        <w:t xml:space="preserve"> Lakota reservations in South Dakota. </w:t>
      </w:r>
      <w:r w:rsidRPr="00B20C5B">
        <w:rPr>
          <w:rStyle w:val="StyleUnderline"/>
        </w:rPr>
        <w:t>The two poorest, Oglala Lakota and Todd County, lie entirely within the Pine Ridge and Rosebud reservations, where half of all residents live in poverty</w:t>
      </w:r>
      <w:r w:rsidRPr="00B20C5B">
        <w:rPr>
          <w:sz w:val="12"/>
        </w:rPr>
        <w:t xml:space="preserve">. In Ziebach County, which includes parts of the Standing Rock and Cheyenne River reservations, 45 percent of the population lives at or below the poverty line.¶ </w:t>
      </w:r>
      <w:r w:rsidRPr="00B20C5B">
        <w:rPr>
          <w:rStyle w:val="Emphasis"/>
        </w:rPr>
        <w:t>Elsewhere in the United States</w:t>
      </w:r>
      <w:r w:rsidRPr="00B20C5B">
        <w:rPr>
          <w:sz w:val="12"/>
        </w:rPr>
        <w:t xml:space="preserve">, Canada, Australia, and New Zealand, </w:t>
      </w:r>
      <w:r w:rsidRPr="00B20C5B">
        <w:rPr>
          <w:rStyle w:val="Emphasis"/>
        </w:rPr>
        <w:t>indigenous people are among the poorest, most oppressed, and least visible</w:t>
      </w:r>
      <w:r w:rsidRPr="00B20C5B">
        <w:rPr>
          <w:sz w:val="12"/>
        </w:rPr>
        <w:t xml:space="preserve">. </w:t>
      </w:r>
      <w:r w:rsidRPr="00B20C5B">
        <w:rPr>
          <w:rStyle w:val="StyleUnderline"/>
        </w:rPr>
        <w:t>They are overrepresented in prisons and underrepresented in universities. Their economic realities are bleak. Their pain is intergenerational.</w:t>
      </w:r>
      <w:r w:rsidRPr="00B20C5B">
        <w:rPr>
          <w:rStyle w:val="StyleUnderline"/>
          <w:sz w:val="12"/>
        </w:rPr>
        <w:t xml:space="preserve">¶ </w:t>
      </w:r>
      <w:r w:rsidRPr="00B20C5B">
        <w:rPr>
          <w:sz w:val="12"/>
        </w:rPr>
        <w:t xml:space="preserve">In short, </w:t>
      </w:r>
      <w:r w:rsidRPr="00D572F3">
        <w:rPr>
          <w:rStyle w:val="Emphasis"/>
          <w:highlight w:val="green"/>
        </w:rPr>
        <w:t>colonialism endures</w:t>
      </w:r>
      <w:r w:rsidRPr="00B20C5B">
        <w:rPr>
          <w:sz w:val="12"/>
        </w:rPr>
        <w:t xml:space="preserve">.¶ </w:t>
      </w:r>
      <w:r w:rsidRPr="00D572F3">
        <w:rPr>
          <w:rStyle w:val="Emphasis"/>
          <w:highlight w:val="green"/>
        </w:rPr>
        <w:t xml:space="preserve">Yet </w:t>
      </w:r>
      <w:r w:rsidRPr="00B20C5B">
        <w:rPr>
          <w:rStyle w:val="Emphasis"/>
        </w:rPr>
        <w:t xml:space="preserve">these same </w:t>
      </w:r>
      <w:r w:rsidRPr="00D572F3">
        <w:rPr>
          <w:rStyle w:val="Emphasis"/>
          <w:highlight w:val="green"/>
        </w:rPr>
        <w:t>communities are uniquely positioned to resist</w:t>
      </w:r>
      <w:r w:rsidRPr="00B20C5B">
        <w:rPr>
          <w:rStyle w:val="Emphasis"/>
        </w:rPr>
        <w:t xml:space="preserve"> unjust systems and force them to retreat</w:t>
      </w:r>
      <w:r w:rsidRPr="00B20C5B">
        <w:rPr>
          <w:sz w:val="12"/>
        </w:rPr>
        <w:t xml:space="preserve">. </w:t>
      </w:r>
      <w:r w:rsidRPr="00D572F3">
        <w:rPr>
          <w:rStyle w:val="Emphasis"/>
          <w:highlight w:val="green"/>
        </w:rPr>
        <w:t xml:space="preserve">We must hold </w:t>
      </w:r>
      <w:r w:rsidRPr="00B20C5B">
        <w:rPr>
          <w:rStyle w:val="Emphasis"/>
        </w:rPr>
        <w:t xml:space="preserve">these two seemingly contradictory realities of </w:t>
      </w:r>
      <w:r w:rsidRPr="00D572F3">
        <w:rPr>
          <w:rStyle w:val="Emphasis"/>
          <w:highlight w:val="green"/>
        </w:rPr>
        <w:t xml:space="preserve">devastation and resilience </w:t>
      </w:r>
      <w:r w:rsidRPr="00B20C5B">
        <w:rPr>
          <w:rStyle w:val="Emphasis"/>
        </w:rPr>
        <w:t>in our minds at the same time</w:t>
      </w:r>
      <w:r w:rsidRPr="00B20C5B">
        <w:rPr>
          <w:sz w:val="12"/>
        </w:rPr>
        <w:t xml:space="preserve">. </w:t>
      </w:r>
      <w:r w:rsidRPr="00B20C5B">
        <w:rPr>
          <w:rStyle w:val="StyleUnderline"/>
        </w:rPr>
        <w:t>The Fourth World lives in devastation</w:t>
      </w:r>
      <w:r w:rsidRPr="00B20C5B">
        <w:rPr>
          <w:sz w:val="12"/>
        </w:rPr>
        <w:t xml:space="preserve">. </w:t>
      </w:r>
      <w:r w:rsidRPr="00B20C5B">
        <w:rPr>
          <w:rStyle w:val="Emphasis"/>
        </w:rPr>
        <w:t>The Fourth World is unconquered and on the rise.</w:t>
      </w:r>
      <w:r w:rsidRPr="00B20C5B">
        <w:rPr>
          <w:rStyle w:val="Emphasis"/>
          <w:sz w:val="12"/>
        </w:rPr>
        <w:t xml:space="preserve">¶ </w:t>
      </w:r>
      <w:r w:rsidRPr="00B20C5B">
        <w:rPr>
          <w:sz w:val="12"/>
        </w:rPr>
        <w:t xml:space="preserve">Since the 1970s, </w:t>
      </w:r>
      <w:r w:rsidRPr="00D572F3">
        <w:rPr>
          <w:rStyle w:val="Emphasis"/>
          <w:highlight w:val="green"/>
        </w:rPr>
        <w:t>indigenous people</w:t>
      </w:r>
      <w:r w:rsidRPr="00B20C5B">
        <w:rPr>
          <w:rStyle w:val="Emphasis"/>
        </w:rPr>
        <w:t xml:space="preserve"> in the United States</w:t>
      </w:r>
      <w:r w:rsidRPr="00B20C5B">
        <w:rPr>
          <w:sz w:val="12"/>
        </w:rPr>
        <w:t xml:space="preserve">, Canada, Australia, and New Zealand </w:t>
      </w:r>
      <w:r w:rsidRPr="00D572F3">
        <w:rPr>
          <w:rStyle w:val="Emphasis"/>
          <w:highlight w:val="green"/>
        </w:rPr>
        <w:t>have danced impressive victories</w:t>
      </w:r>
      <w:r w:rsidRPr="00B20C5B">
        <w:rPr>
          <w:sz w:val="12"/>
        </w:rPr>
        <w:t xml:space="preserve">. </w:t>
      </w:r>
      <w:r w:rsidRPr="00B20C5B">
        <w:rPr>
          <w:rStyle w:val="StyleUnderline"/>
        </w:rPr>
        <w:t>They have compelled states to forego assimilationist policies like the involuntary removal of indigenous children to abusive residential schools and the relocation of indigenous workers to cities</w:t>
      </w:r>
      <w:r w:rsidRPr="00B20C5B">
        <w:rPr>
          <w:sz w:val="12"/>
        </w:rPr>
        <w:t xml:space="preserve">. </w:t>
      </w:r>
      <w:r w:rsidRPr="00B20C5B">
        <w:rPr>
          <w:rStyle w:val="Emphasis"/>
        </w:rPr>
        <w:t xml:space="preserve">Overtly </w:t>
      </w:r>
      <w:r w:rsidRPr="00D572F3">
        <w:rPr>
          <w:rStyle w:val="Emphasis"/>
          <w:highlight w:val="green"/>
        </w:rPr>
        <w:t xml:space="preserve">coercive policies have been </w:t>
      </w:r>
      <w:r w:rsidRPr="00B20C5B">
        <w:rPr>
          <w:rStyle w:val="Emphasis"/>
        </w:rPr>
        <w:t xml:space="preserve">slowly and steadily </w:t>
      </w:r>
      <w:r w:rsidRPr="00D572F3">
        <w:rPr>
          <w:rStyle w:val="Emphasis"/>
          <w:highlight w:val="green"/>
        </w:rPr>
        <w:t xml:space="preserve">replaced with </w:t>
      </w:r>
      <w:r w:rsidRPr="00B20C5B">
        <w:rPr>
          <w:rStyle w:val="Emphasis"/>
        </w:rPr>
        <w:t xml:space="preserve">policies that recognize indigenous </w:t>
      </w:r>
      <w:r w:rsidRPr="00D572F3">
        <w:rPr>
          <w:rStyle w:val="Emphasis"/>
          <w:highlight w:val="green"/>
        </w:rPr>
        <w:t xml:space="preserve">rights to land, jurisdiction, and sovereignty. Gains are limited, but </w:t>
      </w:r>
      <w:r w:rsidRPr="00562890">
        <w:rPr>
          <w:rStyle w:val="Emphasis"/>
        </w:rPr>
        <w:t xml:space="preserve">they are </w:t>
      </w:r>
      <w:r w:rsidRPr="00D572F3">
        <w:rPr>
          <w:rStyle w:val="Emphasis"/>
          <w:highlight w:val="green"/>
        </w:rPr>
        <w:t>still gains</w:t>
      </w:r>
      <w:r w:rsidRPr="00B20C5B">
        <w:rPr>
          <w:rStyle w:val="Emphasis"/>
        </w:rPr>
        <w:t>.</w:t>
      </w:r>
      <w:r w:rsidRPr="00B20C5B">
        <w:rPr>
          <w:rStyle w:val="Emphasis"/>
          <w:sz w:val="12"/>
        </w:rPr>
        <w:t xml:space="preserve">¶ </w:t>
      </w:r>
      <w:r w:rsidRPr="00B20C5B">
        <w:rPr>
          <w:rStyle w:val="StyleUnderline"/>
        </w:rPr>
        <w:t xml:space="preserve">At certain times over the past thirty years, </w:t>
      </w:r>
      <w:r w:rsidRPr="00562890">
        <w:rPr>
          <w:rStyle w:val="Emphasis"/>
        </w:rPr>
        <w:t>indigenous claims have prevented corporations from exploiting natural resources</w:t>
      </w:r>
      <w:r w:rsidRPr="00B20C5B">
        <w:rPr>
          <w:sz w:val="12"/>
        </w:rPr>
        <w:t xml:space="preserve">. In </w:t>
      </w:r>
      <w:r w:rsidRPr="00B20C5B">
        <w:rPr>
          <w:rStyle w:val="StyleUnderline"/>
        </w:rPr>
        <w:t xml:space="preserve">New Zealand in the 1980s, </w:t>
      </w:r>
      <w:proofErr w:type="spellStart"/>
      <w:r w:rsidRPr="00B20C5B">
        <w:rPr>
          <w:rStyle w:val="StyleUnderline"/>
        </w:rPr>
        <w:t>Maori</w:t>
      </w:r>
      <w:proofErr w:type="spellEnd"/>
      <w:r w:rsidRPr="00B20C5B">
        <w:rPr>
          <w:rStyle w:val="StyleUnderline"/>
        </w:rPr>
        <w:t xml:space="preserve"> claims under the Treaty of Waitangi stopped a state drive to privatize </w:t>
      </w:r>
      <w:hyperlink r:id="rId26" w:history="1">
        <w:r w:rsidRPr="00B20C5B">
          <w:rPr>
            <w:rStyle w:val="StyleUnderline"/>
          </w:rPr>
          <w:t>fisheries</w:t>
        </w:r>
      </w:hyperlink>
      <w:r w:rsidRPr="00B20C5B">
        <w:rPr>
          <w:rStyle w:val="StyleUnderline"/>
        </w:rPr>
        <w:t xml:space="preserve"> and </w:t>
      </w:r>
      <w:hyperlink r:id="rId27" w:history="1">
        <w:r w:rsidRPr="00B20C5B">
          <w:rPr>
            <w:rStyle w:val="StyleUnderline"/>
          </w:rPr>
          <w:t>hydroelectric power</w:t>
        </w:r>
      </w:hyperlink>
      <w:r w:rsidRPr="00B20C5B">
        <w:rPr>
          <w:sz w:val="12"/>
        </w:rPr>
        <w:t xml:space="preserve">. In </w:t>
      </w:r>
      <w:hyperlink r:id="rId28" w:history="1">
        <w:r w:rsidRPr="00B20C5B">
          <w:rPr>
            <w:sz w:val="12"/>
          </w:rPr>
          <w:t>Canada</w:t>
        </w:r>
      </w:hyperlink>
      <w:r w:rsidRPr="00B20C5B">
        <w:rPr>
          <w:sz w:val="12"/>
        </w:rPr>
        <w:t xml:space="preserve"> and </w:t>
      </w:r>
      <w:hyperlink r:id="rId29" w:history="1">
        <w:r w:rsidRPr="00B20C5B">
          <w:rPr>
            <w:sz w:val="12"/>
          </w:rPr>
          <w:t>Australia</w:t>
        </w:r>
      </w:hyperlink>
      <w:r w:rsidRPr="00B20C5B">
        <w:rPr>
          <w:sz w:val="12"/>
        </w:rPr>
        <w:t xml:space="preserve">, from the 1990s to the present, aboriginal claims have increased risk for prospective investors in extractive industries.¶ But the dance with the state can be perilous. In recent decades, some indigenous groups mistook </w:t>
      </w:r>
      <w:hyperlink r:id="rId30" w:history="1">
        <w:r w:rsidRPr="00B20C5B">
          <w:rPr>
            <w:sz w:val="12"/>
          </w:rPr>
          <w:t>neoliberals</w:t>
        </w:r>
      </w:hyperlink>
      <w:r w:rsidRPr="00B20C5B">
        <w:rPr>
          <w:sz w:val="12"/>
        </w:rPr>
        <w:t xml:space="preserve"> who denounced “big government” for allies. They </w:t>
      </w:r>
      <w:hyperlink r:id="rId31" w:history="1">
        <w:r w:rsidRPr="00B20C5B">
          <w:rPr>
            <w:sz w:val="12"/>
          </w:rPr>
          <w:t>accepted</w:t>
        </w:r>
      </w:hyperlink>
      <w:r w:rsidRPr="00B20C5B">
        <w:rPr>
          <w:sz w:val="12"/>
        </w:rPr>
        <w:t xml:space="preserve"> land claims settlements, </w:t>
      </w:r>
      <w:hyperlink r:id="rId32" w:history="1">
        <w:r w:rsidRPr="00B20C5B">
          <w:rPr>
            <w:sz w:val="12"/>
          </w:rPr>
          <w:t>treaty agreements</w:t>
        </w:r>
      </w:hyperlink>
      <w:r w:rsidRPr="00B20C5B">
        <w:rPr>
          <w:sz w:val="12"/>
        </w:rPr>
        <w:t xml:space="preserve">, and business deals that enabled states to slash social services for the most vulnerable while restructuring indigenous communities as junior corporate partners in the global economy.¶ </w:t>
      </w:r>
      <w:r w:rsidRPr="00B20C5B">
        <w:rPr>
          <w:rStyle w:val="Emphasis"/>
        </w:rPr>
        <w:t xml:space="preserve">As Trump prepares to take power in the US and Brexit changes the economic calculus in Britain and across the world, it is clear </w:t>
      </w:r>
      <w:r w:rsidRPr="00562890">
        <w:rPr>
          <w:rStyle w:val="Emphasis"/>
        </w:rPr>
        <w:t xml:space="preserve">that the dance with the state is entering a </w:t>
      </w:r>
      <w:hyperlink r:id="rId33" w:history="1">
        <w:r w:rsidRPr="00562890">
          <w:rPr>
            <w:rStyle w:val="Emphasis"/>
          </w:rPr>
          <w:t>new age</w:t>
        </w:r>
      </w:hyperlink>
      <w:r w:rsidRPr="00562890">
        <w:rPr>
          <w:sz w:val="12"/>
        </w:rPr>
        <w:t>.¶ The</w:t>
      </w:r>
      <w:r w:rsidRPr="00B20C5B">
        <w:rPr>
          <w:sz w:val="12"/>
        </w:rPr>
        <w:t xml:space="preserve"> New Colonialism¶ The new age has </w:t>
      </w:r>
      <w:hyperlink r:id="rId34" w:history="1">
        <w:r w:rsidRPr="00B20C5B">
          <w:rPr>
            <w:sz w:val="12"/>
          </w:rPr>
          <w:t>precedents</w:t>
        </w:r>
      </w:hyperlink>
      <w:r w:rsidRPr="00B20C5B">
        <w:rPr>
          <w:sz w:val="12"/>
        </w:rPr>
        <w:t xml:space="preserve">.¶ </w:t>
      </w:r>
      <w:r w:rsidRPr="00D572F3">
        <w:rPr>
          <w:rStyle w:val="StyleUnderline"/>
          <w:highlight w:val="green"/>
        </w:rPr>
        <w:t>Any</w:t>
      </w:r>
      <w:r w:rsidRPr="00B20C5B">
        <w:rPr>
          <w:rStyle w:val="StyleUnderline"/>
        </w:rPr>
        <w:t xml:space="preserve"> Howard Zinn </w:t>
      </w:r>
      <w:r w:rsidRPr="00D572F3">
        <w:rPr>
          <w:rStyle w:val="StyleUnderline"/>
          <w:highlight w:val="green"/>
        </w:rPr>
        <w:t xml:space="preserve">reader knows </w:t>
      </w:r>
      <w:r w:rsidRPr="00B20C5B">
        <w:rPr>
          <w:rStyle w:val="StyleUnderline"/>
        </w:rPr>
        <w:t xml:space="preserve">that </w:t>
      </w:r>
      <w:r w:rsidRPr="00D572F3">
        <w:rPr>
          <w:rStyle w:val="StyleUnderline"/>
          <w:highlight w:val="green"/>
        </w:rPr>
        <w:t>the U</w:t>
      </w:r>
      <w:r w:rsidRPr="00B20C5B">
        <w:rPr>
          <w:rStyle w:val="StyleUnderline"/>
        </w:rPr>
        <w:t xml:space="preserve">nited </w:t>
      </w:r>
      <w:r w:rsidRPr="00D572F3">
        <w:rPr>
          <w:rStyle w:val="StyleUnderline"/>
          <w:highlight w:val="green"/>
        </w:rPr>
        <w:t>S</w:t>
      </w:r>
      <w:r w:rsidRPr="00B20C5B">
        <w:rPr>
          <w:rStyle w:val="StyleUnderline"/>
        </w:rPr>
        <w:t xml:space="preserve">tates </w:t>
      </w:r>
      <w:r w:rsidRPr="00D572F3">
        <w:rPr>
          <w:rStyle w:val="StyleUnderline"/>
          <w:highlight w:val="green"/>
        </w:rPr>
        <w:t>is built on stolen land</w:t>
      </w:r>
      <w:r w:rsidRPr="00B20C5B">
        <w:rPr>
          <w:rStyle w:val="StyleUnderline"/>
        </w:rPr>
        <w:t xml:space="preserve"> with stolen labor</w:t>
      </w:r>
      <w:r w:rsidRPr="00B20C5B">
        <w:rPr>
          <w:sz w:val="12"/>
        </w:rPr>
        <w:t xml:space="preserve">. However, </w:t>
      </w:r>
      <w:r w:rsidRPr="00D572F3">
        <w:rPr>
          <w:rStyle w:val="Emphasis"/>
          <w:highlight w:val="green"/>
        </w:rPr>
        <w:t xml:space="preserve">this is an observation too imprecise to help us understand and predict the trajectory of a </w:t>
      </w:r>
      <w:r w:rsidRPr="00B20C5B">
        <w:rPr>
          <w:rStyle w:val="Emphasis"/>
        </w:rPr>
        <w:t xml:space="preserve">global </w:t>
      </w:r>
      <w:r w:rsidRPr="00D572F3">
        <w:rPr>
          <w:rStyle w:val="Emphasis"/>
          <w:highlight w:val="green"/>
        </w:rPr>
        <w:t xml:space="preserve">political </w:t>
      </w:r>
      <w:r w:rsidRPr="00B20C5B">
        <w:rPr>
          <w:rStyle w:val="Emphasis"/>
        </w:rPr>
        <w:t>economy steered and shaped by the likes of Trump and Nigel Farage</w:t>
      </w:r>
      <w:r w:rsidRPr="00B20C5B">
        <w:rPr>
          <w:sz w:val="12"/>
        </w:rPr>
        <w:t xml:space="preserve">. If you squint hard enough, Jack Dalrymple might look like a young George Custer, but that does not make him so.¶ </w:t>
      </w:r>
      <w:r w:rsidRPr="00B20C5B">
        <w:rPr>
          <w:rStyle w:val="Emphasis"/>
        </w:rPr>
        <w:t>To prevail, indigenous people and the Left must fully understand the precise ways that emerging systems will dispossess indigenous communities</w:t>
      </w:r>
      <w:r w:rsidRPr="00B20C5B">
        <w:rPr>
          <w:sz w:val="12"/>
        </w:rPr>
        <w:t xml:space="preserve">. </w:t>
      </w:r>
      <w:r w:rsidRPr="00B20C5B">
        <w:rPr>
          <w:rStyle w:val="Emphasis"/>
        </w:rPr>
        <w:t>In the nineteenth century</w:t>
      </w:r>
      <w:r w:rsidRPr="00B20C5B">
        <w:rPr>
          <w:rStyle w:val="StyleUnderline"/>
        </w:rPr>
        <w:t xml:space="preserve">, the United States Army incarcerated indigenous people on reservations, claimed land for homesteaders, protected prospectors, and cleared the way for railroad barons. In the 1960s, a different set of historical, political, and economic forces erected the </w:t>
      </w:r>
      <w:hyperlink r:id="rId35" w:history="1">
        <w:r w:rsidRPr="00B20C5B">
          <w:rPr>
            <w:rStyle w:val="StyleUnderline"/>
          </w:rPr>
          <w:t>Lake Oahe Dam</w:t>
        </w:r>
      </w:hyperlink>
      <w:r w:rsidRPr="00B20C5B">
        <w:rPr>
          <w:rStyle w:val="StyleUnderline"/>
        </w:rPr>
        <w:t xml:space="preserve"> on the Missouri River, flooding two hundred thousand acres of the Standing Rock reservation to provide power to suburban homeowners.</w:t>
      </w:r>
      <w:r w:rsidRPr="00B20C5B">
        <w:rPr>
          <w:rStyle w:val="StyleUnderline"/>
          <w:sz w:val="12"/>
        </w:rPr>
        <w:t xml:space="preserve">¶ </w:t>
      </w:r>
      <w:r w:rsidRPr="00B20C5B">
        <w:rPr>
          <w:rStyle w:val="Emphasis"/>
        </w:rPr>
        <w:t>Today</w:t>
      </w:r>
      <w:r w:rsidRPr="00B20C5B">
        <w:rPr>
          <w:sz w:val="12"/>
        </w:rPr>
        <w:t xml:space="preserve">, </w:t>
      </w:r>
      <w:r w:rsidRPr="00B20C5B">
        <w:rPr>
          <w:rStyle w:val="StyleUnderline"/>
        </w:rPr>
        <w:t>the drive for independence from OPEC sees a solution in hydraulic fracturing technology</w:t>
      </w:r>
      <w:r w:rsidRPr="00B20C5B">
        <w:rPr>
          <w:sz w:val="12"/>
        </w:rPr>
        <w:t xml:space="preserve">. </w:t>
      </w:r>
      <w:r w:rsidRPr="00B20C5B">
        <w:rPr>
          <w:rStyle w:val="StyleUnderline"/>
        </w:rPr>
        <w:t>North American oil fields and infrastructure are funded by a financial system that encourages speculation, drives massive inequality, and fails to account for costs associated with human and environmental risks</w:t>
      </w:r>
      <w:r w:rsidRPr="00B20C5B">
        <w:rPr>
          <w:sz w:val="12"/>
        </w:rPr>
        <w:t xml:space="preserve"> — </w:t>
      </w:r>
      <w:r w:rsidRPr="00B20C5B">
        <w:rPr>
          <w:rStyle w:val="StyleUnderline"/>
        </w:rPr>
        <w:t>passing these very real risks and consequences on to communities, workers, and indigenous nations. Inherently unaccountable capitalists are paid big money for being even more unaccountable, and indigenous dispossession continues on new frontiers.</w:t>
      </w:r>
      <w:r w:rsidRPr="00B20C5B">
        <w:rPr>
          <w:rStyle w:val="StyleUnderline"/>
          <w:sz w:val="12"/>
        </w:rPr>
        <w:t xml:space="preserve">¶ </w:t>
      </w:r>
      <w:r w:rsidRPr="00B20C5B">
        <w:rPr>
          <w:sz w:val="12"/>
        </w:rPr>
        <w:t xml:space="preserve">Preliminary post-election forecasts indicate that Trump’s victory and Brexit will redirect capital back toward the American West and the British </w:t>
      </w:r>
      <w:hyperlink r:id="rId36" w:history="1">
        <w:r w:rsidRPr="00B20C5B">
          <w:rPr>
            <w:sz w:val="12"/>
          </w:rPr>
          <w:t>Commonwealth</w:t>
        </w:r>
      </w:hyperlink>
      <w:r w:rsidRPr="00B20C5B">
        <w:rPr>
          <w:sz w:val="12"/>
        </w:rPr>
        <w:t xml:space="preserve">.¶ In particular, </w:t>
      </w:r>
      <w:r w:rsidRPr="00B20C5B">
        <w:rPr>
          <w:rStyle w:val="Emphasis"/>
        </w:rPr>
        <w:t xml:space="preserve">Trump — a </w:t>
      </w:r>
      <w:hyperlink r:id="rId37" w:history="1">
        <w:r w:rsidRPr="00B20C5B">
          <w:rPr>
            <w:rStyle w:val="Emphasis"/>
          </w:rPr>
          <w:t>DAPL investor</w:t>
        </w:r>
      </w:hyperlink>
      <w:r w:rsidRPr="00B20C5B">
        <w:rPr>
          <w:rStyle w:val="Emphasis"/>
        </w:rPr>
        <w:t xml:space="preserve"> himself — will expedite completion of DAPL and similar projects</w:t>
      </w:r>
      <w:r w:rsidRPr="00B20C5B">
        <w:rPr>
          <w:sz w:val="12"/>
        </w:rPr>
        <w:t xml:space="preserve">. </w:t>
      </w:r>
      <w:r w:rsidRPr="00B20C5B">
        <w:rPr>
          <w:rStyle w:val="StyleUnderline"/>
        </w:rPr>
        <w:t>He will push to</w:t>
      </w:r>
      <w:r w:rsidRPr="00B20C5B">
        <w:rPr>
          <w:sz w:val="12"/>
        </w:rPr>
        <w:t xml:space="preserve"> reopen and </w:t>
      </w:r>
      <w:r w:rsidRPr="00B20C5B">
        <w:rPr>
          <w:rStyle w:val="StyleUnderline"/>
        </w:rPr>
        <w:t>complete</w:t>
      </w:r>
      <w:r w:rsidRPr="00B20C5B">
        <w:rPr>
          <w:sz w:val="12"/>
        </w:rPr>
        <w:t xml:space="preserve"> the </w:t>
      </w:r>
      <w:hyperlink r:id="rId38" w:history="1">
        <w:r w:rsidRPr="00B20C5B">
          <w:rPr>
            <w:rStyle w:val="StyleUnderline"/>
            <w:sz w:val="12"/>
          </w:rPr>
          <w:t xml:space="preserve">Keystone XL </w:t>
        </w:r>
        <w:r w:rsidRPr="00B20C5B">
          <w:rPr>
            <w:sz w:val="12"/>
          </w:rPr>
          <w:t>Pipeline</w:t>
        </w:r>
      </w:hyperlink>
      <w:r w:rsidRPr="00B20C5B">
        <w:rPr>
          <w:sz w:val="12"/>
        </w:rPr>
        <w:t xml:space="preserve">. If he keeps his campaign promises, he will support infrastructure projects and extractive industries, including </w:t>
      </w:r>
      <w:hyperlink r:id="rId39" w:history="1">
        <w:r w:rsidRPr="00B20C5B">
          <w:rPr>
            <w:sz w:val="12"/>
          </w:rPr>
          <w:t>coal and fracking</w:t>
        </w:r>
      </w:hyperlink>
      <w:r w:rsidRPr="00B20C5B">
        <w:rPr>
          <w:sz w:val="12"/>
        </w:rPr>
        <w:t xml:space="preserve">, in indigenous homelands across the American hinterlands.¶ At the same time, </w:t>
      </w:r>
      <w:r w:rsidRPr="00B20C5B">
        <w:rPr>
          <w:rStyle w:val="StyleUnderline"/>
        </w:rPr>
        <w:t xml:space="preserve">a conservative Supreme Court, an Interior Department </w:t>
      </w:r>
      <w:hyperlink r:id="rId40" w:history="1">
        <w:r w:rsidRPr="00B20C5B">
          <w:rPr>
            <w:rStyle w:val="StyleUnderline"/>
          </w:rPr>
          <w:t>led by</w:t>
        </w:r>
      </w:hyperlink>
      <w:r w:rsidRPr="00B20C5B">
        <w:rPr>
          <w:rStyle w:val="StyleUnderline"/>
        </w:rPr>
        <w:t xml:space="preserve"> Sarah Palin or oil baron Lucas Forrest, and a Justice Department led by Jeff Sessions means limited but hard-won Native rights will be rolled back</w:t>
      </w:r>
      <w:r w:rsidRPr="00B20C5B">
        <w:rPr>
          <w:sz w:val="12"/>
        </w:rPr>
        <w:t xml:space="preserve">. If this gang of reactionary appointees can’t figure out how to dismantle complex legal precedents, </w:t>
      </w:r>
      <w:r w:rsidRPr="00B20C5B">
        <w:rPr>
          <w:rStyle w:val="StyleUnderline"/>
        </w:rPr>
        <w:t>they can just cut funding to essential services like housing, schools, and health care that are already woefully underfunded, putting tribes in a stranglehold of austerity</w:t>
      </w:r>
      <w:r w:rsidRPr="00B20C5B">
        <w:rPr>
          <w:sz w:val="12"/>
        </w:rPr>
        <w:t xml:space="preserve">. Native resistance will be policed by </w:t>
      </w:r>
      <w:hyperlink r:id="rId41" w:history="1">
        <w:r w:rsidRPr="00B20C5B">
          <w:rPr>
            <w:sz w:val="12"/>
          </w:rPr>
          <w:t>Orwellian surveillance systems</w:t>
        </w:r>
      </w:hyperlink>
      <w:r w:rsidRPr="00B20C5B">
        <w:rPr>
          <w:sz w:val="12"/>
        </w:rPr>
        <w:t xml:space="preserve"> finely tuned by the Obama administration. </w:t>
      </w:r>
      <w:r w:rsidRPr="00B20C5B">
        <w:rPr>
          <w:rStyle w:val="StyleUnderline"/>
        </w:rPr>
        <w:t xml:space="preserve">Militarized law enforcement will find reinforcements in the booming private security and </w:t>
      </w:r>
      <w:hyperlink r:id="rId42" w:history="1">
        <w:r w:rsidRPr="00B20C5B">
          <w:rPr>
            <w:rStyle w:val="StyleUnderline"/>
          </w:rPr>
          <w:t>prison industries</w:t>
        </w:r>
      </w:hyperlink>
      <w:r w:rsidRPr="00B20C5B">
        <w:rPr>
          <w:sz w:val="12"/>
        </w:rPr>
        <w:t xml:space="preserve">.¶ Surveillance, state law enforcement, and private security will drive mass arrests, as we’re seeing at Standing Rock. Law enforcement will have more power than ever to quash protesters and silence dissent.¶ In the former British Wests of Canada, Australia, and New Zealand, where the right-wing populist revolution has yet to take hold in the same way, suppression of indigenous resistance may be less visibly coercive — perhaps with the exception of </w:t>
      </w:r>
      <w:hyperlink r:id="rId43" w:history="1">
        <w:r w:rsidRPr="00B20C5B">
          <w:rPr>
            <w:sz w:val="12"/>
          </w:rPr>
          <w:t>skyrocketing</w:t>
        </w:r>
      </w:hyperlink>
      <w:r w:rsidRPr="00B20C5B">
        <w:rPr>
          <w:sz w:val="12"/>
        </w:rPr>
        <w:t xml:space="preserve"> policing, incarceration, and deaths-in-custody of indigenous people, particularly Aboriginal Australians (the “</w:t>
      </w:r>
      <w:hyperlink r:id="rId44" w:history="1">
        <w:r w:rsidRPr="00B20C5B">
          <w:rPr>
            <w:sz w:val="12"/>
          </w:rPr>
          <w:t>most imprisoned people in the world</w:t>
        </w:r>
      </w:hyperlink>
      <w:r w:rsidRPr="00B20C5B">
        <w:rPr>
          <w:sz w:val="12"/>
        </w:rPr>
        <w:t xml:space="preserve">”).¶ Politicians in the Commonwealth will look to roll back or restructure indigenous rights won over the last three decades in ways that are favorable to capital.¶ Governments, like Justin Trudeau’s Liberals in Canada, are already </w:t>
      </w:r>
      <w:hyperlink r:id="rId45" w:history="1">
        <w:r w:rsidRPr="00B20C5B">
          <w:rPr>
            <w:sz w:val="12"/>
          </w:rPr>
          <w:t>abandoning</w:t>
        </w:r>
      </w:hyperlink>
      <w:r w:rsidRPr="00B20C5B">
        <w:rPr>
          <w:sz w:val="12"/>
        </w:rPr>
        <w:t xml:space="preserve"> campaign promises to indigenous people, opting instead to grab land and resources (as seen in the ham-fisted effort to force through the </w:t>
      </w:r>
      <w:hyperlink r:id="rId46" w:history="1">
        <w:r w:rsidRPr="00B20C5B">
          <w:rPr>
            <w:sz w:val="12"/>
          </w:rPr>
          <w:t>Site C Dam</w:t>
        </w:r>
      </w:hyperlink>
      <w:r w:rsidRPr="00B20C5B">
        <w:rPr>
          <w:sz w:val="12"/>
        </w:rPr>
        <w:t xml:space="preserve"> against </w:t>
      </w:r>
      <w:hyperlink r:id="rId47" w:history="1">
        <w:r w:rsidRPr="00B20C5B">
          <w:rPr>
            <w:sz w:val="12"/>
          </w:rPr>
          <w:t>indigenous opposition</w:t>
        </w:r>
      </w:hyperlink>
      <w:r w:rsidRPr="00B20C5B">
        <w:rPr>
          <w:sz w:val="12"/>
        </w:rPr>
        <w:t xml:space="preserve">). Trudeau’s minister of natural resources has already stated that Canada will no longer ask First Nations for consent before going forward with lucrative natural resource projects like Kinder Morgan’s Trans Mountain Expansion project and Enbridge’s Northern Gateway </w:t>
      </w:r>
      <w:hyperlink r:id="rId48" w:history="1">
        <w:r w:rsidRPr="00B20C5B">
          <w:rPr>
            <w:sz w:val="12"/>
          </w:rPr>
          <w:t>pipelines</w:t>
        </w:r>
      </w:hyperlink>
      <w:r w:rsidRPr="00B20C5B">
        <w:rPr>
          <w:sz w:val="12"/>
        </w:rPr>
        <w:t xml:space="preserve">.¶ In Australia, the government is steamrolling the </w:t>
      </w:r>
      <w:proofErr w:type="spellStart"/>
      <w:r w:rsidRPr="00B20C5B">
        <w:rPr>
          <w:sz w:val="12"/>
        </w:rPr>
        <w:t>Wangan</w:t>
      </w:r>
      <w:proofErr w:type="spellEnd"/>
      <w:r w:rsidRPr="00B20C5B">
        <w:rPr>
          <w:sz w:val="12"/>
        </w:rPr>
        <w:t xml:space="preserve"> and </w:t>
      </w:r>
      <w:proofErr w:type="spellStart"/>
      <w:r w:rsidRPr="00B20C5B">
        <w:rPr>
          <w:sz w:val="12"/>
        </w:rPr>
        <w:t>Jagalingou</w:t>
      </w:r>
      <w:proofErr w:type="spellEnd"/>
      <w:r w:rsidRPr="00B20C5B">
        <w:rPr>
          <w:sz w:val="12"/>
        </w:rPr>
        <w:t xml:space="preserve"> peoples’ Native Title claims in order to move forward with the massive Carmichael Coalmine in Queensland.¶ With the Commonwealth clamoring to </w:t>
      </w:r>
      <w:hyperlink r:id="rId49" w:history="1">
        <w:r w:rsidRPr="00B20C5B">
          <w:rPr>
            <w:sz w:val="12"/>
          </w:rPr>
          <w:t>cash in</w:t>
        </w:r>
      </w:hyperlink>
      <w:r w:rsidRPr="00B20C5B">
        <w:rPr>
          <w:sz w:val="12"/>
        </w:rPr>
        <w:t xml:space="preserve"> on opportunities created by Brexit, </w:t>
      </w:r>
      <w:hyperlink r:id="rId50" w:history="1">
        <w:r w:rsidRPr="00B20C5B">
          <w:rPr>
            <w:sz w:val="12"/>
          </w:rPr>
          <w:t>new free trade deals</w:t>
        </w:r>
      </w:hyperlink>
      <w:r w:rsidRPr="00B20C5B">
        <w:rPr>
          <w:sz w:val="12"/>
        </w:rPr>
        <w:t xml:space="preserve"> with the United Kingdom will be struck, resuscitating and rebuilding the capital networks of the former British Empire, previously weakened by globalization and the European Single Market. The Tory dream of a revived </w:t>
      </w:r>
      <w:hyperlink r:id="rId51" w:history="1">
        <w:r w:rsidRPr="00B20C5B">
          <w:rPr>
            <w:sz w:val="12"/>
          </w:rPr>
          <w:t>Anglosphere</w:t>
        </w:r>
      </w:hyperlink>
      <w:r w:rsidRPr="00B20C5B">
        <w:rPr>
          <w:sz w:val="12"/>
        </w:rPr>
        <w:t xml:space="preserve">, long derided as fanciful, nostalgic, and bad business by </w:t>
      </w:r>
      <w:hyperlink r:id="rId52" w:history="1">
        <w:r w:rsidRPr="00B20C5B">
          <w:rPr>
            <w:sz w:val="12"/>
          </w:rPr>
          <w:t>Liberals</w:t>
        </w:r>
      </w:hyperlink>
      <w:r w:rsidRPr="00B20C5B">
        <w:rPr>
          <w:sz w:val="12"/>
        </w:rPr>
        <w:t xml:space="preserve">, may even emerge as a legitimate principle and framework of international relations and trade. It will compete with increasingly powerful Chinese and Indian capital throughout the Commonwealth, as already witnessed in the Canadian </w:t>
      </w:r>
      <w:hyperlink r:id="rId53" w:history="1">
        <w:r w:rsidRPr="00B20C5B">
          <w:rPr>
            <w:sz w:val="12"/>
          </w:rPr>
          <w:t>tar sands</w:t>
        </w:r>
      </w:hyperlink>
      <w:r w:rsidRPr="00B20C5B">
        <w:rPr>
          <w:sz w:val="12"/>
        </w:rPr>
        <w:t xml:space="preserve">, </w:t>
      </w:r>
      <w:hyperlink r:id="rId54" w:history="1">
        <w:r w:rsidRPr="00B20C5B">
          <w:rPr>
            <w:sz w:val="12"/>
          </w:rPr>
          <w:t>Australian coalmines</w:t>
        </w:r>
      </w:hyperlink>
      <w:r w:rsidRPr="00B20C5B">
        <w:rPr>
          <w:sz w:val="12"/>
        </w:rPr>
        <w:t xml:space="preserve">, and </w:t>
      </w:r>
      <w:hyperlink r:id="rId55" w:history="1">
        <w:r w:rsidRPr="00B20C5B">
          <w:rPr>
            <w:sz w:val="12"/>
          </w:rPr>
          <w:t>New Zealand real estate and dairy</w:t>
        </w:r>
      </w:hyperlink>
      <w:r w:rsidRPr="00B20C5B">
        <w:rPr>
          <w:sz w:val="12"/>
        </w:rPr>
        <w:t xml:space="preserve">.¶ Combined with the rise of China and India, this will bring new waves of exploitive capital into indigenous homelands, along with increased policing and the dismantling of indigenous rights.¶ </w:t>
      </w:r>
      <w:r w:rsidRPr="00B20C5B">
        <w:rPr>
          <w:rStyle w:val="StyleUnderline"/>
        </w:rPr>
        <w:t>Renewed colonial and capitalist pressure on indigenous people means that the Fourth World’s adversari</w:t>
      </w:r>
      <w:r w:rsidRPr="006B177E">
        <w:rPr>
          <w:rStyle w:val="StyleUnderline"/>
        </w:rPr>
        <w:t>al relationship with the state will become more central to the struggle to transform political and economic systems for all</w:t>
      </w:r>
      <w:r w:rsidRPr="006B177E">
        <w:rPr>
          <w:sz w:val="12"/>
        </w:rPr>
        <w:t xml:space="preserve">. If the history of the indigenous dance with the state is any indication, the Fourth World will suffer tremendously while at the same time standing athwart the forces of capitalism and exploitation.¶ </w:t>
      </w:r>
      <w:r w:rsidRPr="006B177E">
        <w:rPr>
          <w:rStyle w:val="Emphasis"/>
        </w:rPr>
        <w:t>The Left must stand with the Fourth World in our collective struggle</w:t>
      </w:r>
      <w:r w:rsidRPr="006B177E">
        <w:rPr>
          <w:sz w:val="12"/>
        </w:rPr>
        <w:t xml:space="preserve">.¶ The Fourth World and a Fourth Way¶ On November 14, </w:t>
      </w:r>
      <w:r w:rsidRPr="006B177E">
        <w:rPr>
          <w:rStyle w:val="StyleUnderline"/>
        </w:rPr>
        <w:t>the Army Corps of Engineers temporarily halted DAPL’s progress, stating that “the history of the Great Sioux Nation’s dispossessions of lands” and the United States’ “government-to-government” relationship with indigenous nations demanded that the route of the proposed pipeline be reassessed</w:t>
      </w:r>
      <w:r w:rsidRPr="006B177E">
        <w:rPr>
          <w:sz w:val="12"/>
        </w:rPr>
        <w:t xml:space="preserve">. </w:t>
      </w:r>
      <w:r w:rsidRPr="006B177E">
        <w:rPr>
          <w:rStyle w:val="StyleUnderline"/>
        </w:rPr>
        <w:t>The Army told Energy Transfer Partners (ETP), the company building DAPL, that construction beneath the Missouri River required explicit approval, and asked the Standing Rock Sioux to negotiate conditions for the pipeline to cross tribal territory</w:t>
      </w:r>
      <w:r w:rsidRPr="006B177E">
        <w:rPr>
          <w:sz w:val="12"/>
        </w:rPr>
        <w:t xml:space="preserve">. </w:t>
      </w:r>
      <w:r w:rsidRPr="006B177E">
        <w:rPr>
          <w:rStyle w:val="StyleUnderline"/>
        </w:rPr>
        <w:t xml:space="preserve">Faced with a momentary victory for Standing Rock, </w:t>
      </w:r>
      <w:proofErr w:type="spellStart"/>
      <w:r w:rsidRPr="006B177E">
        <w:rPr>
          <w:rStyle w:val="StyleUnderline"/>
        </w:rPr>
        <w:t>Kelcy</w:t>
      </w:r>
      <w:proofErr w:type="spellEnd"/>
      <w:r w:rsidRPr="006B177E">
        <w:rPr>
          <w:rStyle w:val="StyleUnderline"/>
        </w:rPr>
        <w:t xml:space="preserve"> Warren, Dallas </w:t>
      </w:r>
      <w:hyperlink r:id="rId56" w:history="1">
        <w:r w:rsidRPr="006B177E">
          <w:rPr>
            <w:rStyle w:val="StyleUnderline"/>
          </w:rPr>
          <w:t>billionaire</w:t>
        </w:r>
      </w:hyperlink>
      <w:r w:rsidRPr="006B177E">
        <w:rPr>
          <w:rStyle w:val="StyleUnderline"/>
        </w:rPr>
        <w:t xml:space="preserve"> and CEO of ETP, denounced the decision as “motivated purely by politics at the expense of a company that has done nothing but play by the rules.”</w:t>
      </w:r>
      <w:r w:rsidRPr="006B177E">
        <w:rPr>
          <w:rStyle w:val="StyleUnderline"/>
          <w:sz w:val="12"/>
        </w:rPr>
        <w:t xml:space="preserve">¶ </w:t>
      </w:r>
      <w:r w:rsidRPr="006B177E">
        <w:rPr>
          <w:rStyle w:val="StyleUnderline"/>
        </w:rPr>
        <w:t xml:space="preserve">Warren was right. </w:t>
      </w:r>
      <w:r w:rsidRPr="006B177E">
        <w:rPr>
          <w:rStyle w:val="Emphasis"/>
        </w:rPr>
        <w:t>Had it not been for thousands of people mobilizing behind an indigenous-led coalition, DAPL would have been business as usual</w:t>
      </w:r>
      <w:r w:rsidRPr="006B177E">
        <w:rPr>
          <w:sz w:val="12"/>
        </w:rPr>
        <w:t xml:space="preserve">. </w:t>
      </w:r>
      <w:r w:rsidRPr="006B177E">
        <w:rPr>
          <w:rStyle w:val="Emphasis"/>
        </w:rPr>
        <w:t>ETP would have desecrated the graves of Standing Rock ancestors unimpeded</w:t>
      </w:r>
      <w:r w:rsidRPr="006B177E">
        <w:rPr>
          <w:sz w:val="12"/>
        </w:rPr>
        <w:t xml:space="preserve">. </w:t>
      </w:r>
      <w:r w:rsidRPr="006B177E">
        <w:rPr>
          <w:rStyle w:val="Emphasis"/>
        </w:rPr>
        <w:t xml:space="preserve">Workers, lured by relatively high wages, would have taken on </w:t>
      </w:r>
      <w:hyperlink r:id="rId57" w:history="1">
        <w:r w:rsidRPr="006B177E">
          <w:rPr>
            <w:rStyle w:val="Emphasis"/>
          </w:rPr>
          <w:t>toxic and insecure</w:t>
        </w:r>
      </w:hyperlink>
      <w:r w:rsidRPr="006B177E">
        <w:rPr>
          <w:rStyle w:val="Emphasis"/>
        </w:rPr>
        <w:t xml:space="preserve"> work. The tribe’s hunting and fishing grounds would have been jeopardized, and if the pipeline leaked, Standing Rock and its downstream communities would have been poisoned</w:t>
      </w:r>
      <w:r w:rsidRPr="006B177E">
        <w:rPr>
          <w:sz w:val="12"/>
        </w:rPr>
        <w:t xml:space="preserve">. </w:t>
      </w:r>
      <w:r w:rsidRPr="006B177E">
        <w:rPr>
          <w:rStyle w:val="Emphasis"/>
        </w:rPr>
        <w:t>Environmental degradation and runaway climate change would have pressed ahead unabated</w:t>
      </w:r>
      <w:r w:rsidRPr="006B177E">
        <w:rPr>
          <w:sz w:val="12"/>
        </w:rPr>
        <w:t xml:space="preserve">. Carbon dependency would have become even more deeply engrained in our political economy. Eventually, ETP and their investors would have cashed out, and future generations would have been robbed.¶ And all of this still will happen if President Obama doesn’t heed the water protectors and instead sides with ETP.¶ ETP spent </w:t>
      </w:r>
      <w:hyperlink r:id="rId58" w:history="1">
        <w:r w:rsidRPr="006B177E">
          <w:rPr>
            <w:sz w:val="12"/>
          </w:rPr>
          <w:t>$1.2 million</w:t>
        </w:r>
      </w:hyperlink>
      <w:r w:rsidRPr="006B177E">
        <w:rPr>
          <w:sz w:val="12"/>
        </w:rPr>
        <w:t xml:space="preserve"> over the last five years paying politicians to legislate in its favor. Warren personally donated </w:t>
      </w:r>
      <w:hyperlink r:id="rId59" w:history="1">
        <w:r w:rsidRPr="006B177E">
          <w:rPr>
            <w:sz w:val="12"/>
          </w:rPr>
          <w:t>$103,000</w:t>
        </w:r>
      </w:hyperlink>
      <w:r w:rsidRPr="006B177E">
        <w:rPr>
          <w:sz w:val="12"/>
        </w:rPr>
        <w:t xml:space="preserve"> to the Trump campaign. But when indigenous people organized, turning to direct action and the law to pressure elected officials and government systems, they wrested power from ETP’s hands.¶ </w:t>
      </w:r>
      <w:r w:rsidRPr="006B177E">
        <w:rPr>
          <w:rStyle w:val="Emphasis"/>
        </w:rPr>
        <w:t>DAPL is just one chapter in a much longer story of indigenous resistance to, and victories against, pipelines across North America</w:t>
      </w:r>
      <w:r w:rsidRPr="006B177E">
        <w:rPr>
          <w:sz w:val="12"/>
        </w:rPr>
        <w:t>. In 2015</w:t>
      </w:r>
      <w:r w:rsidRPr="00B20C5B">
        <w:rPr>
          <w:sz w:val="12"/>
        </w:rPr>
        <w:t xml:space="preserve">, the Obama administration nixed the Keystone XL Pipeline, yielding to pressure from the </w:t>
      </w:r>
      <w:hyperlink r:id="rId60" w:history="1">
        <w:r w:rsidRPr="00B20C5B">
          <w:rPr>
            <w:sz w:val="12"/>
          </w:rPr>
          <w:t>Cowboy Indian Alliance</w:t>
        </w:r>
      </w:hyperlink>
      <w:r w:rsidRPr="00B20C5B">
        <w:rPr>
          <w:sz w:val="12"/>
        </w:rPr>
        <w:t xml:space="preserve">. In Minnesota, Enbridge shelved plans for the Sandpiper pipeline, after encountering tribal opposition. The </w:t>
      </w:r>
      <w:proofErr w:type="spellStart"/>
      <w:r w:rsidRPr="00B20C5B">
        <w:rPr>
          <w:sz w:val="12"/>
        </w:rPr>
        <w:t>Unist’ot’en</w:t>
      </w:r>
      <w:proofErr w:type="spellEnd"/>
      <w:r w:rsidRPr="00B20C5B">
        <w:rPr>
          <w:sz w:val="12"/>
        </w:rPr>
        <w:t xml:space="preserve"> camp in northern British Columbia has held out against numerous proposed pipelines through their territory, building a space where indigenous sovereignty stands tall on lands defined by industry as an “energy corridor.”¶</w:t>
      </w:r>
      <w:r w:rsidRPr="00B20C5B">
        <w:t xml:space="preserve"> </w:t>
      </w:r>
    </w:p>
    <w:p w14:paraId="53507D75" w14:textId="77777777" w:rsidR="005B7396" w:rsidRDefault="005B7396" w:rsidP="005B7396"/>
    <w:p w14:paraId="51E9D36F" w14:textId="77777777" w:rsidR="005B7396" w:rsidRPr="00361031" w:rsidRDefault="005B7396" w:rsidP="005B7396">
      <w:pPr>
        <w:pStyle w:val="Heading4"/>
        <w:rPr>
          <w:rFonts w:cs="Calibri"/>
        </w:rPr>
      </w:pPr>
      <w:r w:rsidRPr="00361031">
        <w:rPr>
          <w:rFonts w:cs="Calibri"/>
        </w:rPr>
        <w:t>Psychoanalysis is infinitely regressive, not falsifiable, and too abstract</w:t>
      </w:r>
    </w:p>
    <w:p w14:paraId="126132AD" w14:textId="77777777" w:rsidR="005B7396" w:rsidRPr="00361031" w:rsidRDefault="005B7396" w:rsidP="005B7396">
      <w:pPr>
        <w:rPr>
          <w:rFonts w:eastAsia="Calibri"/>
        </w:rPr>
      </w:pPr>
      <w:r w:rsidRPr="00361031">
        <w:rPr>
          <w:rStyle w:val="Style13ptBold"/>
        </w:rPr>
        <w:t>Gordon 1</w:t>
      </w:r>
      <w:r w:rsidRPr="00361031">
        <w:rPr>
          <w:rFonts w:eastAsia="Calibri"/>
        </w:rPr>
        <w:t xml:space="preserve"> – </w:t>
      </w:r>
      <w:r w:rsidRPr="00361031">
        <w:t>Paul Gordon, accomplished psychotherapist, “Psychoanalysis and Racism: The Politics of Defeat,” RACE &amp; CLASS v. 42 n. 4, 2001, pp. 17-34.</w:t>
      </w:r>
    </w:p>
    <w:p w14:paraId="35E1D929" w14:textId="77777777" w:rsidR="005B7396" w:rsidRPr="00361031" w:rsidRDefault="005B7396" w:rsidP="005B7396">
      <w:pPr>
        <w:rPr>
          <w:rFonts w:eastAsia="Calibri"/>
        </w:rPr>
      </w:pPr>
      <w:r w:rsidRPr="00361031">
        <w:rPr>
          <w:rFonts w:eastAsia="Calibri"/>
        </w:rPr>
        <w:t>But in the thirty years since Kovel wrote, that attempt to relate mind and society has been fractured by the advent of postmodernism, with its subsumption of the material/historical, of notions of cause and effect, to what is transitory, contingent, free-¯</w:t>
      </w:r>
      <w:proofErr w:type="spellStart"/>
      <w:r w:rsidRPr="00361031">
        <w:rPr>
          <w:rFonts w:eastAsia="Calibri"/>
        </w:rPr>
        <w:t>oating</w:t>
      </w:r>
      <w:proofErr w:type="spellEnd"/>
      <w:r w:rsidRPr="00361031">
        <w:rPr>
          <w:rFonts w:eastAsia="Calibri"/>
        </w:rPr>
        <w:t>, evanescent. Psychoanalysis, by stepping into the vacuum left by the abandonment of all metanarrative, has tended to put mind over society. This is particularly noticeable in the work of the Centre for New Ethnicities Research at the University of East London, which purports to straddle the worlds of the academy and action by developing projects for the local community and within education generally.28 But</w:t>
      </w:r>
      <w:r w:rsidRPr="00361031">
        <w:rPr>
          <w:rFonts w:eastAsia="Calibri"/>
          <w:u w:val="single"/>
        </w:rPr>
        <w:t xml:space="preserve">, </w:t>
      </w:r>
      <w:r w:rsidRPr="00361031">
        <w:rPr>
          <w:rStyle w:val="StyleUnderline"/>
        </w:rPr>
        <w:t xml:space="preserve">in marrying </w:t>
      </w:r>
      <w:r w:rsidRPr="00361031">
        <w:rPr>
          <w:rStyle w:val="StyleUnderline"/>
          <w:highlight w:val="green"/>
        </w:rPr>
        <w:t>psychoanalysis</w:t>
      </w:r>
      <w:r w:rsidRPr="00361031">
        <w:rPr>
          <w:rStyle w:val="StyleUnderline"/>
        </w:rPr>
        <w:t xml:space="preserve"> and postmodernism, on the basis of claiming to be both scholarly and action oriented, it degrades scholarship and </w:t>
      </w:r>
      <w:r w:rsidRPr="00361031">
        <w:rPr>
          <w:rStyle w:val="StyleUnderline"/>
          <w:highlight w:val="green"/>
        </w:rPr>
        <w:t>undermines action</w:t>
      </w:r>
      <w:r w:rsidRPr="00361031">
        <w:rPr>
          <w:rStyle w:val="StyleUnderline"/>
        </w:rPr>
        <w:t xml:space="preserve">, and ends in </w:t>
      </w:r>
      <w:r w:rsidRPr="00361031">
        <w:rPr>
          <w:rStyle w:val="Emphasis"/>
        </w:rPr>
        <w:t>discourse analysis a language in</w:t>
      </w:r>
      <w:r w:rsidRPr="00361031">
        <w:rPr>
          <w:rStyle w:val="StyleUnderline"/>
        </w:rPr>
        <w:t xml:space="preserve"> which metaphor passes for reality</w:t>
      </w:r>
      <w:r w:rsidRPr="00361031">
        <w:rPr>
          <w:rFonts w:eastAsia="Calibri"/>
          <w:u w:val="single"/>
        </w:rPr>
        <w:t>.</w:t>
      </w:r>
      <w:r w:rsidRPr="00361031">
        <w:rPr>
          <w:rFonts w:eastAsia="Calibri"/>
        </w:rPr>
        <w:t xml:space="preserve"> Cohen's work unavoidably raises the question of the status of psycho- analysis as a social or political theory, as distinct from a clinical one. Can psychoanalysis, in other words, apply to the social world of groups, institutions, nations, states and cultures in the way that it does, or at least may do, to individuals? Certainly there is now a considerable body of literature and a plethora of academic courses, and so on, claim- ing that psychoanalysis is a social theory. And, of course, in popular discourse, it is now a commonplace to hear of nations and societies spoken of in </w:t>
      </w:r>
      <w:proofErr w:type="spellStart"/>
      <w:r w:rsidRPr="00361031">
        <w:rPr>
          <w:rFonts w:eastAsia="Calibri"/>
        </w:rPr>
        <w:t>personalised</w:t>
      </w:r>
      <w:proofErr w:type="spellEnd"/>
      <w:r w:rsidRPr="00361031">
        <w:rPr>
          <w:rFonts w:eastAsia="Calibri"/>
        </w:rPr>
        <w:t xml:space="preserve"> ways. Thus `truth commissions' and the like, which have become so common in the past decade in countries which have undergone turbulent change, are seen as forms of national therapy or catharsis, even if this is far from being their purpose. Nevertheless, the question remains: does it make sense, as Michael Ignatieff puts it, to speak of nations having psyches the way that individuals do? `Can a nation's past make people ill as we know repressed memories sometimes make individuals ill? . . . Can we speak of nations ``working through'' a civil war or an atrocity as we speak of individuals working through a traumatic memory or event?' 47 </w:t>
      </w:r>
      <w:r w:rsidRPr="00361031">
        <w:rPr>
          <w:rStyle w:val="StyleUnderline"/>
        </w:rPr>
        <w:t>The problem with</w:t>
      </w:r>
      <w:r w:rsidRPr="00361031">
        <w:rPr>
          <w:rFonts w:eastAsia="Calibri"/>
          <w:u w:val="single"/>
        </w:rPr>
        <w:t xml:space="preserve"> </w:t>
      </w:r>
      <w:r w:rsidRPr="00361031">
        <w:rPr>
          <w:rStyle w:val="StyleUnderline"/>
        </w:rPr>
        <w:t>the application of</w:t>
      </w:r>
      <w:r w:rsidRPr="00361031">
        <w:rPr>
          <w:rFonts w:eastAsia="Calibri"/>
          <w:u w:val="single"/>
        </w:rPr>
        <w:t xml:space="preserve"> </w:t>
      </w:r>
      <w:r w:rsidRPr="00361031">
        <w:rPr>
          <w:rStyle w:val="StyleUnderline"/>
        </w:rPr>
        <w:t>psychoanalysis to social institutions</w:t>
      </w:r>
      <w:r w:rsidRPr="00361031">
        <w:rPr>
          <w:rFonts w:eastAsia="Calibri"/>
          <w:u w:val="single"/>
        </w:rPr>
        <w:t xml:space="preserve"> </w:t>
      </w:r>
      <w:r w:rsidRPr="00361031">
        <w:rPr>
          <w:rStyle w:val="StyleUnderline"/>
        </w:rPr>
        <w:t>is that</w:t>
      </w:r>
      <w:r w:rsidRPr="00361031">
        <w:rPr>
          <w:rFonts w:eastAsia="Calibri"/>
          <w:u w:val="single"/>
        </w:rPr>
        <w:t xml:space="preserve"> </w:t>
      </w:r>
      <w:r w:rsidRPr="00361031">
        <w:rPr>
          <w:rStyle w:val="StyleUnderline"/>
        </w:rPr>
        <w:t xml:space="preserve">there can be </w:t>
      </w:r>
      <w:r w:rsidRPr="00361031">
        <w:rPr>
          <w:rStyle w:val="StyleUnderline"/>
          <w:highlight w:val="green"/>
        </w:rPr>
        <w:t>no testing of</w:t>
      </w:r>
      <w:r w:rsidRPr="00361031">
        <w:rPr>
          <w:rStyle w:val="StyleUnderline"/>
        </w:rPr>
        <w:t xml:space="preserve"> the </w:t>
      </w:r>
      <w:r w:rsidRPr="00361031">
        <w:rPr>
          <w:rStyle w:val="StyleUnderline"/>
          <w:highlight w:val="green"/>
        </w:rPr>
        <w:t>claims</w:t>
      </w:r>
      <w:r w:rsidRPr="00361031">
        <w:rPr>
          <w:rStyle w:val="StyleUnderline"/>
        </w:rPr>
        <w:t xml:space="preserve"> made.</w:t>
      </w:r>
      <w:r w:rsidRPr="00361031">
        <w:rPr>
          <w:rFonts w:eastAsia="Calibri"/>
        </w:rPr>
        <w:t xml:space="preserve"> If someone says, for instance, that nationalism is a form of looking for and seeking to replace the body of the mother one has lost, or that the popular appeal of a particular kind of story echoes the pattern of our earliest relationship to the maternal breast, how can this be proved? </w:t>
      </w:r>
      <w:r w:rsidRPr="00361031">
        <w:rPr>
          <w:rStyle w:val="StyleUnderline"/>
        </w:rPr>
        <w:t>The</w:t>
      </w:r>
      <w:r w:rsidRPr="00361031">
        <w:rPr>
          <w:rFonts w:eastAsia="Calibri"/>
          <w:u w:val="single"/>
        </w:rPr>
        <w:t xml:space="preserve"> </w:t>
      </w:r>
      <w:r w:rsidRPr="00361031">
        <w:rPr>
          <w:rStyle w:val="StyleUnderline"/>
          <w:highlight w:val="green"/>
        </w:rPr>
        <w:t xml:space="preserve">pioneers </w:t>
      </w:r>
      <w:r w:rsidRPr="00361031">
        <w:rPr>
          <w:rStyle w:val="StyleUnderline"/>
        </w:rPr>
        <w:t>of psychoanalysis,</w:t>
      </w:r>
      <w:r w:rsidRPr="00361031">
        <w:rPr>
          <w:rFonts w:eastAsia="Calibri"/>
        </w:rPr>
        <w:t xml:space="preserve"> from Freud onwards, </w:t>
      </w:r>
      <w:r w:rsidRPr="00361031">
        <w:rPr>
          <w:rStyle w:val="StyleUnderline"/>
        </w:rPr>
        <w:t>all</w:t>
      </w:r>
      <w:r w:rsidRPr="00361031">
        <w:rPr>
          <w:rFonts w:eastAsia="Calibri"/>
          <w:u w:val="single"/>
        </w:rPr>
        <w:t xml:space="preserve"> </w:t>
      </w:r>
      <w:r w:rsidRPr="00361031">
        <w:rPr>
          <w:rStyle w:val="StyleUnderline"/>
          <w:highlight w:val="green"/>
        </w:rPr>
        <w:t>derived</w:t>
      </w:r>
      <w:r w:rsidRPr="00361031">
        <w:rPr>
          <w:rFonts w:eastAsia="Calibri"/>
          <w:highlight w:val="green"/>
          <w:u w:val="single"/>
        </w:rPr>
        <w:t xml:space="preserve"> </w:t>
      </w:r>
      <w:r w:rsidRPr="00361031">
        <w:rPr>
          <w:rStyle w:val="StyleUnderline"/>
          <w:highlight w:val="green"/>
        </w:rPr>
        <w:t>their</w:t>
      </w:r>
      <w:r w:rsidRPr="00361031">
        <w:rPr>
          <w:rFonts w:eastAsia="Calibri"/>
          <w:highlight w:val="green"/>
          <w:u w:val="single"/>
        </w:rPr>
        <w:t xml:space="preserve"> </w:t>
      </w:r>
      <w:r w:rsidRPr="00361031">
        <w:rPr>
          <w:rStyle w:val="StyleUnderline"/>
          <w:highlight w:val="green"/>
        </w:rPr>
        <w:t xml:space="preserve">ideas in </w:t>
      </w:r>
      <w:r w:rsidRPr="00361031">
        <w:rPr>
          <w:rStyle w:val="StyleUnderline"/>
        </w:rPr>
        <w:t>the context of</w:t>
      </w:r>
      <w:r w:rsidRPr="00361031">
        <w:rPr>
          <w:rFonts w:eastAsia="Calibri"/>
          <w:u w:val="single"/>
        </w:rPr>
        <w:t xml:space="preserve"> </w:t>
      </w:r>
      <w:r w:rsidRPr="00361031">
        <w:rPr>
          <w:rStyle w:val="StyleUnderline"/>
        </w:rPr>
        <w:t>their</w:t>
      </w:r>
      <w:r w:rsidRPr="00361031">
        <w:rPr>
          <w:rFonts w:eastAsia="Calibri"/>
          <w:u w:val="single"/>
        </w:rPr>
        <w:t xml:space="preserve"> </w:t>
      </w:r>
      <w:r w:rsidRPr="00361031">
        <w:rPr>
          <w:rStyle w:val="StyleUnderline"/>
        </w:rPr>
        <w:t xml:space="preserve">work with </w:t>
      </w:r>
      <w:r w:rsidRPr="00361031">
        <w:rPr>
          <w:rStyle w:val="StyleUnderline"/>
          <w:highlight w:val="green"/>
        </w:rPr>
        <w:t>individual patients</w:t>
      </w:r>
      <w:r w:rsidRPr="00361031">
        <w:rPr>
          <w:rStyle w:val="StyleUnderline"/>
        </w:rPr>
        <w:t xml:space="preserve"> and their ideas can be examined in the everyday laboratory of the therapeutic encounter</w:t>
      </w:r>
      <w:r w:rsidRPr="00361031">
        <w:rPr>
          <w:rFonts w:eastAsia="Calibri"/>
        </w:rPr>
        <w:t xml:space="preserve"> where the validity of an interpretation, for example, is a matter for dialogue between therapist and patient</w:t>
      </w:r>
      <w:r w:rsidRPr="00361031">
        <w:rPr>
          <w:rFonts w:eastAsia="Calibri"/>
          <w:u w:val="single"/>
        </w:rPr>
        <w:t xml:space="preserve">. </w:t>
      </w:r>
      <w:r w:rsidRPr="00361031">
        <w:rPr>
          <w:rStyle w:val="StyleUnderline"/>
          <w:highlight w:val="green"/>
        </w:rPr>
        <w:t xml:space="preserve">Outside </w:t>
      </w:r>
      <w:r w:rsidRPr="00361031">
        <w:rPr>
          <w:rStyle w:val="StyleUnderline"/>
        </w:rPr>
        <w:t xml:space="preserve">of the consulting room, </w:t>
      </w:r>
      <w:r w:rsidRPr="00361031">
        <w:rPr>
          <w:rStyle w:val="StyleUnderline"/>
          <w:highlight w:val="green"/>
        </w:rPr>
        <w:t xml:space="preserve">there can </w:t>
      </w:r>
      <w:r w:rsidRPr="00361031">
        <w:rPr>
          <w:rStyle w:val="Emphasis"/>
          <w:highlight w:val="green"/>
        </w:rPr>
        <w:t xml:space="preserve">be no </w:t>
      </w:r>
      <w:r w:rsidRPr="00361031">
        <w:rPr>
          <w:rStyle w:val="Emphasis"/>
        </w:rPr>
        <w:t xml:space="preserve">such </w:t>
      </w:r>
      <w:r w:rsidRPr="00361031">
        <w:rPr>
          <w:rStyle w:val="Emphasis"/>
          <w:highlight w:val="green"/>
        </w:rPr>
        <w:t>verification</w:t>
      </w:r>
      <w:r w:rsidRPr="00361031">
        <w:rPr>
          <w:rStyle w:val="StyleUnderline"/>
          <w:highlight w:val="green"/>
        </w:rPr>
        <w:t xml:space="preserve"> </w:t>
      </w:r>
      <w:r w:rsidRPr="00361031">
        <w:rPr>
          <w:rStyle w:val="StyleUnderline"/>
        </w:rPr>
        <w:t xml:space="preserve">process, and </w:t>
      </w:r>
      <w:r w:rsidRPr="00361031">
        <w:rPr>
          <w:rStyle w:val="StyleUnderline"/>
          <w:highlight w:val="green"/>
        </w:rPr>
        <w:t>the further</w:t>
      </w:r>
      <w:r w:rsidRPr="00361031">
        <w:rPr>
          <w:rStyle w:val="StyleUnderline"/>
        </w:rPr>
        <w:t xml:space="preserve"> one moves </w:t>
      </w:r>
      <w:r w:rsidRPr="00361031">
        <w:rPr>
          <w:rStyle w:val="StyleUnderline"/>
          <w:highlight w:val="green"/>
        </w:rPr>
        <w:t xml:space="preserve">from </w:t>
      </w:r>
      <w:r w:rsidRPr="00361031">
        <w:rPr>
          <w:rStyle w:val="StyleUnderline"/>
        </w:rPr>
        <w:t xml:space="preserve">the </w:t>
      </w:r>
      <w:r w:rsidRPr="00361031">
        <w:rPr>
          <w:rStyle w:val="Emphasis"/>
          <w:highlight w:val="green"/>
        </w:rPr>
        <w:t xml:space="preserve">individual </w:t>
      </w:r>
      <w:r w:rsidRPr="00361031">
        <w:rPr>
          <w:rStyle w:val="Emphasis"/>
        </w:rPr>
        <w:t>patient,</w:t>
      </w:r>
      <w:r w:rsidRPr="00361031">
        <w:rPr>
          <w:rStyle w:val="Emphasis"/>
          <w:highlight w:val="green"/>
        </w:rPr>
        <w:t xml:space="preserve"> the less</w:t>
      </w:r>
      <w:r w:rsidRPr="00361031">
        <w:rPr>
          <w:rStyle w:val="StyleUnderline"/>
          <w:highlight w:val="green"/>
        </w:rPr>
        <w:t xml:space="preserve"> </w:t>
      </w:r>
      <w:r w:rsidRPr="00361031">
        <w:rPr>
          <w:rStyle w:val="StyleUnderline"/>
        </w:rPr>
        <w:t xml:space="preserve">purchase </w:t>
      </w:r>
      <w:r w:rsidRPr="00361031">
        <w:rPr>
          <w:rStyle w:val="StyleUnderline"/>
          <w:highlight w:val="green"/>
        </w:rPr>
        <w:t>psychoanalytic</w:t>
      </w:r>
      <w:r w:rsidRPr="00361031">
        <w:rPr>
          <w:rFonts w:eastAsia="Calibri"/>
          <w:highlight w:val="green"/>
          <w:u w:val="single"/>
        </w:rPr>
        <w:t xml:space="preserve"> </w:t>
      </w:r>
      <w:r w:rsidRPr="00361031">
        <w:rPr>
          <w:rStyle w:val="StyleUnderline"/>
          <w:highlight w:val="green"/>
        </w:rPr>
        <w:t xml:space="preserve">ideas </w:t>
      </w:r>
      <w:r w:rsidRPr="00361031">
        <w:rPr>
          <w:rStyle w:val="StyleUnderline"/>
        </w:rPr>
        <w:t>can</w:t>
      </w:r>
      <w:r w:rsidRPr="00361031">
        <w:rPr>
          <w:rFonts w:eastAsia="Calibri"/>
          <w:u w:val="single"/>
        </w:rPr>
        <w:t xml:space="preserve"> </w:t>
      </w:r>
      <w:r w:rsidRPr="00361031">
        <w:rPr>
          <w:rStyle w:val="StyleUnderline"/>
        </w:rPr>
        <w:t>have</w:t>
      </w:r>
      <w:r w:rsidRPr="00361031">
        <w:rPr>
          <w:rFonts w:eastAsia="Calibri"/>
          <w:u w:val="single"/>
        </w:rPr>
        <w:t xml:space="preserve">. </w:t>
      </w:r>
      <w:r w:rsidRPr="00361031">
        <w:rPr>
          <w:rStyle w:val="Emphasis"/>
        </w:rPr>
        <w:t>Outside the therapeutic encounter, anything and everything can be true, psychoanalytically speaking</w:t>
      </w:r>
      <w:r w:rsidRPr="00361031">
        <w:rPr>
          <w:rStyle w:val="StyleUnderline"/>
        </w:rPr>
        <w:t>. But</w:t>
      </w:r>
      <w:r w:rsidRPr="00361031">
        <w:rPr>
          <w:rFonts w:eastAsia="Calibri"/>
          <w:u w:val="single"/>
        </w:rPr>
        <w:t xml:space="preserve"> </w:t>
      </w:r>
      <w:r w:rsidRPr="00361031">
        <w:rPr>
          <w:rStyle w:val="StyleUnderline"/>
        </w:rPr>
        <w:t>if everything is true, then nothing can be false and therefore nothing can be true.</w:t>
      </w:r>
      <w:r w:rsidRPr="00361031">
        <w:rPr>
          <w:rFonts w:eastAsia="Calibri"/>
        </w:rPr>
        <w:t xml:space="preserve"> An example of Cohen's method is to be found in his 1993 working paper, `Home rules', subtitled `Some </w:t>
      </w:r>
      <w:proofErr w:type="spellStart"/>
      <w:r w:rsidRPr="00361031">
        <w:rPr>
          <w:rFonts w:eastAsia="Calibri"/>
        </w:rPr>
        <w:t>re¯ections</w:t>
      </w:r>
      <w:proofErr w:type="spellEnd"/>
      <w:r w:rsidRPr="00361031">
        <w:rPr>
          <w:rFonts w:eastAsia="Calibri"/>
        </w:rPr>
        <w:t xml:space="preserve"> on racism and nation- </w:t>
      </w:r>
      <w:proofErr w:type="spellStart"/>
      <w:r w:rsidRPr="00361031">
        <w:rPr>
          <w:rFonts w:eastAsia="Calibri"/>
        </w:rPr>
        <w:t>alism</w:t>
      </w:r>
      <w:proofErr w:type="spellEnd"/>
      <w:r w:rsidRPr="00361031">
        <w:rPr>
          <w:rFonts w:eastAsia="Calibri"/>
        </w:rPr>
        <w:t xml:space="preserve"> in everyday life'. Here Cohen talks about taking a `particular line of thought for a walk'. While there is nothing wrong with taking a line of thought for a walk, such an exercise is not necessarily the same as thinking. One of the problems with Cohen's approach is that </w:t>
      </w:r>
      <w:r w:rsidRPr="00361031">
        <w:rPr>
          <w:rStyle w:val="StyleUnderline"/>
        </w:rPr>
        <w:t>a kind of free association, mixed with deconstruction, leads not to analysis, not even to psychoanalysis, but to . . . well, just more free association, an endless, indeed one might say pointless, play on words. This approach</w:t>
      </w:r>
      <w:r w:rsidRPr="00361031">
        <w:rPr>
          <w:rFonts w:eastAsia="Calibri"/>
        </w:rPr>
        <w:t xml:space="preserve"> may well throw up some interesting associations along the way, connections one had never thought of but it </w:t>
      </w:r>
      <w:r w:rsidRPr="00361031">
        <w:rPr>
          <w:rStyle w:val="StyleUnderline"/>
        </w:rPr>
        <w:t xml:space="preserve">is </w:t>
      </w:r>
      <w:r w:rsidRPr="00361031">
        <w:rPr>
          <w:rStyle w:val="Emphasis"/>
        </w:rPr>
        <w:t>not to be confused with political analysis</w:t>
      </w:r>
      <w:r w:rsidRPr="00361031">
        <w:rPr>
          <w:rFonts w:eastAsia="Calibri"/>
        </w:rPr>
        <w:t>. In `Home rules', anything and everything to do with `home' can and does ®nd a place here and, as I indicated above, even the popular ®</w:t>
      </w:r>
      <w:proofErr w:type="spellStart"/>
      <w:r w:rsidRPr="00361031">
        <w:rPr>
          <w:rFonts w:eastAsia="Calibri"/>
        </w:rPr>
        <w:t>lm</w:t>
      </w:r>
      <w:proofErr w:type="spellEnd"/>
      <w:r w:rsidRPr="00361031">
        <w:rPr>
          <w:rFonts w:eastAsia="Calibri"/>
        </w:rPr>
        <w:t xml:space="preserve"> Home Alone is pressed into service as a story about `racial' invasion.</w:t>
      </w:r>
    </w:p>
    <w:p w14:paraId="3454CA38" w14:textId="77777777" w:rsidR="005B7396" w:rsidRPr="00B55AD5" w:rsidRDefault="005B7396" w:rsidP="005B7396"/>
    <w:p w14:paraId="33DE9565" w14:textId="77777777" w:rsidR="005B7396" w:rsidRPr="00B55AD5" w:rsidRDefault="005B7396" w:rsidP="005B7396"/>
    <w:p w14:paraId="09710CEA" w14:textId="77777777" w:rsidR="00A95652" w:rsidRPr="005B7396" w:rsidRDefault="00A95652" w:rsidP="005B7396"/>
    <w:sectPr w:rsidR="00A95652" w:rsidRPr="005B739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277167" w14:textId="77777777" w:rsidR="00B32408" w:rsidRDefault="00B32408" w:rsidP="005B7396">
      <w:pPr>
        <w:spacing w:after="0" w:line="240" w:lineRule="auto"/>
      </w:pPr>
      <w:r>
        <w:separator/>
      </w:r>
    </w:p>
  </w:endnote>
  <w:endnote w:type="continuationSeparator" w:id="0">
    <w:p w14:paraId="1A416083" w14:textId="77777777" w:rsidR="00B32408" w:rsidRDefault="00B32408" w:rsidP="005B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swiss"/>
    <w:notTrueType/>
    <w:pitch w:val="default"/>
    <w:sig w:usb0="00000003" w:usb1="00000000" w:usb2="00000000" w:usb3="00000000" w:csb0="0000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auto"/>
    <w:pitch w:val="variable"/>
    <w:sig w:usb0="E00002FF" w:usb1="5000205A" w:usb2="00000000" w:usb3="00000000" w:csb0="000001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altName w:val="Times New Roman"/>
    <w:charset w:val="4E"/>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Calibri"/>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pitch w:val="variable"/>
    <w:sig w:usb0="E0002AFF" w:usb1="C0007841" w:usb2="00000009" w:usb3="00000000" w:csb0="000001FF"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altName w:val="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Sabon LT Std">
    <w:altName w:val="Sabon LT Std"/>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940C3" w14:textId="77777777" w:rsidR="00B32408" w:rsidRDefault="00B32408" w:rsidP="005B7396">
      <w:pPr>
        <w:spacing w:after="0" w:line="240" w:lineRule="auto"/>
      </w:pPr>
      <w:r>
        <w:separator/>
      </w:r>
    </w:p>
  </w:footnote>
  <w:footnote w:type="continuationSeparator" w:id="0">
    <w:p w14:paraId="4564E6C0" w14:textId="77777777" w:rsidR="00B32408" w:rsidRDefault="00B32408" w:rsidP="005B7396">
      <w:pPr>
        <w:spacing w:after="0" w:line="240" w:lineRule="auto"/>
      </w:pPr>
      <w:r>
        <w:continuationSeparator/>
      </w:r>
    </w:p>
  </w:footnote>
  <w:footnote w:id="1">
    <w:p w14:paraId="267AF766" w14:textId="77777777" w:rsidR="005B7396" w:rsidRDefault="005B7396" w:rsidP="005B7396">
      <w:pPr>
        <w:pStyle w:val="FootnoteText"/>
      </w:pPr>
      <w:r>
        <w:rPr>
          <w:rStyle w:val="FootnoteReference"/>
        </w:rPr>
        <w:footnoteRef/>
      </w:r>
      <w:r>
        <w:t xml:space="preserve"> </w:t>
      </w:r>
      <w:r w:rsidRPr="007B47BE">
        <w:t>http://www.dictionary.com/browse/resolved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DB06D1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DB4BEF"/>
    <w:multiLevelType w:val="hybridMultilevel"/>
    <w:tmpl w:val="C3CC1392"/>
    <w:lvl w:ilvl="0" w:tplc="9366275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D845E9"/>
    <w:multiLevelType w:val="hybridMultilevel"/>
    <w:tmpl w:val="5FC21964"/>
    <w:lvl w:ilvl="0" w:tplc="8D08D3F0">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8"/>
  </w:num>
  <w:num w:numId="12">
    <w:abstractNumId w:val="12"/>
  </w:num>
  <w:num w:numId="13">
    <w:abstractNumId w:val="23"/>
  </w:num>
  <w:num w:numId="14">
    <w:abstractNumId w:val="20"/>
  </w:num>
  <w:num w:numId="15">
    <w:abstractNumId w:val="0"/>
  </w:num>
  <w:num w:numId="16">
    <w:abstractNumId w:val="15"/>
  </w:num>
  <w:num w:numId="17">
    <w:abstractNumId w:val="17"/>
  </w:num>
  <w:num w:numId="18">
    <w:abstractNumId w:val="21"/>
  </w:num>
  <w:num w:numId="19">
    <w:abstractNumId w:val="16"/>
  </w:num>
  <w:num w:numId="20">
    <w:abstractNumId w:val="11"/>
  </w:num>
  <w:num w:numId="21">
    <w:abstractNumId w:val="19"/>
  </w:num>
  <w:num w:numId="22">
    <w:abstractNumId w:val="22"/>
  </w:num>
  <w:num w:numId="23">
    <w:abstractNumId w:val="13"/>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5B7396"/>
    <w:rsid w:val="00010A0D"/>
    <w:rsid w:val="000139A3"/>
    <w:rsid w:val="00060BEC"/>
    <w:rsid w:val="000A6BA8"/>
    <w:rsid w:val="000B2937"/>
    <w:rsid w:val="00100833"/>
    <w:rsid w:val="00104529"/>
    <w:rsid w:val="00105942"/>
    <w:rsid w:val="00107396"/>
    <w:rsid w:val="001213F9"/>
    <w:rsid w:val="00122150"/>
    <w:rsid w:val="00144A4C"/>
    <w:rsid w:val="00176AB0"/>
    <w:rsid w:val="00177B7D"/>
    <w:rsid w:val="0018322D"/>
    <w:rsid w:val="001B5776"/>
    <w:rsid w:val="001E527A"/>
    <w:rsid w:val="001F78CE"/>
    <w:rsid w:val="00251FC7"/>
    <w:rsid w:val="00273F03"/>
    <w:rsid w:val="002855A7"/>
    <w:rsid w:val="002B146A"/>
    <w:rsid w:val="002B5E17"/>
    <w:rsid w:val="00301AD3"/>
    <w:rsid w:val="00315690"/>
    <w:rsid w:val="00316B75"/>
    <w:rsid w:val="00325646"/>
    <w:rsid w:val="003460F2"/>
    <w:rsid w:val="00361F10"/>
    <w:rsid w:val="0038158C"/>
    <w:rsid w:val="003902BA"/>
    <w:rsid w:val="003A09E2"/>
    <w:rsid w:val="003B1EBE"/>
    <w:rsid w:val="00407037"/>
    <w:rsid w:val="004605D6"/>
    <w:rsid w:val="00491794"/>
    <w:rsid w:val="004C60E8"/>
    <w:rsid w:val="004D7A45"/>
    <w:rsid w:val="004E3579"/>
    <w:rsid w:val="004E728B"/>
    <w:rsid w:val="004F39E0"/>
    <w:rsid w:val="005010AB"/>
    <w:rsid w:val="005169C5"/>
    <w:rsid w:val="00517D4B"/>
    <w:rsid w:val="00537BD5"/>
    <w:rsid w:val="00541F69"/>
    <w:rsid w:val="0057268A"/>
    <w:rsid w:val="005A37FA"/>
    <w:rsid w:val="005B7396"/>
    <w:rsid w:val="005C74EC"/>
    <w:rsid w:val="005D2912"/>
    <w:rsid w:val="006065BD"/>
    <w:rsid w:val="00645FA9"/>
    <w:rsid w:val="00647866"/>
    <w:rsid w:val="00665003"/>
    <w:rsid w:val="006A2AD0"/>
    <w:rsid w:val="006C2375"/>
    <w:rsid w:val="006D4ECC"/>
    <w:rsid w:val="006F24E0"/>
    <w:rsid w:val="00720F12"/>
    <w:rsid w:val="00722258"/>
    <w:rsid w:val="007243E5"/>
    <w:rsid w:val="00766EA0"/>
    <w:rsid w:val="00797938"/>
    <w:rsid w:val="007A0A2A"/>
    <w:rsid w:val="007A2226"/>
    <w:rsid w:val="007F5B66"/>
    <w:rsid w:val="00811D2F"/>
    <w:rsid w:val="00823A1C"/>
    <w:rsid w:val="00845B9D"/>
    <w:rsid w:val="00860984"/>
    <w:rsid w:val="008A6BF2"/>
    <w:rsid w:val="008B3ECB"/>
    <w:rsid w:val="008B4E85"/>
    <w:rsid w:val="008C1B2E"/>
    <w:rsid w:val="0091627E"/>
    <w:rsid w:val="0097032B"/>
    <w:rsid w:val="009D2EAD"/>
    <w:rsid w:val="009D54B2"/>
    <w:rsid w:val="009E1922"/>
    <w:rsid w:val="009F7ED2"/>
    <w:rsid w:val="00A93661"/>
    <w:rsid w:val="00A95652"/>
    <w:rsid w:val="00A95AA6"/>
    <w:rsid w:val="00AC0AB8"/>
    <w:rsid w:val="00B32408"/>
    <w:rsid w:val="00B33C6D"/>
    <w:rsid w:val="00B37D2D"/>
    <w:rsid w:val="00B4508F"/>
    <w:rsid w:val="00B53E85"/>
    <w:rsid w:val="00B54A95"/>
    <w:rsid w:val="00B55AD5"/>
    <w:rsid w:val="00B8057C"/>
    <w:rsid w:val="00B935E1"/>
    <w:rsid w:val="00BD6238"/>
    <w:rsid w:val="00BF593B"/>
    <w:rsid w:val="00BF773A"/>
    <w:rsid w:val="00BF7E81"/>
    <w:rsid w:val="00C0729B"/>
    <w:rsid w:val="00C13773"/>
    <w:rsid w:val="00C17CC8"/>
    <w:rsid w:val="00C83417"/>
    <w:rsid w:val="00C9604F"/>
    <w:rsid w:val="00CA19AA"/>
    <w:rsid w:val="00CA3158"/>
    <w:rsid w:val="00CC1B8B"/>
    <w:rsid w:val="00CC5298"/>
    <w:rsid w:val="00CD736E"/>
    <w:rsid w:val="00CD798D"/>
    <w:rsid w:val="00CE161E"/>
    <w:rsid w:val="00CF59A8"/>
    <w:rsid w:val="00D0136B"/>
    <w:rsid w:val="00D325A9"/>
    <w:rsid w:val="00D36A8A"/>
    <w:rsid w:val="00D61409"/>
    <w:rsid w:val="00D6691E"/>
    <w:rsid w:val="00D71170"/>
    <w:rsid w:val="00DA1C92"/>
    <w:rsid w:val="00DA25D4"/>
    <w:rsid w:val="00DA6538"/>
    <w:rsid w:val="00DA7FDF"/>
    <w:rsid w:val="00E15E75"/>
    <w:rsid w:val="00E362D2"/>
    <w:rsid w:val="00E41605"/>
    <w:rsid w:val="00E5262C"/>
    <w:rsid w:val="00E9789B"/>
    <w:rsid w:val="00EC7DC4"/>
    <w:rsid w:val="00ED30CF"/>
    <w:rsid w:val="00F0715D"/>
    <w:rsid w:val="00F176EF"/>
    <w:rsid w:val="00F45E10"/>
    <w:rsid w:val="00F6364A"/>
    <w:rsid w:val="00F9113A"/>
    <w:rsid w:val="00F941A1"/>
    <w:rsid w:val="00F95BCC"/>
    <w:rsid w:val="00FB1086"/>
    <w:rsid w:val="00FB266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4AC98"/>
  <w15:chartTrackingRefBased/>
  <w15:docId w15:val="{D55040CF-9F0D-4D4D-A43C-334C189BC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B7396"/>
    <w:rPr>
      <w:rFonts w:ascii="Calibri" w:hAnsi="Calibri" w:cs="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5B739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5B739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2"/>
    <w:unhideWhenUsed/>
    <w:qFormat/>
    <w:rsid w:val="005B739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5B7396"/>
    <w:pPr>
      <w:keepNext/>
      <w:keepLines/>
      <w:spacing w:before="40" w:after="0" w:line="256" w:lineRule="auto"/>
      <w:outlineLvl w:val="3"/>
    </w:pPr>
    <w:rPr>
      <w:rFonts w:eastAsiaTheme="majorEastAsia" w:cstheme="majorBidi"/>
      <w:b/>
      <w:iCs/>
      <w:sz w:val="26"/>
    </w:rPr>
  </w:style>
  <w:style w:type="paragraph" w:styleId="Heading5">
    <w:name w:val="heading 5"/>
    <w:aliases w:val="Text"/>
    <w:basedOn w:val="Normal"/>
    <w:next w:val="Normal"/>
    <w:link w:val="Heading5Char"/>
    <w:qFormat/>
    <w:rsid w:val="005B7396"/>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5B7396"/>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5B7396"/>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5B7396"/>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5B7396"/>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5B73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7396"/>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5B7396"/>
    <w:rPr>
      <w:rFonts w:ascii="Calibri" w:eastAsiaTheme="majorEastAsia" w:hAnsi="Calibri" w:cstheme="majorBidi"/>
      <w:b/>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1"/>
    <w:rsid w:val="005B7396"/>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2"/>
    <w:rsid w:val="005B7396"/>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5B7396"/>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5B739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B7396"/>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5B7396"/>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TA"/>
    <w:basedOn w:val="DefaultParagraphFont"/>
    <w:link w:val="Card"/>
    <w:uiPriority w:val="99"/>
    <w:unhideWhenUsed/>
    <w:rsid w:val="005B7396"/>
    <w:rPr>
      <w:color w:val="auto"/>
      <w:u w:val="none"/>
    </w:rPr>
  </w:style>
  <w:style w:type="character" w:styleId="FollowedHyperlink">
    <w:name w:val="FollowedHyperlink"/>
    <w:basedOn w:val="DefaultParagraphFont"/>
    <w:uiPriority w:val="99"/>
    <w:unhideWhenUsed/>
    <w:rsid w:val="005B7396"/>
    <w:rPr>
      <w:color w:val="auto"/>
      <w:u w:val="none"/>
    </w:rPr>
  </w:style>
  <w:style w:type="character" w:customStyle="1" w:styleId="Heading5Char">
    <w:name w:val="Heading 5 Char"/>
    <w:aliases w:val="Text Char"/>
    <w:basedOn w:val="DefaultParagraphFont"/>
    <w:link w:val="Heading5"/>
    <w:rsid w:val="005B7396"/>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5B7396"/>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5B7396"/>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5B7396"/>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5B7396"/>
    <w:rPr>
      <w:rFonts w:ascii="Cambria" w:eastAsia="Times New Roman" w:hAnsi="Cambria" w:cs="Calibri"/>
      <w:i/>
      <w:iCs/>
      <w:sz w:val="18"/>
      <w:szCs w:val="18"/>
      <w:lang w:bidi="en-US"/>
    </w:rPr>
  </w:style>
  <w:style w:type="paragraph" w:customStyle="1" w:styleId="Emphasis1">
    <w:name w:val="Emphasis1"/>
    <w:basedOn w:val="Normal"/>
    <w:link w:val="Emphasis"/>
    <w:autoRedefine/>
    <w:uiPriority w:val="7"/>
    <w:qFormat/>
    <w:rsid w:val="005B7396"/>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5B7396"/>
    <w:pPr>
      <w:ind w:left="720"/>
      <w:contextualSpacing/>
    </w:p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5B739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5B7396"/>
    <w:rPr>
      <w:color w:val="605E5C"/>
      <w:shd w:val="clear" w:color="auto" w:fill="E1DFDD"/>
    </w:rPr>
  </w:style>
  <w:style w:type="paragraph" w:customStyle="1" w:styleId="textbold">
    <w:name w:val="text bold"/>
    <w:basedOn w:val="Normal"/>
    <w:uiPriority w:val="7"/>
    <w:qFormat/>
    <w:rsid w:val="005B7396"/>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customStyle="1" w:styleId="underline">
    <w:name w:val="underline"/>
    <w:basedOn w:val="DefaultParagraphFont"/>
    <w:qFormat/>
    <w:rsid w:val="005B7396"/>
    <w:rPr>
      <w:u w:val="single"/>
    </w:rPr>
  </w:style>
  <w:style w:type="paragraph" w:styleId="Title">
    <w:name w:val="Title"/>
    <w:aliases w:val="Cites and Cards,UNDERLINE,Bold Underlined,title,Block Heading,Read This"/>
    <w:basedOn w:val="Normal"/>
    <w:next w:val="Normal"/>
    <w:link w:val="TitleChar"/>
    <w:uiPriority w:val="6"/>
    <w:qFormat/>
    <w:rsid w:val="005B7396"/>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5B7396"/>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5B7396"/>
  </w:style>
  <w:style w:type="paragraph" w:styleId="DocumentMap">
    <w:name w:val="Document Map"/>
    <w:basedOn w:val="Normal"/>
    <w:link w:val="DocumentMapChar"/>
    <w:uiPriority w:val="99"/>
    <w:unhideWhenUsed/>
    <w:rsid w:val="005B7396"/>
    <w:rPr>
      <w:rFonts w:ascii="Lucida Grande" w:hAnsi="Lucida Grande" w:cs="Lucida Grande"/>
    </w:rPr>
  </w:style>
  <w:style w:type="character" w:customStyle="1" w:styleId="DocumentMapChar">
    <w:name w:val="Document Map Char"/>
    <w:basedOn w:val="DefaultParagraphFont"/>
    <w:link w:val="DocumentMap"/>
    <w:uiPriority w:val="99"/>
    <w:rsid w:val="005B7396"/>
    <w:rPr>
      <w:rFonts w:ascii="Lucida Grande" w:hAnsi="Lucida Grande" w:cs="Lucida Grande"/>
    </w:rPr>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5B7396"/>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5B7396"/>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5B7396"/>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5B7396"/>
    <w:rPr>
      <w:rFonts w:ascii="Tahoma" w:hAnsi="Tahoma" w:cs="Tahoma"/>
      <w:szCs w:val="16"/>
    </w:rPr>
  </w:style>
  <w:style w:type="character" w:customStyle="1" w:styleId="BalloonTextChar">
    <w:name w:val="Balloon Text Char"/>
    <w:basedOn w:val="DefaultParagraphFont"/>
    <w:link w:val="BalloonText"/>
    <w:uiPriority w:val="99"/>
    <w:rsid w:val="005B7396"/>
    <w:rPr>
      <w:rFonts w:ascii="Tahoma" w:hAnsi="Tahoma" w:cs="Tahoma"/>
      <w:szCs w:val="16"/>
    </w:rPr>
  </w:style>
  <w:style w:type="paragraph" w:styleId="Header">
    <w:name w:val="header"/>
    <w:basedOn w:val="Normal"/>
    <w:link w:val="HeaderChar"/>
    <w:uiPriority w:val="99"/>
    <w:unhideWhenUsed/>
    <w:qFormat/>
    <w:rsid w:val="005B7396"/>
    <w:pPr>
      <w:tabs>
        <w:tab w:val="center" w:pos="4680"/>
        <w:tab w:val="right" w:pos="9360"/>
      </w:tabs>
    </w:pPr>
  </w:style>
  <w:style w:type="character" w:customStyle="1" w:styleId="HeaderChar">
    <w:name w:val="Header Char"/>
    <w:basedOn w:val="DefaultParagraphFont"/>
    <w:link w:val="Header"/>
    <w:uiPriority w:val="99"/>
    <w:rsid w:val="005B7396"/>
    <w:rPr>
      <w:rFonts w:ascii="Calibri" w:hAnsi="Calibri" w:cs="Calibri"/>
    </w:rPr>
  </w:style>
  <w:style w:type="paragraph" w:styleId="Footer">
    <w:name w:val="footer"/>
    <w:basedOn w:val="Normal"/>
    <w:link w:val="FooterChar"/>
    <w:uiPriority w:val="99"/>
    <w:unhideWhenUsed/>
    <w:rsid w:val="005B7396"/>
    <w:pPr>
      <w:tabs>
        <w:tab w:val="center" w:pos="4680"/>
        <w:tab w:val="right" w:pos="9360"/>
      </w:tabs>
    </w:pPr>
  </w:style>
  <w:style w:type="character" w:customStyle="1" w:styleId="FooterChar">
    <w:name w:val="Footer Char"/>
    <w:basedOn w:val="DefaultParagraphFont"/>
    <w:link w:val="Footer"/>
    <w:uiPriority w:val="99"/>
    <w:rsid w:val="005B7396"/>
    <w:rPr>
      <w:rFonts w:ascii="Calibri" w:hAnsi="Calibri" w:cs="Calibri"/>
    </w:rPr>
  </w:style>
  <w:style w:type="character" w:customStyle="1" w:styleId="m4841727538114946087gmail-styleunderline">
    <w:name w:val="m_4841727538114946087gmail-styleunderline"/>
    <w:basedOn w:val="DefaultParagraphFont"/>
    <w:rsid w:val="005B7396"/>
  </w:style>
  <w:style w:type="paragraph" w:customStyle="1" w:styleId="Analytic">
    <w:name w:val="Analytic"/>
    <w:basedOn w:val="Normal"/>
    <w:link w:val="AnalyticChar"/>
    <w:autoRedefine/>
    <w:rsid w:val="005B7396"/>
    <w:rPr>
      <w:b/>
      <w:sz w:val="24"/>
    </w:rPr>
  </w:style>
  <w:style w:type="paragraph" w:customStyle="1" w:styleId="BreakTag">
    <w:name w:val="Break Tag"/>
    <w:basedOn w:val="Normal"/>
    <w:autoRedefine/>
    <w:uiPriority w:val="4"/>
    <w:qFormat/>
    <w:rsid w:val="005B7396"/>
    <w:pPr>
      <w:spacing w:before="240"/>
    </w:pPr>
    <w:rPr>
      <w:b/>
      <w:sz w:val="26"/>
    </w:rPr>
  </w:style>
  <w:style w:type="paragraph" w:customStyle="1" w:styleId="BreakBlock">
    <w:name w:val="Break Block"/>
    <w:basedOn w:val="Normal"/>
    <w:link w:val="BreakBlockChar"/>
    <w:autoRedefine/>
    <w:qFormat/>
    <w:rsid w:val="005B7396"/>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5B7396"/>
    <w:rPr>
      <w:rFonts w:ascii="Arial Bold" w:hAnsi="Arial Bold" w:cs="Calibri"/>
      <w:b/>
      <w:caps/>
      <w:sz w:val="32"/>
      <w:u w:val="single"/>
    </w:rPr>
  </w:style>
  <w:style w:type="character" w:customStyle="1" w:styleId="Mention1">
    <w:name w:val="Mention1"/>
    <w:basedOn w:val="DefaultParagraphFont"/>
    <w:uiPriority w:val="99"/>
    <w:semiHidden/>
    <w:unhideWhenUsed/>
    <w:rsid w:val="005B7396"/>
    <w:rPr>
      <w:color w:val="2B579A"/>
      <w:shd w:val="clear" w:color="auto" w:fill="E6E6E6"/>
    </w:rPr>
  </w:style>
  <w:style w:type="character" w:customStyle="1" w:styleId="UnresolvedMention1">
    <w:name w:val="Unresolved Mention1"/>
    <w:basedOn w:val="DefaultParagraphFont"/>
    <w:uiPriority w:val="99"/>
    <w:unhideWhenUsed/>
    <w:rsid w:val="005B7396"/>
    <w:rPr>
      <w:color w:val="808080"/>
      <w:shd w:val="clear" w:color="auto" w:fill="E6E6E6"/>
    </w:rPr>
  </w:style>
  <w:style w:type="paragraph" w:customStyle="1" w:styleId="evidencetext">
    <w:name w:val="evidence text"/>
    <w:basedOn w:val="Normal"/>
    <w:link w:val="evidencetextChar1"/>
    <w:qFormat/>
    <w:rsid w:val="005B7396"/>
    <w:pPr>
      <w:ind w:left="432" w:right="432"/>
    </w:pPr>
    <w:rPr>
      <w:color w:val="000000"/>
      <w:lang w:val="x-none" w:eastAsia="x-none"/>
    </w:rPr>
  </w:style>
  <w:style w:type="character" w:customStyle="1" w:styleId="evidencetextChar1">
    <w:name w:val="evidence text Char1"/>
    <w:link w:val="evidencetext"/>
    <w:rsid w:val="005B7396"/>
    <w:rPr>
      <w:rFonts w:ascii="Calibri" w:hAnsi="Calibri" w:cs="Calibri"/>
      <w:color w:val="000000"/>
      <w:lang w:val="x-none" w:eastAsia="x-none"/>
    </w:rPr>
  </w:style>
  <w:style w:type="character" w:customStyle="1" w:styleId="Author-Date">
    <w:name w:val="Author-Date"/>
    <w:qFormat/>
    <w:rsid w:val="005B7396"/>
    <w:rPr>
      <w:b/>
      <w:sz w:val="24"/>
    </w:rPr>
  </w:style>
  <w:style w:type="paragraph" w:customStyle="1" w:styleId="Nothing">
    <w:name w:val="Nothing"/>
    <w:link w:val="NothingChar"/>
    <w:qFormat/>
    <w:rsid w:val="005B7396"/>
    <w:pPr>
      <w:spacing w:after="0" w:line="240" w:lineRule="auto"/>
      <w:jc w:val="both"/>
    </w:pPr>
    <w:rPr>
      <w:rFonts w:ascii="Times New Roman" w:eastAsia="Times New Roman" w:hAnsi="Times New Roman" w:cs="Times New Roman"/>
      <w:sz w:val="20"/>
      <w:szCs w:val="24"/>
    </w:rPr>
  </w:style>
  <w:style w:type="paragraph" w:customStyle="1" w:styleId="Style4">
    <w:name w:val="Style4"/>
    <w:basedOn w:val="Normal"/>
    <w:link w:val="Style4Char"/>
    <w:qFormat/>
    <w:rsid w:val="005B7396"/>
    <w:rPr>
      <w:rFonts w:eastAsia="Times New Roman"/>
      <w:u w:val="single"/>
    </w:rPr>
  </w:style>
  <w:style w:type="character" w:customStyle="1" w:styleId="Style4Char">
    <w:name w:val="Style4 Char"/>
    <w:link w:val="Style4"/>
    <w:rsid w:val="005B7396"/>
    <w:rPr>
      <w:rFonts w:ascii="Calibri" w:eastAsia="Times New Roman" w:hAnsi="Calibri" w:cs="Calibri"/>
      <w:u w:val="single"/>
    </w:rPr>
  </w:style>
  <w:style w:type="character" w:customStyle="1" w:styleId="cardChar">
    <w:name w:val="card Char"/>
    <w:aliases w:val="Bold Cite Char Char,Speed Cite Char"/>
    <w:basedOn w:val="DefaultParagraphFont"/>
    <w:rsid w:val="005B7396"/>
    <w:rPr>
      <w:rFonts w:ascii="Calibri" w:hAnsi="Calibri" w:cs="Calibri"/>
      <w:u w:val="single"/>
    </w:rPr>
  </w:style>
  <w:style w:type="character" w:customStyle="1" w:styleId="term">
    <w:name w:val="term"/>
    <w:basedOn w:val="DefaultParagraphFont"/>
    <w:rsid w:val="005B7396"/>
  </w:style>
  <w:style w:type="character" w:customStyle="1" w:styleId="Style1Char">
    <w:name w:val="Style1 Char"/>
    <w:rsid w:val="005B7396"/>
    <w:rPr>
      <w:rFonts w:ascii="Times New Roman" w:eastAsia="SimSun" w:hAnsi="Times New Roman" w:cs="Times New Roman"/>
      <w:sz w:val="20"/>
      <w:szCs w:val="24"/>
      <w:u w:val="single"/>
      <w:lang w:eastAsia="zh-CN"/>
    </w:rPr>
  </w:style>
  <w:style w:type="character" w:customStyle="1" w:styleId="Styleunderline11pt">
    <w:name w:val="Style underline + 11 pt"/>
    <w:rsid w:val="005B7396"/>
    <w:rPr>
      <w:rFonts w:ascii="Times New Roman" w:hAnsi="Times New Roman"/>
      <w:sz w:val="20"/>
      <w:u w:val="single"/>
    </w:rPr>
  </w:style>
  <w:style w:type="paragraph" w:customStyle="1" w:styleId="Stylecard11pt">
    <w:name w:val="Style card + 11 pt"/>
    <w:basedOn w:val="Normal"/>
    <w:link w:val="Stylecard11ptChar"/>
    <w:qFormat/>
    <w:rsid w:val="005B7396"/>
    <w:pPr>
      <w:ind w:left="288" w:right="288"/>
    </w:pPr>
    <w:rPr>
      <w:rFonts w:eastAsia="SimSun"/>
      <w:lang w:eastAsia="zh-CN"/>
    </w:rPr>
  </w:style>
  <w:style w:type="character" w:customStyle="1" w:styleId="Stylecard11ptChar">
    <w:name w:val="Style card + 11 pt Char"/>
    <w:link w:val="Stylecard11pt"/>
    <w:rsid w:val="005B7396"/>
    <w:rPr>
      <w:rFonts w:ascii="Calibri" w:eastAsia="SimSun" w:hAnsi="Calibri" w:cs="Calibri"/>
      <w:lang w:eastAsia="zh-CN"/>
    </w:rPr>
  </w:style>
  <w:style w:type="paragraph" w:customStyle="1" w:styleId="Minimize">
    <w:name w:val="Minimize"/>
    <w:basedOn w:val="Normal"/>
    <w:next w:val="Normal"/>
    <w:link w:val="MinimizeChar"/>
    <w:qFormat/>
    <w:rsid w:val="005B7396"/>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5B7396"/>
    <w:rPr>
      <w:rFonts w:ascii="Calibri" w:hAnsi="Calibri" w:cs="Calibri"/>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5B7396"/>
    <w:pPr>
      <w:spacing w:after="0" w:line="240" w:lineRule="auto"/>
    </w:pPr>
    <w:rPr>
      <w:rFonts w:ascii="Arial" w:hAnsi="Arial" w:cs="Arial"/>
      <w:u w:val="single"/>
    </w:rPr>
  </w:style>
  <w:style w:type="paragraph" w:customStyle="1" w:styleId="cardtext">
    <w:name w:val="card text"/>
    <w:basedOn w:val="Normal"/>
    <w:link w:val="cardtextChar"/>
    <w:qFormat/>
    <w:rsid w:val="005B7396"/>
    <w:pPr>
      <w:ind w:left="288" w:right="288"/>
    </w:pPr>
  </w:style>
  <w:style w:type="character" w:customStyle="1" w:styleId="cardtextChar">
    <w:name w:val="card text Char"/>
    <w:basedOn w:val="DefaultParagraphFont"/>
    <w:link w:val="cardtext"/>
    <w:rsid w:val="005B7396"/>
    <w:rPr>
      <w:rFonts w:ascii="Calibri" w:hAnsi="Calibri" w:cs="Calibri"/>
    </w:rPr>
  </w:style>
  <w:style w:type="character" w:customStyle="1" w:styleId="byline">
    <w:name w:val="byline"/>
    <w:basedOn w:val="DefaultParagraphFont"/>
    <w:rsid w:val="005B7396"/>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5B7396"/>
    <w:rPr>
      <w:rFonts w:ascii="Arial" w:hAnsi="Arial"/>
      <w:b/>
      <w:sz w:val="24"/>
      <w:szCs w:val="22"/>
      <w:u w:val="single"/>
    </w:rPr>
  </w:style>
  <w:style w:type="paragraph" w:customStyle="1" w:styleId="StyleStyle411pt">
    <w:name w:val="Style Style4 + 11 pt"/>
    <w:basedOn w:val="Normal"/>
    <w:link w:val="StyleStyle411ptChar"/>
    <w:qFormat/>
    <w:rsid w:val="005B7396"/>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5B7396"/>
    <w:rPr>
      <w:rFonts w:ascii="Calibri" w:eastAsia="Times New Roman" w:hAnsi="Calibri" w:cs="Calibri"/>
      <w:u w:val="single"/>
    </w:rPr>
  </w:style>
  <w:style w:type="character" w:customStyle="1" w:styleId="Style11ptUnderline">
    <w:name w:val="Style 11 pt Underline"/>
    <w:rsid w:val="005B7396"/>
    <w:rPr>
      <w:sz w:val="20"/>
      <w:u w:val="single"/>
    </w:rPr>
  </w:style>
  <w:style w:type="character" w:customStyle="1" w:styleId="Style11ptBoldUnderline">
    <w:name w:val="Style 11 pt Bold Underline"/>
    <w:rsid w:val="005B7396"/>
    <w:rPr>
      <w:b/>
      <w:bCs/>
      <w:sz w:val="20"/>
      <w:u w:val="single"/>
    </w:rPr>
  </w:style>
  <w:style w:type="character" w:customStyle="1" w:styleId="Style11pt">
    <w:name w:val="Style 11 pt"/>
    <w:rsid w:val="005B7396"/>
    <w:rPr>
      <w:sz w:val="20"/>
    </w:rPr>
  </w:style>
  <w:style w:type="paragraph" w:customStyle="1" w:styleId="StyleStyle411ptBold">
    <w:name w:val="Style Style4 + 11 pt Bold"/>
    <w:basedOn w:val="Normal"/>
    <w:link w:val="StyleStyle411ptBoldChar"/>
    <w:qFormat/>
    <w:rsid w:val="005B7396"/>
    <w:rPr>
      <w:rFonts w:eastAsia="Times New Roman"/>
      <w:b/>
      <w:bCs/>
      <w:u w:val="single"/>
    </w:rPr>
  </w:style>
  <w:style w:type="character" w:customStyle="1" w:styleId="StyleStyle411ptBoldChar">
    <w:name w:val="Style Style4 + 11 pt Bold Char"/>
    <w:basedOn w:val="DefaultParagraphFont"/>
    <w:link w:val="StyleStyle411ptBold"/>
    <w:rsid w:val="005B7396"/>
    <w:rPr>
      <w:rFonts w:ascii="Calibri" w:eastAsia="Times New Roman" w:hAnsi="Calibri" w:cs="Calibri"/>
      <w:b/>
      <w:bCs/>
      <w:u w:val="single"/>
    </w:rPr>
  </w:style>
  <w:style w:type="paragraph" w:customStyle="1" w:styleId="BlockTitle">
    <w:name w:val="Block Title"/>
    <w:basedOn w:val="Normal"/>
    <w:next w:val="Normal"/>
    <w:qFormat/>
    <w:rsid w:val="005B7396"/>
    <w:pPr>
      <w:spacing w:after="120"/>
      <w:jc w:val="center"/>
      <w:outlineLvl w:val="0"/>
    </w:pPr>
    <w:rPr>
      <w:rFonts w:eastAsia="Times New Roman"/>
      <w:b/>
      <w:sz w:val="32"/>
      <w:szCs w:val="20"/>
      <w:u w:val="single"/>
    </w:rPr>
  </w:style>
  <w:style w:type="character" w:customStyle="1" w:styleId="Emphasis2">
    <w:name w:val="Emphasis2"/>
    <w:basedOn w:val="DefaultParagraphFont"/>
    <w:rsid w:val="005B7396"/>
    <w:rPr>
      <w:rFonts w:ascii="Franklin Gothic Heavy" w:hAnsi="Franklin Gothic Heavy"/>
      <w:iCs/>
      <w:u w:val="single"/>
    </w:rPr>
  </w:style>
  <w:style w:type="paragraph" w:customStyle="1" w:styleId="Cards">
    <w:name w:val="Cards"/>
    <w:basedOn w:val="Normal"/>
    <w:link w:val="CardsChar1"/>
    <w:qFormat/>
    <w:rsid w:val="005B7396"/>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5B7396"/>
    <w:rPr>
      <w:rFonts w:ascii="Times New Roman" w:eastAsia="Times New Roman" w:hAnsi="Times New Roman" w:cs="Times New Roman"/>
      <w:sz w:val="20"/>
      <w:szCs w:val="24"/>
    </w:rPr>
  </w:style>
  <w:style w:type="character" w:customStyle="1" w:styleId="pmterms1">
    <w:name w:val="pmterms1"/>
    <w:basedOn w:val="DefaultParagraphFont"/>
    <w:rsid w:val="005B7396"/>
  </w:style>
  <w:style w:type="character" w:customStyle="1" w:styleId="hilite1">
    <w:name w:val="hilite1"/>
    <w:basedOn w:val="DefaultParagraphFont"/>
    <w:rsid w:val="005B7396"/>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5B7396"/>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5B7396"/>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5B7396"/>
    <w:rPr>
      <w:rFonts w:eastAsia="Times New Roman"/>
      <w:b/>
      <w:szCs w:val="20"/>
    </w:rPr>
  </w:style>
  <w:style w:type="character" w:customStyle="1" w:styleId="NormaltagChar">
    <w:name w:val="Normal tag Char"/>
    <w:basedOn w:val="DefaultParagraphFont"/>
    <w:link w:val="Normaltag"/>
    <w:uiPriority w:val="99"/>
    <w:locked/>
    <w:rsid w:val="005B7396"/>
    <w:rPr>
      <w:rFonts w:ascii="Calibri" w:eastAsia="Times New Roman" w:hAnsi="Calibri" w:cs="Calibri"/>
      <w:b/>
      <w:szCs w:val="20"/>
    </w:rPr>
  </w:style>
  <w:style w:type="character" w:customStyle="1" w:styleId="DebateUnderline">
    <w:name w:val="Debate Underline"/>
    <w:qFormat/>
    <w:rsid w:val="005B7396"/>
    <w:rPr>
      <w:rFonts w:ascii="Times New Roman" w:hAnsi="Times New Roman"/>
      <w:sz w:val="20"/>
      <w:szCs w:val="24"/>
      <w:u w:val="thick"/>
    </w:rPr>
  </w:style>
  <w:style w:type="character" w:customStyle="1" w:styleId="blue">
    <w:name w:val="blue"/>
    <w:basedOn w:val="DefaultParagraphFont"/>
    <w:rsid w:val="005B7396"/>
    <w:rPr>
      <w:rFonts w:cs="Times New Roman"/>
    </w:rPr>
  </w:style>
  <w:style w:type="paragraph" w:customStyle="1" w:styleId="cites">
    <w:name w:val="cites"/>
    <w:link w:val="Heading1Char3"/>
    <w:autoRedefine/>
    <w:qFormat/>
    <w:rsid w:val="005B7396"/>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basedOn w:val="DefaultParagraphFont"/>
    <w:link w:val="cites"/>
    <w:rsid w:val="005B7396"/>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5B7396"/>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5B7396"/>
    <w:rPr>
      <w:rFonts w:ascii="Times New Roman" w:eastAsia="Malgun Gothic" w:hAnsi="Times New Roman" w:cs="Times New Roman"/>
      <w:sz w:val="12"/>
      <w:szCs w:val="24"/>
    </w:rPr>
  </w:style>
  <w:style w:type="character" w:customStyle="1" w:styleId="CitesChar2">
    <w:name w:val="Cites Char2"/>
    <w:link w:val="Cites0"/>
    <w:rsid w:val="005B7396"/>
    <w:rPr>
      <w:rFonts w:eastAsia="Times New Roman" w:cs="Times New Roman"/>
      <w:b/>
      <w:bCs/>
      <w:sz w:val="20"/>
      <w:szCs w:val="20"/>
    </w:rPr>
  </w:style>
  <w:style w:type="paragraph" w:customStyle="1" w:styleId="BlockTitle2">
    <w:name w:val="Block Title2"/>
    <w:basedOn w:val="Normal"/>
    <w:next w:val="Normal"/>
    <w:qFormat/>
    <w:rsid w:val="005B7396"/>
    <w:pPr>
      <w:spacing w:after="240"/>
      <w:jc w:val="center"/>
    </w:pPr>
    <w:rPr>
      <w:rFonts w:eastAsia="Times New Roman"/>
      <w:b/>
      <w:sz w:val="32"/>
      <w:u w:val="single"/>
      <w:lang w:bidi="en-US"/>
    </w:rPr>
  </w:style>
  <w:style w:type="paragraph" w:styleId="TOC1">
    <w:name w:val="toc 1"/>
    <w:basedOn w:val="Normal"/>
    <w:next w:val="Normal"/>
    <w:autoRedefine/>
    <w:uiPriority w:val="39"/>
    <w:rsid w:val="005B7396"/>
    <w:pPr>
      <w:spacing w:before="120" w:after="120"/>
    </w:pPr>
    <w:rPr>
      <w:rFonts w:eastAsia="Times New Roman"/>
      <w:b/>
      <w:u w:val="single"/>
      <w:lang w:bidi="en-US"/>
    </w:rPr>
  </w:style>
  <w:style w:type="paragraph" w:styleId="TOC9">
    <w:name w:val="toc 9"/>
    <w:basedOn w:val="Normal"/>
    <w:next w:val="Normal"/>
    <w:autoRedefine/>
    <w:rsid w:val="005B7396"/>
    <w:pPr>
      <w:ind w:left="1600"/>
    </w:pPr>
    <w:rPr>
      <w:rFonts w:eastAsia="Times New Roman"/>
      <w:sz w:val="20"/>
      <w:lang w:bidi="en-US"/>
    </w:rPr>
  </w:style>
  <w:style w:type="paragraph" w:customStyle="1" w:styleId="TxBrp1">
    <w:name w:val="TxBr_p1"/>
    <w:basedOn w:val="Normal"/>
    <w:qFormat/>
    <w:rsid w:val="005B7396"/>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5B7396"/>
    <w:pPr>
      <w:spacing w:before="100" w:beforeAutospacing="1" w:after="100" w:afterAutospacing="1"/>
    </w:pPr>
    <w:rPr>
      <w:rFonts w:eastAsia="Times New Roman"/>
      <w:lang w:bidi="en-US"/>
    </w:rPr>
  </w:style>
  <w:style w:type="paragraph" w:customStyle="1" w:styleId="fullstory">
    <w:name w:val="fullstory"/>
    <w:basedOn w:val="Normal"/>
    <w:qFormat/>
    <w:rsid w:val="005B7396"/>
    <w:pPr>
      <w:spacing w:before="100" w:beforeAutospacing="1" w:after="100" w:afterAutospacing="1"/>
    </w:pPr>
    <w:rPr>
      <w:rFonts w:eastAsia="Times New Roman"/>
      <w:lang w:bidi="en-US"/>
    </w:rPr>
  </w:style>
  <w:style w:type="character" w:customStyle="1" w:styleId="standardcontent">
    <w:name w:val="standardcontent"/>
    <w:basedOn w:val="DefaultParagraphFont"/>
    <w:rsid w:val="005B7396"/>
  </w:style>
  <w:style w:type="paragraph" w:customStyle="1" w:styleId="hat">
    <w:name w:val="hat"/>
    <w:basedOn w:val="Normal"/>
    <w:next w:val="Normal"/>
    <w:link w:val="hatChar"/>
    <w:qFormat/>
    <w:rsid w:val="005B7396"/>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5B7396"/>
  </w:style>
  <w:style w:type="paragraph" w:customStyle="1" w:styleId="HotRouteChar">
    <w:name w:val="Hot Route! Char"/>
    <w:basedOn w:val="Normal"/>
    <w:qFormat/>
    <w:rsid w:val="005B7396"/>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5B7396"/>
    <w:rPr>
      <w:rFonts w:cs="Times New Roman"/>
      <w:b/>
      <w:bCs/>
    </w:rPr>
  </w:style>
  <w:style w:type="paragraph" w:customStyle="1" w:styleId="Default">
    <w:name w:val="Default"/>
    <w:qFormat/>
    <w:rsid w:val="005B7396"/>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5B7396"/>
    <w:rPr>
      <w:rFonts w:ascii="Cambria" w:hAnsi="Cambria" w:cs="Times New Roman"/>
      <w:b/>
      <w:bCs/>
      <w:sz w:val="26"/>
      <w:szCs w:val="26"/>
    </w:rPr>
  </w:style>
  <w:style w:type="character" w:customStyle="1" w:styleId="UnderliningChar">
    <w:name w:val="Underlining Char"/>
    <w:basedOn w:val="DefaultParagraphFont"/>
    <w:link w:val="Underlining"/>
    <w:rsid w:val="005B7396"/>
    <w:rPr>
      <w:rFonts w:ascii="Arial Narrow" w:hAnsi="Arial Narrow" w:cs="Times New Roman"/>
      <w:u w:val="single"/>
    </w:rPr>
  </w:style>
  <w:style w:type="character" w:customStyle="1" w:styleId="CardCharChar1">
    <w:name w:val="Card Char Char1"/>
    <w:basedOn w:val="DefaultParagraphFont"/>
    <w:rsid w:val="005B7396"/>
    <w:rPr>
      <w:rFonts w:cs="Times New Roman"/>
      <w:b/>
      <w:bCs/>
      <w:sz w:val="28"/>
      <w:szCs w:val="28"/>
    </w:rPr>
  </w:style>
  <w:style w:type="paragraph" w:customStyle="1" w:styleId="Cites0">
    <w:name w:val="Cites"/>
    <w:basedOn w:val="Normal"/>
    <w:link w:val="CitesChar2"/>
    <w:qFormat/>
    <w:rsid w:val="005B7396"/>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5B7396"/>
    <w:rPr>
      <w:rFonts w:ascii="Times New Roman" w:eastAsia="Calibri" w:hAnsi="Times New Roman" w:cs="Times New Roman"/>
      <w:sz w:val="24"/>
      <w:szCs w:val="24"/>
    </w:rPr>
  </w:style>
  <w:style w:type="character" w:customStyle="1" w:styleId="apple-converted-space">
    <w:name w:val="apple-converted-space"/>
    <w:basedOn w:val="DefaultParagraphFont"/>
    <w:rsid w:val="005B7396"/>
  </w:style>
  <w:style w:type="character" w:customStyle="1" w:styleId="hit">
    <w:name w:val="hit"/>
    <w:basedOn w:val="DefaultParagraphFont"/>
    <w:rsid w:val="005B7396"/>
    <w:rPr>
      <w:rFonts w:cs="Times New Roman"/>
    </w:rPr>
  </w:style>
  <w:style w:type="paragraph" w:customStyle="1" w:styleId="SmallFont">
    <w:name w:val="Small Font"/>
    <w:basedOn w:val="Normal"/>
    <w:link w:val="SmallFontChar"/>
    <w:qFormat/>
    <w:rsid w:val="005B7396"/>
    <w:pPr>
      <w:spacing w:after="200"/>
      <w:jc w:val="both"/>
    </w:pPr>
    <w:rPr>
      <w:rFonts w:eastAsia="Calibri"/>
      <w:szCs w:val="18"/>
    </w:rPr>
  </w:style>
  <w:style w:type="character" w:customStyle="1" w:styleId="SmallFontChar">
    <w:name w:val="Small Font Char"/>
    <w:basedOn w:val="DefaultParagraphFont"/>
    <w:link w:val="SmallFont"/>
    <w:locked/>
    <w:rsid w:val="005B7396"/>
    <w:rPr>
      <w:rFonts w:ascii="Calibri" w:eastAsia="Calibri" w:hAnsi="Calibri" w:cs="Calibri"/>
      <w:szCs w:val="18"/>
    </w:rPr>
  </w:style>
  <w:style w:type="character" w:customStyle="1" w:styleId="CircleChar1">
    <w:name w:val="Circle Char1"/>
    <w:basedOn w:val="DefaultParagraphFont"/>
    <w:rsid w:val="005B7396"/>
    <w:rPr>
      <w:rFonts w:cs="Times New Roman"/>
      <w:b/>
      <w:i/>
      <w:sz w:val="18"/>
      <w:szCs w:val="18"/>
      <w:u w:val="single"/>
      <w:lang w:val="en-US" w:eastAsia="en-US" w:bidi="ar-SA"/>
    </w:rPr>
  </w:style>
  <w:style w:type="paragraph" w:styleId="BodyText">
    <w:name w:val="Body Text"/>
    <w:basedOn w:val="Normal"/>
    <w:link w:val="BodyTextChar"/>
    <w:uiPriority w:val="99"/>
    <w:unhideWhenUsed/>
    <w:rsid w:val="005B7396"/>
    <w:pPr>
      <w:spacing w:after="120"/>
    </w:pPr>
  </w:style>
  <w:style w:type="character" w:customStyle="1" w:styleId="BodyTextChar">
    <w:name w:val="Body Text Char"/>
    <w:basedOn w:val="DefaultParagraphFont"/>
    <w:link w:val="BodyText"/>
    <w:uiPriority w:val="99"/>
    <w:rsid w:val="005B7396"/>
    <w:rPr>
      <w:rFonts w:ascii="Calibri" w:hAnsi="Calibri" w:cs="Calibri"/>
    </w:rPr>
  </w:style>
  <w:style w:type="character" w:customStyle="1" w:styleId="verdana">
    <w:name w:val="verdana"/>
    <w:basedOn w:val="DefaultParagraphFont"/>
    <w:rsid w:val="005B7396"/>
  </w:style>
  <w:style w:type="character" w:customStyle="1" w:styleId="CardsChar1">
    <w:name w:val="Cards Char1"/>
    <w:link w:val="Cards"/>
    <w:rsid w:val="005B7396"/>
    <w:rPr>
      <w:rFonts w:ascii="Calibri" w:eastAsia="Times New Roman" w:hAnsi="Calibri" w:cs="Times New Roman"/>
      <w:sz w:val="20"/>
      <w:szCs w:val="20"/>
    </w:rPr>
  </w:style>
  <w:style w:type="paragraph" w:customStyle="1" w:styleId="BlockHeadings">
    <w:name w:val="Block Headings"/>
    <w:basedOn w:val="Normal"/>
    <w:link w:val="BlockHeadingsChar"/>
    <w:qFormat/>
    <w:rsid w:val="005B7396"/>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5B7396"/>
    <w:rPr>
      <w:rFonts w:ascii="Calibri" w:eastAsia="Times New Roman" w:hAnsi="Calibri" w:cs="Times New Roman"/>
      <w:b/>
      <w:sz w:val="20"/>
      <w:szCs w:val="20"/>
    </w:rPr>
  </w:style>
  <w:style w:type="paragraph" w:customStyle="1" w:styleId="loose">
    <w:name w:val="loose"/>
    <w:basedOn w:val="Normal"/>
    <w:qFormat/>
    <w:rsid w:val="005B7396"/>
    <w:pPr>
      <w:spacing w:before="210"/>
    </w:pPr>
    <w:rPr>
      <w:rFonts w:eastAsia="Times New Roman"/>
      <w:lang w:eastAsia="zh-CN" w:bidi="he-IL"/>
    </w:rPr>
  </w:style>
  <w:style w:type="character" w:customStyle="1" w:styleId="hit1">
    <w:name w:val="hit1"/>
    <w:basedOn w:val="DefaultParagraphFont"/>
    <w:rsid w:val="005B7396"/>
    <w:rPr>
      <w:b/>
      <w:bCs/>
      <w:color w:val="CC0033"/>
    </w:rPr>
  </w:style>
  <w:style w:type="character" w:customStyle="1" w:styleId="upper">
    <w:name w:val="upper"/>
    <w:basedOn w:val="DefaultParagraphFont"/>
    <w:rsid w:val="005B7396"/>
  </w:style>
  <w:style w:type="character" w:customStyle="1" w:styleId="Author">
    <w:name w:val="Author"/>
    <w:aliases w:val="Style Date"/>
    <w:basedOn w:val="DefaultParagraphFont"/>
    <w:qFormat/>
    <w:rsid w:val="005B7396"/>
    <w:rPr>
      <w:b/>
      <w:sz w:val="24"/>
    </w:rPr>
  </w:style>
  <w:style w:type="character" w:customStyle="1" w:styleId="SmallFont7pt">
    <w:name w:val="Small Font (7 pt)"/>
    <w:basedOn w:val="DefaultParagraphFont"/>
    <w:rsid w:val="005B7396"/>
    <w:rPr>
      <w:sz w:val="14"/>
    </w:rPr>
  </w:style>
  <w:style w:type="paragraph" w:customStyle="1" w:styleId="UnderlinedText">
    <w:name w:val="Underlined Text"/>
    <w:basedOn w:val="Normal"/>
    <w:qFormat/>
    <w:rsid w:val="005B7396"/>
    <w:rPr>
      <w:rFonts w:eastAsia="Times New Roman"/>
      <w:b/>
      <w:szCs w:val="20"/>
    </w:rPr>
  </w:style>
  <w:style w:type="character" w:customStyle="1" w:styleId="SmallText-New">
    <w:name w:val="Small Text - New"/>
    <w:basedOn w:val="DefaultParagraphFont"/>
    <w:rsid w:val="005B7396"/>
    <w:rPr>
      <w:rFonts w:ascii="Arial Narrow" w:hAnsi="Arial Narrow"/>
      <w:sz w:val="14"/>
    </w:rPr>
  </w:style>
  <w:style w:type="paragraph" w:customStyle="1" w:styleId="Smalltext">
    <w:name w:val="Small text"/>
    <w:aliases w:val="Quote1,Quote11"/>
    <w:basedOn w:val="Normal"/>
    <w:link w:val="SmalltextChar"/>
    <w:qFormat/>
    <w:rsid w:val="005B7396"/>
    <w:rPr>
      <w:rFonts w:ascii="Arial Narrow" w:eastAsia="Times New Roman" w:hAnsi="Arial Narrow"/>
    </w:rPr>
  </w:style>
  <w:style w:type="character" w:customStyle="1" w:styleId="Underlined-New">
    <w:name w:val="Underlined - New"/>
    <w:basedOn w:val="DefaultParagraphFont"/>
    <w:rsid w:val="005B7396"/>
    <w:rPr>
      <w:rFonts w:ascii="Arial Narrow" w:hAnsi="Arial Narrow"/>
      <w:sz w:val="16"/>
      <w:u w:val="single"/>
    </w:rPr>
  </w:style>
  <w:style w:type="paragraph" w:styleId="TOC2">
    <w:name w:val="toc 2"/>
    <w:basedOn w:val="Normal"/>
    <w:next w:val="Normal"/>
    <w:autoRedefine/>
    <w:uiPriority w:val="39"/>
    <w:rsid w:val="005B7396"/>
    <w:pPr>
      <w:ind w:left="200"/>
    </w:pPr>
    <w:rPr>
      <w:rFonts w:eastAsia="Times New Roman"/>
      <w:sz w:val="20"/>
      <w:lang w:bidi="en-US"/>
    </w:rPr>
  </w:style>
  <w:style w:type="paragraph" w:styleId="Caption">
    <w:name w:val="caption"/>
    <w:basedOn w:val="Normal"/>
    <w:next w:val="Normal"/>
    <w:qFormat/>
    <w:rsid w:val="005B7396"/>
    <w:rPr>
      <w:rFonts w:eastAsia="Times New Roman"/>
      <w:b/>
      <w:bCs/>
      <w:sz w:val="18"/>
      <w:szCs w:val="18"/>
      <w:lang w:bidi="en-US"/>
    </w:rPr>
  </w:style>
  <w:style w:type="paragraph" w:styleId="TOCHeading">
    <w:name w:val="TOC Heading"/>
    <w:basedOn w:val="Heading1"/>
    <w:next w:val="Normal"/>
    <w:uiPriority w:val="39"/>
    <w:qFormat/>
    <w:rsid w:val="005B7396"/>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5B7396"/>
    <w:rPr>
      <w:rFonts w:ascii="Arial Narrow" w:hAnsi="Arial Narrow"/>
      <w:dstrike w:val="0"/>
      <w:sz w:val="20"/>
      <w:bdr w:val="single" w:sz="2" w:space="0" w:color="auto"/>
      <w:vertAlign w:val="baseline"/>
    </w:rPr>
  </w:style>
  <w:style w:type="character" w:customStyle="1" w:styleId="style65">
    <w:name w:val="style65"/>
    <w:basedOn w:val="DefaultParagraphFont"/>
    <w:rsid w:val="005B7396"/>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5B7396"/>
    <w:rPr>
      <w:rFonts w:cs="Arial"/>
      <w:bCs/>
      <w:szCs w:val="26"/>
      <w:u w:val="single"/>
      <w:lang w:val="en-US" w:eastAsia="en-US" w:bidi="ar-SA"/>
    </w:rPr>
  </w:style>
  <w:style w:type="character" w:customStyle="1" w:styleId="qlabel">
    <w:name w:val="q_label"/>
    <w:basedOn w:val="DefaultParagraphFont"/>
    <w:rsid w:val="005B7396"/>
  </w:style>
  <w:style w:type="character" w:customStyle="1" w:styleId="alabel">
    <w:name w:val="a_label"/>
    <w:basedOn w:val="DefaultParagraphFont"/>
    <w:rsid w:val="005B7396"/>
  </w:style>
  <w:style w:type="character" w:customStyle="1" w:styleId="Style1Char1">
    <w:name w:val="Style1 Char1"/>
    <w:basedOn w:val="DefaultParagraphFont"/>
    <w:rsid w:val="005B7396"/>
    <w:rPr>
      <w:rFonts w:eastAsia="SimSun"/>
      <w:sz w:val="20"/>
      <w:szCs w:val="24"/>
      <w:u w:val="single"/>
      <w:lang w:val="en-US" w:eastAsia="zh-CN" w:bidi="ar-SA"/>
    </w:rPr>
  </w:style>
  <w:style w:type="character" w:customStyle="1" w:styleId="UnderlineCharChar">
    <w:name w:val="Underline Char Char"/>
    <w:basedOn w:val="DefaultParagraphFont"/>
    <w:rsid w:val="005B7396"/>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5B7396"/>
    <w:rPr>
      <w:rFonts w:eastAsia="MS Mincho"/>
      <w:b/>
      <w:u w:val="single"/>
      <w:lang w:val="en-US" w:eastAsia="en-US" w:bidi="ar-SA"/>
    </w:rPr>
  </w:style>
  <w:style w:type="character" w:customStyle="1" w:styleId="CardTextChar0">
    <w:name w:val="Card Text Char"/>
    <w:basedOn w:val="DefaultParagraphFont"/>
    <w:rsid w:val="005B7396"/>
    <w:rPr>
      <w:rFonts w:ascii="Times New Roman" w:eastAsia="Times New Roman" w:hAnsi="Times New Roman" w:cs="Times New Roman"/>
      <w:szCs w:val="24"/>
    </w:rPr>
  </w:style>
  <w:style w:type="character" w:customStyle="1" w:styleId="reduce2">
    <w:name w:val="reduce2"/>
    <w:basedOn w:val="DefaultParagraphFont"/>
    <w:rsid w:val="005B7396"/>
    <w:rPr>
      <w:rFonts w:ascii="Arial" w:hAnsi="Arial" w:cs="Arial"/>
      <w:color w:val="000000"/>
      <w:sz w:val="10"/>
      <w:szCs w:val="22"/>
    </w:rPr>
  </w:style>
  <w:style w:type="paragraph" w:customStyle="1" w:styleId="BoldUnderline">
    <w:name w:val="BoldUnderline"/>
    <w:link w:val="BoldUnderlineChar"/>
    <w:uiPriority w:val="99"/>
    <w:qFormat/>
    <w:rsid w:val="005B7396"/>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5B7396"/>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5B7396"/>
    <w:rPr>
      <w:rFonts w:cs="Arial"/>
      <w:bCs/>
      <w:szCs w:val="26"/>
      <w:u w:val="single"/>
      <w:lang w:val="en-US" w:eastAsia="en-US" w:bidi="ar-SA"/>
    </w:rPr>
  </w:style>
  <w:style w:type="paragraph" w:customStyle="1" w:styleId="evidencetextChar">
    <w:name w:val="evidence text Char"/>
    <w:basedOn w:val="Normal"/>
    <w:qFormat/>
    <w:rsid w:val="005B7396"/>
    <w:pPr>
      <w:ind w:left="1728" w:right="1008"/>
    </w:pPr>
    <w:rPr>
      <w:rFonts w:eastAsia="Times New Roman"/>
      <w:color w:val="000000"/>
      <w:sz w:val="18"/>
    </w:rPr>
  </w:style>
  <w:style w:type="character" w:customStyle="1" w:styleId="underline2">
    <w:name w:val="underline2"/>
    <w:basedOn w:val="DefaultParagraphFont"/>
    <w:rsid w:val="005B7396"/>
    <w:rPr>
      <w:u w:val="single"/>
    </w:rPr>
  </w:style>
  <w:style w:type="character" w:customStyle="1" w:styleId="Style11ptUnderlineBorderSinglesolidlineAuto05pt">
    <w:name w:val="Style 11 pt Underline Border: : (Single solid line Auto  0.5 pt..."/>
    <w:rsid w:val="005B7396"/>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5B7396"/>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5B7396"/>
    <w:rPr>
      <w:rFonts w:ascii="Calibri" w:eastAsia="Times New Roman" w:hAnsi="Calibri" w:cs="Times New Roman"/>
      <w:u w:val="single"/>
      <w:bdr w:val="single" w:sz="4" w:space="0" w:color="auto"/>
    </w:rPr>
  </w:style>
  <w:style w:type="character" w:customStyle="1" w:styleId="UnderlineChar4Char">
    <w:name w:val="Underline Char4 Char"/>
    <w:basedOn w:val="DefaultParagraphFont"/>
    <w:link w:val="UnderlineChar4"/>
    <w:rsid w:val="005B7396"/>
    <w:rPr>
      <w:u w:val="single"/>
    </w:rPr>
  </w:style>
  <w:style w:type="paragraph" w:customStyle="1" w:styleId="UnderlineChar4">
    <w:name w:val="Underline Char4"/>
    <w:basedOn w:val="Normal"/>
    <w:link w:val="UnderlineChar4Char"/>
    <w:qFormat/>
    <w:rsid w:val="005B7396"/>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rsid w:val="005B7396"/>
    <w:rPr>
      <w:b/>
      <w:u w:val="single"/>
    </w:rPr>
  </w:style>
  <w:style w:type="paragraph" w:customStyle="1" w:styleId="BoldandUnderlineChar3">
    <w:name w:val="Bold and Underline Char3"/>
    <w:basedOn w:val="Normal"/>
    <w:link w:val="BoldandUnderlineChar3Char2"/>
    <w:qFormat/>
    <w:rsid w:val="005B7396"/>
    <w:rPr>
      <w:rFonts w:asciiTheme="minorHAnsi" w:hAnsiTheme="minorHAnsi" w:cstheme="minorBidi"/>
      <w:b/>
      <w:u w:val="single"/>
    </w:rPr>
  </w:style>
  <w:style w:type="paragraph" w:customStyle="1" w:styleId="StyleUnderlineChar11pt">
    <w:name w:val="Style Underline Char + 11 pt"/>
    <w:basedOn w:val="Normal"/>
    <w:link w:val="StyleUnderlineChar11ptChar"/>
    <w:qFormat/>
    <w:rsid w:val="005B7396"/>
    <w:rPr>
      <w:rFonts w:eastAsia="Times New Roman"/>
      <w:u w:val="single"/>
    </w:rPr>
  </w:style>
  <w:style w:type="character" w:customStyle="1" w:styleId="StyleUnderlineChar11ptChar">
    <w:name w:val="Style Underline Char + 11 pt Char"/>
    <w:basedOn w:val="DefaultParagraphFont"/>
    <w:link w:val="StyleUnderlineChar11pt"/>
    <w:rsid w:val="005B7396"/>
    <w:rPr>
      <w:rFonts w:ascii="Calibri" w:eastAsia="Times New Roman" w:hAnsi="Calibri" w:cs="Calibri"/>
      <w:u w:val="single"/>
    </w:rPr>
  </w:style>
  <w:style w:type="paragraph" w:customStyle="1" w:styleId="StyleUnderlineChar11ptBold">
    <w:name w:val="Style Underline Char + 11 pt Bold"/>
    <w:basedOn w:val="Normal"/>
    <w:link w:val="StyleUnderlineChar11ptBoldChar"/>
    <w:qFormat/>
    <w:rsid w:val="005B7396"/>
    <w:rPr>
      <w:rFonts w:eastAsia="Times New Roman"/>
      <w:b/>
      <w:bCs/>
      <w:u w:val="single"/>
    </w:rPr>
  </w:style>
  <w:style w:type="character" w:customStyle="1" w:styleId="StyleUnderlineChar11ptBoldChar">
    <w:name w:val="Style Underline Char + 11 pt Bold Char"/>
    <w:basedOn w:val="DefaultParagraphFont"/>
    <w:link w:val="StyleUnderlineChar11ptBold"/>
    <w:rsid w:val="005B7396"/>
    <w:rPr>
      <w:rFonts w:ascii="Calibri" w:eastAsia="Times New Roman" w:hAnsi="Calibri" w:cs="Calibri"/>
      <w:b/>
      <w:bCs/>
      <w:u w:val="single"/>
    </w:rPr>
  </w:style>
  <w:style w:type="character" w:customStyle="1" w:styleId="inside-head">
    <w:name w:val="inside-head"/>
    <w:basedOn w:val="DefaultParagraphFont"/>
    <w:rsid w:val="005B7396"/>
  </w:style>
  <w:style w:type="paragraph" w:customStyle="1" w:styleId="Style3">
    <w:name w:val="Style3"/>
    <w:basedOn w:val="Normal"/>
    <w:link w:val="Style3Char"/>
    <w:qFormat/>
    <w:rsid w:val="005B7396"/>
    <w:rPr>
      <w:rFonts w:ascii="Arial Narrow" w:eastAsia="Times New Roman" w:hAnsi="Arial Narrow"/>
      <w:b/>
    </w:rPr>
  </w:style>
  <w:style w:type="character" w:customStyle="1" w:styleId="Style3Char">
    <w:name w:val="Style3 Char"/>
    <w:basedOn w:val="DefaultParagraphFont"/>
    <w:link w:val="Style3"/>
    <w:rsid w:val="005B7396"/>
    <w:rPr>
      <w:rFonts w:ascii="Arial Narrow" w:eastAsia="Times New Roman" w:hAnsi="Arial Narrow" w:cs="Calibri"/>
      <w:b/>
    </w:rPr>
  </w:style>
  <w:style w:type="character" w:customStyle="1" w:styleId="7TimesNewRoman">
    <w:name w:val="7 Times New Roman"/>
    <w:rsid w:val="005B7396"/>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5B7396"/>
  </w:style>
  <w:style w:type="character" w:customStyle="1" w:styleId="officialsbureau">
    <w:name w:val="official_s_bureau"/>
    <w:basedOn w:val="DefaultParagraphFont"/>
    <w:rsid w:val="005B7396"/>
  </w:style>
  <w:style w:type="paragraph" w:customStyle="1" w:styleId="Stylecard11ptUnderline">
    <w:name w:val="Style card + 11 pt Underline"/>
    <w:basedOn w:val="Normal"/>
    <w:link w:val="Stylecard11ptUnderlineChar"/>
    <w:qFormat/>
    <w:rsid w:val="005B7396"/>
    <w:pPr>
      <w:ind w:left="288" w:right="288"/>
    </w:pPr>
    <w:rPr>
      <w:rFonts w:eastAsia="SimSun"/>
      <w:u w:val="single"/>
      <w:lang w:eastAsia="zh-CN"/>
    </w:rPr>
  </w:style>
  <w:style w:type="character" w:customStyle="1" w:styleId="Stylecard11ptUnderlineChar">
    <w:name w:val="Style card + 11 pt Underline Char"/>
    <w:link w:val="Stylecard11ptUnderline"/>
    <w:rsid w:val="005B7396"/>
    <w:rPr>
      <w:rFonts w:ascii="Calibri" w:eastAsia="SimSun" w:hAnsi="Calibri" w:cs="Calibri"/>
      <w:u w:val="single"/>
      <w:lang w:eastAsia="zh-CN"/>
    </w:rPr>
  </w:style>
  <w:style w:type="paragraph" w:customStyle="1" w:styleId="Stylecard11ptBoldUnderline">
    <w:name w:val="Style card + 11 pt Bold Underline"/>
    <w:basedOn w:val="Normal"/>
    <w:link w:val="Stylecard11ptBoldUnderlineChar"/>
    <w:qFormat/>
    <w:rsid w:val="005B7396"/>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5B7396"/>
    <w:rPr>
      <w:rFonts w:ascii="Calibri" w:eastAsia="SimSun" w:hAnsi="Calibri" w:cs="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5B7396"/>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5B7396"/>
    <w:pPr>
      <w:ind w:left="288" w:right="288"/>
    </w:pPr>
    <w:rPr>
      <w:rFonts w:eastAsia="SimSun"/>
      <w:u w:val="single"/>
      <w:lang w:eastAsia="zh-CN"/>
    </w:rPr>
  </w:style>
  <w:style w:type="character" w:customStyle="1" w:styleId="StylecardLatinVerdana-BoldUnderlineChar">
    <w:name w:val="Style card + (Latin) Verdana-Bold Underline Char"/>
    <w:basedOn w:val="cardChar"/>
    <w:link w:val="StylecardLatinVerdana-BoldUnderline"/>
    <w:rsid w:val="005B7396"/>
    <w:rPr>
      <w:rFonts w:ascii="Calibri" w:eastAsia="SimSun" w:hAnsi="Calibri" w:cs="Calibri"/>
      <w:u w:val="single"/>
      <w:lang w:eastAsia="zh-CN"/>
    </w:rPr>
  </w:style>
  <w:style w:type="paragraph" w:styleId="HTMLPreformatted">
    <w:name w:val="HTML Preformatted"/>
    <w:basedOn w:val="Normal"/>
    <w:link w:val="HTMLPreformattedChar"/>
    <w:rsid w:val="005B73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5B7396"/>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5B7396"/>
    <w:rPr>
      <w:u w:val="single"/>
    </w:rPr>
  </w:style>
  <w:style w:type="character" w:customStyle="1" w:styleId="StyleUnderlining11ptChar">
    <w:name w:val="Style Underlining + 11 pt Char"/>
    <w:basedOn w:val="DefaultParagraphFont"/>
    <w:link w:val="StyleUnderlining11pt"/>
    <w:rsid w:val="005B7396"/>
    <w:rPr>
      <w:rFonts w:ascii="Calibri" w:hAnsi="Calibri" w:cs="Calibri"/>
      <w:u w:val="single"/>
    </w:rPr>
  </w:style>
  <w:style w:type="paragraph" w:customStyle="1" w:styleId="StyleCardText9pt">
    <w:name w:val="Style Card Text + 9 pt"/>
    <w:basedOn w:val="Normal"/>
    <w:link w:val="StyleCardText9ptChar"/>
    <w:qFormat/>
    <w:rsid w:val="005B7396"/>
    <w:pPr>
      <w:spacing w:after="200"/>
      <w:contextualSpacing/>
    </w:pPr>
    <w:rPr>
      <w:rFonts w:eastAsia="Calibri"/>
    </w:rPr>
  </w:style>
  <w:style w:type="character" w:customStyle="1" w:styleId="StyleCardText9ptChar">
    <w:name w:val="Style Card Text + 9 pt Char"/>
    <w:basedOn w:val="DefaultParagraphFont"/>
    <w:link w:val="StyleCardText9pt"/>
    <w:rsid w:val="005B7396"/>
    <w:rPr>
      <w:rFonts w:ascii="Calibri" w:eastAsia="Calibri" w:hAnsi="Calibri" w:cs="Calibri"/>
    </w:rPr>
  </w:style>
  <w:style w:type="paragraph" w:styleId="Quote">
    <w:name w:val="Quote"/>
    <w:basedOn w:val="Normal"/>
    <w:next w:val="Normal"/>
    <w:link w:val="QuoteChar"/>
    <w:uiPriority w:val="29"/>
    <w:qFormat/>
    <w:rsid w:val="005B7396"/>
    <w:pPr>
      <w:widowControl w:val="0"/>
    </w:pPr>
    <w:rPr>
      <w:rFonts w:eastAsia="Times New Roman"/>
      <w:iCs/>
      <w:color w:val="000000"/>
      <w:lang w:bidi="en-US"/>
    </w:rPr>
  </w:style>
  <w:style w:type="character" w:customStyle="1" w:styleId="QuoteChar">
    <w:name w:val="Quote Char"/>
    <w:basedOn w:val="DefaultParagraphFont"/>
    <w:link w:val="Quote"/>
    <w:uiPriority w:val="29"/>
    <w:rsid w:val="005B7396"/>
    <w:rPr>
      <w:rFonts w:ascii="Calibri" w:eastAsia="Times New Roman" w:hAnsi="Calibri" w:cs="Calibri"/>
      <w:iCs/>
      <w:color w:val="000000"/>
      <w:lang w:bidi="en-US"/>
    </w:rPr>
  </w:style>
  <w:style w:type="paragraph" w:customStyle="1" w:styleId="Underlining">
    <w:name w:val="Underlining"/>
    <w:basedOn w:val="Normal"/>
    <w:link w:val="UnderliningChar"/>
    <w:qFormat/>
    <w:rsid w:val="005B7396"/>
    <w:rPr>
      <w:rFonts w:ascii="Arial Narrow" w:hAnsi="Arial Narrow" w:cs="Times New Roman"/>
      <w:u w:val="single"/>
    </w:rPr>
  </w:style>
  <w:style w:type="character" w:customStyle="1" w:styleId="ital-inline">
    <w:name w:val="ital-inline"/>
    <w:basedOn w:val="DefaultParagraphFont"/>
    <w:rsid w:val="005B7396"/>
  </w:style>
  <w:style w:type="character" w:customStyle="1" w:styleId="underlineChar">
    <w:name w:val="underline Char"/>
    <w:basedOn w:val="DefaultParagraphFont"/>
    <w:rsid w:val="005B7396"/>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5B7396"/>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5B7396"/>
    <w:rPr>
      <w:sz w:val="20"/>
      <w:u w:val="single"/>
    </w:rPr>
  </w:style>
  <w:style w:type="paragraph" w:styleId="BodyTextIndent2">
    <w:name w:val="Body Text Indent 2"/>
    <w:basedOn w:val="Normal"/>
    <w:link w:val="BodyTextIndent2Char"/>
    <w:unhideWhenUsed/>
    <w:rsid w:val="005B7396"/>
    <w:pPr>
      <w:spacing w:after="120" w:line="480" w:lineRule="auto"/>
      <w:ind w:left="360"/>
    </w:pPr>
  </w:style>
  <w:style w:type="character" w:customStyle="1" w:styleId="BodyTextIndent2Char">
    <w:name w:val="Body Text Indent 2 Char"/>
    <w:basedOn w:val="DefaultParagraphFont"/>
    <w:link w:val="BodyTextIndent2"/>
    <w:rsid w:val="005B7396"/>
    <w:rPr>
      <w:rFonts w:ascii="Calibri" w:hAnsi="Calibri" w:cs="Calibri"/>
    </w:rPr>
  </w:style>
  <w:style w:type="paragraph" w:styleId="BodyTextIndent3">
    <w:name w:val="Body Text Indent 3"/>
    <w:basedOn w:val="Normal"/>
    <w:link w:val="BodyTextIndent3Char"/>
    <w:uiPriority w:val="99"/>
    <w:semiHidden/>
    <w:unhideWhenUsed/>
    <w:rsid w:val="005B7396"/>
    <w:pPr>
      <w:spacing w:after="120"/>
      <w:ind w:left="360"/>
    </w:pPr>
    <w:rPr>
      <w:szCs w:val="16"/>
    </w:rPr>
  </w:style>
  <w:style w:type="character" w:customStyle="1" w:styleId="BodyTextIndent3Char">
    <w:name w:val="Body Text Indent 3 Char"/>
    <w:basedOn w:val="DefaultParagraphFont"/>
    <w:link w:val="BodyTextIndent3"/>
    <w:uiPriority w:val="99"/>
    <w:semiHidden/>
    <w:rsid w:val="005B7396"/>
    <w:rPr>
      <w:rFonts w:ascii="Calibri" w:hAnsi="Calibri" w:cs="Calibri"/>
      <w:szCs w:val="16"/>
    </w:rPr>
  </w:style>
  <w:style w:type="paragraph" w:styleId="BodyText2">
    <w:name w:val="Body Text 2"/>
    <w:basedOn w:val="Normal"/>
    <w:link w:val="BodyText2Char"/>
    <w:unhideWhenUsed/>
    <w:rsid w:val="005B7396"/>
    <w:pPr>
      <w:spacing w:after="120" w:line="480" w:lineRule="auto"/>
    </w:pPr>
  </w:style>
  <w:style w:type="character" w:customStyle="1" w:styleId="BodyText2Char">
    <w:name w:val="Body Text 2 Char"/>
    <w:basedOn w:val="DefaultParagraphFont"/>
    <w:link w:val="BodyText2"/>
    <w:rsid w:val="005B7396"/>
    <w:rPr>
      <w:rFonts w:ascii="Calibri" w:hAnsi="Calibri" w:cs="Calibri"/>
    </w:rPr>
  </w:style>
  <w:style w:type="paragraph" w:styleId="BodyTextIndent">
    <w:name w:val="Body Text Indent"/>
    <w:basedOn w:val="Normal"/>
    <w:link w:val="BodyTextIndentChar"/>
    <w:uiPriority w:val="99"/>
    <w:unhideWhenUsed/>
    <w:rsid w:val="005B7396"/>
    <w:pPr>
      <w:spacing w:after="120"/>
      <w:ind w:left="360"/>
    </w:pPr>
  </w:style>
  <w:style w:type="character" w:customStyle="1" w:styleId="BodyTextIndentChar">
    <w:name w:val="Body Text Indent Char"/>
    <w:basedOn w:val="DefaultParagraphFont"/>
    <w:link w:val="BodyTextIndent"/>
    <w:uiPriority w:val="99"/>
    <w:rsid w:val="005B7396"/>
    <w:rPr>
      <w:rFonts w:ascii="Calibri" w:hAnsi="Calibri" w:cs="Calibri"/>
    </w:rPr>
  </w:style>
  <w:style w:type="paragraph" w:styleId="BodyText3">
    <w:name w:val="Body Text 3"/>
    <w:basedOn w:val="Normal"/>
    <w:link w:val="BodyText3Char"/>
    <w:unhideWhenUsed/>
    <w:rsid w:val="005B7396"/>
    <w:pPr>
      <w:spacing w:after="120"/>
    </w:pPr>
    <w:rPr>
      <w:szCs w:val="16"/>
    </w:rPr>
  </w:style>
  <w:style w:type="character" w:customStyle="1" w:styleId="BodyText3Char">
    <w:name w:val="Body Text 3 Char"/>
    <w:basedOn w:val="DefaultParagraphFont"/>
    <w:link w:val="BodyText3"/>
    <w:rsid w:val="005B7396"/>
    <w:rPr>
      <w:rFonts w:ascii="Calibri" w:hAnsi="Calibri" w:cs="Calibri"/>
      <w:szCs w:val="16"/>
    </w:rPr>
  </w:style>
  <w:style w:type="character" w:customStyle="1" w:styleId="StyleBold">
    <w:name w:val="Style Bold"/>
    <w:basedOn w:val="DefaultParagraphFont"/>
    <w:uiPriority w:val="9"/>
    <w:semiHidden/>
    <w:rsid w:val="005B7396"/>
    <w:rPr>
      <w:b/>
      <w:bCs/>
    </w:rPr>
  </w:style>
  <w:style w:type="character" w:customStyle="1" w:styleId="body-text">
    <w:name w:val="body-text"/>
    <w:basedOn w:val="DefaultParagraphFont"/>
    <w:rsid w:val="005B7396"/>
  </w:style>
  <w:style w:type="paragraph" w:customStyle="1" w:styleId="StyleStyle411ptBoldBorderSinglesolidlineAuto0">
    <w:name w:val="Style Style4 + 11 pt Bold Border: : (Single solid line Auto  0...."/>
    <w:basedOn w:val="Normal"/>
    <w:link w:val="StyleStyle411ptBoldBorderSinglesolidlineAuto0Char"/>
    <w:qFormat/>
    <w:rsid w:val="005B7396"/>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5B7396"/>
    <w:rPr>
      <w:rFonts w:ascii="Calibri" w:eastAsia="Times New Roman" w:hAnsi="Calibri" w:cs="Calibri"/>
      <w:b/>
      <w:bCs/>
      <w:u w:val="single"/>
      <w:bdr w:val="single" w:sz="4" w:space="0" w:color="auto"/>
    </w:rPr>
  </w:style>
  <w:style w:type="character" w:customStyle="1" w:styleId="BalloonTextChar1">
    <w:name w:val="Balloon Text Char1"/>
    <w:basedOn w:val="DefaultParagraphFont"/>
    <w:uiPriority w:val="99"/>
    <w:rsid w:val="005B7396"/>
    <w:rPr>
      <w:rFonts w:ascii="Tahoma" w:hAnsi="Tahoma" w:cs="Tahoma"/>
      <w:sz w:val="16"/>
      <w:szCs w:val="16"/>
    </w:rPr>
  </w:style>
  <w:style w:type="character" w:customStyle="1" w:styleId="globalcontentbody">
    <w:name w:val="globalcontentbody"/>
    <w:basedOn w:val="DefaultParagraphFont"/>
    <w:rsid w:val="005B7396"/>
  </w:style>
  <w:style w:type="paragraph" w:customStyle="1" w:styleId="StyleStyle112pt">
    <w:name w:val="Style Style1 + 12 pt"/>
    <w:basedOn w:val="Normal"/>
    <w:link w:val="StyleStyle112ptChar"/>
    <w:qFormat/>
    <w:rsid w:val="005B7396"/>
    <w:rPr>
      <w:rFonts w:eastAsia="SimSun"/>
      <w:u w:val="single"/>
      <w:lang w:eastAsia="zh-CN"/>
    </w:rPr>
  </w:style>
  <w:style w:type="character" w:customStyle="1" w:styleId="StyleStyle112ptChar">
    <w:name w:val="Style Style1 + 12 pt Char"/>
    <w:basedOn w:val="DefaultParagraphFont"/>
    <w:link w:val="StyleStyle112pt"/>
    <w:rsid w:val="005B7396"/>
    <w:rPr>
      <w:rFonts w:ascii="Calibri" w:eastAsia="SimSun" w:hAnsi="Calibri" w:cs="Calibri"/>
      <w:u w:val="single"/>
      <w:lang w:eastAsia="zh-CN"/>
    </w:rPr>
  </w:style>
  <w:style w:type="paragraph" w:customStyle="1" w:styleId="MinimizedText">
    <w:name w:val="Minimized Text"/>
    <w:basedOn w:val="Normal"/>
    <w:link w:val="MinimizedTextChar"/>
    <w:qFormat/>
    <w:rsid w:val="005B7396"/>
    <w:rPr>
      <w:rFonts w:eastAsia="Times New Roman"/>
    </w:rPr>
  </w:style>
  <w:style w:type="character" w:customStyle="1" w:styleId="MinimizedTextChar">
    <w:name w:val="Minimized Text Char"/>
    <w:basedOn w:val="DefaultParagraphFont"/>
    <w:link w:val="MinimizedText"/>
    <w:rsid w:val="005B7396"/>
    <w:rPr>
      <w:rFonts w:ascii="Calibri" w:eastAsia="Times New Roman" w:hAnsi="Calibri" w:cs="Calibri"/>
    </w:rPr>
  </w:style>
  <w:style w:type="character" w:customStyle="1" w:styleId="term1">
    <w:name w:val="term1"/>
    <w:basedOn w:val="DefaultParagraphFont"/>
    <w:rsid w:val="005B7396"/>
    <w:rPr>
      <w:b/>
      <w:bCs/>
    </w:rPr>
  </w:style>
  <w:style w:type="character" w:customStyle="1" w:styleId="Styleterm111ptUnderline">
    <w:name w:val="Style term1 + 11 pt Underline"/>
    <w:basedOn w:val="term1"/>
    <w:rsid w:val="005B7396"/>
    <w:rPr>
      <w:b/>
      <w:bCs/>
      <w:sz w:val="20"/>
      <w:u w:val="single"/>
    </w:rPr>
  </w:style>
  <w:style w:type="paragraph" w:customStyle="1" w:styleId="StyleMinimizedTextArialNarrow10pt">
    <w:name w:val="Style Minimized Text + Arial Narrow 10 pt"/>
    <w:basedOn w:val="MinimizedText"/>
    <w:link w:val="StyleMinimizedTextArialNarrow10ptChar"/>
    <w:qFormat/>
    <w:rsid w:val="005B7396"/>
    <w:rPr>
      <w:sz w:val="20"/>
    </w:rPr>
  </w:style>
  <w:style w:type="character" w:customStyle="1" w:styleId="StyleMinimizedTextArialNarrow10ptChar">
    <w:name w:val="Style Minimized Text + Arial Narrow 10 pt Char"/>
    <w:basedOn w:val="MinimizedTextChar"/>
    <w:link w:val="StyleMinimizedTextArialNarrow10pt"/>
    <w:rsid w:val="005B7396"/>
    <w:rPr>
      <w:rFonts w:ascii="Calibri" w:eastAsia="Times New Roman" w:hAnsi="Calibri" w:cs="Calibri"/>
      <w:sz w:val="20"/>
    </w:rPr>
  </w:style>
  <w:style w:type="character" w:customStyle="1" w:styleId="Styleunderline11ptBold">
    <w:name w:val="Style underline + 11 pt Bold"/>
    <w:basedOn w:val="underline"/>
    <w:rsid w:val="005B7396"/>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5B7396"/>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5B7396"/>
    <w:rPr>
      <w:rFonts w:ascii="Calibri" w:eastAsia="Times New Roman" w:hAnsi="Calibri" w:cs="Calibri"/>
      <w:u w:val="single"/>
      <w:bdr w:val="single" w:sz="4" w:space="0" w:color="auto"/>
    </w:rPr>
  </w:style>
  <w:style w:type="character" w:customStyle="1" w:styleId="Style9pt">
    <w:name w:val="Style 9 pt"/>
    <w:basedOn w:val="DefaultParagraphFont"/>
    <w:rsid w:val="005B7396"/>
    <w:rPr>
      <w:rFonts w:ascii="Times New Roman" w:hAnsi="Times New Roman"/>
      <w:sz w:val="20"/>
    </w:rPr>
  </w:style>
  <w:style w:type="paragraph" w:customStyle="1" w:styleId="StyleStyle49pt3">
    <w:name w:val="Style Style4 + 9 pt3"/>
    <w:basedOn w:val="Style4"/>
    <w:link w:val="StyleStyle49pt3Char"/>
    <w:qFormat/>
    <w:rsid w:val="005B7396"/>
    <w:rPr>
      <w:rFonts w:cs="Times New Roman"/>
    </w:rPr>
  </w:style>
  <w:style w:type="character" w:customStyle="1" w:styleId="StyleStyle49pt3Char">
    <w:name w:val="Style Style4 + 9 pt3 Char"/>
    <w:basedOn w:val="Style4Char"/>
    <w:link w:val="StyleStyle49pt3"/>
    <w:rsid w:val="005B7396"/>
    <w:rPr>
      <w:rFonts w:ascii="Calibri" w:eastAsia="Times New Roman" w:hAnsi="Calibri" w:cs="Times New Roman"/>
      <w:u w:val="single"/>
    </w:rPr>
  </w:style>
  <w:style w:type="paragraph" w:customStyle="1" w:styleId="StyleStyle4Bold">
    <w:name w:val="Style Style4 + Bold"/>
    <w:basedOn w:val="Style4"/>
    <w:link w:val="StyleStyle4BoldChar"/>
    <w:qFormat/>
    <w:rsid w:val="005B7396"/>
    <w:rPr>
      <w:rFonts w:cs="Times New Roman"/>
      <w:b/>
      <w:bCs/>
    </w:rPr>
  </w:style>
  <w:style w:type="character" w:customStyle="1" w:styleId="StyleStyle4BoldChar">
    <w:name w:val="Style Style4 + Bold Char"/>
    <w:basedOn w:val="Style4Char"/>
    <w:link w:val="StyleStyle4Bold"/>
    <w:rsid w:val="005B7396"/>
    <w:rPr>
      <w:rFonts w:ascii="Calibri" w:eastAsia="Times New Roman" w:hAnsi="Calibri" w:cs="Times New Roman"/>
      <w:b/>
      <w:bCs/>
      <w:u w:val="single"/>
    </w:rPr>
  </w:style>
  <w:style w:type="character" w:customStyle="1" w:styleId="CharChar11">
    <w:name w:val="Char Char11"/>
    <w:basedOn w:val="DefaultParagraphFont"/>
    <w:rsid w:val="005B7396"/>
    <w:rPr>
      <w:rFonts w:cs="Arial"/>
      <w:bCs/>
      <w:szCs w:val="26"/>
      <w:u w:val="single"/>
      <w:lang w:val="en-US" w:eastAsia="en-US" w:bidi="ar-SA"/>
    </w:rPr>
  </w:style>
  <w:style w:type="character" w:customStyle="1" w:styleId="authorbio">
    <w:name w:val="authorbio"/>
    <w:basedOn w:val="DefaultParagraphFont"/>
    <w:rsid w:val="005B7396"/>
  </w:style>
  <w:style w:type="character" w:customStyle="1" w:styleId="a">
    <w:name w:val="a"/>
    <w:basedOn w:val="DefaultParagraphFont"/>
    <w:rsid w:val="005B7396"/>
  </w:style>
  <w:style w:type="character" w:customStyle="1" w:styleId="StyleStyleUnderline411pt">
    <w:name w:val="Style Style Underline4 + 11 pt"/>
    <w:basedOn w:val="DefaultParagraphFont"/>
    <w:rsid w:val="005B7396"/>
    <w:rPr>
      <w:sz w:val="20"/>
      <w:u w:val="single"/>
    </w:rPr>
  </w:style>
  <w:style w:type="character" w:customStyle="1" w:styleId="StyleStyleUnderline411ptBold">
    <w:name w:val="Style Style Underline4 + 11 pt Bold"/>
    <w:basedOn w:val="DefaultParagraphFont"/>
    <w:rsid w:val="005B7396"/>
    <w:rPr>
      <w:b/>
      <w:bCs/>
      <w:sz w:val="20"/>
      <w:u w:val="single"/>
    </w:rPr>
  </w:style>
  <w:style w:type="character" w:customStyle="1" w:styleId="StyleStyleUnderline311pt">
    <w:name w:val="Style Style Underline3 + 11 pt"/>
    <w:basedOn w:val="DefaultParagraphFont"/>
    <w:rsid w:val="005B7396"/>
    <w:rPr>
      <w:sz w:val="20"/>
      <w:u w:val="single"/>
    </w:rPr>
  </w:style>
  <w:style w:type="character" w:customStyle="1" w:styleId="StyleStyleUnderline311ptBold">
    <w:name w:val="Style Style Underline3 + 11 pt Bold"/>
    <w:basedOn w:val="DefaultParagraphFont"/>
    <w:rsid w:val="005B7396"/>
    <w:rPr>
      <w:b/>
      <w:bCs/>
      <w:sz w:val="20"/>
      <w:u w:val="single"/>
    </w:rPr>
  </w:style>
  <w:style w:type="character" w:customStyle="1" w:styleId="StyleUnderline3">
    <w:name w:val="Style Underline3"/>
    <w:basedOn w:val="DefaultParagraphFont"/>
    <w:rsid w:val="005B7396"/>
    <w:rPr>
      <w:u w:val="single"/>
    </w:rPr>
  </w:style>
  <w:style w:type="paragraph" w:customStyle="1" w:styleId="StyleStyle111ptBorderSinglesolidlineAuto05ptL">
    <w:name w:val="Style Style1 + 11 pt Border: : (Single solid line Auto  0.5 pt L..."/>
    <w:link w:val="StyleStyle111ptBorderSinglesolidlineAuto05ptLChar"/>
    <w:qFormat/>
    <w:rsid w:val="005B7396"/>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5B7396"/>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5B7396"/>
    <w:rPr>
      <w:u w:val="single"/>
    </w:rPr>
  </w:style>
  <w:style w:type="character" w:customStyle="1" w:styleId="NothingChar">
    <w:name w:val="Nothing Char"/>
    <w:basedOn w:val="DefaultParagraphFont"/>
    <w:link w:val="Nothing"/>
    <w:rsid w:val="005B7396"/>
    <w:rPr>
      <w:rFonts w:ascii="Times New Roman" w:eastAsia="Times New Roman" w:hAnsi="Times New Roman" w:cs="Times New Roman"/>
      <w:sz w:val="20"/>
      <w:szCs w:val="24"/>
    </w:rPr>
  </w:style>
  <w:style w:type="character" w:customStyle="1" w:styleId="CardsFont12pt0">
    <w:name w:val="Cards + Font 12pt"/>
    <w:basedOn w:val="DefaultParagraphFont"/>
    <w:rsid w:val="005B7396"/>
    <w:rPr>
      <w:rFonts w:ascii="Times New Roman" w:eastAsia="Calibri" w:hAnsi="Times New Roman" w:cs="Times New Roman"/>
      <w:sz w:val="24"/>
      <w:szCs w:val="20"/>
      <w:u w:val="single"/>
    </w:rPr>
  </w:style>
  <w:style w:type="character" w:customStyle="1" w:styleId="SmallTextChar0">
    <w:name w:val="Small Text Char"/>
    <w:basedOn w:val="CardTextChar0"/>
    <w:rsid w:val="005B7396"/>
    <w:rPr>
      <w:rFonts w:ascii="Times New Roman" w:eastAsia="MS Mincho" w:hAnsi="Times New Roman" w:cs="Times New Roman"/>
      <w:sz w:val="15"/>
      <w:szCs w:val="24"/>
      <w:lang w:eastAsia="ja-JP"/>
    </w:rPr>
  </w:style>
  <w:style w:type="paragraph" w:customStyle="1" w:styleId="Circled">
    <w:name w:val="Circled"/>
    <w:link w:val="CircledChar"/>
    <w:qFormat/>
    <w:rsid w:val="005B7396"/>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5B7396"/>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5B7396"/>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5B7396"/>
  </w:style>
  <w:style w:type="character" w:customStyle="1" w:styleId="part-of-speech">
    <w:name w:val="part-of-speech"/>
    <w:basedOn w:val="DefaultParagraphFont"/>
    <w:rsid w:val="005B7396"/>
  </w:style>
  <w:style w:type="character" w:customStyle="1" w:styleId="sep">
    <w:name w:val="sep"/>
    <w:basedOn w:val="DefaultParagraphFont"/>
    <w:rsid w:val="005B7396"/>
  </w:style>
  <w:style w:type="character" w:customStyle="1" w:styleId="pron">
    <w:name w:val="pron"/>
    <w:basedOn w:val="DefaultParagraphFont"/>
    <w:rsid w:val="005B7396"/>
  </w:style>
  <w:style w:type="paragraph" w:customStyle="1" w:styleId="StyleStyle4LatinTimesNewRomanAsianSimSun">
    <w:name w:val="Style Style4 + (Latin) Times New Roman (Asian) SimSun"/>
    <w:basedOn w:val="Normal"/>
    <w:link w:val="StyleStyle4LatinTimesNewRomanAsianSimSunChar"/>
    <w:qFormat/>
    <w:rsid w:val="005B7396"/>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5B7396"/>
    <w:rPr>
      <w:rFonts w:ascii="Calibri" w:eastAsia="SimSun" w:hAnsi="Calibri" w:cs="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5B7396"/>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5B7396"/>
    <w:rPr>
      <w:rFonts w:ascii="Calibri" w:eastAsia="SimSun" w:hAnsi="Calibri" w:cs="Calibri"/>
      <w:b/>
      <w:bCs/>
      <w:u w:val="single"/>
    </w:rPr>
  </w:style>
  <w:style w:type="character" w:customStyle="1" w:styleId="CharChar3">
    <w:name w:val="Char Char3"/>
    <w:basedOn w:val="DefaultParagraphFont"/>
    <w:rsid w:val="005B7396"/>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5B7396"/>
    <w:rPr>
      <w:bCs/>
      <w:szCs w:val="26"/>
      <w:u w:val="single"/>
    </w:rPr>
  </w:style>
  <w:style w:type="paragraph" w:styleId="Subtitle">
    <w:name w:val="Subtitle"/>
    <w:aliases w:val="Underlined card text"/>
    <w:basedOn w:val="Normal"/>
    <w:next w:val="Normal"/>
    <w:link w:val="SubtitleChar"/>
    <w:uiPriority w:val="99"/>
    <w:qFormat/>
    <w:rsid w:val="005B7396"/>
    <w:pPr>
      <w:spacing w:after="60"/>
      <w:outlineLvl w:val="1"/>
    </w:pPr>
    <w:rPr>
      <w:rFonts w:asciiTheme="minorHAnsi" w:hAnsiTheme="minorHAnsi" w:cstheme="minorBidi"/>
      <w:bCs/>
      <w:szCs w:val="26"/>
      <w:u w:val="single"/>
    </w:rPr>
  </w:style>
  <w:style w:type="character" w:customStyle="1" w:styleId="SubtitleChar1">
    <w:name w:val="Subtitle Char1"/>
    <w:aliases w:val="Underlined card text Char1"/>
    <w:basedOn w:val="DefaultParagraphFont"/>
    <w:rsid w:val="005B7396"/>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5B7396"/>
    <w:rPr>
      <w:rFonts w:cs="Times New Roman"/>
    </w:rPr>
  </w:style>
  <w:style w:type="character" w:customStyle="1" w:styleId="StyleStyle411pt1Char">
    <w:name w:val="Style Style4 + 11 pt1 Char"/>
    <w:basedOn w:val="Style4Char"/>
    <w:link w:val="StyleStyle411pt1"/>
    <w:rsid w:val="005B7396"/>
    <w:rPr>
      <w:rFonts w:ascii="Calibri" w:eastAsia="Times New Roman" w:hAnsi="Calibri" w:cs="Times New Roman"/>
      <w:u w:val="single"/>
    </w:rPr>
  </w:style>
  <w:style w:type="character" w:customStyle="1" w:styleId="BoldandUnderlineCharChar2">
    <w:name w:val="Bold and Underline Char Char2"/>
    <w:basedOn w:val="DefaultParagraphFont"/>
    <w:rsid w:val="005B7396"/>
    <w:rPr>
      <w:b/>
      <w:u w:val="single"/>
      <w:lang w:val="en-US" w:eastAsia="en-US" w:bidi="ar-SA"/>
    </w:rPr>
  </w:style>
  <w:style w:type="character" w:customStyle="1" w:styleId="StyleUnderlineCharChar111pt">
    <w:name w:val="Style Underline Char Char1 + 11 pt"/>
    <w:basedOn w:val="DefaultParagraphFont"/>
    <w:rsid w:val="005B7396"/>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5B7396"/>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5B7396"/>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5B7396"/>
    <w:rPr>
      <w:sz w:val="22"/>
      <w:u w:val="single"/>
    </w:rPr>
  </w:style>
  <w:style w:type="paragraph" w:customStyle="1" w:styleId="StyleMinimizedTextArialNarrow9pt">
    <w:name w:val="Style Minimized Text + Arial Narrow 9 pt"/>
    <w:basedOn w:val="Normal"/>
    <w:link w:val="StyleMinimizedTextArialNarrow9ptChar"/>
    <w:qFormat/>
    <w:rsid w:val="005B7396"/>
    <w:rPr>
      <w:rFonts w:eastAsia="Times New Roman"/>
    </w:rPr>
  </w:style>
  <w:style w:type="character" w:customStyle="1" w:styleId="StyleMinimizedTextArialNarrow9ptChar">
    <w:name w:val="Style Minimized Text + Arial Narrow 9 pt Char"/>
    <w:basedOn w:val="DefaultParagraphFont"/>
    <w:link w:val="StyleMinimizedTextArialNarrow9pt"/>
    <w:rsid w:val="005B7396"/>
    <w:rPr>
      <w:rFonts w:ascii="Calibri" w:eastAsia="Times New Roman" w:hAnsi="Calibri" w:cs="Calibri"/>
    </w:rPr>
  </w:style>
  <w:style w:type="paragraph" w:customStyle="1" w:styleId="StyleBoldandUnderlineChar11ptNotBold">
    <w:name w:val="Style Bold and Underline Char + 11 pt Not Bold"/>
    <w:link w:val="StyleBoldandUnderlineChar11ptNotBoldChar"/>
    <w:qFormat/>
    <w:rsid w:val="005B7396"/>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5B7396"/>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5B7396"/>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5B7396"/>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5B7396"/>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5B7396"/>
    <w:rPr>
      <w:b w:val="0"/>
      <w:bCs/>
      <w:sz w:val="20"/>
      <w:u w:val="single"/>
      <w:lang w:val="en-US" w:eastAsia="en-US" w:bidi="ar-SA"/>
    </w:rPr>
  </w:style>
  <w:style w:type="character" w:customStyle="1" w:styleId="Styleunderline9pt">
    <w:name w:val="Style underline + 9 pt"/>
    <w:basedOn w:val="underline"/>
    <w:rsid w:val="005B7396"/>
    <w:rPr>
      <w:rFonts w:ascii="Times New Roman" w:hAnsi="Times New Roman" w:cs="Times New Roman"/>
      <w:b/>
      <w:sz w:val="20"/>
      <w:u w:val="single"/>
    </w:rPr>
  </w:style>
  <w:style w:type="character" w:customStyle="1" w:styleId="StyleTimesNewRoman9pt">
    <w:name w:val="Style Times New Roman 9 pt"/>
    <w:basedOn w:val="DefaultParagraphFont"/>
    <w:rsid w:val="005B7396"/>
    <w:rPr>
      <w:rFonts w:ascii="Times New Roman" w:hAnsi="Times New Roman"/>
      <w:sz w:val="20"/>
    </w:rPr>
  </w:style>
  <w:style w:type="character" w:customStyle="1" w:styleId="Styleunderline9pt1">
    <w:name w:val="Style underline + 9 pt1"/>
    <w:basedOn w:val="underline"/>
    <w:rsid w:val="005B7396"/>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5B7396"/>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5B7396"/>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5B7396"/>
    <w:rPr>
      <w:b/>
      <w:bCs/>
      <w:noProof w:val="0"/>
      <w:sz w:val="20"/>
      <w:u w:val="single"/>
      <w:lang w:val="en-US" w:eastAsia="en-US" w:bidi="ar-SA"/>
    </w:rPr>
  </w:style>
  <w:style w:type="character" w:customStyle="1" w:styleId="Hyperlink23">
    <w:name w:val="Hyperlink23"/>
    <w:basedOn w:val="DefaultParagraphFont"/>
    <w:rsid w:val="005B7396"/>
    <w:rPr>
      <w:color w:val="3300CC"/>
      <w:u w:val="single"/>
    </w:rPr>
  </w:style>
  <w:style w:type="paragraph" w:customStyle="1" w:styleId="cardCharChar">
    <w:name w:val="card Char Char"/>
    <w:basedOn w:val="Normal"/>
    <w:link w:val="cardCharCharChar"/>
    <w:qFormat/>
    <w:rsid w:val="005B7396"/>
    <w:pPr>
      <w:ind w:left="288" w:right="288"/>
    </w:pPr>
    <w:rPr>
      <w:rFonts w:eastAsia="Times New Roman"/>
      <w:szCs w:val="20"/>
    </w:rPr>
  </w:style>
  <w:style w:type="character" w:customStyle="1" w:styleId="cardCharCharChar">
    <w:name w:val="card Char Char Char"/>
    <w:basedOn w:val="DefaultParagraphFont"/>
    <w:link w:val="cardCharChar"/>
    <w:rsid w:val="005B7396"/>
    <w:rPr>
      <w:rFonts w:ascii="Calibri" w:eastAsia="Times New Roman" w:hAnsi="Calibri" w:cs="Calibri"/>
      <w:szCs w:val="20"/>
    </w:rPr>
  </w:style>
  <w:style w:type="character" w:customStyle="1" w:styleId="StyleunderlineArialNarrow9ptBold">
    <w:name w:val="Style underline + Arial Narrow 9 pt Bold"/>
    <w:basedOn w:val="underline"/>
    <w:rsid w:val="005B7396"/>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5B7396"/>
  </w:style>
  <w:style w:type="character" w:customStyle="1" w:styleId="StylecardCharCharArialNarrow9ptChar">
    <w:name w:val="Style card Char Char + Arial Narrow 9 pt Char"/>
    <w:basedOn w:val="cardCharCharChar"/>
    <w:link w:val="StylecardCharCharArialNarrow9pt"/>
    <w:rsid w:val="005B7396"/>
    <w:rPr>
      <w:rFonts w:ascii="Calibri" w:eastAsia="Times New Roman" w:hAnsi="Calibri" w:cs="Calibri"/>
      <w:szCs w:val="20"/>
    </w:rPr>
  </w:style>
  <w:style w:type="character" w:customStyle="1" w:styleId="UnderlineCharCharChar">
    <w:name w:val="Underline Char Char Char"/>
    <w:basedOn w:val="DefaultParagraphFont"/>
    <w:rsid w:val="005B7396"/>
    <w:rPr>
      <w:noProof w:val="0"/>
      <w:u w:val="single"/>
      <w:lang w:val="en-US" w:eastAsia="en-US" w:bidi="ar-SA"/>
    </w:rPr>
  </w:style>
  <w:style w:type="character" w:customStyle="1" w:styleId="CardTextChar1">
    <w:name w:val="Card Text Char1"/>
    <w:basedOn w:val="DefaultParagraphFont"/>
    <w:rsid w:val="005B7396"/>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5B7396"/>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5B7396"/>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5B7396"/>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5B7396"/>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5B7396"/>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5B7396"/>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5B7396"/>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5B7396"/>
    <w:rPr>
      <w:rFonts w:eastAsia="Times New Roman"/>
    </w:rPr>
  </w:style>
  <w:style w:type="character" w:customStyle="1" w:styleId="TextsmallChar">
    <w:name w:val="Textsmall Char"/>
    <w:basedOn w:val="DefaultParagraphFont"/>
    <w:link w:val="Textsmall"/>
    <w:rsid w:val="005B7396"/>
    <w:rPr>
      <w:rFonts w:ascii="Calibri" w:eastAsia="Times New Roman" w:hAnsi="Calibri" w:cs="Calibri"/>
    </w:rPr>
  </w:style>
  <w:style w:type="character" w:customStyle="1" w:styleId="CharChar111">
    <w:name w:val="Char Char111"/>
    <w:basedOn w:val="DefaultParagraphFont"/>
    <w:rsid w:val="005B7396"/>
    <w:rPr>
      <w:rFonts w:cs="Arial"/>
      <w:bCs/>
      <w:szCs w:val="26"/>
      <w:u w:val="single"/>
      <w:lang w:val="en-US" w:eastAsia="en-US" w:bidi="ar-SA"/>
    </w:rPr>
  </w:style>
  <w:style w:type="character" w:customStyle="1" w:styleId="UnderlineBold">
    <w:name w:val="Underline + Bold"/>
    <w:uiPriority w:val="1"/>
    <w:qFormat/>
    <w:rsid w:val="005B7396"/>
    <w:rPr>
      <w:b/>
      <w:sz w:val="20"/>
      <w:u w:val="single"/>
    </w:rPr>
  </w:style>
  <w:style w:type="paragraph" w:customStyle="1" w:styleId="cardtextsmall">
    <w:name w:val="card text small"/>
    <w:basedOn w:val="Normal"/>
    <w:qFormat/>
    <w:rsid w:val="005B7396"/>
    <w:rPr>
      <w:rFonts w:ascii="Arial Narrow" w:eastAsia="Times New Roman" w:hAnsi="Arial Narrow"/>
    </w:rPr>
  </w:style>
  <w:style w:type="character" w:customStyle="1" w:styleId="AUnterdline">
    <w:name w:val="AUnterdline"/>
    <w:rsid w:val="005B7396"/>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5B7396"/>
    <w:rPr>
      <w:rFonts w:ascii="Times New Roman" w:hAnsi="Times New Roman"/>
      <w:b/>
      <w:bCs/>
      <w:sz w:val="20"/>
      <w:u w:val="single"/>
      <w:bdr w:val="single" w:sz="4" w:space="0" w:color="auto"/>
    </w:rPr>
  </w:style>
  <w:style w:type="character" w:customStyle="1" w:styleId="highlightedsearchterm">
    <w:name w:val="highlightedsearchterm"/>
    <w:rsid w:val="005B7396"/>
  </w:style>
  <w:style w:type="character" w:customStyle="1" w:styleId="StyleUnderline1">
    <w:name w:val="Style Underline1"/>
    <w:basedOn w:val="DefaultParagraphFont"/>
    <w:rsid w:val="005B7396"/>
    <w:rPr>
      <w:rFonts w:ascii="Times New Roman" w:hAnsi="Times New Roman"/>
      <w:sz w:val="20"/>
      <w:u w:val="single"/>
    </w:rPr>
  </w:style>
  <w:style w:type="paragraph" w:customStyle="1" w:styleId="CardIndented">
    <w:name w:val="Card (Indented)"/>
    <w:basedOn w:val="Normal"/>
    <w:link w:val="CardIndentedChar"/>
    <w:qFormat/>
    <w:rsid w:val="005B7396"/>
    <w:pPr>
      <w:ind w:left="288"/>
    </w:pPr>
  </w:style>
  <w:style w:type="paragraph" w:customStyle="1" w:styleId="StyleStyle49pt10">
    <w:name w:val="Style Style4 + 9 pt10"/>
    <w:basedOn w:val="Style4"/>
    <w:link w:val="StyleStyle49pt10Char"/>
    <w:qFormat/>
    <w:rsid w:val="005B7396"/>
    <w:rPr>
      <w:rFonts w:cs="Times New Roman"/>
    </w:rPr>
  </w:style>
  <w:style w:type="character" w:customStyle="1" w:styleId="StyleStyle49pt10Char">
    <w:name w:val="Style Style4 + 9 pt10 Char"/>
    <w:basedOn w:val="Style4Char"/>
    <w:link w:val="StyleStyle49pt10"/>
    <w:rsid w:val="005B7396"/>
    <w:rPr>
      <w:rFonts w:ascii="Calibri" w:eastAsia="Times New Roman" w:hAnsi="Calibri" w:cs="Times New Roman"/>
      <w:u w:val="single"/>
    </w:rPr>
  </w:style>
  <w:style w:type="paragraph" w:customStyle="1" w:styleId="StyleStyle49ptBold7">
    <w:name w:val="Style Style4 + 9 pt Bold7"/>
    <w:basedOn w:val="Style4"/>
    <w:link w:val="StyleStyle49ptBold7Char"/>
    <w:qFormat/>
    <w:rsid w:val="005B7396"/>
    <w:rPr>
      <w:rFonts w:cs="Times New Roman"/>
      <w:b/>
      <w:bCs/>
    </w:rPr>
  </w:style>
  <w:style w:type="character" w:customStyle="1" w:styleId="StyleStyle49ptBold7Char">
    <w:name w:val="Style Style4 + 9 pt Bold7 Char"/>
    <w:link w:val="StyleStyle49ptBold7"/>
    <w:rsid w:val="005B7396"/>
    <w:rPr>
      <w:rFonts w:ascii="Calibri" w:eastAsia="Times New Roman" w:hAnsi="Calibri" w:cs="Times New Roman"/>
      <w:b/>
      <w:bCs/>
      <w:u w:val="single"/>
    </w:rPr>
  </w:style>
  <w:style w:type="paragraph" w:customStyle="1" w:styleId="NormalUnderline">
    <w:name w:val="Normal Underline"/>
    <w:basedOn w:val="Normal"/>
    <w:link w:val="NormalUnderlineChar"/>
    <w:qFormat/>
    <w:rsid w:val="005B7396"/>
    <w:pPr>
      <w:ind w:left="288"/>
    </w:pPr>
    <w:rPr>
      <w:rFonts w:eastAsia="Times New Roman"/>
      <w:u w:val="single"/>
    </w:rPr>
  </w:style>
  <w:style w:type="character" w:customStyle="1" w:styleId="NormalUnderlineChar">
    <w:name w:val="Normal Underline Char"/>
    <w:link w:val="NormalUnderline"/>
    <w:rsid w:val="005B7396"/>
    <w:rPr>
      <w:rFonts w:ascii="Calibri" w:eastAsia="Times New Roman" w:hAnsi="Calibri" w:cs="Calibri"/>
      <w:u w:val="single"/>
    </w:rPr>
  </w:style>
  <w:style w:type="character" w:customStyle="1" w:styleId="DontRead">
    <w:name w:val="Don't Read"/>
    <w:qFormat/>
    <w:rsid w:val="005B7396"/>
    <w:rPr>
      <w:rFonts w:ascii="Times New Roman" w:hAnsi="Times New Roman"/>
      <w:sz w:val="16"/>
    </w:rPr>
  </w:style>
  <w:style w:type="paragraph" w:customStyle="1" w:styleId="Underlinestyle">
    <w:name w:val="Underline style"/>
    <w:basedOn w:val="Normal"/>
    <w:qFormat/>
    <w:rsid w:val="005B7396"/>
    <w:rPr>
      <w:rFonts w:eastAsia="Times New Roman"/>
      <w:u w:val="single"/>
    </w:rPr>
  </w:style>
  <w:style w:type="character" w:customStyle="1" w:styleId="Style11ptUnderline3">
    <w:name w:val="Style 11 pt Underline3"/>
    <w:rsid w:val="005B7396"/>
    <w:rPr>
      <w:sz w:val="20"/>
      <w:u w:val="single"/>
    </w:rPr>
  </w:style>
  <w:style w:type="character" w:customStyle="1" w:styleId="27">
    <w:name w:val="27"/>
    <w:rsid w:val="005B7396"/>
    <w:rPr>
      <w:rFonts w:cs="Arial"/>
      <w:bCs/>
      <w:sz w:val="20"/>
      <w:u w:val="single"/>
      <w:lang w:val="en-US" w:eastAsia="en-US" w:bidi="ar-SA"/>
    </w:rPr>
  </w:style>
  <w:style w:type="character" w:customStyle="1" w:styleId="2">
    <w:name w:val="2"/>
    <w:rsid w:val="005B7396"/>
    <w:rPr>
      <w:rFonts w:cs="Arial"/>
      <w:bCs/>
      <w:sz w:val="20"/>
      <w:u w:val="single"/>
      <w:lang w:val="en-US" w:eastAsia="en-US" w:bidi="ar-SA"/>
    </w:rPr>
  </w:style>
  <w:style w:type="character" w:customStyle="1" w:styleId="Style9ptUnderline11">
    <w:name w:val="Style 9 pt Underline11"/>
    <w:basedOn w:val="DefaultParagraphFont"/>
    <w:rsid w:val="005B7396"/>
    <w:rPr>
      <w:sz w:val="20"/>
      <w:u w:val="single"/>
    </w:rPr>
  </w:style>
  <w:style w:type="character" w:customStyle="1" w:styleId="Style9ptBoldUnderline5">
    <w:name w:val="Style 9 pt Bold Underline5"/>
    <w:basedOn w:val="DefaultParagraphFont"/>
    <w:rsid w:val="005B7396"/>
    <w:rPr>
      <w:b/>
      <w:bCs/>
      <w:sz w:val="20"/>
      <w:u w:val="single"/>
    </w:rPr>
  </w:style>
  <w:style w:type="character" w:customStyle="1" w:styleId="CharChar114">
    <w:name w:val="Char Char114"/>
    <w:basedOn w:val="DefaultParagraphFont"/>
    <w:rsid w:val="005B7396"/>
    <w:rPr>
      <w:rFonts w:cs="Arial"/>
      <w:bCs/>
      <w:szCs w:val="26"/>
      <w:u w:val="single"/>
      <w:lang w:val="en-US" w:eastAsia="en-US" w:bidi="ar-SA"/>
    </w:rPr>
  </w:style>
  <w:style w:type="character" w:customStyle="1" w:styleId="CharChar113">
    <w:name w:val="Char Char113"/>
    <w:basedOn w:val="DefaultParagraphFont"/>
    <w:rsid w:val="005B7396"/>
    <w:rPr>
      <w:rFonts w:cs="Arial"/>
      <w:bCs/>
      <w:szCs w:val="26"/>
      <w:u w:val="single"/>
      <w:lang w:val="en-US" w:eastAsia="en-US" w:bidi="ar-SA"/>
    </w:rPr>
  </w:style>
  <w:style w:type="character" w:customStyle="1" w:styleId="CharChar112">
    <w:name w:val="Char Char112"/>
    <w:basedOn w:val="DefaultParagraphFont"/>
    <w:rsid w:val="005B7396"/>
    <w:rPr>
      <w:rFonts w:cs="Arial"/>
      <w:bCs/>
      <w:szCs w:val="26"/>
      <w:u w:val="single"/>
      <w:lang w:val="en-US" w:eastAsia="en-US" w:bidi="ar-SA"/>
    </w:rPr>
  </w:style>
  <w:style w:type="character" w:customStyle="1" w:styleId="ssl0">
    <w:name w:val="ss_l0"/>
    <w:basedOn w:val="DefaultParagraphFont"/>
    <w:rsid w:val="005B7396"/>
  </w:style>
  <w:style w:type="paragraph" w:styleId="CommentText">
    <w:name w:val="annotation text"/>
    <w:basedOn w:val="Normal"/>
    <w:link w:val="CommentTextChar"/>
    <w:uiPriority w:val="99"/>
    <w:rsid w:val="005B7396"/>
    <w:rPr>
      <w:szCs w:val="20"/>
    </w:rPr>
  </w:style>
  <w:style w:type="character" w:customStyle="1" w:styleId="CommentTextChar">
    <w:name w:val="Comment Text Char"/>
    <w:basedOn w:val="DefaultParagraphFont"/>
    <w:link w:val="CommentText"/>
    <w:uiPriority w:val="99"/>
    <w:rsid w:val="005B7396"/>
    <w:rPr>
      <w:rFonts w:ascii="Calibri" w:hAnsi="Calibri" w:cs="Calibri"/>
      <w:szCs w:val="20"/>
    </w:rPr>
  </w:style>
  <w:style w:type="character" w:customStyle="1" w:styleId="CommentSubjectChar">
    <w:name w:val="Comment Subject Char"/>
    <w:basedOn w:val="CommentTextChar"/>
    <w:link w:val="CommentSubject"/>
    <w:rsid w:val="005B7396"/>
    <w:rPr>
      <w:rFonts w:ascii="Times New Roman" w:hAnsi="Times New Roman" w:cs="Times New Roman"/>
      <w:b/>
      <w:bCs/>
      <w:szCs w:val="20"/>
    </w:rPr>
  </w:style>
  <w:style w:type="paragraph" w:styleId="CommentSubject">
    <w:name w:val="annotation subject"/>
    <w:basedOn w:val="CommentText"/>
    <w:next w:val="CommentText"/>
    <w:link w:val="CommentSubjectChar"/>
    <w:rsid w:val="005B7396"/>
    <w:rPr>
      <w:rFonts w:ascii="Times New Roman" w:hAnsi="Times New Roman" w:cs="Times New Roman"/>
      <w:b/>
      <w:bCs/>
    </w:rPr>
  </w:style>
  <w:style w:type="character" w:customStyle="1" w:styleId="CommentSubjectChar1">
    <w:name w:val="Comment Subject Char1"/>
    <w:basedOn w:val="CommentTextChar"/>
    <w:uiPriority w:val="99"/>
    <w:semiHidden/>
    <w:rsid w:val="005B7396"/>
    <w:rPr>
      <w:rFonts w:ascii="Calibri" w:hAnsi="Calibri" w:cs="Calibri"/>
      <w:b/>
      <w:bCs/>
      <w:szCs w:val="20"/>
    </w:rPr>
  </w:style>
  <w:style w:type="paragraph" w:customStyle="1" w:styleId="WW-Default1">
    <w:name w:val="WW-Default1"/>
    <w:basedOn w:val="Normal"/>
    <w:qFormat/>
    <w:rsid w:val="005B7396"/>
    <w:pPr>
      <w:suppressAutoHyphens/>
    </w:pPr>
    <w:rPr>
      <w:rFonts w:eastAsia="Times New Roman"/>
      <w:b/>
      <w:bCs/>
      <w:szCs w:val="20"/>
      <w:lang w:eastAsia="ar-SA"/>
    </w:rPr>
  </w:style>
  <w:style w:type="paragraph" w:customStyle="1" w:styleId="Normal1">
    <w:name w:val="Normal1"/>
    <w:basedOn w:val="BodyText"/>
    <w:qFormat/>
    <w:rsid w:val="005B7396"/>
  </w:style>
  <w:style w:type="character" w:customStyle="1" w:styleId="zoomme">
    <w:name w:val="zoomme"/>
    <w:basedOn w:val="DefaultParagraphFont"/>
    <w:rsid w:val="005B7396"/>
  </w:style>
  <w:style w:type="character" w:customStyle="1" w:styleId="Date1">
    <w:name w:val="Date1"/>
    <w:basedOn w:val="DefaultParagraphFont"/>
    <w:rsid w:val="005B7396"/>
  </w:style>
  <w:style w:type="character" w:customStyle="1" w:styleId="classauthor">
    <w:name w:val="class=&quot;author&quot;"/>
    <w:basedOn w:val="DefaultParagraphFont"/>
    <w:rsid w:val="005B7396"/>
  </w:style>
  <w:style w:type="paragraph" w:customStyle="1" w:styleId="CardStyle">
    <w:name w:val="Card Style"/>
    <w:basedOn w:val="Normal"/>
    <w:link w:val="CardStyleChar"/>
    <w:qFormat/>
    <w:rsid w:val="005B7396"/>
    <w:rPr>
      <w:rFonts w:eastAsia="Times New Roman"/>
    </w:rPr>
  </w:style>
  <w:style w:type="character" w:customStyle="1" w:styleId="CharCharChar">
    <w:name w:val="Char Char Char"/>
    <w:basedOn w:val="DefaultParagraphFont"/>
    <w:rsid w:val="005B7396"/>
    <w:rPr>
      <w:rFonts w:cs="Arial"/>
      <w:bCs/>
      <w:szCs w:val="26"/>
      <w:u w:val="single"/>
      <w:lang w:val="en-US" w:eastAsia="en-US" w:bidi="ar-SA"/>
    </w:rPr>
  </w:style>
  <w:style w:type="character" w:customStyle="1" w:styleId="BoldUnderlineChar0">
    <w:name w:val="Bold Underline Char"/>
    <w:rsid w:val="005B7396"/>
    <w:rPr>
      <w:rFonts w:ascii="Times New Roman" w:eastAsia="Times New Roman" w:hAnsi="Times New Roman"/>
      <w:b/>
      <w:bCs/>
      <w:szCs w:val="24"/>
      <w:u w:val="single"/>
    </w:rPr>
  </w:style>
  <w:style w:type="character" w:customStyle="1" w:styleId="texto1">
    <w:name w:val="texto1"/>
    <w:rsid w:val="005B7396"/>
  </w:style>
  <w:style w:type="character" w:customStyle="1" w:styleId="apple-style-span">
    <w:name w:val="apple-style-span"/>
    <w:rsid w:val="005B7396"/>
  </w:style>
  <w:style w:type="paragraph" w:customStyle="1" w:styleId="citenon-bold">
    <w:name w:val="cite non-bold"/>
    <w:basedOn w:val="Normal"/>
    <w:link w:val="citenon-boldChar"/>
    <w:qFormat/>
    <w:rsid w:val="005B7396"/>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5B7396"/>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5B7396"/>
    <w:rPr>
      <w:rFonts w:ascii="Calibri" w:eastAsia="Times New Roman" w:hAnsi="Calibri" w:cs="Arial"/>
      <w:b/>
      <w:bCs/>
      <w:sz w:val="24"/>
      <w:szCs w:val="28"/>
    </w:rPr>
  </w:style>
  <w:style w:type="paragraph" w:customStyle="1" w:styleId="Style23">
    <w:name w:val="Style23"/>
    <w:basedOn w:val="Normal"/>
    <w:uiPriority w:val="99"/>
    <w:qFormat/>
    <w:rsid w:val="005B7396"/>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5B7396"/>
    <w:rPr>
      <w:rFonts w:ascii="Calibri" w:eastAsia="Times New Roman" w:hAnsi="Calibri" w:cs="Calibri"/>
      <w:lang w:bidi="en-US"/>
    </w:rPr>
  </w:style>
  <w:style w:type="character" w:customStyle="1" w:styleId="gray">
    <w:name w:val="gray"/>
    <w:basedOn w:val="DefaultParagraphFont"/>
    <w:rsid w:val="005B7396"/>
  </w:style>
  <w:style w:type="paragraph" w:customStyle="1" w:styleId="Tagtemplate">
    <w:name w:val="Tagtemplate"/>
    <w:basedOn w:val="Normal"/>
    <w:link w:val="TagtemplateChar"/>
    <w:autoRedefine/>
    <w:qFormat/>
    <w:rsid w:val="005B7396"/>
    <w:pPr>
      <w:keepNext/>
      <w:keepLines/>
    </w:pPr>
    <w:rPr>
      <w:rFonts w:eastAsia="Calibri"/>
      <w:b/>
    </w:rPr>
  </w:style>
  <w:style w:type="character" w:customStyle="1" w:styleId="TagtemplateChar">
    <w:name w:val="Tagtemplate Char"/>
    <w:basedOn w:val="DefaultParagraphFont"/>
    <w:link w:val="Tagtemplate"/>
    <w:rsid w:val="005B7396"/>
    <w:rPr>
      <w:rFonts w:ascii="Calibri" w:eastAsia="Calibri" w:hAnsi="Calibri" w:cs="Calibri"/>
      <w:b/>
    </w:rPr>
  </w:style>
  <w:style w:type="character" w:customStyle="1" w:styleId="Styleunderline11ptBorderSinglesolidlineAuto05p">
    <w:name w:val="Style underline + 11 pt Border: : (Single solid line Auto  0.5 p..."/>
    <w:rsid w:val="005B7396"/>
    <w:rPr>
      <w:sz w:val="20"/>
      <w:u w:val="single"/>
      <w:bdr w:val="single" w:sz="4" w:space="0" w:color="auto"/>
    </w:rPr>
  </w:style>
  <w:style w:type="paragraph" w:customStyle="1" w:styleId="Citation-FirstLine">
    <w:name w:val="Citation - First Line"/>
    <w:basedOn w:val="Normal"/>
    <w:next w:val="Normal"/>
    <w:autoRedefine/>
    <w:qFormat/>
    <w:rsid w:val="005B7396"/>
    <w:pPr>
      <w:spacing w:line="240" w:lineRule="atLeast"/>
      <w:jc w:val="both"/>
    </w:pPr>
    <w:rPr>
      <w:rFonts w:ascii="Book Antiqua" w:eastAsia="Times New Roman" w:hAnsi="Book Antiqua"/>
    </w:rPr>
  </w:style>
  <w:style w:type="character" w:customStyle="1" w:styleId="CardText-Underlined">
    <w:name w:val="Card Text - Underlined"/>
    <w:rsid w:val="005B7396"/>
    <w:rPr>
      <w:b/>
      <w:sz w:val="20"/>
      <w:u w:val="single"/>
    </w:rPr>
  </w:style>
  <w:style w:type="paragraph" w:customStyle="1" w:styleId="Citation-Complete">
    <w:name w:val="Citation - Complete"/>
    <w:basedOn w:val="Normal"/>
    <w:next w:val="Normal"/>
    <w:link w:val="Citation-CompleteChar"/>
    <w:autoRedefine/>
    <w:qFormat/>
    <w:rsid w:val="005B7396"/>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5B7396"/>
    <w:rPr>
      <w:rFonts w:ascii="Book Antiqua" w:eastAsia="Times New Roman" w:hAnsi="Book Antiqua" w:cs="Calibri"/>
    </w:rPr>
  </w:style>
  <w:style w:type="character" w:customStyle="1" w:styleId="MicroTextChar">
    <w:name w:val="MicroText Char"/>
    <w:link w:val="MicroText"/>
    <w:rsid w:val="005B7396"/>
    <w:rPr>
      <w:rFonts w:ascii="Arial Narrow" w:hAnsi="Arial Narrow"/>
      <w:sz w:val="12"/>
    </w:rPr>
  </w:style>
  <w:style w:type="paragraph" w:customStyle="1" w:styleId="TagCite">
    <w:name w:val="Tag/Cite"/>
    <w:basedOn w:val="Normal"/>
    <w:qFormat/>
    <w:rsid w:val="005B7396"/>
    <w:rPr>
      <w:rFonts w:eastAsia="Times New Roman"/>
      <w:b/>
    </w:rPr>
  </w:style>
  <w:style w:type="character" w:customStyle="1" w:styleId="Style11ptItalicUnderline">
    <w:name w:val="Style 11 pt Italic Underline"/>
    <w:basedOn w:val="DefaultParagraphFont"/>
    <w:rsid w:val="005B7396"/>
    <w:rPr>
      <w:i/>
      <w:iCs/>
      <w:sz w:val="20"/>
      <w:u w:val="single"/>
    </w:rPr>
  </w:style>
  <w:style w:type="character" w:customStyle="1" w:styleId="Style11ptItalic">
    <w:name w:val="Style 11 pt Italic"/>
    <w:basedOn w:val="DefaultParagraphFont"/>
    <w:rsid w:val="005B7396"/>
    <w:rPr>
      <w:rFonts w:ascii="Times New Roman" w:hAnsi="Times New Roman"/>
      <w:i/>
      <w:iCs/>
      <w:sz w:val="20"/>
    </w:rPr>
  </w:style>
  <w:style w:type="character" w:customStyle="1" w:styleId="BoldandUnderlineChar">
    <w:name w:val="Bold and Underline Char"/>
    <w:basedOn w:val="DefaultParagraphFont"/>
    <w:link w:val="BoldandUnderline"/>
    <w:locked/>
    <w:rsid w:val="005B7396"/>
    <w:rPr>
      <w:b/>
      <w:u w:val="single"/>
    </w:rPr>
  </w:style>
  <w:style w:type="paragraph" w:customStyle="1" w:styleId="BoldandUnderline">
    <w:name w:val="Bold and Underline"/>
    <w:basedOn w:val="Normal"/>
    <w:link w:val="BoldandUnderlineChar"/>
    <w:qFormat/>
    <w:rsid w:val="005B7396"/>
    <w:rPr>
      <w:rFonts w:asciiTheme="minorHAnsi" w:hAnsiTheme="minorHAnsi" w:cstheme="minorBidi"/>
      <w:b/>
      <w:u w:val="single"/>
    </w:rPr>
  </w:style>
  <w:style w:type="character" w:customStyle="1" w:styleId="hdr">
    <w:name w:val="hdr"/>
    <w:basedOn w:val="DefaultParagraphFont"/>
    <w:rsid w:val="005B7396"/>
  </w:style>
  <w:style w:type="paragraph" w:customStyle="1" w:styleId="StyleStyle49ptBold3">
    <w:name w:val="Style Style4 + 9 pt Bold3"/>
    <w:basedOn w:val="Style4"/>
    <w:link w:val="StyleStyle49ptBold3Char"/>
    <w:qFormat/>
    <w:rsid w:val="005B7396"/>
    <w:rPr>
      <w:rFonts w:cs="Times New Roman"/>
      <w:b/>
      <w:bCs/>
    </w:rPr>
  </w:style>
  <w:style w:type="character" w:customStyle="1" w:styleId="StyleStyle49ptBold3Char">
    <w:name w:val="Style Style4 + 9 pt Bold3 Char"/>
    <w:basedOn w:val="Style4Char"/>
    <w:link w:val="StyleStyle49ptBold3"/>
    <w:rsid w:val="005B7396"/>
    <w:rPr>
      <w:rFonts w:ascii="Calibri" w:eastAsia="Times New Roman" w:hAnsi="Calibri" w:cs="Times New Roman"/>
      <w:b/>
      <w:bCs/>
      <w:u w:val="single"/>
    </w:rPr>
  </w:style>
  <w:style w:type="character" w:customStyle="1" w:styleId="Style9ptUnderline6">
    <w:name w:val="Style 9 pt Underline6"/>
    <w:basedOn w:val="DefaultParagraphFont"/>
    <w:rsid w:val="005B7396"/>
    <w:rPr>
      <w:sz w:val="20"/>
      <w:u w:val="single"/>
    </w:rPr>
  </w:style>
  <w:style w:type="character" w:customStyle="1" w:styleId="ct-with-fmlt">
    <w:name w:val="ct-with-fmlt"/>
    <w:basedOn w:val="DefaultParagraphFont"/>
    <w:rsid w:val="005B7396"/>
  </w:style>
  <w:style w:type="paragraph" w:customStyle="1" w:styleId="TagText">
    <w:name w:val="TagText"/>
    <w:basedOn w:val="Normal"/>
    <w:uiPriority w:val="99"/>
    <w:qFormat/>
    <w:rsid w:val="005B7396"/>
    <w:rPr>
      <w:b/>
    </w:rPr>
  </w:style>
  <w:style w:type="paragraph" w:customStyle="1" w:styleId="StyleStyle49pt">
    <w:name w:val="Style Style4 + 9 pt"/>
    <w:basedOn w:val="Normal"/>
    <w:link w:val="StyleStyle49ptChar"/>
    <w:qFormat/>
    <w:rsid w:val="005B7396"/>
    <w:rPr>
      <w:rFonts w:eastAsia="Times New Roman"/>
      <w:u w:val="single"/>
    </w:rPr>
  </w:style>
  <w:style w:type="character" w:customStyle="1" w:styleId="StyleStyle49ptChar">
    <w:name w:val="Style Style4 + 9 pt Char"/>
    <w:basedOn w:val="DefaultParagraphFont"/>
    <w:link w:val="StyleStyle49pt"/>
    <w:rsid w:val="005B7396"/>
    <w:rPr>
      <w:rFonts w:ascii="Calibri" w:eastAsia="Times New Roman" w:hAnsi="Calibri" w:cs="Calibri"/>
      <w:u w:val="single"/>
    </w:rPr>
  </w:style>
  <w:style w:type="paragraph" w:customStyle="1" w:styleId="StyleStyle49ptBold">
    <w:name w:val="Style Style4 + 9 pt Bold"/>
    <w:basedOn w:val="Normal"/>
    <w:link w:val="StyleStyle49ptBoldChar"/>
    <w:qFormat/>
    <w:rsid w:val="005B7396"/>
    <w:rPr>
      <w:rFonts w:eastAsia="Times New Roman"/>
      <w:b/>
      <w:bCs/>
      <w:u w:val="single"/>
    </w:rPr>
  </w:style>
  <w:style w:type="character" w:customStyle="1" w:styleId="StyleStyle49ptBoldChar">
    <w:name w:val="Style Style4 + 9 pt Bold Char"/>
    <w:basedOn w:val="DefaultParagraphFont"/>
    <w:link w:val="StyleStyle49ptBold"/>
    <w:rsid w:val="005B7396"/>
    <w:rPr>
      <w:rFonts w:ascii="Calibri" w:eastAsia="Times New Roman" w:hAnsi="Calibri" w:cs="Calibri"/>
      <w:b/>
      <w:bCs/>
      <w:u w:val="single"/>
    </w:rPr>
  </w:style>
  <w:style w:type="paragraph" w:customStyle="1" w:styleId="StyleStyle49ptBoldItalic">
    <w:name w:val="Style Style4 + 9 pt Bold Italic"/>
    <w:basedOn w:val="Normal"/>
    <w:link w:val="StyleStyle49ptBoldItalicChar"/>
    <w:qFormat/>
    <w:rsid w:val="005B7396"/>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5B7396"/>
    <w:rPr>
      <w:rFonts w:ascii="Calibri" w:eastAsia="Times New Roman" w:hAnsi="Calibri" w:cs="Calibri"/>
      <w:b/>
      <w:bCs/>
      <w:i/>
      <w:iCs/>
      <w:u w:val="single"/>
    </w:rPr>
  </w:style>
  <w:style w:type="paragraph" w:customStyle="1" w:styleId="StyleUnderlined11ptBold">
    <w:name w:val="Style Underlined + 11 pt Bold"/>
    <w:link w:val="StyleUnderlined11ptBoldChar"/>
    <w:qFormat/>
    <w:rsid w:val="005B7396"/>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5B7396"/>
    <w:rPr>
      <w:rFonts w:ascii="Arial" w:eastAsia="Times New Roman" w:hAnsi="Arial" w:cs="Arial"/>
      <w:b/>
      <w:bCs/>
      <w:szCs w:val="24"/>
      <w:u w:val="single"/>
    </w:rPr>
  </w:style>
  <w:style w:type="paragraph" w:customStyle="1" w:styleId="StyleUnderlined11pt">
    <w:name w:val="Style Underlined + 11 pt"/>
    <w:link w:val="StyleUnderlined11ptChar"/>
    <w:qFormat/>
    <w:rsid w:val="005B7396"/>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5B7396"/>
    <w:rPr>
      <w:rFonts w:ascii="Arial" w:eastAsia="Times New Roman" w:hAnsi="Arial" w:cs="Arial"/>
      <w:szCs w:val="24"/>
      <w:u w:val="single"/>
    </w:rPr>
  </w:style>
  <w:style w:type="character" w:customStyle="1" w:styleId="newscontent">
    <w:name w:val="newscontent"/>
    <w:rsid w:val="005B7396"/>
  </w:style>
  <w:style w:type="character" w:customStyle="1" w:styleId="StyleUnderlinePatternClearYellow">
    <w:name w:val="Style Underline Pattern: Clear (Yellow)"/>
    <w:basedOn w:val="DefaultParagraphFont"/>
    <w:rsid w:val="005B7396"/>
    <w:rPr>
      <w:u w:val="single"/>
      <w:shd w:val="clear" w:color="auto" w:fill="00FF00"/>
    </w:rPr>
  </w:style>
  <w:style w:type="paragraph" w:customStyle="1" w:styleId="StyleUnderlineChar11pt3">
    <w:name w:val="Style Underline Char + 11 pt3"/>
    <w:link w:val="StyleUnderlineChar11pt3Char"/>
    <w:qFormat/>
    <w:rsid w:val="005B7396"/>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5B7396"/>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5B7396"/>
    <w:rPr>
      <w:b w:val="0"/>
      <w:bCs/>
      <w:u w:val="single"/>
    </w:rPr>
  </w:style>
  <w:style w:type="character" w:customStyle="1" w:styleId="date-display-single">
    <w:name w:val="date-display-single"/>
    <w:basedOn w:val="DefaultParagraphFont"/>
    <w:rsid w:val="005B7396"/>
  </w:style>
  <w:style w:type="character" w:customStyle="1" w:styleId="CommentTextChar1">
    <w:name w:val="Comment Text Char1"/>
    <w:basedOn w:val="DefaultParagraphFont"/>
    <w:uiPriority w:val="99"/>
    <w:rsid w:val="005B7396"/>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5B7396"/>
    <w:rPr>
      <w:rFonts w:ascii="Times New Roman" w:hAnsi="Times New Roman" w:cs="Times New Roman"/>
      <w:sz w:val="20"/>
    </w:rPr>
  </w:style>
  <w:style w:type="paragraph" w:customStyle="1" w:styleId="Cite2">
    <w:name w:val="Cite 2"/>
    <w:basedOn w:val="Normal"/>
    <w:qFormat/>
    <w:rsid w:val="005B7396"/>
    <w:rPr>
      <w:rFonts w:eastAsia="MS Mincho"/>
      <w:b/>
      <w:u w:val="single"/>
    </w:rPr>
  </w:style>
  <w:style w:type="character" w:customStyle="1" w:styleId="StyleunderlineBold">
    <w:name w:val="Style underline + Bold"/>
    <w:basedOn w:val="underline"/>
    <w:rsid w:val="005B7396"/>
    <w:rPr>
      <w:rFonts w:ascii="Times New Roman" w:hAnsi="Times New Roman" w:cs="Times New Roman"/>
      <w:bCs/>
      <w:sz w:val="20"/>
      <w:u w:val="single"/>
    </w:rPr>
  </w:style>
  <w:style w:type="paragraph" w:customStyle="1" w:styleId="cards0">
    <w:name w:val="cards"/>
    <w:basedOn w:val="Cites0"/>
    <w:qFormat/>
    <w:rsid w:val="005B7396"/>
    <w:pPr>
      <w:widowControl/>
      <w:jc w:val="left"/>
    </w:pPr>
    <w:rPr>
      <w:szCs w:val="22"/>
    </w:rPr>
  </w:style>
  <w:style w:type="character" w:customStyle="1" w:styleId="Style10ptUnderline">
    <w:name w:val="Style 10 pt Underline"/>
    <w:basedOn w:val="DefaultParagraphFont"/>
    <w:rsid w:val="005B7396"/>
    <w:rPr>
      <w:sz w:val="20"/>
      <w:u w:val="single"/>
    </w:rPr>
  </w:style>
  <w:style w:type="character" w:styleId="HTMLCite">
    <w:name w:val="HTML Cite"/>
    <w:uiPriority w:val="99"/>
    <w:rsid w:val="005B7396"/>
    <w:rPr>
      <w:i/>
      <w:iCs/>
    </w:rPr>
  </w:style>
  <w:style w:type="character" w:customStyle="1" w:styleId="slug-pub-date">
    <w:name w:val="slug-pub-date"/>
    <w:basedOn w:val="DefaultParagraphFont"/>
    <w:rsid w:val="005B7396"/>
  </w:style>
  <w:style w:type="character" w:customStyle="1" w:styleId="slug-vol">
    <w:name w:val="slug-vol"/>
    <w:basedOn w:val="DefaultParagraphFont"/>
    <w:rsid w:val="005B7396"/>
  </w:style>
  <w:style w:type="character" w:customStyle="1" w:styleId="slug-issue">
    <w:name w:val="slug-issue"/>
    <w:basedOn w:val="DefaultParagraphFont"/>
    <w:rsid w:val="005B7396"/>
  </w:style>
  <w:style w:type="character" w:customStyle="1" w:styleId="slug-pages">
    <w:name w:val="slug-pages"/>
    <w:basedOn w:val="DefaultParagraphFont"/>
    <w:rsid w:val="005B7396"/>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5B7396"/>
    <w:rPr>
      <w:b/>
      <w:bCs/>
      <w:strike w:val="0"/>
      <w:dstrike w:val="0"/>
      <w:sz w:val="24"/>
      <w:u w:val="none"/>
      <w:effect w:val="none"/>
    </w:rPr>
  </w:style>
  <w:style w:type="paragraph" w:customStyle="1" w:styleId="Tag2">
    <w:name w:val="Tag2"/>
    <w:basedOn w:val="Normal"/>
    <w:autoRedefine/>
    <w:qFormat/>
    <w:rsid w:val="005B7396"/>
    <w:pPr>
      <w:spacing w:before="120"/>
    </w:pPr>
    <w:rPr>
      <w:b/>
      <w:sz w:val="26"/>
    </w:rPr>
  </w:style>
  <w:style w:type="character" w:customStyle="1" w:styleId="tagchar">
    <w:name w:val="tagchar"/>
    <w:basedOn w:val="DefaultParagraphFont"/>
    <w:rsid w:val="005B7396"/>
  </w:style>
  <w:style w:type="paragraph" w:customStyle="1" w:styleId="NormalText">
    <w:name w:val="Normal Text"/>
    <w:basedOn w:val="Normal"/>
    <w:link w:val="NormalTextChar"/>
    <w:autoRedefine/>
    <w:qFormat/>
    <w:rsid w:val="005B7396"/>
    <w:pPr>
      <w:jc w:val="both"/>
    </w:pPr>
    <w:rPr>
      <w:rFonts w:eastAsia="Times New Roman"/>
      <w:szCs w:val="26"/>
    </w:rPr>
  </w:style>
  <w:style w:type="character" w:customStyle="1" w:styleId="pmterms11">
    <w:name w:val="pmterms11"/>
    <w:basedOn w:val="DefaultParagraphFont"/>
    <w:rsid w:val="005B7396"/>
    <w:rPr>
      <w:b/>
      <w:bCs/>
      <w:i w:val="0"/>
      <w:iCs w:val="0"/>
      <w:color w:val="000000"/>
    </w:rPr>
  </w:style>
  <w:style w:type="character" w:customStyle="1" w:styleId="StyleUnderlineChar9ptBold">
    <w:name w:val="Style Underline Char + 9 pt Bold"/>
    <w:basedOn w:val="DefaultParagraphFont"/>
    <w:rsid w:val="005B7396"/>
    <w:rPr>
      <w:rFonts w:ascii="Times New Roman" w:hAnsi="Times New Roman"/>
      <w:b/>
      <w:bCs/>
      <w:sz w:val="20"/>
      <w:u w:val="single"/>
      <w:lang w:val="en-US" w:eastAsia="en-US" w:bidi="ar-SA"/>
    </w:rPr>
  </w:style>
  <w:style w:type="character" w:customStyle="1" w:styleId="Style8pt">
    <w:name w:val="Style 8 pt"/>
    <w:basedOn w:val="DefaultParagraphFont"/>
    <w:rsid w:val="005B7396"/>
    <w:rPr>
      <w:sz w:val="20"/>
    </w:rPr>
  </w:style>
  <w:style w:type="character" w:customStyle="1" w:styleId="UnderlineChar5Char">
    <w:name w:val="Underline Char5 Char"/>
    <w:basedOn w:val="DefaultParagraphFont"/>
    <w:rsid w:val="005B7396"/>
    <w:rPr>
      <w:szCs w:val="24"/>
      <w:u w:val="single"/>
      <w:lang w:val="en-US" w:eastAsia="en-US" w:bidi="ar-SA"/>
    </w:rPr>
  </w:style>
  <w:style w:type="character" w:customStyle="1" w:styleId="BoldandUnderlineChar2Char1">
    <w:name w:val="Bold and Underline Char2 Char1"/>
    <w:basedOn w:val="DefaultParagraphFont"/>
    <w:rsid w:val="005B7396"/>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5B7396"/>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5B7396"/>
    <w:rPr>
      <w:szCs w:val="24"/>
      <w:u w:val="single"/>
      <w:lang w:val="en-US" w:eastAsia="en-US" w:bidi="ar-SA"/>
    </w:rPr>
  </w:style>
  <w:style w:type="paragraph" w:customStyle="1" w:styleId="Language">
    <w:name w:val="Language"/>
    <w:basedOn w:val="Normal"/>
    <w:link w:val="LanguageChar"/>
    <w:qFormat/>
    <w:rsid w:val="005B7396"/>
    <w:rPr>
      <w:rFonts w:eastAsia="Times New Roman"/>
      <w:strike/>
      <w:szCs w:val="20"/>
    </w:rPr>
  </w:style>
  <w:style w:type="character" w:customStyle="1" w:styleId="LanguageChar">
    <w:name w:val="Language Char"/>
    <w:basedOn w:val="DefaultParagraphFont"/>
    <w:link w:val="Language"/>
    <w:rsid w:val="005B7396"/>
    <w:rPr>
      <w:rFonts w:ascii="Calibri" w:eastAsia="Times New Roman" w:hAnsi="Calibri" w:cs="Calibri"/>
      <w:strike/>
      <w:szCs w:val="20"/>
    </w:rPr>
  </w:style>
  <w:style w:type="paragraph" w:customStyle="1" w:styleId="UnderlineChar3">
    <w:name w:val="Underline Char3"/>
    <w:basedOn w:val="Normal"/>
    <w:link w:val="UnderlineChar3Char"/>
    <w:qFormat/>
    <w:rsid w:val="005B7396"/>
    <w:rPr>
      <w:rFonts w:eastAsia="Times New Roman"/>
      <w:u w:val="single"/>
    </w:rPr>
  </w:style>
  <w:style w:type="character" w:customStyle="1" w:styleId="UnderlineChar3Char">
    <w:name w:val="Underline Char3 Char"/>
    <w:basedOn w:val="DefaultParagraphFont"/>
    <w:link w:val="UnderlineChar3"/>
    <w:rsid w:val="005B7396"/>
    <w:rPr>
      <w:rFonts w:ascii="Calibri" w:eastAsia="Times New Roman" w:hAnsi="Calibri" w:cs="Calibri"/>
      <w:u w:val="single"/>
    </w:rPr>
  </w:style>
  <w:style w:type="paragraph" w:customStyle="1" w:styleId="BoldandUnderlineChar3Char">
    <w:name w:val="Bold and Underline Char3 Char"/>
    <w:basedOn w:val="Normal"/>
    <w:link w:val="BoldandUnderlineChar3CharChar"/>
    <w:qFormat/>
    <w:rsid w:val="005B7396"/>
    <w:rPr>
      <w:rFonts w:eastAsia="Times New Roman"/>
      <w:b/>
      <w:u w:val="single"/>
    </w:rPr>
  </w:style>
  <w:style w:type="character" w:customStyle="1" w:styleId="BoldandUnderlineChar3CharChar">
    <w:name w:val="Bold and Underline Char3 Char Char"/>
    <w:basedOn w:val="DefaultParagraphFont"/>
    <w:link w:val="BoldandUnderlineChar3Char"/>
    <w:rsid w:val="005B7396"/>
    <w:rPr>
      <w:rFonts w:ascii="Calibri" w:eastAsia="Times New Roman" w:hAnsi="Calibri" w:cs="Calibri"/>
      <w:b/>
      <w:u w:val="single"/>
    </w:rPr>
  </w:style>
  <w:style w:type="character" w:customStyle="1" w:styleId="UnderlineChar1">
    <w:name w:val="Underline Char1"/>
    <w:basedOn w:val="DefaultParagraphFont"/>
    <w:rsid w:val="005B7396"/>
    <w:rPr>
      <w:szCs w:val="24"/>
      <w:u w:val="single"/>
      <w:lang w:val="en-US" w:eastAsia="en-US" w:bidi="ar-SA"/>
    </w:rPr>
  </w:style>
  <w:style w:type="character" w:customStyle="1" w:styleId="BoldandUnderlineChar1Char2Char">
    <w:name w:val="Bold and Underline Char1 Char2 Char"/>
    <w:basedOn w:val="DefaultParagraphFont"/>
    <w:rsid w:val="005B7396"/>
    <w:rPr>
      <w:b/>
      <w:szCs w:val="24"/>
      <w:u w:val="single"/>
      <w:lang w:val="en-US" w:eastAsia="en-US" w:bidi="ar-SA"/>
    </w:rPr>
  </w:style>
  <w:style w:type="character" w:customStyle="1" w:styleId="SmalltextChar">
    <w:name w:val="Small text Char"/>
    <w:aliases w:val="Quote1 Char1"/>
    <w:link w:val="Smalltext"/>
    <w:rsid w:val="005B7396"/>
    <w:rPr>
      <w:rFonts w:ascii="Arial Narrow" w:eastAsia="Times New Roman" w:hAnsi="Arial Narrow" w:cs="Calibri"/>
    </w:rPr>
  </w:style>
  <w:style w:type="paragraph" w:customStyle="1" w:styleId="HotRoute">
    <w:name w:val="Hot Route"/>
    <w:basedOn w:val="Normal"/>
    <w:link w:val="HotRouteChar0"/>
    <w:qFormat/>
    <w:rsid w:val="005B7396"/>
    <w:pPr>
      <w:ind w:left="144"/>
    </w:pPr>
    <w:rPr>
      <w:rFonts w:eastAsia="Times New Roman"/>
    </w:rPr>
  </w:style>
  <w:style w:type="paragraph" w:customStyle="1" w:styleId="Cardstyle0">
    <w:name w:val="Cardstyle"/>
    <w:basedOn w:val="Normal"/>
    <w:next w:val="Normal"/>
    <w:qFormat/>
    <w:rsid w:val="005B7396"/>
    <w:rPr>
      <w:rFonts w:eastAsia="Times New Roman"/>
    </w:rPr>
  </w:style>
  <w:style w:type="character" w:customStyle="1" w:styleId="Style12ptBoldUnderline1">
    <w:name w:val="Style 12 pt Bold Underline1"/>
    <w:basedOn w:val="DefaultParagraphFont"/>
    <w:rsid w:val="005B7396"/>
    <w:rPr>
      <w:b/>
      <w:bCs/>
      <w:sz w:val="24"/>
      <w:u w:val="single"/>
    </w:rPr>
  </w:style>
  <w:style w:type="character" w:customStyle="1" w:styleId="StyleEmphasisArial12ptBoldNotItalic">
    <w:name w:val="Style Emphasis + Arial 12 pt Bold Not Italic"/>
    <w:basedOn w:val="Emphasis"/>
    <w:rsid w:val="005B7396"/>
    <w:rPr>
      <w:rFonts w:ascii="Arial" w:hAnsi="Arial" w:cs="Times New Roman"/>
      <w:b w:val="0"/>
      <w:bCs/>
      <w:i/>
      <w:iCs/>
      <w:sz w:val="24"/>
      <w:u w:val="single"/>
      <w:bdr w:val="single" w:sz="8" w:space="0" w:color="auto"/>
    </w:rPr>
  </w:style>
  <w:style w:type="character" w:customStyle="1" w:styleId="DebateHighlighted">
    <w:name w:val="Debate Highlighted"/>
    <w:qFormat/>
    <w:rsid w:val="005B7396"/>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5B7396"/>
    <w:rPr>
      <w:rFonts w:ascii="SimSun" w:eastAsia="SimSun" w:hAnsi="SimSun"/>
      <w:sz w:val="15"/>
      <w:lang w:eastAsia="zh-CN"/>
    </w:rPr>
  </w:style>
  <w:style w:type="paragraph" w:customStyle="1" w:styleId="UnreadText">
    <w:name w:val="Unread Text"/>
    <w:basedOn w:val="Normal"/>
    <w:next w:val="Normal"/>
    <w:link w:val="UnreadTextChar"/>
    <w:autoRedefine/>
    <w:qFormat/>
    <w:rsid w:val="005B7396"/>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5B7396"/>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5B7396"/>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5B7396"/>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5B7396"/>
    <w:rPr>
      <w:rFonts w:ascii="Times New Roman" w:hAnsi="Times New Roman"/>
      <w:sz w:val="20"/>
      <w:u w:val="single"/>
      <w:bdr w:val="none" w:sz="0" w:space="0" w:color="auto"/>
      <w:shd w:val="clear" w:color="auto" w:fill="C0C0C0"/>
    </w:rPr>
  </w:style>
  <w:style w:type="character" w:customStyle="1" w:styleId="smallChar">
    <w:name w:val="small Char"/>
    <w:rsid w:val="005B7396"/>
    <w:rPr>
      <w:rFonts w:ascii="Calibri" w:eastAsia="Calibri" w:hAnsi="Calibri" w:cs="Calibri"/>
      <w:sz w:val="16"/>
      <w:szCs w:val="20"/>
      <w:lang w:val="x-none" w:eastAsia="x-none"/>
    </w:rPr>
  </w:style>
  <w:style w:type="paragraph" w:customStyle="1" w:styleId="HotRoute0">
    <w:name w:val="Hot Route!"/>
    <w:basedOn w:val="Normal"/>
    <w:qFormat/>
    <w:rsid w:val="005B7396"/>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5B7396"/>
    <w:rPr>
      <w:rFonts w:ascii="Times New Roman" w:hAnsi="Times New Roman" w:cs="Times New Roman"/>
      <w:sz w:val="16"/>
      <w:szCs w:val="16"/>
    </w:rPr>
  </w:style>
  <w:style w:type="character" w:customStyle="1" w:styleId="BodyText2Char1">
    <w:name w:val="Body Text 2 Char1"/>
    <w:basedOn w:val="DefaultParagraphFont"/>
    <w:semiHidden/>
    <w:rsid w:val="005B7396"/>
    <w:rPr>
      <w:rFonts w:ascii="Times New Roman" w:hAnsi="Times New Roman" w:cs="Times New Roman"/>
      <w:sz w:val="20"/>
    </w:rPr>
  </w:style>
  <w:style w:type="character" w:customStyle="1" w:styleId="Heading2Char1CharCharCharCharCharC">
    <w:name w:val="Heading 2 Char1 Char Char Char Char Char C"/>
    <w:rsid w:val="005B7396"/>
    <w:rPr>
      <w:rFonts w:cs="Arial"/>
      <w:b/>
      <w:bCs/>
      <w:iCs/>
      <w:sz w:val="24"/>
      <w:szCs w:val="28"/>
      <w:lang w:val="en-US" w:eastAsia="en-US" w:bidi="ar-SA"/>
    </w:rPr>
  </w:style>
  <w:style w:type="character" w:customStyle="1" w:styleId="underline1">
    <w:name w:val="underline1"/>
    <w:basedOn w:val="DefaultParagraphFont"/>
    <w:rsid w:val="005B7396"/>
    <w:rPr>
      <w:u w:val="single"/>
    </w:rPr>
  </w:style>
  <w:style w:type="character" w:customStyle="1" w:styleId="author0">
    <w:name w:val="author"/>
    <w:basedOn w:val="DefaultParagraphFont"/>
    <w:rsid w:val="005B7396"/>
    <w:rPr>
      <w:rFonts w:ascii="Times New Roman" w:hAnsi="Times New Roman"/>
      <w:b/>
      <w:sz w:val="24"/>
    </w:rPr>
  </w:style>
  <w:style w:type="character" w:customStyle="1" w:styleId="FontStyle291">
    <w:name w:val="Font Style291"/>
    <w:basedOn w:val="DefaultParagraphFont"/>
    <w:uiPriority w:val="99"/>
    <w:rsid w:val="005B7396"/>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5B7396"/>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5B7396"/>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5B7396"/>
    <w:rPr>
      <w:rFonts w:ascii="Calibri" w:eastAsia="Times New Roman" w:hAnsi="Calibri" w:cs="Calibri"/>
    </w:rPr>
  </w:style>
  <w:style w:type="paragraph" w:customStyle="1" w:styleId="Cards1">
    <w:name w:val="Cards1"/>
    <w:basedOn w:val="Normal"/>
    <w:link w:val="Cards1Char"/>
    <w:qFormat/>
    <w:rsid w:val="005B7396"/>
    <w:pPr>
      <w:ind w:left="288"/>
    </w:pPr>
    <w:rPr>
      <w:rFonts w:eastAsia="Times New Roman"/>
      <w:u w:val="single"/>
    </w:rPr>
  </w:style>
  <w:style w:type="character" w:customStyle="1" w:styleId="Cards1Char">
    <w:name w:val="Cards1 Char"/>
    <w:basedOn w:val="DefaultParagraphFont"/>
    <w:link w:val="Cards1"/>
    <w:rsid w:val="005B7396"/>
    <w:rPr>
      <w:rFonts w:ascii="Calibri" w:eastAsia="Times New Roman" w:hAnsi="Calibri" w:cs="Calibri"/>
      <w:u w:val="single"/>
    </w:rPr>
  </w:style>
  <w:style w:type="paragraph" w:customStyle="1" w:styleId="StyleCardTextTimesNewRoman11ptUnderline">
    <w:name w:val="Style Card Text + Times New Roman 11 pt Underline"/>
    <w:link w:val="StyleCardTextTimesNewRoman11ptUnderlineChar"/>
    <w:qFormat/>
    <w:rsid w:val="005B7396"/>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5B7396"/>
    <w:rPr>
      <w:rFonts w:ascii="Arial" w:eastAsia="Calibri" w:hAnsi="Arial" w:cs="Arial"/>
      <w:u w:val="single"/>
    </w:rPr>
  </w:style>
  <w:style w:type="character" w:customStyle="1" w:styleId="EmphasizeThis">
    <w:name w:val="EmphasizeThis"/>
    <w:rsid w:val="005B7396"/>
    <w:rPr>
      <w:rFonts w:ascii="Georgia" w:hAnsi="Georgia"/>
      <w:b/>
      <w:iCs/>
      <w:sz w:val="24"/>
      <w:u w:val="thick"/>
    </w:rPr>
  </w:style>
  <w:style w:type="paragraph" w:customStyle="1" w:styleId="Stylecard8pt">
    <w:name w:val="Style card + 8 pt"/>
    <w:basedOn w:val="Normal"/>
    <w:link w:val="Stylecard8ptChar"/>
    <w:qFormat/>
    <w:rsid w:val="005B7396"/>
    <w:pPr>
      <w:ind w:left="288" w:right="288"/>
    </w:pPr>
    <w:rPr>
      <w:color w:val="000000"/>
      <w:u w:val="single"/>
      <w:lang w:eastAsia="ar-SA"/>
    </w:rPr>
  </w:style>
  <w:style w:type="character" w:customStyle="1" w:styleId="Stylecard8ptChar">
    <w:name w:val="Style card + 8 pt Char"/>
    <w:basedOn w:val="cardChar"/>
    <w:link w:val="Stylecard8pt"/>
    <w:rsid w:val="005B7396"/>
    <w:rPr>
      <w:rFonts w:ascii="Calibri" w:hAnsi="Calibri" w:cs="Calibri"/>
      <w:color w:val="000000"/>
      <w:u w:val="single"/>
      <w:lang w:eastAsia="ar-SA"/>
    </w:rPr>
  </w:style>
  <w:style w:type="character" w:customStyle="1" w:styleId="bhl">
    <w:name w:val="bhl"/>
    <w:basedOn w:val="DefaultParagraphFont"/>
    <w:rsid w:val="005B7396"/>
  </w:style>
  <w:style w:type="paragraph" w:customStyle="1" w:styleId="TagGA11">
    <w:name w:val="Tag GA 11"/>
    <w:basedOn w:val="TOC1"/>
    <w:qFormat/>
    <w:rsid w:val="005B7396"/>
    <w:pPr>
      <w:spacing w:before="0" w:after="160"/>
    </w:pPr>
    <w:rPr>
      <w:rFonts w:eastAsia="Calibri"/>
      <w:u w:val="none"/>
      <w:lang w:bidi="ar-SA"/>
    </w:rPr>
  </w:style>
  <w:style w:type="paragraph" w:customStyle="1" w:styleId="CiteCard">
    <w:name w:val="Cite/Card"/>
    <w:basedOn w:val="TOC2"/>
    <w:qFormat/>
    <w:rsid w:val="005B7396"/>
    <w:pPr>
      <w:tabs>
        <w:tab w:val="left" w:pos="4360"/>
      </w:tabs>
      <w:ind w:left="220"/>
    </w:pPr>
    <w:rPr>
      <w:rFonts w:eastAsia="Calibri"/>
      <w:sz w:val="22"/>
      <w:lang w:bidi="ar-SA"/>
    </w:rPr>
  </w:style>
  <w:style w:type="character" w:customStyle="1" w:styleId="CardTextUnderlinedChar">
    <w:name w:val="Card Text Underlined Char"/>
    <w:basedOn w:val="DefaultParagraphFont"/>
    <w:rsid w:val="005B7396"/>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5B7396"/>
    <w:rPr>
      <w:sz w:val="16"/>
      <w:szCs w:val="16"/>
    </w:rPr>
  </w:style>
  <w:style w:type="character" w:customStyle="1" w:styleId="DocumentMapChar1">
    <w:name w:val="Document Map Char1"/>
    <w:basedOn w:val="DefaultParagraphFont"/>
    <w:uiPriority w:val="99"/>
    <w:rsid w:val="005B7396"/>
    <w:rPr>
      <w:rFonts w:ascii="Tahoma" w:hAnsi="Tahoma" w:cs="Tahoma"/>
      <w:sz w:val="16"/>
      <w:szCs w:val="16"/>
    </w:rPr>
  </w:style>
  <w:style w:type="character" w:customStyle="1" w:styleId="addmd">
    <w:name w:val="addmd"/>
    <w:basedOn w:val="DefaultParagraphFont"/>
    <w:rsid w:val="005B7396"/>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5B7396"/>
    <w:rPr>
      <w:rFonts w:ascii="Arial" w:hAnsi="Arial"/>
      <w:b/>
      <w:sz w:val="26"/>
    </w:rPr>
  </w:style>
  <w:style w:type="paragraph" w:styleId="FootnoteText">
    <w:name w:val="footnote text"/>
    <w:basedOn w:val="Normal"/>
    <w:link w:val="FootnoteTextChar"/>
    <w:uiPriority w:val="99"/>
    <w:unhideWhenUsed/>
    <w:qFormat/>
    <w:rsid w:val="005B7396"/>
    <w:rPr>
      <w:rFonts w:eastAsia="Calibri"/>
      <w:szCs w:val="20"/>
      <w:lang w:eastAsia="zh-CN"/>
    </w:rPr>
  </w:style>
  <w:style w:type="character" w:customStyle="1" w:styleId="FootnoteTextChar">
    <w:name w:val="Footnote Text Char"/>
    <w:basedOn w:val="DefaultParagraphFont"/>
    <w:link w:val="FootnoteText"/>
    <w:uiPriority w:val="99"/>
    <w:rsid w:val="005B7396"/>
    <w:rPr>
      <w:rFonts w:ascii="Calibri" w:eastAsia="Calibri" w:hAnsi="Calibri" w:cs="Calibri"/>
      <w:szCs w:val="20"/>
      <w:lang w:eastAsia="zh-CN"/>
    </w:rPr>
  </w:style>
  <w:style w:type="character" w:customStyle="1" w:styleId="UnderlinedTextCharChar">
    <w:name w:val="Underlined Text Char Char"/>
    <w:basedOn w:val="DefaultParagraphFont"/>
    <w:rsid w:val="005B7396"/>
    <w:rPr>
      <w:rFonts w:cs="Arial"/>
      <w:bCs/>
      <w:noProof w:val="0"/>
      <w:szCs w:val="26"/>
      <w:u w:val="single"/>
      <w:lang w:val="en-US" w:eastAsia="en-US" w:bidi="ar-SA"/>
    </w:rPr>
  </w:style>
  <w:style w:type="character" w:customStyle="1" w:styleId="StyleTimesNewRoman12ptBold">
    <w:name w:val="Style Times New Roman 12 pt Bold"/>
    <w:rsid w:val="005B7396"/>
    <w:rPr>
      <w:b/>
      <w:bCs/>
      <w:sz w:val="24"/>
    </w:rPr>
  </w:style>
  <w:style w:type="character" w:customStyle="1" w:styleId="CardText1Char">
    <w:name w:val="Card Text 1 Char"/>
    <w:rsid w:val="005B7396"/>
    <w:rPr>
      <w:rFonts w:ascii="Georgia" w:hAnsi="Georgia"/>
      <w:color w:val="000000"/>
      <w:sz w:val="22"/>
      <w:szCs w:val="22"/>
      <w:u w:val="single"/>
    </w:rPr>
  </w:style>
  <w:style w:type="character" w:customStyle="1" w:styleId="BoldUnderlining">
    <w:name w:val="Bold Underlining"/>
    <w:rsid w:val="005B7396"/>
    <w:rPr>
      <w:u w:val="single"/>
    </w:rPr>
  </w:style>
  <w:style w:type="character" w:customStyle="1" w:styleId="Intemphasis">
    <w:name w:val="Intemphasis"/>
    <w:uiPriority w:val="1"/>
    <w:qFormat/>
    <w:rsid w:val="005B7396"/>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5B7396"/>
    <w:pPr>
      <w:ind w:left="288" w:right="288"/>
    </w:pPr>
    <w:rPr>
      <w:szCs w:val="16"/>
    </w:rPr>
  </w:style>
  <w:style w:type="character" w:customStyle="1" w:styleId="cardtextChar2">
    <w:name w:val="cardtext Char"/>
    <w:basedOn w:val="DefaultParagraphFont"/>
    <w:link w:val="cardtext0"/>
    <w:rsid w:val="005B7396"/>
    <w:rPr>
      <w:rFonts w:ascii="Calibri" w:hAnsi="Calibri" w:cs="Calibri"/>
      <w:szCs w:val="16"/>
    </w:rPr>
  </w:style>
  <w:style w:type="character" w:customStyle="1" w:styleId="BoldUnderlineChar1">
    <w:name w:val="BoldUnderline Char1"/>
    <w:rsid w:val="005B7396"/>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5B7396"/>
    <w:pPr>
      <w:spacing w:after="200"/>
      <w:contextualSpacing/>
    </w:pPr>
    <w:rPr>
      <w:rFonts w:eastAsia="Calibri"/>
      <w:u w:val="single"/>
    </w:rPr>
  </w:style>
  <w:style w:type="character" w:customStyle="1" w:styleId="UnderlinedCardTextChar">
    <w:name w:val="Underlined Card Text Char"/>
    <w:link w:val="UnderlinedCardText"/>
    <w:rsid w:val="005B7396"/>
    <w:rPr>
      <w:rFonts w:ascii="Calibri" w:eastAsia="Calibri" w:hAnsi="Calibri" w:cs="Calibri"/>
      <w:u w:val="single"/>
    </w:rPr>
  </w:style>
  <w:style w:type="character" w:customStyle="1" w:styleId="Hyperlink6">
    <w:name w:val="Hyperlink6"/>
    <w:basedOn w:val="DefaultParagraphFont"/>
    <w:rsid w:val="005B7396"/>
    <w:rPr>
      <w:color w:val="3300CC"/>
      <w:u w:val="single"/>
    </w:rPr>
  </w:style>
  <w:style w:type="paragraph" w:customStyle="1" w:styleId="Tag12">
    <w:name w:val="Tag12"/>
    <w:basedOn w:val="Normal"/>
    <w:qFormat/>
    <w:rsid w:val="005B7396"/>
    <w:pPr>
      <w:contextualSpacing/>
    </w:pPr>
    <w:rPr>
      <w:rFonts w:eastAsia="Cambria"/>
      <w:b/>
    </w:rPr>
  </w:style>
  <w:style w:type="paragraph" w:customStyle="1" w:styleId="Shrink8">
    <w:name w:val="Shrink8"/>
    <w:basedOn w:val="Normal"/>
    <w:qFormat/>
    <w:rsid w:val="005B7396"/>
    <w:rPr>
      <w:rFonts w:eastAsia="Cambria"/>
    </w:rPr>
  </w:style>
  <w:style w:type="character" w:customStyle="1" w:styleId="highlight2">
    <w:name w:val="highlight2"/>
    <w:rsid w:val="005B7396"/>
    <w:rPr>
      <w:rFonts w:ascii="Arial" w:hAnsi="Arial"/>
      <w:b/>
      <w:sz w:val="19"/>
      <w:u w:val="thick"/>
      <w:bdr w:val="none" w:sz="0" w:space="0" w:color="auto"/>
      <w:shd w:val="clear" w:color="auto" w:fill="auto"/>
    </w:rPr>
  </w:style>
  <w:style w:type="character" w:customStyle="1" w:styleId="citation">
    <w:name w:val="citation"/>
    <w:basedOn w:val="DefaultParagraphFont"/>
    <w:rsid w:val="005B7396"/>
  </w:style>
  <w:style w:type="paragraph" w:customStyle="1" w:styleId="UnderlineText">
    <w:name w:val="Underline Text"/>
    <w:basedOn w:val="Normal"/>
    <w:link w:val="UnderlineTextChar"/>
    <w:qFormat/>
    <w:rsid w:val="005B7396"/>
    <w:pPr>
      <w:ind w:left="288"/>
    </w:pPr>
    <w:rPr>
      <w:rFonts w:eastAsia="Times New Roman"/>
      <w:u w:val="single"/>
    </w:rPr>
  </w:style>
  <w:style w:type="character" w:customStyle="1" w:styleId="UnderlineTextChar">
    <w:name w:val="Underline Text Char"/>
    <w:basedOn w:val="DefaultParagraphFont"/>
    <w:link w:val="UnderlineText"/>
    <w:rsid w:val="005B7396"/>
    <w:rPr>
      <w:rFonts w:ascii="Calibri" w:eastAsia="Times New Roman" w:hAnsi="Calibri" w:cs="Calibri"/>
      <w:u w:val="single"/>
    </w:rPr>
  </w:style>
  <w:style w:type="character" w:customStyle="1" w:styleId="il">
    <w:name w:val="il"/>
    <w:basedOn w:val="DefaultParagraphFont"/>
    <w:rsid w:val="005B7396"/>
  </w:style>
  <w:style w:type="character" w:customStyle="1" w:styleId="commentstext">
    <w:name w:val="comments_text"/>
    <w:uiPriority w:val="99"/>
    <w:rsid w:val="005B7396"/>
    <w:rPr>
      <w:rFonts w:cs="Times New Roman"/>
    </w:rPr>
  </w:style>
  <w:style w:type="paragraph" w:customStyle="1" w:styleId="Heading42">
    <w:name w:val="Heading 42"/>
    <w:basedOn w:val="Normal"/>
    <w:qFormat/>
    <w:rsid w:val="005B7396"/>
    <w:rPr>
      <w:rFonts w:eastAsia="Times New Roman"/>
    </w:rPr>
  </w:style>
  <w:style w:type="paragraph" w:customStyle="1" w:styleId="DebateNormal">
    <w:name w:val="DebateNormal"/>
    <w:basedOn w:val="Normal"/>
    <w:link w:val="DebateNormalChar"/>
    <w:qFormat/>
    <w:rsid w:val="005B7396"/>
    <w:pPr>
      <w:spacing w:line="276" w:lineRule="auto"/>
    </w:pPr>
    <w:rPr>
      <w:rFonts w:eastAsia="Calibri"/>
      <w:szCs w:val="20"/>
    </w:rPr>
  </w:style>
  <w:style w:type="character" w:customStyle="1" w:styleId="DebateNormalChar">
    <w:name w:val="DebateNormal Char"/>
    <w:basedOn w:val="DefaultParagraphFont"/>
    <w:link w:val="DebateNormal"/>
    <w:rsid w:val="005B7396"/>
    <w:rPr>
      <w:rFonts w:ascii="Calibri" w:eastAsia="Calibri" w:hAnsi="Calibri" w:cs="Calibri"/>
      <w:szCs w:val="20"/>
    </w:rPr>
  </w:style>
  <w:style w:type="paragraph" w:customStyle="1" w:styleId="DebateEmphasis">
    <w:name w:val="DebateEmphasis"/>
    <w:basedOn w:val="Normal"/>
    <w:link w:val="DebateEmphasisChar"/>
    <w:qFormat/>
    <w:rsid w:val="005B7396"/>
    <w:pPr>
      <w:spacing w:line="276" w:lineRule="auto"/>
    </w:pPr>
    <w:rPr>
      <w:rFonts w:eastAsia="Calibri"/>
      <w:b/>
      <w:szCs w:val="20"/>
      <w:u w:val="single"/>
    </w:rPr>
  </w:style>
  <w:style w:type="character" w:customStyle="1" w:styleId="DebateEmphasisChar">
    <w:name w:val="DebateEmphasis Char"/>
    <w:basedOn w:val="DefaultParagraphFont"/>
    <w:link w:val="DebateEmphasis"/>
    <w:rsid w:val="005B7396"/>
    <w:rPr>
      <w:rFonts w:ascii="Calibri" w:eastAsia="Calibri" w:hAnsi="Calibri" w:cs="Calibri"/>
      <w:b/>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5B7396"/>
    <w:rPr>
      <w:rFonts w:ascii="Times New Roman" w:eastAsia="Cambria" w:hAnsi="Times New Roman" w:cs="Times New Roman"/>
      <w:sz w:val="20"/>
      <w:szCs w:val="22"/>
    </w:rPr>
  </w:style>
  <w:style w:type="paragraph" w:customStyle="1" w:styleId="NormalCite">
    <w:name w:val="NormalCite"/>
    <w:link w:val="NormalCiteChar"/>
    <w:qFormat/>
    <w:rsid w:val="005B7396"/>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5B7396"/>
    <w:rPr>
      <w:rFonts w:ascii="Times New Roman" w:hAnsi="Times New Roman" w:cs="Times New Roman"/>
      <w:sz w:val="18"/>
    </w:rPr>
  </w:style>
  <w:style w:type="character" w:customStyle="1" w:styleId="articletext">
    <w:name w:val="articletext"/>
    <w:basedOn w:val="DefaultParagraphFont"/>
    <w:rsid w:val="005B7396"/>
  </w:style>
  <w:style w:type="character" w:customStyle="1" w:styleId="grey10">
    <w:name w:val="grey10"/>
    <w:basedOn w:val="DefaultParagraphFont"/>
    <w:rsid w:val="005B7396"/>
  </w:style>
  <w:style w:type="character" w:customStyle="1" w:styleId="navy13bd">
    <w:name w:val="navy13bd"/>
    <w:basedOn w:val="DefaultParagraphFont"/>
    <w:rsid w:val="005B7396"/>
  </w:style>
  <w:style w:type="character" w:customStyle="1" w:styleId="Style9ptUnderline2">
    <w:name w:val="Style 9 pt Underline2"/>
    <w:basedOn w:val="DefaultParagraphFont"/>
    <w:rsid w:val="005B7396"/>
    <w:rPr>
      <w:sz w:val="20"/>
      <w:u w:val="single"/>
    </w:rPr>
  </w:style>
  <w:style w:type="character" w:customStyle="1" w:styleId="Style9ptBoldUnderline1">
    <w:name w:val="Style 9 pt Bold Underline1"/>
    <w:basedOn w:val="DefaultParagraphFont"/>
    <w:rsid w:val="005B7396"/>
    <w:rPr>
      <w:b/>
      <w:bCs/>
      <w:sz w:val="20"/>
      <w:u w:val="single"/>
    </w:rPr>
  </w:style>
  <w:style w:type="character" w:customStyle="1" w:styleId="TagsCharChar">
    <w:name w:val="Tags Char Char"/>
    <w:basedOn w:val="DefaultParagraphFont"/>
    <w:rsid w:val="005B7396"/>
    <w:rPr>
      <w:rFonts w:eastAsia="SimSun"/>
      <w:b/>
      <w:sz w:val="24"/>
      <w:lang w:val="en-US" w:eastAsia="zh-CN" w:bidi="ar-SA"/>
    </w:rPr>
  </w:style>
  <w:style w:type="paragraph" w:customStyle="1" w:styleId="cardCharCharCharChar">
    <w:name w:val="card Char Char Char Char"/>
    <w:basedOn w:val="Normal"/>
    <w:qFormat/>
    <w:rsid w:val="005B7396"/>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5B7396"/>
    <w:rPr>
      <w:rFonts w:ascii="Times" w:eastAsia="Times New Roman" w:hAnsi="Times"/>
    </w:rPr>
  </w:style>
  <w:style w:type="paragraph" w:customStyle="1" w:styleId="CARD0">
    <w:name w:val="CARD"/>
    <w:basedOn w:val="Normal"/>
    <w:link w:val="CARDChar1"/>
    <w:qFormat/>
    <w:rsid w:val="005B7396"/>
    <w:rPr>
      <w:rFonts w:eastAsia="Times New Roman"/>
      <w:u w:val="single"/>
    </w:rPr>
  </w:style>
  <w:style w:type="character" w:customStyle="1" w:styleId="CARDChar1">
    <w:name w:val="CARD Char"/>
    <w:basedOn w:val="DefaultParagraphFont"/>
    <w:link w:val="CARD0"/>
    <w:rsid w:val="005B7396"/>
    <w:rPr>
      <w:rFonts w:ascii="Calibri" w:eastAsia="Times New Roman" w:hAnsi="Calibri" w:cs="Calibri"/>
      <w:u w:val="single"/>
    </w:rPr>
  </w:style>
  <w:style w:type="paragraph" w:customStyle="1" w:styleId="Normal2">
    <w:name w:val="Normal2"/>
    <w:basedOn w:val="Normal"/>
    <w:qFormat/>
    <w:rsid w:val="005B7396"/>
    <w:rPr>
      <w:rFonts w:eastAsia="Times New Roman"/>
    </w:rPr>
  </w:style>
  <w:style w:type="character" w:customStyle="1" w:styleId="Style11ptThickunderline">
    <w:name w:val="Style 11 pt Thick underline"/>
    <w:rsid w:val="005B7396"/>
    <w:rPr>
      <w:rFonts w:ascii="Times New Roman" w:hAnsi="Times New Roman"/>
      <w:sz w:val="20"/>
      <w:u w:val="single"/>
    </w:rPr>
  </w:style>
  <w:style w:type="character" w:customStyle="1" w:styleId="Style11ptBoldThickunderline">
    <w:name w:val="Style 11 pt Bold Thick underline"/>
    <w:rsid w:val="005B7396"/>
    <w:rPr>
      <w:rFonts w:ascii="Times New Roman" w:hAnsi="Times New Roman"/>
      <w:b/>
      <w:bCs/>
      <w:sz w:val="20"/>
      <w:u w:val="single"/>
    </w:rPr>
  </w:style>
  <w:style w:type="character" w:styleId="FootnoteReference">
    <w:name w:val="footnote reference"/>
    <w:aliases w:val="FN Ref,footnote reference,fr,o,FR,(NECG) Footnote Reference"/>
    <w:uiPriority w:val="99"/>
    <w:unhideWhenUsed/>
    <w:qFormat/>
    <w:rsid w:val="005B7396"/>
    <w:rPr>
      <w:vertAlign w:val="superscript"/>
    </w:rPr>
  </w:style>
  <w:style w:type="character" w:customStyle="1" w:styleId="CharChar5">
    <w:name w:val="Char Char5"/>
    <w:rsid w:val="005B7396"/>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5B7396"/>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5B7396"/>
    <w:rPr>
      <w:rFonts w:ascii="Calibri" w:eastAsia="Times New Roman" w:hAnsi="Calibri" w:cs="Calibri"/>
      <w:szCs w:val="20"/>
      <w:u w:val="thick"/>
    </w:rPr>
  </w:style>
  <w:style w:type="paragraph" w:customStyle="1" w:styleId="StyleUnderlineBoldIndent11pt">
    <w:name w:val="Style Underline + Bold Indent + 11 pt"/>
    <w:basedOn w:val="UnderlineBoldIndent"/>
    <w:link w:val="StyleUnderlineBoldIndent11ptChar"/>
    <w:qFormat/>
    <w:rsid w:val="005B7396"/>
    <w:rPr>
      <w:u w:val="single"/>
    </w:rPr>
  </w:style>
  <w:style w:type="character" w:customStyle="1" w:styleId="StyleUnderlineBoldIndent11ptChar">
    <w:name w:val="Style Underline + Bold Indent + 11 pt Char"/>
    <w:link w:val="StyleUnderlineBoldIndent11pt"/>
    <w:rsid w:val="005B7396"/>
    <w:rPr>
      <w:rFonts w:ascii="Calibri" w:eastAsia="Times New Roman" w:hAnsi="Calibri" w:cs="Calibri"/>
      <w:szCs w:val="20"/>
      <w:u w:val="single"/>
    </w:rPr>
  </w:style>
  <w:style w:type="paragraph" w:customStyle="1" w:styleId="StyleUnderlineBoldIndent11ptBold">
    <w:name w:val="Style Underline + Bold Indent + 11 pt Bold"/>
    <w:basedOn w:val="UnderlineBoldIndent"/>
    <w:link w:val="StyleUnderlineBoldIndent11ptBoldChar"/>
    <w:qFormat/>
    <w:rsid w:val="005B7396"/>
    <w:rPr>
      <w:b/>
      <w:bCs/>
      <w:u w:val="single"/>
    </w:rPr>
  </w:style>
  <w:style w:type="character" w:customStyle="1" w:styleId="StyleUnderlineBoldIndent11ptBoldChar">
    <w:name w:val="Style Underline + Bold Indent + 11 pt Bold Char"/>
    <w:link w:val="StyleUnderlineBoldIndent11ptBold"/>
    <w:rsid w:val="005B7396"/>
    <w:rPr>
      <w:rFonts w:ascii="Calibri" w:eastAsia="Times New Roman" w:hAnsi="Calibri" w:cs="Calibri"/>
      <w:b/>
      <w:bCs/>
      <w:szCs w:val="20"/>
      <w:u w:val="single"/>
    </w:rPr>
  </w:style>
  <w:style w:type="paragraph" w:customStyle="1" w:styleId="Normal20pt">
    <w:name w:val="Normal  + 20 pt"/>
    <w:basedOn w:val="Normal"/>
    <w:uiPriority w:val="6"/>
    <w:qFormat/>
    <w:rsid w:val="005B7396"/>
    <w:rPr>
      <w:bCs/>
      <w:u w:val="single"/>
    </w:rPr>
  </w:style>
  <w:style w:type="character" w:customStyle="1" w:styleId="StyleStyle4CharTimesNewRoman11pt">
    <w:name w:val="Style Style4 Char + Times New Roman 11 pt"/>
    <w:basedOn w:val="DefaultParagraphFont"/>
    <w:rsid w:val="005B7396"/>
    <w:rPr>
      <w:rFonts w:ascii="Times New Roman" w:hAnsi="Times New Roman"/>
      <w:sz w:val="20"/>
      <w:szCs w:val="24"/>
      <w:u w:val="single"/>
      <w:lang w:val="en-US" w:eastAsia="en-US" w:bidi="ar-SA"/>
    </w:rPr>
  </w:style>
  <w:style w:type="paragraph" w:customStyle="1" w:styleId="author-name">
    <w:name w:val="author-name"/>
    <w:basedOn w:val="Normal"/>
    <w:qFormat/>
    <w:rsid w:val="005B7396"/>
    <w:pPr>
      <w:spacing w:before="100" w:beforeAutospacing="1" w:after="100" w:afterAutospacing="1"/>
    </w:pPr>
    <w:rPr>
      <w:rFonts w:eastAsia="Times New Roman"/>
    </w:rPr>
  </w:style>
  <w:style w:type="paragraph" w:customStyle="1" w:styleId="author-credentials">
    <w:name w:val="author-credentials"/>
    <w:basedOn w:val="Normal"/>
    <w:rsid w:val="005B7396"/>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5B7396"/>
    <w:rPr>
      <w:rFonts w:ascii="Consolas" w:hAnsi="Consolas" w:cs="Consolas"/>
      <w:sz w:val="20"/>
      <w:szCs w:val="20"/>
    </w:rPr>
  </w:style>
  <w:style w:type="character" w:customStyle="1" w:styleId="StyleStyle4CharTimesNewRoman11ptBold">
    <w:name w:val="Style Style4 Char + Times New Roman 11 pt Bold"/>
    <w:basedOn w:val="DefaultParagraphFont"/>
    <w:rsid w:val="005B7396"/>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5B7396"/>
    <w:rPr>
      <w:rFonts w:ascii="Times New Roman" w:hAnsi="Times New Roman"/>
      <w:i/>
      <w:iCs/>
      <w:sz w:val="20"/>
      <w:szCs w:val="24"/>
      <w:u w:val="single"/>
      <w:lang w:val="en-US" w:eastAsia="en-US" w:bidi="ar-SA"/>
    </w:rPr>
  </w:style>
  <w:style w:type="character" w:customStyle="1" w:styleId="headline">
    <w:name w:val="headline"/>
    <w:basedOn w:val="DefaultParagraphFont"/>
    <w:rsid w:val="005B7396"/>
  </w:style>
  <w:style w:type="character" w:customStyle="1" w:styleId="CharChar4">
    <w:name w:val="Char Char4"/>
    <w:basedOn w:val="DefaultParagraphFont"/>
    <w:rsid w:val="005B7396"/>
    <w:rPr>
      <w:rFonts w:cs="Arial"/>
      <w:b/>
      <w:bCs/>
      <w:iCs/>
      <w:szCs w:val="28"/>
      <w:lang w:val="en-US" w:eastAsia="en-US" w:bidi="ar-SA"/>
    </w:rPr>
  </w:style>
  <w:style w:type="character" w:customStyle="1" w:styleId="yshortcuts">
    <w:name w:val="yshortcuts"/>
    <w:basedOn w:val="DefaultParagraphFont"/>
    <w:rsid w:val="005B7396"/>
  </w:style>
  <w:style w:type="character" w:customStyle="1" w:styleId="HotRouteChar0">
    <w:name w:val="Hot Route Char"/>
    <w:link w:val="HotRoute"/>
    <w:rsid w:val="005B7396"/>
    <w:rPr>
      <w:rFonts w:ascii="Calibri" w:eastAsia="Times New Roman" w:hAnsi="Calibri" w:cs="Calibri"/>
    </w:rPr>
  </w:style>
  <w:style w:type="paragraph" w:styleId="PlainText">
    <w:name w:val="Plain Text"/>
    <w:basedOn w:val="Normal"/>
    <w:link w:val="PlainTextChar"/>
    <w:rsid w:val="005B7396"/>
    <w:rPr>
      <w:rFonts w:ascii="Courier New" w:eastAsia="Times New Roman" w:hAnsi="Courier New" w:cs="Courier New"/>
      <w:szCs w:val="20"/>
    </w:rPr>
  </w:style>
  <w:style w:type="character" w:customStyle="1" w:styleId="PlainTextChar">
    <w:name w:val="Plain Text Char"/>
    <w:basedOn w:val="DefaultParagraphFont"/>
    <w:link w:val="PlainText"/>
    <w:rsid w:val="005B7396"/>
    <w:rPr>
      <w:rFonts w:ascii="Courier New" w:eastAsia="Times New Roman" w:hAnsi="Courier New" w:cs="Courier New"/>
      <w:szCs w:val="20"/>
    </w:rPr>
  </w:style>
  <w:style w:type="character" w:customStyle="1" w:styleId="senselabelstart">
    <w:name w:val="sense_label start"/>
    <w:basedOn w:val="DefaultParagraphFont"/>
    <w:rsid w:val="005B7396"/>
  </w:style>
  <w:style w:type="character" w:customStyle="1" w:styleId="sensecontent">
    <w:name w:val="sense_content"/>
    <w:basedOn w:val="DefaultParagraphFont"/>
    <w:rsid w:val="005B7396"/>
  </w:style>
  <w:style w:type="character" w:customStyle="1" w:styleId="vi">
    <w:name w:val="vi"/>
    <w:basedOn w:val="DefaultParagraphFont"/>
    <w:rsid w:val="005B7396"/>
  </w:style>
  <w:style w:type="character" w:customStyle="1" w:styleId="italic">
    <w:name w:val="italic"/>
    <w:basedOn w:val="DefaultParagraphFont"/>
    <w:rsid w:val="005B7396"/>
  </w:style>
  <w:style w:type="paragraph" w:customStyle="1" w:styleId="Microtext0">
    <w:name w:val="Microtext"/>
    <w:basedOn w:val="Normal"/>
    <w:next w:val="Normal"/>
    <w:link w:val="MicrotextChar0"/>
    <w:qFormat/>
    <w:rsid w:val="005B7396"/>
    <w:rPr>
      <w:sz w:val="12"/>
    </w:rPr>
  </w:style>
  <w:style w:type="character" w:customStyle="1" w:styleId="MicrotextChar0">
    <w:name w:val="Microtext Char"/>
    <w:link w:val="Microtext0"/>
    <w:rsid w:val="005B7396"/>
    <w:rPr>
      <w:rFonts w:ascii="Calibri" w:hAnsi="Calibri" w:cs="Calibri"/>
      <w:sz w:val="12"/>
    </w:rPr>
  </w:style>
  <w:style w:type="character" w:customStyle="1" w:styleId="st">
    <w:name w:val="st"/>
    <w:basedOn w:val="DefaultParagraphFont"/>
    <w:rsid w:val="005B7396"/>
  </w:style>
  <w:style w:type="paragraph" w:customStyle="1" w:styleId="Style6">
    <w:name w:val="Style6"/>
    <w:basedOn w:val="Normal"/>
    <w:link w:val="Style6Char"/>
    <w:autoRedefine/>
    <w:qFormat/>
    <w:rsid w:val="005B7396"/>
    <w:rPr>
      <w:b/>
    </w:rPr>
  </w:style>
  <w:style w:type="character" w:customStyle="1" w:styleId="Style6Char">
    <w:name w:val="Style6 Char"/>
    <w:basedOn w:val="DefaultParagraphFont"/>
    <w:link w:val="Style6"/>
    <w:rsid w:val="005B7396"/>
    <w:rPr>
      <w:rFonts w:ascii="Calibri" w:hAnsi="Calibri" w:cs="Calibri"/>
      <w:b/>
    </w:rPr>
  </w:style>
  <w:style w:type="paragraph" w:customStyle="1" w:styleId="Style11">
    <w:name w:val="Style11"/>
    <w:basedOn w:val="Normal"/>
    <w:link w:val="Style11Char"/>
    <w:qFormat/>
    <w:rsid w:val="005B7396"/>
    <w:rPr>
      <w:rFonts w:eastAsia="Times New Roman"/>
      <w:b/>
      <w:szCs w:val="20"/>
      <w:u w:val="thick"/>
    </w:rPr>
  </w:style>
  <w:style w:type="paragraph" w:customStyle="1" w:styleId="Style12">
    <w:name w:val="Style12"/>
    <w:basedOn w:val="Normal"/>
    <w:link w:val="Style12Char"/>
    <w:qFormat/>
    <w:rsid w:val="005B7396"/>
    <w:rPr>
      <w:rFonts w:eastAsia="Times New Roman"/>
      <w:b/>
      <w:u w:val="thick"/>
    </w:rPr>
  </w:style>
  <w:style w:type="character" w:customStyle="1" w:styleId="Style11Char">
    <w:name w:val="Style11 Char"/>
    <w:basedOn w:val="DefaultParagraphFont"/>
    <w:link w:val="Style11"/>
    <w:rsid w:val="005B7396"/>
    <w:rPr>
      <w:rFonts w:ascii="Calibri" w:eastAsia="Times New Roman" w:hAnsi="Calibri" w:cs="Calibri"/>
      <w:b/>
      <w:szCs w:val="20"/>
      <w:u w:val="thick"/>
    </w:rPr>
  </w:style>
  <w:style w:type="character" w:customStyle="1" w:styleId="Style12Char">
    <w:name w:val="Style12 Char"/>
    <w:basedOn w:val="DefaultParagraphFont"/>
    <w:link w:val="Style12"/>
    <w:rsid w:val="005B7396"/>
    <w:rPr>
      <w:rFonts w:ascii="Calibri" w:eastAsia="Times New Roman" w:hAnsi="Calibri" w:cs="Calibri"/>
      <w:b/>
      <w:u w:val="thick"/>
    </w:rPr>
  </w:style>
  <w:style w:type="character" w:customStyle="1" w:styleId="caps-label">
    <w:name w:val="caps-label"/>
    <w:basedOn w:val="DefaultParagraphFont"/>
    <w:rsid w:val="005B7396"/>
  </w:style>
  <w:style w:type="character" w:customStyle="1" w:styleId="wikiexternallink">
    <w:name w:val="wikiexternallink"/>
    <w:basedOn w:val="DefaultParagraphFont"/>
    <w:rsid w:val="005B7396"/>
  </w:style>
  <w:style w:type="character" w:customStyle="1" w:styleId="wikigeneratedlinkcontent">
    <w:name w:val="wikigeneratedlinkcontent"/>
    <w:basedOn w:val="DefaultParagraphFont"/>
    <w:rsid w:val="005B7396"/>
  </w:style>
  <w:style w:type="character" w:customStyle="1" w:styleId="ShrinkChar">
    <w:name w:val="Shrink Char"/>
    <w:link w:val="Shrink"/>
    <w:locked/>
    <w:rsid w:val="005B7396"/>
    <w:rPr>
      <w:rFonts w:ascii="Garamond" w:eastAsia="Times New Roman" w:hAnsi="Garamond"/>
      <w:sz w:val="12"/>
    </w:rPr>
  </w:style>
  <w:style w:type="paragraph" w:customStyle="1" w:styleId="Shrink">
    <w:name w:val="Shrink"/>
    <w:link w:val="ShrinkChar"/>
    <w:qFormat/>
    <w:rsid w:val="005B7396"/>
    <w:pPr>
      <w:spacing w:after="0" w:line="240" w:lineRule="auto"/>
      <w:ind w:left="288" w:right="288"/>
    </w:pPr>
    <w:rPr>
      <w:rFonts w:ascii="Garamond" w:eastAsia="Times New Roman" w:hAnsi="Garamond"/>
      <w:sz w:val="12"/>
    </w:rPr>
  </w:style>
  <w:style w:type="character" w:customStyle="1" w:styleId="aqj">
    <w:name w:val="aqj"/>
    <w:basedOn w:val="DefaultParagraphFont"/>
    <w:rsid w:val="005B7396"/>
  </w:style>
  <w:style w:type="character" w:customStyle="1" w:styleId="StyleStyleBoldUnderlineIntenseEmphasisUnderlineapple-style-s">
    <w:name w:val="Style Style Bold UnderlineIntense EmphasisUnderlineapple-style-s..."/>
    <w:basedOn w:val="DefaultParagraphFont"/>
    <w:rsid w:val="005B7396"/>
    <w:rPr>
      <w:b w:val="0"/>
      <w:bCs w:val="0"/>
      <w:sz w:val="22"/>
      <w:u w:val="single"/>
      <w:bdr w:val="none" w:sz="0" w:space="0" w:color="auto"/>
    </w:rPr>
  </w:style>
  <w:style w:type="paragraph" w:customStyle="1" w:styleId="blocktitle0">
    <w:name w:val="block title"/>
    <w:basedOn w:val="Normal"/>
    <w:link w:val="blocktitleChar"/>
    <w:autoRedefine/>
    <w:qFormat/>
    <w:rsid w:val="005B7396"/>
    <w:pPr>
      <w:spacing w:after="240"/>
      <w:jc w:val="center"/>
      <w:outlineLvl w:val="0"/>
    </w:pPr>
    <w:rPr>
      <w:rFonts w:eastAsia="Calibri"/>
      <w:b/>
      <w:caps/>
      <w:sz w:val="28"/>
      <w:szCs w:val="28"/>
      <w:lang w:val="es-ES"/>
    </w:rPr>
  </w:style>
  <w:style w:type="character" w:customStyle="1" w:styleId="Boxed">
    <w:name w:val="Boxed"/>
    <w:qFormat/>
    <w:rsid w:val="005B7396"/>
    <w:rPr>
      <w:rFonts w:ascii="Times New Roman" w:hAnsi="Times New Roman"/>
      <w:sz w:val="20"/>
      <w:bdr w:val="single" w:sz="6" w:space="0" w:color="auto"/>
    </w:rPr>
  </w:style>
  <w:style w:type="character" w:customStyle="1" w:styleId="UnderlineCard">
    <w:name w:val="Underline Card"/>
    <w:uiPriority w:val="6"/>
    <w:qFormat/>
    <w:rsid w:val="005B7396"/>
    <w:rPr>
      <w:rFonts w:ascii="Arial" w:hAnsi="Arial"/>
      <w:b w:val="0"/>
      <w:bCs/>
      <w:sz w:val="20"/>
      <w:u w:val="single"/>
    </w:rPr>
  </w:style>
  <w:style w:type="character" w:customStyle="1" w:styleId="story-author">
    <w:name w:val="story-author"/>
    <w:basedOn w:val="DefaultParagraphFont"/>
    <w:rsid w:val="005B7396"/>
  </w:style>
  <w:style w:type="paragraph" w:customStyle="1" w:styleId="type">
    <w:name w:val="type"/>
    <w:basedOn w:val="Normal"/>
    <w:qFormat/>
    <w:rsid w:val="005B7396"/>
    <w:pPr>
      <w:spacing w:before="100" w:beforeAutospacing="1" w:after="100" w:afterAutospacing="1"/>
    </w:pPr>
    <w:rPr>
      <w:rFonts w:eastAsia="Times New Roman"/>
    </w:rPr>
  </w:style>
  <w:style w:type="character" w:customStyle="1" w:styleId="institution">
    <w:name w:val="institution"/>
    <w:basedOn w:val="DefaultParagraphFont"/>
    <w:rsid w:val="005B7396"/>
  </w:style>
  <w:style w:type="character" w:customStyle="1" w:styleId="abodyblack3">
    <w:name w:val="abodyblack3"/>
    <w:basedOn w:val="DefaultParagraphFont"/>
    <w:rsid w:val="005B7396"/>
  </w:style>
  <w:style w:type="paragraph" w:customStyle="1" w:styleId="UnderlineChar2CharChar">
    <w:name w:val="Underline Char2 Char Char"/>
    <w:basedOn w:val="Normal"/>
    <w:link w:val="UnderlineChar2CharCharChar"/>
    <w:qFormat/>
    <w:rsid w:val="005B7396"/>
    <w:rPr>
      <w:rFonts w:eastAsia="MS Mincho"/>
      <w:szCs w:val="20"/>
      <w:u w:val="single"/>
    </w:rPr>
  </w:style>
  <w:style w:type="character" w:customStyle="1" w:styleId="UnderlineChar2CharCharChar">
    <w:name w:val="Underline Char2 Char Char Char"/>
    <w:link w:val="UnderlineChar2CharChar"/>
    <w:rsid w:val="005B7396"/>
    <w:rPr>
      <w:rFonts w:ascii="Calibri" w:eastAsia="MS Mincho" w:hAnsi="Calibri" w:cs="Calibri"/>
      <w:szCs w:val="20"/>
      <w:u w:val="single"/>
    </w:rPr>
  </w:style>
  <w:style w:type="character" w:customStyle="1" w:styleId="CharacterStyle1">
    <w:name w:val="Character Style 1"/>
    <w:rsid w:val="005B7396"/>
    <w:rPr>
      <w:sz w:val="20"/>
      <w:szCs w:val="20"/>
    </w:rPr>
  </w:style>
  <w:style w:type="character" w:customStyle="1" w:styleId="FontStyle177">
    <w:name w:val="Font Style177"/>
    <w:basedOn w:val="DefaultParagraphFont"/>
    <w:uiPriority w:val="99"/>
    <w:rsid w:val="005B7396"/>
    <w:rPr>
      <w:rFonts w:ascii="Times New Roman" w:hAnsi="Times New Roman" w:cs="Times New Roman"/>
      <w:sz w:val="20"/>
      <w:szCs w:val="20"/>
    </w:rPr>
  </w:style>
  <w:style w:type="character" w:customStyle="1" w:styleId="FontStyle173">
    <w:name w:val="Font Style173"/>
    <w:basedOn w:val="DefaultParagraphFont"/>
    <w:uiPriority w:val="99"/>
    <w:rsid w:val="005B7396"/>
    <w:rPr>
      <w:rFonts w:ascii="Times New Roman" w:hAnsi="Times New Roman" w:cs="Times New Roman"/>
      <w:sz w:val="14"/>
      <w:szCs w:val="14"/>
    </w:rPr>
  </w:style>
  <w:style w:type="character" w:customStyle="1" w:styleId="FontStyle151">
    <w:name w:val="Font Style151"/>
    <w:basedOn w:val="DefaultParagraphFont"/>
    <w:uiPriority w:val="99"/>
    <w:rsid w:val="005B7396"/>
    <w:rPr>
      <w:rFonts w:ascii="Arial Narrow" w:hAnsi="Arial Narrow" w:cs="Arial Narrow"/>
      <w:b/>
      <w:bCs/>
      <w:sz w:val="12"/>
      <w:szCs w:val="12"/>
    </w:rPr>
  </w:style>
  <w:style w:type="character" w:customStyle="1" w:styleId="FontStyle156">
    <w:name w:val="Font Style156"/>
    <w:basedOn w:val="DefaultParagraphFont"/>
    <w:uiPriority w:val="99"/>
    <w:rsid w:val="005B7396"/>
    <w:rPr>
      <w:rFonts w:ascii="Arial Narrow" w:hAnsi="Arial Narrow" w:cs="Arial Narrow"/>
      <w:sz w:val="8"/>
      <w:szCs w:val="8"/>
    </w:rPr>
  </w:style>
  <w:style w:type="character" w:customStyle="1" w:styleId="FontStyle160">
    <w:name w:val="Font Style160"/>
    <w:basedOn w:val="DefaultParagraphFont"/>
    <w:uiPriority w:val="99"/>
    <w:rsid w:val="005B7396"/>
    <w:rPr>
      <w:rFonts w:ascii="Times New Roman" w:hAnsi="Times New Roman" w:cs="Times New Roman"/>
      <w:b/>
      <w:bCs/>
      <w:sz w:val="20"/>
      <w:szCs w:val="20"/>
    </w:rPr>
  </w:style>
  <w:style w:type="character" w:customStyle="1" w:styleId="FontStyle178">
    <w:name w:val="Font Style178"/>
    <w:basedOn w:val="DefaultParagraphFont"/>
    <w:uiPriority w:val="99"/>
    <w:rsid w:val="005B7396"/>
    <w:rPr>
      <w:rFonts w:ascii="Times New Roman" w:hAnsi="Times New Roman" w:cs="Times New Roman"/>
      <w:sz w:val="18"/>
      <w:szCs w:val="18"/>
    </w:rPr>
  </w:style>
  <w:style w:type="paragraph" w:customStyle="1" w:styleId="Style14">
    <w:name w:val="Style14"/>
    <w:basedOn w:val="Normal"/>
    <w:uiPriority w:val="99"/>
    <w:qFormat/>
    <w:rsid w:val="005B7396"/>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5B7396"/>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5B7396"/>
    <w:rPr>
      <w:rFonts w:ascii="Times New Roman" w:hAnsi="Times New Roman" w:cs="Times New Roman"/>
      <w:sz w:val="12"/>
      <w:szCs w:val="12"/>
    </w:rPr>
  </w:style>
  <w:style w:type="paragraph" w:customStyle="1" w:styleId="Style9">
    <w:name w:val="Style9"/>
    <w:basedOn w:val="Normal"/>
    <w:uiPriority w:val="99"/>
    <w:qFormat/>
    <w:rsid w:val="005B7396"/>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5B7396"/>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5B7396"/>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5B7396"/>
    <w:rPr>
      <w:rFonts w:ascii="Times New Roman" w:hAnsi="Times New Roman" w:cs="Times New Roman"/>
      <w:sz w:val="16"/>
      <w:szCs w:val="16"/>
    </w:rPr>
  </w:style>
  <w:style w:type="character" w:customStyle="1" w:styleId="f">
    <w:name w:val="f"/>
    <w:basedOn w:val="DefaultParagraphFont"/>
    <w:rsid w:val="005B7396"/>
  </w:style>
  <w:style w:type="character" w:customStyle="1" w:styleId="TagsChar2">
    <w:name w:val="Tags Char2"/>
    <w:rsid w:val="005B7396"/>
    <w:rPr>
      <w:b/>
      <w:sz w:val="24"/>
    </w:rPr>
  </w:style>
  <w:style w:type="paragraph" w:customStyle="1" w:styleId="CardsFont6ptChar">
    <w:name w:val="Cards + Font: 6 pt Char"/>
    <w:basedOn w:val="Normal"/>
    <w:link w:val="CardsFont6ptCharChar"/>
    <w:qFormat/>
    <w:rsid w:val="005B7396"/>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5B7396"/>
    <w:rPr>
      <w:rFonts w:ascii="Calibri" w:eastAsia="Times New Roman" w:hAnsi="Calibri" w:cs="Calibri"/>
      <w:sz w:val="12"/>
    </w:rPr>
  </w:style>
  <w:style w:type="character" w:customStyle="1" w:styleId="FontStyle172">
    <w:name w:val="Font Style172"/>
    <w:basedOn w:val="DefaultParagraphFont"/>
    <w:uiPriority w:val="99"/>
    <w:rsid w:val="005B7396"/>
    <w:rPr>
      <w:rFonts w:ascii="Times New Roman" w:hAnsi="Times New Roman" w:cs="Times New Roman"/>
      <w:b/>
      <w:bCs/>
      <w:sz w:val="16"/>
      <w:szCs w:val="16"/>
    </w:rPr>
  </w:style>
  <w:style w:type="paragraph" w:customStyle="1" w:styleId="Style18">
    <w:name w:val="Style18"/>
    <w:basedOn w:val="Normal"/>
    <w:uiPriority w:val="99"/>
    <w:qFormat/>
    <w:rsid w:val="005B7396"/>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5B7396"/>
    <w:rPr>
      <w:rFonts w:ascii="Times New Roman" w:hAnsi="Times New Roman" w:cs="Times New Roman"/>
      <w:i/>
      <w:iCs/>
      <w:sz w:val="16"/>
      <w:szCs w:val="16"/>
    </w:rPr>
  </w:style>
  <w:style w:type="character" w:customStyle="1" w:styleId="FontStyle162">
    <w:name w:val="Font Style162"/>
    <w:basedOn w:val="DefaultParagraphFont"/>
    <w:uiPriority w:val="99"/>
    <w:rsid w:val="005B7396"/>
    <w:rPr>
      <w:rFonts w:ascii="Times New Roman" w:hAnsi="Times New Roman" w:cs="Times New Roman"/>
      <w:b/>
      <w:bCs/>
      <w:sz w:val="18"/>
      <w:szCs w:val="18"/>
    </w:rPr>
  </w:style>
  <w:style w:type="character" w:customStyle="1" w:styleId="FontStyle167">
    <w:name w:val="Font Style167"/>
    <w:basedOn w:val="DefaultParagraphFont"/>
    <w:uiPriority w:val="99"/>
    <w:rsid w:val="005B7396"/>
    <w:rPr>
      <w:rFonts w:ascii="Times New Roman" w:hAnsi="Times New Roman" w:cs="Times New Roman"/>
      <w:sz w:val="10"/>
      <w:szCs w:val="10"/>
    </w:rPr>
  </w:style>
  <w:style w:type="character" w:customStyle="1" w:styleId="FontStyle174">
    <w:name w:val="Font Style174"/>
    <w:basedOn w:val="DefaultParagraphFont"/>
    <w:uiPriority w:val="99"/>
    <w:rsid w:val="005B7396"/>
    <w:rPr>
      <w:rFonts w:ascii="Arial Narrow" w:hAnsi="Arial Narrow" w:cs="Arial Narrow"/>
      <w:b/>
      <w:bCs/>
      <w:sz w:val="18"/>
      <w:szCs w:val="18"/>
    </w:rPr>
  </w:style>
  <w:style w:type="paragraph" w:customStyle="1" w:styleId="Style47">
    <w:name w:val="Style47"/>
    <w:basedOn w:val="Normal"/>
    <w:uiPriority w:val="99"/>
    <w:qFormat/>
    <w:rsid w:val="005B7396"/>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5B7396"/>
    <w:rPr>
      <w:rFonts w:ascii="Times New Roman" w:hAnsi="Times New Roman" w:cs="Times New Roman"/>
      <w:sz w:val="12"/>
      <w:szCs w:val="12"/>
    </w:rPr>
  </w:style>
  <w:style w:type="paragraph" w:customStyle="1" w:styleId="Style24">
    <w:name w:val="Style24"/>
    <w:basedOn w:val="Normal"/>
    <w:uiPriority w:val="99"/>
    <w:qFormat/>
    <w:rsid w:val="005B7396"/>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5B7396"/>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5B7396"/>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5B7396"/>
    <w:rPr>
      <w:rFonts w:ascii="Times New Roman" w:hAnsi="Times New Roman" w:cs="Times New Roman"/>
      <w:b/>
      <w:bCs/>
      <w:sz w:val="18"/>
      <w:szCs w:val="18"/>
    </w:rPr>
  </w:style>
  <w:style w:type="paragraph" w:customStyle="1" w:styleId="Style21">
    <w:name w:val="Style21"/>
    <w:basedOn w:val="Normal"/>
    <w:uiPriority w:val="99"/>
    <w:qFormat/>
    <w:rsid w:val="005B7396"/>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5B7396"/>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5B7396"/>
    <w:rPr>
      <w:rFonts w:ascii="Calibri" w:hAnsi="Calibri"/>
      <w:sz w:val="20"/>
      <w:szCs w:val="20"/>
    </w:rPr>
  </w:style>
  <w:style w:type="paragraph" w:customStyle="1" w:styleId="Standard">
    <w:name w:val="Standard"/>
    <w:qFormat/>
    <w:rsid w:val="005B7396"/>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5B7396"/>
    <w:rPr>
      <w:color w:val="000000"/>
      <w:sz w:val="32"/>
      <w:szCs w:val="32"/>
    </w:rPr>
  </w:style>
  <w:style w:type="paragraph" w:customStyle="1" w:styleId="Cardnon-underlined">
    <w:name w:val="Card non-underlined"/>
    <w:basedOn w:val="Normal"/>
    <w:link w:val="Cardnon-underlinedChar"/>
    <w:autoRedefine/>
    <w:uiPriority w:val="99"/>
    <w:qFormat/>
    <w:rsid w:val="005B7396"/>
    <w:rPr>
      <w:rFonts w:eastAsia="Times New Roman"/>
      <w:szCs w:val="20"/>
    </w:rPr>
  </w:style>
  <w:style w:type="character" w:customStyle="1" w:styleId="Cardnon-underlinedChar">
    <w:name w:val="Card non-underlined Char"/>
    <w:basedOn w:val="DefaultParagraphFont"/>
    <w:link w:val="Cardnon-underlined"/>
    <w:uiPriority w:val="99"/>
    <w:rsid w:val="005B7396"/>
    <w:rPr>
      <w:rFonts w:ascii="Calibri" w:eastAsia="Times New Roman" w:hAnsi="Calibri" w:cs="Calibri"/>
      <w:szCs w:val="20"/>
    </w:rPr>
  </w:style>
  <w:style w:type="numbering" w:customStyle="1" w:styleId="NoList1">
    <w:name w:val="No List1"/>
    <w:next w:val="NoList"/>
    <w:semiHidden/>
    <w:unhideWhenUsed/>
    <w:rsid w:val="005B7396"/>
  </w:style>
  <w:style w:type="character" w:customStyle="1" w:styleId="TitleChar2">
    <w:name w:val="Title Char2"/>
    <w:basedOn w:val="DefaultParagraphFont"/>
    <w:uiPriority w:val="10"/>
    <w:qFormat/>
    <w:locked/>
    <w:rsid w:val="005B7396"/>
    <w:rPr>
      <w:b/>
      <w:bCs/>
      <w:u w:val="single"/>
    </w:rPr>
  </w:style>
  <w:style w:type="paragraph" w:styleId="TOC3">
    <w:name w:val="toc 3"/>
    <w:basedOn w:val="Normal"/>
    <w:next w:val="Normal"/>
    <w:autoRedefine/>
    <w:rsid w:val="005B7396"/>
    <w:pPr>
      <w:ind w:left="400"/>
    </w:pPr>
    <w:rPr>
      <w:rFonts w:eastAsia="Times New Roman"/>
      <w:szCs w:val="20"/>
    </w:rPr>
  </w:style>
  <w:style w:type="paragraph" w:styleId="TOC4">
    <w:name w:val="toc 4"/>
    <w:basedOn w:val="Normal"/>
    <w:next w:val="Normal"/>
    <w:autoRedefine/>
    <w:rsid w:val="005B7396"/>
    <w:pPr>
      <w:ind w:left="600"/>
    </w:pPr>
    <w:rPr>
      <w:rFonts w:eastAsia="Times New Roman"/>
      <w:szCs w:val="20"/>
    </w:rPr>
  </w:style>
  <w:style w:type="paragraph" w:styleId="TOC5">
    <w:name w:val="toc 5"/>
    <w:basedOn w:val="Normal"/>
    <w:next w:val="Normal"/>
    <w:autoRedefine/>
    <w:rsid w:val="005B7396"/>
    <w:pPr>
      <w:ind w:left="800"/>
    </w:pPr>
    <w:rPr>
      <w:rFonts w:eastAsia="Times New Roman"/>
      <w:szCs w:val="20"/>
    </w:rPr>
  </w:style>
  <w:style w:type="paragraph" w:styleId="TOC6">
    <w:name w:val="toc 6"/>
    <w:basedOn w:val="Normal"/>
    <w:next w:val="Normal"/>
    <w:autoRedefine/>
    <w:rsid w:val="005B7396"/>
    <w:pPr>
      <w:ind w:left="1000"/>
    </w:pPr>
    <w:rPr>
      <w:rFonts w:eastAsia="Times New Roman"/>
      <w:szCs w:val="20"/>
    </w:rPr>
  </w:style>
  <w:style w:type="paragraph" w:styleId="TOC7">
    <w:name w:val="toc 7"/>
    <w:basedOn w:val="Normal"/>
    <w:next w:val="Normal"/>
    <w:autoRedefine/>
    <w:rsid w:val="005B7396"/>
    <w:pPr>
      <w:ind w:left="1200"/>
    </w:pPr>
    <w:rPr>
      <w:rFonts w:eastAsia="Times New Roman"/>
      <w:szCs w:val="20"/>
    </w:rPr>
  </w:style>
  <w:style w:type="paragraph" w:styleId="TOC8">
    <w:name w:val="toc 8"/>
    <w:basedOn w:val="Normal"/>
    <w:next w:val="Normal"/>
    <w:autoRedefine/>
    <w:rsid w:val="005B7396"/>
    <w:pPr>
      <w:ind w:left="1400"/>
    </w:pPr>
    <w:rPr>
      <w:rFonts w:eastAsia="Times New Roman"/>
      <w:szCs w:val="20"/>
    </w:rPr>
  </w:style>
  <w:style w:type="character" w:customStyle="1" w:styleId="allocatoragentsleft">
    <w:name w:val="al_locatoragentsleft"/>
    <w:basedOn w:val="DefaultParagraphFont"/>
    <w:rsid w:val="005B7396"/>
  </w:style>
  <w:style w:type="character" w:styleId="HTMLTypewriter">
    <w:name w:val="HTML Typewriter"/>
    <w:basedOn w:val="DefaultParagraphFont"/>
    <w:unhideWhenUsed/>
    <w:rsid w:val="005B7396"/>
    <w:rPr>
      <w:rFonts w:ascii="Courier New" w:eastAsia="Times New Roman" w:hAnsi="Courier New" w:cs="Courier New"/>
      <w:sz w:val="20"/>
      <w:szCs w:val="20"/>
    </w:rPr>
  </w:style>
  <w:style w:type="character" w:customStyle="1" w:styleId="caps">
    <w:name w:val="caps"/>
    <w:basedOn w:val="DefaultParagraphFont"/>
    <w:rsid w:val="005B7396"/>
  </w:style>
  <w:style w:type="character" w:customStyle="1" w:styleId="UnderlinesCharChar">
    <w:name w:val="Underlines Char Char"/>
    <w:basedOn w:val="DefaultParagraphFont"/>
    <w:rsid w:val="005B7396"/>
    <w:rPr>
      <w:rFonts w:cs="Arial"/>
      <w:b/>
      <w:bCs/>
      <w:noProof w:val="0"/>
      <w:sz w:val="22"/>
      <w:szCs w:val="26"/>
      <w:u w:val="single"/>
      <w:lang w:val="en-US" w:eastAsia="en-US" w:bidi="ar-SA"/>
    </w:rPr>
  </w:style>
  <w:style w:type="paragraph" w:customStyle="1" w:styleId="Carding">
    <w:name w:val="Carding"/>
    <w:basedOn w:val="Normal"/>
    <w:uiPriority w:val="99"/>
    <w:qFormat/>
    <w:rsid w:val="005B7396"/>
    <w:rPr>
      <w:rFonts w:eastAsia="Times New Roman"/>
      <w:sz w:val="18"/>
    </w:rPr>
  </w:style>
  <w:style w:type="character" w:customStyle="1" w:styleId="aunderline">
    <w:name w:val="aunderline"/>
    <w:basedOn w:val="DefaultParagraphFont"/>
    <w:rsid w:val="005B7396"/>
    <w:rPr>
      <w:rFonts w:ascii="Times New Roman" w:hAnsi="Times New Roman"/>
      <w:sz w:val="20"/>
      <w:szCs w:val="24"/>
      <w:u w:val="thick"/>
    </w:rPr>
  </w:style>
  <w:style w:type="character" w:customStyle="1" w:styleId="tagChar1">
    <w:name w:val="tag Char1"/>
    <w:basedOn w:val="DefaultParagraphFont"/>
    <w:rsid w:val="005B7396"/>
    <w:rPr>
      <w:b/>
      <w:noProof w:val="0"/>
      <w:sz w:val="24"/>
      <w:lang w:val="en-US" w:eastAsia="en-US" w:bidi="ar-SA"/>
    </w:rPr>
  </w:style>
  <w:style w:type="character" w:customStyle="1" w:styleId="tagChar2">
    <w:name w:val="tag Char2"/>
    <w:basedOn w:val="DefaultParagraphFont"/>
    <w:qFormat/>
    <w:rsid w:val="005B7396"/>
    <w:rPr>
      <w:b/>
      <w:noProof w:val="0"/>
      <w:sz w:val="24"/>
      <w:lang w:val="en-US" w:eastAsia="en-US" w:bidi="ar-SA"/>
    </w:rPr>
  </w:style>
  <w:style w:type="character" w:customStyle="1" w:styleId="Taggin-New">
    <w:name w:val="Taggin - New"/>
    <w:basedOn w:val="DefaultParagraphFont"/>
    <w:rsid w:val="005B7396"/>
    <w:rPr>
      <w:rFonts w:ascii="Arial Narrow" w:hAnsi="Arial Narrow"/>
      <w:b/>
      <w:sz w:val="22"/>
    </w:rPr>
  </w:style>
  <w:style w:type="character" w:customStyle="1" w:styleId="Boxing-New">
    <w:name w:val="Boxing - New"/>
    <w:basedOn w:val="DefaultParagraphFont"/>
    <w:rsid w:val="005B7396"/>
    <w:rPr>
      <w:rFonts w:ascii="Arial Narrow" w:hAnsi="Arial Narrow"/>
      <w:sz w:val="16"/>
      <w:u w:val="none"/>
      <w:bdr w:val="single" w:sz="4" w:space="0" w:color="auto"/>
    </w:rPr>
  </w:style>
  <w:style w:type="character" w:customStyle="1" w:styleId="ilad">
    <w:name w:val="il_ad"/>
    <w:rsid w:val="005B7396"/>
  </w:style>
  <w:style w:type="paragraph" w:customStyle="1" w:styleId="CardsHighlighted">
    <w:name w:val="Cards Highlighted"/>
    <w:next w:val="Normal"/>
    <w:link w:val="CardsHighlightedChar"/>
    <w:qFormat/>
    <w:rsid w:val="005B7396"/>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5B7396"/>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5B7396"/>
    <w:rPr>
      <w:rFonts w:ascii="Garamond" w:hAnsi="Garamond"/>
      <w:sz w:val="22"/>
      <w:szCs w:val="24"/>
      <w:u w:val="single"/>
      <w:lang w:val="en-US" w:eastAsia="en-US" w:bidi="ar-SA"/>
    </w:rPr>
  </w:style>
  <w:style w:type="paragraph" w:customStyle="1" w:styleId="Style2">
    <w:name w:val="Style2"/>
    <w:basedOn w:val="Heading4"/>
    <w:qFormat/>
    <w:rsid w:val="005B7396"/>
    <w:pPr>
      <w:spacing w:before="0"/>
    </w:pPr>
    <w:rPr>
      <w:rFonts w:eastAsia="Times New Roman" w:cs="Times New Roman"/>
      <w:iCs w:val="0"/>
      <w:caps/>
      <w:szCs w:val="20"/>
    </w:rPr>
  </w:style>
  <w:style w:type="character" w:customStyle="1" w:styleId="pagetitle">
    <w:name w:val="pagetitle"/>
    <w:basedOn w:val="DefaultParagraphFont"/>
    <w:rsid w:val="005B7396"/>
  </w:style>
  <w:style w:type="paragraph" w:customStyle="1" w:styleId="text">
    <w:name w:val="text"/>
    <w:basedOn w:val="Normal"/>
    <w:uiPriority w:val="99"/>
    <w:qFormat/>
    <w:rsid w:val="005B7396"/>
    <w:pPr>
      <w:spacing w:before="100" w:beforeAutospacing="1" w:after="100" w:afterAutospacing="1"/>
    </w:pPr>
    <w:rPr>
      <w:rFonts w:eastAsia="Times New Roman"/>
    </w:rPr>
  </w:style>
  <w:style w:type="character" w:customStyle="1" w:styleId="StyleUnderlineCharChar9ptBold1">
    <w:name w:val="Style Underline Char Char + 9 pt Bold1"/>
    <w:rsid w:val="005B7396"/>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5B7396"/>
    <w:rPr>
      <w:rFonts w:ascii="Times New Roman" w:hAnsi="Times New Roman"/>
      <w:sz w:val="20"/>
      <w:szCs w:val="24"/>
      <w:u w:val="single"/>
      <w:lang w:val="en-US" w:eastAsia="en-US" w:bidi="ar-SA"/>
    </w:rPr>
  </w:style>
  <w:style w:type="character" w:customStyle="1" w:styleId="Style9ptBoldUnderline">
    <w:name w:val="Style 9 pt Bold Underline"/>
    <w:rsid w:val="005B7396"/>
    <w:rPr>
      <w:b/>
      <w:bCs/>
      <w:sz w:val="20"/>
      <w:u w:val="single"/>
    </w:rPr>
  </w:style>
  <w:style w:type="paragraph" w:customStyle="1" w:styleId="StyleUnderline9pt0">
    <w:name w:val="Style Underline + 9 pt"/>
    <w:link w:val="StyleUnderline9ptChar"/>
    <w:qFormat/>
    <w:rsid w:val="005B7396"/>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5B7396"/>
    <w:rPr>
      <w:rFonts w:ascii="Arial" w:eastAsia="Times New Roman" w:hAnsi="Arial" w:cs="Times New Roman"/>
      <w:szCs w:val="20"/>
      <w:u w:val="single"/>
    </w:rPr>
  </w:style>
  <w:style w:type="character" w:customStyle="1" w:styleId="StyleUnderlineChar1Bold">
    <w:name w:val="Style Underline Char1 + Bold"/>
    <w:rsid w:val="005B7396"/>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5B7396"/>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5B7396"/>
    <w:rPr>
      <w:rFonts w:ascii="Calibri" w:hAnsi="Calibri" w:cs="Calibri"/>
      <w:kern w:val="32"/>
      <w:szCs w:val="20"/>
      <w:u w:val="single"/>
      <w:lang w:eastAsia="ar-SA"/>
    </w:rPr>
  </w:style>
  <w:style w:type="character" w:customStyle="1" w:styleId="TagsCharCharChar">
    <w:name w:val="Tags Char Char Char"/>
    <w:basedOn w:val="DefaultParagraphFont"/>
    <w:rsid w:val="005B7396"/>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5B7396"/>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5B7396"/>
    <w:rPr>
      <w:color w:val="000000"/>
      <w:sz w:val="20"/>
      <w:u w:val="single"/>
    </w:rPr>
  </w:style>
  <w:style w:type="character" w:customStyle="1" w:styleId="Style11ptBlack">
    <w:name w:val="Style 11 pt Black"/>
    <w:basedOn w:val="DefaultParagraphFont"/>
    <w:rsid w:val="005B7396"/>
    <w:rPr>
      <w:color w:val="000000"/>
      <w:sz w:val="20"/>
    </w:rPr>
  </w:style>
  <w:style w:type="character" w:customStyle="1" w:styleId="StyleUnderlineCharTimesBold">
    <w:name w:val="Style Underline Char + Times Bold"/>
    <w:basedOn w:val="DefaultParagraphFont"/>
    <w:rsid w:val="005B7396"/>
    <w:rPr>
      <w:rFonts w:ascii="Times" w:hAnsi="Times"/>
      <w:b w:val="0"/>
      <w:bCs/>
      <w:sz w:val="20"/>
      <w:u w:val="single"/>
    </w:rPr>
  </w:style>
  <w:style w:type="character" w:customStyle="1" w:styleId="blubigktbiz">
    <w:name w:val="blubigktbiz"/>
    <w:rsid w:val="005B7396"/>
  </w:style>
  <w:style w:type="paragraph" w:customStyle="1" w:styleId="StyleevidencetextBorderSinglesolidlineAuto05ptL">
    <w:name w:val="Style evidence text + Border: : (Single solid line Auto  0.5 pt L..."/>
    <w:basedOn w:val="evidencetext"/>
    <w:link w:val="StyleevidencetextBorderSinglesolidlineAuto05ptLChar"/>
    <w:qFormat/>
    <w:rsid w:val="005B7396"/>
  </w:style>
  <w:style w:type="character" w:customStyle="1" w:styleId="StyleevidencetextBorderSinglesolidlineAuto05ptLChar">
    <w:name w:val="Style evidence text + Border: : (Single solid line Auto  0.5 pt L... Char"/>
    <w:link w:val="StyleevidencetextBorderSinglesolidlineAuto05ptL"/>
    <w:rsid w:val="005B7396"/>
    <w:rPr>
      <w:rFonts w:ascii="Calibri" w:hAnsi="Calibri" w:cs="Calibri"/>
      <w:color w:val="000000"/>
      <w:lang w:val="x-none" w:eastAsia="x-none"/>
    </w:rPr>
  </w:style>
  <w:style w:type="character" w:customStyle="1" w:styleId="Style4CharChar">
    <w:name w:val="Style4 Char Char"/>
    <w:basedOn w:val="DefaultParagraphFont"/>
    <w:rsid w:val="005B7396"/>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5B7396"/>
    <w:rPr>
      <w:rFonts w:ascii="Times New Roman" w:hAnsi="Times New Roman" w:cs="Times New Roman"/>
      <w:sz w:val="16"/>
      <w:szCs w:val="16"/>
    </w:rPr>
  </w:style>
  <w:style w:type="character" w:customStyle="1" w:styleId="StyleEmphasisArial12ptBold">
    <w:name w:val="Style Emphasis + Arial 12 pt Bold"/>
    <w:rsid w:val="005B7396"/>
    <w:rPr>
      <w:rFonts w:ascii="Arial" w:hAnsi="Arial"/>
      <w:b/>
      <w:bCs/>
      <w:i/>
      <w:iCs/>
      <w:sz w:val="24"/>
    </w:rPr>
  </w:style>
  <w:style w:type="character" w:customStyle="1" w:styleId="super">
    <w:name w:val="super"/>
    <w:rsid w:val="005B7396"/>
  </w:style>
  <w:style w:type="character" w:customStyle="1" w:styleId="text30">
    <w:name w:val="text30"/>
    <w:rsid w:val="005B7396"/>
  </w:style>
  <w:style w:type="character" w:customStyle="1" w:styleId="uppercase">
    <w:name w:val="uppercase"/>
    <w:rsid w:val="005B7396"/>
  </w:style>
  <w:style w:type="character" w:customStyle="1" w:styleId="bodytext0">
    <w:name w:val="bodytext"/>
    <w:rsid w:val="005B7396"/>
  </w:style>
  <w:style w:type="character" w:customStyle="1" w:styleId="entry-title">
    <w:name w:val="entry-title"/>
    <w:rsid w:val="005B7396"/>
  </w:style>
  <w:style w:type="character" w:customStyle="1" w:styleId="BodyTextIndentChar1">
    <w:name w:val="Body Text Indent Char1"/>
    <w:basedOn w:val="DefaultParagraphFont"/>
    <w:uiPriority w:val="99"/>
    <w:semiHidden/>
    <w:rsid w:val="005B7396"/>
    <w:rPr>
      <w:rFonts w:ascii="Times New Roman" w:hAnsi="Times New Roman" w:cs="Times New Roman"/>
      <w:sz w:val="20"/>
    </w:rPr>
  </w:style>
  <w:style w:type="character" w:customStyle="1" w:styleId="Style6pt">
    <w:name w:val="Style 6 pt"/>
    <w:basedOn w:val="DefaultParagraphFont"/>
    <w:qFormat/>
    <w:rsid w:val="005B7396"/>
    <w:rPr>
      <w:sz w:val="12"/>
    </w:rPr>
  </w:style>
  <w:style w:type="character" w:customStyle="1" w:styleId="CiteCharCharCharCharCharChar">
    <w:name w:val="Cite Char Char Char Char Char Char"/>
    <w:basedOn w:val="DefaultParagraphFont"/>
    <w:rsid w:val="005B7396"/>
    <w:rPr>
      <w:b/>
      <w:noProof w:val="0"/>
      <w:sz w:val="22"/>
      <w:szCs w:val="24"/>
      <w:u w:val="single"/>
      <w:lang w:val="en-US" w:eastAsia="en-US" w:bidi="ar-SA"/>
    </w:rPr>
  </w:style>
  <w:style w:type="character" w:customStyle="1" w:styleId="mainbody1">
    <w:name w:val="mainbody1"/>
    <w:basedOn w:val="DefaultParagraphFont"/>
    <w:rsid w:val="005B7396"/>
    <w:rPr>
      <w:rFonts w:ascii="Verdana" w:hAnsi="Verdana" w:hint="default"/>
      <w:color w:val="000000"/>
      <w:sz w:val="22"/>
      <w:szCs w:val="22"/>
    </w:rPr>
  </w:style>
  <w:style w:type="character" w:customStyle="1" w:styleId="ssl4">
    <w:name w:val="ss_l4"/>
    <w:basedOn w:val="DefaultParagraphFont"/>
    <w:rsid w:val="005B7396"/>
  </w:style>
  <w:style w:type="paragraph" w:customStyle="1" w:styleId="StyleNormalWeb11ptUnderline">
    <w:name w:val="Style Normal (Web) + 11 pt Underline"/>
    <w:basedOn w:val="NormalWeb"/>
    <w:link w:val="StyleNormalWeb11ptUnderlineChar"/>
    <w:qFormat/>
    <w:rsid w:val="005B7396"/>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5B7396"/>
    <w:rPr>
      <w:rFonts w:ascii="Calibri" w:eastAsia="Calibri" w:hAnsi="Calibri" w:cs="Calibri"/>
      <w:u w:val="single"/>
    </w:rPr>
  </w:style>
  <w:style w:type="character" w:customStyle="1" w:styleId="cit-first-element">
    <w:name w:val="cit-first-element"/>
    <w:basedOn w:val="DefaultParagraphFont"/>
    <w:rsid w:val="005B7396"/>
  </w:style>
  <w:style w:type="character" w:customStyle="1" w:styleId="title1">
    <w:name w:val="title1"/>
    <w:basedOn w:val="DefaultParagraphFont"/>
    <w:rsid w:val="005B7396"/>
  </w:style>
  <w:style w:type="character" w:customStyle="1" w:styleId="StyleThickunderline1">
    <w:name w:val="Style Thick underline1"/>
    <w:basedOn w:val="DefaultParagraphFont"/>
    <w:rsid w:val="005B7396"/>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5B7396"/>
    <w:rPr>
      <w:rFonts w:ascii="Georgia" w:hAnsi="Georgia"/>
    </w:rPr>
  </w:style>
  <w:style w:type="character" w:customStyle="1" w:styleId="FooterChar1">
    <w:name w:val="Footer Char1"/>
    <w:basedOn w:val="DefaultParagraphFont"/>
    <w:uiPriority w:val="99"/>
    <w:semiHidden/>
    <w:rsid w:val="005B7396"/>
    <w:rPr>
      <w:rFonts w:ascii="Georgia" w:hAnsi="Georgia"/>
    </w:rPr>
  </w:style>
  <w:style w:type="character" w:customStyle="1" w:styleId="AnalyticChar">
    <w:name w:val="Analytic Char"/>
    <w:basedOn w:val="DefaultParagraphFont"/>
    <w:link w:val="Analytic"/>
    <w:rsid w:val="005B7396"/>
    <w:rPr>
      <w:rFonts w:ascii="Calibri" w:hAnsi="Calibri" w:cs="Calibri"/>
      <w:b/>
      <w:sz w:val="24"/>
    </w:rPr>
  </w:style>
  <w:style w:type="character" w:customStyle="1" w:styleId="UnderlineBold0">
    <w:name w:val="Underline Bold"/>
    <w:uiPriority w:val="6"/>
    <w:qFormat/>
    <w:rsid w:val="005B7396"/>
    <w:rPr>
      <w:b/>
      <w:sz w:val="20"/>
      <w:u w:val="single"/>
    </w:rPr>
  </w:style>
  <w:style w:type="paragraph" w:customStyle="1" w:styleId="Underline20">
    <w:name w:val="Underline2"/>
    <w:basedOn w:val="Normal"/>
    <w:link w:val="Underline2Char"/>
    <w:autoRedefine/>
    <w:uiPriority w:val="4"/>
    <w:qFormat/>
    <w:rsid w:val="005B7396"/>
    <w:rPr>
      <w:b/>
      <w:u w:val="single"/>
    </w:rPr>
  </w:style>
  <w:style w:type="character" w:customStyle="1" w:styleId="Underline2Char">
    <w:name w:val="Underline2 Char"/>
    <w:basedOn w:val="DefaultParagraphFont"/>
    <w:link w:val="Underline20"/>
    <w:uiPriority w:val="4"/>
    <w:rsid w:val="005B7396"/>
    <w:rPr>
      <w:rFonts w:ascii="Calibri" w:hAnsi="Calibri" w:cs="Calibri"/>
      <w:b/>
      <w:u w:val="single"/>
    </w:rPr>
  </w:style>
  <w:style w:type="character" w:customStyle="1" w:styleId="NormalTextChar">
    <w:name w:val="Normal Text Char"/>
    <w:link w:val="NormalText"/>
    <w:rsid w:val="005B7396"/>
    <w:rPr>
      <w:rFonts w:ascii="Calibri" w:eastAsia="Times New Roman" w:hAnsi="Calibri" w:cs="Calibri"/>
      <w:szCs w:val="26"/>
    </w:rPr>
  </w:style>
  <w:style w:type="paragraph" w:customStyle="1" w:styleId="TableParagraph">
    <w:name w:val="Table Paragraph"/>
    <w:basedOn w:val="Normal"/>
    <w:uiPriority w:val="1"/>
    <w:qFormat/>
    <w:rsid w:val="005B7396"/>
    <w:pPr>
      <w:widowControl w:val="0"/>
    </w:pPr>
  </w:style>
  <w:style w:type="character" w:customStyle="1" w:styleId="UnderlineChar0">
    <w:name w:val="UnderlineChar"/>
    <w:rsid w:val="005B7396"/>
    <w:rPr>
      <w:sz w:val="24"/>
      <w:u w:val="single"/>
      <w:shd w:val="clear" w:color="auto" w:fill="auto"/>
    </w:rPr>
  </w:style>
  <w:style w:type="character" w:customStyle="1" w:styleId="foreground">
    <w:name w:val="foreground"/>
    <w:basedOn w:val="DefaultParagraphFont"/>
    <w:rsid w:val="005B7396"/>
  </w:style>
  <w:style w:type="paragraph" w:customStyle="1" w:styleId="StyleCircled11pt">
    <w:name w:val="Style Circled + 11 pt"/>
    <w:basedOn w:val="Normal"/>
    <w:link w:val="StyleCircled11ptChar"/>
    <w:qFormat/>
    <w:rsid w:val="005B7396"/>
    <w:rPr>
      <w:rFonts w:eastAsia="Times New Roman"/>
      <w:b/>
      <w:bCs/>
      <w:sz w:val="20"/>
      <w:u w:val="single"/>
    </w:rPr>
  </w:style>
  <w:style w:type="character" w:customStyle="1" w:styleId="StyleCircled11ptChar">
    <w:name w:val="Style Circled + 11 pt Char"/>
    <w:link w:val="StyleCircled11pt"/>
    <w:rsid w:val="005B7396"/>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rsid w:val="005B7396"/>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5B7396"/>
    <w:rPr>
      <w:rFonts w:ascii="Times" w:eastAsia="Times New Roman" w:hAnsi="Times" w:cs="Calibri"/>
      <w:sz w:val="20"/>
      <w:szCs w:val="28"/>
      <w:u w:val="single"/>
    </w:rPr>
  </w:style>
  <w:style w:type="paragraph" w:customStyle="1" w:styleId="cite20">
    <w:name w:val="cite2"/>
    <w:basedOn w:val="Normal"/>
    <w:uiPriority w:val="99"/>
    <w:qFormat/>
    <w:rsid w:val="005B7396"/>
    <w:rPr>
      <w:rFonts w:eastAsia="Times New Roman"/>
      <w:color w:val="000000"/>
      <w:sz w:val="20"/>
      <w:szCs w:val="20"/>
    </w:rPr>
  </w:style>
  <w:style w:type="character" w:customStyle="1" w:styleId="postby">
    <w:name w:val="post_by"/>
    <w:basedOn w:val="DefaultParagraphFont"/>
    <w:rsid w:val="005B7396"/>
  </w:style>
  <w:style w:type="character" w:customStyle="1" w:styleId="Style11ptBorderSinglesolidlineAuto05ptLinewidth">
    <w:name w:val="Style 11 pt Border: : (Single solid line Auto  0.5 pt Line width)"/>
    <w:rsid w:val="005B7396"/>
    <w:rPr>
      <w:sz w:val="20"/>
      <w:bdr w:val="single" w:sz="4" w:space="0" w:color="auto" w:frame="1"/>
    </w:rPr>
  </w:style>
  <w:style w:type="character" w:customStyle="1" w:styleId="StyleUnderlineChar9ptBorderSinglesolidlineAuto0">
    <w:name w:val="Style Underline Char + 9 pt Border: : (Single solid line Auto  0..."/>
    <w:rsid w:val="005B7396"/>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5B7396"/>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5B7396"/>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5B7396"/>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5B7396"/>
    <w:rPr>
      <w:sz w:val="20"/>
      <w:szCs w:val="24"/>
      <w:u w:val="single"/>
      <w:bdr w:val="single" w:sz="4" w:space="0" w:color="auto"/>
      <w:lang w:val="en-US" w:eastAsia="en-US" w:bidi="ar-SA"/>
    </w:rPr>
  </w:style>
  <w:style w:type="character" w:customStyle="1" w:styleId="StyleLatinGaramondUnderline">
    <w:name w:val="Style (Latin) Garamond Underline"/>
    <w:rsid w:val="005B7396"/>
    <w:rPr>
      <w:rFonts w:ascii="Times New Roman" w:hAnsi="Times New Roman"/>
      <w:sz w:val="20"/>
      <w:u w:val="single"/>
    </w:rPr>
  </w:style>
  <w:style w:type="character" w:customStyle="1" w:styleId="StyleLatinGaramond">
    <w:name w:val="Style (Latin) Garamond"/>
    <w:rsid w:val="005B7396"/>
    <w:rPr>
      <w:rFonts w:ascii="Times New Roman" w:hAnsi="Times New Roman"/>
      <w:sz w:val="20"/>
    </w:rPr>
  </w:style>
  <w:style w:type="character" w:customStyle="1" w:styleId="styletimesnewroman12ptbold0">
    <w:name w:val="styletimesnewroman12ptbold"/>
    <w:basedOn w:val="DefaultParagraphFont"/>
    <w:rsid w:val="005B7396"/>
  </w:style>
  <w:style w:type="character" w:customStyle="1" w:styleId="CharCharCharCharChar">
    <w:name w:val="Char Char Char Char Char"/>
    <w:aliases w:val="Char Char Char Char,Char Char Char Char Char Char Char1,Heading 2 Char1 Char Char Char Char Char Char"/>
    <w:basedOn w:val="DefaultParagraphFont"/>
    <w:rsid w:val="005B7396"/>
    <w:rPr>
      <w:rFonts w:cs="Arial"/>
      <w:b/>
      <w:bCs/>
      <w:iCs/>
      <w:sz w:val="24"/>
      <w:szCs w:val="28"/>
      <w:lang w:val="en-US" w:eastAsia="en-US" w:bidi="ar-SA"/>
    </w:rPr>
  </w:style>
  <w:style w:type="character" w:customStyle="1" w:styleId="mainheading">
    <w:name w:val="mainheading"/>
    <w:basedOn w:val="DefaultParagraphFont"/>
    <w:rsid w:val="005B7396"/>
  </w:style>
  <w:style w:type="paragraph" w:customStyle="1" w:styleId="BoldandUnderlineChar2CharChar">
    <w:name w:val="Bold and Underline Char2 Char Char"/>
    <w:basedOn w:val="Normal"/>
    <w:link w:val="BoldandUnderlineChar2CharCharChar"/>
    <w:qFormat/>
    <w:rsid w:val="005B7396"/>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5B7396"/>
    <w:rPr>
      <w:rFonts w:ascii="Calibri" w:eastAsia="Times New Roman" w:hAnsi="Calibri" w:cs="Calibri"/>
      <w:b/>
      <w:u w:val="single"/>
    </w:rPr>
  </w:style>
  <w:style w:type="character" w:customStyle="1" w:styleId="StyleUnderlineChar9ptChar">
    <w:name w:val="Style Underline Char + 9 pt Char"/>
    <w:basedOn w:val="UnderlineCharChar"/>
    <w:rsid w:val="005B7396"/>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5B7396"/>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5B7396"/>
    <w:rPr>
      <w:sz w:val="16"/>
    </w:rPr>
  </w:style>
  <w:style w:type="paragraph" w:customStyle="1" w:styleId="Reduce8pt">
    <w:name w:val="Reduce 8pt"/>
    <w:basedOn w:val="Normal"/>
    <w:link w:val="Reduce8ptCharChar"/>
    <w:qFormat/>
    <w:rsid w:val="005B7396"/>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5B7396"/>
    <w:pPr>
      <w:contextualSpacing/>
    </w:pPr>
    <w:rPr>
      <w:rFonts w:eastAsia="Calibri"/>
    </w:rPr>
  </w:style>
  <w:style w:type="character" w:customStyle="1" w:styleId="CardIndentedChar">
    <w:name w:val="Card (Indented) Char"/>
    <w:link w:val="CardIndented"/>
    <w:locked/>
    <w:rsid w:val="005B7396"/>
    <w:rPr>
      <w:rFonts w:ascii="Calibri" w:hAnsi="Calibri" w:cs="Calibri"/>
    </w:rPr>
  </w:style>
  <w:style w:type="character" w:customStyle="1" w:styleId="citenon-boldChar">
    <w:name w:val="cite non-bold Char"/>
    <w:basedOn w:val="DefaultParagraphFont"/>
    <w:link w:val="citenon-bold"/>
    <w:locked/>
    <w:rsid w:val="005B7396"/>
    <w:rPr>
      <w:rFonts w:ascii="Garamond" w:eastAsia="Times New Roman" w:hAnsi="Garamond" w:cs="Calibri"/>
      <w:szCs w:val="20"/>
    </w:rPr>
  </w:style>
  <w:style w:type="character" w:customStyle="1" w:styleId="boldciteChar4">
    <w:name w:val="bold cite Char4"/>
    <w:link w:val="boldcite"/>
    <w:locked/>
    <w:rsid w:val="005B7396"/>
    <w:rPr>
      <w:rFonts w:eastAsia="Times New Roman" w:cs="Times New Roman"/>
      <w:b/>
      <w:color w:val="000000"/>
      <w:sz w:val="20"/>
      <w:u w:val="thick" w:color="000000"/>
    </w:rPr>
  </w:style>
  <w:style w:type="paragraph" w:customStyle="1" w:styleId="boldcite">
    <w:name w:val="bold cite"/>
    <w:basedOn w:val="Normal"/>
    <w:link w:val="boldciteChar4"/>
    <w:qFormat/>
    <w:rsid w:val="005B7396"/>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5B7396"/>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5B7396"/>
    <w:rPr>
      <w:rFonts w:eastAsia="Calibri"/>
      <w:b/>
    </w:rPr>
  </w:style>
  <w:style w:type="character" w:customStyle="1" w:styleId="HeadingsBaseChar">
    <w:name w:val="Headings Base Char"/>
    <w:basedOn w:val="DefaultParagraphFont"/>
    <w:link w:val="HeadingsBase"/>
    <w:locked/>
    <w:rsid w:val="005B7396"/>
    <w:rPr>
      <w:rFonts w:ascii="Times New Roman" w:hAnsi="Times New Roman" w:cs="Times New Roman"/>
      <w:b/>
      <w:sz w:val="32"/>
    </w:rPr>
  </w:style>
  <w:style w:type="paragraph" w:customStyle="1" w:styleId="HeadingsBase">
    <w:name w:val="Headings Base"/>
    <w:basedOn w:val="Normal"/>
    <w:link w:val="HeadingsBaseChar"/>
    <w:qFormat/>
    <w:rsid w:val="005B7396"/>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5B7396"/>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5B7396"/>
    <w:pPr>
      <w:spacing w:line="480" w:lineRule="auto"/>
      <w:ind w:firstLine="720"/>
    </w:pPr>
    <w:rPr>
      <w:rFonts w:eastAsia="Calibri"/>
    </w:rPr>
  </w:style>
  <w:style w:type="paragraph" w:customStyle="1" w:styleId="SchoolBlockQuote">
    <w:name w:val="School Block Quote"/>
    <w:basedOn w:val="SchoolPaper"/>
    <w:qFormat/>
    <w:rsid w:val="005B7396"/>
  </w:style>
  <w:style w:type="paragraph" w:customStyle="1" w:styleId="SchoolWorksCited">
    <w:name w:val="School Works Cited"/>
    <w:basedOn w:val="SchoolPaper"/>
    <w:qFormat/>
    <w:rsid w:val="005B7396"/>
  </w:style>
  <w:style w:type="paragraph" w:customStyle="1" w:styleId="BlockQuote">
    <w:name w:val="Block Quote"/>
    <w:basedOn w:val="Normal"/>
    <w:qFormat/>
    <w:rsid w:val="005B7396"/>
    <w:pPr>
      <w:ind w:left="720" w:right="720"/>
    </w:pPr>
    <w:rPr>
      <w:rFonts w:eastAsia="Calibri"/>
    </w:rPr>
  </w:style>
  <w:style w:type="paragraph" w:customStyle="1" w:styleId="PaperBody">
    <w:name w:val="Paper Body"/>
    <w:basedOn w:val="Normal"/>
    <w:qFormat/>
    <w:rsid w:val="005B7396"/>
    <w:pPr>
      <w:spacing w:line="480" w:lineRule="auto"/>
      <w:ind w:firstLine="720"/>
    </w:pPr>
    <w:rPr>
      <w:rFonts w:eastAsia="Calibri"/>
    </w:rPr>
  </w:style>
  <w:style w:type="paragraph" w:customStyle="1" w:styleId="PaperCitation">
    <w:name w:val="Paper Citation"/>
    <w:basedOn w:val="Normal"/>
    <w:qFormat/>
    <w:rsid w:val="005B7396"/>
    <w:pPr>
      <w:spacing w:line="480" w:lineRule="auto"/>
      <w:ind w:left="720" w:hanging="720"/>
    </w:pPr>
    <w:rPr>
      <w:rFonts w:eastAsia="Calibri"/>
    </w:rPr>
  </w:style>
  <w:style w:type="character" w:customStyle="1" w:styleId="hatChar">
    <w:name w:val="hat Char"/>
    <w:basedOn w:val="DefaultParagraphFont"/>
    <w:link w:val="hat"/>
    <w:locked/>
    <w:rsid w:val="005B7396"/>
    <w:rPr>
      <w:rFonts w:ascii="Calibri" w:eastAsia="Times New Roman" w:hAnsi="Calibri" w:cs="Calibri"/>
      <w:b/>
      <w:bCs/>
      <w:sz w:val="32"/>
      <w:u w:val="single"/>
      <w:lang w:bidi="en-US"/>
    </w:rPr>
  </w:style>
  <w:style w:type="paragraph" w:customStyle="1" w:styleId="WW-Default">
    <w:name w:val="WW-Default"/>
    <w:qFormat/>
    <w:rsid w:val="005B7396"/>
    <w:pPr>
      <w:suppressAutoHyphens/>
      <w:spacing w:after="0" w:line="240" w:lineRule="auto"/>
    </w:pPr>
    <w:rPr>
      <w:rFonts w:ascii="Georgia" w:eastAsia="Calibri" w:hAnsi="Georgia" w:cs="Calibri"/>
      <w:lang w:eastAsia="ar-SA"/>
    </w:rPr>
  </w:style>
  <w:style w:type="paragraph" w:customStyle="1" w:styleId="B-TagCite">
    <w:name w:val="B-TagCite"/>
    <w:qFormat/>
    <w:rsid w:val="005B7396"/>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5B7396"/>
    <w:rPr>
      <w:rFonts w:ascii="Times New Roman" w:hAnsi="Times New Roman" w:cs="Times New Roman"/>
      <w:b/>
      <w:sz w:val="20"/>
    </w:rPr>
  </w:style>
  <w:style w:type="paragraph" w:customStyle="1" w:styleId="MicroText">
    <w:name w:val="MicroText"/>
    <w:basedOn w:val="Normal"/>
    <w:next w:val="Normal"/>
    <w:link w:val="MicroTextChar"/>
    <w:qFormat/>
    <w:rsid w:val="005B7396"/>
    <w:rPr>
      <w:rFonts w:ascii="Arial Narrow" w:hAnsi="Arial Narrow" w:cstheme="minorBidi"/>
      <w:sz w:val="12"/>
    </w:rPr>
  </w:style>
  <w:style w:type="character" w:customStyle="1" w:styleId="Footnote2Char">
    <w:name w:val="Footnote2 Char"/>
    <w:link w:val="Footnote2"/>
    <w:locked/>
    <w:rsid w:val="005B7396"/>
  </w:style>
  <w:style w:type="paragraph" w:customStyle="1" w:styleId="Footnote2">
    <w:name w:val="Footnote2"/>
    <w:basedOn w:val="Normal"/>
    <w:next w:val="Normal"/>
    <w:link w:val="Footnote2Char"/>
    <w:autoRedefine/>
    <w:qFormat/>
    <w:rsid w:val="005B7396"/>
    <w:pPr>
      <w:spacing w:after="120" w:line="480" w:lineRule="auto"/>
    </w:pPr>
    <w:rPr>
      <w:rFonts w:asciiTheme="minorHAnsi" w:hAnsiTheme="minorHAnsi" w:cstheme="minorBidi"/>
    </w:rPr>
  </w:style>
  <w:style w:type="paragraph" w:customStyle="1" w:styleId="indent">
    <w:name w:val="indent"/>
    <w:basedOn w:val="Normal"/>
    <w:qFormat/>
    <w:rsid w:val="005B7396"/>
    <w:pPr>
      <w:spacing w:before="100" w:beforeAutospacing="1" w:after="100" w:afterAutospacing="1"/>
    </w:pPr>
    <w:rPr>
      <w:rFonts w:eastAsia="Times New Roman"/>
    </w:rPr>
  </w:style>
  <w:style w:type="paragraph" w:customStyle="1" w:styleId="PageHeaderLine1">
    <w:name w:val="PageHeaderLine1"/>
    <w:basedOn w:val="Normal"/>
    <w:qFormat/>
    <w:rsid w:val="005B7396"/>
    <w:pPr>
      <w:tabs>
        <w:tab w:val="right" w:pos="10800"/>
      </w:tabs>
    </w:pPr>
    <w:rPr>
      <w:rFonts w:eastAsia="Calibri"/>
      <w:b/>
    </w:rPr>
  </w:style>
  <w:style w:type="paragraph" w:customStyle="1" w:styleId="PageHeaderLine2">
    <w:name w:val="PageHeaderLine2"/>
    <w:basedOn w:val="Normal"/>
    <w:next w:val="Normal"/>
    <w:link w:val="PageHeaderLine2Char"/>
    <w:qFormat/>
    <w:rsid w:val="005B7396"/>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5B7396"/>
    <w:rPr>
      <w:rFonts w:ascii="Times New Roman" w:hAnsi="Times New Roman" w:cs="Times New Roman"/>
      <w:sz w:val="20"/>
    </w:rPr>
  </w:style>
  <w:style w:type="paragraph" w:customStyle="1" w:styleId="CardText1">
    <w:name w:val="CardText"/>
    <w:basedOn w:val="Normal"/>
    <w:link w:val="CardTextChar3"/>
    <w:qFormat/>
    <w:rsid w:val="005B7396"/>
    <w:pPr>
      <w:ind w:left="288"/>
    </w:pPr>
    <w:rPr>
      <w:rFonts w:ascii="Times New Roman" w:hAnsi="Times New Roman" w:cs="Times New Roman"/>
      <w:sz w:val="20"/>
    </w:rPr>
  </w:style>
  <w:style w:type="character" w:customStyle="1" w:styleId="stylestylebold12pt">
    <w:name w:val="stylestylebold12pt"/>
    <w:basedOn w:val="DefaultParagraphFont"/>
    <w:rsid w:val="005B7396"/>
  </w:style>
  <w:style w:type="character" w:customStyle="1" w:styleId="styleboldunderline">
    <w:name w:val="styleboldunderline"/>
    <w:basedOn w:val="DefaultParagraphFont"/>
    <w:rsid w:val="005B7396"/>
  </w:style>
  <w:style w:type="character" w:customStyle="1" w:styleId="box">
    <w:name w:val="box"/>
    <w:basedOn w:val="DefaultParagraphFont"/>
    <w:rsid w:val="005B7396"/>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5B7396"/>
    <w:rPr>
      <w:rFonts w:ascii="Arial Narrow" w:hAnsi="Arial Narrow" w:cs="Arial Narrow" w:hint="default"/>
      <w:sz w:val="18"/>
      <w:szCs w:val="18"/>
    </w:rPr>
  </w:style>
  <w:style w:type="character" w:customStyle="1" w:styleId="FontStyle14">
    <w:name w:val="Font Style14"/>
    <w:basedOn w:val="DefaultParagraphFont"/>
    <w:uiPriority w:val="99"/>
    <w:rsid w:val="005B7396"/>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5B7396"/>
    <w:rPr>
      <w:rFonts w:ascii="Arial Narrow" w:hAnsi="Arial Narrow" w:cs="Arial Narrow" w:hint="default"/>
      <w:b/>
      <w:bCs/>
      <w:sz w:val="10"/>
      <w:szCs w:val="10"/>
    </w:rPr>
  </w:style>
  <w:style w:type="character" w:customStyle="1" w:styleId="CardTagandCiteChar">
    <w:name w:val="Card Tag and Cite Char"/>
    <w:basedOn w:val="DefaultParagraphFont"/>
    <w:rsid w:val="005B7396"/>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5B7396"/>
    <w:rPr>
      <w:rFonts w:ascii="Arial Narrow" w:hAnsi="Arial Narrow"/>
      <w:b/>
      <w:color w:val="000000"/>
      <w:sz w:val="22"/>
      <w:szCs w:val="22"/>
      <w:u w:val="single"/>
    </w:rPr>
  </w:style>
  <w:style w:type="character" w:customStyle="1" w:styleId="SmallText0">
    <w:name w:val="SmallText"/>
    <w:rsid w:val="005B7396"/>
    <w:rPr>
      <w:color w:val="000000"/>
    </w:rPr>
  </w:style>
  <w:style w:type="character" w:customStyle="1" w:styleId="CitesChar1">
    <w:name w:val="Cites Char1"/>
    <w:basedOn w:val="DefaultParagraphFont"/>
    <w:rsid w:val="005B7396"/>
    <w:rPr>
      <w:b/>
      <w:bCs w:val="0"/>
      <w:szCs w:val="24"/>
      <w:u w:val="single"/>
      <w:lang w:val="en-US" w:eastAsia="en-US" w:bidi="ar-SA"/>
    </w:rPr>
  </w:style>
  <w:style w:type="character" w:customStyle="1" w:styleId="CardUnderlinedChar">
    <w:name w:val="Card Underlined Char"/>
    <w:basedOn w:val="DefaultParagraphFont"/>
    <w:rsid w:val="005B7396"/>
    <w:rPr>
      <w:rFonts w:ascii="Arial Narrow" w:hAnsi="Arial Narrow" w:hint="default"/>
      <w:sz w:val="22"/>
      <w:szCs w:val="24"/>
      <w:u w:val="single"/>
      <w:lang w:val="en-US" w:eastAsia="en-US" w:bidi="ar-SA"/>
    </w:rPr>
  </w:style>
  <w:style w:type="character" w:customStyle="1" w:styleId="underline3">
    <w:name w:val="underline3"/>
    <w:basedOn w:val="underline2"/>
    <w:rsid w:val="005B7396"/>
    <w:rPr>
      <w:rFonts w:ascii="Arial" w:hAnsi="Arial"/>
      <w:sz w:val="18"/>
      <w:u w:val="single"/>
      <w:bdr w:val="none" w:sz="0" w:space="0" w:color="auto" w:frame="1"/>
      <w:shd w:val="clear" w:color="auto" w:fill="FFFF00"/>
    </w:rPr>
  </w:style>
  <w:style w:type="character" w:customStyle="1" w:styleId="menu">
    <w:name w:val="menu"/>
    <w:basedOn w:val="DefaultParagraphFont"/>
    <w:rsid w:val="005B7396"/>
  </w:style>
  <w:style w:type="character" w:customStyle="1" w:styleId="itxtrst">
    <w:name w:val="itxtrst"/>
    <w:rsid w:val="005B7396"/>
  </w:style>
  <w:style w:type="character" w:customStyle="1" w:styleId="A-Underlining">
    <w:name w:val="A-Underlining"/>
    <w:basedOn w:val="DefaultParagraphFont"/>
    <w:rsid w:val="005B7396"/>
    <w:rPr>
      <w:rFonts w:ascii="Garamond" w:hAnsi="Garamond" w:hint="default"/>
      <w:color w:val="auto"/>
      <w:sz w:val="24"/>
      <w:u w:val="single"/>
    </w:rPr>
  </w:style>
  <w:style w:type="character" w:customStyle="1" w:styleId="StyleUnderlineBold0">
    <w:name w:val="Style Underline + Bold"/>
    <w:rsid w:val="005B7396"/>
    <w:rPr>
      <w:b/>
      <w:bCs/>
      <w:u w:val="single"/>
    </w:rPr>
  </w:style>
  <w:style w:type="character" w:customStyle="1" w:styleId="Underline-Highlighted">
    <w:name w:val="Underline-Highlighted"/>
    <w:uiPriority w:val="1"/>
    <w:qFormat/>
    <w:rsid w:val="005B7396"/>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5B7396"/>
  </w:style>
  <w:style w:type="character" w:customStyle="1" w:styleId="newsmain">
    <w:name w:val="news_main"/>
    <w:basedOn w:val="DefaultParagraphFont"/>
    <w:rsid w:val="005B7396"/>
  </w:style>
  <w:style w:type="character" w:customStyle="1" w:styleId="vitstoryheadline">
    <w:name w:val="vitstoryheadline"/>
    <w:rsid w:val="005B7396"/>
  </w:style>
  <w:style w:type="character" w:customStyle="1" w:styleId="AuthorDate0">
    <w:name w:val="Author Date"/>
    <w:rsid w:val="005B7396"/>
    <w:rPr>
      <w:b/>
      <w:bCs w:val="0"/>
      <w:sz w:val="24"/>
      <w:u w:val="thick"/>
    </w:rPr>
  </w:style>
  <w:style w:type="character" w:customStyle="1" w:styleId="red">
    <w:name w:val="red"/>
    <w:basedOn w:val="DefaultParagraphFont"/>
    <w:rsid w:val="005B7396"/>
  </w:style>
  <w:style w:type="character" w:customStyle="1" w:styleId="at">
    <w:name w:val="at"/>
    <w:rsid w:val="005B7396"/>
  </w:style>
  <w:style w:type="character" w:customStyle="1" w:styleId="org">
    <w:name w:val="org"/>
    <w:rsid w:val="005B7396"/>
  </w:style>
  <w:style w:type="character" w:customStyle="1" w:styleId="pnumber">
    <w:name w:val="pnumber"/>
    <w:rsid w:val="005B7396"/>
  </w:style>
  <w:style w:type="character" w:customStyle="1" w:styleId="ital">
    <w:name w:val="ital"/>
    <w:rsid w:val="005B7396"/>
  </w:style>
  <w:style w:type="character" w:customStyle="1" w:styleId="orgdiv">
    <w:name w:val="orgdiv"/>
    <w:rsid w:val="005B7396"/>
  </w:style>
  <w:style w:type="character" w:customStyle="1" w:styleId="orgname">
    <w:name w:val="orgname"/>
    <w:rsid w:val="005B7396"/>
  </w:style>
  <w:style w:type="character" w:customStyle="1" w:styleId="city">
    <w:name w:val="city"/>
    <w:rsid w:val="005B7396"/>
  </w:style>
  <w:style w:type="character" w:customStyle="1" w:styleId="state">
    <w:name w:val="state"/>
    <w:rsid w:val="005B7396"/>
  </w:style>
  <w:style w:type="character" w:customStyle="1" w:styleId="country">
    <w:name w:val="country"/>
    <w:rsid w:val="005B7396"/>
  </w:style>
  <w:style w:type="character" w:customStyle="1" w:styleId="articletitle">
    <w:name w:val="articletitle"/>
    <w:rsid w:val="005B7396"/>
    <w:rPr>
      <w:rFonts w:ascii="Times New Roman" w:hAnsi="Times New Roman" w:cs="Times New Roman" w:hint="default"/>
    </w:rPr>
  </w:style>
  <w:style w:type="character" w:customStyle="1" w:styleId="6pointChar">
    <w:name w:val="6 point Char"/>
    <w:rsid w:val="005B7396"/>
    <w:rPr>
      <w:rFonts w:ascii="Times New Roman" w:hAnsi="Times New Roman" w:cs="Times New Roman" w:hint="default"/>
      <w:sz w:val="12"/>
      <w:lang w:val="en-US" w:eastAsia="en-US"/>
    </w:rPr>
  </w:style>
  <w:style w:type="character" w:customStyle="1" w:styleId="StyleThickunderline">
    <w:name w:val="Style Thick underline"/>
    <w:qFormat/>
    <w:rsid w:val="005B7396"/>
    <w:rPr>
      <w:u w:val="thick"/>
    </w:rPr>
  </w:style>
  <w:style w:type="character" w:customStyle="1" w:styleId="Box0">
    <w:name w:val="Box!"/>
    <w:rsid w:val="005B7396"/>
    <w:rPr>
      <w:rFonts w:ascii="Garamond" w:hAnsi="Garamond" w:hint="default"/>
      <w:sz w:val="24"/>
      <w:u w:val="single"/>
      <w:bdr w:val="single" w:sz="4" w:space="0" w:color="auto" w:frame="1"/>
    </w:rPr>
  </w:style>
  <w:style w:type="character" w:customStyle="1" w:styleId="citechar">
    <w:name w:val="citechar"/>
    <w:basedOn w:val="DefaultParagraphFont"/>
    <w:rsid w:val="005B7396"/>
  </w:style>
  <w:style w:type="character" w:customStyle="1" w:styleId="underlinechar2">
    <w:name w:val="underlinechar"/>
    <w:basedOn w:val="DefaultParagraphFont"/>
    <w:rsid w:val="005B7396"/>
  </w:style>
  <w:style w:type="character" w:customStyle="1" w:styleId="CardUnderlineChar">
    <w:name w:val="Card Underline Char"/>
    <w:rsid w:val="005B7396"/>
    <w:rPr>
      <w:szCs w:val="24"/>
      <w:u w:val="single"/>
      <w:lang w:val="en-US" w:eastAsia="en-US" w:bidi="ar-SA"/>
    </w:rPr>
  </w:style>
  <w:style w:type="character" w:customStyle="1" w:styleId="tagciteChar">
    <w:name w:val="tag/cite Char"/>
    <w:basedOn w:val="DefaultParagraphFont"/>
    <w:rsid w:val="005B7396"/>
    <w:rPr>
      <w:b/>
      <w:bCs w:val="0"/>
      <w:sz w:val="24"/>
      <w:lang w:val="en-US" w:eastAsia="en-US" w:bidi="ar-SA"/>
    </w:rPr>
  </w:style>
  <w:style w:type="character" w:customStyle="1" w:styleId="8pointChar">
    <w:name w:val="8 point Char"/>
    <w:basedOn w:val="DefaultParagraphFont"/>
    <w:rsid w:val="005B7396"/>
    <w:rPr>
      <w:sz w:val="16"/>
      <w:lang w:val="en-US" w:eastAsia="en-US" w:bidi="ar-SA"/>
    </w:rPr>
  </w:style>
  <w:style w:type="character" w:customStyle="1" w:styleId="BoldText12pt">
    <w:name w:val="Bold Text 12 pt"/>
    <w:rsid w:val="005B7396"/>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5B7396"/>
  </w:style>
  <w:style w:type="table" w:styleId="TableGrid">
    <w:name w:val="Table Grid"/>
    <w:basedOn w:val="TableNormal"/>
    <w:rsid w:val="005B739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5B7396"/>
    <w:rPr>
      <w:b/>
      <w:bCs w:val="0"/>
      <w:sz w:val="24"/>
      <w:lang w:val="en-US" w:eastAsia="en-US" w:bidi="ar-SA"/>
    </w:rPr>
  </w:style>
  <w:style w:type="character" w:customStyle="1" w:styleId="Mention11">
    <w:name w:val="Mention11"/>
    <w:basedOn w:val="DefaultParagraphFont"/>
    <w:uiPriority w:val="99"/>
    <w:semiHidden/>
    <w:unhideWhenUsed/>
    <w:rsid w:val="005B7396"/>
    <w:rPr>
      <w:color w:val="2B579A"/>
      <w:shd w:val="clear" w:color="auto" w:fill="E6E6E6"/>
    </w:rPr>
  </w:style>
  <w:style w:type="paragraph" w:customStyle="1" w:styleId="Emphasize">
    <w:name w:val="Emphasize"/>
    <w:basedOn w:val="Normal"/>
    <w:uiPriority w:val="7"/>
    <w:qFormat/>
    <w:rsid w:val="005B739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5B7396"/>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5B7396"/>
  </w:style>
  <w:style w:type="character" w:customStyle="1" w:styleId="Heading3Char2">
    <w:name w:val="Heading 3 Char2"/>
    <w:aliases w:val="Heading 3 Char Char Char4, Char Char1, Char Char Char4"/>
    <w:basedOn w:val="DefaultParagraphFont"/>
    <w:rsid w:val="005B7396"/>
    <w:rPr>
      <w:rFonts w:cs="Arial"/>
      <w:bCs/>
      <w:szCs w:val="26"/>
      <w:u w:val="single"/>
      <w:lang w:val="en-US" w:eastAsia="en-US" w:bidi="ar-SA"/>
    </w:rPr>
  </w:style>
  <w:style w:type="character" w:customStyle="1" w:styleId="Mention2">
    <w:name w:val="Mention2"/>
    <w:basedOn w:val="DefaultParagraphFont"/>
    <w:uiPriority w:val="99"/>
    <w:semiHidden/>
    <w:unhideWhenUsed/>
    <w:rsid w:val="005B7396"/>
    <w:rPr>
      <w:color w:val="2B579A"/>
      <w:shd w:val="clear" w:color="auto" w:fill="E6E6E6"/>
    </w:rPr>
  </w:style>
  <w:style w:type="paragraph" w:customStyle="1" w:styleId="FlashTag">
    <w:name w:val="FlashTag"/>
    <w:basedOn w:val="Normal"/>
    <w:link w:val="FlashTagChar"/>
    <w:autoRedefine/>
    <w:uiPriority w:val="4"/>
    <w:qFormat/>
    <w:rsid w:val="005B7396"/>
    <w:rPr>
      <w:rFonts w:asciiTheme="majorHAnsi" w:hAnsiTheme="majorHAnsi"/>
      <w:b/>
      <w:sz w:val="28"/>
    </w:rPr>
  </w:style>
  <w:style w:type="character" w:customStyle="1" w:styleId="FlashTagChar">
    <w:name w:val="FlashTag Char"/>
    <w:basedOn w:val="DefaultParagraphFont"/>
    <w:link w:val="FlashTag"/>
    <w:uiPriority w:val="4"/>
    <w:rsid w:val="005B7396"/>
    <w:rPr>
      <w:rFonts w:asciiTheme="majorHAnsi" w:hAnsiTheme="majorHAnsi" w:cs="Calibri"/>
      <w:b/>
      <w:sz w:val="28"/>
    </w:rPr>
  </w:style>
  <w:style w:type="paragraph" w:customStyle="1" w:styleId="Warrant">
    <w:name w:val="Warrant"/>
    <w:autoRedefine/>
    <w:uiPriority w:val="4"/>
    <w:qFormat/>
    <w:rsid w:val="005B7396"/>
    <w:pPr>
      <w:ind w:left="720"/>
    </w:pPr>
    <w:rPr>
      <w:rFonts w:ascii="Calibri" w:hAnsi="Calibri" w:cs="Arial"/>
    </w:rPr>
  </w:style>
  <w:style w:type="character" w:customStyle="1" w:styleId="m-8793234324905335251gmail-style13ptbold">
    <w:name w:val="m_-8793234324905335251gmail-style13ptbold"/>
    <w:basedOn w:val="DefaultParagraphFont"/>
    <w:rsid w:val="005B7396"/>
  </w:style>
  <w:style w:type="character" w:customStyle="1" w:styleId="m3965771245576658108gmail-styleunderline">
    <w:name w:val="m_3965771245576658108gmail-styleunderline"/>
    <w:basedOn w:val="DefaultParagraphFont"/>
    <w:rsid w:val="005B7396"/>
  </w:style>
  <w:style w:type="paragraph" w:customStyle="1" w:styleId="Header1">
    <w:name w:val="Header1"/>
    <w:aliases w:val="Header Char Char,Header Char Char Char Char Char Char Char Cha,Header Char2,Header Char1 Char,Char Char Char Cha"/>
    <w:basedOn w:val="Normal"/>
    <w:qFormat/>
    <w:rsid w:val="005B7396"/>
    <w:pPr>
      <w:tabs>
        <w:tab w:val="center" w:pos="4680"/>
        <w:tab w:val="right" w:pos="9360"/>
      </w:tabs>
    </w:pPr>
  </w:style>
  <w:style w:type="character" w:customStyle="1" w:styleId="EndnoteTextChar">
    <w:name w:val="Endnote Text Char"/>
    <w:basedOn w:val="DefaultParagraphFont"/>
    <w:link w:val="EndnoteText"/>
    <w:locked/>
    <w:rsid w:val="005B7396"/>
    <w:rPr>
      <w:rFonts w:ascii="Georgia" w:eastAsia="Times New Roman" w:hAnsi="Georgia"/>
      <w:szCs w:val="20"/>
    </w:rPr>
  </w:style>
  <w:style w:type="paragraph" w:styleId="EndnoteText">
    <w:name w:val="endnote text"/>
    <w:basedOn w:val="Normal"/>
    <w:link w:val="EndnoteTextChar"/>
    <w:unhideWhenUsed/>
    <w:rsid w:val="005B7396"/>
    <w:rPr>
      <w:rFonts w:ascii="Georgia" w:eastAsia="Times New Roman" w:hAnsi="Georgia" w:cstheme="minorBidi"/>
      <w:szCs w:val="20"/>
    </w:rPr>
  </w:style>
  <w:style w:type="character" w:customStyle="1" w:styleId="EndnoteTextChar1">
    <w:name w:val="Endnote Text Char1"/>
    <w:basedOn w:val="DefaultParagraphFont"/>
    <w:semiHidden/>
    <w:rsid w:val="005B7396"/>
    <w:rPr>
      <w:rFonts w:ascii="Calibri" w:hAnsi="Calibri" w:cs="Calibri"/>
      <w:sz w:val="20"/>
      <w:szCs w:val="20"/>
    </w:rPr>
  </w:style>
  <w:style w:type="character" w:customStyle="1" w:styleId="DateChar">
    <w:name w:val="Date Char"/>
    <w:aliases w:val="date Char"/>
    <w:basedOn w:val="DefaultParagraphFont"/>
    <w:link w:val="Date"/>
    <w:uiPriority w:val="99"/>
    <w:locked/>
    <w:rsid w:val="005B7396"/>
    <w:rPr>
      <w:rFonts w:ascii="Georgia" w:eastAsia="Times New Roman" w:hAnsi="Georgia"/>
    </w:rPr>
  </w:style>
  <w:style w:type="paragraph" w:styleId="Date">
    <w:name w:val="Date"/>
    <w:aliases w:val="date"/>
    <w:basedOn w:val="Normal"/>
    <w:next w:val="Normal"/>
    <w:link w:val="DateChar"/>
    <w:uiPriority w:val="99"/>
    <w:unhideWhenUsed/>
    <w:rsid w:val="005B7396"/>
    <w:rPr>
      <w:rFonts w:ascii="Georgia" w:eastAsia="Times New Roman" w:hAnsi="Georgia" w:cstheme="minorBidi"/>
    </w:rPr>
  </w:style>
  <w:style w:type="character" w:customStyle="1" w:styleId="DateChar1">
    <w:name w:val="Date Char1"/>
    <w:basedOn w:val="DefaultParagraphFont"/>
    <w:uiPriority w:val="99"/>
    <w:semiHidden/>
    <w:rsid w:val="005B7396"/>
    <w:rPr>
      <w:rFonts w:ascii="Calibri" w:hAnsi="Calibri" w:cs="Calibri"/>
    </w:rPr>
  </w:style>
  <w:style w:type="character" w:customStyle="1" w:styleId="BodyTextFirstIndentChar">
    <w:name w:val="Body Text First Indent Char"/>
    <w:basedOn w:val="BodyTextChar"/>
    <w:link w:val="BodyTextFirstIndent"/>
    <w:locked/>
    <w:rsid w:val="005B7396"/>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5B7396"/>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5B7396"/>
    <w:rPr>
      <w:rFonts w:ascii="Calibri" w:hAnsi="Calibri" w:cs="Calibri"/>
    </w:rPr>
  </w:style>
  <w:style w:type="character" w:customStyle="1" w:styleId="BodyTextIndent2Char1">
    <w:name w:val="Body Text Indent 2 Char1"/>
    <w:basedOn w:val="DefaultParagraphFont"/>
    <w:semiHidden/>
    <w:rsid w:val="005B7396"/>
    <w:rPr>
      <w:rFonts w:ascii="Calibri" w:hAnsi="Calibri" w:cs="Calibri"/>
    </w:rPr>
  </w:style>
  <w:style w:type="character" w:customStyle="1" w:styleId="PlainTextChar1">
    <w:name w:val="Plain Text Char1"/>
    <w:basedOn w:val="DefaultParagraphFont"/>
    <w:semiHidden/>
    <w:rsid w:val="005B7396"/>
    <w:rPr>
      <w:rFonts w:ascii="Consolas" w:hAnsi="Consolas" w:cs="Calibri"/>
      <w:sz w:val="21"/>
      <w:szCs w:val="21"/>
    </w:rPr>
  </w:style>
  <w:style w:type="character" w:customStyle="1" w:styleId="NoSpacingChar">
    <w:name w:val="No Spacing Char"/>
    <w:link w:val="NoSpacing"/>
    <w:uiPriority w:val="1"/>
    <w:qFormat/>
    <w:locked/>
    <w:rsid w:val="005B7396"/>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5B7396"/>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5B7396"/>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5B7396"/>
    <w:rPr>
      <w:rFonts w:ascii="Calibri" w:hAnsi="Calibri" w:cs="Calibri"/>
      <w:i/>
      <w:iCs/>
      <w:color w:val="000000" w:themeColor="text1"/>
    </w:rPr>
  </w:style>
  <w:style w:type="paragraph" w:customStyle="1" w:styleId="CiteSpacing">
    <w:name w:val="Cite Spacing"/>
    <w:basedOn w:val="Normal"/>
    <w:uiPriority w:val="4"/>
    <w:qFormat/>
    <w:rsid w:val="005B7396"/>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5B7396"/>
    <w:pPr>
      <w:keepNext w:val="0"/>
      <w:keepLines w:val="0"/>
      <w:pageBreakBefore w:val="0"/>
      <w:jc w:val="left"/>
    </w:pPr>
    <w:rPr>
      <w:rFonts w:ascii="Garamond" w:eastAsia="Calibri" w:hAnsi="Garamond" w:cs="Times New Roman"/>
      <w:b w:val="0"/>
      <w:bCs/>
      <w:sz w:val="22"/>
      <w:u w:val="none"/>
    </w:rPr>
  </w:style>
  <w:style w:type="character" w:customStyle="1" w:styleId="PageHeaderLine2Char">
    <w:name w:val="PageHeaderLine2 Char"/>
    <w:link w:val="PageHeaderLine2"/>
    <w:locked/>
    <w:rsid w:val="005B7396"/>
    <w:rPr>
      <w:rFonts w:ascii="Calibri" w:eastAsia="Calibri" w:hAnsi="Calibri" w:cs="Calibri"/>
      <w:b/>
    </w:rPr>
  </w:style>
  <w:style w:type="paragraph" w:customStyle="1" w:styleId="Heading2-Bold">
    <w:name w:val="Heading 2 - Bold"/>
    <w:basedOn w:val="Normal"/>
    <w:autoRedefine/>
    <w:uiPriority w:val="99"/>
    <w:qFormat/>
    <w:rsid w:val="005B7396"/>
    <w:rPr>
      <w:rFonts w:ascii="Garamond" w:eastAsia="Calibri" w:hAnsi="Garamond"/>
      <w:b/>
    </w:rPr>
  </w:style>
  <w:style w:type="paragraph" w:customStyle="1" w:styleId="tag">
    <w:name w:val="%tag"/>
    <w:basedOn w:val="Normal"/>
    <w:next w:val="Normal"/>
    <w:uiPriority w:val="99"/>
    <w:qFormat/>
    <w:rsid w:val="005B7396"/>
    <w:rPr>
      <w:rFonts w:ascii="Garamond" w:eastAsia="Calibri" w:hAnsi="Garamond"/>
      <w:bCs/>
      <w:sz w:val="18"/>
    </w:rPr>
  </w:style>
  <w:style w:type="character" w:customStyle="1" w:styleId="Style2Char">
    <w:name w:val="Style 2 Char"/>
    <w:link w:val="Style20"/>
    <w:uiPriority w:val="99"/>
    <w:locked/>
    <w:rsid w:val="005B7396"/>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5B7396"/>
    <w:pPr>
      <w:ind w:left="432"/>
    </w:pPr>
    <w:rPr>
      <w:rFonts w:ascii="Georgia" w:eastAsia="Times New Roman" w:hAnsi="Georgia" w:cstheme="minorBidi"/>
      <w:szCs w:val="20"/>
      <w:u w:val="single"/>
      <w:lang w:val="x-none" w:eastAsia="x-none"/>
    </w:rPr>
  </w:style>
  <w:style w:type="character" w:customStyle="1" w:styleId="GAUnderlineChar">
    <w:name w:val="GA Underline Char"/>
    <w:link w:val="GAUnderline"/>
    <w:locked/>
    <w:rsid w:val="005B7396"/>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5B7396"/>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5B7396"/>
    <w:rPr>
      <w:rFonts w:ascii="Georgia" w:eastAsia="Times New Roman" w:hAnsi="Georgia"/>
      <w:sz w:val="18"/>
      <w:szCs w:val="20"/>
      <w:lang w:val="x-none" w:eastAsia="x-none"/>
    </w:rPr>
  </w:style>
  <w:style w:type="paragraph" w:customStyle="1" w:styleId="textsmall0">
    <w:name w:val="textsmall"/>
    <w:basedOn w:val="Normal"/>
    <w:link w:val="textsmallChar0"/>
    <w:qFormat/>
    <w:rsid w:val="005B7396"/>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5B7396"/>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5B7396"/>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5B7396"/>
    <w:rPr>
      <w:rFonts w:ascii="Arial" w:eastAsia="Times New Roman" w:hAnsi="Arial" w:cs="Arial"/>
      <w:sz w:val="12"/>
    </w:rPr>
  </w:style>
  <w:style w:type="paragraph" w:customStyle="1" w:styleId="Micro">
    <w:name w:val="Micro"/>
    <w:basedOn w:val="Normal"/>
    <w:next w:val="Normal"/>
    <w:link w:val="MicroChar"/>
    <w:qFormat/>
    <w:rsid w:val="005B7396"/>
    <w:rPr>
      <w:rFonts w:ascii="Arial" w:eastAsia="Times New Roman" w:hAnsi="Arial" w:cs="Arial"/>
      <w:sz w:val="12"/>
    </w:rPr>
  </w:style>
  <w:style w:type="character" w:customStyle="1" w:styleId="CardNotUnderlinedChar1">
    <w:name w:val="Card Not Underlined Char1"/>
    <w:link w:val="CardNotUnderlined"/>
    <w:locked/>
    <w:rsid w:val="005B7396"/>
    <w:rPr>
      <w:rFonts w:ascii="Bell MT" w:eastAsia="Calibri" w:hAnsi="Bell MT"/>
      <w:szCs w:val="20"/>
    </w:rPr>
  </w:style>
  <w:style w:type="paragraph" w:customStyle="1" w:styleId="CardNotUnderlined">
    <w:name w:val="Card Not Underlined"/>
    <w:basedOn w:val="Normal"/>
    <w:link w:val="CardNotUnderlinedChar1"/>
    <w:autoRedefine/>
    <w:qFormat/>
    <w:rsid w:val="005B7396"/>
    <w:rPr>
      <w:rFonts w:ascii="Bell MT" w:eastAsia="Calibri" w:hAnsi="Bell MT" w:cstheme="minorBidi"/>
      <w:szCs w:val="20"/>
    </w:rPr>
  </w:style>
  <w:style w:type="paragraph" w:customStyle="1" w:styleId="h-lead">
    <w:name w:val="h-lead"/>
    <w:basedOn w:val="Normal"/>
    <w:uiPriority w:val="99"/>
    <w:qFormat/>
    <w:rsid w:val="005B7396"/>
    <w:pPr>
      <w:spacing w:before="100" w:beforeAutospacing="1" w:after="100" w:afterAutospacing="1"/>
    </w:pPr>
    <w:rPr>
      <w:rFonts w:eastAsia="Times New Roman"/>
      <w:sz w:val="24"/>
    </w:rPr>
  </w:style>
  <w:style w:type="paragraph" w:customStyle="1" w:styleId="intro">
    <w:name w:val="intro"/>
    <w:basedOn w:val="Normal"/>
    <w:uiPriority w:val="99"/>
    <w:qFormat/>
    <w:rsid w:val="005B7396"/>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5B7396"/>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5B7396"/>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5B7396"/>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5B7396"/>
    <w:rPr>
      <w:rFonts w:eastAsia="Calibri"/>
    </w:rPr>
  </w:style>
  <w:style w:type="paragraph" w:customStyle="1" w:styleId="F3-TagAuthor">
    <w:name w:val="F3 - Tag/Author"/>
    <w:basedOn w:val="Normal"/>
    <w:uiPriority w:val="99"/>
    <w:qFormat/>
    <w:rsid w:val="005B7396"/>
    <w:rPr>
      <w:rFonts w:eastAsia="Times New Roman"/>
      <w:b/>
    </w:rPr>
  </w:style>
  <w:style w:type="paragraph" w:customStyle="1" w:styleId="F5-UnderlineNormal">
    <w:name w:val="F5 - Underline Normal"/>
    <w:basedOn w:val="Normal"/>
    <w:uiPriority w:val="99"/>
    <w:qFormat/>
    <w:rsid w:val="005B7396"/>
    <w:rPr>
      <w:rFonts w:eastAsia="Calibri"/>
      <w:u w:val="single"/>
    </w:rPr>
  </w:style>
  <w:style w:type="paragraph" w:customStyle="1" w:styleId="Brief-PrimarySource">
    <w:name w:val="Brief - Primary Source"/>
    <w:basedOn w:val="Normal"/>
    <w:uiPriority w:val="99"/>
    <w:qFormat/>
    <w:rsid w:val="005B7396"/>
    <w:rPr>
      <w:rFonts w:eastAsia="Times New Roman"/>
      <w:b/>
      <w:sz w:val="24"/>
      <w:u w:val="single"/>
    </w:rPr>
  </w:style>
  <w:style w:type="paragraph" w:customStyle="1" w:styleId="Brief-Underline">
    <w:name w:val="Brief - Underline"/>
    <w:basedOn w:val="Normal"/>
    <w:uiPriority w:val="99"/>
    <w:qFormat/>
    <w:rsid w:val="005B7396"/>
    <w:rPr>
      <w:rFonts w:eastAsia="Times New Roman"/>
      <w:u w:val="single"/>
    </w:rPr>
  </w:style>
  <w:style w:type="paragraph" w:customStyle="1" w:styleId="Brief">
    <w:name w:val="Brief"/>
    <w:basedOn w:val="Brief-PrimarySource"/>
    <w:uiPriority w:val="99"/>
    <w:qFormat/>
    <w:rsid w:val="005B7396"/>
    <w:rPr>
      <w:b w:val="0"/>
    </w:rPr>
  </w:style>
  <w:style w:type="paragraph" w:customStyle="1" w:styleId="CM2">
    <w:name w:val="CM2"/>
    <w:basedOn w:val="Normal"/>
    <w:next w:val="Normal"/>
    <w:uiPriority w:val="99"/>
    <w:qFormat/>
    <w:rsid w:val="005B7396"/>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5B7396"/>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5B7396"/>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5B7396"/>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5B7396"/>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5B7396"/>
    <w:pPr>
      <w:widowControl w:val="0"/>
      <w:spacing w:line="276" w:lineRule="atLeast"/>
    </w:pPr>
    <w:rPr>
      <w:color w:val="auto"/>
    </w:rPr>
  </w:style>
  <w:style w:type="paragraph" w:customStyle="1" w:styleId="CM34">
    <w:name w:val="CM34"/>
    <w:basedOn w:val="Default"/>
    <w:next w:val="Default"/>
    <w:uiPriority w:val="99"/>
    <w:qFormat/>
    <w:rsid w:val="005B7396"/>
    <w:pPr>
      <w:widowControl w:val="0"/>
    </w:pPr>
    <w:rPr>
      <w:color w:val="auto"/>
    </w:rPr>
  </w:style>
  <w:style w:type="paragraph" w:customStyle="1" w:styleId="CM56">
    <w:name w:val="CM56"/>
    <w:basedOn w:val="Default"/>
    <w:next w:val="Default"/>
    <w:uiPriority w:val="99"/>
    <w:qFormat/>
    <w:rsid w:val="005B7396"/>
    <w:pPr>
      <w:widowControl w:val="0"/>
    </w:pPr>
    <w:rPr>
      <w:rFonts w:eastAsia="Calibri"/>
      <w:color w:val="auto"/>
    </w:rPr>
  </w:style>
  <w:style w:type="paragraph" w:customStyle="1" w:styleId="CM58">
    <w:name w:val="CM58"/>
    <w:basedOn w:val="Default"/>
    <w:next w:val="Default"/>
    <w:uiPriority w:val="99"/>
    <w:qFormat/>
    <w:rsid w:val="005B7396"/>
    <w:pPr>
      <w:widowControl w:val="0"/>
    </w:pPr>
    <w:rPr>
      <w:rFonts w:eastAsia="Calibri"/>
      <w:color w:val="auto"/>
    </w:rPr>
  </w:style>
  <w:style w:type="paragraph" w:customStyle="1" w:styleId="CM57">
    <w:name w:val="CM57"/>
    <w:basedOn w:val="Default"/>
    <w:next w:val="Default"/>
    <w:uiPriority w:val="99"/>
    <w:qFormat/>
    <w:rsid w:val="005B7396"/>
    <w:pPr>
      <w:widowControl w:val="0"/>
    </w:pPr>
    <w:rPr>
      <w:rFonts w:eastAsia="Calibri"/>
      <w:color w:val="auto"/>
    </w:rPr>
  </w:style>
  <w:style w:type="paragraph" w:customStyle="1" w:styleId="CM1">
    <w:name w:val="CM1"/>
    <w:basedOn w:val="Default"/>
    <w:next w:val="Default"/>
    <w:uiPriority w:val="99"/>
    <w:qFormat/>
    <w:rsid w:val="005B7396"/>
    <w:pPr>
      <w:widowControl w:val="0"/>
    </w:pPr>
    <w:rPr>
      <w:rFonts w:eastAsia="Calibri"/>
      <w:color w:val="auto"/>
    </w:rPr>
  </w:style>
  <w:style w:type="paragraph" w:customStyle="1" w:styleId="CM49">
    <w:name w:val="CM49"/>
    <w:basedOn w:val="Default"/>
    <w:next w:val="Default"/>
    <w:uiPriority w:val="99"/>
    <w:qFormat/>
    <w:rsid w:val="005B7396"/>
    <w:pPr>
      <w:widowControl w:val="0"/>
    </w:pPr>
    <w:rPr>
      <w:rFonts w:eastAsia="Calibri"/>
      <w:color w:val="auto"/>
    </w:rPr>
  </w:style>
  <w:style w:type="paragraph" w:customStyle="1" w:styleId="CM41">
    <w:name w:val="CM41"/>
    <w:basedOn w:val="Default"/>
    <w:next w:val="Default"/>
    <w:uiPriority w:val="99"/>
    <w:qFormat/>
    <w:rsid w:val="005B7396"/>
    <w:pPr>
      <w:widowControl w:val="0"/>
    </w:pPr>
    <w:rPr>
      <w:rFonts w:eastAsia="Calibri"/>
      <w:color w:val="auto"/>
    </w:rPr>
  </w:style>
  <w:style w:type="paragraph" w:customStyle="1" w:styleId="3rdOrderPara">
    <w:name w:val="3rd Order Para"/>
    <w:basedOn w:val="Default"/>
    <w:next w:val="Default"/>
    <w:rsid w:val="005B7396"/>
    <w:pPr>
      <w:widowControl w:val="0"/>
    </w:pPr>
    <w:rPr>
      <w:rFonts w:eastAsia="Calibri"/>
      <w:color w:val="auto"/>
    </w:rPr>
  </w:style>
  <w:style w:type="paragraph" w:customStyle="1" w:styleId="2ndOrderPara">
    <w:name w:val="2nd Order Para"/>
    <w:basedOn w:val="Default"/>
    <w:next w:val="Default"/>
    <w:rsid w:val="005B7396"/>
    <w:pPr>
      <w:widowControl w:val="0"/>
    </w:pPr>
    <w:rPr>
      <w:rFonts w:eastAsia="Calibri"/>
      <w:color w:val="auto"/>
    </w:rPr>
  </w:style>
  <w:style w:type="paragraph" w:customStyle="1" w:styleId="Normal-SIGN2">
    <w:name w:val="Normal-SIGN2"/>
    <w:basedOn w:val="Default"/>
    <w:next w:val="Default"/>
    <w:qFormat/>
    <w:rsid w:val="005B7396"/>
    <w:pPr>
      <w:widowControl w:val="0"/>
    </w:pPr>
    <w:rPr>
      <w:rFonts w:eastAsia="Calibri"/>
      <w:color w:val="auto"/>
    </w:rPr>
  </w:style>
  <w:style w:type="paragraph" w:customStyle="1" w:styleId="Normal-SIGN1">
    <w:name w:val="Normal-SIGN1"/>
    <w:basedOn w:val="Default"/>
    <w:next w:val="Default"/>
    <w:uiPriority w:val="99"/>
    <w:qFormat/>
    <w:rsid w:val="005B7396"/>
    <w:pPr>
      <w:widowControl w:val="0"/>
    </w:pPr>
    <w:rPr>
      <w:rFonts w:eastAsia="Calibri"/>
      <w:color w:val="auto"/>
    </w:rPr>
  </w:style>
  <w:style w:type="paragraph" w:customStyle="1" w:styleId="CM3">
    <w:name w:val="CM3"/>
    <w:basedOn w:val="Default"/>
    <w:next w:val="Default"/>
    <w:uiPriority w:val="99"/>
    <w:qFormat/>
    <w:rsid w:val="005B7396"/>
    <w:pPr>
      <w:widowControl w:val="0"/>
      <w:spacing w:line="553" w:lineRule="atLeast"/>
    </w:pPr>
    <w:rPr>
      <w:rFonts w:eastAsia="Calibri"/>
      <w:color w:val="auto"/>
    </w:rPr>
  </w:style>
  <w:style w:type="paragraph" w:customStyle="1" w:styleId="CM33">
    <w:name w:val="CM33"/>
    <w:basedOn w:val="Default"/>
    <w:next w:val="Default"/>
    <w:uiPriority w:val="99"/>
    <w:qFormat/>
    <w:rsid w:val="005B7396"/>
    <w:pPr>
      <w:widowControl w:val="0"/>
    </w:pPr>
    <w:rPr>
      <w:rFonts w:eastAsia="Calibri"/>
      <w:color w:val="auto"/>
    </w:rPr>
  </w:style>
  <w:style w:type="paragraph" w:customStyle="1" w:styleId="CM37">
    <w:name w:val="CM37"/>
    <w:basedOn w:val="Default"/>
    <w:next w:val="Default"/>
    <w:uiPriority w:val="99"/>
    <w:qFormat/>
    <w:rsid w:val="005B7396"/>
    <w:pPr>
      <w:widowControl w:val="0"/>
    </w:pPr>
    <w:rPr>
      <w:rFonts w:eastAsia="Calibri"/>
      <w:color w:val="auto"/>
    </w:rPr>
  </w:style>
  <w:style w:type="paragraph" w:customStyle="1" w:styleId="CM7">
    <w:name w:val="CM7"/>
    <w:basedOn w:val="Default"/>
    <w:next w:val="Default"/>
    <w:uiPriority w:val="99"/>
    <w:qFormat/>
    <w:rsid w:val="005B7396"/>
    <w:pPr>
      <w:widowControl w:val="0"/>
      <w:spacing w:line="553" w:lineRule="atLeast"/>
    </w:pPr>
    <w:rPr>
      <w:rFonts w:eastAsia="Calibri"/>
      <w:color w:val="auto"/>
    </w:rPr>
  </w:style>
  <w:style w:type="paragraph" w:customStyle="1" w:styleId="Brief-SecondarySource">
    <w:name w:val="Brief - Secondary Source"/>
    <w:basedOn w:val="Normal"/>
    <w:qFormat/>
    <w:rsid w:val="005B7396"/>
    <w:rPr>
      <w:rFonts w:eastAsia="Times New Roman"/>
      <w:sz w:val="14"/>
      <w:szCs w:val="20"/>
    </w:rPr>
  </w:style>
  <w:style w:type="paragraph" w:customStyle="1" w:styleId="Brief-Card">
    <w:name w:val="Brief - Card"/>
    <w:basedOn w:val="Normal"/>
    <w:uiPriority w:val="99"/>
    <w:qFormat/>
    <w:rsid w:val="005B7396"/>
    <w:rPr>
      <w:rFonts w:eastAsia="Times New Roman"/>
    </w:rPr>
  </w:style>
  <w:style w:type="paragraph" w:customStyle="1" w:styleId="Pa2">
    <w:name w:val="Pa2"/>
    <w:basedOn w:val="Default"/>
    <w:next w:val="Default"/>
    <w:uiPriority w:val="99"/>
    <w:qFormat/>
    <w:rsid w:val="005B7396"/>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5B7396"/>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5B7396"/>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5B7396"/>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5B7396"/>
    <w:pPr>
      <w:widowControl w:val="0"/>
    </w:pPr>
    <w:rPr>
      <w:rFonts w:ascii="Arial Black" w:hAnsi="Arial Black"/>
      <w:color w:val="auto"/>
    </w:rPr>
  </w:style>
  <w:style w:type="paragraph" w:customStyle="1" w:styleId="Cover1">
    <w:name w:val="Cover 1"/>
    <w:basedOn w:val="Normal"/>
    <w:next w:val="Normal"/>
    <w:uiPriority w:val="99"/>
    <w:qFormat/>
    <w:rsid w:val="005B7396"/>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5B7396"/>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5B7396"/>
    <w:pPr>
      <w:widowControl w:val="0"/>
    </w:pPr>
    <w:rPr>
      <w:color w:val="auto"/>
    </w:rPr>
  </w:style>
  <w:style w:type="paragraph" w:customStyle="1" w:styleId="Pa11">
    <w:name w:val="Pa11"/>
    <w:basedOn w:val="Normal"/>
    <w:next w:val="Normal"/>
    <w:uiPriority w:val="99"/>
    <w:qFormat/>
    <w:rsid w:val="005B7396"/>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5B7396"/>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5B7396"/>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kern w:val="32"/>
      <w:sz w:val="32"/>
      <w:u w:val="single"/>
    </w:rPr>
  </w:style>
  <w:style w:type="paragraph" w:customStyle="1" w:styleId="CM30">
    <w:name w:val="CM30"/>
    <w:basedOn w:val="Default"/>
    <w:next w:val="Default"/>
    <w:uiPriority w:val="99"/>
    <w:qFormat/>
    <w:rsid w:val="005B7396"/>
    <w:pPr>
      <w:widowControl w:val="0"/>
    </w:pPr>
    <w:rPr>
      <w:rFonts w:eastAsia="Calibri"/>
      <w:color w:val="auto"/>
    </w:rPr>
  </w:style>
  <w:style w:type="paragraph" w:customStyle="1" w:styleId="CM5">
    <w:name w:val="CM5"/>
    <w:basedOn w:val="Default"/>
    <w:next w:val="Default"/>
    <w:qFormat/>
    <w:rsid w:val="005B7396"/>
    <w:pPr>
      <w:widowControl w:val="0"/>
      <w:spacing w:line="553" w:lineRule="atLeast"/>
    </w:pPr>
    <w:rPr>
      <w:rFonts w:eastAsia="Calibri"/>
      <w:color w:val="auto"/>
    </w:rPr>
  </w:style>
  <w:style w:type="paragraph" w:customStyle="1" w:styleId="CM28">
    <w:name w:val="CM28"/>
    <w:basedOn w:val="Default"/>
    <w:next w:val="Default"/>
    <w:uiPriority w:val="99"/>
    <w:qFormat/>
    <w:rsid w:val="005B7396"/>
    <w:pPr>
      <w:widowControl w:val="0"/>
    </w:pPr>
    <w:rPr>
      <w:rFonts w:eastAsia="Calibri"/>
      <w:color w:val="auto"/>
    </w:rPr>
  </w:style>
  <w:style w:type="paragraph" w:customStyle="1" w:styleId="CM8">
    <w:name w:val="CM8"/>
    <w:basedOn w:val="Default"/>
    <w:next w:val="Default"/>
    <w:uiPriority w:val="99"/>
    <w:qFormat/>
    <w:rsid w:val="005B7396"/>
    <w:pPr>
      <w:widowControl w:val="0"/>
    </w:pPr>
    <w:rPr>
      <w:rFonts w:eastAsia="Calibri"/>
      <w:color w:val="auto"/>
    </w:rPr>
  </w:style>
  <w:style w:type="paragraph" w:customStyle="1" w:styleId="CM6">
    <w:name w:val="CM6"/>
    <w:basedOn w:val="Default"/>
    <w:next w:val="Default"/>
    <w:uiPriority w:val="99"/>
    <w:qFormat/>
    <w:rsid w:val="005B7396"/>
    <w:pPr>
      <w:widowControl w:val="0"/>
      <w:spacing w:line="553" w:lineRule="atLeast"/>
    </w:pPr>
    <w:rPr>
      <w:rFonts w:eastAsia="Calibri"/>
      <w:color w:val="auto"/>
    </w:rPr>
  </w:style>
  <w:style w:type="paragraph" w:customStyle="1" w:styleId="CM22">
    <w:name w:val="CM22"/>
    <w:basedOn w:val="Default"/>
    <w:next w:val="Default"/>
    <w:uiPriority w:val="99"/>
    <w:qFormat/>
    <w:rsid w:val="005B7396"/>
    <w:pPr>
      <w:widowControl w:val="0"/>
    </w:pPr>
    <w:rPr>
      <w:rFonts w:eastAsia="Calibri"/>
      <w:color w:val="auto"/>
    </w:rPr>
  </w:style>
  <w:style w:type="paragraph" w:customStyle="1" w:styleId="DoubleUnderlined">
    <w:name w:val="Double Underlined"/>
    <w:basedOn w:val="Heading2"/>
    <w:autoRedefine/>
    <w:uiPriority w:val="99"/>
    <w:qFormat/>
    <w:rsid w:val="005B7396"/>
    <w:pPr>
      <w:keepLines w:val="0"/>
      <w:pageBreakBefore w:val="0"/>
      <w:widowControl w:val="0"/>
      <w:suppressAutoHyphens/>
      <w:contextualSpacing/>
      <w:jc w:val="left"/>
    </w:pPr>
    <w:rPr>
      <w:rFonts w:ascii="Trebuchet MS" w:eastAsia="Times New Roman" w:hAnsi="Trebuchet MS" w:cs="Times New Roman"/>
      <w:b w:val="0"/>
      <w:bCs/>
      <w:sz w:val="22"/>
      <w:szCs w:val="20"/>
      <w:u w:val="thick"/>
    </w:rPr>
  </w:style>
  <w:style w:type="paragraph" w:customStyle="1" w:styleId="IndexFixer">
    <w:name w:val="Index Fixer"/>
    <w:basedOn w:val="Heading1"/>
    <w:uiPriority w:val="99"/>
    <w:qFormat/>
    <w:rsid w:val="005B7396"/>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caps/>
      <w:sz w:val="32"/>
      <w:szCs w:val="20"/>
    </w:rPr>
  </w:style>
  <w:style w:type="paragraph" w:customStyle="1" w:styleId="SmallNormal">
    <w:name w:val="Small Normal"/>
    <w:basedOn w:val="Normal"/>
    <w:uiPriority w:val="99"/>
    <w:qFormat/>
    <w:rsid w:val="005B7396"/>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5B7396"/>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5B7396"/>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5B7396"/>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5B7396"/>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5B7396"/>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5B7396"/>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5B7396"/>
  </w:style>
  <w:style w:type="paragraph" w:customStyle="1" w:styleId="StyleUnderliningTimesNewRomanBoldNounderlineKernat16">
    <w:name w:val="Style Underlining + Times New Roman Bold No underline Kern at 16..."/>
    <w:basedOn w:val="Normal"/>
    <w:uiPriority w:val="99"/>
    <w:qFormat/>
    <w:rsid w:val="005B7396"/>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5B7396"/>
    <w:rPr>
      <w:rFonts w:eastAsia="Times New Roman"/>
      <w:b/>
      <w:bCs/>
      <w:kern w:val="32"/>
      <w:sz w:val="32"/>
      <w:szCs w:val="32"/>
    </w:rPr>
  </w:style>
  <w:style w:type="paragraph" w:customStyle="1" w:styleId="StyleBoldUnderliningKernat16pt">
    <w:name w:val="Style Bold Underlining + Kern at 16 pt"/>
    <w:uiPriority w:val="99"/>
    <w:qFormat/>
    <w:rsid w:val="005B7396"/>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5B7396"/>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5B7396"/>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5B7396"/>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5B7396"/>
    <w:pPr>
      <w:ind w:left="400"/>
    </w:pPr>
    <w:rPr>
      <w:rFonts w:eastAsia="Times New Roman"/>
      <w:szCs w:val="20"/>
    </w:rPr>
  </w:style>
  <w:style w:type="paragraph" w:customStyle="1" w:styleId="Paste">
    <w:name w:val="Paste"/>
    <w:basedOn w:val="Normal"/>
    <w:qFormat/>
    <w:rsid w:val="005B7396"/>
    <w:rPr>
      <w:rFonts w:ascii="Arial Narrow" w:eastAsia="Times New Roman" w:hAnsi="Arial Narrow"/>
      <w:szCs w:val="20"/>
      <w:lang w:val="x-none" w:eastAsia="x-none"/>
    </w:rPr>
  </w:style>
  <w:style w:type="character" w:customStyle="1" w:styleId="UnderlineStyleChar">
    <w:name w:val="Underline Style Char"/>
    <w:link w:val="UnderlineStyle0"/>
    <w:locked/>
    <w:rsid w:val="005B7396"/>
    <w:rPr>
      <w:rFonts w:ascii="Georgia" w:eastAsia="Times New Roman" w:hAnsi="Georgia"/>
      <w:b/>
      <w:u w:val="single"/>
    </w:rPr>
  </w:style>
  <w:style w:type="paragraph" w:customStyle="1" w:styleId="UnderlineStyle0">
    <w:name w:val="Underline Style"/>
    <w:basedOn w:val="Normal"/>
    <w:link w:val="UnderlineStyleChar"/>
    <w:qFormat/>
    <w:rsid w:val="005B7396"/>
    <w:rPr>
      <w:rFonts w:ascii="Georgia" w:eastAsia="Times New Roman" w:hAnsi="Georgia" w:cstheme="minorBidi"/>
      <w:b/>
      <w:u w:val="single"/>
    </w:rPr>
  </w:style>
  <w:style w:type="paragraph" w:customStyle="1" w:styleId="Normalization">
    <w:name w:val="Normalization"/>
    <w:basedOn w:val="Normal"/>
    <w:uiPriority w:val="99"/>
    <w:qFormat/>
    <w:rsid w:val="005B7396"/>
    <w:rPr>
      <w:rFonts w:eastAsia="Times New Roman"/>
      <w:sz w:val="18"/>
    </w:rPr>
  </w:style>
  <w:style w:type="paragraph" w:customStyle="1" w:styleId="BreifTitle">
    <w:name w:val="Breif Title"/>
    <w:basedOn w:val="Normal"/>
    <w:autoRedefine/>
    <w:uiPriority w:val="99"/>
    <w:qFormat/>
    <w:rsid w:val="005B7396"/>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5B7396"/>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5B7396"/>
    <w:pPr>
      <w:spacing w:before="0" w:after="0"/>
      <w:jc w:val="center"/>
      <w:outlineLvl w:val="0"/>
    </w:pPr>
    <w:rPr>
      <w:sz w:val="32"/>
      <w:szCs w:val="32"/>
      <w:lang w:bidi="ar-SA"/>
    </w:rPr>
  </w:style>
  <w:style w:type="paragraph" w:customStyle="1" w:styleId="Tagandcite">
    <w:name w:val="Tag and cite"/>
    <w:basedOn w:val="Normal"/>
    <w:autoRedefine/>
    <w:uiPriority w:val="99"/>
    <w:qFormat/>
    <w:rsid w:val="005B7396"/>
    <w:rPr>
      <w:rFonts w:eastAsia="Times New Roman"/>
      <w:color w:val="333333"/>
    </w:rPr>
  </w:style>
  <w:style w:type="paragraph" w:customStyle="1" w:styleId="StyleTagandCiteFranklinGothicDemi">
    <w:name w:val="Style Tag and Cite + Franklin Gothic Demi"/>
    <w:basedOn w:val="Normal"/>
    <w:autoRedefine/>
    <w:uiPriority w:val="99"/>
    <w:qFormat/>
    <w:rsid w:val="005B7396"/>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5B7396"/>
    <w:rPr>
      <w:bCs/>
    </w:rPr>
  </w:style>
  <w:style w:type="paragraph" w:customStyle="1" w:styleId="tagCharCharCharCharCharCharChar">
    <w:name w:val="tag Char Char Char Char Char Char Char"/>
    <w:basedOn w:val="Normal"/>
    <w:uiPriority w:val="99"/>
    <w:qFormat/>
    <w:rsid w:val="005B7396"/>
    <w:rPr>
      <w:rFonts w:eastAsia="Times New Roman"/>
      <w:b/>
      <w:sz w:val="24"/>
      <w:szCs w:val="20"/>
    </w:rPr>
  </w:style>
  <w:style w:type="paragraph" w:customStyle="1" w:styleId="title-bold-medium">
    <w:name w:val="title-bold-medium"/>
    <w:basedOn w:val="Normal"/>
    <w:uiPriority w:val="99"/>
    <w:qFormat/>
    <w:rsid w:val="005B7396"/>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5B7396"/>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5B7396"/>
    <w:rPr>
      <w:rFonts w:ascii="Arial Narrow" w:eastAsia="Times New Roman" w:hAnsi="Arial Narrow"/>
      <w:b/>
      <w:sz w:val="24"/>
    </w:rPr>
  </w:style>
  <w:style w:type="paragraph" w:customStyle="1" w:styleId="BLOCKTITLE1">
    <w:name w:val="BLOCK TITLE"/>
    <w:basedOn w:val="Heading1"/>
    <w:uiPriority w:val="99"/>
    <w:qFormat/>
    <w:rsid w:val="005B7396"/>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5B7396"/>
    <w:pPr>
      <w:widowControl w:val="0"/>
      <w:autoSpaceDE w:val="0"/>
      <w:autoSpaceDN w:val="0"/>
      <w:adjustRightInd w:val="0"/>
    </w:pPr>
    <w:rPr>
      <w:sz w:val="24"/>
      <w:szCs w:val="20"/>
    </w:rPr>
  </w:style>
  <w:style w:type="paragraph" w:customStyle="1" w:styleId="BriefTitle1">
    <w:name w:val="Brief Title 1"/>
    <w:basedOn w:val="Normal"/>
    <w:uiPriority w:val="99"/>
    <w:qFormat/>
    <w:rsid w:val="005B7396"/>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5B7396"/>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5B7396"/>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5B7396"/>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5B7396"/>
    <w:pPr>
      <w:spacing w:before="100" w:beforeAutospacing="1" w:after="100" w:afterAutospacing="1"/>
    </w:pPr>
    <w:rPr>
      <w:rFonts w:eastAsia="Times New Roman"/>
    </w:rPr>
  </w:style>
  <w:style w:type="paragraph" w:customStyle="1" w:styleId="ToRead">
    <w:name w:val="To Read"/>
    <w:basedOn w:val="Normal"/>
    <w:uiPriority w:val="99"/>
    <w:qFormat/>
    <w:rsid w:val="005B7396"/>
    <w:pPr>
      <w:ind w:left="720"/>
    </w:pPr>
    <w:rPr>
      <w:rFonts w:ascii="Verdana" w:eastAsia="Times New Roman" w:hAnsi="Verdana"/>
      <w:b/>
      <w:u w:val="single"/>
    </w:rPr>
  </w:style>
  <w:style w:type="paragraph" w:customStyle="1" w:styleId="Style1">
    <w:name w:val="Style 1"/>
    <w:basedOn w:val="Normal"/>
    <w:uiPriority w:val="99"/>
    <w:qFormat/>
    <w:rsid w:val="005B7396"/>
    <w:pPr>
      <w:widowControl w:val="0"/>
      <w:ind w:firstLine="216"/>
    </w:pPr>
    <w:rPr>
      <w:rFonts w:eastAsia="Times New Roman"/>
      <w:noProof/>
      <w:color w:val="000000"/>
      <w:szCs w:val="20"/>
    </w:rPr>
  </w:style>
  <w:style w:type="paragraph" w:customStyle="1" w:styleId="Style40">
    <w:name w:val="Style 4"/>
    <w:basedOn w:val="Normal"/>
    <w:uiPriority w:val="99"/>
    <w:qFormat/>
    <w:rsid w:val="005B7396"/>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5B7396"/>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5B7396"/>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5B7396"/>
    <w:pPr>
      <w:ind w:left="1660"/>
    </w:pPr>
  </w:style>
  <w:style w:type="paragraph" w:customStyle="1" w:styleId="PageNumber1">
    <w:name w:val="Page Number1"/>
    <w:basedOn w:val="Normal"/>
    <w:next w:val="Normal"/>
    <w:uiPriority w:val="99"/>
    <w:qFormat/>
    <w:rsid w:val="005B7396"/>
    <w:rPr>
      <w:rFonts w:eastAsia="Times New Roman"/>
    </w:rPr>
  </w:style>
  <w:style w:type="paragraph" w:customStyle="1" w:styleId="Card1">
    <w:name w:val="Card1"/>
    <w:uiPriority w:val="99"/>
    <w:qFormat/>
    <w:rsid w:val="005B7396"/>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5B7396"/>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5B7396"/>
    <w:pPr>
      <w:ind w:left="288" w:right="288"/>
    </w:pPr>
    <w:rPr>
      <w:rFonts w:eastAsia="Times New Roman"/>
    </w:rPr>
  </w:style>
  <w:style w:type="paragraph" w:customStyle="1" w:styleId="CaseListNormal">
    <w:name w:val="Case List Normal"/>
    <w:basedOn w:val="Normal"/>
    <w:uiPriority w:val="99"/>
    <w:qFormat/>
    <w:rsid w:val="005B7396"/>
    <w:rPr>
      <w:rFonts w:ascii="Times" w:eastAsia="Times New Roman" w:hAnsi="Times"/>
      <w:szCs w:val="26"/>
    </w:rPr>
  </w:style>
  <w:style w:type="paragraph" w:customStyle="1" w:styleId="Body">
    <w:name w:val="Body"/>
    <w:basedOn w:val="Normal"/>
    <w:uiPriority w:val="99"/>
    <w:qFormat/>
    <w:rsid w:val="005B7396"/>
    <w:pPr>
      <w:outlineLvl w:val="3"/>
    </w:pPr>
    <w:rPr>
      <w:rFonts w:eastAsia="Times New Roman"/>
      <w:szCs w:val="20"/>
    </w:rPr>
  </w:style>
  <w:style w:type="paragraph" w:customStyle="1" w:styleId="3text">
    <w:name w:val="3text"/>
    <w:basedOn w:val="Normal"/>
    <w:uiPriority w:val="99"/>
    <w:qFormat/>
    <w:rsid w:val="005B7396"/>
    <w:pPr>
      <w:spacing w:before="100" w:beforeAutospacing="1" w:after="100" w:afterAutospacing="1"/>
    </w:pPr>
    <w:rPr>
      <w:rFonts w:eastAsia="Times New Roman"/>
      <w:sz w:val="24"/>
    </w:rPr>
  </w:style>
  <w:style w:type="paragraph" w:customStyle="1" w:styleId="TimesNewRoman12">
    <w:name w:val="TimesNewRoman12"/>
    <w:uiPriority w:val="99"/>
    <w:qFormat/>
    <w:rsid w:val="005B7396"/>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5B7396"/>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5B7396"/>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5B7396"/>
    <w:rPr>
      <w:rFonts w:eastAsia="Times New Roman"/>
      <w:color w:val="000000"/>
      <w:sz w:val="18"/>
    </w:rPr>
  </w:style>
  <w:style w:type="paragraph" w:customStyle="1" w:styleId="text1">
    <w:name w:val="text1"/>
    <w:basedOn w:val="Normal"/>
    <w:autoRedefine/>
    <w:uiPriority w:val="99"/>
    <w:qFormat/>
    <w:rsid w:val="005B7396"/>
    <w:rPr>
      <w:rFonts w:eastAsia="Times New Roman"/>
      <w:szCs w:val="20"/>
    </w:rPr>
  </w:style>
  <w:style w:type="paragraph" w:customStyle="1" w:styleId="RepeatBlockHeading">
    <w:name w:val="Repeat Block Heading"/>
    <w:basedOn w:val="Normal"/>
    <w:autoRedefine/>
    <w:uiPriority w:val="99"/>
    <w:qFormat/>
    <w:rsid w:val="005B7396"/>
    <w:pPr>
      <w:jc w:val="center"/>
    </w:pPr>
    <w:rPr>
      <w:rFonts w:eastAsia="Times New Roman"/>
      <w:b/>
      <w:smallCaps/>
      <w:color w:val="000000"/>
      <w:sz w:val="24"/>
      <w:u w:val="thick"/>
    </w:rPr>
  </w:style>
  <w:style w:type="paragraph" w:customStyle="1" w:styleId="story-headline">
    <w:name w:val="story-headline"/>
    <w:basedOn w:val="Normal"/>
    <w:uiPriority w:val="99"/>
    <w:qFormat/>
    <w:rsid w:val="005B7396"/>
    <w:pPr>
      <w:spacing w:before="72" w:after="72"/>
    </w:pPr>
    <w:rPr>
      <w:rFonts w:eastAsia="Times New Roman"/>
      <w:b/>
      <w:bCs/>
      <w:sz w:val="26"/>
      <w:szCs w:val="26"/>
    </w:rPr>
  </w:style>
  <w:style w:type="paragraph" w:customStyle="1" w:styleId="story-body">
    <w:name w:val="story-body"/>
    <w:basedOn w:val="Normal"/>
    <w:uiPriority w:val="99"/>
    <w:qFormat/>
    <w:rsid w:val="005B7396"/>
    <w:pPr>
      <w:spacing w:before="100" w:beforeAutospacing="1" w:after="100" w:afterAutospacing="1"/>
    </w:pPr>
    <w:rPr>
      <w:rFonts w:eastAsia="Times New Roman"/>
    </w:rPr>
  </w:style>
  <w:style w:type="paragraph" w:customStyle="1" w:styleId="story-dateline">
    <w:name w:val="story-dateline"/>
    <w:basedOn w:val="Normal"/>
    <w:uiPriority w:val="99"/>
    <w:qFormat/>
    <w:rsid w:val="005B7396"/>
    <w:rPr>
      <w:rFonts w:eastAsia="Times New Roman"/>
      <w:b/>
      <w:bCs/>
    </w:rPr>
  </w:style>
  <w:style w:type="paragraph" w:customStyle="1" w:styleId="TextofCards">
    <w:name w:val="Text of Cards"/>
    <w:basedOn w:val="Normal"/>
    <w:uiPriority w:val="99"/>
    <w:qFormat/>
    <w:rsid w:val="005B7396"/>
    <w:rPr>
      <w:rFonts w:eastAsia="Times New Roman"/>
      <w:color w:val="000000"/>
      <w:spacing w:val="6"/>
      <w:szCs w:val="23"/>
    </w:rPr>
  </w:style>
  <w:style w:type="paragraph" w:customStyle="1" w:styleId="Corpotesto">
    <w:name w:val="Corpo testo"/>
    <w:basedOn w:val="Normal"/>
    <w:uiPriority w:val="99"/>
    <w:qFormat/>
    <w:rsid w:val="005B7396"/>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5B7396"/>
    <w:pPr>
      <w:keepLines w:val="0"/>
      <w:pageBreakBefore w:val="0"/>
      <w:widowControl w:val="0"/>
      <w:suppressAutoHyphens/>
      <w:contextualSpacing/>
      <w:jc w:val="left"/>
    </w:pPr>
    <w:rPr>
      <w:rFonts w:eastAsia="Times New Roman" w:cs="Arial"/>
      <w:bCs/>
      <w:sz w:val="32"/>
      <w:szCs w:val="16"/>
      <w:u w:val="none"/>
    </w:rPr>
  </w:style>
  <w:style w:type="paragraph" w:customStyle="1" w:styleId="tagCharChar1Char">
    <w:name w:val="tag Char Char1 Char"/>
    <w:uiPriority w:val="99"/>
    <w:qFormat/>
    <w:rsid w:val="005B7396"/>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5B7396"/>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5B7396"/>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5B7396"/>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5B7396"/>
    <w:rPr>
      <w:rFonts w:ascii="Arial" w:hAnsi="Arial"/>
      <w:b w:val="0"/>
      <w:caps w:val="0"/>
      <w:sz w:val="20"/>
    </w:rPr>
  </w:style>
  <w:style w:type="paragraph" w:customStyle="1" w:styleId="ProjectTitleLine">
    <w:name w:val="Project Title Line"/>
    <w:basedOn w:val="Normal"/>
    <w:next w:val="Normal"/>
    <w:autoRedefine/>
    <w:uiPriority w:val="99"/>
    <w:qFormat/>
    <w:rsid w:val="005B7396"/>
    <w:pPr>
      <w:jc w:val="center"/>
    </w:pPr>
    <w:rPr>
      <w:rFonts w:eastAsia="Times New Roman"/>
      <w:caps/>
      <w:szCs w:val="20"/>
    </w:rPr>
  </w:style>
  <w:style w:type="paragraph" w:customStyle="1" w:styleId="LanguageStrike">
    <w:name w:val="Language Strike"/>
    <w:basedOn w:val="Normal"/>
    <w:next w:val="Normal"/>
    <w:uiPriority w:val="99"/>
    <w:qFormat/>
    <w:rsid w:val="005B7396"/>
    <w:rPr>
      <w:rFonts w:ascii="Arial Narrow" w:eastAsia="Times New Roman" w:hAnsi="Arial Narrow"/>
      <w:strike/>
    </w:rPr>
  </w:style>
  <w:style w:type="paragraph" w:customStyle="1" w:styleId="NormalVerdana">
    <w:name w:val="Normal + Verdana"/>
    <w:aliases w:val="10 pt,White,Normal + Arial"/>
    <w:basedOn w:val="Normal"/>
    <w:uiPriority w:val="99"/>
    <w:qFormat/>
    <w:rsid w:val="005B7396"/>
    <w:rPr>
      <w:rFonts w:eastAsia="Times New Roman"/>
      <w:szCs w:val="20"/>
      <w:u w:val="single"/>
    </w:rPr>
  </w:style>
  <w:style w:type="paragraph" w:customStyle="1" w:styleId="Normal10pt">
    <w:name w:val="Normal + 10 pt"/>
    <w:basedOn w:val="Normal"/>
    <w:uiPriority w:val="99"/>
    <w:qFormat/>
    <w:rsid w:val="005B7396"/>
    <w:rPr>
      <w:rFonts w:eastAsia="Times New Roman"/>
      <w:szCs w:val="20"/>
    </w:rPr>
  </w:style>
  <w:style w:type="paragraph" w:customStyle="1" w:styleId="cardChar1Char">
    <w:name w:val="card Char1 Char"/>
    <w:basedOn w:val="Normal"/>
    <w:uiPriority w:val="99"/>
    <w:qFormat/>
    <w:rsid w:val="005B7396"/>
    <w:pPr>
      <w:ind w:left="288" w:right="288"/>
    </w:pPr>
    <w:rPr>
      <w:rFonts w:eastAsia="Times New Roman"/>
      <w:szCs w:val="20"/>
    </w:rPr>
  </w:style>
  <w:style w:type="paragraph" w:customStyle="1" w:styleId="CM12">
    <w:name w:val="CM12"/>
    <w:basedOn w:val="Default"/>
    <w:next w:val="Default"/>
    <w:uiPriority w:val="99"/>
    <w:qFormat/>
    <w:rsid w:val="005B7396"/>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5B7396"/>
    <w:pPr>
      <w:widowControl w:val="0"/>
      <w:spacing w:after="480"/>
    </w:pPr>
    <w:rPr>
      <w:rFonts w:ascii="Granjon LT Std" w:hAnsi="Granjon LT Std"/>
      <w:color w:val="auto"/>
    </w:rPr>
  </w:style>
  <w:style w:type="paragraph" w:customStyle="1" w:styleId="CM10">
    <w:name w:val="CM10"/>
    <w:basedOn w:val="Default"/>
    <w:next w:val="Default"/>
    <w:uiPriority w:val="99"/>
    <w:qFormat/>
    <w:rsid w:val="005B7396"/>
    <w:pPr>
      <w:widowControl w:val="0"/>
      <w:spacing w:line="320" w:lineRule="atLeast"/>
    </w:pPr>
    <w:rPr>
      <w:rFonts w:ascii="Granjon LT Std" w:hAnsi="Granjon LT Std"/>
      <w:color w:val="auto"/>
    </w:rPr>
  </w:style>
  <w:style w:type="paragraph" w:customStyle="1" w:styleId="bold">
    <w:name w:val="bold"/>
    <w:basedOn w:val="Normal"/>
    <w:uiPriority w:val="99"/>
    <w:qFormat/>
    <w:rsid w:val="005B7396"/>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5B7396"/>
    <w:rPr>
      <w:rFonts w:ascii="Arial Narrow" w:eastAsia="Times New Roman" w:hAnsi="Arial Narrow"/>
      <w:strike/>
      <w:szCs w:val="20"/>
    </w:rPr>
  </w:style>
  <w:style w:type="paragraph" w:customStyle="1" w:styleId="textbodyblack">
    <w:name w:val="textbodyblack"/>
    <w:basedOn w:val="Normal"/>
    <w:uiPriority w:val="99"/>
    <w:qFormat/>
    <w:rsid w:val="005B7396"/>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5B7396"/>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5B739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5B739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5B7396"/>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5B7396"/>
    <w:rPr>
      <w:rFonts w:ascii="Georgia" w:eastAsia="Times New Roman" w:hAnsi="Georgia"/>
      <w:b/>
      <w:bCs/>
      <w:szCs w:val="16"/>
      <w:u w:val="single"/>
    </w:rPr>
  </w:style>
  <w:style w:type="paragraph" w:customStyle="1" w:styleId="CiteCorrected">
    <w:name w:val="Cite Corrected"/>
    <w:basedOn w:val="Normal"/>
    <w:link w:val="CiteCorrectedChar"/>
    <w:qFormat/>
    <w:rsid w:val="005B7396"/>
    <w:rPr>
      <w:rFonts w:ascii="Georgia" w:eastAsia="Times New Roman" w:hAnsi="Georgia" w:cstheme="minorBidi"/>
      <w:b/>
      <w:bCs/>
      <w:szCs w:val="16"/>
      <w:u w:val="single"/>
    </w:rPr>
  </w:style>
  <w:style w:type="paragraph" w:customStyle="1" w:styleId="CardText2">
    <w:name w:val="Card Text 2"/>
    <w:basedOn w:val="CardText10"/>
    <w:link w:val="CardText2Char"/>
    <w:qFormat/>
    <w:rsid w:val="005B7396"/>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5B7396"/>
    <w:pPr>
      <w:ind w:left="288"/>
    </w:pPr>
    <w:rPr>
      <w:rFonts w:eastAsia="SimSun"/>
      <w:szCs w:val="20"/>
      <w:lang w:eastAsia="zh-CN"/>
    </w:rPr>
  </w:style>
  <w:style w:type="paragraph" w:customStyle="1" w:styleId="story-body-text">
    <w:name w:val="story-body-text"/>
    <w:basedOn w:val="Normal"/>
    <w:uiPriority w:val="99"/>
    <w:qFormat/>
    <w:rsid w:val="005B7396"/>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5B7396"/>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5B7396"/>
    <w:rPr>
      <w:u w:val="single"/>
    </w:rPr>
  </w:style>
  <w:style w:type="paragraph" w:customStyle="1" w:styleId="StyleCardText11ptUnderline">
    <w:name w:val="Style Card Text + 11 pt Underline"/>
    <w:link w:val="StyleCardText11ptUnderlineChar"/>
    <w:qFormat/>
    <w:rsid w:val="005B7396"/>
    <w:pPr>
      <w:spacing w:line="254" w:lineRule="auto"/>
    </w:pPr>
    <w:rPr>
      <w:u w:val="single"/>
    </w:rPr>
  </w:style>
  <w:style w:type="character" w:customStyle="1" w:styleId="StyleMinimizedText11ptChar">
    <w:name w:val="Style Minimized Text + 11 pt Char"/>
    <w:basedOn w:val="DefaultParagraphFont"/>
    <w:link w:val="StyleMinimizedText11pt"/>
    <w:locked/>
    <w:rsid w:val="005B7396"/>
    <w:rPr>
      <w:rFonts w:ascii="Georgia" w:hAnsi="Georgia"/>
      <w:sz w:val="16"/>
    </w:rPr>
  </w:style>
  <w:style w:type="paragraph" w:customStyle="1" w:styleId="StyleMinimizedText11pt">
    <w:name w:val="Style Minimized Text + 11 pt"/>
    <w:basedOn w:val="Normal"/>
    <w:link w:val="StyleMinimizedText11ptChar"/>
    <w:qFormat/>
    <w:rsid w:val="005B7396"/>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5B7396"/>
    <w:rPr>
      <w:rFonts w:ascii="Georgia" w:hAnsi="Georgia"/>
      <w:sz w:val="16"/>
    </w:rPr>
  </w:style>
  <w:style w:type="paragraph" w:customStyle="1" w:styleId="StyleMinimizedText11pt1">
    <w:name w:val="Style Minimized Text + 11 pt1"/>
    <w:basedOn w:val="Normal"/>
    <w:link w:val="StyleMinimizedText11pt1Char"/>
    <w:qFormat/>
    <w:rsid w:val="005B7396"/>
    <w:rPr>
      <w:rFonts w:ascii="Georgia" w:hAnsi="Georgia" w:cstheme="minorBidi"/>
      <w:sz w:val="16"/>
    </w:rPr>
  </w:style>
  <w:style w:type="character" w:customStyle="1" w:styleId="Debate-CardSmalltextF2Char">
    <w:name w:val="Debate- Card Small text F2 Char"/>
    <w:link w:val="Debate-CardSmalltextF2"/>
    <w:locked/>
    <w:rsid w:val="005B7396"/>
    <w:rPr>
      <w:rFonts w:ascii="Arial Narrow" w:hAnsi="Arial Narrow"/>
      <w:sz w:val="16"/>
    </w:rPr>
  </w:style>
  <w:style w:type="paragraph" w:customStyle="1" w:styleId="Debate-CardSmalltextF2">
    <w:name w:val="Debate- Card Small text F2"/>
    <w:basedOn w:val="Normal"/>
    <w:next w:val="Normal"/>
    <w:link w:val="Debate-CardSmalltextF2Char"/>
    <w:qFormat/>
    <w:rsid w:val="005B7396"/>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5B7396"/>
    <w:rPr>
      <w:rFonts w:ascii="Arial Narrow" w:hAnsi="Arial Narrow"/>
      <w:b/>
      <w:sz w:val="18"/>
      <w:u w:val="single"/>
    </w:rPr>
  </w:style>
  <w:style w:type="paragraph" w:customStyle="1" w:styleId="Debate-EmphasizedText-F5">
    <w:name w:val="Debate- Emphasized Text- F5"/>
    <w:basedOn w:val="Normal"/>
    <w:link w:val="Debate-EmphasizedText-F5Char"/>
    <w:qFormat/>
    <w:rsid w:val="005B7396"/>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5B7396"/>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5B7396"/>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5B7396"/>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5B7396"/>
    <w:rPr>
      <w:rFonts w:ascii="Times New Roman" w:eastAsia="Times New Roman" w:hAnsi="Times New Roman"/>
      <w:sz w:val="16"/>
    </w:rPr>
  </w:style>
  <w:style w:type="character" w:customStyle="1" w:styleId="CardStyleChar">
    <w:name w:val="Card Style Char"/>
    <w:link w:val="CardStyle"/>
    <w:locked/>
    <w:rsid w:val="005B7396"/>
    <w:rPr>
      <w:rFonts w:ascii="Calibri" w:eastAsia="Times New Roman" w:hAnsi="Calibri" w:cs="Calibri"/>
    </w:rPr>
  </w:style>
  <w:style w:type="paragraph" w:customStyle="1" w:styleId="emactive">
    <w:name w:val="emactive"/>
    <w:basedOn w:val="Normal"/>
    <w:uiPriority w:val="99"/>
    <w:qFormat/>
    <w:rsid w:val="005B7396"/>
    <w:pPr>
      <w:spacing w:before="100" w:beforeAutospacing="1" w:after="100" w:afterAutospacing="1"/>
    </w:pPr>
    <w:rPr>
      <w:rFonts w:eastAsia="Times New Roman"/>
      <w:sz w:val="24"/>
    </w:rPr>
  </w:style>
  <w:style w:type="paragraph" w:customStyle="1" w:styleId="emready">
    <w:name w:val="emready"/>
    <w:basedOn w:val="Normal"/>
    <w:uiPriority w:val="99"/>
    <w:qFormat/>
    <w:rsid w:val="005B7396"/>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5B7396"/>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5B7396"/>
    <w:rPr>
      <w:rFonts w:ascii="Georgia" w:eastAsia="Times New Roman" w:hAnsi="Georgia" w:cs="Times New Roman"/>
      <w:b/>
      <w:u w:val="single"/>
    </w:rPr>
  </w:style>
  <w:style w:type="character" w:customStyle="1" w:styleId="CardHighlightChar">
    <w:name w:val="Card Highlight Char"/>
    <w:link w:val="CardHighlight"/>
    <w:locked/>
    <w:rsid w:val="005B7396"/>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5B7396"/>
    <w:pPr>
      <w:shd w:val="clear" w:color="auto" w:fill="66FFFF"/>
    </w:pPr>
    <w:rPr>
      <w:rFonts w:eastAsia="Calibri"/>
      <w:u w:val="single"/>
    </w:rPr>
  </w:style>
  <w:style w:type="character" w:customStyle="1" w:styleId="BlockHeaderHiddenChar">
    <w:name w:val="Block Header Hidden Char"/>
    <w:link w:val="BlockHeaderHidden"/>
    <w:locked/>
    <w:rsid w:val="005B7396"/>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5B7396"/>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5B7396"/>
    <w:pPr>
      <w:spacing w:before="100" w:beforeAutospacing="1" w:after="100" w:afterAutospacing="1"/>
    </w:pPr>
    <w:rPr>
      <w:rFonts w:eastAsia="Times New Roman"/>
      <w:sz w:val="24"/>
    </w:rPr>
  </w:style>
  <w:style w:type="paragraph" w:customStyle="1" w:styleId="norma">
    <w:name w:val="norma"/>
    <w:basedOn w:val="Heading3"/>
    <w:uiPriority w:val="99"/>
    <w:qFormat/>
    <w:rsid w:val="005B7396"/>
    <w:rPr>
      <w:rFonts w:eastAsia="MS Gothic" w:cs="Arial"/>
      <w:sz w:val="24"/>
    </w:rPr>
  </w:style>
  <w:style w:type="paragraph" w:customStyle="1" w:styleId="nromal">
    <w:name w:val="nromal"/>
    <w:basedOn w:val="Normal"/>
    <w:uiPriority w:val="99"/>
    <w:qFormat/>
    <w:rsid w:val="005B7396"/>
    <w:pPr>
      <w:keepNext/>
      <w:keepLines/>
      <w:spacing w:before="200"/>
      <w:outlineLvl w:val="3"/>
    </w:pPr>
    <w:rPr>
      <w:rFonts w:eastAsia="Times New Roman" w:cs="Cambria"/>
      <w:b/>
      <w:iCs/>
    </w:rPr>
  </w:style>
  <w:style w:type="paragraph" w:customStyle="1" w:styleId="natural">
    <w:name w:val="natural"/>
    <w:basedOn w:val="Normal"/>
    <w:uiPriority w:val="99"/>
    <w:qFormat/>
    <w:rsid w:val="005B7396"/>
    <w:pPr>
      <w:keepNext/>
      <w:keepLines/>
      <w:spacing w:before="200"/>
      <w:outlineLvl w:val="3"/>
    </w:pPr>
    <w:rPr>
      <w:rFonts w:eastAsia="Times New Roman"/>
      <w:b/>
      <w:iCs/>
    </w:rPr>
  </w:style>
  <w:style w:type="paragraph" w:customStyle="1" w:styleId="nroaml">
    <w:name w:val="nroaml"/>
    <w:basedOn w:val="Normal"/>
    <w:uiPriority w:val="99"/>
    <w:qFormat/>
    <w:rsid w:val="005B7396"/>
    <w:pPr>
      <w:keepNext/>
      <w:keepLines/>
      <w:spacing w:before="200"/>
      <w:outlineLvl w:val="3"/>
    </w:pPr>
    <w:rPr>
      <w:rFonts w:eastAsia="Times New Roman"/>
      <w:b/>
      <w:iCs/>
    </w:rPr>
  </w:style>
  <w:style w:type="paragraph" w:customStyle="1" w:styleId="noraml">
    <w:name w:val="noraml"/>
    <w:basedOn w:val="Normal"/>
    <w:uiPriority w:val="99"/>
    <w:qFormat/>
    <w:rsid w:val="005B7396"/>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5B7396"/>
    <w:rPr>
      <w:rFonts w:ascii="Georgia" w:eastAsia="Calibri" w:hAnsi="Georgia"/>
      <w:sz w:val="16"/>
      <w:szCs w:val="16"/>
    </w:rPr>
  </w:style>
  <w:style w:type="paragraph" w:customStyle="1" w:styleId="SmallSizeParagraph">
    <w:name w:val="Small Size Paragraph"/>
    <w:basedOn w:val="Normal"/>
    <w:link w:val="SmallSizeParagraphChar"/>
    <w:qFormat/>
    <w:rsid w:val="005B7396"/>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5B7396"/>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5B7396"/>
    <w:pPr>
      <w:pBdr>
        <w:top w:val="single" w:sz="4" w:space="0" w:color="auto"/>
        <w:left w:val="single" w:sz="4" w:space="0" w:color="auto"/>
        <w:bottom w:val="single" w:sz="4" w:space="0" w:color="auto"/>
        <w:right w:val="single" w:sz="4" w:space="0" w:color="auto"/>
      </w:pBdr>
    </w:pPr>
    <w:rPr>
      <w:rFonts w:ascii="Georgia" w:eastAsiaTheme="minorHAnsi" w:hAnsi="Georgia" w:cstheme="minorBidi"/>
      <w:b/>
      <w:bCs/>
      <w:bdr w:val="single" w:sz="4" w:space="0" w:color="auto" w:frame="1"/>
    </w:rPr>
  </w:style>
  <w:style w:type="character" w:customStyle="1" w:styleId="LanguageEditingChar">
    <w:name w:val="Language Editing Char"/>
    <w:link w:val="LanguageEditing"/>
    <w:locked/>
    <w:rsid w:val="005B7396"/>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5B7396"/>
    <w:rPr>
      <w:rFonts w:ascii="Times New Roman" w:eastAsia="Times New Roman" w:hAnsi="Times New Roman" w:cs="Times New Roman"/>
      <w:strike/>
      <w:sz w:val="20"/>
    </w:rPr>
  </w:style>
  <w:style w:type="character" w:customStyle="1" w:styleId="CardT1Char">
    <w:name w:val="CardT1 Char"/>
    <w:link w:val="CardT1"/>
    <w:locked/>
    <w:rsid w:val="005B7396"/>
    <w:rPr>
      <w:rFonts w:ascii="Arial" w:eastAsia="Calibri" w:hAnsi="Arial" w:cs="Arial"/>
      <w:kern w:val="2"/>
      <w:sz w:val="14"/>
      <w:szCs w:val="14"/>
      <w:lang w:eastAsia="zh-TW"/>
    </w:rPr>
  </w:style>
  <w:style w:type="paragraph" w:customStyle="1" w:styleId="CardT1">
    <w:name w:val="CardT1"/>
    <w:basedOn w:val="Normal"/>
    <w:link w:val="CardT1Char"/>
    <w:qFormat/>
    <w:rsid w:val="005B7396"/>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5B7396"/>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5B7396"/>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5B7396"/>
    <w:pPr>
      <w:spacing w:before="100" w:beforeAutospacing="1" w:after="100" w:afterAutospacing="1"/>
    </w:pPr>
    <w:rPr>
      <w:rFonts w:eastAsia="Times New Roman"/>
      <w:sz w:val="24"/>
    </w:rPr>
  </w:style>
  <w:style w:type="paragraph" w:customStyle="1" w:styleId="CiteReal">
    <w:name w:val="Cite Real"/>
    <w:basedOn w:val="Normal"/>
    <w:next w:val="Normal"/>
    <w:qFormat/>
    <w:rsid w:val="005B7396"/>
    <w:rPr>
      <w:rFonts w:eastAsia="MS Mincho"/>
      <w:b/>
      <w:sz w:val="24"/>
      <w:u w:val="single"/>
    </w:rPr>
  </w:style>
  <w:style w:type="paragraph" w:customStyle="1" w:styleId="2909F619802848F09E01365C32F34654">
    <w:name w:val="2909F619802848F09E01365C32F34654"/>
    <w:uiPriority w:val="99"/>
    <w:qFormat/>
    <w:rsid w:val="005B7396"/>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5B7396"/>
    <w:rPr>
      <w:rFonts w:ascii="Georgia" w:eastAsia="Calibri" w:hAnsi="Georgia"/>
      <w:u w:val="single"/>
      <w:lang w:val="x-none" w:eastAsia="zh-CN"/>
    </w:rPr>
  </w:style>
  <w:style w:type="paragraph" w:customStyle="1" w:styleId="UnderlineS">
    <w:name w:val="Underline S"/>
    <w:basedOn w:val="Normal"/>
    <w:link w:val="UnderlineSChar"/>
    <w:qFormat/>
    <w:rsid w:val="005B7396"/>
    <w:pPr>
      <w:spacing w:after="200"/>
    </w:pPr>
    <w:rPr>
      <w:rFonts w:ascii="Georgia" w:eastAsia="Calibri" w:hAnsi="Georgia" w:cstheme="minorBidi"/>
      <w:u w:val="single"/>
      <w:lang w:val="x-none" w:eastAsia="zh-CN"/>
    </w:rPr>
  </w:style>
  <w:style w:type="character" w:customStyle="1" w:styleId="UnunderlinedChar">
    <w:name w:val="Ununderlined Char"/>
    <w:link w:val="Ununderlined"/>
    <w:locked/>
    <w:rsid w:val="005B7396"/>
    <w:rPr>
      <w:rFonts w:ascii="Georgia" w:eastAsia="SimSun" w:hAnsi="Georgia"/>
      <w:sz w:val="12"/>
    </w:rPr>
  </w:style>
  <w:style w:type="paragraph" w:customStyle="1" w:styleId="Ununderlined">
    <w:name w:val="Ununderlined"/>
    <w:basedOn w:val="Normal"/>
    <w:link w:val="UnunderlinedChar"/>
    <w:qFormat/>
    <w:rsid w:val="005B7396"/>
    <w:rPr>
      <w:rFonts w:ascii="Georgia" w:eastAsia="SimSun" w:hAnsi="Georgia" w:cstheme="minorBidi"/>
      <w:sz w:val="12"/>
    </w:rPr>
  </w:style>
  <w:style w:type="character" w:customStyle="1" w:styleId="HighlightingChar">
    <w:name w:val="Highlighting Char"/>
    <w:link w:val="Highlighting"/>
    <w:locked/>
    <w:rsid w:val="005B7396"/>
    <w:rPr>
      <w:rFonts w:ascii="Georgia" w:eastAsia="SimSun" w:hAnsi="Georgia"/>
      <w:u w:val="thick"/>
    </w:rPr>
  </w:style>
  <w:style w:type="paragraph" w:customStyle="1" w:styleId="Highlighting">
    <w:name w:val="Highlighting"/>
    <w:basedOn w:val="Normal"/>
    <w:link w:val="HighlightingChar"/>
    <w:autoRedefine/>
    <w:qFormat/>
    <w:rsid w:val="005B7396"/>
    <w:rPr>
      <w:rFonts w:ascii="Georgia" w:eastAsia="SimSun" w:hAnsi="Georgia" w:cstheme="minorBidi"/>
      <w:u w:val="thick"/>
    </w:rPr>
  </w:style>
  <w:style w:type="character" w:customStyle="1" w:styleId="CITEChar0">
    <w:name w:val="CITE Char"/>
    <w:link w:val="CITE"/>
    <w:locked/>
    <w:rsid w:val="005B7396"/>
    <w:rPr>
      <w:rFonts w:ascii="Arial" w:eastAsia="Times New Roman" w:hAnsi="Arial" w:cs="Arial"/>
      <w:iCs/>
      <w:smallCaps/>
      <w:sz w:val="20"/>
      <w:szCs w:val="20"/>
      <w:u w:val="double"/>
    </w:rPr>
  </w:style>
  <w:style w:type="paragraph" w:customStyle="1" w:styleId="CITE">
    <w:name w:val="CITE"/>
    <w:basedOn w:val="Heading2"/>
    <w:link w:val="CITEChar0"/>
    <w:autoRedefine/>
    <w:qFormat/>
    <w:rsid w:val="005B7396"/>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5B7396"/>
    <w:pPr>
      <w:spacing w:before="100" w:beforeAutospacing="1" w:after="100" w:afterAutospacing="1"/>
    </w:pPr>
    <w:rPr>
      <w:rFonts w:eastAsia="Times New Roman"/>
      <w:sz w:val="24"/>
      <w:lang w:eastAsia="zh-CN"/>
    </w:rPr>
  </w:style>
  <w:style w:type="paragraph" w:customStyle="1" w:styleId="Analytics">
    <w:name w:val="Analytics"/>
    <w:basedOn w:val="Normal"/>
    <w:rsid w:val="005B7396"/>
    <w:rPr>
      <w:rFonts w:eastAsia="Calibri"/>
      <w:b/>
      <w:sz w:val="24"/>
    </w:rPr>
  </w:style>
  <w:style w:type="paragraph" w:customStyle="1" w:styleId="D345FF3D873148C5AE3FBF3267827368">
    <w:name w:val="D345FF3D873148C5AE3FBF3267827368"/>
    <w:uiPriority w:val="99"/>
    <w:qFormat/>
    <w:rsid w:val="005B7396"/>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5B7396"/>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5B7396"/>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5B7396"/>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5B7396"/>
    <w:rPr>
      <w:b/>
      <w:sz w:val="28"/>
    </w:rPr>
  </w:style>
  <w:style w:type="character" w:customStyle="1" w:styleId="SourcenameChar">
    <w:name w:val="Source name Char"/>
    <w:link w:val="Sourcename"/>
    <w:locked/>
    <w:rsid w:val="005B7396"/>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5B7396"/>
    <w:rPr>
      <w:b/>
      <w:bCs/>
      <w:sz w:val="20"/>
    </w:rPr>
  </w:style>
  <w:style w:type="character" w:customStyle="1" w:styleId="underlinedcardChar">
    <w:name w:val="underlined card Char"/>
    <w:link w:val="underlinedcard0"/>
    <w:locked/>
    <w:rsid w:val="005B7396"/>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5B7396"/>
    <w:rPr>
      <w:sz w:val="22"/>
      <w:u w:val="single"/>
    </w:rPr>
  </w:style>
  <w:style w:type="paragraph" w:customStyle="1" w:styleId="FullText">
    <w:name w:val="Full Text"/>
    <w:basedOn w:val="Normal"/>
    <w:uiPriority w:val="99"/>
    <w:qFormat/>
    <w:rsid w:val="005B7396"/>
    <w:rPr>
      <w:rFonts w:eastAsia="Times New Roman"/>
    </w:rPr>
  </w:style>
  <w:style w:type="character" w:customStyle="1" w:styleId="TextUnderlineChar">
    <w:name w:val="Text Underline Char"/>
    <w:link w:val="TextUnderline"/>
    <w:locked/>
    <w:rsid w:val="005B7396"/>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5B7396"/>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5B7396"/>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5B7396"/>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5B7396"/>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5B7396"/>
    <w:rPr>
      <w:rFonts w:ascii="Georgia" w:eastAsia="Times New Roman" w:hAnsi="Georgia" w:cstheme="minorBidi"/>
      <w:b/>
      <w:szCs w:val="20"/>
      <w:u w:val="single"/>
      <w:lang w:val="x-none" w:eastAsia="x-none"/>
    </w:rPr>
  </w:style>
  <w:style w:type="paragraph" w:customStyle="1" w:styleId="2ndLevel-TAG">
    <w:name w:val="2nd Level - TAG"/>
    <w:basedOn w:val="Normal"/>
    <w:next w:val="Normal"/>
    <w:uiPriority w:val="99"/>
    <w:qFormat/>
    <w:rsid w:val="005B7396"/>
    <w:pPr>
      <w:spacing w:before="240"/>
      <w:outlineLvl w:val="2"/>
    </w:pPr>
    <w:rPr>
      <w:rFonts w:eastAsia="Times New Roman"/>
      <w:b/>
    </w:rPr>
  </w:style>
  <w:style w:type="character" w:customStyle="1" w:styleId="CiteCardChar">
    <w:name w:val="Cite_Card Char"/>
    <w:link w:val="CiteCard0"/>
    <w:locked/>
    <w:rsid w:val="005B7396"/>
    <w:rPr>
      <w:rFonts w:ascii="Times New Roman" w:eastAsia="Times New Roman" w:hAnsi="Times New Roman" w:cs="Arial"/>
      <w:bCs/>
      <w:sz w:val="20"/>
      <w:szCs w:val="20"/>
    </w:rPr>
  </w:style>
  <w:style w:type="paragraph" w:customStyle="1" w:styleId="CiteCard0">
    <w:name w:val="Cite_Card"/>
    <w:link w:val="CiteCardChar"/>
    <w:qFormat/>
    <w:rsid w:val="005B7396"/>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5B7396"/>
    <w:pPr>
      <w:widowControl w:val="0"/>
    </w:pPr>
    <w:rPr>
      <w:rFonts w:eastAsia="MS Mincho"/>
      <w:color w:val="auto"/>
    </w:rPr>
  </w:style>
  <w:style w:type="paragraph" w:customStyle="1" w:styleId="dropcap">
    <w:name w:val="dropcap"/>
    <w:basedOn w:val="Normal"/>
    <w:uiPriority w:val="99"/>
    <w:qFormat/>
    <w:rsid w:val="005B7396"/>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5B7396"/>
    <w:rPr>
      <w:rFonts w:ascii="Georgia" w:eastAsia="Times New Roman" w:hAnsi="Georgia" w:cs="Calibri"/>
      <w:u w:val="single"/>
    </w:rPr>
  </w:style>
  <w:style w:type="paragraph" w:customStyle="1" w:styleId="StyleStyle49pt6">
    <w:name w:val="Style Style4 + 9 pt6"/>
    <w:basedOn w:val="Style4"/>
    <w:link w:val="StyleStyle49pt6Char"/>
    <w:qFormat/>
    <w:rsid w:val="005B7396"/>
    <w:rPr>
      <w:rFonts w:ascii="Georgia" w:hAnsi="Georgia"/>
    </w:rPr>
  </w:style>
  <w:style w:type="character" w:customStyle="1" w:styleId="UnderlineCharCharCharCharChar">
    <w:name w:val="Underline Char Char Char Char Char"/>
    <w:link w:val="UnderlineCharCharCharChar"/>
    <w:locked/>
    <w:rsid w:val="005B7396"/>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5B7396"/>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5B7396"/>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5B7396"/>
    <w:rPr>
      <w:rFonts w:ascii="Georgia" w:hAnsi="Georgia"/>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5B7396"/>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5B7396"/>
    <w:rPr>
      <w:rFonts w:ascii="Georgia" w:hAnsi="Georgia"/>
      <w:b/>
      <w:bCs/>
      <w:u w:val="single"/>
    </w:rPr>
  </w:style>
  <w:style w:type="character" w:customStyle="1" w:styleId="DebatenoramlChar">
    <w:name w:val="Debatenoraml Char"/>
    <w:link w:val="Debatenoraml"/>
    <w:locked/>
    <w:rsid w:val="005B7396"/>
    <w:rPr>
      <w:rFonts w:ascii="Times New Roman" w:hAnsi="Times New Roman" w:cs="Times New Roman"/>
    </w:rPr>
  </w:style>
  <w:style w:type="paragraph" w:customStyle="1" w:styleId="Debatenoraml">
    <w:name w:val="Debatenoraml"/>
    <w:basedOn w:val="NoSpacing"/>
    <w:link w:val="DebatenoramlChar"/>
    <w:qFormat/>
    <w:rsid w:val="005B7396"/>
    <w:rPr>
      <w:rFonts w:eastAsiaTheme="minorHAnsi"/>
      <w:sz w:val="22"/>
      <w:szCs w:val="22"/>
    </w:rPr>
  </w:style>
  <w:style w:type="paragraph" w:customStyle="1" w:styleId="SynergyTag">
    <w:name w:val="SynergyTag"/>
    <w:basedOn w:val="Normal"/>
    <w:uiPriority w:val="99"/>
    <w:qFormat/>
    <w:rsid w:val="005B7396"/>
    <w:rPr>
      <w:rFonts w:eastAsia="Calibri"/>
      <w:b/>
    </w:rPr>
  </w:style>
  <w:style w:type="character" w:customStyle="1" w:styleId="QualsChar">
    <w:name w:val="Quals Char"/>
    <w:link w:val="Quals"/>
    <w:locked/>
    <w:rsid w:val="005B7396"/>
    <w:rPr>
      <w:rFonts w:ascii="Georgia" w:eastAsia="Calibri" w:hAnsi="Georgia"/>
      <w:sz w:val="18"/>
    </w:rPr>
  </w:style>
  <w:style w:type="paragraph" w:customStyle="1" w:styleId="Quals">
    <w:name w:val="Quals"/>
    <w:basedOn w:val="Normal"/>
    <w:link w:val="QualsChar"/>
    <w:qFormat/>
    <w:rsid w:val="005B7396"/>
    <w:rPr>
      <w:rFonts w:ascii="Georgia" w:eastAsia="Calibri" w:hAnsi="Georgia" w:cstheme="minorBidi"/>
      <w:sz w:val="18"/>
    </w:rPr>
  </w:style>
  <w:style w:type="paragraph" w:customStyle="1" w:styleId="times">
    <w:name w:val="times"/>
    <w:basedOn w:val="Normal"/>
    <w:qFormat/>
    <w:rsid w:val="005B7396"/>
    <w:pPr>
      <w:spacing w:before="100" w:beforeAutospacing="1" w:after="100" w:afterAutospacing="1"/>
    </w:pPr>
    <w:rPr>
      <w:rFonts w:eastAsia="Times New Roman"/>
      <w:sz w:val="24"/>
    </w:rPr>
  </w:style>
  <w:style w:type="paragraph" w:customStyle="1" w:styleId="BodyA">
    <w:name w:val="Body A"/>
    <w:uiPriority w:val="99"/>
    <w:qFormat/>
    <w:rsid w:val="005B7396"/>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5B7396"/>
    <w:rPr>
      <w:rFonts w:ascii="Georgia" w:eastAsia="Times New Roman" w:hAnsi="Georgia"/>
      <w:b/>
      <w:caps/>
      <w:szCs w:val="28"/>
      <w:u w:val="single"/>
    </w:rPr>
  </w:style>
  <w:style w:type="paragraph" w:customStyle="1" w:styleId="Starred">
    <w:name w:val="Starred"/>
    <w:basedOn w:val="Normal"/>
    <w:link w:val="StarredChar"/>
    <w:qFormat/>
    <w:rsid w:val="005B7396"/>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5B7396"/>
    <w:rPr>
      <w:rFonts w:ascii="Georgia" w:eastAsia="Times New Roman" w:hAnsi="Georgia"/>
      <w:b/>
      <w:caps/>
      <w:szCs w:val="28"/>
      <w:u w:val="single"/>
    </w:rPr>
  </w:style>
  <w:style w:type="paragraph" w:customStyle="1" w:styleId="NotStarred">
    <w:name w:val="NotStarred"/>
    <w:basedOn w:val="Normal"/>
    <w:link w:val="NotStarredChar"/>
    <w:qFormat/>
    <w:rsid w:val="005B7396"/>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5B7396"/>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5B7396"/>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5B7396"/>
    <w:pPr>
      <w:pBdr>
        <w:top w:val="single" w:sz="4" w:space="0" w:color="auto"/>
        <w:left w:val="single" w:sz="4" w:space="0" w:color="auto"/>
        <w:bottom w:val="single" w:sz="4" w:space="0" w:color="auto"/>
        <w:right w:val="single" w:sz="4" w:space="0" w:color="auto"/>
      </w:pBdr>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5B7396"/>
    <w:rPr>
      <w:rFonts w:ascii="Georgia" w:eastAsia="Calibri" w:hAnsi="Georgia"/>
      <w:b/>
    </w:rPr>
  </w:style>
  <w:style w:type="paragraph" w:customStyle="1" w:styleId="H4Tag">
    <w:name w:val="H4 (Tag)"/>
    <w:basedOn w:val="Normal"/>
    <w:link w:val="H4TagChar1"/>
    <w:qFormat/>
    <w:rsid w:val="005B7396"/>
    <w:rPr>
      <w:rFonts w:ascii="Georgia" w:eastAsia="Calibri" w:hAnsi="Georgia" w:cstheme="minorBidi"/>
      <w:b/>
    </w:rPr>
  </w:style>
  <w:style w:type="paragraph" w:customStyle="1" w:styleId="CM25">
    <w:name w:val="CM25"/>
    <w:basedOn w:val="Default"/>
    <w:next w:val="Default"/>
    <w:qFormat/>
    <w:rsid w:val="005B7396"/>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5B7396"/>
    <w:rPr>
      <w:rFonts w:ascii="Georgia" w:hAnsi="Georgia"/>
      <w:b/>
    </w:rPr>
  </w:style>
  <w:style w:type="paragraph" w:customStyle="1" w:styleId="Debate-CardTagandCite-F6">
    <w:name w:val="Debate- Card Tag and Cite- F6"/>
    <w:basedOn w:val="Normal"/>
    <w:link w:val="Debate-CardTagandCite-F6Char"/>
    <w:qFormat/>
    <w:rsid w:val="005B7396"/>
    <w:pPr>
      <w:contextualSpacing/>
    </w:pPr>
    <w:rPr>
      <w:rFonts w:ascii="Georgia" w:hAnsi="Georgia" w:cstheme="minorBidi"/>
      <w:b/>
    </w:rPr>
  </w:style>
  <w:style w:type="character" w:customStyle="1" w:styleId="CardtextChar4">
    <w:name w:val="Card text Char"/>
    <w:link w:val="Cardtext3"/>
    <w:locked/>
    <w:rsid w:val="005B7396"/>
    <w:rPr>
      <w:rFonts w:ascii="Arial Narrow" w:hAnsi="Arial Narrow"/>
      <w:u w:val="single"/>
    </w:rPr>
  </w:style>
  <w:style w:type="paragraph" w:customStyle="1" w:styleId="Cardtext3">
    <w:name w:val="Card text"/>
    <w:link w:val="CardtextChar4"/>
    <w:qFormat/>
    <w:rsid w:val="005B7396"/>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5B7396"/>
    <w:rPr>
      <w:rFonts w:ascii="Georgia" w:eastAsia="Times New Roman" w:hAnsi="Georgia"/>
      <w:b/>
      <w:szCs w:val="28"/>
      <w:u w:val="single"/>
    </w:rPr>
  </w:style>
  <w:style w:type="paragraph" w:customStyle="1" w:styleId="NewHeading2">
    <w:name w:val="NewHeading2"/>
    <w:basedOn w:val="Normal"/>
    <w:link w:val="NewHeading2Char"/>
    <w:qFormat/>
    <w:rsid w:val="005B7396"/>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5B7396"/>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5B7396"/>
    <w:rPr>
      <w:rFonts w:eastAsia="Calibri"/>
    </w:rPr>
  </w:style>
  <w:style w:type="paragraph" w:customStyle="1" w:styleId="TagLine">
    <w:name w:val="Tag Line"/>
    <w:basedOn w:val="Normal"/>
    <w:next w:val="FullText"/>
    <w:uiPriority w:val="99"/>
    <w:qFormat/>
    <w:rsid w:val="005B7396"/>
    <w:rPr>
      <w:rFonts w:ascii="Arial Narrow" w:eastAsia="Times New Roman" w:hAnsi="Arial Narrow"/>
      <w:b/>
      <w:sz w:val="28"/>
    </w:rPr>
  </w:style>
  <w:style w:type="paragraph" w:customStyle="1" w:styleId="Card6pt">
    <w:name w:val="Card 6pt"/>
    <w:basedOn w:val="Normal"/>
    <w:uiPriority w:val="99"/>
    <w:qFormat/>
    <w:rsid w:val="005B7396"/>
    <w:pPr>
      <w:ind w:left="288" w:right="288"/>
    </w:pPr>
    <w:rPr>
      <w:rFonts w:eastAsia="Calibri"/>
      <w:color w:val="000000"/>
      <w:sz w:val="12"/>
      <w:szCs w:val="20"/>
    </w:rPr>
  </w:style>
  <w:style w:type="character" w:customStyle="1" w:styleId="FullCiteChar">
    <w:name w:val="Full Cite Char"/>
    <w:link w:val="FullCite"/>
    <w:locked/>
    <w:rsid w:val="005B7396"/>
    <w:rPr>
      <w:rFonts w:ascii="Garamond" w:eastAsia="Calibri" w:hAnsi="Garamond"/>
    </w:rPr>
  </w:style>
  <w:style w:type="paragraph" w:customStyle="1" w:styleId="FullCite">
    <w:name w:val="Full Cite"/>
    <w:basedOn w:val="Normal"/>
    <w:next w:val="Normal"/>
    <w:link w:val="FullCiteChar"/>
    <w:qFormat/>
    <w:rsid w:val="005B7396"/>
    <w:rPr>
      <w:rFonts w:ascii="Garamond" w:eastAsia="Calibri" w:hAnsi="Garamond" w:cstheme="minorBidi"/>
    </w:rPr>
  </w:style>
  <w:style w:type="character" w:customStyle="1" w:styleId="StyleCardStyleBlackUnderlineChar">
    <w:name w:val="Style Card Style + Black Underline Char"/>
    <w:link w:val="StyleCardStyleBlackUnderline"/>
    <w:locked/>
    <w:rsid w:val="005B7396"/>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5B7396"/>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5B7396"/>
    <w:pPr>
      <w:keepLines w:val="0"/>
      <w:pageBreakBefore w:val="0"/>
      <w:jc w:val="left"/>
    </w:pPr>
    <w:rPr>
      <w:rFonts w:eastAsia="SimSun" w:cs="Arial"/>
      <w:b w:val="0"/>
      <w:bCs/>
      <w:iCs/>
      <w:caps/>
      <w:sz w:val="24"/>
      <w:szCs w:val="28"/>
      <w:lang w:eastAsia="zh-CN"/>
    </w:rPr>
  </w:style>
  <w:style w:type="paragraph" w:customStyle="1" w:styleId="NotUnderlined">
    <w:name w:val="Not Underlined"/>
    <w:basedOn w:val="Normal"/>
    <w:uiPriority w:val="99"/>
    <w:qFormat/>
    <w:rsid w:val="005B7396"/>
    <w:rPr>
      <w:rFonts w:ascii="Century Gothic" w:eastAsia="Times New Roman" w:hAnsi="Century Gothic"/>
    </w:rPr>
  </w:style>
  <w:style w:type="character" w:customStyle="1" w:styleId="StylecardThickunderlineChar">
    <w:name w:val="Style card + Thick underline Char"/>
    <w:link w:val="StylecardThickunderline"/>
    <w:locked/>
    <w:rsid w:val="005B7396"/>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5B7396"/>
    <w:pPr>
      <w:ind w:left="288" w:right="288"/>
    </w:pPr>
    <w:rPr>
      <w:rFonts w:ascii="Georgia" w:eastAsia="SimSun" w:hAnsi="Georgia" w:cstheme="minorBidi"/>
      <w:u w:val="single"/>
      <w:lang w:eastAsia="zh-CN"/>
    </w:rPr>
  </w:style>
  <w:style w:type="character" w:customStyle="1" w:styleId="StylecardBoldThickunderlineChar">
    <w:name w:val="Style card + Bold Thick underline Char"/>
    <w:link w:val="StylecardBoldThickunderline"/>
    <w:locked/>
    <w:rsid w:val="005B7396"/>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5B7396"/>
    <w:pPr>
      <w:ind w:left="288" w:right="288"/>
    </w:pPr>
    <w:rPr>
      <w:rFonts w:ascii="Georgia" w:eastAsia="SimSun" w:hAnsi="Georgia" w:cstheme="minorBidi"/>
      <w:b/>
      <w:bCs/>
      <w:u w:val="single"/>
      <w:lang w:eastAsia="zh-CN"/>
    </w:rPr>
  </w:style>
  <w:style w:type="paragraph" w:customStyle="1" w:styleId="CM27">
    <w:name w:val="CM27"/>
    <w:basedOn w:val="Default"/>
    <w:next w:val="Default"/>
    <w:qFormat/>
    <w:rsid w:val="005B7396"/>
    <w:pPr>
      <w:spacing w:after="200" w:line="276" w:lineRule="auto"/>
    </w:pPr>
    <w:rPr>
      <w:rFonts w:eastAsia="Calibri"/>
      <w:color w:val="auto"/>
      <w:sz w:val="22"/>
    </w:rPr>
  </w:style>
  <w:style w:type="paragraph" w:customStyle="1" w:styleId="font-null">
    <w:name w:val="font-null"/>
    <w:basedOn w:val="Normal"/>
    <w:uiPriority w:val="99"/>
    <w:qFormat/>
    <w:rsid w:val="005B7396"/>
    <w:pPr>
      <w:spacing w:before="100" w:beforeAutospacing="1" w:after="100" w:afterAutospacing="1"/>
    </w:pPr>
    <w:rPr>
      <w:rFonts w:eastAsia="Times New Roman"/>
      <w:sz w:val="24"/>
    </w:rPr>
  </w:style>
  <w:style w:type="paragraph" w:customStyle="1" w:styleId="rteindent1">
    <w:name w:val="rteindent1"/>
    <w:basedOn w:val="Normal"/>
    <w:uiPriority w:val="99"/>
    <w:qFormat/>
    <w:rsid w:val="005B7396"/>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5B7396"/>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5B7396"/>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5B7396"/>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5B7396"/>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5B7396"/>
    <w:pPr>
      <w:spacing w:before="100" w:beforeAutospacing="1" w:after="100" w:afterAutospacing="1"/>
    </w:pPr>
    <w:rPr>
      <w:rFonts w:eastAsia="Times New Roman"/>
      <w:sz w:val="24"/>
    </w:rPr>
  </w:style>
  <w:style w:type="paragraph" w:customStyle="1" w:styleId="class">
    <w:name w:val="class"/>
    <w:basedOn w:val="Normal"/>
    <w:uiPriority w:val="99"/>
    <w:qFormat/>
    <w:rsid w:val="005B7396"/>
    <w:pPr>
      <w:spacing w:before="100" w:beforeAutospacing="1" w:after="100" w:afterAutospacing="1"/>
    </w:pPr>
    <w:rPr>
      <w:rFonts w:eastAsia="Times New Roman"/>
      <w:sz w:val="24"/>
    </w:rPr>
  </w:style>
  <w:style w:type="character" w:customStyle="1" w:styleId="blocktitleChar">
    <w:name w:val="block title Char"/>
    <w:link w:val="blocktitle0"/>
    <w:locked/>
    <w:rsid w:val="005B7396"/>
    <w:rPr>
      <w:rFonts w:ascii="Calibri" w:eastAsia="Calibri" w:hAnsi="Calibri" w:cs="Calibri"/>
      <w:b/>
      <w:caps/>
      <w:sz w:val="28"/>
      <w:szCs w:val="28"/>
      <w:lang w:val="es-ES"/>
    </w:rPr>
  </w:style>
  <w:style w:type="paragraph" w:customStyle="1" w:styleId="Pa6">
    <w:name w:val="Pa6"/>
    <w:basedOn w:val="Normal"/>
    <w:next w:val="Normal"/>
    <w:uiPriority w:val="99"/>
    <w:qFormat/>
    <w:rsid w:val="005B7396"/>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5B7396"/>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5B7396"/>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5B7396"/>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5B7396"/>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5B7396"/>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5B7396"/>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5B7396"/>
    <w:rPr>
      <w:rFonts w:ascii="Georgia" w:eastAsia="SimSun" w:hAnsi="Georgia" w:cstheme="minorBidi"/>
      <w:b/>
      <w:bCs/>
    </w:rPr>
  </w:style>
  <w:style w:type="paragraph" w:customStyle="1" w:styleId="summary">
    <w:name w:val="summary"/>
    <w:basedOn w:val="Normal"/>
    <w:uiPriority w:val="99"/>
    <w:qFormat/>
    <w:rsid w:val="005B7396"/>
    <w:pPr>
      <w:spacing w:before="100" w:beforeAutospacing="1" w:after="100" w:afterAutospacing="1"/>
    </w:pPr>
    <w:rPr>
      <w:rFonts w:eastAsia="Times New Roman"/>
      <w:sz w:val="24"/>
    </w:rPr>
  </w:style>
  <w:style w:type="paragraph" w:customStyle="1" w:styleId="Caption2">
    <w:name w:val="Caption2"/>
    <w:basedOn w:val="Normal"/>
    <w:uiPriority w:val="99"/>
    <w:qFormat/>
    <w:rsid w:val="005B7396"/>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5B7396"/>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5B7396"/>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5B7396"/>
    <w:pPr>
      <w:jc w:val="center"/>
    </w:pPr>
    <w:rPr>
      <w:rFonts w:ascii="Book Antiqua" w:eastAsia="Times New Roman" w:hAnsi="Book Antiqua"/>
      <w:b/>
      <w:sz w:val="28"/>
    </w:rPr>
  </w:style>
  <w:style w:type="paragraph" w:customStyle="1" w:styleId="Little">
    <w:name w:val="Little"/>
    <w:basedOn w:val="Normal"/>
    <w:next w:val="Normal"/>
    <w:link w:val="LittleChar"/>
    <w:qFormat/>
    <w:rsid w:val="005B7396"/>
    <w:pPr>
      <w:ind w:left="288"/>
    </w:pPr>
    <w:rPr>
      <w:rFonts w:ascii="Garamond" w:eastAsia="Times New Roman" w:hAnsi="Garamond"/>
    </w:rPr>
  </w:style>
  <w:style w:type="paragraph" w:customStyle="1" w:styleId="AAAcard">
    <w:name w:val="AAAcard"/>
    <w:basedOn w:val="Normal"/>
    <w:uiPriority w:val="99"/>
    <w:qFormat/>
    <w:rsid w:val="005B7396"/>
    <w:pPr>
      <w:ind w:left="288" w:right="288"/>
    </w:pPr>
    <w:rPr>
      <w:rFonts w:eastAsia="Times New Roman"/>
    </w:rPr>
  </w:style>
  <w:style w:type="paragraph" w:customStyle="1" w:styleId="Caption3">
    <w:name w:val="Caption3"/>
    <w:basedOn w:val="Normal"/>
    <w:uiPriority w:val="99"/>
    <w:qFormat/>
    <w:rsid w:val="005B7396"/>
    <w:pPr>
      <w:spacing w:before="100" w:beforeAutospacing="1" w:after="100" w:afterAutospacing="1"/>
    </w:pPr>
    <w:rPr>
      <w:rFonts w:eastAsia="Times New Roman"/>
      <w:sz w:val="24"/>
    </w:rPr>
  </w:style>
  <w:style w:type="paragraph" w:customStyle="1" w:styleId="body-12-5">
    <w:name w:val="body-12-5"/>
    <w:basedOn w:val="Normal"/>
    <w:uiPriority w:val="99"/>
    <w:qFormat/>
    <w:rsid w:val="005B7396"/>
    <w:pPr>
      <w:spacing w:before="100" w:beforeAutospacing="1" w:after="100" w:afterAutospacing="1"/>
    </w:pPr>
    <w:rPr>
      <w:rFonts w:eastAsia="Times New Roman"/>
      <w:sz w:val="24"/>
    </w:rPr>
  </w:style>
  <w:style w:type="paragraph" w:customStyle="1" w:styleId="infuse">
    <w:name w:val="infuse"/>
    <w:basedOn w:val="Normal"/>
    <w:uiPriority w:val="99"/>
    <w:qFormat/>
    <w:rsid w:val="005B7396"/>
    <w:pPr>
      <w:spacing w:before="100" w:beforeAutospacing="1" w:after="100" w:afterAutospacing="1"/>
    </w:pPr>
    <w:rPr>
      <w:rFonts w:eastAsia="Times New Roman"/>
      <w:sz w:val="24"/>
    </w:rPr>
  </w:style>
  <w:style w:type="paragraph" w:customStyle="1" w:styleId="fontreg">
    <w:name w:val="font_reg"/>
    <w:basedOn w:val="Normal"/>
    <w:uiPriority w:val="99"/>
    <w:qFormat/>
    <w:rsid w:val="005B7396"/>
    <w:pPr>
      <w:spacing w:before="100" w:beforeAutospacing="1" w:after="100" w:afterAutospacing="1"/>
    </w:pPr>
    <w:rPr>
      <w:rFonts w:eastAsia="Times New Roman"/>
      <w:sz w:val="24"/>
    </w:rPr>
  </w:style>
  <w:style w:type="paragraph" w:customStyle="1" w:styleId="CITEF3">
    <w:name w:val="CITE F3"/>
    <w:uiPriority w:val="99"/>
    <w:qFormat/>
    <w:rsid w:val="005B7396"/>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5B7396"/>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5B7396"/>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5B7396"/>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5B7396"/>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5B7396"/>
    <w:pPr>
      <w:ind w:left="144"/>
    </w:pPr>
    <w:rPr>
      <w:rFonts w:ascii="Cambria" w:eastAsia="Calibri" w:hAnsi="Cambria"/>
      <w:sz w:val="24"/>
    </w:rPr>
  </w:style>
  <w:style w:type="paragraph" w:customStyle="1" w:styleId="FreeFormA">
    <w:name w:val="Free Form A"/>
    <w:autoRedefine/>
    <w:uiPriority w:val="99"/>
    <w:qFormat/>
    <w:rsid w:val="005B7396"/>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5B7396"/>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5B7396"/>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5B7396"/>
    <w:rPr>
      <w:rFonts w:ascii="Times New Roman" w:eastAsia="Times New Roman" w:hAnsi="Times New Roman" w:cs="Times New Roman"/>
      <w:sz w:val="10"/>
    </w:rPr>
  </w:style>
  <w:style w:type="paragraph" w:customStyle="1" w:styleId="subheader">
    <w:name w:val="subheader"/>
    <w:basedOn w:val="Normal"/>
    <w:uiPriority w:val="99"/>
    <w:qFormat/>
    <w:rsid w:val="005B7396"/>
    <w:pPr>
      <w:spacing w:before="100" w:beforeAutospacing="1" w:after="100" w:afterAutospacing="1"/>
    </w:pPr>
    <w:rPr>
      <w:rFonts w:eastAsia="Times New Roman"/>
      <w:sz w:val="24"/>
    </w:rPr>
  </w:style>
  <w:style w:type="paragraph" w:customStyle="1" w:styleId="firstletter">
    <w:name w:val="firstletter"/>
    <w:basedOn w:val="Normal"/>
    <w:uiPriority w:val="99"/>
    <w:qFormat/>
    <w:rsid w:val="005B7396"/>
    <w:pPr>
      <w:spacing w:before="100" w:beforeAutospacing="1" w:after="100" w:afterAutospacing="1"/>
    </w:pPr>
    <w:rPr>
      <w:rFonts w:eastAsia="Times New Roman"/>
      <w:sz w:val="24"/>
    </w:rPr>
  </w:style>
  <w:style w:type="paragraph" w:customStyle="1" w:styleId="more">
    <w:name w:val="more"/>
    <w:basedOn w:val="Normal"/>
    <w:uiPriority w:val="99"/>
    <w:qFormat/>
    <w:rsid w:val="005B7396"/>
    <w:pPr>
      <w:spacing w:before="100" w:beforeAutospacing="1" w:after="100" w:afterAutospacing="1"/>
    </w:pPr>
    <w:rPr>
      <w:rFonts w:eastAsia="Times New Roman"/>
      <w:sz w:val="24"/>
    </w:rPr>
  </w:style>
  <w:style w:type="paragraph" w:customStyle="1" w:styleId="story">
    <w:name w:val="story"/>
    <w:basedOn w:val="Normal"/>
    <w:uiPriority w:val="99"/>
    <w:qFormat/>
    <w:rsid w:val="005B7396"/>
    <w:pPr>
      <w:spacing w:before="100" w:beforeAutospacing="1" w:after="100" w:afterAutospacing="1"/>
    </w:pPr>
    <w:rPr>
      <w:rFonts w:eastAsia="Times New Roman"/>
      <w:sz w:val="24"/>
    </w:rPr>
  </w:style>
  <w:style w:type="paragraph" w:customStyle="1" w:styleId="H1numbered">
    <w:name w:val="H1 numbered"/>
    <w:basedOn w:val="Normal"/>
    <w:uiPriority w:val="99"/>
    <w:qFormat/>
    <w:rsid w:val="005B7396"/>
    <w:pPr>
      <w:pageBreakBefore/>
      <w:widowControl w:val="0"/>
      <w:numPr>
        <w:numId w:val="16"/>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5B7396"/>
    <w:pPr>
      <w:widowControl w:val="0"/>
      <w:numPr>
        <w:ilvl w:val="1"/>
        <w:numId w:val="16"/>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5B7396"/>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5B7396"/>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5B7396"/>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5B7396"/>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5B7396"/>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5B7396"/>
    <w:pPr>
      <w:widowControl w:val="0"/>
      <w:spacing w:after="63"/>
    </w:pPr>
    <w:rPr>
      <w:rFonts w:ascii="Arial" w:hAnsi="Arial"/>
      <w:color w:val="auto"/>
    </w:rPr>
  </w:style>
  <w:style w:type="paragraph" w:customStyle="1" w:styleId="CM35">
    <w:name w:val="CM35"/>
    <w:basedOn w:val="Default"/>
    <w:next w:val="Default"/>
    <w:uiPriority w:val="99"/>
    <w:qFormat/>
    <w:rsid w:val="005B7396"/>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5B7396"/>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5B7396"/>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5B7396"/>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5B7396"/>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5B7396"/>
    <w:rPr>
      <w:rFonts w:ascii="Georgia" w:hAnsi="Georgia"/>
      <w:sz w:val="22"/>
      <w:szCs w:val="22"/>
      <w:lang w:val="x-none" w:eastAsia="x-none"/>
    </w:rPr>
  </w:style>
  <w:style w:type="character" w:customStyle="1" w:styleId="StyleCards11ptUnderlineChar">
    <w:name w:val="Style Cards + 11 pt Underline Char"/>
    <w:link w:val="StyleCards11ptUnderline"/>
    <w:locked/>
    <w:rsid w:val="005B7396"/>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5B7396"/>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5B7396"/>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5B7396"/>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5B7396"/>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5B7396"/>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5B7396"/>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5B7396"/>
    <w:rPr>
      <w:rFonts w:ascii="Georgia" w:hAnsi="Georgia" w:cstheme="minorBidi"/>
      <w:lang w:val="x-none" w:eastAsia="x-none"/>
    </w:rPr>
  </w:style>
  <w:style w:type="character" w:customStyle="1" w:styleId="NormalFontChar">
    <w:name w:val="Normal Font Char"/>
    <w:link w:val="NormalFont"/>
    <w:locked/>
    <w:rsid w:val="005B7396"/>
    <w:rPr>
      <w:rFonts w:ascii="Times New Roman" w:eastAsia="Times New Roman" w:hAnsi="Times New Roman" w:cs="Times New Roman"/>
      <w:sz w:val="20"/>
      <w:szCs w:val="20"/>
    </w:rPr>
  </w:style>
  <w:style w:type="paragraph" w:customStyle="1" w:styleId="NormalFont">
    <w:name w:val="Normal Font"/>
    <w:link w:val="NormalFontChar"/>
    <w:qFormat/>
    <w:rsid w:val="005B7396"/>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5B7396"/>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5B7396"/>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5B7396"/>
    <w:rPr>
      <w:u w:val="single"/>
      <w:lang w:val="x-none" w:eastAsia="x-none"/>
    </w:rPr>
  </w:style>
  <w:style w:type="character" w:customStyle="1" w:styleId="StyleNormalFont11ptBoldUnderlineChar">
    <w:name w:val="Style Normal Font + 11 pt Bold Underline Char"/>
    <w:link w:val="StyleNormalFont11ptBoldUnderline"/>
    <w:locked/>
    <w:rsid w:val="005B7396"/>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5B7396"/>
    <w:rPr>
      <w:b/>
      <w:bCs/>
      <w:u w:val="single"/>
      <w:lang w:val="x-none" w:eastAsia="x-none"/>
    </w:rPr>
  </w:style>
  <w:style w:type="paragraph" w:customStyle="1" w:styleId="Smallfont0">
    <w:name w:val="Smallfont"/>
    <w:basedOn w:val="Normal"/>
    <w:uiPriority w:val="99"/>
    <w:qFormat/>
    <w:rsid w:val="005B7396"/>
    <w:rPr>
      <w:rFonts w:eastAsia="Times New Roman"/>
      <w:sz w:val="15"/>
    </w:rPr>
  </w:style>
  <w:style w:type="paragraph" w:customStyle="1" w:styleId="formatvorlage2">
    <w:name w:val="formatvorlage2"/>
    <w:basedOn w:val="Normal"/>
    <w:uiPriority w:val="99"/>
    <w:qFormat/>
    <w:rsid w:val="005B7396"/>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5B7396"/>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5B7396"/>
    <w:pPr>
      <w:spacing w:after="0"/>
      <w:contextualSpacing w:val="0"/>
      <w:jc w:val="center"/>
    </w:pPr>
    <w:rPr>
      <w:rFonts w:ascii="Georgia" w:eastAsia="Times New Roman" w:hAnsi="Georgia" w:cstheme="minorBidi"/>
      <w:b/>
      <w:spacing w:val="0"/>
      <w:kern w:val="0"/>
      <w:sz w:val="20"/>
      <w:szCs w:val="22"/>
      <w:u w:val="single"/>
      <w:lang w:val="x-none" w:eastAsia="x-none"/>
    </w:rPr>
  </w:style>
  <w:style w:type="character" w:customStyle="1" w:styleId="StyleTitle11ptNotBoldNounderlineChar">
    <w:name w:val="Style Title + 11 pt Not Bold No underline Char"/>
    <w:link w:val="StyleTitle11ptNotBoldNounderline"/>
    <w:locked/>
    <w:rsid w:val="005B7396"/>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5B7396"/>
    <w:pPr>
      <w:spacing w:after="0"/>
      <w:contextualSpacing w:val="0"/>
      <w:jc w:val="center"/>
    </w:pPr>
    <w:rPr>
      <w:rFonts w:ascii="Georgia" w:eastAsia="Times New Roman" w:hAnsi="Georgia" w:cstheme="minorBidi"/>
      <w:spacing w:val="0"/>
      <w:kern w:val="0"/>
      <w:sz w:val="20"/>
      <w:szCs w:val="22"/>
      <w:u w:val="single"/>
      <w:lang w:val="x-none" w:eastAsia="x-none"/>
    </w:rPr>
  </w:style>
  <w:style w:type="character" w:customStyle="1" w:styleId="HotRouteCharCharCharCharCharChar">
    <w:name w:val="Hot Route! Char Char Char Char Char Char"/>
    <w:link w:val="HotRouteCharCharCharCharChar"/>
    <w:locked/>
    <w:rsid w:val="005B7396"/>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5B7396"/>
    <w:pPr>
      <w:ind w:left="144"/>
    </w:pPr>
    <w:rPr>
      <w:rFonts w:ascii="Georgia" w:eastAsia="Times New Roman" w:hAnsi="Georgia" w:cstheme="minorBidi"/>
      <w:lang w:val="x-none" w:eastAsia="x-none"/>
    </w:rPr>
  </w:style>
  <w:style w:type="paragraph" w:customStyle="1" w:styleId="deck">
    <w:name w:val="deck"/>
    <w:basedOn w:val="Normal"/>
    <w:uiPriority w:val="99"/>
    <w:qFormat/>
    <w:rsid w:val="005B7396"/>
    <w:pPr>
      <w:spacing w:before="100" w:beforeAutospacing="1" w:after="100" w:afterAutospacing="1"/>
    </w:pPr>
    <w:rPr>
      <w:rFonts w:eastAsia="Times New Roman"/>
      <w:sz w:val="24"/>
    </w:rPr>
  </w:style>
  <w:style w:type="paragraph" w:customStyle="1" w:styleId="i1">
    <w:name w:val="i1"/>
    <w:basedOn w:val="Normal"/>
    <w:uiPriority w:val="99"/>
    <w:qFormat/>
    <w:rsid w:val="005B7396"/>
    <w:pPr>
      <w:spacing w:before="100" w:beforeAutospacing="1" w:after="100" w:afterAutospacing="1"/>
    </w:pPr>
    <w:rPr>
      <w:rFonts w:eastAsia="Times New Roman"/>
      <w:sz w:val="24"/>
    </w:rPr>
  </w:style>
  <w:style w:type="paragraph" w:customStyle="1" w:styleId="question">
    <w:name w:val="question"/>
    <w:basedOn w:val="Normal"/>
    <w:uiPriority w:val="99"/>
    <w:qFormat/>
    <w:rsid w:val="005B7396"/>
    <w:pPr>
      <w:spacing w:before="100" w:beforeAutospacing="1" w:after="100" w:afterAutospacing="1"/>
    </w:pPr>
    <w:rPr>
      <w:rFonts w:eastAsia="Times New Roman"/>
      <w:sz w:val="24"/>
    </w:rPr>
  </w:style>
  <w:style w:type="paragraph" w:customStyle="1" w:styleId="bodycopy">
    <w:name w:val="bodycopy"/>
    <w:basedOn w:val="Normal"/>
    <w:uiPriority w:val="99"/>
    <w:qFormat/>
    <w:rsid w:val="005B7396"/>
    <w:pPr>
      <w:spacing w:before="100" w:beforeAutospacing="1" w:after="100" w:afterAutospacing="1"/>
    </w:pPr>
    <w:rPr>
      <w:rFonts w:eastAsia="Times New Roman"/>
      <w:sz w:val="24"/>
    </w:rPr>
  </w:style>
  <w:style w:type="paragraph" w:customStyle="1" w:styleId="Fifth">
    <w:name w:val="Fifth"/>
    <w:basedOn w:val="Normal"/>
    <w:link w:val="FifthChar"/>
    <w:qFormat/>
    <w:rsid w:val="005B7396"/>
    <w:rPr>
      <w:rFonts w:eastAsia="Calibri"/>
    </w:rPr>
  </w:style>
  <w:style w:type="paragraph" w:customStyle="1" w:styleId="NoteLevel22">
    <w:name w:val="Note Level 22"/>
    <w:basedOn w:val="Normal"/>
    <w:next w:val="Normal"/>
    <w:uiPriority w:val="99"/>
    <w:qFormat/>
    <w:rsid w:val="005B7396"/>
    <w:pPr>
      <w:keepNext/>
      <w:ind w:left="288" w:right="288"/>
    </w:pPr>
    <w:rPr>
      <w:rFonts w:eastAsia="MS Gothic"/>
      <w:szCs w:val="20"/>
    </w:rPr>
  </w:style>
  <w:style w:type="paragraph" w:customStyle="1" w:styleId="wp-caption-text">
    <w:name w:val="wp-caption-text"/>
    <w:basedOn w:val="Normal"/>
    <w:qFormat/>
    <w:rsid w:val="005B7396"/>
    <w:pPr>
      <w:spacing w:before="100" w:beforeAutospacing="1" w:after="100" w:afterAutospacing="1"/>
    </w:pPr>
    <w:rPr>
      <w:rFonts w:eastAsia="Times New Roman"/>
      <w:sz w:val="24"/>
    </w:rPr>
  </w:style>
  <w:style w:type="paragraph" w:customStyle="1" w:styleId="svarticle">
    <w:name w:val="svarticle"/>
    <w:basedOn w:val="Normal"/>
    <w:uiPriority w:val="99"/>
    <w:qFormat/>
    <w:rsid w:val="005B7396"/>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5B7396"/>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5B7396"/>
    <w:pPr>
      <w:spacing w:before="100" w:beforeAutospacing="1" w:after="100" w:afterAutospacing="1"/>
    </w:pPr>
  </w:style>
  <w:style w:type="paragraph" w:customStyle="1" w:styleId="description">
    <w:name w:val="description"/>
    <w:basedOn w:val="Normal"/>
    <w:uiPriority w:val="99"/>
    <w:qFormat/>
    <w:rsid w:val="005B7396"/>
    <w:pPr>
      <w:spacing w:before="100" w:beforeAutospacing="1" w:after="100" w:afterAutospacing="1"/>
    </w:pPr>
  </w:style>
  <w:style w:type="paragraph" w:customStyle="1" w:styleId="graf">
    <w:name w:val="graf"/>
    <w:basedOn w:val="Normal"/>
    <w:uiPriority w:val="99"/>
    <w:qFormat/>
    <w:rsid w:val="005B7396"/>
    <w:pPr>
      <w:spacing w:before="100" w:beforeAutospacing="1" w:after="100" w:afterAutospacing="1"/>
    </w:pPr>
  </w:style>
  <w:style w:type="paragraph" w:customStyle="1" w:styleId="column">
    <w:name w:val="column"/>
    <w:basedOn w:val="Normal"/>
    <w:uiPriority w:val="99"/>
    <w:qFormat/>
    <w:rsid w:val="005B7396"/>
    <w:pPr>
      <w:spacing w:before="100" w:beforeAutospacing="1" w:after="100" w:afterAutospacing="1"/>
    </w:pPr>
  </w:style>
  <w:style w:type="paragraph" w:customStyle="1" w:styleId="recirc-container">
    <w:name w:val="recirc-container"/>
    <w:basedOn w:val="Normal"/>
    <w:uiPriority w:val="99"/>
    <w:qFormat/>
    <w:rsid w:val="005B7396"/>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5B7396"/>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5B7396"/>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5B7396"/>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5B7396"/>
    <w:rPr>
      <w:rFonts w:ascii="Georgia" w:hAnsi="Georgia" w:hint="default"/>
      <w:i/>
      <w:iCs/>
      <w:color w:val="808080"/>
    </w:rPr>
  </w:style>
  <w:style w:type="character" w:customStyle="1" w:styleId="cardchar00">
    <w:name w:val="cardchar0"/>
    <w:basedOn w:val="DefaultParagraphFont"/>
    <w:rsid w:val="005B7396"/>
  </w:style>
  <w:style w:type="character" w:customStyle="1" w:styleId="UnderlineNon-bold">
    <w:name w:val="Underline Non - bold"/>
    <w:rsid w:val="005B7396"/>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5B7396"/>
  </w:style>
  <w:style w:type="character" w:customStyle="1" w:styleId="StyleHeading4UnderlinedsmalltextGaramondChar">
    <w:name w:val="Style Heading 4Underlinedsmall text + Garamond Char"/>
    <w:link w:val="StyleHeading4UnderlinedsmalltextGaramond"/>
    <w:locked/>
    <w:rsid w:val="005B7396"/>
    <w:rPr>
      <w:rFonts w:ascii="Calibri" w:hAnsi="Calibri" w:cs="Calibri"/>
    </w:rPr>
  </w:style>
  <w:style w:type="character" w:customStyle="1" w:styleId="Heading5Char2">
    <w:name w:val="Heading 5 Char2"/>
    <w:rsid w:val="005B7396"/>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5B7396"/>
    <w:rPr>
      <w:rFonts w:ascii="Arial" w:hAnsi="Arial" w:cs="Arial"/>
      <w:vanish/>
      <w:sz w:val="16"/>
      <w:szCs w:val="16"/>
    </w:rPr>
  </w:style>
  <w:style w:type="paragraph" w:styleId="z-TopofForm">
    <w:name w:val="HTML Top of Form"/>
    <w:basedOn w:val="Normal"/>
    <w:next w:val="Normal"/>
    <w:link w:val="z-TopofFormChar"/>
    <w:hidden/>
    <w:uiPriority w:val="99"/>
    <w:unhideWhenUsed/>
    <w:rsid w:val="005B7396"/>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5B7396"/>
    <w:rPr>
      <w:rFonts w:ascii="Arial" w:hAnsi="Arial" w:cs="Arial"/>
      <w:vanish/>
      <w:sz w:val="16"/>
      <w:szCs w:val="16"/>
    </w:rPr>
  </w:style>
  <w:style w:type="character" w:customStyle="1" w:styleId="z-BottomofFormChar">
    <w:name w:val="z-Bottom of Form Char"/>
    <w:basedOn w:val="DefaultParagraphFont"/>
    <w:link w:val="z-BottomofForm"/>
    <w:uiPriority w:val="99"/>
    <w:rsid w:val="005B7396"/>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5B7396"/>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5B7396"/>
    <w:rPr>
      <w:rFonts w:ascii="Arial" w:hAnsi="Arial" w:cs="Arial"/>
      <w:vanish/>
      <w:sz w:val="16"/>
      <w:szCs w:val="16"/>
    </w:rPr>
  </w:style>
  <w:style w:type="character" w:customStyle="1" w:styleId="Style2CharChar">
    <w:name w:val="Style2 Char Char"/>
    <w:rsid w:val="005B7396"/>
    <w:rPr>
      <w:u w:val="thick"/>
      <w:lang w:val="en-US" w:eastAsia="en-US" w:bidi="ar-SA"/>
    </w:rPr>
  </w:style>
  <w:style w:type="character" w:customStyle="1" w:styleId="authordate1">
    <w:name w:val="authordate"/>
    <w:rsid w:val="005B7396"/>
  </w:style>
  <w:style w:type="character" w:customStyle="1" w:styleId="underline0">
    <w:name w:val="%underline"/>
    <w:rsid w:val="005B7396"/>
    <w:rPr>
      <w:rFonts w:ascii="Times New Roman" w:hAnsi="Times New Roman" w:cs="Times New Roman" w:hint="default"/>
      <w:strike w:val="0"/>
      <w:dstrike w:val="0"/>
      <w:sz w:val="16"/>
      <w:u w:val="none"/>
      <w:effect w:val="none"/>
    </w:rPr>
  </w:style>
  <w:style w:type="character" w:customStyle="1" w:styleId="AUNDERLINE0">
    <w:name w:val="AUNDERLINE"/>
    <w:qFormat/>
    <w:rsid w:val="005B7396"/>
    <w:rPr>
      <w:rFonts w:ascii="Times New Roman" w:hAnsi="Times New Roman" w:cs="Times New Roman" w:hint="default"/>
      <w:sz w:val="20"/>
      <w:u w:val="single"/>
    </w:rPr>
  </w:style>
  <w:style w:type="character" w:customStyle="1" w:styleId="UnderlinedCharChar">
    <w:name w:val="Underlined Char Char"/>
    <w:rsid w:val="005B7396"/>
    <w:rPr>
      <w:rFonts w:ascii="Garamond" w:hAnsi="Garamond" w:hint="default"/>
      <w:szCs w:val="28"/>
      <w:u w:val="single"/>
      <w:lang w:val="en-US" w:eastAsia="en-US" w:bidi="ar-SA"/>
    </w:rPr>
  </w:style>
  <w:style w:type="character" w:customStyle="1" w:styleId="slug-doi">
    <w:name w:val="slug-doi"/>
    <w:basedOn w:val="DefaultParagraphFont"/>
    <w:rsid w:val="005B7396"/>
  </w:style>
  <w:style w:type="character" w:customStyle="1" w:styleId="af">
    <w:name w:val="af"/>
    <w:basedOn w:val="DefaultParagraphFont"/>
    <w:rsid w:val="005B7396"/>
  </w:style>
  <w:style w:type="character" w:customStyle="1" w:styleId="ab">
    <w:name w:val="ab"/>
    <w:basedOn w:val="DefaultParagraphFont"/>
    <w:rsid w:val="005B7396"/>
  </w:style>
  <w:style w:type="character" w:customStyle="1" w:styleId="em">
    <w:name w:val="em"/>
    <w:basedOn w:val="DefaultParagraphFont"/>
    <w:rsid w:val="005B7396"/>
  </w:style>
  <w:style w:type="character" w:customStyle="1" w:styleId="au">
    <w:name w:val="au"/>
    <w:basedOn w:val="DefaultParagraphFont"/>
    <w:rsid w:val="005B7396"/>
  </w:style>
  <w:style w:type="character" w:customStyle="1" w:styleId="ti">
    <w:name w:val="ti"/>
    <w:basedOn w:val="DefaultParagraphFont"/>
    <w:rsid w:val="005B7396"/>
  </w:style>
  <w:style w:type="character" w:customStyle="1" w:styleId="subheadblue">
    <w:name w:val="subhead_blue"/>
    <w:basedOn w:val="DefaultParagraphFont"/>
    <w:rsid w:val="005B7396"/>
  </w:style>
  <w:style w:type="character" w:customStyle="1" w:styleId="affiliation">
    <w:name w:val="affiliation"/>
    <w:basedOn w:val="DefaultParagraphFont"/>
    <w:rsid w:val="005B7396"/>
  </w:style>
  <w:style w:type="character" w:customStyle="1" w:styleId="slug-doi-wrapper">
    <w:name w:val="slug-doi-wrapper"/>
    <w:basedOn w:val="DefaultParagraphFont"/>
    <w:rsid w:val="005B7396"/>
  </w:style>
  <w:style w:type="character" w:customStyle="1" w:styleId="slug-metadata-noteahead-of-print">
    <w:name w:val="slug-metadata-note ahead-of-print"/>
    <w:basedOn w:val="DefaultParagraphFont"/>
    <w:rsid w:val="005B7396"/>
  </w:style>
  <w:style w:type="character" w:customStyle="1" w:styleId="slug-ahead-of-print-date">
    <w:name w:val="slug-ahead-of-print-date"/>
    <w:basedOn w:val="DefaultParagraphFont"/>
    <w:rsid w:val="005B7396"/>
  </w:style>
  <w:style w:type="character" w:customStyle="1" w:styleId="medium-bold">
    <w:name w:val="medium-bold"/>
    <w:basedOn w:val="DefaultParagraphFont"/>
    <w:rsid w:val="005B7396"/>
  </w:style>
  <w:style w:type="character" w:customStyle="1" w:styleId="updated-short-citation">
    <w:name w:val="updated-short-citation"/>
    <w:basedOn w:val="DefaultParagraphFont"/>
    <w:rsid w:val="005B7396"/>
  </w:style>
  <w:style w:type="character" w:customStyle="1" w:styleId="goohl0">
    <w:name w:val="goohl0"/>
    <w:basedOn w:val="DefaultParagraphFont"/>
    <w:rsid w:val="005B7396"/>
  </w:style>
  <w:style w:type="character" w:customStyle="1" w:styleId="CharChar6">
    <w:name w:val="Char Char6"/>
    <w:rsid w:val="005B7396"/>
    <w:rPr>
      <w:rFonts w:ascii="Arial" w:hAnsi="Arial" w:cs="Arial" w:hint="default"/>
      <w:bCs/>
      <w:sz w:val="16"/>
      <w:szCs w:val="26"/>
      <w:lang w:val="en-US" w:eastAsia="en-US" w:bidi="ar-SA"/>
    </w:rPr>
  </w:style>
  <w:style w:type="character" w:customStyle="1" w:styleId="TagCharChar1">
    <w:name w:val="Tag Char Char1"/>
    <w:rsid w:val="005B7396"/>
    <w:rPr>
      <w:b/>
      <w:bCs w:val="0"/>
      <w:sz w:val="24"/>
      <w:szCs w:val="24"/>
      <w:lang w:val="en-US" w:eastAsia="en-US" w:bidi="ar-SA"/>
    </w:rPr>
  </w:style>
  <w:style w:type="character" w:customStyle="1" w:styleId="12TimesNewRoman">
    <w:name w:val="12 Times New Roman"/>
    <w:rsid w:val="005B7396"/>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5B7396"/>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5B7396"/>
    <w:rPr>
      <w:rFonts w:ascii="Times New Roman" w:hAnsi="Times New Roman" w:cs="Times New Roman" w:hint="default"/>
      <w:strike w:val="0"/>
      <w:dstrike w:val="0"/>
      <w:sz w:val="14"/>
      <w:u w:val="none"/>
      <w:effect w:val="none"/>
    </w:rPr>
  </w:style>
  <w:style w:type="character" w:customStyle="1" w:styleId="F8-UnderlineBold">
    <w:name w:val="F8 - Underline/Bold"/>
    <w:rsid w:val="005B7396"/>
    <w:rPr>
      <w:rFonts w:ascii="Times New Roman" w:hAnsi="Times New Roman" w:cs="Times New Roman" w:hint="default"/>
      <w:b/>
      <w:bCs w:val="0"/>
      <w:sz w:val="20"/>
      <w:u w:val="single"/>
    </w:rPr>
  </w:style>
  <w:style w:type="character" w:customStyle="1" w:styleId="F7-SmallFont">
    <w:name w:val="F7 - Small Font"/>
    <w:rsid w:val="005B7396"/>
    <w:rPr>
      <w:rFonts w:ascii="Times New Roman" w:hAnsi="Times New Roman" w:cs="Times New Roman" w:hint="default"/>
      <w:sz w:val="14"/>
    </w:rPr>
  </w:style>
  <w:style w:type="character" w:customStyle="1" w:styleId="Brief-Bold">
    <w:name w:val="Brief - Bold"/>
    <w:rsid w:val="005B7396"/>
    <w:rPr>
      <w:rFonts w:ascii="Times New Roman" w:hAnsi="Times New Roman" w:cs="Times New Roman" w:hint="default"/>
      <w:b/>
      <w:bCs w:val="0"/>
    </w:rPr>
  </w:style>
  <w:style w:type="character" w:customStyle="1" w:styleId="Card-Underline">
    <w:name w:val="Card - Underline"/>
    <w:rsid w:val="005B7396"/>
    <w:rPr>
      <w:rFonts w:ascii="Times New Roman" w:hAnsi="Times New Roman" w:cs="Times New Roman" w:hint="default"/>
      <w:u w:val="single"/>
    </w:rPr>
  </w:style>
  <w:style w:type="character" w:customStyle="1" w:styleId="beriefunderline">
    <w:name w:val="berief = underline"/>
    <w:rsid w:val="005B7396"/>
    <w:rPr>
      <w:rFonts w:ascii="Times New Roman" w:eastAsia="Times New Roman" w:hAnsi="Times New Roman" w:cs="Times New Roman" w:hint="default"/>
      <w:sz w:val="20"/>
      <w:u w:val="single"/>
    </w:rPr>
  </w:style>
  <w:style w:type="character" w:customStyle="1" w:styleId="BoldText10pt">
    <w:name w:val="Bold Text 10 pt"/>
    <w:rsid w:val="005B7396"/>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5B7396"/>
    <w:rPr>
      <w:i/>
      <w:iCs w:val="0"/>
    </w:rPr>
  </w:style>
  <w:style w:type="character" w:customStyle="1" w:styleId="eoeaheader">
    <w:name w:val="eoea_header"/>
    <w:basedOn w:val="DefaultParagraphFont"/>
    <w:rsid w:val="005B7396"/>
  </w:style>
  <w:style w:type="character" w:customStyle="1" w:styleId="SC4208902">
    <w:name w:val="SC.4.208902"/>
    <w:rsid w:val="005B7396"/>
    <w:rPr>
      <w:rFonts w:ascii="Century" w:hAnsi="Century" w:cs="Century" w:hint="default"/>
      <w:color w:val="000000"/>
      <w:sz w:val="22"/>
      <w:szCs w:val="22"/>
    </w:rPr>
  </w:style>
  <w:style w:type="character" w:customStyle="1" w:styleId="SC4208915">
    <w:name w:val="SC.4.208915"/>
    <w:rsid w:val="005B7396"/>
    <w:rPr>
      <w:rFonts w:ascii="Century" w:hAnsi="Century" w:cs="Century" w:hint="default"/>
      <w:color w:val="000000"/>
      <w:sz w:val="13"/>
      <w:szCs w:val="13"/>
    </w:rPr>
  </w:style>
  <w:style w:type="character" w:customStyle="1" w:styleId="SC273764">
    <w:name w:val="SC.2.73764"/>
    <w:rsid w:val="005B7396"/>
    <w:rPr>
      <w:rFonts w:ascii="Century" w:hAnsi="Century" w:cs="Century" w:hint="default"/>
      <w:color w:val="000000"/>
      <w:sz w:val="72"/>
      <w:szCs w:val="72"/>
    </w:rPr>
  </w:style>
  <w:style w:type="character" w:customStyle="1" w:styleId="SC273779">
    <w:name w:val="SC.2.73779"/>
    <w:rsid w:val="005B7396"/>
    <w:rPr>
      <w:rFonts w:ascii="Century" w:hAnsi="Century" w:cs="Century" w:hint="default"/>
      <w:color w:val="000000"/>
      <w:sz w:val="40"/>
      <w:szCs w:val="40"/>
    </w:rPr>
  </w:style>
  <w:style w:type="character" w:customStyle="1" w:styleId="SC273763">
    <w:name w:val="SC.2.73763"/>
    <w:rsid w:val="005B7396"/>
    <w:rPr>
      <w:rFonts w:ascii="Century" w:hAnsi="Century" w:cs="Century" w:hint="default"/>
      <w:b/>
      <w:bCs/>
      <w:color w:val="000000"/>
    </w:rPr>
  </w:style>
  <w:style w:type="character" w:customStyle="1" w:styleId="SC4208910">
    <w:name w:val="SC.4.208910"/>
    <w:rsid w:val="005B7396"/>
    <w:rPr>
      <w:rFonts w:ascii="Century" w:hAnsi="Century" w:cs="Century" w:hint="default"/>
      <w:color w:val="000000"/>
      <w:sz w:val="28"/>
      <w:szCs w:val="28"/>
    </w:rPr>
  </w:style>
  <w:style w:type="character" w:customStyle="1" w:styleId="SC4208911">
    <w:name w:val="SC.4.208911"/>
    <w:rsid w:val="005B7396"/>
    <w:rPr>
      <w:rFonts w:ascii="Century" w:hAnsi="Century" w:cs="Century" w:hint="default"/>
      <w:color w:val="000000"/>
    </w:rPr>
  </w:style>
  <w:style w:type="character" w:customStyle="1" w:styleId="articlesubtitle">
    <w:name w:val="article_sub_title"/>
    <w:basedOn w:val="DefaultParagraphFont"/>
    <w:rsid w:val="005B7396"/>
  </w:style>
  <w:style w:type="character" w:customStyle="1" w:styleId="newsdate2">
    <w:name w:val="news_date2"/>
    <w:basedOn w:val="DefaultParagraphFont"/>
    <w:rsid w:val="005B7396"/>
  </w:style>
  <w:style w:type="character" w:customStyle="1" w:styleId="readarticleheader">
    <w:name w:val="readarticleheader"/>
    <w:basedOn w:val="DefaultParagraphFont"/>
    <w:rsid w:val="005B7396"/>
  </w:style>
  <w:style w:type="character" w:customStyle="1" w:styleId="UnderlineChar20">
    <w:name w:val="Underline Char2"/>
    <w:rsid w:val="005B7396"/>
    <w:rPr>
      <w:rFonts w:ascii="Trebuchet MS" w:hAnsi="Trebuchet MS" w:hint="default"/>
      <w:u w:val="thick"/>
      <w:lang w:val="en-US" w:eastAsia="zh-CN" w:bidi="ar-SA"/>
    </w:rPr>
  </w:style>
  <w:style w:type="character" w:customStyle="1" w:styleId="BoldUnderliningChar">
    <w:name w:val="Bold Underlining Char"/>
    <w:rsid w:val="005B7396"/>
    <w:rPr>
      <w:rFonts w:ascii="Arial Narrow" w:eastAsia="Times New Roman" w:hAnsi="Arial Narrow" w:hint="default"/>
      <w:b/>
      <w:bCs w:val="0"/>
      <w:szCs w:val="24"/>
      <w:u w:val="single"/>
      <w:lang w:val="en-GB" w:eastAsia="en-US" w:bidi="ar-SA"/>
    </w:rPr>
  </w:style>
  <w:style w:type="character" w:customStyle="1" w:styleId="medium-normal1">
    <w:name w:val="medium-normal1"/>
    <w:rsid w:val="005B7396"/>
    <w:rPr>
      <w:rFonts w:ascii="Arial" w:hAnsi="Arial" w:cs="Arial" w:hint="default"/>
      <w:b w:val="0"/>
      <w:bCs w:val="0"/>
      <w:i w:val="0"/>
      <w:iCs w:val="0"/>
      <w:sz w:val="20"/>
      <w:szCs w:val="20"/>
    </w:rPr>
  </w:style>
  <w:style w:type="character" w:customStyle="1" w:styleId="UnderlinedCardChar0">
    <w:name w:val="Underlined Card Char"/>
    <w:rsid w:val="005B7396"/>
    <w:rPr>
      <w:rFonts w:ascii="Palatino Linotype" w:hAnsi="Palatino Linotype" w:hint="default"/>
      <w:u w:val="single"/>
      <w:lang w:val="en-US" w:eastAsia="en-US" w:bidi="ar-SA"/>
    </w:rPr>
  </w:style>
  <w:style w:type="character" w:customStyle="1" w:styleId="char">
    <w:name w:val="char"/>
    <w:basedOn w:val="DefaultParagraphFont"/>
    <w:rsid w:val="005B7396"/>
  </w:style>
  <w:style w:type="character" w:customStyle="1" w:styleId="UnderlineCharCharCharCharCharChar">
    <w:name w:val="Underline Char Char Char Char Char Char"/>
    <w:rsid w:val="005B7396"/>
    <w:rPr>
      <w:rFonts w:ascii="Arial Narrow" w:hAnsi="Arial Narrow" w:hint="default"/>
      <w:szCs w:val="24"/>
      <w:u w:val="single"/>
      <w:lang w:val="en-US" w:eastAsia="en-US" w:bidi="ar-SA"/>
    </w:rPr>
  </w:style>
  <w:style w:type="character" w:customStyle="1" w:styleId="klink">
    <w:name w:val="klink"/>
    <w:basedOn w:val="DefaultParagraphFont"/>
    <w:rsid w:val="005B7396"/>
  </w:style>
  <w:style w:type="character" w:customStyle="1" w:styleId="date10">
    <w:name w:val="date1"/>
    <w:basedOn w:val="DefaultParagraphFont"/>
    <w:rsid w:val="005B7396"/>
  </w:style>
  <w:style w:type="character" w:customStyle="1" w:styleId="bolding1">
    <w:name w:val="bolding1"/>
    <w:rsid w:val="005B7396"/>
    <w:rPr>
      <w:b/>
      <w:bCs/>
    </w:rPr>
  </w:style>
  <w:style w:type="character" w:customStyle="1" w:styleId="bookoptions1">
    <w:name w:val="book_options1"/>
    <w:rsid w:val="005B7396"/>
    <w:rPr>
      <w:b/>
      <w:bCs/>
      <w:color w:val="333366"/>
    </w:rPr>
  </w:style>
  <w:style w:type="character" w:customStyle="1" w:styleId="descriptionblock">
    <w:name w:val="description block"/>
    <w:basedOn w:val="DefaultParagraphFont"/>
    <w:rsid w:val="005B7396"/>
  </w:style>
  <w:style w:type="character" w:customStyle="1" w:styleId="detailsboxblock">
    <w:name w:val="detailsbox block"/>
    <w:basedOn w:val="DefaultParagraphFont"/>
    <w:rsid w:val="005B7396"/>
  </w:style>
  <w:style w:type="character" w:customStyle="1" w:styleId="Char3">
    <w:name w:val="Char3"/>
    <w:rsid w:val="005B7396"/>
    <w:rPr>
      <w:rFonts w:ascii="Arial" w:hAnsi="Arial" w:cs="Arial" w:hint="default"/>
      <w:bCs/>
      <w:u w:val="thick"/>
      <w:lang w:val="en-US" w:eastAsia="en-US" w:bidi="ar-SA"/>
    </w:rPr>
  </w:style>
  <w:style w:type="character" w:customStyle="1" w:styleId="texto11">
    <w:name w:val="texto11"/>
    <w:rsid w:val="005B7396"/>
    <w:rPr>
      <w:rFonts w:ascii="Arial" w:hAnsi="Arial" w:cs="Arial" w:hint="default"/>
      <w:b w:val="0"/>
      <w:bCs w:val="0"/>
      <w:i w:val="0"/>
      <w:iCs w:val="0"/>
      <w:caps w:val="0"/>
      <w:color w:val="000000"/>
      <w:sz w:val="26"/>
      <w:szCs w:val="26"/>
    </w:rPr>
  </w:style>
  <w:style w:type="character" w:customStyle="1" w:styleId="CardTagChar">
    <w:name w:val="Card Tag Char"/>
    <w:rsid w:val="005B7396"/>
    <w:rPr>
      <w:rFonts w:ascii="Arial Narrow" w:hAnsi="Arial Narrow" w:hint="default"/>
      <w:b/>
      <w:bCs w:val="0"/>
      <w:sz w:val="24"/>
      <w:szCs w:val="24"/>
      <w:lang w:val="en-US" w:eastAsia="en-US" w:bidi="ar-SA"/>
    </w:rPr>
  </w:style>
  <w:style w:type="character" w:customStyle="1" w:styleId="DebateCiteCharCharChar">
    <w:name w:val="Debate Cite Char Char Char"/>
    <w:rsid w:val="005B7396"/>
    <w:rPr>
      <w:b/>
      <w:bCs w:val="0"/>
      <w:sz w:val="32"/>
      <w:szCs w:val="32"/>
      <w:lang w:val="en-US" w:eastAsia="en-US" w:bidi="ar-SA"/>
    </w:rPr>
  </w:style>
  <w:style w:type="character" w:customStyle="1" w:styleId="TagChar3">
    <w:name w:val="Tag Char3"/>
    <w:rsid w:val="005B7396"/>
    <w:rPr>
      <w:rFonts w:ascii="Palatino Linotype" w:hAnsi="Palatino Linotype" w:hint="default"/>
      <w:b/>
      <w:bCs w:val="0"/>
      <w:sz w:val="24"/>
      <w:szCs w:val="24"/>
      <w:lang w:val="en-US" w:eastAsia="en-US" w:bidi="ar-SA"/>
    </w:rPr>
  </w:style>
  <w:style w:type="character" w:customStyle="1" w:styleId="TagandCiteChar">
    <w:name w:val="Tag and Cite Char"/>
    <w:rsid w:val="005B7396"/>
    <w:rPr>
      <w:color w:val="333333"/>
      <w:sz w:val="22"/>
      <w:szCs w:val="22"/>
      <w:lang w:val="en-US" w:eastAsia="en-US" w:bidi="ar-SA"/>
    </w:rPr>
  </w:style>
  <w:style w:type="character" w:customStyle="1" w:styleId="Style10ptBold">
    <w:name w:val="Style 10 pt Bold"/>
    <w:rsid w:val="005B7396"/>
    <w:rPr>
      <w:b/>
      <w:bCs/>
      <w:sz w:val="20"/>
    </w:rPr>
  </w:style>
  <w:style w:type="character" w:customStyle="1" w:styleId="text9">
    <w:name w:val="text9"/>
    <w:basedOn w:val="DefaultParagraphFont"/>
    <w:rsid w:val="005B7396"/>
  </w:style>
  <w:style w:type="character" w:customStyle="1" w:styleId="text21">
    <w:name w:val="text21"/>
    <w:basedOn w:val="DefaultParagraphFont"/>
    <w:rsid w:val="005B7396"/>
  </w:style>
  <w:style w:type="character" w:customStyle="1" w:styleId="text19">
    <w:name w:val="text19"/>
    <w:basedOn w:val="DefaultParagraphFont"/>
    <w:rsid w:val="005B7396"/>
  </w:style>
  <w:style w:type="character" w:customStyle="1" w:styleId="term2">
    <w:name w:val="term2"/>
    <w:rsid w:val="005B7396"/>
    <w:rPr>
      <w:b/>
      <w:bCs/>
    </w:rPr>
  </w:style>
  <w:style w:type="character" w:customStyle="1" w:styleId="pmterms12">
    <w:name w:val="pmterms12"/>
    <w:rsid w:val="005B7396"/>
    <w:rPr>
      <w:b/>
      <w:bCs/>
      <w:i w:val="0"/>
      <w:iCs w:val="0"/>
      <w:color w:val="000000"/>
    </w:rPr>
  </w:style>
  <w:style w:type="character" w:customStyle="1" w:styleId="ToReadChar">
    <w:name w:val="To Read Char"/>
    <w:rsid w:val="005B7396"/>
    <w:rPr>
      <w:rFonts w:ascii="Verdana" w:hAnsi="Verdana" w:hint="default"/>
      <w:b/>
      <w:bCs w:val="0"/>
      <w:szCs w:val="24"/>
      <w:u w:val="single"/>
      <w:lang w:val="en-US" w:eastAsia="en-US" w:bidi="ar-SA"/>
    </w:rPr>
  </w:style>
  <w:style w:type="character" w:customStyle="1" w:styleId="ToReadCharChar">
    <w:name w:val="To Read Char Char"/>
    <w:rsid w:val="005B7396"/>
    <w:rPr>
      <w:rFonts w:ascii="Verdana" w:hAnsi="Verdana" w:hint="default"/>
      <w:b/>
      <w:bCs w:val="0"/>
      <w:szCs w:val="24"/>
      <w:u w:val="single"/>
      <w:lang w:val="en-US" w:eastAsia="en-US" w:bidi="ar-SA"/>
    </w:rPr>
  </w:style>
  <w:style w:type="character" w:customStyle="1" w:styleId="bio">
    <w:name w:val="bio"/>
    <w:basedOn w:val="DefaultParagraphFont"/>
    <w:rsid w:val="005B7396"/>
  </w:style>
  <w:style w:type="character" w:customStyle="1" w:styleId="storytextstyle">
    <w:name w:val="storytextstyle"/>
    <w:basedOn w:val="DefaultParagraphFont"/>
    <w:rsid w:val="005B7396"/>
  </w:style>
  <w:style w:type="character" w:customStyle="1" w:styleId="cardunderlinedCharChar">
    <w:name w:val="card underlined Char Char"/>
    <w:rsid w:val="005B7396"/>
    <w:rPr>
      <w:rFonts w:ascii="Arial" w:hAnsi="Arial" w:cs="Arial" w:hint="default"/>
      <w:sz w:val="22"/>
      <w:szCs w:val="24"/>
      <w:u w:val="single"/>
      <w:lang w:val="en-US" w:eastAsia="en-US" w:bidi="ar-SA"/>
    </w:rPr>
  </w:style>
  <w:style w:type="character" w:customStyle="1" w:styleId="Style2Char0">
    <w:name w:val="Style2 Char"/>
    <w:rsid w:val="005B7396"/>
    <w:rPr>
      <w:rFonts w:ascii="Book Antiqua" w:hAnsi="Book Antiqua" w:hint="default"/>
      <w:u w:val="thick"/>
      <w:lang w:val="en-US" w:eastAsia="en-US" w:bidi="ar-SA"/>
    </w:rPr>
  </w:style>
  <w:style w:type="character" w:customStyle="1" w:styleId="Style2Char1">
    <w:name w:val="Style2 Char1"/>
    <w:rsid w:val="005B7396"/>
    <w:rPr>
      <w:rFonts w:ascii="Book Antiqua" w:hAnsi="Book Antiqua" w:hint="default"/>
      <w:szCs w:val="24"/>
      <w:u w:val="thick"/>
      <w:lang w:val="en-US" w:eastAsia="en-US" w:bidi="ar-SA"/>
    </w:rPr>
  </w:style>
  <w:style w:type="character" w:customStyle="1" w:styleId="articlehead21">
    <w:name w:val="articlehead21"/>
    <w:rsid w:val="005B7396"/>
    <w:rPr>
      <w:rFonts w:ascii="Arial" w:hAnsi="Arial" w:cs="Arial" w:hint="default"/>
      <w:b/>
      <w:bCs/>
      <w:color w:val="660000"/>
      <w:sz w:val="20"/>
      <w:szCs w:val="20"/>
    </w:rPr>
  </w:style>
  <w:style w:type="character" w:customStyle="1" w:styleId="TagCiteChar1">
    <w:name w:val="Tag/Cite Char1"/>
    <w:rsid w:val="005B7396"/>
    <w:rPr>
      <w:b/>
      <w:bCs w:val="0"/>
      <w:lang w:val="en-US" w:eastAsia="en-US" w:bidi="ar-SA"/>
    </w:rPr>
  </w:style>
  <w:style w:type="character" w:customStyle="1" w:styleId="goohl2">
    <w:name w:val="goohl2"/>
    <w:basedOn w:val="DefaultParagraphFont"/>
    <w:rsid w:val="005B7396"/>
  </w:style>
  <w:style w:type="character" w:customStyle="1" w:styleId="CardCharChar0">
    <w:name w:val="Card Char Char"/>
    <w:rsid w:val="005B7396"/>
    <w:rPr>
      <w:lang w:val="en-US" w:eastAsia="en-US" w:bidi="ar-SA"/>
    </w:rPr>
  </w:style>
  <w:style w:type="character" w:customStyle="1" w:styleId="BriefTitle1Char">
    <w:name w:val="Brief Title 1 Char"/>
    <w:rsid w:val="005B7396"/>
    <w:rPr>
      <w:b/>
      <w:bCs w:val="0"/>
      <w:u w:val="single"/>
      <w:lang w:val="en-US" w:eastAsia="en-US" w:bidi="ar-SA"/>
    </w:rPr>
  </w:style>
  <w:style w:type="character" w:customStyle="1" w:styleId="TagCiteCharChar">
    <w:name w:val="Tag/Cite Char Char"/>
    <w:rsid w:val="005B7396"/>
    <w:rPr>
      <w:b/>
      <w:bCs w:val="0"/>
      <w:lang w:val="en-US" w:eastAsia="en-US" w:bidi="ar-SA"/>
    </w:rPr>
  </w:style>
  <w:style w:type="character" w:customStyle="1" w:styleId="btx">
    <w:name w:val="btx"/>
    <w:basedOn w:val="DefaultParagraphFont"/>
    <w:rsid w:val="005B7396"/>
  </w:style>
  <w:style w:type="character" w:customStyle="1" w:styleId="CardChar10">
    <w:name w:val="Card Char1"/>
    <w:rsid w:val="005B7396"/>
    <w:rPr>
      <w:lang w:val="en-US" w:eastAsia="en-US" w:bidi="ar-SA"/>
    </w:rPr>
  </w:style>
  <w:style w:type="character" w:customStyle="1" w:styleId="prodgeneral1">
    <w:name w:val="prodgeneral1"/>
    <w:rsid w:val="005B7396"/>
    <w:rPr>
      <w:rFonts w:ascii="Verdana" w:hAnsi="Verdana" w:hint="default"/>
      <w:b w:val="0"/>
      <w:bCs w:val="0"/>
      <w:caps w:val="0"/>
      <w:color w:val="000000"/>
      <w:spacing w:val="0"/>
      <w:sz w:val="16"/>
      <w:szCs w:val="16"/>
    </w:rPr>
  </w:style>
  <w:style w:type="character" w:customStyle="1" w:styleId="summary1">
    <w:name w:val="summary1"/>
    <w:rsid w:val="005B7396"/>
    <w:rPr>
      <w:rFonts w:ascii="Arial" w:hAnsi="Arial" w:cs="Arial" w:hint="default"/>
      <w:sz w:val="18"/>
      <w:szCs w:val="18"/>
    </w:rPr>
  </w:style>
  <w:style w:type="character" w:customStyle="1" w:styleId="text3">
    <w:name w:val="text3"/>
    <w:basedOn w:val="DefaultParagraphFont"/>
    <w:rsid w:val="005B7396"/>
  </w:style>
  <w:style w:type="character" w:customStyle="1" w:styleId="cardtextsmallChar">
    <w:name w:val="card text small Char"/>
    <w:rsid w:val="005B7396"/>
    <w:rPr>
      <w:rFonts w:ascii="Arial Narrow" w:hAnsi="Arial Narrow" w:hint="default"/>
      <w:sz w:val="16"/>
      <w:szCs w:val="24"/>
      <w:lang w:val="en-US" w:eastAsia="en-US" w:bidi="ar-SA"/>
    </w:rPr>
  </w:style>
  <w:style w:type="character" w:customStyle="1" w:styleId="countrytitle1">
    <w:name w:val="countrytitle1"/>
    <w:rsid w:val="005B7396"/>
    <w:rPr>
      <w:rFonts w:ascii="Verdana" w:hAnsi="Verdana" w:hint="default"/>
      <w:b/>
      <w:bCs/>
      <w:color w:val="293643"/>
      <w:sz w:val="24"/>
      <w:szCs w:val="24"/>
    </w:rPr>
  </w:style>
  <w:style w:type="character" w:customStyle="1" w:styleId="storyheader1">
    <w:name w:val="storyheader1"/>
    <w:rsid w:val="005B7396"/>
    <w:rPr>
      <w:rFonts w:ascii="Verdana" w:hAnsi="Verdana" w:hint="default"/>
      <w:b/>
      <w:bCs/>
      <w:color w:val="000000"/>
      <w:sz w:val="21"/>
      <w:szCs w:val="21"/>
    </w:rPr>
  </w:style>
  <w:style w:type="character" w:customStyle="1" w:styleId="cardunderlinedChar0">
    <w:name w:val="card underlined Char"/>
    <w:rsid w:val="005B7396"/>
    <w:rPr>
      <w:rFonts w:ascii="Arial" w:hAnsi="Arial" w:cs="Arial" w:hint="default"/>
      <w:sz w:val="22"/>
      <w:szCs w:val="24"/>
      <w:u w:val="single"/>
      <w:lang w:val="en-US" w:eastAsia="en-US" w:bidi="ar-SA"/>
    </w:rPr>
  </w:style>
  <w:style w:type="character" w:customStyle="1" w:styleId="article1">
    <w:name w:val="article1"/>
    <w:rsid w:val="005B7396"/>
    <w:rPr>
      <w:rFonts w:ascii="Verdana" w:hAnsi="Verdana" w:hint="default"/>
      <w:color w:val="333333"/>
      <w:sz w:val="16"/>
      <w:szCs w:val="16"/>
    </w:rPr>
  </w:style>
  <w:style w:type="character" w:customStyle="1" w:styleId="story-posted-date1">
    <w:name w:val="story-posted-date1"/>
    <w:rsid w:val="005B7396"/>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5B7396"/>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5B7396"/>
  </w:style>
  <w:style w:type="character" w:customStyle="1" w:styleId="textmedium">
    <w:name w:val="textmedium"/>
    <w:basedOn w:val="DefaultParagraphFont"/>
    <w:rsid w:val="005B7396"/>
  </w:style>
  <w:style w:type="character" w:customStyle="1" w:styleId="citation1">
    <w:name w:val="citation1"/>
    <w:rsid w:val="005B7396"/>
    <w:rPr>
      <w:rFonts w:ascii="Verdana" w:hAnsi="Verdana" w:hint="default"/>
      <w:sz w:val="17"/>
      <w:szCs w:val="17"/>
    </w:rPr>
  </w:style>
  <w:style w:type="character" w:customStyle="1" w:styleId="hithighlite">
    <w:name w:val="hithighlite"/>
    <w:basedOn w:val="DefaultParagraphFont"/>
    <w:rsid w:val="005B7396"/>
  </w:style>
  <w:style w:type="character" w:customStyle="1" w:styleId="articlecontent">
    <w:name w:val="articlecontent"/>
    <w:basedOn w:val="DefaultParagraphFont"/>
    <w:rsid w:val="005B7396"/>
  </w:style>
  <w:style w:type="character" w:customStyle="1" w:styleId="fource1">
    <w:name w:val="fource1"/>
    <w:rsid w:val="005B7396"/>
    <w:rPr>
      <w:sz w:val="34"/>
      <w:szCs w:val="34"/>
    </w:rPr>
  </w:style>
  <w:style w:type="character" w:customStyle="1" w:styleId="LanguageStrikeChar">
    <w:name w:val="Language Strike Char"/>
    <w:rsid w:val="005B7396"/>
    <w:rPr>
      <w:rFonts w:ascii="Arial Narrow" w:hAnsi="Arial Narrow" w:hint="default"/>
      <w:strike/>
      <w:szCs w:val="24"/>
      <w:lang w:val="en-US" w:eastAsia="en-US" w:bidi="ar-SA"/>
    </w:rPr>
  </w:style>
  <w:style w:type="character" w:customStyle="1" w:styleId="normal11">
    <w:name w:val="normal1"/>
    <w:basedOn w:val="DefaultParagraphFont"/>
    <w:rsid w:val="005B7396"/>
  </w:style>
  <w:style w:type="character" w:customStyle="1" w:styleId="ds">
    <w:name w:val="ds"/>
    <w:basedOn w:val="DefaultParagraphFont"/>
    <w:rsid w:val="005B7396"/>
  </w:style>
  <w:style w:type="character" w:customStyle="1" w:styleId="UnderliningChar1">
    <w:name w:val="Underlining Char1"/>
    <w:rsid w:val="005B7396"/>
    <w:rPr>
      <w:rFonts w:ascii="Arial Narrow" w:hAnsi="Arial Narrow" w:hint="default"/>
      <w:szCs w:val="24"/>
      <w:u w:val="single"/>
      <w:lang w:val="en-US" w:eastAsia="en-US" w:bidi="ar-SA"/>
    </w:rPr>
  </w:style>
  <w:style w:type="character" w:customStyle="1" w:styleId="UnderliningChar2">
    <w:name w:val="Underlining Char2"/>
    <w:rsid w:val="005B7396"/>
    <w:rPr>
      <w:rFonts w:ascii="Arial Narrow" w:hAnsi="Arial Narrow" w:hint="default"/>
      <w:szCs w:val="24"/>
      <w:u w:val="single"/>
      <w:lang w:val="en-US" w:eastAsia="en-US" w:bidi="ar-SA"/>
    </w:rPr>
  </w:style>
  <w:style w:type="character" w:customStyle="1" w:styleId="MicroTextChar1">
    <w:name w:val="MicroText Char1"/>
    <w:rsid w:val="005B7396"/>
    <w:rPr>
      <w:rFonts w:ascii="Arial Narrow" w:hAnsi="Arial Narrow" w:hint="default"/>
      <w:sz w:val="12"/>
      <w:szCs w:val="24"/>
      <w:lang w:val="en-US" w:eastAsia="en-US" w:bidi="ar-SA"/>
    </w:rPr>
  </w:style>
  <w:style w:type="character" w:customStyle="1" w:styleId="DefaultPara">
    <w:name w:val="Default Para"/>
    <w:rsid w:val="005B7396"/>
    <w:rPr>
      <w:sz w:val="20"/>
    </w:rPr>
  </w:style>
  <w:style w:type="character" w:customStyle="1" w:styleId="SYSHYPERTEXT">
    <w:name w:val="SYS_HYPERTEXT"/>
    <w:rsid w:val="005B7396"/>
    <w:rPr>
      <w:color w:val="0000FF"/>
      <w:u w:val="single"/>
    </w:rPr>
  </w:style>
  <w:style w:type="character" w:customStyle="1" w:styleId="Hyperlink1">
    <w:name w:val="Hyperlink1"/>
    <w:rsid w:val="005B7396"/>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5B7396"/>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5B7396"/>
    <w:rPr>
      <w:rFonts w:ascii="Arial Narrow" w:hAnsi="Arial Narrow" w:hint="default"/>
      <w:noProof w:val="0"/>
      <w:szCs w:val="24"/>
      <w:u w:val="single"/>
      <w:lang w:val="en-US" w:eastAsia="en-US" w:bidi="ar-SA"/>
    </w:rPr>
  </w:style>
  <w:style w:type="character" w:customStyle="1" w:styleId="BlockHeading1Char">
    <w:name w:val="Block Heading 1 Char"/>
    <w:rsid w:val="005B7396"/>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5B7396"/>
    <w:rPr>
      <w:b/>
      <w:bCs w:val="0"/>
      <w:sz w:val="24"/>
      <w:szCs w:val="24"/>
      <w:u w:val="single"/>
      <w:lang w:val="en-US" w:eastAsia="en-US" w:bidi="ar-SA"/>
    </w:rPr>
  </w:style>
  <w:style w:type="character" w:customStyle="1" w:styleId="StyleTagTimesNewRomanChar">
    <w:name w:val="Style Tag + Times New Roman Char"/>
    <w:rsid w:val="005B7396"/>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5B7396"/>
    <w:rPr>
      <w:rFonts w:ascii="Arial Narrow" w:hAnsi="Arial Narrow" w:cs="Arial" w:hint="default"/>
      <w:b/>
      <w:bCs/>
      <w:iCs/>
      <w:sz w:val="24"/>
      <w:szCs w:val="28"/>
      <w:lang w:val="en-US" w:eastAsia="en-US" w:bidi="ar-SA"/>
    </w:rPr>
  </w:style>
  <w:style w:type="character" w:customStyle="1" w:styleId="UnderliningCharChar">
    <w:name w:val="Underlining Char Char"/>
    <w:rsid w:val="005B7396"/>
    <w:rPr>
      <w:rFonts w:ascii="Arial Narrow" w:hAnsi="Arial Narrow" w:hint="default"/>
      <w:szCs w:val="24"/>
      <w:u w:val="single"/>
      <w:lang w:val="en-US" w:eastAsia="en-US" w:bidi="ar-SA"/>
    </w:rPr>
  </w:style>
  <w:style w:type="character" w:customStyle="1" w:styleId="StyleArialNarrow12ptBold">
    <w:name w:val="Style Arial Narrow 12 pt Bold"/>
    <w:rsid w:val="005B7396"/>
    <w:rPr>
      <w:rFonts w:ascii="Arial Narrow" w:hAnsi="Arial Narrow" w:hint="default"/>
      <w:b/>
      <w:bCs/>
      <w:sz w:val="24"/>
    </w:rPr>
  </w:style>
  <w:style w:type="character" w:customStyle="1" w:styleId="Style1CharChar">
    <w:name w:val="Style1 Char Char"/>
    <w:rsid w:val="005B7396"/>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5B7396"/>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5B7396"/>
    <w:rPr>
      <w:noProof w:val="0"/>
      <w:u w:val="single"/>
      <w:lang w:val="en-US" w:eastAsia="en-US" w:bidi="ar-SA"/>
    </w:rPr>
  </w:style>
  <w:style w:type="character" w:customStyle="1" w:styleId="UnderlinedCharChar1">
    <w:name w:val="Underlined Char Char1"/>
    <w:rsid w:val="005B7396"/>
    <w:rPr>
      <w:rFonts w:ascii="Bell MT" w:eastAsia="Times New Roman" w:hAnsi="Bell MT" w:hint="default"/>
      <w:bCs/>
      <w:iCs/>
      <w:sz w:val="22"/>
      <w:u w:val="single"/>
    </w:rPr>
  </w:style>
  <w:style w:type="character" w:customStyle="1" w:styleId="Heading2CharChar2">
    <w:name w:val="Heading 2 Char Char2"/>
    <w:rsid w:val="005B7396"/>
    <w:rPr>
      <w:rFonts w:ascii="Arial" w:hAnsi="Arial" w:cs="Arial" w:hint="default"/>
      <w:b/>
      <w:bCs/>
      <w:iCs/>
      <w:sz w:val="22"/>
      <w:szCs w:val="28"/>
      <w:lang w:val="en-US" w:eastAsia="en-US" w:bidi="ar-SA"/>
    </w:rPr>
  </w:style>
  <w:style w:type="character" w:customStyle="1" w:styleId="doctitle">
    <w:name w:val="doctitle"/>
    <w:rsid w:val="005B7396"/>
  </w:style>
  <w:style w:type="character" w:customStyle="1" w:styleId="cardtext-underlined0">
    <w:name w:val="card text- underlined"/>
    <w:rsid w:val="005B7396"/>
    <w:rPr>
      <w:rFonts w:ascii="Garamond" w:hAnsi="Garamond" w:hint="default"/>
      <w:u w:val="single"/>
    </w:rPr>
  </w:style>
  <w:style w:type="character" w:customStyle="1" w:styleId="BodyText1">
    <w:name w:val="Body Text1"/>
    <w:basedOn w:val="DefaultParagraphFont"/>
    <w:rsid w:val="005B7396"/>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5B7396"/>
  </w:style>
  <w:style w:type="character" w:customStyle="1" w:styleId="BriefTitleChar">
    <w:name w:val="Brief Title Char"/>
    <w:basedOn w:val="DefaultParagraphFont"/>
    <w:rsid w:val="005B7396"/>
    <w:rPr>
      <w:b/>
      <w:bCs w:val="0"/>
      <w:sz w:val="24"/>
      <w:szCs w:val="24"/>
      <w:u w:val="single"/>
      <w:lang w:val="en-US" w:eastAsia="en-US" w:bidi="ar-SA"/>
    </w:rPr>
  </w:style>
  <w:style w:type="character" w:customStyle="1" w:styleId="BriefTitle2Char">
    <w:name w:val="Brief Title 2 Char"/>
    <w:basedOn w:val="BriefTitleChar"/>
    <w:rsid w:val="005B7396"/>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5B7396"/>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5B7396"/>
    <w:rPr>
      <w:rFonts w:ascii="Georgia" w:hAnsi="Georgia" w:hint="default"/>
      <w:b/>
      <w:bCs w:val="0"/>
      <w:sz w:val="24"/>
    </w:rPr>
  </w:style>
  <w:style w:type="character" w:customStyle="1" w:styleId="Emphasis20">
    <w:name w:val="Emphasis 2"/>
    <w:uiPriority w:val="1"/>
    <w:qFormat/>
    <w:rsid w:val="005B7396"/>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5B7396"/>
    <w:rPr>
      <w:rFonts w:ascii="AGaramond" w:hAnsi="AGaramond" w:cs="AGaramond" w:hint="default"/>
      <w:color w:val="211D1E"/>
      <w:sz w:val="14"/>
      <w:szCs w:val="14"/>
    </w:rPr>
  </w:style>
  <w:style w:type="character" w:customStyle="1" w:styleId="CharacterStyle2">
    <w:name w:val="Character Style 2"/>
    <w:uiPriority w:val="99"/>
    <w:rsid w:val="005B7396"/>
    <w:rPr>
      <w:sz w:val="20"/>
      <w:szCs w:val="20"/>
    </w:rPr>
  </w:style>
  <w:style w:type="character" w:customStyle="1" w:styleId="cross-head">
    <w:name w:val="cross-head"/>
    <w:rsid w:val="005B7396"/>
  </w:style>
  <w:style w:type="character" w:customStyle="1" w:styleId="dateline">
    <w:name w:val="dateline"/>
    <w:rsid w:val="005B7396"/>
  </w:style>
  <w:style w:type="character" w:customStyle="1" w:styleId="Subtitle1">
    <w:name w:val="Subtitle1"/>
    <w:rsid w:val="005B7396"/>
  </w:style>
  <w:style w:type="character" w:customStyle="1" w:styleId="metaorigin">
    <w:name w:val="meta_origin"/>
    <w:rsid w:val="005B7396"/>
  </w:style>
  <w:style w:type="character" w:customStyle="1" w:styleId="mandelbrotrefrag">
    <w:name w:val="mandelbrot_refrag"/>
    <w:rsid w:val="005B7396"/>
  </w:style>
  <w:style w:type="character" w:customStyle="1" w:styleId="eminfo">
    <w:name w:val="eminfo"/>
    <w:rsid w:val="005B7396"/>
  </w:style>
  <w:style w:type="character" w:customStyle="1" w:styleId="emhighlight">
    <w:name w:val="emhighlight"/>
    <w:rsid w:val="005B7396"/>
  </w:style>
  <w:style w:type="character" w:customStyle="1" w:styleId="name">
    <w:name w:val="name"/>
    <w:rsid w:val="005B7396"/>
  </w:style>
  <w:style w:type="character" w:customStyle="1" w:styleId="tkrname">
    <w:name w:val="tkrname"/>
    <w:rsid w:val="005B7396"/>
  </w:style>
  <w:style w:type="character" w:customStyle="1" w:styleId="tkrchange">
    <w:name w:val="tkrchange"/>
    <w:rsid w:val="005B7396"/>
  </w:style>
  <w:style w:type="character" w:customStyle="1" w:styleId="source-org">
    <w:name w:val="source-org"/>
    <w:rsid w:val="005B7396"/>
  </w:style>
  <w:style w:type="character" w:customStyle="1" w:styleId="updated">
    <w:name w:val="updated"/>
    <w:rsid w:val="005B7396"/>
  </w:style>
  <w:style w:type="character" w:customStyle="1" w:styleId="last">
    <w:name w:val="last"/>
    <w:rsid w:val="005B7396"/>
  </w:style>
  <w:style w:type="character" w:customStyle="1" w:styleId="Style11ptBoldUnderline1">
    <w:name w:val="Style 11 pt Bold Underline1"/>
    <w:rsid w:val="005B7396"/>
    <w:rPr>
      <w:b/>
      <w:bCs/>
      <w:sz w:val="20"/>
      <w:u w:val="single"/>
    </w:rPr>
  </w:style>
  <w:style w:type="character" w:customStyle="1" w:styleId="StyleStyleunderlineBold11pt">
    <w:name w:val="Style Style underline + Bold + 11 pt"/>
    <w:rsid w:val="005B7396"/>
    <w:rPr>
      <w:bCs/>
      <w:sz w:val="20"/>
      <w:u w:val="single"/>
    </w:rPr>
  </w:style>
  <w:style w:type="character" w:customStyle="1" w:styleId="StyleunderlineAsianTimesNewRomanBold">
    <w:name w:val="Style underline + (Asian) Times New Roman Bold"/>
    <w:rsid w:val="005B7396"/>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5B7396"/>
    <w:rPr>
      <w:b/>
      <w:bCs/>
      <w:sz w:val="20"/>
      <w:u w:val="single"/>
      <w:bdr w:val="single" w:sz="4" w:space="0" w:color="auto" w:frame="1"/>
    </w:rPr>
  </w:style>
  <w:style w:type="character" w:customStyle="1" w:styleId="A5">
    <w:name w:val="A5"/>
    <w:uiPriority w:val="99"/>
    <w:rsid w:val="005B7396"/>
    <w:rPr>
      <w:rFonts w:ascii="Times New Roman" w:hAnsi="Times New Roman" w:cs="Times New Roman" w:hint="default"/>
      <w:color w:val="000000"/>
      <w:sz w:val="13"/>
      <w:szCs w:val="13"/>
    </w:rPr>
  </w:style>
  <w:style w:type="character" w:customStyle="1" w:styleId="quotepeekbase">
    <w:name w:val="quotepeekbase"/>
    <w:rsid w:val="005B7396"/>
  </w:style>
  <w:style w:type="character" w:customStyle="1" w:styleId="cardChar11">
    <w:name w:val="card Char1"/>
    <w:rsid w:val="005B7396"/>
    <w:rPr>
      <w:rFonts w:ascii="Calibri" w:eastAsia="Calibri" w:hAnsi="Calibri" w:cs="Calibri" w:hint="default"/>
      <w:sz w:val="24"/>
      <w:szCs w:val="22"/>
      <w:lang w:val="x-none" w:eastAsia="x-none"/>
    </w:rPr>
  </w:style>
  <w:style w:type="character" w:customStyle="1" w:styleId="NormalCard">
    <w:name w:val="Normal Card"/>
    <w:uiPriority w:val="1"/>
    <w:qFormat/>
    <w:rsid w:val="005B7396"/>
    <w:rPr>
      <w:rFonts w:ascii="Times New Roman" w:hAnsi="Times New Roman" w:cs="Times New Roman" w:hint="default"/>
      <w:sz w:val="24"/>
    </w:rPr>
  </w:style>
  <w:style w:type="character" w:customStyle="1" w:styleId="HighlightedUnderline0">
    <w:name w:val="Highlighted Underline"/>
    <w:uiPriority w:val="1"/>
    <w:qFormat/>
    <w:rsid w:val="005B7396"/>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5B7396"/>
    <w:rPr>
      <w:rFonts w:ascii="Times New Roman" w:hAnsi="Times New Roman" w:cs="Times New Roman" w:hint="default"/>
      <w:sz w:val="16"/>
      <w:szCs w:val="16"/>
    </w:rPr>
  </w:style>
  <w:style w:type="character" w:customStyle="1" w:styleId="timebox">
    <w:name w:val="timebox"/>
    <w:rsid w:val="005B7396"/>
  </w:style>
  <w:style w:type="character" w:customStyle="1" w:styleId="Heading2Subtext">
    <w:name w:val="Heading 2 Subtext"/>
    <w:rsid w:val="005B7396"/>
    <w:rPr>
      <w:rFonts w:ascii="Times New Roman" w:hAnsi="Times New Roman" w:cs="Times New Roman" w:hint="default"/>
      <w:sz w:val="16"/>
    </w:rPr>
  </w:style>
  <w:style w:type="character" w:customStyle="1" w:styleId="-SmallText-">
    <w:name w:val="-Small Text-"/>
    <w:rsid w:val="005B7396"/>
    <w:rPr>
      <w:rFonts w:ascii="Garamond" w:hAnsi="Garamond" w:hint="default"/>
      <w:sz w:val="16"/>
    </w:rPr>
  </w:style>
  <w:style w:type="character" w:customStyle="1" w:styleId="label">
    <w:name w:val="label"/>
    <w:rsid w:val="005B7396"/>
  </w:style>
  <w:style w:type="character" w:customStyle="1" w:styleId="BoldUnderlineCharChar">
    <w:name w:val="BoldUnderline Char Char"/>
    <w:rsid w:val="005B7396"/>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5B7396"/>
  </w:style>
  <w:style w:type="character" w:customStyle="1" w:styleId="FontStyle477">
    <w:name w:val="Font Style477"/>
    <w:basedOn w:val="DefaultParagraphFont"/>
    <w:uiPriority w:val="99"/>
    <w:rsid w:val="005B7396"/>
    <w:rPr>
      <w:rFonts w:ascii="Times New Roman" w:hAnsi="Times New Roman" w:cs="Times New Roman" w:hint="default"/>
      <w:sz w:val="18"/>
      <w:szCs w:val="18"/>
    </w:rPr>
  </w:style>
  <w:style w:type="character" w:customStyle="1" w:styleId="FontStyle505">
    <w:name w:val="Font Style505"/>
    <w:basedOn w:val="DefaultParagraphFont"/>
    <w:uiPriority w:val="99"/>
    <w:rsid w:val="005B7396"/>
    <w:rPr>
      <w:rFonts w:ascii="Times New Roman" w:hAnsi="Times New Roman" w:cs="Times New Roman" w:hint="default"/>
      <w:sz w:val="18"/>
      <w:szCs w:val="18"/>
    </w:rPr>
  </w:style>
  <w:style w:type="character" w:customStyle="1" w:styleId="FontStyle514">
    <w:name w:val="Font Style514"/>
    <w:basedOn w:val="DefaultParagraphFont"/>
    <w:uiPriority w:val="99"/>
    <w:rsid w:val="005B7396"/>
    <w:rPr>
      <w:rFonts w:ascii="Times New Roman" w:hAnsi="Times New Roman" w:cs="Times New Roman" w:hint="default"/>
      <w:sz w:val="14"/>
      <w:szCs w:val="14"/>
    </w:rPr>
  </w:style>
  <w:style w:type="character" w:customStyle="1" w:styleId="FontStyle500">
    <w:name w:val="Font Style500"/>
    <w:basedOn w:val="DefaultParagraphFont"/>
    <w:uiPriority w:val="99"/>
    <w:rsid w:val="005B7396"/>
    <w:rPr>
      <w:rFonts w:ascii="Times New Roman" w:hAnsi="Times New Roman" w:cs="Times New Roman" w:hint="default"/>
      <w:b/>
      <w:bCs/>
      <w:sz w:val="16"/>
      <w:szCs w:val="16"/>
    </w:rPr>
  </w:style>
  <w:style w:type="character" w:customStyle="1" w:styleId="CardCite1">
    <w:name w:val="CardCite1"/>
    <w:qFormat/>
    <w:rsid w:val="005B7396"/>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5B7396"/>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5B7396"/>
    <w:rPr>
      <w:rFonts w:ascii="Times New Roman" w:hAnsi="Times New Roman" w:cs="Times New Roman" w:hint="default"/>
      <w:b/>
      <w:bCs/>
      <w:sz w:val="22"/>
      <w:szCs w:val="22"/>
    </w:rPr>
  </w:style>
  <w:style w:type="character" w:customStyle="1" w:styleId="CharacterStyle3">
    <w:name w:val="Character Style 3"/>
    <w:uiPriority w:val="99"/>
    <w:rsid w:val="005B7396"/>
    <w:rPr>
      <w:rFonts w:ascii="Bookman Old Style" w:hAnsi="Bookman Old Style" w:cs="Bookman Old Style" w:hint="default"/>
      <w:spacing w:val="-5"/>
      <w:sz w:val="18"/>
      <w:szCs w:val="18"/>
    </w:rPr>
  </w:style>
  <w:style w:type="character" w:customStyle="1" w:styleId="Style8pt1">
    <w:name w:val="Style 8 pt1"/>
    <w:rsid w:val="005B7396"/>
    <w:rPr>
      <w:rFonts w:ascii="Georgia" w:hAnsi="Georgia" w:hint="default"/>
      <w:sz w:val="16"/>
    </w:rPr>
  </w:style>
  <w:style w:type="character" w:customStyle="1" w:styleId="UnderlineStyleChar7">
    <w:name w:val="Underline Style Char7"/>
    <w:rsid w:val="005B7396"/>
    <w:rPr>
      <w:rFonts w:ascii="Garamond" w:hAnsi="Garamond" w:hint="default"/>
      <w:sz w:val="22"/>
      <w:szCs w:val="24"/>
      <w:u w:val="single"/>
      <w:lang w:val="en-US" w:eastAsia="en-US" w:bidi="ar-SA"/>
    </w:rPr>
  </w:style>
  <w:style w:type="character" w:customStyle="1" w:styleId="StyleArial6ptBold">
    <w:name w:val="Style Arial 6 pt Bold"/>
    <w:rsid w:val="005B7396"/>
    <w:rPr>
      <w:rFonts w:ascii="Arial" w:hAnsi="Arial" w:cs="Arial" w:hint="default"/>
      <w:bCs/>
      <w:sz w:val="12"/>
    </w:rPr>
  </w:style>
  <w:style w:type="character" w:customStyle="1" w:styleId="Heading2Char5">
    <w:name w:val="Heading 2 Char5"/>
    <w:rsid w:val="005B7396"/>
    <w:rPr>
      <w:rFonts w:ascii="Garamond" w:hAnsi="Garamond" w:cs="Arial" w:hint="default"/>
      <w:b/>
      <w:bCs/>
      <w:iCs/>
      <w:sz w:val="24"/>
      <w:szCs w:val="28"/>
      <w:lang w:val="en-US" w:eastAsia="en-US" w:bidi="ar-SA"/>
    </w:rPr>
  </w:style>
  <w:style w:type="character" w:customStyle="1" w:styleId="TagGreg">
    <w:name w:val="TagGreg"/>
    <w:uiPriority w:val="1"/>
    <w:qFormat/>
    <w:rsid w:val="005B7396"/>
    <w:rPr>
      <w:b/>
      <w:bCs w:val="0"/>
      <w:sz w:val="24"/>
    </w:rPr>
  </w:style>
  <w:style w:type="character" w:customStyle="1" w:styleId="StyleDebateUnderline10pt">
    <w:name w:val="Style Debate Underline + 10 pt"/>
    <w:rsid w:val="005B7396"/>
    <w:rPr>
      <w:rFonts w:ascii="Times New Roman" w:hAnsi="Times New Roman" w:cs="Times New Roman" w:hint="default"/>
      <w:sz w:val="20"/>
      <w:szCs w:val="20"/>
      <w:u w:val="single"/>
    </w:rPr>
  </w:style>
  <w:style w:type="character" w:customStyle="1" w:styleId="underlinedCharChar0">
    <w:name w:val="underlined Char Char"/>
    <w:locked/>
    <w:rsid w:val="005B7396"/>
    <w:rPr>
      <w:u w:val="single"/>
    </w:rPr>
  </w:style>
  <w:style w:type="character" w:customStyle="1" w:styleId="SourceBold">
    <w:name w:val="Source Bold"/>
    <w:rsid w:val="005B7396"/>
    <w:rPr>
      <w:rFonts w:ascii="Arial Narrow" w:hAnsi="Arial Narrow" w:hint="default"/>
      <w:b/>
      <w:bCs w:val="0"/>
      <w:strike w:val="0"/>
      <w:dstrike w:val="0"/>
      <w:sz w:val="24"/>
      <w:u w:val="none"/>
      <w:effect w:val="none"/>
    </w:rPr>
  </w:style>
  <w:style w:type="character" w:customStyle="1" w:styleId="2xBoldUnderline">
    <w:name w:val="2x_Bold_Underline"/>
    <w:rsid w:val="005B7396"/>
    <w:rPr>
      <w:b/>
      <w:bCs/>
      <w:sz w:val="24"/>
      <w:u w:val="thick"/>
    </w:rPr>
  </w:style>
  <w:style w:type="character" w:customStyle="1" w:styleId="Dottedunderline">
    <w:name w:val="Dotted underline"/>
    <w:rsid w:val="005B7396"/>
    <w:rPr>
      <w:u w:val="dotted"/>
    </w:rPr>
  </w:style>
  <w:style w:type="character" w:customStyle="1" w:styleId="readChar">
    <w:name w:val="read Char"/>
    <w:rsid w:val="005B7396"/>
    <w:rPr>
      <w:szCs w:val="22"/>
      <w:u w:val="single"/>
      <w:lang w:val="en-US" w:eastAsia="en-US" w:bidi="ar-SA"/>
    </w:rPr>
  </w:style>
  <w:style w:type="character" w:customStyle="1" w:styleId="underlining0">
    <w:name w:val="underlining"/>
    <w:rsid w:val="005B7396"/>
    <w:rPr>
      <w:u w:val="single"/>
    </w:rPr>
  </w:style>
  <w:style w:type="character" w:customStyle="1" w:styleId="btitle">
    <w:name w:val="btitle"/>
    <w:rsid w:val="005B7396"/>
  </w:style>
  <w:style w:type="character" w:customStyle="1" w:styleId="green">
    <w:name w:val="green"/>
    <w:rsid w:val="005B7396"/>
  </w:style>
  <w:style w:type="character" w:customStyle="1" w:styleId="BodyText20">
    <w:name w:val="Body Text2"/>
    <w:rsid w:val="005B739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5B7396"/>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5B739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5B7396"/>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5B7396"/>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5B7396"/>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5B739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5B7396"/>
    <w:rPr>
      <w:rFonts w:ascii="Sylfaen" w:hAnsi="Sylfaen" w:cs="Sylfaen" w:hint="default"/>
      <w:i/>
      <w:iCs/>
      <w:strike w:val="0"/>
      <w:dstrike w:val="0"/>
      <w:sz w:val="19"/>
      <w:szCs w:val="19"/>
      <w:u w:val="none"/>
      <w:effect w:val="none"/>
      <w:shd w:val="clear" w:color="auto" w:fill="FFFFFF"/>
    </w:rPr>
  </w:style>
  <w:style w:type="character" w:customStyle="1" w:styleId="1">
    <w:name w:val="1"/>
    <w:rsid w:val="005B7396"/>
    <w:rPr>
      <w:rFonts w:ascii="Arial" w:hAnsi="Arial" w:cs="Arial" w:hint="default"/>
      <w:bCs/>
      <w:sz w:val="20"/>
      <w:u w:val="single"/>
      <w:lang w:val="en-US" w:eastAsia="en-US" w:bidi="ar-SA"/>
    </w:rPr>
  </w:style>
  <w:style w:type="character" w:customStyle="1" w:styleId="CharChar31">
    <w:name w:val="Char Char31"/>
    <w:rsid w:val="005B7396"/>
    <w:rPr>
      <w:rFonts w:ascii="Arial" w:hAnsi="Arial" w:cs="Arial" w:hint="default"/>
      <w:b/>
      <w:bCs/>
      <w:iCs/>
      <w:lang w:val="en-US" w:eastAsia="en-US" w:bidi="ar-SA"/>
    </w:rPr>
  </w:style>
  <w:style w:type="character" w:customStyle="1" w:styleId="Subtitle2">
    <w:name w:val="Subtitle2"/>
    <w:rsid w:val="005B7396"/>
  </w:style>
  <w:style w:type="character" w:customStyle="1" w:styleId="drop">
    <w:name w:val="drop"/>
    <w:rsid w:val="005B7396"/>
  </w:style>
  <w:style w:type="character" w:customStyle="1" w:styleId="bioline">
    <w:name w:val="bioline"/>
    <w:rsid w:val="005B7396"/>
  </w:style>
  <w:style w:type="character" w:customStyle="1" w:styleId="articletitle0">
    <w:name w:val="article_title"/>
    <w:rsid w:val="005B7396"/>
  </w:style>
  <w:style w:type="character" w:customStyle="1" w:styleId="A4">
    <w:name w:val="A4"/>
    <w:uiPriority w:val="99"/>
    <w:rsid w:val="005B7396"/>
    <w:rPr>
      <w:color w:val="000000"/>
    </w:rPr>
  </w:style>
  <w:style w:type="character" w:customStyle="1" w:styleId="s2">
    <w:name w:val="s2"/>
    <w:rsid w:val="005B7396"/>
  </w:style>
  <w:style w:type="character" w:customStyle="1" w:styleId="s4">
    <w:name w:val="s4"/>
    <w:rsid w:val="005B7396"/>
  </w:style>
  <w:style w:type="character" w:customStyle="1" w:styleId="s5">
    <w:name w:val="s5"/>
    <w:rsid w:val="005B7396"/>
  </w:style>
  <w:style w:type="character" w:customStyle="1" w:styleId="cap">
    <w:name w:val="cap"/>
    <w:rsid w:val="005B7396"/>
  </w:style>
  <w:style w:type="character" w:customStyle="1" w:styleId="rightsnotice">
    <w:name w:val="rightsnotice"/>
    <w:rsid w:val="005B7396"/>
  </w:style>
  <w:style w:type="character" w:customStyle="1" w:styleId="Caption1">
    <w:name w:val="Caption1"/>
    <w:rsid w:val="005B7396"/>
  </w:style>
  <w:style w:type="character" w:customStyle="1" w:styleId="credit">
    <w:name w:val="credit"/>
    <w:rsid w:val="005B7396"/>
  </w:style>
  <w:style w:type="character" w:customStyle="1" w:styleId="scaps">
    <w:name w:val="scaps"/>
    <w:rsid w:val="005B7396"/>
  </w:style>
  <w:style w:type="character" w:customStyle="1" w:styleId="current-article">
    <w:name w:val="current-article"/>
    <w:rsid w:val="005B7396"/>
  </w:style>
  <w:style w:type="character" w:customStyle="1" w:styleId="related-current-indicator">
    <w:name w:val="related-current-indicator"/>
    <w:rsid w:val="005B7396"/>
  </w:style>
  <w:style w:type="character" w:customStyle="1" w:styleId="bylclear">
    <w:name w:val="bylclear"/>
    <w:rsid w:val="005B7396"/>
  </w:style>
  <w:style w:type="character" w:customStyle="1" w:styleId="timestamp">
    <w:name w:val="timestamp"/>
    <w:rsid w:val="005B7396"/>
  </w:style>
  <w:style w:type="character" w:customStyle="1" w:styleId="comments">
    <w:name w:val="comments"/>
    <w:rsid w:val="005B7396"/>
  </w:style>
  <w:style w:type="character" w:customStyle="1" w:styleId="essaytext">
    <w:name w:val="essaytext"/>
    <w:rsid w:val="005B7396"/>
  </w:style>
  <w:style w:type="character" w:customStyle="1" w:styleId="username">
    <w:name w:val="username"/>
    <w:rsid w:val="005B7396"/>
  </w:style>
  <w:style w:type="character" w:customStyle="1" w:styleId="toplinks">
    <w:name w:val="toplinks"/>
    <w:rsid w:val="005B7396"/>
  </w:style>
  <w:style w:type="character" w:customStyle="1" w:styleId="A3">
    <w:name w:val="A3"/>
    <w:uiPriority w:val="99"/>
    <w:rsid w:val="005B7396"/>
    <w:rPr>
      <w:rFonts w:ascii="Perpetua" w:hAnsi="Perpetua" w:cs="Perpetua" w:hint="default"/>
      <w:color w:val="000000"/>
      <w:sz w:val="15"/>
      <w:szCs w:val="15"/>
    </w:rPr>
  </w:style>
  <w:style w:type="character" w:customStyle="1" w:styleId="see">
    <w:name w:val="see"/>
    <w:rsid w:val="005B7396"/>
  </w:style>
  <w:style w:type="character" w:customStyle="1" w:styleId="first-letter">
    <w:name w:val="first-letter"/>
    <w:rsid w:val="005B7396"/>
  </w:style>
  <w:style w:type="character" w:customStyle="1" w:styleId="focusparagraph">
    <w:name w:val="focusparagraph"/>
    <w:rsid w:val="005B7396"/>
  </w:style>
  <w:style w:type="character" w:customStyle="1" w:styleId="lightblue">
    <w:name w:val="lightblue"/>
    <w:rsid w:val="005B7396"/>
  </w:style>
  <w:style w:type="character" w:customStyle="1" w:styleId="StyleUnderlineCharChar9pt">
    <w:name w:val="Style Underline Char Char + 9 pt"/>
    <w:rsid w:val="005B7396"/>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5B7396"/>
  </w:style>
  <w:style w:type="character" w:customStyle="1" w:styleId="Title10">
    <w:name w:val="Title1"/>
    <w:rsid w:val="005B7396"/>
  </w:style>
  <w:style w:type="character" w:customStyle="1" w:styleId="BoldandUnderlineCharCharCharChar">
    <w:name w:val="Bold and Underline Char Char Char Char"/>
    <w:rsid w:val="005B7396"/>
    <w:rPr>
      <w:b/>
      <w:bCs w:val="0"/>
      <w:noProof w:val="0"/>
      <w:u w:val="single"/>
      <w:lang w:val="en-US" w:eastAsia="en-US" w:bidi="ar-SA"/>
    </w:rPr>
  </w:style>
  <w:style w:type="character" w:customStyle="1" w:styleId="FontStyle29">
    <w:name w:val="Font Style29"/>
    <w:uiPriority w:val="99"/>
    <w:rsid w:val="005B7396"/>
    <w:rPr>
      <w:rFonts w:ascii="Arial" w:hAnsi="Arial" w:cs="Arial" w:hint="default"/>
      <w:sz w:val="14"/>
      <w:szCs w:val="14"/>
    </w:rPr>
  </w:style>
  <w:style w:type="character" w:customStyle="1" w:styleId="CardsUnderlined">
    <w:name w:val="Cards Underlined"/>
    <w:rsid w:val="005B7396"/>
    <w:rPr>
      <w:rFonts w:ascii="Helvetica" w:hAnsi="Helvetica" w:cs="Helvetica" w:hint="default"/>
      <w:sz w:val="22"/>
      <w:szCs w:val="24"/>
      <w:u w:val="thick"/>
    </w:rPr>
  </w:style>
  <w:style w:type="character" w:customStyle="1" w:styleId="titles">
    <w:name w:val="titles"/>
    <w:rsid w:val="005B7396"/>
  </w:style>
  <w:style w:type="character" w:customStyle="1" w:styleId="articletext0">
    <w:name w:val="article_text"/>
    <w:rsid w:val="005B7396"/>
  </w:style>
  <w:style w:type="character" w:customStyle="1" w:styleId="contentauthor">
    <w:name w:val="contentauthor"/>
    <w:rsid w:val="005B7396"/>
  </w:style>
  <w:style w:type="character" w:customStyle="1" w:styleId="subarticleheader">
    <w:name w:val="subarticleheader"/>
    <w:rsid w:val="005B7396"/>
  </w:style>
  <w:style w:type="character" w:customStyle="1" w:styleId="spelle">
    <w:name w:val="spelle"/>
    <w:rsid w:val="005B7396"/>
  </w:style>
  <w:style w:type="character" w:customStyle="1" w:styleId="grame">
    <w:name w:val="grame"/>
    <w:rsid w:val="005B7396"/>
  </w:style>
  <w:style w:type="character" w:customStyle="1" w:styleId="newstitle1">
    <w:name w:val="newstitle1"/>
    <w:rsid w:val="005B7396"/>
  </w:style>
  <w:style w:type="character" w:customStyle="1" w:styleId="copy">
    <w:name w:val="copy"/>
    <w:rsid w:val="005B7396"/>
  </w:style>
  <w:style w:type="character" w:customStyle="1" w:styleId="topheadline">
    <w:name w:val="topheadline"/>
    <w:rsid w:val="005B7396"/>
  </w:style>
  <w:style w:type="character" w:customStyle="1" w:styleId="Stylereduce27pt">
    <w:name w:val="Style reduce2 + 7 pt"/>
    <w:rsid w:val="005B7396"/>
    <w:rPr>
      <w:rFonts w:ascii="Times New Roman" w:hAnsi="Times New Roman" w:cs="Arial" w:hint="default"/>
      <w:color w:val="000000"/>
      <w:sz w:val="14"/>
      <w:szCs w:val="22"/>
    </w:rPr>
  </w:style>
  <w:style w:type="character" w:customStyle="1" w:styleId="srtitle">
    <w:name w:val="srtitle"/>
    <w:rsid w:val="005B7396"/>
  </w:style>
  <w:style w:type="character" w:customStyle="1" w:styleId="st1">
    <w:name w:val="st1"/>
    <w:rsid w:val="005B7396"/>
  </w:style>
  <w:style w:type="character" w:customStyle="1" w:styleId="StyleStyleGaramond">
    <w:name w:val="Style Style Garamond +"/>
    <w:rsid w:val="005B7396"/>
    <w:rPr>
      <w:rFonts w:ascii="Garamond" w:hAnsi="Garamond" w:cs="Times New Roman" w:hint="default"/>
      <w:sz w:val="20"/>
    </w:rPr>
  </w:style>
  <w:style w:type="character" w:customStyle="1" w:styleId="quotechar0">
    <w:name w:val="quotechar"/>
    <w:rsid w:val="005B7396"/>
  </w:style>
  <w:style w:type="character" w:customStyle="1" w:styleId="boldunderline0">
    <w:name w:val="boldunderline"/>
    <w:rsid w:val="005B7396"/>
  </w:style>
  <w:style w:type="character" w:customStyle="1" w:styleId="A8">
    <w:name w:val="A8"/>
    <w:rsid w:val="005B7396"/>
    <w:rPr>
      <w:rFonts w:ascii="Scala" w:hAnsi="Scala" w:cs="Scala" w:hint="default"/>
      <w:color w:val="000000"/>
      <w:sz w:val="15"/>
      <w:szCs w:val="15"/>
    </w:rPr>
  </w:style>
  <w:style w:type="character" w:customStyle="1" w:styleId="A0">
    <w:name w:val="A0"/>
    <w:uiPriority w:val="99"/>
    <w:rsid w:val="005B7396"/>
    <w:rPr>
      <w:rFonts w:ascii="Scala" w:hAnsi="Scala" w:cs="Scala" w:hint="default"/>
      <w:color w:val="000000"/>
      <w:sz w:val="16"/>
      <w:szCs w:val="16"/>
    </w:rPr>
  </w:style>
  <w:style w:type="character" w:customStyle="1" w:styleId="Date11">
    <w:name w:val="Date11"/>
    <w:rsid w:val="005B7396"/>
  </w:style>
  <w:style w:type="character" w:customStyle="1" w:styleId="Boxout">
    <w:name w:val="Box out"/>
    <w:uiPriority w:val="1"/>
    <w:qFormat/>
    <w:rsid w:val="005B7396"/>
    <w:rPr>
      <w:rFonts w:ascii="Tahoma" w:hAnsi="Tahoma" w:cs="Tahoma" w:hint="default"/>
      <w:b/>
      <w:bCs w:val="0"/>
      <w:sz w:val="20"/>
      <w:u w:val="single"/>
      <w:bdr w:val="none" w:sz="0" w:space="0" w:color="auto" w:frame="1"/>
      <w:shd w:val="clear" w:color="auto" w:fill="A9E8F5"/>
    </w:rPr>
  </w:style>
  <w:style w:type="character" w:customStyle="1" w:styleId="metad">
    <w:name w:val="metad"/>
    <w:rsid w:val="005B7396"/>
  </w:style>
  <w:style w:type="character" w:customStyle="1" w:styleId="sifr-alternate">
    <w:name w:val="sifr-alternate"/>
    <w:rsid w:val="005B7396"/>
  </w:style>
  <w:style w:type="character" w:customStyle="1" w:styleId="justify1">
    <w:name w:val="justify1"/>
    <w:rsid w:val="005B7396"/>
  </w:style>
  <w:style w:type="character" w:customStyle="1" w:styleId="artbody1">
    <w:name w:val="art_body1"/>
    <w:rsid w:val="005B7396"/>
    <w:rPr>
      <w:rFonts w:ascii="Arial" w:hAnsi="Arial" w:cs="Arial" w:hint="default"/>
    </w:rPr>
  </w:style>
  <w:style w:type="character" w:customStyle="1" w:styleId="A1">
    <w:name w:val="A1"/>
    <w:uiPriority w:val="99"/>
    <w:rsid w:val="005B7396"/>
    <w:rPr>
      <w:rFonts w:ascii="Book Antiqua" w:hAnsi="Book Antiqua" w:cs="Book Antiqua" w:hint="default"/>
      <w:color w:val="221E1F"/>
      <w:sz w:val="22"/>
      <w:szCs w:val="22"/>
    </w:rPr>
  </w:style>
  <w:style w:type="character" w:customStyle="1" w:styleId="reality">
    <w:name w:val="reality"/>
    <w:rsid w:val="005B7396"/>
  </w:style>
  <w:style w:type="character" w:customStyle="1" w:styleId="text2">
    <w:name w:val="text2"/>
    <w:rsid w:val="005B7396"/>
  </w:style>
  <w:style w:type="character" w:customStyle="1" w:styleId="StyleUnderlineChar2CharChar11pt">
    <w:name w:val="Style Underline Char2 Char Char + 11 pt"/>
    <w:rsid w:val="005B7396"/>
    <w:rPr>
      <w:rFonts w:ascii="Times New Roman" w:hAnsi="Times New Roman" w:cs="Times New Roman" w:hint="default"/>
      <w:sz w:val="20"/>
      <w:u w:val="single"/>
    </w:rPr>
  </w:style>
  <w:style w:type="character" w:customStyle="1" w:styleId="StyleStyleBoldUnderline11pt">
    <w:name w:val="Style Style Bold Underline + 11 pt"/>
    <w:rsid w:val="005B7396"/>
    <w:rPr>
      <w:b/>
      <w:bCs/>
      <w:sz w:val="20"/>
      <w:u w:val="single"/>
    </w:rPr>
  </w:style>
  <w:style w:type="character" w:customStyle="1" w:styleId="articlehead2">
    <w:name w:val="articlehead2"/>
    <w:rsid w:val="005B7396"/>
  </w:style>
  <w:style w:type="character" w:customStyle="1" w:styleId="pronset">
    <w:name w:val="pronset"/>
    <w:rsid w:val="005B7396"/>
  </w:style>
  <w:style w:type="character" w:customStyle="1" w:styleId="prondelim">
    <w:name w:val="prondelim"/>
    <w:rsid w:val="005B7396"/>
  </w:style>
  <w:style w:type="character" w:customStyle="1" w:styleId="prontoggle">
    <w:name w:val="pron_toggle"/>
    <w:rsid w:val="005B7396"/>
  </w:style>
  <w:style w:type="character" w:customStyle="1" w:styleId="boldface">
    <w:name w:val="boldface"/>
    <w:rsid w:val="005B7396"/>
  </w:style>
  <w:style w:type="character" w:customStyle="1" w:styleId="secondary-bf">
    <w:name w:val="secondary-bf"/>
    <w:rsid w:val="005B7396"/>
  </w:style>
  <w:style w:type="table" w:styleId="ColorfulGrid-Accent1">
    <w:name w:val="Colorful Grid Accent 1"/>
    <w:basedOn w:val="TableNormal"/>
    <w:link w:val="ColorfulGrid-Accent1Char"/>
    <w:uiPriority w:val="29"/>
    <w:unhideWhenUsed/>
    <w:rsid w:val="005B7396"/>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5B7396"/>
    <w:rPr>
      <w:rFonts w:ascii="Times New Roman" w:hAnsi="Times New Roman" w:cs="Times New Roman" w:hint="default"/>
      <w:iCs/>
      <w:color w:val="000000"/>
      <w:sz w:val="16"/>
    </w:rPr>
  </w:style>
  <w:style w:type="character" w:customStyle="1" w:styleId="Boxout0">
    <w:name w:val="Boxout"/>
    <w:uiPriority w:val="1"/>
    <w:qFormat/>
    <w:rsid w:val="005B7396"/>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5B7396"/>
  </w:style>
  <w:style w:type="character" w:customStyle="1" w:styleId="pg">
    <w:name w:val="pg"/>
    <w:rsid w:val="005B7396"/>
  </w:style>
  <w:style w:type="character" w:customStyle="1" w:styleId="detailtitle">
    <w:name w:val="detailtitle"/>
    <w:rsid w:val="005B7396"/>
  </w:style>
  <w:style w:type="character" w:customStyle="1" w:styleId="storydate">
    <w:name w:val="storydate"/>
    <w:rsid w:val="005B7396"/>
  </w:style>
  <w:style w:type="character" w:customStyle="1" w:styleId="preloadwrap">
    <w:name w:val="preloadwrap"/>
    <w:rsid w:val="005B7396"/>
  </w:style>
  <w:style w:type="character" w:customStyle="1" w:styleId="creditwrap">
    <w:name w:val="creditwrap"/>
    <w:rsid w:val="005B7396"/>
  </w:style>
  <w:style w:type="character" w:customStyle="1" w:styleId="DefaultChar1">
    <w:name w:val="Default Char1"/>
    <w:rsid w:val="005B7396"/>
    <w:rPr>
      <w:noProof w:val="0"/>
      <w:color w:val="000000"/>
      <w:lang w:val="en-US" w:eastAsia="en-US" w:bidi="ar-SA"/>
    </w:rPr>
  </w:style>
  <w:style w:type="character" w:customStyle="1" w:styleId="textunderlineChar0">
    <w:name w:val="text underline Char"/>
    <w:rsid w:val="005B7396"/>
    <w:rPr>
      <w:sz w:val="24"/>
      <w:szCs w:val="22"/>
      <w:u w:val="thick"/>
      <w:lang w:val="en-US" w:eastAsia="en-US" w:bidi="ar-SA"/>
    </w:rPr>
  </w:style>
  <w:style w:type="character" w:customStyle="1" w:styleId="BoldChar">
    <w:name w:val="Bold Char"/>
    <w:rsid w:val="005B7396"/>
    <w:rPr>
      <w:rFonts w:ascii="Times New Roman" w:eastAsia="Times New Roman" w:hAnsi="Times New Roman" w:cs="Times New Roman" w:hint="default"/>
      <w:b/>
      <w:bCs w:val="0"/>
      <w:szCs w:val="24"/>
    </w:rPr>
  </w:style>
  <w:style w:type="character" w:customStyle="1" w:styleId="pmterms31">
    <w:name w:val="pmterms31"/>
    <w:rsid w:val="005B7396"/>
    <w:rPr>
      <w:b/>
      <w:bCs/>
      <w:i w:val="0"/>
      <w:iCs w:val="0"/>
      <w:color w:val="000000"/>
    </w:rPr>
  </w:style>
  <w:style w:type="character" w:customStyle="1" w:styleId="copyrightdescription">
    <w:name w:val="copyrightdescription"/>
    <w:rsid w:val="005B7396"/>
  </w:style>
  <w:style w:type="character" w:customStyle="1" w:styleId="ft01">
    <w:name w:val="ft01"/>
    <w:rsid w:val="005B7396"/>
    <w:rPr>
      <w:rFonts w:ascii="Times" w:hAnsi="Times" w:cs="Times" w:hint="default"/>
      <w:color w:val="000000"/>
      <w:sz w:val="14"/>
      <w:szCs w:val="14"/>
    </w:rPr>
  </w:style>
  <w:style w:type="character" w:customStyle="1" w:styleId="ft11">
    <w:name w:val="ft11"/>
    <w:rsid w:val="005B7396"/>
    <w:rPr>
      <w:rFonts w:ascii="Times" w:hAnsi="Times" w:cs="Times" w:hint="default"/>
      <w:color w:val="000000"/>
      <w:sz w:val="17"/>
      <w:szCs w:val="17"/>
    </w:rPr>
  </w:style>
  <w:style w:type="character" w:customStyle="1" w:styleId="ft21">
    <w:name w:val="ft21"/>
    <w:rsid w:val="005B7396"/>
    <w:rPr>
      <w:rFonts w:ascii="Times" w:hAnsi="Times" w:cs="Times" w:hint="default"/>
      <w:color w:val="000000"/>
      <w:sz w:val="15"/>
      <w:szCs w:val="15"/>
    </w:rPr>
  </w:style>
  <w:style w:type="character" w:customStyle="1" w:styleId="ft31">
    <w:name w:val="ft31"/>
    <w:rsid w:val="005B7396"/>
    <w:rPr>
      <w:rFonts w:ascii="Times" w:hAnsi="Times" w:cs="Times" w:hint="default"/>
      <w:color w:val="000000"/>
      <w:sz w:val="15"/>
      <w:szCs w:val="15"/>
    </w:rPr>
  </w:style>
  <w:style w:type="character" w:customStyle="1" w:styleId="dquo">
    <w:name w:val="dquo"/>
    <w:rsid w:val="005B7396"/>
  </w:style>
  <w:style w:type="character" w:customStyle="1" w:styleId="caps2">
    <w:name w:val="caps2"/>
    <w:rsid w:val="005B7396"/>
  </w:style>
  <w:style w:type="character" w:customStyle="1" w:styleId="CardsFont12ptCharCharCharChar">
    <w:name w:val="Cards + Font: 12 pt Char Char Char Char"/>
    <w:rsid w:val="005B7396"/>
    <w:rPr>
      <w:sz w:val="24"/>
      <w:szCs w:val="24"/>
      <w:u w:val="thick"/>
      <w:lang w:val="en-US" w:eastAsia="en-US" w:bidi="ar-SA"/>
    </w:rPr>
  </w:style>
  <w:style w:type="character" w:customStyle="1" w:styleId="ccs">
    <w:name w:val="c cs"/>
    <w:rsid w:val="005B7396"/>
  </w:style>
  <w:style w:type="character" w:customStyle="1" w:styleId="UnderlinedEvChar">
    <w:name w:val="Underlined Ev Char"/>
    <w:rsid w:val="005B7396"/>
    <w:rPr>
      <w:rFonts w:ascii="Times New Roman" w:eastAsia="Times New Roman" w:hAnsi="Times New Roman" w:cs="Times New Roman" w:hint="default"/>
      <w:szCs w:val="24"/>
      <w:u w:val="single"/>
    </w:rPr>
  </w:style>
  <w:style w:type="character" w:customStyle="1" w:styleId="dropshadow">
    <w:name w:val="dropshadow"/>
    <w:rsid w:val="005B7396"/>
  </w:style>
  <w:style w:type="character" w:customStyle="1" w:styleId="d05ws">
    <w:name w:val="d05ws"/>
    <w:rsid w:val="005B7396"/>
  </w:style>
  <w:style w:type="character" w:customStyle="1" w:styleId="rzibod">
    <w:name w:val="rzibod"/>
    <w:rsid w:val="005B7396"/>
  </w:style>
  <w:style w:type="character" w:customStyle="1" w:styleId="StyleBold1">
    <w:name w:val="Style Bold1"/>
    <w:rsid w:val="005B7396"/>
    <w:rPr>
      <w:rFonts w:ascii="Georgia" w:hAnsi="Georgia" w:hint="default"/>
      <w:b/>
      <w:bCs/>
      <w:sz w:val="22"/>
    </w:rPr>
  </w:style>
  <w:style w:type="character" w:customStyle="1" w:styleId="headertext">
    <w:name w:val="headertext"/>
    <w:rsid w:val="005B7396"/>
  </w:style>
  <w:style w:type="character" w:customStyle="1" w:styleId="endnote-reference">
    <w:name w:val="endnote-reference"/>
    <w:rsid w:val="005B7396"/>
  </w:style>
  <w:style w:type="character" w:customStyle="1" w:styleId="officialsname">
    <w:name w:val="official_s_name"/>
    <w:rsid w:val="005B7396"/>
  </w:style>
  <w:style w:type="character" w:customStyle="1" w:styleId="audience">
    <w:name w:val="audience"/>
    <w:rsid w:val="005B7396"/>
  </w:style>
  <w:style w:type="character" w:customStyle="1" w:styleId="A7">
    <w:name w:val="A7"/>
    <w:uiPriority w:val="99"/>
    <w:rsid w:val="005B7396"/>
    <w:rPr>
      <w:rFonts w:ascii="Myriad Pro" w:hAnsi="Myriad Pro" w:cs="Myriad Pro" w:hint="default"/>
      <w:color w:val="0066B1"/>
      <w:sz w:val="22"/>
      <w:szCs w:val="22"/>
    </w:rPr>
  </w:style>
  <w:style w:type="character" w:customStyle="1" w:styleId="normalchar">
    <w:name w:val="normal__char"/>
    <w:rsid w:val="005B7396"/>
  </w:style>
  <w:style w:type="character" w:customStyle="1" w:styleId="hyperlink002cheading0020100200028block0020title0029char">
    <w:name w:val="hyperlink_002cheading_00201_0020_0028block_0020title_0029__char"/>
    <w:rsid w:val="005B7396"/>
  </w:style>
  <w:style w:type="character" w:customStyle="1" w:styleId="underline002cstyle0020bold0020underlinechar">
    <w:name w:val="underline_002cstyle_0020bold_0020underline__char"/>
    <w:rsid w:val="005B7396"/>
  </w:style>
  <w:style w:type="character" w:customStyle="1" w:styleId="copyboldblack">
    <w:name w:val="copyboldblack"/>
    <w:rsid w:val="005B7396"/>
  </w:style>
  <w:style w:type="character" w:customStyle="1" w:styleId="copybold">
    <w:name w:val="copybold"/>
    <w:rsid w:val="005B7396"/>
  </w:style>
  <w:style w:type="character" w:customStyle="1" w:styleId="author-date0">
    <w:name w:val="author-date"/>
    <w:rsid w:val="005B7396"/>
  </w:style>
  <w:style w:type="character" w:customStyle="1" w:styleId="hidden">
    <w:name w:val="hidden"/>
    <w:rsid w:val="005B7396"/>
  </w:style>
  <w:style w:type="character" w:customStyle="1" w:styleId="articlebegin">
    <w:name w:val="articlebegin"/>
    <w:rsid w:val="005B7396"/>
  </w:style>
  <w:style w:type="character" w:customStyle="1" w:styleId="mediaoverlay">
    <w:name w:val="mediaoverlay"/>
    <w:rsid w:val="005B7396"/>
  </w:style>
  <w:style w:type="character" w:customStyle="1" w:styleId="blogcaption">
    <w:name w:val="blog_caption"/>
    <w:rsid w:val="005B7396"/>
  </w:style>
  <w:style w:type="character" w:customStyle="1" w:styleId="commnet-abuzz">
    <w:name w:val="commnet-abuzz"/>
    <w:rsid w:val="005B7396"/>
  </w:style>
  <w:style w:type="character" w:customStyle="1" w:styleId="fbconnectbuttontext">
    <w:name w:val="fbconnectbutton_text"/>
    <w:rsid w:val="005B7396"/>
  </w:style>
  <w:style w:type="character" w:customStyle="1" w:styleId="fbsharecountinner">
    <w:name w:val="fb_share_count_inner"/>
    <w:rsid w:val="005B7396"/>
  </w:style>
  <w:style w:type="character" w:customStyle="1" w:styleId="stbuttontext">
    <w:name w:val="stbuttontext"/>
    <w:rsid w:val="005B7396"/>
  </w:style>
  <w:style w:type="character" w:customStyle="1" w:styleId="source">
    <w:name w:val="source"/>
    <w:rsid w:val="005B7396"/>
  </w:style>
  <w:style w:type="character" w:customStyle="1" w:styleId="pubdate">
    <w:name w:val="pubdate"/>
    <w:rsid w:val="005B7396"/>
  </w:style>
  <w:style w:type="character" w:customStyle="1" w:styleId="grey">
    <w:name w:val="grey"/>
    <w:rsid w:val="005B7396"/>
  </w:style>
  <w:style w:type="character" w:customStyle="1" w:styleId="postdate">
    <w:name w:val="post_date"/>
    <w:rsid w:val="005B7396"/>
  </w:style>
  <w:style w:type="character" w:customStyle="1" w:styleId="bdx">
    <w:name w:val="bdx"/>
    <w:rsid w:val="005B7396"/>
  </w:style>
  <w:style w:type="character" w:customStyle="1" w:styleId="bdl">
    <w:name w:val="bdl"/>
    <w:rsid w:val="005B7396"/>
  </w:style>
  <w:style w:type="character" w:customStyle="1" w:styleId="breadcrumbitemcurrent">
    <w:name w:val="breadcrumbitemcurrent"/>
    <w:rsid w:val="005B7396"/>
  </w:style>
  <w:style w:type="character" w:customStyle="1" w:styleId="bbl">
    <w:name w:val="bbl"/>
    <w:rsid w:val="005B7396"/>
  </w:style>
  <w:style w:type="character" w:customStyle="1" w:styleId="Date2">
    <w:name w:val="Date2"/>
    <w:rsid w:val="005B7396"/>
  </w:style>
  <w:style w:type="character" w:customStyle="1" w:styleId="company">
    <w:name w:val="company"/>
    <w:rsid w:val="005B7396"/>
  </w:style>
  <w:style w:type="character" w:customStyle="1" w:styleId="itxtnewhookspan">
    <w:name w:val="itxtnewhookspan"/>
    <w:rsid w:val="005B7396"/>
  </w:style>
  <w:style w:type="character" w:customStyle="1" w:styleId="gstxthlt">
    <w:name w:val="gstxt_hlt"/>
    <w:rsid w:val="005B7396"/>
  </w:style>
  <w:style w:type="character" w:customStyle="1" w:styleId="SubtleEmphasis1">
    <w:name w:val="Subtle Emphasis1"/>
    <w:uiPriority w:val="19"/>
    <w:qFormat/>
    <w:rsid w:val="005B7396"/>
    <w:rPr>
      <w:rFonts w:ascii="Times New Roman" w:hAnsi="Times New Roman" w:cs="Times New Roman" w:hint="default"/>
      <w:b/>
      <w:bCs w:val="0"/>
      <w:iCs/>
      <w:color w:val="auto"/>
      <w:sz w:val="22"/>
    </w:rPr>
  </w:style>
  <w:style w:type="character" w:customStyle="1" w:styleId="StyleBoldRed">
    <w:name w:val="Style Bold Red"/>
    <w:rsid w:val="005B7396"/>
    <w:rPr>
      <w:b/>
      <w:bCs/>
      <w:color w:val="auto"/>
    </w:rPr>
  </w:style>
  <w:style w:type="character" w:customStyle="1" w:styleId="StyleTimesNewRoman8pt">
    <w:name w:val="Style Times New Roman 8 pt"/>
    <w:rsid w:val="005B7396"/>
    <w:rPr>
      <w:rFonts w:ascii="Georgia" w:hAnsi="Georgia" w:hint="default"/>
      <w:sz w:val="16"/>
    </w:rPr>
  </w:style>
  <w:style w:type="character" w:customStyle="1" w:styleId="StyleStyle7pt8pt">
    <w:name w:val="Style Style 7 pt + 8 pt"/>
    <w:rsid w:val="005B7396"/>
    <w:rPr>
      <w:sz w:val="16"/>
    </w:rPr>
  </w:style>
  <w:style w:type="character" w:customStyle="1" w:styleId="StyleStyleThickunderlineBold1">
    <w:name w:val="Style Style Thick underline + Bold1"/>
    <w:rsid w:val="005B7396"/>
    <w:rPr>
      <w:b/>
      <w:bCs/>
      <w:u w:val="thick"/>
    </w:rPr>
  </w:style>
  <w:style w:type="character" w:customStyle="1" w:styleId="StyleUnderline2">
    <w:name w:val="Style Underline2"/>
    <w:rsid w:val="005B7396"/>
    <w:rPr>
      <w:u w:val="single"/>
    </w:rPr>
  </w:style>
  <w:style w:type="character" w:customStyle="1" w:styleId="ShrinkText">
    <w:name w:val="Shrink Text"/>
    <w:rsid w:val="005B7396"/>
    <w:rPr>
      <w:sz w:val="16"/>
    </w:rPr>
  </w:style>
  <w:style w:type="character" w:customStyle="1" w:styleId="smallcaps">
    <w:name w:val="smallcaps"/>
    <w:rsid w:val="005B7396"/>
  </w:style>
  <w:style w:type="character" w:customStyle="1" w:styleId="goldbldtext">
    <w:name w:val="goldbldtext"/>
    <w:rsid w:val="005B7396"/>
  </w:style>
  <w:style w:type="character" w:customStyle="1" w:styleId="cardshighlight0">
    <w:name w:val="cardshighlight"/>
    <w:rsid w:val="005B7396"/>
  </w:style>
  <w:style w:type="character" w:customStyle="1" w:styleId="cardsfont12pt1">
    <w:name w:val="cardsfont12pt"/>
    <w:rsid w:val="005B7396"/>
  </w:style>
  <w:style w:type="character" w:customStyle="1" w:styleId="ft1">
    <w:name w:val="ft1"/>
    <w:rsid w:val="005B7396"/>
  </w:style>
  <w:style w:type="character" w:customStyle="1" w:styleId="ft6">
    <w:name w:val="ft6"/>
    <w:rsid w:val="005B7396"/>
  </w:style>
  <w:style w:type="character" w:customStyle="1" w:styleId="kicker">
    <w:name w:val="kicker"/>
    <w:rsid w:val="005B7396"/>
  </w:style>
  <w:style w:type="character" w:customStyle="1" w:styleId="backcontent">
    <w:name w:val="backcontent"/>
    <w:rsid w:val="005B7396"/>
  </w:style>
  <w:style w:type="character" w:customStyle="1" w:styleId="daystmp">
    <w:name w:val="daystmp"/>
    <w:rsid w:val="005B7396"/>
  </w:style>
  <w:style w:type="character" w:customStyle="1" w:styleId="cardsfont12ptchar">
    <w:name w:val="cardsfont12ptchar"/>
    <w:rsid w:val="005B7396"/>
  </w:style>
  <w:style w:type="character" w:customStyle="1" w:styleId="gal">
    <w:name w:val="gal"/>
    <w:rsid w:val="005B7396"/>
  </w:style>
  <w:style w:type="character" w:customStyle="1" w:styleId="submitted">
    <w:name w:val="submitted"/>
    <w:rsid w:val="005B7396"/>
  </w:style>
  <w:style w:type="character" w:customStyle="1" w:styleId="imagedateline">
    <w:name w:val="image_dateline"/>
    <w:rsid w:val="005B7396"/>
  </w:style>
  <w:style w:type="character" w:customStyle="1" w:styleId="authordatecharchar">
    <w:name w:val="authordatecharchar"/>
    <w:rsid w:val="005B7396"/>
  </w:style>
  <w:style w:type="character" w:customStyle="1" w:styleId="style1char0">
    <w:name w:val="style1char"/>
    <w:rsid w:val="005B7396"/>
  </w:style>
  <w:style w:type="character" w:customStyle="1" w:styleId="tagcharchar0">
    <w:name w:val="tagcharchar"/>
    <w:rsid w:val="005B7396"/>
  </w:style>
  <w:style w:type="character" w:customStyle="1" w:styleId="underlinedcharchar2">
    <w:name w:val="underlinedcharchar"/>
    <w:rsid w:val="005B7396"/>
  </w:style>
  <w:style w:type="character" w:customStyle="1" w:styleId="BoxedChar">
    <w:name w:val="Boxed Char"/>
    <w:rsid w:val="005B7396"/>
    <w:rPr>
      <w:rFonts w:ascii="Arial Narrow" w:hAnsi="Arial Narrow" w:hint="default"/>
      <w:b/>
      <w:bCs w:val="0"/>
      <w:sz w:val="18"/>
      <w:bdr w:val="single" w:sz="6" w:space="0" w:color="auto" w:frame="1"/>
    </w:rPr>
  </w:style>
  <w:style w:type="character" w:customStyle="1" w:styleId="Style11ptUnderline2">
    <w:name w:val="Style 11 pt Underline2"/>
    <w:rsid w:val="005B7396"/>
    <w:rPr>
      <w:sz w:val="20"/>
      <w:u w:val="single"/>
    </w:rPr>
  </w:style>
  <w:style w:type="character" w:customStyle="1" w:styleId="Style11ptBoldUnderline2">
    <w:name w:val="Style 11 pt Bold Underline2"/>
    <w:rsid w:val="005B7396"/>
    <w:rPr>
      <w:b/>
      <w:bCs/>
      <w:sz w:val="20"/>
      <w:u w:val="single"/>
    </w:rPr>
  </w:style>
  <w:style w:type="character" w:customStyle="1" w:styleId="nw">
    <w:name w:val="nw"/>
    <w:rsid w:val="005B7396"/>
  </w:style>
  <w:style w:type="character" w:customStyle="1" w:styleId="Styleunderline11ptBoldBorderSinglesolidlineAuto">
    <w:name w:val="Style underline + 11 pt Bold Border: : (Single solid line Auto ..."/>
    <w:rsid w:val="005B7396"/>
    <w:rPr>
      <w:b/>
      <w:bCs/>
      <w:sz w:val="20"/>
      <w:u w:val="single"/>
      <w:bdr w:val="single" w:sz="4" w:space="0" w:color="auto" w:frame="1"/>
    </w:rPr>
  </w:style>
  <w:style w:type="character" w:customStyle="1" w:styleId="cardCharCharChar1">
    <w:name w:val="card Char Char Char1"/>
    <w:rsid w:val="005B7396"/>
    <w:rPr>
      <w:lang w:val="en-US" w:eastAsia="en-US" w:bidi="ar-SA"/>
    </w:rPr>
  </w:style>
  <w:style w:type="character" w:customStyle="1" w:styleId="authors1">
    <w:name w:val="authors1"/>
    <w:rsid w:val="005B7396"/>
    <w:rPr>
      <w:rFonts w:ascii="Verdana" w:hAnsi="Verdana" w:hint="default"/>
      <w:b/>
      <w:bCs/>
      <w:color w:val="006699"/>
      <w:sz w:val="20"/>
      <w:szCs w:val="20"/>
    </w:rPr>
  </w:style>
  <w:style w:type="character" w:customStyle="1" w:styleId="headlinesectionlarge">
    <w:name w:val="headline_section_large"/>
    <w:rsid w:val="005B7396"/>
  </w:style>
  <w:style w:type="character" w:customStyle="1" w:styleId="Styleunderline11ptBlack">
    <w:name w:val="Style underline + 11 pt Black"/>
    <w:rsid w:val="005B7396"/>
    <w:rPr>
      <w:color w:val="000000"/>
      <w:sz w:val="20"/>
      <w:u w:val="single"/>
    </w:rPr>
  </w:style>
  <w:style w:type="character" w:customStyle="1" w:styleId="Styleunderline11ptBoldBlack">
    <w:name w:val="Style underline + 11 pt Bold Black"/>
    <w:rsid w:val="005B7396"/>
    <w:rPr>
      <w:b/>
      <w:bCs/>
      <w:color w:val="000000"/>
      <w:sz w:val="20"/>
      <w:u w:val="single"/>
    </w:rPr>
  </w:style>
  <w:style w:type="character" w:customStyle="1" w:styleId="Style11ptBoldBlackUnderline">
    <w:name w:val="Style 11 pt Bold Black Underline"/>
    <w:rsid w:val="005B7396"/>
    <w:rPr>
      <w:b/>
      <w:bCs/>
      <w:color w:val="000000"/>
      <w:sz w:val="20"/>
      <w:u w:val="single"/>
    </w:rPr>
  </w:style>
  <w:style w:type="character" w:customStyle="1" w:styleId="Style11ptBoldBlackUnderlineBorderSinglesolidline">
    <w:name w:val="Style 11 pt Bold Black Underline Border: : (Single solid line ..."/>
    <w:rsid w:val="005B7396"/>
    <w:rPr>
      <w:b/>
      <w:bCs/>
      <w:color w:val="000000"/>
      <w:sz w:val="20"/>
      <w:u w:val="single"/>
      <w:bdr w:val="single" w:sz="4" w:space="0" w:color="auto" w:frame="1"/>
    </w:rPr>
  </w:style>
  <w:style w:type="character" w:customStyle="1" w:styleId="StyleLatinMeridien-Italic11ptItalicUnderline">
    <w:name w:val="Style (Latin) Meridien-Italic 11 pt Italic Underline"/>
    <w:rsid w:val="005B7396"/>
    <w:rPr>
      <w:rFonts w:ascii="Meridien-Italic" w:hAnsi="Meridien-Italic" w:hint="default"/>
      <w:i/>
      <w:iCs/>
      <w:sz w:val="20"/>
      <w:u w:val="single"/>
    </w:rPr>
  </w:style>
  <w:style w:type="character" w:customStyle="1" w:styleId="Citation-AuthorDate">
    <w:name w:val="Citation - Author/Date"/>
    <w:rsid w:val="005B7396"/>
    <w:rPr>
      <w:b/>
      <w:bCs w:val="0"/>
      <w:smallCaps/>
      <w:sz w:val="24"/>
      <w:u w:val="single"/>
    </w:rPr>
  </w:style>
  <w:style w:type="character" w:customStyle="1" w:styleId="underlinestylechar0">
    <w:name w:val="underlinestylechar"/>
    <w:rsid w:val="005B7396"/>
  </w:style>
  <w:style w:type="character" w:customStyle="1" w:styleId="highlight">
    <w:name w:val="highlight"/>
    <w:rsid w:val="005B7396"/>
  </w:style>
  <w:style w:type="character" w:customStyle="1" w:styleId="DottedUnderline0">
    <w:name w:val="Dotted Underline"/>
    <w:rsid w:val="005B7396"/>
    <w:rPr>
      <w:rFonts w:ascii="Times New Roman" w:hAnsi="Times New Roman" w:cs="Times New Roman" w:hint="default"/>
      <w:sz w:val="20"/>
      <w:u w:val="dottedHeavy"/>
    </w:rPr>
  </w:style>
  <w:style w:type="character" w:customStyle="1" w:styleId="titleauthoretc">
    <w:name w:val="titleauthoretc"/>
    <w:rsid w:val="005B7396"/>
  </w:style>
  <w:style w:type="character" w:customStyle="1" w:styleId="labeltext">
    <w:name w:val="labeltext"/>
    <w:rsid w:val="005B7396"/>
  </w:style>
  <w:style w:type="character" w:customStyle="1" w:styleId="viewlink">
    <w:name w:val="viewlink"/>
    <w:rsid w:val="005B7396"/>
  </w:style>
  <w:style w:type="character" w:customStyle="1" w:styleId="share">
    <w:name w:val="share"/>
    <w:rsid w:val="005B7396"/>
  </w:style>
  <w:style w:type="character" w:customStyle="1" w:styleId="inlinkchart">
    <w:name w:val="inlink_chart"/>
    <w:rsid w:val="005B7396"/>
  </w:style>
  <w:style w:type="character" w:customStyle="1" w:styleId="underLight">
    <w:name w:val="underLight"/>
    <w:uiPriority w:val="1"/>
    <w:qFormat/>
    <w:rsid w:val="005B7396"/>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5B7396"/>
  </w:style>
  <w:style w:type="character" w:customStyle="1" w:styleId="author-rss">
    <w:name w:val="author-rss"/>
    <w:rsid w:val="005B7396"/>
  </w:style>
  <w:style w:type="character" w:customStyle="1" w:styleId="fbsharecountwrapper">
    <w:name w:val="fb_share_count_wrapper"/>
    <w:rsid w:val="005B7396"/>
  </w:style>
  <w:style w:type="character" w:customStyle="1" w:styleId="fbbuttontext">
    <w:name w:val="fb_button_text"/>
    <w:rsid w:val="005B7396"/>
  </w:style>
  <w:style w:type="character" w:customStyle="1" w:styleId="hw">
    <w:name w:val="hw"/>
    <w:rsid w:val="005B7396"/>
  </w:style>
  <w:style w:type="character" w:customStyle="1" w:styleId="linktotop">
    <w:name w:val="linktotop"/>
    <w:rsid w:val="005B7396"/>
  </w:style>
  <w:style w:type="character" w:customStyle="1" w:styleId="maintextbldleft">
    <w:name w:val="maintextbldleft"/>
    <w:rsid w:val="005B7396"/>
  </w:style>
  <w:style w:type="character" w:customStyle="1" w:styleId="maintextleft">
    <w:name w:val="maintextleft"/>
    <w:rsid w:val="005B7396"/>
  </w:style>
  <w:style w:type="character" w:customStyle="1" w:styleId="descriptionstyle1block">
    <w:name w:val="description style1 block"/>
    <w:rsid w:val="005B7396"/>
  </w:style>
  <w:style w:type="character" w:customStyle="1" w:styleId="gutter-right-1">
    <w:name w:val="gutter-right-1"/>
    <w:basedOn w:val="DefaultParagraphFont"/>
    <w:rsid w:val="005B7396"/>
  </w:style>
  <w:style w:type="character" w:customStyle="1" w:styleId="ssl3">
    <w:name w:val="ss_l3"/>
    <w:rsid w:val="005B7396"/>
  </w:style>
  <w:style w:type="character" w:customStyle="1" w:styleId="FontStyle39">
    <w:name w:val="Font Style39"/>
    <w:uiPriority w:val="99"/>
    <w:rsid w:val="005B7396"/>
    <w:rPr>
      <w:rFonts w:ascii="Constantia" w:hAnsi="Constantia" w:cs="Constantia" w:hint="default"/>
      <w:b/>
      <w:bCs/>
      <w:sz w:val="18"/>
      <w:szCs w:val="18"/>
    </w:rPr>
  </w:style>
  <w:style w:type="character" w:customStyle="1" w:styleId="6">
    <w:name w:val="6"/>
    <w:rsid w:val="005B7396"/>
    <w:rPr>
      <w:rFonts w:ascii="Arial" w:hAnsi="Arial" w:cs="Arial" w:hint="default"/>
      <w:bCs/>
      <w:sz w:val="20"/>
      <w:u w:val="single"/>
      <w:lang w:val="en-US" w:eastAsia="en-US" w:bidi="ar-SA"/>
    </w:rPr>
  </w:style>
  <w:style w:type="character" w:customStyle="1" w:styleId="Header11">
    <w:name w:val="Header11"/>
    <w:rsid w:val="005B7396"/>
  </w:style>
  <w:style w:type="character" w:customStyle="1" w:styleId="posa">
    <w:name w:val="pos(a)"/>
    <w:basedOn w:val="DefaultParagraphFont"/>
    <w:rsid w:val="005B7396"/>
  </w:style>
  <w:style w:type="character" w:customStyle="1" w:styleId="u-hiddeninnarrowenv">
    <w:name w:val="u-hiddeninnarrowenv"/>
    <w:basedOn w:val="DefaultParagraphFont"/>
    <w:rsid w:val="005B7396"/>
  </w:style>
  <w:style w:type="character" w:customStyle="1" w:styleId="followbutton-bird">
    <w:name w:val="followbutton-bird"/>
    <w:basedOn w:val="DefaultParagraphFont"/>
    <w:rsid w:val="005B7396"/>
  </w:style>
  <w:style w:type="character" w:customStyle="1" w:styleId="tweetauthor-name">
    <w:name w:val="tweetauthor-name"/>
    <w:basedOn w:val="DefaultParagraphFont"/>
    <w:rsid w:val="005B7396"/>
  </w:style>
  <w:style w:type="character" w:customStyle="1" w:styleId="tweetauthor-verifiedbadge">
    <w:name w:val="tweetauthor-verifiedbadge"/>
    <w:basedOn w:val="DefaultParagraphFont"/>
    <w:rsid w:val="005B7396"/>
  </w:style>
  <w:style w:type="character" w:customStyle="1" w:styleId="tweetauthor-screenname">
    <w:name w:val="tweetauthor-screenname"/>
    <w:basedOn w:val="DefaultParagraphFont"/>
    <w:rsid w:val="005B7396"/>
  </w:style>
  <w:style w:type="character" w:customStyle="1" w:styleId="u-hiddenvisually">
    <w:name w:val="u-hiddenvisually"/>
    <w:basedOn w:val="DefaultParagraphFont"/>
    <w:rsid w:val="005B7396"/>
  </w:style>
  <w:style w:type="character" w:customStyle="1" w:styleId="tweetaction-stat">
    <w:name w:val="tweetaction-stat"/>
    <w:basedOn w:val="DefaultParagraphFont"/>
    <w:rsid w:val="005B7396"/>
  </w:style>
  <w:style w:type="character" w:customStyle="1" w:styleId="related">
    <w:name w:val="related"/>
    <w:basedOn w:val="DefaultParagraphFont"/>
    <w:rsid w:val="005B7396"/>
  </w:style>
  <w:style w:type="character" w:customStyle="1" w:styleId="related-content">
    <w:name w:val="related-content"/>
    <w:basedOn w:val="DefaultParagraphFont"/>
    <w:rsid w:val="005B7396"/>
  </w:style>
  <w:style w:type="character" w:customStyle="1" w:styleId="name-of-author">
    <w:name w:val="name-of-author"/>
    <w:basedOn w:val="DefaultParagraphFont"/>
    <w:rsid w:val="005B7396"/>
  </w:style>
  <w:style w:type="character" w:customStyle="1" w:styleId="first-name">
    <w:name w:val="first-name"/>
    <w:basedOn w:val="DefaultParagraphFont"/>
    <w:rsid w:val="005B7396"/>
  </w:style>
  <w:style w:type="character" w:customStyle="1" w:styleId="last-name">
    <w:name w:val="last-name"/>
    <w:basedOn w:val="DefaultParagraphFont"/>
    <w:rsid w:val="005B7396"/>
  </w:style>
  <w:style w:type="character" w:customStyle="1" w:styleId="caption10">
    <w:name w:val="caption1"/>
    <w:basedOn w:val="DefaultParagraphFont"/>
    <w:rsid w:val="005B7396"/>
  </w:style>
  <w:style w:type="character" w:customStyle="1" w:styleId="recirc-text">
    <w:name w:val="&quot;recirc-text”"/>
    <w:basedOn w:val="DefaultParagraphFont"/>
    <w:rsid w:val="005B7396"/>
  </w:style>
  <w:style w:type="character" w:customStyle="1" w:styleId="video-icon">
    <w:name w:val="video-icon"/>
    <w:basedOn w:val="DefaultParagraphFont"/>
    <w:rsid w:val="005B7396"/>
  </w:style>
  <w:style w:type="character" w:customStyle="1" w:styleId="powa-shot-play-btn-text">
    <w:name w:val="powa-shot-play-btn-text"/>
    <w:basedOn w:val="DefaultParagraphFont"/>
    <w:rsid w:val="005B7396"/>
  </w:style>
  <w:style w:type="character" w:customStyle="1" w:styleId="powa-shot-click">
    <w:name w:val="powa-shot-click"/>
    <w:basedOn w:val="DefaultParagraphFont"/>
    <w:rsid w:val="005B7396"/>
  </w:style>
  <w:style w:type="character" w:customStyle="1" w:styleId="wpv-blurb">
    <w:name w:val="wpv-blurb"/>
    <w:basedOn w:val="DefaultParagraphFont"/>
    <w:rsid w:val="005B7396"/>
  </w:style>
  <w:style w:type="character" w:customStyle="1" w:styleId="pb-caption">
    <w:name w:val="pb-caption"/>
    <w:basedOn w:val="DefaultParagraphFont"/>
    <w:rsid w:val="005B7396"/>
  </w:style>
  <w:style w:type="character" w:customStyle="1" w:styleId="Heading5Char1">
    <w:name w:val="Heading 5 Char1"/>
    <w:aliases w:val="Text Char1"/>
    <w:basedOn w:val="DefaultParagraphFont"/>
    <w:semiHidden/>
    <w:rsid w:val="005B7396"/>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5B7396"/>
    <w:rPr>
      <w:vertAlign w:val="baseline"/>
    </w:rPr>
  </w:style>
  <w:style w:type="character" w:customStyle="1" w:styleId="Heading7Char1">
    <w:name w:val="Heading 7 Char1"/>
    <w:basedOn w:val="DefaultParagraphFont"/>
    <w:semiHidden/>
    <w:rsid w:val="005B7396"/>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5B7396"/>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5B7396"/>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5B7396"/>
    <w:rPr>
      <w:rFonts w:ascii="Calibri" w:hAnsi="Calibri" w:cs="Calibri"/>
    </w:rPr>
  </w:style>
  <w:style w:type="numbering" w:customStyle="1" w:styleId="NoList2">
    <w:name w:val="No List2"/>
    <w:next w:val="NoList"/>
    <w:uiPriority w:val="99"/>
    <w:semiHidden/>
    <w:unhideWhenUsed/>
    <w:rsid w:val="005B7396"/>
  </w:style>
  <w:style w:type="numbering" w:customStyle="1" w:styleId="NoList3">
    <w:name w:val="No List3"/>
    <w:next w:val="NoList"/>
    <w:uiPriority w:val="99"/>
    <w:semiHidden/>
    <w:unhideWhenUsed/>
    <w:rsid w:val="005B7396"/>
  </w:style>
  <w:style w:type="numbering" w:customStyle="1" w:styleId="NoList4">
    <w:name w:val="No List4"/>
    <w:next w:val="NoList"/>
    <w:uiPriority w:val="99"/>
    <w:semiHidden/>
    <w:unhideWhenUsed/>
    <w:rsid w:val="005B7396"/>
  </w:style>
  <w:style w:type="numbering" w:customStyle="1" w:styleId="NoList5">
    <w:name w:val="No List5"/>
    <w:next w:val="NoList"/>
    <w:semiHidden/>
    <w:unhideWhenUsed/>
    <w:rsid w:val="005B7396"/>
  </w:style>
  <w:style w:type="paragraph" w:styleId="BlockText">
    <w:name w:val="Block Text"/>
    <w:basedOn w:val="Normal"/>
    <w:rsid w:val="005B7396"/>
    <w:pPr>
      <w:ind w:left="229" w:right="229"/>
    </w:pPr>
    <w:rPr>
      <w:rFonts w:ascii="Verdana" w:eastAsia="Times New Roman" w:hAnsi="Verdana"/>
      <w:szCs w:val="20"/>
    </w:rPr>
  </w:style>
  <w:style w:type="paragraph" w:styleId="NormalIndent">
    <w:name w:val="Normal Indent"/>
    <w:basedOn w:val="Normal"/>
    <w:rsid w:val="005B7396"/>
    <w:pPr>
      <w:ind w:left="720"/>
    </w:pPr>
    <w:rPr>
      <w:rFonts w:eastAsia="Times New Roman"/>
      <w:szCs w:val="20"/>
    </w:rPr>
  </w:style>
  <w:style w:type="paragraph" w:styleId="EnvelopeReturn">
    <w:name w:val="envelope return"/>
    <w:basedOn w:val="Normal"/>
    <w:rsid w:val="005B7396"/>
    <w:rPr>
      <w:rFonts w:eastAsia="Times New Roman"/>
      <w:sz w:val="24"/>
      <w:szCs w:val="20"/>
    </w:rPr>
  </w:style>
  <w:style w:type="paragraph" w:styleId="EnvelopeAddress">
    <w:name w:val="envelope address"/>
    <w:basedOn w:val="Normal"/>
    <w:rsid w:val="005B7396"/>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5B7396"/>
  </w:style>
  <w:style w:type="numbering" w:customStyle="1" w:styleId="NoList7">
    <w:name w:val="No List7"/>
    <w:next w:val="NoList"/>
    <w:semiHidden/>
    <w:unhideWhenUsed/>
    <w:rsid w:val="005B7396"/>
  </w:style>
  <w:style w:type="paragraph" w:styleId="ListBullet">
    <w:name w:val="List Bullet"/>
    <w:basedOn w:val="Normal"/>
    <w:link w:val="ListBulletChar"/>
    <w:uiPriority w:val="99"/>
    <w:unhideWhenUsed/>
    <w:rsid w:val="005B7396"/>
    <w:pPr>
      <w:tabs>
        <w:tab w:val="num" w:pos="360"/>
      </w:tabs>
      <w:ind w:left="360" w:hanging="360"/>
      <w:contextualSpacing/>
    </w:pPr>
    <w:rPr>
      <w:rFonts w:eastAsia="Calibri"/>
    </w:rPr>
  </w:style>
  <w:style w:type="table" w:styleId="MediumGrid1">
    <w:name w:val="Medium Grid 1"/>
    <w:basedOn w:val="TableNormal"/>
    <w:uiPriority w:val="67"/>
    <w:rsid w:val="005B7396"/>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5B7396"/>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5B7396"/>
  </w:style>
  <w:style w:type="numbering" w:customStyle="1" w:styleId="NoList111">
    <w:name w:val="No List111"/>
    <w:next w:val="NoList"/>
    <w:uiPriority w:val="99"/>
    <w:semiHidden/>
    <w:unhideWhenUsed/>
    <w:rsid w:val="005B7396"/>
  </w:style>
  <w:style w:type="numbering" w:customStyle="1" w:styleId="NoList1111">
    <w:name w:val="No List1111"/>
    <w:next w:val="NoList"/>
    <w:uiPriority w:val="99"/>
    <w:semiHidden/>
    <w:unhideWhenUsed/>
    <w:rsid w:val="005B7396"/>
  </w:style>
  <w:style w:type="numbering" w:customStyle="1" w:styleId="NoList11111">
    <w:name w:val="No List11111"/>
    <w:next w:val="NoList"/>
    <w:uiPriority w:val="99"/>
    <w:semiHidden/>
    <w:unhideWhenUsed/>
    <w:rsid w:val="005B7396"/>
  </w:style>
  <w:style w:type="numbering" w:customStyle="1" w:styleId="NoList111111">
    <w:name w:val="No List111111"/>
    <w:next w:val="NoList"/>
    <w:uiPriority w:val="99"/>
    <w:semiHidden/>
    <w:unhideWhenUsed/>
    <w:rsid w:val="005B7396"/>
  </w:style>
  <w:style w:type="numbering" w:customStyle="1" w:styleId="NoList1111111">
    <w:name w:val="No List1111111"/>
    <w:next w:val="NoList"/>
    <w:uiPriority w:val="99"/>
    <w:semiHidden/>
    <w:unhideWhenUsed/>
    <w:rsid w:val="005B7396"/>
  </w:style>
  <w:style w:type="numbering" w:customStyle="1" w:styleId="NoList11111111">
    <w:name w:val="No List11111111"/>
    <w:next w:val="NoList"/>
    <w:uiPriority w:val="99"/>
    <w:semiHidden/>
    <w:unhideWhenUsed/>
    <w:rsid w:val="005B7396"/>
  </w:style>
  <w:style w:type="numbering" w:customStyle="1" w:styleId="NoList111111111">
    <w:name w:val="No List111111111"/>
    <w:next w:val="NoList"/>
    <w:uiPriority w:val="99"/>
    <w:semiHidden/>
    <w:unhideWhenUsed/>
    <w:rsid w:val="005B7396"/>
  </w:style>
  <w:style w:type="numbering" w:customStyle="1" w:styleId="NoList1111111111">
    <w:name w:val="No List1111111111"/>
    <w:next w:val="NoList"/>
    <w:uiPriority w:val="99"/>
    <w:semiHidden/>
    <w:unhideWhenUsed/>
    <w:rsid w:val="005B7396"/>
  </w:style>
  <w:style w:type="numbering" w:customStyle="1" w:styleId="NoList11111111111">
    <w:name w:val="No List11111111111"/>
    <w:next w:val="NoList"/>
    <w:uiPriority w:val="99"/>
    <w:semiHidden/>
    <w:unhideWhenUsed/>
    <w:rsid w:val="005B7396"/>
  </w:style>
  <w:style w:type="numbering" w:customStyle="1" w:styleId="NoList111111111111">
    <w:name w:val="No List111111111111"/>
    <w:next w:val="NoList"/>
    <w:uiPriority w:val="99"/>
    <w:semiHidden/>
    <w:unhideWhenUsed/>
    <w:rsid w:val="005B7396"/>
  </w:style>
  <w:style w:type="numbering" w:customStyle="1" w:styleId="NoList1111111111111">
    <w:name w:val="No List1111111111111"/>
    <w:next w:val="NoList"/>
    <w:uiPriority w:val="99"/>
    <w:semiHidden/>
    <w:unhideWhenUsed/>
    <w:rsid w:val="005B7396"/>
  </w:style>
  <w:style w:type="numbering" w:customStyle="1" w:styleId="NoList11111111111111">
    <w:name w:val="No List11111111111111"/>
    <w:next w:val="NoList"/>
    <w:uiPriority w:val="99"/>
    <w:semiHidden/>
    <w:unhideWhenUsed/>
    <w:rsid w:val="005B7396"/>
  </w:style>
  <w:style w:type="numbering" w:customStyle="1" w:styleId="NoList111111111111111">
    <w:name w:val="No List111111111111111"/>
    <w:next w:val="NoList"/>
    <w:uiPriority w:val="99"/>
    <w:semiHidden/>
    <w:unhideWhenUsed/>
    <w:rsid w:val="005B7396"/>
  </w:style>
  <w:style w:type="numbering" w:customStyle="1" w:styleId="NoList1111111111111111">
    <w:name w:val="No List1111111111111111"/>
    <w:next w:val="NoList"/>
    <w:uiPriority w:val="99"/>
    <w:semiHidden/>
    <w:unhideWhenUsed/>
    <w:rsid w:val="005B7396"/>
  </w:style>
  <w:style w:type="numbering" w:customStyle="1" w:styleId="NoList11111111111111111">
    <w:name w:val="No List11111111111111111"/>
    <w:next w:val="NoList"/>
    <w:uiPriority w:val="99"/>
    <w:semiHidden/>
    <w:unhideWhenUsed/>
    <w:rsid w:val="005B7396"/>
  </w:style>
  <w:style w:type="character" w:customStyle="1" w:styleId="FontStyle220">
    <w:name w:val="Font Style220"/>
    <w:basedOn w:val="DefaultParagraphFont"/>
    <w:uiPriority w:val="99"/>
    <w:rsid w:val="005B7396"/>
    <w:rPr>
      <w:rFonts w:ascii="Candara" w:hAnsi="Candara" w:cs="Candara" w:hint="default"/>
      <w:i/>
      <w:iCs/>
      <w:sz w:val="18"/>
      <w:szCs w:val="18"/>
    </w:rPr>
  </w:style>
  <w:style w:type="character" w:customStyle="1" w:styleId="FontStyle290">
    <w:name w:val="Font Style290"/>
    <w:basedOn w:val="DefaultParagraphFont"/>
    <w:uiPriority w:val="99"/>
    <w:rsid w:val="005B7396"/>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5B7396"/>
    <w:rPr>
      <w:rFonts w:ascii="Arial" w:hAnsi="Arial" w:cs="Arial"/>
      <w:b/>
      <w:bCs/>
      <w:sz w:val="16"/>
      <w:szCs w:val="16"/>
    </w:rPr>
  </w:style>
  <w:style w:type="paragraph" w:customStyle="1" w:styleId="analytic0">
    <w:name w:val="analytic"/>
    <w:basedOn w:val="Normal"/>
    <w:link w:val="analyticChar0"/>
    <w:uiPriority w:val="4"/>
    <w:qFormat/>
    <w:rsid w:val="005B7396"/>
    <w:pPr>
      <w:spacing w:before="120"/>
    </w:pPr>
    <w:rPr>
      <w:b/>
      <w:sz w:val="20"/>
    </w:rPr>
  </w:style>
  <w:style w:type="character" w:customStyle="1" w:styleId="analyticChar0">
    <w:name w:val="analytic Char"/>
    <w:basedOn w:val="DefaultParagraphFont"/>
    <w:link w:val="analytic0"/>
    <w:uiPriority w:val="4"/>
    <w:rsid w:val="005B7396"/>
    <w:rPr>
      <w:rFonts w:ascii="Calibri" w:hAnsi="Calibri" w:cs="Calibri"/>
      <w:b/>
      <w:sz w:val="20"/>
    </w:rPr>
  </w:style>
  <w:style w:type="character" w:customStyle="1" w:styleId="m-5498913268213319940gmail-styleunderline">
    <w:name w:val="m_-5498913268213319940gmail-styleunderline"/>
    <w:basedOn w:val="DefaultParagraphFont"/>
    <w:rsid w:val="005B7396"/>
  </w:style>
  <w:style w:type="paragraph" w:customStyle="1" w:styleId="speakable">
    <w:name w:val="speakable"/>
    <w:basedOn w:val="Normal"/>
    <w:uiPriority w:val="99"/>
    <w:qFormat/>
    <w:rsid w:val="005B7396"/>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5B7396"/>
  </w:style>
  <w:style w:type="character" w:customStyle="1" w:styleId="copyright">
    <w:name w:val="copyright"/>
    <w:basedOn w:val="DefaultParagraphFont"/>
    <w:rsid w:val="005B7396"/>
  </w:style>
  <w:style w:type="character" w:customStyle="1" w:styleId="TagCharCharCharChar">
    <w:name w:val="Tag Char Char Char Char"/>
    <w:basedOn w:val="DefaultParagraphFont"/>
    <w:rsid w:val="005B7396"/>
    <w:rPr>
      <w:rFonts w:ascii="Calibri" w:hAnsi="Calibri" w:cs="Calibri"/>
      <w:b/>
      <w:sz w:val="24"/>
    </w:rPr>
  </w:style>
  <w:style w:type="paragraph" w:customStyle="1" w:styleId="g-body">
    <w:name w:val="g-body"/>
    <w:basedOn w:val="Normal"/>
    <w:uiPriority w:val="99"/>
    <w:qFormat/>
    <w:rsid w:val="005B7396"/>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5B7396"/>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5B7396"/>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5B7396"/>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5B7396"/>
    <w:pPr>
      <w:spacing w:before="100" w:beforeAutospacing="1" w:after="100" w:afterAutospacing="1"/>
    </w:pPr>
    <w:rPr>
      <w:sz w:val="24"/>
    </w:rPr>
  </w:style>
  <w:style w:type="paragraph" w:customStyle="1" w:styleId="style41">
    <w:name w:val="style4"/>
    <w:basedOn w:val="Normal"/>
    <w:uiPriority w:val="99"/>
    <w:qFormat/>
    <w:rsid w:val="005B7396"/>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5B7396"/>
    <w:pPr>
      <w:spacing w:before="100" w:beforeAutospacing="1" w:after="100" w:afterAutospacing="1"/>
    </w:pPr>
    <w:rPr>
      <w:rFonts w:ascii="Times New Roman" w:hAnsi="Times New Roman"/>
      <w:sz w:val="24"/>
    </w:rPr>
  </w:style>
  <w:style w:type="character" w:customStyle="1" w:styleId="adtext">
    <w:name w:val="adtext"/>
    <w:basedOn w:val="DefaultParagraphFont"/>
    <w:rsid w:val="005B7396"/>
  </w:style>
  <w:style w:type="character" w:customStyle="1" w:styleId="UL-Bold">
    <w:name w:val="UL-Bold"/>
    <w:basedOn w:val="DefaultParagraphFont"/>
    <w:rsid w:val="005B7396"/>
    <w:rPr>
      <w:u w:val="thick"/>
    </w:rPr>
  </w:style>
  <w:style w:type="character" w:customStyle="1" w:styleId="UL-None">
    <w:name w:val="UL-None"/>
    <w:basedOn w:val="DefaultParagraphFont"/>
    <w:rsid w:val="005B7396"/>
    <w:rPr>
      <w:strike w:val="0"/>
      <w:dstrike w:val="0"/>
      <w:u w:val="none"/>
      <w:effect w:val="none"/>
    </w:rPr>
  </w:style>
  <w:style w:type="character" w:customStyle="1" w:styleId="gl">
    <w:name w:val="gl"/>
    <w:basedOn w:val="DefaultParagraphFont"/>
    <w:rsid w:val="005B7396"/>
  </w:style>
  <w:style w:type="character" w:customStyle="1" w:styleId="qu730rj69h">
    <w:name w:val="qu730rj69h"/>
    <w:basedOn w:val="DefaultParagraphFont"/>
    <w:rsid w:val="005B7396"/>
  </w:style>
  <w:style w:type="paragraph" w:customStyle="1" w:styleId="optext">
    <w:name w:val="optext"/>
    <w:basedOn w:val="Normal"/>
    <w:uiPriority w:val="99"/>
    <w:qFormat/>
    <w:rsid w:val="005B7396"/>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5B7396"/>
  </w:style>
  <w:style w:type="character" w:customStyle="1" w:styleId="icr880">
    <w:name w:val="icr880"/>
    <w:basedOn w:val="DefaultParagraphFont"/>
    <w:rsid w:val="005B7396"/>
  </w:style>
  <w:style w:type="character" w:customStyle="1" w:styleId="hx23q54">
    <w:name w:val="hx23q54"/>
    <w:basedOn w:val="DefaultParagraphFont"/>
    <w:rsid w:val="005B7396"/>
  </w:style>
  <w:style w:type="character" w:customStyle="1" w:styleId="m-5348258726587825636gmail-style13ptbold">
    <w:name w:val="m_-5348258726587825636gmail-style13ptbold"/>
    <w:basedOn w:val="DefaultParagraphFont"/>
    <w:rsid w:val="005B7396"/>
  </w:style>
  <w:style w:type="character" w:customStyle="1" w:styleId="m-5348258726587825636gmail-styleunderline">
    <w:name w:val="m_-5348258726587825636gmail-styleunderline"/>
    <w:basedOn w:val="DefaultParagraphFont"/>
    <w:rsid w:val="005B7396"/>
  </w:style>
  <w:style w:type="character" w:customStyle="1" w:styleId="UnderlineCharChar1">
    <w:name w:val="Underline Char Char1"/>
    <w:basedOn w:val="DefaultParagraphFont"/>
    <w:rsid w:val="005B7396"/>
    <w:rPr>
      <w:u w:val="single"/>
      <w:lang w:val="en-US" w:eastAsia="en-US" w:bidi="ar-SA"/>
    </w:rPr>
  </w:style>
  <w:style w:type="character" w:customStyle="1" w:styleId="m4385445901877740177gmail-styleunderline">
    <w:name w:val="m_4385445901877740177gmail-styleunderline"/>
    <w:basedOn w:val="DefaultParagraphFont"/>
    <w:rsid w:val="005B7396"/>
  </w:style>
  <w:style w:type="character" w:customStyle="1" w:styleId="CardsFont12ptCharChar">
    <w:name w:val="Cards + Font: 12 pt Char Char"/>
    <w:basedOn w:val="DefaultParagraphFont"/>
    <w:rsid w:val="005B7396"/>
    <w:rPr>
      <w:sz w:val="24"/>
      <w:szCs w:val="24"/>
      <w:u w:val="thick"/>
      <w:lang w:val="en-US" w:eastAsia="en-US" w:bidi="ar-SA"/>
    </w:rPr>
  </w:style>
  <w:style w:type="character" w:customStyle="1" w:styleId="NothingChar1">
    <w:name w:val="Nothing Char1"/>
    <w:basedOn w:val="DefaultParagraphFont"/>
    <w:rsid w:val="005B7396"/>
    <w:rPr>
      <w:lang w:val="en-US" w:eastAsia="en-US" w:bidi="ar-SA"/>
    </w:rPr>
  </w:style>
  <w:style w:type="paragraph" w:customStyle="1" w:styleId="useless">
    <w:name w:val="useless"/>
    <w:basedOn w:val="Normal"/>
    <w:uiPriority w:val="99"/>
    <w:qFormat/>
    <w:rsid w:val="005B7396"/>
    <w:rPr>
      <w:rFonts w:ascii="Times New Roman" w:eastAsia="Times New Roman" w:hAnsi="Times New Roman"/>
      <w:sz w:val="12"/>
    </w:rPr>
  </w:style>
  <w:style w:type="character" w:customStyle="1" w:styleId="DDIUnderline">
    <w:name w:val="DDI Underline"/>
    <w:qFormat/>
    <w:rsid w:val="005B7396"/>
    <w:rPr>
      <w:rFonts w:ascii="Times New Roman" w:hAnsi="Times New Roman"/>
      <w:sz w:val="24"/>
      <w:u w:val="single"/>
    </w:rPr>
  </w:style>
  <w:style w:type="character" w:customStyle="1" w:styleId="Char1">
    <w:name w:val="Char1"/>
    <w:basedOn w:val="DefaultParagraphFont"/>
    <w:rsid w:val="005B7396"/>
    <w:rPr>
      <w:rFonts w:cs="Arial"/>
      <w:b/>
      <w:bCs/>
      <w:iCs/>
      <w:sz w:val="24"/>
      <w:szCs w:val="28"/>
      <w:lang w:val="en-US" w:eastAsia="en-US" w:bidi="ar-SA"/>
    </w:rPr>
  </w:style>
  <w:style w:type="paragraph" w:customStyle="1" w:styleId="ALLCAPS">
    <w:name w:val="ALL CAPS"/>
    <w:basedOn w:val="Normal"/>
    <w:link w:val="ALLCAPSChar"/>
    <w:rsid w:val="005B7396"/>
    <w:rPr>
      <w:rFonts w:ascii="Times New Roman" w:eastAsia="Times New Roman" w:hAnsi="Times New Roman"/>
      <w:b/>
      <w:caps/>
    </w:rPr>
  </w:style>
  <w:style w:type="character" w:customStyle="1" w:styleId="ALLCAPSChar">
    <w:name w:val="ALL CAPS Char"/>
    <w:basedOn w:val="DefaultParagraphFont"/>
    <w:link w:val="ALLCAPS"/>
    <w:rsid w:val="005B7396"/>
    <w:rPr>
      <w:rFonts w:ascii="Times New Roman" w:eastAsia="Times New Roman" w:hAnsi="Times New Roman" w:cs="Calibri"/>
      <w:b/>
      <w:caps/>
    </w:rPr>
  </w:style>
  <w:style w:type="paragraph" w:customStyle="1" w:styleId="TagCharCharCharCharCharCharChar0">
    <w:name w:val="Tag Char Char Char Char Char Char Char"/>
    <w:basedOn w:val="Normal"/>
    <w:link w:val="TagCharCharCharCharCharCharCharChar"/>
    <w:qFormat/>
    <w:rsid w:val="005B7396"/>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5B7396"/>
    <w:rPr>
      <w:rFonts w:ascii="Times New Roman" w:eastAsia="Times New Roman" w:hAnsi="Times New Roman" w:cs="Calibri"/>
      <w:b/>
      <w:sz w:val="24"/>
    </w:rPr>
  </w:style>
  <w:style w:type="character" w:customStyle="1" w:styleId="10ptnotbold">
    <w:name w:val="10ptnotbold"/>
    <w:basedOn w:val="DefaultParagraphFont"/>
    <w:rsid w:val="005B7396"/>
    <w:rPr>
      <w:sz w:val="20"/>
    </w:rPr>
  </w:style>
  <w:style w:type="character" w:customStyle="1" w:styleId="Cites-AuthorDate">
    <w:name w:val="Cites-Author/Date"/>
    <w:rsid w:val="005B7396"/>
    <w:rPr>
      <w:rFonts w:ascii="Helvetica" w:hAnsi="Helvetica"/>
      <w:b/>
      <w:sz w:val="22"/>
      <w:szCs w:val="24"/>
      <w:u w:val="thick"/>
    </w:rPr>
  </w:style>
  <w:style w:type="paragraph" w:customStyle="1" w:styleId="CiteTag">
    <w:name w:val="Cite/Tag"/>
    <w:basedOn w:val="Normal"/>
    <w:uiPriority w:val="99"/>
    <w:qFormat/>
    <w:rsid w:val="005B7396"/>
    <w:rPr>
      <w:rFonts w:ascii="Times New Roman" w:eastAsia="Cambria" w:hAnsi="Times New Roman"/>
      <w:b/>
    </w:rPr>
  </w:style>
  <w:style w:type="character" w:customStyle="1" w:styleId="CardsFont6ptChar1">
    <w:name w:val="Cards + Font: 6 pt Char1"/>
    <w:basedOn w:val="CardsChar"/>
    <w:link w:val="CardsFont6pt"/>
    <w:rsid w:val="005B7396"/>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5B7396"/>
  </w:style>
  <w:style w:type="character" w:customStyle="1" w:styleId="m489902567989944824gmail-styleunderline">
    <w:name w:val="m_489902567989944824gmail-styleunderline"/>
    <w:basedOn w:val="DefaultParagraphFont"/>
    <w:rsid w:val="005B7396"/>
  </w:style>
  <w:style w:type="character" w:customStyle="1" w:styleId="UnresolvedMention2">
    <w:name w:val="Unresolved Mention2"/>
    <w:basedOn w:val="DefaultParagraphFont"/>
    <w:uiPriority w:val="99"/>
    <w:semiHidden/>
    <w:rsid w:val="005B7396"/>
    <w:rPr>
      <w:color w:val="808080"/>
      <w:shd w:val="clear" w:color="auto" w:fill="E6E6E6"/>
    </w:rPr>
  </w:style>
  <w:style w:type="character" w:customStyle="1" w:styleId="swauthor">
    <w:name w:val="sw_author"/>
    <w:rsid w:val="005B7396"/>
  </w:style>
  <w:style w:type="character" w:customStyle="1" w:styleId="UnderlineCharChar3">
    <w:name w:val="Underline Char Char3"/>
    <w:rsid w:val="005B7396"/>
    <w:rPr>
      <w:szCs w:val="24"/>
      <w:u w:val="single"/>
      <w:lang w:val="en-US" w:eastAsia="en-US" w:bidi="ar-SA"/>
    </w:rPr>
  </w:style>
  <w:style w:type="character" w:customStyle="1" w:styleId="tl8wme">
    <w:name w:val="tl8wme"/>
    <w:basedOn w:val="DefaultParagraphFont"/>
    <w:rsid w:val="005B7396"/>
  </w:style>
  <w:style w:type="character" w:customStyle="1" w:styleId="Mention3">
    <w:name w:val="Mention3"/>
    <w:basedOn w:val="DefaultParagraphFont"/>
    <w:uiPriority w:val="99"/>
    <w:semiHidden/>
    <w:unhideWhenUsed/>
    <w:rsid w:val="005B7396"/>
    <w:rPr>
      <w:color w:val="2B579A"/>
      <w:shd w:val="clear" w:color="auto" w:fill="E6E6E6"/>
    </w:rPr>
  </w:style>
  <w:style w:type="character" w:customStyle="1" w:styleId="m-5251091010484660064gmail-style13ptbold">
    <w:name w:val="m_-5251091010484660064gmail-style13ptbold"/>
    <w:basedOn w:val="DefaultParagraphFont"/>
    <w:rsid w:val="005B7396"/>
  </w:style>
  <w:style w:type="character" w:customStyle="1" w:styleId="m-5251091010484660064gmail-styleunderline">
    <w:name w:val="m_-5251091010484660064gmail-styleunderline"/>
    <w:basedOn w:val="DefaultParagraphFont"/>
    <w:rsid w:val="005B7396"/>
  </w:style>
  <w:style w:type="character" w:customStyle="1" w:styleId="tablecaption">
    <w:name w:val="tablecaption"/>
    <w:basedOn w:val="DefaultParagraphFont"/>
    <w:rsid w:val="005B7396"/>
  </w:style>
  <w:style w:type="character" w:customStyle="1" w:styleId="StyleLatinHelvetica105ptBlack">
    <w:name w:val="Style (Latin) Helvetica 10.5 pt Black"/>
    <w:basedOn w:val="DefaultParagraphFont"/>
    <w:rsid w:val="005B7396"/>
    <w:rPr>
      <w:rFonts w:ascii="Times New Roman" w:hAnsi="Times New Roman"/>
      <w:color w:val="000000"/>
      <w:sz w:val="21"/>
    </w:rPr>
  </w:style>
  <w:style w:type="character" w:customStyle="1" w:styleId="m-413333960618644972gmail-style13ptbold">
    <w:name w:val="m_-413333960618644972gmail-style13ptbold"/>
    <w:basedOn w:val="DefaultParagraphFont"/>
    <w:rsid w:val="005B7396"/>
  </w:style>
  <w:style w:type="character" w:customStyle="1" w:styleId="m-413333960618644972gmail-styleunderline">
    <w:name w:val="m_-413333960618644972gmail-styleunderline"/>
    <w:basedOn w:val="DefaultParagraphFont"/>
    <w:rsid w:val="005B7396"/>
  </w:style>
  <w:style w:type="character" w:customStyle="1" w:styleId="m8314098763611656848gmail-stylestylebold12pt">
    <w:name w:val="m_8314098763611656848gmail-stylestylebold12pt"/>
    <w:basedOn w:val="DefaultParagraphFont"/>
    <w:rsid w:val="005B7396"/>
  </w:style>
  <w:style w:type="character" w:customStyle="1" w:styleId="m8314098763611656848gmail-styleboldunderline">
    <w:name w:val="m_8314098763611656848gmail-styleboldunderline"/>
    <w:basedOn w:val="DefaultParagraphFont"/>
    <w:rsid w:val="005B7396"/>
  </w:style>
  <w:style w:type="paragraph" w:customStyle="1" w:styleId="Spacer">
    <w:name w:val="Spacer"/>
    <w:basedOn w:val="Heading1"/>
    <w:link w:val="SpacerChar"/>
    <w:autoRedefine/>
    <w:uiPriority w:val="4"/>
    <w:qFormat/>
    <w:rsid w:val="005B7396"/>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5B7396"/>
    <w:rPr>
      <w:rFonts w:ascii="Calibri" w:eastAsiaTheme="majorEastAsia" w:hAnsi="Calibri" w:cstheme="majorBidi"/>
      <w:b/>
      <w:sz w:val="24"/>
      <w:szCs w:val="32"/>
    </w:rPr>
  </w:style>
  <w:style w:type="paragraph" w:customStyle="1" w:styleId="msonormal0">
    <w:name w:val="msonormal"/>
    <w:basedOn w:val="Normal"/>
    <w:rsid w:val="005B7396"/>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5B7396"/>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5B7396"/>
    <w:rPr>
      <w:rFonts w:ascii="Georgia" w:eastAsia="Times New Roman" w:hAnsi="Georgia" w:cs="Arial" w:hint="default"/>
      <w:b/>
      <w:bCs/>
      <w:kern w:val="32"/>
      <w:sz w:val="28"/>
      <w:szCs w:val="32"/>
    </w:rPr>
  </w:style>
  <w:style w:type="character" w:customStyle="1" w:styleId="SmallChar0">
    <w:name w:val="Small Char"/>
    <w:qFormat/>
    <w:rsid w:val="005B7396"/>
    <w:rPr>
      <w:rFonts w:ascii="Arial Narrow" w:hAnsi="Arial Narrow" w:cs="Times New Roman"/>
      <w:color w:val="000000"/>
      <w:sz w:val="16"/>
    </w:rPr>
  </w:style>
  <w:style w:type="character" w:customStyle="1" w:styleId="CiteReal0">
    <w:name w:val="CiteReal"/>
    <w:uiPriority w:val="1"/>
    <w:qFormat/>
    <w:rsid w:val="005B7396"/>
    <w:rPr>
      <w:rFonts w:ascii="Arial" w:hAnsi="Arial"/>
      <w:b/>
      <w:sz w:val="24"/>
      <w:u w:val="single"/>
    </w:rPr>
  </w:style>
  <w:style w:type="character" w:customStyle="1" w:styleId="dropcap1">
    <w:name w:val="dropcap1"/>
    <w:rsid w:val="005B7396"/>
  </w:style>
  <w:style w:type="paragraph" w:customStyle="1" w:styleId="Style31">
    <w:name w:val="Style31"/>
    <w:basedOn w:val="Normal"/>
    <w:uiPriority w:val="99"/>
    <w:rsid w:val="005B7396"/>
    <w:pPr>
      <w:spacing w:line="197" w:lineRule="exact"/>
      <w:jc w:val="both"/>
    </w:pPr>
    <w:rPr>
      <w:rFonts w:ascii="Palatino Linotype" w:hAnsi="Palatino Linotype" w:cs="Palatino Linotype"/>
    </w:rPr>
  </w:style>
  <w:style w:type="paragraph" w:customStyle="1" w:styleId="Style42">
    <w:name w:val="Style42"/>
    <w:basedOn w:val="Normal"/>
    <w:uiPriority w:val="99"/>
    <w:rsid w:val="005B7396"/>
    <w:pPr>
      <w:spacing w:line="202" w:lineRule="exact"/>
      <w:jc w:val="both"/>
    </w:pPr>
    <w:rPr>
      <w:rFonts w:ascii="Palatino Linotype" w:hAnsi="Palatino Linotype" w:cs="Palatino Linotype"/>
    </w:rPr>
  </w:style>
  <w:style w:type="paragraph" w:customStyle="1" w:styleId="Style51">
    <w:name w:val="Style51"/>
    <w:basedOn w:val="Normal"/>
    <w:uiPriority w:val="99"/>
    <w:rsid w:val="005B7396"/>
    <w:pPr>
      <w:spacing w:line="200" w:lineRule="exact"/>
      <w:jc w:val="both"/>
    </w:pPr>
    <w:rPr>
      <w:rFonts w:ascii="Palatino Linotype" w:hAnsi="Palatino Linotype" w:cs="Palatino Linotype"/>
    </w:rPr>
  </w:style>
  <w:style w:type="character" w:customStyle="1" w:styleId="FontStyle72">
    <w:name w:val="Font Style72"/>
    <w:uiPriority w:val="99"/>
    <w:rsid w:val="005B7396"/>
    <w:rPr>
      <w:rFonts w:ascii="Cambria" w:hAnsi="Cambria" w:cs="Cambria" w:hint="default"/>
      <w:sz w:val="16"/>
      <w:szCs w:val="16"/>
    </w:rPr>
  </w:style>
  <w:style w:type="character" w:customStyle="1" w:styleId="FontStyle73">
    <w:name w:val="Font Style73"/>
    <w:uiPriority w:val="99"/>
    <w:rsid w:val="005B7396"/>
    <w:rPr>
      <w:rFonts w:ascii="Cambria" w:hAnsi="Cambria" w:cs="Cambria" w:hint="default"/>
      <w:i/>
      <w:iCs/>
      <w:sz w:val="16"/>
      <w:szCs w:val="16"/>
    </w:rPr>
  </w:style>
  <w:style w:type="character" w:customStyle="1" w:styleId="UnderlinestyleChar2">
    <w:name w:val="Underline style Char2"/>
    <w:rsid w:val="005B7396"/>
    <w:rPr>
      <w:sz w:val="22"/>
      <w:szCs w:val="24"/>
      <w:u w:val="single"/>
      <w:lang w:val="en-US" w:eastAsia="en-US" w:bidi="ar-SA"/>
    </w:rPr>
  </w:style>
  <w:style w:type="paragraph" w:customStyle="1" w:styleId="CitationCharChar">
    <w:name w:val="Citation Char Char"/>
    <w:basedOn w:val="Normal"/>
    <w:uiPriority w:val="6"/>
    <w:qFormat/>
    <w:rsid w:val="005B7396"/>
    <w:pPr>
      <w:ind w:left="1440" w:right="1440"/>
    </w:pPr>
    <w:rPr>
      <w:rFonts w:ascii="Cambria" w:eastAsia="Verdana" w:hAnsi="Cambria" w:cs="Cambria"/>
      <w:szCs w:val="20"/>
      <w:u w:val="single"/>
    </w:rPr>
  </w:style>
  <w:style w:type="character" w:customStyle="1" w:styleId="FontStyle49">
    <w:name w:val="Font Style49"/>
    <w:uiPriority w:val="99"/>
    <w:rsid w:val="005B7396"/>
    <w:rPr>
      <w:rFonts w:ascii="Cambria" w:hAnsi="Cambria" w:cs="Cambria"/>
      <w:sz w:val="20"/>
      <w:szCs w:val="20"/>
    </w:rPr>
  </w:style>
  <w:style w:type="character" w:customStyle="1" w:styleId="FontStyle50">
    <w:name w:val="Font Style50"/>
    <w:uiPriority w:val="99"/>
    <w:rsid w:val="005B7396"/>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5B7396"/>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5B7396"/>
    <w:rPr>
      <w:rFonts w:ascii="Cambria" w:eastAsia="Cambria" w:hAnsi="Cambria" w:cs="Cambria"/>
      <w:spacing w:val="-3"/>
      <w:szCs w:val="20"/>
    </w:rPr>
  </w:style>
  <w:style w:type="character" w:customStyle="1" w:styleId="kn">
    <w:name w:val="kn"/>
    <w:basedOn w:val="DefaultParagraphFont"/>
    <w:rsid w:val="005B7396"/>
  </w:style>
  <w:style w:type="character" w:customStyle="1" w:styleId="StyleStyleUnderlineUnderlineStyleBoldUnderlineIntenseEmphas">
    <w:name w:val="Style Style UnderlineUnderlineStyle Bold UnderlineIntense Emphas..."/>
    <w:basedOn w:val="DefaultParagraphFont"/>
    <w:rsid w:val="005B7396"/>
    <w:rPr>
      <w:b/>
      <w:bCs/>
      <w:sz w:val="26"/>
      <w:u w:val="single"/>
    </w:rPr>
  </w:style>
  <w:style w:type="character" w:customStyle="1" w:styleId="articoloinside">
    <w:name w:val="articolo_inside"/>
    <w:rsid w:val="005B7396"/>
  </w:style>
  <w:style w:type="paragraph" w:customStyle="1" w:styleId="pagetools">
    <w:name w:val="pagetools"/>
    <w:basedOn w:val="Normal"/>
    <w:rsid w:val="005B7396"/>
    <w:pPr>
      <w:spacing w:before="100" w:beforeAutospacing="1" w:after="100" w:afterAutospacing="1"/>
    </w:pPr>
    <w:rPr>
      <w:rFonts w:ascii="Cambria" w:eastAsia="Cambria" w:hAnsi="Cambria"/>
      <w:sz w:val="24"/>
    </w:rPr>
  </w:style>
  <w:style w:type="character" w:customStyle="1" w:styleId="desc">
    <w:name w:val="desc"/>
    <w:basedOn w:val="DefaultParagraphFont"/>
    <w:rsid w:val="005B7396"/>
  </w:style>
  <w:style w:type="character" w:customStyle="1" w:styleId="job">
    <w:name w:val="job"/>
    <w:basedOn w:val="DefaultParagraphFont"/>
    <w:rsid w:val="005B7396"/>
  </w:style>
  <w:style w:type="character" w:customStyle="1" w:styleId="publisher">
    <w:name w:val="publisher"/>
    <w:basedOn w:val="DefaultParagraphFont"/>
    <w:rsid w:val="005B7396"/>
  </w:style>
  <w:style w:type="character" w:customStyle="1" w:styleId="pubyear">
    <w:name w:val="pubyear"/>
    <w:basedOn w:val="DefaultParagraphFont"/>
    <w:rsid w:val="005B7396"/>
  </w:style>
  <w:style w:type="character" w:customStyle="1" w:styleId="pubcity">
    <w:name w:val="pubcity"/>
    <w:basedOn w:val="DefaultParagraphFont"/>
    <w:rsid w:val="005B7396"/>
  </w:style>
  <w:style w:type="character" w:customStyle="1" w:styleId="bodycontentlink">
    <w:name w:val="bodycontentlink"/>
    <w:basedOn w:val="DefaultParagraphFont"/>
    <w:rsid w:val="005B7396"/>
  </w:style>
  <w:style w:type="paragraph" w:customStyle="1" w:styleId="C-Text">
    <w:name w:val="C-Text"/>
    <w:basedOn w:val="Normal"/>
    <w:rsid w:val="005B7396"/>
    <w:pPr>
      <w:tabs>
        <w:tab w:val="num" w:pos="720"/>
      </w:tabs>
      <w:ind w:left="720" w:hanging="360"/>
    </w:pPr>
    <w:rPr>
      <w:rFonts w:ascii="Book Antiqua" w:hAnsi="Book Antiqua"/>
      <w:sz w:val="24"/>
    </w:rPr>
  </w:style>
  <w:style w:type="character" w:customStyle="1" w:styleId="ecdate">
    <w:name w:val="ec_date"/>
    <w:basedOn w:val="DefaultParagraphFont"/>
    <w:rsid w:val="005B7396"/>
    <w:rPr>
      <w:rFonts w:ascii="Symbol" w:hAnsi="Symbol" w:hint="default"/>
      <w:sz w:val="20"/>
      <w:szCs w:val="20"/>
      <w:shd w:val="clear" w:color="auto" w:fill="FFFFFF"/>
    </w:rPr>
  </w:style>
  <w:style w:type="paragraph" w:customStyle="1" w:styleId="ecmsonormal">
    <w:name w:val="ec_msonormal"/>
    <w:basedOn w:val="Normal"/>
    <w:rsid w:val="005B7396"/>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5B7396"/>
  </w:style>
  <w:style w:type="character" w:customStyle="1" w:styleId="articleheadline">
    <w:name w:val="articleheadline"/>
    <w:basedOn w:val="DefaultParagraphFont"/>
    <w:rsid w:val="005B7396"/>
  </w:style>
  <w:style w:type="paragraph" w:customStyle="1" w:styleId="u-intro">
    <w:name w:val="u-intro"/>
    <w:basedOn w:val="Normal"/>
    <w:rsid w:val="005B7396"/>
    <w:pPr>
      <w:spacing w:before="100" w:beforeAutospacing="1" w:after="100" w:afterAutospacing="1"/>
    </w:pPr>
    <w:rPr>
      <w:sz w:val="24"/>
    </w:rPr>
  </w:style>
  <w:style w:type="character" w:customStyle="1" w:styleId="u-byline">
    <w:name w:val="u-byline"/>
    <w:basedOn w:val="DefaultParagraphFont"/>
    <w:rsid w:val="005B7396"/>
  </w:style>
  <w:style w:type="character" w:customStyle="1" w:styleId="articlebya">
    <w:name w:val="articleby_a"/>
    <w:basedOn w:val="DefaultParagraphFont"/>
    <w:rsid w:val="005B7396"/>
  </w:style>
  <w:style w:type="character" w:customStyle="1" w:styleId="popupwinby">
    <w:name w:val="popupwinby"/>
    <w:basedOn w:val="DefaultParagraphFont"/>
    <w:rsid w:val="005B7396"/>
  </w:style>
  <w:style w:type="character" w:customStyle="1" w:styleId="storyheader">
    <w:name w:val="storyheader"/>
    <w:basedOn w:val="DefaultParagraphFont"/>
    <w:rsid w:val="005B7396"/>
  </w:style>
  <w:style w:type="character" w:customStyle="1" w:styleId="marron">
    <w:name w:val="marron"/>
    <w:basedOn w:val="DefaultParagraphFont"/>
    <w:rsid w:val="005B7396"/>
  </w:style>
  <w:style w:type="paragraph" w:customStyle="1" w:styleId="StyleNormalWeb10pt">
    <w:name w:val="Style Normal (Web) + 10 pt"/>
    <w:basedOn w:val="NormalWeb"/>
    <w:next w:val="Normal"/>
    <w:rsid w:val="005B7396"/>
    <w:rPr>
      <w:rFonts w:ascii="Bookman Old Style" w:eastAsiaTheme="minorHAnsi" w:hAnsi="Bookman Old Style"/>
      <w:sz w:val="20"/>
      <w:lang w:bidi="ar-SA"/>
    </w:rPr>
  </w:style>
  <w:style w:type="character" w:customStyle="1" w:styleId="StyleNormalWeb10ptChar">
    <w:name w:val="Style Normal (Web) + 10 pt Char"/>
    <w:basedOn w:val="DefaultParagraphFont"/>
    <w:rsid w:val="005B7396"/>
    <w:rPr>
      <w:szCs w:val="24"/>
      <w:lang w:val="en-US" w:eastAsia="en-US" w:bidi="ar-SA"/>
    </w:rPr>
  </w:style>
  <w:style w:type="paragraph" w:customStyle="1" w:styleId="TagCiteShells">
    <w:name w:val="Tag/Cite/Shells"/>
    <w:basedOn w:val="Normal"/>
    <w:rsid w:val="005B7396"/>
    <w:rPr>
      <w:b/>
    </w:rPr>
  </w:style>
  <w:style w:type="paragraph" w:customStyle="1" w:styleId="DefinitionTerm">
    <w:name w:val="Definition Term"/>
    <w:basedOn w:val="Normal"/>
    <w:next w:val="Normal"/>
    <w:rsid w:val="005B7396"/>
    <w:rPr>
      <w:snapToGrid w:val="0"/>
      <w:sz w:val="24"/>
    </w:rPr>
  </w:style>
  <w:style w:type="character" w:customStyle="1" w:styleId="Style3CharChar">
    <w:name w:val="Style3 Char Char"/>
    <w:basedOn w:val="DefaultParagraphFont"/>
    <w:rsid w:val="005B7396"/>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5B7396"/>
    <w:pPr>
      <w:spacing w:after="60"/>
    </w:pPr>
    <w:rPr>
      <w:rFonts w:eastAsia="Segoe UI" w:cs="Cambria"/>
      <w:caps/>
      <w:sz w:val="20"/>
      <w:lang w:eastAsia="zh-CN"/>
    </w:rPr>
  </w:style>
  <w:style w:type="character" w:customStyle="1" w:styleId="NormalChar0">
    <w:name w:val="Normal Char"/>
    <w:basedOn w:val="DefaultParagraphFont"/>
    <w:rsid w:val="005B7396"/>
    <w:rPr>
      <w:lang w:eastAsia="en-US"/>
    </w:rPr>
  </w:style>
  <w:style w:type="character" w:customStyle="1" w:styleId="BoldUnderlineChar2">
    <w:name w:val="Bold + Underline Char"/>
    <w:basedOn w:val="DefaultParagraphFont"/>
    <w:rsid w:val="005B7396"/>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5B7396"/>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5B7396"/>
  </w:style>
  <w:style w:type="character" w:customStyle="1" w:styleId="CharacterStyle7">
    <w:name w:val="Character Style 7"/>
    <w:rsid w:val="005B7396"/>
    <w:rPr>
      <w:rFonts w:ascii="Trebuchet MS" w:hAnsi="Trebuchet MS" w:cs="Trebuchet MS"/>
      <w:sz w:val="20"/>
      <w:szCs w:val="20"/>
      <w:u w:val="single"/>
    </w:rPr>
  </w:style>
  <w:style w:type="character" w:customStyle="1" w:styleId="StyleStyle4Char">
    <w:name w:val="Style Style4 + Char"/>
    <w:basedOn w:val="DefaultParagraphFont"/>
    <w:rsid w:val="005B7396"/>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5B7396"/>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5B7396"/>
    <w:rPr>
      <w:rFonts w:ascii="Symbol" w:hAnsi="Symbol"/>
      <w:sz w:val="21"/>
      <w:szCs w:val="21"/>
      <w:u w:val="thick"/>
    </w:rPr>
  </w:style>
  <w:style w:type="character" w:customStyle="1" w:styleId="UnderlinedEvidenceCharChar">
    <w:name w:val="Underlined Evidence Char Char"/>
    <w:basedOn w:val="DefaultParagraphFont"/>
    <w:rsid w:val="005B7396"/>
    <w:rPr>
      <w:rFonts w:ascii="Symbol" w:hAnsi="Symbol"/>
      <w:sz w:val="21"/>
      <w:szCs w:val="21"/>
      <w:u w:val="thick"/>
      <w:lang w:val="en-US" w:eastAsia="en-US" w:bidi="ar-SA"/>
    </w:rPr>
  </w:style>
  <w:style w:type="character" w:styleId="PlaceholderText">
    <w:name w:val="Placeholder Text"/>
    <w:basedOn w:val="DefaultParagraphFont"/>
    <w:uiPriority w:val="99"/>
    <w:rsid w:val="005B7396"/>
    <w:rPr>
      <w:color w:val="808080"/>
    </w:rPr>
  </w:style>
  <w:style w:type="paragraph" w:customStyle="1" w:styleId="Cite8">
    <w:name w:val="Cite8"/>
    <w:basedOn w:val="Normal"/>
    <w:autoRedefine/>
    <w:qFormat/>
    <w:rsid w:val="005B7396"/>
    <w:rPr>
      <w:rFonts w:ascii="Trebuchet MS" w:eastAsia="Verdana" w:hAnsi="Trebuchet MS" w:cs="Cambria"/>
    </w:rPr>
  </w:style>
  <w:style w:type="paragraph" w:customStyle="1" w:styleId="8font">
    <w:name w:val="8font"/>
    <w:basedOn w:val="Normal"/>
    <w:next w:val="Normal"/>
    <w:autoRedefine/>
    <w:rsid w:val="005B7396"/>
    <w:rPr>
      <w:rFonts w:eastAsia="Cambria Math" w:cs="Cambria"/>
      <w:szCs w:val="16"/>
    </w:rPr>
  </w:style>
  <w:style w:type="character" w:customStyle="1" w:styleId="NoterefInText">
    <w:name w:val="_NoterefInText"/>
    <w:uiPriority w:val="99"/>
    <w:rsid w:val="005B7396"/>
    <w:rPr>
      <w:rFonts w:cs="AKDPE C+ Utopia"/>
      <w:color w:val="000000"/>
    </w:rPr>
  </w:style>
  <w:style w:type="character" w:customStyle="1" w:styleId="postauthor">
    <w:name w:val="postauthor"/>
    <w:basedOn w:val="DefaultParagraphFont"/>
    <w:rsid w:val="005B7396"/>
  </w:style>
  <w:style w:type="paragraph" w:customStyle="1" w:styleId="notes-source-hasnotes">
    <w:name w:val="notes-source-hasnotes"/>
    <w:basedOn w:val="Normal"/>
    <w:rsid w:val="005B7396"/>
    <w:pPr>
      <w:spacing w:before="100" w:beforeAutospacing="1" w:after="100" w:afterAutospacing="1"/>
    </w:pPr>
    <w:rPr>
      <w:rFonts w:ascii="Tahoma" w:hAnsi="Tahoma"/>
      <w:szCs w:val="20"/>
    </w:rPr>
  </w:style>
  <w:style w:type="character" w:customStyle="1" w:styleId="span">
    <w:name w:val="span"/>
    <w:basedOn w:val="DefaultParagraphFont"/>
    <w:rsid w:val="005B7396"/>
  </w:style>
  <w:style w:type="character" w:customStyle="1" w:styleId="maintitle">
    <w:name w:val="maintitle"/>
    <w:basedOn w:val="DefaultParagraphFont"/>
    <w:rsid w:val="005B7396"/>
  </w:style>
  <w:style w:type="character" w:customStyle="1" w:styleId="thirdparty-logo">
    <w:name w:val="thirdparty-logo"/>
    <w:basedOn w:val="DefaultParagraphFont"/>
    <w:rsid w:val="005B7396"/>
  </w:style>
  <w:style w:type="character" w:customStyle="1" w:styleId="posted">
    <w:name w:val="posted"/>
    <w:basedOn w:val="DefaultParagraphFont"/>
    <w:rsid w:val="005B7396"/>
  </w:style>
  <w:style w:type="character" w:customStyle="1" w:styleId="ticker">
    <w:name w:val="ticker"/>
    <w:basedOn w:val="DefaultParagraphFont"/>
    <w:rsid w:val="005B7396"/>
  </w:style>
  <w:style w:type="paragraph" w:customStyle="1" w:styleId="articlemeta">
    <w:name w:val="articlemeta"/>
    <w:basedOn w:val="Normal"/>
    <w:rsid w:val="005B7396"/>
    <w:pPr>
      <w:spacing w:before="100" w:beforeAutospacing="1" w:after="100" w:afterAutospacing="1"/>
    </w:pPr>
    <w:rPr>
      <w:rFonts w:ascii="Tahoma" w:hAnsi="Tahoma"/>
      <w:szCs w:val="20"/>
    </w:rPr>
  </w:style>
  <w:style w:type="character" w:customStyle="1" w:styleId="vcard">
    <w:name w:val="vcard"/>
    <w:basedOn w:val="DefaultParagraphFont"/>
    <w:rsid w:val="005B7396"/>
  </w:style>
  <w:style w:type="character" w:customStyle="1" w:styleId="print-footnote">
    <w:name w:val="print-footnote"/>
    <w:basedOn w:val="DefaultParagraphFont"/>
    <w:rsid w:val="005B7396"/>
  </w:style>
  <w:style w:type="character" w:customStyle="1" w:styleId="datestring">
    <w:name w:val="datestring"/>
    <w:basedOn w:val="DefaultParagraphFont"/>
    <w:rsid w:val="005B7396"/>
  </w:style>
  <w:style w:type="paragraph" w:customStyle="1" w:styleId="noindent0">
    <w:name w:val="no_indent"/>
    <w:basedOn w:val="Normal"/>
    <w:rsid w:val="005B7396"/>
    <w:pPr>
      <w:spacing w:before="100" w:beforeAutospacing="1" w:after="100" w:afterAutospacing="1"/>
    </w:pPr>
    <w:rPr>
      <w:rFonts w:ascii="Tahoma" w:hAnsi="Tahoma"/>
      <w:szCs w:val="20"/>
    </w:rPr>
  </w:style>
  <w:style w:type="character" w:customStyle="1" w:styleId="email">
    <w:name w:val="email"/>
    <w:basedOn w:val="DefaultParagraphFont"/>
    <w:rsid w:val="005B7396"/>
  </w:style>
  <w:style w:type="paragraph" w:customStyle="1" w:styleId="left">
    <w:name w:val="left"/>
    <w:basedOn w:val="Normal"/>
    <w:rsid w:val="005B7396"/>
    <w:pPr>
      <w:spacing w:before="100" w:beforeAutospacing="1" w:after="100" w:afterAutospacing="1"/>
    </w:pPr>
    <w:rPr>
      <w:rFonts w:ascii="Tahoma" w:hAnsi="Tahoma"/>
      <w:szCs w:val="20"/>
    </w:rPr>
  </w:style>
  <w:style w:type="paragraph" w:customStyle="1" w:styleId="right">
    <w:name w:val="right"/>
    <w:basedOn w:val="Normal"/>
    <w:rsid w:val="005B7396"/>
    <w:pPr>
      <w:spacing w:before="100" w:beforeAutospacing="1" w:after="100" w:afterAutospacing="1"/>
    </w:pPr>
    <w:rPr>
      <w:rFonts w:ascii="Tahoma" w:hAnsi="Tahoma"/>
      <w:szCs w:val="20"/>
    </w:rPr>
  </w:style>
  <w:style w:type="character" w:customStyle="1" w:styleId="gptad">
    <w:name w:val="gptad"/>
    <w:basedOn w:val="DefaultParagraphFont"/>
    <w:rsid w:val="005B7396"/>
  </w:style>
  <w:style w:type="paragraph" w:customStyle="1" w:styleId="creditpostedmodified">
    <w:name w:val="credit_posted_modified"/>
    <w:basedOn w:val="Normal"/>
    <w:rsid w:val="005B7396"/>
    <w:pPr>
      <w:spacing w:before="100" w:beforeAutospacing="1" w:after="100" w:afterAutospacing="1"/>
    </w:pPr>
    <w:rPr>
      <w:rFonts w:ascii="Tahoma" w:hAnsi="Tahoma"/>
      <w:szCs w:val="20"/>
    </w:rPr>
  </w:style>
  <w:style w:type="character" w:customStyle="1" w:styleId="creditline">
    <w:name w:val="creditline"/>
    <w:basedOn w:val="DefaultParagraphFont"/>
    <w:rsid w:val="005B7396"/>
  </w:style>
  <w:style w:type="character" w:customStyle="1" w:styleId="grd">
    <w:name w:val="grd"/>
    <w:basedOn w:val="DefaultParagraphFont"/>
    <w:rsid w:val="005B7396"/>
  </w:style>
  <w:style w:type="paragraph" w:customStyle="1" w:styleId="hs-text-container">
    <w:name w:val="hs-text-container"/>
    <w:basedOn w:val="Normal"/>
    <w:rsid w:val="005B7396"/>
    <w:pPr>
      <w:spacing w:before="100" w:beforeAutospacing="1" w:after="100" w:afterAutospacing="1"/>
    </w:pPr>
    <w:rPr>
      <w:rFonts w:ascii="Tahoma" w:hAnsi="Tahoma"/>
      <w:szCs w:val="20"/>
    </w:rPr>
  </w:style>
  <w:style w:type="character" w:customStyle="1" w:styleId="created">
    <w:name w:val="created"/>
    <w:basedOn w:val="DefaultParagraphFont"/>
    <w:rsid w:val="005B7396"/>
  </w:style>
  <w:style w:type="character" w:customStyle="1" w:styleId="changed">
    <w:name w:val="changed"/>
    <w:basedOn w:val="DefaultParagraphFont"/>
    <w:rsid w:val="005B7396"/>
  </w:style>
  <w:style w:type="character" w:customStyle="1" w:styleId="article-author-name">
    <w:name w:val="article-author-name"/>
    <w:basedOn w:val="DefaultParagraphFont"/>
    <w:rsid w:val="005B7396"/>
  </w:style>
  <w:style w:type="character" w:customStyle="1" w:styleId="bioexcerpt">
    <w:name w:val="bio_excerpt"/>
    <w:basedOn w:val="DefaultParagraphFont"/>
    <w:rsid w:val="005B7396"/>
  </w:style>
  <w:style w:type="character" w:customStyle="1" w:styleId="commentcount">
    <w:name w:val="comment_count"/>
    <w:basedOn w:val="DefaultParagraphFont"/>
    <w:rsid w:val="005B7396"/>
  </w:style>
  <w:style w:type="character" w:customStyle="1" w:styleId="searchtermshighlighted">
    <w:name w:val="searchtermshighlighted"/>
    <w:basedOn w:val="DefaultParagraphFont"/>
    <w:rsid w:val="005B7396"/>
  </w:style>
  <w:style w:type="character" w:customStyle="1" w:styleId="contributornametrigger">
    <w:name w:val="contributornametrigger"/>
    <w:basedOn w:val="DefaultParagraphFont"/>
    <w:rsid w:val="005B7396"/>
  </w:style>
  <w:style w:type="character" w:customStyle="1" w:styleId="bylinepipe">
    <w:name w:val="bylinepipe"/>
    <w:basedOn w:val="DefaultParagraphFont"/>
    <w:rsid w:val="005B7396"/>
  </w:style>
  <w:style w:type="character" w:customStyle="1" w:styleId="lucenesearchresulturlb">
    <w:name w:val="lucene_search_result_url_b"/>
    <w:basedOn w:val="DefaultParagraphFont"/>
    <w:rsid w:val="005B7396"/>
  </w:style>
  <w:style w:type="character" w:customStyle="1" w:styleId="faculty-title">
    <w:name w:val="faculty-title"/>
    <w:basedOn w:val="DefaultParagraphFont"/>
    <w:rsid w:val="005B7396"/>
  </w:style>
  <w:style w:type="character" w:customStyle="1" w:styleId="count">
    <w:name w:val="count"/>
    <w:basedOn w:val="DefaultParagraphFont"/>
    <w:rsid w:val="005B7396"/>
  </w:style>
  <w:style w:type="character" w:customStyle="1" w:styleId="volume">
    <w:name w:val="volume"/>
    <w:basedOn w:val="DefaultParagraphFont"/>
    <w:rsid w:val="005B7396"/>
  </w:style>
  <w:style w:type="character" w:customStyle="1" w:styleId="issue">
    <w:name w:val="issue"/>
    <w:basedOn w:val="DefaultParagraphFont"/>
    <w:rsid w:val="005B7396"/>
  </w:style>
  <w:style w:type="character" w:customStyle="1" w:styleId="pages">
    <w:name w:val="pages"/>
    <w:basedOn w:val="DefaultParagraphFont"/>
    <w:rsid w:val="005B7396"/>
  </w:style>
  <w:style w:type="character" w:customStyle="1" w:styleId="field-content">
    <w:name w:val="field-content"/>
    <w:basedOn w:val="DefaultParagraphFont"/>
    <w:rsid w:val="005B7396"/>
  </w:style>
  <w:style w:type="character" w:customStyle="1" w:styleId="person">
    <w:name w:val="person"/>
    <w:basedOn w:val="DefaultParagraphFont"/>
    <w:rsid w:val="005B7396"/>
  </w:style>
  <w:style w:type="character" w:customStyle="1" w:styleId="corresponding">
    <w:name w:val="corresponding"/>
    <w:basedOn w:val="DefaultParagraphFont"/>
    <w:rsid w:val="005B7396"/>
  </w:style>
  <w:style w:type="character" w:customStyle="1" w:styleId="entry-date">
    <w:name w:val="entry-date"/>
    <w:basedOn w:val="DefaultParagraphFont"/>
    <w:rsid w:val="005B7396"/>
  </w:style>
  <w:style w:type="paragraph" w:customStyle="1" w:styleId="entry-meta">
    <w:name w:val="entry-meta"/>
    <w:basedOn w:val="Normal"/>
    <w:rsid w:val="005B7396"/>
    <w:pPr>
      <w:spacing w:before="100" w:beforeAutospacing="1" w:after="100" w:afterAutospacing="1"/>
    </w:pPr>
    <w:rPr>
      <w:rFonts w:ascii="Tahoma" w:hAnsi="Tahoma"/>
      <w:szCs w:val="20"/>
    </w:rPr>
  </w:style>
  <w:style w:type="character" w:customStyle="1" w:styleId="post-time">
    <w:name w:val="post-time"/>
    <w:basedOn w:val="DefaultParagraphFont"/>
    <w:rsid w:val="005B7396"/>
  </w:style>
  <w:style w:type="character" w:customStyle="1" w:styleId="post-category">
    <w:name w:val="post-category"/>
    <w:basedOn w:val="DefaultParagraphFont"/>
    <w:rsid w:val="005B7396"/>
  </w:style>
  <w:style w:type="character" w:customStyle="1" w:styleId="post-author">
    <w:name w:val="post-author"/>
    <w:basedOn w:val="DefaultParagraphFont"/>
    <w:rsid w:val="005B7396"/>
  </w:style>
  <w:style w:type="character" w:customStyle="1" w:styleId="A10">
    <w:name w:val="A10"/>
    <w:uiPriority w:val="99"/>
    <w:rsid w:val="005B7396"/>
    <w:rPr>
      <w:rFonts w:cs="MS Mincho"/>
      <w:color w:val="000000"/>
      <w:sz w:val="11"/>
      <w:szCs w:val="11"/>
    </w:rPr>
  </w:style>
  <w:style w:type="paragraph" w:customStyle="1" w:styleId="Pa10">
    <w:name w:val="Pa10"/>
    <w:basedOn w:val="Default"/>
    <w:next w:val="Default"/>
    <w:uiPriority w:val="99"/>
    <w:rsid w:val="005B7396"/>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5B7396"/>
    <w:pPr>
      <w:widowControl w:val="0"/>
      <w:spacing w:line="241" w:lineRule="atLeast"/>
    </w:pPr>
    <w:rPr>
      <w:rFonts w:ascii="Verdana" w:eastAsiaTheme="minorEastAsia" w:hAnsi="Verdana" w:cs="Cambria"/>
      <w:color w:val="auto"/>
    </w:rPr>
  </w:style>
  <w:style w:type="character" w:customStyle="1" w:styleId="A9">
    <w:name w:val="A9"/>
    <w:uiPriority w:val="99"/>
    <w:rsid w:val="005B7396"/>
    <w:rPr>
      <w:rFonts w:cs="MS Mincho"/>
      <w:color w:val="000000"/>
      <w:sz w:val="14"/>
      <w:szCs w:val="14"/>
    </w:rPr>
  </w:style>
  <w:style w:type="paragraph" w:customStyle="1" w:styleId="articledetails">
    <w:name w:val="articledetails"/>
    <w:basedOn w:val="Normal"/>
    <w:rsid w:val="005B7396"/>
    <w:pPr>
      <w:spacing w:before="100" w:beforeAutospacing="1" w:after="100" w:afterAutospacing="1"/>
    </w:pPr>
    <w:rPr>
      <w:rFonts w:ascii="Tahoma" w:hAnsi="Tahoma"/>
      <w:szCs w:val="20"/>
    </w:rPr>
  </w:style>
  <w:style w:type="character" w:customStyle="1" w:styleId="posted-and-updated">
    <w:name w:val="posted-and-updated"/>
    <w:basedOn w:val="DefaultParagraphFont"/>
    <w:rsid w:val="005B7396"/>
  </w:style>
  <w:style w:type="paragraph" w:customStyle="1" w:styleId="aff">
    <w:name w:val="aff"/>
    <w:basedOn w:val="Normal"/>
    <w:rsid w:val="005B7396"/>
    <w:pPr>
      <w:spacing w:before="100" w:beforeAutospacing="1" w:after="100" w:afterAutospacing="1"/>
    </w:pPr>
    <w:rPr>
      <w:rFonts w:ascii="Tahoma" w:hAnsi="Tahoma"/>
      <w:szCs w:val="20"/>
    </w:rPr>
  </w:style>
  <w:style w:type="character" w:customStyle="1" w:styleId="entry-author">
    <w:name w:val="entry-author"/>
    <w:basedOn w:val="DefaultParagraphFont"/>
    <w:rsid w:val="005B7396"/>
  </w:style>
  <w:style w:type="character" w:customStyle="1" w:styleId="entry-author-name">
    <w:name w:val="entry-author-name"/>
    <w:basedOn w:val="DefaultParagraphFont"/>
    <w:rsid w:val="005B7396"/>
  </w:style>
  <w:style w:type="character" w:customStyle="1" w:styleId="arial11">
    <w:name w:val="arial_11"/>
    <w:basedOn w:val="DefaultParagraphFont"/>
    <w:rsid w:val="005B7396"/>
  </w:style>
  <w:style w:type="character" w:customStyle="1" w:styleId="contrib-degrees">
    <w:name w:val="contrib-degrees"/>
    <w:basedOn w:val="DefaultParagraphFont"/>
    <w:rsid w:val="005B7396"/>
  </w:style>
  <w:style w:type="character" w:customStyle="1" w:styleId="contrib-on-behalf-of">
    <w:name w:val="contrib-on-behalf-of"/>
    <w:basedOn w:val="DefaultParagraphFont"/>
    <w:rsid w:val="005B7396"/>
  </w:style>
  <w:style w:type="character" w:customStyle="1" w:styleId="pubtime">
    <w:name w:val="pubtime"/>
    <w:basedOn w:val="DefaultParagraphFont"/>
    <w:rsid w:val="005B7396"/>
  </w:style>
  <w:style w:type="character" w:customStyle="1" w:styleId="time">
    <w:name w:val="time"/>
    <w:basedOn w:val="DefaultParagraphFont"/>
    <w:rsid w:val="005B7396"/>
  </w:style>
  <w:style w:type="character" w:customStyle="1" w:styleId="fbcommentscount">
    <w:name w:val="fb_comments_count"/>
    <w:basedOn w:val="DefaultParagraphFont"/>
    <w:rsid w:val="005B7396"/>
  </w:style>
  <w:style w:type="character" w:customStyle="1" w:styleId="stsharethiscustom">
    <w:name w:val="st_sharethis_custom"/>
    <w:basedOn w:val="DefaultParagraphFont"/>
    <w:rsid w:val="005B7396"/>
  </w:style>
  <w:style w:type="paragraph" w:customStyle="1" w:styleId="permalinkable">
    <w:name w:val="permalinkable"/>
    <w:basedOn w:val="Normal"/>
    <w:rsid w:val="005B7396"/>
    <w:pPr>
      <w:spacing w:before="100" w:beforeAutospacing="1" w:after="100" w:afterAutospacing="1"/>
    </w:pPr>
    <w:rPr>
      <w:rFonts w:ascii="Tahoma" w:hAnsi="Tahoma"/>
      <w:szCs w:val="20"/>
    </w:rPr>
  </w:style>
  <w:style w:type="character" w:customStyle="1" w:styleId="post-date">
    <w:name w:val="post-date"/>
    <w:basedOn w:val="DefaultParagraphFont"/>
    <w:rsid w:val="005B7396"/>
  </w:style>
  <w:style w:type="character" w:customStyle="1" w:styleId="link-external">
    <w:name w:val="link-external"/>
    <w:basedOn w:val="DefaultParagraphFont"/>
    <w:rsid w:val="005B7396"/>
  </w:style>
  <w:style w:type="character" w:customStyle="1" w:styleId="articleauthor">
    <w:name w:val="article_author"/>
    <w:basedOn w:val="DefaultParagraphFont"/>
    <w:rsid w:val="005B7396"/>
  </w:style>
  <w:style w:type="character" w:customStyle="1" w:styleId="articleissue">
    <w:name w:val="article_issue"/>
    <w:basedOn w:val="DefaultParagraphFont"/>
    <w:rsid w:val="005B7396"/>
  </w:style>
  <w:style w:type="character" w:customStyle="1" w:styleId="a-size-large">
    <w:name w:val="a-size-large"/>
    <w:basedOn w:val="DefaultParagraphFont"/>
    <w:rsid w:val="005B7396"/>
  </w:style>
  <w:style w:type="character" w:customStyle="1" w:styleId="a-size-medium">
    <w:name w:val="a-size-medium"/>
    <w:basedOn w:val="DefaultParagraphFont"/>
    <w:rsid w:val="005B7396"/>
  </w:style>
  <w:style w:type="character" w:customStyle="1" w:styleId="contribution">
    <w:name w:val="contribution"/>
    <w:basedOn w:val="DefaultParagraphFont"/>
    <w:rsid w:val="005B7396"/>
  </w:style>
  <w:style w:type="character" w:customStyle="1" w:styleId="a-color-secondary">
    <w:name w:val="a-color-secondary"/>
    <w:basedOn w:val="DefaultParagraphFont"/>
    <w:rsid w:val="005B7396"/>
  </w:style>
  <w:style w:type="paragraph" w:customStyle="1" w:styleId="sbyline">
    <w:name w:val="sbyline"/>
    <w:basedOn w:val="Normal"/>
    <w:rsid w:val="005B7396"/>
    <w:pPr>
      <w:spacing w:before="100" w:beforeAutospacing="1" w:after="100" w:afterAutospacing="1"/>
    </w:pPr>
    <w:rPr>
      <w:rFonts w:ascii="Tahoma" w:hAnsi="Tahoma"/>
      <w:szCs w:val="20"/>
    </w:rPr>
  </w:style>
  <w:style w:type="character" w:customStyle="1" w:styleId="ui-author">
    <w:name w:val="ui-author"/>
    <w:basedOn w:val="DefaultParagraphFont"/>
    <w:rsid w:val="005B7396"/>
  </w:style>
  <w:style w:type="character" w:customStyle="1" w:styleId="ui-staffline">
    <w:name w:val="ui-staffline"/>
    <w:basedOn w:val="DefaultParagraphFont"/>
    <w:rsid w:val="005B7396"/>
  </w:style>
  <w:style w:type="paragraph" w:customStyle="1" w:styleId="promotion-tag-p">
    <w:name w:val="promotion-tag-p"/>
    <w:basedOn w:val="Normal"/>
    <w:rsid w:val="005B7396"/>
    <w:pPr>
      <w:spacing w:before="100" w:beforeAutospacing="1" w:after="100" w:afterAutospacing="1"/>
    </w:pPr>
    <w:rPr>
      <w:rFonts w:ascii="Tahoma" w:hAnsi="Tahoma"/>
      <w:szCs w:val="20"/>
    </w:rPr>
  </w:style>
  <w:style w:type="paragraph" w:customStyle="1" w:styleId="heading">
    <w:name w:val="heading"/>
    <w:basedOn w:val="Normal"/>
    <w:rsid w:val="005B7396"/>
    <w:pPr>
      <w:spacing w:before="100" w:beforeAutospacing="1" w:after="100" w:afterAutospacing="1"/>
    </w:pPr>
    <w:rPr>
      <w:rFonts w:ascii="Tahoma" w:hAnsi="Tahoma"/>
      <w:szCs w:val="20"/>
    </w:rPr>
  </w:style>
  <w:style w:type="character" w:customStyle="1" w:styleId="value">
    <w:name w:val="value"/>
    <w:basedOn w:val="DefaultParagraphFont"/>
    <w:rsid w:val="005B7396"/>
  </w:style>
  <w:style w:type="character" w:customStyle="1" w:styleId="specialissuelabel">
    <w:name w:val="specialissuelabel"/>
    <w:basedOn w:val="DefaultParagraphFont"/>
    <w:rsid w:val="005B7396"/>
  </w:style>
  <w:style w:type="character" w:customStyle="1" w:styleId="referencediv">
    <w:name w:val="referencediv"/>
    <w:basedOn w:val="DefaultParagraphFont"/>
    <w:rsid w:val="005B7396"/>
  </w:style>
  <w:style w:type="character" w:customStyle="1" w:styleId="wp-smiley">
    <w:name w:val="wp-smiley"/>
    <w:basedOn w:val="DefaultParagraphFont"/>
    <w:rsid w:val="005B7396"/>
  </w:style>
  <w:style w:type="character" w:customStyle="1" w:styleId="meta-prep">
    <w:name w:val="meta-prep"/>
    <w:basedOn w:val="DefaultParagraphFont"/>
    <w:rsid w:val="005B7396"/>
  </w:style>
  <w:style w:type="character" w:customStyle="1" w:styleId="artjournal">
    <w:name w:val="art_journal"/>
    <w:basedOn w:val="DefaultParagraphFont"/>
    <w:rsid w:val="005B7396"/>
  </w:style>
  <w:style w:type="character" w:customStyle="1" w:styleId="artdatevolumeissuepart">
    <w:name w:val="art_datevolumeissuepart"/>
    <w:basedOn w:val="DefaultParagraphFont"/>
    <w:rsid w:val="005B7396"/>
  </w:style>
  <w:style w:type="character" w:customStyle="1" w:styleId="artpages">
    <w:name w:val="art_pages"/>
    <w:basedOn w:val="DefaultParagraphFont"/>
    <w:rsid w:val="005B7396"/>
  </w:style>
  <w:style w:type="character" w:customStyle="1" w:styleId="singlehighlightclass">
    <w:name w:val="single_highlight_class"/>
    <w:basedOn w:val="DefaultParagraphFont"/>
    <w:rsid w:val="005B7396"/>
  </w:style>
  <w:style w:type="character" w:customStyle="1" w:styleId="degree">
    <w:name w:val="degree"/>
    <w:basedOn w:val="DefaultParagraphFont"/>
    <w:rsid w:val="005B7396"/>
  </w:style>
  <w:style w:type="character" w:customStyle="1" w:styleId="major">
    <w:name w:val="major"/>
    <w:basedOn w:val="DefaultParagraphFont"/>
    <w:rsid w:val="005B7396"/>
  </w:style>
  <w:style w:type="character" w:customStyle="1" w:styleId="authors">
    <w:name w:val="authors"/>
    <w:basedOn w:val="DefaultParagraphFont"/>
    <w:rsid w:val="005B7396"/>
  </w:style>
  <w:style w:type="character" w:customStyle="1" w:styleId="views">
    <w:name w:val="views"/>
    <w:basedOn w:val="DefaultParagraphFont"/>
    <w:rsid w:val="005B7396"/>
  </w:style>
  <w:style w:type="character" w:customStyle="1" w:styleId="stmainservices">
    <w:name w:val="stmainservices"/>
    <w:basedOn w:val="DefaultParagraphFont"/>
    <w:rsid w:val="005B7396"/>
  </w:style>
  <w:style w:type="character" w:customStyle="1" w:styleId="stbubblehcount">
    <w:name w:val="stbubble_hcount"/>
    <w:basedOn w:val="DefaultParagraphFont"/>
    <w:rsid w:val="005B7396"/>
  </w:style>
  <w:style w:type="paragraph" w:customStyle="1" w:styleId="Document">
    <w:name w:val="_Document"/>
    <w:basedOn w:val="Default"/>
    <w:next w:val="Default"/>
    <w:uiPriority w:val="99"/>
    <w:rsid w:val="005B7396"/>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5B7396"/>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5B7396"/>
    <w:pPr>
      <w:widowControl w:val="0"/>
    </w:pPr>
    <w:rPr>
      <w:rFonts w:ascii="AKDPE C+ Utopia" w:eastAsiaTheme="minorEastAsia" w:hAnsi="AKDPE C+ Utopia" w:cs="Cambria"/>
      <w:color w:val="auto"/>
    </w:rPr>
  </w:style>
  <w:style w:type="paragraph" w:customStyle="1" w:styleId="collapsed-hide">
    <w:name w:val="collapsed-hide"/>
    <w:basedOn w:val="Normal"/>
    <w:rsid w:val="005B7396"/>
    <w:pPr>
      <w:spacing w:before="100" w:beforeAutospacing="1" w:after="100" w:afterAutospacing="1"/>
    </w:pPr>
    <w:rPr>
      <w:rFonts w:ascii="Tahoma" w:hAnsi="Tahoma"/>
      <w:szCs w:val="20"/>
    </w:rPr>
  </w:style>
  <w:style w:type="paragraph" w:customStyle="1" w:styleId="Pa7">
    <w:name w:val="Pa7"/>
    <w:basedOn w:val="Default"/>
    <w:next w:val="Default"/>
    <w:uiPriority w:val="99"/>
    <w:rsid w:val="005B7396"/>
    <w:pPr>
      <w:widowControl w:val="0"/>
      <w:spacing w:line="211" w:lineRule="atLeast"/>
    </w:pPr>
    <w:rPr>
      <w:rFonts w:ascii="Courier New" w:eastAsiaTheme="minorEastAsia" w:hAnsi="Courier New" w:cs="Cambria"/>
      <w:color w:val="auto"/>
    </w:rPr>
  </w:style>
  <w:style w:type="paragraph" w:customStyle="1" w:styleId="odd">
    <w:name w:val="odd"/>
    <w:basedOn w:val="Normal"/>
    <w:rsid w:val="005B7396"/>
    <w:pPr>
      <w:spacing w:before="100" w:beforeAutospacing="1" w:after="100" w:afterAutospacing="1"/>
    </w:pPr>
    <w:rPr>
      <w:rFonts w:ascii="Tahoma" w:hAnsi="Tahoma"/>
      <w:szCs w:val="20"/>
    </w:rPr>
  </w:style>
  <w:style w:type="character" w:customStyle="1" w:styleId="article-date">
    <w:name w:val="article-date"/>
    <w:basedOn w:val="DefaultParagraphFont"/>
    <w:rsid w:val="005B7396"/>
  </w:style>
  <w:style w:type="character" w:customStyle="1" w:styleId="article-author">
    <w:name w:val="article-author"/>
    <w:basedOn w:val="DefaultParagraphFont"/>
    <w:rsid w:val="005B7396"/>
  </w:style>
  <w:style w:type="character" w:customStyle="1" w:styleId="tolocaltime">
    <w:name w:val="tolocaltime"/>
    <w:basedOn w:val="DefaultParagraphFont"/>
    <w:rsid w:val="005B7396"/>
  </w:style>
  <w:style w:type="character" w:customStyle="1" w:styleId="pb-byline">
    <w:name w:val="pb-byline"/>
    <w:basedOn w:val="DefaultParagraphFont"/>
    <w:rsid w:val="005B7396"/>
  </w:style>
  <w:style w:type="character" w:customStyle="1" w:styleId="pb-timestamp">
    <w:name w:val="pb-timestamp"/>
    <w:basedOn w:val="DefaultParagraphFont"/>
    <w:rsid w:val="005B7396"/>
  </w:style>
  <w:style w:type="paragraph" w:customStyle="1" w:styleId="Pa8">
    <w:name w:val="Pa8"/>
    <w:basedOn w:val="Default"/>
    <w:next w:val="Default"/>
    <w:uiPriority w:val="99"/>
    <w:rsid w:val="005B7396"/>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5B7396"/>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5B7396"/>
  </w:style>
  <w:style w:type="character" w:customStyle="1" w:styleId="even">
    <w:name w:val="even"/>
    <w:basedOn w:val="DefaultParagraphFont"/>
    <w:rsid w:val="005B7396"/>
  </w:style>
  <w:style w:type="paragraph" w:customStyle="1" w:styleId="volissue">
    <w:name w:val="volissue"/>
    <w:basedOn w:val="Normal"/>
    <w:rsid w:val="005B7396"/>
    <w:pPr>
      <w:spacing w:before="100" w:beforeAutospacing="1" w:after="100" w:afterAutospacing="1"/>
    </w:pPr>
    <w:rPr>
      <w:rFonts w:ascii="Tahoma" w:hAnsi="Tahoma"/>
      <w:szCs w:val="20"/>
    </w:rPr>
  </w:style>
  <w:style w:type="character" w:customStyle="1" w:styleId="view-count">
    <w:name w:val="view-count"/>
    <w:basedOn w:val="DefaultParagraphFont"/>
    <w:rsid w:val="005B7396"/>
  </w:style>
  <w:style w:type="character" w:customStyle="1" w:styleId="tChar">
    <w:name w:val="t Char"/>
    <w:rsid w:val="005B7396"/>
    <w:rPr>
      <w:rFonts w:ascii="Georgia" w:eastAsia="Times New Roman" w:hAnsi="Georgia" w:cs="Calibri"/>
      <w:b/>
      <w:lang w:val="x-none" w:eastAsia="x-none"/>
    </w:rPr>
  </w:style>
  <w:style w:type="paragraph" w:customStyle="1" w:styleId="BoldUnderlineChar20">
    <w:name w:val="BoldUnderline Char2"/>
    <w:link w:val="BoldUnderlineChar2Char"/>
    <w:rsid w:val="005B7396"/>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5B7396"/>
    <w:rPr>
      <w:rFonts w:ascii="Times New Roman" w:eastAsia="Times New Roman" w:hAnsi="Times New Roman" w:cs="Times New Roman"/>
      <w:b/>
      <w:sz w:val="20"/>
      <w:szCs w:val="24"/>
      <w:u w:val="single"/>
    </w:rPr>
  </w:style>
  <w:style w:type="character" w:customStyle="1" w:styleId="UnderlineCharChar4">
    <w:name w:val="Underline Char Char4"/>
    <w:rsid w:val="005B7396"/>
    <w:rPr>
      <w:szCs w:val="24"/>
      <w:u w:val="single"/>
      <w:lang w:val="en-US" w:eastAsia="en-US" w:bidi="ar-SA"/>
    </w:rPr>
  </w:style>
  <w:style w:type="character" w:customStyle="1" w:styleId="BoldUnderlineCharChar3">
    <w:name w:val="BoldUnderline Char Char3"/>
    <w:rsid w:val="005B7396"/>
    <w:rPr>
      <w:b/>
      <w:szCs w:val="24"/>
      <w:u w:val="single"/>
      <w:lang w:val="en-US" w:eastAsia="en-US" w:bidi="ar-SA"/>
    </w:rPr>
  </w:style>
  <w:style w:type="character" w:customStyle="1" w:styleId="BoldUnderlineCharChar2">
    <w:name w:val="BoldUnderline Char Char2"/>
    <w:rsid w:val="005B7396"/>
    <w:rPr>
      <w:b/>
      <w:szCs w:val="24"/>
      <w:u w:val="single"/>
      <w:lang w:val="en-US" w:eastAsia="en-US" w:bidi="ar-SA"/>
    </w:rPr>
  </w:style>
  <w:style w:type="paragraph" w:customStyle="1" w:styleId="UnderlineCard0">
    <w:name w:val="UnderlineCard"/>
    <w:basedOn w:val="Heading3"/>
    <w:link w:val="UnderlineCardChar"/>
    <w:qFormat/>
    <w:rsid w:val="005B7396"/>
    <w:pPr>
      <w:keepNext w:val="0"/>
      <w:keepLines w:val="0"/>
      <w:spacing w:before="0"/>
      <w:jc w:val="left"/>
      <w:outlineLvl w:val="9"/>
    </w:pPr>
    <w:rPr>
      <w:rFonts w:eastAsia="Calibri" w:cs="Times New Roman"/>
      <w:b w:val="0"/>
      <w:bCs/>
      <w:sz w:val="20"/>
      <w:szCs w:val="20"/>
      <w:lang w:val="x-none" w:eastAsia="x-none"/>
    </w:rPr>
  </w:style>
  <w:style w:type="character" w:customStyle="1" w:styleId="UnderlineCardChar">
    <w:name w:val="UnderlineCard Char"/>
    <w:link w:val="UnderlineCard0"/>
    <w:rsid w:val="005B7396"/>
    <w:rPr>
      <w:rFonts w:ascii="Calibri" w:eastAsia="Calibri" w:hAnsi="Calibri" w:cs="Times New Roman"/>
      <w:bCs/>
      <w:sz w:val="20"/>
      <w:szCs w:val="20"/>
      <w:u w:val="single"/>
      <w:lang w:val="x-none" w:eastAsia="x-none"/>
    </w:rPr>
  </w:style>
  <w:style w:type="character" w:customStyle="1" w:styleId="5Notunderlined">
    <w:name w:val="5 Not underlined"/>
    <w:rsid w:val="005B7396"/>
    <w:rPr>
      <w:rFonts w:ascii="Times New Roman" w:hAnsi="Times New Roman"/>
      <w:sz w:val="16"/>
    </w:rPr>
  </w:style>
  <w:style w:type="character" w:customStyle="1" w:styleId="volume-issue">
    <w:name w:val="volume-issue"/>
    <w:rsid w:val="005B7396"/>
    <w:rPr>
      <w:rFonts w:cs="Times New Roman"/>
    </w:rPr>
  </w:style>
  <w:style w:type="character" w:customStyle="1" w:styleId="i">
    <w:name w:val="i"/>
    <w:basedOn w:val="DefaultParagraphFont"/>
    <w:uiPriority w:val="99"/>
    <w:rsid w:val="005B7396"/>
  </w:style>
  <w:style w:type="character" w:customStyle="1" w:styleId="storytext">
    <w:name w:val="storytext"/>
    <w:basedOn w:val="DefaultParagraphFont"/>
    <w:rsid w:val="005B7396"/>
  </w:style>
  <w:style w:type="character" w:customStyle="1" w:styleId="heading3char0">
    <w:name w:val="heading3char"/>
    <w:rsid w:val="005B7396"/>
  </w:style>
  <w:style w:type="character" w:customStyle="1" w:styleId="boldness1">
    <w:name w:val="boldness1"/>
    <w:rsid w:val="005B7396"/>
  </w:style>
  <w:style w:type="paragraph" w:customStyle="1" w:styleId="Cardd">
    <w:name w:val="Cardd"/>
    <w:basedOn w:val="Normal"/>
    <w:uiPriority w:val="4"/>
    <w:qFormat/>
    <w:rsid w:val="005B7396"/>
    <w:pPr>
      <w:ind w:left="288" w:right="288"/>
    </w:pPr>
  </w:style>
  <w:style w:type="paragraph" w:customStyle="1" w:styleId="document0">
    <w:name w:val="document"/>
    <w:basedOn w:val="Normal"/>
    <w:rsid w:val="005B7396"/>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5B7396"/>
    <w:rPr>
      <w:rFonts w:cs="Arial"/>
      <w:bCs/>
      <w:szCs w:val="26"/>
      <w:u w:val="single"/>
      <w:lang w:val="en-US" w:eastAsia="en-US" w:bidi="ar-SA"/>
    </w:rPr>
  </w:style>
  <w:style w:type="character" w:customStyle="1" w:styleId="current-selection">
    <w:name w:val="current-selection"/>
    <w:basedOn w:val="DefaultParagraphFont"/>
    <w:rsid w:val="005B7396"/>
  </w:style>
  <w:style w:type="character" w:customStyle="1" w:styleId="a2">
    <w:name w:val="_"/>
    <w:basedOn w:val="DefaultParagraphFont"/>
    <w:rsid w:val="005B7396"/>
  </w:style>
  <w:style w:type="paragraph" w:customStyle="1" w:styleId="Shrink6">
    <w:name w:val="Shrink 6"/>
    <w:basedOn w:val="Normal"/>
    <w:qFormat/>
    <w:rsid w:val="005B7396"/>
    <w:rPr>
      <w:rFonts w:eastAsia="Calibri" w:cs="Times New Roman"/>
      <w:sz w:val="12"/>
    </w:rPr>
  </w:style>
  <w:style w:type="character" w:customStyle="1" w:styleId="messagecontent">
    <w:name w:val="message_content"/>
    <w:rsid w:val="005B7396"/>
  </w:style>
  <w:style w:type="character" w:customStyle="1" w:styleId="StyleUnderlineChar">
    <w:name w:val="Style Underline Char"/>
    <w:basedOn w:val="DefaultParagraphFont"/>
    <w:rsid w:val="005B7396"/>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5B7396"/>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5B7396"/>
    <w:rPr>
      <w:rFonts w:ascii="Calibri" w:eastAsia="Times New Roman" w:hAnsi="Calibri" w:cs="Arial"/>
      <w:b/>
      <w:kern w:val="32"/>
      <w:sz w:val="24"/>
      <w:szCs w:val="32"/>
      <w:u w:val="single"/>
    </w:rPr>
  </w:style>
  <w:style w:type="character" w:customStyle="1" w:styleId="twelptblackblack1">
    <w:name w:val="twelptblackblack1"/>
    <w:basedOn w:val="DefaultParagraphFont"/>
    <w:rsid w:val="005B7396"/>
    <w:rPr>
      <w:rFonts w:ascii="Verdana" w:hAnsi="Verdana" w:hint="default"/>
      <w:color w:val="000000"/>
      <w:sz w:val="16"/>
      <w:szCs w:val="16"/>
    </w:rPr>
  </w:style>
  <w:style w:type="character" w:customStyle="1" w:styleId="Heading3CharCharCharChar1">
    <w:name w:val="Heading 3 Char Char Char Char1"/>
    <w:rsid w:val="005B7396"/>
    <w:rPr>
      <w:rFonts w:cs="Arial"/>
      <w:bCs/>
      <w:szCs w:val="26"/>
      <w:u w:val="single"/>
      <w:lang w:val="en-US" w:eastAsia="en-US" w:bidi="ar-SA"/>
    </w:rPr>
  </w:style>
  <w:style w:type="paragraph" w:customStyle="1" w:styleId="conintrotext">
    <w:name w:val="conintrotext"/>
    <w:basedOn w:val="Normal"/>
    <w:uiPriority w:val="99"/>
    <w:rsid w:val="005B7396"/>
    <w:pPr>
      <w:spacing w:before="100" w:beforeAutospacing="1" w:after="100" w:afterAutospacing="1"/>
    </w:pPr>
    <w:rPr>
      <w:rFonts w:eastAsia="Times New Roman"/>
      <w:sz w:val="24"/>
    </w:rPr>
  </w:style>
  <w:style w:type="character" w:customStyle="1" w:styleId="comment-body">
    <w:name w:val="comment-body"/>
    <w:rsid w:val="005B7396"/>
  </w:style>
  <w:style w:type="character" w:customStyle="1" w:styleId="UnderlineCharCharChar1">
    <w:name w:val="Underline Char Char Char1"/>
    <w:rsid w:val="005B7396"/>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5B7396"/>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5B7396"/>
    <w:rPr>
      <w:rFonts w:asciiTheme="minorHAnsi" w:eastAsia="MS Mincho" w:hAnsiTheme="minorHAnsi" w:cstheme="minorBidi"/>
      <w:b/>
      <w:u w:val="single"/>
    </w:rPr>
  </w:style>
  <w:style w:type="character" w:customStyle="1" w:styleId="mw-headline">
    <w:name w:val="mw-headline"/>
    <w:rsid w:val="005B7396"/>
  </w:style>
  <w:style w:type="character" w:customStyle="1" w:styleId="flagicon">
    <w:name w:val="flagicon"/>
    <w:rsid w:val="005B7396"/>
  </w:style>
  <w:style w:type="paragraph" w:customStyle="1" w:styleId="assert">
    <w:name w:val="assert"/>
    <w:basedOn w:val="Normal"/>
    <w:uiPriority w:val="99"/>
    <w:rsid w:val="005B7396"/>
    <w:pPr>
      <w:spacing w:before="100" w:beforeAutospacing="1" w:after="100" w:afterAutospacing="1"/>
    </w:pPr>
    <w:rPr>
      <w:rFonts w:eastAsia="Times New Roman"/>
      <w:sz w:val="24"/>
    </w:rPr>
  </w:style>
  <w:style w:type="character" w:customStyle="1" w:styleId="apturelink">
    <w:name w:val="apturelink"/>
    <w:rsid w:val="005B7396"/>
  </w:style>
  <w:style w:type="character" w:customStyle="1" w:styleId="apturelinkicon">
    <w:name w:val="apturelinkicon"/>
    <w:rsid w:val="005B7396"/>
  </w:style>
  <w:style w:type="paragraph" w:customStyle="1" w:styleId="Default1">
    <w:name w:val="Default1"/>
    <w:basedOn w:val="Default"/>
    <w:next w:val="Default"/>
    <w:uiPriority w:val="99"/>
    <w:rsid w:val="005B7396"/>
    <w:rPr>
      <w:color w:val="auto"/>
    </w:rPr>
  </w:style>
  <w:style w:type="paragraph" w:customStyle="1" w:styleId="center">
    <w:name w:val="center"/>
    <w:basedOn w:val="Normal"/>
    <w:uiPriority w:val="99"/>
    <w:rsid w:val="005B7396"/>
    <w:pPr>
      <w:spacing w:before="100" w:beforeAutospacing="1" w:after="100" w:afterAutospacing="1"/>
    </w:pPr>
    <w:rPr>
      <w:rFonts w:eastAsia="Times New Roman"/>
      <w:sz w:val="24"/>
    </w:rPr>
  </w:style>
  <w:style w:type="character" w:customStyle="1" w:styleId="LittleChar">
    <w:name w:val="Little Char"/>
    <w:link w:val="Little"/>
    <w:rsid w:val="005B7396"/>
    <w:rPr>
      <w:rFonts w:ascii="Garamond" w:eastAsia="Times New Roman" w:hAnsi="Garamond" w:cs="Calibri"/>
    </w:rPr>
  </w:style>
  <w:style w:type="character" w:customStyle="1" w:styleId="UnderlineChar1Char">
    <w:name w:val="Underline Char1 Char"/>
    <w:rsid w:val="005B7396"/>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5B7396"/>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5B7396"/>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5B7396"/>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5B7396"/>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5B7396"/>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5B7396"/>
    <w:rPr>
      <w:rFonts w:asciiTheme="minorHAnsi" w:eastAsia="MS Mincho" w:hAnsiTheme="minorHAnsi" w:cstheme="minorBidi"/>
      <w:b/>
      <w:u w:val="single"/>
    </w:rPr>
  </w:style>
  <w:style w:type="paragraph" w:customStyle="1" w:styleId="CardBody">
    <w:name w:val="Card Body"/>
    <w:basedOn w:val="Normal"/>
    <w:link w:val="CardBodyChar"/>
    <w:rsid w:val="005B7396"/>
    <w:rPr>
      <w:rFonts w:eastAsia="Times New Roman"/>
    </w:rPr>
  </w:style>
  <w:style w:type="character" w:customStyle="1" w:styleId="CardBodyChar">
    <w:name w:val="Card Body Char"/>
    <w:link w:val="CardBody"/>
    <w:rsid w:val="005B7396"/>
    <w:rPr>
      <w:rFonts w:ascii="Calibri" w:eastAsia="Times New Roman" w:hAnsi="Calibri" w:cs="Calibri"/>
    </w:rPr>
  </w:style>
  <w:style w:type="character" w:customStyle="1" w:styleId="ptitleinside">
    <w:name w:val="p_title_inside"/>
    <w:rsid w:val="005B7396"/>
  </w:style>
  <w:style w:type="paragraph" w:customStyle="1" w:styleId="StyleBoldandUnderlineChar11ptBorderSinglesolidline">
    <w:name w:val="Style Bold and Underline Char + 11 pt Border: : (Single solid line..."/>
    <w:link w:val="StyleBoldandUnderlineChar11ptBorderSinglesolidlineChar"/>
    <w:rsid w:val="005B7396"/>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5B7396"/>
    <w:rPr>
      <w:rFonts w:eastAsia="Times New Roman"/>
      <w:b/>
      <w:bCs/>
      <w:szCs w:val="20"/>
      <w:u w:val="single"/>
      <w:bdr w:val="single" w:sz="4" w:space="0" w:color="auto"/>
    </w:rPr>
  </w:style>
  <w:style w:type="character" w:customStyle="1" w:styleId="Heading1CharChar1">
    <w:name w:val="Heading 1 Char Char1"/>
    <w:rsid w:val="005B7396"/>
    <w:rPr>
      <w:rFonts w:cs="Arial"/>
      <w:b/>
      <w:bCs/>
      <w:szCs w:val="32"/>
      <w:lang w:val="en-US" w:eastAsia="en-US" w:bidi="ar-SA"/>
    </w:rPr>
  </w:style>
  <w:style w:type="paragraph" w:customStyle="1" w:styleId="Indentation">
    <w:name w:val="Indentation"/>
    <w:basedOn w:val="Normal"/>
    <w:uiPriority w:val="99"/>
    <w:rsid w:val="005B7396"/>
    <w:pPr>
      <w:ind w:left="288" w:right="288"/>
    </w:pPr>
  </w:style>
  <w:style w:type="character" w:customStyle="1" w:styleId="StyleUnderlineCharChar9ptBold">
    <w:name w:val="Style Underline Char Char + 9 pt Bold"/>
    <w:rsid w:val="005B7396"/>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5B7396"/>
    <w:rPr>
      <w:rFonts w:eastAsia="Times New Roman"/>
      <w:u w:val="single"/>
    </w:rPr>
  </w:style>
  <w:style w:type="character" w:customStyle="1" w:styleId="StyleStyle4ArialNarrow9ptChar">
    <w:name w:val="Style Style4 + Arial Narrow 9 pt Char"/>
    <w:link w:val="StyleStyle4ArialNarrow9pt"/>
    <w:rsid w:val="005B7396"/>
    <w:rPr>
      <w:rFonts w:ascii="Calibri" w:eastAsia="Times New Roman" w:hAnsi="Calibri" w:cs="Calibri"/>
      <w:u w:val="single"/>
    </w:rPr>
  </w:style>
  <w:style w:type="paragraph" w:customStyle="1" w:styleId="StyleStyle4ArialNarrow9ptBold">
    <w:name w:val="Style Style4 + Arial Narrow 9 pt Bold"/>
    <w:basedOn w:val="Normal"/>
    <w:link w:val="StyleStyle4ArialNarrow9ptBoldChar"/>
    <w:rsid w:val="005B7396"/>
    <w:rPr>
      <w:rFonts w:eastAsia="Times New Roman"/>
      <w:b/>
      <w:bCs/>
      <w:u w:val="single"/>
    </w:rPr>
  </w:style>
  <w:style w:type="character" w:customStyle="1" w:styleId="StyleStyle4ArialNarrow9ptBoldChar">
    <w:name w:val="Style Style4 + Arial Narrow 9 pt Bold Char"/>
    <w:link w:val="StyleStyle4ArialNarrow9ptBold"/>
    <w:rsid w:val="005B7396"/>
    <w:rPr>
      <w:rFonts w:ascii="Calibri" w:eastAsia="Times New Roman" w:hAnsi="Calibri" w:cs="Calibri"/>
      <w:b/>
      <w:bCs/>
      <w:u w:val="single"/>
    </w:rPr>
  </w:style>
  <w:style w:type="character" w:customStyle="1" w:styleId="StyleBoldandUnderlineCharChar29pt">
    <w:name w:val="Style Bold and Underline Char Char2 + 9 pt"/>
    <w:rsid w:val="005B7396"/>
    <w:rPr>
      <w:rFonts w:ascii="Times New Roman" w:hAnsi="Times New Roman"/>
      <w:b/>
      <w:bCs/>
      <w:noProof w:val="0"/>
      <w:sz w:val="20"/>
      <w:u w:val="single"/>
    </w:rPr>
  </w:style>
  <w:style w:type="character" w:customStyle="1" w:styleId="StyleUnderlineCharChar19pt">
    <w:name w:val="Style Underline Char Char1 + 9 pt"/>
    <w:rsid w:val="005B7396"/>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5B7396"/>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5B7396"/>
    <w:rPr>
      <w:rFonts w:ascii="Georgia" w:eastAsia="Times New Roman" w:hAnsi="Georgia"/>
      <w:b/>
      <w:smallCaps/>
      <w:sz w:val="24"/>
      <w:szCs w:val="24"/>
      <w:u w:val="single"/>
    </w:rPr>
  </w:style>
  <w:style w:type="character" w:customStyle="1" w:styleId="CardTextCharChar">
    <w:name w:val="Card Text Char Char"/>
    <w:rsid w:val="005B7396"/>
    <w:rPr>
      <w:rFonts w:ascii="Times New Roman" w:eastAsia="Times New Roman" w:hAnsi="Times New Roman" w:cs="Times New Roman"/>
      <w:sz w:val="20"/>
      <w:szCs w:val="20"/>
    </w:rPr>
  </w:style>
  <w:style w:type="character" w:customStyle="1" w:styleId="citeChar1">
    <w:name w:val="cite Char"/>
    <w:locked/>
    <w:rsid w:val="005B7396"/>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5B7396"/>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5B7396"/>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5B7396"/>
    <w:rPr>
      <w:i/>
      <w:iCs/>
      <w:sz w:val="20"/>
      <w:u w:val="single"/>
    </w:rPr>
  </w:style>
  <w:style w:type="character" w:customStyle="1" w:styleId="HIGHLIGHT0">
    <w:name w:val="HIGHLIGHT"/>
    <w:uiPriority w:val="1"/>
    <w:rsid w:val="005B7396"/>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5B7396"/>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5B7396"/>
    <w:rPr>
      <w:rFonts w:ascii="Times New Roman" w:eastAsia="Times New Roman" w:hAnsi="Times New Roman" w:cs="Times New Roman"/>
      <w:b/>
      <w:sz w:val="28"/>
      <w:szCs w:val="24"/>
    </w:rPr>
  </w:style>
  <w:style w:type="character" w:customStyle="1" w:styleId="FifthChar">
    <w:name w:val="Fifth Char"/>
    <w:link w:val="Fifth"/>
    <w:rsid w:val="005B7396"/>
    <w:rPr>
      <w:rFonts w:ascii="Calibri" w:eastAsia="Calibri" w:hAnsi="Calibri" w:cs="Calibri"/>
    </w:rPr>
  </w:style>
  <w:style w:type="paragraph" w:customStyle="1" w:styleId="Third">
    <w:name w:val="Third"/>
    <w:basedOn w:val="Normal"/>
    <w:link w:val="ThirdChar"/>
    <w:rsid w:val="005B7396"/>
    <w:rPr>
      <w:rFonts w:eastAsia="Times New Roman"/>
      <w:b/>
      <w:u w:val="single"/>
      <w:lang w:val="x-none" w:eastAsia="x-none"/>
    </w:rPr>
  </w:style>
  <w:style w:type="character" w:customStyle="1" w:styleId="ThirdChar">
    <w:name w:val="Third Char"/>
    <w:link w:val="Third"/>
    <w:rsid w:val="005B7396"/>
    <w:rPr>
      <w:rFonts w:ascii="Calibri" w:eastAsia="Times New Roman" w:hAnsi="Calibri" w:cs="Calibri"/>
      <w:b/>
      <w:u w:val="single"/>
      <w:lang w:val="x-none" w:eastAsia="x-none"/>
    </w:rPr>
  </w:style>
  <w:style w:type="paragraph" w:customStyle="1" w:styleId="CharCharCharCharCharChar1CharCharCharCharChar">
    <w:name w:val="Char Char Char Char Char Char1 Char Char Char Char Char"/>
    <w:aliases w:val="Char Char2"/>
    <w:next w:val="Normal"/>
    <w:rsid w:val="005B7396"/>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5B7396"/>
    <w:rPr>
      <w:rFonts w:ascii="Times New Roman" w:eastAsia="Times New Roman" w:hAnsi="Times New Roman"/>
      <w:szCs w:val="24"/>
    </w:rPr>
  </w:style>
  <w:style w:type="character" w:customStyle="1" w:styleId="article-record-publication-volume-issue">
    <w:name w:val="article-record-publication-volume-issue"/>
    <w:rsid w:val="005B7396"/>
  </w:style>
  <w:style w:type="character" w:customStyle="1" w:styleId="NothingCharChar">
    <w:name w:val="Nothing Char Char"/>
    <w:link w:val="NothingCharCharChar"/>
    <w:rsid w:val="005B7396"/>
  </w:style>
  <w:style w:type="paragraph" w:customStyle="1" w:styleId="DebateUnderlineBoldChar">
    <w:name w:val="Debate Underline Bold Char"/>
    <w:basedOn w:val="Normal"/>
    <w:link w:val="DebateUnderlineBoldCharChar"/>
    <w:rsid w:val="005B7396"/>
    <w:pPr>
      <w:jc w:val="both"/>
    </w:pPr>
    <w:rPr>
      <w:rFonts w:eastAsia="Times New Roman"/>
      <w:b/>
      <w:u w:val="thick"/>
    </w:rPr>
  </w:style>
  <w:style w:type="character" w:customStyle="1" w:styleId="DebateUnderlineBoldCharChar">
    <w:name w:val="Debate Underline Bold Char Char"/>
    <w:link w:val="DebateUnderlineBoldChar"/>
    <w:rsid w:val="005B7396"/>
    <w:rPr>
      <w:rFonts w:ascii="Calibri" w:eastAsia="Times New Roman" w:hAnsi="Calibri" w:cs="Calibri"/>
      <w:b/>
      <w:u w:val="thick"/>
    </w:rPr>
  </w:style>
  <w:style w:type="character" w:customStyle="1" w:styleId="resultbodyblack">
    <w:name w:val="resultbodyblack"/>
    <w:rsid w:val="005B7396"/>
    <w:rPr>
      <w:rFonts w:cs="Times New Roman"/>
    </w:rPr>
  </w:style>
  <w:style w:type="paragraph" w:customStyle="1" w:styleId="bloctitles">
    <w:name w:val="bloc titles"/>
    <w:basedOn w:val="Heading1"/>
    <w:next w:val="Normal"/>
    <w:link w:val="bloctitlesChar"/>
    <w:autoRedefine/>
    <w:rsid w:val="005B7396"/>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5B7396"/>
    <w:rPr>
      <w:rFonts w:ascii="Calibri" w:eastAsia="Malgun Gothic" w:hAnsi="Calibri" w:cs="Arial"/>
      <w:b/>
      <w:sz w:val="28"/>
      <w:szCs w:val="32"/>
      <w:u w:val="single"/>
    </w:rPr>
  </w:style>
  <w:style w:type="paragraph" w:customStyle="1" w:styleId="CiteSmallText">
    <w:name w:val="Cite Small Text"/>
    <w:basedOn w:val="Normal"/>
    <w:uiPriority w:val="99"/>
    <w:rsid w:val="005B7396"/>
    <w:pPr>
      <w:widowControl w:val="0"/>
      <w:spacing w:after="200"/>
    </w:pPr>
    <w:rPr>
      <w:rFonts w:ascii="Helvetica Neue" w:hAnsi="Helvetica Neue"/>
      <w:b/>
      <w:sz w:val="18"/>
    </w:rPr>
  </w:style>
  <w:style w:type="character" w:customStyle="1" w:styleId="3TagCite">
    <w:name w:val="3 Tag/Cite"/>
    <w:rsid w:val="005B7396"/>
    <w:rPr>
      <w:rFonts w:ascii="Times New Roman" w:hAnsi="Times New Roman"/>
      <w:b/>
    </w:rPr>
  </w:style>
  <w:style w:type="character" w:customStyle="1" w:styleId="4Qualifications">
    <w:name w:val="4 Qualifications"/>
    <w:rsid w:val="005B7396"/>
    <w:rPr>
      <w:rFonts w:ascii="Times New Roman" w:hAnsi="Times New Roman"/>
      <w:sz w:val="19"/>
    </w:rPr>
  </w:style>
  <w:style w:type="character" w:customStyle="1" w:styleId="6Underlined">
    <w:name w:val="6 Underlined"/>
    <w:rsid w:val="005B7396"/>
    <w:rPr>
      <w:rFonts w:ascii="Times New Roman" w:hAnsi="Times New Roman"/>
      <w:b/>
      <w:sz w:val="21"/>
      <w:u w:val="single"/>
    </w:rPr>
  </w:style>
  <w:style w:type="paragraph" w:customStyle="1" w:styleId="Cards1CharChar">
    <w:name w:val="Cards1 Char Char"/>
    <w:basedOn w:val="Normal"/>
    <w:link w:val="Cards1CharCharChar"/>
    <w:rsid w:val="005B7396"/>
    <w:pPr>
      <w:autoSpaceDE w:val="0"/>
      <w:autoSpaceDN w:val="0"/>
      <w:adjustRightInd w:val="0"/>
      <w:ind w:left="432" w:right="432"/>
      <w:jc w:val="both"/>
    </w:pPr>
    <w:rPr>
      <w:lang w:val="x-none"/>
    </w:rPr>
  </w:style>
  <w:style w:type="character" w:customStyle="1" w:styleId="Cards1CharCharChar">
    <w:name w:val="Cards1 Char Char Char"/>
    <w:link w:val="Cards1CharChar"/>
    <w:rsid w:val="005B7396"/>
    <w:rPr>
      <w:rFonts w:ascii="Calibri" w:hAnsi="Calibri" w:cs="Calibri"/>
      <w:lang w:val="x-none"/>
    </w:rPr>
  </w:style>
  <w:style w:type="character" w:customStyle="1" w:styleId="UnderlineCharCharCharCharCharCharCharChar">
    <w:name w:val="Underline Char Char Char Char Char Char Char Char"/>
    <w:link w:val="UnderlineCharCharCharCharCharCharChar"/>
    <w:rsid w:val="005B7396"/>
    <w:rPr>
      <w:u w:val="single"/>
    </w:rPr>
  </w:style>
  <w:style w:type="paragraph" w:customStyle="1" w:styleId="UnderlineCharCharCharCharCharCharChar">
    <w:name w:val="Underline Char Char Char Char Char Char Char"/>
    <w:basedOn w:val="Normal"/>
    <w:link w:val="UnderlineCharCharCharCharCharCharCharChar"/>
    <w:rsid w:val="005B7396"/>
    <w:rPr>
      <w:rFonts w:asciiTheme="minorHAnsi" w:hAnsiTheme="minorHAnsi" w:cstheme="minorBidi"/>
      <w:u w:val="single"/>
    </w:rPr>
  </w:style>
  <w:style w:type="paragraph" w:customStyle="1" w:styleId="CitesCharChar">
    <w:name w:val="Cites Char Char"/>
    <w:next w:val="Normal"/>
    <w:link w:val="CitesCharCharChar"/>
    <w:rsid w:val="005B7396"/>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5B7396"/>
    <w:rPr>
      <w:rFonts w:ascii="Times New Roman" w:eastAsia="Times New Roman" w:hAnsi="Times New Roman" w:cs="Times New Roman"/>
      <w:sz w:val="20"/>
      <w:szCs w:val="24"/>
    </w:rPr>
  </w:style>
  <w:style w:type="character" w:customStyle="1" w:styleId="nohighlighting">
    <w:name w:val="no highlighting"/>
    <w:rsid w:val="005B7396"/>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5B7396"/>
    <w:rPr>
      <w:rFonts w:ascii="Cambria" w:hAnsi="Cambria" w:hint="default"/>
      <w:sz w:val="21"/>
      <w:u w:val="single"/>
    </w:rPr>
  </w:style>
  <w:style w:type="paragraph" w:customStyle="1" w:styleId="Swag">
    <w:name w:val="Swag"/>
    <w:basedOn w:val="Normal"/>
    <w:link w:val="SwagChar"/>
    <w:qFormat/>
    <w:rsid w:val="005B7396"/>
    <w:rPr>
      <w:color w:val="0000FF"/>
      <w:sz w:val="12"/>
      <w:u w:val="single"/>
    </w:rPr>
  </w:style>
  <w:style w:type="character" w:customStyle="1" w:styleId="SwagChar">
    <w:name w:val="Swag Char"/>
    <w:link w:val="Swag"/>
    <w:rsid w:val="005B7396"/>
    <w:rPr>
      <w:rFonts w:ascii="Calibri" w:hAnsi="Calibri" w:cs="Calibri"/>
      <w:color w:val="0000FF"/>
      <w:sz w:val="12"/>
      <w:u w:val="single"/>
    </w:rPr>
  </w:style>
  <w:style w:type="paragraph" w:customStyle="1" w:styleId="StyleUnderlineTimesNewRoman1">
    <w:name w:val="Style Underline + Times New Roman1"/>
    <w:link w:val="StyleUnderlineTimesNewRoman1Char"/>
    <w:rsid w:val="005B7396"/>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5B7396"/>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5B7396"/>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5B7396"/>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5B7396"/>
    <w:rPr>
      <w:rFonts w:ascii="Garamond" w:eastAsia="MS Mincho" w:hAnsi="Garamond"/>
    </w:rPr>
  </w:style>
  <w:style w:type="character" w:customStyle="1" w:styleId="StyleStyleCardTextLeft-075Right0Char">
    <w:name w:val="Style Style Card Text + Left:  -0.75&quot; + Right:  0&quot; Char"/>
    <w:link w:val="StyleStyleCardTextLeft-075Right0"/>
    <w:rsid w:val="005B7396"/>
    <w:rPr>
      <w:rFonts w:ascii="Garamond" w:eastAsia="MS Mincho" w:hAnsi="Garamond" w:cs="Calibri"/>
    </w:rPr>
  </w:style>
  <w:style w:type="character" w:customStyle="1" w:styleId="CharChar61">
    <w:name w:val="Char Char61"/>
    <w:rsid w:val="005B7396"/>
    <w:rPr>
      <w:rFonts w:cs="Arial"/>
      <w:bCs/>
      <w:sz w:val="16"/>
      <w:szCs w:val="26"/>
      <w:lang w:val="en-US" w:eastAsia="en-US" w:bidi="ar-SA"/>
    </w:rPr>
  </w:style>
  <w:style w:type="character" w:customStyle="1" w:styleId="ListBulletChar">
    <w:name w:val="List Bullet Char"/>
    <w:link w:val="ListBullet"/>
    <w:uiPriority w:val="99"/>
    <w:rsid w:val="005B7396"/>
    <w:rPr>
      <w:rFonts w:ascii="Calibri" w:eastAsia="Calibri" w:hAnsi="Calibri" w:cs="Calibri"/>
    </w:rPr>
  </w:style>
  <w:style w:type="paragraph" w:customStyle="1" w:styleId="subhead10">
    <w:name w:val="subhead1"/>
    <w:basedOn w:val="Normal"/>
    <w:uiPriority w:val="99"/>
    <w:rsid w:val="005B7396"/>
    <w:pPr>
      <w:spacing w:before="100" w:beforeAutospacing="1" w:after="100" w:afterAutospacing="1"/>
    </w:pPr>
    <w:rPr>
      <w:rFonts w:eastAsia="Times New Roman"/>
      <w:sz w:val="24"/>
    </w:rPr>
  </w:style>
  <w:style w:type="character" w:customStyle="1" w:styleId="styledate">
    <w:name w:val="styledate"/>
    <w:rsid w:val="005B7396"/>
  </w:style>
  <w:style w:type="character" w:customStyle="1" w:styleId="BoldandUnderlineChar1">
    <w:name w:val="Bold and Underline Char1"/>
    <w:rsid w:val="005B7396"/>
    <w:rPr>
      <w:b/>
      <w:szCs w:val="24"/>
      <w:u w:val="single"/>
      <w:lang w:val="en-US" w:eastAsia="en-US" w:bidi="ar-SA"/>
    </w:rPr>
  </w:style>
  <w:style w:type="character" w:customStyle="1" w:styleId="BoldandUnderlineChar1Char2">
    <w:name w:val="Bold and Underline Char1 Char2"/>
    <w:rsid w:val="005B7396"/>
    <w:rPr>
      <w:b/>
      <w:szCs w:val="24"/>
      <w:u w:val="single"/>
      <w:lang w:val="en-US" w:eastAsia="en-US" w:bidi="ar-SA"/>
    </w:rPr>
  </w:style>
  <w:style w:type="character" w:customStyle="1" w:styleId="BoldandUnderlineCharChar1">
    <w:name w:val="Bold and Underline Char Char1"/>
    <w:rsid w:val="005B7396"/>
    <w:rPr>
      <w:b/>
      <w:szCs w:val="24"/>
      <w:u w:val="single"/>
      <w:lang w:val="en-US" w:eastAsia="en-US" w:bidi="ar-SA"/>
    </w:rPr>
  </w:style>
  <w:style w:type="character" w:customStyle="1" w:styleId="BoldandUnderlineChar6">
    <w:name w:val="Bold and Underline Char6"/>
    <w:rsid w:val="005B7396"/>
    <w:rPr>
      <w:b/>
      <w:szCs w:val="24"/>
      <w:u w:val="single"/>
      <w:lang w:val="en-US" w:eastAsia="en-US" w:bidi="ar-SA"/>
    </w:rPr>
  </w:style>
  <w:style w:type="character" w:customStyle="1" w:styleId="title-link-wrapper">
    <w:name w:val="title-link-wrapper"/>
    <w:rsid w:val="005B7396"/>
  </w:style>
  <w:style w:type="character" w:customStyle="1" w:styleId="medium-font">
    <w:name w:val="medium-font"/>
    <w:rsid w:val="005B7396"/>
  </w:style>
  <w:style w:type="paragraph" w:customStyle="1" w:styleId="abstract">
    <w:name w:val="abstract"/>
    <w:basedOn w:val="Normal"/>
    <w:uiPriority w:val="99"/>
    <w:rsid w:val="005B7396"/>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5B7396"/>
    <w:rPr>
      <w:rFonts w:eastAsia="Times New Roman"/>
      <w:b/>
      <w:bCs/>
      <w:u w:val="single"/>
    </w:rPr>
  </w:style>
  <w:style w:type="character" w:customStyle="1" w:styleId="StyleUnderlineChar11ptBold2Char">
    <w:name w:val="Style Underline Char + 11 pt Bold2 Char"/>
    <w:link w:val="StyleUnderlineChar11ptBold2"/>
    <w:rsid w:val="005B7396"/>
    <w:rPr>
      <w:rFonts w:ascii="Calibri" w:eastAsia="Times New Roman" w:hAnsi="Calibri" w:cs="Calibri"/>
      <w:b/>
      <w:bCs/>
      <w:u w:val="single"/>
    </w:rPr>
  </w:style>
  <w:style w:type="character" w:customStyle="1" w:styleId="ReallySamllTextChar">
    <w:name w:val="ReallySamllText Char"/>
    <w:rsid w:val="005B7396"/>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5B7396"/>
    <w:rPr>
      <w:rFonts w:eastAsia="Times New Roman"/>
      <w:u w:val="single"/>
    </w:rPr>
  </w:style>
  <w:style w:type="character" w:customStyle="1" w:styleId="StyleStyleUnderlineTimesNewRoman11ptChar">
    <w:name w:val="Style Style Underline + Times New Roman + 11 pt Char"/>
    <w:link w:val="StyleStyleUnderlineTimesNewRoman11pt"/>
    <w:rsid w:val="005B7396"/>
    <w:rPr>
      <w:rFonts w:ascii="Calibri" w:eastAsia="Times New Roman" w:hAnsi="Calibri" w:cs="Calibri"/>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5B7396"/>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5B7396"/>
    <w:rPr>
      <w:rFonts w:ascii="Calibri" w:eastAsia="Times New Roman" w:hAnsi="Calibri" w:cs="Calibri"/>
      <w:u w:val="single"/>
    </w:rPr>
  </w:style>
  <w:style w:type="character" w:customStyle="1" w:styleId="style10">
    <w:name w:val="style1"/>
    <w:rsid w:val="005B7396"/>
  </w:style>
  <w:style w:type="character" w:customStyle="1" w:styleId="pmtermsel">
    <w:name w:val="pmtermsel"/>
    <w:rsid w:val="005B7396"/>
  </w:style>
  <w:style w:type="character" w:customStyle="1" w:styleId="showipapr">
    <w:name w:val="show_ipapr"/>
    <w:rsid w:val="005B7396"/>
  </w:style>
  <w:style w:type="character" w:customStyle="1" w:styleId="dnindex">
    <w:name w:val="dnindex"/>
    <w:rsid w:val="005B7396"/>
  </w:style>
  <w:style w:type="character" w:customStyle="1" w:styleId="23">
    <w:name w:val="23"/>
    <w:rsid w:val="005B7396"/>
    <w:rPr>
      <w:rFonts w:ascii="Times New Roman" w:hAnsi="Times New Roman" w:cs="Arial"/>
      <w:bCs/>
      <w:sz w:val="20"/>
      <w:u w:val="single"/>
      <w:lang w:val="en-US" w:eastAsia="en-US" w:bidi="ar-SA"/>
    </w:rPr>
  </w:style>
  <w:style w:type="character" w:customStyle="1" w:styleId="33">
    <w:name w:val="33"/>
    <w:rsid w:val="005B7396"/>
    <w:rPr>
      <w:rFonts w:ascii="Times New Roman" w:hAnsi="Times New Roman" w:cs="Arial"/>
      <w:b/>
      <w:bCs/>
      <w:sz w:val="20"/>
      <w:u w:val="single"/>
      <w:lang w:val="en-US" w:eastAsia="en-US" w:bidi="ar-SA"/>
    </w:rPr>
  </w:style>
  <w:style w:type="character" w:customStyle="1" w:styleId="55">
    <w:name w:val="55"/>
    <w:rsid w:val="005B7396"/>
    <w:rPr>
      <w:rFonts w:cs="Arial"/>
      <w:bCs/>
      <w:sz w:val="20"/>
      <w:u w:val="single"/>
      <w:lang w:val="en-US" w:eastAsia="en-US" w:bidi="ar-SA"/>
    </w:rPr>
  </w:style>
  <w:style w:type="character" w:customStyle="1" w:styleId="authoraffil">
    <w:name w:val="authoraffil"/>
    <w:rsid w:val="005B7396"/>
  </w:style>
  <w:style w:type="character" w:customStyle="1" w:styleId="CharChar8">
    <w:name w:val="Char Char8"/>
    <w:rsid w:val="005B7396"/>
    <w:rPr>
      <w:rFonts w:ascii="Georgia" w:eastAsia="Times New Roman" w:hAnsi="Georgia"/>
      <w:b/>
      <w:bCs/>
      <w:sz w:val="30"/>
      <w:szCs w:val="28"/>
      <w:u w:val="single"/>
    </w:rPr>
  </w:style>
  <w:style w:type="character" w:customStyle="1" w:styleId="FontStyle13">
    <w:name w:val="Font Style13"/>
    <w:uiPriority w:val="99"/>
    <w:rsid w:val="005B7396"/>
    <w:rPr>
      <w:rFonts w:ascii="Constantia" w:hAnsi="Constantia" w:cs="Constantia"/>
      <w:sz w:val="18"/>
      <w:szCs w:val="18"/>
    </w:rPr>
  </w:style>
  <w:style w:type="character" w:customStyle="1" w:styleId="TagsCharCharCharChar">
    <w:name w:val="Tags Char Char Char Char"/>
    <w:rsid w:val="005B7396"/>
    <w:rPr>
      <w:rFonts w:ascii="Times New Roman" w:eastAsia="Times New Roman" w:hAnsi="Times New Roman" w:cs="Times New Roman"/>
      <w:b/>
      <w:sz w:val="24"/>
      <w:szCs w:val="24"/>
    </w:rPr>
  </w:style>
  <w:style w:type="character" w:customStyle="1" w:styleId="Citation1Char">
    <w:name w:val="Citation1 Char"/>
    <w:link w:val="Citation10"/>
    <w:locked/>
    <w:rsid w:val="005B7396"/>
    <w:rPr>
      <w:rFonts w:ascii="Georgia" w:hAnsi="Georgia"/>
      <w:b/>
      <w:u w:val="single"/>
    </w:rPr>
  </w:style>
  <w:style w:type="paragraph" w:customStyle="1" w:styleId="Citation10">
    <w:name w:val="Citation1"/>
    <w:basedOn w:val="Normal"/>
    <w:link w:val="Citation1Char"/>
    <w:qFormat/>
    <w:rsid w:val="005B7396"/>
    <w:rPr>
      <w:rFonts w:ascii="Georgia" w:hAnsi="Georgia" w:cstheme="minorBidi"/>
      <w:b/>
      <w:u w:val="single"/>
    </w:rPr>
  </w:style>
  <w:style w:type="character" w:customStyle="1" w:styleId="TaglineChar">
    <w:name w:val="Tagline Char"/>
    <w:link w:val="Tagline0"/>
    <w:locked/>
    <w:rsid w:val="005B7396"/>
    <w:rPr>
      <w:rFonts w:ascii="Georgia" w:hAnsi="Georgia"/>
      <w:b/>
    </w:rPr>
  </w:style>
  <w:style w:type="paragraph" w:customStyle="1" w:styleId="Tagline0">
    <w:name w:val="Tagline"/>
    <w:basedOn w:val="Normal"/>
    <w:link w:val="TaglineChar"/>
    <w:qFormat/>
    <w:rsid w:val="005B7396"/>
    <w:rPr>
      <w:rFonts w:ascii="Georgia" w:hAnsi="Georgia" w:cstheme="minorBidi"/>
      <w:b/>
    </w:rPr>
  </w:style>
  <w:style w:type="paragraph" w:customStyle="1" w:styleId="NothingCharCharChar">
    <w:name w:val="Nothing Char Char Char"/>
    <w:link w:val="NothingCharChar"/>
    <w:rsid w:val="005B7396"/>
    <w:pPr>
      <w:spacing w:after="0" w:line="240" w:lineRule="auto"/>
      <w:jc w:val="both"/>
    </w:pPr>
  </w:style>
  <w:style w:type="paragraph" w:customStyle="1" w:styleId="StyleLeft021">
    <w:name w:val="Style Left:  0.2&quot;1"/>
    <w:basedOn w:val="Normal"/>
    <w:uiPriority w:val="99"/>
    <w:rsid w:val="005B7396"/>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5B7396"/>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5B7396"/>
    <w:rPr>
      <w:rFonts w:ascii="Calibri" w:eastAsia="Times New Roman" w:hAnsi="Calibri" w:cs="Calibri"/>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5B7396"/>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5B7396"/>
    <w:rPr>
      <w:rFonts w:ascii="Calibri" w:eastAsia="Times New Roman" w:hAnsi="Calibri" w:cs="Calibri"/>
      <w:u w:val="single"/>
      <w:bdr w:val="single" w:sz="4" w:space="0" w:color="auto"/>
    </w:rPr>
  </w:style>
  <w:style w:type="character" w:customStyle="1" w:styleId="boldcitationChar">
    <w:name w:val="bold citation Char"/>
    <w:rsid w:val="005B7396"/>
    <w:rPr>
      <w:rFonts w:ascii="Arial" w:hAnsi="Arial"/>
      <w:b/>
      <w:sz w:val="28"/>
      <w:szCs w:val="24"/>
      <w:u w:val="thick"/>
      <w:lang w:val="en-US" w:eastAsia="en-US" w:bidi="ar-SA"/>
    </w:rPr>
  </w:style>
  <w:style w:type="paragraph" w:customStyle="1" w:styleId="BlockTitle20">
    <w:name w:val="Block Title #2"/>
    <w:basedOn w:val="Normal"/>
    <w:uiPriority w:val="99"/>
    <w:rsid w:val="005B7396"/>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5B7396"/>
    <w:rPr>
      <w:b/>
    </w:rPr>
  </w:style>
  <w:style w:type="character" w:customStyle="1" w:styleId="BoldunderlineChar3">
    <w:name w:val="Bold/underline Char"/>
    <w:rsid w:val="005B7396"/>
    <w:rPr>
      <w:rFonts w:eastAsia="SimSun"/>
      <w:b/>
      <w:noProof w:val="0"/>
      <w:sz w:val="24"/>
      <w:szCs w:val="24"/>
      <w:u w:val="single"/>
      <w:lang w:val="en-US" w:eastAsia="zh-CN" w:bidi="ar-SA"/>
    </w:rPr>
  </w:style>
  <w:style w:type="character" w:customStyle="1" w:styleId="underlinetextchar0">
    <w:name w:val="underlinetextchar"/>
    <w:rsid w:val="005B7396"/>
  </w:style>
  <w:style w:type="character" w:customStyle="1" w:styleId="boldciteChar1">
    <w:name w:val="bold cite Char1"/>
    <w:rsid w:val="005B7396"/>
    <w:rPr>
      <w:b/>
      <w:sz w:val="28"/>
      <w:u w:val="thick" w:color="000000"/>
    </w:rPr>
  </w:style>
  <w:style w:type="character" w:customStyle="1" w:styleId="tagCharCharChar1">
    <w:name w:val="tag Char Char Char1"/>
    <w:rsid w:val="005B7396"/>
    <w:rPr>
      <w:b/>
      <w:sz w:val="24"/>
      <w:lang w:val="en-US" w:eastAsia="en-US" w:bidi="ar-SA"/>
    </w:rPr>
  </w:style>
  <w:style w:type="character" w:customStyle="1" w:styleId="underlinecardChar0">
    <w:name w:val="underline card Char"/>
    <w:rsid w:val="005B7396"/>
    <w:rPr>
      <w:rFonts w:ascii="Arial" w:hAnsi="Arial"/>
      <w:sz w:val="18"/>
      <w:szCs w:val="24"/>
      <w:u w:val="single"/>
      <w:lang w:val="en-US" w:eastAsia="en-US" w:bidi="ar-SA"/>
    </w:rPr>
  </w:style>
  <w:style w:type="paragraph" w:customStyle="1" w:styleId="date-comments">
    <w:name w:val="date-comments"/>
    <w:basedOn w:val="Normal"/>
    <w:uiPriority w:val="99"/>
    <w:rsid w:val="005B7396"/>
    <w:pPr>
      <w:spacing w:before="100" w:beforeAutospacing="1" w:after="100" w:afterAutospacing="1"/>
    </w:pPr>
    <w:rPr>
      <w:rFonts w:ascii="Times" w:hAnsi="Times"/>
      <w:szCs w:val="20"/>
    </w:rPr>
  </w:style>
  <w:style w:type="character" w:customStyle="1" w:styleId="articleauthor0">
    <w:name w:val="articleauthor"/>
    <w:rsid w:val="005B7396"/>
  </w:style>
  <w:style w:type="character" w:customStyle="1" w:styleId="bodysubtoc">
    <w:name w:val="bodysubtoc"/>
    <w:rsid w:val="005B7396"/>
  </w:style>
  <w:style w:type="character" w:customStyle="1" w:styleId="lefttitlesmaller">
    <w:name w:val="lefttitlesmaller"/>
    <w:rsid w:val="005B7396"/>
  </w:style>
  <w:style w:type="character" w:customStyle="1" w:styleId="mb">
    <w:name w:val="mb"/>
    <w:rsid w:val="005B7396"/>
  </w:style>
  <w:style w:type="character" w:customStyle="1" w:styleId="submitted-date">
    <w:name w:val="submitted-date"/>
    <w:rsid w:val="005B7396"/>
  </w:style>
  <w:style w:type="character" w:customStyle="1" w:styleId="submitted-time">
    <w:name w:val="submitted-time"/>
    <w:rsid w:val="005B7396"/>
  </w:style>
  <w:style w:type="character" w:customStyle="1" w:styleId="A20">
    <w:name w:val="A2"/>
    <w:uiPriority w:val="99"/>
    <w:rsid w:val="005B7396"/>
    <w:rPr>
      <w:rFonts w:ascii="Sabon LT Std" w:hAnsi="Sabon LT Std" w:cs="Sabon LT Std" w:hint="default"/>
      <w:color w:val="000000"/>
      <w:sz w:val="15"/>
      <w:szCs w:val="15"/>
    </w:rPr>
  </w:style>
  <w:style w:type="character" w:customStyle="1" w:styleId="searchword">
    <w:name w:val="searchword"/>
    <w:rsid w:val="005B7396"/>
  </w:style>
  <w:style w:type="paragraph" w:customStyle="1" w:styleId="Heading2Char2CharChar12">
    <w:name w:val="Heading 2 Char2 Char Char12"/>
    <w:aliases w:val="Char Char Char Char Char Char1 Char Char Char Char Char1,Char Char22"/>
    <w:next w:val="Normal"/>
    <w:uiPriority w:val="99"/>
    <w:rsid w:val="005B7396"/>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5B7396"/>
    <w:rPr>
      <w:rFonts w:ascii="Times New Roman" w:hAnsi="Times New Roman" w:cs="Times New Roman"/>
      <w:sz w:val="18"/>
      <w:szCs w:val="18"/>
    </w:rPr>
  </w:style>
  <w:style w:type="character" w:customStyle="1" w:styleId="bylines">
    <w:name w:val="bylines"/>
    <w:basedOn w:val="DefaultParagraphFont"/>
    <w:rsid w:val="005B7396"/>
  </w:style>
  <w:style w:type="character" w:customStyle="1" w:styleId="StyleStyleBoldUnderlineUnderlineIntenseEmphasis1apple-style-2">
    <w:name w:val="Style Style Bold UnderlineUnderlineIntense Emphasis1apple-style-...2"/>
    <w:basedOn w:val="DefaultParagraphFont"/>
    <w:rsid w:val="005B7396"/>
    <w:rPr>
      <w:b w:val="0"/>
      <w:bCs/>
      <w:sz w:val="22"/>
      <w:u w:val="single"/>
    </w:rPr>
  </w:style>
  <w:style w:type="character" w:customStyle="1" w:styleId="FontStyle57">
    <w:name w:val="Font Style57"/>
    <w:rsid w:val="005B7396"/>
    <w:rPr>
      <w:rFonts w:ascii="Georgia" w:hAnsi="Georgia" w:cs="Georgia"/>
      <w:b/>
      <w:bCs/>
      <w:sz w:val="14"/>
      <w:szCs w:val="14"/>
    </w:rPr>
  </w:style>
  <w:style w:type="character" w:customStyle="1" w:styleId="FontStyle89">
    <w:name w:val="Font Style89"/>
    <w:rsid w:val="005B7396"/>
    <w:rPr>
      <w:rFonts w:ascii="Times New Roman" w:hAnsi="Times New Roman" w:cs="Times New Roman"/>
      <w:b/>
      <w:bCs/>
      <w:smallCaps/>
      <w:spacing w:val="40"/>
      <w:sz w:val="16"/>
      <w:szCs w:val="16"/>
    </w:rPr>
  </w:style>
  <w:style w:type="character" w:customStyle="1" w:styleId="style3Char0">
    <w:name w:val="style 3 Char"/>
    <w:rsid w:val="005B7396"/>
    <w:rPr>
      <w:sz w:val="18"/>
      <w:szCs w:val="24"/>
      <w:lang w:val="en-US" w:eastAsia="en-US" w:bidi="ar-SA"/>
    </w:rPr>
  </w:style>
  <w:style w:type="paragraph" w:customStyle="1" w:styleId="003Cite">
    <w:name w:val="003Cite"/>
    <w:basedOn w:val="Normal"/>
    <w:rsid w:val="005B7396"/>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5B7396"/>
    <w:pPr>
      <w:jc w:val="both"/>
    </w:pPr>
    <w:rPr>
      <w:b/>
      <w:color w:val="000000"/>
      <w:u w:val="single"/>
    </w:rPr>
  </w:style>
  <w:style w:type="character" w:customStyle="1" w:styleId="NormalBoldChar">
    <w:name w:val="Normal + Bold Char"/>
    <w:aliases w:val="Double Underline Char"/>
    <w:basedOn w:val="DefaultParagraphFont"/>
    <w:link w:val="NormalBold"/>
    <w:rsid w:val="005B7396"/>
    <w:rPr>
      <w:rFonts w:ascii="Calibri" w:hAnsi="Calibri" w:cs="Calibri"/>
      <w:b/>
      <w:color w:val="000000"/>
      <w:u w:val="single"/>
    </w:rPr>
  </w:style>
  <w:style w:type="paragraph" w:customStyle="1" w:styleId="StyleCards12ptThickunderline">
    <w:name w:val="Style Cards + 12 pt Thick underline"/>
    <w:basedOn w:val="Normal"/>
    <w:link w:val="StyleCards12ptThickunderlineChar2"/>
    <w:rsid w:val="005B7396"/>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5B7396"/>
    <w:rPr>
      <w:rFonts w:ascii="Times New Roman" w:eastAsia="Times New Roman" w:hAnsi="Times New Roman" w:cs="Times New Roman"/>
      <w:sz w:val="24"/>
      <w:u w:val="thick"/>
      <w:lang w:val="x-none" w:eastAsia="x-none"/>
    </w:rPr>
  </w:style>
  <w:style w:type="character" w:customStyle="1" w:styleId="BlockHeadingsChar1">
    <w:name w:val="Block Headings Char1"/>
    <w:rsid w:val="005B7396"/>
    <w:rPr>
      <w:b/>
      <w:caps/>
    </w:rPr>
  </w:style>
  <w:style w:type="character" w:customStyle="1" w:styleId="Longcite">
    <w:name w:val="Longcite"/>
    <w:rsid w:val="005B7396"/>
    <w:rPr>
      <w:sz w:val="16"/>
    </w:rPr>
  </w:style>
  <w:style w:type="paragraph" w:customStyle="1" w:styleId="NormalUnderline0">
    <w:name w:val="Normal + Underline"/>
    <w:basedOn w:val="Normal"/>
    <w:link w:val="NormalUnderlineChar0"/>
    <w:rsid w:val="005B7396"/>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5B7396"/>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5B7396"/>
    <w:rPr>
      <w:rFonts w:ascii="Bookman Old Style" w:hAnsi="Bookman Old Style" w:cs="Bookman Old Style"/>
      <w:sz w:val="16"/>
      <w:szCs w:val="16"/>
    </w:rPr>
  </w:style>
  <w:style w:type="character" w:customStyle="1" w:styleId="FontStyle17">
    <w:name w:val="Font Style17"/>
    <w:uiPriority w:val="99"/>
    <w:rsid w:val="005B7396"/>
    <w:rPr>
      <w:rFonts w:ascii="Book Antiqua" w:hAnsi="Book Antiqua" w:cs="Book Antiqua"/>
      <w:i/>
      <w:iCs/>
      <w:spacing w:val="10"/>
      <w:sz w:val="22"/>
      <w:szCs w:val="22"/>
    </w:rPr>
  </w:style>
  <w:style w:type="character" w:customStyle="1" w:styleId="FontStyle329">
    <w:name w:val="Font Style329"/>
    <w:basedOn w:val="DefaultParagraphFont"/>
    <w:uiPriority w:val="99"/>
    <w:rsid w:val="005B7396"/>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5B7396"/>
  </w:style>
  <w:style w:type="character" w:customStyle="1" w:styleId="DateTimeChar">
    <w:name w:val="DateTime Char"/>
    <w:basedOn w:val="DefaultParagraphFont"/>
    <w:link w:val="DateTime"/>
    <w:uiPriority w:val="4"/>
    <w:rsid w:val="005B7396"/>
    <w:rPr>
      <w:rFonts w:ascii="Calibri" w:hAnsi="Calibri" w:cs="Calibri"/>
    </w:rPr>
  </w:style>
  <w:style w:type="paragraph" w:customStyle="1" w:styleId="Lecture">
    <w:name w:val="Lecture"/>
    <w:next w:val="BodyText"/>
    <w:link w:val="LectureChar"/>
    <w:autoRedefine/>
    <w:uiPriority w:val="4"/>
    <w:qFormat/>
    <w:rsid w:val="005B7396"/>
    <w:pPr>
      <w:spacing w:after="0"/>
      <w:outlineLvl w:val="5"/>
    </w:pPr>
    <w:rPr>
      <w:rFonts w:ascii="Arial" w:hAnsi="Arial" w:cs="Arial"/>
      <w:spacing w:val="-10"/>
    </w:rPr>
  </w:style>
  <w:style w:type="character" w:customStyle="1" w:styleId="LectureChar">
    <w:name w:val="Lecture Char"/>
    <w:basedOn w:val="DateTimeChar"/>
    <w:link w:val="Lecture"/>
    <w:uiPriority w:val="4"/>
    <w:rsid w:val="005B7396"/>
    <w:rPr>
      <w:rFonts w:ascii="Arial" w:hAnsi="Arial" w:cs="Arial"/>
      <w:spacing w:val="-10"/>
    </w:rPr>
  </w:style>
  <w:style w:type="character" w:customStyle="1" w:styleId="m3262662096238345512gmail-style13ptbold">
    <w:name w:val="m_3262662096238345512gmail-style13ptbold"/>
    <w:basedOn w:val="DefaultParagraphFont"/>
    <w:rsid w:val="005B7396"/>
  </w:style>
  <w:style w:type="character" w:customStyle="1" w:styleId="m-8559461887574130099gmail-styleunderline">
    <w:name w:val="m_-8559461887574130099gmail-styleunderline"/>
    <w:basedOn w:val="DefaultParagraphFont"/>
    <w:rsid w:val="005B7396"/>
  </w:style>
  <w:style w:type="paragraph" w:styleId="NoSpacing">
    <w:name w:val="No Spacing"/>
    <w:link w:val="NoSpacingChar"/>
    <w:uiPriority w:val="1"/>
    <w:semiHidden/>
    <w:unhideWhenUsed/>
    <w:qFormat/>
    <w:rsid w:val="005B7396"/>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ci-hub.se/10.1016/j.actaastro.2016.03.034" TargetMode="External"/><Relationship Id="rId18" Type="http://schemas.openxmlformats.org/officeDocument/2006/relationships/hyperlink" Target="https://www.19fortyfive.com/2022/01/does-a-space-war-mean-a-nuclear-war/" TargetMode="External"/><Relationship Id="rId26" Type="http://schemas.openxmlformats.org/officeDocument/2006/relationships/hyperlink" Target="http://vup.victoria.ac.nz/maori-and-the-state-crown-maori-relations-in-new-zealand-aotearoa-1950-2000/" TargetMode="External"/><Relationship Id="rId39" Type="http://schemas.openxmlformats.org/officeDocument/2006/relationships/hyperlink" Target="http://www.wsj.com/articles/oil-coal-seen-as-winners-with-trump-victory-1478693338" TargetMode="External"/><Relationship Id="rId21" Type="http://schemas.openxmlformats.org/officeDocument/2006/relationships/hyperlink" Target="http://www.nytimes.com/2016/05/29/books/review/an-american-genocide-by-benja.html?_r=0" TargetMode="External"/><Relationship Id="rId34" Type="http://schemas.openxmlformats.org/officeDocument/2006/relationships/hyperlink" Target="http://www.history.ac.uk/reviews/review/895" TargetMode="External"/><Relationship Id="rId42" Type="http://schemas.openxmlformats.org/officeDocument/2006/relationships/hyperlink" Target="https://www.washingtonpost.com/news/wonk/wp/2016/11/10/the-private-prison-industry-was-crashing-until-donald-trumps-victory/" TargetMode="External"/><Relationship Id="rId47" Type="http://schemas.openxmlformats.org/officeDocument/2006/relationships/hyperlink" Target="http://bc.ctvnews.ca/thousands-protest-kinder-morgan-pipeline-expansion-in-vancouver-1.3168634" TargetMode="External"/><Relationship Id="rId50" Type="http://schemas.openxmlformats.org/officeDocument/2006/relationships/hyperlink" Target="http://www.telegraph.co.uk/news/2016/08/31/brexit-brings-the-chance-to-build-a-new-and-better-commonwealth/" TargetMode="External"/><Relationship Id="rId55" Type="http://schemas.openxmlformats.org/officeDocument/2006/relationships/hyperlink" Target="https://www.kpmg.com/NZ/en/IssuesAndInsights/ArticlesPublications/Documents/KPMG-Foreign-Direct-Investment-analysis-August-2015.pdf"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cfa.harvard.edu/big-questions/how-can-astronomy-improve-life-earth" TargetMode="External"/><Relationship Id="rId29" Type="http://schemas.openxmlformats.org/officeDocument/2006/relationships/hyperlink" Target="https://www.dukeupress.edu/the-cunning-of-recognition" TargetMode="External"/><Relationship Id="rId11" Type="http://schemas.openxmlformats.org/officeDocument/2006/relationships/hyperlink" Target="https://www.ncbi.nlm.nih.gov/pmc/articles/PMC7293599/" TargetMode="External"/><Relationship Id="rId24" Type="http://schemas.openxmlformats.org/officeDocument/2006/relationships/hyperlink" Target="http://www.cjcj.org/news/8113" TargetMode="External"/><Relationship Id="rId32" Type="http://schemas.openxmlformats.org/officeDocument/2006/relationships/hyperlink" Target="https://www.theguardian.com/commentisfree/2015/aug/03/canada-first-nation-land-rights" TargetMode="External"/><Relationship Id="rId37" Type="http://schemas.openxmlformats.org/officeDocument/2006/relationships/hyperlink" Target="https://www.theguardian.com/us-news/2016/oct/26/donald-trump-dakota-access-pipeline-investment-energy-transfer-partners" TargetMode="External"/><Relationship Id="rId40" Type="http://schemas.openxmlformats.org/officeDocument/2006/relationships/hyperlink" Target="http://www.reuters.com/article/us-usa-trump-interior-idUSKBN13G2C0" TargetMode="External"/><Relationship Id="rId45" Type="http://schemas.openxmlformats.org/officeDocument/2006/relationships/hyperlink" Target="https://www.theguardian.com/environment/true-north/2016/sep/19/justin-trudeaus-lofty-rhetoric-on-first-nations-a-cheap-simulation-of-justice" TargetMode="External"/><Relationship Id="rId53" Type="http://schemas.openxmlformats.org/officeDocument/2006/relationships/hyperlink" Target="https://www.theguardian.com/business/2010/feb/14/canada-china-investment-oil-sands" TargetMode="External"/><Relationship Id="rId58" Type="http://schemas.openxmlformats.org/officeDocument/2006/relationships/hyperlink" Target="http://www.opensecrets.org/pacs/lookup2.php?strID=C00438754" TargetMode="External"/><Relationship Id="rId5" Type="http://schemas.openxmlformats.org/officeDocument/2006/relationships/webSettings" Target="webSettings.xml"/><Relationship Id="rId61" Type="http://schemas.openxmlformats.org/officeDocument/2006/relationships/fontTable" Target="fontTable.xml"/><Relationship Id="rId19" Type="http://schemas.openxmlformats.org/officeDocument/2006/relationships/hyperlink" Target="https://metro.co.uk/2019/05/18/we-will-all-end-up-killing-each-other-and-one-nuclear-blast-could-do-it-9370115/" TargetMode="External"/><Relationship Id="rId14" Type="http://schemas.openxmlformats.org/officeDocument/2006/relationships/hyperlink" Target="https://aerospace.org/article/space-debris-101" TargetMode="External"/><Relationship Id="rId22" Type="http://schemas.openxmlformats.org/officeDocument/2006/relationships/hyperlink" Target="http://www.startribune.com/dec-26-1862-38-dakota-men-executed-in-mankato/138273909/" TargetMode="External"/><Relationship Id="rId27" Type="http://schemas.openxmlformats.org/officeDocument/2006/relationships/hyperlink" Target="http://duwaterlawreview.com/new-zealand-maori-council/" TargetMode="External"/><Relationship Id="rId30" Type="http://schemas.openxmlformats.org/officeDocument/2006/relationships/hyperlink" Target="http://www.uhpress.hawaii.edu/p-5513-9781869692865.aspx" TargetMode="External"/><Relationship Id="rId35" Type="http://schemas.openxmlformats.org/officeDocument/2006/relationships/hyperlink" Target="http://www.msnbc.com/interactives/geography-of-poverty/nw.html" TargetMode="External"/><Relationship Id="rId43" Type="http://schemas.openxmlformats.org/officeDocument/2006/relationships/hyperlink" Target="https://www.theguardian.com/australia-news/2016/aug/24/indigenous-prison-rate-soars-52-in-decade-report-reveals" TargetMode="External"/><Relationship Id="rId48" Type="http://schemas.openxmlformats.org/officeDocument/2006/relationships/hyperlink" Target="http://www.ubcic.bc.ca/consent" TargetMode="External"/><Relationship Id="rId56" Type="http://schemas.openxmlformats.org/officeDocument/2006/relationships/hyperlink" Target="http://www.wsj.com/articles/SB10001424052748704141104575588721155904524" TargetMode="External"/><Relationship Id="rId8" Type="http://schemas.openxmlformats.org/officeDocument/2006/relationships/hyperlink" Target="https://www.technologyreview.com/2019/03/12/136684/a-quantum-experiment-suggests-theres-no-such-thing-as-objective-reality/" TargetMode="External"/><Relationship Id="rId51" Type="http://schemas.openxmlformats.org/officeDocument/2006/relationships/hyperlink" Target="http://www.newstatesman.com/politics/2015/02/rise-anglosphere-how-right-dreamed-new-conservative-world-order" TargetMode="External"/><Relationship Id="rId3"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iss.europa.eu/content/space-security-europe" TargetMode="External"/><Relationship Id="rId25" Type="http://schemas.openxmlformats.org/officeDocument/2006/relationships/hyperlink" Target="https://www.census.gov/did/www/saipe/data/statecounty/data/2014.html" TargetMode="External"/><Relationship Id="rId33" Type="http://schemas.openxmlformats.org/officeDocument/2006/relationships/hyperlink" Target="https://www.jacobinmag.com/2016/11/trump-victory-clinton-sanders-democratic-party/" TargetMode="External"/><Relationship Id="rId38" Type="http://schemas.openxmlformats.org/officeDocument/2006/relationships/hyperlink" Target="https://www.washingtonpost.com/news/energy-environment/wp/2016/11/09/now-that-trump-has-won-transcanada-wants-to-give-keystone-xl-pipeline-another-try/" TargetMode="External"/><Relationship Id="rId46" Type="http://schemas.openxmlformats.org/officeDocument/2006/relationships/hyperlink" Target="http://www.cbc.ca/news/canada/british-columbia/first-nations-site-c-challenge-denied-1.3830441" TargetMode="External"/><Relationship Id="rId59" Type="http://schemas.openxmlformats.org/officeDocument/2006/relationships/hyperlink" Target="https://www.theguardian.com/us-news/2016/oct/26/donald-trump-dakota-access-pipeline-investment-energy-transfer-partners" TargetMode="External"/><Relationship Id="rId20" Type="http://schemas.openxmlformats.org/officeDocument/2006/relationships/hyperlink" Target="https://books.google.com/books?id=5AaRo8c2-JYC&amp;pg=PA83&amp;lpg=PA83&amp;dq=arthur+samuel+atkinson+killing+maori&amp;source=bl&amp;ots=GMsXrn6JNH&amp;sig=tMvg8D1knMq2knttH3w4YyRvuJM&amp;hl=en&amp;sa=X&amp;ved=0ahUKEwjCze3M_6PQAhWmsFQKHfmZAfsQ6AEIITAB" TargetMode="External"/><Relationship Id="rId41" Type="http://schemas.openxmlformats.org/officeDocument/2006/relationships/hyperlink" Target="https://www.theguardian.com/commentisfree/2016/nov/09/president-trump-national-security-nuclear-arsenal" TargetMode="External"/><Relationship Id="rId54" Type="http://schemas.openxmlformats.org/officeDocument/2006/relationships/hyperlink" Target="https://www.theguardian.com/australia-news/2015/mar/26/aboriginal-group-fights-to-stop-16bn-carmichael-coalmine"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arxiv.org/pdf/2202.06994.pdf" TargetMode="External"/><Relationship Id="rId23" Type="http://schemas.openxmlformats.org/officeDocument/2006/relationships/hyperlink" Target="https://www.jacobinmag.com/2016/09/standing-rock-dakota-access-pipeline-protest/" TargetMode="External"/><Relationship Id="rId28" Type="http://schemas.openxmlformats.org/officeDocument/2006/relationships/hyperlink" Target="https://books.google.com/books?id=9v3HZDKUlG4C" TargetMode="External"/><Relationship Id="rId36" Type="http://schemas.openxmlformats.org/officeDocument/2006/relationships/hyperlink" Target="http://www.express.co.uk/news/politics/691826/Brexit-what-mean-for-Commonwealth-Britain-leaves-EU-impact-new-trade-deals-migration" TargetMode="External"/><Relationship Id="rId49" Type="http://schemas.openxmlformats.org/officeDocument/2006/relationships/hyperlink" Target="https://www.theguardian.com/world/2016/oct/18/britain-and-new-zealand-agree-to-start-regular-trade-talks-in-wake-of-brexit" TargetMode="External"/><Relationship Id="rId57" Type="http://schemas.openxmlformats.org/officeDocument/2006/relationships/hyperlink" Target="https://www.jacobinmag.com/2016/10/standing-rock-dakota-access-pipeline-labor-trumka/" TargetMode="External"/><Relationship Id="rId10" Type="http://schemas.openxmlformats.org/officeDocument/2006/relationships/hyperlink" Target="https://www.nasa.gov/mission_pages/station/news/orbital_debris.html" TargetMode="External"/><Relationship Id="rId31" Type="http://schemas.openxmlformats.org/officeDocument/2006/relationships/hyperlink" Target="https://www.upress.umn.edu/book-division/books/red-skin-white-masks" TargetMode="External"/><Relationship Id="rId44" Type="http://schemas.openxmlformats.org/officeDocument/2006/relationships/hyperlink" Target="https://www.washingtonpost.com/world/asia_pacific/in-australian-state-aboriginal-kids-53-times-more-likely-to-be-in-jail-than-others/2016/03/05/210dadc4-e15a-11e5-8c00-8aa03741dced_story.html" TargetMode="External"/><Relationship Id="rId52" Type="http://schemas.openxmlformats.org/officeDocument/2006/relationships/hyperlink" Target="http://www.nybooks.com/articles/2000/05/11/the-anglosphere/" TargetMode="External"/><Relationship Id="rId60" Type="http://schemas.openxmlformats.org/officeDocument/2006/relationships/hyperlink" Target="http://rejectandprotect.org/" TargetMode="External"/><Relationship Id="rId4" Type="http://schemas.openxmlformats.org/officeDocument/2006/relationships/settings" Target="settings.xml"/><Relationship Id="rId9" Type="http://schemas.openxmlformats.org/officeDocument/2006/relationships/hyperlink" Target="https://www.merriam-webster.com/dictionary/affir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1</Pages>
  <Words>17122</Words>
  <Characters>97602</Characters>
  <Application>Microsoft Office Word</Application>
  <DocSecurity>0</DocSecurity>
  <Lines>813</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2</cp:revision>
  <dcterms:created xsi:type="dcterms:W3CDTF">2022-03-26T22:03:00Z</dcterms:created>
  <dcterms:modified xsi:type="dcterms:W3CDTF">2022-03-26T22:22:00Z</dcterms:modified>
</cp:coreProperties>
</file>