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1BD30" w14:textId="77777777" w:rsidR="00E64720" w:rsidRDefault="00E64720" w:rsidP="00E64720">
      <w:pPr>
        <w:pStyle w:val="Heading3"/>
      </w:pPr>
      <w:r>
        <w:t>1AC – FW</w:t>
      </w:r>
    </w:p>
    <w:p w14:paraId="6493A4FD" w14:textId="77777777" w:rsidR="00E64720" w:rsidRPr="0056165F" w:rsidRDefault="00E64720" w:rsidP="00E64720">
      <w:pPr>
        <w:pStyle w:val="Heading4"/>
        <w:rPr>
          <w:iCs w:val="0"/>
        </w:rPr>
      </w:pPr>
      <w:r w:rsidRPr="0056165F">
        <w:rPr>
          <w:iCs w:val="0"/>
        </w:rPr>
        <w:t>Ethics must begin a priori</w:t>
      </w:r>
    </w:p>
    <w:p w14:paraId="0F2D73DA" w14:textId="77777777" w:rsidR="00E64720" w:rsidRPr="003E4733" w:rsidRDefault="00E64720" w:rsidP="00E64720">
      <w:pPr>
        <w:pStyle w:val="Heading4"/>
      </w:pPr>
      <w:r w:rsidRPr="00A22B8C">
        <w:rPr>
          <w:u w:val="single"/>
        </w:rPr>
        <w:t>[</w:t>
      </w:r>
      <w:r>
        <w:rPr>
          <w:u w:val="single"/>
        </w:rPr>
        <w:t>1</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make empiricism unreliable </w:t>
      </w:r>
      <w:r>
        <w:t>– o</w:t>
      </w:r>
      <w:r w:rsidRPr="00F73615">
        <w:t xml:space="preserve">utweighs </w:t>
      </w:r>
      <w:r>
        <w:t>–</w:t>
      </w:r>
      <w:r w:rsidRPr="00F73615">
        <w:t xml:space="preserve"> </w:t>
      </w:r>
      <w:r>
        <w:t>i</w:t>
      </w:r>
      <w:r w:rsidRPr="00F73615">
        <w:t>t</w:t>
      </w:r>
      <w:r>
        <w:t>’s</w:t>
      </w:r>
      <w:r w:rsidRPr="00F73615">
        <w:t xml:space="preserve"> escapable since people could say they don’t experience the same. </w:t>
      </w:r>
    </w:p>
    <w:p w14:paraId="5DC221EC" w14:textId="77777777" w:rsidR="00E64720" w:rsidRDefault="00E64720" w:rsidP="00E64720">
      <w:pPr>
        <w:pStyle w:val="Heading4"/>
      </w:pPr>
      <w:r w:rsidRPr="00A22B8C">
        <w:rPr>
          <w:u w:val="single"/>
        </w:rPr>
        <w:t>[</w:t>
      </w:r>
      <w:r>
        <w:rPr>
          <w:u w:val="single"/>
        </w:rPr>
        <w:t>2</w:t>
      </w:r>
      <w:r w:rsidRPr="00A22B8C">
        <w:rPr>
          <w:u w:val="single"/>
        </w:rPr>
        <w:t>] Constitutive Authority</w:t>
      </w:r>
      <w:r w:rsidRPr="00F73615">
        <w:t xml:space="preserve"> – </w:t>
      </w:r>
      <w:r>
        <w:t>practical</w:t>
      </w:r>
      <w:r w:rsidRPr="00F73615">
        <w:t xml:space="preserve"> reason is the only unescapable authority because to ask why I should be a reasoner concedes </w:t>
      </w:r>
      <w:r>
        <w:t>it’s</w:t>
      </w:r>
      <w:r w:rsidRPr="00F73615">
        <w:t xml:space="preserve"> authority </w:t>
      </w:r>
      <w:r>
        <w:t>since</w:t>
      </w:r>
      <w:r w:rsidRPr="00F73615">
        <w:t xml:space="preserve"> you’re </w:t>
      </w:r>
      <w:r>
        <w:t>using</w:t>
      </w:r>
      <w:r w:rsidRPr="00F73615">
        <w:t xml:space="preserve"> reasoning</w:t>
      </w:r>
      <w:r>
        <w:t>.</w:t>
      </w:r>
    </w:p>
    <w:p w14:paraId="7B9C4F9F" w14:textId="77777777" w:rsidR="00E64720" w:rsidRPr="004535D0" w:rsidRDefault="00E64720" w:rsidP="00E64720">
      <w:pPr>
        <w:pStyle w:val="Heading4"/>
        <w:rPr>
          <w:rFonts w:cs="Calibri"/>
        </w:rPr>
      </w:pPr>
      <w:r w:rsidRPr="0056165F">
        <w:rPr>
          <w:rFonts w:cs="Calibri"/>
          <w:u w:val="single"/>
        </w:rPr>
        <w:t>[</w:t>
      </w:r>
      <w:r>
        <w:rPr>
          <w:rFonts w:cs="Calibri"/>
          <w:u w:val="single"/>
        </w:rPr>
        <w:t>3</w:t>
      </w:r>
      <w:r w:rsidRPr="0056165F">
        <w:rPr>
          <w:rFonts w:cs="Calibri"/>
          <w:u w:val="single"/>
        </w:rPr>
        <w:t>] Naturalistic fallacy</w:t>
      </w:r>
      <w:r w:rsidRPr="00305C79">
        <w:rPr>
          <w:rFonts w:cs="Calibri"/>
        </w:rPr>
        <w:t xml:space="preserve"> – experience only tells us what, not what ought to be.  But it’s impossible to derive an ought from descriptive premises</w:t>
      </w:r>
      <w:r>
        <w:rPr>
          <w:rFonts w:cs="Calibri"/>
        </w:rPr>
        <w:t>.</w:t>
      </w:r>
    </w:p>
    <w:p w14:paraId="36A76E63" w14:textId="77777777" w:rsidR="00E64720" w:rsidRDefault="00E64720" w:rsidP="00E64720"/>
    <w:p w14:paraId="5042ADE5" w14:textId="77777777" w:rsidR="00E64720" w:rsidRDefault="00E64720" w:rsidP="00E64720">
      <w:pPr>
        <w:pStyle w:val="Heading4"/>
      </w:pPr>
      <w:r w:rsidRPr="0056165F">
        <w:t>That justifies universality</w:t>
      </w:r>
      <w:r>
        <w:t xml:space="preserve"> </w:t>
      </w:r>
      <w:r w:rsidRPr="00CE11B7">
        <w:t xml:space="preserve">– a priori principles apply to everyone since they are independent of experience </w:t>
      </w:r>
      <w:r>
        <w:t xml:space="preserve">– </w:t>
      </w:r>
      <w:r w:rsidRPr="00CE11B7">
        <w:t xml:space="preserve">any non-universalizable norm justifies </w:t>
      </w:r>
      <w:r>
        <w:t>the</w:t>
      </w:r>
      <w:r w:rsidRPr="00CE11B7">
        <w:t xml:space="preserve"> ability to impede on your end</w:t>
      </w:r>
      <w:r>
        <w:t>.</w:t>
      </w:r>
    </w:p>
    <w:p w14:paraId="2916138B" w14:textId="77777777" w:rsidR="00E64720" w:rsidRPr="00F63ED1" w:rsidRDefault="00E64720" w:rsidP="00E64720"/>
    <w:p w14:paraId="4EF87DCF" w14:textId="77777777" w:rsidR="00E64720" w:rsidRPr="00E80998" w:rsidRDefault="00E64720" w:rsidP="00E64720">
      <w:pPr>
        <w:pStyle w:val="Heading4"/>
      </w:pPr>
      <w:r w:rsidRPr="00E80998">
        <w:t xml:space="preserve">Thus, the standard is consistency with the categorical imperative. </w:t>
      </w:r>
    </w:p>
    <w:p w14:paraId="2DFF3E86" w14:textId="77777777" w:rsidR="00E64720" w:rsidRDefault="00E64720" w:rsidP="00E64720"/>
    <w:p w14:paraId="340E69BB" w14:textId="77777777" w:rsidR="00E64720" w:rsidRDefault="00E64720" w:rsidP="00E64720">
      <w:pPr>
        <w:pStyle w:val="Heading4"/>
      </w:pPr>
      <w:r>
        <w:t>Prefer:</w:t>
      </w:r>
    </w:p>
    <w:p w14:paraId="61981688" w14:textId="7AB95D2C" w:rsidR="00A277FD" w:rsidRDefault="00A277FD" w:rsidP="00A277FD">
      <w:pPr>
        <w:pStyle w:val="Heading4"/>
      </w:pPr>
      <w:r>
        <w:t xml:space="preserve">1] </w:t>
      </w:r>
      <w:r w:rsidRPr="00310BAC">
        <w:rPr>
          <w:u w:val="single"/>
        </w:rPr>
        <w:t>TJFS</w:t>
      </w:r>
      <w:r>
        <w:rPr>
          <w:u w:val="single"/>
        </w:rPr>
        <w:t xml:space="preserve"> </w:t>
      </w:r>
      <w:r w:rsidRPr="00E85042">
        <w:t xml:space="preserve">for Non-extinction </w:t>
      </w:r>
      <w:proofErr w:type="gramStart"/>
      <w:r w:rsidRPr="00E85042">
        <w:t>inten</w:t>
      </w:r>
      <w:r>
        <w:t>t</w:t>
      </w:r>
      <w:r w:rsidRPr="00E85042">
        <w:t xml:space="preserve"> based</w:t>
      </w:r>
      <w:proofErr w:type="gramEnd"/>
      <w:r w:rsidRPr="00E85042">
        <w:t xml:space="preserve"> frameworks </w:t>
      </w:r>
      <w:r>
        <w:t>- A</w:t>
      </w:r>
      <w:r w:rsidRPr="00310BAC">
        <w:t xml:space="preserve">] </w:t>
      </w:r>
      <w:r w:rsidRPr="00310BAC">
        <w:rPr>
          <w:u w:val="single"/>
        </w:rPr>
        <w:t>Inclusion</w:t>
      </w:r>
      <w:r w:rsidR="00CF7076">
        <w:t>-</w:t>
      </w:r>
      <w:r w:rsidRPr="00310BAC">
        <w:t xml:space="preserve"> </w:t>
      </w:r>
      <w:r w:rsidR="00CF7076">
        <w:t>autonomy</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61D3AA0B" w14:textId="77777777" w:rsidR="00E64720" w:rsidRPr="00CE11B7" w:rsidRDefault="00E64720" w:rsidP="00E64720">
      <w:pPr>
        <w:pStyle w:val="Heading4"/>
      </w:pPr>
      <w:r>
        <w:t>2] o</w:t>
      </w:r>
      <w:r w:rsidRPr="00CE11B7">
        <w:t>nly universalizable reason can effectively explain the perspectives of agents – that’s the best method for combatting oppression</w:t>
      </w:r>
      <w:r>
        <w:t>.</w:t>
      </w:r>
    </w:p>
    <w:p w14:paraId="102F4D01" w14:textId="77777777" w:rsidR="00E64720" w:rsidRPr="00426666" w:rsidRDefault="00E64720" w:rsidP="00E64720">
      <w:pPr>
        <w:rPr>
          <w:rFonts w:asciiTheme="majorHAnsi" w:hAnsiTheme="majorHAnsi" w:cstheme="majorHAnsi"/>
          <w:sz w:val="16"/>
          <w:szCs w:val="16"/>
        </w:rPr>
      </w:pPr>
      <w:r w:rsidRPr="00BF3DE2">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1A9CD26" w14:textId="77777777" w:rsidR="00E64720" w:rsidRDefault="00E64720" w:rsidP="00E6472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A2FDD9B" w14:textId="77777777" w:rsidR="00E64720" w:rsidRDefault="00E64720" w:rsidP="00E64720">
      <w:pPr>
        <w:pStyle w:val="Heading4"/>
      </w:pPr>
      <w:r>
        <w:t>3] A</w:t>
      </w:r>
      <w:r w:rsidRPr="00911797">
        <w:t xml:space="preserve">ctor specificity – governments use Kantian conceptions of the state. </w:t>
      </w:r>
    </w:p>
    <w:p w14:paraId="495562FE" w14:textId="77777777" w:rsidR="00E64720" w:rsidRPr="00642B9F" w:rsidRDefault="00E64720" w:rsidP="00E64720">
      <w:r w:rsidRPr="00F63ED1">
        <w:rPr>
          <w:rStyle w:val="Style13ptBold"/>
        </w:rPr>
        <w:t>RIPSTEIN 15</w:t>
      </w:r>
      <w:r>
        <w:t xml:space="preserve"> </w:t>
      </w:r>
      <w:r w:rsidRPr="00911797">
        <w:t>Arthur Ripstein (Professor of Law and Philosophy at the University of Toronto). “Just War, Regular War, and Perpetual Peace” (2015). AS 7/16/15</w:t>
      </w:r>
    </w:p>
    <w:p w14:paraId="6BC38DDA" w14:textId="77777777" w:rsidR="00E64720" w:rsidRDefault="00E64720" w:rsidP="00E64720">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B95375">
        <w:rPr>
          <w:rStyle w:val="Emphasis"/>
        </w:rPr>
        <w:t xml:space="preserve">implicitly </w:t>
      </w:r>
      <w:r w:rsidRPr="00F63ED1">
        <w:rPr>
          <w:rStyle w:val="Emphasis"/>
        </w:rPr>
        <w:t xml:space="preserve">or explicitly </w:t>
      </w:r>
      <w:r w:rsidRPr="001150BF">
        <w:rPr>
          <w:rStyle w:val="Emphasis"/>
          <w:highlight w:val="green"/>
        </w:rPr>
        <w:t>with</w:t>
      </w:r>
      <w:r w:rsidRPr="00911797">
        <w:rPr>
          <w:rFonts w:cs="Tahoma"/>
          <w:sz w:val="14"/>
        </w:rPr>
        <w:t xml:space="preserve"> some version of </w:t>
      </w:r>
      <w:r w:rsidRPr="00F63ED1">
        <w:rPr>
          <w:rStyle w:val="Emphasis"/>
        </w:rPr>
        <w:t xml:space="preserve">this </w:t>
      </w:r>
      <w:r w:rsidRPr="001150BF">
        <w:rPr>
          <w:rStyle w:val="Emphasis"/>
          <w:highlight w:val="green"/>
        </w:rPr>
        <w:t xml:space="preserve">Kantian </w:t>
      </w:r>
      <w:r w:rsidRPr="00B95375">
        <w:rPr>
          <w:rStyle w:val="Emphasis"/>
        </w:rPr>
        <w:t xml:space="preserve">idea of the </w:t>
      </w:r>
      <w:r w:rsidRPr="001150BF">
        <w:rPr>
          <w:rStyle w:val="Emphasis"/>
          <w:highlight w:val="green"/>
        </w:rPr>
        <w:t>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w:t>
      </w:r>
      <w:r w:rsidRPr="00F63ED1">
        <w:rPr>
          <w:rStyle w:val="Emphasis"/>
        </w:rPr>
        <w:t xml:space="preserve">legitimate </w:t>
      </w:r>
      <w:r w:rsidRPr="001150BF">
        <w:rPr>
          <w:rStyle w:val="Emphasis"/>
          <w:highlight w:val="green"/>
        </w:rPr>
        <w:t>mandate</w:t>
      </w:r>
      <w:r w:rsidRPr="00F63ED1">
        <w:rPr>
          <w:rStyle w:val="Emphasis"/>
        </w:rPr>
        <w:t>, 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F63ED1">
        <w:rPr>
          <w:rStyle w:val="Emphasis"/>
        </w:rPr>
        <w:t xml:space="preserve">the proper </w:t>
      </w:r>
      <w:r w:rsidRPr="001150BF">
        <w:rPr>
          <w:rStyle w:val="Emphasis"/>
          <w:highlight w:val="green"/>
        </w:rPr>
        <w:t xml:space="preserve">role of the state is not </w:t>
      </w:r>
      <w:r w:rsidRPr="00B95375">
        <w:rPr>
          <w:rStyle w:val="Emphasis"/>
        </w:rPr>
        <w:t xml:space="preserve">simply </w:t>
      </w:r>
      <w:r w:rsidRPr="001150BF">
        <w:rPr>
          <w:rStyle w:val="Emphasis"/>
          <w:highlight w:val="green"/>
        </w:rPr>
        <w:t xml:space="preserve">to bring </w:t>
      </w:r>
      <w:r w:rsidRPr="00F63ED1">
        <w:rPr>
          <w:rStyle w:val="Emphasis"/>
        </w:rPr>
        <w:t xml:space="preserve">about as much </w:t>
      </w:r>
      <w:r w:rsidRPr="001150BF">
        <w:rPr>
          <w:rStyle w:val="Emphasis"/>
          <w:highlight w:val="green"/>
        </w:rPr>
        <w:t xml:space="preserve">good </w:t>
      </w:r>
      <w:r w:rsidRPr="00F63ED1">
        <w:rPr>
          <w:rStyle w:val="Emphasis"/>
        </w:rPr>
        <w:t>as possible</w:t>
      </w:r>
      <w:r w:rsidRPr="00F63ED1">
        <w:rPr>
          <w:rFonts w:cs="Tahoma"/>
          <w:sz w:val="14"/>
        </w:rPr>
        <w:t xml:space="preserve"> in the world</w:t>
      </w:r>
      <w:r w:rsidRPr="00DC37FB">
        <w:rPr>
          <w:rStyle w:val="Emphasis"/>
        </w:rPr>
        <w:t xml:space="preserve">, and that </w:t>
      </w:r>
      <w:r w:rsidRPr="001150BF">
        <w:rPr>
          <w:rStyle w:val="Emphasis"/>
          <w:highlight w:val="green"/>
        </w:rPr>
        <w:t xml:space="preserve">states have a </w:t>
      </w:r>
      <w:r w:rsidRPr="00B95375">
        <w:rPr>
          <w:rStyle w:val="Emphasis"/>
        </w:rPr>
        <w:t xml:space="preserve">special </w:t>
      </w:r>
      <w:r w:rsidRPr="001150BF">
        <w:rPr>
          <w:rStyle w:val="Emphasis"/>
          <w:highlight w:val="green"/>
        </w:rPr>
        <w:t>responsibility</w:t>
      </w:r>
      <w:r w:rsidRPr="00F63ED1">
        <w:rPr>
          <w:rStyle w:val="Emphasis"/>
        </w:rPr>
        <w:t xml:space="preserve"> to their</w:t>
      </w:r>
      <w:r w:rsidRPr="00F63ED1">
        <w:rPr>
          <w:rFonts w:cs="Tahoma"/>
          <w:sz w:val="14"/>
        </w:rPr>
        <w:t xml:space="preserve"> own </w:t>
      </w:r>
      <w:r w:rsidRPr="00F63ED1">
        <w:rPr>
          <w:rStyle w:val="Emphasis"/>
        </w:rPr>
        <w:t xml:space="preserve">citizens </w:t>
      </w:r>
      <w:r w:rsidRPr="00F63ED1">
        <w:rPr>
          <w:rFonts w:cs="Tahoma"/>
          <w:sz w:val="14"/>
        </w:rPr>
        <w:t>and residents.</w:t>
      </w:r>
    </w:p>
    <w:p w14:paraId="638EF32A" w14:textId="28028C48" w:rsidR="00E64720" w:rsidRPr="00E64720" w:rsidRDefault="00E64720" w:rsidP="00E64720">
      <w:pPr>
        <w:pStyle w:val="Heading4"/>
      </w:pPr>
      <w:r w:rsidRPr="00E64720">
        <w:t>4</w:t>
      </w:r>
      <w:r w:rsidRPr="00E64720">
        <w:t xml:space="preserve">] Consequences Fail: a] butterfly effect—every action has infinite stemming consequences so we can’t predict. b] induction is circular because it relies on inductive reasoning based on observation of events. c] action theory—only intents unify action because we commit the end point—but consequences cannot determine what step of action is moral d] act/omission distinction—there are infinite events occurring over which you have no control, so you can never be moral </w:t>
      </w:r>
    </w:p>
    <w:p w14:paraId="4825CD65" w14:textId="77777777" w:rsidR="00E64720" w:rsidRDefault="00E64720" w:rsidP="00E64720">
      <w:pPr>
        <w:rPr>
          <w:sz w:val="14"/>
        </w:rPr>
      </w:pPr>
    </w:p>
    <w:p w14:paraId="6D45766D" w14:textId="77777777" w:rsidR="00E64720" w:rsidRDefault="00E64720" w:rsidP="00E64720">
      <w:pPr>
        <w:pStyle w:val="Heading3"/>
      </w:pPr>
      <w:r>
        <w:t>1AC – Plan</w:t>
      </w:r>
    </w:p>
    <w:p w14:paraId="1CDD3287" w14:textId="77777777" w:rsidR="00E64720" w:rsidRDefault="00E64720" w:rsidP="00E64720">
      <w:pPr>
        <w:pStyle w:val="Heading4"/>
      </w:pPr>
      <w:r>
        <w:t>Plan – The appropriation of outer space through the production of space debris by private entities is unjust.</w:t>
      </w:r>
    </w:p>
    <w:p w14:paraId="6CE8337E" w14:textId="72DB3E00" w:rsidR="00E64720" w:rsidRDefault="00E64720" w:rsidP="00E64720"/>
    <w:p w14:paraId="4C5A2721" w14:textId="77777777" w:rsidR="00E64720" w:rsidRPr="002B22B2" w:rsidRDefault="00E64720" w:rsidP="00E64720">
      <w:pPr>
        <w:pStyle w:val="Heading4"/>
        <w:rPr>
          <w:shd w:val="clear" w:color="auto" w:fill="FFFFFF"/>
        </w:rPr>
      </w:pP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5FE67D5C" w14:textId="77777777" w:rsidR="00E64720" w:rsidRDefault="00E64720" w:rsidP="00E64720"/>
    <w:p w14:paraId="230C496F" w14:textId="77777777" w:rsidR="00E64720" w:rsidRDefault="00E64720" w:rsidP="00E64720">
      <w:pPr>
        <w:pStyle w:val="Heading4"/>
      </w:pPr>
      <w:r>
        <w:t>Orbital debris is</w:t>
      </w:r>
    </w:p>
    <w:p w14:paraId="2969E717" w14:textId="77777777" w:rsidR="00E64720" w:rsidRPr="00172966" w:rsidRDefault="00E64720" w:rsidP="00E64720">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8" w:history="1">
        <w:r w:rsidRPr="00EE4324">
          <w:rPr>
            <w:rStyle w:val="Hyperlink"/>
          </w:rPr>
          <w:t>https://www.nasa.gov/mission_pages/station/news/orbital_debris.html</w:t>
        </w:r>
      </w:hyperlink>
      <w:r>
        <w:t>] Justin</w:t>
      </w:r>
    </w:p>
    <w:p w14:paraId="5ED326EF" w14:textId="77777777" w:rsidR="00E64720" w:rsidRPr="00172966" w:rsidRDefault="00E64720" w:rsidP="00E64720">
      <w:pPr>
        <w:rPr>
          <w:sz w:val="16"/>
        </w:rPr>
      </w:pPr>
      <w:r w:rsidRPr="00172966">
        <w:rPr>
          <w:sz w:val="16"/>
        </w:rPr>
        <w:t>Orbital Debris</w:t>
      </w:r>
    </w:p>
    <w:p w14:paraId="658986E6" w14:textId="77777777" w:rsidR="00E64720" w:rsidRPr="00172966" w:rsidRDefault="00E64720" w:rsidP="00E64720">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68090ADB" w14:textId="4A632E3F" w:rsidR="00E64720" w:rsidRDefault="00E64720" w:rsidP="00E64720">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r w:rsidR="001A661A">
        <w:rPr>
          <w:sz w:val="16"/>
        </w:rPr>
        <w:t xml:space="preserve"> </w:t>
      </w:r>
    </w:p>
    <w:p w14:paraId="3DF26394" w14:textId="77777777" w:rsidR="00E64720" w:rsidRDefault="00E64720" w:rsidP="00E64720"/>
    <w:p w14:paraId="16E2ED73" w14:textId="77777777" w:rsidR="00E64720" w:rsidRDefault="00E64720" w:rsidP="00E64720">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1ABC0F99" w14:textId="77777777" w:rsidR="00E64720" w:rsidRPr="009B41D4" w:rsidRDefault="00E64720" w:rsidP="00E64720">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9" w:history="1">
        <w:r w:rsidRPr="00BE0E32">
          <w:rPr>
            <w:rStyle w:val="Hyperlink"/>
          </w:rPr>
          <w:t>https://www.ncbi.nlm.nih.gov/pmc/articles/PMC7293599/</w:t>
        </w:r>
      </w:hyperlink>
      <w:r>
        <w:t>] Justin</w:t>
      </w:r>
    </w:p>
    <w:p w14:paraId="3BAF2A9D" w14:textId="77777777" w:rsidR="00E64720" w:rsidRPr="00FB4B6B" w:rsidRDefault="00E64720" w:rsidP="00E64720">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4A028E32" w14:textId="77777777" w:rsidR="00E64720" w:rsidRPr="00BA44E4" w:rsidRDefault="00E64720" w:rsidP="00E64720">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5F15E0BD" w14:textId="77777777" w:rsidR="00E64720" w:rsidRPr="00BA44E4" w:rsidRDefault="00E64720" w:rsidP="00E64720">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655BA4ED" w14:textId="77777777" w:rsidR="00E64720" w:rsidRPr="00BA44E4" w:rsidRDefault="00E64720" w:rsidP="00E64720">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7D2F204" w14:textId="77777777" w:rsidR="00E64720" w:rsidRPr="00BA44E4" w:rsidRDefault="00E64720" w:rsidP="00E64720">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429B35BB" w14:textId="77777777" w:rsidR="00E64720" w:rsidRPr="00BA44E4" w:rsidRDefault="00E64720" w:rsidP="00E64720">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7691C33" w14:textId="77777777" w:rsidR="00E64720" w:rsidRPr="00BA44E4" w:rsidRDefault="00E64720" w:rsidP="00E64720">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766BC57D" w14:textId="77777777" w:rsidR="00E64720" w:rsidRPr="00BA44E4" w:rsidRDefault="00E64720" w:rsidP="00E64720">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1F843B02" w14:textId="77777777" w:rsidR="00E64720" w:rsidRPr="00BA44E4" w:rsidRDefault="00E64720" w:rsidP="00E64720">
      <w:pPr>
        <w:rPr>
          <w:sz w:val="14"/>
        </w:rPr>
      </w:pPr>
      <w:r w:rsidRPr="00BA44E4">
        <w:rPr>
          <w:sz w:val="14"/>
        </w:rPr>
        <w:t>RESULTS</w:t>
      </w:r>
    </w:p>
    <w:p w14:paraId="2ED8731A" w14:textId="77777777" w:rsidR="00E64720" w:rsidRPr="00BA44E4" w:rsidRDefault="00E64720" w:rsidP="00E64720">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40C468D6" w14:textId="77777777" w:rsidR="00E64720" w:rsidRDefault="00E64720" w:rsidP="00E64720">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9F6C304" w14:textId="77777777" w:rsidR="00E64720" w:rsidRDefault="00E64720" w:rsidP="00E64720">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1AA4522A" w14:textId="77777777" w:rsidR="00E64720" w:rsidRDefault="00E64720" w:rsidP="00E64720">
      <w:pPr>
        <w:rPr>
          <w:sz w:val="14"/>
        </w:rPr>
      </w:pPr>
      <w:r>
        <w:rPr>
          <w:sz w:val="14"/>
        </w:rPr>
        <w:t>DISCUSSION</w:t>
      </w:r>
    </w:p>
    <w:p w14:paraId="2CF0C357" w14:textId="77777777" w:rsidR="00E64720" w:rsidRDefault="00E64720" w:rsidP="00E64720">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2B82AF48" w14:textId="77777777" w:rsidR="00E64720" w:rsidRDefault="00E64720" w:rsidP="00E64720">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4F8B2C5B" w14:textId="77777777" w:rsidR="00E64720" w:rsidRDefault="00E64720" w:rsidP="00E64720">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293178AD" w14:textId="77777777" w:rsidR="00E64720" w:rsidRDefault="00E64720" w:rsidP="00E64720">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9EF419D" w14:textId="77777777" w:rsidR="00E64720" w:rsidRDefault="00E64720" w:rsidP="00E64720">
      <w:pPr>
        <w:pStyle w:val="Heading3"/>
      </w:pPr>
      <w:r>
        <w:t>1AC – Offense</w:t>
      </w:r>
    </w:p>
    <w:p w14:paraId="1AB509CA" w14:textId="77777777" w:rsidR="00E64720" w:rsidRDefault="00E64720" w:rsidP="00E64720">
      <w:pPr>
        <w:pStyle w:val="Heading4"/>
      </w:pPr>
      <w:r>
        <w:t>Cosmopolitan obligations prove Kant affirms.</w:t>
      </w:r>
    </w:p>
    <w:p w14:paraId="2E45577C" w14:textId="77777777" w:rsidR="00E64720" w:rsidRPr="008F5337" w:rsidRDefault="00E64720" w:rsidP="00E64720">
      <w:r w:rsidRPr="008F5337">
        <w:rPr>
          <w:rStyle w:val="StyleUnderline"/>
        </w:rPr>
        <w:t>Walla 16</w:t>
      </w:r>
      <w:r w:rsidRPr="008F5337">
        <w:t xml:space="preserve"> [(Alice Pinheiro, Department of Philosophy at Trinity College Dublin) “Common Possession of the Earth and Cosmopolitan Right” Kant-</w:t>
      </w:r>
      <w:proofErr w:type="spellStart"/>
      <w:r w:rsidRPr="008F5337">
        <w:t>Studien</w:t>
      </w:r>
      <w:proofErr w:type="spellEnd"/>
      <w:r w:rsidRPr="008F5337">
        <w:t xml:space="preserve"> Volume 107 Issue 1, 2016] TDI</w:t>
      </w:r>
    </w:p>
    <w:p w14:paraId="353A065E" w14:textId="77777777" w:rsidR="00E64720" w:rsidRPr="00F36860" w:rsidRDefault="00E64720" w:rsidP="00E64720">
      <w:r w:rsidRPr="008F5337">
        <w:t xml:space="preserve">Similarly to Grotius and Pufendorf, Kant tells us how external objects of choice can become the property of persons, that is, how the original </w:t>
      </w:r>
      <w:proofErr w:type="spellStart"/>
      <w:r w:rsidRPr="008F5337">
        <w:t>suum</w:t>
      </w:r>
      <w:proofErr w:type="spellEnd"/>
      <w:r w:rsidRPr="008F5337">
        <w:t xml:space="preserve"> can be extended to external objects. For Kant, this is far from being obvious. He assumes that we are born with a right to be free from unjustified interference </w:t>
      </w:r>
      <w:r w:rsidRPr="00F36860">
        <w:t xml:space="preserve">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w:t>
      </w:r>
      <w:proofErr w:type="spellStart"/>
      <w:r w:rsidRPr="00F36860">
        <w:t>suum</w:t>
      </w:r>
      <w:proofErr w:type="spellEnd"/>
      <w:r w:rsidRPr="00F36860">
        <w:t xml:space="preserve">. </w:t>
      </w:r>
      <w:r w:rsidRPr="00F36860">
        <w:rPr>
          <w:rStyle w:val="StyleUnderline"/>
        </w:rPr>
        <w:t>Kant’s argument for the inclusion of external objects under the notion of right is that we must assume a legal capacity to become owners of objects, in order to avoid a contradiction. External freedom (and with it pure practical reason) would be depriving itself of the possibility of using objects of choice and thus contradicting itself</w:t>
      </w:r>
      <w:r w:rsidRPr="00F36860">
        <w:t xml:space="preserve"> (</w:t>
      </w:r>
      <w:proofErr w:type="spellStart"/>
      <w:r w:rsidRPr="00F36860">
        <w:t>ein</w:t>
      </w:r>
      <w:proofErr w:type="spellEnd"/>
      <w:r w:rsidRPr="00F36860">
        <w:t xml:space="preserve"> </w:t>
      </w:r>
      <w:proofErr w:type="spellStart"/>
      <w:r w:rsidRPr="00F36860">
        <w:t>Widerspruch</w:t>
      </w:r>
      <w:proofErr w:type="spellEnd"/>
      <w:r w:rsidRPr="00F36860">
        <w:t xml:space="preserve"> der </w:t>
      </w:r>
      <w:proofErr w:type="spellStart"/>
      <w:r w:rsidRPr="00F36860">
        <w:t>äußeren</w:t>
      </w:r>
      <w:proofErr w:type="spellEnd"/>
      <w:r w:rsidRPr="00F36860">
        <w:t xml:space="preserve"> </w:t>
      </w:r>
      <w:proofErr w:type="spellStart"/>
      <w:r w:rsidRPr="00F36860">
        <w:t>Freiheit</w:t>
      </w:r>
      <w:proofErr w:type="spellEnd"/>
      <w:r w:rsidRPr="00F36860">
        <w:t xml:space="preserve"> </w:t>
      </w:r>
      <w:proofErr w:type="spellStart"/>
      <w:r w:rsidRPr="00F36860">
        <w:t>mit</w:t>
      </w:r>
      <w:proofErr w:type="spellEnd"/>
      <w:r w:rsidRPr="00F36860">
        <w:t xml:space="preserve"> </w:t>
      </w:r>
      <w:proofErr w:type="spellStart"/>
      <w:r w:rsidRPr="00F36860">
        <w:t>sich</w:t>
      </w:r>
      <w:proofErr w:type="spellEnd"/>
      <w:r w:rsidRPr="00F36860">
        <w:t xml:space="preserve"> </w:t>
      </w:r>
      <w:proofErr w:type="spellStart"/>
      <w:r w:rsidRPr="00F36860">
        <w:t>selbst</w:t>
      </w:r>
      <w:proofErr w:type="spellEnd"/>
      <w:r w:rsidRPr="00F36860">
        <w:t xml:space="preserve">). We must thus introduce a postulate of practical reason, assuming the possibility of becoming legal owners of objects. </w:t>
      </w:r>
    </w:p>
    <w:p w14:paraId="0E130138" w14:textId="77777777" w:rsidR="00E64720" w:rsidRDefault="00E64720" w:rsidP="00E64720">
      <w:r w:rsidRPr="00F36860">
        <w:rPr>
          <w:rStyle w:val="StyleUnderline"/>
        </w:rPr>
        <w:t xml:space="preserve">Once it has been established that external objects can become the matter of rights (i.e., that the </w:t>
      </w:r>
      <w:proofErr w:type="spellStart"/>
      <w:r w:rsidRPr="00F36860">
        <w:rPr>
          <w:rStyle w:val="StyleUnderline"/>
        </w:rPr>
        <w:t>suum</w:t>
      </w:r>
      <w:proofErr w:type="spellEnd"/>
      <w:r w:rsidRPr="00F36860">
        <w:rPr>
          <w:rStyle w:val="StyleUnderline"/>
        </w:rPr>
        <w:t xml:space="preserve"> can be extended to external objects), the next question Kant’s theory must address is</w:t>
      </w:r>
      <w:r w:rsidRPr="008F5337">
        <w:rPr>
          <w:rStyle w:val="StyleUnderline"/>
        </w:rPr>
        <w:t xml:space="preserve"> the problem of acquisition of external objects.</w:t>
      </w:r>
      <w:r w:rsidRPr="008F5337">
        <w:t xml:space="preserve"> Acquisition is the empirical deed through which an external object is incorporated into a person’s </w:t>
      </w:r>
      <w:proofErr w:type="spellStart"/>
      <w:r w:rsidRPr="008F5337">
        <w:t>suum</w:t>
      </w:r>
      <w:proofErr w:type="spellEnd"/>
      <w:r w:rsidRPr="008F5337">
        <w:t xml:space="preserve">. </w:t>
      </w:r>
      <w:r w:rsidRPr="008F5337">
        <w:rPr>
          <w:rStyle w:val="StyleUnderline"/>
        </w:rPr>
        <w:t xml:space="preserve">First or original </w:t>
      </w:r>
      <w:r w:rsidRPr="00F36860">
        <w:rPr>
          <w:rStyle w:val="StyleUnderline"/>
          <w:highlight w:val="green"/>
        </w:rPr>
        <w:t>acquisition is</w:t>
      </w:r>
      <w:r w:rsidRPr="008F5337">
        <w:rPr>
          <w:rStyle w:val="StyleUnderline"/>
        </w:rPr>
        <w:t xml:space="preserve"> </w:t>
      </w:r>
      <w:r w:rsidRPr="00F36860">
        <w:rPr>
          <w:rStyle w:val="StyleUnderline"/>
        </w:rPr>
        <w:t>when an object becomes for</w:t>
      </w:r>
      <w:r w:rsidRPr="008F5337">
        <w:rPr>
          <w:rStyle w:val="StyleUnderline"/>
        </w:rPr>
        <w:t xml:space="preserve">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w:t>
      </w:r>
    </w:p>
    <w:p w14:paraId="0A22763F" w14:textId="77777777" w:rsidR="00E64720" w:rsidRPr="003759D2" w:rsidRDefault="00E64720" w:rsidP="00E64720">
      <w:pPr>
        <w:rPr>
          <w:sz w:val="8"/>
          <w:szCs w:val="8"/>
        </w:rPr>
      </w:pPr>
      <w:r w:rsidRPr="003759D2">
        <w:rPr>
          <w:sz w:val="8"/>
          <w:szCs w:val="8"/>
        </w:rPr>
        <w:t xml:space="preserve">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3759D2">
        <w:rPr>
          <w:sz w:val="8"/>
          <w:szCs w:val="8"/>
        </w:rPr>
        <w:t>Flikschuh</w:t>
      </w:r>
      <w:proofErr w:type="spellEnd"/>
      <w:r w:rsidRPr="003759D2">
        <w:rPr>
          <w:sz w:val="8"/>
          <w:szCs w:val="8"/>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671F0B80" w14:textId="77777777" w:rsidR="00E64720" w:rsidRPr="00F36860" w:rsidRDefault="00E64720" w:rsidP="00E64720">
      <w:pPr>
        <w:rPr>
          <w:sz w:val="8"/>
          <w:szCs w:val="8"/>
        </w:rPr>
      </w:pPr>
      <w:r w:rsidRPr="00F36860">
        <w:rPr>
          <w:sz w:val="8"/>
          <w:szCs w:val="8"/>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6860">
        <w:rPr>
          <w:rStyle w:val="StyleUnderline"/>
          <w:sz w:val="8"/>
          <w:szCs w:val="8"/>
          <w:u w:val="no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6860">
        <w:rPr>
          <w:sz w:val="8"/>
          <w:szCs w:val="8"/>
        </w:rPr>
        <w:t xml:space="preserve"> The limited dimension of the planet (which also defines the limits of human expansion) renders the interaction and the possibility of impact on the mutual exercise of external freedom inevitable. </w:t>
      </w:r>
      <w:r w:rsidRPr="00F36860">
        <w:rPr>
          <w:rStyle w:val="StyleUnderline"/>
          <w:sz w:val="8"/>
          <w:szCs w:val="8"/>
          <w:u w:val="no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6860">
        <w:rPr>
          <w:sz w:val="8"/>
          <w:szCs w:val="8"/>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F36860">
        <w:rPr>
          <w:sz w:val="8"/>
          <w:szCs w:val="8"/>
        </w:rPr>
        <w:t>taking into account</w:t>
      </w:r>
      <w:proofErr w:type="gramEnd"/>
      <w:r w:rsidRPr="00F36860">
        <w:rPr>
          <w:sz w:val="8"/>
          <w:szCs w:val="8"/>
        </w:rPr>
        <w:t xml:space="preserve"> the different levels of possible interaction and institutionalization of right: within individuals in a common polity (state right), between polities (international right) and as citizens of the world (cosmopolitan right).</w:t>
      </w:r>
    </w:p>
    <w:p w14:paraId="2D092BAE" w14:textId="77777777" w:rsidR="00E64720" w:rsidRPr="00F36860" w:rsidRDefault="00E64720" w:rsidP="00E64720">
      <w:pPr>
        <w:rPr>
          <w:sz w:val="8"/>
          <w:szCs w:val="8"/>
        </w:rPr>
      </w:pPr>
      <w:r w:rsidRPr="00F36860">
        <w:rPr>
          <w:sz w:val="8"/>
          <w:szCs w:val="8"/>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53DD878E" w14:textId="77777777" w:rsidR="00E64720" w:rsidRPr="008F5337" w:rsidRDefault="00E64720" w:rsidP="00E64720">
      <w:r w:rsidRPr="008F5337">
        <w:rPr>
          <w:rStyle w:val="StyleUnderline"/>
        </w:rPr>
        <w:t xml:space="preserve">Acquiring land for the first time must be regarded as a realization or “particularization” of innate right.  But this is the beginning of another problem. First </w:t>
      </w:r>
      <w:r w:rsidRPr="00F36860">
        <w:rPr>
          <w:rStyle w:val="StyleUnderline"/>
        </w:rPr>
        <w:t>acquisition of</w:t>
      </w:r>
      <w:r w:rsidRPr="008F5337">
        <w:rPr>
          <w:rStyle w:val="StyleUnderline"/>
        </w:rPr>
        <w:t xml:space="preserve"> a piece of </w:t>
      </w:r>
      <w:r w:rsidRPr="00F36860">
        <w:rPr>
          <w:rStyle w:val="StyleUnderline"/>
        </w:rPr>
        <w:t xml:space="preserve">land </w:t>
      </w:r>
      <w:r w:rsidRPr="004515E8">
        <w:rPr>
          <w:rStyle w:val="StyleUnderline"/>
          <w:highlight w:val="green"/>
        </w:rPr>
        <w:t xml:space="preserve">involves </w:t>
      </w:r>
      <w:r w:rsidRPr="00F36860">
        <w:rPr>
          <w:rStyle w:val="StyleUnderline"/>
        </w:rPr>
        <w:t>both singling</w:t>
      </w:r>
      <w:r w:rsidRPr="004515E8">
        <w:rPr>
          <w:rStyle w:val="StyleUnderline"/>
        </w:rPr>
        <w:t xml:space="preserve"> out</w:t>
      </w:r>
      <w:r w:rsidRPr="008F5337">
        <w:rPr>
          <w:rStyle w:val="StyleUnderline"/>
        </w:rPr>
        <w:t xml:space="preserve"> a specific part of land as </w:t>
      </w:r>
      <w:r w:rsidRPr="00F36860">
        <w:rPr>
          <w:rStyle w:val="StyleUnderline"/>
        </w:rPr>
        <w:t xml:space="preserve">my “dominion” and </w:t>
      </w:r>
      <w:r w:rsidRPr="004515E8">
        <w:rPr>
          <w:rStyle w:val="StyleUnderline"/>
          <w:highlight w:val="green"/>
        </w:rPr>
        <w:t>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w:t>
      </w:r>
      <w:proofErr w:type="spellStart"/>
      <w:r w:rsidRPr="008F5337">
        <w:t>Rechtsgrund</w:t>
      </w:r>
      <w:proofErr w:type="spellEnd"/>
      <w:r w:rsidRPr="008F5337">
        <w:t xml:space="preserve">, titulus </w:t>
      </w:r>
      <w:proofErr w:type="spellStart"/>
      <w:r w:rsidRPr="008F5337">
        <w:t>possessionis</w:t>
      </w:r>
      <w:proofErr w:type="spellEnd"/>
      <w:r w:rsidRPr="008F5337">
        <w:t xml:space="preserve">)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F36860">
        <w:rPr>
          <w:rStyle w:val="StyleUnderline"/>
        </w:rPr>
        <w:t xml:space="preserve">it is able to </w:t>
      </w:r>
      <w:r w:rsidRPr="007173D0">
        <w:rPr>
          <w:rStyle w:val="StyleUnderline"/>
          <w:highlight w:val="green"/>
        </w:rPr>
        <w:t xml:space="preserve">impose an obligation </w:t>
      </w:r>
      <w:r w:rsidRPr="00F36860">
        <w:rPr>
          <w:rStyle w:val="StyleUnderline"/>
        </w:rPr>
        <w:t xml:space="preserve">on all others </w:t>
      </w:r>
      <w:r w:rsidRPr="007173D0">
        <w:rPr>
          <w:rStyle w:val="StyleUnderline"/>
          <w:highlight w:val="green"/>
        </w:rPr>
        <w:t xml:space="preserve">to respect </w:t>
      </w:r>
      <w:r w:rsidRPr="00F36860">
        <w:rPr>
          <w:rStyle w:val="StyleUnderline"/>
        </w:rPr>
        <w:t xml:space="preserve">one’s </w:t>
      </w:r>
      <w:r w:rsidRPr="007173D0">
        <w:rPr>
          <w:rStyle w:val="StyleUnderline"/>
          <w:highlight w:val="green"/>
        </w:rPr>
        <w:t>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8F5337">
        <w:t>:</w:t>
      </w:r>
    </w:p>
    <w:p w14:paraId="74A62827" w14:textId="77777777" w:rsidR="00E64720" w:rsidRPr="00F36860" w:rsidRDefault="00E64720" w:rsidP="00E64720">
      <w:pPr>
        <w:rPr>
          <w:sz w:val="8"/>
          <w:szCs w:val="8"/>
        </w:rPr>
      </w:pPr>
      <w:r w:rsidRPr="00F36860">
        <w:rPr>
          <w:sz w:val="8"/>
          <w:szCs w:val="8"/>
        </w:rPr>
        <w:t>All human beings are originally in common possession of the land of the entire earth (</w:t>
      </w:r>
      <w:proofErr w:type="spellStart"/>
      <w:r w:rsidRPr="00F36860">
        <w:rPr>
          <w:sz w:val="8"/>
          <w:szCs w:val="8"/>
        </w:rPr>
        <w:t>communio</w:t>
      </w:r>
      <w:proofErr w:type="spellEnd"/>
      <w:r w:rsidRPr="00F36860">
        <w:rPr>
          <w:sz w:val="8"/>
          <w:szCs w:val="8"/>
        </w:rPr>
        <w:t xml:space="preserve"> fundi </w:t>
      </w:r>
      <w:proofErr w:type="spellStart"/>
      <w:r w:rsidRPr="00F36860">
        <w:rPr>
          <w:sz w:val="8"/>
          <w:szCs w:val="8"/>
        </w:rPr>
        <w:t>originaria</w:t>
      </w:r>
      <w:proofErr w:type="spellEnd"/>
      <w:r w:rsidRPr="00F36860">
        <w:rPr>
          <w:sz w:val="8"/>
          <w:szCs w:val="8"/>
        </w:rPr>
        <w:t xml:space="preserve">) and each has by nature the will to use it (lex </w:t>
      </w:r>
      <w:proofErr w:type="spellStart"/>
      <w:r w:rsidRPr="00F36860">
        <w:rPr>
          <w:sz w:val="8"/>
          <w:szCs w:val="8"/>
        </w:rPr>
        <w:t>iusti</w:t>
      </w:r>
      <w:proofErr w:type="spellEnd"/>
      <w:r w:rsidRPr="00F36860">
        <w:rPr>
          <w:sz w:val="8"/>
          <w:szCs w:val="8"/>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6860">
        <w:rPr>
          <w:sz w:val="8"/>
          <w:szCs w:val="8"/>
        </w:rPr>
        <w:t>iuridica</w:t>
      </w:r>
      <w:proofErr w:type="spellEnd"/>
      <w:r w:rsidRPr="00F36860">
        <w:rPr>
          <w:sz w:val="8"/>
          <w:szCs w:val="8"/>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6860">
        <w:rPr>
          <w:sz w:val="8"/>
          <w:szCs w:val="8"/>
        </w:rPr>
        <w:t>iustitiae</w:t>
      </w:r>
      <w:proofErr w:type="spellEnd"/>
      <w:r w:rsidRPr="00F36860">
        <w:rPr>
          <w:sz w:val="8"/>
          <w:szCs w:val="8"/>
        </w:rPr>
        <w:t xml:space="preserve"> </w:t>
      </w:r>
      <w:proofErr w:type="spellStart"/>
      <w:r w:rsidRPr="00F36860">
        <w:rPr>
          <w:sz w:val="8"/>
          <w:szCs w:val="8"/>
        </w:rPr>
        <w:t>distributivae</w:t>
      </w:r>
      <w:proofErr w:type="spellEnd"/>
      <w:r w:rsidRPr="00F36860">
        <w:rPr>
          <w:sz w:val="8"/>
          <w:szCs w:val="8"/>
        </w:rPr>
        <w:t>), which alone determines what is right (</w:t>
      </w:r>
      <w:proofErr w:type="spellStart"/>
      <w:r w:rsidRPr="00F36860">
        <w:rPr>
          <w:sz w:val="8"/>
          <w:szCs w:val="8"/>
        </w:rPr>
        <w:t>recht</w:t>
      </w:r>
      <w:proofErr w:type="spellEnd"/>
      <w:r w:rsidRPr="00F36860">
        <w:rPr>
          <w:sz w:val="8"/>
          <w:szCs w:val="8"/>
        </w:rPr>
        <w:t>), what is rightful (</w:t>
      </w:r>
      <w:proofErr w:type="spellStart"/>
      <w:r w:rsidRPr="00F36860">
        <w:rPr>
          <w:sz w:val="8"/>
          <w:szCs w:val="8"/>
        </w:rPr>
        <w:t>rechtlich</w:t>
      </w:r>
      <w:proofErr w:type="spellEnd"/>
      <w:r w:rsidRPr="00F36860">
        <w:rPr>
          <w:sz w:val="8"/>
          <w:szCs w:val="8"/>
        </w:rPr>
        <w:t>), and what is laid down as right (</w:t>
      </w:r>
      <w:proofErr w:type="spellStart"/>
      <w:r w:rsidRPr="00F36860">
        <w:rPr>
          <w:sz w:val="8"/>
          <w:szCs w:val="8"/>
        </w:rPr>
        <w:t>Rechtens</w:t>
      </w:r>
      <w:proofErr w:type="spellEnd"/>
      <w:r w:rsidRPr="00F36860">
        <w:rPr>
          <w:sz w:val="8"/>
          <w:szCs w:val="8"/>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255F4AA5" w14:textId="77777777" w:rsidR="00E64720" w:rsidRPr="008F5337" w:rsidRDefault="00E64720" w:rsidP="00E64720">
      <w:r w:rsidRPr="008F5337">
        <w:rPr>
          <w:rStyle w:val="StyleUnderline"/>
        </w:rPr>
        <w:t xml:space="preserve">A </w:t>
      </w:r>
      <w:r w:rsidRPr="002819B5">
        <w:rPr>
          <w:rStyle w:val="StyleUnderline"/>
          <w:highlight w:val="green"/>
        </w:rPr>
        <w:t xml:space="preserve">unilateral will cannot impose </w:t>
      </w:r>
      <w:r w:rsidRPr="00F36860">
        <w:rPr>
          <w:rStyle w:val="StyleUnderline"/>
        </w:rPr>
        <w:t xml:space="preserve">an </w:t>
      </w:r>
      <w:r w:rsidRPr="002819B5">
        <w:rPr>
          <w:rStyle w:val="StyleUnderline"/>
          <w:highlight w:val="green"/>
        </w:rPr>
        <w:t>obligation</w:t>
      </w:r>
      <w:r w:rsidRPr="008F5337">
        <w:rPr>
          <w:rStyle w:val="StyleUnderline"/>
        </w:rPr>
        <w:t xml:space="preserve"> on others. </w:t>
      </w:r>
      <w:r w:rsidRPr="00BE3B21">
        <w:rPr>
          <w:rStyle w:val="StyleUnderline"/>
        </w:rPr>
        <w:t xml:space="preserve">It </w:t>
      </w:r>
      <w:r w:rsidRPr="00F36860">
        <w:rPr>
          <w:rStyle w:val="StyleUnderline"/>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w:t>
      </w:r>
      <w:r w:rsidRPr="00F36860">
        <w:rPr>
          <w:rStyle w:val="StyleUnderline"/>
        </w:rPr>
        <w:t xml:space="preserve">all </w:t>
      </w:r>
      <w:r w:rsidRPr="002819B5">
        <w:rPr>
          <w:rStyle w:val="StyleUnderline"/>
          <w:highlight w:val="green"/>
        </w:rPr>
        <w:t xml:space="preserve">others </w:t>
      </w:r>
      <w:r w:rsidRPr="003759D2">
        <w:rPr>
          <w:rStyle w:val="StyleUnderline"/>
        </w:rPr>
        <w:t>whose</w:t>
      </w:r>
      <w:r w:rsidRPr="008F5337">
        <w:rPr>
          <w:rStyle w:val="StyleUnderline"/>
        </w:rPr>
        <w:t xml:space="preserve"> exercise of </w:t>
      </w:r>
      <w:r w:rsidRPr="003759D2">
        <w:rPr>
          <w:rStyle w:val="StyleUnderline"/>
        </w:rPr>
        <w:t>freedom is restricted</w:t>
      </w:r>
      <w:r w:rsidRPr="008F5337">
        <w:rPr>
          <w:rStyle w:val="StyleUnderline"/>
        </w:rPr>
        <w:t xml:space="preserve"> by that unilateral act.</w:t>
      </w:r>
      <w:r w:rsidRPr="008F5337">
        <w:t xml:space="preserve"> Omnis </w:t>
      </w:r>
      <w:proofErr w:type="spellStart"/>
      <w:r w:rsidRPr="008F5337">
        <w:t>obligatio</w:t>
      </w:r>
      <w:proofErr w:type="spellEnd"/>
      <w:r w:rsidRPr="008F5337">
        <w:t xml:space="preserve"> </w:t>
      </w:r>
      <w:proofErr w:type="spellStart"/>
      <w:r w:rsidRPr="008F5337">
        <w:t>est</w:t>
      </w:r>
      <w:proofErr w:type="spellEnd"/>
      <w:r w:rsidRPr="008F5337">
        <w:t xml:space="preserve"> </w:t>
      </w:r>
      <w:proofErr w:type="spellStart"/>
      <w:r w:rsidRPr="008F5337">
        <w:t>contracta</w:t>
      </w:r>
      <w:proofErr w:type="spellEnd"/>
      <w:r w:rsidRPr="008F5337">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53BF53C3" w14:textId="77777777" w:rsidR="00E64720" w:rsidRDefault="00E64720" w:rsidP="00E64720"/>
    <w:p w14:paraId="6DFD460A" w14:textId="77777777" w:rsidR="00E64720" w:rsidRDefault="00E64720" w:rsidP="00E64720">
      <w:pPr>
        <w:pStyle w:val="Heading3"/>
      </w:pPr>
      <w:r>
        <w:t>1AC – Adv – Debris</w:t>
      </w:r>
    </w:p>
    <w:p w14:paraId="2874E48C" w14:textId="77777777" w:rsidR="00E64720" w:rsidRDefault="00E64720" w:rsidP="00E64720">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27708C87" w14:textId="77777777" w:rsidR="00E64720" w:rsidRPr="00667B14" w:rsidRDefault="00E64720" w:rsidP="00E6472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3CBDD54" w14:textId="77777777" w:rsidR="00E64720" w:rsidRPr="0039526D" w:rsidRDefault="00E64720" w:rsidP="00E64720">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5EF6A187" w14:textId="77777777" w:rsidR="00E64720" w:rsidRPr="0039526D" w:rsidRDefault="00E64720" w:rsidP="00E64720">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69F92DB" w14:textId="77777777" w:rsidR="00E64720" w:rsidRPr="0039526D" w:rsidRDefault="00E64720" w:rsidP="00E64720">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2D1BB18" w14:textId="77777777" w:rsidR="00E64720" w:rsidRPr="0039526D" w:rsidRDefault="00E64720" w:rsidP="00E64720">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30351E5" w14:textId="77777777" w:rsidR="00E64720" w:rsidRPr="0039526D" w:rsidRDefault="00E64720" w:rsidP="00E64720">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1169B7A7" w14:textId="77777777" w:rsidR="00E64720" w:rsidRPr="00283EEC" w:rsidRDefault="00E64720" w:rsidP="00E64720">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FB74601" w14:textId="77777777" w:rsidR="00E64720" w:rsidRPr="00172966" w:rsidRDefault="00E64720" w:rsidP="00E64720"/>
    <w:p w14:paraId="55056104" w14:textId="77777777" w:rsidR="00E64720" w:rsidRDefault="00E64720" w:rsidP="00E64720">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4A67A953" w14:textId="77777777" w:rsidR="00E64720" w:rsidRPr="00667B14" w:rsidRDefault="00E64720" w:rsidP="00E64720">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5D7AAF3" w14:textId="77777777" w:rsidR="00E64720" w:rsidRDefault="00E64720" w:rsidP="00E6472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DC5DEEE" w14:textId="77777777" w:rsidR="00E64720" w:rsidRDefault="00E64720" w:rsidP="00E64720">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B062235" w14:textId="77777777" w:rsidR="00E64720" w:rsidRDefault="00E64720" w:rsidP="00E64720">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55B2B9C" w14:textId="77777777" w:rsidR="00E64720" w:rsidRPr="00BE0EC1" w:rsidRDefault="00E64720" w:rsidP="00E64720">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5A4F049" w14:textId="77777777" w:rsidR="00E64720" w:rsidRDefault="00E64720" w:rsidP="00E64720">
      <w:r w:rsidRPr="00A44E95">
        <w:rPr>
          <w:noProof/>
        </w:rPr>
        <w:drawing>
          <wp:inline distT="0" distB="0" distL="0" distR="0" wp14:anchorId="7950C159" wp14:editId="2A166F57">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53A320F2" w14:textId="77777777" w:rsidR="00E64720" w:rsidRPr="005361D2" w:rsidRDefault="00E64720" w:rsidP="00E64720">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3433CAA4" w14:textId="77777777" w:rsidR="00E64720" w:rsidRDefault="00E64720" w:rsidP="00E64720">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1F1D08B" w14:textId="77777777" w:rsidR="00E64720" w:rsidRDefault="00E64720" w:rsidP="00E64720">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4DA2B9A" w14:textId="77777777" w:rsidR="00E64720" w:rsidRDefault="00E64720" w:rsidP="00E64720">
      <w:pPr>
        <w:rPr>
          <w:rStyle w:val="Emphasis"/>
        </w:rPr>
      </w:pPr>
    </w:p>
    <w:p w14:paraId="70C79B3E" w14:textId="77777777" w:rsidR="00E64720" w:rsidRPr="00FF4115" w:rsidRDefault="00E64720" w:rsidP="00E64720">
      <w:pPr>
        <w:pStyle w:val="Heading4"/>
      </w:pPr>
      <w:r>
        <w:t xml:space="preserve">Models are </w:t>
      </w:r>
      <w:r w:rsidRPr="0039526D">
        <w:t>rigorous</w:t>
      </w:r>
      <w:r>
        <w:t>.</w:t>
      </w:r>
    </w:p>
    <w:p w14:paraId="349B93BC" w14:textId="77777777" w:rsidR="00E64720" w:rsidRDefault="00E64720" w:rsidP="00E64720">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4F7F50AA" w14:textId="77777777" w:rsidR="00E64720" w:rsidRPr="00E85DC2" w:rsidRDefault="00E64720" w:rsidP="00E64720">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62465A87" w14:textId="77777777" w:rsidR="00E64720" w:rsidRDefault="00E64720" w:rsidP="00E64720"/>
    <w:p w14:paraId="400BE5E7" w14:textId="77777777" w:rsidR="00E64720" w:rsidRDefault="00E64720" w:rsidP="00E64720">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237FA83C" w14:textId="77777777" w:rsidR="00E64720" w:rsidRPr="00E642CB" w:rsidRDefault="00E64720" w:rsidP="00E64720">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proofErr w:type="spellStart"/>
      <w:r>
        <w:t>Zili</w:t>
      </w:r>
      <w:proofErr w:type="spellEnd"/>
      <w:r>
        <w:t xml:space="preserve">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w:t>
      </w:r>
      <w:proofErr w:type="spellStart"/>
      <w:r>
        <w:t>astrobites</w:t>
      </w:r>
      <w:proofErr w:type="spellEnd"/>
      <w:r>
        <w:t xml:space="preserve">. </w:t>
      </w:r>
      <w:hyperlink r:id="rId12" w:history="1">
        <w:r w:rsidRPr="00EE4324">
          <w:rPr>
            <w:rStyle w:val="Hyperlink"/>
          </w:rPr>
          <w:t>https://astrobites.org/2022/02/24/space-sustainability/</w:t>
        </w:r>
      </w:hyperlink>
      <w:r>
        <w:t>] Justin</w:t>
      </w:r>
    </w:p>
    <w:p w14:paraId="7365CD0D" w14:textId="77777777" w:rsidR="00E64720" w:rsidRPr="00E642CB" w:rsidRDefault="00E64720" w:rsidP="00E64720">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237861F6" w14:textId="77777777" w:rsidR="00E64720" w:rsidRPr="00E642CB" w:rsidRDefault="00E64720" w:rsidP="00E64720">
      <w:pPr>
        <w:rPr>
          <w:sz w:val="14"/>
        </w:rPr>
      </w:pPr>
      <w:r w:rsidRPr="00E642CB">
        <w:rPr>
          <w:sz w:val="14"/>
        </w:rPr>
        <w:t>What’s up there?</w:t>
      </w:r>
    </w:p>
    <w:p w14:paraId="5C52E61E" w14:textId="77777777" w:rsidR="00E64720" w:rsidRPr="00E642CB" w:rsidRDefault="00E64720" w:rsidP="00E64720">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7352FF3C" w14:textId="77777777" w:rsidR="00E64720" w:rsidRPr="00E642CB" w:rsidRDefault="00E64720" w:rsidP="00E64720">
      <w:pPr>
        <w:rPr>
          <w:sz w:val="14"/>
        </w:rPr>
      </w:pPr>
      <w:r w:rsidRPr="00E642CB">
        <w:rPr>
          <w:sz w:val="14"/>
        </w:rPr>
        <w:t>Fig. 2: Number of tracked objects in Low-Earth Orbit (LEO) and Geo-synchronous orbit (GSO). Modified from Fig.2 of the paper.</w:t>
      </w:r>
    </w:p>
    <w:p w14:paraId="5216A80B" w14:textId="77777777" w:rsidR="00E64720" w:rsidRPr="00E642CB" w:rsidRDefault="00E64720" w:rsidP="00E64720">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A398297" w14:textId="77777777" w:rsidR="00E64720" w:rsidRPr="00E642CB" w:rsidRDefault="00E64720" w:rsidP="00E64720">
      <w:pPr>
        <w:rPr>
          <w:sz w:val="14"/>
        </w:rPr>
      </w:pPr>
      <w:r w:rsidRPr="00E642CB">
        <w:rPr>
          <w:sz w:val="14"/>
        </w:rPr>
        <w:t>What can be done?</w:t>
      </w:r>
    </w:p>
    <w:p w14:paraId="1B53B778" w14:textId="77777777" w:rsidR="00E64720" w:rsidRPr="00CB5887" w:rsidRDefault="00E64720" w:rsidP="00E64720">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75B23D8C" w14:textId="77777777" w:rsidR="00E64720" w:rsidRPr="00E642CB" w:rsidRDefault="00E64720" w:rsidP="00E64720">
      <w:pPr>
        <w:rPr>
          <w:sz w:val="14"/>
        </w:rPr>
      </w:pPr>
      <w:r w:rsidRPr="00E642CB">
        <w:rPr>
          <w:sz w:val="14"/>
        </w:rPr>
        <w:t>Looking towards the future</w:t>
      </w:r>
    </w:p>
    <w:p w14:paraId="51F02496" w14:textId="77777777" w:rsidR="00E64720" w:rsidRDefault="00E64720" w:rsidP="00E64720">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04B86ABC" w14:textId="77777777" w:rsidR="00E64720" w:rsidRDefault="00E64720" w:rsidP="00E64720"/>
    <w:p w14:paraId="31E3526A" w14:textId="77777777" w:rsidR="00E64720" w:rsidRDefault="00E64720" w:rsidP="00E64720">
      <w:pPr>
        <w:pStyle w:val="Heading4"/>
      </w:pPr>
      <w:r>
        <w:t xml:space="preserve">Current regulatory guidelines </w:t>
      </w:r>
      <w:r w:rsidRPr="00966BE3">
        <w:rPr>
          <w:u w:val="single"/>
        </w:rPr>
        <w:t>fail</w:t>
      </w:r>
      <w:r>
        <w:t xml:space="preserve"> – answers neg turns.</w:t>
      </w:r>
    </w:p>
    <w:p w14:paraId="78DD751C" w14:textId="77777777" w:rsidR="00E64720" w:rsidRPr="005D6684" w:rsidRDefault="00E64720" w:rsidP="00E64720">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3" w:history="1">
        <w:r w:rsidRPr="00457B9A">
          <w:rPr>
            <w:rStyle w:val="Hyperlink"/>
          </w:rPr>
          <w:t>https://www.nature.com/articles/s41598-021-89909-7</w:t>
        </w:r>
      </w:hyperlink>
      <w:r>
        <w:t>] Justin</w:t>
      </w:r>
    </w:p>
    <w:p w14:paraId="62E2B3BF" w14:textId="77777777" w:rsidR="00E64720" w:rsidRPr="005D6684" w:rsidRDefault="00E64720" w:rsidP="00E64720">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(FCC)1 .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company2</w:t>
      </w:r>
      <w:r w:rsidRPr="005D6684">
        <w:rPr>
          <w:sz w:val="14"/>
        </w:rPr>
        <w:t xml:space="preserve"> .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All of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2E169AE7" w14:textId="77777777" w:rsidR="00E64720" w:rsidRPr="005D6684" w:rsidRDefault="00E64720" w:rsidP="00E64720">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further5–8 .</w:t>
      </w:r>
    </w:p>
    <w:p w14:paraId="344154B4" w14:textId="77777777" w:rsidR="00E64720" w:rsidRPr="005D6684" w:rsidRDefault="00E64720" w:rsidP="00E64720">
      <w:pPr>
        <w:rPr>
          <w:sz w:val="14"/>
        </w:rPr>
      </w:pPr>
      <w:r w:rsidRPr="005D6684">
        <w:rPr>
          <w:sz w:val="14"/>
        </w:rPr>
        <w:t>[Omitted Figures 1 and 2]</w:t>
      </w:r>
    </w:p>
    <w:p w14:paraId="495B4D7D" w14:textId="77777777" w:rsidR="00E64720" w:rsidRPr="005D6684" w:rsidRDefault="00E64720" w:rsidP="00E64720">
      <w:pPr>
        <w:rPr>
          <w:sz w:val="14"/>
        </w:rPr>
      </w:pPr>
      <w:r w:rsidRPr="005D6684">
        <w:rPr>
          <w:sz w:val="14"/>
        </w:rPr>
        <w:t>Results</w:t>
      </w:r>
    </w:p>
    <w:p w14:paraId="4EB894EB" w14:textId="77777777" w:rsidR="00E64720" w:rsidRPr="005D6684" w:rsidRDefault="00E64720" w:rsidP="00E64720">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1A35D36A" w14:textId="77777777" w:rsidR="00E64720" w:rsidRPr="005D6684" w:rsidRDefault="00E64720" w:rsidP="00E64720">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DFC4D65" w14:textId="77777777" w:rsidR="00E64720" w:rsidRPr="005D6684" w:rsidRDefault="00E64720" w:rsidP="00E64720">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tonnes.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7331E4E5" w14:textId="77777777" w:rsidR="00E64720" w:rsidRPr="005D6684" w:rsidRDefault="00E64720" w:rsidP="00E64720">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similar to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km−3 .</w:t>
      </w:r>
    </w:p>
    <w:p w14:paraId="5C2710C9" w14:textId="77777777" w:rsidR="00E64720" w:rsidRPr="005D6684" w:rsidRDefault="00E64720" w:rsidP="00E64720">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61BBE8ED" w14:textId="77777777" w:rsidR="00E64720" w:rsidRPr="005D6684" w:rsidRDefault="00E64720" w:rsidP="00E64720">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 xml:space="preserve">6 ,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00E3BA3F" w14:textId="77777777" w:rsidR="00E64720" w:rsidRPr="005D6684" w:rsidRDefault="00E64720" w:rsidP="00E64720">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3B6CB6D0" w14:textId="77777777" w:rsidR="00E64720" w:rsidRDefault="00E64720" w:rsidP="00E64720"/>
    <w:p w14:paraId="54AE1EAE" w14:textId="77777777" w:rsidR="00E64720" w:rsidRDefault="00E64720" w:rsidP="00E64720">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36DBEBB4" w14:textId="77777777" w:rsidR="00E64720" w:rsidRPr="0039480E" w:rsidRDefault="00E64720" w:rsidP="00E64720">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4" w:history="1">
        <w:r w:rsidRPr="00EE4324">
          <w:rPr>
            <w:rStyle w:val="Hyperlink"/>
          </w:rPr>
          <w:t>https://aerospace.org/article/space-debris-101</w:t>
        </w:r>
      </w:hyperlink>
      <w:r>
        <w:t>] Justin</w:t>
      </w:r>
    </w:p>
    <w:p w14:paraId="2DEE20D9" w14:textId="77777777" w:rsidR="00E64720" w:rsidRPr="0039480E" w:rsidRDefault="00E64720" w:rsidP="00E64720">
      <w:pPr>
        <w:rPr>
          <w:sz w:val="14"/>
        </w:rPr>
      </w:pPr>
      <w:r w:rsidRPr="0039480E">
        <w:rPr>
          <w:sz w:val="14"/>
        </w:rPr>
        <w:t>Can you see space debris coming at you?</w:t>
      </w:r>
    </w:p>
    <w:p w14:paraId="236EF11C" w14:textId="77777777" w:rsidR="00E64720" w:rsidRPr="0039480E" w:rsidRDefault="00E64720" w:rsidP="00E64720">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72249590" w14:textId="77777777" w:rsidR="00E64720" w:rsidRPr="0039480E" w:rsidRDefault="00E64720" w:rsidP="00E64720">
      <w:pPr>
        <w:rPr>
          <w:sz w:val="14"/>
        </w:rPr>
      </w:pPr>
      <w:r w:rsidRPr="0039480E">
        <w:rPr>
          <w:sz w:val="14"/>
        </w:rPr>
        <w:t>What is an on-orbit collision like?</w:t>
      </w:r>
    </w:p>
    <w:p w14:paraId="008A9FB7" w14:textId="77777777" w:rsidR="00E64720" w:rsidRPr="0039480E" w:rsidRDefault="00E64720" w:rsidP="00E64720">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611DE042" w14:textId="77777777" w:rsidR="00E64720" w:rsidRPr="0039480E" w:rsidRDefault="00E64720" w:rsidP="00E64720">
      <w:pPr>
        <w:rPr>
          <w:sz w:val="14"/>
        </w:rPr>
      </w:pPr>
      <w:r w:rsidRPr="0039480E">
        <w:rPr>
          <w:sz w:val="14"/>
        </w:rPr>
        <w:t>Do breakups look like the movies?</w:t>
      </w:r>
    </w:p>
    <w:p w14:paraId="52312755" w14:textId="77777777" w:rsidR="00E64720" w:rsidRPr="0039480E" w:rsidRDefault="00E64720" w:rsidP="00E64720">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42BEC7A3" w14:textId="77777777" w:rsidR="00E64720" w:rsidRDefault="00E64720" w:rsidP="00E64720"/>
    <w:p w14:paraId="6D13DC27" w14:textId="77777777" w:rsidR="00E64720" w:rsidRDefault="00E64720" w:rsidP="00E64720">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2DF1A2F4" w14:textId="77777777" w:rsidR="00E64720" w:rsidRPr="003B5F2E" w:rsidRDefault="00E64720" w:rsidP="00E64720">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5" w:history="1">
        <w:r w:rsidRPr="00EE4324">
          <w:rPr>
            <w:rStyle w:val="Hyperlink"/>
          </w:rPr>
          <w:t>https://arxiv.org/pdf/2202.06994.pdf</w:t>
        </w:r>
      </w:hyperlink>
      <w:r>
        <w:t>] Justin</w:t>
      </w:r>
    </w:p>
    <w:p w14:paraId="2A053BF1" w14:textId="77777777" w:rsidR="00E64720" w:rsidRPr="003B5F2E" w:rsidRDefault="00E64720" w:rsidP="00E64720">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25D9431A" w14:textId="77777777" w:rsidR="00E64720" w:rsidRPr="003B5F2E" w:rsidRDefault="00E64720" w:rsidP="00E64720">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w:t>
      </w:r>
      <w:proofErr w:type="spellStart"/>
      <w:r w:rsidRPr="003B5F2E">
        <w:rPr>
          <w:sz w:val="14"/>
        </w:rPr>
        <w:t>Seitzer</w:t>
      </w:r>
      <w:proofErr w:type="spellEnd"/>
      <w:r w:rsidRPr="003B5F2E">
        <w:rPr>
          <w:sz w:val="14"/>
        </w:rPr>
        <w:t xml:space="preserve"> (2020) has recommended that constellation operators take precautions to keep their satellites faint, and opt for altitude bands below roughly 600 km, to best combat the issue.</w:t>
      </w:r>
    </w:p>
    <w:p w14:paraId="1AEFF8EA" w14:textId="77777777" w:rsidR="00E64720" w:rsidRDefault="00E64720" w:rsidP="00E64720">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w:t>
      </w:r>
      <w:proofErr w:type="spellStart"/>
      <w:r w:rsidRPr="003B5F2E">
        <w:rPr>
          <w:sz w:val="14"/>
        </w:rPr>
        <w:t>Pirovano</w:t>
      </w:r>
      <w:proofErr w:type="spellEnd"/>
      <w:r w:rsidRPr="003B5F2E">
        <w:rPr>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032CF2E4" w14:textId="77777777" w:rsidR="00E64720" w:rsidRDefault="00E64720" w:rsidP="00E64720"/>
    <w:p w14:paraId="6E6ECC0C" w14:textId="77777777" w:rsidR="00E64720" w:rsidRDefault="00E64720" w:rsidP="00E64720">
      <w:pPr>
        <w:pStyle w:val="Heading4"/>
      </w:pPr>
      <w:r>
        <w:t xml:space="preserve">Astronomical research solves </w:t>
      </w:r>
      <w:r w:rsidRPr="0094096E">
        <w:rPr>
          <w:u w:val="single"/>
        </w:rPr>
        <w:t>every existential threat</w:t>
      </w:r>
      <w:r>
        <w:t>.</w:t>
      </w:r>
    </w:p>
    <w:p w14:paraId="2B96E38C" w14:textId="77777777" w:rsidR="00E64720" w:rsidRDefault="00E64720" w:rsidP="00E64720">
      <w:r w:rsidRPr="0094096E">
        <w:rPr>
          <w:rStyle w:val="Style13ptBold"/>
        </w:rPr>
        <w:t>Harvard 17</w:t>
      </w:r>
      <w:r>
        <w:t xml:space="preserve"> [Harvard &amp; Smithsonian. No exact date but most recent image cited is from 2017. “</w:t>
      </w:r>
      <w:r w:rsidRPr="0094096E">
        <w:t>How can astronomy improve life on earth?</w:t>
      </w:r>
      <w:r>
        <w:t xml:space="preserve">.” Center for Astrophysics. </w:t>
      </w:r>
      <w:hyperlink r:id="rId16" w:history="1">
        <w:r w:rsidRPr="00EE4324">
          <w:rPr>
            <w:rStyle w:val="Hyperlink"/>
          </w:rPr>
          <w:t>https://www.cfa.harvard.edu/big-questions/how-can-astronomy-improve-life-earth</w:t>
        </w:r>
      </w:hyperlink>
      <w:r>
        <w:t>] Justin</w:t>
      </w:r>
    </w:p>
    <w:p w14:paraId="56A42DBA" w14:textId="77777777" w:rsidR="00E64720" w:rsidRPr="0094096E" w:rsidRDefault="00E64720" w:rsidP="00E64720">
      <w:pPr>
        <w:rPr>
          <w:sz w:val="14"/>
        </w:rPr>
      </w:pPr>
      <w:r w:rsidRPr="0094096E">
        <w:rPr>
          <w:sz w:val="14"/>
        </w:rPr>
        <w:t>Our Work</w:t>
      </w:r>
    </w:p>
    <w:p w14:paraId="737B176D" w14:textId="77777777" w:rsidR="00E64720" w:rsidRPr="0094096E" w:rsidRDefault="00E64720" w:rsidP="00E64720">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543EAF27" w14:textId="77777777" w:rsidR="00E64720" w:rsidRPr="0094096E" w:rsidRDefault="00E64720" w:rsidP="00E64720">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03D23D12" w14:textId="77777777" w:rsidR="00E64720" w:rsidRPr="0094096E" w:rsidRDefault="00E64720" w:rsidP="00E64720">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337D7D1C" w14:textId="77777777" w:rsidR="00E64720" w:rsidRPr="0094096E" w:rsidRDefault="00E64720" w:rsidP="00E64720">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70355D08" w14:textId="77777777" w:rsidR="00E64720" w:rsidRPr="0094096E" w:rsidRDefault="00E64720" w:rsidP="00E64720">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A3EEF25" w14:textId="77777777" w:rsidR="00E64720" w:rsidRPr="0094096E" w:rsidRDefault="00E64720" w:rsidP="00E64720">
      <w:pPr>
        <w:rPr>
          <w:sz w:val="14"/>
        </w:rPr>
      </w:pPr>
      <w:r w:rsidRPr="0094096E">
        <w:rPr>
          <w:sz w:val="14"/>
        </w:rPr>
        <w:t>How Curiosity Drives Ingenuity</w:t>
      </w:r>
    </w:p>
    <w:p w14:paraId="6B69465D" w14:textId="77777777" w:rsidR="00E64720" w:rsidRPr="0094096E" w:rsidRDefault="00E64720" w:rsidP="00E64720">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40BD5B84" w14:textId="77777777" w:rsidR="00E64720" w:rsidRPr="0094096E" w:rsidRDefault="00E64720" w:rsidP="00E64720">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3B6CA900" w14:textId="77777777" w:rsidR="00E64720" w:rsidRPr="0094096E" w:rsidRDefault="00E64720" w:rsidP="00E64720">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529C3ADE" w14:textId="77777777" w:rsidR="00E64720" w:rsidRPr="0094096E" w:rsidRDefault="00E64720" w:rsidP="00E64720">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 xml:space="preserve">The X-ray Telescope (XRT) aboard the </w:t>
      </w:r>
      <w:proofErr w:type="spellStart"/>
      <w:r w:rsidRPr="0094096E">
        <w:rPr>
          <w:sz w:val="14"/>
        </w:rPr>
        <w:t>Hinode</w:t>
      </w:r>
      <w:proofErr w:type="spellEnd"/>
      <w:r w:rsidRPr="0094096E">
        <w:rPr>
          <w:sz w:val="14"/>
        </w:rPr>
        <w:t xml:space="preserv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satellite, and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4E8B36A2" w14:textId="77777777" w:rsidR="00E64720" w:rsidRPr="0094096E" w:rsidRDefault="00E64720" w:rsidP="00E64720">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4DBBB27A" w14:textId="77777777" w:rsidR="00E64720" w:rsidRPr="0094096E" w:rsidRDefault="00E64720" w:rsidP="00E64720">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34BAD30E" w14:textId="77777777" w:rsidR="00E64720" w:rsidRPr="0094096E" w:rsidRDefault="00E64720" w:rsidP="00E64720">
      <w:pPr>
        <w:rPr>
          <w:sz w:val="14"/>
        </w:rPr>
      </w:pPr>
      <w:r w:rsidRPr="0094096E">
        <w:rPr>
          <w:sz w:val="14"/>
        </w:rPr>
        <w:t>Benefits Beyond the Balance Sheet</w:t>
      </w:r>
    </w:p>
    <w:p w14:paraId="7E3F86AA" w14:textId="77777777" w:rsidR="00E64720" w:rsidRPr="0094096E" w:rsidRDefault="00E64720" w:rsidP="00E64720">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661E2C01" w14:textId="77777777" w:rsidR="00E64720" w:rsidRPr="0094096E" w:rsidRDefault="00E64720" w:rsidP="00E64720">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2E8B1322" w14:textId="77777777" w:rsidR="00E64720" w:rsidRDefault="00E64720" w:rsidP="00E64720">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2869C0FE" w14:textId="77777777" w:rsidR="00E64720" w:rsidRDefault="00E64720" w:rsidP="00E64720"/>
    <w:p w14:paraId="7C1D883E" w14:textId="77777777" w:rsidR="00E64720" w:rsidRPr="004B3D48" w:rsidRDefault="00E64720" w:rsidP="00E64720">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1400A6AA" w14:textId="77777777" w:rsidR="00E64720" w:rsidRPr="004B3D48" w:rsidRDefault="00E64720" w:rsidP="00E64720">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7" w:history="1">
        <w:r w:rsidRPr="004B3D48">
          <w:rPr>
            <w:rStyle w:val="Hyperlink"/>
          </w:rPr>
          <w:t>https://www.iss.europa.eu/content/space-security-europe</w:t>
        </w:r>
      </w:hyperlink>
      <w:r w:rsidRPr="004B3D48">
        <w:t>, accessed 7-10-2019) bm</w:t>
      </w:r>
    </w:p>
    <w:p w14:paraId="78069036" w14:textId="77777777" w:rsidR="00E64720" w:rsidRPr="00283EEC" w:rsidRDefault="00E64720" w:rsidP="00E64720">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2ED75A42" w14:textId="77777777" w:rsidR="00E64720" w:rsidRPr="00966BE3" w:rsidRDefault="00E64720" w:rsidP="00E64720">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16AE6C86" w14:textId="77777777" w:rsidR="00E64720" w:rsidRPr="00283EEC" w:rsidRDefault="00E64720" w:rsidP="00E64720">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C85FC4A" w14:textId="77777777" w:rsidR="00E64720" w:rsidRDefault="00E64720" w:rsidP="00E64720">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B2C71C7" w14:textId="77777777" w:rsidR="00E64720" w:rsidRDefault="00E64720" w:rsidP="00E64720">
      <w:pPr>
        <w:rPr>
          <w:sz w:val="14"/>
        </w:rPr>
      </w:pPr>
    </w:p>
    <w:p w14:paraId="7315E9C2" w14:textId="77777777" w:rsidR="00E64720" w:rsidRPr="00137DC2" w:rsidRDefault="00E64720" w:rsidP="00E64720">
      <w:pPr>
        <w:pStyle w:val="Heading4"/>
      </w:pPr>
      <w:r>
        <w:t xml:space="preserve">Grid security is an </w:t>
      </w:r>
      <w:r>
        <w:rPr>
          <w:u w:val="single"/>
        </w:rPr>
        <w:t>impact filter</w:t>
      </w:r>
      <w:r>
        <w:t>.</w:t>
      </w:r>
    </w:p>
    <w:p w14:paraId="2AB5AB18" w14:textId="77777777" w:rsidR="00E64720" w:rsidRPr="0041280F" w:rsidRDefault="00E64720" w:rsidP="00E64720">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67175B0" w14:textId="77777777" w:rsidR="00E64720" w:rsidRPr="00137DC2" w:rsidRDefault="00E64720" w:rsidP="00E64720">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19BC9CBC" w14:textId="77777777" w:rsidR="00E64720" w:rsidRPr="0094096E" w:rsidRDefault="00E64720" w:rsidP="00E64720">
      <w:pPr>
        <w:rPr>
          <w:sz w:val="14"/>
        </w:rPr>
      </w:pPr>
      <w:r w:rsidRPr="0094096E">
        <w:rPr>
          <w:sz w:val="14"/>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73D589D2" w14:textId="77777777" w:rsidR="00E64720" w:rsidRPr="0094096E" w:rsidRDefault="00E64720" w:rsidP="00E64720">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62153FF6" w14:textId="77777777" w:rsidR="00E64720" w:rsidRPr="0094096E" w:rsidRDefault="00E64720" w:rsidP="00E64720">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6443B82D" w14:textId="77777777" w:rsidR="00E64720" w:rsidRPr="0094096E" w:rsidRDefault="00E64720" w:rsidP="00E64720">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14FD8133" w14:textId="77777777" w:rsidR="00E64720" w:rsidRPr="0094096E" w:rsidRDefault="00E64720" w:rsidP="00E64720">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5C5235C0" w14:textId="77777777" w:rsidR="00E64720" w:rsidRPr="0094096E" w:rsidRDefault="00E64720" w:rsidP="00E64720">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8E4F7BE" w14:textId="77777777" w:rsidR="00E64720" w:rsidRDefault="00E64720" w:rsidP="00E64720">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63010A90" w14:textId="77777777" w:rsidR="00E64720" w:rsidRDefault="00E64720" w:rsidP="00E64720">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39FF2EA6" w14:textId="77777777" w:rsidR="00E64720" w:rsidRPr="00452115" w:rsidRDefault="00E64720" w:rsidP="00E64720">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0DAD6535" w14:textId="77777777" w:rsidR="00E64720" w:rsidRDefault="00E64720" w:rsidP="00E64720">
      <w:pPr>
        <w:pStyle w:val="Heading4"/>
      </w:pPr>
      <w:r>
        <w:t xml:space="preserve">Debris triggers </w:t>
      </w:r>
      <w:r w:rsidRPr="006A63EE">
        <w:rPr>
          <w:u w:val="single"/>
        </w:rPr>
        <w:t>miscalculated war</w:t>
      </w:r>
      <w:r>
        <w:t>.</w:t>
      </w:r>
    </w:p>
    <w:p w14:paraId="50105FFF" w14:textId="77777777" w:rsidR="00E64720" w:rsidRPr="00A70361" w:rsidRDefault="00E64720" w:rsidP="00E64720">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8" w:history="1">
        <w:r w:rsidRPr="00BE0E32">
          <w:rPr>
            <w:rStyle w:val="Hyperlink"/>
          </w:rPr>
          <w:t>https://www.19fortyfive.com/2022/01/does-a-space-war-mean-a-nuclear-war/</w:t>
        </w:r>
      </w:hyperlink>
      <w:r>
        <w:t>] Justin</w:t>
      </w:r>
    </w:p>
    <w:p w14:paraId="1F3F86E4" w14:textId="77777777" w:rsidR="00E64720" w:rsidRPr="00A70361" w:rsidRDefault="00E64720" w:rsidP="00E64720">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632696B8" w14:textId="77777777" w:rsidR="00E64720" w:rsidRPr="00A70361" w:rsidRDefault="00E64720" w:rsidP="00E64720">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A70EC08" w14:textId="77777777" w:rsidR="00E64720" w:rsidRPr="00A70361" w:rsidRDefault="00E64720" w:rsidP="00E64720">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391BCAEB" w14:textId="77777777" w:rsidR="00E64720" w:rsidRDefault="00E64720" w:rsidP="00E64720">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A44754E" w14:textId="77777777" w:rsidR="00E64720" w:rsidRPr="00831EB4" w:rsidRDefault="00E64720" w:rsidP="00E64720">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2F552CAB" w14:textId="77777777" w:rsidR="00E64720" w:rsidRPr="00581846" w:rsidRDefault="00E64720" w:rsidP="00E64720">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9" w:history="1">
        <w:r w:rsidRPr="008E3734">
          <w:rPr>
            <w:rStyle w:val="Hyperlink"/>
          </w:rPr>
          <w:t>https://nsiteam.com/social/wp-content/uploads/2018/08/SMA-White-Paper_Chinese-Persepectives-on-Space_-Aug-2018.pdf</w:t>
        </w:r>
      </w:hyperlink>
      <w:r>
        <w:t>, accessed 7-14</w:t>
      </w:r>
      <w:r w:rsidRPr="004B3D48">
        <w:t>-2019) bm</w:t>
      </w:r>
    </w:p>
    <w:p w14:paraId="719F755C" w14:textId="77777777" w:rsidR="00E64720" w:rsidRPr="00B70BA9" w:rsidRDefault="00E64720" w:rsidP="00E64720">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0D663114" w14:textId="77777777" w:rsidR="00E64720" w:rsidRDefault="00E64720" w:rsidP="00E64720">
      <w:pPr>
        <w:pStyle w:val="Heading4"/>
      </w:pPr>
      <w:r>
        <w:t xml:space="preserve">No limited nuclear wars – </w:t>
      </w:r>
      <w:r w:rsidRPr="00784AC4">
        <w:rPr>
          <w:u w:val="single"/>
        </w:rPr>
        <w:t>extinction</w:t>
      </w:r>
      <w:r>
        <w:t xml:space="preserve">. </w:t>
      </w:r>
    </w:p>
    <w:p w14:paraId="24757A0C" w14:textId="77777777" w:rsidR="00E64720" w:rsidRPr="00F35F0D" w:rsidRDefault="00E64720" w:rsidP="00E64720">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49D7F786" w14:textId="77777777" w:rsidR="00E64720" w:rsidRPr="00177BE1" w:rsidRDefault="00E64720" w:rsidP="00E64720">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D3FAF5C" w14:textId="77777777" w:rsidR="00E64720" w:rsidRPr="00177BE1" w:rsidRDefault="00E64720" w:rsidP="00E64720">
      <w:pPr>
        <w:rPr>
          <w:sz w:val="14"/>
        </w:rPr>
      </w:pPr>
      <w:r w:rsidRPr="00177BE1">
        <w:rPr>
          <w:sz w:val="14"/>
        </w:rPr>
        <w:t>Most (93%) have been built by Russia and in the US, 3,100 of them are ready to fire within hours.</w:t>
      </w:r>
    </w:p>
    <w:p w14:paraId="0F375AE7" w14:textId="77777777" w:rsidR="00E64720" w:rsidRPr="00177BE1" w:rsidRDefault="00E64720" w:rsidP="00E64720">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59A71AC5" w14:textId="77777777" w:rsidR="00E64720" w:rsidRPr="00177BE1" w:rsidRDefault="00E64720" w:rsidP="00E64720">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7ABAE303" w14:textId="77777777" w:rsidR="00E64720" w:rsidRPr="00177BE1" w:rsidRDefault="00E64720" w:rsidP="00E64720">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EA3D60F" w14:textId="77777777" w:rsidR="00E64720" w:rsidRPr="00177BE1" w:rsidRDefault="00E64720" w:rsidP="00E64720">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1E57F3EA" w14:textId="77777777" w:rsidR="00E64720" w:rsidRPr="00177BE1" w:rsidRDefault="00E64720" w:rsidP="00E64720">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2F35123A" w14:textId="77777777" w:rsidR="00E64720" w:rsidRPr="00177BE1" w:rsidRDefault="00E64720" w:rsidP="00E64720">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2091A15" w14:textId="77777777" w:rsidR="00E64720" w:rsidRPr="00177BE1" w:rsidRDefault="00E64720" w:rsidP="00E64720">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523A5764" w14:textId="77777777" w:rsidR="00E64720" w:rsidRPr="00177BE1" w:rsidRDefault="00E64720" w:rsidP="00E64720">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23378746" w14:textId="77777777" w:rsidR="00E64720" w:rsidRPr="00177BE1" w:rsidRDefault="00E64720" w:rsidP="00E64720">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244D4A25" w14:textId="77777777" w:rsidR="00E64720" w:rsidRPr="00177BE1" w:rsidRDefault="00E64720" w:rsidP="00E64720">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44222C62" w14:textId="77777777" w:rsidR="00E64720" w:rsidRPr="00177BE1" w:rsidRDefault="00E64720" w:rsidP="00E64720">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6E0D7541" w14:textId="77777777" w:rsidR="00E64720" w:rsidRPr="00177BE1" w:rsidRDefault="00E64720" w:rsidP="00E64720">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5582DA9" w14:textId="77777777" w:rsidR="00E64720" w:rsidRPr="00177BE1" w:rsidRDefault="00E64720" w:rsidP="00E64720">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72DC675C" w14:textId="77777777" w:rsidR="00E64720" w:rsidRPr="00177BE1" w:rsidRDefault="00E64720" w:rsidP="00E64720">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C7632C1" w14:textId="77777777" w:rsidR="00E64720" w:rsidRPr="0094096E" w:rsidRDefault="00E64720" w:rsidP="00E64720">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B413D0B" w14:textId="77777777" w:rsidR="00E64720" w:rsidRDefault="00E64720" w:rsidP="00E64720">
      <w:pPr>
        <w:pStyle w:val="Heading3"/>
      </w:pPr>
      <w:r>
        <w:t>1AC – Underview</w:t>
      </w:r>
    </w:p>
    <w:p w14:paraId="00CF9343" w14:textId="77777777" w:rsidR="00E64720" w:rsidRPr="00FB72FC" w:rsidRDefault="00E64720" w:rsidP="00E64720">
      <w:pPr>
        <w:pStyle w:val="Heading4"/>
        <w:rPr>
          <w:bCs/>
        </w:rPr>
      </w:pPr>
      <w:r w:rsidRPr="00FB72FC">
        <w:rPr>
          <w:bCs/>
        </w:rPr>
        <w:t xml:space="preserve">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365110A9" w14:textId="77777777" w:rsidR="00E64720" w:rsidRPr="00F63ED1" w:rsidRDefault="00E64720" w:rsidP="00E64720"/>
    <w:p w14:paraId="772AE7C2" w14:textId="77777777" w:rsidR="00E64720" w:rsidRDefault="00E64720" w:rsidP="00E64720">
      <w:pPr>
        <w:pStyle w:val="Heading4"/>
      </w:pPr>
      <w:r>
        <w:t xml:space="preserve">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w:t>
      </w:r>
    </w:p>
    <w:p w14:paraId="5EF8FA63" w14:textId="77777777" w:rsidR="00E64720" w:rsidRPr="00B55AD5" w:rsidRDefault="00E64720" w:rsidP="00E64720"/>
    <w:p w14:paraId="10AA88DA" w14:textId="77777777" w:rsidR="00E64720" w:rsidRPr="00B55AD5" w:rsidRDefault="00E64720" w:rsidP="00E64720"/>
    <w:sectPr w:rsidR="00E64720"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6963" w14:textId="77777777" w:rsidR="00905660" w:rsidRDefault="00905660" w:rsidP="00E64720">
      <w:pPr>
        <w:spacing w:after="0" w:line="240" w:lineRule="auto"/>
      </w:pPr>
      <w:r>
        <w:separator/>
      </w:r>
    </w:p>
  </w:endnote>
  <w:endnote w:type="continuationSeparator" w:id="0">
    <w:p w14:paraId="5D9F8A08" w14:textId="77777777" w:rsidR="00905660" w:rsidRDefault="00905660" w:rsidP="00E6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84DE" w14:textId="77777777" w:rsidR="00905660" w:rsidRDefault="00905660" w:rsidP="00E64720">
      <w:pPr>
        <w:spacing w:after="0" w:line="240" w:lineRule="auto"/>
      </w:pPr>
      <w:r>
        <w:separator/>
      </w:r>
    </w:p>
  </w:footnote>
  <w:footnote w:type="continuationSeparator" w:id="0">
    <w:p w14:paraId="46D366EB" w14:textId="77777777" w:rsidR="00905660" w:rsidRDefault="00905660" w:rsidP="00E64720">
      <w:pPr>
        <w:spacing w:after="0" w:line="240" w:lineRule="auto"/>
      </w:pPr>
      <w:r>
        <w:continuationSeparator/>
      </w:r>
    </w:p>
  </w:footnote>
  <w:footnote w:id="1">
    <w:p w14:paraId="399BEE10" w14:textId="77777777" w:rsidR="00E64720" w:rsidRDefault="00E64720" w:rsidP="00E64720">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726B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12"/>
  </w:num>
  <w:num w:numId="13">
    <w:abstractNumId w:val="23"/>
  </w:num>
  <w:num w:numId="14">
    <w:abstractNumId w:val="20"/>
  </w:num>
  <w:num w:numId="15">
    <w:abstractNumId w:val="0"/>
  </w:num>
  <w:num w:numId="16">
    <w:abstractNumId w:val="15"/>
  </w:num>
  <w:num w:numId="17">
    <w:abstractNumId w:val="17"/>
  </w:num>
  <w:num w:numId="18">
    <w:abstractNumId w:val="21"/>
  </w:num>
  <w:num w:numId="19">
    <w:abstractNumId w:val="16"/>
  </w:num>
  <w:num w:numId="20">
    <w:abstractNumId w:val="11"/>
  </w:num>
  <w:num w:numId="21">
    <w:abstractNumId w:val="19"/>
  </w:num>
  <w:num w:numId="22">
    <w:abstractNumId w:val="2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E64720"/>
    <w:rsid w:val="00010A0D"/>
    <w:rsid w:val="000139A3"/>
    <w:rsid w:val="00060BEC"/>
    <w:rsid w:val="000A6BA8"/>
    <w:rsid w:val="000E7E35"/>
    <w:rsid w:val="00100833"/>
    <w:rsid w:val="00104529"/>
    <w:rsid w:val="00105942"/>
    <w:rsid w:val="00107396"/>
    <w:rsid w:val="001213F9"/>
    <w:rsid w:val="00122150"/>
    <w:rsid w:val="00144A4C"/>
    <w:rsid w:val="00176AB0"/>
    <w:rsid w:val="00177B7D"/>
    <w:rsid w:val="0018322D"/>
    <w:rsid w:val="001A661A"/>
    <w:rsid w:val="001B5776"/>
    <w:rsid w:val="001E527A"/>
    <w:rsid w:val="001F78CE"/>
    <w:rsid w:val="00251FC7"/>
    <w:rsid w:val="00273F03"/>
    <w:rsid w:val="002855A7"/>
    <w:rsid w:val="002B146A"/>
    <w:rsid w:val="002B5E17"/>
    <w:rsid w:val="002E674F"/>
    <w:rsid w:val="00301AD3"/>
    <w:rsid w:val="00315690"/>
    <w:rsid w:val="00316B75"/>
    <w:rsid w:val="00325646"/>
    <w:rsid w:val="003460F2"/>
    <w:rsid w:val="00361F10"/>
    <w:rsid w:val="0038158C"/>
    <w:rsid w:val="003902BA"/>
    <w:rsid w:val="003A09E2"/>
    <w:rsid w:val="003B1EBE"/>
    <w:rsid w:val="00407037"/>
    <w:rsid w:val="004431A6"/>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5D4E7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05660"/>
    <w:rsid w:val="0091627E"/>
    <w:rsid w:val="0097032B"/>
    <w:rsid w:val="009D2EAD"/>
    <w:rsid w:val="009D54B2"/>
    <w:rsid w:val="009E1922"/>
    <w:rsid w:val="009F7ED2"/>
    <w:rsid w:val="00A277FD"/>
    <w:rsid w:val="00A45115"/>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CF7076"/>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64720"/>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0F8E"/>
  <w15:chartTrackingRefBased/>
  <w15:docId w15:val="{0F86D0C9-20BB-4C33-AD3F-77A503AC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720"/>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647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647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647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64720"/>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E6472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6472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6472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6472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6472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647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72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6472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E6472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E6472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6472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647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472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6472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64720"/>
    <w:rPr>
      <w:color w:val="auto"/>
      <w:u w:val="none"/>
    </w:rPr>
  </w:style>
  <w:style w:type="character" w:styleId="FollowedHyperlink">
    <w:name w:val="FollowedHyperlink"/>
    <w:basedOn w:val="DefaultParagraphFont"/>
    <w:uiPriority w:val="99"/>
    <w:unhideWhenUsed/>
    <w:rsid w:val="00E64720"/>
    <w:rPr>
      <w:color w:val="auto"/>
      <w:u w:val="none"/>
    </w:rPr>
  </w:style>
  <w:style w:type="character" w:customStyle="1" w:styleId="Heading5Char">
    <w:name w:val="Heading 5 Char"/>
    <w:aliases w:val="Text Char"/>
    <w:basedOn w:val="DefaultParagraphFont"/>
    <w:link w:val="Heading5"/>
    <w:rsid w:val="00E64720"/>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E64720"/>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E64720"/>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E6472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E64720"/>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E647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E64720"/>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1"/>
    <w:qFormat/>
    <w:rsid w:val="00E647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64720"/>
    <w:rPr>
      <w:color w:val="605E5C"/>
      <w:shd w:val="clear" w:color="auto" w:fill="E1DFDD"/>
    </w:rPr>
  </w:style>
  <w:style w:type="paragraph" w:customStyle="1" w:styleId="textbold">
    <w:name w:val="text bold"/>
    <w:basedOn w:val="Normal"/>
    <w:uiPriority w:val="7"/>
    <w:qFormat/>
    <w:rsid w:val="00E6472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E64720"/>
    <w:rPr>
      <w:u w:val="single"/>
    </w:rPr>
  </w:style>
  <w:style w:type="paragraph" w:styleId="Title">
    <w:name w:val="Title"/>
    <w:aliases w:val="Cites and Cards,UNDERLINE,Bold Underlined,title,Block Heading,Read This"/>
    <w:basedOn w:val="Normal"/>
    <w:next w:val="Normal"/>
    <w:link w:val="TitleChar"/>
    <w:uiPriority w:val="6"/>
    <w:qFormat/>
    <w:rsid w:val="00E64720"/>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64720"/>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64720"/>
  </w:style>
  <w:style w:type="paragraph" w:styleId="DocumentMap">
    <w:name w:val="Document Map"/>
    <w:basedOn w:val="Normal"/>
    <w:link w:val="DocumentMapChar"/>
    <w:uiPriority w:val="99"/>
    <w:unhideWhenUsed/>
    <w:rsid w:val="00E64720"/>
    <w:rPr>
      <w:rFonts w:ascii="Lucida Grande" w:hAnsi="Lucida Grande" w:cs="Lucida Grande"/>
    </w:rPr>
  </w:style>
  <w:style w:type="character" w:customStyle="1" w:styleId="DocumentMapChar">
    <w:name w:val="Document Map Char"/>
    <w:basedOn w:val="DefaultParagraphFont"/>
    <w:link w:val="DocumentMap"/>
    <w:uiPriority w:val="99"/>
    <w:rsid w:val="00E64720"/>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6472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64720"/>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64720"/>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64720"/>
    <w:rPr>
      <w:rFonts w:ascii="Tahoma" w:hAnsi="Tahoma" w:cs="Tahoma"/>
      <w:szCs w:val="16"/>
    </w:rPr>
  </w:style>
  <w:style w:type="character" w:customStyle="1" w:styleId="BalloonTextChar">
    <w:name w:val="Balloon Text Char"/>
    <w:basedOn w:val="DefaultParagraphFont"/>
    <w:link w:val="BalloonText"/>
    <w:uiPriority w:val="99"/>
    <w:rsid w:val="00E64720"/>
    <w:rPr>
      <w:rFonts w:ascii="Tahoma" w:hAnsi="Tahoma" w:cs="Tahoma"/>
      <w:szCs w:val="16"/>
    </w:rPr>
  </w:style>
  <w:style w:type="paragraph" w:styleId="Header">
    <w:name w:val="header"/>
    <w:basedOn w:val="Normal"/>
    <w:link w:val="HeaderChar"/>
    <w:uiPriority w:val="99"/>
    <w:unhideWhenUsed/>
    <w:qFormat/>
    <w:rsid w:val="00E64720"/>
    <w:pPr>
      <w:tabs>
        <w:tab w:val="center" w:pos="4680"/>
        <w:tab w:val="right" w:pos="9360"/>
      </w:tabs>
    </w:pPr>
  </w:style>
  <w:style w:type="character" w:customStyle="1" w:styleId="HeaderChar">
    <w:name w:val="Header Char"/>
    <w:basedOn w:val="DefaultParagraphFont"/>
    <w:link w:val="Header"/>
    <w:uiPriority w:val="99"/>
    <w:rsid w:val="00E64720"/>
    <w:rPr>
      <w:rFonts w:ascii="Calibri" w:hAnsi="Calibri" w:cs="Calibri"/>
    </w:rPr>
  </w:style>
  <w:style w:type="paragraph" w:styleId="Footer">
    <w:name w:val="footer"/>
    <w:basedOn w:val="Normal"/>
    <w:link w:val="FooterChar"/>
    <w:uiPriority w:val="99"/>
    <w:unhideWhenUsed/>
    <w:rsid w:val="00E64720"/>
    <w:pPr>
      <w:tabs>
        <w:tab w:val="center" w:pos="4680"/>
        <w:tab w:val="right" w:pos="9360"/>
      </w:tabs>
    </w:pPr>
  </w:style>
  <w:style w:type="character" w:customStyle="1" w:styleId="FooterChar">
    <w:name w:val="Footer Char"/>
    <w:basedOn w:val="DefaultParagraphFont"/>
    <w:link w:val="Footer"/>
    <w:uiPriority w:val="99"/>
    <w:rsid w:val="00E64720"/>
    <w:rPr>
      <w:rFonts w:ascii="Calibri" w:hAnsi="Calibri" w:cs="Calibri"/>
    </w:rPr>
  </w:style>
  <w:style w:type="character" w:customStyle="1" w:styleId="m4841727538114946087gmail-styleunderline">
    <w:name w:val="m_4841727538114946087gmail-styleunderline"/>
    <w:basedOn w:val="DefaultParagraphFont"/>
    <w:rsid w:val="00E64720"/>
  </w:style>
  <w:style w:type="paragraph" w:customStyle="1" w:styleId="Analytic">
    <w:name w:val="Analytic"/>
    <w:basedOn w:val="Normal"/>
    <w:link w:val="AnalyticChar"/>
    <w:autoRedefine/>
    <w:rsid w:val="00E64720"/>
    <w:rPr>
      <w:b/>
      <w:sz w:val="24"/>
    </w:rPr>
  </w:style>
  <w:style w:type="paragraph" w:customStyle="1" w:styleId="BreakTag">
    <w:name w:val="Break Tag"/>
    <w:basedOn w:val="Normal"/>
    <w:autoRedefine/>
    <w:uiPriority w:val="4"/>
    <w:qFormat/>
    <w:rsid w:val="00E64720"/>
    <w:pPr>
      <w:spacing w:before="240"/>
    </w:pPr>
    <w:rPr>
      <w:b/>
      <w:sz w:val="26"/>
    </w:rPr>
  </w:style>
  <w:style w:type="paragraph" w:customStyle="1" w:styleId="BreakBlock">
    <w:name w:val="Break Block"/>
    <w:basedOn w:val="Normal"/>
    <w:link w:val="BreakBlockChar"/>
    <w:autoRedefine/>
    <w:qFormat/>
    <w:rsid w:val="00E6472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64720"/>
    <w:rPr>
      <w:rFonts w:ascii="Arial Bold" w:hAnsi="Arial Bold" w:cs="Calibri"/>
      <w:b/>
      <w:caps/>
      <w:sz w:val="32"/>
      <w:u w:val="single"/>
    </w:rPr>
  </w:style>
  <w:style w:type="character" w:customStyle="1" w:styleId="Mention1">
    <w:name w:val="Mention1"/>
    <w:basedOn w:val="DefaultParagraphFont"/>
    <w:uiPriority w:val="99"/>
    <w:semiHidden/>
    <w:unhideWhenUsed/>
    <w:rsid w:val="00E64720"/>
    <w:rPr>
      <w:color w:val="2B579A"/>
      <w:shd w:val="clear" w:color="auto" w:fill="E6E6E6"/>
    </w:rPr>
  </w:style>
  <w:style w:type="character" w:customStyle="1" w:styleId="UnresolvedMention1">
    <w:name w:val="Unresolved Mention1"/>
    <w:basedOn w:val="DefaultParagraphFont"/>
    <w:uiPriority w:val="99"/>
    <w:unhideWhenUsed/>
    <w:rsid w:val="00E64720"/>
    <w:rPr>
      <w:color w:val="808080"/>
      <w:shd w:val="clear" w:color="auto" w:fill="E6E6E6"/>
    </w:rPr>
  </w:style>
  <w:style w:type="paragraph" w:customStyle="1" w:styleId="evidencetext">
    <w:name w:val="evidence text"/>
    <w:basedOn w:val="Normal"/>
    <w:link w:val="evidencetextChar1"/>
    <w:qFormat/>
    <w:rsid w:val="00E64720"/>
    <w:pPr>
      <w:ind w:left="432" w:right="432"/>
    </w:pPr>
    <w:rPr>
      <w:color w:val="000000"/>
      <w:lang w:val="x-none" w:eastAsia="x-none"/>
    </w:rPr>
  </w:style>
  <w:style w:type="character" w:customStyle="1" w:styleId="evidencetextChar1">
    <w:name w:val="evidence text Char1"/>
    <w:link w:val="evidencetext"/>
    <w:rsid w:val="00E64720"/>
    <w:rPr>
      <w:rFonts w:ascii="Calibri" w:hAnsi="Calibri" w:cs="Calibri"/>
      <w:color w:val="000000"/>
      <w:lang w:val="x-none" w:eastAsia="x-none"/>
    </w:rPr>
  </w:style>
  <w:style w:type="character" w:customStyle="1" w:styleId="Author-Date">
    <w:name w:val="Author-Date"/>
    <w:qFormat/>
    <w:rsid w:val="00E64720"/>
    <w:rPr>
      <w:b/>
      <w:sz w:val="24"/>
    </w:rPr>
  </w:style>
  <w:style w:type="paragraph" w:customStyle="1" w:styleId="Nothing">
    <w:name w:val="Nothing"/>
    <w:link w:val="NothingChar"/>
    <w:qFormat/>
    <w:rsid w:val="00E64720"/>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E64720"/>
    <w:rPr>
      <w:rFonts w:eastAsia="Times New Roman"/>
      <w:u w:val="single"/>
    </w:rPr>
  </w:style>
  <w:style w:type="character" w:customStyle="1" w:styleId="Style4Char">
    <w:name w:val="Style4 Char"/>
    <w:link w:val="Style4"/>
    <w:rsid w:val="00E64720"/>
    <w:rPr>
      <w:rFonts w:ascii="Calibri" w:eastAsia="Times New Roman" w:hAnsi="Calibri" w:cs="Calibri"/>
      <w:u w:val="single"/>
    </w:rPr>
  </w:style>
  <w:style w:type="character" w:customStyle="1" w:styleId="cardChar">
    <w:name w:val="card Char"/>
    <w:aliases w:val="Bold Cite Char Char,Speed Cite Char"/>
    <w:basedOn w:val="DefaultParagraphFont"/>
    <w:rsid w:val="00E64720"/>
    <w:rPr>
      <w:rFonts w:ascii="Calibri" w:hAnsi="Calibri" w:cs="Calibri"/>
      <w:u w:val="single"/>
    </w:rPr>
  </w:style>
  <w:style w:type="character" w:customStyle="1" w:styleId="term">
    <w:name w:val="term"/>
    <w:basedOn w:val="DefaultParagraphFont"/>
    <w:rsid w:val="00E64720"/>
  </w:style>
  <w:style w:type="character" w:customStyle="1" w:styleId="Style1Char">
    <w:name w:val="Style1 Char"/>
    <w:rsid w:val="00E64720"/>
    <w:rPr>
      <w:rFonts w:ascii="Times New Roman" w:eastAsia="SimSun" w:hAnsi="Times New Roman" w:cs="Times New Roman"/>
      <w:sz w:val="20"/>
      <w:szCs w:val="24"/>
      <w:u w:val="single"/>
      <w:lang w:eastAsia="zh-CN"/>
    </w:rPr>
  </w:style>
  <w:style w:type="character" w:customStyle="1" w:styleId="Styleunderline11pt">
    <w:name w:val="Style underline + 11 pt"/>
    <w:rsid w:val="00E64720"/>
    <w:rPr>
      <w:rFonts w:ascii="Times New Roman" w:hAnsi="Times New Roman"/>
      <w:sz w:val="20"/>
      <w:u w:val="single"/>
    </w:rPr>
  </w:style>
  <w:style w:type="paragraph" w:customStyle="1" w:styleId="Stylecard11pt">
    <w:name w:val="Style card + 11 pt"/>
    <w:basedOn w:val="Normal"/>
    <w:link w:val="Stylecard11ptChar"/>
    <w:qFormat/>
    <w:rsid w:val="00E64720"/>
    <w:pPr>
      <w:ind w:left="288" w:right="288"/>
    </w:pPr>
    <w:rPr>
      <w:rFonts w:eastAsia="SimSun"/>
      <w:lang w:eastAsia="zh-CN"/>
    </w:rPr>
  </w:style>
  <w:style w:type="character" w:customStyle="1" w:styleId="Stylecard11ptChar">
    <w:name w:val="Style card + 11 pt Char"/>
    <w:link w:val="Stylecard11pt"/>
    <w:rsid w:val="00E64720"/>
    <w:rPr>
      <w:rFonts w:ascii="Calibri" w:eastAsia="SimSun" w:hAnsi="Calibri" w:cs="Calibri"/>
      <w:lang w:eastAsia="zh-CN"/>
    </w:rPr>
  </w:style>
  <w:style w:type="paragraph" w:customStyle="1" w:styleId="Minimize">
    <w:name w:val="Minimize"/>
    <w:basedOn w:val="Normal"/>
    <w:next w:val="Normal"/>
    <w:link w:val="MinimizeChar"/>
    <w:qFormat/>
    <w:rsid w:val="00E6472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64720"/>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64720"/>
    <w:pPr>
      <w:spacing w:after="0" w:line="240" w:lineRule="auto"/>
    </w:pPr>
    <w:rPr>
      <w:rFonts w:ascii="Arial" w:hAnsi="Arial" w:cs="Arial"/>
      <w:u w:val="single"/>
    </w:rPr>
  </w:style>
  <w:style w:type="paragraph" w:customStyle="1" w:styleId="cardtext">
    <w:name w:val="card text"/>
    <w:basedOn w:val="Normal"/>
    <w:link w:val="cardtextChar"/>
    <w:qFormat/>
    <w:rsid w:val="00E64720"/>
    <w:pPr>
      <w:ind w:left="288" w:right="288"/>
    </w:pPr>
  </w:style>
  <w:style w:type="character" w:customStyle="1" w:styleId="cardtextChar">
    <w:name w:val="card text Char"/>
    <w:basedOn w:val="DefaultParagraphFont"/>
    <w:link w:val="cardtext"/>
    <w:rsid w:val="00E64720"/>
    <w:rPr>
      <w:rFonts w:ascii="Calibri" w:hAnsi="Calibri" w:cs="Calibri"/>
    </w:rPr>
  </w:style>
  <w:style w:type="character" w:customStyle="1" w:styleId="byline">
    <w:name w:val="byline"/>
    <w:basedOn w:val="DefaultParagraphFont"/>
    <w:rsid w:val="00E6472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64720"/>
    <w:rPr>
      <w:rFonts w:ascii="Arial" w:hAnsi="Arial"/>
      <w:b/>
      <w:sz w:val="24"/>
      <w:szCs w:val="22"/>
      <w:u w:val="single"/>
    </w:rPr>
  </w:style>
  <w:style w:type="paragraph" w:customStyle="1" w:styleId="StyleStyle411pt">
    <w:name w:val="Style Style4 + 11 pt"/>
    <w:basedOn w:val="Normal"/>
    <w:link w:val="StyleStyle411ptChar"/>
    <w:qFormat/>
    <w:rsid w:val="00E6472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64720"/>
    <w:rPr>
      <w:rFonts w:ascii="Calibri" w:eastAsia="Times New Roman" w:hAnsi="Calibri" w:cs="Calibri"/>
      <w:u w:val="single"/>
    </w:rPr>
  </w:style>
  <w:style w:type="character" w:customStyle="1" w:styleId="Style11ptUnderline">
    <w:name w:val="Style 11 pt Underline"/>
    <w:rsid w:val="00E64720"/>
    <w:rPr>
      <w:sz w:val="20"/>
      <w:u w:val="single"/>
    </w:rPr>
  </w:style>
  <w:style w:type="character" w:customStyle="1" w:styleId="Style11ptBoldUnderline">
    <w:name w:val="Style 11 pt Bold Underline"/>
    <w:rsid w:val="00E64720"/>
    <w:rPr>
      <w:b/>
      <w:bCs/>
      <w:sz w:val="20"/>
      <w:u w:val="single"/>
    </w:rPr>
  </w:style>
  <w:style w:type="character" w:customStyle="1" w:styleId="Style11pt">
    <w:name w:val="Style 11 pt"/>
    <w:rsid w:val="00E64720"/>
    <w:rPr>
      <w:sz w:val="20"/>
    </w:rPr>
  </w:style>
  <w:style w:type="paragraph" w:customStyle="1" w:styleId="StyleStyle411ptBold">
    <w:name w:val="Style Style4 + 11 pt Bold"/>
    <w:basedOn w:val="Normal"/>
    <w:link w:val="StyleStyle411ptBoldChar"/>
    <w:qFormat/>
    <w:rsid w:val="00E64720"/>
    <w:rPr>
      <w:rFonts w:eastAsia="Times New Roman"/>
      <w:b/>
      <w:bCs/>
      <w:u w:val="single"/>
    </w:rPr>
  </w:style>
  <w:style w:type="character" w:customStyle="1" w:styleId="StyleStyle411ptBoldChar">
    <w:name w:val="Style Style4 + 11 pt Bold Char"/>
    <w:basedOn w:val="DefaultParagraphFont"/>
    <w:link w:val="StyleStyle411ptBold"/>
    <w:rsid w:val="00E64720"/>
    <w:rPr>
      <w:rFonts w:ascii="Calibri" w:eastAsia="Times New Roman" w:hAnsi="Calibri" w:cs="Calibri"/>
      <w:b/>
      <w:bCs/>
      <w:u w:val="single"/>
    </w:rPr>
  </w:style>
  <w:style w:type="paragraph" w:customStyle="1" w:styleId="BlockTitle">
    <w:name w:val="Block Title"/>
    <w:basedOn w:val="Normal"/>
    <w:next w:val="Normal"/>
    <w:qFormat/>
    <w:rsid w:val="00E64720"/>
    <w:pPr>
      <w:spacing w:after="120"/>
      <w:jc w:val="center"/>
      <w:outlineLvl w:val="0"/>
    </w:pPr>
    <w:rPr>
      <w:rFonts w:eastAsia="Times New Roman"/>
      <w:b/>
      <w:sz w:val="32"/>
      <w:szCs w:val="20"/>
      <w:u w:val="single"/>
    </w:rPr>
  </w:style>
  <w:style w:type="character" w:customStyle="1" w:styleId="Emphasis2">
    <w:name w:val="Emphasis2"/>
    <w:basedOn w:val="DefaultParagraphFont"/>
    <w:rsid w:val="00E64720"/>
    <w:rPr>
      <w:rFonts w:ascii="Franklin Gothic Heavy" w:hAnsi="Franklin Gothic Heavy"/>
      <w:iCs/>
      <w:u w:val="single"/>
    </w:rPr>
  </w:style>
  <w:style w:type="paragraph" w:customStyle="1" w:styleId="Cards">
    <w:name w:val="Cards"/>
    <w:basedOn w:val="Normal"/>
    <w:link w:val="CardsChar1"/>
    <w:qFormat/>
    <w:rsid w:val="00E64720"/>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64720"/>
    <w:rPr>
      <w:rFonts w:ascii="Times New Roman" w:eastAsia="Times New Roman" w:hAnsi="Times New Roman" w:cs="Times New Roman"/>
      <w:sz w:val="20"/>
      <w:szCs w:val="24"/>
    </w:rPr>
  </w:style>
  <w:style w:type="character" w:customStyle="1" w:styleId="pmterms1">
    <w:name w:val="pmterms1"/>
    <w:basedOn w:val="DefaultParagraphFont"/>
    <w:rsid w:val="00E64720"/>
  </w:style>
  <w:style w:type="character" w:customStyle="1" w:styleId="hilite1">
    <w:name w:val="hilite1"/>
    <w:basedOn w:val="DefaultParagraphFont"/>
    <w:rsid w:val="00E6472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6472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E64720"/>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E64720"/>
    <w:rPr>
      <w:rFonts w:eastAsia="Times New Roman"/>
      <w:b/>
      <w:szCs w:val="20"/>
    </w:rPr>
  </w:style>
  <w:style w:type="character" w:customStyle="1" w:styleId="NormaltagChar">
    <w:name w:val="Normal tag Char"/>
    <w:basedOn w:val="DefaultParagraphFont"/>
    <w:link w:val="Normaltag"/>
    <w:uiPriority w:val="99"/>
    <w:locked/>
    <w:rsid w:val="00E64720"/>
    <w:rPr>
      <w:rFonts w:ascii="Calibri" w:eastAsia="Times New Roman" w:hAnsi="Calibri" w:cs="Calibri"/>
      <w:b/>
      <w:szCs w:val="20"/>
    </w:rPr>
  </w:style>
  <w:style w:type="character" w:customStyle="1" w:styleId="DebateUnderline">
    <w:name w:val="Debate Underline"/>
    <w:qFormat/>
    <w:rsid w:val="00E64720"/>
    <w:rPr>
      <w:rFonts w:ascii="Times New Roman" w:hAnsi="Times New Roman"/>
      <w:sz w:val="20"/>
      <w:szCs w:val="24"/>
      <w:u w:val="thick"/>
    </w:rPr>
  </w:style>
  <w:style w:type="character" w:customStyle="1" w:styleId="blue">
    <w:name w:val="blue"/>
    <w:basedOn w:val="DefaultParagraphFont"/>
    <w:rsid w:val="00E64720"/>
    <w:rPr>
      <w:rFonts w:cs="Times New Roman"/>
    </w:rPr>
  </w:style>
  <w:style w:type="paragraph" w:customStyle="1" w:styleId="cites">
    <w:name w:val="cites"/>
    <w:link w:val="Heading1Char3"/>
    <w:autoRedefine/>
    <w:qFormat/>
    <w:rsid w:val="00E6472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E6472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E6472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E64720"/>
    <w:rPr>
      <w:rFonts w:ascii="Times New Roman" w:eastAsia="Malgun Gothic" w:hAnsi="Times New Roman" w:cs="Times New Roman"/>
      <w:sz w:val="12"/>
      <w:szCs w:val="24"/>
    </w:rPr>
  </w:style>
  <w:style w:type="character" w:customStyle="1" w:styleId="CitesChar2">
    <w:name w:val="Cites Char2"/>
    <w:link w:val="Cites0"/>
    <w:rsid w:val="00E64720"/>
    <w:rPr>
      <w:rFonts w:eastAsia="Times New Roman" w:cs="Times New Roman"/>
      <w:b/>
      <w:bCs/>
      <w:sz w:val="20"/>
      <w:szCs w:val="20"/>
    </w:rPr>
  </w:style>
  <w:style w:type="paragraph" w:customStyle="1" w:styleId="BlockTitle2">
    <w:name w:val="Block Title2"/>
    <w:basedOn w:val="Normal"/>
    <w:next w:val="Normal"/>
    <w:qFormat/>
    <w:rsid w:val="00E64720"/>
    <w:pPr>
      <w:spacing w:after="240"/>
      <w:jc w:val="center"/>
    </w:pPr>
    <w:rPr>
      <w:rFonts w:eastAsia="Times New Roman"/>
      <w:b/>
      <w:sz w:val="32"/>
      <w:u w:val="single"/>
      <w:lang w:bidi="en-US"/>
    </w:rPr>
  </w:style>
  <w:style w:type="paragraph" w:styleId="TOC1">
    <w:name w:val="toc 1"/>
    <w:basedOn w:val="Normal"/>
    <w:next w:val="Normal"/>
    <w:autoRedefine/>
    <w:uiPriority w:val="39"/>
    <w:rsid w:val="00E64720"/>
    <w:pPr>
      <w:spacing w:before="120" w:after="120"/>
    </w:pPr>
    <w:rPr>
      <w:rFonts w:eastAsia="Times New Roman"/>
      <w:b/>
      <w:u w:val="single"/>
      <w:lang w:bidi="en-US"/>
    </w:rPr>
  </w:style>
  <w:style w:type="paragraph" w:styleId="TOC9">
    <w:name w:val="toc 9"/>
    <w:basedOn w:val="Normal"/>
    <w:next w:val="Normal"/>
    <w:autoRedefine/>
    <w:rsid w:val="00E64720"/>
    <w:pPr>
      <w:ind w:left="1600"/>
    </w:pPr>
    <w:rPr>
      <w:rFonts w:eastAsia="Times New Roman"/>
      <w:sz w:val="20"/>
      <w:lang w:bidi="en-US"/>
    </w:rPr>
  </w:style>
  <w:style w:type="paragraph" w:customStyle="1" w:styleId="TxBrp1">
    <w:name w:val="TxBr_p1"/>
    <w:basedOn w:val="Normal"/>
    <w:qFormat/>
    <w:rsid w:val="00E6472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64720"/>
    <w:pPr>
      <w:spacing w:before="100" w:beforeAutospacing="1" w:after="100" w:afterAutospacing="1"/>
    </w:pPr>
    <w:rPr>
      <w:rFonts w:eastAsia="Times New Roman"/>
      <w:lang w:bidi="en-US"/>
    </w:rPr>
  </w:style>
  <w:style w:type="paragraph" w:customStyle="1" w:styleId="fullstory">
    <w:name w:val="fullstory"/>
    <w:basedOn w:val="Normal"/>
    <w:qFormat/>
    <w:rsid w:val="00E64720"/>
    <w:pPr>
      <w:spacing w:before="100" w:beforeAutospacing="1" w:after="100" w:afterAutospacing="1"/>
    </w:pPr>
    <w:rPr>
      <w:rFonts w:eastAsia="Times New Roman"/>
      <w:lang w:bidi="en-US"/>
    </w:rPr>
  </w:style>
  <w:style w:type="character" w:customStyle="1" w:styleId="standardcontent">
    <w:name w:val="standardcontent"/>
    <w:basedOn w:val="DefaultParagraphFont"/>
    <w:rsid w:val="00E64720"/>
  </w:style>
  <w:style w:type="paragraph" w:customStyle="1" w:styleId="hat">
    <w:name w:val="hat"/>
    <w:basedOn w:val="Normal"/>
    <w:next w:val="Normal"/>
    <w:link w:val="hatChar"/>
    <w:qFormat/>
    <w:rsid w:val="00E6472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64720"/>
  </w:style>
  <w:style w:type="paragraph" w:customStyle="1" w:styleId="HotRouteChar">
    <w:name w:val="Hot Route! Char"/>
    <w:basedOn w:val="Normal"/>
    <w:qFormat/>
    <w:rsid w:val="00E6472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64720"/>
    <w:rPr>
      <w:rFonts w:cs="Times New Roman"/>
      <w:b/>
      <w:bCs/>
    </w:rPr>
  </w:style>
  <w:style w:type="paragraph" w:customStyle="1" w:styleId="Default">
    <w:name w:val="Default"/>
    <w:qFormat/>
    <w:rsid w:val="00E6472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E64720"/>
    <w:rPr>
      <w:rFonts w:ascii="Cambria" w:hAnsi="Cambria" w:cs="Times New Roman"/>
      <w:b/>
      <w:bCs/>
      <w:sz w:val="26"/>
      <w:szCs w:val="26"/>
    </w:rPr>
  </w:style>
  <w:style w:type="character" w:customStyle="1" w:styleId="UnderliningChar">
    <w:name w:val="Underlining Char"/>
    <w:basedOn w:val="DefaultParagraphFont"/>
    <w:link w:val="Underlining"/>
    <w:rsid w:val="00E64720"/>
    <w:rPr>
      <w:rFonts w:ascii="Arial Narrow" w:hAnsi="Arial Narrow" w:cs="Times New Roman"/>
      <w:u w:val="single"/>
    </w:rPr>
  </w:style>
  <w:style w:type="character" w:customStyle="1" w:styleId="CardCharChar1">
    <w:name w:val="Card Char Char1"/>
    <w:basedOn w:val="DefaultParagraphFont"/>
    <w:rsid w:val="00E64720"/>
    <w:rPr>
      <w:rFonts w:cs="Times New Roman"/>
      <w:b/>
      <w:bCs/>
      <w:sz w:val="28"/>
      <w:szCs w:val="28"/>
    </w:rPr>
  </w:style>
  <w:style w:type="paragraph" w:customStyle="1" w:styleId="Cites0">
    <w:name w:val="Cites"/>
    <w:basedOn w:val="Normal"/>
    <w:link w:val="CitesChar2"/>
    <w:qFormat/>
    <w:rsid w:val="00E6472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64720"/>
    <w:rPr>
      <w:rFonts w:ascii="Times New Roman" w:eastAsia="Calibri" w:hAnsi="Times New Roman" w:cs="Times New Roman"/>
      <w:sz w:val="24"/>
      <w:szCs w:val="24"/>
    </w:rPr>
  </w:style>
  <w:style w:type="character" w:customStyle="1" w:styleId="apple-converted-space">
    <w:name w:val="apple-converted-space"/>
    <w:basedOn w:val="DefaultParagraphFont"/>
    <w:rsid w:val="00E64720"/>
  </w:style>
  <w:style w:type="character" w:customStyle="1" w:styleId="hit">
    <w:name w:val="hit"/>
    <w:basedOn w:val="DefaultParagraphFont"/>
    <w:rsid w:val="00E64720"/>
    <w:rPr>
      <w:rFonts w:cs="Times New Roman"/>
    </w:rPr>
  </w:style>
  <w:style w:type="paragraph" w:customStyle="1" w:styleId="SmallFont">
    <w:name w:val="Small Font"/>
    <w:basedOn w:val="Normal"/>
    <w:link w:val="SmallFontChar"/>
    <w:qFormat/>
    <w:rsid w:val="00E64720"/>
    <w:pPr>
      <w:spacing w:after="200"/>
      <w:jc w:val="both"/>
    </w:pPr>
    <w:rPr>
      <w:rFonts w:eastAsia="Calibri"/>
      <w:szCs w:val="18"/>
    </w:rPr>
  </w:style>
  <w:style w:type="character" w:customStyle="1" w:styleId="SmallFontChar">
    <w:name w:val="Small Font Char"/>
    <w:basedOn w:val="DefaultParagraphFont"/>
    <w:link w:val="SmallFont"/>
    <w:locked/>
    <w:rsid w:val="00E64720"/>
    <w:rPr>
      <w:rFonts w:ascii="Calibri" w:eastAsia="Calibri" w:hAnsi="Calibri" w:cs="Calibri"/>
      <w:szCs w:val="18"/>
    </w:rPr>
  </w:style>
  <w:style w:type="character" w:customStyle="1" w:styleId="CircleChar1">
    <w:name w:val="Circle Char1"/>
    <w:basedOn w:val="DefaultParagraphFont"/>
    <w:rsid w:val="00E64720"/>
    <w:rPr>
      <w:rFonts w:cs="Times New Roman"/>
      <w:b/>
      <w:i/>
      <w:sz w:val="18"/>
      <w:szCs w:val="18"/>
      <w:u w:val="single"/>
      <w:lang w:val="en-US" w:eastAsia="en-US" w:bidi="ar-SA"/>
    </w:rPr>
  </w:style>
  <w:style w:type="paragraph" w:styleId="BodyText">
    <w:name w:val="Body Text"/>
    <w:basedOn w:val="Normal"/>
    <w:link w:val="BodyTextChar"/>
    <w:uiPriority w:val="99"/>
    <w:unhideWhenUsed/>
    <w:rsid w:val="00E64720"/>
    <w:pPr>
      <w:spacing w:after="120"/>
    </w:pPr>
  </w:style>
  <w:style w:type="character" w:customStyle="1" w:styleId="BodyTextChar">
    <w:name w:val="Body Text Char"/>
    <w:basedOn w:val="DefaultParagraphFont"/>
    <w:link w:val="BodyText"/>
    <w:uiPriority w:val="99"/>
    <w:rsid w:val="00E64720"/>
    <w:rPr>
      <w:rFonts w:ascii="Calibri" w:hAnsi="Calibri" w:cs="Calibri"/>
    </w:rPr>
  </w:style>
  <w:style w:type="character" w:customStyle="1" w:styleId="verdana">
    <w:name w:val="verdana"/>
    <w:basedOn w:val="DefaultParagraphFont"/>
    <w:rsid w:val="00E64720"/>
  </w:style>
  <w:style w:type="character" w:customStyle="1" w:styleId="CardsChar1">
    <w:name w:val="Cards Char1"/>
    <w:link w:val="Cards"/>
    <w:rsid w:val="00E64720"/>
    <w:rPr>
      <w:rFonts w:ascii="Calibri" w:eastAsia="Times New Roman" w:hAnsi="Calibri" w:cs="Times New Roman"/>
      <w:sz w:val="20"/>
      <w:szCs w:val="20"/>
    </w:rPr>
  </w:style>
  <w:style w:type="paragraph" w:customStyle="1" w:styleId="BlockHeadings">
    <w:name w:val="Block Headings"/>
    <w:basedOn w:val="Normal"/>
    <w:link w:val="BlockHeadingsChar"/>
    <w:qFormat/>
    <w:rsid w:val="00E6472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64720"/>
    <w:rPr>
      <w:rFonts w:ascii="Calibri" w:eastAsia="Times New Roman" w:hAnsi="Calibri" w:cs="Times New Roman"/>
      <w:b/>
      <w:sz w:val="20"/>
      <w:szCs w:val="20"/>
    </w:rPr>
  </w:style>
  <w:style w:type="paragraph" w:customStyle="1" w:styleId="loose">
    <w:name w:val="loose"/>
    <w:basedOn w:val="Normal"/>
    <w:qFormat/>
    <w:rsid w:val="00E64720"/>
    <w:pPr>
      <w:spacing w:before="210"/>
    </w:pPr>
    <w:rPr>
      <w:rFonts w:eastAsia="Times New Roman"/>
      <w:lang w:eastAsia="zh-CN" w:bidi="he-IL"/>
    </w:rPr>
  </w:style>
  <w:style w:type="character" w:customStyle="1" w:styleId="hit1">
    <w:name w:val="hit1"/>
    <w:basedOn w:val="DefaultParagraphFont"/>
    <w:rsid w:val="00E64720"/>
    <w:rPr>
      <w:b/>
      <w:bCs/>
      <w:color w:val="CC0033"/>
    </w:rPr>
  </w:style>
  <w:style w:type="character" w:customStyle="1" w:styleId="upper">
    <w:name w:val="upper"/>
    <w:basedOn w:val="DefaultParagraphFont"/>
    <w:rsid w:val="00E64720"/>
  </w:style>
  <w:style w:type="character" w:customStyle="1" w:styleId="Author">
    <w:name w:val="Author"/>
    <w:aliases w:val="Style Date"/>
    <w:basedOn w:val="DefaultParagraphFont"/>
    <w:qFormat/>
    <w:rsid w:val="00E64720"/>
    <w:rPr>
      <w:b/>
      <w:sz w:val="24"/>
    </w:rPr>
  </w:style>
  <w:style w:type="character" w:customStyle="1" w:styleId="SmallFont7pt">
    <w:name w:val="Small Font (7 pt)"/>
    <w:basedOn w:val="DefaultParagraphFont"/>
    <w:rsid w:val="00E64720"/>
    <w:rPr>
      <w:sz w:val="14"/>
    </w:rPr>
  </w:style>
  <w:style w:type="paragraph" w:customStyle="1" w:styleId="UnderlinedText">
    <w:name w:val="Underlined Text"/>
    <w:basedOn w:val="Normal"/>
    <w:qFormat/>
    <w:rsid w:val="00E64720"/>
    <w:rPr>
      <w:rFonts w:eastAsia="Times New Roman"/>
      <w:b/>
      <w:szCs w:val="20"/>
    </w:rPr>
  </w:style>
  <w:style w:type="character" w:customStyle="1" w:styleId="SmallText-New">
    <w:name w:val="Small Text - New"/>
    <w:basedOn w:val="DefaultParagraphFont"/>
    <w:rsid w:val="00E64720"/>
    <w:rPr>
      <w:rFonts w:ascii="Arial Narrow" w:hAnsi="Arial Narrow"/>
      <w:sz w:val="14"/>
    </w:rPr>
  </w:style>
  <w:style w:type="paragraph" w:customStyle="1" w:styleId="Smalltext">
    <w:name w:val="Small text"/>
    <w:aliases w:val="Quote1,Quote11"/>
    <w:basedOn w:val="Normal"/>
    <w:link w:val="SmalltextChar"/>
    <w:qFormat/>
    <w:rsid w:val="00E64720"/>
    <w:rPr>
      <w:rFonts w:ascii="Arial Narrow" w:eastAsia="Times New Roman" w:hAnsi="Arial Narrow"/>
    </w:rPr>
  </w:style>
  <w:style w:type="character" w:customStyle="1" w:styleId="Underlined-New">
    <w:name w:val="Underlined - New"/>
    <w:basedOn w:val="DefaultParagraphFont"/>
    <w:rsid w:val="00E64720"/>
    <w:rPr>
      <w:rFonts w:ascii="Arial Narrow" w:hAnsi="Arial Narrow"/>
      <w:sz w:val="16"/>
      <w:u w:val="single"/>
    </w:rPr>
  </w:style>
  <w:style w:type="paragraph" w:styleId="TOC2">
    <w:name w:val="toc 2"/>
    <w:basedOn w:val="Normal"/>
    <w:next w:val="Normal"/>
    <w:autoRedefine/>
    <w:uiPriority w:val="39"/>
    <w:rsid w:val="00E64720"/>
    <w:pPr>
      <w:ind w:left="200"/>
    </w:pPr>
    <w:rPr>
      <w:rFonts w:eastAsia="Times New Roman"/>
      <w:sz w:val="20"/>
      <w:lang w:bidi="en-US"/>
    </w:rPr>
  </w:style>
  <w:style w:type="paragraph" w:styleId="Caption">
    <w:name w:val="caption"/>
    <w:basedOn w:val="Normal"/>
    <w:next w:val="Normal"/>
    <w:qFormat/>
    <w:rsid w:val="00E64720"/>
    <w:rPr>
      <w:rFonts w:eastAsia="Times New Roman"/>
      <w:b/>
      <w:bCs/>
      <w:sz w:val="18"/>
      <w:szCs w:val="18"/>
      <w:lang w:bidi="en-US"/>
    </w:rPr>
  </w:style>
  <w:style w:type="paragraph" w:styleId="TOCHeading">
    <w:name w:val="TOC Heading"/>
    <w:basedOn w:val="Heading1"/>
    <w:next w:val="Normal"/>
    <w:uiPriority w:val="39"/>
    <w:qFormat/>
    <w:rsid w:val="00E6472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64720"/>
    <w:rPr>
      <w:rFonts w:ascii="Arial Narrow" w:hAnsi="Arial Narrow"/>
      <w:dstrike w:val="0"/>
      <w:sz w:val="20"/>
      <w:bdr w:val="single" w:sz="2" w:space="0" w:color="auto"/>
      <w:vertAlign w:val="baseline"/>
    </w:rPr>
  </w:style>
  <w:style w:type="character" w:customStyle="1" w:styleId="style65">
    <w:name w:val="style65"/>
    <w:basedOn w:val="DefaultParagraphFont"/>
    <w:rsid w:val="00E6472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64720"/>
    <w:rPr>
      <w:rFonts w:cs="Arial"/>
      <w:bCs/>
      <w:szCs w:val="26"/>
      <w:u w:val="single"/>
      <w:lang w:val="en-US" w:eastAsia="en-US" w:bidi="ar-SA"/>
    </w:rPr>
  </w:style>
  <w:style w:type="character" w:customStyle="1" w:styleId="qlabel">
    <w:name w:val="q_label"/>
    <w:basedOn w:val="DefaultParagraphFont"/>
    <w:rsid w:val="00E64720"/>
  </w:style>
  <w:style w:type="character" w:customStyle="1" w:styleId="alabel">
    <w:name w:val="a_label"/>
    <w:basedOn w:val="DefaultParagraphFont"/>
    <w:rsid w:val="00E64720"/>
  </w:style>
  <w:style w:type="character" w:customStyle="1" w:styleId="Style1Char1">
    <w:name w:val="Style1 Char1"/>
    <w:basedOn w:val="DefaultParagraphFont"/>
    <w:rsid w:val="00E64720"/>
    <w:rPr>
      <w:rFonts w:eastAsia="SimSun"/>
      <w:sz w:val="20"/>
      <w:szCs w:val="24"/>
      <w:u w:val="single"/>
      <w:lang w:val="en-US" w:eastAsia="zh-CN" w:bidi="ar-SA"/>
    </w:rPr>
  </w:style>
  <w:style w:type="character" w:customStyle="1" w:styleId="UnderlineCharChar">
    <w:name w:val="Underline Char Char"/>
    <w:basedOn w:val="DefaultParagraphFont"/>
    <w:rsid w:val="00E6472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64720"/>
    <w:rPr>
      <w:rFonts w:eastAsia="MS Mincho"/>
      <w:b/>
      <w:u w:val="single"/>
      <w:lang w:val="en-US" w:eastAsia="en-US" w:bidi="ar-SA"/>
    </w:rPr>
  </w:style>
  <w:style w:type="character" w:customStyle="1" w:styleId="CardTextChar0">
    <w:name w:val="Card Text Char"/>
    <w:basedOn w:val="DefaultParagraphFont"/>
    <w:rsid w:val="00E64720"/>
    <w:rPr>
      <w:rFonts w:ascii="Times New Roman" w:eastAsia="Times New Roman" w:hAnsi="Times New Roman" w:cs="Times New Roman"/>
      <w:szCs w:val="24"/>
    </w:rPr>
  </w:style>
  <w:style w:type="character" w:customStyle="1" w:styleId="reduce2">
    <w:name w:val="reduce2"/>
    <w:basedOn w:val="DefaultParagraphFont"/>
    <w:rsid w:val="00E64720"/>
    <w:rPr>
      <w:rFonts w:ascii="Arial" w:hAnsi="Arial" w:cs="Arial"/>
      <w:color w:val="000000"/>
      <w:sz w:val="10"/>
      <w:szCs w:val="22"/>
    </w:rPr>
  </w:style>
  <w:style w:type="paragraph" w:customStyle="1" w:styleId="BoldUnderline">
    <w:name w:val="BoldUnderline"/>
    <w:link w:val="BoldUnderlineChar"/>
    <w:uiPriority w:val="99"/>
    <w:qFormat/>
    <w:rsid w:val="00E64720"/>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E6472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E64720"/>
    <w:rPr>
      <w:rFonts w:cs="Arial"/>
      <w:bCs/>
      <w:szCs w:val="26"/>
      <w:u w:val="single"/>
      <w:lang w:val="en-US" w:eastAsia="en-US" w:bidi="ar-SA"/>
    </w:rPr>
  </w:style>
  <w:style w:type="paragraph" w:customStyle="1" w:styleId="evidencetextChar">
    <w:name w:val="evidence text Char"/>
    <w:basedOn w:val="Normal"/>
    <w:qFormat/>
    <w:rsid w:val="00E64720"/>
    <w:pPr>
      <w:ind w:left="1728" w:right="1008"/>
    </w:pPr>
    <w:rPr>
      <w:rFonts w:eastAsia="Times New Roman"/>
      <w:color w:val="000000"/>
      <w:sz w:val="18"/>
    </w:rPr>
  </w:style>
  <w:style w:type="character" w:customStyle="1" w:styleId="underline2">
    <w:name w:val="underline2"/>
    <w:basedOn w:val="DefaultParagraphFont"/>
    <w:rsid w:val="00E64720"/>
    <w:rPr>
      <w:u w:val="single"/>
    </w:rPr>
  </w:style>
  <w:style w:type="character" w:customStyle="1" w:styleId="Style11ptUnderlineBorderSinglesolidlineAuto05pt">
    <w:name w:val="Style 11 pt Underline Border: : (Single solid line Auto  0.5 pt..."/>
    <w:rsid w:val="00E6472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6472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64720"/>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E64720"/>
    <w:rPr>
      <w:u w:val="single"/>
    </w:rPr>
  </w:style>
  <w:style w:type="paragraph" w:customStyle="1" w:styleId="UnderlineChar4">
    <w:name w:val="Underline Char4"/>
    <w:basedOn w:val="Normal"/>
    <w:link w:val="UnderlineChar4Char"/>
    <w:qFormat/>
    <w:rsid w:val="00E64720"/>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E64720"/>
    <w:rPr>
      <w:b/>
      <w:u w:val="single"/>
    </w:rPr>
  </w:style>
  <w:style w:type="paragraph" w:customStyle="1" w:styleId="BoldandUnderlineChar3">
    <w:name w:val="Bold and Underline Char3"/>
    <w:basedOn w:val="Normal"/>
    <w:link w:val="BoldandUnderlineChar3Char2"/>
    <w:qFormat/>
    <w:rsid w:val="00E64720"/>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E64720"/>
    <w:rPr>
      <w:rFonts w:eastAsia="Times New Roman"/>
      <w:u w:val="single"/>
    </w:rPr>
  </w:style>
  <w:style w:type="character" w:customStyle="1" w:styleId="StyleUnderlineChar11ptChar">
    <w:name w:val="Style Underline Char + 11 pt Char"/>
    <w:basedOn w:val="DefaultParagraphFont"/>
    <w:link w:val="StyleUnderlineChar11pt"/>
    <w:rsid w:val="00E64720"/>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E6472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64720"/>
    <w:rPr>
      <w:rFonts w:ascii="Calibri" w:eastAsia="Times New Roman" w:hAnsi="Calibri" w:cs="Calibri"/>
      <w:b/>
      <w:bCs/>
      <w:u w:val="single"/>
    </w:rPr>
  </w:style>
  <w:style w:type="character" w:customStyle="1" w:styleId="inside-head">
    <w:name w:val="inside-head"/>
    <w:basedOn w:val="DefaultParagraphFont"/>
    <w:rsid w:val="00E64720"/>
  </w:style>
  <w:style w:type="paragraph" w:customStyle="1" w:styleId="Style3">
    <w:name w:val="Style3"/>
    <w:basedOn w:val="Normal"/>
    <w:link w:val="Style3Char"/>
    <w:qFormat/>
    <w:rsid w:val="00E64720"/>
    <w:rPr>
      <w:rFonts w:ascii="Arial Narrow" w:eastAsia="Times New Roman" w:hAnsi="Arial Narrow"/>
      <w:b/>
    </w:rPr>
  </w:style>
  <w:style w:type="character" w:customStyle="1" w:styleId="Style3Char">
    <w:name w:val="Style3 Char"/>
    <w:basedOn w:val="DefaultParagraphFont"/>
    <w:link w:val="Style3"/>
    <w:rsid w:val="00E64720"/>
    <w:rPr>
      <w:rFonts w:ascii="Arial Narrow" w:eastAsia="Times New Roman" w:hAnsi="Arial Narrow" w:cs="Calibri"/>
      <w:b/>
    </w:rPr>
  </w:style>
  <w:style w:type="character" w:customStyle="1" w:styleId="7TimesNewRoman">
    <w:name w:val="7 Times New Roman"/>
    <w:rsid w:val="00E6472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64720"/>
  </w:style>
  <w:style w:type="character" w:customStyle="1" w:styleId="officialsbureau">
    <w:name w:val="official_s_bureau"/>
    <w:basedOn w:val="DefaultParagraphFont"/>
    <w:rsid w:val="00E64720"/>
  </w:style>
  <w:style w:type="paragraph" w:customStyle="1" w:styleId="Stylecard11ptUnderline">
    <w:name w:val="Style card + 11 pt Underline"/>
    <w:basedOn w:val="Normal"/>
    <w:link w:val="Stylecard11ptUnderlineChar"/>
    <w:qFormat/>
    <w:rsid w:val="00E64720"/>
    <w:pPr>
      <w:ind w:left="288" w:right="288"/>
    </w:pPr>
    <w:rPr>
      <w:rFonts w:eastAsia="SimSun"/>
      <w:u w:val="single"/>
      <w:lang w:eastAsia="zh-CN"/>
    </w:rPr>
  </w:style>
  <w:style w:type="character" w:customStyle="1" w:styleId="Stylecard11ptUnderlineChar">
    <w:name w:val="Style card + 11 pt Underline Char"/>
    <w:link w:val="Stylecard11ptUnderline"/>
    <w:rsid w:val="00E64720"/>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E6472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64720"/>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E6472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64720"/>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E64720"/>
    <w:rPr>
      <w:rFonts w:ascii="Calibri" w:eastAsia="SimSun" w:hAnsi="Calibri" w:cs="Calibri"/>
      <w:u w:val="single"/>
      <w:lang w:eastAsia="zh-CN"/>
    </w:rPr>
  </w:style>
  <w:style w:type="paragraph" w:styleId="HTMLPreformatted">
    <w:name w:val="HTML Preformatted"/>
    <w:basedOn w:val="Normal"/>
    <w:link w:val="HTMLPreformattedChar"/>
    <w:rsid w:val="00E64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6472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E64720"/>
    <w:rPr>
      <w:u w:val="single"/>
    </w:rPr>
  </w:style>
  <w:style w:type="character" w:customStyle="1" w:styleId="StyleUnderlining11ptChar">
    <w:name w:val="Style Underlining + 11 pt Char"/>
    <w:basedOn w:val="DefaultParagraphFont"/>
    <w:link w:val="StyleUnderlining11pt"/>
    <w:rsid w:val="00E64720"/>
    <w:rPr>
      <w:rFonts w:ascii="Calibri" w:hAnsi="Calibri" w:cs="Calibri"/>
      <w:u w:val="single"/>
    </w:rPr>
  </w:style>
  <w:style w:type="paragraph" w:customStyle="1" w:styleId="StyleCardText9pt">
    <w:name w:val="Style Card Text + 9 pt"/>
    <w:basedOn w:val="Normal"/>
    <w:link w:val="StyleCardText9ptChar"/>
    <w:qFormat/>
    <w:rsid w:val="00E64720"/>
    <w:pPr>
      <w:spacing w:after="200"/>
      <w:contextualSpacing/>
    </w:pPr>
    <w:rPr>
      <w:rFonts w:eastAsia="Calibri"/>
    </w:rPr>
  </w:style>
  <w:style w:type="character" w:customStyle="1" w:styleId="StyleCardText9ptChar">
    <w:name w:val="Style Card Text + 9 pt Char"/>
    <w:basedOn w:val="DefaultParagraphFont"/>
    <w:link w:val="StyleCardText9pt"/>
    <w:rsid w:val="00E64720"/>
    <w:rPr>
      <w:rFonts w:ascii="Calibri" w:eastAsia="Calibri" w:hAnsi="Calibri" w:cs="Calibri"/>
    </w:rPr>
  </w:style>
  <w:style w:type="paragraph" w:styleId="Quote">
    <w:name w:val="Quote"/>
    <w:basedOn w:val="Normal"/>
    <w:next w:val="Normal"/>
    <w:link w:val="QuoteChar"/>
    <w:uiPriority w:val="29"/>
    <w:qFormat/>
    <w:rsid w:val="00E64720"/>
    <w:pPr>
      <w:widowControl w:val="0"/>
    </w:pPr>
    <w:rPr>
      <w:rFonts w:eastAsia="Times New Roman"/>
      <w:iCs/>
      <w:color w:val="000000"/>
      <w:lang w:bidi="en-US"/>
    </w:rPr>
  </w:style>
  <w:style w:type="character" w:customStyle="1" w:styleId="QuoteChar">
    <w:name w:val="Quote Char"/>
    <w:basedOn w:val="DefaultParagraphFont"/>
    <w:link w:val="Quote"/>
    <w:uiPriority w:val="29"/>
    <w:rsid w:val="00E64720"/>
    <w:rPr>
      <w:rFonts w:ascii="Calibri" w:eastAsia="Times New Roman" w:hAnsi="Calibri" w:cs="Calibri"/>
      <w:iCs/>
      <w:color w:val="000000"/>
      <w:lang w:bidi="en-US"/>
    </w:rPr>
  </w:style>
  <w:style w:type="paragraph" w:customStyle="1" w:styleId="Underlining">
    <w:name w:val="Underlining"/>
    <w:basedOn w:val="Normal"/>
    <w:link w:val="UnderliningChar"/>
    <w:qFormat/>
    <w:rsid w:val="00E64720"/>
    <w:rPr>
      <w:rFonts w:ascii="Arial Narrow" w:hAnsi="Arial Narrow" w:cs="Times New Roman"/>
      <w:u w:val="single"/>
    </w:rPr>
  </w:style>
  <w:style w:type="character" w:customStyle="1" w:styleId="ital-inline">
    <w:name w:val="ital-inline"/>
    <w:basedOn w:val="DefaultParagraphFont"/>
    <w:rsid w:val="00E64720"/>
  </w:style>
  <w:style w:type="character" w:customStyle="1" w:styleId="underlineChar">
    <w:name w:val="underline Char"/>
    <w:basedOn w:val="DefaultParagraphFont"/>
    <w:rsid w:val="00E6472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6472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64720"/>
    <w:rPr>
      <w:sz w:val="20"/>
      <w:u w:val="single"/>
    </w:rPr>
  </w:style>
  <w:style w:type="paragraph" w:styleId="BodyTextIndent2">
    <w:name w:val="Body Text Indent 2"/>
    <w:basedOn w:val="Normal"/>
    <w:link w:val="BodyTextIndent2Char"/>
    <w:unhideWhenUsed/>
    <w:rsid w:val="00E64720"/>
    <w:pPr>
      <w:spacing w:after="120" w:line="480" w:lineRule="auto"/>
      <w:ind w:left="360"/>
    </w:pPr>
  </w:style>
  <w:style w:type="character" w:customStyle="1" w:styleId="BodyTextIndent2Char">
    <w:name w:val="Body Text Indent 2 Char"/>
    <w:basedOn w:val="DefaultParagraphFont"/>
    <w:link w:val="BodyTextIndent2"/>
    <w:rsid w:val="00E64720"/>
    <w:rPr>
      <w:rFonts w:ascii="Calibri" w:hAnsi="Calibri" w:cs="Calibri"/>
    </w:rPr>
  </w:style>
  <w:style w:type="paragraph" w:styleId="BodyTextIndent3">
    <w:name w:val="Body Text Indent 3"/>
    <w:basedOn w:val="Normal"/>
    <w:link w:val="BodyTextIndent3Char"/>
    <w:uiPriority w:val="99"/>
    <w:semiHidden/>
    <w:unhideWhenUsed/>
    <w:rsid w:val="00E64720"/>
    <w:pPr>
      <w:spacing w:after="120"/>
      <w:ind w:left="360"/>
    </w:pPr>
    <w:rPr>
      <w:szCs w:val="16"/>
    </w:rPr>
  </w:style>
  <w:style w:type="character" w:customStyle="1" w:styleId="BodyTextIndent3Char">
    <w:name w:val="Body Text Indent 3 Char"/>
    <w:basedOn w:val="DefaultParagraphFont"/>
    <w:link w:val="BodyTextIndent3"/>
    <w:uiPriority w:val="99"/>
    <w:semiHidden/>
    <w:rsid w:val="00E64720"/>
    <w:rPr>
      <w:rFonts w:ascii="Calibri" w:hAnsi="Calibri" w:cs="Calibri"/>
      <w:szCs w:val="16"/>
    </w:rPr>
  </w:style>
  <w:style w:type="paragraph" w:styleId="BodyText2">
    <w:name w:val="Body Text 2"/>
    <w:basedOn w:val="Normal"/>
    <w:link w:val="BodyText2Char"/>
    <w:unhideWhenUsed/>
    <w:rsid w:val="00E64720"/>
    <w:pPr>
      <w:spacing w:after="120" w:line="480" w:lineRule="auto"/>
    </w:pPr>
  </w:style>
  <w:style w:type="character" w:customStyle="1" w:styleId="BodyText2Char">
    <w:name w:val="Body Text 2 Char"/>
    <w:basedOn w:val="DefaultParagraphFont"/>
    <w:link w:val="BodyText2"/>
    <w:rsid w:val="00E64720"/>
    <w:rPr>
      <w:rFonts w:ascii="Calibri" w:hAnsi="Calibri" w:cs="Calibri"/>
    </w:rPr>
  </w:style>
  <w:style w:type="paragraph" w:styleId="BodyTextIndent">
    <w:name w:val="Body Text Indent"/>
    <w:basedOn w:val="Normal"/>
    <w:link w:val="BodyTextIndentChar"/>
    <w:uiPriority w:val="99"/>
    <w:unhideWhenUsed/>
    <w:rsid w:val="00E64720"/>
    <w:pPr>
      <w:spacing w:after="120"/>
      <w:ind w:left="360"/>
    </w:pPr>
  </w:style>
  <w:style w:type="character" w:customStyle="1" w:styleId="BodyTextIndentChar">
    <w:name w:val="Body Text Indent Char"/>
    <w:basedOn w:val="DefaultParagraphFont"/>
    <w:link w:val="BodyTextIndent"/>
    <w:uiPriority w:val="99"/>
    <w:rsid w:val="00E64720"/>
    <w:rPr>
      <w:rFonts w:ascii="Calibri" w:hAnsi="Calibri" w:cs="Calibri"/>
    </w:rPr>
  </w:style>
  <w:style w:type="paragraph" w:styleId="BodyText3">
    <w:name w:val="Body Text 3"/>
    <w:basedOn w:val="Normal"/>
    <w:link w:val="BodyText3Char"/>
    <w:unhideWhenUsed/>
    <w:rsid w:val="00E64720"/>
    <w:pPr>
      <w:spacing w:after="120"/>
    </w:pPr>
    <w:rPr>
      <w:szCs w:val="16"/>
    </w:rPr>
  </w:style>
  <w:style w:type="character" w:customStyle="1" w:styleId="BodyText3Char">
    <w:name w:val="Body Text 3 Char"/>
    <w:basedOn w:val="DefaultParagraphFont"/>
    <w:link w:val="BodyText3"/>
    <w:rsid w:val="00E64720"/>
    <w:rPr>
      <w:rFonts w:ascii="Calibri" w:hAnsi="Calibri" w:cs="Calibri"/>
      <w:szCs w:val="16"/>
    </w:rPr>
  </w:style>
  <w:style w:type="character" w:customStyle="1" w:styleId="StyleBold">
    <w:name w:val="Style Bold"/>
    <w:basedOn w:val="DefaultParagraphFont"/>
    <w:uiPriority w:val="9"/>
    <w:semiHidden/>
    <w:rsid w:val="00E64720"/>
    <w:rPr>
      <w:b/>
      <w:bCs/>
    </w:rPr>
  </w:style>
  <w:style w:type="character" w:customStyle="1" w:styleId="body-text">
    <w:name w:val="body-text"/>
    <w:basedOn w:val="DefaultParagraphFont"/>
    <w:rsid w:val="00E64720"/>
  </w:style>
  <w:style w:type="paragraph" w:customStyle="1" w:styleId="StyleStyle411ptBoldBorderSinglesolidlineAuto0">
    <w:name w:val="Style Style4 + 11 pt Bold Border: : (Single solid line Auto  0...."/>
    <w:basedOn w:val="Normal"/>
    <w:link w:val="StyleStyle411ptBoldBorderSinglesolidlineAuto0Char"/>
    <w:qFormat/>
    <w:rsid w:val="00E6472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64720"/>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E64720"/>
    <w:rPr>
      <w:rFonts w:ascii="Tahoma" w:hAnsi="Tahoma" w:cs="Tahoma"/>
      <w:sz w:val="16"/>
      <w:szCs w:val="16"/>
    </w:rPr>
  </w:style>
  <w:style w:type="character" w:customStyle="1" w:styleId="globalcontentbody">
    <w:name w:val="globalcontentbody"/>
    <w:basedOn w:val="DefaultParagraphFont"/>
    <w:rsid w:val="00E64720"/>
  </w:style>
  <w:style w:type="paragraph" w:customStyle="1" w:styleId="StyleStyle112pt">
    <w:name w:val="Style Style1 + 12 pt"/>
    <w:basedOn w:val="Normal"/>
    <w:link w:val="StyleStyle112ptChar"/>
    <w:qFormat/>
    <w:rsid w:val="00E64720"/>
    <w:rPr>
      <w:rFonts w:eastAsia="SimSun"/>
      <w:u w:val="single"/>
      <w:lang w:eastAsia="zh-CN"/>
    </w:rPr>
  </w:style>
  <w:style w:type="character" w:customStyle="1" w:styleId="StyleStyle112ptChar">
    <w:name w:val="Style Style1 + 12 pt Char"/>
    <w:basedOn w:val="DefaultParagraphFont"/>
    <w:link w:val="StyleStyle112pt"/>
    <w:rsid w:val="00E64720"/>
    <w:rPr>
      <w:rFonts w:ascii="Calibri" w:eastAsia="SimSun" w:hAnsi="Calibri" w:cs="Calibri"/>
      <w:u w:val="single"/>
      <w:lang w:eastAsia="zh-CN"/>
    </w:rPr>
  </w:style>
  <w:style w:type="paragraph" w:customStyle="1" w:styleId="MinimizedText">
    <w:name w:val="Minimized Text"/>
    <w:basedOn w:val="Normal"/>
    <w:link w:val="MinimizedTextChar"/>
    <w:qFormat/>
    <w:rsid w:val="00E64720"/>
    <w:rPr>
      <w:rFonts w:eastAsia="Times New Roman"/>
    </w:rPr>
  </w:style>
  <w:style w:type="character" w:customStyle="1" w:styleId="MinimizedTextChar">
    <w:name w:val="Minimized Text Char"/>
    <w:basedOn w:val="DefaultParagraphFont"/>
    <w:link w:val="MinimizedText"/>
    <w:rsid w:val="00E64720"/>
    <w:rPr>
      <w:rFonts w:ascii="Calibri" w:eastAsia="Times New Roman" w:hAnsi="Calibri" w:cs="Calibri"/>
    </w:rPr>
  </w:style>
  <w:style w:type="character" w:customStyle="1" w:styleId="term1">
    <w:name w:val="term1"/>
    <w:basedOn w:val="DefaultParagraphFont"/>
    <w:rsid w:val="00E64720"/>
    <w:rPr>
      <w:b/>
      <w:bCs/>
    </w:rPr>
  </w:style>
  <w:style w:type="character" w:customStyle="1" w:styleId="Styleterm111ptUnderline">
    <w:name w:val="Style term1 + 11 pt Underline"/>
    <w:basedOn w:val="term1"/>
    <w:rsid w:val="00E64720"/>
    <w:rPr>
      <w:b/>
      <w:bCs/>
      <w:sz w:val="20"/>
      <w:u w:val="single"/>
    </w:rPr>
  </w:style>
  <w:style w:type="paragraph" w:customStyle="1" w:styleId="StyleMinimizedTextArialNarrow10pt">
    <w:name w:val="Style Minimized Text + Arial Narrow 10 pt"/>
    <w:basedOn w:val="MinimizedText"/>
    <w:link w:val="StyleMinimizedTextArialNarrow10ptChar"/>
    <w:qFormat/>
    <w:rsid w:val="00E64720"/>
    <w:rPr>
      <w:sz w:val="20"/>
    </w:rPr>
  </w:style>
  <w:style w:type="character" w:customStyle="1" w:styleId="StyleMinimizedTextArialNarrow10ptChar">
    <w:name w:val="Style Minimized Text + Arial Narrow 10 pt Char"/>
    <w:basedOn w:val="MinimizedTextChar"/>
    <w:link w:val="StyleMinimizedTextArialNarrow10pt"/>
    <w:rsid w:val="00E64720"/>
    <w:rPr>
      <w:rFonts w:ascii="Calibri" w:eastAsia="Times New Roman" w:hAnsi="Calibri" w:cs="Calibri"/>
      <w:sz w:val="20"/>
    </w:rPr>
  </w:style>
  <w:style w:type="character" w:customStyle="1" w:styleId="Styleunderline11ptBold">
    <w:name w:val="Style underline + 11 pt Bold"/>
    <w:basedOn w:val="underline"/>
    <w:rsid w:val="00E6472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6472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64720"/>
    <w:rPr>
      <w:rFonts w:ascii="Calibri" w:eastAsia="Times New Roman" w:hAnsi="Calibri" w:cs="Calibri"/>
      <w:u w:val="single"/>
      <w:bdr w:val="single" w:sz="4" w:space="0" w:color="auto"/>
    </w:rPr>
  </w:style>
  <w:style w:type="character" w:customStyle="1" w:styleId="Style9pt">
    <w:name w:val="Style 9 pt"/>
    <w:basedOn w:val="DefaultParagraphFont"/>
    <w:rsid w:val="00E64720"/>
    <w:rPr>
      <w:rFonts w:ascii="Times New Roman" w:hAnsi="Times New Roman"/>
      <w:sz w:val="20"/>
    </w:rPr>
  </w:style>
  <w:style w:type="paragraph" w:customStyle="1" w:styleId="StyleStyle49pt3">
    <w:name w:val="Style Style4 + 9 pt3"/>
    <w:basedOn w:val="Style4"/>
    <w:link w:val="StyleStyle49pt3Char"/>
    <w:qFormat/>
    <w:rsid w:val="00E64720"/>
    <w:rPr>
      <w:rFonts w:cs="Times New Roman"/>
    </w:rPr>
  </w:style>
  <w:style w:type="character" w:customStyle="1" w:styleId="StyleStyle49pt3Char">
    <w:name w:val="Style Style4 + 9 pt3 Char"/>
    <w:basedOn w:val="Style4Char"/>
    <w:link w:val="StyleStyle49pt3"/>
    <w:rsid w:val="00E64720"/>
    <w:rPr>
      <w:rFonts w:ascii="Calibri" w:eastAsia="Times New Roman" w:hAnsi="Calibri" w:cs="Times New Roman"/>
      <w:u w:val="single"/>
    </w:rPr>
  </w:style>
  <w:style w:type="paragraph" w:customStyle="1" w:styleId="StyleStyle4Bold">
    <w:name w:val="Style Style4 + Bold"/>
    <w:basedOn w:val="Style4"/>
    <w:link w:val="StyleStyle4BoldChar"/>
    <w:qFormat/>
    <w:rsid w:val="00E64720"/>
    <w:rPr>
      <w:rFonts w:cs="Times New Roman"/>
      <w:b/>
      <w:bCs/>
    </w:rPr>
  </w:style>
  <w:style w:type="character" w:customStyle="1" w:styleId="StyleStyle4BoldChar">
    <w:name w:val="Style Style4 + Bold Char"/>
    <w:basedOn w:val="Style4Char"/>
    <w:link w:val="StyleStyle4Bold"/>
    <w:rsid w:val="00E64720"/>
    <w:rPr>
      <w:rFonts w:ascii="Calibri" w:eastAsia="Times New Roman" w:hAnsi="Calibri" w:cs="Times New Roman"/>
      <w:b/>
      <w:bCs/>
      <w:u w:val="single"/>
    </w:rPr>
  </w:style>
  <w:style w:type="character" w:customStyle="1" w:styleId="CharChar11">
    <w:name w:val="Char Char11"/>
    <w:basedOn w:val="DefaultParagraphFont"/>
    <w:rsid w:val="00E64720"/>
    <w:rPr>
      <w:rFonts w:cs="Arial"/>
      <w:bCs/>
      <w:szCs w:val="26"/>
      <w:u w:val="single"/>
      <w:lang w:val="en-US" w:eastAsia="en-US" w:bidi="ar-SA"/>
    </w:rPr>
  </w:style>
  <w:style w:type="character" w:customStyle="1" w:styleId="authorbio">
    <w:name w:val="authorbio"/>
    <w:basedOn w:val="DefaultParagraphFont"/>
    <w:rsid w:val="00E64720"/>
  </w:style>
  <w:style w:type="character" w:customStyle="1" w:styleId="a">
    <w:name w:val="a"/>
    <w:basedOn w:val="DefaultParagraphFont"/>
    <w:rsid w:val="00E64720"/>
  </w:style>
  <w:style w:type="character" w:customStyle="1" w:styleId="StyleStyleUnderline411pt">
    <w:name w:val="Style Style Underline4 + 11 pt"/>
    <w:basedOn w:val="DefaultParagraphFont"/>
    <w:rsid w:val="00E64720"/>
    <w:rPr>
      <w:sz w:val="20"/>
      <w:u w:val="single"/>
    </w:rPr>
  </w:style>
  <w:style w:type="character" w:customStyle="1" w:styleId="StyleStyleUnderline411ptBold">
    <w:name w:val="Style Style Underline4 + 11 pt Bold"/>
    <w:basedOn w:val="DefaultParagraphFont"/>
    <w:rsid w:val="00E64720"/>
    <w:rPr>
      <w:b/>
      <w:bCs/>
      <w:sz w:val="20"/>
      <w:u w:val="single"/>
    </w:rPr>
  </w:style>
  <w:style w:type="character" w:customStyle="1" w:styleId="StyleStyleUnderline311pt">
    <w:name w:val="Style Style Underline3 + 11 pt"/>
    <w:basedOn w:val="DefaultParagraphFont"/>
    <w:rsid w:val="00E64720"/>
    <w:rPr>
      <w:sz w:val="20"/>
      <w:u w:val="single"/>
    </w:rPr>
  </w:style>
  <w:style w:type="character" w:customStyle="1" w:styleId="StyleStyleUnderline311ptBold">
    <w:name w:val="Style Style Underline3 + 11 pt Bold"/>
    <w:basedOn w:val="DefaultParagraphFont"/>
    <w:rsid w:val="00E64720"/>
    <w:rPr>
      <w:b/>
      <w:bCs/>
      <w:sz w:val="20"/>
      <w:u w:val="single"/>
    </w:rPr>
  </w:style>
  <w:style w:type="character" w:customStyle="1" w:styleId="StyleUnderline3">
    <w:name w:val="Style Underline3"/>
    <w:basedOn w:val="DefaultParagraphFont"/>
    <w:rsid w:val="00E64720"/>
    <w:rPr>
      <w:u w:val="single"/>
    </w:rPr>
  </w:style>
  <w:style w:type="paragraph" w:customStyle="1" w:styleId="StyleStyle111ptBorderSinglesolidlineAuto05ptL">
    <w:name w:val="Style Style1 + 11 pt Border: : (Single solid line Auto  0.5 pt L..."/>
    <w:link w:val="StyleStyle111ptBorderSinglesolidlineAuto05ptLChar"/>
    <w:qFormat/>
    <w:rsid w:val="00E6472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6472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64720"/>
    <w:rPr>
      <w:u w:val="single"/>
    </w:rPr>
  </w:style>
  <w:style w:type="character" w:customStyle="1" w:styleId="NothingChar">
    <w:name w:val="Nothing Char"/>
    <w:basedOn w:val="DefaultParagraphFont"/>
    <w:link w:val="Nothing"/>
    <w:rsid w:val="00E64720"/>
    <w:rPr>
      <w:rFonts w:ascii="Times New Roman" w:eastAsia="Times New Roman" w:hAnsi="Times New Roman" w:cs="Times New Roman"/>
      <w:sz w:val="20"/>
      <w:szCs w:val="24"/>
    </w:rPr>
  </w:style>
  <w:style w:type="character" w:customStyle="1" w:styleId="CardsFont12pt0">
    <w:name w:val="Cards + Font 12pt"/>
    <w:basedOn w:val="DefaultParagraphFont"/>
    <w:rsid w:val="00E64720"/>
    <w:rPr>
      <w:rFonts w:ascii="Times New Roman" w:eastAsia="Calibri" w:hAnsi="Times New Roman" w:cs="Times New Roman"/>
      <w:sz w:val="24"/>
      <w:szCs w:val="20"/>
      <w:u w:val="single"/>
    </w:rPr>
  </w:style>
  <w:style w:type="character" w:customStyle="1" w:styleId="SmallTextChar0">
    <w:name w:val="Small Text Char"/>
    <w:basedOn w:val="CardTextChar0"/>
    <w:rsid w:val="00E64720"/>
    <w:rPr>
      <w:rFonts w:ascii="Times New Roman" w:eastAsia="MS Mincho" w:hAnsi="Times New Roman" w:cs="Times New Roman"/>
      <w:sz w:val="15"/>
      <w:szCs w:val="24"/>
      <w:lang w:eastAsia="ja-JP"/>
    </w:rPr>
  </w:style>
  <w:style w:type="paragraph" w:customStyle="1" w:styleId="Circled">
    <w:name w:val="Circled"/>
    <w:link w:val="CircledChar"/>
    <w:qFormat/>
    <w:rsid w:val="00E6472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E6472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E6472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64720"/>
  </w:style>
  <w:style w:type="character" w:customStyle="1" w:styleId="part-of-speech">
    <w:name w:val="part-of-speech"/>
    <w:basedOn w:val="DefaultParagraphFont"/>
    <w:rsid w:val="00E64720"/>
  </w:style>
  <w:style w:type="character" w:customStyle="1" w:styleId="sep">
    <w:name w:val="sep"/>
    <w:basedOn w:val="DefaultParagraphFont"/>
    <w:rsid w:val="00E64720"/>
  </w:style>
  <w:style w:type="character" w:customStyle="1" w:styleId="pron">
    <w:name w:val="pron"/>
    <w:basedOn w:val="DefaultParagraphFont"/>
    <w:rsid w:val="00E64720"/>
  </w:style>
  <w:style w:type="paragraph" w:customStyle="1" w:styleId="StyleStyle4LatinTimesNewRomanAsianSimSun">
    <w:name w:val="Style Style4 + (Latin) Times New Roman (Asian) SimSun"/>
    <w:basedOn w:val="Normal"/>
    <w:link w:val="StyleStyle4LatinTimesNewRomanAsianSimSunChar"/>
    <w:qFormat/>
    <w:rsid w:val="00E6472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64720"/>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6472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64720"/>
    <w:rPr>
      <w:rFonts w:ascii="Calibri" w:eastAsia="SimSun" w:hAnsi="Calibri" w:cs="Calibri"/>
      <w:b/>
      <w:bCs/>
      <w:u w:val="single"/>
    </w:rPr>
  </w:style>
  <w:style w:type="character" w:customStyle="1" w:styleId="CharChar3">
    <w:name w:val="Char Char3"/>
    <w:basedOn w:val="DefaultParagraphFont"/>
    <w:rsid w:val="00E6472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64720"/>
    <w:rPr>
      <w:bCs/>
      <w:szCs w:val="26"/>
      <w:u w:val="single"/>
    </w:rPr>
  </w:style>
  <w:style w:type="paragraph" w:styleId="Subtitle">
    <w:name w:val="Subtitle"/>
    <w:aliases w:val="Underlined card text"/>
    <w:basedOn w:val="Normal"/>
    <w:next w:val="Normal"/>
    <w:link w:val="SubtitleChar"/>
    <w:uiPriority w:val="99"/>
    <w:qFormat/>
    <w:rsid w:val="00E64720"/>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E6472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E64720"/>
    <w:rPr>
      <w:rFonts w:cs="Times New Roman"/>
    </w:rPr>
  </w:style>
  <w:style w:type="character" w:customStyle="1" w:styleId="StyleStyle411pt1Char">
    <w:name w:val="Style Style4 + 11 pt1 Char"/>
    <w:basedOn w:val="Style4Char"/>
    <w:link w:val="StyleStyle411pt1"/>
    <w:rsid w:val="00E64720"/>
    <w:rPr>
      <w:rFonts w:ascii="Calibri" w:eastAsia="Times New Roman" w:hAnsi="Calibri" w:cs="Times New Roman"/>
      <w:u w:val="single"/>
    </w:rPr>
  </w:style>
  <w:style w:type="character" w:customStyle="1" w:styleId="BoldandUnderlineCharChar2">
    <w:name w:val="Bold and Underline Char Char2"/>
    <w:basedOn w:val="DefaultParagraphFont"/>
    <w:rsid w:val="00E64720"/>
    <w:rPr>
      <w:b/>
      <w:u w:val="single"/>
      <w:lang w:val="en-US" w:eastAsia="en-US" w:bidi="ar-SA"/>
    </w:rPr>
  </w:style>
  <w:style w:type="character" w:customStyle="1" w:styleId="StyleUnderlineCharChar111pt">
    <w:name w:val="Style Underline Char Char1 + 11 pt"/>
    <w:basedOn w:val="DefaultParagraphFont"/>
    <w:rsid w:val="00E6472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6472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E6472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E64720"/>
    <w:rPr>
      <w:sz w:val="22"/>
      <w:u w:val="single"/>
    </w:rPr>
  </w:style>
  <w:style w:type="paragraph" w:customStyle="1" w:styleId="StyleMinimizedTextArialNarrow9pt">
    <w:name w:val="Style Minimized Text + Arial Narrow 9 pt"/>
    <w:basedOn w:val="Normal"/>
    <w:link w:val="StyleMinimizedTextArialNarrow9ptChar"/>
    <w:qFormat/>
    <w:rsid w:val="00E64720"/>
    <w:rPr>
      <w:rFonts w:eastAsia="Times New Roman"/>
    </w:rPr>
  </w:style>
  <w:style w:type="character" w:customStyle="1" w:styleId="StyleMinimizedTextArialNarrow9ptChar">
    <w:name w:val="Style Minimized Text + Arial Narrow 9 pt Char"/>
    <w:basedOn w:val="DefaultParagraphFont"/>
    <w:link w:val="StyleMinimizedTextArialNarrow9pt"/>
    <w:rsid w:val="00E64720"/>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E6472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6472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6472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6472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E6472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64720"/>
    <w:rPr>
      <w:b w:val="0"/>
      <w:bCs/>
      <w:sz w:val="20"/>
      <w:u w:val="single"/>
      <w:lang w:val="en-US" w:eastAsia="en-US" w:bidi="ar-SA"/>
    </w:rPr>
  </w:style>
  <w:style w:type="character" w:customStyle="1" w:styleId="Styleunderline9pt">
    <w:name w:val="Style underline + 9 pt"/>
    <w:basedOn w:val="underline"/>
    <w:rsid w:val="00E64720"/>
    <w:rPr>
      <w:rFonts w:ascii="Times New Roman" w:hAnsi="Times New Roman" w:cs="Times New Roman"/>
      <w:b/>
      <w:sz w:val="20"/>
      <w:u w:val="single"/>
    </w:rPr>
  </w:style>
  <w:style w:type="character" w:customStyle="1" w:styleId="StyleTimesNewRoman9pt">
    <w:name w:val="Style Times New Roman 9 pt"/>
    <w:basedOn w:val="DefaultParagraphFont"/>
    <w:rsid w:val="00E64720"/>
    <w:rPr>
      <w:rFonts w:ascii="Times New Roman" w:hAnsi="Times New Roman"/>
      <w:sz w:val="20"/>
    </w:rPr>
  </w:style>
  <w:style w:type="character" w:customStyle="1" w:styleId="Styleunderline9pt1">
    <w:name w:val="Style underline + 9 pt1"/>
    <w:basedOn w:val="underline"/>
    <w:rsid w:val="00E6472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6472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6472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64720"/>
    <w:rPr>
      <w:b/>
      <w:bCs/>
      <w:noProof w:val="0"/>
      <w:sz w:val="20"/>
      <w:u w:val="single"/>
      <w:lang w:val="en-US" w:eastAsia="en-US" w:bidi="ar-SA"/>
    </w:rPr>
  </w:style>
  <w:style w:type="character" w:customStyle="1" w:styleId="Hyperlink23">
    <w:name w:val="Hyperlink23"/>
    <w:basedOn w:val="DefaultParagraphFont"/>
    <w:rsid w:val="00E64720"/>
    <w:rPr>
      <w:color w:val="3300CC"/>
      <w:u w:val="single"/>
    </w:rPr>
  </w:style>
  <w:style w:type="paragraph" w:customStyle="1" w:styleId="cardCharChar">
    <w:name w:val="card Char Char"/>
    <w:basedOn w:val="Normal"/>
    <w:link w:val="cardCharCharChar"/>
    <w:qFormat/>
    <w:rsid w:val="00E64720"/>
    <w:pPr>
      <w:ind w:left="288" w:right="288"/>
    </w:pPr>
    <w:rPr>
      <w:rFonts w:eastAsia="Times New Roman"/>
      <w:szCs w:val="20"/>
    </w:rPr>
  </w:style>
  <w:style w:type="character" w:customStyle="1" w:styleId="cardCharCharChar">
    <w:name w:val="card Char Char Char"/>
    <w:basedOn w:val="DefaultParagraphFont"/>
    <w:link w:val="cardCharChar"/>
    <w:rsid w:val="00E64720"/>
    <w:rPr>
      <w:rFonts w:ascii="Calibri" w:eastAsia="Times New Roman" w:hAnsi="Calibri" w:cs="Calibri"/>
      <w:szCs w:val="20"/>
    </w:rPr>
  </w:style>
  <w:style w:type="character" w:customStyle="1" w:styleId="StyleunderlineArialNarrow9ptBold">
    <w:name w:val="Style underline + Arial Narrow 9 pt Bold"/>
    <w:basedOn w:val="underline"/>
    <w:rsid w:val="00E6472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64720"/>
  </w:style>
  <w:style w:type="character" w:customStyle="1" w:styleId="StylecardCharCharArialNarrow9ptChar">
    <w:name w:val="Style card Char Char + Arial Narrow 9 pt Char"/>
    <w:basedOn w:val="cardCharCharChar"/>
    <w:link w:val="StylecardCharCharArialNarrow9pt"/>
    <w:rsid w:val="00E64720"/>
    <w:rPr>
      <w:rFonts w:ascii="Calibri" w:eastAsia="Times New Roman" w:hAnsi="Calibri" w:cs="Calibri"/>
      <w:szCs w:val="20"/>
    </w:rPr>
  </w:style>
  <w:style w:type="character" w:customStyle="1" w:styleId="UnderlineCharCharChar">
    <w:name w:val="Underline Char Char Char"/>
    <w:basedOn w:val="DefaultParagraphFont"/>
    <w:rsid w:val="00E64720"/>
    <w:rPr>
      <w:noProof w:val="0"/>
      <w:u w:val="single"/>
      <w:lang w:val="en-US" w:eastAsia="en-US" w:bidi="ar-SA"/>
    </w:rPr>
  </w:style>
  <w:style w:type="character" w:customStyle="1" w:styleId="CardTextChar1">
    <w:name w:val="Card Text Char1"/>
    <w:basedOn w:val="DefaultParagraphFont"/>
    <w:rsid w:val="00E6472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6472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E6472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6472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6472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6472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6472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E6472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64720"/>
    <w:rPr>
      <w:rFonts w:eastAsia="Times New Roman"/>
    </w:rPr>
  </w:style>
  <w:style w:type="character" w:customStyle="1" w:styleId="TextsmallChar">
    <w:name w:val="Textsmall Char"/>
    <w:basedOn w:val="DefaultParagraphFont"/>
    <w:link w:val="Textsmall"/>
    <w:rsid w:val="00E64720"/>
    <w:rPr>
      <w:rFonts w:ascii="Calibri" w:eastAsia="Times New Roman" w:hAnsi="Calibri" w:cs="Calibri"/>
    </w:rPr>
  </w:style>
  <w:style w:type="character" w:customStyle="1" w:styleId="CharChar111">
    <w:name w:val="Char Char111"/>
    <w:basedOn w:val="DefaultParagraphFont"/>
    <w:rsid w:val="00E64720"/>
    <w:rPr>
      <w:rFonts w:cs="Arial"/>
      <w:bCs/>
      <w:szCs w:val="26"/>
      <w:u w:val="single"/>
      <w:lang w:val="en-US" w:eastAsia="en-US" w:bidi="ar-SA"/>
    </w:rPr>
  </w:style>
  <w:style w:type="character" w:customStyle="1" w:styleId="UnderlineBold">
    <w:name w:val="Underline + Bold"/>
    <w:uiPriority w:val="1"/>
    <w:qFormat/>
    <w:rsid w:val="00E64720"/>
    <w:rPr>
      <w:b/>
      <w:sz w:val="20"/>
      <w:u w:val="single"/>
    </w:rPr>
  </w:style>
  <w:style w:type="paragraph" w:customStyle="1" w:styleId="cardtextsmall">
    <w:name w:val="card text small"/>
    <w:basedOn w:val="Normal"/>
    <w:qFormat/>
    <w:rsid w:val="00E64720"/>
    <w:rPr>
      <w:rFonts w:ascii="Arial Narrow" w:eastAsia="Times New Roman" w:hAnsi="Arial Narrow"/>
    </w:rPr>
  </w:style>
  <w:style w:type="character" w:customStyle="1" w:styleId="AUnterdline">
    <w:name w:val="AUnterdline"/>
    <w:rsid w:val="00E6472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64720"/>
    <w:rPr>
      <w:rFonts w:ascii="Times New Roman" w:hAnsi="Times New Roman"/>
      <w:b/>
      <w:bCs/>
      <w:sz w:val="20"/>
      <w:u w:val="single"/>
      <w:bdr w:val="single" w:sz="4" w:space="0" w:color="auto"/>
    </w:rPr>
  </w:style>
  <w:style w:type="character" w:customStyle="1" w:styleId="highlightedsearchterm">
    <w:name w:val="highlightedsearchterm"/>
    <w:rsid w:val="00E64720"/>
  </w:style>
  <w:style w:type="character" w:customStyle="1" w:styleId="StyleUnderline1">
    <w:name w:val="Style Underline1"/>
    <w:basedOn w:val="DefaultParagraphFont"/>
    <w:rsid w:val="00E64720"/>
    <w:rPr>
      <w:rFonts w:ascii="Times New Roman" w:hAnsi="Times New Roman"/>
      <w:sz w:val="20"/>
      <w:u w:val="single"/>
    </w:rPr>
  </w:style>
  <w:style w:type="paragraph" w:customStyle="1" w:styleId="CardIndented">
    <w:name w:val="Card (Indented)"/>
    <w:basedOn w:val="Normal"/>
    <w:link w:val="CardIndentedChar"/>
    <w:qFormat/>
    <w:rsid w:val="00E64720"/>
    <w:pPr>
      <w:ind w:left="288"/>
    </w:pPr>
  </w:style>
  <w:style w:type="paragraph" w:customStyle="1" w:styleId="StyleStyle49pt10">
    <w:name w:val="Style Style4 + 9 pt10"/>
    <w:basedOn w:val="Style4"/>
    <w:link w:val="StyleStyle49pt10Char"/>
    <w:qFormat/>
    <w:rsid w:val="00E64720"/>
    <w:rPr>
      <w:rFonts w:cs="Times New Roman"/>
    </w:rPr>
  </w:style>
  <w:style w:type="character" w:customStyle="1" w:styleId="StyleStyle49pt10Char">
    <w:name w:val="Style Style4 + 9 pt10 Char"/>
    <w:basedOn w:val="Style4Char"/>
    <w:link w:val="StyleStyle49pt10"/>
    <w:rsid w:val="00E64720"/>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E64720"/>
    <w:rPr>
      <w:rFonts w:cs="Times New Roman"/>
      <w:b/>
      <w:bCs/>
    </w:rPr>
  </w:style>
  <w:style w:type="character" w:customStyle="1" w:styleId="StyleStyle49ptBold7Char">
    <w:name w:val="Style Style4 + 9 pt Bold7 Char"/>
    <w:link w:val="StyleStyle49ptBold7"/>
    <w:rsid w:val="00E64720"/>
    <w:rPr>
      <w:rFonts w:ascii="Calibri" w:eastAsia="Times New Roman" w:hAnsi="Calibri" w:cs="Times New Roman"/>
      <w:b/>
      <w:bCs/>
      <w:u w:val="single"/>
    </w:rPr>
  </w:style>
  <w:style w:type="paragraph" w:customStyle="1" w:styleId="NormalUnderline">
    <w:name w:val="Normal Underline"/>
    <w:basedOn w:val="Normal"/>
    <w:link w:val="NormalUnderlineChar"/>
    <w:qFormat/>
    <w:rsid w:val="00E64720"/>
    <w:pPr>
      <w:ind w:left="288"/>
    </w:pPr>
    <w:rPr>
      <w:rFonts w:eastAsia="Times New Roman"/>
      <w:u w:val="single"/>
    </w:rPr>
  </w:style>
  <w:style w:type="character" w:customStyle="1" w:styleId="NormalUnderlineChar">
    <w:name w:val="Normal Underline Char"/>
    <w:link w:val="NormalUnderline"/>
    <w:rsid w:val="00E64720"/>
    <w:rPr>
      <w:rFonts w:ascii="Calibri" w:eastAsia="Times New Roman" w:hAnsi="Calibri" w:cs="Calibri"/>
      <w:u w:val="single"/>
    </w:rPr>
  </w:style>
  <w:style w:type="character" w:customStyle="1" w:styleId="DontRead">
    <w:name w:val="Don't Read"/>
    <w:qFormat/>
    <w:rsid w:val="00E64720"/>
    <w:rPr>
      <w:rFonts w:ascii="Times New Roman" w:hAnsi="Times New Roman"/>
      <w:sz w:val="16"/>
    </w:rPr>
  </w:style>
  <w:style w:type="paragraph" w:customStyle="1" w:styleId="Underlinestyle">
    <w:name w:val="Underline style"/>
    <w:basedOn w:val="Normal"/>
    <w:qFormat/>
    <w:rsid w:val="00E64720"/>
    <w:rPr>
      <w:rFonts w:eastAsia="Times New Roman"/>
      <w:u w:val="single"/>
    </w:rPr>
  </w:style>
  <w:style w:type="character" w:customStyle="1" w:styleId="Style11ptUnderline3">
    <w:name w:val="Style 11 pt Underline3"/>
    <w:rsid w:val="00E64720"/>
    <w:rPr>
      <w:sz w:val="20"/>
      <w:u w:val="single"/>
    </w:rPr>
  </w:style>
  <w:style w:type="character" w:customStyle="1" w:styleId="27">
    <w:name w:val="27"/>
    <w:rsid w:val="00E64720"/>
    <w:rPr>
      <w:rFonts w:cs="Arial"/>
      <w:bCs/>
      <w:sz w:val="20"/>
      <w:u w:val="single"/>
      <w:lang w:val="en-US" w:eastAsia="en-US" w:bidi="ar-SA"/>
    </w:rPr>
  </w:style>
  <w:style w:type="character" w:customStyle="1" w:styleId="2">
    <w:name w:val="2"/>
    <w:rsid w:val="00E64720"/>
    <w:rPr>
      <w:rFonts w:cs="Arial"/>
      <w:bCs/>
      <w:sz w:val="20"/>
      <w:u w:val="single"/>
      <w:lang w:val="en-US" w:eastAsia="en-US" w:bidi="ar-SA"/>
    </w:rPr>
  </w:style>
  <w:style w:type="character" w:customStyle="1" w:styleId="Style9ptUnderline11">
    <w:name w:val="Style 9 pt Underline11"/>
    <w:basedOn w:val="DefaultParagraphFont"/>
    <w:rsid w:val="00E64720"/>
    <w:rPr>
      <w:sz w:val="20"/>
      <w:u w:val="single"/>
    </w:rPr>
  </w:style>
  <w:style w:type="character" w:customStyle="1" w:styleId="Style9ptBoldUnderline5">
    <w:name w:val="Style 9 pt Bold Underline5"/>
    <w:basedOn w:val="DefaultParagraphFont"/>
    <w:rsid w:val="00E64720"/>
    <w:rPr>
      <w:b/>
      <w:bCs/>
      <w:sz w:val="20"/>
      <w:u w:val="single"/>
    </w:rPr>
  </w:style>
  <w:style w:type="character" w:customStyle="1" w:styleId="CharChar114">
    <w:name w:val="Char Char114"/>
    <w:basedOn w:val="DefaultParagraphFont"/>
    <w:rsid w:val="00E64720"/>
    <w:rPr>
      <w:rFonts w:cs="Arial"/>
      <w:bCs/>
      <w:szCs w:val="26"/>
      <w:u w:val="single"/>
      <w:lang w:val="en-US" w:eastAsia="en-US" w:bidi="ar-SA"/>
    </w:rPr>
  </w:style>
  <w:style w:type="character" w:customStyle="1" w:styleId="CharChar113">
    <w:name w:val="Char Char113"/>
    <w:basedOn w:val="DefaultParagraphFont"/>
    <w:rsid w:val="00E64720"/>
    <w:rPr>
      <w:rFonts w:cs="Arial"/>
      <w:bCs/>
      <w:szCs w:val="26"/>
      <w:u w:val="single"/>
      <w:lang w:val="en-US" w:eastAsia="en-US" w:bidi="ar-SA"/>
    </w:rPr>
  </w:style>
  <w:style w:type="character" w:customStyle="1" w:styleId="CharChar112">
    <w:name w:val="Char Char112"/>
    <w:basedOn w:val="DefaultParagraphFont"/>
    <w:rsid w:val="00E64720"/>
    <w:rPr>
      <w:rFonts w:cs="Arial"/>
      <w:bCs/>
      <w:szCs w:val="26"/>
      <w:u w:val="single"/>
      <w:lang w:val="en-US" w:eastAsia="en-US" w:bidi="ar-SA"/>
    </w:rPr>
  </w:style>
  <w:style w:type="character" w:customStyle="1" w:styleId="ssl0">
    <w:name w:val="ss_l0"/>
    <w:basedOn w:val="DefaultParagraphFont"/>
    <w:rsid w:val="00E64720"/>
  </w:style>
  <w:style w:type="paragraph" w:styleId="CommentText">
    <w:name w:val="annotation text"/>
    <w:basedOn w:val="Normal"/>
    <w:link w:val="CommentTextChar"/>
    <w:uiPriority w:val="99"/>
    <w:rsid w:val="00E64720"/>
    <w:rPr>
      <w:szCs w:val="20"/>
    </w:rPr>
  </w:style>
  <w:style w:type="character" w:customStyle="1" w:styleId="CommentTextChar">
    <w:name w:val="Comment Text Char"/>
    <w:basedOn w:val="DefaultParagraphFont"/>
    <w:link w:val="CommentText"/>
    <w:uiPriority w:val="99"/>
    <w:rsid w:val="00E64720"/>
    <w:rPr>
      <w:rFonts w:ascii="Calibri" w:hAnsi="Calibri" w:cs="Calibri"/>
      <w:szCs w:val="20"/>
    </w:rPr>
  </w:style>
  <w:style w:type="character" w:customStyle="1" w:styleId="CommentSubjectChar">
    <w:name w:val="Comment Subject Char"/>
    <w:basedOn w:val="CommentTextChar"/>
    <w:link w:val="CommentSubject"/>
    <w:rsid w:val="00E64720"/>
    <w:rPr>
      <w:rFonts w:ascii="Times New Roman" w:hAnsi="Times New Roman" w:cs="Times New Roman"/>
      <w:b/>
      <w:bCs/>
      <w:szCs w:val="20"/>
    </w:rPr>
  </w:style>
  <w:style w:type="paragraph" w:styleId="CommentSubject">
    <w:name w:val="annotation subject"/>
    <w:basedOn w:val="CommentText"/>
    <w:next w:val="CommentText"/>
    <w:link w:val="CommentSubjectChar"/>
    <w:rsid w:val="00E64720"/>
    <w:rPr>
      <w:rFonts w:ascii="Times New Roman" w:hAnsi="Times New Roman" w:cs="Times New Roman"/>
      <w:b/>
      <w:bCs/>
    </w:rPr>
  </w:style>
  <w:style w:type="character" w:customStyle="1" w:styleId="CommentSubjectChar1">
    <w:name w:val="Comment Subject Char1"/>
    <w:basedOn w:val="CommentTextChar"/>
    <w:uiPriority w:val="99"/>
    <w:semiHidden/>
    <w:rsid w:val="00E64720"/>
    <w:rPr>
      <w:rFonts w:ascii="Calibri" w:hAnsi="Calibri" w:cs="Calibri"/>
      <w:b/>
      <w:bCs/>
      <w:szCs w:val="20"/>
    </w:rPr>
  </w:style>
  <w:style w:type="paragraph" w:customStyle="1" w:styleId="WW-Default1">
    <w:name w:val="WW-Default1"/>
    <w:basedOn w:val="Normal"/>
    <w:qFormat/>
    <w:rsid w:val="00E64720"/>
    <w:pPr>
      <w:suppressAutoHyphens/>
    </w:pPr>
    <w:rPr>
      <w:rFonts w:eastAsia="Times New Roman"/>
      <w:b/>
      <w:bCs/>
      <w:szCs w:val="20"/>
      <w:lang w:eastAsia="ar-SA"/>
    </w:rPr>
  </w:style>
  <w:style w:type="paragraph" w:customStyle="1" w:styleId="Normal1">
    <w:name w:val="Normal1"/>
    <w:basedOn w:val="BodyText"/>
    <w:qFormat/>
    <w:rsid w:val="00E64720"/>
  </w:style>
  <w:style w:type="character" w:customStyle="1" w:styleId="zoomme">
    <w:name w:val="zoomme"/>
    <w:basedOn w:val="DefaultParagraphFont"/>
    <w:rsid w:val="00E64720"/>
  </w:style>
  <w:style w:type="character" w:customStyle="1" w:styleId="Date1">
    <w:name w:val="Date1"/>
    <w:basedOn w:val="DefaultParagraphFont"/>
    <w:rsid w:val="00E64720"/>
  </w:style>
  <w:style w:type="character" w:customStyle="1" w:styleId="classauthor">
    <w:name w:val="class=&quot;author&quot;"/>
    <w:basedOn w:val="DefaultParagraphFont"/>
    <w:rsid w:val="00E64720"/>
  </w:style>
  <w:style w:type="paragraph" w:customStyle="1" w:styleId="CardStyle">
    <w:name w:val="Card Style"/>
    <w:basedOn w:val="Normal"/>
    <w:link w:val="CardStyleChar"/>
    <w:qFormat/>
    <w:rsid w:val="00E64720"/>
    <w:rPr>
      <w:rFonts w:eastAsia="Times New Roman"/>
    </w:rPr>
  </w:style>
  <w:style w:type="character" w:customStyle="1" w:styleId="CharCharChar">
    <w:name w:val="Char Char Char"/>
    <w:basedOn w:val="DefaultParagraphFont"/>
    <w:rsid w:val="00E64720"/>
    <w:rPr>
      <w:rFonts w:cs="Arial"/>
      <w:bCs/>
      <w:szCs w:val="26"/>
      <w:u w:val="single"/>
      <w:lang w:val="en-US" w:eastAsia="en-US" w:bidi="ar-SA"/>
    </w:rPr>
  </w:style>
  <w:style w:type="character" w:customStyle="1" w:styleId="BoldUnderlineChar0">
    <w:name w:val="Bold Underline Char"/>
    <w:rsid w:val="00E64720"/>
    <w:rPr>
      <w:rFonts w:ascii="Times New Roman" w:eastAsia="Times New Roman" w:hAnsi="Times New Roman"/>
      <w:b/>
      <w:bCs/>
      <w:szCs w:val="24"/>
      <w:u w:val="single"/>
    </w:rPr>
  </w:style>
  <w:style w:type="character" w:customStyle="1" w:styleId="texto1">
    <w:name w:val="texto1"/>
    <w:rsid w:val="00E64720"/>
  </w:style>
  <w:style w:type="character" w:customStyle="1" w:styleId="apple-style-span">
    <w:name w:val="apple-style-span"/>
    <w:rsid w:val="00E64720"/>
  </w:style>
  <w:style w:type="paragraph" w:customStyle="1" w:styleId="citenon-bold">
    <w:name w:val="cite non-bold"/>
    <w:basedOn w:val="Normal"/>
    <w:link w:val="citenon-boldChar"/>
    <w:qFormat/>
    <w:rsid w:val="00E6472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6472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64720"/>
    <w:rPr>
      <w:rFonts w:ascii="Calibri" w:eastAsia="Times New Roman" w:hAnsi="Calibri" w:cs="Arial"/>
      <w:b/>
      <w:bCs/>
      <w:sz w:val="24"/>
      <w:szCs w:val="28"/>
    </w:rPr>
  </w:style>
  <w:style w:type="paragraph" w:customStyle="1" w:styleId="Style23">
    <w:name w:val="Style23"/>
    <w:basedOn w:val="Normal"/>
    <w:uiPriority w:val="99"/>
    <w:qFormat/>
    <w:rsid w:val="00E6472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64720"/>
    <w:rPr>
      <w:rFonts w:ascii="Calibri" w:eastAsia="Times New Roman" w:hAnsi="Calibri" w:cs="Calibri"/>
      <w:lang w:bidi="en-US"/>
    </w:rPr>
  </w:style>
  <w:style w:type="character" w:customStyle="1" w:styleId="gray">
    <w:name w:val="gray"/>
    <w:basedOn w:val="DefaultParagraphFont"/>
    <w:rsid w:val="00E64720"/>
  </w:style>
  <w:style w:type="paragraph" w:customStyle="1" w:styleId="Tagtemplate">
    <w:name w:val="Tagtemplate"/>
    <w:basedOn w:val="Normal"/>
    <w:link w:val="TagtemplateChar"/>
    <w:autoRedefine/>
    <w:qFormat/>
    <w:rsid w:val="00E64720"/>
    <w:pPr>
      <w:keepNext/>
      <w:keepLines/>
    </w:pPr>
    <w:rPr>
      <w:rFonts w:eastAsia="Calibri"/>
      <w:b/>
    </w:rPr>
  </w:style>
  <w:style w:type="character" w:customStyle="1" w:styleId="TagtemplateChar">
    <w:name w:val="Tagtemplate Char"/>
    <w:basedOn w:val="DefaultParagraphFont"/>
    <w:link w:val="Tagtemplate"/>
    <w:rsid w:val="00E64720"/>
    <w:rPr>
      <w:rFonts w:ascii="Calibri" w:eastAsia="Calibri" w:hAnsi="Calibri" w:cs="Calibri"/>
      <w:b/>
    </w:rPr>
  </w:style>
  <w:style w:type="character" w:customStyle="1" w:styleId="Styleunderline11ptBorderSinglesolidlineAuto05p">
    <w:name w:val="Style underline + 11 pt Border: : (Single solid line Auto  0.5 p..."/>
    <w:rsid w:val="00E64720"/>
    <w:rPr>
      <w:sz w:val="20"/>
      <w:u w:val="single"/>
      <w:bdr w:val="single" w:sz="4" w:space="0" w:color="auto"/>
    </w:rPr>
  </w:style>
  <w:style w:type="paragraph" w:customStyle="1" w:styleId="Citation-FirstLine">
    <w:name w:val="Citation - First Line"/>
    <w:basedOn w:val="Normal"/>
    <w:next w:val="Normal"/>
    <w:autoRedefine/>
    <w:qFormat/>
    <w:rsid w:val="00E64720"/>
    <w:pPr>
      <w:spacing w:line="240" w:lineRule="atLeast"/>
      <w:jc w:val="both"/>
    </w:pPr>
    <w:rPr>
      <w:rFonts w:ascii="Book Antiqua" w:eastAsia="Times New Roman" w:hAnsi="Book Antiqua"/>
    </w:rPr>
  </w:style>
  <w:style w:type="character" w:customStyle="1" w:styleId="CardText-Underlined">
    <w:name w:val="Card Text - Underlined"/>
    <w:rsid w:val="00E64720"/>
    <w:rPr>
      <w:b/>
      <w:sz w:val="20"/>
      <w:u w:val="single"/>
    </w:rPr>
  </w:style>
  <w:style w:type="paragraph" w:customStyle="1" w:styleId="Citation-Complete">
    <w:name w:val="Citation - Complete"/>
    <w:basedOn w:val="Normal"/>
    <w:next w:val="Normal"/>
    <w:link w:val="Citation-CompleteChar"/>
    <w:autoRedefine/>
    <w:qFormat/>
    <w:rsid w:val="00E6472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64720"/>
    <w:rPr>
      <w:rFonts w:ascii="Book Antiqua" w:eastAsia="Times New Roman" w:hAnsi="Book Antiqua" w:cs="Calibri"/>
    </w:rPr>
  </w:style>
  <w:style w:type="character" w:customStyle="1" w:styleId="MicroTextChar">
    <w:name w:val="MicroText Char"/>
    <w:link w:val="MicroText"/>
    <w:rsid w:val="00E64720"/>
    <w:rPr>
      <w:rFonts w:ascii="Arial Narrow" w:hAnsi="Arial Narrow"/>
      <w:sz w:val="12"/>
    </w:rPr>
  </w:style>
  <w:style w:type="paragraph" w:customStyle="1" w:styleId="TagCite">
    <w:name w:val="Tag/Cite"/>
    <w:basedOn w:val="Normal"/>
    <w:qFormat/>
    <w:rsid w:val="00E64720"/>
    <w:rPr>
      <w:rFonts w:eastAsia="Times New Roman"/>
      <w:b/>
    </w:rPr>
  </w:style>
  <w:style w:type="character" w:customStyle="1" w:styleId="Style11ptItalicUnderline">
    <w:name w:val="Style 11 pt Italic Underline"/>
    <w:basedOn w:val="DefaultParagraphFont"/>
    <w:rsid w:val="00E64720"/>
    <w:rPr>
      <w:i/>
      <w:iCs/>
      <w:sz w:val="20"/>
      <w:u w:val="single"/>
    </w:rPr>
  </w:style>
  <w:style w:type="character" w:customStyle="1" w:styleId="Style11ptItalic">
    <w:name w:val="Style 11 pt Italic"/>
    <w:basedOn w:val="DefaultParagraphFont"/>
    <w:rsid w:val="00E64720"/>
    <w:rPr>
      <w:rFonts w:ascii="Times New Roman" w:hAnsi="Times New Roman"/>
      <w:i/>
      <w:iCs/>
      <w:sz w:val="20"/>
    </w:rPr>
  </w:style>
  <w:style w:type="character" w:customStyle="1" w:styleId="BoldandUnderlineChar">
    <w:name w:val="Bold and Underline Char"/>
    <w:basedOn w:val="DefaultParagraphFont"/>
    <w:link w:val="BoldandUnderline"/>
    <w:locked/>
    <w:rsid w:val="00E64720"/>
    <w:rPr>
      <w:b/>
      <w:u w:val="single"/>
    </w:rPr>
  </w:style>
  <w:style w:type="paragraph" w:customStyle="1" w:styleId="BoldandUnderline">
    <w:name w:val="Bold and Underline"/>
    <w:basedOn w:val="Normal"/>
    <w:link w:val="BoldandUnderlineChar"/>
    <w:qFormat/>
    <w:rsid w:val="00E64720"/>
    <w:rPr>
      <w:rFonts w:asciiTheme="minorHAnsi" w:hAnsiTheme="minorHAnsi" w:cstheme="minorBidi"/>
      <w:b/>
      <w:u w:val="single"/>
    </w:rPr>
  </w:style>
  <w:style w:type="character" w:customStyle="1" w:styleId="hdr">
    <w:name w:val="hdr"/>
    <w:basedOn w:val="DefaultParagraphFont"/>
    <w:rsid w:val="00E64720"/>
  </w:style>
  <w:style w:type="paragraph" w:customStyle="1" w:styleId="StyleStyle49ptBold3">
    <w:name w:val="Style Style4 + 9 pt Bold3"/>
    <w:basedOn w:val="Style4"/>
    <w:link w:val="StyleStyle49ptBold3Char"/>
    <w:qFormat/>
    <w:rsid w:val="00E64720"/>
    <w:rPr>
      <w:rFonts w:cs="Times New Roman"/>
      <w:b/>
      <w:bCs/>
    </w:rPr>
  </w:style>
  <w:style w:type="character" w:customStyle="1" w:styleId="StyleStyle49ptBold3Char">
    <w:name w:val="Style Style4 + 9 pt Bold3 Char"/>
    <w:basedOn w:val="Style4Char"/>
    <w:link w:val="StyleStyle49ptBold3"/>
    <w:rsid w:val="00E64720"/>
    <w:rPr>
      <w:rFonts w:ascii="Calibri" w:eastAsia="Times New Roman" w:hAnsi="Calibri" w:cs="Times New Roman"/>
      <w:b/>
      <w:bCs/>
      <w:u w:val="single"/>
    </w:rPr>
  </w:style>
  <w:style w:type="character" w:customStyle="1" w:styleId="Style9ptUnderline6">
    <w:name w:val="Style 9 pt Underline6"/>
    <w:basedOn w:val="DefaultParagraphFont"/>
    <w:rsid w:val="00E64720"/>
    <w:rPr>
      <w:sz w:val="20"/>
      <w:u w:val="single"/>
    </w:rPr>
  </w:style>
  <w:style w:type="character" w:customStyle="1" w:styleId="ct-with-fmlt">
    <w:name w:val="ct-with-fmlt"/>
    <w:basedOn w:val="DefaultParagraphFont"/>
    <w:rsid w:val="00E64720"/>
  </w:style>
  <w:style w:type="paragraph" w:customStyle="1" w:styleId="TagText">
    <w:name w:val="TagText"/>
    <w:basedOn w:val="Normal"/>
    <w:uiPriority w:val="99"/>
    <w:qFormat/>
    <w:rsid w:val="00E64720"/>
    <w:rPr>
      <w:b/>
    </w:rPr>
  </w:style>
  <w:style w:type="paragraph" w:customStyle="1" w:styleId="StyleStyle49pt">
    <w:name w:val="Style Style4 + 9 pt"/>
    <w:basedOn w:val="Normal"/>
    <w:link w:val="StyleStyle49ptChar"/>
    <w:qFormat/>
    <w:rsid w:val="00E64720"/>
    <w:rPr>
      <w:rFonts w:eastAsia="Times New Roman"/>
      <w:u w:val="single"/>
    </w:rPr>
  </w:style>
  <w:style w:type="character" w:customStyle="1" w:styleId="StyleStyle49ptChar">
    <w:name w:val="Style Style4 + 9 pt Char"/>
    <w:basedOn w:val="DefaultParagraphFont"/>
    <w:link w:val="StyleStyle49pt"/>
    <w:rsid w:val="00E64720"/>
    <w:rPr>
      <w:rFonts w:ascii="Calibri" w:eastAsia="Times New Roman" w:hAnsi="Calibri" w:cs="Calibri"/>
      <w:u w:val="single"/>
    </w:rPr>
  </w:style>
  <w:style w:type="paragraph" w:customStyle="1" w:styleId="StyleStyle49ptBold">
    <w:name w:val="Style Style4 + 9 pt Bold"/>
    <w:basedOn w:val="Normal"/>
    <w:link w:val="StyleStyle49ptBoldChar"/>
    <w:qFormat/>
    <w:rsid w:val="00E64720"/>
    <w:rPr>
      <w:rFonts w:eastAsia="Times New Roman"/>
      <w:b/>
      <w:bCs/>
      <w:u w:val="single"/>
    </w:rPr>
  </w:style>
  <w:style w:type="character" w:customStyle="1" w:styleId="StyleStyle49ptBoldChar">
    <w:name w:val="Style Style4 + 9 pt Bold Char"/>
    <w:basedOn w:val="DefaultParagraphFont"/>
    <w:link w:val="StyleStyle49ptBold"/>
    <w:rsid w:val="00E64720"/>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E6472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64720"/>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E6472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E64720"/>
    <w:rPr>
      <w:rFonts w:ascii="Arial" w:eastAsia="Times New Roman" w:hAnsi="Arial" w:cs="Arial"/>
      <w:b/>
      <w:bCs/>
      <w:szCs w:val="24"/>
      <w:u w:val="single"/>
    </w:rPr>
  </w:style>
  <w:style w:type="paragraph" w:customStyle="1" w:styleId="StyleUnderlined11pt">
    <w:name w:val="Style Underlined + 11 pt"/>
    <w:link w:val="StyleUnderlined11ptChar"/>
    <w:qFormat/>
    <w:rsid w:val="00E6472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E64720"/>
    <w:rPr>
      <w:rFonts w:ascii="Arial" w:eastAsia="Times New Roman" w:hAnsi="Arial" w:cs="Arial"/>
      <w:szCs w:val="24"/>
      <w:u w:val="single"/>
    </w:rPr>
  </w:style>
  <w:style w:type="character" w:customStyle="1" w:styleId="newscontent">
    <w:name w:val="newscontent"/>
    <w:rsid w:val="00E64720"/>
  </w:style>
  <w:style w:type="character" w:customStyle="1" w:styleId="StyleUnderlinePatternClearYellow">
    <w:name w:val="Style Underline Pattern: Clear (Yellow)"/>
    <w:basedOn w:val="DefaultParagraphFont"/>
    <w:rsid w:val="00E64720"/>
    <w:rPr>
      <w:u w:val="single"/>
      <w:shd w:val="clear" w:color="auto" w:fill="00FF00"/>
    </w:rPr>
  </w:style>
  <w:style w:type="paragraph" w:customStyle="1" w:styleId="StyleUnderlineChar11pt3">
    <w:name w:val="Style Underline Char + 11 pt3"/>
    <w:link w:val="StyleUnderlineChar11pt3Char"/>
    <w:qFormat/>
    <w:rsid w:val="00E64720"/>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E6472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E64720"/>
    <w:rPr>
      <w:b w:val="0"/>
      <w:bCs/>
      <w:u w:val="single"/>
    </w:rPr>
  </w:style>
  <w:style w:type="character" w:customStyle="1" w:styleId="date-display-single">
    <w:name w:val="date-display-single"/>
    <w:basedOn w:val="DefaultParagraphFont"/>
    <w:rsid w:val="00E64720"/>
  </w:style>
  <w:style w:type="character" w:customStyle="1" w:styleId="CommentTextChar1">
    <w:name w:val="Comment Text Char1"/>
    <w:basedOn w:val="DefaultParagraphFont"/>
    <w:uiPriority w:val="99"/>
    <w:rsid w:val="00E6472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64720"/>
    <w:rPr>
      <w:rFonts w:ascii="Times New Roman" w:hAnsi="Times New Roman" w:cs="Times New Roman"/>
      <w:sz w:val="20"/>
    </w:rPr>
  </w:style>
  <w:style w:type="paragraph" w:customStyle="1" w:styleId="Cite2">
    <w:name w:val="Cite 2"/>
    <w:basedOn w:val="Normal"/>
    <w:qFormat/>
    <w:rsid w:val="00E64720"/>
    <w:rPr>
      <w:rFonts w:eastAsia="MS Mincho"/>
      <w:b/>
      <w:u w:val="single"/>
    </w:rPr>
  </w:style>
  <w:style w:type="character" w:customStyle="1" w:styleId="StyleunderlineBold">
    <w:name w:val="Style underline + Bold"/>
    <w:basedOn w:val="underline"/>
    <w:rsid w:val="00E64720"/>
    <w:rPr>
      <w:rFonts w:ascii="Times New Roman" w:hAnsi="Times New Roman" w:cs="Times New Roman"/>
      <w:bCs/>
      <w:sz w:val="20"/>
      <w:u w:val="single"/>
    </w:rPr>
  </w:style>
  <w:style w:type="paragraph" w:customStyle="1" w:styleId="cards0">
    <w:name w:val="cards"/>
    <w:basedOn w:val="Cites0"/>
    <w:qFormat/>
    <w:rsid w:val="00E64720"/>
    <w:pPr>
      <w:widowControl/>
      <w:jc w:val="left"/>
    </w:pPr>
    <w:rPr>
      <w:szCs w:val="22"/>
    </w:rPr>
  </w:style>
  <w:style w:type="character" w:customStyle="1" w:styleId="Style10ptUnderline">
    <w:name w:val="Style 10 pt Underline"/>
    <w:basedOn w:val="DefaultParagraphFont"/>
    <w:rsid w:val="00E64720"/>
    <w:rPr>
      <w:sz w:val="20"/>
      <w:u w:val="single"/>
    </w:rPr>
  </w:style>
  <w:style w:type="character" w:styleId="HTMLCite">
    <w:name w:val="HTML Cite"/>
    <w:uiPriority w:val="99"/>
    <w:rsid w:val="00E64720"/>
    <w:rPr>
      <w:i/>
      <w:iCs/>
    </w:rPr>
  </w:style>
  <w:style w:type="character" w:customStyle="1" w:styleId="slug-pub-date">
    <w:name w:val="slug-pub-date"/>
    <w:basedOn w:val="DefaultParagraphFont"/>
    <w:rsid w:val="00E64720"/>
  </w:style>
  <w:style w:type="character" w:customStyle="1" w:styleId="slug-vol">
    <w:name w:val="slug-vol"/>
    <w:basedOn w:val="DefaultParagraphFont"/>
    <w:rsid w:val="00E64720"/>
  </w:style>
  <w:style w:type="character" w:customStyle="1" w:styleId="slug-issue">
    <w:name w:val="slug-issue"/>
    <w:basedOn w:val="DefaultParagraphFont"/>
    <w:rsid w:val="00E64720"/>
  </w:style>
  <w:style w:type="character" w:customStyle="1" w:styleId="slug-pages">
    <w:name w:val="slug-pages"/>
    <w:basedOn w:val="DefaultParagraphFont"/>
    <w:rsid w:val="00E6472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64720"/>
    <w:rPr>
      <w:b/>
      <w:bCs/>
      <w:strike w:val="0"/>
      <w:dstrike w:val="0"/>
      <w:sz w:val="24"/>
      <w:u w:val="none"/>
      <w:effect w:val="none"/>
    </w:rPr>
  </w:style>
  <w:style w:type="paragraph" w:customStyle="1" w:styleId="Tag2">
    <w:name w:val="Tag2"/>
    <w:basedOn w:val="Normal"/>
    <w:autoRedefine/>
    <w:qFormat/>
    <w:rsid w:val="00E64720"/>
    <w:pPr>
      <w:spacing w:before="120"/>
    </w:pPr>
    <w:rPr>
      <w:b/>
      <w:sz w:val="26"/>
    </w:rPr>
  </w:style>
  <w:style w:type="character" w:customStyle="1" w:styleId="tagchar">
    <w:name w:val="tagchar"/>
    <w:basedOn w:val="DefaultParagraphFont"/>
    <w:rsid w:val="00E64720"/>
  </w:style>
  <w:style w:type="paragraph" w:customStyle="1" w:styleId="NormalText">
    <w:name w:val="Normal Text"/>
    <w:basedOn w:val="Normal"/>
    <w:link w:val="NormalTextChar"/>
    <w:autoRedefine/>
    <w:qFormat/>
    <w:rsid w:val="00E64720"/>
    <w:pPr>
      <w:jc w:val="both"/>
    </w:pPr>
    <w:rPr>
      <w:rFonts w:eastAsia="Times New Roman"/>
      <w:szCs w:val="26"/>
    </w:rPr>
  </w:style>
  <w:style w:type="character" w:customStyle="1" w:styleId="pmterms11">
    <w:name w:val="pmterms11"/>
    <w:basedOn w:val="DefaultParagraphFont"/>
    <w:rsid w:val="00E64720"/>
    <w:rPr>
      <w:b/>
      <w:bCs/>
      <w:i w:val="0"/>
      <w:iCs w:val="0"/>
      <w:color w:val="000000"/>
    </w:rPr>
  </w:style>
  <w:style w:type="character" w:customStyle="1" w:styleId="StyleUnderlineChar9ptBold">
    <w:name w:val="Style Underline Char + 9 pt Bold"/>
    <w:basedOn w:val="DefaultParagraphFont"/>
    <w:rsid w:val="00E64720"/>
    <w:rPr>
      <w:rFonts w:ascii="Times New Roman" w:hAnsi="Times New Roman"/>
      <w:b/>
      <w:bCs/>
      <w:sz w:val="20"/>
      <w:u w:val="single"/>
      <w:lang w:val="en-US" w:eastAsia="en-US" w:bidi="ar-SA"/>
    </w:rPr>
  </w:style>
  <w:style w:type="character" w:customStyle="1" w:styleId="Style8pt">
    <w:name w:val="Style 8 pt"/>
    <w:basedOn w:val="DefaultParagraphFont"/>
    <w:rsid w:val="00E64720"/>
    <w:rPr>
      <w:sz w:val="20"/>
    </w:rPr>
  </w:style>
  <w:style w:type="character" w:customStyle="1" w:styleId="UnderlineChar5Char">
    <w:name w:val="Underline Char5 Char"/>
    <w:basedOn w:val="DefaultParagraphFont"/>
    <w:rsid w:val="00E64720"/>
    <w:rPr>
      <w:szCs w:val="24"/>
      <w:u w:val="single"/>
      <w:lang w:val="en-US" w:eastAsia="en-US" w:bidi="ar-SA"/>
    </w:rPr>
  </w:style>
  <w:style w:type="character" w:customStyle="1" w:styleId="BoldandUnderlineChar2Char1">
    <w:name w:val="Bold and Underline Char2 Char1"/>
    <w:basedOn w:val="DefaultParagraphFont"/>
    <w:rsid w:val="00E6472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6472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64720"/>
    <w:rPr>
      <w:szCs w:val="24"/>
      <w:u w:val="single"/>
      <w:lang w:val="en-US" w:eastAsia="en-US" w:bidi="ar-SA"/>
    </w:rPr>
  </w:style>
  <w:style w:type="paragraph" w:customStyle="1" w:styleId="Language">
    <w:name w:val="Language"/>
    <w:basedOn w:val="Normal"/>
    <w:link w:val="LanguageChar"/>
    <w:qFormat/>
    <w:rsid w:val="00E64720"/>
    <w:rPr>
      <w:rFonts w:eastAsia="Times New Roman"/>
      <w:strike/>
      <w:szCs w:val="20"/>
    </w:rPr>
  </w:style>
  <w:style w:type="character" w:customStyle="1" w:styleId="LanguageChar">
    <w:name w:val="Language Char"/>
    <w:basedOn w:val="DefaultParagraphFont"/>
    <w:link w:val="Language"/>
    <w:rsid w:val="00E64720"/>
    <w:rPr>
      <w:rFonts w:ascii="Calibri" w:eastAsia="Times New Roman" w:hAnsi="Calibri" w:cs="Calibri"/>
      <w:strike/>
      <w:szCs w:val="20"/>
    </w:rPr>
  </w:style>
  <w:style w:type="paragraph" w:customStyle="1" w:styleId="UnderlineChar3">
    <w:name w:val="Underline Char3"/>
    <w:basedOn w:val="Normal"/>
    <w:link w:val="UnderlineChar3Char"/>
    <w:qFormat/>
    <w:rsid w:val="00E64720"/>
    <w:rPr>
      <w:rFonts w:eastAsia="Times New Roman"/>
      <w:u w:val="single"/>
    </w:rPr>
  </w:style>
  <w:style w:type="character" w:customStyle="1" w:styleId="UnderlineChar3Char">
    <w:name w:val="Underline Char3 Char"/>
    <w:basedOn w:val="DefaultParagraphFont"/>
    <w:link w:val="UnderlineChar3"/>
    <w:rsid w:val="00E64720"/>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E64720"/>
    <w:rPr>
      <w:rFonts w:eastAsia="Times New Roman"/>
      <w:b/>
      <w:u w:val="single"/>
    </w:rPr>
  </w:style>
  <w:style w:type="character" w:customStyle="1" w:styleId="BoldandUnderlineChar3CharChar">
    <w:name w:val="Bold and Underline Char3 Char Char"/>
    <w:basedOn w:val="DefaultParagraphFont"/>
    <w:link w:val="BoldandUnderlineChar3Char"/>
    <w:rsid w:val="00E64720"/>
    <w:rPr>
      <w:rFonts w:ascii="Calibri" w:eastAsia="Times New Roman" w:hAnsi="Calibri" w:cs="Calibri"/>
      <w:b/>
      <w:u w:val="single"/>
    </w:rPr>
  </w:style>
  <w:style w:type="character" w:customStyle="1" w:styleId="UnderlineChar1">
    <w:name w:val="Underline Char1"/>
    <w:basedOn w:val="DefaultParagraphFont"/>
    <w:rsid w:val="00E64720"/>
    <w:rPr>
      <w:szCs w:val="24"/>
      <w:u w:val="single"/>
      <w:lang w:val="en-US" w:eastAsia="en-US" w:bidi="ar-SA"/>
    </w:rPr>
  </w:style>
  <w:style w:type="character" w:customStyle="1" w:styleId="BoldandUnderlineChar1Char2Char">
    <w:name w:val="Bold and Underline Char1 Char2 Char"/>
    <w:basedOn w:val="DefaultParagraphFont"/>
    <w:rsid w:val="00E64720"/>
    <w:rPr>
      <w:b/>
      <w:szCs w:val="24"/>
      <w:u w:val="single"/>
      <w:lang w:val="en-US" w:eastAsia="en-US" w:bidi="ar-SA"/>
    </w:rPr>
  </w:style>
  <w:style w:type="character" w:customStyle="1" w:styleId="SmalltextChar">
    <w:name w:val="Small text Char"/>
    <w:aliases w:val="Quote1 Char1"/>
    <w:link w:val="Smalltext"/>
    <w:rsid w:val="00E64720"/>
    <w:rPr>
      <w:rFonts w:ascii="Arial Narrow" w:eastAsia="Times New Roman" w:hAnsi="Arial Narrow" w:cs="Calibri"/>
    </w:rPr>
  </w:style>
  <w:style w:type="paragraph" w:customStyle="1" w:styleId="HotRoute">
    <w:name w:val="Hot Route"/>
    <w:basedOn w:val="Normal"/>
    <w:link w:val="HotRouteChar0"/>
    <w:qFormat/>
    <w:rsid w:val="00E64720"/>
    <w:pPr>
      <w:ind w:left="144"/>
    </w:pPr>
    <w:rPr>
      <w:rFonts w:eastAsia="Times New Roman"/>
    </w:rPr>
  </w:style>
  <w:style w:type="paragraph" w:customStyle="1" w:styleId="Cardstyle0">
    <w:name w:val="Cardstyle"/>
    <w:basedOn w:val="Normal"/>
    <w:next w:val="Normal"/>
    <w:qFormat/>
    <w:rsid w:val="00E64720"/>
    <w:rPr>
      <w:rFonts w:eastAsia="Times New Roman"/>
    </w:rPr>
  </w:style>
  <w:style w:type="character" w:customStyle="1" w:styleId="Style12ptBoldUnderline1">
    <w:name w:val="Style 12 pt Bold Underline1"/>
    <w:basedOn w:val="DefaultParagraphFont"/>
    <w:rsid w:val="00E64720"/>
    <w:rPr>
      <w:b/>
      <w:bCs/>
      <w:sz w:val="24"/>
      <w:u w:val="single"/>
    </w:rPr>
  </w:style>
  <w:style w:type="character" w:customStyle="1" w:styleId="StyleEmphasisArial12ptBoldNotItalic">
    <w:name w:val="Style Emphasis + Arial 12 pt Bold Not Italic"/>
    <w:basedOn w:val="Emphasis"/>
    <w:rsid w:val="00E64720"/>
    <w:rPr>
      <w:rFonts w:ascii="Arial" w:hAnsi="Arial" w:cs="Times New Roman"/>
      <w:b w:val="0"/>
      <w:bCs/>
      <w:i/>
      <w:iCs/>
      <w:sz w:val="24"/>
      <w:u w:val="single"/>
      <w:bdr w:val="single" w:sz="8" w:space="0" w:color="auto"/>
    </w:rPr>
  </w:style>
  <w:style w:type="character" w:customStyle="1" w:styleId="DebateHighlighted">
    <w:name w:val="Debate Highlighted"/>
    <w:qFormat/>
    <w:rsid w:val="00E6472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64720"/>
    <w:rPr>
      <w:rFonts w:ascii="SimSun" w:eastAsia="SimSun" w:hAnsi="SimSun"/>
      <w:sz w:val="15"/>
      <w:lang w:eastAsia="zh-CN"/>
    </w:rPr>
  </w:style>
  <w:style w:type="paragraph" w:customStyle="1" w:styleId="UnreadText">
    <w:name w:val="Unread Text"/>
    <w:basedOn w:val="Normal"/>
    <w:next w:val="Normal"/>
    <w:link w:val="UnreadTextChar"/>
    <w:autoRedefine/>
    <w:qFormat/>
    <w:rsid w:val="00E64720"/>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E6472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E6472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E6472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64720"/>
    <w:rPr>
      <w:rFonts w:ascii="Times New Roman" w:hAnsi="Times New Roman"/>
      <w:sz w:val="20"/>
      <w:u w:val="single"/>
      <w:bdr w:val="none" w:sz="0" w:space="0" w:color="auto"/>
      <w:shd w:val="clear" w:color="auto" w:fill="C0C0C0"/>
    </w:rPr>
  </w:style>
  <w:style w:type="character" w:customStyle="1" w:styleId="smallChar">
    <w:name w:val="small Char"/>
    <w:rsid w:val="00E64720"/>
    <w:rPr>
      <w:rFonts w:ascii="Calibri" w:eastAsia="Calibri" w:hAnsi="Calibri" w:cs="Calibri"/>
      <w:sz w:val="16"/>
      <w:szCs w:val="20"/>
      <w:lang w:val="x-none" w:eastAsia="x-none"/>
    </w:rPr>
  </w:style>
  <w:style w:type="paragraph" w:customStyle="1" w:styleId="HotRoute0">
    <w:name w:val="Hot Route!"/>
    <w:basedOn w:val="Normal"/>
    <w:qFormat/>
    <w:rsid w:val="00E6472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64720"/>
    <w:rPr>
      <w:rFonts w:ascii="Times New Roman" w:hAnsi="Times New Roman" w:cs="Times New Roman"/>
      <w:sz w:val="16"/>
      <w:szCs w:val="16"/>
    </w:rPr>
  </w:style>
  <w:style w:type="character" w:customStyle="1" w:styleId="BodyText2Char1">
    <w:name w:val="Body Text 2 Char1"/>
    <w:basedOn w:val="DefaultParagraphFont"/>
    <w:semiHidden/>
    <w:rsid w:val="00E64720"/>
    <w:rPr>
      <w:rFonts w:ascii="Times New Roman" w:hAnsi="Times New Roman" w:cs="Times New Roman"/>
      <w:sz w:val="20"/>
    </w:rPr>
  </w:style>
  <w:style w:type="character" w:customStyle="1" w:styleId="Heading2Char1CharCharCharCharCharC">
    <w:name w:val="Heading 2 Char1 Char Char Char Char Char C"/>
    <w:rsid w:val="00E64720"/>
    <w:rPr>
      <w:rFonts w:cs="Arial"/>
      <w:b/>
      <w:bCs/>
      <w:iCs/>
      <w:sz w:val="24"/>
      <w:szCs w:val="28"/>
      <w:lang w:val="en-US" w:eastAsia="en-US" w:bidi="ar-SA"/>
    </w:rPr>
  </w:style>
  <w:style w:type="character" w:customStyle="1" w:styleId="underline1">
    <w:name w:val="underline1"/>
    <w:basedOn w:val="DefaultParagraphFont"/>
    <w:rsid w:val="00E64720"/>
    <w:rPr>
      <w:u w:val="single"/>
    </w:rPr>
  </w:style>
  <w:style w:type="character" w:customStyle="1" w:styleId="author0">
    <w:name w:val="author"/>
    <w:basedOn w:val="DefaultParagraphFont"/>
    <w:rsid w:val="00E64720"/>
    <w:rPr>
      <w:rFonts w:ascii="Times New Roman" w:hAnsi="Times New Roman"/>
      <w:b/>
      <w:sz w:val="24"/>
    </w:rPr>
  </w:style>
  <w:style w:type="character" w:customStyle="1" w:styleId="FontStyle291">
    <w:name w:val="Font Style291"/>
    <w:basedOn w:val="DefaultParagraphFont"/>
    <w:uiPriority w:val="99"/>
    <w:rsid w:val="00E6472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6472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6472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64720"/>
    <w:rPr>
      <w:rFonts w:ascii="Calibri" w:eastAsia="Times New Roman" w:hAnsi="Calibri" w:cs="Calibri"/>
    </w:rPr>
  </w:style>
  <w:style w:type="paragraph" w:customStyle="1" w:styleId="Cards1">
    <w:name w:val="Cards1"/>
    <w:basedOn w:val="Normal"/>
    <w:link w:val="Cards1Char"/>
    <w:qFormat/>
    <w:rsid w:val="00E64720"/>
    <w:pPr>
      <w:ind w:left="288"/>
    </w:pPr>
    <w:rPr>
      <w:rFonts w:eastAsia="Times New Roman"/>
      <w:u w:val="single"/>
    </w:rPr>
  </w:style>
  <w:style w:type="character" w:customStyle="1" w:styleId="Cards1Char">
    <w:name w:val="Cards1 Char"/>
    <w:basedOn w:val="DefaultParagraphFont"/>
    <w:link w:val="Cards1"/>
    <w:rsid w:val="00E64720"/>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E6472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E64720"/>
    <w:rPr>
      <w:rFonts w:ascii="Arial" w:eastAsia="Calibri" w:hAnsi="Arial" w:cs="Arial"/>
      <w:u w:val="single"/>
    </w:rPr>
  </w:style>
  <w:style w:type="character" w:customStyle="1" w:styleId="EmphasizeThis">
    <w:name w:val="EmphasizeThis"/>
    <w:rsid w:val="00E64720"/>
    <w:rPr>
      <w:rFonts w:ascii="Georgia" w:hAnsi="Georgia"/>
      <w:b/>
      <w:iCs/>
      <w:sz w:val="24"/>
      <w:u w:val="thick"/>
    </w:rPr>
  </w:style>
  <w:style w:type="paragraph" w:customStyle="1" w:styleId="Stylecard8pt">
    <w:name w:val="Style card + 8 pt"/>
    <w:basedOn w:val="Normal"/>
    <w:link w:val="Stylecard8ptChar"/>
    <w:qFormat/>
    <w:rsid w:val="00E64720"/>
    <w:pPr>
      <w:ind w:left="288" w:right="288"/>
    </w:pPr>
    <w:rPr>
      <w:color w:val="000000"/>
      <w:u w:val="single"/>
      <w:lang w:eastAsia="ar-SA"/>
    </w:rPr>
  </w:style>
  <w:style w:type="character" w:customStyle="1" w:styleId="Stylecard8ptChar">
    <w:name w:val="Style card + 8 pt Char"/>
    <w:basedOn w:val="cardChar"/>
    <w:link w:val="Stylecard8pt"/>
    <w:rsid w:val="00E64720"/>
    <w:rPr>
      <w:rFonts w:ascii="Calibri" w:hAnsi="Calibri" w:cs="Calibri"/>
      <w:color w:val="000000"/>
      <w:u w:val="single"/>
      <w:lang w:eastAsia="ar-SA"/>
    </w:rPr>
  </w:style>
  <w:style w:type="character" w:customStyle="1" w:styleId="bhl">
    <w:name w:val="bhl"/>
    <w:basedOn w:val="DefaultParagraphFont"/>
    <w:rsid w:val="00E64720"/>
  </w:style>
  <w:style w:type="paragraph" w:customStyle="1" w:styleId="TagGA11">
    <w:name w:val="Tag GA 11"/>
    <w:basedOn w:val="TOC1"/>
    <w:qFormat/>
    <w:rsid w:val="00E64720"/>
    <w:pPr>
      <w:spacing w:before="0" w:after="160"/>
    </w:pPr>
    <w:rPr>
      <w:rFonts w:eastAsia="Calibri"/>
      <w:u w:val="none"/>
      <w:lang w:bidi="ar-SA"/>
    </w:rPr>
  </w:style>
  <w:style w:type="paragraph" w:customStyle="1" w:styleId="CiteCard">
    <w:name w:val="Cite/Card"/>
    <w:basedOn w:val="TOC2"/>
    <w:qFormat/>
    <w:rsid w:val="00E64720"/>
    <w:pPr>
      <w:tabs>
        <w:tab w:val="left" w:pos="4360"/>
      </w:tabs>
      <w:ind w:left="220"/>
    </w:pPr>
    <w:rPr>
      <w:rFonts w:eastAsia="Calibri"/>
      <w:sz w:val="22"/>
      <w:lang w:bidi="ar-SA"/>
    </w:rPr>
  </w:style>
  <w:style w:type="character" w:customStyle="1" w:styleId="CardTextUnderlinedChar">
    <w:name w:val="Card Text Underlined Char"/>
    <w:basedOn w:val="DefaultParagraphFont"/>
    <w:rsid w:val="00E6472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64720"/>
    <w:rPr>
      <w:sz w:val="16"/>
      <w:szCs w:val="16"/>
    </w:rPr>
  </w:style>
  <w:style w:type="character" w:customStyle="1" w:styleId="DocumentMapChar1">
    <w:name w:val="Document Map Char1"/>
    <w:basedOn w:val="DefaultParagraphFont"/>
    <w:uiPriority w:val="99"/>
    <w:rsid w:val="00E64720"/>
    <w:rPr>
      <w:rFonts w:ascii="Tahoma" w:hAnsi="Tahoma" w:cs="Tahoma"/>
      <w:sz w:val="16"/>
      <w:szCs w:val="16"/>
    </w:rPr>
  </w:style>
  <w:style w:type="character" w:customStyle="1" w:styleId="addmd">
    <w:name w:val="addmd"/>
    <w:basedOn w:val="DefaultParagraphFont"/>
    <w:rsid w:val="00E6472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64720"/>
    <w:rPr>
      <w:rFonts w:ascii="Arial" w:hAnsi="Arial"/>
      <w:b/>
      <w:sz w:val="26"/>
    </w:rPr>
  </w:style>
  <w:style w:type="paragraph" w:styleId="FootnoteText">
    <w:name w:val="footnote text"/>
    <w:basedOn w:val="Normal"/>
    <w:link w:val="FootnoteTextChar"/>
    <w:uiPriority w:val="99"/>
    <w:unhideWhenUsed/>
    <w:qFormat/>
    <w:rsid w:val="00E64720"/>
    <w:rPr>
      <w:rFonts w:eastAsia="Calibri"/>
      <w:szCs w:val="20"/>
      <w:lang w:eastAsia="zh-CN"/>
    </w:rPr>
  </w:style>
  <w:style w:type="character" w:customStyle="1" w:styleId="FootnoteTextChar">
    <w:name w:val="Footnote Text Char"/>
    <w:basedOn w:val="DefaultParagraphFont"/>
    <w:link w:val="FootnoteText"/>
    <w:uiPriority w:val="99"/>
    <w:rsid w:val="00E64720"/>
    <w:rPr>
      <w:rFonts w:ascii="Calibri" w:eastAsia="Calibri" w:hAnsi="Calibri" w:cs="Calibri"/>
      <w:szCs w:val="20"/>
      <w:lang w:eastAsia="zh-CN"/>
    </w:rPr>
  </w:style>
  <w:style w:type="character" w:customStyle="1" w:styleId="UnderlinedTextCharChar">
    <w:name w:val="Underlined Text Char Char"/>
    <w:basedOn w:val="DefaultParagraphFont"/>
    <w:rsid w:val="00E64720"/>
    <w:rPr>
      <w:rFonts w:cs="Arial"/>
      <w:bCs/>
      <w:noProof w:val="0"/>
      <w:szCs w:val="26"/>
      <w:u w:val="single"/>
      <w:lang w:val="en-US" w:eastAsia="en-US" w:bidi="ar-SA"/>
    </w:rPr>
  </w:style>
  <w:style w:type="character" w:customStyle="1" w:styleId="StyleTimesNewRoman12ptBold">
    <w:name w:val="Style Times New Roman 12 pt Bold"/>
    <w:rsid w:val="00E64720"/>
    <w:rPr>
      <w:b/>
      <w:bCs/>
      <w:sz w:val="24"/>
    </w:rPr>
  </w:style>
  <w:style w:type="character" w:customStyle="1" w:styleId="CardText1Char">
    <w:name w:val="Card Text 1 Char"/>
    <w:rsid w:val="00E64720"/>
    <w:rPr>
      <w:rFonts w:ascii="Georgia" w:hAnsi="Georgia"/>
      <w:color w:val="000000"/>
      <w:sz w:val="22"/>
      <w:szCs w:val="22"/>
      <w:u w:val="single"/>
    </w:rPr>
  </w:style>
  <w:style w:type="character" w:customStyle="1" w:styleId="BoldUnderlining">
    <w:name w:val="Bold Underlining"/>
    <w:rsid w:val="00E64720"/>
    <w:rPr>
      <w:u w:val="single"/>
    </w:rPr>
  </w:style>
  <w:style w:type="character" w:customStyle="1" w:styleId="Intemphasis">
    <w:name w:val="Intemphasis"/>
    <w:uiPriority w:val="1"/>
    <w:qFormat/>
    <w:rsid w:val="00E6472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64720"/>
    <w:pPr>
      <w:ind w:left="288" w:right="288"/>
    </w:pPr>
    <w:rPr>
      <w:szCs w:val="16"/>
    </w:rPr>
  </w:style>
  <w:style w:type="character" w:customStyle="1" w:styleId="cardtextChar2">
    <w:name w:val="cardtext Char"/>
    <w:basedOn w:val="DefaultParagraphFont"/>
    <w:link w:val="cardtext0"/>
    <w:rsid w:val="00E64720"/>
    <w:rPr>
      <w:rFonts w:ascii="Calibri" w:hAnsi="Calibri" w:cs="Calibri"/>
      <w:szCs w:val="16"/>
    </w:rPr>
  </w:style>
  <w:style w:type="character" w:customStyle="1" w:styleId="BoldUnderlineChar1">
    <w:name w:val="BoldUnderline Char1"/>
    <w:rsid w:val="00E6472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64720"/>
    <w:pPr>
      <w:spacing w:after="200"/>
      <w:contextualSpacing/>
    </w:pPr>
    <w:rPr>
      <w:rFonts w:eastAsia="Calibri"/>
      <w:u w:val="single"/>
    </w:rPr>
  </w:style>
  <w:style w:type="character" w:customStyle="1" w:styleId="UnderlinedCardTextChar">
    <w:name w:val="Underlined Card Text Char"/>
    <w:link w:val="UnderlinedCardText"/>
    <w:rsid w:val="00E64720"/>
    <w:rPr>
      <w:rFonts w:ascii="Calibri" w:eastAsia="Calibri" w:hAnsi="Calibri" w:cs="Calibri"/>
      <w:u w:val="single"/>
    </w:rPr>
  </w:style>
  <w:style w:type="character" w:customStyle="1" w:styleId="Hyperlink6">
    <w:name w:val="Hyperlink6"/>
    <w:basedOn w:val="DefaultParagraphFont"/>
    <w:rsid w:val="00E64720"/>
    <w:rPr>
      <w:color w:val="3300CC"/>
      <w:u w:val="single"/>
    </w:rPr>
  </w:style>
  <w:style w:type="paragraph" w:customStyle="1" w:styleId="Tag12">
    <w:name w:val="Tag12"/>
    <w:basedOn w:val="Normal"/>
    <w:qFormat/>
    <w:rsid w:val="00E64720"/>
    <w:pPr>
      <w:contextualSpacing/>
    </w:pPr>
    <w:rPr>
      <w:rFonts w:eastAsia="Cambria"/>
      <w:b/>
    </w:rPr>
  </w:style>
  <w:style w:type="paragraph" w:customStyle="1" w:styleId="Shrink8">
    <w:name w:val="Shrink8"/>
    <w:basedOn w:val="Normal"/>
    <w:qFormat/>
    <w:rsid w:val="00E64720"/>
    <w:rPr>
      <w:rFonts w:eastAsia="Cambria"/>
    </w:rPr>
  </w:style>
  <w:style w:type="character" w:customStyle="1" w:styleId="highlight2">
    <w:name w:val="highlight2"/>
    <w:rsid w:val="00E64720"/>
    <w:rPr>
      <w:rFonts w:ascii="Arial" w:hAnsi="Arial"/>
      <w:b/>
      <w:sz w:val="19"/>
      <w:u w:val="thick"/>
      <w:bdr w:val="none" w:sz="0" w:space="0" w:color="auto"/>
      <w:shd w:val="clear" w:color="auto" w:fill="auto"/>
    </w:rPr>
  </w:style>
  <w:style w:type="character" w:customStyle="1" w:styleId="citation">
    <w:name w:val="citation"/>
    <w:basedOn w:val="DefaultParagraphFont"/>
    <w:rsid w:val="00E64720"/>
  </w:style>
  <w:style w:type="paragraph" w:customStyle="1" w:styleId="UnderlineText">
    <w:name w:val="Underline Text"/>
    <w:basedOn w:val="Normal"/>
    <w:link w:val="UnderlineTextChar"/>
    <w:qFormat/>
    <w:rsid w:val="00E64720"/>
    <w:pPr>
      <w:ind w:left="288"/>
    </w:pPr>
    <w:rPr>
      <w:rFonts w:eastAsia="Times New Roman"/>
      <w:u w:val="single"/>
    </w:rPr>
  </w:style>
  <w:style w:type="character" w:customStyle="1" w:styleId="UnderlineTextChar">
    <w:name w:val="Underline Text Char"/>
    <w:basedOn w:val="DefaultParagraphFont"/>
    <w:link w:val="UnderlineText"/>
    <w:rsid w:val="00E64720"/>
    <w:rPr>
      <w:rFonts w:ascii="Calibri" w:eastAsia="Times New Roman" w:hAnsi="Calibri" w:cs="Calibri"/>
      <w:u w:val="single"/>
    </w:rPr>
  </w:style>
  <w:style w:type="character" w:customStyle="1" w:styleId="il">
    <w:name w:val="il"/>
    <w:basedOn w:val="DefaultParagraphFont"/>
    <w:rsid w:val="00E64720"/>
  </w:style>
  <w:style w:type="character" w:customStyle="1" w:styleId="commentstext">
    <w:name w:val="comments_text"/>
    <w:uiPriority w:val="99"/>
    <w:rsid w:val="00E64720"/>
    <w:rPr>
      <w:rFonts w:cs="Times New Roman"/>
    </w:rPr>
  </w:style>
  <w:style w:type="paragraph" w:customStyle="1" w:styleId="Heading42">
    <w:name w:val="Heading 42"/>
    <w:basedOn w:val="Normal"/>
    <w:qFormat/>
    <w:rsid w:val="00E64720"/>
    <w:rPr>
      <w:rFonts w:eastAsia="Times New Roman"/>
    </w:rPr>
  </w:style>
  <w:style w:type="paragraph" w:customStyle="1" w:styleId="DebateNormal">
    <w:name w:val="DebateNormal"/>
    <w:basedOn w:val="Normal"/>
    <w:link w:val="DebateNormalChar"/>
    <w:qFormat/>
    <w:rsid w:val="00E64720"/>
    <w:pPr>
      <w:spacing w:line="276" w:lineRule="auto"/>
    </w:pPr>
    <w:rPr>
      <w:rFonts w:eastAsia="Calibri"/>
      <w:szCs w:val="20"/>
    </w:rPr>
  </w:style>
  <w:style w:type="character" w:customStyle="1" w:styleId="DebateNormalChar">
    <w:name w:val="DebateNormal Char"/>
    <w:basedOn w:val="DefaultParagraphFont"/>
    <w:link w:val="DebateNormal"/>
    <w:rsid w:val="00E64720"/>
    <w:rPr>
      <w:rFonts w:ascii="Calibri" w:eastAsia="Calibri" w:hAnsi="Calibri" w:cs="Calibri"/>
      <w:szCs w:val="20"/>
    </w:rPr>
  </w:style>
  <w:style w:type="paragraph" w:customStyle="1" w:styleId="DebateEmphasis">
    <w:name w:val="DebateEmphasis"/>
    <w:basedOn w:val="Normal"/>
    <w:link w:val="DebateEmphasisChar"/>
    <w:qFormat/>
    <w:rsid w:val="00E6472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64720"/>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64720"/>
    <w:rPr>
      <w:rFonts w:ascii="Times New Roman" w:eastAsia="Cambria" w:hAnsi="Times New Roman" w:cs="Times New Roman"/>
      <w:sz w:val="20"/>
      <w:szCs w:val="22"/>
    </w:rPr>
  </w:style>
  <w:style w:type="paragraph" w:customStyle="1" w:styleId="NormalCite">
    <w:name w:val="NormalCite"/>
    <w:link w:val="NormalCiteChar"/>
    <w:qFormat/>
    <w:rsid w:val="00E6472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E64720"/>
    <w:rPr>
      <w:rFonts w:ascii="Times New Roman" w:hAnsi="Times New Roman" w:cs="Times New Roman"/>
      <w:sz w:val="18"/>
    </w:rPr>
  </w:style>
  <w:style w:type="character" w:customStyle="1" w:styleId="articletext">
    <w:name w:val="articletext"/>
    <w:basedOn w:val="DefaultParagraphFont"/>
    <w:rsid w:val="00E64720"/>
  </w:style>
  <w:style w:type="character" w:customStyle="1" w:styleId="grey10">
    <w:name w:val="grey10"/>
    <w:basedOn w:val="DefaultParagraphFont"/>
    <w:rsid w:val="00E64720"/>
  </w:style>
  <w:style w:type="character" w:customStyle="1" w:styleId="navy13bd">
    <w:name w:val="navy13bd"/>
    <w:basedOn w:val="DefaultParagraphFont"/>
    <w:rsid w:val="00E64720"/>
  </w:style>
  <w:style w:type="character" w:customStyle="1" w:styleId="Style9ptUnderline2">
    <w:name w:val="Style 9 pt Underline2"/>
    <w:basedOn w:val="DefaultParagraphFont"/>
    <w:rsid w:val="00E64720"/>
    <w:rPr>
      <w:sz w:val="20"/>
      <w:u w:val="single"/>
    </w:rPr>
  </w:style>
  <w:style w:type="character" w:customStyle="1" w:styleId="Style9ptBoldUnderline1">
    <w:name w:val="Style 9 pt Bold Underline1"/>
    <w:basedOn w:val="DefaultParagraphFont"/>
    <w:rsid w:val="00E64720"/>
    <w:rPr>
      <w:b/>
      <w:bCs/>
      <w:sz w:val="20"/>
      <w:u w:val="single"/>
    </w:rPr>
  </w:style>
  <w:style w:type="character" w:customStyle="1" w:styleId="TagsCharChar">
    <w:name w:val="Tags Char Char"/>
    <w:basedOn w:val="DefaultParagraphFont"/>
    <w:rsid w:val="00E64720"/>
    <w:rPr>
      <w:rFonts w:eastAsia="SimSun"/>
      <w:b/>
      <w:sz w:val="24"/>
      <w:lang w:val="en-US" w:eastAsia="zh-CN" w:bidi="ar-SA"/>
    </w:rPr>
  </w:style>
  <w:style w:type="paragraph" w:customStyle="1" w:styleId="cardCharCharCharChar">
    <w:name w:val="card Char Char Char Char"/>
    <w:basedOn w:val="Normal"/>
    <w:qFormat/>
    <w:rsid w:val="00E6472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64720"/>
    <w:rPr>
      <w:rFonts w:ascii="Times" w:eastAsia="Times New Roman" w:hAnsi="Times"/>
    </w:rPr>
  </w:style>
  <w:style w:type="paragraph" w:customStyle="1" w:styleId="CARD0">
    <w:name w:val="CARD"/>
    <w:basedOn w:val="Normal"/>
    <w:link w:val="CARDChar1"/>
    <w:qFormat/>
    <w:rsid w:val="00E64720"/>
    <w:rPr>
      <w:rFonts w:eastAsia="Times New Roman"/>
      <w:u w:val="single"/>
    </w:rPr>
  </w:style>
  <w:style w:type="character" w:customStyle="1" w:styleId="CARDChar1">
    <w:name w:val="CARD Char"/>
    <w:basedOn w:val="DefaultParagraphFont"/>
    <w:link w:val="CARD0"/>
    <w:rsid w:val="00E64720"/>
    <w:rPr>
      <w:rFonts w:ascii="Calibri" w:eastAsia="Times New Roman" w:hAnsi="Calibri" w:cs="Calibri"/>
      <w:u w:val="single"/>
    </w:rPr>
  </w:style>
  <w:style w:type="paragraph" w:customStyle="1" w:styleId="Normal2">
    <w:name w:val="Normal2"/>
    <w:basedOn w:val="Normal"/>
    <w:qFormat/>
    <w:rsid w:val="00E64720"/>
    <w:rPr>
      <w:rFonts w:eastAsia="Times New Roman"/>
    </w:rPr>
  </w:style>
  <w:style w:type="character" w:customStyle="1" w:styleId="Style11ptThickunderline">
    <w:name w:val="Style 11 pt Thick underline"/>
    <w:rsid w:val="00E64720"/>
    <w:rPr>
      <w:rFonts w:ascii="Times New Roman" w:hAnsi="Times New Roman"/>
      <w:sz w:val="20"/>
      <w:u w:val="single"/>
    </w:rPr>
  </w:style>
  <w:style w:type="character" w:customStyle="1" w:styleId="Style11ptBoldThickunderline">
    <w:name w:val="Style 11 pt Bold Thick underline"/>
    <w:rsid w:val="00E64720"/>
    <w:rPr>
      <w:rFonts w:ascii="Times New Roman" w:hAnsi="Times New Roman"/>
      <w:b/>
      <w:bCs/>
      <w:sz w:val="20"/>
      <w:u w:val="single"/>
    </w:rPr>
  </w:style>
  <w:style w:type="character" w:styleId="FootnoteReference">
    <w:name w:val="footnote reference"/>
    <w:aliases w:val="FN Ref,footnote reference,fr,o,FR,(NECG) Footnote Reference"/>
    <w:uiPriority w:val="99"/>
    <w:unhideWhenUsed/>
    <w:qFormat/>
    <w:rsid w:val="00E64720"/>
    <w:rPr>
      <w:vertAlign w:val="superscript"/>
    </w:rPr>
  </w:style>
  <w:style w:type="character" w:customStyle="1" w:styleId="CharChar5">
    <w:name w:val="Char Char5"/>
    <w:rsid w:val="00E6472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6472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64720"/>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E64720"/>
    <w:rPr>
      <w:u w:val="single"/>
    </w:rPr>
  </w:style>
  <w:style w:type="character" w:customStyle="1" w:styleId="StyleUnderlineBoldIndent11ptChar">
    <w:name w:val="Style Underline + Bold Indent + 11 pt Char"/>
    <w:link w:val="StyleUnderlineBoldIndent11pt"/>
    <w:rsid w:val="00E64720"/>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E64720"/>
    <w:rPr>
      <w:b/>
      <w:bCs/>
      <w:u w:val="single"/>
    </w:rPr>
  </w:style>
  <w:style w:type="character" w:customStyle="1" w:styleId="StyleUnderlineBoldIndent11ptBoldChar">
    <w:name w:val="Style Underline + Bold Indent + 11 pt Bold Char"/>
    <w:link w:val="StyleUnderlineBoldIndent11ptBold"/>
    <w:rsid w:val="00E64720"/>
    <w:rPr>
      <w:rFonts w:ascii="Calibri" w:eastAsia="Times New Roman" w:hAnsi="Calibri" w:cs="Calibri"/>
      <w:b/>
      <w:bCs/>
      <w:szCs w:val="20"/>
      <w:u w:val="single"/>
    </w:rPr>
  </w:style>
  <w:style w:type="paragraph" w:customStyle="1" w:styleId="Normal20pt">
    <w:name w:val="Normal  + 20 pt"/>
    <w:basedOn w:val="Normal"/>
    <w:uiPriority w:val="6"/>
    <w:qFormat/>
    <w:rsid w:val="00E64720"/>
    <w:rPr>
      <w:bCs/>
      <w:u w:val="single"/>
    </w:rPr>
  </w:style>
  <w:style w:type="character" w:customStyle="1" w:styleId="StyleStyle4CharTimesNewRoman11pt">
    <w:name w:val="Style Style4 Char + Times New Roman 11 pt"/>
    <w:basedOn w:val="DefaultParagraphFont"/>
    <w:rsid w:val="00E64720"/>
    <w:rPr>
      <w:rFonts w:ascii="Times New Roman" w:hAnsi="Times New Roman"/>
      <w:sz w:val="20"/>
      <w:szCs w:val="24"/>
      <w:u w:val="single"/>
      <w:lang w:val="en-US" w:eastAsia="en-US" w:bidi="ar-SA"/>
    </w:rPr>
  </w:style>
  <w:style w:type="paragraph" w:customStyle="1" w:styleId="author-name">
    <w:name w:val="author-name"/>
    <w:basedOn w:val="Normal"/>
    <w:qFormat/>
    <w:rsid w:val="00E64720"/>
    <w:pPr>
      <w:spacing w:before="100" w:beforeAutospacing="1" w:after="100" w:afterAutospacing="1"/>
    </w:pPr>
    <w:rPr>
      <w:rFonts w:eastAsia="Times New Roman"/>
    </w:rPr>
  </w:style>
  <w:style w:type="paragraph" w:customStyle="1" w:styleId="author-credentials">
    <w:name w:val="author-credentials"/>
    <w:basedOn w:val="Normal"/>
    <w:rsid w:val="00E6472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64720"/>
    <w:rPr>
      <w:rFonts w:ascii="Consolas" w:hAnsi="Consolas" w:cs="Consolas"/>
      <w:sz w:val="20"/>
      <w:szCs w:val="20"/>
    </w:rPr>
  </w:style>
  <w:style w:type="character" w:customStyle="1" w:styleId="StyleStyle4CharTimesNewRoman11ptBold">
    <w:name w:val="Style Style4 Char + Times New Roman 11 pt Bold"/>
    <w:basedOn w:val="DefaultParagraphFont"/>
    <w:rsid w:val="00E6472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64720"/>
    <w:rPr>
      <w:rFonts w:ascii="Times New Roman" w:hAnsi="Times New Roman"/>
      <w:i/>
      <w:iCs/>
      <w:sz w:val="20"/>
      <w:szCs w:val="24"/>
      <w:u w:val="single"/>
      <w:lang w:val="en-US" w:eastAsia="en-US" w:bidi="ar-SA"/>
    </w:rPr>
  </w:style>
  <w:style w:type="character" w:customStyle="1" w:styleId="headline">
    <w:name w:val="headline"/>
    <w:basedOn w:val="DefaultParagraphFont"/>
    <w:rsid w:val="00E64720"/>
  </w:style>
  <w:style w:type="character" w:customStyle="1" w:styleId="CharChar4">
    <w:name w:val="Char Char4"/>
    <w:basedOn w:val="DefaultParagraphFont"/>
    <w:rsid w:val="00E64720"/>
    <w:rPr>
      <w:rFonts w:cs="Arial"/>
      <w:b/>
      <w:bCs/>
      <w:iCs/>
      <w:szCs w:val="28"/>
      <w:lang w:val="en-US" w:eastAsia="en-US" w:bidi="ar-SA"/>
    </w:rPr>
  </w:style>
  <w:style w:type="character" w:customStyle="1" w:styleId="yshortcuts">
    <w:name w:val="yshortcuts"/>
    <w:basedOn w:val="DefaultParagraphFont"/>
    <w:rsid w:val="00E64720"/>
  </w:style>
  <w:style w:type="character" w:customStyle="1" w:styleId="HotRouteChar0">
    <w:name w:val="Hot Route Char"/>
    <w:link w:val="HotRoute"/>
    <w:rsid w:val="00E64720"/>
    <w:rPr>
      <w:rFonts w:ascii="Calibri" w:eastAsia="Times New Roman" w:hAnsi="Calibri" w:cs="Calibri"/>
    </w:rPr>
  </w:style>
  <w:style w:type="paragraph" w:styleId="PlainText">
    <w:name w:val="Plain Text"/>
    <w:basedOn w:val="Normal"/>
    <w:link w:val="PlainTextChar"/>
    <w:rsid w:val="00E64720"/>
    <w:rPr>
      <w:rFonts w:ascii="Courier New" w:eastAsia="Times New Roman" w:hAnsi="Courier New" w:cs="Courier New"/>
      <w:szCs w:val="20"/>
    </w:rPr>
  </w:style>
  <w:style w:type="character" w:customStyle="1" w:styleId="PlainTextChar">
    <w:name w:val="Plain Text Char"/>
    <w:basedOn w:val="DefaultParagraphFont"/>
    <w:link w:val="PlainText"/>
    <w:rsid w:val="00E64720"/>
    <w:rPr>
      <w:rFonts w:ascii="Courier New" w:eastAsia="Times New Roman" w:hAnsi="Courier New" w:cs="Courier New"/>
      <w:szCs w:val="20"/>
    </w:rPr>
  </w:style>
  <w:style w:type="character" w:customStyle="1" w:styleId="senselabelstart">
    <w:name w:val="sense_label start"/>
    <w:basedOn w:val="DefaultParagraphFont"/>
    <w:rsid w:val="00E64720"/>
  </w:style>
  <w:style w:type="character" w:customStyle="1" w:styleId="sensecontent">
    <w:name w:val="sense_content"/>
    <w:basedOn w:val="DefaultParagraphFont"/>
    <w:rsid w:val="00E64720"/>
  </w:style>
  <w:style w:type="character" w:customStyle="1" w:styleId="vi">
    <w:name w:val="vi"/>
    <w:basedOn w:val="DefaultParagraphFont"/>
    <w:rsid w:val="00E64720"/>
  </w:style>
  <w:style w:type="character" w:customStyle="1" w:styleId="italic">
    <w:name w:val="italic"/>
    <w:basedOn w:val="DefaultParagraphFont"/>
    <w:rsid w:val="00E64720"/>
  </w:style>
  <w:style w:type="paragraph" w:customStyle="1" w:styleId="Microtext0">
    <w:name w:val="Microtext"/>
    <w:basedOn w:val="Normal"/>
    <w:next w:val="Normal"/>
    <w:link w:val="MicrotextChar0"/>
    <w:qFormat/>
    <w:rsid w:val="00E64720"/>
    <w:rPr>
      <w:sz w:val="12"/>
    </w:rPr>
  </w:style>
  <w:style w:type="character" w:customStyle="1" w:styleId="MicrotextChar0">
    <w:name w:val="Microtext Char"/>
    <w:link w:val="Microtext0"/>
    <w:rsid w:val="00E64720"/>
    <w:rPr>
      <w:rFonts w:ascii="Calibri" w:hAnsi="Calibri" w:cs="Calibri"/>
      <w:sz w:val="12"/>
    </w:rPr>
  </w:style>
  <w:style w:type="character" w:customStyle="1" w:styleId="st">
    <w:name w:val="st"/>
    <w:basedOn w:val="DefaultParagraphFont"/>
    <w:rsid w:val="00E64720"/>
  </w:style>
  <w:style w:type="paragraph" w:customStyle="1" w:styleId="Style6">
    <w:name w:val="Style6"/>
    <w:basedOn w:val="Normal"/>
    <w:link w:val="Style6Char"/>
    <w:autoRedefine/>
    <w:qFormat/>
    <w:rsid w:val="00E64720"/>
    <w:rPr>
      <w:b/>
    </w:rPr>
  </w:style>
  <w:style w:type="character" w:customStyle="1" w:styleId="Style6Char">
    <w:name w:val="Style6 Char"/>
    <w:basedOn w:val="DefaultParagraphFont"/>
    <w:link w:val="Style6"/>
    <w:rsid w:val="00E64720"/>
    <w:rPr>
      <w:rFonts w:ascii="Calibri" w:hAnsi="Calibri" w:cs="Calibri"/>
      <w:b/>
    </w:rPr>
  </w:style>
  <w:style w:type="paragraph" w:customStyle="1" w:styleId="Style11">
    <w:name w:val="Style11"/>
    <w:basedOn w:val="Normal"/>
    <w:link w:val="Style11Char"/>
    <w:qFormat/>
    <w:rsid w:val="00E64720"/>
    <w:rPr>
      <w:rFonts w:eastAsia="Times New Roman"/>
      <w:b/>
      <w:szCs w:val="20"/>
      <w:u w:val="thick"/>
    </w:rPr>
  </w:style>
  <w:style w:type="paragraph" w:customStyle="1" w:styleId="Style12">
    <w:name w:val="Style12"/>
    <w:basedOn w:val="Normal"/>
    <w:link w:val="Style12Char"/>
    <w:qFormat/>
    <w:rsid w:val="00E64720"/>
    <w:rPr>
      <w:rFonts w:eastAsia="Times New Roman"/>
      <w:b/>
      <w:u w:val="thick"/>
    </w:rPr>
  </w:style>
  <w:style w:type="character" w:customStyle="1" w:styleId="Style11Char">
    <w:name w:val="Style11 Char"/>
    <w:basedOn w:val="DefaultParagraphFont"/>
    <w:link w:val="Style11"/>
    <w:rsid w:val="00E64720"/>
    <w:rPr>
      <w:rFonts w:ascii="Calibri" w:eastAsia="Times New Roman" w:hAnsi="Calibri" w:cs="Calibri"/>
      <w:b/>
      <w:szCs w:val="20"/>
      <w:u w:val="thick"/>
    </w:rPr>
  </w:style>
  <w:style w:type="character" w:customStyle="1" w:styleId="Style12Char">
    <w:name w:val="Style12 Char"/>
    <w:basedOn w:val="DefaultParagraphFont"/>
    <w:link w:val="Style12"/>
    <w:rsid w:val="00E64720"/>
    <w:rPr>
      <w:rFonts w:ascii="Calibri" w:eastAsia="Times New Roman" w:hAnsi="Calibri" w:cs="Calibri"/>
      <w:b/>
      <w:u w:val="thick"/>
    </w:rPr>
  </w:style>
  <w:style w:type="character" w:customStyle="1" w:styleId="caps-label">
    <w:name w:val="caps-label"/>
    <w:basedOn w:val="DefaultParagraphFont"/>
    <w:rsid w:val="00E64720"/>
  </w:style>
  <w:style w:type="character" w:customStyle="1" w:styleId="wikiexternallink">
    <w:name w:val="wikiexternallink"/>
    <w:basedOn w:val="DefaultParagraphFont"/>
    <w:rsid w:val="00E64720"/>
  </w:style>
  <w:style w:type="character" w:customStyle="1" w:styleId="wikigeneratedlinkcontent">
    <w:name w:val="wikigeneratedlinkcontent"/>
    <w:basedOn w:val="DefaultParagraphFont"/>
    <w:rsid w:val="00E64720"/>
  </w:style>
  <w:style w:type="character" w:customStyle="1" w:styleId="ShrinkChar">
    <w:name w:val="Shrink Char"/>
    <w:link w:val="Shrink"/>
    <w:locked/>
    <w:rsid w:val="00E64720"/>
    <w:rPr>
      <w:rFonts w:ascii="Garamond" w:eastAsia="Times New Roman" w:hAnsi="Garamond"/>
      <w:sz w:val="12"/>
    </w:rPr>
  </w:style>
  <w:style w:type="paragraph" w:customStyle="1" w:styleId="Shrink">
    <w:name w:val="Shrink"/>
    <w:link w:val="ShrinkChar"/>
    <w:qFormat/>
    <w:rsid w:val="00E64720"/>
    <w:pPr>
      <w:spacing w:after="0" w:line="240" w:lineRule="auto"/>
      <w:ind w:left="288" w:right="288"/>
    </w:pPr>
    <w:rPr>
      <w:rFonts w:ascii="Garamond" w:eastAsia="Times New Roman" w:hAnsi="Garamond"/>
      <w:sz w:val="12"/>
    </w:rPr>
  </w:style>
  <w:style w:type="character" w:customStyle="1" w:styleId="aqj">
    <w:name w:val="aqj"/>
    <w:basedOn w:val="DefaultParagraphFont"/>
    <w:rsid w:val="00E64720"/>
  </w:style>
  <w:style w:type="character" w:customStyle="1" w:styleId="StyleStyleBoldUnderlineIntenseEmphasisUnderlineapple-style-s">
    <w:name w:val="Style Style Bold UnderlineIntense EmphasisUnderlineapple-style-s..."/>
    <w:basedOn w:val="DefaultParagraphFont"/>
    <w:rsid w:val="00E64720"/>
    <w:rPr>
      <w:b w:val="0"/>
      <w:bCs w:val="0"/>
      <w:sz w:val="22"/>
      <w:u w:val="single"/>
      <w:bdr w:val="none" w:sz="0" w:space="0" w:color="auto"/>
    </w:rPr>
  </w:style>
  <w:style w:type="paragraph" w:customStyle="1" w:styleId="blocktitle0">
    <w:name w:val="block title"/>
    <w:basedOn w:val="Normal"/>
    <w:link w:val="blocktitleChar"/>
    <w:autoRedefine/>
    <w:qFormat/>
    <w:rsid w:val="00E64720"/>
    <w:pPr>
      <w:spacing w:after="240"/>
      <w:jc w:val="center"/>
      <w:outlineLvl w:val="0"/>
    </w:pPr>
    <w:rPr>
      <w:rFonts w:eastAsia="Calibri"/>
      <w:b/>
      <w:caps/>
      <w:sz w:val="28"/>
      <w:szCs w:val="28"/>
      <w:lang w:val="es-ES"/>
    </w:rPr>
  </w:style>
  <w:style w:type="character" w:customStyle="1" w:styleId="Boxed">
    <w:name w:val="Boxed"/>
    <w:qFormat/>
    <w:rsid w:val="00E64720"/>
    <w:rPr>
      <w:rFonts w:ascii="Times New Roman" w:hAnsi="Times New Roman"/>
      <w:sz w:val="20"/>
      <w:bdr w:val="single" w:sz="6" w:space="0" w:color="auto"/>
    </w:rPr>
  </w:style>
  <w:style w:type="character" w:customStyle="1" w:styleId="UnderlineCard">
    <w:name w:val="Underline Card"/>
    <w:uiPriority w:val="6"/>
    <w:qFormat/>
    <w:rsid w:val="00E64720"/>
    <w:rPr>
      <w:rFonts w:ascii="Arial" w:hAnsi="Arial"/>
      <w:b w:val="0"/>
      <w:bCs/>
      <w:sz w:val="20"/>
      <w:u w:val="single"/>
    </w:rPr>
  </w:style>
  <w:style w:type="character" w:customStyle="1" w:styleId="story-author">
    <w:name w:val="story-author"/>
    <w:basedOn w:val="DefaultParagraphFont"/>
    <w:rsid w:val="00E64720"/>
  </w:style>
  <w:style w:type="paragraph" w:customStyle="1" w:styleId="type">
    <w:name w:val="type"/>
    <w:basedOn w:val="Normal"/>
    <w:qFormat/>
    <w:rsid w:val="00E64720"/>
    <w:pPr>
      <w:spacing w:before="100" w:beforeAutospacing="1" w:after="100" w:afterAutospacing="1"/>
    </w:pPr>
    <w:rPr>
      <w:rFonts w:eastAsia="Times New Roman"/>
    </w:rPr>
  </w:style>
  <w:style w:type="character" w:customStyle="1" w:styleId="institution">
    <w:name w:val="institution"/>
    <w:basedOn w:val="DefaultParagraphFont"/>
    <w:rsid w:val="00E64720"/>
  </w:style>
  <w:style w:type="character" w:customStyle="1" w:styleId="abodyblack3">
    <w:name w:val="abodyblack3"/>
    <w:basedOn w:val="DefaultParagraphFont"/>
    <w:rsid w:val="00E64720"/>
  </w:style>
  <w:style w:type="paragraph" w:customStyle="1" w:styleId="UnderlineChar2CharChar">
    <w:name w:val="Underline Char2 Char Char"/>
    <w:basedOn w:val="Normal"/>
    <w:link w:val="UnderlineChar2CharCharChar"/>
    <w:qFormat/>
    <w:rsid w:val="00E64720"/>
    <w:rPr>
      <w:rFonts w:eastAsia="MS Mincho"/>
      <w:szCs w:val="20"/>
      <w:u w:val="single"/>
    </w:rPr>
  </w:style>
  <w:style w:type="character" w:customStyle="1" w:styleId="UnderlineChar2CharCharChar">
    <w:name w:val="Underline Char2 Char Char Char"/>
    <w:link w:val="UnderlineChar2CharChar"/>
    <w:rsid w:val="00E64720"/>
    <w:rPr>
      <w:rFonts w:ascii="Calibri" w:eastAsia="MS Mincho" w:hAnsi="Calibri" w:cs="Calibri"/>
      <w:szCs w:val="20"/>
      <w:u w:val="single"/>
    </w:rPr>
  </w:style>
  <w:style w:type="character" w:customStyle="1" w:styleId="CharacterStyle1">
    <w:name w:val="Character Style 1"/>
    <w:rsid w:val="00E64720"/>
    <w:rPr>
      <w:sz w:val="20"/>
      <w:szCs w:val="20"/>
    </w:rPr>
  </w:style>
  <w:style w:type="character" w:customStyle="1" w:styleId="FontStyle177">
    <w:name w:val="Font Style177"/>
    <w:basedOn w:val="DefaultParagraphFont"/>
    <w:uiPriority w:val="99"/>
    <w:rsid w:val="00E64720"/>
    <w:rPr>
      <w:rFonts w:ascii="Times New Roman" w:hAnsi="Times New Roman" w:cs="Times New Roman"/>
      <w:sz w:val="20"/>
      <w:szCs w:val="20"/>
    </w:rPr>
  </w:style>
  <w:style w:type="character" w:customStyle="1" w:styleId="FontStyle173">
    <w:name w:val="Font Style173"/>
    <w:basedOn w:val="DefaultParagraphFont"/>
    <w:uiPriority w:val="99"/>
    <w:rsid w:val="00E64720"/>
    <w:rPr>
      <w:rFonts w:ascii="Times New Roman" w:hAnsi="Times New Roman" w:cs="Times New Roman"/>
      <w:sz w:val="14"/>
      <w:szCs w:val="14"/>
    </w:rPr>
  </w:style>
  <w:style w:type="character" w:customStyle="1" w:styleId="FontStyle151">
    <w:name w:val="Font Style151"/>
    <w:basedOn w:val="DefaultParagraphFont"/>
    <w:uiPriority w:val="99"/>
    <w:rsid w:val="00E64720"/>
    <w:rPr>
      <w:rFonts w:ascii="Arial Narrow" w:hAnsi="Arial Narrow" w:cs="Arial Narrow"/>
      <w:b/>
      <w:bCs/>
      <w:sz w:val="12"/>
      <w:szCs w:val="12"/>
    </w:rPr>
  </w:style>
  <w:style w:type="character" w:customStyle="1" w:styleId="FontStyle156">
    <w:name w:val="Font Style156"/>
    <w:basedOn w:val="DefaultParagraphFont"/>
    <w:uiPriority w:val="99"/>
    <w:rsid w:val="00E64720"/>
    <w:rPr>
      <w:rFonts w:ascii="Arial Narrow" w:hAnsi="Arial Narrow" w:cs="Arial Narrow"/>
      <w:sz w:val="8"/>
      <w:szCs w:val="8"/>
    </w:rPr>
  </w:style>
  <w:style w:type="character" w:customStyle="1" w:styleId="FontStyle160">
    <w:name w:val="Font Style160"/>
    <w:basedOn w:val="DefaultParagraphFont"/>
    <w:uiPriority w:val="99"/>
    <w:rsid w:val="00E64720"/>
    <w:rPr>
      <w:rFonts w:ascii="Times New Roman" w:hAnsi="Times New Roman" w:cs="Times New Roman"/>
      <w:b/>
      <w:bCs/>
      <w:sz w:val="20"/>
      <w:szCs w:val="20"/>
    </w:rPr>
  </w:style>
  <w:style w:type="character" w:customStyle="1" w:styleId="FontStyle178">
    <w:name w:val="Font Style178"/>
    <w:basedOn w:val="DefaultParagraphFont"/>
    <w:uiPriority w:val="99"/>
    <w:rsid w:val="00E64720"/>
    <w:rPr>
      <w:rFonts w:ascii="Times New Roman" w:hAnsi="Times New Roman" w:cs="Times New Roman"/>
      <w:sz w:val="18"/>
      <w:szCs w:val="18"/>
    </w:rPr>
  </w:style>
  <w:style w:type="paragraph" w:customStyle="1" w:styleId="Style14">
    <w:name w:val="Style14"/>
    <w:basedOn w:val="Normal"/>
    <w:uiPriority w:val="99"/>
    <w:qFormat/>
    <w:rsid w:val="00E6472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6472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64720"/>
    <w:rPr>
      <w:rFonts w:ascii="Times New Roman" w:hAnsi="Times New Roman" w:cs="Times New Roman"/>
      <w:sz w:val="12"/>
      <w:szCs w:val="12"/>
    </w:rPr>
  </w:style>
  <w:style w:type="paragraph" w:customStyle="1" w:styleId="Style9">
    <w:name w:val="Style9"/>
    <w:basedOn w:val="Normal"/>
    <w:uiPriority w:val="99"/>
    <w:qFormat/>
    <w:rsid w:val="00E6472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6472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6472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64720"/>
    <w:rPr>
      <w:rFonts w:ascii="Times New Roman" w:hAnsi="Times New Roman" w:cs="Times New Roman"/>
      <w:sz w:val="16"/>
      <w:szCs w:val="16"/>
    </w:rPr>
  </w:style>
  <w:style w:type="character" w:customStyle="1" w:styleId="f">
    <w:name w:val="f"/>
    <w:basedOn w:val="DefaultParagraphFont"/>
    <w:rsid w:val="00E64720"/>
  </w:style>
  <w:style w:type="character" w:customStyle="1" w:styleId="TagsChar2">
    <w:name w:val="Tags Char2"/>
    <w:rsid w:val="00E64720"/>
    <w:rPr>
      <w:b/>
      <w:sz w:val="24"/>
    </w:rPr>
  </w:style>
  <w:style w:type="paragraph" w:customStyle="1" w:styleId="CardsFont6ptChar">
    <w:name w:val="Cards + Font: 6 pt Char"/>
    <w:basedOn w:val="Normal"/>
    <w:link w:val="CardsFont6ptCharChar"/>
    <w:qFormat/>
    <w:rsid w:val="00E6472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64720"/>
    <w:rPr>
      <w:rFonts w:ascii="Calibri" w:eastAsia="Times New Roman" w:hAnsi="Calibri" w:cs="Calibri"/>
      <w:sz w:val="12"/>
    </w:rPr>
  </w:style>
  <w:style w:type="character" w:customStyle="1" w:styleId="FontStyle172">
    <w:name w:val="Font Style172"/>
    <w:basedOn w:val="DefaultParagraphFont"/>
    <w:uiPriority w:val="99"/>
    <w:rsid w:val="00E64720"/>
    <w:rPr>
      <w:rFonts w:ascii="Times New Roman" w:hAnsi="Times New Roman" w:cs="Times New Roman"/>
      <w:b/>
      <w:bCs/>
      <w:sz w:val="16"/>
      <w:szCs w:val="16"/>
    </w:rPr>
  </w:style>
  <w:style w:type="paragraph" w:customStyle="1" w:styleId="Style18">
    <w:name w:val="Style18"/>
    <w:basedOn w:val="Normal"/>
    <w:uiPriority w:val="99"/>
    <w:qFormat/>
    <w:rsid w:val="00E6472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64720"/>
    <w:rPr>
      <w:rFonts w:ascii="Times New Roman" w:hAnsi="Times New Roman" w:cs="Times New Roman"/>
      <w:i/>
      <w:iCs/>
      <w:sz w:val="16"/>
      <w:szCs w:val="16"/>
    </w:rPr>
  </w:style>
  <w:style w:type="character" w:customStyle="1" w:styleId="FontStyle162">
    <w:name w:val="Font Style162"/>
    <w:basedOn w:val="DefaultParagraphFont"/>
    <w:uiPriority w:val="99"/>
    <w:rsid w:val="00E64720"/>
    <w:rPr>
      <w:rFonts w:ascii="Times New Roman" w:hAnsi="Times New Roman" w:cs="Times New Roman"/>
      <w:b/>
      <w:bCs/>
      <w:sz w:val="18"/>
      <w:szCs w:val="18"/>
    </w:rPr>
  </w:style>
  <w:style w:type="character" w:customStyle="1" w:styleId="FontStyle167">
    <w:name w:val="Font Style167"/>
    <w:basedOn w:val="DefaultParagraphFont"/>
    <w:uiPriority w:val="99"/>
    <w:rsid w:val="00E64720"/>
    <w:rPr>
      <w:rFonts w:ascii="Times New Roman" w:hAnsi="Times New Roman" w:cs="Times New Roman"/>
      <w:sz w:val="10"/>
      <w:szCs w:val="10"/>
    </w:rPr>
  </w:style>
  <w:style w:type="character" w:customStyle="1" w:styleId="FontStyle174">
    <w:name w:val="Font Style174"/>
    <w:basedOn w:val="DefaultParagraphFont"/>
    <w:uiPriority w:val="99"/>
    <w:rsid w:val="00E64720"/>
    <w:rPr>
      <w:rFonts w:ascii="Arial Narrow" w:hAnsi="Arial Narrow" w:cs="Arial Narrow"/>
      <w:b/>
      <w:bCs/>
      <w:sz w:val="18"/>
      <w:szCs w:val="18"/>
    </w:rPr>
  </w:style>
  <w:style w:type="paragraph" w:customStyle="1" w:styleId="Style47">
    <w:name w:val="Style47"/>
    <w:basedOn w:val="Normal"/>
    <w:uiPriority w:val="99"/>
    <w:qFormat/>
    <w:rsid w:val="00E6472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64720"/>
    <w:rPr>
      <w:rFonts w:ascii="Times New Roman" w:hAnsi="Times New Roman" w:cs="Times New Roman"/>
      <w:sz w:val="12"/>
      <w:szCs w:val="12"/>
    </w:rPr>
  </w:style>
  <w:style w:type="paragraph" w:customStyle="1" w:styleId="Style24">
    <w:name w:val="Style24"/>
    <w:basedOn w:val="Normal"/>
    <w:uiPriority w:val="99"/>
    <w:qFormat/>
    <w:rsid w:val="00E6472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6472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6472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64720"/>
    <w:rPr>
      <w:rFonts w:ascii="Times New Roman" w:hAnsi="Times New Roman" w:cs="Times New Roman"/>
      <w:b/>
      <w:bCs/>
      <w:sz w:val="18"/>
      <w:szCs w:val="18"/>
    </w:rPr>
  </w:style>
  <w:style w:type="paragraph" w:customStyle="1" w:styleId="Style21">
    <w:name w:val="Style21"/>
    <w:basedOn w:val="Normal"/>
    <w:uiPriority w:val="99"/>
    <w:qFormat/>
    <w:rsid w:val="00E6472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6472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64720"/>
    <w:rPr>
      <w:rFonts w:ascii="Calibri" w:hAnsi="Calibri"/>
      <w:sz w:val="20"/>
      <w:szCs w:val="20"/>
    </w:rPr>
  </w:style>
  <w:style w:type="paragraph" w:customStyle="1" w:styleId="Standard">
    <w:name w:val="Standard"/>
    <w:qFormat/>
    <w:rsid w:val="00E6472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E64720"/>
    <w:rPr>
      <w:color w:val="000000"/>
      <w:sz w:val="32"/>
      <w:szCs w:val="32"/>
    </w:rPr>
  </w:style>
  <w:style w:type="paragraph" w:customStyle="1" w:styleId="Cardnon-underlined">
    <w:name w:val="Card non-underlined"/>
    <w:basedOn w:val="Normal"/>
    <w:link w:val="Cardnon-underlinedChar"/>
    <w:autoRedefine/>
    <w:uiPriority w:val="99"/>
    <w:qFormat/>
    <w:rsid w:val="00E64720"/>
    <w:rPr>
      <w:rFonts w:eastAsia="Times New Roman"/>
      <w:szCs w:val="20"/>
    </w:rPr>
  </w:style>
  <w:style w:type="character" w:customStyle="1" w:styleId="Cardnon-underlinedChar">
    <w:name w:val="Card non-underlined Char"/>
    <w:basedOn w:val="DefaultParagraphFont"/>
    <w:link w:val="Cardnon-underlined"/>
    <w:uiPriority w:val="99"/>
    <w:rsid w:val="00E64720"/>
    <w:rPr>
      <w:rFonts w:ascii="Calibri" w:eastAsia="Times New Roman" w:hAnsi="Calibri" w:cs="Calibri"/>
      <w:szCs w:val="20"/>
    </w:rPr>
  </w:style>
  <w:style w:type="numbering" w:customStyle="1" w:styleId="NoList1">
    <w:name w:val="No List1"/>
    <w:next w:val="NoList"/>
    <w:semiHidden/>
    <w:unhideWhenUsed/>
    <w:rsid w:val="00E64720"/>
  </w:style>
  <w:style w:type="character" w:customStyle="1" w:styleId="TitleChar2">
    <w:name w:val="Title Char2"/>
    <w:basedOn w:val="DefaultParagraphFont"/>
    <w:uiPriority w:val="10"/>
    <w:qFormat/>
    <w:locked/>
    <w:rsid w:val="00E64720"/>
    <w:rPr>
      <w:b/>
      <w:bCs/>
      <w:u w:val="single"/>
    </w:rPr>
  </w:style>
  <w:style w:type="paragraph" w:styleId="TOC3">
    <w:name w:val="toc 3"/>
    <w:basedOn w:val="Normal"/>
    <w:next w:val="Normal"/>
    <w:autoRedefine/>
    <w:rsid w:val="00E64720"/>
    <w:pPr>
      <w:ind w:left="400"/>
    </w:pPr>
    <w:rPr>
      <w:rFonts w:eastAsia="Times New Roman"/>
      <w:szCs w:val="20"/>
    </w:rPr>
  </w:style>
  <w:style w:type="paragraph" w:styleId="TOC4">
    <w:name w:val="toc 4"/>
    <w:basedOn w:val="Normal"/>
    <w:next w:val="Normal"/>
    <w:autoRedefine/>
    <w:rsid w:val="00E64720"/>
    <w:pPr>
      <w:ind w:left="600"/>
    </w:pPr>
    <w:rPr>
      <w:rFonts w:eastAsia="Times New Roman"/>
      <w:szCs w:val="20"/>
    </w:rPr>
  </w:style>
  <w:style w:type="paragraph" w:styleId="TOC5">
    <w:name w:val="toc 5"/>
    <w:basedOn w:val="Normal"/>
    <w:next w:val="Normal"/>
    <w:autoRedefine/>
    <w:rsid w:val="00E64720"/>
    <w:pPr>
      <w:ind w:left="800"/>
    </w:pPr>
    <w:rPr>
      <w:rFonts w:eastAsia="Times New Roman"/>
      <w:szCs w:val="20"/>
    </w:rPr>
  </w:style>
  <w:style w:type="paragraph" w:styleId="TOC6">
    <w:name w:val="toc 6"/>
    <w:basedOn w:val="Normal"/>
    <w:next w:val="Normal"/>
    <w:autoRedefine/>
    <w:rsid w:val="00E64720"/>
    <w:pPr>
      <w:ind w:left="1000"/>
    </w:pPr>
    <w:rPr>
      <w:rFonts w:eastAsia="Times New Roman"/>
      <w:szCs w:val="20"/>
    </w:rPr>
  </w:style>
  <w:style w:type="paragraph" w:styleId="TOC7">
    <w:name w:val="toc 7"/>
    <w:basedOn w:val="Normal"/>
    <w:next w:val="Normal"/>
    <w:autoRedefine/>
    <w:rsid w:val="00E64720"/>
    <w:pPr>
      <w:ind w:left="1200"/>
    </w:pPr>
    <w:rPr>
      <w:rFonts w:eastAsia="Times New Roman"/>
      <w:szCs w:val="20"/>
    </w:rPr>
  </w:style>
  <w:style w:type="paragraph" w:styleId="TOC8">
    <w:name w:val="toc 8"/>
    <w:basedOn w:val="Normal"/>
    <w:next w:val="Normal"/>
    <w:autoRedefine/>
    <w:rsid w:val="00E64720"/>
    <w:pPr>
      <w:ind w:left="1400"/>
    </w:pPr>
    <w:rPr>
      <w:rFonts w:eastAsia="Times New Roman"/>
      <w:szCs w:val="20"/>
    </w:rPr>
  </w:style>
  <w:style w:type="character" w:customStyle="1" w:styleId="allocatoragentsleft">
    <w:name w:val="al_locatoragentsleft"/>
    <w:basedOn w:val="DefaultParagraphFont"/>
    <w:rsid w:val="00E64720"/>
  </w:style>
  <w:style w:type="character" w:styleId="HTMLTypewriter">
    <w:name w:val="HTML Typewriter"/>
    <w:basedOn w:val="DefaultParagraphFont"/>
    <w:unhideWhenUsed/>
    <w:rsid w:val="00E64720"/>
    <w:rPr>
      <w:rFonts w:ascii="Courier New" w:eastAsia="Times New Roman" w:hAnsi="Courier New" w:cs="Courier New"/>
      <w:sz w:val="20"/>
      <w:szCs w:val="20"/>
    </w:rPr>
  </w:style>
  <w:style w:type="character" w:customStyle="1" w:styleId="caps">
    <w:name w:val="caps"/>
    <w:basedOn w:val="DefaultParagraphFont"/>
    <w:rsid w:val="00E64720"/>
  </w:style>
  <w:style w:type="character" w:customStyle="1" w:styleId="UnderlinesCharChar">
    <w:name w:val="Underlines Char Char"/>
    <w:basedOn w:val="DefaultParagraphFont"/>
    <w:rsid w:val="00E64720"/>
    <w:rPr>
      <w:rFonts w:cs="Arial"/>
      <w:b/>
      <w:bCs/>
      <w:noProof w:val="0"/>
      <w:sz w:val="22"/>
      <w:szCs w:val="26"/>
      <w:u w:val="single"/>
      <w:lang w:val="en-US" w:eastAsia="en-US" w:bidi="ar-SA"/>
    </w:rPr>
  </w:style>
  <w:style w:type="paragraph" w:customStyle="1" w:styleId="Carding">
    <w:name w:val="Carding"/>
    <w:basedOn w:val="Normal"/>
    <w:uiPriority w:val="99"/>
    <w:qFormat/>
    <w:rsid w:val="00E64720"/>
    <w:rPr>
      <w:rFonts w:eastAsia="Times New Roman"/>
      <w:sz w:val="18"/>
    </w:rPr>
  </w:style>
  <w:style w:type="character" w:customStyle="1" w:styleId="aunderline">
    <w:name w:val="aunderline"/>
    <w:basedOn w:val="DefaultParagraphFont"/>
    <w:rsid w:val="00E64720"/>
    <w:rPr>
      <w:rFonts w:ascii="Times New Roman" w:hAnsi="Times New Roman"/>
      <w:sz w:val="20"/>
      <w:szCs w:val="24"/>
      <w:u w:val="thick"/>
    </w:rPr>
  </w:style>
  <w:style w:type="character" w:customStyle="1" w:styleId="tagChar1">
    <w:name w:val="tag Char1"/>
    <w:basedOn w:val="DefaultParagraphFont"/>
    <w:rsid w:val="00E64720"/>
    <w:rPr>
      <w:b/>
      <w:noProof w:val="0"/>
      <w:sz w:val="24"/>
      <w:lang w:val="en-US" w:eastAsia="en-US" w:bidi="ar-SA"/>
    </w:rPr>
  </w:style>
  <w:style w:type="character" w:customStyle="1" w:styleId="tagChar2">
    <w:name w:val="tag Char2"/>
    <w:basedOn w:val="DefaultParagraphFont"/>
    <w:qFormat/>
    <w:rsid w:val="00E64720"/>
    <w:rPr>
      <w:b/>
      <w:noProof w:val="0"/>
      <w:sz w:val="24"/>
      <w:lang w:val="en-US" w:eastAsia="en-US" w:bidi="ar-SA"/>
    </w:rPr>
  </w:style>
  <w:style w:type="character" w:customStyle="1" w:styleId="Taggin-New">
    <w:name w:val="Taggin - New"/>
    <w:basedOn w:val="DefaultParagraphFont"/>
    <w:rsid w:val="00E64720"/>
    <w:rPr>
      <w:rFonts w:ascii="Arial Narrow" w:hAnsi="Arial Narrow"/>
      <w:b/>
      <w:sz w:val="22"/>
    </w:rPr>
  </w:style>
  <w:style w:type="character" w:customStyle="1" w:styleId="Boxing-New">
    <w:name w:val="Boxing - New"/>
    <w:basedOn w:val="DefaultParagraphFont"/>
    <w:rsid w:val="00E64720"/>
    <w:rPr>
      <w:rFonts w:ascii="Arial Narrow" w:hAnsi="Arial Narrow"/>
      <w:sz w:val="16"/>
      <w:u w:val="none"/>
      <w:bdr w:val="single" w:sz="4" w:space="0" w:color="auto"/>
    </w:rPr>
  </w:style>
  <w:style w:type="character" w:customStyle="1" w:styleId="ilad">
    <w:name w:val="il_ad"/>
    <w:rsid w:val="00E64720"/>
  </w:style>
  <w:style w:type="paragraph" w:customStyle="1" w:styleId="CardsHighlighted">
    <w:name w:val="Cards Highlighted"/>
    <w:next w:val="Normal"/>
    <w:link w:val="CardsHighlightedChar"/>
    <w:qFormat/>
    <w:rsid w:val="00E6472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E6472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E64720"/>
    <w:rPr>
      <w:rFonts w:ascii="Garamond" w:hAnsi="Garamond"/>
      <w:sz w:val="22"/>
      <w:szCs w:val="24"/>
      <w:u w:val="single"/>
      <w:lang w:val="en-US" w:eastAsia="en-US" w:bidi="ar-SA"/>
    </w:rPr>
  </w:style>
  <w:style w:type="paragraph" w:customStyle="1" w:styleId="Style2">
    <w:name w:val="Style2"/>
    <w:basedOn w:val="Heading4"/>
    <w:qFormat/>
    <w:rsid w:val="00E64720"/>
    <w:pPr>
      <w:spacing w:before="0"/>
    </w:pPr>
    <w:rPr>
      <w:rFonts w:eastAsia="Times New Roman" w:cs="Times New Roman"/>
      <w:iCs w:val="0"/>
      <w:caps/>
      <w:szCs w:val="20"/>
    </w:rPr>
  </w:style>
  <w:style w:type="character" w:customStyle="1" w:styleId="pagetitle">
    <w:name w:val="pagetitle"/>
    <w:basedOn w:val="DefaultParagraphFont"/>
    <w:rsid w:val="00E64720"/>
  </w:style>
  <w:style w:type="paragraph" w:customStyle="1" w:styleId="text">
    <w:name w:val="text"/>
    <w:basedOn w:val="Normal"/>
    <w:uiPriority w:val="99"/>
    <w:qFormat/>
    <w:rsid w:val="00E64720"/>
    <w:pPr>
      <w:spacing w:before="100" w:beforeAutospacing="1" w:after="100" w:afterAutospacing="1"/>
    </w:pPr>
    <w:rPr>
      <w:rFonts w:eastAsia="Times New Roman"/>
    </w:rPr>
  </w:style>
  <w:style w:type="character" w:customStyle="1" w:styleId="StyleUnderlineCharChar9ptBold1">
    <w:name w:val="Style Underline Char Char + 9 pt Bold1"/>
    <w:rsid w:val="00E6472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64720"/>
    <w:rPr>
      <w:rFonts w:ascii="Times New Roman" w:hAnsi="Times New Roman"/>
      <w:sz w:val="20"/>
      <w:szCs w:val="24"/>
      <w:u w:val="single"/>
      <w:lang w:val="en-US" w:eastAsia="en-US" w:bidi="ar-SA"/>
    </w:rPr>
  </w:style>
  <w:style w:type="character" w:customStyle="1" w:styleId="Style9ptBoldUnderline">
    <w:name w:val="Style 9 pt Bold Underline"/>
    <w:rsid w:val="00E64720"/>
    <w:rPr>
      <w:b/>
      <w:bCs/>
      <w:sz w:val="20"/>
      <w:u w:val="single"/>
    </w:rPr>
  </w:style>
  <w:style w:type="paragraph" w:customStyle="1" w:styleId="StyleUnderline9pt0">
    <w:name w:val="Style Underline + 9 pt"/>
    <w:link w:val="StyleUnderline9ptChar"/>
    <w:qFormat/>
    <w:rsid w:val="00E6472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E64720"/>
    <w:rPr>
      <w:rFonts w:ascii="Arial" w:eastAsia="Times New Roman" w:hAnsi="Arial" w:cs="Times New Roman"/>
      <w:szCs w:val="20"/>
      <w:u w:val="single"/>
    </w:rPr>
  </w:style>
  <w:style w:type="character" w:customStyle="1" w:styleId="StyleUnderlineChar1Bold">
    <w:name w:val="Style Underline Char1 + Bold"/>
    <w:rsid w:val="00E6472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6472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64720"/>
    <w:rPr>
      <w:rFonts w:ascii="Calibri" w:hAnsi="Calibri" w:cs="Calibri"/>
      <w:kern w:val="32"/>
      <w:szCs w:val="20"/>
      <w:u w:val="single"/>
      <w:lang w:eastAsia="ar-SA"/>
    </w:rPr>
  </w:style>
  <w:style w:type="character" w:customStyle="1" w:styleId="TagsCharCharChar">
    <w:name w:val="Tags Char Char Char"/>
    <w:basedOn w:val="DefaultParagraphFont"/>
    <w:rsid w:val="00E6472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6472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64720"/>
    <w:rPr>
      <w:color w:val="000000"/>
      <w:sz w:val="20"/>
      <w:u w:val="single"/>
    </w:rPr>
  </w:style>
  <w:style w:type="character" w:customStyle="1" w:styleId="Style11ptBlack">
    <w:name w:val="Style 11 pt Black"/>
    <w:basedOn w:val="DefaultParagraphFont"/>
    <w:rsid w:val="00E64720"/>
    <w:rPr>
      <w:color w:val="000000"/>
      <w:sz w:val="20"/>
    </w:rPr>
  </w:style>
  <w:style w:type="character" w:customStyle="1" w:styleId="StyleUnderlineCharTimesBold">
    <w:name w:val="Style Underline Char + Times Bold"/>
    <w:basedOn w:val="DefaultParagraphFont"/>
    <w:rsid w:val="00E64720"/>
    <w:rPr>
      <w:rFonts w:ascii="Times" w:hAnsi="Times"/>
      <w:b w:val="0"/>
      <w:bCs/>
      <w:sz w:val="20"/>
      <w:u w:val="single"/>
    </w:rPr>
  </w:style>
  <w:style w:type="character" w:customStyle="1" w:styleId="blubigktbiz">
    <w:name w:val="blubigktbiz"/>
    <w:rsid w:val="00E6472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64720"/>
  </w:style>
  <w:style w:type="character" w:customStyle="1" w:styleId="StyleevidencetextBorderSinglesolidlineAuto05ptLChar">
    <w:name w:val="Style evidence text + Border: : (Single solid line Auto  0.5 pt L... Char"/>
    <w:link w:val="StyleevidencetextBorderSinglesolidlineAuto05ptL"/>
    <w:rsid w:val="00E64720"/>
    <w:rPr>
      <w:rFonts w:ascii="Calibri" w:hAnsi="Calibri" w:cs="Calibri"/>
      <w:color w:val="000000"/>
      <w:lang w:val="x-none" w:eastAsia="x-none"/>
    </w:rPr>
  </w:style>
  <w:style w:type="character" w:customStyle="1" w:styleId="Style4CharChar">
    <w:name w:val="Style4 Char Char"/>
    <w:basedOn w:val="DefaultParagraphFont"/>
    <w:rsid w:val="00E6472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64720"/>
    <w:rPr>
      <w:rFonts w:ascii="Times New Roman" w:hAnsi="Times New Roman" w:cs="Times New Roman"/>
      <w:sz w:val="16"/>
      <w:szCs w:val="16"/>
    </w:rPr>
  </w:style>
  <w:style w:type="character" w:customStyle="1" w:styleId="StyleEmphasisArial12ptBold">
    <w:name w:val="Style Emphasis + Arial 12 pt Bold"/>
    <w:rsid w:val="00E64720"/>
    <w:rPr>
      <w:rFonts w:ascii="Arial" w:hAnsi="Arial"/>
      <w:b/>
      <w:bCs/>
      <w:i/>
      <w:iCs/>
      <w:sz w:val="24"/>
    </w:rPr>
  </w:style>
  <w:style w:type="character" w:customStyle="1" w:styleId="super">
    <w:name w:val="super"/>
    <w:rsid w:val="00E64720"/>
  </w:style>
  <w:style w:type="character" w:customStyle="1" w:styleId="text30">
    <w:name w:val="text30"/>
    <w:rsid w:val="00E64720"/>
  </w:style>
  <w:style w:type="character" w:customStyle="1" w:styleId="uppercase">
    <w:name w:val="uppercase"/>
    <w:rsid w:val="00E64720"/>
  </w:style>
  <w:style w:type="character" w:customStyle="1" w:styleId="bodytext0">
    <w:name w:val="bodytext"/>
    <w:rsid w:val="00E64720"/>
  </w:style>
  <w:style w:type="character" w:customStyle="1" w:styleId="entry-title">
    <w:name w:val="entry-title"/>
    <w:rsid w:val="00E64720"/>
  </w:style>
  <w:style w:type="character" w:customStyle="1" w:styleId="BodyTextIndentChar1">
    <w:name w:val="Body Text Indent Char1"/>
    <w:basedOn w:val="DefaultParagraphFont"/>
    <w:uiPriority w:val="99"/>
    <w:semiHidden/>
    <w:rsid w:val="00E64720"/>
    <w:rPr>
      <w:rFonts w:ascii="Times New Roman" w:hAnsi="Times New Roman" w:cs="Times New Roman"/>
      <w:sz w:val="20"/>
    </w:rPr>
  </w:style>
  <w:style w:type="character" w:customStyle="1" w:styleId="Style6pt">
    <w:name w:val="Style 6 pt"/>
    <w:basedOn w:val="DefaultParagraphFont"/>
    <w:qFormat/>
    <w:rsid w:val="00E64720"/>
    <w:rPr>
      <w:sz w:val="12"/>
    </w:rPr>
  </w:style>
  <w:style w:type="character" w:customStyle="1" w:styleId="CiteCharCharCharCharCharChar">
    <w:name w:val="Cite Char Char Char Char Char Char"/>
    <w:basedOn w:val="DefaultParagraphFont"/>
    <w:rsid w:val="00E64720"/>
    <w:rPr>
      <w:b/>
      <w:noProof w:val="0"/>
      <w:sz w:val="22"/>
      <w:szCs w:val="24"/>
      <w:u w:val="single"/>
      <w:lang w:val="en-US" w:eastAsia="en-US" w:bidi="ar-SA"/>
    </w:rPr>
  </w:style>
  <w:style w:type="character" w:customStyle="1" w:styleId="mainbody1">
    <w:name w:val="mainbody1"/>
    <w:basedOn w:val="DefaultParagraphFont"/>
    <w:rsid w:val="00E64720"/>
    <w:rPr>
      <w:rFonts w:ascii="Verdana" w:hAnsi="Verdana" w:hint="default"/>
      <w:color w:val="000000"/>
      <w:sz w:val="22"/>
      <w:szCs w:val="22"/>
    </w:rPr>
  </w:style>
  <w:style w:type="character" w:customStyle="1" w:styleId="ssl4">
    <w:name w:val="ss_l4"/>
    <w:basedOn w:val="DefaultParagraphFont"/>
    <w:rsid w:val="00E64720"/>
  </w:style>
  <w:style w:type="paragraph" w:customStyle="1" w:styleId="StyleNormalWeb11ptUnderline">
    <w:name w:val="Style Normal (Web) + 11 pt Underline"/>
    <w:basedOn w:val="NormalWeb"/>
    <w:link w:val="StyleNormalWeb11ptUnderlineChar"/>
    <w:qFormat/>
    <w:rsid w:val="00E6472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64720"/>
    <w:rPr>
      <w:rFonts w:ascii="Calibri" w:eastAsia="Calibri" w:hAnsi="Calibri" w:cs="Calibri"/>
      <w:u w:val="single"/>
    </w:rPr>
  </w:style>
  <w:style w:type="character" w:customStyle="1" w:styleId="cit-first-element">
    <w:name w:val="cit-first-element"/>
    <w:basedOn w:val="DefaultParagraphFont"/>
    <w:rsid w:val="00E64720"/>
  </w:style>
  <w:style w:type="character" w:customStyle="1" w:styleId="title1">
    <w:name w:val="title1"/>
    <w:basedOn w:val="DefaultParagraphFont"/>
    <w:rsid w:val="00E64720"/>
  </w:style>
  <w:style w:type="character" w:customStyle="1" w:styleId="StyleThickunderline1">
    <w:name w:val="Style Thick underline1"/>
    <w:basedOn w:val="DefaultParagraphFont"/>
    <w:rsid w:val="00E6472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64720"/>
    <w:rPr>
      <w:rFonts w:ascii="Georgia" w:hAnsi="Georgia"/>
    </w:rPr>
  </w:style>
  <w:style w:type="character" w:customStyle="1" w:styleId="FooterChar1">
    <w:name w:val="Footer Char1"/>
    <w:basedOn w:val="DefaultParagraphFont"/>
    <w:uiPriority w:val="99"/>
    <w:semiHidden/>
    <w:rsid w:val="00E64720"/>
    <w:rPr>
      <w:rFonts w:ascii="Georgia" w:hAnsi="Georgia"/>
    </w:rPr>
  </w:style>
  <w:style w:type="character" w:customStyle="1" w:styleId="AnalyticChar">
    <w:name w:val="Analytic Char"/>
    <w:basedOn w:val="DefaultParagraphFont"/>
    <w:link w:val="Analytic"/>
    <w:rsid w:val="00E64720"/>
    <w:rPr>
      <w:rFonts w:ascii="Calibri" w:hAnsi="Calibri" w:cs="Calibri"/>
      <w:b/>
      <w:sz w:val="24"/>
    </w:rPr>
  </w:style>
  <w:style w:type="character" w:customStyle="1" w:styleId="UnderlineBold0">
    <w:name w:val="Underline Bold"/>
    <w:uiPriority w:val="6"/>
    <w:qFormat/>
    <w:rsid w:val="00E64720"/>
    <w:rPr>
      <w:b/>
      <w:sz w:val="20"/>
      <w:u w:val="single"/>
    </w:rPr>
  </w:style>
  <w:style w:type="paragraph" w:customStyle="1" w:styleId="Underline20">
    <w:name w:val="Underline2"/>
    <w:basedOn w:val="Normal"/>
    <w:link w:val="Underline2Char"/>
    <w:autoRedefine/>
    <w:uiPriority w:val="4"/>
    <w:qFormat/>
    <w:rsid w:val="00E64720"/>
    <w:rPr>
      <w:b/>
      <w:u w:val="single"/>
    </w:rPr>
  </w:style>
  <w:style w:type="character" w:customStyle="1" w:styleId="Underline2Char">
    <w:name w:val="Underline2 Char"/>
    <w:basedOn w:val="DefaultParagraphFont"/>
    <w:link w:val="Underline20"/>
    <w:uiPriority w:val="4"/>
    <w:rsid w:val="00E64720"/>
    <w:rPr>
      <w:rFonts w:ascii="Calibri" w:hAnsi="Calibri" w:cs="Calibri"/>
      <w:b/>
      <w:u w:val="single"/>
    </w:rPr>
  </w:style>
  <w:style w:type="character" w:customStyle="1" w:styleId="NormalTextChar">
    <w:name w:val="Normal Text Char"/>
    <w:link w:val="NormalText"/>
    <w:rsid w:val="00E64720"/>
    <w:rPr>
      <w:rFonts w:ascii="Calibri" w:eastAsia="Times New Roman" w:hAnsi="Calibri" w:cs="Calibri"/>
      <w:szCs w:val="26"/>
    </w:rPr>
  </w:style>
  <w:style w:type="paragraph" w:customStyle="1" w:styleId="TableParagraph">
    <w:name w:val="Table Paragraph"/>
    <w:basedOn w:val="Normal"/>
    <w:uiPriority w:val="1"/>
    <w:qFormat/>
    <w:rsid w:val="00E64720"/>
    <w:pPr>
      <w:widowControl w:val="0"/>
    </w:pPr>
  </w:style>
  <w:style w:type="character" w:customStyle="1" w:styleId="UnderlineChar0">
    <w:name w:val="UnderlineChar"/>
    <w:rsid w:val="00E64720"/>
    <w:rPr>
      <w:sz w:val="24"/>
      <w:u w:val="single"/>
      <w:shd w:val="clear" w:color="auto" w:fill="auto"/>
    </w:rPr>
  </w:style>
  <w:style w:type="character" w:customStyle="1" w:styleId="foreground">
    <w:name w:val="foreground"/>
    <w:basedOn w:val="DefaultParagraphFont"/>
    <w:rsid w:val="00E64720"/>
  </w:style>
  <w:style w:type="paragraph" w:customStyle="1" w:styleId="StyleCircled11pt">
    <w:name w:val="Style Circled + 11 pt"/>
    <w:basedOn w:val="Normal"/>
    <w:link w:val="StyleCircled11ptChar"/>
    <w:qFormat/>
    <w:rsid w:val="00E64720"/>
    <w:rPr>
      <w:rFonts w:eastAsia="Times New Roman"/>
      <w:b/>
      <w:bCs/>
      <w:sz w:val="20"/>
      <w:u w:val="single"/>
    </w:rPr>
  </w:style>
  <w:style w:type="character" w:customStyle="1" w:styleId="StyleCircled11ptChar">
    <w:name w:val="Style Circled + 11 pt Char"/>
    <w:link w:val="StyleCircled11pt"/>
    <w:rsid w:val="00E64720"/>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E6472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64720"/>
    <w:rPr>
      <w:rFonts w:ascii="Times" w:eastAsia="Times New Roman" w:hAnsi="Times" w:cs="Calibri"/>
      <w:sz w:val="20"/>
      <w:szCs w:val="28"/>
      <w:u w:val="single"/>
    </w:rPr>
  </w:style>
  <w:style w:type="paragraph" w:customStyle="1" w:styleId="cite20">
    <w:name w:val="cite2"/>
    <w:basedOn w:val="Normal"/>
    <w:uiPriority w:val="99"/>
    <w:qFormat/>
    <w:rsid w:val="00E64720"/>
    <w:rPr>
      <w:rFonts w:eastAsia="Times New Roman"/>
      <w:color w:val="000000"/>
      <w:sz w:val="20"/>
      <w:szCs w:val="20"/>
    </w:rPr>
  </w:style>
  <w:style w:type="character" w:customStyle="1" w:styleId="postby">
    <w:name w:val="post_by"/>
    <w:basedOn w:val="DefaultParagraphFont"/>
    <w:rsid w:val="00E64720"/>
  </w:style>
  <w:style w:type="character" w:customStyle="1" w:styleId="Style11ptBorderSinglesolidlineAuto05ptLinewidth">
    <w:name w:val="Style 11 pt Border: : (Single solid line Auto  0.5 pt Line width)"/>
    <w:rsid w:val="00E64720"/>
    <w:rPr>
      <w:sz w:val="20"/>
      <w:bdr w:val="single" w:sz="4" w:space="0" w:color="auto" w:frame="1"/>
    </w:rPr>
  </w:style>
  <w:style w:type="character" w:customStyle="1" w:styleId="StyleUnderlineChar9ptBorderSinglesolidlineAuto0">
    <w:name w:val="Style Underline Char + 9 pt Border: : (Single solid line Auto  0..."/>
    <w:rsid w:val="00E6472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6472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6472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6472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64720"/>
    <w:rPr>
      <w:sz w:val="20"/>
      <w:szCs w:val="24"/>
      <w:u w:val="single"/>
      <w:bdr w:val="single" w:sz="4" w:space="0" w:color="auto"/>
      <w:lang w:val="en-US" w:eastAsia="en-US" w:bidi="ar-SA"/>
    </w:rPr>
  </w:style>
  <w:style w:type="character" w:customStyle="1" w:styleId="StyleLatinGaramondUnderline">
    <w:name w:val="Style (Latin) Garamond Underline"/>
    <w:rsid w:val="00E64720"/>
    <w:rPr>
      <w:rFonts w:ascii="Times New Roman" w:hAnsi="Times New Roman"/>
      <w:sz w:val="20"/>
      <w:u w:val="single"/>
    </w:rPr>
  </w:style>
  <w:style w:type="character" w:customStyle="1" w:styleId="StyleLatinGaramond">
    <w:name w:val="Style (Latin) Garamond"/>
    <w:rsid w:val="00E64720"/>
    <w:rPr>
      <w:rFonts w:ascii="Times New Roman" w:hAnsi="Times New Roman"/>
      <w:sz w:val="20"/>
    </w:rPr>
  </w:style>
  <w:style w:type="character" w:customStyle="1" w:styleId="styletimesnewroman12ptbold0">
    <w:name w:val="styletimesnewroman12ptbold"/>
    <w:basedOn w:val="DefaultParagraphFont"/>
    <w:rsid w:val="00E64720"/>
  </w:style>
  <w:style w:type="character" w:customStyle="1" w:styleId="CharCharCharCharChar">
    <w:name w:val="Char Char Char Char Char"/>
    <w:aliases w:val="Char Char Char Char,Char Char Char Char Char Char Char1,Heading 2 Char1 Char Char Char Char Char Char"/>
    <w:basedOn w:val="DefaultParagraphFont"/>
    <w:rsid w:val="00E64720"/>
    <w:rPr>
      <w:rFonts w:cs="Arial"/>
      <w:b/>
      <w:bCs/>
      <w:iCs/>
      <w:sz w:val="24"/>
      <w:szCs w:val="28"/>
      <w:lang w:val="en-US" w:eastAsia="en-US" w:bidi="ar-SA"/>
    </w:rPr>
  </w:style>
  <w:style w:type="character" w:customStyle="1" w:styleId="mainheading">
    <w:name w:val="mainheading"/>
    <w:basedOn w:val="DefaultParagraphFont"/>
    <w:rsid w:val="00E64720"/>
  </w:style>
  <w:style w:type="paragraph" w:customStyle="1" w:styleId="BoldandUnderlineChar2CharChar">
    <w:name w:val="Bold and Underline Char2 Char Char"/>
    <w:basedOn w:val="Normal"/>
    <w:link w:val="BoldandUnderlineChar2CharCharChar"/>
    <w:qFormat/>
    <w:rsid w:val="00E6472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64720"/>
    <w:rPr>
      <w:rFonts w:ascii="Calibri" w:eastAsia="Times New Roman" w:hAnsi="Calibri" w:cs="Calibri"/>
      <w:b/>
      <w:u w:val="single"/>
    </w:rPr>
  </w:style>
  <w:style w:type="character" w:customStyle="1" w:styleId="StyleUnderlineChar9ptChar">
    <w:name w:val="Style Underline Char + 9 pt Char"/>
    <w:basedOn w:val="UnderlineCharChar"/>
    <w:rsid w:val="00E6472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6472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64720"/>
    <w:rPr>
      <w:sz w:val="16"/>
    </w:rPr>
  </w:style>
  <w:style w:type="paragraph" w:customStyle="1" w:styleId="Reduce8pt">
    <w:name w:val="Reduce 8pt"/>
    <w:basedOn w:val="Normal"/>
    <w:link w:val="Reduce8ptCharChar"/>
    <w:qFormat/>
    <w:rsid w:val="00E64720"/>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E64720"/>
    <w:pPr>
      <w:contextualSpacing/>
    </w:pPr>
    <w:rPr>
      <w:rFonts w:eastAsia="Calibri"/>
    </w:rPr>
  </w:style>
  <w:style w:type="character" w:customStyle="1" w:styleId="CardIndentedChar">
    <w:name w:val="Card (Indented) Char"/>
    <w:link w:val="CardIndented"/>
    <w:locked/>
    <w:rsid w:val="00E64720"/>
    <w:rPr>
      <w:rFonts w:ascii="Calibri" w:hAnsi="Calibri" w:cs="Calibri"/>
    </w:rPr>
  </w:style>
  <w:style w:type="character" w:customStyle="1" w:styleId="citenon-boldChar">
    <w:name w:val="cite non-bold Char"/>
    <w:basedOn w:val="DefaultParagraphFont"/>
    <w:link w:val="citenon-bold"/>
    <w:locked/>
    <w:rsid w:val="00E64720"/>
    <w:rPr>
      <w:rFonts w:ascii="Garamond" w:eastAsia="Times New Roman" w:hAnsi="Garamond" w:cs="Calibri"/>
      <w:szCs w:val="20"/>
    </w:rPr>
  </w:style>
  <w:style w:type="character" w:customStyle="1" w:styleId="boldciteChar4">
    <w:name w:val="bold cite Char4"/>
    <w:link w:val="boldcite"/>
    <w:locked/>
    <w:rsid w:val="00E64720"/>
    <w:rPr>
      <w:rFonts w:eastAsia="Times New Roman" w:cs="Times New Roman"/>
      <w:b/>
      <w:color w:val="000000"/>
      <w:sz w:val="20"/>
      <w:u w:val="thick" w:color="000000"/>
    </w:rPr>
  </w:style>
  <w:style w:type="paragraph" w:customStyle="1" w:styleId="boldcite">
    <w:name w:val="bold cite"/>
    <w:basedOn w:val="Normal"/>
    <w:link w:val="boldciteChar4"/>
    <w:qFormat/>
    <w:rsid w:val="00E6472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6472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64720"/>
    <w:rPr>
      <w:rFonts w:eastAsia="Calibri"/>
      <w:b/>
    </w:rPr>
  </w:style>
  <w:style w:type="character" w:customStyle="1" w:styleId="HeadingsBaseChar">
    <w:name w:val="Headings Base Char"/>
    <w:basedOn w:val="DefaultParagraphFont"/>
    <w:link w:val="HeadingsBase"/>
    <w:locked/>
    <w:rsid w:val="00E64720"/>
    <w:rPr>
      <w:rFonts w:ascii="Times New Roman" w:hAnsi="Times New Roman" w:cs="Times New Roman"/>
      <w:b/>
      <w:sz w:val="32"/>
    </w:rPr>
  </w:style>
  <w:style w:type="paragraph" w:customStyle="1" w:styleId="HeadingsBase">
    <w:name w:val="Headings Base"/>
    <w:basedOn w:val="Normal"/>
    <w:link w:val="HeadingsBaseChar"/>
    <w:qFormat/>
    <w:rsid w:val="00E6472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64720"/>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E64720"/>
    <w:pPr>
      <w:spacing w:line="480" w:lineRule="auto"/>
      <w:ind w:firstLine="720"/>
    </w:pPr>
    <w:rPr>
      <w:rFonts w:eastAsia="Calibri"/>
    </w:rPr>
  </w:style>
  <w:style w:type="paragraph" w:customStyle="1" w:styleId="SchoolBlockQuote">
    <w:name w:val="School Block Quote"/>
    <w:basedOn w:val="SchoolPaper"/>
    <w:qFormat/>
    <w:rsid w:val="00E64720"/>
  </w:style>
  <w:style w:type="paragraph" w:customStyle="1" w:styleId="SchoolWorksCited">
    <w:name w:val="School Works Cited"/>
    <w:basedOn w:val="SchoolPaper"/>
    <w:qFormat/>
    <w:rsid w:val="00E64720"/>
  </w:style>
  <w:style w:type="paragraph" w:customStyle="1" w:styleId="BlockQuote">
    <w:name w:val="Block Quote"/>
    <w:basedOn w:val="Normal"/>
    <w:qFormat/>
    <w:rsid w:val="00E64720"/>
    <w:pPr>
      <w:ind w:left="720" w:right="720"/>
    </w:pPr>
    <w:rPr>
      <w:rFonts w:eastAsia="Calibri"/>
    </w:rPr>
  </w:style>
  <w:style w:type="paragraph" w:customStyle="1" w:styleId="PaperBody">
    <w:name w:val="Paper Body"/>
    <w:basedOn w:val="Normal"/>
    <w:qFormat/>
    <w:rsid w:val="00E64720"/>
    <w:pPr>
      <w:spacing w:line="480" w:lineRule="auto"/>
      <w:ind w:firstLine="720"/>
    </w:pPr>
    <w:rPr>
      <w:rFonts w:eastAsia="Calibri"/>
    </w:rPr>
  </w:style>
  <w:style w:type="paragraph" w:customStyle="1" w:styleId="PaperCitation">
    <w:name w:val="Paper Citation"/>
    <w:basedOn w:val="Normal"/>
    <w:qFormat/>
    <w:rsid w:val="00E64720"/>
    <w:pPr>
      <w:spacing w:line="480" w:lineRule="auto"/>
      <w:ind w:left="720" w:hanging="720"/>
    </w:pPr>
    <w:rPr>
      <w:rFonts w:eastAsia="Calibri"/>
    </w:rPr>
  </w:style>
  <w:style w:type="character" w:customStyle="1" w:styleId="hatChar">
    <w:name w:val="hat Char"/>
    <w:basedOn w:val="DefaultParagraphFont"/>
    <w:link w:val="hat"/>
    <w:locked/>
    <w:rsid w:val="00E64720"/>
    <w:rPr>
      <w:rFonts w:ascii="Calibri" w:eastAsia="Times New Roman" w:hAnsi="Calibri" w:cs="Calibri"/>
      <w:b/>
      <w:bCs/>
      <w:sz w:val="32"/>
      <w:u w:val="single"/>
      <w:lang w:bidi="en-US"/>
    </w:rPr>
  </w:style>
  <w:style w:type="paragraph" w:customStyle="1" w:styleId="WW-Default">
    <w:name w:val="WW-Default"/>
    <w:qFormat/>
    <w:rsid w:val="00E64720"/>
    <w:pPr>
      <w:suppressAutoHyphens/>
      <w:spacing w:after="0" w:line="240" w:lineRule="auto"/>
    </w:pPr>
    <w:rPr>
      <w:rFonts w:ascii="Georgia" w:eastAsia="Calibri" w:hAnsi="Georgia" w:cs="Calibri"/>
      <w:lang w:eastAsia="ar-SA"/>
    </w:rPr>
  </w:style>
  <w:style w:type="paragraph" w:customStyle="1" w:styleId="B-TagCite">
    <w:name w:val="B-TagCite"/>
    <w:qFormat/>
    <w:rsid w:val="00E6472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E64720"/>
    <w:rPr>
      <w:rFonts w:ascii="Times New Roman" w:hAnsi="Times New Roman" w:cs="Times New Roman"/>
      <w:b/>
      <w:sz w:val="20"/>
    </w:rPr>
  </w:style>
  <w:style w:type="paragraph" w:customStyle="1" w:styleId="MicroText">
    <w:name w:val="MicroText"/>
    <w:basedOn w:val="Normal"/>
    <w:next w:val="Normal"/>
    <w:link w:val="MicroTextChar"/>
    <w:qFormat/>
    <w:rsid w:val="00E64720"/>
    <w:rPr>
      <w:rFonts w:ascii="Arial Narrow" w:hAnsi="Arial Narrow" w:cstheme="minorBidi"/>
      <w:sz w:val="12"/>
    </w:rPr>
  </w:style>
  <w:style w:type="character" w:customStyle="1" w:styleId="Footnote2Char">
    <w:name w:val="Footnote2 Char"/>
    <w:link w:val="Footnote2"/>
    <w:locked/>
    <w:rsid w:val="00E64720"/>
  </w:style>
  <w:style w:type="paragraph" w:customStyle="1" w:styleId="Footnote2">
    <w:name w:val="Footnote2"/>
    <w:basedOn w:val="Normal"/>
    <w:next w:val="Normal"/>
    <w:link w:val="Footnote2Char"/>
    <w:autoRedefine/>
    <w:qFormat/>
    <w:rsid w:val="00E64720"/>
    <w:pPr>
      <w:spacing w:after="120" w:line="480" w:lineRule="auto"/>
    </w:pPr>
    <w:rPr>
      <w:rFonts w:asciiTheme="minorHAnsi" w:hAnsiTheme="minorHAnsi" w:cstheme="minorBidi"/>
    </w:rPr>
  </w:style>
  <w:style w:type="paragraph" w:customStyle="1" w:styleId="indent">
    <w:name w:val="indent"/>
    <w:basedOn w:val="Normal"/>
    <w:qFormat/>
    <w:rsid w:val="00E64720"/>
    <w:pPr>
      <w:spacing w:before="100" w:beforeAutospacing="1" w:after="100" w:afterAutospacing="1"/>
    </w:pPr>
    <w:rPr>
      <w:rFonts w:eastAsia="Times New Roman"/>
    </w:rPr>
  </w:style>
  <w:style w:type="paragraph" w:customStyle="1" w:styleId="PageHeaderLine1">
    <w:name w:val="PageHeaderLine1"/>
    <w:basedOn w:val="Normal"/>
    <w:qFormat/>
    <w:rsid w:val="00E64720"/>
    <w:pPr>
      <w:tabs>
        <w:tab w:val="right" w:pos="10800"/>
      </w:tabs>
    </w:pPr>
    <w:rPr>
      <w:rFonts w:eastAsia="Calibri"/>
      <w:b/>
    </w:rPr>
  </w:style>
  <w:style w:type="paragraph" w:customStyle="1" w:styleId="PageHeaderLine2">
    <w:name w:val="PageHeaderLine2"/>
    <w:basedOn w:val="Normal"/>
    <w:next w:val="Normal"/>
    <w:link w:val="PageHeaderLine2Char"/>
    <w:qFormat/>
    <w:rsid w:val="00E6472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64720"/>
    <w:rPr>
      <w:rFonts w:ascii="Times New Roman" w:hAnsi="Times New Roman" w:cs="Times New Roman"/>
      <w:sz w:val="20"/>
    </w:rPr>
  </w:style>
  <w:style w:type="paragraph" w:customStyle="1" w:styleId="CardText1">
    <w:name w:val="CardText"/>
    <w:basedOn w:val="Normal"/>
    <w:link w:val="CardTextChar3"/>
    <w:qFormat/>
    <w:rsid w:val="00E64720"/>
    <w:pPr>
      <w:ind w:left="288"/>
    </w:pPr>
    <w:rPr>
      <w:rFonts w:ascii="Times New Roman" w:hAnsi="Times New Roman" w:cs="Times New Roman"/>
      <w:sz w:val="20"/>
    </w:rPr>
  </w:style>
  <w:style w:type="character" w:customStyle="1" w:styleId="stylestylebold12pt">
    <w:name w:val="stylestylebold12pt"/>
    <w:basedOn w:val="DefaultParagraphFont"/>
    <w:rsid w:val="00E64720"/>
  </w:style>
  <w:style w:type="character" w:customStyle="1" w:styleId="styleboldunderline">
    <w:name w:val="styleboldunderline"/>
    <w:basedOn w:val="DefaultParagraphFont"/>
    <w:rsid w:val="00E64720"/>
  </w:style>
  <w:style w:type="character" w:customStyle="1" w:styleId="box">
    <w:name w:val="box"/>
    <w:basedOn w:val="DefaultParagraphFont"/>
    <w:rsid w:val="00E6472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64720"/>
    <w:rPr>
      <w:rFonts w:ascii="Arial Narrow" w:hAnsi="Arial Narrow" w:cs="Arial Narrow" w:hint="default"/>
      <w:sz w:val="18"/>
      <w:szCs w:val="18"/>
    </w:rPr>
  </w:style>
  <w:style w:type="character" w:customStyle="1" w:styleId="FontStyle14">
    <w:name w:val="Font Style14"/>
    <w:basedOn w:val="DefaultParagraphFont"/>
    <w:uiPriority w:val="99"/>
    <w:rsid w:val="00E6472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64720"/>
    <w:rPr>
      <w:rFonts w:ascii="Arial Narrow" w:hAnsi="Arial Narrow" w:cs="Arial Narrow" w:hint="default"/>
      <w:b/>
      <w:bCs/>
      <w:sz w:val="10"/>
      <w:szCs w:val="10"/>
    </w:rPr>
  </w:style>
  <w:style w:type="character" w:customStyle="1" w:styleId="CardTagandCiteChar">
    <w:name w:val="Card Tag and Cite Char"/>
    <w:basedOn w:val="DefaultParagraphFont"/>
    <w:rsid w:val="00E6472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64720"/>
    <w:rPr>
      <w:rFonts w:ascii="Arial Narrow" w:hAnsi="Arial Narrow"/>
      <w:b/>
      <w:color w:val="000000"/>
      <w:sz w:val="22"/>
      <w:szCs w:val="22"/>
      <w:u w:val="single"/>
    </w:rPr>
  </w:style>
  <w:style w:type="character" w:customStyle="1" w:styleId="SmallText0">
    <w:name w:val="SmallText"/>
    <w:rsid w:val="00E64720"/>
    <w:rPr>
      <w:color w:val="000000"/>
    </w:rPr>
  </w:style>
  <w:style w:type="character" w:customStyle="1" w:styleId="CitesChar1">
    <w:name w:val="Cites Char1"/>
    <w:basedOn w:val="DefaultParagraphFont"/>
    <w:rsid w:val="00E64720"/>
    <w:rPr>
      <w:b/>
      <w:bCs w:val="0"/>
      <w:szCs w:val="24"/>
      <w:u w:val="single"/>
      <w:lang w:val="en-US" w:eastAsia="en-US" w:bidi="ar-SA"/>
    </w:rPr>
  </w:style>
  <w:style w:type="character" w:customStyle="1" w:styleId="CardUnderlinedChar">
    <w:name w:val="Card Underlined Char"/>
    <w:basedOn w:val="DefaultParagraphFont"/>
    <w:rsid w:val="00E64720"/>
    <w:rPr>
      <w:rFonts w:ascii="Arial Narrow" w:hAnsi="Arial Narrow" w:hint="default"/>
      <w:sz w:val="22"/>
      <w:szCs w:val="24"/>
      <w:u w:val="single"/>
      <w:lang w:val="en-US" w:eastAsia="en-US" w:bidi="ar-SA"/>
    </w:rPr>
  </w:style>
  <w:style w:type="character" w:customStyle="1" w:styleId="underline3">
    <w:name w:val="underline3"/>
    <w:basedOn w:val="underline2"/>
    <w:rsid w:val="00E64720"/>
    <w:rPr>
      <w:rFonts w:ascii="Arial" w:hAnsi="Arial"/>
      <w:sz w:val="18"/>
      <w:u w:val="single"/>
      <w:bdr w:val="none" w:sz="0" w:space="0" w:color="auto" w:frame="1"/>
      <w:shd w:val="clear" w:color="auto" w:fill="FFFF00"/>
    </w:rPr>
  </w:style>
  <w:style w:type="character" w:customStyle="1" w:styleId="menu">
    <w:name w:val="menu"/>
    <w:basedOn w:val="DefaultParagraphFont"/>
    <w:rsid w:val="00E64720"/>
  </w:style>
  <w:style w:type="character" w:customStyle="1" w:styleId="itxtrst">
    <w:name w:val="itxtrst"/>
    <w:rsid w:val="00E64720"/>
  </w:style>
  <w:style w:type="character" w:customStyle="1" w:styleId="A-Underlining">
    <w:name w:val="A-Underlining"/>
    <w:basedOn w:val="DefaultParagraphFont"/>
    <w:rsid w:val="00E64720"/>
    <w:rPr>
      <w:rFonts w:ascii="Garamond" w:hAnsi="Garamond" w:hint="default"/>
      <w:color w:val="auto"/>
      <w:sz w:val="24"/>
      <w:u w:val="single"/>
    </w:rPr>
  </w:style>
  <w:style w:type="character" w:customStyle="1" w:styleId="StyleUnderlineBold0">
    <w:name w:val="Style Underline + Bold"/>
    <w:rsid w:val="00E64720"/>
    <w:rPr>
      <w:b/>
      <w:bCs/>
      <w:u w:val="single"/>
    </w:rPr>
  </w:style>
  <w:style w:type="character" w:customStyle="1" w:styleId="Underline-Highlighted">
    <w:name w:val="Underline-Highlighted"/>
    <w:uiPriority w:val="1"/>
    <w:qFormat/>
    <w:rsid w:val="00E6472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64720"/>
  </w:style>
  <w:style w:type="character" w:customStyle="1" w:styleId="newsmain">
    <w:name w:val="news_main"/>
    <w:basedOn w:val="DefaultParagraphFont"/>
    <w:rsid w:val="00E64720"/>
  </w:style>
  <w:style w:type="character" w:customStyle="1" w:styleId="vitstoryheadline">
    <w:name w:val="vitstoryheadline"/>
    <w:rsid w:val="00E64720"/>
  </w:style>
  <w:style w:type="character" w:customStyle="1" w:styleId="AuthorDate0">
    <w:name w:val="Author Date"/>
    <w:rsid w:val="00E64720"/>
    <w:rPr>
      <w:b/>
      <w:bCs w:val="0"/>
      <w:sz w:val="24"/>
      <w:u w:val="thick"/>
    </w:rPr>
  </w:style>
  <w:style w:type="character" w:customStyle="1" w:styleId="red">
    <w:name w:val="red"/>
    <w:basedOn w:val="DefaultParagraphFont"/>
    <w:rsid w:val="00E64720"/>
  </w:style>
  <w:style w:type="character" w:customStyle="1" w:styleId="at">
    <w:name w:val="at"/>
    <w:rsid w:val="00E64720"/>
  </w:style>
  <w:style w:type="character" w:customStyle="1" w:styleId="org">
    <w:name w:val="org"/>
    <w:rsid w:val="00E64720"/>
  </w:style>
  <w:style w:type="character" w:customStyle="1" w:styleId="pnumber">
    <w:name w:val="pnumber"/>
    <w:rsid w:val="00E64720"/>
  </w:style>
  <w:style w:type="character" w:customStyle="1" w:styleId="ital">
    <w:name w:val="ital"/>
    <w:rsid w:val="00E64720"/>
  </w:style>
  <w:style w:type="character" w:customStyle="1" w:styleId="orgdiv">
    <w:name w:val="orgdiv"/>
    <w:rsid w:val="00E64720"/>
  </w:style>
  <w:style w:type="character" w:customStyle="1" w:styleId="orgname">
    <w:name w:val="orgname"/>
    <w:rsid w:val="00E64720"/>
  </w:style>
  <w:style w:type="character" w:customStyle="1" w:styleId="city">
    <w:name w:val="city"/>
    <w:rsid w:val="00E64720"/>
  </w:style>
  <w:style w:type="character" w:customStyle="1" w:styleId="state">
    <w:name w:val="state"/>
    <w:rsid w:val="00E64720"/>
  </w:style>
  <w:style w:type="character" w:customStyle="1" w:styleId="country">
    <w:name w:val="country"/>
    <w:rsid w:val="00E64720"/>
  </w:style>
  <w:style w:type="character" w:customStyle="1" w:styleId="articletitle">
    <w:name w:val="articletitle"/>
    <w:rsid w:val="00E64720"/>
    <w:rPr>
      <w:rFonts w:ascii="Times New Roman" w:hAnsi="Times New Roman" w:cs="Times New Roman" w:hint="default"/>
    </w:rPr>
  </w:style>
  <w:style w:type="character" w:customStyle="1" w:styleId="6pointChar">
    <w:name w:val="6 point Char"/>
    <w:rsid w:val="00E64720"/>
    <w:rPr>
      <w:rFonts w:ascii="Times New Roman" w:hAnsi="Times New Roman" w:cs="Times New Roman" w:hint="default"/>
      <w:sz w:val="12"/>
      <w:lang w:val="en-US" w:eastAsia="en-US"/>
    </w:rPr>
  </w:style>
  <w:style w:type="character" w:customStyle="1" w:styleId="StyleThickunderline">
    <w:name w:val="Style Thick underline"/>
    <w:qFormat/>
    <w:rsid w:val="00E64720"/>
    <w:rPr>
      <w:u w:val="thick"/>
    </w:rPr>
  </w:style>
  <w:style w:type="character" w:customStyle="1" w:styleId="Box0">
    <w:name w:val="Box!"/>
    <w:rsid w:val="00E64720"/>
    <w:rPr>
      <w:rFonts w:ascii="Garamond" w:hAnsi="Garamond" w:hint="default"/>
      <w:sz w:val="24"/>
      <w:u w:val="single"/>
      <w:bdr w:val="single" w:sz="4" w:space="0" w:color="auto" w:frame="1"/>
    </w:rPr>
  </w:style>
  <w:style w:type="character" w:customStyle="1" w:styleId="citechar">
    <w:name w:val="citechar"/>
    <w:basedOn w:val="DefaultParagraphFont"/>
    <w:rsid w:val="00E64720"/>
  </w:style>
  <w:style w:type="character" w:customStyle="1" w:styleId="underlinechar2">
    <w:name w:val="underlinechar"/>
    <w:basedOn w:val="DefaultParagraphFont"/>
    <w:rsid w:val="00E64720"/>
  </w:style>
  <w:style w:type="character" w:customStyle="1" w:styleId="CardUnderlineChar">
    <w:name w:val="Card Underline Char"/>
    <w:rsid w:val="00E64720"/>
    <w:rPr>
      <w:szCs w:val="24"/>
      <w:u w:val="single"/>
      <w:lang w:val="en-US" w:eastAsia="en-US" w:bidi="ar-SA"/>
    </w:rPr>
  </w:style>
  <w:style w:type="character" w:customStyle="1" w:styleId="tagciteChar">
    <w:name w:val="tag/cite Char"/>
    <w:basedOn w:val="DefaultParagraphFont"/>
    <w:rsid w:val="00E64720"/>
    <w:rPr>
      <w:b/>
      <w:bCs w:val="0"/>
      <w:sz w:val="24"/>
      <w:lang w:val="en-US" w:eastAsia="en-US" w:bidi="ar-SA"/>
    </w:rPr>
  </w:style>
  <w:style w:type="character" w:customStyle="1" w:styleId="8pointChar">
    <w:name w:val="8 point Char"/>
    <w:basedOn w:val="DefaultParagraphFont"/>
    <w:rsid w:val="00E64720"/>
    <w:rPr>
      <w:sz w:val="16"/>
      <w:lang w:val="en-US" w:eastAsia="en-US" w:bidi="ar-SA"/>
    </w:rPr>
  </w:style>
  <w:style w:type="character" w:customStyle="1" w:styleId="BoldText12pt">
    <w:name w:val="Bold Text 12 pt"/>
    <w:rsid w:val="00E6472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64720"/>
  </w:style>
  <w:style w:type="table" w:styleId="TableGrid">
    <w:name w:val="Table Grid"/>
    <w:basedOn w:val="TableNormal"/>
    <w:rsid w:val="00E647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64720"/>
    <w:rPr>
      <w:b/>
      <w:bCs w:val="0"/>
      <w:sz w:val="24"/>
      <w:lang w:val="en-US" w:eastAsia="en-US" w:bidi="ar-SA"/>
    </w:rPr>
  </w:style>
  <w:style w:type="character" w:customStyle="1" w:styleId="Mention11">
    <w:name w:val="Mention11"/>
    <w:basedOn w:val="DefaultParagraphFont"/>
    <w:uiPriority w:val="99"/>
    <w:semiHidden/>
    <w:unhideWhenUsed/>
    <w:rsid w:val="00E64720"/>
    <w:rPr>
      <w:color w:val="2B579A"/>
      <w:shd w:val="clear" w:color="auto" w:fill="E6E6E6"/>
    </w:rPr>
  </w:style>
  <w:style w:type="paragraph" w:customStyle="1" w:styleId="Emphasize">
    <w:name w:val="Emphasize"/>
    <w:basedOn w:val="Normal"/>
    <w:uiPriority w:val="7"/>
    <w:qFormat/>
    <w:rsid w:val="00E647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6472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64720"/>
  </w:style>
  <w:style w:type="character" w:customStyle="1" w:styleId="Heading3Char2">
    <w:name w:val="Heading 3 Char2"/>
    <w:aliases w:val="Heading 3 Char Char Char4, Char Char1, Char Char Char4"/>
    <w:basedOn w:val="DefaultParagraphFont"/>
    <w:rsid w:val="00E64720"/>
    <w:rPr>
      <w:rFonts w:cs="Arial"/>
      <w:bCs/>
      <w:szCs w:val="26"/>
      <w:u w:val="single"/>
      <w:lang w:val="en-US" w:eastAsia="en-US" w:bidi="ar-SA"/>
    </w:rPr>
  </w:style>
  <w:style w:type="character" w:customStyle="1" w:styleId="Mention2">
    <w:name w:val="Mention2"/>
    <w:basedOn w:val="DefaultParagraphFont"/>
    <w:uiPriority w:val="99"/>
    <w:semiHidden/>
    <w:unhideWhenUsed/>
    <w:rsid w:val="00E64720"/>
    <w:rPr>
      <w:color w:val="2B579A"/>
      <w:shd w:val="clear" w:color="auto" w:fill="E6E6E6"/>
    </w:rPr>
  </w:style>
  <w:style w:type="paragraph" w:customStyle="1" w:styleId="FlashTag">
    <w:name w:val="FlashTag"/>
    <w:basedOn w:val="Normal"/>
    <w:link w:val="FlashTagChar"/>
    <w:autoRedefine/>
    <w:uiPriority w:val="4"/>
    <w:qFormat/>
    <w:rsid w:val="00E64720"/>
    <w:rPr>
      <w:rFonts w:asciiTheme="majorHAnsi" w:hAnsiTheme="majorHAnsi"/>
      <w:b/>
      <w:sz w:val="28"/>
    </w:rPr>
  </w:style>
  <w:style w:type="character" w:customStyle="1" w:styleId="FlashTagChar">
    <w:name w:val="FlashTag Char"/>
    <w:basedOn w:val="DefaultParagraphFont"/>
    <w:link w:val="FlashTag"/>
    <w:uiPriority w:val="4"/>
    <w:rsid w:val="00E64720"/>
    <w:rPr>
      <w:rFonts w:asciiTheme="majorHAnsi" w:hAnsiTheme="majorHAnsi" w:cs="Calibri"/>
      <w:b/>
      <w:sz w:val="28"/>
    </w:rPr>
  </w:style>
  <w:style w:type="paragraph" w:customStyle="1" w:styleId="Warrant">
    <w:name w:val="Warrant"/>
    <w:autoRedefine/>
    <w:uiPriority w:val="4"/>
    <w:qFormat/>
    <w:rsid w:val="00E64720"/>
    <w:pPr>
      <w:ind w:left="720"/>
    </w:pPr>
    <w:rPr>
      <w:rFonts w:ascii="Calibri" w:hAnsi="Calibri" w:cs="Arial"/>
    </w:rPr>
  </w:style>
  <w:style w:type="character" w:customStyle="1" w:styleId="m-8793234324905335251gmail-style13ptbold">
    <w:name w:val="m_-8793234324905335251gmail-style13ptbold"/>
    <w:basedOn w:val="DefaultParagraphFont"/>
    <w:rsid w:val="00E64720"/>
  </w:style>
  <w:style w:type="character" w:customStyle="1" w:styleId="m3965771245576658108gmail-styleunderline">
    <w:name w:val="m_3965771245576658108gmail-styleunderline"/>
    <w:basedOn w:val="DefaultParagraphFont"/>
    <w:rsid w:val="00E64720"/>
  </w:style>
  <w:style w:type="paragraph" w:customStyle="1" w:styleId="Header1">
    <w:name w:val="Header1"/>
    <w:aliases w:val="Header Char Char,Header Char Char Char Char Char Char Char Cha,Header Char2,Header Char1 Char,Char Char Char Cha"/>
    <w:basedOn w:val="Normal"/>
    <w:qFormat/>
    <w:rsid w:val="00E64720"/>
    <w:pPr>
      <w:tabs>
        <w:tab w:val="center" w:pos="4680"/>
        <w:tab w:val="right" w:pos="9360"/>
      </w:tabs>
    </w:pPr>
  </w:style>
  <w:style w:type="character" w:customStyle="1" w:styleId="EndnoteTextChar">
    <w:name w:val="Endnote Text Char"/>
    <w:basedOn w:val="DefaultParagraphFont"/>
    <w:link w:val="EndnoteText"/>
    <w:locked/>
    <w:rsid w:val="00E64720"/>
    <w:rPr>
      <w:rFonts w:ascii="Georgia" w:eastAsia="Times New Roman" w:hAnsi="Georgia"/>
      <w:szCs w:val="20"/>
    </w:rPr>
  </w:style>
  <w:style w:type="paragraph" w:styleId="EndnoteText">
    <w:name w:val="endnote text"/>
    <w:basedOn w:val="Normal"/>
    <w:link w:val="EndnoteTextChar"/>
    <w:unhideWhenUsed/>
    <w:rsid w:val="00E64720"/>
    <w:rPr>
      <w:rFonts w:ascii="Georgia" w:eastAsia="Times New Roman" w:hAnsi="Georgia" w:cstheme="minorBidi"/>
      <w:szCs w:val="20"/>
    </w:rPr>
  </w:style>
  <w:style w:type="character" w:customStyle="1" w:styleId="EndnoteTextChar1">
    <w:name w:val="Endnote Text Char1"/>
    <w:basedOn w:val="DefaultParagraphFont"/>
    <w:semiHidden/>
    <w:rsid w:val="00E64720"/>
    <w:rPr>
      <w:rFonts w:ascii="Calibri" w:hAnsi="Calibri" w:cs="Calibri"/>
      <w:sz w:val="20"/>
      <w:szCs w:val="20"/>
    </w:rPr>
  </w:style>
  <w:style w:type="character" w:customStyle="1" w:styleId="DateChar">
    <w:name w:val="Date Char"/>
    <w:aliases w:val="date Char"/>
    <w:basedOn w:val="DefaultParagraphFont"/>
    <w:link w:val="Date"/>
    <w:uiPriority w:val="99"/>
    <w:locked/>
    <w:rsid w:val="00E64720"/>
    <w:rPr>
      <w:rFonts w:ascii="Georgia" w:eastAsia="Times New Roman" w:hAnsi="Georgia"/>
    </w:rPr>
  </w:style>
  <w:style w:type="paragraph" w:styleId="Date">
    <w:name w:val="Date"/>
    <w:aliases w:val="date"/>
    <w:basedOn w:val="Normal"/>
    <w:next w:val="Normal"/>
    <w:link w:val="DateChar"/>
    <w:uiPriority w:val="99"/>
    <w:unhideWhenUsed/>
    <w:rsid w:val="00E64720"/>
    <w:rPr>
      <w:rFonts w:ascii="Georgia" w:eastAsia="Times New Roman" w:hAnsi="Georgia" w:cstheme="minorBidi"/>
    </w:rPr>
  </w:style>
  <w:style w:type="character" w:customStyle="1" w:styleId="DateChar1">
    <w:name w:val="Date Char1"/>
    <w:basedOn w:val="DefaultParagraphFont"/>
    <w:uiPriority w:val="99"/>
    <w:semiHidden/>
    <w:rsid w:val="00E64720"/>
    <w:rPr>
      <w:rFonts w:ascii="Calibri" w:hAnsi="Calibri" w:cs="Calibri"/>
    </w:rPr>
  </w:style>
  <w:style w:type="character" w:customStyle="1" w:styleId="BodyTextFirstIndentChar">
    <w:name w:val="Body Text First Indent Char"/>
    <w:basedOn w:val="BodyTextChar"/>
    <w:link w:val="BodyTextFirstIndent"/>
    <w:locked/>
    <w:rsid w:val="00E6472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6472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64720"/>
    <w:rPr>
      <w:rFonts w:ascii="Calibri" w:hAnsi="Calibri" w:cs="Calibri"/>
    </w:rPr>
  </w:style>
  <w:style w:type="character" w:customStyle="1" w:styleId="BodyTextIndent2Char1">
    <w:name w:val="Body Text Indent 2 Char1"/>
    <w:basedOn w:val="DefaultParagraphFont"/>
    <w:semiHidden/>
    <w:rsid w:val="00E64720"/>
    <w:rPr>
      <w:rFonts w:ascii="Calibri" w:hAnsi="Calibri" w:cs="Calibri"/>
    </w:rPr>
  </w:style>
  <w:style w:type="character" w:customStyle="1" w:styleId="PlainTextChar1">
    <w:name w:val="Plain Text Char1"/>
    <w:basedOn w:val="DefaultParagraphFont"/>
    <w:semiHidden/>
    <w:rsid w:val="00E64720"/>
    <w:rPr>
      <w:rFonts w:ascii="Consolas" w:hAnsi="Consolas" w:cs="Calibri"/>
      <w:sz w:val="21"/>
      <w:szCs w:val="21"/>
    </w:rPr>
  </w:style>
  <w:style w:type="character" w:customStyle="1" w:styleId="NoSpacingChar">
    <w:name w:val="No Spacing Char"/>
    <w:link w:val="NoSpacing"/>
    <w:uiPriority w:val="1"/>
    <w:qFormat/>
    <w:locked/>
    <w:rsid w:val="00E6472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6472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6472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64720"/>
    <w:rPr>
      <w:rFonts w:ascii="Calibri" w:hAnsi="Calibri" w:cs="Calibri"/>
      <w:i/>
      <w:iCs/>
      <w:color w:val="000000" w:themeColor="text1"/>
    </w:rPr>
  </w:style>
  <w:style w:type="paragraph" w:customStyle="1" w:styleId="CiteSpacing">
    <w:name w:val="Cite Spacing"/>
    <w:basedOn w:val="Normal"/>
    <w:uiPriority w:val="4"/>
    <w:qFormat/>
    <w:rsid w:val="00E6472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64720"/>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E64720"/>
    <w:rPr>
      <w:rFonts w:ascii="Calibri" w:eastAsia="Calibri" w:hAnsi="Calibri" w:cs="Calibri"/>
      <w:b/>
    </w:rPr>
  </w:style>
  <w:style w:type="paragraph" w:customStyle="1" w:styleId="Heading2-Bold">
    <w:name w:val="Heading 2 - Bold"/>
    <w:basedOn w:val="Normal"/>
    <w:autoRedefine/>
    <w:uiPriority w:val="99"/>
    <w:qFormat/>
    <w:rsid w:val="00E64720"/>
    <w:rPr>
      <w:rFonts w:ascii="Garamond" w:eastAsia="Calibri" w:hAnsi="Garamond"/>
      <w:b/>
    </w:rPr>
  </w:style>
  <w:style w:type="paragraph" w:customStyle="1" w:styleId="tag">
    <w:name w:val="%tag"/>
    <w:basedOn w:val="Normal"/>
    <w:next w:val="Normal"/>
    <w:uiPriority w:val="99"/>
    <w:qFormat/>
    <w:rsid w:val="00E64720"/>
    <w:rPr>
      <w:rFonts w:ascii="Garamond" w:eastAsia="Calibri" w:hAnsi="Garamond"/>
      <w:bCs/>
      <w:sz w:val="18"/>
    </w:rPr>
  </w:style>
  <w:style w:type="character" w:customStyle="1" w:styleId="Style2Char">
    <w:name w:val="Style 2 Char"/>
    <w:link w:val="Style20"/>
    <w:uiPriority w:val="99"/>
    <w:locked/>
    <w:rsid w:val="00E6472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64720"/>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E6472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6472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E64720"/>
    <w:rPr>
      <w:rFonts w:ascii="Georgia" w:eastAsia="Times New Roman" w:hAnsi="Georgia"/>
      <w:sz w:val="18"/>
      <w:szCs w:val="20"/>
      <w:lang w:val="x-none" w:eastAsia="x-none"/>
    </w:rPr>
  </w:style>
  <w:style w:type="paragraph" w:customStyle="1" w:styleId="textsmall0">
    <w:name w:val="textsmall"/>
    <w:basedOn w:val="Normal"/>
    <w:link w:val="textsmallChar0"/>
    <w:qFormat/>
    <w:rsid w:val="00E6472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6472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6472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64720"/>
    <w:rPr>
      <w:rFonts w:ascii="Arial" w:eastAsia="Times New Roman" w:hAnsi="Arial" w:cs="Arial"/>
      <w:sz w:val="12"/>
    </w:rPr>
  </w:style>
  <w:style w:type="paragraph" w:customStyle="1" w:styleId="Micro">
    <w:name w:val="Micro"/>
    <w:basedOn w:val="Normal"/>
    <w:next w:val="Normal"/>
    <w:link w:val="MicroChar"/>
    <w:qFormat/>
    <w:rsid w:val="00E64720"/>
    <w:rPr>
      <w:rFonts w:ascii="Arial" w:eastAsia="Times New Roman" w:hAnsi="Arial" w:cs="Arial"/>
      <w:sz w:val="12"/>
    </w:rPr>
  </w:style>
  <w:style w:type="character" w:customStyle="1" w:styleId="CardNotUnderlinedChar1">
    <w:name w:val="Card Not Underlined Char1"/>
    <w:link w:val="CardNotUnderlined"/>
    <w:locked/>
    <w:rsid w:val="00E64720"/>
    <w:rPr>
      <w:rFonts w:ascii="Bell MT" w:eastAsia="Calibri" w:hAnsi="Bell MT"/>
      <w:szCs w:val="20"/>
    </w:rPr>
  </w:style>
  <w:style w:type="paragraph" w:customStyle="1" w:styleId="CardNotUnderlined">
    <w:name w:val="Card Not Underlined"/>
    <w:basedOn w:val="Normal"/>
    <w:link w:val="CardNotUnderlinedChar1"/>
    <w:autoRedefine/>
    <w:qFormat/>
    <w:rsid w:val="00E64720"/>
    <w:rPr>
      <w:rFonts w:ascii="Bell MT" w:eastAsia="Calibri" w:hAnsi="Bell MT" w:cstheme="minorBidi"/>
      <w:szCs w:val="20"/>
    </w:rPr>
  </w:style>
  <w:style w:type="paragraph" w:customStyle="1" w:styleId="h-lead">
    <w:name w:val="h-lead"/>
    <w:basedOn w:val="Normal"/>
    <w:uiPriority w:val="99"/>
    <w:qFormat/>
    <w:rsid w:val="00E64720"/>
    <w:pPr>
      <w:spacing w:before="100" w:beforeAutospacing="1" w:after="100" w:afterAutospacing="1"/>
    </w:pPr>
    <w:rPr>
      <w:rFonts w:eastAsia="Times New Roman"/>
      <w:sz w:val="24"/>
    </w:rPr>
  </w:style>
  <w:style w:type="paragraph" w:customStyle="1" w:styleId="intro">
    <w:name w:val="intro"/>
    <w:basedOn w:val="Normal"/>
    <w:uiPriority w:val="99"/>
    <w:qFormat/>
    <w:rsid w:val="00E6472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6472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6472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6472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E64720"/>
    <w:rPr>
      <w:rFonts w:eastAsia="Calibri"/>
    </w:rPr>
  </w:style>
  <w:style w:type="paragraph" w:customStyle="1" w:styleId="F3-TagAuthor">
    <w:name w:val="F3 - Tag/Author"/>
    <w:basedOn w:val="Normal"/>
    <w:uiPriority w:val="99"/>
    <w:qFormat/>
    <w:rsid w:val="00E64720"/>
    <w:rPr>
      <w:rFonts w:eastAsia="Times New Roman"/>
      <w:b/>
    </w:rPr>
  </w:style>
  <w:style w:type="paragraph" w:customStyle="1" w:styleId="F5-UnderlineNormal">
    <w:name w:val="F5 - Underline Normal"/>
    <w:basedOn w:val="Normal"/>
    <w:uiPriority w:val="99"/>
    <w:qFormat/>
    <w:rsid w:val="00E64720"/>
    <w:rPr>
      <w:rFonts w:eastAsia="Calibri"/>
      <w:u w:val="single"/>
    </w:rPr>
  </w:style>
  <w:style w:type="paragraph" w:customStyle="1" w:styleId="Brief-PrimarySource">
    <w:name w:val="Brief - Primary Source"/>
    <w:basedOn w:val="Normal"/>
    <w:uiPriority w:val="99"/>
    <w:qFormat/>
    <w:rsid w:val="00E64720"/>
    <w:rPr>
      <w:rFonts w:eastAsia="Times New Roman"/>
      <w:b/>
      <w:sz w:val="24"/>
      <w:u w:val="single"/>
    </w:rPr>
  </w:style>
  <w:style w:type="paragraph" w:customStyle="1" w:styleId="Brief-Underline">
    <w:name w:val="Brief - Underline"/>
    <w:basedOn w:val="Normal"/>
    <w:uiPriority w:val="99"/>
    <w:qFormat/>
    <w:rsid w:val="00E64720"/>
    <w:rPr>
      <w:rFonts w:eastAsia="Times New Roman"/>
      <w:u w:val="single"/>
    </w:rPr>
  </w:style>
  <w:style w:type="paragraph" w:customStyle="1" w:styleId="Brief">
    <w:name w:val="Brief"/>
    <w:basedOn w:val="Brief-PrimarySource"/>
    <w:uiPriority w:val="99"/>
    <w:qFormat/>
    <w:rsid w:val="00E64720"/>
    <w:rPr>
      <w:b w:val="0"/>
    </w:rPr>
  </w:style>
  <w:style w:type="paragraph" w:customStyle="1" w:styleId="CM2">
    <w:name w:val="CM2"/>
    <w:basedOn w:val="Normal"/>
    <w:next w:val="Normal"/>
    <w:uiPriority w:val="99"/>
    <w:qFormat/>
    <w:rsid w:val="00E6472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6472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6472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6472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6472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64720"/>
    <w:pPr>
      <w:widowControl w:val="0"/>
      <w:spacing w:line="276" w:lineRule="atLeast"/>
    </w:pPr>
    <w:rPr>
      <w:color w:val="auto"/>
    </w:rPr>
  </w:style>
  <w:style w:type="paragraph" w:customStyle="1" w:styleId="CM34">
    <w:name w:val="CM34"/>
    <w:basedOn w:val="Default"/>
    <w:next w:val="Default"/>
    <w:uiPriority w:val="99"/>
    <w:qFormat/>
    <w:rsid w:val="00E64720"/>
    <w:pPr>
      <w:widowControl w:val="0"/>
    </w:pPr>
    <w:rPr>
      <w:color w:val="auto"/>
    </w:rPr>
  </w:style>
  <w:style w:type="paragraph" w:customStyle="1" w:styleId="CM56">
    <w:name w:val="CM56"/>
    <w:basedOn w:val="Default"/>
    <w:next w:val="Default"/>
    <w:uiPriority w:val="99"/>
    <w:qFormat/>
    <w:rsid w:val="00E64720"/>
    <w:pPr>
      <w:widowControl w:val="0"/>
    </w:pPr>
    <w:rPr>
      <w:rFonts w:eastAsia="Calibri"/>
      <w:color w:val="auto"/>
    </w:rPr>
  </w:style>
  <w:style w:type="paragraph" w:customStyle="1" w:styleId="CM58">
    <w:name w:val="CM58"/>
    <w:basedOn w:val="Default"/>
    <w:next w:val="Default"/>
    <w:uiPriority w:val="99"/>
    <w:qFormat/>
    <w:rsid w:val="00E64720"/>
    <w:pPr>
      <w:widowControl w:val="0"/>
    </w:pPr>
    <w:rPr>
      <w:rFonts w:eastAsia="Calibri"/>
      <w:color w:val="auto"/>
    </w:rPr>
  </w:style>
  <w:style w:type="paragraph" w:customStyle="1" w:styleId="CM57">
    <w:name w:val="CM57"/>
    <w:basedOn w:val="Default"/>
    <w:next w:val="Default"/>
    <w:uiPriority w:val="99"/>
    <w:qFormat/>
    <w:rsid w:val="00E64720"/>
    <w:pPr>
      <w:widowControl w:val="0"/>
    </w:pPr>
    <w:rPr>
      <w:rFonts w:eastAsia="Calibri"/>
      <w:color w:val="auto"/>
    </w:rPr>
  </w:style>
  <w:style w:type="paragraph" w:customStyle="1" w:styleId="CM1">
    <w:name w:val="CM1"/>
    <w:basedOn w:val="Default"/>
    <w:next w:val="Default"/>
    <w:uiPriority w:val="99"/>
    <w:qFormat/>
    <w:rsid w:val="00E64720"/>
    <w:pPr>
      <w:widowControl w:val="0"/>
    </w:pPr>
    <w:rPr>
      <w:rFonts w:eastAsia="Calibri"/>
      <w:color w:val="auto"/>
    </w:rPr>
  </w:style>
  <w:style w:type="paragraph" w:customStyle="1" w:styleId="CM49">
    <w:name w:val="CM49"/>
    <w:basedOn w:val="Default"/>
    <w:next w:val="Default"/>
    <w:uiPriority w:val="99"/>
    <w:qFormat/>
    <w:rsid w:val="00E64720"/>
    <w:pPr>
      <w:widowControl w:val="0"/>
    </w:pPr>
    <w:rPr>
      <w:rFonts w:eastAsia="Calibri"/>
      <w:color w:val="auto"/>
    </w:rPr>
  </w:style>
  <w:style w:type="paragraph" w:customStyle="1" w:styleId="CM41">
    <w:name w:val="CM41"/>
    <w:basedOn w:val="Default"/>
    <w:next w:val="Default"/>
    <w:uiPriority w:val="99"/>
    <w:qFormat/>
    <w:rsid w:val="00E64720"/>
    <w:pPr>
      <w:widowControl w:val="0"/>
    </w:pPr>
    <w:rPr>
      <w:rFonts w:eastAsia="Calibri"/>
      <w:color w:val="auto"/>
    </w:rPr>
  </w:style>
  <w:style w:type="paragraph" w:customStyle="1" w:styleId="3rdOrderPara">
    <w:name w:val="3rd Order Para"/>
    <w:basedOn w:val="Default"/>
    <w:next w:val="Default"/>
    <w:rsid w:val="00E64720"/>
    <w:pPr>
      <w:widowControl w:val="0"/>
    </w:pPr>
    <w:rPr>
      <w:rFonts w:eastAsia="Calibri"/>
      <w:color w:val="auto"/>
    </w:rPr>
  </w:style>
  <w:style w:type="paragraph" w:customStyle="1" w:styleId="2ndOrderPara">
    <w:name w:val="2nd Order Para"/>
    <w:basedOn w:val="Default"/>
    <w:next w:val="Default"/>
    <w:rsid w:val="00E64720"/>
    <w:pPr>
      <w:widowControl w:val="0"/>
    </w:pPr>
    <w:rPr>
      <w:rFonts w:eastAsia="Calibri"/>
      <w:color w:val="auto"/>
    </w:rPr>
  </w:style>
  <w:style w:type="paragraph" w:customStyle="1" w:styleId="Normal-SIGN2">
    <w:name w:val="Normal-SIGN2"/>
    <w:basedOn w:val="Default"/>
    <w:next w:val="Default"/>
    <w:qFormat/>
    <w:rsid w:val="00E64720"/>
    <w:pPr>
      <w:widowControl w:val="0"/>
    </w:pPr>
    <w:rPr>
      <w:rFonts w:eastAsia="Calibri"/>
      <w:color w:val="auto"/>
    </w:rPr>
  </w:style>
  <w:style w:type="paragraph" w:customStyle="1" w:styleId="Normal-SIGN1">
    <w:name w:val="Normal-SIGN1"/>
    <w:basedOn w:val="Default"/>
    <w:next w:val="Default"/>
    <w:uiPriority w:val="99"/>
    <w:qFormat/>
    <w:rsid w:val="00E64720"/>
    <w:pPr>
      <w:widowControl w:val="0"/>
    </w:pPr>
    <w:rPr>
      <w:rFonts w:eastAsia="Calibri"/>
      <w:color w:val="auto"/>
    </w:rPr>
  </w:style>
  <w:style w:type="paragraph" w:customStyle="1" w:styleId="CM3">
    <w:name w:val="CM3"/>
    <w:basedOn w:val="Default"/>
    <w:next w:val="Default"/>
    <w:uiPriority w:val="99"/>
    <w:qFormat/>
    <w:rsid w:val="00E64720"/>
    <w:pPr>
      <w:widowControl w:val="0"/>
      <w:spacing w:line="553" w:lineRule="atLeast"/>
    </w:pPr>
    <w:rPr>
      <w:rFonts w:eastAsia="Calibri"/>
      <w:color w:val="auto"/>
    </w:rPr>
  </w:style>
  <w:style w:type="paragraph" w:customStyle="1" w:styleId="CM33">
    <w:name w:val="CM33"/>
    <w:basedOn w:val="Default"/>
    <w:next w:val="Default"/>
    <w:uiPriority w:val="99"/>
    <w:qFormat/>
    <w:rsid w:val="00E64720"/>
    <w:pPr>
      <w:widowControl w:val="0"/>
    </w:pPr>
    <w:rPr>
      <w:rFonts w:eastAsia="Calibri"/>
      <w:color w:val="auto"/>
    </w:rPr>
  </w:style>
  <w:style w:type="paragraph" w:customStyle="1" w:styleId="CM37">
    <w:name w:val="CM37"/>
    <w:basedOn w:val="Default"/>
    <w:next w:val="Default"/>
    <w:uiPriority w:val="99"/>
    <w:qFormat/>
    <w:rsid w:val="00E64720"/>
    <w:pPr>
      <w:widowControl w:val="0"/>
    </w:pPr>
    <w:rPr>
      <w:rFonts w:eastAsia="Calibri"/>
      <w:color w:val="auto"/>
    </w:rPr>
  </w:style>
  <w:style w:type="paragraph" w:customStyle="1" w:styleId="CM7">
    <w:name w:val="CM7"/>
    <w:basedOn w:val="Default"/>
    <w:next w:val="Default"/>
    <w:uiPriority w:val="99"/>
    <w:qFormat/>
    <w:rsid w:val="00E64720"/>
    <w:pPr>
      <w:widowControl w:val="0"/>
      <w:spacing w:line="553" w:lineRule="atLeast"/>
    </w:pPr>
    <w:rPr>
      <w:rFonts w:eastAsia="Calibri"/>
      <w:color w:val="auto"/>
    </w:rPr>
  </w:style>
  <w:style w:type="paragraph" w:customStyle="1" w:styleId="Brief-SecondarySource">
    <w:name w:val="Brief - Secondary Source"/>
    <w:basedOn w:val="Normal"/>
    <w:qFormat/>
    <w:rsid w:val="00E64720"/>
    <w:rPr>
      <w:rFonts w:eastAsia="Times New Roman"/>
      <w:sz w:val="14"/>
      <w:szCs w:val="20"/>
    </w:rPr>
  </w:style>
  <w:style w:type="paragraph" w:customStyle="1" w:styleId="Brief-Card">
    <w:name w:val="Brief - Card"/>
    <w:basedOn w:val="Normal"/>
    <w:uiPriority w:val="99"/>
    <w:qFormat/>
    <w:rsid w:val="00E64720"/>
    <w:rPr>
      <w:rFonts w:eastAsia="Times New Roman"/>
    </w:rPr>
  </w:style>
  <w:style w:type="paragraph" w:customStyle="1" w:styleId="Pa2">
    <w:name w:val="Pa2"/>
    <w:basedOn w:val="Default"/>
    <w:next w:val="Default"/>
    <w:uiPriority w:val="99"/>
    <w:qFormat/>
    <w:rsid w:val="00E6472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6472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6472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6472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64720"/>
    <w:pPr>
      <w:widowControl w:val="0"/>
    </w:pPr>
    <w:rPr>
      <w:rFonts w:ascii="Arial Black" w:hAnsi="Arial Black"/>
      <w:color w:val="auto"/>
    </w:rPr>
  </w:style>
  <w:style w:type="paragraph" w:customStyle="1" w:styleId="Cover1">
    <w:name w:val="Cover 1"/>
    <w:basedOn w:val="Normal"/>
    <w:next w:val="Normal"/>
    <w:uiPriority w:val="99"/>
    <w:qFormat/>
    <w:rsid w:val="00E6472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6472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64720"/>
    <w:pPr>
      <w:widowControl w:val="0"/>
    </w:pPr>
    <w:rPr>
      <w:color w:val="auto"/>
    </w:rPr>
  </w:style>
  <w:style w:type="paragraph" w:customStyle="1" w:styleId="Pa11">
    <w:name w:val="Pa11"/>
    <w:basedOn w:val="Normal"/>
    <w:next w:val="Normal"/>
    <w:uiPriority w:val="99"/>
    <w:qFormat/>
    <w:rsid w:val="00E6472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6472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6472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E64720"/>
    <w:pPr>
      <w:widowControl w:val="0"/>
    </w:pPr>
    <w:rPr>
      <w:rFonts w:eastAsia="Calibri"/>
      <w:color w:val="auto"/>
    </w:rPr>
  </w:style>
  <w:style w:type="paragraph" w:customStyle="1" w:styleId="CM5">
    <w:name w:val="CM5"/>
    <w:basedOn w:val="Default"/>
    <w:next w:val="Default"/>
    <w:qFormat/>
    <w:rsid w:val="00E64720"/>
    <w:pPr>
      <w:widowControl w:val="0"/>
      <w:spacing w:line="553" w:lineRule="atLeast"/>
    </w:pPr>
    <w:rPr>
      <w:rFonts w:eastAsia="Calibri"/>
      <w:color w:val="auto"/>
    </w:rPr>
  </w:style>
  <w:style w:type="paragraph" w:customStyle="1" w:styleId="CM28">
    <w:name w:val="CM28"/>
    <w:basedOn w:val="Default"/>
    <w:next w:val="Default"/>
    <w:uiPriority w:val="99"/>
    <w:qFormat/>
    <w:rsid w:val="00E64720"/>
    <w:pPr>
      <w:widowControl w:val="0"/>
    </w:pPr>
    <w:rPr>
      <w:rFonts w:eastAsia="Calibri"/>
      <w:color w:val="auto"/>
    </w:rPr>
  </w:style>
  <w:style w:type="paragraph" w:customStyle="1" w:styleId="CM8">
    <w:name w:val="CM8"/>
    <w:basedOn w:val="Default"/>
    <w:next w:val="Default"/>
    <w:uiPriority w:val="99"/>
    <w:qFormat/>
    <w:rsid w:val="00E64720"/>
    <w:pPr>
      <w:widowControl w:val="0"/>
    </w:pPr>
    <w:rPr>
      <w:rFonts w:eastAsia="Calibri"/>
      <w:color w:val="auto"/>
    </w:rPr>
  </w:style>
  <w:style w:type="paragraph" w:customStyle="1" w:styleId="CM6">
    <w:name w:val="CM6"/>
    <w:basedOn w:val="Default"/>
    <w:next w:val="Default"/>
    <w:uiPriority w:val="99"/>
    <w:qFormat/>
    <w:rsid w:val="00E64720"/>
    <w:pPr>
      <w:widowControl w:val="0"/>
      <w:spacing w:line="553" w:lineRule="atLeast"/>
    </w:pPr>
    <w:rPr>
      <w:rFonts w:eastAsia="Calibri"/>
      <w:color w:val="auto"/>
    </w:rPr>
  </w:style>
  <w:style w:type="paragraph" w:customStyle="1" w:styleId="CM22">
    <w:name w:val="CM22"/>
    <w:basedOn w:val="Default"/>
    <w:next w:val="Default"/>
    <w:uiPriority w:val="99"/>
    <w:qFormat/>
    <w:rsid w:val="00E64720"/>
    <w:pPr>
      <w:widowControl w:val="0"/>
    </w:pPr>
    <w:rPr>
      <w:rFonts w:eastAsia="Calibri"/>
      <w:color w:val="auto"/>
    </w:rPr>
  </w:style>
  <w:style w:type="paragraph" w:customStyle="1" w:styleId="DoubleUnderlined">
    <w:name w:val="Double Underlined"/>
    <w:basedOn w:val="Heading2"/>
    <w:autoRedefine/>
    <w:uiPriority w:val="99"/>
    <w:qFormat/>
    <w:rsid w:val="00E64720"/>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E6472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E6472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6472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6472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6472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6472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6472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6472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64720"/>
  </w:style>
  <w:style w:type="paragraph" w:customStyle="1" w:styleId="StyleUnderliningTimesNewRomanBoldNounderlineKernat16">
    <w:name w:val="Style Underlining + Times New Roman Bold No underline Kern at 16..."/>
    <w:basedOn w:val="Normal"/>
    <w:uiPriority w:val="99"/>
    <w:qFormat/>
    <w:rsid w:val="00E6472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64720"/>
    <w:rPr>
      <w:rFonts w:eastAsia="Times New Roman"/>
      <w:b/>
      <w:bCs/>
      <w:kern w:val="32"/>
      <w:sz w:val="32"/>
      <w:szCs w:val="32"/>
    </w:rPr>
  </w:style>
  <w:style w:type="paragraph" w:customStyle="1" w:styleId="StyleBoldUnderliningKernat16pt">
    <w:name w:val="Style Bold Underlining + Kern at 16 pt"/>
    <w:uiPriority w:val="99"/>
    <w:qFormat/>
    <w:rsid w:val="00E6472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6472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6472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6472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64720"/>
    <w:pPr>
      <w:ind w:left="400"/>
    </w:pPr>
    <w:rPr>
      <w:rFonts w:eastAsia="Times New Roman"/>
      <w:szCs w:val="20"/>
    </w:rPr>
  </w:style>
  <w:style w:type="paragraph" w:customStyle="1" w:styleId="Paste">
    <w:name w:val="Paste"/>
    <w:basedOn w:val="Normal"/>
    <w:qFormat/>
    <w:rsid w:val="00E64720"/>
    <w:rPr>
      <w:rFonts w:ascii="Arial Narrow" w:eastAsia="Times New Roman" w:hAnsi="Arial Narrow"/>
      <w:szCs w:val="20"/>
      <w:lang w:val="x-none" w:eastAsia="x-none"/>
    </w:rPr>
  </w:style>
  <w:style w:type="character" w:customStyle="1" w:styleId="UnderlineStyleChar">
    <w:name w:val="Underline Style Char"/>
    <w:link w:val="UnderlineStyle0"/>
    <w:locked/>
    <w:rsid w:val="00E64720"/>
    <w:rPr>
      <w:rFonts w:ascii="Georgia" w:eastAsia="Times New Roman" w:hAnsi="Georgia"/>
      <w:b/>
      <w:u w:val="single"/>
    </w:rPr>
  </w:style>
  <w:style w:type="paragraph" w:customStyle="1" w:styleId="UnderlineStyle0">
    <w:name w:val="Underline Style"/>
    <w:basedOn w:val="Normal"/>
    <w:link w:val="UnderlineStyleChar"/>
    <w:qFormat/>
    <w:rsid w:val="00E64720"/>
    <w:rPr>
      <w:rFonts w:ascii="Georgia" w:eastAsia="Times New Roman" w:hAnsi="Georgia" w:cstheme="minorBidi"/>
      <w:b/>
      <w:u w:val="single"/>
    </w:rPr>
  </w:style>
  <w:style w:type="paragraph" w:customStyle="1" w:styleId="Normalization">
    <w:name w:val="Normalization"/>
    <w:basedOn w:val="Normal"/>
    <w:uiPriority w:val="99"/>
    <w:qFormat/>
    <w:rsid w:val="00E64720"/>
    <w:rPr>
      <w:rFonts w:eastAsia="Times New Roman"/>
      <w:sz w:val="18"/>
    </w:rPr>
  </w:style>
  <w:style w:type="paragraph" w:customStyle="1" w:styleId="BreifTitle">
    <w:name w:val="Breif Title"/>
    <w:basedOn w:val="Normal"/>
    <w:autoRedefine/>
    <w:uiPriority w:val="99"/>
    <w:qFormat/>
    <w:rsid w:val="00E6472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6472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6472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64720"/>
    <w:rPr>
      <w:rFonts w:eastAsia="Times New Roman"/>
      <w:color w:val="333333"/>
    </w:rPr>
  </w:style>
  <w:style w:type="paragraph" w:customStyle="1" w:styleId="StyleTagandCiteFranklinGothicDemi">
    <w:name w:val="Style Tag and Cite + Franklin Gothic Demi"/>
    <w:basedOn w:val="Normal"/>
    <w:autoRedefine/>
    <w:uiPriority w:val="99"/>
    <w:qFormat/>
    <w:rsid w:val="00E6472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64720"/>
    <w:rPr>
      <w:bCs/>
    </w:rPr>
  </w:style>
  <w:style w:type="paragraph" w:customStyle="1" w:styleId="tagCharCharCharCharCharCharChar">
    <w:name w:val="tag Char Char Char Char Char Char Char"/>
    <w:basedOn w:val="Normal"/>
    <w:uiPriority w:val="99"/>
    <w:qFormat/>
    <w:rsid w:val="00E64720"/>
    <w:rPr>
      <w:rFonts w:eastAsia="Times New Roman"/>
      <w:b/>
      <w:sz w:val="24"/>
      <w:szCs w:val="20"/>
    </w:rPr>
  </w:style>
  <w:style w:type="paragraph" w:customStyle="1" w:styleId="title-bold-medium">
    <w:name w:val="title-bold-medium"/>
    <w:basedOn w:val="Normal"/>
    <w:uiPriority w:val="99"/>
    <w:qFormat/>
    <w:rsid w:val="00E6472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6472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64720"/>
    <w:rPr>
      <w:rFonts w:ascii="Arial Narrow" w:eastAsia="Times New Roman" w:hAnsi="Arial Narrow"/>
      <w:b/>
      <w:sz w:val="24"/>
    </w:rPr>
  </w:style>
  <w:style w:type="paragraph" w:customStyle="1" w:styleId="BLOCKTITLE1">
    <w:name w:val="BLOCK TITLE"/>
    <w:basedOn w:val="Heading1"/>
    <w:uiPriority w:val="99"/>
    <w:qFormat/>
    <w:rsid w:val="00E6472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64720"/>
    <w:pPr>
      <w:widowControl w:val="0"/>
      <w:autoSpaceDE w:val="0"/>
      <w:autoSpaceDN w:val="0"/>
      <w:adjustRightInd w:val="0"/>
    </w:pPr>
    <w:rPr>
      <w:sz w:val="24"/>
      <w:szCs w:val="20"/>
    </w:rPr>
  </w:style>
  <w:style w:type="paragraph" w:customStyle="1" w:styleId="BriefTitle1">
    <w:name w:val="Brief Title 1"/>
    <w:basedOn w:val="Normal"/>
    <w:uiPriority w:val="99"/>
    <w:qFormat/>
    <w:rsid w:val="00E6472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6472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6472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6472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64720"/>
    <w:pPr>
      <w:spacing w:before="100" w:beforeAutospacing="1" w:after="100" w:afterAutospacing="1"/>
    </w:pPr>
    <w:rPr>
      <w:rFonts w:eastAsia="Times New Roman"/>
    </w:rPr>
  </w:style>
  <w:style w:type="paragraph" w:customStyle="1" w:styleId="ToRead">
    <w:name w:val="To Read"/>
    <w:basedOn w:val="Normal"/>
    <w:uiPriority w:val="99"/>
    <w:qFormat/>
    <w:rsid w:val="00E64720"/>
    <w:pPr>
      <w:ind w:left="720"/>
    </w:pPr>
    <w:rPr>
      <w:rFonts w:ascii="Verdana" w:eastAsia="Times New Roman" w:hAnsi="Verdana"/>
      <w:b/>
      <w:u w:val="single"/>
    </w:rPr>
  </w:style>
  <w:style w:type="paragraph" w:customStyle="1" w:styleId="Style1">
    <w:name w:val="Style 1"/>
    <w:basedOn w:val="Normal"/>
    <w:uiPriority w:val="99"/>
    <w:qFormat/>
    <w:rsid w:val="00E64720"/>
    <w:pPr>
      <w:widowControl w:val="0"/>
      <w:ind w:firstLine="216"/>
    </w:pPr>
    <w:rPr>
      <w:rFonts w:eastAsia="Times New Roman"/>
      <w:noProof/>
      <w:color w:val="000000"/>
      <w:szCs w:val="20"/>
    </w:rPr>
  </w:style>
  <w:style w:type="paragraph" w:customStyle="1" w:styleId="Style40">
    <w:name w:val="Style 4"/>
    <w:basedOn w:val="Normal"/>
    <w:uiPriority w:val="99"/>
    <w:qFormat/>
    <w:rsid w:val="00E6472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6472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6472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64720"/>
    <w:pPr>
      <w:ind w:left="1660"/>
    </w:pPr>
  </w:style>
  <w:style w:type="paragraph" w:customStyle="1" w:styleId="PageNumber1">
    <w:name w:val="Page Number1"/>
    <w:basedOn w:val="Normal"/>
    <w:next w:val="Normal"/>
    <w:uiPriority w:val="99"/>
    <w:qFormat/>
    <w:rsid w:val="00E64720"/>
    <w:rPr>
      <w:rFonts w:eastAsia="Times New Roman"/>
    </w:rPr>
  </w:style>
  <w:style w:type="paragraph" w:customStyle="1" w:styleId="Card1">
    <w:name w:val="Card1"/>
    <w:uiPriority w:val="99"/>
    <w:qFormat/>
    <w:rsid w:val="00E6472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6472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E64720"/>
    <w:pPr>
      <w:ind w:left="288" w:right="288"/>
    </w:pPr>
    <w:rPr>
      <w:rFonts w:eastAsia="Times New Roman"/>
    </w:rPr>
  </w:style>
  <w:style w:type="paragraph" w:customStyle="1" w:styleId="CaseListNormal">
    <w:name w:val="Case List Normal"/>
    <w:basedOn w:val="Normal"/>
    <w:uiPriority w:val="99"/>
    <w:qFormat/>
    <w:rsid w:val="00E64720"/>
    <w:rPr>
      <w:rFonts w:ascii="Times" w:eastAsia="Times New Roman" w:hAnsi="Times"/>
      <w:szCs w:val="26"/>
    </w:rPr>
  </w:style>
  <w:style w:type="paragraph" w:customStyle="1" w:styleId="Body">
    <w:name w:val="Body"/>
    <w:basedOn w:val="Normal"/>
    <w:uiPriority w:val="99"/>
    <w:qFormat/>
    <w:rsid w:val="00E64720"/>
    <w:pPr>
      <w:outlineLvl w:val="3"/>
    </w:pPr>
    <w:rPr>
      <w:rFonts w:eastAsia="Times New Roman"/>
      <w:szCs w:val="20"/>
    </w:rPr>
  </w:style>
  <w:style w:type="paragraph" w:customStyle="1" w:styleId="3text">
    <w:name w:val="3text"/>
    <w:basedOn w:val="Normal"/>
    <w:uiPriority w:val="99"/>
    <w:qFormat/>
    <w:rsid w:val="00E64720"/>
    <w:pPr>
      <w:spacing w:before="100" w:beforeAutospacing="1" w:after="100" w:afterAutospacing="1"/>
    </w:pPr>
    <w:rPr>
      <w:rFonts w:eastAsia="Times New Roman"/>
      <w:sz w:val="24"/>
    </w:rPr>
  </w:style>
  <w:style w:type="paragraph" w:customStyle="1" w:styleId="TimesNewRoman12">
    <w:name w:val="TimesNewRoman12"/>
    <w:uiPriority w:val="99"/>
    <w:qFormat/>
    <w:rsid w:val="00E6472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E6472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6472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64720"/>
    <w:rPr>
      <w:rFonts w:eastAsia="Times New Roman"/>
      <w:color w:val="000000"/>
      <w:sz w:val="18"/>
    </w:rPr>
  </w:style>
  <w:style w:type="paragraph" w:customStyle="1" w:styleId="text1">
    <w:name w:val="text1"/>
    <w:basedOn w:val="Normal"/>
    <w:autoRedefine/>
    <w:uiPriority w:val="99"/>
    <w:qFormat/>
    <w:rsid w:val="00E64720"/>
    <w:rPr>
      <w:rFonts w:eastAsia="Times New Roman"/>
      <w:szCs w:val="20"/>
    </w:rPr>
  </w:style>
  <w:style w:type="paragraph" w:customStyle="1" w:styleId="RepeatBlockHeading">
    <w:name w:val="Repeat Block Heading"/>
    <w:basedOn w:val="Normal"/>
    <w:autoRedefine/>
    <w:uiPriority w:val="99"/>
    <w:qFormat/>
    <w:rsid w:val="00E64720"/>
    <w:pPr>
      <w:jc w:val="center"/>
    </w:pPr>
    <w:rPr>
      <w:rFonts w:eastAsia="Times New Roman"/>
      <w:b/>
      <w:smallCaps/>
      <w:color w:val="000000"/>
      <w:sz w:val="24"/>
      <w:u w:val="thick"/>
    </w:rPr>
  </w:style>
  <w:style w:type="paragraph" w:customStyle="1" w:styleId="story-headline">
    <w:name w:val="story-headline"/>
    <w:basedOn w:val="Normal"/>
    <w:uiPriority w:val="99"/>
    <w:qFormat/>
    <w:rsid w:val="00E64720"/>
    <w:pPr>
      <w:spacing w:before="72" w:after="72"/>
    </w:pPr>
    <w:rPr>
      <w:rFonts w:eastAsia="Times New Roman"/>
      <w:b/>
      <w:bCs/>
      <w:sz w:val="26"/>
      <w:szCs w:val="26"/>
    </w:rPr>
  </w:style>
  <w:style w:type="paragraph" w:customStyle="1" w:styleId="story-body">
    <w:name w:val="story-body"/>
    <w:basedOn w:val="Normal"/>
    <w:uiPriority w:val="99"/>
    <w:qFormat/>
    <w:rsid w:val="00E64720"/>
    <w:pPr>
      <w:spacing w:before="100" w:beforeAutospacing="1" w:after="100" w:afterAutospacing="1"/>
    </w:pPr>
    <w:rPr>
      <w:rFonts w:eastAsia="Times New Roman"/>
    </w:rPr>
  </w:style>
  <w:style w:type="paragraph" w:customStyle="1" w:styleId="story-dateline">
    <w:name w:val="story-dateline"/>
    <w:basedOn w:val="Normal"/>
    <w:uiPriority w:val="99"/>
    <w:qFormat/>
    <w:rsid w:val="00E64720"/>
    <w:rPr>
      <w:rFonts w:eastAsia="Times New Roman"/>
      <w:b/>
      <w:bCs/>
    </w:rPr>
  </w:style>
  <w:style w:type="paragraph" w:customStyle="1" w:styleId="TextofCards">
    <w:name w:val="Text of Cards"/>
    <w:basedOn w:val="Normal"/>
    <w:uiPriority w:val="99"/>
    <w:qFormat/>
    <w:rsid w:val="00E64720"/>
    <w:rPr>
      <w:rFonts w:eastAsia="Times New Roman"/>
      <w:color w:val="000000"/>
      <w:spacing w:val="6"/>
      <w:szCs w:val="23"/>
    </w:rPr>
  </w:style>
  <w:style w:type="paragraph" w:customStyle="1" w:styleId="Corpotesto">
    <w:name w:val="Corpo testo"/>
    <w:basedOn w:val="Normal"/>
    <w:uiPriority w:val="99"/>
    <w:qFormat/>
    <w:rsid w:val="00E6472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64720"/>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E6472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E6472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6472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6472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64720"/>
    <w:rPr>
      <w:rFonts w:ascii="Arial" w:hAnsi="Arial"/>
      <w:b w:val="0"/>
      <w:caps w:val="0"/>
      <w:sz w:val="20"/>
    </w:rPr>
  </w:style>
  <w:style w:type="paragraph" w:customStyle="1" w:styleId="ProjectTitleLine">
    <w:name w:val="Project Title Line"/>
    <w:basedOn w:val="Normal"/>
    <w:next w:val="Normal"/>
    <w:autoRedefine/>
    <w:uiPriority w:val="99"/>
    <w:qFormat/>
    <w:rsid w:val="00E64720"/>
    <w:pPr>
      <w:jc w:val="center"/>
    </w:pPr>
    <w:rPr>
      <w:rFonts w:eastAsia="Times New Roman"/>
      <w:caps/>
      <w:szCs w:val="20"/>
    </w:rPr>
  </w:style>
  <w:style w:type="paragraph" w:customStyle="1" w:styleId="LanguageStrike">
    <w:name w:val="Language Strike"/>
    <w:basedOn w:val="Normal"/>
    <w:next w:val="Normal"/>
    <w:uiPriority w:val="99"/>
    <w:qFormat/>
    <w:rsid w:val="00E64720"/>
    <w:rPr>
      <w:rFonts w:ascii="Arial Narrow" w:eastAsia="Times New Roman" w:hAnsi="Arial Narrow"/>
      <w:strike/>
    </w:rPr>
  </w:style>
  <w:style w:type="paragraph" w:customStyle="1" w:styleId="NormalVerdana">
    <w:name w:val="Normal + Verdana"/>
    <w:aliases w:val="10 pt,White,Normal + Arial"/>
    <w:basedOn w:val="Normal"/>
    <w:uiPriority w:val="99"/>
    <w:qFormat/>
    <w:rsid w:val="00E64720"/>
    <w:rPr>
      <w:rFonts w:eastAsia="Times New Roman"/>
      <w:szCs w:val="20"/>
      <w:u w:val="single"/>
    </w:rPr>
  </w:style>
  <w:style w:type="paragraph" w:customStyle="1" w:styleId="Normal10pt">
    <w:name w:val="Normal + 10 pt"/>
    <w:basedOn w:val="Normal"/>
    <w:uiPriority w:val="99"/>
    <w:qFormat/>
    <w:rsid w:val="00E64720"/>
    <w:rPr>
      <w:rFonts w:eastAsia="Times New Roman"/>
      <w:szCs w:val="20"/>
    </w:rPr>
  </w:style>
  <w:style w:type="paragraph" w:customStyle="1" w:styleId="cardChar1Char">
    <w:name w:val="card Char1 Char"/>
    <w:basedOn w:val="Normal"/>
    <w:uiPriority w:val="99"/>
    <w:qFormat/>
    <w:rsid w:val="00E64720"/>
    <w:pPr>
      <w:ind w:left="288" w:right="288"/>
    </w:pPr>
    <w:rPr>
      <w:rFonts w:eastAsia="Times New Roman"/>
      <w:szCs w:val="20"/>
    </w:rPr>
  </w:style>
  <w:style w:type="paragraph" w:customStyle="1" w:styleId="CM12">
    <w:name w:val="CM12"/>
    <w:basedOn w:val="Default"/>
    <w:next w:val="Default"/>
    <w:uiPriority w:val="99"/>
    <w:qFormat/>
    <w:rsid w:val="00E6472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64720"/>
    <w:pPr>
      <w:widowControl w:val="0"/>
      <w:spacing w:after="480"/>
    </w:pPr>
    <w:rPr>
      <w:rFonts w:ascii="Granjon LT Std" w:hAnsi="Granjon LT Std"/>
      <w:color w:val="auto"/>
    </w:rPr>
  </w:style>
  <w:style w:type="paragraph" w:customStyle="1" w:styleId="CM10">
    <w:name w:val="CM10"/>
    <w:basedOn w:val="Default"/>
    <w:next w:val="Default"/>
    <w:uiPriority w:val="99"/>
    <w:qFormat/>
    <w:rsid w:val="00E64720"/>
    <w:pPr>
      <w:widowControl w:val="0"/>
      <w:spacing w:line="320" w:lineRule="atLeast"/>
    </w:pPr>
    <w:rPr>
      <w:rFonts w:ascii="Granjon LT Std" w:hAnsi="Granjon LT Std"/>
      <w:color w:val="auto"/>
    </w:rPr>
  </w:style>
  <w:style w:type="paragraph" w:customStyle="1" w:styleId="bold">
    <w:name w:val="bold"/>
    <w:basedOn w:val="Normal"/>
    <w:uiPriority w:val="99"/>
    <w:qFormat/>
    <w:rsid w:val="00E6472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64720"/>
    <w:rPr>
      <w:rFonts w:ascii="Arial Narrow" w:eastAsia="Times New Roman" w:hAnsi="Arial Narrow"/>
      <w:strike/>
      <w:szCs w:val="20"/>
    </w:rPr>
  </w:style>
  <w:style w:type="paragraph" w:customStyle="1" w:styleId="textbodyblack">
    <w:name w:val="textbodyblack"/>
    <w:basedOn w:val="Normal"/>
    <w:uiPriority w:val="99"/>
    <w:qFormat/>
    <w:rsid w:val="00E6472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6472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647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647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6472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64720"/>
    <w:rPr>
      <w:rFonts w:ascii="Georgia" w:eastAsia="Times New Roman" w:hAnsi="Georgia"/>
      <w:b/>
      <w:bCs/>
      <w:szCs w:val="16"/>
      <w:u w:val="single"/>
    </w:rPr>
  </w:style>
  <w:style w:type="paragraph" w:customStyle="1" w:styleId="CiteCorrected">
    <w:name w:val="Cite Corrected"/>
    <w:basedOn w:val="Normal"/>
    <w:link w:val="CiteCorrectedChar"/>
    <w:qFormat/>
    <w:rsid w:val="00E64720"/>
    <w:rPr>
      <w:rFonts w:ascii="Georgia" w:eastAsia="Times New Roman" w:hAnsi="Georgia" w:cstheme="minorBidi"/>
      <w:b/>
      <w:bCs/>
      <w:szCs w:val="16"/>
      <w:u w:val="single"/>
    </w:rPr>
  </w:style>
  <w:style w:type="paragraph" w:customStyle="1" w:styleId="CardText2">
    <w:name w:val="Card Text 2"/>
    <w:basedOn w:val="CardText10"/>
    <w:link w:val="CardText2Char"/>
    <w:qFormat/>
    <w:rsid w:val="00E6472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E64720"/>
    <w:pPr>
      <w:ind w:left="288"/>
    </w:pPr>
    <w:rPr>
      <w:rFonts w:eastAsia="SimSun"/>
      <w:szCs w:val="20"/>
      <w:lang w:eastAsia="zh-CN"/>
    </w:rPr>
  </w:style>
  <w:style w:type="paragraph" w:customStyle="1" w:styleId="story-body-text">
    <w:name w:val="story-body-text"/>
    <w:basedOn w:val="Normal"/>
    <w:uiPriority w:val="99"/>
    <w:qFormat/>
    <w:rsid w:val="00E6472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6472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64720"/>
    <w:rPr>
      <w:u w:val="single"/>
    </w:rPr>
  </w:style>
  <w:style w:type="paragraph" w:customStyle="1" w:styleId="StyleCardText11ptUnderline">
    <w:name w:val="Style Card Text + 11 pt Underline"/>
    <w:link w:val="StyleCardText11ptUnderlineChar"/>
    <w:qFormat/>
    <w:rsid w:val="00E64720"/>
    <w:pPr>
      <w:spacing w:line="254" w:lineRule="auto"/>
    </w:pPr>
    <w:rPr>
      <w:u w:val="single"/>
    </w:rPr>
  </w:style>
  <w:style w:type="character" w:customStyle="1" w:styleId="StyleMinimizedText11ptChar">
    <w:name w:val="Style Minimized Text + 11 pt Char"/>
    <w:basedOn w:val="DefaultParagraphFont"/>
    <w:link w:val="StyleMinimizedText11pt"/>
    <w:locked/>
    <w:rsid w:val="00E64720"/>
    <w:rPr>
      <w:rFonts w:ascii="Georgia" w:hAnsi="Georgia"/>
      <w:sz w:val="16"/>
    </w:rPr>
  </w:style>
  <w:style w:type="paragraph" w:customStyle="1" w:styleId="StyleMinimizedText11pt">
    <w:name w:val="Style Minimized Text + 11 pt"/>
    <w:basedOn w:val="Normal"/>
    <w:link w:val="StyleMinimizedText11ptChar"/>
    <w:qFormat/>
    <w:rsid w:val="00E6472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64720"/>
    <w:rPr>
      <w:rFonts w:ascii="Georgia" w:hAnsi="Georgia"/>
      <w:sz w:val="16"/>
    </w:rPr>
  </w:style>
  <w:style w:type="paragraph" w:customStyle="1" w:styleId="StyleMinimizedText11pt1">
    <w:name w:val="Style Minimized Text + 11 pt1"/>
    <w:basedOn w:val="Normal"/>
    <w:link w:val="StyleMinimizedText11pt1Char"/>
    <w:qFormat/>
    <w:rsid w:val="00E64720"/>
    <w:rPr>
      <w:rFonts w:ascii="Georgia" w:hAnsi="Georgia" w:cstheme="minorBidi"/>
      <w:sz w:val="16"/>
    </w:rPr>
  </w:style>
  <w:style w:type="character" w:customStyle="1" w:styleId="Debate-CardSmalltextF2Char">
    <w:name w:val="Debate- Card Small text F2 Char"/>
    <w:link w:val="Debate-CardSmalltextF2"/>
    <w:locked/>
    <w:rsid w:val="00E64720"/>
    <w:rPr>
      <w:rFonts w:ascii="Arial Narrow" w:hAnsi="Arial Narrow"/>
      <w:sz w:val="16"/>
    </w:rPr>
  </w:style>
  <w:style w:type="paragraph" w:customStyle="1" w:styleId="Debate-CardSmalltextF2">
    <w:name w:val="Debate- Card Small text F2"/>
    <w:basedOn w:val="Normal"/>
    <w:next w:val="Normal"/>
    <w:link w:val="Debate-CardSmalltextF2Char"/>
    <w:qFormat/>
    <w:rsid w:val="00E6472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64720"/>
    <w:rPr>
      <w:rFonts w:ascii="Arial Narrow" w:hAnsi="Arial Narrow"/>
      <w:b/>
      <w:sz w:val="18"/>
      <w:u w:val="single"/>
    </w:rPr>
  </w:style>
  <w:style w:type="paragraph" w:customStyle="1" w:styleId="Debate-EmphasizedText-F5">
    <w:name w:val="Debate- Emphasized Text- F5"/>
    <w:basedOn w:val="Normal"/>
    <w:link w:val="Debate-EmphasizedText-F5Char"/>
    <w:qFormat/>
    <w:rsid w:val="00E6472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6472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6472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6472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64720"/>
    <w:rPr>
      <w:rFonts w:ascii="Times New Roman" w:eastAsia="Times New Roman" w:hAnsi="Times New Roman"/>
      <w:sz w:val="16"/>
    </w:rPr>
  </w:style>
  <w:style w:type="character" w:customStyle="1" w:styleId="CardStyleChar">
    <w:name w:val="Card Style Char"/>
    <w:link w:val="CardStyle"/>
    <w:locked/>
    <w:rsid w:val="00E64720"/>
    <w:rPr>
      <w:rFonts w:ascii="Calibri" w:eastAsia="Times New Roman" w:hAnsi="Calibri" w:cs="Calibri"/>
    </w:rPr>
  </w:style>
  <w:style w:type="paragraph" w:customStyle="1" w:styleId="emactive">
    <w:name w:val="emactive"/>
    <w:basedOn w:val="Normal"/>
    <w:uiPriority w:val="99"/>
    <w:qFormat/>
    <w:rsid w:val="00E64720"/>
    <w:pPr>
      <w:spacing w:before="100" w:beforeAutospacing="1" w:after="100" w:afterAutospacing="1"/>
    </w:pPr>
    <w:rPr>
      <w:rFonts w:eastAsia="Times New Roman"/>
      <w:sz w:val="24"/>
    </w:rPr>
  </w:style>
  <w:style w:type="paragraph" w:customStyle="1" w:styleId="emready">
    <w:name w:val="emready"/>
    <w:basedOn w:val="Normal"/>
    <w:uiPriority w:val="99"/>
    <w:qFormat/>
    <w:rsid w:val="00E6472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6472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64720"/>
    <w:rPr>
      <w:rFonts w:ascii="Georgia" w:eastAsia="Times New Roman" w:hAnsi="Georgia" w:cs="Times New Roman"/>
      <w:b/>
      <w:u w:val="single"/>
    </w:rPr>
  </w:style>
  <w:style w:type="character" w:customStyle="1" w:styleId="CardHighlightChar">
    <w:name w:val="Card Highlight Char"/>
    <w:link w:val="CardHighlight"/>
    <w:locked/>
    <w:rsid w:val="00E6472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64720"/>
    <w:pPr>
      <w:shd w:val="clear" w:color="auto" w:fill="66FFFF"/>
    </w:pPr>
    <w:rPr>
      <w:rFonts w:eastAsia="Calibri"/>
      <w:u w:val="single"/>
    </w:rPr>
  </w:style>
  <w:style w:type="character" w:customStyle="1" w:styleId="BlockHeaderHiddenChar">
    <w:name w:val="Block Header Hidden Char"/>
    <w:link w:val="BlockHeaderHidden"/>
    <w:locked/>
    <w:rsid w:val="00E6472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6472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64720"/>
    <w:pPr>
      <w:spacing w:before="100" w:beforeAutospacing="1" w:after="100" w:afterAutospacing="1"/>
    </w:pPr>
    <w:rPr>
      <w:rFonts w:eastAsia="Times New Roman"/>
      <w:sz w:val="24"/>
    </w:rPr>
  </w:style>
  <w:style w:type="paragraph" w:customStyle="1" w:styleId="norma">
    <w:name w:val="norma"/>
    <w:basedOn w:val="Heading3"/>
    <w:uiPriority w:val="99"/>
    <w:qFormat/>
    <w:rsid w:val="00E64720"/>
    <w:rPr>
      <w:rFonts w:eastAsia="MS Gothic" w:cs="Arial"/>
      <w:sz w:val="24"/>
    </w:rPr>
  </w:style>
  <w:style w:type="paragraph" w:customStyle="1" w:styleId="nromal">
    <w:name w:val="nromal"/>
    <w:basedOn w:val="Normal"/>
    <w:uiPriority w:val="99"/>
    <w:qFormat/>
    <w:rsid w:val="00E64720"/>
    <w:pPr>
      <w:keepNext/>
      <w:keepLines/>
      <w:spacing w:before="200"/>
      <w:outlineLvl w:val="3"/>
    </w:pPr>
    <w:rPr>
      <w:rFonts w:eastAsia="Times New Roman" w:cs="Cambria"/>
      <w:b/>
      <w:iCs/>
    </w:rPr>
  </w:style>
  <w:style w:type="paragraph" w:customStyle="1" w:styleId="natural">
    <w:name w:val="natural"/>
    <w:basedOn w:val="Normal"/>
    <w:uiPriority w:val="99"/>
    <w:qFormat/>
    <w:rsid w:val="00E64720"/>
    <w:pPr>
      <w:keepNext/>
      <w:keepLines/>
      <w:spacing w:before="200"/>
      <w:outlineLvl w:val="3"/>
    </w:pPr>
    <w:rPr>
      <w:rFonts w:eastAsia="Times New Roman"/>
      <w:b/>
      <w:iCs/>
    </w:rPr>
  </w:style>
  <w:style w:type="paragraph" w:customStyle="1" w:styleId="nroaml">
    <w:name w:val="nroaml"/>
    <w:basedOn w:val="Normal"/>
    <w:uiPriority w:val="99"/>
    <w:qFormat/>
    <w:rsid w:val="00E64720"/>
    <w:pPr>
      <w:keepNext/>
      <w:keepLines/>
      <w:spacing w:before="200"/>
      <w:outlineLvl w:val="3"/>
    </w:pPr>
    <w:rPr>
      <w:rFonts w:eastAsia="Times New Roman"/>
      <w:b/>
      <w:iCs/>
    </w:rPr>
  </w:style>
  <w:style w:type="paragraph" w:customStyle="1" w:styleId="noraml">
    <w:name w:val="noraml"/>
    <w:basedOn w:val="Normal"/>
    <w:uiPriority w:val="99"/>
    <w:qFormat/>
    <w:rsid w:val="00E6472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64720"/>
    <w:rPr>
      <w:rFonts w:ascii="Georgia" w:eastAsia="Calibri" w:hAnsi="Georgia"/>
      <w:sz w:val="16"/>
      <w:szCs w:val="16"/>
    </w:rPr>
  </w:style>
  <w:style w:type="paragraph" w:customStyle="1" w:styleId="SmallSizeParagraph">
    <w:name w:val="Small Size Paragraph"/>
    <w:basedOn w:val="Normal"/>
    <w:link w:val="SmallSizeParagraphChar"/>
    <w:qFormat/>
    <w:rsid w:val="00E6472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6472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64720"/>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E6472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64720"/>
    <w:rPr>
      <w:rFonts w:ascii="Times New Roman" w:eastAsia="Times New Roman" w:hAnsi="Times New Roman" w:cs="Times New Roman"/>
      <w:strike/>
      <w:sz w:val="20"/>
    </w:rPr>
  </w:style>
  <w:style w:type="character" w:customStyle="1" w:styleId="CardT1Char">
    <w:name w:val="CardT1 Char"/>
    <w:link w:val="CardT1"/>
    <w:locked/>
    <w:rsid w:val="00E64720"/>
    <w:rPr>
      <w:rFonts w:ascii="Arial" w:eastAsia="Calibri" w:hAnsi="Arial" w:cs="Arial"/>
      <w:kern w:val="2"/>
      <w:sz w:val="14"/>
      <w:szCs w:val="14"/>
      <w:lang w:eastAsia="zh-TW"/>
    </w:rPr>
  </w:style>
  <w:style w:type="paragraph" w:customStyle="1" w:styleId="CardT1">
    <w:name w:val="CardT1"/>
    <w:basedOn w:val="Normal"/>
    <w:link w:val="CardT1Char"/>
    <w:qFormat/>
    <w:rsid w:val="00E6472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6472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6472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E64720"/>
    <w:pPr>
      <w:spacing w:before="100" w:beforeAutospacing="1" w:after="100" w:afterAutospacing="1"/>
    </w:pPr>
    <w:rPr>
      <w:rFonts w:eastAsia="Times New Roman"/>
      <w:sz w:val="24"/>
    </w:rPr>
  </w:style>
  <w:style w:type="paragraph" w:customStyle="1" w:styleId="CiteReal">
    <w:name w:val="Cite Real"/>
    <w:basedOn w:val="Normal"/>
    <w:next w:val="Normal"/>
    <w:qFormat/>
    <w:rsid w:val="00E64720"/>
    <w:rPr>
      <w:rFonts w:eastAsia="MS Mincho"/>
      <w:b/>
      <w:sz w:val="24"/>
      <w:u w:val="single"/>
    </w:rPr>
  </w:style>
  <w:style w:type="paragraph" w:customStyle="1" w:styleId="2909F619802848F09E01365C32F34654">
    <w:name w:val="2909F619802848F09E01365C32F34654"/>
    <w:uiPriority w:val="99"/>
    <w:qFormat/>
    <w:rsid w:val="00E6472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E64720"/>
    <w:rPr>
      <w:rFonts w:ascii="Georgia" w:eastAsia="Calibri" w:hAnsi="Georgia"/>
      <w:u w:val="single"/>
      <w:lang w:val="x-none" w:eastAsia="zh-CN"/>
    </w:rPr>
  </w:style>
  <w:style w:type="paragraph" w:customStyle="1" w:styleId="UnderlineS">
    <w:name w:val="Underline S"/>
    <w:basedOn w:val="Normal"/>
    <w:link w:val="UnderlineSChar"/>
    <w:qFormat/>
    <w:rsid w:val="00E64720"/>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E64720"/>
    <w:rPr>
      <w:rFonts w:ascii="Georgia" w:eastAsia="SimSun" w:hAnsi="Georgia"/>
      <w:sz w:val="12"/>
    </w:rPr>
  </w:style>
  <w:style w:type="paragraph" w:customStyle="1" w:styleId="Ununderlined">
    <w:name w:val="Ununderlined"/>
    <w:basedOn w:val="Normal"/>
    <w:link w:val="UnunderlinedChar"/>
    <w:qFormat/>
    <w:rsid w:val="00E64720"/>
    <w:rPr>
      <w:rFonts w:ascii="Georgia" w:eastAsia="SimSun" w:hAnsi="Georgia" w:cstheme="minorBidi"/>
      <w:sz w:val="12"/>
    </w:rPr>
  </w:style>
  <w:style w:type="character" w:customStyle="1" w:styleId="HighlightingChar">
    <w:name w:val="Highlighting Char"/>
    <w:link w:val="Highlighting"/>
    <w:locked/>
    <w:rsid w:val="00E64720"/>
    <w:rPr>
      <w:rFonts w:ascii="Georgia" w:eastAsia="SimSun" w:hAnsi="Georgia"/>
      <w:u w:val="thick"/>
    </w:rPr>
  </w:style>
  <w:style w:type="paragraph" w:customStyle="1" w:styleId="Highlighting">
    <w:name w:val="Highlighting"/>
    <w:basedOn w:val="Normal"/>
    <w:link w:val="HighlightingChar"/>
    <w:autoRedefine/>
    <w:qFormat/>
    <w:rsid w:val="00E64720"/>
    <w:rPr>
      <w:rFonts w:ascii="Georgia" w:eastAsia="SimSun" w:hAnsi="Georgia" w:cstheme="minorBidi"/>
      <w:u w:val="thick"/>
    </w:rPr>
  </w:style>
  <w:style w:type="character" w:customStyle="1" w:styleId="CITEChar0">
    <w:name w:val="CITE Char"/>
    <w:link w:val="CITE"/>
    <w:locked/>
    <w:rsid w:val="00E6472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6472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E64720"/>
    <w:pPr>
      <w:spacing w:before="100" w:beforeAutospacing="1" w:after="100" w:afterAutospacing="1"/>
    </w:pPr>
    <w:rPr>
      <w:rFonts w:eastAsia="Times New Roman"/>
      <w:sz w:val="24"/>
      <w:lang w:eastAsia="zh-CN"/>
    </w:rPr>
  </w:style>
  <w:style w:type="paragraph" w:customStyle="1" w:styleId="Analytics">
    <w:name w:val="Analytics"/>
    <w:basedOn w:val="Normal"/>
    <w:rsid w:val="00E64720"/>
    <w:rPr>
      <w:rFonts w:eastAsia="Calibri"/>
      <w:b/>
      <w:sz w:val="24"/>
    </w:rPr>
  </w:style>
  <w:style w:type="paragraph" w:customStyle="1" w:styleId="D345FF3D873148C5AE3FBF3267827368">
    <w:name w:val="D345FF3D873148C5AE3FBF3267827368"/>
    <w:uiPriority w:val="99"/>
    <w:qFormat/>
    <w:rsid w:val="00E6472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E6472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6472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E6472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64720"/>
    <w:rPr>
      <w:b/>
      <w:sz w:val="28"/>
    </w:rPr>
  </w:style>
  <w:style w:type="character" w:customStyle="1" w:styleId="SourcenameChar">
    <w:name w:val="Source name Char"/>
    <w:link w:val="Sourcename"/>
    <w:locked/>
    <w:rsid w:val="00E6472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64720"/>
    <w:rPr>
      <w:b/>
      <w:bCs/>
      <w:sz w:val="20"/>
    </w:rPr>
  </w:style>
  <w:style w:type="character" w:customStyle="1" w:styleId="underlinedcardChar">
    <w:name w:val="underlined card Char"/>
    <w:link w:val="underlinedcard0"/>
    <w:locked/>
    <w:rsid w:val="00E6472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64720"/>
    <w:rPr>
      <w:sz w:val="22"/>
      <w:u w:val="single"/>
    </w:rPr>
  </w:style>
  <w:style w:type="paragraph" w:customStyle="1" w:styleId="FullText">
    <w:name w:val="Full Text"/>
    <w:basedOn w:val="Normal"/>
    <w:uiPriority w:val="99"/>
    <w:qFormat/>
    <w:rsid w:val="00E64720"/>
    <w:rPr>
      <w:rFonts w:eastAsia="Times New Roman"/>
    </w:rPr>
  </w:style>
  <w:style w:type="character" w:customStyle="1" w:styleId="TextUnderlineChar">
    <w:name w:val="Text Underline Char"/>
    <w:link w:val="TextUnderline"/>
    <w:locked/>
    <w:rsid w:val="00E6472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6472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E6472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6472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6472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64720"/>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E64720"/>
    <w:pPr>
      <w:spacing w:before="240"/>
      <w:outlineLvl w:val="2"/>
    </w:pPr>
    <w:rPr>
      <w:rFonts w:eastAsia="Times New Roman"/>
      <w:b/>
    </w:rPr>
  </w:style>
  <w:style w:type="character" w:customStyle="1" w:styleId="CiteCardChar">
    <w:name w:val="Cite_Card Char"/>
    <w:link w:val="CiteCard0"/>
    <w:locked/>
    <w:rsid w:val="00E64720"/>
    <w:rPr>
      <w:rFonts w:ascii="Times New Roman" w:eastAsia="Times New Roman" w:hAnsi="Times New Roman" w:cs="Arial"/>
      <w:bCs/>
      <w:sz w:val="20"/>
      <w:szCs w:val="20"/>
    </w:rPr>
  </w:style>
  <w:style w:type="paragraph" w:customStyle="1" w:styleId="CiteCard0">
    <w:name w:val="Cite_Card"/>
    <w:link w:val="CiteCardChar"/>
    <w:qFormat/>
    <w:rsid w:val="00E6472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64720"/>
    <w:pPr>
      <w:widowControl w:val="0"/>
    </w:pPr>
    <w:rPr>
      <w:rFonts w:eastAsia="MS Mincho"/>
      <w:color w:val="auto"/>
    </w:rPr>
  </w:style>
  <w:style w:type="paragraph" w:customStyle="1" w:styleId="dropcap">
    <w:name w:val="dropcap"/>
    <w:basedOn w:val="Normal"/>
    <w:uiPriority w:val="99"/>
    <w:qFormat/>
    <w:rsid w:val="00E6472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64720"/>
    <w:rPr>
      <w:rFonts w:ascii="Georgia" w:eastAsia="Times New Roman" w:hAnsi="Georgia" w:cs="Calibri"/>
      <w:u w:val="single"/>
    </w:rPr>
  </w:style>
  <w:style w:type="paragraph" w:customStyle="1" w:styleId="StyleStyle49pt6">
    <w:name w:val="Style Style4 + 9 pt6"/>
    <w:basedOn w:val="Style4"/>
    <w:link w:val="StyleStyle49pt6Char"/>
    <w:qFormat/>
    <w:rsid w:val="00E64720"/>
    <w:rPr>
      <w:rFonts w:ascii="Georgia" w:hAnsi="Georgia"/>
    </w:rPr>
  </w:style>
  <w:style w:type="character" w:customStyle="1" w:styleId="UnderlineCharCharCharCharChar">
    <w:name w:val="Underline Char Char Char Char Char"/>
    <w:link w:val="UnderlineCharCharCharChar"/>
    <w:locked/>
    <w:rsid w:val="00E6472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6472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E6472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64720"/>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6472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64720"/>
    <w:rPr>
      <w:rFonts w:ascii="Georgia" w:hAnsi="Georgia"/>
      <w:b/>
      <w:bCs/>
      <w:u w:val="single"/>
    </w:rPr>
  </w:style>
  <w:style w:type="character" w:customStyle="1" w:styleId="DebatenoramlChar">
    <w:name w:val="Debatenoraml Char"/>
    <w:link w:val="Debatenoraml"/>
    <w:locked/>
    <w:rsid w:val="00E64720"/>
    <w:rPr>
      <w:rFonts w:ascii="Times New Roman" w:hAnsi="Times New Roman" w:cs="Times New Roman"/>
    </w:rPr>
  </w:style>
  <w:style w:type="paragraph" w:customStyle="1" w:styleId="Debatenoraml">
    <w:name w:val="Debatenoraml"/>
    <w:basedOn w:val="NoSpacing"/>
    <w:link w:val="DebatenoramlChar"/>
    <w:qFormat/>
    <w:rsid w:val="00E64720"/>
    <w:rPr>
      <w:rFonts w:eastAsiaTheme="minorHAnsi"/>
      <w:sz w:val="22"/>
      <w:szCs w:val="22"/>
    </w:rPr>
  </w:style>
  <w:style w:type="paragraph" w:customStyle="1" w:styleId="SynergyTag">
    <w:name w:val="SynergyTag"/>
    <w:basedOn w:val="Normal"/>
    <w:uiPriority w:val="99"/>
    <w:qFormat/>
    <w:rsid w:val="00E64720"/>
    <w:rPr>
      <w:rFonts w:eastAsia="Calibri"/>
      <w:b/>
    </w:rPr>
  </w:style>
  <w:style w:type="character" w:customStyle="1" w:styleId="QualsChar">
    <w:name w:val="Quals Char"/>
    <w:link w:val="Quals"/>
    <w:locked/>
    <w:rsid w:val="00E64720"/>
    <w:rPr>
      <w:rFonts w:ascii="Georgia" w:eastAsia="Calibri" w:hAnsi="Georgia"/>
      <w:sz w:val="18"/>
    </w:rPr>
  </w:style>
  <w:style w:type="paragraph" w:customStyle="1" w:styleId="Quals">
    <w:name w:val="Quals"/>
    <w:basedOn w:val="Normal"/>
    <w:link w:val="QualsChar"/>
    <w:qFormat/>
    <w:rsid w:val="00E64720"/>
    <w:rPr>
      <w:rFonts w:ascii="Georgia" w:eastAsia="Calibri" w:hAnsi="Georgia" w:cstheme="minorBidi"/>
      <w:sz w:val="18"/>
    </w:rPr>
  </w:style>
  <w:style w:type="paragraph" w:customStyle="1" w:styleId="times">
    <w:name w:val="times"/>
    <w:basedOn w:val="Normal"/>
    <w:qFormat/>
    <w:rsid w:val="00E64720"/>
    <w:pPr>
      <w:spacing w:before="100" w:beforeAutospacing="1" w:after="100" w:afterAutospacing="1"/>
    </w:pPr>
    <w:rPr>
      <w:rFonts w:eastAsia="Times New Roman"/>
      <w:sz w:val="24"/>
    </w:rPr>
  </w:style>
  <w:style w:type="paragraph" w:customStyle="1" w:styleId="BodyA">
    <w:name w:val="Body A"/>
    <w:uiPriority w:val="99"/>
    <w:qFormat/>
    <w:rsid w:val="00E6472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E64720"/>
    <w:rPr>
      <w:rFonts w:ascii="Georgia" w:eastAsia="Times New Roman" w:hAnsi="Georgia"/>
      <w:b/>
      <w:caps/>
      <w:szCs w:val="28"/>
      <w:u w:val="single"/>
    </w:rPr>
  </w:style>
  <w:style w:type="paragraph" w:customStyle="1" w:styleId="Starred">
    <w:name w:val="Starred"/>
    <w:basedOn w:val="Normal"/>
    <w:link w:val="StarredChar"/>
    <w:qFormat/>
    <w:rsid w:val="00E6472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E64720"/>
    <w:rPr>
      <w:rFonts w:ascii="Georgia" w:eastAsia="Times New Roman" w:hAnsi="Georgia"/>
      <w:b/>
      <w:caps/>
      <w:szCs w:val="28"/>
      <w:u w:val="single"/>
    </w:rPr>
  </w:style>
  <w:style w:type="paragraph" w:customStyle="1" w:styleId="NotStarred">
    <w:name w:val="NotStarred"/>
    <w:basedOn w:val="Normal"/>
    <w:link w:val="NotStarredChar"/>
    <w:qFormat/>
    <w:rsid w:val="00E6472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E6472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6472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64720"/>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E64720"/>
    <w:rPr>
      <w:rFonts w:ascii="Georgia" w:eastAsia="Calibri" w:hAnsi="Georgia"/>
      <w:b/>
    </w:rPr>
  </w:style>
  <w:style w:type="paragraph" w:customStyle="1" w:styleId="H4Tag">
    <w:name w:val="H4 (Tag)"/>
    <w:basedOn w:val="Normal"/>
    <w:link w:val="H4TagChar1"/>
    <w:qFormat/>
    <w:rsid w:val="00E64720"/>
    <w:rPr>
      <w:rFonts w:ascii="Georgia" w:eastAsia="Calibri" w:hAnsi="Georgia" w:cstheme="minorBidi"/>
      <w:b/>
    </w:rPr>
  </w:style>
  <w:style w:type="paragraph" w:customStyle="1" w:styleId="CM25">
    <w:name w:val="CM25"/>
    <w:basedOn w:val="Default"/>
    <w:next w:val="Default"/>
    <w:qFormat/>
    <w:rsid w:val="00E6472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64720"/>
    <w:rPr>
      <w:rFonts w:ascii="Georgia" w:hAnsi="Georgia"/>
      <w:b/>
    </w:rPr>
  </w:style>
  <w:style w:type="paragraph" w:customStyle="1" w:styleId="Debate-CardTagandCite-F6">
    <w:name w:val="Debate- Card Tag and Cite- F6"/>
    <w:basedOn w:val="Normal"/>
    <w:link w:val="Debate-CardTagandCite-F6Char"/>
    <w:qFormat/>
    <w:rsid w:val="00E64720"/>
    <w:pPr>
      <w:contextualSpacing/>
    </w:pPr>
    <w:rPr>
      <w:rFonts w:ascii="Georgia" w:hAnsi="Georgia" w:cstheme="minorBidi"/>
      <w:b/>
    </w:rPr>
  </w:style>
  <w:style w:type="character" w:customStyle="1" w:styleId="CardtextChar4">
    <w:name w:val="Card text Char"/>
    <w:link w:val="Cardtext3"/>
    <w:locked/>
    <w:rsid w:val="00E64720"/>
    <w:rPr>
      <w:rFonts w:ascii="Arial Narrow" w:hAnsi="Arial Narrow"/>
      <w:u w:val="single"/>
    </w:rPr>
  </w:style>
  <w:style w:type="paragraph" w:customStyle="1" w:styleId="Cardtext3">
    <w:name w:val="Card text"/>
    <w:link w:val="CardtextChar4"/>
    <w:qFormat/>
    <w:rsid w:val="00E6472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E64720"/>
    <w:rPr>
      <w:rFonts w:ascii="Georgia" w:eastAsia="Times New Roman" w:hAnsi="Georgia"/>
      <w:b/>
      <w:szCs w:val="28"/>
      <w:u w:val="single"/>
    </w:rPr>
  </w:style>
  <w:style w:type="paragraph" w:customStyle="1" w:styleId="NewHeading2">
    <w:name w:val="NewHeading2"/>
    <w:basedOn w:val="Normal"/>
    <w:link w:val="NewHeading2Char"/>
    <w:qFormat/>
    <w:rsid w:val="00E6472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E6472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64720"/>
    <w:rPr>
      <w:rFonts w:eastAsia="Calibri"/>
    </w:rPr>
  </w:style>
  <w:style w:type="paragraph" w:customStyle="1" w:styleId="TagLine">
    <w:name w:val="Tag Line"/>
    <w:basedOn w:val="Normal"/>
    <w:next w:val="FullText"/>
    <w:uiPriority w:val="99"/>
    <w:qFormat/>
    <w:rsid w:val="00E64720"/>
    <w:rPr>
      <w:rFonts w:ascii="Arial Narrow" w:eastAsia="Times New Roman" w:hAnsi="Arial Narrow"/>
      <w:b/>
      <w:sz w:val="28"/>
    </w:rPr>
  </w:style>
  <w:style w:type="paragraph" w:customStyle="1" w:styleId="Card6pt">
    <w:name w:val="Card 6pt"/>
    <w:basedOn w:val="Normal"/>
    <w:uiPriority w:val="99"/>
    <w:qFormat/>
    <w:rsid w:val="00E64720"/>
    <w:pPr>
      <w:ind w:left="288" w:right="288"/>
    </w:pPr>
    <w:rPr>
      <w:rFonts w:eastAsia="Calibri"/>
      <w:color w:val="000000"/>
      <w:sz w:val="12"/>
      <w:szCs w:val="20"/>
    </w:rPr>
  </w:style>
  <w:style w:type="character" w:customStyle="1" w:styleId="FullCiteChar">
    <w:name w:val="Full Cite Char"/>
    <w:link w:val="FullCite"/>
    <w:locked/>
    <w:rsid w:val="00E64720"/>
    <w:rPr>
      <w:rFonts w:ascii="Garamond" w:eastAsia="Calibri" w:hAnsi="Garamond"/>
    </w:rPr>
  </w:style>
  <w:style w:type="paragraph" w:customStyle="1" w:styleId="FullCite">
    <w:name w:val="Full Cite"/>
    <w:basedOn w:val="Normal"/>
    <w:next w:val="Normal"/>
    <w:link w:val="FullCiteChar"/>
    <w:qFormat/>
    <w:rsid w:val="00E64720"/>
    <w:rPr>
      <w:rFonts w:ascii="Garamond" w:eastAsia="Calibri" w:hAnsi="Garamond" w:cstheme="minorBidi"/>
    </w:rPr>
  </w:style>
  <w:style w:type="character" w:customStyle="1" w:styleId="StyleCardStyleBlackUnderlineChar">
    <w:name w:val="Style Card Style + Black Underline Char"/>
    <w:link w:val="StyleCardStyleBlackUnderline"/>
    <w:locked/>
    <w:rsid w:val="00E6472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6472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E64720"/>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E64720"/>
    <w:rPr>
      <w:rFonts w:ascii="Century Gothic" w:eastAsia="Times New Roman" w:hAnsi="Century Gothic"/>
    </w:rPr>
  </w:style>
  <w:style w:type="character" w:customStyle="1" w:styleId="StylecardThickunderlineChar">
    <w:name w:val="Style card + Thick underline Char"/>
    <w:link w:val="StylecardThickunderline"/>
    <w:locked/>
    <w:rsid w:val="00E6472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6472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E6472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64720"/>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E64720"/>
    <w:pPr>
      <w:spacing w:after="200" w:line="276" w:lineRule="auto"/>
    </w:pPr>
    <w:rPr>
      <w:rFonts w:eastAsia="Calibri"/>
      <w:color w:val="auto"/>
      <w:sz w:val="22"/>
    </w:rPr>
  </w:style>
  <w:style w:type="paragraph" w:customStyle="1" w:styleId="font-null">
    <w:name w:val="font-null"/>
    <w:basedOn w:val="Normal"/>
    <w:uiPriority w:val="99"/>
    <w:qFormat/>
    <w:rsid w:val="00E64720"/>
    <w:pPr>
      <w:spacing w:before="100" w:beforeAutospacing="1" w:after="100" w:afterAutospacing="1"/>
    </w:pPr>
    <w:rPr>
      <w:rFonts w:eastAsia="Times New Roman"/>
      <w:sz w:val="24"/>
    </w:rPr>
  </w:style>
  <w:style w:type="paragraph" w:customStyle="1" w:styleId="rteindent1">
    <w:name w:val="rteindent1"/>
    <w:basedOn w:val="Normal"/>
    <w:uiPriority w:val="99"/>
    <w:qFormat/>
    <w:rsid w:val="00E6472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6472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6472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6472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6472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64720"/>
    <w:pPr>
      <w:spacing w:before="100" w:beforeAutospacing="1" w:after="100" w:afterAutospacing="1"/>
    </w:pPr>
    <w:rPr>
      <w:rFonts w:eastAsia="Times New Roman"/>
      <w:sz w:val="24"/>
    </w:rPr>
  </w:style>
  <w:style w:type="paragraph" w:customStyle="1" w:styleId="class">
    <w:name w:val="class"/>
    <w:basedOn w:val="Normal"/>
    <w:uiPriority w:val="99"/>
    <w:qFormat/>
    <w:rsid w:val="00E64720"/>
    <w:pPr>
      <w:spacing w:before="100" w:beforeAutospacing="1" w:after="100" w:afterAutospacing="1"/>
    </w:pPr>
    <w:rPr>
      <w:rFonts w:eastAsia="Times New Roman"/>
      <w:sz w:val="24"/>
    </w:rPr>
  </w:style>
  <w:style w:type="character" w:customStyle="1" w:styleId="blocktitleChar">
    <w:name w:val="block title Char"/>
    <w:link w:val="blocktitle0"/>
    <w:locked/>
    <w:rsid w:val="00E64720"/>
    <w:rPr>
      <w:rFonts w:ascii="Calibri" w:eastAsia="Calibri" w:hAnsi="Calibri" w:cs="Calibri"/>
      <w:b/>
      <w:caps/>
      <w:sz w:val="28"/>
      <w:szCs w:val="28"/>
      <w:lang w:val="es-ES"/>
    </w:rPr>
  </w:style>
  <w:style w:type="paragraph" w:customStyle="1" w:styleId="Pa6">
    <w:name w:val="Pa6"/>
    <w:basedOn w:val="Normal"/>
    <w:next w:val="Normal"/>
    <w:uiPriority w:val="99"/>
    <w:qFormat/>
    <w:rsid w:val="00E6472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6472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6472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6472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6472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6472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6472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64720"/>
    <w:rPr>
      <w:rFonts w:ascii="Georgia" w:eastAsia="SimSun" w:hAnsi="Georgia" w:cstheme="minorBidi"/>
      <w:b/>
      <w:bCs/>
    </w:rPr>
  </w:style>
  <w:style w:type="paragraph" w:customStyle="1" w:styleId="summary">
    <w:name w:val="summary"/>
    <w:basedOn w:val="Normal"/>
    <w:uiPriority w:val="99"/>
    <w:qFormat/>
    <w:rsid w:val="00E64720"/>
    <w:pPr>
      <w:spacing w:before="100" w:beforeAutospacing="1" w:after="100" w:afterAutospacing="1"/>
    </w:pPr>
    <w:rPr>
      <w:rFonts w:eastAsia="Times New Roman"/>
      <w:sz w:val="24"/>
    </w:rPr>
  </w:style>
  <w:style w:type="paragraph" w:customStyle="1" w:styleId="Caption2">
    <w:name w:val="Caption2"/>
    <w:basedOn w:val="Normal"/>
    <w:uiPriority w:val="99"/>
    <w:qFormat/>
    <w:rsid w:val="00E6472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6472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6472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E64720"/>
    <w:pPr>
      <w:jc w:val="center"/>
    </w:pPr>
    <w:rPr>
      <w:rFonts w:ascii="Book Antiqua" w:eastAsia="Times New Roman" w:hAnsi="Book Antiqua"/>
      <w:b/>
      <w:sz w:val="28"/>
    </w:rPr>
  </w:style>
  <w:style w:type="paragraph" w:customStyle="1" w:styleId="Little">
    <w:name w:val="Little"/>
    <w:basedOn w:val="Normal"/>
    <w:next w:val="Normal"/>
    <w:link w:val="LittleChar"/>
    <w:qFormat/>
    <w:rsid w:val="00E64720"/>
    <w:pPr>
      <w:ind w:left="288"/>
    </w:pPr>
    <w:rPr>
      <w:rFonts w:ascii="Garamond" w:eastAsia="Times New Roman" w:hAnsi="Garamond"/>
    </w:rPr>
  </w:style>
  <w:style w:type="paragraph" w:customStyle="1" w:styleId="AAAcard">
    <w:name w:val="AAAcard"/>
    <w:basedOn w:val="Normal"/>
    <w:uiPriority w:val="99"/>
    <w:qFormat/>
    <w:rsid w:val="00E64720"/>
    <w:pPr>
      <w:ind w:left="288" w:right="288"/>
    </w:pPr>
    <w:rPr>
      <w:rFonts w:eastAsia="Times New Roman"/>
    </w:rPr>
  </w:style>
  <w:style w:type="paragraph" w:customStyle="1" w:styleId="Caption3">
    <w:name w:val="Caption3"/>
    <w:basedOn w:val="Normal"/>
    <w:uiPriority w:val="99"/>
    <w:qFormat/>
    <w:rsid w:val="00E64720"/>
    <w:pPr>
      <w:spacing w:before="100" w:beforeAutospacing="1" w:after="100" w:afterAutospacing="1"/>
    </w:pPr>
    <w:rPr>
      <w:rFonts w:eastAsia="Times New Roman"/>
      <w:sz w:val="24"/>
    </w:rPr>
  </w:style>
  <w:style w:type="paragraph" w:customStyle="1" w:styleId="body-12-5">
    <w:name w:val="body-12-5"/>
    <w:basedOn w:val="Normal"/>
    <w:uiPriority w:val="99"/>
    <w:qFormat/>
    <w:rsid w:val="00E64720"/>
    <w:pPr>
      <w:spacing w:before="100" w:beforeAutospacing="1" w:after="100" w:afterAutospacing="1"/>
    </w:pPr>
    <w:rPr>
      <w:rFonts w:eastAsia="Times New Roman"/>
      <w:sz w:val="24"/>
    </w:rPr>
  </w:style>
  <w:style w:type="paragraph" w:customStyle="1" w:styleId="infuse">
    <w:name w:val="infuse"/>
    <w:basedOn w:val="Normal"/>
    <w:uiPriority w:val="99"/>
    <w:qFormat/>
    <w:rsid w:val="00E64720"/>
    <w:pPr>
      <w:spacing w:before="100" w:beforeAutospacing="1" w:after="100" w:afterAutospacing="1"/>
    </w:pPr>
    <w:rPr>
      <w:rFonts w:eastAsia="Times New Roman"/>
      <w:sz w:val="24"/>
    </w:rPr>
  </w:style>
  <w:style w:type="paragraph" w:customStyle="1" w:styleId="fontreg">
    <w:name w:val="font_reg"/>
    <w:basedOn w:val="Normal"/>
    <w:uiPriority w:val="99"/>
    <w:qFormat/>
    <w:rsid w:val="00E64720"/>
    <w:pPr>
      <w:spacing w:before="100" w:beforeAutospacing="1" w:after="100" w:afterAutospacing="1"/>
    </w:pPr>
    <w:rPr>
      <w:rFonts w:eastAsia="Times New Roman"/>
      <w:sz w:val="24"/>
    </w:rPr>
  </w:style>
  <w:style w:type="paragraph" w:customStyle="1" w:styleId="CITEF3">
    <w:name w:val="CITE F3"/>
    <w:uiPriority w:val="99"/>
    <w:qFormat/>
    <w:rsid w:val="00E6472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6472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6472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6472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6472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E64720"/>
    <w:pPr>
      <w:ind w:left="144"/>
    </w:pPr>
    <w:rPr>
      <w:rFonts w:ascii="Cambria" w:eastAsia="Calibri" w:hAnsi="Cambria"/>
      <w:sz w:val="24"/>
    </w:rPr>
  </w:style>
  <w:style w:type="paragraph" w:customStyle="1" w:styleId="FreeFormA">
    <w:name w:val="Free Form A"/>
    <w:autoRedefine/>
    <w:uiPriority w:val="99"/>
    <w:qFormat/>
    <w:rsid w:val="00E6472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6472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6472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64720"/>
    <w:rPr>
      <w:rFonts w:ascii="Times New Roman" w:eastAsia="Times New Roman" w:hAnsi="Times New Roman" w:cs="Times New Roman"/>
      <w:sz w:val="10"/>
    </w:rPr>
  </w:style>
  <w:style w:type="paragraph" w:customStyle="1" w:styleId="subheader">
    <w:name w:val="subheader"/>
    <w:basedOn w:val="Normal"/>
    <w:uiPriority w:val="99"/>
    <w:qFormat/>
    <w:rsid w:val="00E6472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64720"/>
    <w:pPr>
      <w:spacing w:before="100" w:beforeAutospacing="1" w:after="100" w:afterAutospacing="1"/>
    </w:pPr>
    <w:rPr>
      <w:rFonts w:eastAsia="Times New Roman"/>
      <w:sz w:val="24"/>
    </w:rPr>
  </w:style>
  <w:style w:type="paragraph" w:customStyle="1" w:styleId="more">
    <w:name w:val="more"/>
    <w:basedOn w:val="Normal"/>
    <w:uiPriority w:val="99"/>
    <w:qFormat/>
    <w:rsid w:val="00E64720"/>
    <w:pPr>
      <w:spacing w:before="100" w:beforeAutospacing="1" w:after="100" w:afterAutospacing="1"/>
    </w:pPr>
    <w:rPr>
      <w:rFonts w:eastAsia="Times New Roman"/>
      <w:sz w:val="24"/>
    </w:rPr>
  </w:style>
  <w:style w:type="paragraph" w:customStyle="1" w:styleId="story">
    <w:name w:val="story"/>
    <w:basedOn w:val="Normal"/>
    <w:uiPriority w:val="99"/>
    <w:qFormat/>
    <w:rsid w:val="00E64720"/>
    <w:pPr>
      <w:spacing w:before="100" w:beforeAutospacing="1" w:after="100" w:afterAutospacing="1"/>
    </w:pPr>
    <w:rPr>
      <w:rFonts w:eastAsia="Times New Roman"/>
      <w:sz w:val="24"/>
    </w:rPr>
  </w:style>
  <w:style w:type="paragraph" w:customStyle="1" w:styleId="H1numbered">
    <w:name w:val="H1 numbered"/>
    <w:basedOn w:val="Normal"/>
    <w:uiPriority w:val="99"/>
    <w:qFormat/>
    <w:rsid w:val="00E64720"/>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64720"/>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6472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6472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6472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6472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6472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64720"/>
    <w:pPr>
      <w:widowControl w:val="0"/>
      <w:spacing w:after="63"/>
    </w:pPr>
    <w:rPr>
      <w:rFonts w:ascii="Arial" w:hAnsi="Arial"/>
      <w:color w:val="auto"/>
    </w:rPr>
  </w:style>
  <w:style w:type="paragraph" w:customStyle="1" w:styleId="CM35">
    <w:name w:val="CM35"/>
    <w:basedOn w:val="Default"/>
    <w:next w:val="Default"/>
    <w:uiPriority w:val="99"/>
    <w:qFormat/>
    <w:rsid w:val="00E6472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6472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6472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6472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6472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6472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E6472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6472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E6472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6472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6472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6472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E6472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64720"/>
    <w:rPr>
      <w:rFonts w:ascii="Georgia" w:hAnsi="Georgia" w:cstheme="minorBidi"/>
      <w:lang w:val="x-none" w:eastAsia="x-none"/>
    </w:rPr>
  </w:style>
  <w:style w:type="character" w:customStyle="1" w:styleId="NormalFontChar">
    <w:name w:val="Normal Font Char"/>
    <w:link w:val="NormalFont"/>
    <w:locked/>
    <w:rsid w:val="00E64720"/>
    <w:rPr>
      <w:rFonts w:ascii="Times New Roman" w:eastAsia="Times New Roman" w:hAnsi="Times New Roman" w:cs="Times New Roman"/>
      <w:sz w:val="20"/>
      <w:szCs w:val="20"/>
    </w:rPr>
  </w:style>
  <w:style w:type="paragraph" w:customStyle="1" w:styleId="NormalFont">
    <w:name w:val="Normal Font"/>
    <w:link w:val="NormalFontChar"/>
    <w:qFormat/>
    <w:rsid w:val="00E6472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6472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6472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64720"/>
    <w:rPr>
      <w:u w:val="single"/>
      <w:lang w:val="x-none" w:eastAsia="x-none"/>
    </w:rPr>
  </w:style>
  <w:style w:type="character" w:customStyle="1" w:styleId="StyleNormalFont11ptBoldUnderlineChar">
    <w:name w:val="Style Normal Font + 11 pt Bold Underline Char"/>
    <w:link w:val="StyleNormalFont11ptBoldUnderline"/>
    <w:locked/>
    <w:rsid w:val="00E6472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64720"/>
    <w:rPr>
      <w:b/>
      <w:bCs/>
      <w:u w:val="single"/>
      <w:lang w:val="x-none" w:eastAsia="x-none"/>
    </w:rPr>
  </w:style>
  <w:style w:type="paragraph" w:customStyle="1" w:styleId="Smallfont0">
    <w:name w:val="Smallfont"/>
    <w:basedOn w:val="Normal"/>
    <w:uiPriority w:val="99"/>
    <w:qFormat/>
    <w:rsid w:val="00E64720"/>
    <w:rPr>
      <w:rFonts w:eastAsia="Times New Roman"/>
      <w:sz w:val="15"/>
    </w:rPr>
  </w:style>
  <w:style w:type="paragraph" w:customStyle="1" w:styleId="formatvorlage2">
    <w:name w:val="formatvorlage2"/>
    <w:basedOn w:val="Normal"/>
    <w:uiPriority w:val="99"/>
    <w:qFormat/>
    <w:rsid w:val="00E6472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6472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64720"/>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E6472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64720"/>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E6472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64720"/>
    <w:pPr>
      <w:ind w:left="144"/>
    </w:pPr>
    <w:rPr>
      <w:rFonts w:ascii="Georgia" w:eastAsia="Times New Roman" w:hAnsi="Georgia" w:cstheme="minorBidi"/>
      <w:lang w:val="x-none" w:eastAsia="x-none"/>
    </w:rPr>
  </w:style>
  <w:style w:type="paragraph" w:customStyle="1" w:styleId="deck">
    <w:name w:val="deck"/>
    <w:basedOn w:val="Normal"/>
    <w:uiPriority w:val="99"/>
    <w:qFormat/>
    <w:rsid w:val="00E64720"/>
    <w:pPr>
      <w:spacing w:before="100" w:beforeAutospacing="1" w:after="100" w:afterAutospacing="1"/>
    </w:pPr>
    <w:rPr>
      <w:rFonts w:eastAsia="Times New Roman"/>
      <w:sz w:val="24"/>
    </w:rPr>
  </w:style>
  <w:style w:type="paragraph" w:customStyle="1" w:styleId="i1">
    <w:name w:val="i1"/>
    <w:basedOn w:val="Normal"/>
    <w:uiPriority w:val="99"/>
    <w:qFormat/>
    <w:rsid w:val="00E64720"/>
    <w:pPr>
      <w:spacing w:before="100" w:beforeAutospacing="1" w:after="100" w:afterAutospacing="1"/>
    </w:pPr>
    <w:rPr>
      <w:rFonts w:eastAsia="Times New Roman"/>
      <w:sz w:val="24"/>
    </w:rPr>
  </w:style>
  <w:style w:type="paragraph" w:customStyle="1" w:styleId="question">
    <w:name w:val="question"/>
    <w:basedOn w:val="Normal"/>
    <w:uiPriority w:val="99"/>
    <w:qFormat/>
    <w:rsid w:val="00E64720"/>
    <w:pPr>
      <w:spacing w:before="100" w:beforeAutospacing="1" w:after="100" w:afterAutospacing="1"/>
    </w:pPr>
    <w:rPr>
      <w:rFonts w:eastAsia="Times New Roman"/>
      <w:sz w:val="24"/>
    </w:rPr>
  </w:style>
  <w:style w:type="paragraph" w:customStyle="1" w:styleId="bodycopy">
    <w:name w:val="bodycopy"/>
    <w:basedOn w:val="Normal"/>
    <w:uiPriority w:val="99"/>
    <w:qFormat/>
    <w:rsid w:val="00E64720"/>
    <w:pPr>
      <w:spacing w:before="100" w:beforeAutospacing="1" w:after="100" w:afterAutospacing="1"/>
    </w:pPr>
    <w:rPr>
      <w:rFonts w:eastAsia="Times New Roman"/>
      <w:sz w:val="24"/>
    </w:rPr>
  </w:style>
  <w:style w:type="paragraph" w:customStyle="1" w:styleId="Fifth">
    <w:name w:val="Fifth"/>
    <w:basedOn w:val="Normal"/>
    <w:link w:val="FifthChar"/>
    <w:qFormat/>
    <w:rsid w:val="00E64720"/>
    <w:rPr>
      <w:rFonts w:eastAsia="Calibri"/>
    </w:rPr>
  </w:style>
  <w:style w:type="paragraph" w:customStyle="1" w:styleId="NoteLevel22">
    <w:name w:val="Note Level 22"/>
    <w:basedOn w:val="Normal"/>
    <w:next w:val="Normal"/>
    <w:uiPriority w:val="99"/>
    <w:qFormat/>
    <w:rsid w:val="00E64720"/>
    <w:pPr>
      <w:keepNext/>
      <w:ind w:left="288" w:right="288"/>
    </w:pPr>
    <w:rPr>
      <w:rFonts w:eastAsia="MS Gothic"/>
      <w:szCs w:val="20"/>
    </w:rPr>
  </w:style>
  <w:style w:type="paragraph" w:customStyle="1" w:styleId="wp-caption-text">
    <w:name w:val="wp-caption-text"/>
    <w:basedOn w:val="Normal"/>
    <w:qFormat/>
    <w:rsid w:val="00E64720"/>
    <w:pPr>
      <w:spacing w:before="100" w:beforeAutospacing="1" w:after="100" w:afterAutospacing="1"/>
    </w:pPr>
    <w:rPr>
      <w:rFonts w:eastAsia="Times New Roman"/>
      <w:sz w:val="24"/>
    </w:rPr>
  </w:style>
  <w:style w:type="paragraph" w:customStyle="1" w:styleId="svarticle">
    <w:name w:val="svarticle"/>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6472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64720"/>
    <w:pPr>
      <w:spacing w:before="100" w:beforeAutospacing="1" w:after="100" w:afterAutospacing="1"/>
    </w:pPr>
  </w:style>
  <w:style w:type="paragraph" w:customStyle="1" w:styleId="description">
    <w:name w:val="description"/>
    <w:basedOn w:val="Normal"/>
    <w:uiPriority w:val="99"/>
    <w:qFormat/>
    <w:rsid w:val="00E64720"/>
    <w:pPr>
      <w:spacing w:before="100" w:beforeAutospacing="1" w:after="100" w:afterAutospacing="1"/>
    </w:pPr>
  </w:style>
  <w:style w:type="paragraph" w:customStyle="1" w:styleId="graf">
    <w:name w:val="graf"/>
    <w:basedOn w:val="Normal"/>
    <w:uiPriority w:val="99"/>
    <w:qFormat/>
    <w:rsid w:val="00E64720"/>
    <w:pPr>
      <w:spacing w:before="100" w:beforeAutospacing="1" w:after="100" w:afterAutospacing="1"/>
    </w:pPr>
  </w:style>
  <w:style w:type="paragraph" w:customStyle="1" w:styleId="column">
    <w:name w:val="column"/>
    <w:basedOn w:val="Normal"/>
    <w:uiPriority w:val="99"/>
    <w:qFormat/>
    <w:rsid w:val="00E64720"/>
    <w:pPr>
      <w:spacing w:before="100" w:beforeAutospacing="1" w:after="100" w:afterAutospacing="1"/>
    </w:pPr>
  </w:style>
  <w:style w:type="paragraph" w:customStyle="1" w:styleId="recirc-container">
    <w:name w:val="recirc-container"/>
    <w:basedOn w:val="Normal"/>
    <w:uiPriority w:val="99"/>
    <w:qFormat/>
    <w:rsid w:val="00E64720"/>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6472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6472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6472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64720"/>
    <w:rPr>
      <w:rFonts w:ascii="Georgia" w:hAnsi="Georgia" w:hint="default"/>
      <w:i/>
      <w:iCs/>
      <w:color w:val="808080"/>
    </w:rPr>
  </w:style>
  <w:style w:type="character" w:customStyle="1" w:styleId="cardchar00">
    <w:name w:val="cardchar0"/>
    <w:basedOn w:val="DefaultParagraphFont"/>
    <w:rsid w:val="00E64720"/>
  </w:style>
  <w:style w:type="character" w:customStyle="1" w:styleId="UnderlineNon-bold">
    <w:name w:val="Underline Non - bold"/>
    <w:rsid w:val="00E6472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64720"/>
  </w:style>
  <w:style w:type="character" w:customStyle="1" w:styleId="StyleHeading4UnderlinedsmalltextGaramondChar">
    <w:name w:val="Style Heading 4Underlinedsmall text + Garamond Char"/>
    <w:link w:val="StyleHeading4UnderlinedsmalltextGaramond"/>
    <w:locked/>
    <w:rsid w:val="00E64720"/>
    <w:rPr>
      <w:rFonts w:ascii="Calibri" w:hAnsi="Calibri" w:cs="Calibri"/>
    </w:rPr>
  </w:style>
  <w:style w:type="character" w:customStyle="1" w:styleId="Heading5Char2">
    <w:name w:val="Heading 5 Char2"/>
    <w:rsid w:val="00E6472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64720"/>
    <w:rPr>
      <w:rFonts w:ascii="Arial" w:hAnsi="Arial" w:cs="Arial"/>
      <w:vanish/>
      <w:sz w:val="16"/>
      <w:szCs w:val="16"/>
    </w:rPr>
  </w:style>
  <w:style w:type="paragraph" w:styleId="z-TopofForm">
    <w:name w:val="HTML Top of Form"/>
    <w:basedOn w:val="Normal"/>
    <w:next w:val="Normal"/>
    <w:link w:val="z-TopofFormChar"/>
    <w:hidden/>
    <w:uiPriority w:val="99"/>
    <w:unhideWhenUsed/>
    <w:rsid w:val="00E6472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64720"/>
    <w:rPr>
      <w:rFonts w:ascii="Arial" w:hAnsi="Arial" w:cs="Arial"/>
      <w:vanish/>
      <w:sz w:val="16"/>
      <w:szCs w:val="16"/>
    </w:rPr>
  </w:style>
  <w:style w:type="character" w:customStyle="1" w:styleId="z-BottomofFormChar">
    <w:name w:val="z-Bottom of Form Char"/>
    <w:basedOn w:val="DefaultParagraphFont"/>
    <w:link w:val="z-BottomofForm"/>
    <w:uiPriority w:val="99"/>
    <w:rsid w:val="00E6472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6472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64720"/>
    <w:rPr>
      <w:rFonts w:ascii="Arial" w:hAnsi="Arial" w:cs="Arial"/>
      <w:vanish/>
      <w:sz w:val="16"/>
      <w:szCs w:val="16"/>
    </w:rPr>
  </w:style>
  <w:style w:type="character" w:customStyle="1" w:styleId="Style2CharChar">
    <w:name w:val="Style2 Char Char"/>
    <w:rsid w:val="00E64720"/>
    <w:rPr>
      <w:u w:val="thick"/>
      <w:lang w:val="en-US" w:eastAsia="en-US" w:bidi="ar-SA"/>
    </w:rPr>
  </w:style>
  <w:style w:type="character" w:customStyle="1" w:styleId="authordate1">
    <w:name w:val="authordate"/>
    <w:rsid w:val="00E64720"/>
  </w:style>
  <w:style w:type="character" w:customStyle="1" w:styleId="underline0">
    <w:name w:val="%underline"/>
    <w:rsid w:val="00E64720"/>
    <w:rPr>
      <w:rFonts w:ascii="Times New Roman" w:hAnsi="Times New Roman" w:cs="Times New Roman" w:hint="default"/>
      <w:strike w:val="0"/>
      <w:dstrike w:val="0"/>
      <w:sz w:val="16"/>
      <w:u w:val="none"/>
      <w:effect w:val="none"/>
    </w:rPr>
  </w:style>
  <w:style w:type="character" w:customStyle="1" w:styleId="AUNDERLINE0">
    <w:name w:val="AUNDERLINE"/>
    <w:qFormat/>
    <w:rsid w:val="00E64720"/>
    <w:rPr>
      <w:rFonts w:ascii="Times New Roman" w:hAnsi="Times New Roman" w:cs="Times New Roman" w:hint="default"/>
      <w:sz w:val="20"/>
      <w:u w:val="single"/>
    </w:rPr>
  </w:style>
  <w:style w:type="character" w:customStyle="1" w:styleId="UnderlinedCharChar">
    <w:name w:val="Underlined Char Char"/>
    <w:rsid w:val="00E64720"/>
    <w:rPr>
      <w:rFonts w:ascii="Garamond" w:hAnsi="Garamond" w:hint="default"/>
      <w:szCs w:val="28"/>
      <w:u w:val="single"/>
      <w:lang w:val="en-US" w:eastAsia="en-US" w:bidi="ar-SA"/>
    </w:rPr>
  </w:style>
  <w:style w:type="character" w:customStyle="1" w:styleId="slug-doi">
    <w:name w:val="slug-doi"/>
    <w:basedOn w:val="DefaultParagraphFont"/>
    <w:rsid w:val="00E64720"/>
  </w:style>
  <w:style w:type="character" w:customStyle="1" w:styleId="af">
    <w:name w:val="af"/>
    <w:basedOn w:val="DefaultParagraphFont"/>
    <w:rsid w:val="00E64720"/>
  </w:style>
  <w:style w:type="character" w:customStyle="1" w:styleId="ab">
    <w:name w:val="ab"/>
    <w:basedOn w:val="DefaultParagraphFont"/>
    <w:rsid w:val="00E64720"/>
  </w:style>
  <w:style w:type="character" w:customStyle="1" w:styleId="em">
    <w:name w:val="em"/>
    <w:basedOn w:val="DefaultParagraphFont"/>
    <w:rsid w:val="00E64720"/>
  </w:style>
  <w:style w:type="character" w:customStyle="1" w:styleId="au">
    <w:name w:val="au"/>
    <w:basedOn w:val="DefaultParagraphFont"/>
    <w:rsid w:val="00E64720"/>
  </w:style>
  <w:style w:type="character" w:customStyle="1" w:styleId="ti">
    <w:name w:val="ti"/>
    <w:basedOn w:val="DefaultParagraphFont"/>
    <w:rsid w:val="00E64720"/>
  </w:style>
  <w:style w:type="character" w:customStyle="1" w:styleId="subheadblue">
    <w:name w:val="subhead_blue"/>
    <w:basedOn w:val="DefaultParagraphFont"/>
    <w:rsid w:val="00E64720"/>
  </w:style>
  <w:style w:type="character" w:customStyle="1" w:styleId="affiliation">
    <w:name w:val="affiliation"/>
    <w:basedOn w:val="DefaultParagraphFont"/>
    <w:rsid w:val="00E64720"/>
  </w:style>
  <w:style w:type="character" w:customStyle="1" w:styleId="slug-doi-wrapper">
    <w:name w:val="slug-doi-wrapper"/>
    <w:basedOn w:val="DefaultParagraphFont"/>
    <w:rsid w:val="00E64720"/>
  </w:style>
  <w:style w:type="character" w:customStyle="1" w:styleId="slug-metadata-noteahead-of-print">
    <w:name w:val="slug-metadata-note ahead-of-print"/>
    <w:basedOn w:val="DefaultParagraphFont"/>
    <w:rsid w:val="00E64720"/>
  </w:style>
  <w:style w:type="character" w:customStyle="1" w:styleId="slug-ahead-of-print-date">
    <w:name w:val="slug-ahead-of-print-date"/>
    <w:basedOn w:val="DefaultParagraphFont"/>
    <w:rsid w:val="00E64720"/>
  </w:style>
  <w:style w:type="character" w:customStyle="1" w:styleId="medium-bold">
    <w:name w:val="medium-bold"/>
    <w:basedOn w:val="DefaultParagraphFont"/>
    <w:rsid w:val="00E64720"/>
  </w:style>
  <w:style w:type="character" w:customStyle="1" w:styleId="updated-short-citation">
    <w:name w:val="updated-short-citation"/>
    <w:basedOn w:val="DefaultParagraphFont"/>
    <w:rsid w:val="00E64720"/>
  </w:style>
  <w:style w:type="character" w:customStyle="1" w:styleId="goohl0">
    <w:name w:val="goohl0"/>
    <w:basedOn w:val="DefaultParagraphFont"/>
    <w:rsid w:val="00E64720"/>
  </w:style>
  <w:style w:type="character" w:customStyle="1" w:styleId="CharChar6">
    <w:name w:val="Char Char6"/>
    <w:rsid w:val="00E64720"/>
    <w:rPr>
      <w:rFonts w:ascii="Arial" w:hAnsi="Arial" w:cs="Arial" w:hint="default"/>
      <w:bCs/>
      <w:sz w:val="16"/>
      <w:szCs w:val="26"/>
      <w:lang w:val="en-US" w:eastAsia="en-US" w:bidi="ar-SA"/>
    </w:rPr>
  </w:style>
  <w:style w:type="character" w:customStyle="1" w:styleId="TagCharChar1">
    <w:name w:val="Tag Char Char1"/>
    <w:rsid w:val="00E64720"/>
    <w:rPr>
      <w:b/>
      <w:bCs w:val="0"/>
      <w:sz w:val="24"/>
      <w:szCs w:val="24"/>
      <w:lang w:val="en-US" w:eastAsia="en-US" w:bidi="ar-SA"/>
    </w:rPr>
  </w:style>
  <w:style w:type="character" w:customStyle="1" w:styleId="12TimesNewRoman">
    <w:name w:val="12 Times New Roman"/>
    <w:rsid w:val="00E6472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6472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64720"/>
    <w:rPr>
      <w:rFonts w:ascii="Times New Roman" w:hAnsi="Times New Roman" w:cs="Times New Roman" w:hint="default"/>
      <w:strike w:val="0"/>
      <w:dstrike w:val="0"/>
      <w:sz w:val="14"/>
      <w:u w:val="none"/>
      <w:effect w:val="none"/>
    </w:rPr>
  </w:style>
  <w:style w:type="character" w:customStyle="1" w:styleId="F8-UnderlineBold">
    <w:name w:val="F8 - Underline/Bold"/>
    <w:rsid w:val="00E64720"/>
    <w:rPr>
      <w:rFonts w:ascii="Times New Roman" w:hAnsi="Times New Roman" w:cs="Times New Roman" w:hint="default"/>
      <w:b/>
      <w:bCs w:val="0"/>
      <w:sz w:val="20"/>
      <w:u w:val="single"/>
    </w:rPr>
  </w:style>
  <w:style w:type="character" w:customStyle="1" w:styleId="F7-SmallFont">
    <w:name w:val="F7 - Small Font"/>
    <w:rsid w:val="00E64720"/>
    <w:rPr>
      <w:rFonts w:ascii="Times New Roman" w:hAnsi="Times New Roman" w:cs="Times New Roman" w:hint="default"/>
      <w:sz w:val="14"/>
    </w:rPr>
  </w:style>
  <w:style w:type="character" w:customStyle="1" w:styleId="Brief-Bold">
    <w:name w:val="Brief - Bold"/>
    <w:rsid w:val="00E64720"/>
    <w:rPr>
      <w:rFonts w:ascii="Times New Roman" w:hAnsi="Times New Roman" w:cs="Times New Roman" w:hint="default"/>
      <w:b/>
      <w:bCs w:val="0"/>
    </w:rPr>
  </w:style>
  <w:style w:type="character" w:customStyle="1" w:styleId="Card-Underline">
    <w:name w:val="Card - Underline"/>
    <w:rsid w:val="00E64720"/>
    <w:rPr>
      <w:rFonts w:ascii="Times New Roman" w:hAnsi="Times New Roman" w:cs="Times New Roman" w:hint="default"/>
      <w:u w:val="single"/>
    </w:rPr>
  </w:style>
  <w:style w:type="character" w:customStyle="1" w:styleId="beriefunderline">
    <w:name w:val="berief = underline"/>
    <w:rsid w:val="00E64720"/>
    <w:rPr>
      <w:rFonts w:ascii="Times New Roman" w:eastAsia="Times New Roman" w:hAnsi="Times New Roman" w:cs="Times New Roman" w:hint="default"/>
      <w:sz w:val="20"/>
      <w:u w:val="single"/>
    </w:rPr>
  </w:style>
  <w:style w:type="character" w:customStyle="1" w:styleId="BoldText10pt">
    <w:name w:val="Bold Text 10 pt"/>
    <w:rsid w:val="00E6472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64720"/>
    <w:rPr>
      <w:i/>
      <w:iCs w:val="0"/>
    </w:rPr>
  </w:style>
  <w:style w:type="character" w:customStyle="1" w:styleId="eoeaheader">
    <w:name w:val="eoea_header"/>
    <w:basedOn w:val="DefaultParagraphFont"/>
    <w:rsid w:val="00E64720"/>
  </w:style>
  <w:style w:type="character" w:customStyle="1" w:styleId="SC4208902">
    <w:name w:val="SC.4.208902"/>
    <w:rsid w:val="00E64720"/>
    <w:rPr>
      <w:rFonts w:ascii="Century" w:hAnsi="Century" w:cs="Century" w:hint="default"/>
      <w:color w:val="000000"/>
      <w:sz w:val="22"/>
      <w:szCs w:val="22"/>
    </w:rPr>
  </w:style>
  <w:style w:type="character" w:customStyle="1" w:styleId="SC4208915">
    <w:name w:val="SC.4.208915"/>
    <w:rsid w:val="00E64720"/>
    <w:rPr>
      <w:rFonts w:ascii="Century" w:hAnsi="Century" w:cs="Century" w:hint="default"/>
      <w:color w:val="000000"/>
      <w:sz w:val="13"/>
      <w:szCs w:val="13"/>
    </w:rPr>
  </w:style>
  <w:style w:type="character" w:customStyle="1" w:styleId="SC273764">
    <w:name w:val="SC.2.73764"/>
    <w:rsid w:val="00E64720"/>
    <w:rPr>
      <w:rFonts w:ascii="Century" w:hAnsi="Century" w:cs="Century" w:hint="default"/>
      <w:color w:val="000000"/>
      <w:sz w:val="72"/>
      <w:szCs w:val="72"/>
    </w:rPr>
  </w:style>
  <w:style w:type="character" w:customStyle="1" w:styleId="SC273779">
    <w:name w:val="SC.2.73779"/>
    <w:rsid w:val="00E64720"/>
    <w:rPr>
      <w:rFonts w:ascii="Century" w:hAnsi="Century" w:cs="Century" w:hint="default"/>
      <w:color w:val="000000"/>
      <w:sz w:val="40"/>
      <w:szCs w:val="40"/>
    </w:rPr>
  </w:style>
  <w:style w:type="character" w:customStyle="1" w:styleId="SC273763">
    <w:name w:val="SC.2.73763"/>
    <w:rsid w:val="00E64720"/>
    <w:rPr>
      <w:rFonts w:ascii="Century" w:hAnsi="Century" w:cs="Century" w:hint="default"/>
      <w:b/>
      <w:bCs/>
      <w:color w:val="000000"/>
    </w:rPr>
  </w:style>
  <w:style w:type="character" w:customStyle="1" w:styleId="SC4208910">
    <w:name w:val="SC.4.208910"/>
    <w:rsid w:val="00E64720"/>
    <w:rPr>
      <w:rFonts w:ascii="Century" w:hAnsi="Century" w:cs="Century" w:hint="default"/>
      <w:color w:val="000000"/>
      <w:sz w:val="28"/>
      <w:szCs w:val="28"/>
    </w:rPr>
  </w:style>
  <w:style w:type="character" w:customStyle="1" w:styleId="SC4208911">
    <w:name w:val="SC.4.208911"/>
    <w:rsid w:val="00E64720"/>
    <w:rPr>
      <w:rFonts w:ascii="Century" w:hAnsi="Century" w:cs="Century" w:hint="default"/>
      <w:color w:val="000000"/>
    </w:rPr>
  </w:style>
  <w:style w:type="character" w:customStyle="1" w:styleId="articlesubtitle">
    <w:name w:val="article_sub_title"/>
    <w:basedOn w:val="DefaultParagraphFont"/>
    <w:rsid w:val="00E64720"/>
  </w:style>
  <w:style w:type="character" w:customStyle="1" w:styleId="newsdate2">
    <w:name w:val="news_date2"/>
    <w:basedOn w:val="DefaultParagraphFont"/>
    <w:rsid w:val="00E64720"/>
  </w:style>
  <w:style w:type="character" w:customStyle="1" w:styleId="readarticleheader">
    <w:name w:val="readarticleheader"/>
    <w:basedOn w:val="DefaultParagraphFont"/>
    <w:rsid w:val="00E64720"/>
  </w:style>
  <w:style w:type="character" w:customStyle="1" w:styleId="UnderlineChar20">
    <w:name w:val="Underline Char2"/>
    <w:rsid w:val="00E64720"/>
    <w:rPr>
      <w:rFonts w:ascii="Trebuchet MS" w:hAnsi="Trebuchet MS" w:hint="default"/>
      <w:u w:val="thick"/>
      <w:lang w:val="en-US" w:eastAsia="zh-CN" w:bidi="ar-SA"/>
    </w:rPr>
  </w:style>
  <w:style w:type="character" w:customStyle="1" w:styleId="BoldUnderliningChar">
    <w:name w:val="Bold Underlining Char"/>
    <w:rsid w:val="00E64720"/>
    <w:rPr>
      <w:rFonts w:ascii="Arial Narrow" w:eastAsia="Times New Roman" w:hAnsi="Arial Narrow" w:hint="default"/>
      <w:b/>
      <w:bCs w:val="0"/>
      <w:szCs w:val="24"/>
      <w:u w:val="single"/>
      <w:lang w:val="en-GB" w:eastAsia="en-US" w:bidi="ar-SA"/>
    </w:rPr>
  </w:style>
  <w:style w:type="character" w:customStyle="1" w:styleId="medium-normal1">
    <w:name w:val="medium-normal1"/>
    <w:rsid w:val="00E64720"/>
    <w:rPr>
      <w:rFonts w:ascii="Arial" w:hAnsi="Arial" w:cs="Arial" w:hint="default"/>
      <w:b w:val="0"/>
      <w:bCs w:val="0"/>
      <w:i w:val="0"/>
      <w:iCs w:val="0"/>
      <w:sz w:val="20"/>
      <w:szCs w:val="20"/>
    </w:rPr>
  </w:style>
  <w:style w:type="character" w:customStyle="1" w:styleId="UnderlinedCardChar0">
    <w:name w:val="Underlined Card Char"/>
    <w:rsid w:val="00E64720"/>
    <w:rPr>
      <w:rFonts w:ascii="Palatino Linotype" w:hAnsi="Palatino Linotype" w:hint="default"/>
      <w:u w:val="single"/>
      <w:lang w:val="en-US" w:eastAsia="en-US" w:bidi="ar-SA"/>
    </w:rPr>
  </w:style>
  <w:style w:type="character" w:customStyle="1" w:styleId="char">
    <w:name w:val="char"/>
    <w:basedOn w:val="DefaultParagraphFont"/>
    <w:rsid w:val="00E64720"/>
  </w:style>
  <w:style w:type="character" w:customStyle="1" w:styleId="UnderlineCharCharCharCharCharChar">
    <w:name w:val="Underline Char Char Char Char Char Char"/>
    <w:rsid w:val="00E64720"/>
    <w:rPr>
      <w:rFonts w:ascii="Arial Narrow" w:hAnsi="Arial Narrow" w:hint="default"/>
      <w:szCs w:val="24"/>
      <w:u w:val="single"/>
      <w:lang w:val="en-US" w:eastAsia="en-US" w:bidi="ar-SA"/>
    </w:rPr>
  </w:style>
  <w:style w:type="character" w:customStyle="1" w:styleId="klink">
    <w:name w:val="klink"/>
    <w:basedOn w:val="DefaultParagraphFont"/>
    <w:rsid w:val="00E64720"/>
  </w:style>
  <w:style w:type="character" w:customStyle="1" w:styleId="date10">
    <w:name w:val="date1"/>
    <w:basedOn w:val="DefaultParagraphFont"/>
    <w:rsid w:val="00E64720"/>
  </w:style>
  <w:style w:type="character" w:customStyle="1" w:styleId="bolding1">
    <w:name w:val="bolding1"/>
    <w:rsid w:val="00E64720"/>
    <w:rPr>
      <w:b/>
      <w:bCs/>
    </w:rPr>
  </w:style>
  <w:style w:type="character" w:customStyle="1" w:styleId="bookoptions1">
    <w:name w:val="book_options1"/>
    <w:rsid w:val="00E64720"/>
    <w:rPr>
      <w:b/>
      <w:bCs/>
      <w:color w:val="333366"/>
    </w:rPr>
  </w:style>
  <w:style w:type="character" w:customStyle="1" w:styleId="descriptionblock">
    <w:name w:val="description block"/>
    <w:basedOn w:val="DefaultParagraphFont"/>
    <w:rsid w:val="00E64720"/>
  </w:style>
  <w:style w:type="character" w:customStyle="1" w:styleId="detailsboxblock">
    <w:name w:val="detailsbox block"/>
    <w:basedOn w:val="DefaultParagraphFont"/>
    <w:rsid w:val="00E64720"/>
  </w:style>
  <w:style w:type="character" w:customStyle="1" w:styleId="Char3">
    <w:name w:val="Char3"/>
    <w:rsid w:val="00E64720"/>
    <w:rPr>
      <w:rFonts w:ascii="Arial" w:hAnsi="Arial" w:cs="Arial" w:hint="default"/>
      <w:bCs/>
      <w:u w:val="thick"/>
      <w:lang w:val="en-US" w:eastAsia="en-US" w:bidi="ar-SA"/>
    </w:rPr>
  </w:style>
  <w:style w:type="character" w:customStyle="1" w:styleId="texto11">
    <w:name w:val="texto11"/>
    <w:rsid w:val="00E64720"/>
    <w:rPr>
      <w:rFonts w:ascii="Arial" w:hAnsi="Arial" w:cs="Arial" w:hint="default"/>
      <w:b w:val="0"/>
      <w:bCs w:val="0"/>
      <w:i w:val="0"/>
      <w:iCs w:val="0"/>
      <w:caps w:val="0"/>
      <w:color w:val="000000"/>
      <w:sz w:val="26"/>
      <w:szCs w:val="26"/>
    </w:rPr>
  </w:style>
  <w:style w:type="character" w:customStyle="1" w:styleId="CardTagChar">
    <w:name w:val="Card Tag Char"/>
    <w:rsid w:val="00E64720"/>
    <w:rPr>
      <w:rFonts w:ascii="Arial Narrow" w:hAnsi="Arial Narrow" w:hint="default"/>
      <w:b/>
      <w:bCs w:val="0"/>
      <w:sz w:val="24"/>
      <w:szCs w:val="24"/>
      <w:lang w:val="en-US" w:eastAsia="en-US" w:bidi="ar-SA"/>
    </w:rPr>
  </w:style>
  <w:style w:type="character" w:customStyle="1" w:styleId="DebateCiteCharCharChar">
    <w:name w:val="Debate Cite Char Char Char"/>
    <w:rsid w:val="00E64720"/>
    <w:rPr>
      <w:b/>
      <w:bCs w:val="0"/>
      <w:sz w:val="32"/>
      <w:szCs w:val="32"/>
      <w:lang w:val="en-US" w:eastAsia="en-US" w:bidi="ar-SA"/>
    </w:rPr>
  </w:style>
  <w:style w:type="character" w:customStyle="1" w:styleId="TagChar3">
    <w:name w:val="Tag Char3"/>
    <w:rsid w:val="00E64720"/>
    <w:rPr>
      <w:rFonts w:ascii="Palatino Linotype" w:hAnsi="Palatino Linotype" w:hint="default"/>
      <w:b/>
      <w:bCs w:val="0"/>
      <w:sz w:val="24"/>
      <w:szCs w:val="24"/>
      <w:lang w:val="en-US" w:eastAsia="en-US" w:bidi="ar-SA"/>
    </w:rPr>
  </w:style>
  <w:style w:type="character" w:customStyle="1" w:styleId="TagandCiteChar">
    <w:name w:val="Tag and Cite Char"/>
    <w:rsid w:val="00E64720"/>
    <w:rPr>
      <w:color w:val="333333"/>
      <w:sz w:val="22"/>
      <w:szCs w:val="22"/>
      <w:lang w:val="en-US" w:eastAsia="en-US" w:bidi="ar-SA"/>
    </w:rPr>
  </w:style>
  <w:style w:type="character" w:customStyle="1" w:styleId="Style10ptBold">
    <w:name w:val="Style 10 pt Bold"/>
    <w:rsid w:val="00E64720"/>
    <w:rPr>
      <w:b/>
      <w:bCs/>
      <w:sz w:val="20"/>
    </w:rPr>
  </w:style>
  <w:style w:type="character" w:customStyle="1" w:styleId="text9">
    <w:name w:val="text9"/>
    <w:basedOn w:val="DefaultParagraphFont"/>
    <w:rsid w:val="00E64720"/>
  </w:style>
  <w:style w:type="character" w:customStyle="1" w:styleId="text21">
    <w:name w:val="text21"/>
    <w:basedOn w:val="DefaultParagraphFont"/>
    <w:rsid w:val="00E64720"/>
  </w:style>
  <w:style w:type="character" w:customStyle="1" w:styleId="text19">
    <w:name w:val="text19"/>
    <w:basedOn w:val="DefaultParagraphFont"/>
    <w:rsid w:val="00E64720"/>
  </w:style>
  <w:style w:type="character" w:customStyle="1" w:styleId="term2">
    <w:name w:val="term2"/>
    <w:rsid w:val="00E64720"/>
    <w:rPr>
      <w:b/>
      <w:bCs/>
    </w:rPr>
  </w:style>
  <w:style w:type="character" w:customStyle="1" w:styleId="pmterms12">
    <w:name w:val="pmterms12"/>
    <w:rsid w:val="00E64720"/>
    <w:rPr>
      <w:b/>
      <w:bCs/>
      <w:i w:val="0"/>
      <w:iCs w:val="0"/>
      <w:color w:val="000000"/>
    </w:rPr>
  </w:style>
  <w:style w:type="character" w:customStyle="1" w:styleId="ToReadChar">
    <w:name w:val="To Read Char"/>
    <w:rsid w:val="00E64720"/>
    <w:rPr>
      <w:rFonts w:ascii="Verdana" w:hAnsi="Verdana" w:hint="default"/>
      <w:b/>
      <w:bCs w:val="0"/>
      <w:szCs w:val="24"/>
      <w:u w:val="single"/>
      <w:lang w:val="en-US" w:eastAsia="en-US" w:bidi="ar-SA"/>
    </w:rPr>
  </w:style>
  <w:style w:type="character" w:customStyle="1" w:styleId="ToReadCharChar">
    <w:name w:val="To Read Char Char"/>
    <w:rsid w:val="00E64720"/>
    <w:rPr>
      <w:rFonts w:ascii="Verdana" w:hAnsi="Verdana" w:hint="default"/>
      <w:b/>
      <w:bCs w:val="0"/>
      <w:szCs w:val="24"/>
      <w:u w:val="single"/>
      <w:lang w:val="en-US" w:eastAsia="en-US" w:bidi="ar-SA"/>
    </w:rPr>
  </w:style>
  <w:style w:type="character" w:customStyle="1" w:styleId="bio">
    <w:name w:val="bio"/>
    <w:basedOn w:val="DefaultParagraphFont"/>
    <w:rsid w:val="00E64720"/>
  </w:style>
  <w:style w:type="character" w:customStyle="1" w:styleId="storytextstyle">
    <w:name w:val="storytextstyle"/>
    <w:basedOn w:val="DefaultParagraphFont"/>
    <w:rsid w:val="00E64720"/>
  </w:style>
  <w:style w:type="character" w:customStyle="1" w:styleId="cardunderlinedCharChar">
    <w:name w:val="card underlined Char Char"/>
    <w:rsid w:val="00E64720"/>
    <w:rPr>
      <w:rFonts w:ascii="Arial" w:hAnsi="Arial" w:cs="Arial" w:hint="default"/>
      <w:sz w:val="22"/>
      <w:szCs w:val="24"/>
      <w:u w:val="single"/>
      <w:lang w:val="en-US" w:eastAsia="en-US" w:bidi="ar-SA"/>
    </w:rPr>
  </w:style>
  <w:style w:type="character" w:customStyle="1" w:styleId="Style2Char0">
    <w:name w:val="Style2 Char"/>
    <w:rsid w:val="00E64720"/>
    <w:rPr>
      <w:rFonts w:ascii="Book Antiqua" w:hAnsi="Book Antiqua" w:hint="default"/>
      <w:u w:val="thick"/>
      <w:lang w:val="en-US" w:eastAsia="en-US" w:bidi="ar-SA"/>
    </w:rPr>
  </w:style>
  <w:style w:type="character" w:customStyle="1" w:styleId="Style2Char1">
    <w:name w:val="Style2 Char1"/>
    <w:rsid w:val="00E64720"/>
    <w:rPr>
      <w:rFonts w:ascii="Book Antiqua" w:hAnsi="Book Antiqua" w:hint="default"/>
      <w:szCs w:val="24"/>
      <w:u w:val="thick"/>
      <w:lang w:val="en-US" w:eastAsia="en-US" w:bidi="ar-SA"/>
    </w:rPr>
  </w:style>
  <w:style w:type="character" w:customStyle="1" w:styleId="articlehead21">
    <w:name w:val="articlehead21"/>
    <w:rsid w:val="00E64720"/>
    <w:rPr>
      <w:rFonts w:ascii="Arial" w:hAnsi="Arial" w:cs="Arial" w:hint="default"/>
      <w:b/>
      <w:bCs/>
      <w:color w:val="660000"/>
      <w:sz w:val="20"/>
      <w:szCs w:val="20"/>
    </w:rPr>
  </w:style>
  <w:style w:type="character" w:customStyle="1" w:styleId="TagCiteChar1">
    <w:name w:val="Tag/Cite Char1"/>
    <w:rsid w:val="00E64720"/>
    <w:rPr>
      <w:b/>
      <w:bCs w:val="0"/>
      <w:lang w:val="en-US" w:eastAsia="en-US" w:bidi="ar-SA"/>
    </w:rPr>
  </w:style>
  <w:style w:type="character" w:customStyle="1" w:styleId="goohl2">
    <w:name w:val="goohl2"/>
    <w:basedOn w:val="DefaultParagraphFont"/>
    <w:rsid w:val="00E64720"/>
  </w:style>
  <w:style w:type="character" w:customStyle="1" w:styleId="CardCharChar0">
    <w:name w:val="Card Char Char"/>
    <w:rsid w:val="00E64720"/>
    <w:rPr>
      <w:lang w:val="en-US" w:eastAsia="en-US" w:bidi="ar-SA"/>
    </w:rPr>
  </w:style>
  <w:style w:type="character" w:customStyle="1" w:styleId="BriefTitle1Char">
    <w:name w:val="Brief Title 1 Char"/>
    <w:rsid w:val="00E64720"/>
    <w:rPr>
      <w:b/>
      <w:bCs w:val="0"/>
      <w:u w:val="single"/>
      <w:lang w:val="en-US" w:eastAsia="en-US" w:bidi="ar-SA"/>
    </w:rPr>
  </w:style>
  <w:style w:type="character" w:customStyle="1" w:styleId="TagCiteCharChar">
    <w:name w:val="Tag/Cite Char Char"/>
    <w:rsid w:val="00E64720"/>
    <w:rPr>
      <w:b/>
      <w:bCs w:val="0"/>
      <w:lang w:val="en-US" w:eastAsia="en-US" w:bidi="ar-SA"/>
    </w:rPr>
  </w:style>
  <w:style w:type="character" w:customStyle="1" w:styleId="btx">
    <w:name w:val="btx"/>
    <w:basedOn w:val="DefaultParagraphFont"/>
    <w:rsid w:val="00E64720"/>
  </w:style>
  <w:style w:type="character" w:customStyle="1" w:styleId="CardChar10">
    <w:name w:val="Card Char1"/>
    <w:rsid w:val="00E64720"/>
    <w:rPr>
      <w:lang w:val="en-US" w:eastAsia="en-US" w:bidi="ar-SA"/>
    </w:rPr>
  </w:style>
  <w:style w:type="character" w:customStyle="1" w:styleId="prodgeneral1">
    <w:name w:val="prodgeneral1"/>
    <w:rsid w:val="00E64720"/>
    <w:rPr>
      <w:rFonts w:ascii="Verdana" w:hAnsi="Verdana" w:hint="default"/>
      <w:b w:val="0"/>
      <w:bCs w:val="0"/>
      <w:caps w:val="0"/>
      <w:color w:val="000000"/>
      <w:spacing w:val="0"/>
      <w:sz w:val="16"/>
      <w:szCs w:val="16"/>
    </w:rPr>
  </w:style>
  <w:style w:type="character" w:customStyle="1" w:styleId="summary1">
    <w:name w:val="summary1"/>
    <w:rsid w:val="00E64720"/>
    <w:rPr>
      <w:rFonts w:ascii="Arial" w:hAnsi="Arial" w:cs="Arial" w:hint="default"/>
      <w:sz w:val="18"/>
      <w:szCs w:val="18"/>
    </w:rPr>
  </w:style>
  <w:style w:type="character" w:customStyle="1" w:styleId="text3">
    <w:name w:val="text3"/>
    <w:basedOn w:val="DefaultParagraphFont"/>
    <w:rsid w:val="00E64720"/>
  </w:style>
  <w:style w:type="character" w:customStyle="1" w:styleId="cardtextsmallChar">
    <w:name w:val="card text small Char"/>
    <w:rsid w:val="00E64720"/>
    <w:rPr>
      <w:rFonts w:ascii="Arial Narrow" w:hAnsi="Arial Narrow" w:hint="default"/>
      <w:sz w:val="16"/>
      <w:szCs w:val="24"/>
      <w:lang w:val="en-US" w:eastAsia="en-US" w:bidi="ar-SA"/>
    </w:rPr>
  </w:style>
  <w:style w:type="character" w:customStyle="1" w:styleId="countrytitle1">
    <w:name w:val="countrytitle1"/>
    <w:rsid w:val="00E64720"/>
    <w:rPr>
      <w:rFonts w:ascii="Verdana" w:hAnsi="Verdana" w:hint="default"/>
      <w:b/>
      <w:bCs/>
      <w:color w:val="293643"/>
      <w:sz w:val="24"/>
      <w:szCs w:val="24"/>
    </w:rPr>
  </w:style>
  <w:style w:type="character" w:customStyle="1" w:styleId="storyheader1">
    <w:name w:val="storyheader1"/>
    <w:rsid w:val="00E64720"/>
    <w:rPr>
      <w:rFonts w:ascii="Verdana" w:hAnsi="Verdana" w:hint="default"/>
      <w:b/>
      <w:bCs/>
      <w:color w:val="000000"/>
      <w:sz w:val="21"/>
      <w:szCs w:val="21"/>
    </w:rPr>
  </w:style>
  <w:style w:type="character" w:customStyle="1" w:styleId="cardunderlinedChar0">
    <w:name w:val="card underlined Char"/>
    <w:rsid w:val="00E64720"/>
    <w:rPr>
      <w:rFonts w:ascii="Arial" w:hAnsi="Arial" w:cs="Arial" w:hint="default"/>
      <w:sz w:val="22"/>
      <w:szCs w:val="24"/>
      <w:u w:val="single"/>
      <w:lang w:val="en-US" w:eastAsia="en-US" w:bidi="ar-SA"/>
    </w:rPr>
  </w:style>
  <w:style w:type="character" w:customStyle="1" w:styleId="article1">
    <w:name w:val="article1"/>
    <w:rsid w:val="00E64720"/>
    <w:rPr>
      <w:rFonts w:ascii="Verdana" w:hAnsi="Verdana" w:hint="default"/>
      <w:color w:val="333333"/>
      <w:sz w:val="16"/>
      <w:szCs w:val="16"/>
    </w:rPr>
  </w:style>
  <w:style w:type="character" w:customStyle="1" w:styleId="story-posted-date1">
    <w:name w:val="story-posted-date1"/>
    <w:rsid w:val="00E6472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6472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64720"/>
  </w:style>
  <w:style w:type="character" w:customStyle="1" w:styleId="textmedium">
    <w:name w:val="textmedium"/>
    <w:basedOn w:val="DefaultParagraphFont"/>
    <w:rsid w:val="00E64720"/>
  </w:style>
  <w:style w:type="character" w:customStyle="1" w:styleId="citation1">
    <w:name w:val="citation1"/>
    <w:rsid w:val="00E64720"/>
    <w:rPr>
      <w:rFonts w:ascii="Verdana" w:hAnsi="Verdana" w:hint="default"/>
      <w:sz w:val="17"/>
      <w:szCs w:val="17"/>
    </w:rPr>
  </w:style>
  <w:style w:type="character" w:customStyle="1" w:styleId="hithighlite">
    <w:name w:val="hithighlite"/>
    <w:basedOn w:val="DefaultParagraphFont"/>
    <w:rsid w:val="00E64720"/>
  </w:style>
  <w:style w:type="character" w:customStyle="1" w:styleId="articlecontent">
    <w:name w:val="articlecontent"/>
    <w:basedOn w:val="DefaultParagraphFont"/>
    <w:rsid w:val="00E64720"/>
  </w:style>
  <w:style w:type="character" w:customStyle="1" w:styleId="fource1">
    <w:name w:val="fource1"/>
    <w:rsid w:val="00E64720"/>
    <w:rPr>
      <w:sz w:val="34"/>
      <w:szCs w:val="34"/>
    </w:rPr>
  </w:style>
  <w:style w:type="character" w:customStyle="1" w:styleId="LanguageStrikeChar">
    <w:name w:val="Language Strike Char"/>
    <w:rsid w:val="00E64720"/>
    <w:rPr>
      <w:rFonts w:ascii="Arial Narrow" w:hAnsi="Arial Narrow" w:hint="default"/>
      <w:strike/>
      <w:szCs w:val="24"/>
      <w:lang w:val="en-US" w:eastAsia="en-US" w:bidi="ar-SA"/>
    </w:rPr>
  </w:style>
  <w:style w:type="character" w:customStyle="1" w:styleId="normal11">
    <w:name w:val="normal1"/>
    <w:basedOn w:val="DefaultParagraphFont"/>
    <w:rsid w:val="00E64720"/>
  </w:style>
  <w:style w:type="character" w:customStyle="1" w:styleId="ds">
    <w:name w:val="ds"/>
    <w:basedOn w:val="DefaultParagraphFont"/>
    <w:rsid w:val="00E64720"/>
  </w:style>
  <w:style w:type="character" w:customStyle="1" w:styleId="UnderliningChar1">
    <w:name w:val="Underlining Char1"/>
    <w:rsid w:val="00E64720"/>
    <w:rPr>
      <w:rFonts w:ascii="Arial Narrow" w:hAnsi="Arial Narrow" w:hint="default"/>
      <w:szCs w:val="24"/>
      <w:u w:val="single"/>
      <w:lang w:val="en-US" w:eastAsia="en-US" w:bidi="ar-SA"/>
    </w:rPr>
  </w:style>
  <w:style w:type="character" w:customStyle="1" w:styleId="UnderliningChar2">
    <w:name w:val="Underlining Char2"/>
    <w:rsid w:val="00E64720"/>
    <w:rPr>
      <w:rFonts w:ascii="Arial Narrow" w:hAnsi="Arial Narrow" w:hint="default"/>
      <w:szCs w:val="24"/>
      <w:u w:val="single"/>
      <w:lang w:val="en-US" w:eastAsia="en-US" w:bidi="ar-SA"/>
    </w:rPr>
  </w:style>
  <w:style w:type="character" w:customStyle="1" w:styleId="MicroTextChar1">
    <w:name w:val="MicroText Char1"/>
    <w:rsid w:val="00E64720"/>
    <w:rPr>
      <w:rFonts w:ascii="Arial Narrow" w:hAnsi="Arial Narrow" w:hint="default"/>
      <w:sz w:val="12"/>
      <w:szCs w:val="24"/>
      <w:lang w:val="en-US" w:eastAsia="en-US" w:bidi="ar-SA"/>
    </w:rPr>
  </w:style>
  <w:style w:type="character" w:customStyle="1" w:styleId="DefaultPara">
    <w:name w:val="Default Para"/>
    <w:rsid w:val="00E64720"/>
    <w:rPr>
      <w:sz w:val="20"/>
    </w:rPr>
  </w:style>
  <w:style w:type="character" w:customStyle="1" w:styleId="SYSHYPERTEXT">
    <w:name w:val="SYS_HYPERTEXT"/>
    <w:rsid w:val="00E64720"/>
    <w:rPr>
      <w:color w:val="0000FF"/>
      <w:u w:val="single"/>
    </w:rPr>
  </w:style>
  <w:style w:type="character" w:customStyle="1" w:styleId="Hyperlink1">
    <w:name w:val="Hyperlink1"/>
    <w:rsid w:val="00E6472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6472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64720"/>
    <w:rPr>
      <w:rFonts w:ascii="Arial Narrow" w:hAnsi="Arial Narrow" w:hint="default"/>
      <w:noProof w:val="0"/>
      <w:szCs w:val="24"/>
      <w:u w:val="single"/>
      <w:lang w:val="en-US" w:eastAsia="en-US" w:bidi="ar-SA"/>
    </w:rPr>
  </w:style>
  <w:style w:type="character" w:customStyle="1" w:styleId="BlockHeading1Char">
    <w:name w:val="Block Heading 1 Char"/>
    <w:rsid w:val="00E6472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64720"/>
    <w:rPr>
      <w:b/>
      <w:bCs w:val="0"/>
      <w:sz w:val="24"/>
      <w:szCs w:val="24"/>
      <w:u w:val="single"/>
      <w:lang w:val="en-US" w:eastAsia="en-US" w:bidi="ar-SA"/>
    </w:rPr>
  </w:style>
  <w:style w:type="character" w:customStyle="1" w:styleId="StyleTagTimesNewRomanChar">
    <w:name w:val="Style Tag + Times New Roman Char"/>
    <w:rsid w:val="00E6472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64720"/>
    <w:rPr>
      <w:rFonts w:ascii="Arial Narrow" w:hAnsi="Arial Narrow" w:cs="Arial" w:hint="default"/>
      <w:b/>
      <w:bCs/>
      <w:iCs/>
      <w:sz w:val="24"/>
      <w:szCs w:val="28"/>
      <w:lang w:val="en-US" w:eastAsia="en-US" w:bidi="ar-SA"/>
    </w:rPr>
  </w:style>
  <w:style w:type="character" w:customStyle="1" w:styleId="UnderliningCharChar">
    <w:name w:val="Underlining Char Char"/>
    <w:rsid w:val="00E64720"/>
    <w:rPr>
      <w:rFonts w:ascii="Arial Narrow" w:hAnsi="Arial Narrow" w:hint="default"/>
      <w:szCs w:val="24"/>
      <w:u w:val="single"/>
      <w:lang w:val="en-US" w:eastAsia="en-US" w:bidi="ar-SA"/>
    </w:rPr>
  </w:style>
  <w:style w:type="character" w:customStyle="1" w:styleId="StyleArialNarrow12ptBold">
    <w:name w:val="Style Arial Narrow 12 pt Bold"/>
    <w:rsid w:val="00E64720"/>
    <w:rPr>
      <w:rFonts w:ascii="Arial Narrow" w:hAnsi="Arial Narrow" w:hint="default"/>
      <w:b/>
      <w:bCs/>
      <w:sz w:val="24"/>
    </w:rPr>
  </w:style>
  <w:style w:type="character" w:customStyle="1" w:styleId="Style1CharChar">
    <w:name w:val="Style1 Char Char"/>
    <w:rsid w:val="00E6472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6472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64720"/>
    <w:rPr>
      <w:noProof w:val="0"/>
      <w:u w:val="single"/>
      <w:lang w:val="en-US" w:eastAsia="en-US" w:bidi="ar-SA"/>
    </w:rPr>
  </w:style>
  <w:style w:type="character" w:customStyle="1" w:styleId="UnderlinedCharChar1">
    <w:name w:val="Underlined Char Char1"/>
    <w:rsid w:val="00E64720"/>
    <w:rPr>
      <w:rFonts w:ascii="Bell MT" w:eastAsia="Times New Roman" w:hAnsi="Bell MT" w:hint="default"/>
      <w:bCs/>
      <w:iCs/>
      <w:sz w:val="22"/>
      <w:u w:val="single"/>
    </w:rPr>
  </w:style>
  <w:style w:type="character" w:customStyle="1" w:styleId="Heading2CharChar2">
    <w:name w:val="Heading 2 Char Char2"/>
    <w:rsid w:val="00E64720"/>
    <w:rPr>
      <w:rFonts w:ascii="Arial" w:hAnsi="Arial" w:cs="Arial" w:hint="default"/>
      <w:b/>
      <w:bCs/>
      <w:iCs/>
      <w:sz w:val="22"/>
      <w:szCs w:val="28"/>
      <w:lang w:val="en-US" w:eastAsia="en-US" w:bidi="ar-SA"/>
    </w:rPr>
  </w:style>
  <w:style w:type="character" w:customStyle="1" w:styleId="doctitle">
    <w:name w:val="doctitle"/>
    <w:rsid w:val="00E64720"/>
  </w:style>
  <w:style w:type="character" w:customStyle="1" w:styleId="cardtext-underlined0">
    <w:name w:val="card text- underlined"/>
    <w:rsid w:val="00E64720"/>
    <w:rPr>
      <w:rFonts w:ascii="Garamond" w:hAnsi="Garamond" w:hint="default"/>
      <w:u w:val="single"/>
    </w:rPr>
  </w:style>
  <w:style w:type="character" w:customStyle="1" w:styleId="BodyText1">
    <w:name w:val="Body Text1"/>
    <w:basedOn w:val="DefaultParagraphFont"/>
    <w:rsid w:val="00E6472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64720"/>
  </w:style>
  <w:style w:type="character" w:customStyle="1" w:styleId="BriefTitleChar">
    <w:name w:val="Brief Title Char"/>
    <w:basedOn w:val="DefaultParagraphFont"/>
    <w:rsid w:val="00E64720"/>
    <w:rPr>
      <w:b/>
      <w:bCs w:val="0"/>
      <w:sz w:val="24"/>
      <w:szCs w:val="24"/>
      <w:u w:val="single"/>
      <w:lang w:val="en-US" w:eastAsia="en-US" w:bidi="ar-SA"/>
    </w:rPr>
  </w:style>
  <w:style w:type="character" w:customStyle="1" w:styleId="BriefTitle2Char">
    <w:name w:val="Brief Title 2 Char"/>
    <w:basedOn w:val="BriefTitleChar"/>
    <w:rsid w:val="00E6472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6472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64720"/>
    <w:rPr>
      <w:rFonts w:ascii="Georgia" w:hAnsi="Georgia" w:hint="default"/>
      <w:b/>
      <w:bCs w:val="0"/>
      <w:sz w:val="24"/>
    </w:rPr>
  </w:style>
  <w:style w:type="character" w:customStyle="1" w:styleId="Emphasis20">
    <w:name w:val="Emphasis 2"/>
    <w:uiPriority w:val="1"/>
    <w:qFormat/>
    <w:rsid w:val="00E6472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64720"/>
    <w:rPr>
      <w:rFonts w:ascii="AGaramond" w:hAnsi="AGaramond" w:cs="AGaramond" w:hint="default"/>
      <w:color w:val="211D1E"/>
      <w:sz w:val="14"/>
      <w:szCs w:val="14"/>
    </w:rPr>
  </w:style>
  <w:style w:type="character" w:customStyle="1" w:styleId="CharacterStyle2">
    <w:name w:val="Character Style 2"/>
    <w:uiPriority w:val="99"/>
    <w:rsid w:val="00E64720"/>
    <w:rPr>
      <w:sz w:val="20"/>
      <w:szCs w:val="20"/>
    </w:rPr>
  </w:style>
  <w:style w:type="character" w:customStyle="1" w:styleId="cross-head">
    <w:name w:val="cross-head"/>
    <w:rsid w:val="00E64720"/>
  </w:style>
  <w:style w:type="character" w:customStyle="1" w:styleId="dateline">
    <w:name w:val="dateline"/>
    <w:rsid w:val="00E64720"/>
  </w:style>
  <w:style w:type="character" w:customStyle="1" w:styleId="Subtitle1">
    <w:name w:val="Subtitle1"/>
    <w:rsid w:val="00E64720"/>
  </w:style>
  <w:style w:type="character" w:customStyle="1" w:styleId="metaorigin">
    <w:name w:val="meta_origin"/>
    <w:rsid w:val="00E64720"/>
  </w:style>
  <w:style w:type="character" w:customStyle="1" w:styleId="mandelbrotrefrag">
    <w:name w:val="mandelbrot_refrag"/>
    <w:rsid w:val="00E64720"/>
  </w:style>
  <w:style w:type="character" w:customStyle="1" w:styleId="eminfo">
    <w:name w:val="eminfo"/>
    <w:rsid w:val="00E64720"/>
  </w:style>
  <w:style w:type="character" w:customStyle="1" w:styleId="emhighlight">
    <w:name w:val="emhighlight"/>
    <w:rsid w:val="00E64720"/>
  </w:style>
  <w:style w:type="character" w:customStyle="1" w:styleId="name">
    <w:name w:val="name"/>
    <w:rsid w:val="00E64720"/>
  </w:style>
  <w:style w:type="character" w:customStyle="1" w:styleId="tkrname">
    <w:name w:val="tkrname"/>
    <w:rsid w:val="00E64720"/>
  </w:style>
  <w:style w:type="character" w:customStyle="1" w:styleId="tkrchange">
    <w:name w:val="tkrchange"/>
    <w:rsid w:val="00E64720"/>
  </w:style>
  <w:style w:type="character" w:customStyle="1" w:styleId="source-org">
    <w:name w:val="source-org"/>
    <w:rsid w:val="00E64720"/>
  </w:style>
  <w:style w:type="character" w:customStyle="1" w:styleId="updated">
    <w:name w:val="updated"/>
    <w:rsid w:val="00E64720"/>
  </w:style>
  <w:style w:type="character" w:customStyle="1" w:styleId="last">
    <w:name w:val="last"/>
    <w:rsid w:val="00E64720"/>
  </w:style>
  <w:style w:type="character" w:customStyle="1" w:styleId="Style11ptBoldUnderline1">
    <w:name w:val="Style 11 pt Bold Underline1"/>
    <w:rsid w:val="00E64720"/>
    <w:rPr>
      <w:b/>
      <w:bCs/>
      <w:sz w:val="20"/>
      <w:u w:val="single"/>
    </w:rPr>
  </w:style>
  <w:style w:type="character" w:customStyle="1" w:styleId="StyleStyleunderlineBold11pt">
    <w:name w:val="Style Style underline + Bold + 11 pt"/>
    <w:rsid w:val="00E64720"/>
    <w:rPr>
      <w:bCs/>
      <w:sz w:val="20"/>
      <w:u w:val="single"/>
    </w:rPr>
  </w:style>
  <w:style w:type="character" w:customStyle="1" w:styleId="StyleunderlineAsianTimesNewRomanBold">
    <w:name w:val="Style underline + (Asian) Times New Roman Bold"/>
    <w:rsid w:val="00E6472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64720"/>
    <w:rPr>
      <w:b/>
      <w:bCs/>
      <w:sz w:val="20"/>
      <w:u w:val="single"/>
      <w:bdr w:val="single" w:sz="4" w:space="0" w:color="auto" w:frame="1"/>
    </w:rPr>
  </w:style>
  <w:style w:type="character" w:customStyle="1" w:styleId="A5">
    <w:name w:val="A5"/>
    <w:uiPriority w:val="99"/>
    <w:rsid w:val="00E64720"/>
    <w:rPr>
      <w:rFonts w:ascii="Times New Roman" w:hAnsi="Times New Roman" w:cs="Times New Roman" w:hint="default"/>
      <w:color w:val="000000"/>
      <w:sz w:val="13"/>
      <w:szCs w:val="13"/>
    </w:rPr>
  </w:style>
  <w:style w:type="character" w:customStyle="1" w:styleId="quotepeekbase">
    <w:name w:val="quotepeekbase"/>
    <w:rsid w:val="00E64720"/>
  </w:style>
  <w:style w:type="character" w:customStyle="1" w:styleId="cardChar11">
    <w:name w:val="card Char1"/>
    <w:rsid w:val="00E64720"/>
    <w:rPr>
      <w:rFonts w:ascii="Calibri" w:eastAsia="Calibri" w:hAnsi="Calibri" w:cs="Calibri" w:hint="default"/>
      <w:sz w:val="24"/>
      <w:szCs w:val="22"/>
      <w:lang w:val="x-none" w:eastAsia="x-none"/>
    </w:rPr>
  </w:style>
  <w:style w:type="character" w:customStyle="1" w:styleId="NormalCard">
    <w:name w:val="Normal Card"/>
    <w:uiPriority w:val="1"/>
    <w:qFormat/>
    <w:rsid w:val="00E64720"/>
    <w:rPr>
      <w:rFonts w:ascii="Times New Roman" w:hAnsi="Times New Roman" w:cs="Times New Roman" w:hint="default"/>
      <w:sz w:val="24"/>
    </w:rPr>
  </w:style>
  <w:style w:type="character" w:customStyle="1" w:styleId="HighlightedUnderline0">
    <w:name w:val="Highlighted Underline"/>
    <w:uiPriority w:val="1"/>
    <w:qFormat/>
    <w:rsid w:val="00E6472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64720"/>
    <w:rPr>
      <w:rFonts w:ascii="Times New Roman" w:hAnsi="Times New Roman" w:cs="Times New Roman" w:hint="default"/>
      <w:sz w:val="16"/>
      <w:szCs w:val="16"/>
    </w:rPr>
  </w:style>
  <w:style w:type="character" w:customStyle="1" w:styleId="timebox">
    <w:name w:val="timebox"/>
    <w:rsid w:val="00E64720"/>
  </w:style>
  <w:style w:type="character" w:customStyle="1" w:styleId="Heading2Subtext">
    <w:name w:val="Heading 2 Subtext"/>
    <w:rsid w:val="00E64720"/>
    <w:rPr>
      <w:rFonts w:ascii="Times New Roman" w:hAnsi="Times New Roman" w:cs="Times New Roman" w:hint="default"/>
      <w:sz w:val="16"/>
    </w:rPr>
  </w:style>
  <w:style w:type="character" w:customStyle="1" w:styleId="-SmallText-">
    <w:name w:val="-Small Text-"/>
    <w:rsid w:val="00E64720"/>
    <w:rPr>
      <w:rFonts w:ascii="Garamond" w:hAnsi="Garamond" w:hint="default"/>
      <w:sz w:val="16"/>
    </w:rPr>
  </w:style>
  <w:style w:type="character" w:customStyle="1" w:styleId="label">
    <w:name w:val="label"/>
    <w:rsid w:val="00E64720"/>
  </w:style>
  <w:style w:type="character" w:customStyle="1" w:styleId="BoldUnderlineCharChar">
    <w:name w:val="BoldUnderline Char Char"/>
    <w:rsid w:val="00E6472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64720"/>
  </w:style>
  <w:style w:type="character" w:customStyle="1" w:styleId="FontStyle477">
    <w:name w:val="Font Style477"/>
    <w:basedOn w:val="DefaultParagraphFont"/>
    <w:uiPriority w:val="99"/>
    <w:rsid w:val="00E64720"/>
    <w:rPr>
      <w:rFonts w:ascii="Times New Roman" w:hAnsi="Times New Roman" w:cs="Times New Roman" w:hint="default"/>
      <w:sz w:val="18"/>
      <w:szCs w:val="18"/>
    </w:rPr>
  </w:style>
  <w:style w:type="character" w:customStyle="1" w:styleId="FontStyle505">
    <w:name w:val="Font Style505"/>
    <w:basedOn w:val="DefaultParagraphFont"/>
    <w:uiPriority w:val="99"/>
    <w:rsid w:val="00E64720"/>
    <w:rPr>
      <w:rFonts w:ascii="Times New Roman" w:hAnsi="Times New Roman" w:cs="Times New Roman" w:hint="default"/>
      <w:sz w:val="18"/>
      <w:szCs w:val="18"/>
    </w:rPr>
  </w:style>
  <w:style w:type="character" w:customStyle="1" w:styleId="FontStyle514">
    <w:name w:val="Font Style514"/>
    <w:basedOn w:val="DefaultParagraphFont"/>
    <w:uiPriority w:val="99"/>
    <w:rsid w:val="00E64720"/>
    <w:rPr>
      <w:rFonts w:ascii="Times New Roman" w:hAnsi="Times New Roman" w:cs="Times New Roman" w:hint="default"/>
      <w:sz w:val="14"/>
      <w:szCs w:val="14"/>
    </w:rPr>
  </w:style>
  <w:style w:type="character" w:customStyle="1" w:styleId="FontStyle500">
    <w:name w:val="Font Style500"/>
    <w:basedOn w:val="DefaultParagraphFont"/>
    <w:uiPriority w:val="99"/>
    <w:rsid w:val="00E64720"/>
    <w:rPr>
      <w:rFonts w:ascii="Times New Roman" w:hAnsi="Times New Roman" w:cs="Times New Roman" w:hint="default"/>
      <w:b/>
      <w:bCs/>
      <w:sz w:val="16"/>
      <w:szCs w:val="16"/>
    </w:rPr>
  </w:style>
  <w:style w:type="character" w:customStyle="1" w:styleId="CardCite1">
    <w:name w:val="CardCite1"/>
    <w:qFormat/>
    <w:rsid w:val="00E6472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6472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64720"/>
    <w:rPr>
      <w:rFonts w:ascii="Times New Roman" w:hAnsi="Times New Roman" w:cs="Times New Roman" w:hint="default"/>
      <w:b/>
      <w:bCs/>
      <w:sz w:val="22"/>
      <w:szCs w:val="22"/>
    </w:rPr>
  </w:style>
  <w:style w:type="character" w:customStyle="1" w:styleId="CharacterStyle3">
    <w:name w:val="Character Style 3"/>
    <w:uiPriority w:val="99"/>
    <w:rsid w:val="00E64720"/>
    <w:rPr>
      <w:rFonts w:ascii="Bookman Old Style" w:hAnsi="Bookman Old Style" w:cs="Bookman Old Style" w:hint="default"/>
      <w:spacing w:val="-5"/>
      <w:sz w:val="18"/>
      <w:szCs w:val="18"/>
    </w:rPr>
  </w:style>
  <w:style w:type="character" w:customStyle="1" w:styleId="Style8pt1">
    <w:name w:val="Style 8 pt1"/>
    <w:rsid w:val="00E64720"/>
    <w:rPr>
      <w:rFonts w:ascii="Georgia" w:hAnsi="Georgia" w:hint="default"/>
      <w:sz w:val="16"/>
    </w:rPr>
  </w:style>
  <w:style w:type="character" w:customStyle="1" w:styleId="UnderlineStyleChar7">
    <w:name w:val="Underline Style Char7"/>
    <w:rsid w:val="00E64720"/>
    <w:rPr>
      <w:rFonts w:ascii="Garamond" w:hAnsi="Garamond" w:hint="default"/>
      <w:sz w:val="22"/>
      <w:szCs w:val="24"/>
      <w:u w:val="single"/>
      <w:lang w:val="en-US" w:eastAsia="en-US" w:bidi="ar-SA"/>
    </w:rPr>
  </w:style>
  <w:style w:type="character" w:customStyle="1" w:styleId="StyleArial6ptBold">
    <w:name w:val="Style Arial 6 pt Bold"/>
    <w:rsid w:val="00E64720"/>
    <w:rPr>
      <w:rFonts w:ascii="Arial" w:hAnsi="Arial" w:cs="Arial" w:hint="default"/>
      <w:bCs/>
      <w:sz w:val="12"/>
    </w:rPr>
  </w:style>
  <w:style w:type="character" w:customStyle="1" w:styleId="Heading2Char5">
    <w:name w:val="Heading 2 Char5"/>
    <w:rsid w:val="00E64720"/>
    <w:rPr>
      <w:rFonts w:ascii="Garamond" w:hAnsi="Garamond" w:cs="Arial" w:hint="default"/>
      <w:b/>
      <w:bCs/>
      <w:iCs/>
      <w:sz w:val="24"/>
      <w:szCs w:val="28"/>
      <w:lang w:val="en-US" w:eastAsia="en-US" w:bidi="ar-SA"/>
    </w:rPr>
  </w:style>
  <w:style w:type="character" w:customStyle="1" w:styleId="TagGreg">
    <w:name w:val="TagGreg"/>
    <w:uiPriority w:val="1"/>
    <w:qFormat/>
    <w:rsid w:val="00E64720"/>
    <w:rPr>
      <w:b/>
      <w:bCs w:val="0"/>
      <w:sz w:val="24"/>
    </w:rPr>
  </w:style>
  <w:style w:type="character" w:customStyle="1" w:styleId="StyleDebateUnderline10pt">
    <w:name w:val="Style Debate Underline + 10 pt"/>
    <w:rsid w:val="00E64720"/>
    <w:rPr>
      <w:rFonts w:ascii="Times New Roman" w:hAnsi="Times New Roman" w:cs="Times New Roman" w:hint="default"/>
      <w:sz w:val="20"/>
      <w:szCs w:val="20"/>
      <w:u w:val="single"/>
    </w:rPr>
  </w:style>
  <w:style w:type="character" w:customStyle="1" w:styleId="underlinedCharChar0">
    <w:name w:val="underlined Char Char"/>
    <w:locked/>
    <w:rsid w:val="00E64720"/>
    <w:rPr>
      <w:u w:val="single"/>
    </w:rPr>
  </w:style>
  <w:style w:type="character" w:customStyle="1" w:styleId="SourceBold">
    <w:name w:val="Source Bold"/>
    <w:rsid w:val="00E64720"/>
    <w:rPr>
      <w:rFonts w:ascii="Arial Narrow" w:hAnsi="Arial Narrow" w:hint="default"/>
      <w:b/>
      <w:bCs w:val="0"/>
      <w:strike w:val="0"/>
      <w:dstrike w:val="0"/>
      <w:sz w:val="24"/>
      <w:u w:val="none"/>
      <w:effect w:val="none"/>
    </w:rPr>
  </w:style>
  <w:style w:type="character" w:customStyle="1" w:styleId="2xBoldUnderline">
    <w:name w:val="2x_Bold_Underline"/>
    <w:rsid w:val="00E64720"/>
    <w:rPr>
      <w:b/>
      <w:bCs/>
      <w:sz w:val="24"/>
      <w:u w:val="thick"/>
    </w:rPr>
  </w:style>
  <w:style w:type="character" w:customStyle="1" w:styleId="Dottedunderline">
    <w:name w:val="Dotted underline"/>
    <w:rsid w:val="00E64720"/>
    <w:rPr>
      <w:u w:val="dotted"/>
    </w:rPr>
  </w:style>
  <w:style w:type="character" w:customStyle="1" w:styleId="readChar">
    <w:name w:val="read Char"/>
    <w:rsid w:val="00E64720"/>
    <w:rPr>
      <w:szCs w:val="22"/>
      <w:u w:val="single"/>
      <w:lang w:val="en-US" w:eastAsia="en-US" w:bidi="ar-SA"/>
    </w:rPr>
  </w:style>
  <w:style w:type="character" w:customStyle="1" w:styleId="underlining0">
    <w:name w:val="underlining"/>
    <w:rsid w:val="00E64720"/>
    <w:rPr>
      <w:u w:val="single"/>
    </w:rPr>
  </w:style>
  <w:style w:type="character" w:customStyle="1" w:styleId="btitle">
    <w:name w:val="btitle"/>
    <w:rsid w:val="00E64720"/>
  </w:style>
  <w:style w:type="character" w:customStyle="1" w:styleId="green">
    <w:name w:val="green"/>
    <w:rsid w:val="00E64720"/>
  </w:style>
  <w:style w:type="character" w:customStyle="1" w:styleId="BodyText20">
    <w:name w:val="Body Text2"/>
    <w:rsid w:val="00E647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6472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647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6472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6472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6472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647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64720"/>
    <w:rPr>
      <w:rFonts w:ascii="Sylfaen" w:hAnsi="Sylfaen" w:cs="Sylfaen" w:hint="default"/>
      <w:i/>
      <w:iCs/>
      <w:strike w:val="0"/>
      <w:dstrike w:val="0"/>
      <w:sz w:val="19"/>
      <w:szCs w:val="19"/>
      <w:u w:val="none"/>
      <w:effect w:val="none"/>
      <w:shd w:val="clear" w:color="auto" w:fill="FFFFFF"/>
    </w:rPr>
  </w:style>
  <w:style w:type="character" w:customStyle="1" w:styleId="1">
    <w:name w:val="1"/>
    <w:rsid w:val="00E64720"/>
    <w:rPr>
      <w:rFonts w:ascii="Arial" w:hAnsi="Arial" w:cs="Arial" w:hint="default"/>
      <w:bCs/>
      <w:sz w:val="20"/>
      <w:u w:val="single"/>
      <w:lang w:val="en-US" w:eastAsia="en-US" w:bidi="ar-SA"/>
    </w:rPr>
  </w:style>
  <w:style w:type="character" w:customStyle="1" w:styleId="CharChar31">
    <w:name w:val="Char Char31"/>
    <w:rsid w:val="00E64720"/>
    <w:rPr>
      <w:rFonts w:ascii="Arial" w:hAnsi="Arial" w:cs="Arial" w:hint="default"/>
      <w:b/>
      <w:bCs/>
      <w:iCs/>
      <w:lang w:val="en-US" w:eastAsia="en-US" w:bidi="ar-SA"/>
    </w:rPr>
  </w:style>
  <w:style w:type="character" w:customStyle="1" w:styleId="Subtitle2">
    <w:name w:val="Subtitle2"/>
    <w:rsid w:val="00E64720"/>
  </w:style>
  <w:style w:type="character" w:customStyle="1" w:styleId="drop">
    <w:name w:val="drop"/>
    <w:rsid w:val="00E64720"/>
  </w:style>
  <w:style w:type="character" w:customStyle="1" w:styleId="bioline">
    <w:name w:val="bioline"/>
    <w:rsid w:val="00E64720"/>
  </w:style>
  <w:style w:type="character" w:customStyle="1" w:styleId="articletitle0">
    <w:name w:val="article_title"/>
    <w:rsid w:val="00E64720"/>
  </w:style>
  <w:style w:type="character" w:customStyle="1" w:styleId="A4">
    <w:name w:val="A4"/>
    <w:uiPriority w:val="99"/>
    <w:rsid w:val="00E64720"/>
    <w:rPr>
      <w:color w:val="000000"/>
    </w:rPr>
  </w:style>
  <w:style w:type="character" w:customStyle="1" w:styleId="s2">
    <w:name w:val="s2"/>
    <w:rsid w:val="00E64720"/>
  </w:style>
  <w:style w:type="character" w:customStyle="1" w:styleId="s4">
    <w:name w:val="s4"/>
    <w:rsid w:val="00E64720"/>
  </w:style>
  <w:style w:type="character" w:customStyle="1" w:styleId="s5">
    <w:name w:val="s5"/>
    <w:rsid w:val="00E64720"/>
  </w:style>
  <w:style w:type="character" w:customStyle="1" w:styleId="cap">
    <w:name w:val="cap"/>
    <w:rsid w:val="00E64720"/>
  </w:style>
  <w:style w:type="character" w:customStyle="1" w:styleId="rightsnotice">
    <w:name w:val="rightsnotice"/>
    <w:rsid w:val="00E64720"/>
  </w:style>
  <w:style w:type="character" w:customStyle="1" w:styleId="Caption1">
    <w:name w:val="Caption1"/>
    <w:rsid w:val="00E64720"/>
  </w:style>
  <w:style w:type="character" w:customStyle="1" w:styleId="credit">
    <w:name w:val="credit"/>
    <w:rsid w:val="00E64720"/>
  </w:style>
  <w:style w:type="character" w:customStyle="1" w:styleId="scaps">
    <w:name w:val="scaps"/>
    <w:rsid w:val="00E64720"/>
  </w:style>
  <w:style w:type="character" w:customStyle="1" w:styleId="current-article">
    <w:name w:val="current-article"/>
    <w:rsid w:val="00E64720"/>
  </w:style>
  <w:style w:type="character" w:customStyle="1" w:styleId="related-current-indicator">
    <w:name w:val="related-current-indicator"/>
    <w:rsid w:val="00E64720"/>
  </w:style>
  <w:style w:type="character" w:customStyle="1" w:styleId="bylclear">
    <w:name w:val="bylclear"/>
    <w:rsid w:val="00E64720"/>
  </w:style>
  <w:style w:type="character" w:customStyle="1" w:styleId="timestamp">
    <w:name w:val="timestamp"/>
    <w:rsid w:val="00E64720"/>
  </w:style>
  <w:style w:type="character" w:customStyle="1" w:styleId="comments">
    <w:name w:val="comments"/>
    <w:rsid w:val="00E64720"/>
  </w:style>
  <w:style w:type="character" w:customStyle="1" w:styleId="essaytext">
    <w:name w:val="essaytext"/>
    <w:rsid w:val="00E64720"/>
  </w:style>
  <w:style w:type="character" w:customStyle="1" w:styleId="username">
    <w:name w:val="username"/>
    <w:rsid w:val="00E64720"/>
  </w:style>
  <w:style w:type="character" w:customStyle="1" w:styleId="toplinks">
    <w:name w:val="toplinks"/>
    <w:rsid w:val="00E64720"/>
  </w:style>
  <w:style w:type="character" w:customStyle="1" w:styleId="A3">
    <w:name w:val="A3"/>
    <w:uiPriority w:val="99"/>
    <w:rsid w:val="00E64720"/>
    <w:rPr>
      <w:rFonts w:ascii="Perpetua" w:hAnsi="Perpetua" w:cs="Perpetua" w:hint="default"/>
      <w:color w:val="000000"/>
      <w:sz w:val="15"/>
      <w:szCs w:val="15"/>
    </w:rPr>
  </w:style>
  <w:style w:type="character" w:customStyle="1" w:styleId="see">
    <w:name w:val="see"/>
    <w:rsid w:val="00E64720"/>
  </w:style>
  <w:style w:type="character" w:customStyle="1" w:styleId="first-letter">
    <w:name w:val="first-letter"/>
    <w:rsid w:val="00E64720"/>
  </w:style>
  <w:style w:type="character" w:customStyle="1" w:styleId="focusparagraph">
    <w:name w:val="focusparagraph"/>
    <w:rsid w:val="00E64720"/>
  </w:style>
  <w:style w:type="character" w:customStyle="1" w:styleId="lightblue">
    <w:name w:val="lightblue"/>
    <w:rsid w:val="00E64720"/>
  </w:style>
  <w:style w:type="character" w:customStyle="1" w:styleId="StyleUnderlineCharChar9pt">
    <w:name w:val="Style Underline Char Char + 9 pt"/>
    <w:rsid w:val="00E6472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64720"/>
  </w:style>
  <w:style w:type="character" w:customStyle="1" w:styleId="Title10">
    <w:name w:val="Title1"/>
    <w:rsid w:val="00E64720"/>
  </w:style>
  <w:style w:type="character" w:customStyle="1" w:styleId="BoldandUnderlineCharCharCharChar">
    <w:name w:val="Bold and Underline Char Char Char Char"/>
    <w:rsid w:val="00E64720"/>
    <w:rPr>
      <w:b/>
      <w:bCs w:val="0"/>
      <w:noProof w:val="0"/>
      <w:u w:val="single"/>
      <w:lang w:val="en-US" w:eastAsia="en-US" w:bidi="ar-SA"/>
    </w:rPr>
  </w:style>
  <w:style w:type="character" w:customStyle="1" w:styleId="FontStyle29">
    <w:name w:val="Font Style29"/>
    <w:uiPriority w:val="99"/>
    <w:rsid w:val="00E64720"/>
    <w:rPr>
      <w:rFonts w:ascii="Arial" w:hAnsi="Arial" w:cs="Arial" w:hint="default"/>
      <w:sz w:val="14"/>
      <w:szCs w:val="14"/>
    </w:rPr>
  </w:style>
  <w:style w:type="character" w:customStyle="1" w:styleId="CardsUnderlined">
    <w:name w:val="Cards Underlined"/>
    <w:rsid w:val="00E64720"/>
    <w:rPr>
      <w:rFonts w:ascii="Helvetica" w:hAnsi="Helvetica" w:cs="Helvetica" w:hint="default"/>
      <w:sz w:val="22"/>
      <w:szCs w:val="24"/>
      <w:u w:val="thick"/>
    </w:rPr>
  </w:style>
  <w:style w:type="character" w:customStyle="1" w:styleId="titles">
    <w:name w:val="titles"/>
    <w:rsid w:val="00E64720"/>
  </w:style>
  <w:style w:type="character" w:customStyle="1" w:styleId="articletext0">
    <w:name w:val="article_text"/>
    <w:rsid w:val="00E64720"/>
  </w:style>
  <w:style w:type="character" w:customStyle="1" w:styleId="contentauthor">
    <w:name w:val="contentauthor"/>
    <w:rsid w:val="00E64720"/>
  </w:style>
  <w:style w:type="character" w:customStyle="1" w:styleId="subarticleheader">
    <w:name w:val="subarticleheader"/>
    <w:rsid w:val="00E64720"/>
  </w:style>
  <w:style w:type="character" w:customStyle="1" w:styleId="spelle">
    <w:name w:val="spelle"/>
    <w:rsid w:val="00E64720"/>
  </w:style>
  <w:style w:type="character" w:customStyle="1" w:styleId="grame">
    <w:name w:val="grame"/>
    <w:rsid w:val="00E64720"/>
  </w:style>
  <w:style w:type="character" w:customStyle="1" w:styleId="newstitle1">
    <w:name w:val="newstitle1"/>
    <w:rsid w:val="00E64720"/>
  </w:style>
  <w:style w:type="character" w:customStyle="1" w:styleId="copy">
    <w:name w:val="copy"/>
    <w:rsid w:val="00E64720"/>
  </w:style>
  <w:style w:type="character" w:customStyle="1" w:styleId="topheadline">
    <w:name w:val="topheadline"/>
    <w:rsid w:val="00E64720"/>
  </w:style>
  <w:style w:type="character" w:customStyle="1" w:styleId="Stylereduce27pt">
    <w:name w:val="Style reduce2 + 7 pt"/>
    <w:rsid w:val="00E64720"/>
    <w:rPr>
      <w:rFonts w:ascii="Times New Roman" w:hAnsi="Times New Roman" w:cs="Arial" w:hint="default"/>
      <w:color w:val="000000"/>
      <w:sz w:val="14"/>
      <w:szCs w:val="22"/>
    </w:rPr>
  </w:style>
  <w:style w:type="character" w:customStyle="1" w:styleId="srtitle">
    <w:name w:val="srtitle"/>
    <w:rsid w:val="00E64720"/>
  </w:style>
  <w:style w:type="character" w:customStyle="1" w:styleId="st1">
    <w:name w:val="st1"/>
    <w:rsid w:val="00E64720"/>
  </w:style>
  <w:style w:type="character" w:customStyle="1" w:styleId="StyleStyleGaramond">
    <w:name w:val="Style Style Garamond +"/>
    <w:rsid w:val="00E64720"/>
    <w:rPr>
      <w:rFonts w:ascii="Garamond" w:hAnsi="Garamond" w:cs="Times New Roman" w:hint="default"/>
      <w:sz w:val="20"/>
    </w:rPr>
  </w:style>
  <w:style w:type="character" w:customStyle="1" w:styleId="quotechar0">
    <w:name w:val="quotechar"/>
    <w:rsid w:val="00E64720"/>
  </w:style>
  <w:style w:type="character" w:customStyle="1" w:styleId="boldunderline0">
    <w:name w:val="boldunderline"/>
    <w:rsid w:val="00E64720"/>
  </w:style>
  <w:style w:type="character" w:customStyle="1" w:styleId="A8">
    <w:name w:val="A8"/>
    <w:rsid w:val="00E64720"/>
    <w:rPr>
      <w:rFonts w:ascii="Scala" w:hAnsi="Scala" w:cs="Scala" w:hint="default"/>
      <w:color w:val="000000"/>
      <w:sz w:val="15"/>
      <w:szCs w:val="15"/>
    </w:rPr>
  </w:style>
  <w:style w:type="character" w:customStyle="1" w:styleId="A0">
    <w:name w:val="A0"/>
    <w:uiPriority w:val="99"/>
    <w:rsid w:val="00E64720"/>
    <w:rPr>
      <w:rFonts w:ascii="Scala" w:hAnsi="Scala" w:cs="Scala" w:hint="default"/>
      <w:color w:val="000000"/>
      <w:sz w:val="16"/>
      <w:szCs w:val="16"/>
    </w:rPr>
  </w:style>
  <w:style w:type="character" w:customStyle="1" w:styleId="Date11">
    <w:name w:val="Date11"/>
    <w:rsid w:val="00E64720"/>
  </w:style>
  <w:style w:type="character" w:customStyle="1" w:styleId="Boxout">
    <w:name w:val="Box out"/>
    <w:uiPriority w:val="1"/>
    <w:qFormat/>
    <w:rsid w:val="00E64720"/>
    <w:rPr>
      <w:rFonts w:ascii="Tahoma" w:hAnsi="Tahoma" w:cs="Tahoma" w:hint="default"/>
      <w:b/>
      <w:bCs w:val="0"/>
      <w:sz w:val="20"/>
      <w:u w:val="single"/>
      <w:bdr w:val="none" w:sz="0" w:space="0" w:color="auto" w:frame="1"/>
      <w:shd w:val="clear" w:color="auto" w:fill="A9E8F5"/>
    </w:rPr>
  </w:style>
  <w:style w:type="character" w:customStyle="1" w:styleId="metad">
    <w:name w:val="metad"/>
    <w:rsid w:val="00E64720"/>
  </w:style>
  <w:style w:type="character" w:customStyle="1" w:styleId="sifr-alternate">
    <w:name w:val="sifr-alternate"/>
    <w:rsid w:val="00E64720"/>
  </w:style>
  <w:style w:type="character" w:customStyle="1" w:styleId="justify1">
    <w:name w:val="justify1"/>
    <w:rsid w:val="00E64720"/>
  </w:style>
  <w:style w:type="character" w:customStyle="1" w:styleId="artbody1">
    <w:name w:val="art_body1"/>
    <w:rsid w:val="00E64720"/>
    <w:rPr>
      <w:rFonts w:ascii="Arial" w:hAnsi="Arial" w:cs="Arial" w:hint="default"/>
    </w:rPr>
  </w:style>
  <w:style w:type="character" w:customStyle="1" w:styleId="A1">
    <w:name w:val="A1"/>
    <w:uiPriority w:val="99"/>
    <w:rsid w:val="00E64720"/>
    <w:rPr>
      <w:rFonts w:ascii="Book Antiqua" w:hAnsi="Book Antiqua" w:cs="Book Antiqua" w:hint="default"/>
      <w:color w:val="221E1F"/>
      <w:sz w:val="22"/>
      <w:szCs w:val="22"/>
    </w:rPr>
  </w:style>
  <w:style w:type="character" w:customStyle="1" w:styleId="reality">
    <w:name w:val="reality"/>
    <w:rsid w:val="00E64720"/>
  </w:style>
  <w:style w:type="character" w:customStyle="1" w:styleId="text2">
    <w:name w:val="text2"/>
    <w:rsid w:val="00E64720"/>
  </w:style>
  <w:style w:type="character" w:customStyle="1" w:styleId="StyleUnderlineChar2CharChar11pt">
    <w:name w:val="Style Underline Char2 Char Char + 11 pt"/>
    <w:rsid w:val="00E64720"/>
    <w:rPr>
      <w:rFonts w:ascii="Times New Roman" w:hAnsi="Times New Roman" w:cs="Times New Roman" w:hint="default"/>
      <w:sz w:val="20"/>
      <w:u w:val="single"/>
    </w:rPr>
  </w:style>
  <w:style w:type="character" w:customStyle="1" w:styleId="StyleStyleBoldUnderline11pt">
    <w:name w:val="Style Style Bold Underline + 11 pt"/>
    <w:rsid w:val="00E64720"/>
    <w:rPr>
      <w:b/>
      <w:bCs/>
      <w:sz w:val="20"/>
      <w:u w:val="single"/>
    </w:rPr>
  </w:style>
  <w:style w:type="character" w:customStyle="1" w:styleId="articlehead2">
    <w:name w:val="articlehead2"/>
    <w:rsid w:val="00E64720"/>
  </w:style>
  <w:style w:type="character" w:customStyle="1" w:styleId="pronset">
    <w:name w:val="pronset"/>
    <w:rsid w:val="00E64720"/>
  </w:style>
  <w:style w:type="character" w:customStyle="1" w:styleId="prondelim">
    <w:name w:val="prondelim"/>
    <w:rsid w:val="00E64720"/>
  </w:style>
  <w:style w:type="character" w:customStyle="1" w:styleId="prontoggle">
    <w:name w:val="pron_toggle"/>
    <w:rsid w:val="00E64720"/>
  </w:style>
  <w:style w:type="character" w:customStyle="1" w:styleId="boldface">
    <w:name w:val="boldface"/>
    <w:rsid w:val="00E64720"/>
  </w:style>
  <w:style w:type="character" w:customStyle="1" w:styleId="secondary-bf">
    <w:name w:val="secondary-bf"/>
    <w:rsid w:val="00E64720"/>
  </w:style>
  <w:style w:type="table" w:styleId="ColorfulGrid-Accent1">
    <w:name w:val="Colorful Grid Accent 1"/>
    <w:basedOn w:val="TableNormal"/>
    <w:link w:val="ColorfulGrid-Accent1Char"/>
    <w:uiPriority w:val="29"/>
    <w:unhideWhenUsed/>
    <w:rsid w:val="00E6472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64720"/>
    <w:rPr>
      <w:rFonts w:ascii="Times New Roman" w:hAnsi="Times New Roman" w:cs="Times New Roman" w:hint="default"/>
      <w:iCs/>
      <w:color w:val="000000"/>
      <w:sz w:val="16"/>
    </w:rPr>
  </w:style>
  <w:style w:type="character" w:customStyle="1" w:styleId="Boxout0">
    <w:name w:val="Boxout"/>
    <w:uiPriority w:val="1"/>
    <w:qFormat/>
    <w:rsid w:val="00E6472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64720"/>
  </w:style>
  <w:style w:type="character" w:customStyle="1" w:styleId="pg">
    <w:name w:val="pg"/>
    <w:rsid w:val="00E64720"/>
  </w:style>
  <w:style w:type="character" w:customStyle="1" w:styleId="detailtitle">
    <w:name w:val="detailtitle"/>
    <w:rsid w:val="00E64720"/>
  </w:style>
  <w:style w:type="character" w:customStyle="1" w:styleId="storydate">
    <w:name w:val="storydate"/>
    <w:rsid w:val="00E64720"/>
  </w:style>
  <w:style w:type="character" w:customStyle="1" w:styleId="preloadwrap">
    <w:name w:val="preloadwrap"/>
    <w:rsid w:val="00E64720"/>
  </w:style>
  <w:style w:type="character" w:customStyle="1" w:styleId="creditwrap">
    <w:name w:val="creditwrap"/>
    <w:rsid w:val="00E64720"/>
  </w:style>
  <w:style w:type="character" w:customStyle="1" w:styleId="DefaultChar1">
    <w:name w:val="Default Char1"/>
    <w:rsid w:val="00E64720"/>
    <w:rPr>
      <w:noProof w:val="0"/>
      <w:color w:val="000000"/>
      <w:lang w:val="en-US" w:eastAsia="en-US" w:bidi="ar-SA"/>
    </w:rPr>
  </w:style>
  <w:style w:type="character" w:customStyle="1" w:styleId="textunderlineChar0">
    <w:name w:val="text underline Char"/>
    <w:rsid w:val="00E64720"/>
    <w:rPr>
      <w:sz w:val="24"/>
      <w:szCs w:val="22"/>
      <w:u w:val="thick"/>
      <w:lang w:val="en-US" w:eastAsia="en-US" w:bidi="ar-SA"/>
    </w:rPr>
  </w:style>
  <w:style w:type="character" w:customStyle="1" w:styleId="BoldChar">
    <w:name w:val="Bold Char"/>
    <w:rsid w:val="00E64720"/>
    <w:rPr>
      <w:rFonts w:ascii="Times New Roman" w:eastAsia="Times New Roman" w:hAnsi="Times New Roman" w:cs="Times New Roman" w:hint="default"/>
      <w:b/>
      <w:bCs w:val="0"/>
      <w:szCs w:val="24"/>
    </w:rPr>
  </w:style>
  <w:style w:type="character" w:customStyle="1" w:styleId="pmterms31">
    <w:name w:val="pmterms31"/>
    <w:rsid w:val="00E64720"/>
    <w:rPr>
      <w:b/>
      <w:bCs/>
      <w:i w:val="0"/>
      <w:iCs w:val="0"/>
      <w:color w:val="000000"/>
    </w:rPr>
  </w:style>
  <w:style w:type="character" w:customStyle="1" w:styleId="copyrightdescription">
    <w:name w:val="copyrightdescription"/>
    <w:rsid w:val="00E64720"/>
  </w:style>
  <w:style w:type="character" w:customStyle="1" w:styleId="ft01">
    <w:name w:val="ft01"/>
    <w:rsid w:val="00E64720"/>
    <w:rPr>
      <w:rFonts w:ascii="Times" w:hAnsi="Times" w:cs="Times" w:hint="default"/>
      <w:color w:val="000000"/>
      <w:sz w:val="14"/>
      <w:szCs w:val="14"/>
    </w:rPr>
  </w:style>
  <w:style w:type="character" w:customStyle="1" w:styleId="ft11">
    <w:name w:val="ft11"/>
    <w:rsid w:val="00E64720"/>
    <w:rPr>
      <w:rFonts w:ascii="Times" w:hAnsi="Times" w:cs="Times" w:hint="default"/>
      <w:color w:val="000000"/>
      <w:sz w:val="17"/>
      <w:szCs w:val="17"/>
    </w:rPr>
  </w:style>
  <w:style w:type="character" w:customStyle="1" w:styleId="ft21">
    <w:name w:val="ft21"/>
    <w:rsid w:val="00E64720"/>
    <w:rPr>
      <w:rFonts w:ascii="Times" w:hAnsi="Times" w:cs="Times" w:hint="default"/>
      <w:color w:val="000000"/>
      <w:sz w:val="15"/>
      <w:szCs w:val="15"/>
    </w:rPr>
  </w:style>
  <w:style w:type="character" w:customStyle="1" w:styleId="ft31">
    <w:name w:val="ft31"/>
    <w:rsid w:val="00E64720"/>
    <w:rPr>
      <w:rFonts w:ascii="Times" w:hAnsi="Times" w:cs="Times" w:hint="default"/>
      <w:color w:val="000000"/>
      <w:sz w:val="15"/>
      <w:szCs w:val="15"/>
    </w:rPr>
  </w:style>
  <w:style w:type="character" w:customStyle="1" w:styleId="dquo">
    <w:name w:val="dquo"/>
    <w:rsid w:val="00E64720"/>
  </w:style>
  <w:style w:type="character" w:customStyle="1" w:styleId="caps2">
    <w:name w:val="caps2"/>
    <w:rsid w:val="00E64720"/>
  </w:style>
  <w:style w:type="character" w:customStyle="1" w:styleId="CardsFont12ptCharCharCharChar">
    <w:name w:val="Cards + Font: 12 pt Char Char Char Char"/>
    <w:rsid w:val="00E64720"/>
    <w:rPr>
      <w:sz w:val="24"/>
      <w:szCs w:val="24"/>
      <w:u w:val="thick"/>
      <w:lang w:val="en-US" w:eastAsia="en-US" w:bidi="ar-SA"/>
    </w:rPr>
  </w:style>
  <w:style w:type="character" w:customStyle="1" w:styleId="ccs">
    <w:name w:val="c cs"/>
    <w:rsid w:val="00E64720"/>
  </w:style>
  <w:style w:type="character" w:customStyle="1" w:styleId="UnderlinedEvChar">
    <w:name w:val="Underlined Ev Char"/>
    <w:rsid w:val="00E64720"/>
    <w:rPr>
      <w:rFonts w:ascii="Times New Roman" w:eastAsia="Times New Roman" w:hAnsi="Times New Roman" w:cs="Times New Roman" w:hint="default"/>
      <w:szCs w:val="24"/>
      <w:u w:val="single"/>
    </w:rPr>
  </w:style>
  <w:style w:type="character" w:customStyle="1" w:styleId="dropshadow">
    <w:name w:val="dropshadow"/>
    <w:rsid w:val="00E64720"/>
  </w:style>
  <w:style w:type="character" w:customStyle="1" w:styleId="d05ws">
    <w:name w:val="d05ws"/>
    <w:rsid w:val="00E64720"/>
  </w:style>
  <w:style w:type="character" w:customStyle="1" w:styleId="rzibod">
    <w:name w:val="rzibod"/>
    <w:rsid w:val="00E64720"/>
  </w:style>
  <w:style w:type="character" w:customStyle="1" w:styleId="StyleBold1">
    <w:name w:val="Style Bold1"/>
    <w:rsid w:val="00E64720"/>
    <w:rPr>
      <w:rFonts w:ascii="Georgia" w:hAnsi="Georgia" w:hint="default"/>
      <w:b/>
      <w:bCs/>
      <w:sz w:val="22"/>
    </w:rPr>
  </w:style>
  <w:style w:type="character" w:customStyle="1" w:styleId="headertext">
    <w:name w:val="headertext"/>
    <w:rsid w:val="00E64720"/>
  </w:style>
  <w:style w:type="character" w:customStyle="1" w:styleId="endnote-reference">
    <w:name w:val="endnote-reference"/>
    <w:rsid w:val="00E64720"/>
  </w:style>
  <w:style w:type="character" w:customStyle="1" w:styleId="officialsname">
    <w:name w:val="official_s_name"/>
    <w:rsid w:val="00E64720"/>
  </w:style>
  <w:style w:type="character" w:customStyle="1" w:styleId="audience">
    <w:name w:val="audience"/>
    <w:rsid w:val="00E64720"/>
  </w:style>
  <w:style w:type="character" w:customStyle="1" w:styleId="A7">
    <w:name w:val="A7"/>
    <w:uiPriority w:val="99"/>
    <w:rsid w:val="00E64720"/>
    <w:rPr>
      <w:rFonts w:ascii="Myriad Pro" w:hAnsi="Myriad Pro" w:cs="Myriad Pro" w:hint="default"/>
      <w:color w:val="0066B1"/>
      <w:sz w:val="22"/>
      <w:szCs w:val="22"/>
    </w:rPr>
  </w:style>
  <w:style w:type="character" w:customStyle="1" w:styleId="normalchar">
    <w:name w:val="normal__char"/>
    <w:rsid w:val="00E64720"/>
  </w:style>
  <w:style w:type="character" w:customStyle="1" w:styleId="hyperlink002cheading0020100200028block0020title0029char">
    <w:name w:val="hyperlink_002cheading_00201_0020_0028block_0020title_0029__char"/>
    <w:rsid w:val="00E64720"/>
  </w:style>
  <w:style w:type="character" w:customStyle="1" w:styleId="underline002cstyle0020bold0020underlinechar">
    <w:name w:val="underline_002cstyle_0020bold_0020underline__char"/>
    <w:rsid w:val="00E64720"/>
  </w:style>
  <w:style w:type="character" w:customStyle="1" w:styleId="copyboldblack">
    <w:name w:val="copyboldblack"/>
    <w:rsid w:val="00E64720"/>
  </w:style>
  <w:style w:type="character" w:customStyle="1" w:styleId="copybold">
    <w:name w:val="copybold"/>
    <w:rsid w:val="00E64720"/>
  </w:style>
  <w:style w:type="character" w:customStyle="1" w:styleId="author-date0">
    <w:name w:val="author-date"/>
    <w:rsid w:val="00E64720"/>
  </w:style>
  <w:style w:type="character" w:customStyle="1" w:styleId="hidden">
    <w:name w:val="hidden"/>
    <w:rsid w:val="00E64720"/>
  </w:style>
  <w:style w:type="character" w:customStyle="1" w:styleId="articlebegin">
    <w:name w:val="articlebegin"/>
    <w:rsid w:val="00E64720"/>
  </w:style>
  <w:style w:type="character" w:customStyle="1" w:styleId="mediaoverlay">
    <w:name w:val="mediaoverlay"/>
    <w:rsid w:val="00E64720"/>
  </w:style>
  <w:style w:type="character" w:customStyle="1" w:styleId="blogcaption">
    <w:name w:val="blog_caption"/>
    <w:rsid w:val="00E64720"/>
  </w:style>
  <w:style w:type="character" w:customStyle="1" w:styleId="commnet-abuzz">
    <w:name w:val="commnet-abuzz"/>
    <w:rsid w:val="00E64720"/>
  </w:style>
  <w:style w:type="character" w:customStyle="1" w:styleId="fbconnectbuttontext">
    <w:name w:val="fbconnectbutton_text"/>
    <w:rsid w:val="00E64720"/>
  </w:style>
  <w:style w:type="character" w:customStyle="1" w:styleId="fbsharecountinner">
    <w:name w:val="fb_share_count_inner"/>
    <w:rsid w:val="00E64720"/>
  </w:style>
  <w:style w:type="character" w:customStyle="1" w:styleId="stbuttontext">
    <w:name w:val="stbuttontext"/>
    <w:rsid w:val="00E64720"/>
  </w:style>
  <w:style w:type="character" w:customStyle="1" w:styleId="source">
    <w:name w:val="source"/>
    <w:rsid w:val="00E64720"/>
  </w:style>
  <w:style w:type="character" w:customStyle="1" w:styleId="pubdate">
    <w:name w:val="pubdate"/>
    <w:rsid w:val="00E64720"/>
  </w:style>
  <w:style w:type="character" w:customStyle="1" w:styleId="grey">
    <w:name w:val="grey"/>
    <w:rsid w:val="00E64720"/>
  </w:style>
  <w:style w:type="character" w:customStyle="1" w:styleId="postdate">
    <w:name w:val="post_date"/>
    <w:rsid w:val="00E64720"/>
  </w:style>
  <w:style w:type="character" w:customStyle="1" w:styleId="bdx">
    <w:name w:val="bdx"/>
    <w:rsid w:val="00E64720"/>
  </w:style>
  <w:style w:type="character" w:customStyle="1" w:styleId="bdl">
    <w:name w:val="bdl"/>
    <w:rsid w:val="00E64720"/>
  </w:style>
  <w:style w:type="character" w:customStyle="1" w:styleId="breadcrumbitemcurrent">
    <w:name w:val="breadcrumbitemcurrent"/>
    <w:rsid w:val="00E64720"/>
  </w:style>
  <w:style w:type="character" w:customStyle="1" w:styleId="bbl">
    <w:name w:val="bbl"/>
    <w:rsid w:val="00E64720"/>
  </w:style>
  <w:style w:type="character" w:customStyle="1" w:styleId="Date2">
    <w:name w:val="Date2"/>
    <w:rsid w:val="00E64720"/>
  </w:style>
  <w:style w:type="character" w:customStyle="1" w:styleId="company">
    <w:name w:val="company"/>
    <w:rsid w:val="00E64720"/>
  </w:style>
  <w:style w:type="character" w:customStyle="1" w:styleId="itxtnewhookspan">
    <w:name w:val="itxtnewhookspan"/>
    <w:rsid w:val="00E64720"/>
  </w:style>
  <w:style w:type="character" w:customStyle="1" w:styleId="gstxthlt">
    <w:name w:val="gstxt_hlt"/>
    <w:rsid w:val="00E64720"/>
  </w:style>
  <w:style w:type="character" w:customStyle="1" w:styleId="SubtleEmphasis1">
    <w:name w:val="Subtle Emphasis1"/>
    <w:uiPriority w:val="19"/>
    <w:qFormat/>
    <w:rsid w:val="00E64720"/>
    <w:rPr>
      <w:rFonts w:ascii="Times New Roman" w:hAnsi="Times New Roman" w:cs="Times New Roman" w:hint="default"/>
      <w:b/>
      <w:bCs w:val="0"/>
      <w:iCs/>
      <w:color w:val="auto"/>
      <w:sz w:val="22"/>
    </w:rPr>
  </w:style>
  <w:style w:type="character" w:customStyle="1" w:styleId="StyleBoldRed">
    <w:name w:val="Style Bold Red"/>
    <w:rsid w:val="00E64720"/>
    <w:rPr>
      <w:b/>
      <w:bCs/>
      <w:color w:val="auto"/>
    </w:rPr>
  </w:style>
  <w:style w:type="character" w:customStyle="1" w:styleId="StyleTimesNewRoman8pt">
    <w:name w:val="Style Times New Roman 8 pt"/>
    <w:rsid w:val="00E64720"/>
    <w:rPr>
      <w:rFonts w:ascii="Georgia" w:hAnsi="Georgia" w:hint="default"/>
      <w:sz w:val="16"/>
    </w:rPr>
  </w:style>
  <w:style w:type="character" w:customStyle="1" w:styleId="StyleStyle7pt8pt">
    <w:name w:val="Style Style 7 pt + 8 pt"/>
    <w:rsid w:val="00E64720"/>
    <w:rPr>
      <w:sz w:val="16"/>
    </w:rPr>
  </w:style>
  <w:style w:type="character" w:customStyle="1" w:styleId="StyleStyleThickunderlineBold1">
    <w:name w:val="Style Style Thick underline + Bold1"/>
    <w:rsid w:val="00E64720"/>
    <w:rPr>
      <w:b/>
      <w:bCs/>
      <w:u w:val="thick"/>
    </w:rPr>
  </w:style>
  <w:style w:type="character" w:customStyle="1" w:styleId="StyleUnderline2">
    <w:name w:val="Style Underline2"/>
    <w:rsid w:val="00E64720"/>
    <w:rPr>
      <w:u w:val="single"/>
    </w:rPr>
  </w:style>
  <w:style w:type="character" w:customStyle="1" w:styleId="ShrinkText">
    <w:name w:val="Shrink Text"/>
    <w:rsid w:val="00E64720"/>
    <w:rPr>
      <w:sz w:val="16"/>
    </w:rPr>
  </w:style>
  <w:style w:type="character" w:customStyle="1" w:styleId="smallcaps">
    <w:name w:val="smallcaps"/>
    <w:rsid w:val="00E64720"/>
  </w:style>
  <w:style w:type="character" w:customStyle="1" w:styleId="goldbldtext">
    <w:name w:val="goldbldtext"/>
    <w:rsid w:val="00E64720"/>
  </w:style>
  <w:style w:type="character" w:customStyle="1" w:styleId="cardshighlight0">
    <w:name w:val="cardshighlight"/>
    <w:rsid w:val="00E64720"/>
  </w:style>
  <w:style w:type="character" w:customStyle="1" w:styleId="cardsfont12pt1">
    <w:name w:val="cardsfont12pt"/>
    <w:rsid w:val="00E64720"/>
  </w:style>
  <w:style w:type="character" w:customStyle="1" w:styleId="ft1">
    <w:name w:val="ft1"/>
    <w:rsid w:val="00E64720"/>
  </w:style>
  <w:style w:type="character" w:customStyle="1" w:styleId="ft6">
    <w:name w:val="ft6"/>
    <w:rsid w:val="00E64720"/>
  </w:style>
  <w:style w:type="character" w:customStyle="1" w:styleId="kicker">
    <w:name w:val="kicker"/>
    <w:rsid w:val="00E64720"/>
  </w:style>
  <w:style w:type="character" w:customStyle="1" w:styleId="backcontent">
    <w:name w:val="backcontent"/>
    <w:rsid w:val="00E64720"/>
  </w:style>
  <w:style w:type="character" w:customStyle="1" w:styleId="daystmp">
    <w:name w:val="daystmp"/>
    <w:rsid w:val="00E64720"/>
  </w:style>
  <w:style w:type="character" w:customStyle="1" w:styleId="cardsfont12ptchar">
    <w:name w:val="cardsfont12ptchar"/>
    <w:rsid w:val="00E64720"/>
  </w:style>
  <w:style w:type="character" w:customStyle="1" w:styleId="gal">
    <w:name w:val="gal"/>
    <w:rsid w:val="00E64720"/>
  </w:style>
  <w:style w:type="character" w:customStyle="1" w:styleId="submitted">
    <w:name w:val="submitted"/>
    <w:rsid w:val="00E64720"/>
  </w:style>
  <w:style w:type="character" w:customStyle="1" w:styleId="imagedateline">
    <w:name w:val="image_dateline"/>
    <w:rsid w:val="00E64720"/>
  </w:style>
  <w:style w:type="character" w:customStyle="1" w:styleId="authordatecharchar">
    <w:name w:val="authordatecharchar"/>
    <w:rsid w:val="00E64720"/>
  </w:style>
  <w:style w:type="character" w:customStyle="1" w:styleId="style1char0">
    <w:name w:val="style1char"/>
    <w:rsid w:val="00E64720"/>
  </w:style>
  <w:style w:type="character" w:customStyle="1" w:styleId="tagcharchar0">
    <w:name w:val="tagcharchar"/>
    <w:rsid w:val="00E64720"/>
  </w:style>
  <w:style w:type="character" w:customStyle="1" w:styleId="underlinedcharchar2">
    <w:name w:val="underlinedcharchar"/>
    <w:rsid w:val="00E64720"/>
  </w:style>
  <w:style w:type="character" w:customStyle="1" w:styleId="BoxedChar">
    <w:name w:val="Boxed Char"/>
    <w:rsid w:val="00E64720"/>
    <w:rPr>
      <w:rFonts w:ascii="Arial Narrow" w:hAnsi="Arial Narrow" w:hint="default"/>
      <w:b/>
      <w:bCs w:val="0"/>
      <w:sz w:val="18"/>
      <w:bdr w:val="single" w:sz="6" w:space="0" w:color="auto" w:frame="1"/>
    </w:rPr>
  </w:style>
  <w:style w:type="character" w:customStyle="1" w:styleId="Style11ptUnderline2">
    <w:name w:val="Style 11 pt Underline2"/>
    <w:rsid w:val="00E64720"/>
    <w:rPr>
      <w:sz w:val="20"/>
      <w:u w:val="single"/>
    </w:rPr>
  </w:style>
  <w:style w:type="character" w:customStyle="1" w:styleId="Style11ptBoldUnderline2">
    <w:name w:val="Style 11 pt Bold Underline2"/>
    <w:rsid w:val="00E64720"/>
    <w:rPr>
      <w:b/>
      <w:bCs/>
      <w:sz w:val="20"/>
      <w:u w:val="single"/>
    </w:rPr>
  </w:style>
  <w:style w:type="character" w:customStyle="1" w:styleId="nw">
    <w:name w:val="nw"/>
    <w:rsid w:val="00E64720"/>
  </w:style>
  <w:style w:type="character" w:customStyle="1" w:styleId="Styleunderline11ptBoldBorderSinglesolidlineAuto">
    <w:name w:val="Style underline + 11 pt Bold Border: : (Single solid line Auto ..."/>
    <w:rsid w:val="00E64720"/>
    <w:rPr>
      <w:b/>
      <w:bCs/>
      <w:sz w:val="20"/>
      <w:u w:val="single"/>
      <w:bdr w:val="single" w:sz="4" w:space="0" w:color="auto" w:frame="1"/>
    </w:rPr>
  </w:style>
  <w:style w:type="character" w:customStyle="1" w:styleId="cardCharCharChar1">
    <w:name w:val="card Char Char Char1"/>
    <w:rsid w:val="00E64720"/>
    <w:rPr>
      <w:lang w:val="en-US" w:eastAsia="en-US" w:bidi="ar-SA"/>
    </w:rPr>
  </w:style>
  <w:style w:type="character" w:customStyle="1" w:styleId="authors1">
    <w:name w:val="authors1"/>
    <w:rsid w:val="00E64720"/>
    <w:rPr>
      <w:rFonts w:ascii="Verdana" w:hAnsi="Verdana" w:hint="default"/>
      <w:b/>
      <w:bCs/>
      <w:color w:val="006699"/>
      <w:sz w:val="20"/>
      <w:szCs w:val="20"/>
    </w:rPr>
  </w:style>
  <w:style w:type="character" w:customStyle="1" w:styleId="headlinesectionlarge">
    <w:name w:val="headline_section_large"/>
    <w:rsid w:val="00E64720"/>
  </w:style>
  <w:style w:type="character" w:customStyle="1" w:styleId="Styleunderline11ptBlack">
    <w:name w:val="Style underline + 11 pt Black"/>
    <w:rsid w:val="00E64720"/>
    <w:rPr>
      <w:color w:val="000000"/>
      <w:sz w:val="20"/>
      <w:u w:val="single"/>
    </w:rPr>
  </w:style>
  <w:style w:type="character" w:customStyle="1" w:styleId="Styleunderline11ptBoldBlack">
    <w:name w:val="Style underline + 11 pt Bold Black"/>
    <w:rsid w:val="00E64720"/>
    <w:rPr>
      <w:b/>
      <w:bCs/>
      <w:color w:val="000000"/>
      <w:sz w:val="20"/>
      <w:u w:val="single"/>
    </w:rPr>
  </w:style>
  <w:style w:type="character" w:customStyle="1" w:styleId="Style11ptBoldBlackUnderline">
    <w:name w:val="Style 11 pt Bold Black Underline"/>
    <w:rsid w:val="00E64720"/>
    <w:rPr>
      <w:b/>
      <w:bCs/>
      <w:color w:val="000000"/>
      <w:sz w:val="20"/>
      <w:u w:val="single"/>
    </w:rPr>
  </w:style>
  <w:style w:type="character" w:customStyle="1" w:styleId="Style11ptBoldBlackUnderlineBorderSinglesolidline">
    <w:name w:val="Style 11 pt Bold Black Underline Border: : (Single solid line ..."/>
    <w:rsid w:val="00E64720"/>
    <w:rPr>
      <w:b/>
      <w:bCs/>
      <w:color w:val="000000"/>
      <w:sz w:val="20"/>
      <w:u w:val="single"/>
      <w:bdr w:val="single" w:sz="4" w:space="0" w:color="auto" w:frame="1"/>
    </w:rPr>
  </w:style>
  <w:style w:type="character" w:customStyle="1" w:styleId="StyleLatinMeridien-Italic11ptItalicUnderline">
    <w:name w:val="Style (Latin) Meridien-Italic 11 pt Italic Underline"/>
    <w:rsid w:val="00E64720"/>
    <w:rPr>
      <w:rFonts w:ascii="Meridien-Italic" w:hAnsi="Meridien-Italic" w:hint="default"/>
      <w:i/>
      <w:iCs/>
      <w:sz w:val="20"/>
      <w:u w:val="single"/>
    </w:rPr>
  </w:style>
  <w:style w:type="character" w:customStyle="1" w:styleId="Citation-AuthorDate">
    <w:name w:val="Citation - Author/Date"/>
    <w:rsid w:val="00E64720"/>
    <w:rPr>
      <w:b/>
      <w:bCs w:val="0"/>
      <w:smallCaps/>
      <w:sz w:val="24"/>
      <w:u w:val="single"/>
    </w:rPr>
  </w:style>
  <w:style w:type="character" w:customStyle="1" w:styleId="underlinestylechar0">
    <w:name w:val="underlinestylechar"/>
    <w:rsid w:val="00E64720"/>
  </w:style>
  <w:style w:type="character" w:customStyle="1" w:styleId="highlight">
    <w:name w:val="highlight"/>
    <w:rsid w:val="00E64720"/>
  </w:style>
  <w:style w:type="character" w:customStyle="1" w:styleId="DottedUnderline0">
    <w:name w:val="Dotted Underline"/>
    <w:rsid w:val="00E64720"/>
    <w:rPr>
      <w:rFonts w:ascii="Times New Roman" w:hAnsi="Times New Roman" w:cs="Times New Roman" w:hint="default"/>
      <w:sz w:val="20"/>
      <w:u w:val="dottedHeavy"/>
    </w:rPr>
  </w:style>
  <w:style w:type="character" w:customStyle="1" w:styleId="titleauthoretc">
    <w:name w:val="titleauthoretc"/>
    <w:rsid w:val="00E64720"/>
  </w:style>
  <w:style w:type="character" w:customStyle="1" w:styleId="labeltext">
    <w:name w:val="labeltext"/>
    <w:rsid w:val="00E64720"/>
  </w:style>
  <w:style w:type="character" w:customStyle="1" w:styleId="viewlink">
    <w:name w:val="viewlink"/>
    <w:rsid w:val="00E64720"/>
  </w:style>
  <w:style w:type="character" w:customStyle="1" w:styleId="share">
    <w:name w:val="share"/>
    <w:rsid w:val="00E64720"/>
  </w:style>
  <w:style w:type="character" w:customStyle="1" w:styleId="inlinkchart">
    <w:name w:val="inlink_chart"/>
    <w:rsid w:val="00E64720"/>
  </w:style>
  <w:style w:type="character" w:customStyle="1" w:styleId="underLight">
    <w:name w:val="underLight"/>
    <w:uiPriority w:val="1"/>
    <w:qFormat/>
    <w:rsid w:val="00E6472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64720"/>
  </w:style>
  <w:style w:type="character" w:customStyle="1" w:styleId="author-rss">
    <w:name w:val="author-rss"/>
    <w:rsid w:val="00E64720"/>
  </w:style>
  <w:style w:type="character" w:customStyle="1" w:styleId="fbsharecountwrapper">
    <w:name w:val="fb_share_count_wrapper"/>
    <w:rsid w:val="00E64720"/>
  </w:style>
  <w:style w:type="character" w:customStyle="1" w:styleId="fbbuttontext">
    <w:name w:val="fb_button_text"/>
    <w:rsid w:val="00E64720"/>
  </w:style>
  <w:style w:type="character" w:customStyle="1" w:styleId="hw">
    <w:name w:val="hw"/>
    <w:rsid w:val="00E64720"/>
  </w:style>
  <w:style w:type="character" w:customStyle="1" w:styleId="linktotop">
    <w:name w:val="linktotop"/>
    <w:rsid w:val="00E64720"/>
  </w:style>
  <w:style w:type="character" w:customStyle="1" w:styleId="maintextbldleft">
    <w:name w:val="maintextbldleft"/>
    <w:rsid w:val="00E64720"/>
  </w:style>
  <w:style w:type="character" w:customStyle="1" w:styleId="maintextleft">
    <w:name w:val="maintextleft"/>
    <w:rsid w:val="00E64720"/>
  </w:style>
  <w:style w:type="character" w:customStyle="1" w:styleId="descriptionstyle1block">
    <w:name w:val="description style1 block"/>
    <w:rsid w:val="00E64720"/>
  </w:style>
  <w:style w:type="character" w:customStyle="1" w:styleId="gutter-right-1">
    <w:name w:val="gutter-right-1"/>
    <w:basedOn w:val="DefaultParagraphFont"/>
    <w:rsid w:val="00E64720"/>
  </w:style>
  <w:style w:type="character" w:customStyle="1" w:styleId="ssl3">
    <w:name w:val="ss_l3"/>
    <w:rsid w:val="00E64720"/>
  </w:style>
  <w:style w:type="character" w:customStyle="1" w:styleId="FontStyle39">
    <w:name w:val="Font Style39"/>
    <w:uiPriority w:val="99"/>
    <w:rsid w:val="00E64720"/>
    <w:rPr>
      <w:rFonts w:ascii="Constantia" w:hAnsi="Constantia" w:cs="Constantia" w:hint="default"/>
      <w:b/>
      <w:bCs/>
      <w:sz w:val="18"/>
      <w:szCs w:val="18"/>
    </w:rPr>
  </w:style>
  <w:style w:type="character" w:customStyle="1" w:styleId="6">
    <w:name w:val="6"/>
    <w:rsid w:val="00E64720"/>
    <w:rPr>
      <w:rFonts w:ascii="Arial" w:hAnsi="Arial" w:cs="Arial" w:hint="default"/>
      <w:bCs/>
      <w:sz w:val="20"/>
      <w:u w:val="single"/>
      <w:lang w:val="en-US" w:eastAsia="en-US" w:bidi="ar-SA"/>
    </w:rPr>
  </w:style>
  <w:style w:type="character" w:customStyle="1" w:styleId="Header11">
    <w:name w:val="Header11"/>
    <w:rsid w:val="00E64720"/>
  </w:style>
  <w:style w:type="character" w:customStyle="1" w:styleId="posa">
    <w:name w:val="pos(a)"/>
    <w:basedOn w:val="DefaultParagraphFont"/>
    <w:rsid w:val="00E64720"/>
  </w:style>
  <w:style w:type="character" w:customStyle="1" w:styleId="u-hiddeninnarrowenv">
    <w:name w:val="u-hiddeninnarrowenv"/>
    <w:basedOn w:val="DefaultParagraphFont"/>
    <w:rsid w:val="00E64720"/>
  </w:style>
  <w:style w:type="character" w:customStyle="1" w:styleId="followbutton-bird">
    <w:name w:val="followbutton-bird"/>
    <w:basedOn w:val="DefaultParagraphFont"/>
    <w:rsid w:val="00E64720"/>
  </w:style>
  <w:style w:type="character" w:customStyle="1" w:styleId="tweetauthor-name">
    <w:name w:val="tweetauthor-name"/>
    <w:basedOn w:val="DefaultParagraphFont"/>
    <w:rsid w:val="00E64720"/>
  </w:style>
  <w:style w:type="character" w:customStyle="1" w:styleId="tweetauthor-verifiedbadge">
    <w:name w:val="tweetauthor-verifiedbadge"/>
    <w:basedOn w:val="DefaultParagraphFont"/>
    <w:rsid w:val="00E64720"/>
  </w:style>
  <w:style w:type="character" w:customStyle="1" w:styleId="tweetauthor-screenname">
    <w:name w:val="tweetauthor-screenname"/>
    <w:basedOn w:val="DefaultParagraphFont"/>
    <w:rsid w:val="00E64720"/>
  </w:style>
  <w:style w:type="character" w:customStyle="1" w:styleId="u-hiddenvisually">
    <w:name w:val="u-hiddenvisually"/>
    <w:basedOn w:val="DefaultParagraphFont"/>
    <w:rsid w:val="00E64720"/>
  </w:style>
  <w:style w:type="character" w:customStyle="1" w:styleId="tweetaction-stat">
    <w:name w:val="tweetaction-stat"/>
    <w:basedOn w:val="DefaultParagraphFont"/>
    <w:rsid w:val="00E64720"/>
  </w:style>
  <w:style w:type="character" w:customStyle="1" w:styleId="related">
    <w:name w:val="related"/>
    <w:basedOn w:val="DefaultParagraphFont"/>
    <w:rsid w:val="00E64720"/>
  </w:style>
  <w:style w:type="character" w:customStyle="1" w:styleId="related-content">
    <w:name w:val="related-content"/>
    <w:basedOn w:val="DefaultParagraphFont"/>
    <w:rsid w:val="00E64720"/>
  </w:style>
  <w:style w:type="character" w:customStyle="1" w:styleId="name-of-author">
    <w:name w:val="name-of-author"/>
    <w:basedOn w:val="DefaultParagraphFont"/>
    <w:rsid w:val="00E64720"/>
  </w:style>
  <w:style w:type="character" w:customStyle="1" w:styleId="first-name">
    <w:name w:val="first-name"/>
    <w:basedOn w:val="DefaultParagraphFont"/>
    <w:rsid w:val="00E64720"/>
  </w:style>
  <w:style w:type="character" w:customStyle="1" w:styleId="last-name">
    <w:name w:val="last-name"/>
    <w:basedOn w:val="DefaultParagraphFont"/>
    <w:rsid w:val="00E64720"/>
  </w:style>
  <w:style w:type="character" w:customStyle="1" w:styleId="caption10">
    <w:name w:val="caption1"/>
    <w:basedOn w:val="DefaultParagraphFont"/>
    <w:rsid w:val="00E64720"/>
  </w:style>
  <w:style w:type="character" w:customStyle="1" w:styleId="recirc-text">
    <w:name w:val="&quot;recirc-text”"/>
    <w:basedOn w:val="DefaultParagraphFont"/>
    <w:rsid w:val="00E64720"/>
  </w:style>
  <w:style w:type="character" w:customStyle="1" w:styleId="video-icon">
    <w:name w:val="video-icon"/>
    <w:basedOn w:val="DefaultParagraphFont"/>
    <w:rsid w:val="00E64720"/>
  </w:style>
  <w:style w:type="character" w:customStyle="1" w:styleId="powa-shot-play-btn-text">
    <w:name w:val="powa-shot-play-btn-text"/>
    <w:basedOn w:val="DefaultParagraphFont"/>
    <w:rsid w:val="00E64720"/>
  </w:style>
  <w:style w:type="character" w:customStyle="1" w:styleId="powa-shot-click">
    <w:name w:val="powa-shot-click"/>
    <w:basedOn w:val="DefaultParagraphFont"/>
    <w:rsid w:val="00E64720"/>
  </w:style>
  <w:style w:type="character" w:customStyle="1" w:styleId="wpv-blurb">
    <w:name w:val="wpv-blurb"/>
    <w:basedOn w:val="DefaultParagraphFont"/>
    <w:rsid w:val="00E64720"/>
  </w:style>
  <w:style w:type="character" w:customStyle="1" w:styleId="pb-caption">
    <w:name w:val="pb-caption"/>
    <w:basedOn w:val="DefaultParagraphFont"/>
    <w:rsid w:val="00E64720"/>
  </w:style>
  <w:style w:type="character" w:customStyle="1" w:styleId="Heading5Char1">
    <w:name w:val="Heading 5 Char1"/>
    <w:aliases w:val="Text Char1"/>
    <w:basedOn w:val="DefaultParagraphFont"/>
    <w:semiHidden/>
    <w:rsid w:val="00E6472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E64720"/>
    <w:rPr>
      <w:vertAlign w:val="baseline"/>
    </w:rPr>
  </w:style>
  <w:style w:type="character" w:customStyle="1" w:styleId="Heading7Char1">
    <w:name w:val="Heading 7 Char1"/>
    <w:basedOn w:val="DefaultParagraphFont"/>
    <w:semiHidden/>
    <w:rsid w:val="00E6472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E6472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6472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64720"/>
    <w:rPr>
      <w:rFonts w:ascii="Calibri" w:hAnsi="Calibri" w:cs="Calibri"/>
    </w:rPr>
  </w:style>
  <w:style w:type="numbering" w:customStyle="1" w:styleId="NoList2">
    <w:name w:val="No List2"/>
    <w:next w:val="NoList"/>
    <w:uiPriority w:val="99"/>
    <w:semiHidden/>
    <w:unhideWhenUsed/>
    <w:rsid w:val="00E64720"/>
  </w:style>
  <w:style w:type="numbering" w:customStyle="1" w:styleId="NoList3">
    <w:name w:val="No List3"/>
    <w:next w:val="NoList"/>
    <w:uiPriority w:val="99"/>
    <w:semiHidden/>
    <w:unhideWhenUsed/>
    <w:rsid w:val="00E64720"/>
  </w:style>
  <w:style w:type="numbering" w:customStyle="1" w:styleId="NoList4">
    <w:name w:val="No List4"/>
    <w:next w:val="NoList"/>
    <w:uiPriority w:val="99"/>
    <w:semiHidden/>
    <w:unhideWhenUsed/>
    <w:rsid w:val="00E64720"/>
  </w:style>
  <w:style w:type="numbering" w:customStyle="1" w:styleId="NoList5">
    <w:name w:val="No List5"/>
    <w:next w:val="NoList"/>
    <w:semiHidden/>
    <w:unhideWhenUsed/>
    <w:rsid w:val="00E64720"/>
  </w:style>
  <w:style w:type="paragraph" w:styleId="BlockText">
    <w:name w:val="Block Text"/>
    <w:basedOn w:val="Normal"/>
    <w:rsid w:val="00E64720"/>
    <w:pPr>
      <w:ind w:left="229" w:right="229"/>
    </w:pPr>
    <w:rPr>
      <w:rFonts w:ascii="Verdana" w:eastAsia="Times New Roman" w:hAnsi="Verdana"/>
      <w:szCs w:val="20"/>
    </w:rPr>
  </w:style>
  <w:style w:type="paragraph" w:styleId="NormalIndent">
    <w:name w:val="Normal Indent"/>
    <w:basedOn w:val="Normal"/>
    <w:rsid w:val="00E64720"/>
    <w:pPr>
      <w:ind w:left="720"/>
    </w:pPr>
    <w:rPr>
      <w:rFonts w:eastAsia="Times New Roman"/>
      <w:szCs w:val="20"/>
    </w:rPr>
  </w:style>
  <w:style w:type="paragraph" w:styleId="EnvelopeReturn">
    <w:name w:val="envelope return"/>
    <w:basedOn w:val="Normal"/>
    <w:rsid w:val="00E64720"/>
    <w:rPr>
      <w:rFonts w:eastAsia="Times New Roman"/>
      <w:sz w:val="24"/>
      <w:szCs w:val="20"/>
    </w:rPr>
  </w:style>
  <w:style w:type="paragraph" w:styleId="EnvelopeAddress">
    <w:name w:val="envelope address"/>
    <w:basedOn w:val="Normal"/>
    <w:rsid w:val="00E6472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64720"/>
  </w:style>
  <w:style w:type="numbering" w:customStyle="1" w:styleId="NoList7">
    <w:name w:val="No List7"/>
    <w:next w:val="NoList"/>
    <w:semiHidden/>
    <w:unhideWhenUsed/>
    <w:rsid w:val="00E64720"/>
  </w:style>
  <w:style w:type="paragraph" w:styleId="ListBullet">
    <w:name w:val="List Bullet"/>
    <w:basedOn w:val="Normal"/>
    <w:link w:val="ListBulletChar"/>
    <w:uiPriority w:val="99"/>
    <w:unhideWhenUsed/>
    <w:rsid w:val="00E64720"/>
    <w:pPr>
      <w:tabs>
        <w:tab w:val="num" w:pos="360"/>
      </w:tabs>
      <w:ind w:left="360" w:hanging="360"/>
      <w:contextualSpacing/>
    </w:pPr>
    <w:rPr>
      <w:rFonts w:eastAsia="Calibri"/>
    </w:rPr>
  </w:style>
  <w:style w:type="table" w:styleId="MediumGrid1">
    <w:name w:val="Medium Grid 1"/>
    <w:basedOn w:val="TableNormal"/>
    <w:uiPriority w:val="67"/>
    <w:rsid w:val="00E6472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6472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E64720"/>
  </w:style>
  <w:style w:type="numbering" w:customStyle="1" w:styleId="NoList111">
    <w:name w:val="No List111"/>
    <w:next w:val="NoList"/>
    <w:uiPriority w:val="99"/>
    <w:semiHidden/>
    <w:unhideWhenUsed/>
    <w:rsid w:val="00E64720"/>
  </w:style>
  <w:style w:type="numbering" w:customStyle="1" w:styleId="NoList1111">
    <w:name w:val="No List1111"/>
    <w:next w:val="NoList"/>
    <w:uiPriority w:val="99"/>
    <w:semiHidden/>
    <w:unhideWhenUsed/>
    <w:rsid w:val="00E64720"/>
  </w:style>
  <w:style w:type="numbering" w:customStyle="1" w:styleId="NoList11111">
    <w:name w:val="No List11111"/>
    <w:next w:val="NoList"/>
    <w:uiPriority w:val="99"/>
    <w:semiHidden/>
    <w:unhideWhenUsed/>
    <w:rsid w:val="00E64720"/>
  </w:style>
  <w:style w:type="numbering" w:customStyle="1" w:styleId="NoList111111">
    <w:name w:val="No List111111"/>
    <w:next w:val="NoList"/>
    <w:uiPriority w:val="99"/>
    <w:semiHidden/>
    <w:unhideWhenUsed/>
    <w:rsid w:val="00E64720"/>
  </w:style>
  <w:style w:type="numbering" w:customStyle="1" w:styleId="NoList1111111">
    <w:name w:val="No List1111111"/>
    <w:next w:val="NoList"/>
    <w:uiPriority w:val="99"/>
    <w:semiHidden/>
    <w:unhideWhenUsed/>
    <w:rsid w:val="00E64720"/>
  </w:style>
  <w:style w:type="numbering" w:customStyle="1" w:styleId="NoList11111111">
    <w:name w:val="No List11111111"/>
    <w:next w:val="NoList"/>
    <w:uiPriority w:val="99"/>
    <w:semiHidden/>
    <w:unhideWhenUsed/>
    <w:rsid w:val="00E64720"/>
  </w:style>
  <w:style w:type="numbering" w:customStyle="1" w:styleId="NoList111111111">
    <w:name w:val="No List111111111"/>
    <w:next w:val="NoList"/>
    <w:uiPriority w:val="99"/>
    <w:semiHidden/>
    <w:unhideWhenUsed/>
    <w:rsid w:val="00E64720"/>
  </w:style>
  <w:style w:type="numbering" w:customStyle="1" w:styleId="NoList1111111111">
    <w:name w:val="No List1111111111"/>
    <w:next w:val="NoList"/>
    <w:uiPriority w:val="99"/>
    <w:semiHidden/>
    <w:unhideWhenUsed/>
    <w:rsid w:val="00E64720"/>
  </w:style>
  <w:style w:type="numbering" w:customStyle="1" w:styleId="NoList11111111111">
    <w:name w:val="No List11111111111"/>
    <w:next w:val="NoList"/>
    <w:uiPriority w:val="99"/>
    <w:semiHidden/>
    <w:unhideWhenUsed/>
    <w:rsid w:val="00E64720"/>
  </w:style>
  <w:style w:type="numbering" w:customStyle="1" w:styleId="NoList111111111111">
    <w:name w:val="No List111111111111"/>
    <w:next w:val="NoList"/>
    <w:uiPriority w:val="99"/>
    <w:semiHidden/>
    <w:unhideWhenUsed/>
    <w:rsid w:val="00E64720"/>
  </w:style>
  <w:style w:type="numbering" w:customStyle="1" w:styleId="NoList1111111111111">
    <w:name w:val="No List1111111111111"/>
    <w:next w:val="NoList"/>
    <w:uiPriority w:val="99"/>
    <w:semiHidden/>
    <w:unhideWhenUsed/>
    <w:rsid w:val="00E64720"/>
  </w:style>
  <w:style w:type="numbering" w:customStyle="1" w:styleId="NoList11111111111111">
    <w:name w:val="No List11111111111111"/>
    <w:next w:val="NoList"/>
    <w:uiPriority w:val="99"/>
    <w:semiHidden/>
    <w:unhideWhenUsed/>
    <w:rsid w:val="00E64720"/>
  </w:style>
  <w:style w:type="numbering" w:customStyle="1" w:styleId="NoList111111111111111">
    <w:name w:val="No List111111111111111"/>
    <w:next w:val="NoList"/>
    <w:uiPriority w:val="99"/>
    <w:semiHidden/>
    <w:unhideWhenUsed/>
    <w:rsid w:val="00E64720"/>
  </w:style>
  <w:style w:type="numbering" w:customStyle="1" w:styleId="NoList1111111111111111">
    <w:name w:val="No List1111111111111111"/>
    <w:next w:val="NoList"/>
    <w:uiPriority w:val="99"/>
    <w:semiHidden/>
    <w:unhideWhenUsed/>
    <w:rsid w:val="00E64720"/>
  </w:style>
  <w:style w:type="numbering" w:customStyle="1" w:styleId="NoList11111111111111111">
    <w:name w:val="No List11111111111111111"/>
    <w:next w:val="NoList"/>
    <w:uiPriority w:val="99"/>
    <w:semiHidden/>
    <w:unhideWhenUsed/>
    <w:rsid w:val="00E64720"/>
  </w:style>
  <w:style w:type="character" w:customStyle="1" w:styleId="FontStyle220">
    <w:name w:val="Font Style220"/>
    <w:basedOn w:val="DefaultParagraphFont"/>
    <w:uiPriority w:val="99"/>
    <w:rsid w:val="00E64720"/>
    <w:rPr>
      <w:rFonts w:ascii="Candara" w:hAnsi="Candara" w:cs="Candara" w:hint="default"/>
      <w:i/>
      <w:iCs/>
      <w:sz w:val="18"/>
      <w:szCs w:val="18"/>
    </w:rPr>
  </w:style>
  <w:style w:type="character" w:customStyle="1" w:styleId="FontStyle290">
    <w:name w:val="Font Style290"/>
    <w:basedOn w:val="DefaultParagraphFont"/>
    <w:uiPriority w:val="99"/>
    <w:rsid w:val="00E6472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64720"/>
    <w:rPr>
      <w:rFonts w:ascii="Arial" w:hAnsi="Arial" w:cs="Arial"/>
      <w:b/>
      <w:bCs/>
      <w:sz w:val="16"/>
      <w:szCs w:val="16"/>
    </w:rPr>
  </w:style>
  <w:style w:type="paragraph" w:customStyle="1" w:styleId="analytic0">
    <w:name w:val="analytic"/>
    <w:basedOn w:val="Normal"/>
    <w:link w:val="analyticChar0"/>
    <w:uiPriority w:val="4"/>
    <w:qFormat/>
    <w:rsid w:val="00E64720"/>
    <w:pPr>
      <w:spacing w:before="120"/>
    </w:pPr>
    <w:rPr>
      <w:b/>
      <w:sz w:val="20"/>
    </w:rPr>
  </w:style>
  <w:style w:type="character" w:customStyle="1" w:styleId="analyticChar0">
    <w:name w:val="analytic Char"/>
    <w:basedOn w:val="DefaultParagraphFont"/>
    <w:link w:val="analytic0"/>
    <w:uiPriority w:val="4"/>
    <w:rsid w:val="00E64720"/>
    <w:rPr>
      <w:rFonts w:ascii="Calibri" w:hAnsi="Calibri" w:cs="Calibri"/>
      <w:b/>
      <w:sz w:val="20"/>
    </w:rPr>
  </w:style>
  <w:style w:type="character" w:customStyle="1" w:styleId="m-5498913268213319940gmail-styleunderline">
    <w:name w:val="m_-5498913268213319940gmail-styleunderline"/>
    <w:basedOn w:val="DefaultParagraphFont"/>
    <w:rsid w:val="00E64720"/>
  </w:style>
  <w:style w:type="paragraph" w:customStyle="1" w:styleId="speakable">
    <w:name w:val="speakable"/>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64720"/>
  </w:style>
  <w:style w:type="character" w:customStyle="1" w:styleId="copyright">
    <w:name w:val="copyright"/>
    <w:basedOn w:val="DefaultParagraphFont"/>
    <w:rsid w:val="00E64720"/>
  </w:style>
  <w:style w:type="character" w:customStyle="1" w:styleId="TagCharCharCharChar">
    <w:name w:val="Tag Char Char Char Char"/>
    <w:basedOn w:val="DefaultParagraphFont"/>
    <w:rsid w:val="00E64720"/>
    <w:rPr>
      <w:rFonts w:ascii="Calibri" w:hAnsi="Calibri" w:cs="Calibri"/>
      <w:b/>
      <w:sz w:val="24"/>
    </w:rPr>
  </w:style>
  <w:style w:type="paragraph" w:customStyle="1" w:styleId="g-body">
    <w:name w:val="g-body"/>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6472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64720"/>
    <w:pPr>
      <w:spacing w:before="100" w:beforeAutospacing="1" w:after="100" w:afterAutospacing="1"/>
    </w:pPr>
    <w:rPr>
      <w:sz w:val="24"/>
    </w:rPr>
  </w:style>
  <w:style w:type="paragraph" w:customStyle="1" w:styleId="style41">
    <w:name w:val="style4"/>
    <w:basedOn w:val="Normal"/>
    <w:uiPriority w:val="99"/>
    <w:qFormat/>
    <w:rsid w:val="00E6472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64720"/>
    <w:pPr>
      <w:spacing w:before="100" w:beforeAutospacing="1" w:after="100" w:afterAutospacing="1"/>
    </w:pPr>
    <w:rPr>
      <w:rFonts w:ascii="Times New Roman" w:hAnsi="Times New Roman"/>
      <w:sz w:val="24"/>
    </w:rPr>
  </w:style>
  <w:style w:type="character" w:customStyle="1" w:styleId="adtext">
    <w:name w:val="adtext"/>
    <w:basedOn w:val="DefaultParagraphFont"/>
    <w:rsid w:val="00E64720"/>
  </w:style>
  <w:style w:type="character" w:customStyle="1" w:styleId="UL-Bold">
    <w:name w:val="UL-Bold"/>
    <w:basedOn w:val="DefaultParagraphFont"/>
    <w:rsid w:val="00E64720"/>
    <w:rPr>
      <w:u w:val="thick"/>
    </w:rPr>
  </w:style>
  <w:style w:type="character" w:customStyle="1" w:styleId="UL-None">
    <w:name w:val="UL-None"/>
    <w:basedOn w:val="DefaultParagraphFont"/>
    <w:rsid w:val="00E64720"/>
    <w:rPr>
      <w:strike w:val="0"/>
      <w:dstrike w:val="0"/>
      <w:u w:val="none"/>
      <w:effect w:val="none"/>
    </w:rPr>
  </w:style>
  <w:style w:type="character" w:customStyle="1" w:styleId="gl">
    <w:name w:val="gl"/>
    <w:basedOn w:val="DefaultParagraphFont"/>
    <w:rsid w:val="00E64720"/>
  </w:style>
  <w:style w:type="character" w:customStyle="1" w:styleId="qu730rj69h">
    <w:name w:val="qu730rj69h"/>
    <w:basedOn w:val="DefaultParagraphFont"/>
    <w:rsid w:val="00E64720"/>
  </w:style>
  <w:style w:type="paragraph" w:customStyle="1" w:styleId="optext">
    <w:name w:val="optext"/>
    <w:basedOn w:val="Normal"/>
    <w:uiPriority w:val="99"/>
    <w:qFormat/>
    <w:rsid w:val="00E6472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64720"/>
  </w:style>
  <w:style w:type="character" w:customStyle="1" w:styleId="icr880">
    <w:name w:val="icr880"/>
    <w:basedOn w:val="DefaultParagraphFont"/>
    <w:rsid w:val="00E64720"/>
  </w:style>
  <w:style w:type="character" w:customStyle="1" w:styleId="hx23q54">
    <w:name w:val="hx23q54"/>
    <w:basedOn w:val="DefaultParagraphFont"/>
    <w:rsid w:val="00E64720"/>
  </w:style>
  <w:style w:type="character" w:customStyle="1" w:styleId="m-5348258726587825636gmail-style13ptbold">
    <w:name w:val="m_-5348258726587825636gmail-style13ptbold"/>
    <w:basedOn w:val="DefaultParagraphFont"/>
    <w:rsid w:val="00E64720"/>
  </w:style>
  <w:style w:type="character" w:customStyle="1" w:styleId="m-5348258726587825636gmail-styleunderline">
    <w:name w:val="m_-5348258726587825636gmail-styleunderline"/>
    <w:basedOn w:val="DefaultParagraphFont"/>
    <w:rsid w:val="00E64720"/>
  </w:style>
  <w:style w:type="character" w:customStyle="1" w:styleId="UnderlineCharChar1">
    <w:name w:val="Underline Char Char1"/>
    <w:basedOn w:val="DefaultParagraphFont"/>
    <w:rsid w:val="00E64720"/>
    <w:rPr>
      <w:u w:val="single"/>
      <w:lang w:val="en-US" w:eastAsia="en-US" w:bidi="ar-SA"/>
    </w:rPr>
  </w:style>
  <w:style w:type="character" w:customStyle="1" w:styleId="m4385445901877740177gmail-styleunderline">
    <w:name w:val="m_4385445901877740177gmail-styleunderline"/>
    <w:basedOn w:val="DefaultParagraphFont"/>
    <w:rsid w:val="00E64720"/>
  </w:style>
  <w:style w:type="character" w:customStyle="1" w:styleId="CardsFont12ptCharChar">
    <w:name w:val="Cards + Font: 12 pt Char Char"/>
    <w:basedOn w:val="DefaultParagraphFont"/>
    <w:rsid w:val="00E64720"/>
    <w:rPr>
      <w:sz w:val="24"/>
      <w:szCs w:val="24"/>
      <w:u w:val="thick"/>
      <w:lang w:val="en-US" w:eastAsia="en-US" w:bidi="ar-SA"/>
    </w:rPr>
  </w:style>
  <w:style w:type="character" w:customStyle="1" w:styleId="NothingChar1">
    <w:name w:val="Nothing Char1"/>
    <w:basedOn w:val="DefaultParagraphFont"/>
    <w:rsid w:val="00E64720"/>
    <w:rPr>
      <w:lang w:val="en-US" w:eastAsia="en-US" w:bidi="ar-SA"/>
    </w:rPr>
  </w:style>
  <w:style w:type="paragraph" w:customStyle="1" w:styleId="useless">
    <w:name w:val="useless"/>
    <w:basedOn w:val="Normal"/>
    <w:uiPriority w:val="99"/>
    <w:qFormat/>
    <w:rsid w:val="00E64720"/>
    <w:rPr>
      <w:rFonts w:ascii="Times New Roman" w:eastAsia="Times New Roman" w:hAnsi="Times New Roman"/>
      <w:sz w:val="12"/>
    </w:rPr>
  </w:style>
  <w:style w:type="character" w:customStyle="1" w:styleId="DDIUnderline">
    <w:name w:val="DDI Underline"/>
    <w:qFormat/>
    <w:rsid w:val="00E64720"/>
    <w:rPr>
      <w:rFonts w:ascii="Times New Roman" w:hAnsi="Times New Roman"/>
      <w:sz w:val="24"/>
      <w:u w:val="single"/>
    </w:rPr>
  </w:style>
  <w:style w:type="character" w:customStyle="1" w:styleId="Char1">
    <w:name w:val="Char1"/>
    <w:basedOn w:val="DefaultParagraphFont"/>
    <w:rsid w:val="00E64720"/>
    <w:rPr>
      <w:rFonts w:cs="Arial"/>
      <w:b/>
      <w:bCs/>
      <w:iCs/>
      <w:sz w:val="24"/>
      <w:szCs w:val="28"/>
      <w:lang w:val="en-US" w:eastAsia="en-US" w:bidi="ar-SA"/>
    </w:rPr>
  </w:style>
  <w:style w:type="paragraph" w:customStyle="1" w:styleId="ALLCAPS">
    <w:name w:val="ALL CAPS"/>
    <w:basedOn w:val="Normal"/>
    <w:link w:val="ALLCAPSChar"/>
    <w:rsid w:val="00E64720"/>
    <w:rPr>
      <w:rFonts w:ascii="Times New Roman" w:eastAsia="Times New Roman" w:hAnsi="Times New Roman"/>
      <w:b/>
      <w:caps/>
    </w:rPr>
  </w:style>
  <w:style w:type="character" w:customStyle="1" w:styleId="ALLCAPSChar">
    <w:name w:val="ALL CAPS Char"/>
    <w:basedOn w:val="DefaultParagraphFont"/>
    <w:link w:val="ALLCAPS"/>
    <w:rsid w:val="00E64720"/>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E6472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64720"/>
    <w:rPr>
      <w:rFonts w:ascii="Times New Roman" w:eastAsia="Times New Roman" w:hAnsi="Times New Roman" w:cs="Calibri"/>
      <w:b/>
      <w:sz w:val="24"/>
    </w:rPr>
  </w:style>
  <w:style w:type="character" w:customStyle="1" w:styleId="10ptnotbold">
    <w:name w:val="10ptnotbold"/>
    <w:basedOn w:val="DefaultParagraphFont"/>
    <w:rsid w:val="00E64720"/>
    <w:rPr>
      <w:sz w:val="20"/>
    </w:rPr>
  </w:style>
  <w:style w:type="character" w:customStyle="1" w:styleId="Cites-AuthorDate">
    <w:name w:val="Cites-Author/Date"/>
    <w:rsid w:val="00E64720"/>
    <w:rPr>
      <w:rFonts w:ascii="Helvetica" w:hAnsi="Helvetica"/>
      <w:b/>
      <w:sz w:val="22"/>
      <w:szCs w:val="24"/>
      <w:u w:val="thick"/>
    </w:rPr>
  </w:style>
  <w:style w:type="paragraph" w:customStyle="1" w:styleId="CiteTag">
    <w:name w:val="Cite/Tag"/>
    <w:basedOn w:val="Normal"/>
    <w:uiPriority w:val="99"/>
    <w:qFormat/>
    <w:rsid w:val="00E64720"/>
    <w:rPr>
      <w:rFonts w:ascii="Times New Roman" w:eastAsia="Cambria" w:hAnsi="Times New Roman"/>
      <w:b/>
    </w:rPr>
  </w:style>
  <w:style w:type="character" w:customStyle="1" w:styleId="CardsFont6ptChar1">
    <w:name w:val="Cards + Font: 6 pt Char1"/>
    <w:basedOn w:val="CardsChar"/>
    <w:link w:val="CardsFont6pt"/>
    <w:rsid w:val="00E6472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64720"/>
  </w:style>
  <w:style w:type="character" w:customStyle="1" w:styleId="m489902567989944824gmail-styleunderline">
    <w:name w:val="m_489902567989944824gmail-styleunderline"/>
    <w:basedOn w:val="DefaultParagraphFont"/>
    <w:rsid w:val="00E64720"/>
  </w:style>
  <w:style w:type="character" w:customStyle="1" w:styleId="UnresolvedMention2">
    <w:name w:val="Unresolved Mention2"/>
    <w:basedOn w:val="DefaultParagraphFont"/>
    <w:uiPriority w:val="99"/>
    <w:semiHidden/>
    <w:rsid w:val="00E64720"/>
    <w:rPr>
      <w:color w:val="808080"/>
      <w:shd w:val="clear" w:color="auto" w:fill="E6E6E6"/>
    </w:rPr>
  </w:style>
  <w:style w:type="character" w:customStyle="1" w:styleId="swauthor">
    <w:name w:val="sw_author"/>
    <w:rsid w:val="00E64720"/>
  </w:style>
  <w:style w:type="character" w:customStyle="1" w:styleId="UnderlineCharChar3">
    <w:name w:val="Underline Char Char3"/>
    <w:rsid w:val="00E64720"/>
    <w:rPr>
      <w:szCs w:val="24"/>
      <w:u w:val="single"/>
      <w:lang w:val="en-US" w:eastAsia="en-US" w:bidi="ar-SA"/>
    </w:rPr>
  </w:style>
  <w:style w:type="character" w:customStyle="1" w:styleId="tl8wme">
    <w:name w:val="tl8wme"/>
    <w:basedOn w:val="DefaultParagraphFont"/>
    <w:rsid w:val="00E64720"/>
  </w:style>
  <w:style w:type="character" w:customStyle="1" w:styleId="Mention3">
    <w:name w:val="Mention3"/>
    <w:basedOn w:val="DefaultParagraphFont"/>
    <w:uiPriority w:val="99"/>
    <w:semiHidden/>
    <w:unhideWhenUsed/>
    <w:rsid w:val="00E64720"/>
    <w:rPr>
      <w:color w:val="2B579A"/>
      <w:shd w:val="clear" w:color="auto" w:fill="E6E6E6"/>
    </w:rPr>
  </w:style>
  <w:style w:type="character" w:customStyle="1" w:styleId="m-5251091010484660064gmail-style13ptbold">
    <w:name w:val="m_-5251091010484660064gmail-style13ptbold"/>
    <w:basedOn w:val="DefaultParagraphFont"/>
    <w:rsid w:val="00E64720"/>
  </w:style>
  <w:style w:type="character" w:customStyle="1" w:styleId="m-5251091010484660064gmail-styleunderline">
    <w:name w:val="m_-5251091010484660064gmail-styleunderline"/>
    <w:basedOn w:val="DefaultParagraphFont"/>
    <w:rsid w:val="00E64720"/>
  </w:style>
  <w:style w:type="character" w:customStyle="1" w:styleId="tablecaption">
    <w:name w:val="tablecaption"/>
    <w:basedOn w:val="DefaultParagraphFont"/>
    <w:rsid w:val="00E64720"/>
  </w:style>
  <w:style w:type="character" w:customStyle="1" w:styleId="StyleLatinHelvetica105ptBlack">
    <w:name w:val="Style (Latin) Helvetica 10.5 pt Black"/>
    <w:basedOn w:val="DefaultParagraphFont"/>
    <w:rsid w:val="00E64720"/>
    <w:rPr>
      <w:rFonts w:ascii="Times New Roman" w:hAnsi="Times New Roman"/>
      <w:color w:val="000000"/>
      <w:sz w:val="21"/>
    </w:rPr>
  </w:style>
  <w:style w:type="character" w:customStyle="1" w:styleId="m-413333960618644972gmail-style13ptbold">
    <w:name w:val="m_-413333960618644972gmail-style13ptbold"/>
    <w:basedOn w:val="DefaultParagraphFont"/>
    <w:rsid w:val="00E64720"/>
  </w:style>
  <w:style w:type="character" w:customStyle="1" w:styleId="m-413333960618644972gmail-styleunderline">
    <w:name w:val="m_-413333960618644972gmail-styleunderline"/>
    <w:basedOn w:val="DefaultParagraphFont"/>
    <w:rsid w:val="00E64720"/>
  </w:style>
  <w:style w:type="character" w:customStyle="1" w:styleId="m8314098763611656848gmail-stylestylebold12pt">
    <w:name w:val="m_8314098763611656848gmail-stylestylebold12pt"/>
    <w:basedOn w:val="DefaultParagraphFont"/>
    <w:rsid w:val="00E64720"/>
  </w:style>
  <w:style w:type="character" w:customStyle="1" w:styleId="m8314098763611656848gmail-styleboldunderline">
    <w:name w:val="m_8314098763611656848gmail-styleboldunderline"/>
    <w:basedOn w:val="DefaultParagraphFont"/>
    <w:rsid w:val="00E64720"/>
  </w:style>
  <w:style w:type="paragraph" w:customStyle="1" w:styleId="Spacer">
    <w:name w:val="Spacer"/>
    <w:basedOn w:val="Heading1"/>
    <w:link w:val="SpacerChar"/>
    <w:autoRedefine/>
    <w:uiPriority w:val="4"/>
    <w:qFormat/>
    <w:rsid w:val="00E6472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64720"/>
    <w:rPr>
      <w:rFonts w:ascii="Calibri" w:eastAsiaTheme="majorEastAsia" w:hAnsi="Calibri" w:cstheme="majorBidi"/>
      <w:b/>
      <w:sz w:val="24"/>
      <w:szCs w:val="32"/>
    </w:rPr>
  </w:style>
  <w:style w:type="paragraph" w:customStyle="1" w:styleId="msonormal0">
    <w:name w:val="msonormal"/>
    <w:basedOn w:val="Normal"/>
    <w:rsid w:val="00E64720"/>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64720"/>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64720"/>
    <w:rPr>
      <w:rFonts w:ascii="Georgia" w:eastAsia="Times New Roman" w:hAnsi="Georgia" w:cs="Arial" w:hint="default"/>
      <w:b/>
      <w:bCs/>
      <w:kern w:val="32"/>
      <w:sz w:val="28"/>
      <w:szCs w:val="32"/>
    </w:rPr>
  </w:style>
  <w:style w:type="character" w:customStyle="1" w:styleId="SmallChar0">
    <w:name w:val="Small Char"/>
    <w:qFormat/>
    <w:rsid w:val="00E64720"/>
    <w:rPr>
      <w:rFonts w:ascii="Arial Narrow" w:hAnsi="Arial Narrow" w:cs="Times New Roman"/>
      <w:color w:val="000000"/>
      <w:sz w:val="16"/>
    </w:rPr>
  </w:style>
  <w:style w:type="character" w:customStyle="1" w:styleId="CiteReal0">
    <w:name w:val="CiteReal"/>
    <w:uiPriority w:val="1"/>
    <w:qFormat/>
    <w:rsid w:val="00E64720"/>
    <w:rPr>
      <w:rFonts w:ascii="Arial" w:hAnsi="Arial"/>
      <w:b/>
      <w:sz w:val="24"/>
      <w:u w:val="single"/>
    </w:rPr>
  </w:style>
  <w:style w:type="character" w:customStyle="1" w:styleId="dropcap1">
    <w:name w:val="dropcap1"/>
    <w:rsid w:val="00E64720"/>
  </w:style>
  <w:style w:type="paragraph" w:customStyle="1" w:styleId="Style31">
    <w:name w:val="Style31"/>
    <w:basedOn w:val="Normal"/>
    <w:uiPriority w:val="99"/>
    <w:rsid w:val="00E64720"/>
    <w:pPr>
      <w:spacing w:line="197" w:lineRule="exact"/>
      <w:jc w:val="both"/>
    </w:pPr>
    <w:rPr>
      <w:rFonts w:ascii="Palatino Linotype" w:hAnsi="Palatino Linotype" w:cs="Palatino Linotype"/>
    </w:rPr>
  </w:style>
  <w:style w:type="paragraph" w:customStyle="1" w:styleId="Style42">
    <w:name w:val="Style42"/>
    <w:basedOn w:val="Normal"/>
    <w:uiPriority w:val="99"/>
    <w:rsid w:val="00E64720"/>
    <w:pPr>
      <w:spacing w:line="202" w:lineRule="exact"/>
      <w:jc w:val="both"/>
    </w:pPr>
    <w:rPr>
      <w:rFonts w:ascii="Palatino Linotype" w:hAnsi="Palatino Linotype" w:cs="Palatino Linotype"/>
    </w:rPr>
  </w:style>
  <w:style w:type="paragraph" w:customStyle="1" w:styleId="Style51">
    <w:name w:val="Style51"/>
    <w:basedOn w:val="Normal"/>
    <w:uiPriority w:val="99"/>
    <w:rsid w:val="00E64720"/>
    <w:pPr>
      <w:spacing w:line="200" w:lineRule="exact"/>
      <w:jc w:val="both"/>
    </w:pPr>
    <w:rPr>
      <w:rFonts w:ascii="Palatino Linotype" w:hAnsi="Palatino Linotype" w:cs="Palatino Linotype"/>
    </w:rPr>
  </w:style>
  <w:style w:type="character" w:customStyle="1" w:styleId="FontStyle72">
    <w:name w:val="Font Style72"/>
    <w:uiPriority w:val="99"/>
    <w:rsid w:val="00E64720"/>
    <w:rPr>
      <w:rFonts w:ascii="Cambria" w:hAnsi="Cambria" w:cs="Cambria" w:hint="default"/>
      <w:sz w:val="16"/>
      <w:szCs w:val="16"/>
    </w:rPr>
  </w:style>
  <w:style w:type="character" w:customStyle="1" w:styleId="FontStyle73">
    <w:name w:val="Font Style73"/>
    <w:uiPriority w:val="99"/>
    <w:rsid w:val="00E64720"/>
    <w:rPr>
      <w:rFonts w:ascii="Cambria" w:hAnsi="Cambria" w:cs="Cambria" w:hint="default"/>
      <w:i/>
      <w:iCs/>
      <w:sz w:val="16"/>
      <w:szCs w:val="16"/>
    </w:rPr>
  </w:style>
  <w:style w:type="character" w:customStyle="1" w:styleId="UnderlinestyleChar2">
    <w:name w:val="Underline style Char2"/>
    <w:rsid w:val="00E64720"/>
    <w:rPr>
      <w:sz w:val="22"/>
      <w:szCs w:val="24"/>
      <w:u w:val="single"/>
      <w:lang w:val="en-US" w:eastAsia="en-US" w:bidi="ar-SA"/>
    </w:rPr>
  </w:style>
  <w:style w:type="paragraph" w:customStyle="1" w:styleId="CitationCharChar">
    <w:name w:val="Citation Char Char"/>
    <w:basedOn w:val="Normal"/>
    <w:uiPriority w:val="6"/>
    <w:qFormat/>
    <w:rsid w:val="00E64720"/>
    <w:pPr>
      <w:ind w:left="1440" w:right="1440"/>
    </w:pPr>
    <w:rPr>
      <w:rFonts w:ascii="Cambria" w:eastAsia="Verdana" w:hAnsi="Cambria" w:cs="Cambria"/>
      <w:szCs w:val="20"/>
      <w:u w:val="single"/>
    </w:rPr>
  </w:style>
  <w:style w:type="character" w:customStyle="1" w:styleId="FontStyle49">
    <w:name w:val="Font Style49"/>
    <w:uiPriority w:val="99"/>
    <w:rsid w:val="00E64720"/>
    <w:rPr>
      <w:rFonts w:ascii="Cambria" w:hAnsi="Cambria" w:cs="Cambria"/>
      <w:sz w:val="20"/>
      <w:szCs w:val="20"/>
    </w:rPr>
  </w:style>
  <w:style w:type="character" w:customStyle="1" w:styleId="FontStyle50">
    <w:name w:val="Font Style50"/>
    <w:uiPriority w:val="99"/>
    <w:rsid w:val="00E6472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6472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64720"/>
    <w:rPr>
      <w:rFonts w:ascii="Cambria" w:eastAsia="Cambria" w:hAnsi="Cambria" w:cs="Cambria"/>
      <w:spacing w:val="-3"/>
      <w:szCs w:val="20"/>
    </w:rPr>
  </w:style>
  <w:style w:type="character" w:customStyle="1" w:styleId="kn">
    <w:name w:val="kn"/>
    <w:basedOn w:val="DefaultParagraphFont"/>
    <w:rsid w:val="00E64720"/>
  </w:style>
  <w:style w:type="character" w:customStyle="1" w:styleId="StyleStyleUnderlineUnderlineStyleBoldUnderlineIntenseEmphas">
    <w:name w:val="Style Style UnderlineUnderlineStyle Bold UnderlineIntense Emphas..."/>
    <w:basedOn w:val="DefaultParagraphFont"/>
    <w:rsid w:val="00E64720"/>
    <w:rPr>
      <w:b/>
      <w:bCs/>
      <w:sz w:val="26"/>
      <w:u w:val="single"/>
    </w:rPr>
  </w:style>
  <w:style w:type="character" w:customStyle="1" w:styleId="articoloinside">
    <w:name w:val="articolo_inside"/>
    <w:rsid w:val="00E64720"/>
  </w:style>
  <w:style w:type="paragraph" w:customStyle="1" w:styleId="pagetools">
    <w:name w:val="pagetools"/>
    <w:basedOn w:val="Normal"/>
    <w:rsid w:val="00E64720"/>
    <w:pPr>
      <w:spacing w:before="100" w:beforeAutospacing="1" w:after="100" w:afterAutospacing="1"/>
    </w:pPr>
    <w:rPr>
      <w:rFonts w:ascii="Cambria" w:eastAsia="Cambria" w:hAnsi="Cambria"/>
      <w:sz w:val="24"/>
    </w:rPr>
  </w:style>
  <w:style w:type="character" w:customStyle="1" w:styleId="desc">
    <w:name w:val="desc"/>
    <w:basedOn w:val="DefaultParagraphFont"/>
    <w:rsid w:val="00E64720"/>
  </w:style>
  <w:style w:type="character" w:customStyle="1" w:styleId="job">
    <w:name w:val="job"/>
    <w:basedOn w:val="DefaultParagraphFont"/>
    <w:rsid w:val="00E64720"/>
  </w:style>
  <w:style w:type="character" w:customStyle="1" w:styleId="publisher">
    <w:name w:val="publisher"/>
    <w:basedOn w:val="DefaultParagraphFont"/>
    <w:rsid w:val="00E64720"/>
  </w:style>
  <w:style w:type="character" w:customStyle="1" w:styleId="pubyear">
    <w:name w:val="pubyear"/>
    <w:basedOn w:val="DefaultParagraphFont"/>
    <w:rsid w:val="00E64720"/>
  </w:style>
  <w:style w:type="character" w:customStyle="1" w:styleId="pubcity">
    <w:name w:val="pubcity"/>
    <w:basedOn w:val="DefaultParagraphFont"/>
    <w:rsid w:val="00E64720"/>
  </w:style>
  <w:style w:type="character" w:customStyle="1" w:styleId="bodycontentlink">
    <w:name w:val="bodycontentlink"/>
    <w:basedOn w:val="DefaultParagraphFont"/>
    <w:rsid w:val="00E64720"/>
  </w:style>
  <w:style w:type="paragraph" w:customStyle="1" w:styleId="C-Text">
    <w:name w:val="C-Text"/>
    <w:basedOn w:val="Normal"/>
    <w:rsid w:val="00E64720"/>
    <w:pPr>
      <w:tabs>
        <w:tab w:val="num" w:pos="720"/>
      </w:tabs>
      <w:ind w:left="720" w:hanging="360"/>
    </w:pPr>
    <w:rPr>
      <w:rFonts w:ascii="Book Antiqua" w:hAnsi="Book Antiqua"/>
      <w:sz w:val="24"/>
    </w:rPr>
  </w:style>
  <w:style w:type="character" w:customStyle="1" w:styleId="ecdate">
    <w:name w:val="ec_date"/>
    <w:basedOn w:val="DefaultParagraphFont"/>
    <w:rsid w:val="00E64720"/>
    <w:rPr>
      <w:rFonts w:ascii="Symbol" w:hAnsi="Symbol" w:hint="default"/>
      <w:sz w:val="20"/>
      <w:szCs w:val="20"/>
      <w:shd w:val="clear" w:color="auto" w:fill="FFFFFF"/>
    </w:rPr>
  </w:style>
  <w:style w:type="paragraph" w:customStyle="1" w:styleId="ecmsonormal">
    <w:name w:val="ec_msonormal"/>
    <w:basedOn w:val="Normal"/>
    <w:rsid w:val="00E6472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64720"/>
  </w:style>
  <w:style w:type="character" w:customStyle="1" w:styleId="articleheadline">
    <w:name w:val="articleheadline"/>
    <w:basedOn w:val="DefaultParagraphFont"/>
    <w:rsid w:val="00E64720"/>
  </w:style>
  <w:style w:type="paragraph" w:customStyle="1" w:styleId="u-intro">
    <w:name w:val="u-intro"/>
    <w:basedOn w:val="Normal"/>
    <w:rsid w:val="00E64720"/>
    <w:pPr>
      <w:spacing w:before="100" w:beforeAutospacing="1" w:after="100" w:afterAutospacing="1"/>
    </w:pPr>
    <w:rPr>
      <w:sz w:val="24"/>
    </w:rPr>
  </w:style>
  <w:style w:type="character" w:customStyle="1" w:styleId="u-byline">
    <w:name w:val="u-byline"/>
    <w:basedOn w:val="DefaultParagraphFont"/>
    <w:rsid w:val="00E64720"/>
  </w:style>
  <w:style w:type="character" w:customStyle="1" w:styleId="articlebya">
    <w:name w:val="articleby_a"/>
    <w:basedOn w:val="DefaultParagraphFont"/>
    <w:rsid w:val="00E64720"/>
  </w:style>
  <w:style w:type="character" w:customStyle="1" w:styleId="popupwinby">
    <w:name w:val="popupwinby"/>
    <w:basedOn w:val="DefaultParagraphFont"/>
    <w:rsid w:val="00E64720"/>
  </w:style>
  <w:style w:type="character" w:customStyle="1" w:styleId="storyheader">
    <w:name w:val="storyheader"/>
    <w:basedOn w:val="DefaultParagraphFont"/>
    <w:rsid w:val="00E64720"/>
  </w:style>
  <w:style w:type="character" w:customStyle="1" w:styleId="marron">
    <w:name w:val="marron"/>
    <w:basedOn w:val="DefaultParagraphFont"/>
    <w:rsid w:val="00E64720"/>
  </w:style>
  <w:style w:type="paragraph" w:customStyle="1" w:styleId="StyleNormalWeb10pt">
    <w:name w:val="Style Normal (Web) + 10 pt"/>
    <w:basedOn w:val="NormalWeb"/>
    <w:next w:val="Normal"/>
    <w:rsid w:val="00E64720"/>
    <w:rPr>
      <w:rFonts w:ascii="Bookman Old Style" w:eastAsiaTheme="minorHAnsi" w:hAnsi="Bookman Old Style"/>
      <w:sz w:val="20"/>
      <w:lang w:bidi="ar-SA"/>
    </w:rPr>
  </w:style>
  <w:style w:type="character" w:customStyle="1" w:styleId="StyleNormalWeb10ptChar">
    <w:name w:val="Style Normal (Web) + 10 pt Char"/>
    <w:basedOn w:val="DefaultParagraphFont"/>
    <w:rsid w:val="00E64720"/>
    <w:rPr>
      <w:szCs w:val="24"/>
      <w:lang w:val="en-US" w:eastAsia="en-US" w:bidi="ar-SA"/>
    </w:rPr>
  </w:style>
  <w:style w:type="paragraph" w:customStyle="1" w:styleId="TagCiteShells">
    <w:name w:val="Tag/Cite/Shells"/>
    <w:basedOn w:val="Normal"/>
    <w:rsid w:val="00E64720"/>
    <w:rPr>
      <w:b/>
    </w:rPr>
  </w:style>
  <w:style w:type="paragraph" w:customStyle="1" w:styleId="DefinitionTerm">
    <w:name w:val="Definition Term"/>
    <w:basedOn w:val="Normal"/>
    <w:next w:val="Normal"/>
    <w:rsid w:val="00E64720"/>
    <w:rPr>
      <w:snapToGrid w:val="0"/>
      <w:sz w:val="24"/>
    </w:rPr>
  </w:style>
  <w:style w:type="character" w:customStyle="1" w:styleId="Style3CharChar">
    <w:name w:val="Style3 Char Char"/>
    <w:basedOn w:val="DefaultParagraphFont"/>
    <w:rsid w:val="00E6472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64720"/>
    <w:pPr>
      <w:spacing w:after="60"/>
    </w:pPr>
    <w:rPr>
      <w:rFonts w:eastAsia="Segoe UI" w:cs="Cambria"/>
      <w:caps/>
      <w:sz w:val="20"/>
      <w:lang w:eastAsia="zh-CN"/>
    </w:rPr>
  </w:style>
  <w:style w:type="character" w:customStyle="1" w:styleId="NormalChar0">
    <w:name w:val="Normal Char"/>
    <w:basedOn w:val="DefaultParagraphFont"/>
    <w:rsid w:val="00E64720"/>
    <w:rPr>
      <w:lang w:eastAsia="en-US"/>
    </w:rPr>
  </w:style>
  <w:style w:type="character" w:customStyle="1" w:styleId="BoldUnderlineChar2">
    <w:name w:val="Bold + Underline Char"/>
    <w:basedOn w:val="DefaultParagraphFont"/>
    <w:rsid w:val="00E6472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6472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64720"/>
  </w:style>
  <w:style w:type="character" w:customStyle="1" w:styleId="CharacterStyle7">
    <w:name w:val="Character Style 7"/>
    <w:rsid w:val="00E64720"/>
    <w:rPr>
      <w:rFonts w:ascii="Trebuchet MS" w:hAnsi="Trebuchet MS" w:cs="Trebuchet MS"/>
      <w:sz w:val="20"/>
      <w:szCs w:val="20"/>
      <w:u w:val="single"/>
    </w:rPr>
  </w:style>
  <w:style w:type="character" w:customStyle="1" w:styleId="StyleStyle4Char">
    <w:name w:val="Style Style4 + Char"/>
    <w:basedOn w:val="DefaultParagraphFont"/>
    <w:rsid w:val="00E6472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6472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64720"/>
    <w:rPr>
      <w:rFonts w:ascii="Symbol" w:hAnsi="Symbol"/>
      <w:sz w:val="21"/>
      <w:szCs w:val="21"/>
      <w:u w:val="thick"/>
    </w:rPr>
  </w:style>
  <w:style w:type="character" w:customStyle="1" w:styleId="UnderlinedEvidenceCharChar">
    <w:name w:val="Underlined Evidence Char Char"/>
    <w:basedOn w:val="DefaultParagraphFont"/>
    <w:rsid w:val="00E64720"/>
    <w:rPr>
      <w:rFonts w:ascii="Symbol" w:hAnsi="Symbol"/>
      <w:sz w:val="21"/>
      <w:szCs w:val="21"/>
      <w:u w:val="thick"/>
      <w:lang w:val="en-US" w:eastAsia="en-US" w:bidi="ar-SA"/>
    </w:rPr>
  </w:style>
  <w:style w:type="character" w:styleId="PlaceholderText">
    <w:name w:val="Placeholder Text"/>
    <w:basedOn w:val="DefaultParagraphFont"/>
    <w:uiPriority w:val="99"/>
    <w:rsid w:val="00E64720"/>
    <w:rPr>
      <w:color w:val="808080"/>
    </w:rPr>
  </w:style>
  <w:style w:type="paragraph" w:customStyle="1" w:styleId="Cite8">
    <w:name w:val="Cite8"/>
    <w:basedOn w:val="Normal"/>
    <w:autoRedefine/>
    <w:qFormat/>
    <w:rsid w:val="00E64720"/>
    <w:rPr>
      <w:rFonts w:ascii="Trebuchet MS" w:eastAsia="Verdana" w:hAnsi="Trebuchet MS" w:cs="Cambria"/>
    </w:rPr>
  </w:style>
  <w:style w:type="paragraph" w:customStyle="1" w:styleId="8font">
    <w:name w:val="8font"/>
    <w:basedOn w:val="Normal"/>
    <w:next w:val="Normal"/>
    <w:autoRedefine/>
    <w:rsid w:val="00E64720"/>
    <w:rPr>
      <w:rFonts w:eastAsia="Cambria Math" w:cs="Cambria"/>
      <w:szCs w:val="16"/>
    </w:rPr>
  </w:style>
  <w:style w:type="character" w:customStyle="1" w:styleId="NoterefInText">
    <w:name w:val="_NoterefInText"/>
    <w:uiPriority w:val="99"/>
    <w:rsid w:val="00E64720"/>
    <w:rPr>
      <w:rFonts w:cs="AKDPE C+ Utopia"/>
      <w:color w:val="000000"/>
    </w:rPr>
  </w:style>
  <w:style w:type="character" w:customStyle="1" w:styleId="postauthor">
    <w:name w:val="postauthor"/>
    <w:basedOn w:val="DefaultParagraphFont"/>
    <w:rsid w:val="00E64720"/>
  </w:style>
  <w:style w:type="paragraph" w:customStyle="1" w:styleId="notes-source-hasnotes">
    <w:name w:val="notes-source-hasnotes"/>
    <w:basedOn w:val="Normal"/>
    <w:rsid w:val="00E64720"/>
    <w:pPr>
      <w:spacing w:before="100" w:beforeAutospacing="1" w:after="100" w:afterAutospacing="1"/>
    </w:pPr>
    <w:rPr>
      <w:rFonts w:ascii="Tahoma" w:hAnsi="Tahoma"/>
      <w:szCs w:val="20"/>
    </w:rPr>
  </w:style>
  <w:style w:type="character" w:customStyle="1" w:styleId="span">
    <w:name w:val="span"/>
    <w:basedOn w:val="DefaultParagraphFont"/>
    <w:rsid w:val="00E64720"/>
  </w:style>
  <w:style w:type="character" w:customStyle="1" w:styleId="maintitle">
    <w:name w:val="maintitle"/>
    <w:basedOn w:val="DefaultParagraphFont"/>
    <w:rsid w:val="00E64720"/>
  </w:style>
  <w:style w:type="character" w:customStyle="1" w:styleId="thirdparty-logo">
    <w:name w:val="thirdparty-logo"/>
    <w:basedOn w:val="DefaultParagraphFont"/>
    <w:rsid w:val="00E64720"/>
  </w:style>
  <w:style w:type="character" w:customStyle="1" w:styleId="posted">
    <w:name w:val="posted"/>
    <w:basedOn w:val="DefaultParagraphFont"/>
    <w:rsid w:val="00E64720"/>
  </w:style>
  <w:style w:type="character" w:customStyle="1" w:styleId="ticker">
    <w:name w:val="ticker"/>
    <w:basedOn w:val="DefaultParagraphFont"/>
    <w:rsid w:val="00E64720"/>
  </w:style>
  <w:style w:type="paragraph" w:customStyle="1" w:styleId="articlemeta">
    <w:name w:val="articlemeta"/>
    <w:basedOn w:val="Normal"/>
    <w:rsid w:val="00E64720"/>
    <w:pPr>
      <w:spacing w:before="100" w:beforeAutospacing="1" w:after="100" w:afterAutospacing="1"/>
    </w:pPr>
    <w:rPr>
      <w:rFonts w:ascii="Tahoma" w:hAnsi="Tahoma"/>
      <w:szCs w:val="20"/>
    </w:rPr>
  </w:style>
  <w:style w:type="character" w:customStyle="1" w:styleId="vcard">
    <w:name w:val="vcard"/>
    <w:basedOn w:val="DefaultParagraphFont"/>
    <w:rsid w:val="00E64720"/>
  </w:style>
  <w:style w:type="character" w:customStyle="1" w:styleId="print-footnote">
    <w:name w:val="print-footnote"/>
    <w:basedOn w:val="DefaultParagraphFont"/>
    <w:rsid w:val="00E64720"/>
  </w:style>
  <w:style w:type="character" w:customStyle="1" w:styleId="datestring">
    <w:name w:val="datestring"/>
    <w:basedOn w:val="DefaultParagraphFont"/>
    <w:rsid w:val="00E64720"/>
  </w:style>
  <w:style w:type="paragraph" w:customStyle="1" w:styleId="noindent0">
    <w:name w:val="no_indent"/>
    <w:basedOn w:val="Normal"/>
    <w:rsid w:val="00E64720"/>
    <w:pPr>
      <w:spacing w:before="100" w:beforeAutospacing="1" w:after="100" w:afterAutospacing="1"/>
    </w:pPr>
    <w:rPr>
      <w:rFonts w:ascii="Tahoma" w:hAnsi="Tahoma"/>
      <w:szCs w:val="20"/>
    </w:rPr>
  </w:style>
  <w:style w:type="character" w:customStyle="1" w:styleId="email">
    <w:name w:val="email"/>
    <w:basedOn w:val="DefaultParagraphFont"/>
    <w:rsid w:val="00E64720"/>
  </w:style>
  <w:style w:type="paragraph" w:customStyle="1" w:styleId="left">
    <w:name w:val="left"/>
    <w:basedOn w:val="Normal"/>
    <w:rsid w:val="00E64720"/>
    <w:pPr>
      <w:spacing w:before="100" w:beforeAutospacing="1" w:after="100" w:afterAutospacing="1"/>
    </w:pPr>
    <w:rPr>
      <w:rFonts w:ascii="Tahoma" w:hAnsi="Tahoma"/>
      <w:szCs w:val="20"/>
    </w:rPr>
  </w:style>
  <w:style w:type="paragraph" w:customStyle="1" w:styleId="right">
    <w:name w:val="right"/>
    <w:basedOn w:val="Normal"/>
    <w:rsid w:val="00E64720"/>
    <w:pPr>
      <w:spacing w:before="100" w:beforeAutospacing="1" w:after="100" w:afterAutospacing="1"/>
    </w:pPr>
    <w:rPr>
      <w:rFonts w:ascii="Tahoma" w:hAnsi="Tahoma"/>
      <w:szCs w:val="20"/>
    </w:rPr>
  </w:style>
  <w:style w:type="character" w:customStyle="1" w:styleId="gptad">
    <w:name w:val="gptad"/>
    <w:basedOn w:val="DefaultParagraphFont"/>
    <w:rsid w:val="00E64720"/>
  </w:style>
  <w:style w:type="paragraph" w:customStyle="1" w:styleId="creditpostedmodified">
    <w:name w:val="credit_posted_modified"/>
    <w:basedOn w:val="Normal"/>
    <w:rsid w:val="00E64720"/>
    <w:pPr>
      <w:spacing w:before="100" w:beforeAutospacing="1" w:after="100" w:afterAutospacing="1"/>
    </w:pPr>
    <w:rPr>
      <w:rFonts w:ascii="Tahoma" w:hAnsi="Tahoma"/>
      <w:szCs w:val="20"/>
    </w:rPr>
  </w:style>
  <w:style w:type="character" w:customStyle="1" w:styleId="creditline">
    <w:name w:val="creditline"/>
    <w:basedOn w:val="DefaultParagraphFont"/>
    <w:rsid w:val="00E64720"/>
  </w:style>
  <w:style w:type="character" w:customStyle="1" w:styleId="grd">
    <w:name w:val="grd"/>
    <w:basedOn w:val="DefaultParagraphFont"/>
    <w:rsid w:val="00E64720"/>
  </w:style>
  <w:style w:type="paragraph" w:customStyle="1" w:styleId="hs-text-container">
    <w:name w:val="hs-text-container"/>
    <w:basedOn w:val="Normal"/>
    <w:rsid w:val="00E64720"/>
    <w:pPr>
      <w:spacing w:before="100" w:beforeAutospacing="1" w:after="100" w:afterAutospacing="1"/>
    </w:pPr>
    <w:rPr>
      <w:rFonts w:ascii="Tahoma" w:hAnsi="Tahoma"/>
      <w:szCs w:val="20"/>
    </w:rPr>
  </w:style>
  <w:style w:type="character" w:customStyle="1" w:styleId="created">
    <w:name w:val="created"/>
    <w:basedOn w:val="DefaultParagraphFont"/>
    <w:rsid w:val="00E64720"/>
  </w:style>
  <w:style w:type="character" w:customStyle="1" w:styleId="changed">
    <w:name w:val="changed"/>
    <w:basedOn w:val="DefaultParagraphFont"/>
    <w:rsid w:val="00E64720"/>
  </w:style>
  <w:style w:type="character" w:customStyle="1" w:styleId="article-author-name">
    <w:name w:val="article-author-name"/>
    <w:basedOn w:val="DefaultParagraphFont"/>
    <w:rsid w:val="00E64720"/>
  </w:style>
  <w:style w:type="character" w:customStyle="1" w:styleId="bioexcerpt">
    <w:name w:val="bio_excerpt"/>
    <w:basedOn w:val="DefaultParagraphFont"/>
    <w:rsid w:val="00E64720"/>
  </w:style>
  <w:style w:type="character" w:customStyle="1" w:styleId="commentcount">
    <w:name w:val="comment_count"/>
    <w:basedOn w:val="DefaultParagraphFont"/>
    <w:rsid w:val="00E64720"/>
  </w:style>
  <w:style w:type="character" w:customStyle="1" w:styleId="searchtermshighlighted">
    <w:name w:val="searchtermshighlighted"/>
    <w:basedOn w:val="DefaultParagraphFont"/>
    <w:rsid w:val="00E64720"/>
  </w:style>
  <w:style w:type="character" w:customStyle="1" w:styleId="contributornametrigger">
    <w:name w:val="contributornametrigger"/>
    <w:basedOn w:val="DefaultParagraphFont"/>
    <w:rsid w:val="00E64720"/>
  </w:style>
  <w:style w:type="character" w:customStyle="1" w:styleId="bylinepipe">
    <w:name w:val="bylinepipe"/>
    <w:basedOn w:val="DefaultParagraphFont"/>
    <w:rsid w:val="00E64720"/>
  </w:style>
  <w:style w:type="character" w:customStyle="1" w:styleId="lucenesearchresulturlb">
    <w:name w:val="lucene_search_result_url_b"/>
    <w:basedOn w:val="DefaultParagraphFont"/>
    <w:rsid w:val="00E64720"/>
  </w:style>
  <w:style w:type="character" w:customStyle="1" w:styleId="faculty-title">
    <w:name w:val="faculty-title"/>
    <w:basedOn w:val="DefaultParagraphFont"/>
    <w:rsid w:val="00E64720"/>
  </w:style>
  <w:style w:type="character" w:customStyle="1" w:styleId="count">
    <w:name w:val="count"/>
    <w:basedOn w:val="DefaultParagraphFont"/>
    <w:rsid w:val="00E64720"/>
  </w:style>
  <w:style w:type="character" w:customStyle="1" w:styleId="volume">
    <w:name w:val="volume"/>
    <w:basedOn w:val="DefaultParagraphFont"/>
    <w:rsid w:val="00E64720"/>
  </w:style>
  <w:style w:type="character" w:customStyle="1" w:styleId="issue">
    <w:name w:val="issue"/>
    <w:basedOn w:val="DefaultParagraphFont"/>
    <w:rsid w:val="00E64720"/>
  </w:style>
  <w:style w:type="character" w:customStyle="1" w:styleId="pages">
    <w:name w:val="pages"/>
    <w:basedOn w:val="DefaultParagraphFont"/>
    <w:rsid w:val="00E64720"/>
  </w:style>
  <w:style w:type="character" w:customStyle="1" w:styleId="field-content">
    <w:name w:val="field-content"/>
    <w:basedOn w:val="DefaultParagraphFont"/>
    <w:rsid w:val="00E64720"/>
  </w:style>
  <w:style w:type="character" w:customStyle="1" w:styleId="person">
    <w:name w:val="person"/>
    <w:basedOn w:val="DefaultParagraphFont"/>
    <w:rsid w:val="00E64720"/>
  </w:style>
  <w:style w:type="character" w:customStyle="1" w:styleId="corresponding">
    <w:name w:val="corresponding"/>
    <w:basedOn w:val="DefaultParagraphFont"/>
    <w:rsid w:val="00E64720"/>
  </w:style>
  <w:style w:type="character" w:customStyle="1" w:styleId="entry-date">
    <w:name w:val="entry-date"/>
    <w:basedOn w:val="DefaultParagraphFont"/>
    <w:rsid w:val="00E64720"/>
  </w:style>
  <w:style w:type="paragraph" w:customStyle="1" w:styleId="entry-meta">
    <w:name w:val="entry-meta"/>
    <w:basedOn w:val="Normal"/>
    <w:rsid w:val="00E64720"/>
    <w:pPr>
      <w:spacing w:before="100" w:beforeAutospacing="1" w:after="100" w:afterAutospacing="1"/>
    </w:pPr>
    <w:rPr>
      <w:rFonts w:ascii="Tahoma" w:hAnsi="Tahoma"/>
      <w:szCs w:val="20"/>
    </w:rPr>
  </w:style>
  <w:style w:type="character" w:customStyle="1" w:styleId="post-time">
    <w:name w:val="post-time"/>
    <w:basedOn w:val="DefaultParagraphFont"/>
    <w:rsid w:val="00E64720"/>
  </w:style>
  <w:style w:type="character" w:customStyle="1" w:styleId="post-category">
    <w:name w:val="post-category"/>
    <w:basedOn w:val="DefaultParagraphFont"/>
    <w:rsid w:val="00E64720"/>
  </w:style>
  <w:style w:type="character" w:customStyle="1" w:styleId="post-author">
    <w:name w:val="post-author"/>
    <w:basedOn w:val="DefaultParagraphFont"/>
    <w:rsid w:val="00E64720"/>
  </w:style>
  <w:style w:type="character" w:customStyle="1" w:styleId="A10">
    <w:name w:val="A10"/>
    <w:uiPriority w:val="99"/>
    <w:rsid w:val="00E64720"/>
    <w:rPr>
      <w:rFonts w:cs="MS Mincho"/>
      <w:color w:val="000000"/>
      <w:sz w:val="11"/>
      <w:szCs w:val="11"/>
    </w:rPr>
  </w:style>
  <w:style w:type="paragraph" w:customStyle="1" w:styleId="Pa10">
    <w:name w:val="Pa10"/>
    <w:basedOn w:val="Default"/>
    <w:next w:val="Default"/>
    <w:uiPriority w:val="99"/>
    <w:rsid w:val="00E6472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64720"/>
    <w:pPr>
      <w:widowControl w:val="0"/>
      <w:spacing w:line="241" w:lineRule="atLeast"/>
    </w:pPr>
    <w:rPr>
      <w:rFonts w:ascii="Verdana" w:eastAsiaTheme="minorEastAsia" w:hAnsi="Verdana" w:cs="Cambria"/>
      <w:color w:val="auto"/>
    </w:rPr>
  </w:style>
  <w:style w:type="character" w:customStyle="1" w:styleId="A9">
    <w:name w:val="A9"/>
    <w:uiPriority w:val="99"/>
    <w:rsid w:val="00E64720"/>
    <w:rPr>
      <w:rFonts w:cs="MS Mincho"/>
      <w:color w:val="000000"/>
      <w:sz w:val="14"/>
      <w:szCs w:val="14"/>
    </w:rPr>
  </w:style>
  <w:style w:type="paragraph" w:customStyle="1" w:styleId="articledetails">
    <w:name w:val="articledetails"/>
    <w:basedOn w:val="Normal"/>
    <w:rsid w:val="00E64720"/>
    <w:pPr>
      <w:spacing w:before="100" w:beforeAutospacing="1" w:after="100" w:afterAutospacing="1"/>
    </w:pPr>
    <w:rPr>
      <w:rFonts w:ascii="Tahoma" w:hAnsi="Tahoma"/>
      <w:szCs w:val="20"/>
    </w:rPr>
  </w:style>
  <w:style w:type="character" w:customStyle="1" w:styleId="posted-and-updated">
    <w:name w:val="posted-and-updated"/>
    <w:basedOn w:val="DefaultParagraphFont"/>
    <w:rsid w:val="00E64720"/>
  </w:style>
  <w:style w:type="paragraph" w:customStyle="1" w:styleId="aff">
    <w:name w:val="aff"/>
    <w:basedOn w:val="Normal"/>
    <w:rsid w:val="00E64720"/>
    <w:pPr>
      <w:spacing w:before="100" w:beforeAutospacing="1" w:after="100" w:afterAutospacing="1"/>
    </w:pPr>
    <w:rPr>
      <w:rFonts w:ascii="Tahoma" w:hAnsi="Tahoma"/>
      <w:szCs w:val="20"/>
    </w:rPr>
  </w:style>
  <w:style w:type="character" w:customStyle="1" w:styleId="entry-author">
    <w:name w:val="entry-author"/>
    <w:basedOn w:val="DefaultParagraphFont"/>
    <w:rsid w:val="00E64720"/>
  </w:style>
  <w:style w:type="character" w:customStyle="1" w:styleId="entry-author-name">
    <w:name w:val="entry-author-name"/>
    <w:basedOn w:val="DefaultParagraphFont"/>
    <w:rsid w:val="00E64720"/>
  </w:style>
  <w:style w:type="character" w:customStyle="1" w:styleId="arial11">
    <w:name w:val="arial_11"/>
    <w:basedOn w:val="DefaultParagraphFont"/>
    <w:rsid w:val="00E64720"/>
  </w:style>
  <w:style w:type="character" w:customStyle="1" w:styleId="contrib-degrees">
    <w:name w:val="contrib-degrees"/>
    <w:basedOn w:val="DefaultParagraphFont"/>
    <w:rsid w:val="00E64720"/>
  </w:style>
  <w:style w:type="character" w:customStyle="1" w:styleId="contrib-on-behalf-of">
    <w:name w:val="contrib-on-behalf-of"/>
    <w:basedOn w:val="DefaultParagraphFont"/>
    <w:rsid w:val="00E64720"/>
  </w:style>
  <w:style w:type="character" w:customStyle="1" w:styleId="pubtime">
    <w:name w:val="pubtime"/>
    <w:basedOn w:val="DefaultParagraphFont"/>
    <w:rsid w:val="00E64720"/>
  </w:style>
  <w:style w:type="character" w:customStyle="1" w:styleId="time">
    <w:name w:val="time"/>
    <w:basedOn w:val="DefaultParagraphFont"/>
    <w:rsid w:val="00E64720"/>
  </w:style>
  <w:style w:type="character" w:customStyle="1" w:styleId="fbcommentscount">
    <w:name w:val="fb_comments_count"/>
    <w:basedOn w:val="DefaultParagraphFont"/>
    <w:rsid w:val="00E64720"/>
  </w:style>
  <w:style w:type="character" w:customStyle="1" w:styleId="stsharethiscustom">
    <w:name w:val="st_sharethis_custom"/>
    <w:basedOn w:val="DefaultParagraphFont"/>
    <w:rsid w:val="00E64720"/>
  </w:style>
  <w:style w:type="paragraph" w:customStyle="1" w:styleId="permalinkable">
    <w:name w:val="permalinkable"/>
    <w:basedOn w:val="Normal"/>
    <w:rsid w:val="00E64720"/>
    <w:pPr>
      <w:spacing w:before="100" w:beforeAutospacing="1" w:after="100" w:afterAutospacing="1"/>
    </w:pPr>
    <w:rPr>
      <w:rFonts w:ascii="Tahoma" w:hAnsi="Tahoma"/>
      <w:szCs w:val="20"/>
    </w:rPr>
  </w:style>
  <w:style w:type="character" w:customStyle="1" w:styleId="post-date">
    <w:name w:val="post-date"/>
    <w:basedOn w:val="DefaultParagraphFont"/>
    <w:rsid w:val="00E64720"/>
  </w:style>
  <w:style w:type="character" w:customStyle="1" w:styleId="link-external">
    <w:name w:val="link-external"/>
    <w:basedOn w:val="DefaultParagraphFont"/>
    <w:rsid w:val="00E64720"/>
  </w:style>
  <w:style w:type="character" w:customStyle="1" w:styleId="articleauthor">
    <w:name w:val="article_author"/>
    <w:basedOn w:val="DefaultParagraphFont"/>
    <w:rsid w:val="00E64720"/>
  </w:style>
  <w:style w:type="character" w:customStyle="1" w:styleId="articleissue">
    <w:name w:val="article_issue"/>
    <w:basedOn w:val="DefaultParagraphFont"/>
    <w:rsid w:val="00E64720"/>
  </w:style>
  <w:style w:type="character" w:customStyle="1" w:styleId="a-size-large">
    <w:name w:val="a-size-large"/>
    <w:basedOn w:val="DefaultParagraphFont"/>
    <w:rsid w:val="00E64720"/>
  </w:style>
  <w:style w:type="character" w:customStyle="1" w:styleId="a-size-medium">
    <w:name w:val="a-size-medium"/>
    <w:basedOn w:val="DefaultParagraphFont"/>
    <w:rsid w:val="00E64720"/>
  </w:style>
  <w:style w:type="character" w:customStyle="1" w:styleId="contribution">
    <w:name w:val="contribution"/>
    <w:basedOn w:val="DefaultParagraphFont"/>
    <w:rsid w:val="00E64720"/>
  </w:style>
  <w:style w:type="character" w:customStyle="1" w:styleId="a-color-secondary">
    <w:name w:val="a-color-secondary"/>
    <w:basedOn w:val="DefaultParagraphFont"/>
    <w:rsid w:val="00E64720"/>
  </w:style>
  <w:style w:type="paragraph" w:customStyle="1" w:styleId="sbyline">
    <w:name w:val="sbyline"/>
    <w:basedOn w:val="Normal"/>
    <w:rsid w:val="00E64720"/>
    <w:pPr>
      <w:spacing w:before="100" w:beforeAutospacing="1" w:after="100" w:afterAutospacing="1"/>
    </w:pPr>
    <w:rPr>
      <w:rFonts w:ascii="Tahoma" w:hAnsi="Tahoma"/>
      <w:szCs w:val="20"/>
    </w:rPr>
  </w:style>
  <w:style w:type="character" w:customStyle="1" w:styleId="ui-author">
    <w:name w:val="ui-author"/>
    <w:basedOn w:val="DefaultParagraphFont"/>
    <w:rsid w:val="00E64720"/>
  </w:style>
  <w:style w:type="character" w:customStyle="1" w:styleId="ui-staffline">
    <w:name w:val="ui-staffline"/>
    <w:basedOn w:val="DefaultParagraphFont"/>
    <w:rsid w:val="00E64720"/>
  </w:style>
  <w:style w:type="paragraph" w:customStyle="1" w:styleId="promotion-tag-p">
    <w:name w:val="promotion-tag-p"/>
    <w:basedOn w:val="Normal"/>
    <w:rsid w:val="00E64720"/>
    <w:pPr>
      <w:spacing w:before="100" w:beforeAutospacing="1" w:after="100" w:afterAutospacing="1"/>
    </w:pPr>
    <w:rPr>
      <w:rFonts w:ascii="Tahoma" w:hAnsi="Tahoma"/>
      <w:szCs w:val="20"/>
    </w:rPr>
  </w:style>
  <w:style w:type="paragraph" w:customStyle="1" w:styleId="heading">
    <w:name w:val="heading"/>
    <w:basedOn w:val="Normal"/>
    <w:rsid w:val="00E64720"/>
    <w:pPr>
      <w:spacing w:before="100" w:beforeAutospacing="1" w:after="100" w:afterAutospacing="1"/>
    </w:pPr>
    <w:rPr>
      <w:rFonts w:ascii="Tahoma" w:hAnsi="Tahoma"/>
      <w:szCs w:val="20"/>
    </w:rPr>
  </w:style>
  <w:style w:type="character" w:customStyle="1" w:styleId="value">
    <w:name w:val="value"/>
    <w:basedOn w:val="DefaultParagraphFont"/>
    <w:rsid w:val="00E64720"/>
  </w:style>
  <w:style w:type="character" w:customStyle="1" w:styleId="specialissuelabel">
    <w:name w:val="specialissuelabel"/>
    <w:basedOn w:val="DefaultParagraphFont"/>
    <w:rsid w:val="00E64720"/>
  </w:style>
  <w:style w:type="character" w:customStyle="1" w:styleId="referencediv">
    <w:name w:val="referencediv"/>
    <w:basedOn w:val="DefaultParagraphFont"/>
    <w:rsid w:val="00E64720"/>
  </w:style>
  <w:style w:type="character" w:customStyle="1" w:styleId="wp-smiley">
    <w:name w:val="wp-smiley"/>
    <w:basedOn w:val="DefaultParagraphFont"/>
    <w:rsid w:val="00E64720"/>
  </w:style>
  <w:style w:type="character" w:customStyle="1" w:styleId="meta-prep">
    <w:name w:val="meta-prep"/>
    <w:basedOn w:val="DefaultParagraphFont"/>
    <w:rsid w:val="00E64720"/>
  </w:style>
  <w:style w:type="character" w:customStyle="1" w:styleId="artjournal">
    <w:name w:val="art_journal"/>
    <w:basedOn w:val="DefaultParagraphFont"/>
    <w:rsid w:val="00E64720"/>
  </w:style>
  <w:style w:type="character" w:customStyle="1" w:styleId="artdatevolumeissuepart">
    <w:name w:val="art_datevolumeissuepart"/>
    <w:basedOn w:val="DefaultParagraphFont"/>
    <w:rsid w:val="00E64720"/>
  </w:style>
  <w:style w:type="character" w:customStyle="1" w:styleId="artpages">
    <w:name w:val="art_pages"/>
    <w:basedOn w:val="DefaultParagraphFont"/>
    <w:rsid w:val="00E64720"/>
  </w:style>
  <w:style w:type="character" w:customStyle="1" w:styleId="singlehighlightclass">
    <w:name w:val="single_highlight_class"/>
    <w:basedOn w:val="DefaultParagraphFont"/>
    <w:rsid w:val="00E64720"/>
  </w:style>
  <w:style w:type="character" w:customStyle="1" w:styleId="degree">
    <w:name w:val="degree"/>
    <w:basedOn w:val="DefaultParagraphFont"/>
    <w:rsid w:val="00E64720"/>
  </w:style>
  <w:style w:type="character" w:customStyle="1" w:styleId="major">
    <w:name w:val="major"/>
    <w:basedOn w:val="DefaultParagraphFont"/>
    <w:rsid w:val="00E64720"/>
  </w:style>
  <w:style w:type="character" w:customStyle="1" w:styleId="authors">
    <w:name w:val="authors"/>
    <w:basedOn w:val="DefaultParagraphFont"/>
    <w:rsid w:val="00E64720"/>
  </w:style>
  <w:style w:type="character" w:customStyle="1" w:styleId="views">
    <w:name w:val="views"/>
    <w:basedOn w:val="DefaultParagraphFont"/>
    <w:rsid w:val="00E64720"/>
  </w:style>
  <w:style w:type="character" w:customStyle="1" w:styleId="stmainservices">
    <w:name w:val="stmainservices"/>
    <w:basedOn w:val="DefaultParagraphFont"/>
    <w:rsid w:val="00E64720"/>
  </w:style>
  <w:style w:type="character" w:customStyle="1" w:styleId="stbubblehcount">
    <w:name w:val="stbubble_hcount"/>
    <w:basedOn w:val="DefaultParagraphFont"/>
    <w:rsid w:val="00E64720"/>
  </w:style>
  <w:style w:type="paragraph" w:customStyle="1" w:styleId="Document">
    <w:name w:val="_Document"/>
    <w:basedOn w:val="Default"/>
    <w:next w:val="Default"/>
    <w:uiPriority w:val="99"/>
    <w:rsid w:val="00E6472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6472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64720"/>
    <w:pPr>
      <w:widowControl w:val="0"/>
    </w:pPr>
    <w:rPr>
      <w:rFonts w:ascii="AKDPE C+ Utopia" w:eastAsiaTheme="minorEastAsia" w:hAnsi="AKDPE C+ Utopia" w:cs="Cambria"/>
      <w:color w:val="auto"/>
    </w:rPr>
  </w:style>
  <w:style w:type="paragraph" w:customStyle="1" w:styleId="collapsed-hide">
    <w:name w:val="collapsed-hide"/>
    <w:basedOn w:val="Normal"/>
    <w:rsid w:val="00E64720"/>
    <w:pPr>
      <w:spacing w:before="100" w:beforeAutospacing="1" w:after="100" w:afterAutospacing="1"/>
    </w:pPr>
    <w:rPr>
      <w:rFonts w:ascii="Tahoma" w:hAnsi="Tahoma"/>
      <w:szCs w:val="20"/>
    </w:rPr>
  </w:style>
  <w:style w:type="paragraph" w:customStyle="1" w:styleId="Pa7">
    <w:name w:val="Pa7"/>
    <w:basedOn w:val="Default"/>
    <w:next w:val="Default"/>
    <w:uiPriority w:val="99"/>
    <w:rsid w:val="00E64720"/>
    <w:pPr>
      <w:widowControl w:val="0"/>
      <w:spacing w:line="211" w:lineRule="atLeast"/>
    </w:pPr>
    <w:rPr>
      <w:rFonts w:ascii="Courier New" w:eastAsiaTheme="minorEastAsia" w:hAnsi="Courier New" w:cs="Cambria"/>
      <w:color w:val="auto"/>
    </w:rPr>
  </w:style>
  <w:style w:type="paragraph" w:customStyle="1" w:styleId="odd">
    <w:name w:val="odd"/>
    <w:basedOn w:val="Normal"/>
    <w:rsid w:val="00E64720"/>
    <w:pPr>
      <w:spacing w:before="100" w:beforeAutospacing="1" w:after="100" w:afterAutospacing="1"/>
    </w:pPr>
    <w:rPr>
      <w:rFonts w:ascii="Tahoma" w:hAnsi="Tahoma"/>
      <w:szCs w:val="20"/>
    </w:rPr>
  </w:style>
  <w:style w:type="character" w:customStyle="1" w:styleId="article-date">
    <w:name w:val="article-date"/>
    <w:basedOn w:val="DefaultParagraphFont"/>
    <w:rsid w:val="00E64720"/>
  </w:style>
  <w:style w:type="character" w:customStyle="1" w:styleId="article-author">
    <w:name w:val="article-author"/>
    <w:basedOn w:val="DefaultParagraphFont"/>
    <w:rsid w:val="00E64720"/>
  </w:style>
  <w:style w:type="character" w:customStyle="1" w:styleId="tolocaltime">
    <w:name w:val="tolocaltime"/>
    <w:basedOn w:val="DefaultParagraphFont"/>
    <w:rsid w:val="00E64720"/>
  </w:style>
  <w:style w:type="character" w:customStyle="1" w:styleId="pb-byline">
    <w:name w:val="pb-byline"/>
    <w:basedOn w:val="DefaultParagraphFont"/>
    <w:rsid w:val="00E64720"/>
  </w:style>
  <w:style w:type="character" w:customStyle="1" w:styleId="pb-timestamp">
    <w:name w:val="pb-timestamp"/>
    <w:basedOn w:val="DefaultParagraphFont"/>
    <w:rsid w:val="00E64720"/>
  </w:style>
  <w:style w:type="paragraph" w:customStyle="1" w:styleId="Pa8">
    <w:name w:val="Pa8"/>
    <w:basedOn w:val="Default"/>
    <w:next w:val="Default"/>
    <w:uiPriority w:val="99"/>
    <w:rsid w:val="00E6472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6472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64720"/>
  </w:style>
  <w:style w:type="character" w:customStyle="1" w:styleId="even">
    <w:name w:val="even"/>
    <w:basedOn w:val="DefaultParagraphFont"/>
    <w:rsid w:val="00E64720"/>
  </w:style>
  <w:style w:type="paragraph" w:customStyle="1" w:styleId="volissue">
    <w:name w:val="volissue"/>
    <w:basedOn w:val="Normal"/>
    <w:rsid w:val="00E64720"/>
    <w:pPr>
      <w:spacing w:before="100" w:beforeAutospacing="1" w:after="100" w:afterAutospacing="1"/>
    </w:pPr>
    <w:rPr>
      <w:rFonts w:ascii="Tahoma" w:hAnsi="Tahoma"/>
      <w:szCs w:val="20"/>
    </w:rPr>
  </w:style>
  <w:style w:type="character" w:customStyle="1" w:styleId="view-count">
    <w:name w:val="view-count"/>
    <w:basedOn w:val="DefaultParagraphFont"/>
    <w:rsid w:val="00E64720"/>
  </w:style>
  <w:style w:type="character" w:customStyle="1" w:styleId="tChar">
    <w:name w:val="t Char"/>
    <w:rsid w:val="00E64720"/>
    <w:rPr>
      <w:rFonts w:ascii="Georgia" w:eastAsia="Times New Roman" w:hAnsi="Georgia" w:cs="Calibri"/>
      <w:b/>
      <w:lang w:val="x-none" w:eastAsia="x-none"/>
    </w:rPr>
  </w:style>
  <w:style w:type="paragraph" w:customStyle="1" w:styleId="BoldUnderlineChar20">
    <w:name w:val="BoldUnderline Char2"/>
    <w:link w:val="BoldUnderlineChar2Char"/>
    <w:rsid w:val="00E6472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E64720"/>
    <w:rPr>
      <w:rFonts w:ascii="Times New Roman" w:eastAsia="Times New Roman" w:hAnsi="Times New Roman" w:cs="Times New Roman"/>
      <w:b/>
      <w:sz w:val="20"/>
      <w:szCs w:val="24"/>
      <w:u w:val="single"/>
    </w:rPr>
  </w:style>
  <w:style w:type="character" w:customStyle="1" w:styleId="UnderlineCharChar4">
    <w:name w:val="Underline Char Char4"/>
    <w:rsid w:val="00E64720"/>
    <w:rPr>
      <w:szCs w:val="24"/>
      <w:u w:val="single"/>
      <w:lang w:val="en-US" w:eastAsia="en-US" w:bidi="ar-SA"/>
    </w:rPr>
  </w:style>
  <w:style w:type="character" w:customStyle="1" w:styleId="BoldUnderlineCharChar3">
    <w:name w:val="BoldUnderline Char Char3"/>
    <w:rsid w:val="00E64720"/>
    <w:rPr>
      <w:b/>
      <w:szCs w:val="24"/>
      <w:u w:val="single"/>
      <w:lang w:val="en-US" w:eastAsia="en-US" w:bidi="ar-SA"/>
    </w:rPr>
  </w:style>
  <w:style w:type="character" w:customStyle="1" w:styleId="BoldUnderlineCharChar2">
    <w:name w:val="BoldUnderline Char Char2"/>
    <w:rsid w:val="00E64720"/>
    <w:rPr>
      <w:b/>
      <w:szCs w:val="24"/>
      <w:u w:val="single"/>
      <w:lang w:val="en-US" w:eastAsia="en-US" w:bidi="ar-SA"/>
    </w:rPr>
  </w:style>
  <w:style w:type="paragraph" w:customStyle="1" w:styleId="UnderlineCard0">
    <w:name w:val="UnderlineCard"/>
    <w:basedOn w:val="Heading3"/>
    <w:link w:val="UnderlineCardChar"/>
    <w:qFormat/>
    <w:rsid w:val="00E64720"/>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E64720"/>
    <w:rPr>
      <w:rFonts w:ascii="Calibri" w:eastAsia="Calibri" w:hAnsi="Calibri" w:cs="Times New Roman"/>
      <w:bCs/>
      <w:sz w:val="20"/>
      <w:szCs w:val="20"/>
      <w:u w:val="single"/>
      <w:lang w:val="x-none" w:eastAsia="x-none"/>
    </w:rPr>
  </w:style>
  <w:style w:type="character" w:customStyle="1" w:styleId="5Notunderlined">
    <w:name w:val="5 Not underlined"/>
    <w:rsid w:val="00E64720"/>
    <w:rPr>
      <w:rFonts w:ascii="Times New Roman" w:hAnsi="Times New Roman"/>
      <w:sz w:val="16"/>
    </w:rPr>
  </w:style>
  <w:style w:type="character" w:customStyle="1" w:styleId="volume-issue">
    <w:name w:val="volume-issue"/>
    <w:rsid w:val="00E64720"/>
    <w:rPr>
      <w:rFonts w:cs="Times New Roman"/>
    </w:rPr>
  </w:style>
  <w:style w:type="character" w:customStyle="1" w:styleId="i">
    <w:name w:val="i"/>
    <w:basedOn w:val="DefaultParagraphFont"/>
    <w:uiPriority w:val="99"/>
    <w:rsid w:val="00E64720"/>
  </w:style>
  <w:style w:type="character" w:customStyle="1" w:styleId="storytext">
    <w:name w:val="storytext"/>
    <w:basedOn w:val="DefaultParagraphFont"/>
    <w:rsid w:val="00E64720"/>
  </w:style>
  <w:style w:type="character" w:customStyle="1" w:styleId="heading3char0">
    <w:name w:val="heading3char"/>
    <w:rsid w:val="00E64720"/>
  </w:style>
  <w:style w:type="character" w:customStyle="1" w:styleId="boldness1">
    <w:name w:val="boldness1"/>
    <w:rsid w:val="00E64720"/>
  </w:style>
  <w:style w:type="paragraph" w:customStyle="1" w:styleId="Cardd">
    <w:name w:val="Cardd"/>
    <w:basedOn w:val="Normal"/>
    <w:uiPriority w:val="4"/>
    <w:qFormat/>
    <w:rsid w:val="00E64720"/>
    <w:pPr>
      <w:ind w:left="288" w:right="288"/>
    </w:pPr>
  </w:style>
  <w:style w:type="paragraph" w:customStyle="1" w:styleId="document0">
    <w:name w:val="document"/>
    <w:basedOn w:val="Normal"/>
    <w:rsid w:val="00E6472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64720"/>
    <w:rPr>
      <w:rFonts w:cs="Arial"/>
      <w:bCs/>
      <w:szCs w:val="26"/>
      <w:u w:val="single"/>
      <w:lang w:val="en-US" w:eastAsia="en-US" w:bidi="ar-SA"/>
    </w:rPr>
  </w:style>
  <w:style w:type="character" w:customStyle="1" w:styleId="current-selection">
    <w:name w:val="current-selection"/>
    <w:basedOn w:val="DefaultParagraphFont"/>
    <w:rsid w:val="00E64720"/>
  </w:style>
  <w:style w:type="character" w:customStyle="1" w:styleId="a2">
    <w:name w:val="_"/>
    <w:basedOn w:val="DefaultParagraphFont"/>
    <w:rsid w:val="00E64720"/>
  </w:style>
  <w:style w:type="paragraph" w:customStyle="1" w:styleId="Shrink6">
    <w:name w:val="Shrink 6"/>
    <w:basedOn w:val="Normal"/>
    <w:qFormat/>
    <w:rsid w:val="00E64720"/>
    <w:rPr>
      <w:rFonts w:eastAsia="Calibri" w:cs="Times New Roman"/>
      <w:sz w:val="12"/>
    </w:rPr>
  </w:style>
  <w:style w:type="character" w:customStyle="1" w:styleId="messagecontent">
    <w:name w:val="message_content"/>
    <w:rsid w:val="00E64720"/>
  </w:style>
  <w:style w:type="character" w:customStyle="1" w:styleId="StyleUnderlineChar">
    <w:name w:val="Style Underline Char"/>
    <w:basedOn w:val="DefaultParagraphFont"/>
    <w:rsid w:val="00E6472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6472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64720"/>
    <w:rPr>
      <w:rFonts w:ascii="Calibri" w:eastAsia="Times New Roman" w:hAnsi="Calibri" w:cs="Arial"/>
      <w:b/>
      <w:kern w:val="32"/>
      <w:sz w:val="24"/>
      <w:szCs w:val="32"/>
      <w:u w:val="single"/>
    </w:rPr>
  </w:style>
  <w:style w:type="character" w:customStyle="1" w:styleId="twelptblackblack1">
    <w:name w:val="twelptblackblack1"/>
    <w:basedOn w:val="DefaultParagraphFont"/>
    <w:rsid w:val="00E64720"/>
    <w:rPr>
      <w:rFonts w:ascii="Verdana" w:hAnsi="Verdana" w:hint="default"/>
      <w:color w:val="000000"/>
      <w:sz w:val="16"/>
      <w:szCs w:val="16"/>
    </w:rPr>
  </w:style>
  <w:style w:type="character" w:customStyle="1" w:styleId="Heading3CharCharCharChar1">
    <w:name w:val="Heading 3 Char Char Char Char1"/>
    <w:rsid w:val="00E64720"/>
    <w:rPr>
      <w:rFonts w:cs="Arial"/>
      <w:bCs/>
      <w:szCs w:val="26"/>
      <w:u w:val="single"/>
      <w:lang w:val="en-US" w:eastAsia="en-US" w:bidi="ar-SA"/>
    </w:rPr>
  </w:style>
  <w:style w:type="paragraph" w:customStyle="1" w:styleId="conintrotext">
    <w:name w:val="conintrotext"/>
    <w:basedOn w:val="Normal"/>
    <w:uiPriority w:val="99"/>
    <w:rsid w:val="00E64720"/>
    <w:pPr>
      <w:spacing w:before="100" w:beforeAutospacing="1" w:after="100" w:afterAutospacing="1"/>
    </w:pPr>
    <w:rPr>
      <w:rFonts w:eastAsia="Times New Roman"/>
      <w:sz w:val="24"/>
    </w:rPr>
  </w:style>
  <w:style w:type="character" w:customStyle="1" w:styleId="comment-body">
    <w:name w:val="comment-body"/>
    <w:rsid w:val="00E64720"/>
  </w:style>
  <w:style w:type="character" w:customStyle="1" w:styleId="UnderlineCharCharChar1">
    <w:name w:val="Underline Char Char Char1"/>
    <w:rsid w:val="00E6472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6472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64720"/>
    <w:rPr>
      <w:rFonts w:asciiTheme="minorHAnsi" w:eastAsia="MS Mincho" w:hAnsiTheme="minorHAnsi" w:cstheme="minorBidi"/>
      <w:b/>
      <w:u w:val="single"/>
    </w:rPr>
  </w:style>
  <w:style w:type="character" w:customStyle="1" w:styleId="mw-headline">
    <w:name w:val="mw-headline"/>
    <w:rsid w:val="00E64720"/>
  </w:style>
  <w:style w:type="character" w:customStyle="1" w:styleId="flagicon">
    <w:name w:val="flagicon"/>
    <w:rsid w:val="00E64720"/>
  </w:style>
  <w:style w:type="paragraph" w:customStyle="1" w:styleId="assert">
    <w:name w:val="assert"/>
    <w:basedOn w:val="Normal"/>
    <w:uiPriority w:val="99"/>
    <w:rsid w:val="00E64720"/>
    <w:pPr>
      <w:spacing w:before="100" w:beforeAutospacing="1" w:after="100" w:afterAutospacing="1"/>
    </w:pPr>
    <w:rPr>
      <w:rFonts w:eastAsia="Times New Roman"/>
      <w:sz w:val="24"/>
    </w:rPr>
  </w:style>
  <w:style w:type="character" w:customStyle="1" w:styleId="apturelink">
    <w:name w:val="apturelink"/>
    <w:rsid w:val="00E64720"/>
  </w:style>
  <w:style w:type="character" w:customStyle="1" w:styleId="apturelinkicon">
    <w:name w:val="apturelinkicon"/>
    <w:rsid w:val="00E64720"/>
  </w:style>
  <w:style w:type="paragraph" w:customStyle="1" w:styleId="Default1">
    <w:name w:val="Default1"/>
    <w:basedOn w:val="Default"/>
    <w:next w:val="Default"/>
    <w:uiPriority w:val="99"/>
    <w:rsid w:val="00E64720"/>
    <w:rPr>
      <w:color w:val="auto"/>
    </w:rPr>
  </w:style>
  <w:style w:type="paragraph" w:customStyle="1" w:styleId="center">
    <w:name w:val="center"/>
    <w:basedOn w:val="Normal"/>
    <w:uiPriority w:val="99"/>
    <w:rsid w:val="00E64720"/>
    <w:pPr>
      <w:spacing w:before="100" w:beforeAutospacing="1" w:after="100" w:afterAutospacing="1"/>
    </w:pPr>
    <w:rPr>
      <w:rFonts w:eastAsia="Times New Roman"/>
      <w:sz w:val="24"/>
    </w:rPr>
  </w:style>
  <w:style w:type="character" w:customStyle="1" w:styleId="LittleChar">
    <w:name w:val="Little Char"/>
    <w:link w:val="Little"/>
    <w:rsid w:val="00E64720"/>
    <w:rPr>
      <w:rFonts w:ascii="Garamond" w:eastAsia="Times New Roman" w:hAnsi="Garamond" w:cs="Calibri"/>
    </w:rPr>
  </w:style>
  <w:style w:type="character" w:customStyle="1" w:styleId="UnderlineChar1Char">
    <w:name w:val="Underline Char1 Char"/>
    <w:rsid w:val="00E6472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6472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6472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6472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6472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6472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64720"/>
    <w:rPr>
      <w:rFonts w:asciiTheme="minorHAnsi" w:eastAsia="MS Mincho" w:hAnsiTheme="minorHAnsi" w:cstheme="minorBidi"/>
      <w:b/>
      <w:u w:val="single"/>
    </w:rPr>
  </w:style>
  <w:style w:type="paragraph" w:customStyle="1" w:styleId="CardBody">
    <w:name w:val="Card Body"/>
    <w:basedOn w:val="Normal"/>
    <w:link w:val="CardBodyChar"/>
    <w:rsid w:val="00E64720"/>
    <w:rPr>
      <w:rFonts w:eastAsia="Times New Roman"/>
    </w:rPr>
  </w:style>
  <w:style w:type="character" w:customStyle="1" w:styleId="CardBodyChar">
    <w:name w:val="Card Body Char"/>
    <w:link w:val="CardBody"/>
    <w:rsid w:val="00E64720"/>
    <w:rPr>
      <w:rFonts w:ascii="Calibri" w:eastAsia="Times New Roman" w:hAnsi="Calibri" w:cs="Calibri"/>
    </w:rPr>
  </w:style>
  <w:style w:type="character" w:customStyle="1" w:styleId="ptitleinside">
    <w:name w:val="p_title_inside"/>
    <w:rsid w:val="00E64720"/>
  </w:style>
  <w:style w:type="paragraph" w:customStyle="1" w:styleId="StyleBoldandUnderlineChar11ptBorderSinglesolidline">
    <w:name w:val="Style Bold and Underline Char + 11 pt Border: : (Single solid line..."/>
    <w:link w:val="StyleBoldandUnderlineChar11ptBorderSinglesolidlineChar"/>
    <w:rsid w:val="00E6472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64720"/>
    <w:rPr>
      <w:rFonts w:eastAsia="Times New Roman"/>
      <w:b/>
      <w:bCs/>
      <w:szCs w:val="20"/>
      <w:u w:val="single"/>
      <w:bdr w:val="single" w:sz="4" w:space="0" w:color="auto"/>
    </w:rPr>
  </w:style>
  <w:style w:type="character" w:customStyle="1" w:styleId="Heading1CharChar1">
    <w:name w:val="Heading 1 Char Char1"/>
    <w:rsid w:val="00E64720"/>
    <w:rPr>
      <w:rFonts w:cs="Arial"/>
      <w:b/>
      <w:bCs/>
      <w:szCs w:val="32"/>
      <w:lang w:val="en-US" w:eastAsia="en-US" w:bidi="ar-SA"/>
    </w:rPr>
  </w:style>
  <w:style w:type="paragraph" w:customStyle="1" w:styleId="Indentation">
    <w:name w:val="Indentation"/>
    <w:basedOn w:val="Normal"/>
    <w:uiPriority w:val="99"/>
    <w:rsid w:val="00E64720"/>
    <w:pPr>
      <w:ind w:left="288" w:right="288"/>
    </w:pPr>
  </w:style>
  <w:style w:type="character" w:customStyle="1" w:styleId="StyleUnderlineCharChar9ptBold">
    <w:name w:val="Style Underline Char Char + 9 pt Bold"/>
    <w:rsid w:val="00E6472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64720"/>
    <w:rPr>
      <w:rFonts w:eastAsia="Times New Roman"/>
      <w:u w:val="single"/>
    </w:rPr>
  </w:style>
  <w:style w:type="character" w:customStyle="1" w:styleId="StyleStyle4ArialNarrow9ptChar">
    <w:name w:val="Style Style4 + Arial Narrow 9 pt Char"/>
    <w:link w:val="StyleStyle4ArialNarrow9pt"/>
    <w:rsid w:val="00E64720"/>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E64720"/>
    <w:rPr>
      <w:rFonts w:eastAsia="Times New Roman"/>
      <w:b/>
      <w:bCs/>
      <w:u w:val="single"/>
    </w:rPr>
  </w:style>
  <w:style w:type="character" w:customStyle="1" w:styleId="StyleStyle4ArialNarrow9ptBoldChar">
    <w:name w:val="Style Style4 + Arial Narrow 9 pt Bold Char"/>
    <w:link w:val="StyleStyle4ArialNarrow9ptBold"/>
    <w:rsid w:val="00E64720"/>
    <w:rPr>
      <w:rFonts w:ascii="Calibri" w:eastAsia="Times New Roman" w:hAnsi="Calibri" w:cs="Calibri"/>
      <w:b/>
      <w:bCs/>
      <w:u w:val="single"/>
    </w:rPr>
  </w:style>
  <w:style w:type="character" w:customStyle="1" w:styleId="StyleBoldandUnderlineCharChar29pt">
    <w:name w:val="Style Bold and Underline Char Char2 + 9 pt"/>
    <w:rsid w:val="00E64720"/>
    <w:rPr>
      <w:rFonts w:ascii="Times New Roman" w:hAnsi="Times New Roman"/>
      <w:b/>
      <w:bCs/>
      <w:noProof w:val="0"/>
      <w:sz w:val="20"/>
      <w:u w:val="single"/>
    </w:rPr>
  </w:style>
  <w:style w:type="character" w:customStyle="1" w:styleId="StyleUnderlineCharChar19pt">
    <w:name w:val="Style Underline Char Char1 + 9 pt"/>
    <w:rsid w:val="00E6472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6472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64720"/>
    <w:rPr>
      <w:rFonts w:ascii="Georgia" w:eastAsia="Times New Roman" w:hAnsi="Georgia"/>
      <w:b/>
      <w:smallCaps/>
      <w:sz w:val="24"/>
      <w:szCs w:val="24"/>
      <w:u w:val="single"/>
    </w:rPr>
  </w:style>
  <w:style w:type="character" w:customStyle="1" w:styleId="CardTextCharChar">
    <w:name w:val="Card Text Char Char"/>
    <w:rsid w:val="00E64720"/>
    <w:rPr>
      <w:rFonts w:ascii="Times New Roman" w:eastAsia="Times New Roman" w:hAnsi="Times New Roman" w:cs="Times New Roman"/>
      <w:sz w:val="20"/>
      <w:szCs w:val="20"/>
    </w:rPr>
  </w:style>
  <w:style w:type="character" w:customStyle="1" w:styleId="citeChar1">
    <w:name w:val="cite Char"/>
    <w:locked/>
    <w:rsid w:val="00E6472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6472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6472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64720"/>
    <w:rPr>
      <w:i/>
      <w:iCs/>
      <w:sz w:val="20"/>
      <w:u w:val="single"/>
    </w:rPr>
  </w:style>
  <w:style w:type="character" w:customStyle="1" w:styleId="HIGHLIGHT0">
    <w:name w:val="HIGHLIGHT"/>
    <w:uiPriority w:val="1"/>
    <w:rsid w:val="00E6472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6472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64720"/>
    <w:rPr>
      <w:rFonts w:ascii="Times New Roman" w:eastAsia="Times New Roman" w:hAnsi="Times New Roman" w:cs="Times New Roman"/>
      <w:b/>
      <w:sz w:val="28"/>
      <w:szCs w:val="24"/>
    </w:rPr>
  </w:style>
  <w:style w:type="character" w:customStyle="1" w:styleId="FifthChar">
    <w:name w:val="Fifth Char"/>
    <w:link w:val="Fifth"/>
    <w:rsid w:val="00E64720"/>
    <w:rPr>
      <w:rFonts w:ascii="Calibri" w:eastAsia="Calibri" w:hAnsi="Calibri" w:cs="Calibri"/>
    </w:rPr>
  </w:style>
  <w:style w:type="paragraph" w:customStyle="1" w:styleId="Third">
    <w:name w:val="Third"/>
    <w:basedOn w:val="Normal"/>
    <w:link w:val="ThirdChar"/>
    <w:rsid w:val="00E64720"/>
    <w:rPr>
      <w:rFonts w:eastAsia="Times New Roman"/>
      <w:b/>
      <w:u w:val="single"/>
      <w:lang w:val="x-none" w:eastAsia="x-none"/>
    </w:rPr>
  </w:style>
  <w:style w:type="character" w:customStyle="1" w:styleId="ThirdChar">
    <w:name w:val="Third Char"/>
    <w:link w:val="Third"/>
    <w:rsid w:val="00E64720"/>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E6472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E64720"/>
    <w:rPr>
      <w:rFonts w:ascii="Times New Roman" w:eastAsia="Times New Roman" w:hAnsi="Times New Roman"/>
      <w:szCs w:val="24"/>
    </w:rPr>
  </w:style>
  <w:style w:type="character" w:customStyle="1" w:styleId="article-record-publication-volume-issue">
    <w:name w:val="article-record-publication-volume-issue"/>
    <w:rsid w:val="00E64720"/>
  </w:style>
  <w:style w:type="character" w:customStyle="1" w:styleId="NothingCharChar">
    <w:name w:val="Nothing Char Char"/>
    <w:link w:val="NothingCharCharChar"/>
    <w:rsid w:val="00E64720"/>
  </w:style>
  <w:style w:type="paragraph" w:customStyle="1" w:styleId="DebateUnderlineBoldChar">
    <w:name w:val="Debate Underline Bold Char"/>
    <w:basedOn w:val="Normal"/>
    <w:link w:val="DebateUnderlineBoldCharChar"/>
    <w:rsid w:val="00E64720"/>
    <w:pPr>
      <w:jc w:val="both"/>
    </w:pPr>
    <w:rPr>
      <w:rFonts w:eastAsia="Times New Roman"/>
      <w:b/>
      <w:u w:val="thick"/>
    </w:rPr>
  </w:style>
  <w:style w:type="character" w:customStyle="1" w:styleId="DebateUnderlineBoldCharChar">
    <w:name w:val="Debate Underline Bold Char Char"/>
    <w:link w:val="DebateUnderlineBoldChar"/>
    <w:rsid w:val="00E64720"/>
    <w:rPr>
      <w:rFonts w:ascii="Calibri" w:eastAsia="Times New Roman" w:hAnsi="Calibri" w:cs="Calibri"/>
      <w:b/>
      <w:u w:val="thick"/>
    </w:rPr>
  </w:style>
  <w:style w:type="character" w:customStyle="1" w:styleId="resultbodyblack">
    <w:name w:val="resultbodyblack"/>
    <w:rsid w:val="00E64720"/>
    <w:rPr>
      <w:rFonts w:cs="Times New Roman"/>
    </w:rPr>
  </w:style>
  <w:style w:type="paragraph" w:customStyle="1" w:styleId="bloctitles">
    <w:name w:val="bloc titles"/>
    <w:basedOn w:val="Heading1"/>
    <w:next w:val="Normal"/>
    <w:link w:val="bloctitlesChar"/>
    <w:autoRedefine/>
    <w:rsid w:val="00E6472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64720"/>
    <w:rPr>
      <w:rFonts w:ascii="Calibri" w:eastAsia="Malgun Gothic" w:hAnsi="Calibri" w:cs="Arial"/>
      <w:b/>
      <w:sz w:val="28"/>
      <w:szCs w:val="32"/>
      <w:u w:val="single"/>
    </w:rPr>
  </w:style>
  <w:style w:type="paragraph" w:customStyle="1" w:styleId="CiteSmallText">
    <w:name w:val="Cite Small Text"/>
    <w:basedOn w:val="Normal"/>
    <w:uiPriority w:val="99"/>
    <w:rsid w:val="00E64720"/>
    <w:pPr>
      <w:widowControl w:val="0"/>
      <w:spacing w:after="200"/>
    </w:pPr>
    <w:rPr>
      <w:rFonts w:ascii="Helvetica Neue" w:hAnsi="Helvetica Neue"/>
      <w:b/>
      <w:sz w:val="18"/>
    </w:rPr>
  </w:style>
  <w:style w:type="character" w:customStyle="1" w:styleId="3TagCite">
    <w:name w:val="3 Tag/Cite"/>
    <w:rsid w:val="00E64720"/>
    <w:rPr>
      <w:rFonts w:ascii="Times New Roman" w:hAnsi="Times New Roman"/>
      <w:b/>
    </w:rPr>
  </w:style>
  <w:style w:type="character" w:customStyle="1" w:styleId="4Qualifications">
    <w:name w:val="4 Qualifications"/>
    <w:rsid w:val="00E64720"/>
    <w:rPr>
      <w:rFonts w:ascii="Times New Roman" w:hAnsi="Times New Roman"/>
      <w:sz w:val="19"/>
    </w:rPr>
  </w:style>
  <w:style w:type="character" w:customStyle="1" w:styleId="6Underlined">
    <w:name w:val="6 Underlined"/>
    <w:rsid w:val="00E64720"/>
    <w:rPr>
      <w:rFonts w:ascii="Times New Roman" w:hAnsi="Times New Roman"/>
      <w:b/>
      <w:sz w:val="21"/>
      <w:u w:val="single"/>
    </w:rPr>
  </w:style>
  <w:style w:type="paragraph" w:customStyle="1" w:styleId="Cards1CharChar">
    <w:name w:val="Cards1 Char Char"/>
    <w:basedOn w:val="Normal"/>
    <w:link w:val="Cards1CharCharChar"/>
    <w:rsid w:val="00E64720"/>
    <w:pPr>
      <w:autoSpaceDE w:val="0"/>
      <w:autoSpaceDN w:val="0"/>
      <w:adjustRightInd w:val="0"/>
      <w:ind w:left="432" w:right="432"/>
      <w:jc w:val="both"/>
    </w:pPr>
    <w:rPr>
      <w:lang w:val="x-none"/>
    </w:rPr>
  </w:style>
  <w:style w:type="character" w:customStyle="1" w:styleId="Cards1CharCharChar">
    <w:name w:val="Cards1 Char Char Char"/>
    <w:link w:val="Cards1CharChar"/>
    <w:rsid w:val="00E64720"/>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E64720"/>
    <w:rPr>
      <w:u w:val="single"/>
    </w:rPr>
  </w:style>
  <w:style w:type="paragraph" w:customStyle="1" w:styleId="UnderlineCharCharCharCharCharCharChar">
    <w:name w:val="Underline Char Char Char Char Char Char Char"/>
    <w:basedOn w:val="Normal"/>
    <w:link w:val="UnderlineCharCharCharCharCharCharCharChar"/>
    <w:rsid w:val="00E64720"/>
    <w:rPr>
      <w:rFonts w:asciiTheme="minorHAnsi" w:hAnsiTheme="minorHAnsi" w:cstheme="minorBidi"/>
      <w:u w:val="single"/>
    </w:rPr>
  </w:style>
  <w:style w:type="paragraph" w:customStyle="1" w:styleId="CitesCharChar">
    <w:name w:val="Cites Char Char"/>
    <w:next w:val="Normal"/>
    <w:link w:val="CitesCharCharChar"/>
    <w:rsid w:val="00E6472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E64720"/>
    <w:rPr>
      <w:rFonts w:ascii="Times New Roman" w:eastAsia="Times New Roman" w:hAnsi="Times New Roman" w:cs="Times New Roman"/>
      <w:sz w:val="20"/>
      <w:szCs w:val="24"/>
    </w:rPr>
  </w:style>
  <w:style w:type="character" w:customStyle="1" w:styleId="nohighlighting">
    <w:name w:val="no highlighting"/>
    <w:rsid w:val="00E6472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64720"/>
    <w:rPr>
      <w:rFonts w:ascii="Cambria" w:hAnsi="Cambria" w:hint="default"/>
      <w:sz w:val="21"/>
      <w:u w:val="single"/>
    </w:rPr>
  </w:style>
  <w:style w:type="paragraph" w:customStyle="1" w:styleId="Swag">
    <w:name w:val="Swag"/>
    <w:basedOn w:val="Normal"/>
    <w:link w:val="SwagChar"/>
    <w:qFormat/>
    <w:rsid w:val="00E64720"/>
    <w:rPr>
      <w:color w:val="0000FF"/>
      <w:sz w:val="12"/>
      <w:u w:val="single"/>
    </w:rPr>
  </w:style>
  <w:style w:type="character" w:customStyle="1" w:styleId="SwagChar">
    <w:name w:val="Swag Char"/>
    <w:link w:val="Swag"/>
    <w:rsid w:val="00E64720"/>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E6472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E6472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E6472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E6472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E64720"/>
    <w:rPr>
      <w:rFonts w:ascii="Garamond" w:eastAsia="MS Mincho" w:hAnsi="Garamond"/>
    </w:rPr>
  </w:style>
  <w:style w:type="character" w:customStyle="1" w:styleId="StyleStyleCardTextLeft-075Right0Char">
    <w:name w:val="Style Style Card Text + Left:  -0.75&quot; + Right:  0&quot; Char"/>
    <w:link w:val="StyleStyleCardTextLeft-075Right0"/>
    <w:rsid w:val="00E64720"/>
    <w:rPr>
      <w:rFonts w:ascii="Garamond" w:eastAsia="MS Mincho" w:hAnsi="Garamond" w:cs="Calibri"/>
    </w:rPr>
  </w:style>
  <w:style w:type="character" w:customStyle="1" w:styleId="CharChar61">
    <w:name w:val="Char Char61"/>
    <w:rsid w:val="00E64720"/>
    <w:rPr>
      <w:rFonts w:cs="Arial"/>
      <w:bCs/>
      <w:sz w:val="16"/>
      <w:szCs w:val="26"/>
      <w:lang w:val="en-US" w:eastAsia="en-US" w:bidi="ar-SA"/>
    </w:rPr>
  </w:style>
  <w:style w:type="character" w:customStyle="1" w:styleId="ListBulletChar">
    <w:name w:val="List Bullet Char"/>
    <w:link w:val="ListBullet"/>
    <w:uiPriority w:val="99"/>
    <w:rsid w:val="00E64720"/>
    <w:rPr>
      <w:rFonts w:ascii="Calibri" w:eastAsia="Calibri" w:hAnsi="Calibri" w:cs="Calibri"/>
    </w:rPr>
  </w:style>
  <w:style w:type="paragraph" w:customStyle="1" w:styleId="subhead10">
    <w:name w:val="subhead1"/>
    <w:basedOn w:val="Normal"/>
    <w:uiPriority w:val="99"/>
    <w:rsid w:val="00E64720"/>
    <w:pPr>
      <w:spacing w:before="100" w:beforeAutospacing="1" w:after="100" w:afterAutospacing="1"/>
    </w:pPr>
    <w:rPr>
      <w:rFonts w:eastAsia="Times New Roman"/>
      <w:sz w:val="24"/>
    </w:rPr>
  </w:style>
  <w:style w:type="character" w:customStyle="1" w:styleId="styledate">
    <w:name w:val="styledate"/>
    <w:rsid w:val="00E64720"/>
  </w:style>
  <w:style w:type="character" w:customStyle="1" w:styleId="BoldandUnderlineChar1">
    <w:name w:val="Bold and Underline Char1"/>
    <w:rsid w:val="00E64720"/>
    <w:rPr>
      <w:b/>
      <w:szCs w:val="24"/>
      <w:u w:val="single"/>
      <w:lang w:val="en-US" w:eastAsia="en-US" w:bidi="ar-SA"/>
    </w:rPr>
  </w:style>
  <w:style w:type="character" w:customStyle="1" w:styleId="BoldandUnderlineChar1Char2">
    <w:name w:val="Bold and Underline Char1 Char2"/>
    <w:rsid w:val="00E64720"/>
    <w:rPr>
      <w:b/>
      <w:szCs w:val="24"/>
      <w:u w:val="single"/>
      <w:lang w:val="en-US" w:eastAsia="en-US" w:bidi="ar-SA"/>
    </w:rPr>
  </w:style>
  <w:style w:type="character" w:customStyle="1" w:styleId="BoldandUnderlineCharChar1">
    <w:name w:val="Bold and Underline Char Char1"/>
    <w:rsid w:val="00E64720"/>
    <w:rPr>
      <w:b/>
      <w:szCs w:val="24"/>
      <w:u w:val="single"/>
      <w:lang w:val="en-US" w:eastAsia="en-US" w:bidi="ar-SA"/>
    </w:rPr>
  </w:style>
  <w:style w:type="character" w:customStyle="1" w:styleId="BoldandUnderlineChar6">
    <w:name w:val="Bold and Underline Char6"/>
    <w:rsid w:val="00E64720"/>
    <w:rPr>
      <w:b/>
      <w:szCs w:val="24"/>
      <w:u w:val="single"/>
      <w:lang w:val="en-US" w:eastAsia="en-US" w:bidi="ar-SA"/>
    </w:rPr>
  </w:style>
  <w:style w:type="character" w:customStyle="1" w:styleId="title-link-wrapper">
    <w:name w:val="title-link-wrapper"/>
    <w:rsid w:val="00E64720"/>
  </w:style>
  <w:style w:type="character" w:customStyle="1" w:styleId="medium-font">
    <w:name w:val="medium-font"/>
    <w:rsid w:val="00E64720"/>
  </w:style>
  <w:style w:type="paragraph" w:customStyle="1" w:styleId="abstract">
    <w:name w:val="abstract"/>
    <w:basedOn w:val="Normal"/>
    <w:uiPriority w:val="99"/>
    <w:rsid w:val="00E6472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64720"/>
    <w:rPr>
      <w:rFonts w:eastAsia="Times New Roman"/>
      <w:b/>
      <w:bCs/>
      <w:u w:val="single"/>
    </w:rPr>
  </w:style>
  <w:style w:type="character" w:customStyle="1" w:styleId="StyleUnderlineChar11ptBold2Char">
    <w:name w:val="Style Underline Char + 11 pt Bold2 Char"/>
    <w:link w:val="StyleUnderlineChar11ptBold2"/>
    <w:rsid w:val="00E64720"/>
    <w:rPr>
      <w:rFonts w:ascii="Calibri" w:eastAsia="Times New Roman" w:hAnsi="Calibri" w:cs="Calibri"/>
      <w:b/>
      <w:bCs/>
      <w:u w:val="single"/>
    </w:rPr>
  </w:style>
  <w:style w:type="character" w:customStyle="1" w:styleId="ReallySamllTextChar">
    <w:name w:val="ReallySamllText Char"/>
    <w:rsid w:val="00E6472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64720"/>
    <w:rPr>
      <w:rFonts w:eastAsia="Times New Roman"/>
      <w:u w:val="single"/>
    </w:rPr>
  </w:style>
  <w:style w:type="character" w:customStyle="1" w:styleId="StyleStyleUnderlineTimesNewRoman11ptChar">
    <w:name w:val="Style Style Underline + Times New Roman + 11 pt Char"/>
    <w:link w:val="StyleStyleUnderlineTimesNewRoman11pt"/>
    <w:rsid w:val="00E64720"/>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6472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64720"/>
    <w:rPr>
      <w:rFonts w:ascii="Calibri" w:eastAsia="Times New Roman" w:hAnsi="Calibri" w:cs="Calibri"/>
      <w:u w:val="single"/>
    </w:rPr>
  </w:style>
  <w:style w:type="character" w:customStyle="1" w:styleId="style10">
    <w:name w:val="style1"/>
    <w:rsid w:val="00E64720"/>
  </w:style>
  <w:style w:type="character" w:customStyle="1" w:styleId="pmtermsel">
    <w:name w:val="pmtermsel"/>
    <w:rsid w:val="00E64720"/>
  </w:style>
  <w:style w:type="character" w:customStyle="1" w:styleId="showipapr">
    <w:name w:val="show_ipapr"/>
    <w:rsid w:val="00E64720"/>
  </w:style>
  <w:style w:type="character" w:customStyle="1" w:styleId="dnindex">
    <w:name w:val="dnindex"/>
    <w:rsid w:val="00E64720"/>
  </w:style>
  <w:style w:type="character" w:customStyle="1" w:styleId="23">
    <w:name w:val="23"/>
    <w:rsid w:val="00E64720"/>
    <w:rPr>
      <w:rFonts w:ascii="Times New Roman" w:hAnsi="Times New Roman" w:cs="Arial"/>
      <w:bCs/>
      <w:sz w:val="20"/>
      <w:u w:val="single"/>
      <w:lang w:val="en-US" w:eastAsia="en-US" w:bidi="ar-SA"/>
    </w:rPr>
  </w:style>
  <w:style w:type="character" w:customStyle="1" w:styleId="33">
    <w:name w:val="33"/>
    <w:rsid w:val="00E64720"/>
    <w:rPr>
      <w:rFonts w:ascii="Times New Roman" w:hAnsi="Times New Roman" w:cs="Arial"/>
      <w:b/>
      <w:bCs/>
      <w:sz w:val="20"/>
      <w:u w:val="single"/>
      <w:lang w:val="en-US" w:eastAsia="en-US" w:bidi="ar-SA"/>
    </w:rPr>
  </w:style>
  <w:style w:type="character" w:customStyle="1" w:styleId="55">
    <w:name w:val="55"/>
    <w:rsid w:val="00E64720"/>
    <w:rPr>
      <w:rFonts w:cs="Arial"/>
      <w:bCs/>
      <w:sz w:val="20"/>
      <w:u w:val="single"/>
      <w:lang w:val="en-US" w:eastAsia="en-US" w:bidi="ar-SA"/>
    </w:rPr>
  </w:style>
  <w:style w:type="character" w:customStyle="1" w:styleId="authoraffil">
    <w:name w:val="authoraffil"/>
    <w:rsid w:val="00E64720"/>
  </w:style>
  <w:style w:type="character" w:customStyle="1" w:styleId="CharChar8">
    <w:name w:val="Char Char8"/>
    <w:rsid w:val="00E64720"/>
    <w:rPr>
      <w:rFonts w:ascii="Georgia" w:eastAsia="Times New Roman" w:hAnsi="Georgia"/>
      <w:b/>
      <w:bCs/>
      <w:sz w:val="30"/>
      <w:szCs w:val="28"/>
      <w:u w:val="single"/>
    </w:rPr>
  </w:style>
  <w:style w:type="character" w:customStyle="1" w:styleId="FontStyle13">
    <w:name w:val="Font Style13"/>
    <w:uiPriority w:val="99"/>
    <w:rsid w:val="00E64720"/>
    <w:rPr>
      <w:rFonts w:ascii="Constantia" w:hAnsi="Constantia" w:cs="Constantia"/>
      <w:sz w:val="18"/>
      <w:szCs w:val="18"/>
    </w:rPr>
  </w:style>
  <w:style w:type="character" w:customStyle="1" w:styleId="TagsCharCharCharChar">
    <w:name w:val="Tags Char Char Char Char"/>
    <w:rsid w:val="00E64720"/>
    <w:rPr>
      <w:rFonts w:ascii="Times New Roman" w:eastAsia="Times New Roman" w:hAnsi="Times New Roman" w:cs="Times New Roman"/>
      <w:b/>
      <w:sz w:val="24"/>
      <w:szCs w:val="24"/>
    </w:rPr>
  </w:style>
  <w:style w:type="character" w:customStyle="1" w:styleId="Citation1Char">
    <w:name w:val="Citation1 Char"/>
    <w:link w:val="Citation10"/>
    <w:locked/>
    <w:rsid w:val="00E64720"/>
    <w:rPr>
      <w:rFonts w:ascii="Georgia" w:hAnsi="Georgia"/>
      <w:b/>
      <w:u w:val="single"/>
    </w:rPr>
  </w:style>
  <w:style w:type="paragraph" w:customStyle="1" w:styleId="Citation10">
    <w:name w:val="Citation1"/>
    <w:basedOn w:val="Normal"/>
    <w:link w:val="Citation1Char"/>
    <w:qFormat/>
    <w:rsid w:val="00E64720"/>
    <w:rPr>
      <w:rFonts w:ascii="Georgia" w:hAnsi="Georgia" w:cstheme="minorBidi"/>
      <w:b/>
      <w:u w:val="single"/>
    </w:rPr>
  </w:style>
  <w:style w:type="character" w:customStyle="1" w:styleId="TaglineChar">
    <w:name w:val="Tagline Char"/>
    <w:link w:val="Tagline0"/>
    <w:locked/>
    <w:rsid w:val="00E64720"/>
    <w:rPr>
      <w:rFonts w:ascii="Georgia" w:hAnsi="Georgia"/>
      <w:b/>
    </w:rPr>
  </w:style>
  <w:style w:type="paragraph" w:customStyle="1" w:styleId="Tagline0">
    <w:name w:val="Tagline"/>
    <w:basedOn w:val="Normal"/>
    <w:link w:val="TaglineChar"/>
    <w:qFormat/>
    <w:rsid w:val="00E64720"/>
    <w:rPr>
      <w:rFonts w:ascii="Georgia" w:hAnsi="Georgia" w:cstheme="minorBidi"/>
      <w:b/>
    </w:rPr>
  </w:style>
  <w:style w:type="paragraph" w:customStyle="1" w:styleId="NothingCharCharChar">
    <w:name w:val="Nothing Char Char Char"/>
    <w:link w:val="NothingCharChar"/>
    <w:rsid w:val="00E64720"/>
    <w:pPr>
      <w:spacing w:after="0" w:line="240" w:lineRule="auto"/>
      <w:jc w:val="both"/>
    </w:pPr>
  </w:style>
  <w:style w:type="paragraph" w:customStyle="1" w:styleId="StyleLeft021">
    <w:name w:val="Style Left:  0.2&quot;1"/>
    <w:basedOn w:val="Normal"/>
    <w:uiPriority w:val="99"/>
    <w:rsid w:val="00E6472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6472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64720"/>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6472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64720"/>
    <w:rPr>
      <w:rFonts w:ascii="Calibri" w:eastAsia="Times New Roman" w:hAnsi="Calibri" w:cs="Calibri"/>
      <w:u w:val="single"/>
      <w:bdr w:val="single" w:sz="4" w:space="0" w:color="auto"/>
    </w:rPr>
  </w:style>
  <w:style w:type="character" w:customStyle="1" w:styleId="boldcitationChar">
    <w:name w:val="bold citation Char"/>
    <w:rsid w:val="00E64720"/>
    <w:rPr>
      <w:rFonts w:ascii="Arial" w:hAnsi="Arial"/>
      <w:b/>
      <w:sz w:val="28"/>
      <w:szCs w:val="24"/>
      <w:u w:val="thick"/>
      <w:lang w:val="en-US" w:eastAsia="en-US" w:bidi="ar-SA"/>
    </w:rPr>
  </w:style>
  <w:style w:type="paragraph" w:customStyle="1" w:styleId="BlockTitle20">
    <w:name w:val="Block Title #2"/>
    <w:basedOn w:val="Normal"/>
    <w:uiPriority w:val="99"/>
    <w:rsid w:val="00E6472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64720"/>
    <w:rPr>
      <w:b/>
    </w:rPr>
  </w:style>
  <w:style w:type="character" w:customStyle="1" w:styleId="BoldunderlineChar3">
    <w:name w:val="Bold/underline Char"/>
    <w:rsid w:val="00E64720"/>
    <w:rPr>
      <w:rFonts w:eastAsia="SimSun"/>
      <w:b/>
      <w:noProof w:val="0"/>
      <w:sz w:val="24"/>
      <w:szCs w:val="24"/>
      <w:u w:val="single"/>
      <w:lang w:val="en-US" w:eastAsia="zh-CN" w:bidi="ar-SA"/>
    </w:rPr>
  </w:style>
  <w:style w:type="character" w:customStyle="1" w:styleId="underlinetextchar0">
    <w:name w:val="underlinetextchar"/>
    <w:rsid w:val="00E64720"/>
  </w:style>
  <w:style w:type="character" w:customStyle="1" w:styleId="boldciteChar1">
    <w:name w:val="bold cite Char1"/>
    <w:rsid w:val="00E64720"/>
    <w:rPr>
      <w:b/>
      <w:sz w:val="28"/>
      <w:u w:val="thick" w:color="000000"/>
    </w:rPr>
  </w:style>
  <w:style w:type="character" w:customStyle="1" w:styleId="tagCharCharChar1">
    <w:name w:val="tag Char Char Char1"/>
    <w:rsid w:val="00E64720"/>
    <w:rPr>
      <w:b/>
      <w:sz w:val="24"/>
      <w:lang w:val="en-US" w:eastAsia="en-US" w:bidi="ar-SA"/>
    </w:rPr>
  </w:style>
  <w:style w:type="character" w:customStyle="1" w:styleId="underlinecardChar0">
    <w:name w:val="underline card Char"/>
    <w:rsid w:val="00E64720"/>
    <w:rPr>
      <w:rFonts w:ascii="Arial" w:hAnsi="Arial"/>
      <w:sz w:val="18"/>
      <w:szCs w:val="24"/>
      <w:u w:val="single"/>
      <w:lang w:val="en-US" w:eastAsia="en-US" w:bidi="ar-SA"/>
    </w:rPr>
  </w:style>
  <w:style w:type="paragraph" w:customStyle="1" w:styleId="date-comments">
    <w:name w:val="date-comments"/>
    <w:basedOn w:val="Normal"/>
    <w:uiPriority w:val="99"/>
    <w:rsid w:val="00E64720"/>
    <w:pPr>
      <w:spacing w:before="100" w:beforeAutospacing="1" w:after="100" w:afterAutospacing="1"/>
    </w:pPr>
    <w:rPr>
      <w:rFonts w:ascii="Times" w:hAnsi="Times"/>
      <w:szCs w:val="20"/>
    </w:rPr>
  </w:style>
  <w:style w:type="character" w:customStyle="1" w:styleId="articleauthor0">
    <w:name w:val="articleauthor"/>
    <w:rsid w:val="00E64720"/>
  </w:style>
  <w:style w:type="character" w:customStyle="1" w:styleId="bodysubtoc">
    <w:name w:val="bodysubtoc"/>
    <w:rsid w:val="00E64720"/>
  </w:style>
  <w:style w:type="character" w:customStyle="1" w:styleId="lefttitlesmaller">
    <w:name w:val="lefttitlesmaller"/>
    <w:rsid w:val="00E64720"/>
  </w:style>
  <w:style w:type="character" w:customStyle="1" w:styleId="mb">
    <w:name w:val="mb"/>
    <w:rsid w:val="00E64720"/>
  </w:style>
  <w:style w:type="character" w:customStyle="1" w:styleId="submitted-date">
    <w:name w:val="submitted-date"/>
    <w:rsid w:val="00E64720"/>
  </w:style>
  <w:style w:type="character" w:customStyle="1" w:styleId="submitted-time">
    <w:name w:val="submitted-time"/>
    <w:rsid w:val="00E64720"/>
  </w:style>
  <w:style w:type="character" w:customStyle="1" w:styleId="A20">
    <w:name w:val="A2"/>
    <w:uiPriority w:val="99"/>
    <w:rsid w:val="00E64720"/>
    <w:rPr>
      <w:rFonts w:ascii="Sabon LT Std" w:hAnsi="Sabon LT Std" w:cs="Sabon LT Std" w:hint="default"/>
      <w:color w:val="000000"/>
      <w:sz w:val="15"/>
      <w:szCs w:val="15"/>
    </w:rPr>
  </w:style>
  <w:style w:type="character" w:customStyle="1" w:styleId="searchword">
    <w:name w:val="searchword"/>
    <w:rsid w:val="00E64720"/>
  </w:style>
  <w:style w:type="paragraph" w:customStyle="1" w:styleId="Heading2Char2CharChar12">
    <w:name w:val="Heading 2 Char2 Char Char12"/>
    <w:aliases w:val="Char Char Char Char Char Char1 Char Char Char Char Char1,Char Char22"/>
    <w:next w:val="Normal"/>
    <w:uiPriority w:val="99"/>
    <w:rsid w:val="00E6472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E64720"/>
    <w:rPr>
      <w:rFonts w:ascii="Times New Roman" w:hAnsi="Times New Roman" w:cs="Times New Roman"/>
      <w:sz w:val="18"/>
      <w:szCs w:val="18"/>
    </w:rPr>
  </w:style>
  <w:style w:type="character" w:customStyle="1" w:styleId="bylines">
    <w:name w:val="bylines"/>
    <w:basedOn w:val="DefaultParagraphFont"/>
    <w:rsid w:val="00E64720"/>
  </w:style>
  <w:style w:type="character" w:customStyle="1" w:styleId="StyleStyleBoldUnderlineUnderlineIntenseEmphasis1apple-style-2">
    <w:name w:val="Style Style Bold UnderlineUnderlineIntense Emphasis1apple-style-...2"/>
    <w:basedOn w:val="DefaultParagraphFont"/>
    <w:rsid w:val="00E64720"/>
    <w:rPr>
      <w:b w:val="0"/>
      <w:bCs/>
      <w:sz w:val="22"/>
      <w:u w:val="single"/>
    </w:rPr>
  </w:style>
  <w:style w:type="character" w:customStyle="1" w:styleId="FontStyle57">
    <w:name w:val="Font Style57"/>
    <w:rsid w:val="00E64720"/>
    <w:rPr>
      <w:rFonts w:ascii="Georgia" w:hAnsi="Georgia" w:cs="Georgia"/>
      <w:b/>
      <w:bCs/>
      <w:sz w:val="14"/>
      <w:szCs w:val="14"/>
    </w:rPr>
  </w:style>
  <w:style w:type="character" w:customStyle="1" w:styleId="FontStyle89">
    <w:name w:val="Font Style89"/>
    <w:rsid w:val="00E64720"/>
    <w:rPr>
      <w:rFonts w:ascii="Times New Roman" w:hAnsi="Times New Roman" w:cs="Times New Roman"/>
      <w:b/>
      <w:bCs/>
      <w:smallCaps/>
      <w:spacing w:val="40"/>
      <w:sz w:val="16"/>
      <w:szCs w:val="16"/>
    </w:rPr>
  </w:style>
  <w:style w:type="character" w:customStyle="1" w:styleId="style3Char0">
    <w:name w:val="style 3 Char"/>
    <w:rsid w:val="00E64720"/>
    <w:rPr>
      <w:sz w:val="18"/>
      <w:szCs w:val="24"/>
      <w:lang w:val="en-US" w:eastAsia="en-US" w:bidi="ar-SA"/>
    </w:rPr>
  </w:style>
  <w:style w:type="paragraph" w:customStyle="1" w:styleId="003Cite">
    <w:name w:val="003Cite"/>
    <w:basedOn w:val="Normal"/>
    <w:rsid w:val="00E64720"/>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64720"/>
    <w:pPr>
      <w:jc w:val="both"/>
    </w:pPr>
    <w:rPr>
      <w:b/>
      <w:color w:val="000000"/>
      <w:u w:val="single"/>
    </w:rPr>
  </w:style>
  <w:style w:type="character" w:customStyle="1" w:styleId="NormalBoldChar">
    <w:name w:val="Normal + Bold Char"/>
    <w:aliases w:val="Double Underline Char"/>
    <w:basedOn w:val="DefaultParagraphFont"/>
    <w:link w:val="NormalBold"/>
    <w:rsid w:val="00E64720"/>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E64720"/>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64720"/>
    <w:rPr>
      <w:rFonts w:ascii="Times New Roman" w:eastAsia="Times New Roman" w:hAnsi="Times New Roman" w:cs="Times New Roman"/>
      <w:sz w:val="24"/>
      <w:u w:val="thick"/>
      <w:lang w:val="x-none" w:eastAsia="x-none"/>
    </w:rPr>
  </w:style>
  <w:style w:type="character" w:customStyle="1" w:styleId="BlockHeadingsChar1">
    <w:name w:val="Block Headings Char1"/>
    <w:rsid w:val="00E64720"/>
    <w:rPr>
      <w:b/>
      <w:caps/>
    </w:rPr>
  </w:style>
  <w:style w:type="character" w:customStyle="1" w:styleId="Longcite">
    <w:name w:val="Longcite"/>
    <w:rsid w:val="00E64720"/>
    <w:rPr>
      <w:sz w:val="16"/>
    </w:rPr>
  </w:style>
  <w:style w:type="paragraph" w:customStyle="1" w:styleId="NormalUnderline0">
    <w:name w:val="Normal + Underline"/>
    <w:basedOn w:val="Normal"/>
    <w:link w:val="NormalUnderlineChar0"/>
    <w:rsid w:val="00E64720"/>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64720"/>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E64720"/>
    <w:rPr>
      <w:rFonts w:ascii="Bookman Old Style" w:hAnsi="Bookman Old Style" w:cs="Bookman Old Style"/>
      <w:sz w:val="16"/>
      <w:szCs w:val="16"/>
    </w:rPr>
  </w:style>
  <w:style w:type="character" w:customStyle="1" w:styleId="FontStyle17">
    <w:name w:val="Font Style17"/>
    <w:uiPriority w:val="99"/>
    <w:rsid w:val="00E64720"/>
    <w:rPr>
      <w:rFonts w:ascii="Book Antiqua" w:hAnsi="Book Antiqua" w:cs="Book Antiqua"/>
      <w:i/>
      <w:iCs/>
      <w:spacing w:val="10"/>
      <w:sz w:val="22"/>
      <w:szCs w:val="22"/>
    </w:rPr>
  </w:style>
  <w:style w:type="character" w:customStyle="1" w:styleId="FontStyle329">
    <w:name w:val="Font Style329"/>
    <w:basedOn w:val="DefaultParagraphFont"/>
    <w:uiPriority w:val="99"/>
    <w:rsid w:val="00E6472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64720"/>
  </w:style>
  <w:style w:type="character" w:customStyle="1" w:styleId="DateTimeChar">
    <w:name w:val="DateTime Char"/>
    <w:basedOn w:val="DefaultParagraphFont"/>
    <w:link w:val="DateTime"/>
    <w:uiPriority w:val="4"/>
    <w:rsid w:val="00E64720"/>
    <w:rPr>
      <w:rFonts w:ascii="Calibri" w:hAnsi="Calibri" w:cs="Calibri"/>
    </w:rPr>
  </w:style>
  <w:style w:type="paragraph" w:customStyle="1" w:styleId="Lecture">
    <w:name w:val="Lecture"/>
    <w:next w:val="BodyText"/>
    <w:link w:val="LectureChar"/>
    <w:autoRedefine/>
    <w:uiPriority w:val="4"/>
    <w:qFormat/>
    <w:rsid w:val="00E64720"/>
    <w:pPr>
      <w:spacing w:after="0"/>
      <w:outlineLvl w:val="5"/>
    </w:pPr>
    <w:rPr>
      <w:rFonts w:ascii="Arial" w:hAnsi="Arial" w:cs="Arial"/>
      <w:spacing w:val="-10"/>
    </w:rPr>
  </w:style>
  <w:style w:type="character" w:customStyle="1" w:styleId="LectureChar">
    <w:name w:val="Lecture Char"/>
    <w:basedOn w:val="DateTimeChar"/>
    <w:link w:val="Lecture"/>
    <w:uiPriority w:val="4"/>
    <w:rsid w:val="00E64720"/>
    <w:rPr>
      <w:rFonts w:ascii="Arial" w:hAnsi="Arial" w:cs="Arial"/>
      <w:spacing w:val="-10"/>
    </w:rPr>
  </w:style>
  <w:style w:type="character" w:customStyle="1" w:styleId="m3262662096238345512gmail-style13ptbold">
    <w:name w:val="m_3262662096238345512gmail-style13ptbold"/>
    <w:basedOn w:val="DefaultParagraphFont"/>
    <w:rsid w:val="00E64720"/>
  </w:style>
  <w:style w:type="character" w:customStyle="1" w:styleId="m-8559461887574130099gmail-styleunderline">
    <w:name w:val="m_-8559461887574130099gmail-styleunderline"/>
    <w:basedOn w:val="DefaultParagraphFont"/>
    <w:rsid w:val="00E64720"/>
  </w:style>
  <w:style w:type="paragraph" w:styleId="NoSpacing">
    <w:name w:val="No Spacing"/>
    <w:link w:val="NoSpacingChar"/>
    <w:uiPriority w:val="1"/>
    <w:semiHidden/>
    <w:unhideWhenUsed/>
    <w:qFormat/>
    <w:rsid w:val="00E6472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mission_pages/station/news/orbital_debris.html" TargetMode="External"/><Relationship Id="rId13" Type="http://schemas.openxmlformats.org/officeDocument/2006/relationships/hyperlink" Target="https://www.nature.com/articles/s41598-021-89909-7" TargetMode="External"/><Relationship Id="rId18" Type="http://schemas.openxmlformats.org/officeDocument/2006/relationships/hyperlink" Target="https://www.19fortyfive.com/2022/01/does-a-space-war-mean-a-nuclear-wa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strobites.org/2022/02/24/space-sustainability/" TargetMode="External"/><Relationship Id="rId17" Type="http://schemas.openxmlformats.org/officeDocument/2006/relationships/hyperlink" Target="https://www.iss.europa.eu/content/space-security-europe" TargetMode="External"/><Relationship Id="rId2" Type="http://schemas.openxmlformats.org/officeDocument/2006/relationships/numbering" Target="numbering.xml"/><Relationship Id="rId16" Type="http://schemas.openxmlformats.org/officeDocument/2006/relationships/hyperlink" Target="https://www.cfa.harvard.edu/big-questions/how-can-astronomy-improve-life-earth"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hub.se/10.1016/j.actaastro.2016.03.034" TargetMode="External"/><Relationship Id="rId5" Type="http://schemas.openxmlformats.org/officeDocument/2006/relationships/webSettings" Target="webSettings.xml"/><Relationship Id="rId15" Type="http://schemas.openxmlformats.org/officeDocument/2006/relationships/hyperlink" Target="https://arxiv.org/pdf/2202.06994.pdf" TargetMode="External"/><Relationship Id="rId10" Type="http://schemas.openxmlformats.org/officeDocument/2006/relationships/image" Target="media/image1.png"/><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settings" Target="settings.xml"/><Relationship Id="rId9" Type="http://schemas.openxmlformats.org/officeDocument/2006/relationships/hyperlink" Target="https://www.ncbi.nlm.nih.gov/pmc/articles/PMC7293599/" TargetMode="External"/><Relationship Id="rId14" Type="http://schemas.openxmlformats.org/officeDocument/2006/relationships/hyperlink" Target="https://aerospace.org/article/space-debris-1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15016</Words>
  <Characters>85595</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14</cp:revision>
  <dcterms:created xsi:type="dcterms:W3CDTF">2022-03-26T17:50:00Z</dcterms:created>
  <dcterms:modified xsi:type="dcterms:W3CDTF">2022-03-26T18:29:00Z</dcterms:modified>
</cp:coreProperties>
</file>