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3352E" w14:textId="7FA460BD" w:rsidR="00425AB6" w:rsidRDefault="00450A1A" w:rsidP="00450A1A">
      <w:pPr>
        <w:pStyle w:val="Heading1"/>
      </w:pPr>
      <w:r>
        <w:t>1AC R4 Blue Key</w:t>
      </w:r>
    </w:p>
    <w:p w14:paraId="4CD38AE6" w14:textId="77777777" w:rsidR="00450A1A" w:rsidRDefault="00450A1A" w:rsidP="00450A1A">
      <w:pPr>
        <w:pStyle w:val="Heading3"/>
      </w:pPr>
      <w:r>
        <w:t>Advantage</w:t>
      </w:r>
    </w:p>
    <w:p w14:paraId="6A8475B7" w14:textId="77777777" w:rsidR="00450A1A" w:rsidRDefault="00450A1A" w:rsidP="00450A1A">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76A4D75A" w14:textId="77777777" w:rsidR="00450A1A" w:rsidRPr="00D2046C" w:rsidRDefault="00450A1A" w:rsidP="00450A1A">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5" w:history="1">
        <w:r w:rsidRPr="00111F4F">
          <w:rPr>
            <w:rStyle w:val="Hyperlink"/>
          </w:rPr>
          <w:t>https://digitalcommons.law.yale.edu/cgi/viewcontent.cgi?article=1710&amp;context=yjil</w:t>
        </w:r>
      </w:hyperlink>
      <w:r>
        <w:t>] Justin ** Brackets in original</w:t>
      </w:r>
    </w:p>
    <w:p w14:paraId="2CE68AC9" w14:textId="77777777" w:rsidR="00450A1A" w:rsidRPr="001130DA" w:rsidRDefault="00450A1A" w:rsidP="00450A1A">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23671ADC" w14:textId="77777777" w:rsidR="00450A1A" w:rsidRPr="001130DA" w:rsidRDefault="00450A1A" w:rsidP="00450A1A">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457E3B98" w14:textId="77777777" w:rsidR="00450A1A" w:rsidRPr="00425E77" w:rsidRDefault="00450A1A" w:rsidP="00450A1A">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16C10F9C" w14:textId="77777777" w:rsidR="00450A1A" w:rsidRPr="001130DA" w:rsidRDefault="00450A1A" w:rsidP="00450A1A">
      <w:pPr>
        <w:rPr>
          <w:sz w:val="16"/>
        </w:rPr>
      </w:pPr>
      <w:r w:rsidRPr="001130DA">
        <w:rPr>
          <w:sz w:val="16"/>
        </w:rPr>
        <w:t>A. Initial Definitions and Considerations</w:t>
      </w:r>
    </w:p>
    <w:p w14:paraId="0780A1E7" w14:textId="77777777" w:rsidR="00450A1A" w:rsidRPr="00ED5AB7" w:rsidRDefault="00450A1A" w:rsidP="00450A1A">
      <w:pPr>
        <w:rPr>
          <w:rStyle w:val="Emphasis"/>
        </w:rPr>
      </w:pPr>
      <w:r w:rsidRPr="001130DA">
        <w:rPr>
          <w:sz w:val="16"/>
        </w:rPr>
        <w:t xml:space="preserve">1. </w:t>
      </w:r>
      <w:r w:rsidRPr="00ED5AB7">
        <w:rPr>
          <w:rStyle w:val="Emphasis"/>
        </w:rPr>
        <w:t>CIL Standards</w:t>
      </w:r>
    </w:p>
    <w:p w14:paraId="6CCFC04E" w14:textId="77777777" w:rsidR="00450A1A" w:rsidRPr="003E22A7" w:rsidRDefault="00450A1A" w:rsidP="00450A1A">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As is true for general practice, evidence of 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791162AC" w14:textId="77777777" w:rsidR="00450A1A" w:rsidRPr="00ED5AB7" w:rsidRDefault="00450A1A" w:rsidP="00450A1A">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2B0367E2" w14:textId="77777777" w:rsidR="00450A1A" w:rsidRPr="003E22A7" w:rsidRDefault="00450A1A" w:rsidP="00450A1A">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3CB50545" w14:textId="77777777" w:rsidR="00450A1A" w:rsidRPr="001130DA" w:rsidRDefault="00450A1A" w:rsidP="00450A1A">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0797FC70" w14:textId="77777777" w:rsidR="00450A1A" w:rsidRPr="00A56669" w:rsidRDefault="00450A1A" w:rsidP="00450A1A">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6CBC1C64" w14:textId="77777777" w:rsidR="00450A1A" w:rsidRPr="001130DA" w:rsidRDefault="00450A1A" w:rsidP="00450A1A">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079A2204" w14:textId="77777777" w:rsidR="00450A1A" w:rsidRPr="00425E77" w:rsidRDefault="00450A1A" w:rsidP="00450A1A">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 xml:space="preserve">Another major UN Human </w:t>
      </w:r>
      <w:proofErr w:type="spellStart"/>
      <w:r w:rsidRPr="00425E77">
        <w:rPr>
          <w:u w:val="single"/>
        </w:rPr>
        <w:t>Rightstreaty</w:t>
      </w:r>
      <w:proofErr w:type="spellEnd"/>
      <w:r w:rsidRPr="00425E77">
        <w:rPr>
          <w:u w:val="single"/>
        </w:rPr>
        <w:t>,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 xml:space="preserve">The ICCPR has been ratified by 173 countries, including three of the four </w:t>
      </w:r>
      <w:proofErr w:type="spellStart"/>
      <w:r w:rsidRPr="00425E77">
        <w:rPr>
          <w:u w:val="single"/>
        </w:rPr>
        <w:t>largepopulation</w:t>
      </w:r>
      <w:proofErr w:type="spellEnd"/>
      <w:r w:rsidRPr="00425E77">
        <w:rPr>
          <w:u w:val="single"/>
        </w:rPr>
        <w:t xml:space="preserve">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xml:space="preserve">. 125 Indeed, of the 187 ILO Member States, only 11 relatively </w:t>
      </w:r>
      <w:proofErr w:type="spellStart"/>
      <w:r w:rsidRPr="00425E77">
        <w:rPr>
          <w:sz w:val="16"/>
        </w:rPr>
        <w:t>smallpopulation</w:t>
      </w:r>
      <w:proofErr w:type="spellEnd"/>
      <w:r w:rsidRPr="00425E77">
        <w:rPr>
          <w:sz w:val="16"/>
        </w:rPr>
        <w:t xml:space="preserve"> countries have not ratified at least one of Convention 87, the ICESCR, or the ICCPR.126</w:t>
      </w:r>
    </w:p>
    <w:p w14:paraId="3F17A654" w14:textId="77777777" w:rsidR="00450A1A" w:rsidRPr="00425E77" w:rsidRDefault="00450A1A" w:rsidP="00450A1A">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p>
    <w:p w14:paraId="0954CB2C" w14:textId="77777777" w:rsidR="00450A1A" w:rsidRPr="00425E77" w:rsidRDefault="00450A1A" w:rsidP="00450A1A">
      <w:pPr>
        <w:rPr>
          <w:sz w:val="16"/>
        </w:rPr>
      </w:pPr>
      <w:r w:rsidRPr="00425E77">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1503049E" w14:textId="77777777" w:rsidR="00450A1A" w:rsidRPr="001130DA" w:rsidRDefault="00450A1A" w:rsidP="00450A1A">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the Labour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including “respect for International Labour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2FD4ECA1" w14:textId="77777777" w:rsidR="00450A1A" w:rsidRPr="00A56669" w:rsidRDefault="00450A1A" w:rsidP="00450A1A">
      <w:pPr>
        <w:rPr>
          <w:sz w:val="16"/>
          <w:szCs w:val="16"/>
        </w:rPr>
      </w:pPr>
      <w:r w:rsidRPr="00A56669">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A56669">
        <w:rPr>
          <w:sz w:val="16"/>
          <w:szCs w:val="16"/>
        </w:rPr>
        <w:t>similarly worded,</w:t>
      </w:r>
      <w:proofErr w:type="gramEnd"/>
      <w:r w:rsidRPr="00A56669">
        <w:rPr>
          <w:sz w:val="16"/>
          <w:szCs w:val="16"/>
        </w:rPr>
        <w:t xml:space="preserve"> mostly bilateral trade agreements addressing the subject of FOA constitutes additional evidence of general practice for CIL purposes. 144</w:t>
      </w:r>
    </w:p>
    <w:p w14:paraId="16869E0E" w14:textId="77777777" w:rsidR="00450A1A" w:rsidRPr="001130DA" w:rsidRDefault="00450A1A" w:rsidP="00450A1A">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although particular limits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456A3017" w14:textId="77777777" w:rsidR="00450A1A" w:rsidRPr="001130DA" w:rsidRDefault="00450A1A" w:rsidP="00450A1A">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p>
    <w:p w14:paraId="15C3B441" w14:textId="77777777" w:rsidR="00450A1A" w:rsidRPr="0098613E" w:rsidRDefault="00450A1A" w:rsidP="00450A1A">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0FE6E98C" w14:textId="77777777" w:rsidR="00450A1A" w:rsidRPr="001130DA" w:rsidRDefault="00450A1A" w:rsidP="00450A1A">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289A61B9" w14:textId="77777777" w:rsidR="00450A1A" w:rsidRPr="0098613E" w:rsidRDefault="00450A1A" w:rsidP="00450A1A">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45A3C315" w14:textId="77777777" w:rsidR="00450A1A" w:rsidRPr="002A1AC9" w:rsidRDefault="00450A1A" w:rsidP="00450A1A">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367FE468" w14:textId="77777777" w:rsidR="00450A1A" w:rsidRPr="002A1AC9" w:rsidRDefault="00450A1A" w:rsidP="00450A1A">
      <w:pPr>
        <w:rPr>
          <w:sz w:val="16"/>
        </w:rPr>
      </w:pP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636A3336" w14:textId="77777777" w:rsidR="00450A1A" w:rsidRPr="001130DA" w:rsidRDefault="00450A1A" w:rsidP="00450A1A">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(opinio juris) in the absence of any explanation to the contrary</w:t>
      </w:r>
      <w:r w:rsidRPr="002A1AC9">
        <w:rPr>
          <w:u w:val="single"/>
        </w:rPr>
        <w:t>.”</w:t>
      </w:r>
      <w:r w:rsidRPr="001130DA">
        <w:rPr>
          <w:sz w:val="16"/>
        </w:rPr>
        <w:t>162</w:t>
      </w:r>
    </w:p>
    <w:p w14:paraId="7C3B78C1" w14:textId="77777777" w:rsidR="00450A1A" w:rsidRPr="001130DA" w:rsidRDefault="00450A1A" w:rsidP="00450A1A">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Of particular relevance to the U.S. setting, these expansions have included assuring the right to strike for public sector employees and prohibiting the hiring of replacements for strikers</w:t>
      </w:r>
      <w:r w:rsidRPr="001130DA">
        <w:rPr>
          <w:sz w:val="16"/>
        </w:rPr>
        <w:t>.165</w:t>
      </w:r>
    </w:p>
    <w:p w14:paraId="109471A9" w14:textId="77777777" w:rsidR="00450A1A" w:rsidRPr="001130DA" w:rsidRDefault="00450A1A" w:rsidP="00450A1A">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w:t>
      </w:r>
      <w:proofErr w:type="spellStart"/>
      <w:r w:rsidRPr="001130DA">
        <w:rPr>
          <w:sz w:val="16"/>
        </w:rPr>
        <w:t>rightto</w:t>
      </w:r>
      <w:proofErr w:type="spellEnd"/>
      <w:r w:rsidRPr="001130DA">
        <w:rPr>
          <w:sz w:val="16"/>
        </w:rPr>
        <w:t xml:space="preserve">-strike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29D92974" w14:textId="77777777" w:rsidR="00450A1A" w:rsidRPr="0098613E" w:rsidRDefault="00450A1A" w:rsidP="00450A1A">
      <w:pPr>
        <w:rPr>
          <w:sz w:val="16"/>
        </w:rPr>
      </w:pPr>
      <w:r w:rsidRPr="001130DA">
        <w:rPr>
          <w:sz w:val="16"/>
        </w:rPr>
        <w:t xml:space="preserve">In 2018, responding to a press briefing on a strike by U.N. employees following announced pay cuts, </w:t>
      </w:r>
      <w:r w:rsidRPr="0098613E">
        <w:rPr>
          <w:sz w:val="16"/>
        </w:rPr>
        <w:t xml:space="preserve">the Deputy Spokesman for the U.N. </w:t>
      </w:r>
      <w:proofErr w:type="spellStart"/>
      <w:r w:rsidRPr="0098613E">
        <w:rPr>
          <w:sz w:val="16"/>
        </w:rPr>
        <w:t>SecretaryGeneral</w:t>
      </w:r>
      <w:proofErr w:type="spellEnd"/>
      <w:r w:rsidRPr="0098613E">
        <w:rPr>
          <w:sz w:val="16"/>
        </w:rPr>
        <w:t xml:space="preserve"> reiterated the U.N. view that the right to strike is indeed CIL and did so in the context of the right being asserted by public employees not involved in the administration of the state:</w:t>
      </w:r>
    </w:p>
    <w:p w14:paraId="0B17FE71" w14:textId="77777777" w:rsidR="00450A1A" w:rsidRPr="001130DA" w:rsidRDefault="00450A1A" w:rsidP="00450A1A">
      <w:pPr>
        <w:rPr>
          <w:sz w:val="16"/>
        </w:rPr>
      </w:pPr>
      <w:r w:rsidRPr="001130DA">
        <w:rPr>
          <w:sz w:val="16"/>
        </w:rPr>
        <w:t xml:space="preserve">Question: Does the Secretary-General believe that U.N. staff have a right to take part in industrial action? </w:t>
      </w:r>
    </w:p>
    <w:p w14:paraId="3288EA7A" w14:textId="77777777" w:rsidR="00450A1A" w:rsidRPr="001130DA" w:rsidRDefault="00450A1A" w:rsidP="00450A1A">
      <w:pPr>
        <w:rPr>
          <w:sz w:val="16"/>
        </w:rPr>
      </w:pPr>
      <w:r w:rsidRPr="001130DA">
        <w:rPr>
          <w:sz w:val="16"/>
        </w:rPr>
        <w:t>Deputy Spokesman: We believe the right to strike is part of customary international law.167</w:t>
      </w:r>
    </w:p>
    <w:p w14:paraId="4998115A" w14:textId="77777777" w:rsidR="00450A1A" w:rsidRPr="001130DA" w:rsidRDefault="00450A1A" w:rsidP="00450A1A">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69DE8B06" w14:textId="77777777" w:rsidR="00450A1A" w:rsidRPr="00875A8F" w:rsidRDefault="00450A1A" w:rsidP="00450A1A">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19886383" w14:textId="77777777" w:rsidR="00450A1A" w:rsidRDefault="00450A1A" w:rsidP="00450A1A"/>
    <w:p w14:paraId="205E5582" w14:textId="77777777" w:rsidR="00450A1A" w:rsidRDefault="00450A1A" w:rsidP="00450A1A">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5E03298D" w14:textId="77777777" w:rsidR="00450A1A" w:rsidRPr="00463A35" w:rsidRDefault="00450A1A" w:rsidP="00450A1A">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6" w:history="1">
        <w:r w:rsidRPr="00111F4F">
          <w:rPr>
            <w:rStyle w:val="Hyperlink"/>
          </w:rPr>
          <w:t>https://sci-hub.se/https://doi.org/10.1177/2031952521994412</w:t>
        </w:r>
      </w:hyperlink>
      <w:r>
        <w:t>] Justin</w:t>
      </w:r>
    </w:p>
    <w:p w14:paraId="3A5DF172" w14:textId="77777777" w:rsidR="00450A1A" w:rsidRPr="00B57BC0" w:rsidRDefault="00450A1A" w:rsidP="00450A1A">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4104797B" w14:textId="77777777" w:rsidR="00450A1A" w:rsidRPr="00463A35" w:rsidRDefault="00450A1A" w:rsidP="00450A1A"/>
    <w:p w14:paraId="63B54011" w14:textId="77777777" w:rsidR="00450A1A" w:rsidRDefault="00450A1A" w:rsidP="00450A1A">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3B67CAF4" w14:textId="77777777" w:rsidR="00450A1A" w:rsidRPr="008751FE" w:rsidRDefault="00450A1A" w:rsidP="00450A1A">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7" w:history="1">
        <w:r w:rsidRPr="00350781">
          <w:rPr>
            <w:rStyle w:val="Hyperlink"/>
          </w:rPr>
          <w:t>https://www.ilo.org/global/standards/introduction-to-international-labour-standards/the-benefits-of-international-labour-standards/lang--en/index.htm</w:t>
        </w:r>
      </w:hyperlink>
      <w:r>
        <w:t xml:space="preserve">] Justin </w:t>
      </w:r>
    </w:p>
    <w:p w14:paraId="17E1D95F" w14:textId="77777777" w:rsidR="00450A1A" w:rsidRPr="00CF4094" w:rsidRDefault="00450A1A" w:rsidP="00450A1A">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szCs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szCs w:val="24"/>
          <w:highlight w:val="green"/>
        </w:rPr>
        <w:t>Sustainable Development Agenda</w:t>
      </w:r>
      <w:r w:rsidRPr="00726C77">
        <w:rPr>
          <w:sz w:val="24"/>
          <w:szCs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xml:space="preserve">. International labour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labour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international labour standards call for the creation of institutions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4E5CC61C" w14:textId="77777777" w:rsidR="00450A1A" w:rsidRDefault="00450A1A" w:rsidP="00450A1A"/>
    <w:p w14:paraId="58290DA4" w14:textId="77777777" w:rsidR="00450A1A" w:rsidRPr="00594ADE" w:rsidRDefault="00450A1A" w:rsidP="00450A1A">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39FD34E1" w14:textId="77777777" w:rsidR="00450A1A" w:rsidRPr="00594ADE" w:rsidRDefault="00450A1A" w:rsidP="00450A1A">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41E26F95" w14:textId="77777777" w:rsidR="00450A1A" w:rsidRDefault="00450A1A" w:rsidP="00450A1A">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w:t>
      </w:r>
      <w:proofErr w:type="gramStart"/>
      <w:r w:rsidRPr="00594ADE">
        <w:rPr>
          <w:sz w:val="16"/>
        </w:rPr>
        <w:t>low and middle income</w:t>
      </w:r>
      <w:proofErr w:type="gramEnd"/>
      <w:r w:rsidRPr="00594ADE">
        <w:rPr>
          <w:sz w:val="16"/>
        </w:rPr>
        <w:t xml:space="preserv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sidRPr="00594ADE">
        <w:rPr>
          <w:sz w:val="16"/>
        </w:rPr>
        <w:t>mid 2000s</w:t>
      </w:r>
      <w:proofErr w:type="spellEnd"/>
      <w:r w:rsidRPr="00594ADE">
        <w:rPr>
          <w:sz w:val="16"/>
        </w:rPr>
        <w:t>.</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26DF8AC9" w14:textId="77777777" w:rsidR="00450A1A" w:rsidRPr="00594ADE" w:rsidRDefault="00450A1A" w:rsidP="00450A1A">
      <w:pPr>
        <w:rPr>
          <w:sz w:val="16"/>
        </w:rPr>
      </w:pPr>
    </w:p>
    <w:p w14:paraId="408A53F5" w14:textId="77777777" w:rsidR="00450A1A" w:rsidRDefault="00450A1A" w:rsidP="00450A1A">
      <w:pPr>
        <w:pStyle w:val="Heading3"/>
      </w:pPr>
      <w:r>
        <w:t>Plan</w:t>
      </w:r>
    </w:p>
    <w:p w14:paraId="15C3ACC2" w14:textId="77777777" w:rsidR="00450A1A" w:rsidRDefault="00450A1A" w:rsidP="00450A1A">
      <w:pPr>
        <w:pStyle w:val="Heading4"/>
      </w:pPr>
      <w:r>
        <w:t>Plan text: The United States of America ought to recognize an unconditional right of workers to strike.</w:t>
      </w:r>
    </w:p>
    <w:p w14:paraId="0EC73E49" w14:textId="77777777" w:rsidR="00450A1A" w:rsidRDefault="00450A1A" w:rsidP="00450A1A"/>
    <w:p w14:paraId="0CAD25A7" w14:textId="77777777" w:rsidR="00450A1A" w:rsidRDefault="00450A1A" w:rsidP="00450A1A">
      <w:pPr>
        <w:pStyle w:val="Heading4"/>
      </w:pPr>
      <w:r>
        <w:t xml:space="preserve">Definition of </w:t>
      </w:r>
      <w:r w:rsidRPr="0026026A">
        <w:rPr>
          <w:u w:val="single"/>
        </w:rPr>
        <w:t>unconditional right to strike</w:t>
      </w:r>
      <w:r>
        <w:t>:</w:t>
      </w:r>
    </w:p>
    <w:p w14:paraId="698A34CF" w14:textId="77777777" w:rsidR="00450A1A" w:rsidRDefault="00450A1A" w:rsidP="00450A1A">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8" w:history="1">
        <w:r w:rsidRPr="00540FF3">
          <w:rPr>
            <w:rStyle w:val="Hyperlink"/>
          </w:rPr>
          <w:t>https://play.google.com/store/books/details?id=7o1tA__v4xwC&amp;rdid=book-7o1tA__v4xwC&amp;rdot=1</w:t>
        </w:r>
      </w:hyperlink>
      <w:r>
        <w:t>] Justin</w:t>
      </w:r>
    </w:p>
    <w:p w14:paraId="7618CB6D" w14:textId="77777777" w:rsidR="00450A1A" w:rsidRPr="0026026A" w:rsidRDefault="00450A1A" w:rsidP="00450A1A">
      <w:r>
        <w:t>**Edited for gendered language</w:t>
      </w:r>
    </w:p>
    <w:p w14:paraId="304119D2" w14:textId="77777777" w:rsidR="00450A1A" w:rsidRDefault="00450A1A" w:rsidP="00450A1A">
      <w:pPr>
        <w:rPr>
          <w:u w:val="single"/>
        </w:rPr>
      </w:pPr>
      <w:r w:rsidRPr="0026026A">
        <w:rPr>
          <w:sz w:val="16"/>
        </w:rPr>
        <w:t xml:space="preserve">As for </w:t>
      </w:r>
      <w:r w:rsidRPr="008D2E40">
        <w:rPr>
          <w:highlight w:val="green"/>
          <w:u w:val="single"/>
        </w:rPr>
        <w:t>the</w:t>
      </w:r>
      <w:r w:rsidRPr="00FC6656">
        <w:rPr>
          <w:u w:val="single"/>
        </w:rPr>
        <w:t xml:space="preserve"> so-called absolute or </w:t>
      </w:r>
      <w:r w:rsidRPr="008D2E40">
        <w:rPr>
          <w:rStyle w:val="Emphasis"/>
          <w:highlight w:val="green"/>
        </w:rPr>
        <w:t>unconditional</w:t>
      </w:r>
      <w:r w:rsidRPr="008D2E40">
        <w:rPr>
          <w:highlight w:val="green"/>
          <w:u w:val="single"/>
        </w:rPr>
        <w:t xml:space="preserve"> right to strike</w:t>
      </w:r>
      <w:r w:rsidRPr="00FC6656">
        <w:rPr>
          <w:u w:val="single"/>
        </w:rPr>
        <w:t xml:space="preserve">—there are no absolute rights that do not </w:t>
      </w:r>
      <w:r w:rsidRPr="008D2E40">
        <w:rPr>
          <w:highlight w:val="green"/>
          <w:u w:val="single"/>
        </w:rPr>
        <w:t>have</w:t>
      </w:r>
      <w:r w:rsidRPr="00FC6656">
        <w:rPr>
          <w:u w:val="single"/>
        </w:rPr>
        <w:t xml:space="preserve"> their </w:t>
      </w:r>
      <w:r w:rsidRPr="008D2E40">
        <w:rPr>
          <w:rStyle w:val="Emphasis"/>
          <w:highlight w:val="green"/>
        </w:rPr>
        <w:t>corresponding</w:t>
      </w:r>
      <w:r w:rsidRPr="008D2E40">
        <w:rPr>
          <w:highlight w:val="green"/>
          <w:u w:val="single"/>
        </w:rPr>
        <w:t xml:space="preserve"> </w:t>
      </w:r>
      <w:r w:rsidRPr="008D2E40">
        <w:rPr>
          <w:rStyle w:val="Emphasis"/>
          <w:highlight w:val="green"/>
        </w:rPr>
        <w:t>responsibilities</w:t>
      </w:r>
      <w:r w:rsidRPr="0026026A">
        <w:rPr>
          <w:sz w:val="16"/>
        </w:rPr>
        <w:t xml:space="preserve">. Under our American Anglo-Saxon system, </w:t>
      </w:r>
      <w:r w:rsidRPr="008D2E40">
        <w:rPr>
          <w:highlight w:val="green"/>
          <w:u w:val="single"/>
        </w:rPr>
        <w:t xml:space="preserve">each individual is </w:t>
      </w:r>
      <w:r w:rsidRPr="008D2E40">
        <w:rPr>
          <w:rStyle w:val="Emphasis"/>
          <w:highlight w:val="green"/>
        </w:rPr>
        <w:t>entitled</w:t>
      </w:r>
      <w:r w:rsidRPr="00FC6656">
        <w:rPr>
          <w:u w:val="single"/>
        </w:rPr>
        <w:t xml:space="preserve"> to the maximum of freedom, </w:t>
      </w:r>
      <w:r w:rsidRPr="008D2E40">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8D2E40">
        <w:rPr>
          <w:highlight w:val="green"/>
          <w:u w:val="single"/>
        </w:rPr>
        <w:t xml:space="preserve">[their] freedom has </w:t>
      </w:r>
      <w:r w:rsidRPr="00FC6656">
        <w:rPr>
          <w:rStyle w:val="Emphasis"/>
        </w:rPr>
        <w:t>due</w:t>
      </w:r>
      <w:r w:rsidRPr="00FC6656">
        <w:rPr>
          <w:u w:val="single"/>
        </w:rPr>
        <w:t xml:space="preserve"> </w:t>
      </w:r>
      <w:r w:rsidRPr="008D2E40">
        <w:rPr>
          <w:rStyle w:val="Emphasis"/>
          <w:highlight w:val="green"/>
        </w:rPr>
        <w:t>regard</w:t>
      </w:r>
      <w:r w:rsidRPr="008D2E40">
        <w:rPr>
          <w:highlight w:val="green"/>
          <w:u w:val="single"/>
        </w:rPr>
        <w:t xml:space="preserve"> for</w:t>
      </w:r>
      <w:r w:rsidRPr="0026026A">
        <w:rPr>
          <w:u w:val="single"/>
        </w:rPr>
        <w:t xml:space="preserve"> the </w:t>
      </w:r>
      <w:r w:rsidRPr="008D2E40">
        <w:rPr>
          <w:rStyle w:val="Emphasis"/>
          <w:highlight w:val="green"/>
        </w:rPr>
        <w:t>rights</w:t>
      </w:r>
      <w:r w:rsidRPr="008D2E40">
        <w:rPr>
          <w:highlight w:val="green"/>
          <w:u w:val="single"/>
        </w:rPr>
        <w:t xml:space="preserve"> and </w:t>
      </w:r>
      <w:r w:rsidRPr="008D2E40">
        <w:rPr>
          <w:rStyle w:val="Emphasis"/>
          <w:highlight w:val="green"/>
        </w:rPr>
        <w:t>freedoms</w:t>
      </w:r>
      <w:r w:rsidRPr="008D2E40">
        <w:rPr>
          <w:highlight w:val="green"/>
          <w:u w:val="single"/>
        </w:rPr>
        <w:t xml:space="preserve"> of </w:t>
      </w:r>
      <w:r w:rsidRPr="008D2E40">
        <w:rPr>
          <w:rStyle w:val="Emphasis"/>
          <w:highlight w:val="green"/>
        </w:rPr>
        <w:t>others</w:t>
      </w:r>
      <w:r w:rsidRPr="008D2E40">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8D2E40">
        <w:rPr>
          <w:highlight w:val="green"/>
          <w:u w:val="single"/>
        </w:rPr>
        <w:t xml:space="preserve">I take </w:t>
      </w:r>
      <w:r w:rsidRPr="008D2E40">
        <w:rPr>
          <w:rStyle w:val="Emphasis"/>
          <w:highlight w:val="green"/>
        </w:rPr>
        <w:t>issue</w:t>
      </w:r>
      <w:r w:rsidRPr="0026026A">
        <w:rPr>
          <w:sz w:val="16"/>
        </w:rPr>
        <w:t xml:space="preserve"> very definitely </w:t>
      </w:r>
      <w:r w:rsidRPr="008D2E40">
        <w:rPr>
          <w:highlight w:val="green"/>
          <w:u w:val="single"/>
        </w:rPr>
        <w:t xml:space="preserve">with the suggestion </w:t>
      </w:r>
      <w:r w:rsidRPr="00FC6656">
        <w:rPr>
          <w:u w:val="single"/>
        </w:rPr>
        <w:t xml:space="preserve">that </w:t>
      </w:r>
      <w:r w:rsidRPr="008D2E40">
        <w:rPr>
          <w:highlight w:val="green"/>
          <w:u w:val="single"/>
        </w:rPr>
        <w:t>there is an</w:t>
      </w:r>
      <w:r w:rsidRPr="0026026A">
        <w:rPr>
          <w:u w:val="single"/>
        </w:rPr>
        <w:t xml:space="preserve"> absolute and </w:t>
      </w:r>
      <w:r w:rsidRPr="008D2E40">
        <w:rPr>
          <w:rStyle w:val="Emphasis"/>
          <w:highlight w:val="green"/>
        </w:rPr>
        <w:t>unconditional</w:t>
      </w:r>
      <w:r w:rsidRPr="008D2E40">
        <w:rPr>
          <w:highlight w:val="green"/>
          <w:u w:val="single"/>
        </w:rPr>
        <w:t xml:space="preserve"> </w:t>
      </w:r>
      <w:r w:rsidRPr="008D2E40">
        <w:rPr>
          <w:rStyle w:val="Emphasis"/>
          <w:highlight w:val="green"/>
        </w:rPr>
        <w:t>right</w:t>
      </w:r>
      <w:r w:rsidRPr="008D2E40">
        <w:rPr>
          <w:highlight w:val="green"/>
          <w:u w:val="single"/>
        </w:rPr>
        <w:t xml:space="preserve"> to</w:t>
      </w:r>
      <w:r w:rsidRPr="0026026A">
        <w:rPr>
          <w:sz w:val="16"/>
        </w:rPr>
        <w:t xml:space="preserve"> concerted action (which after all is what the </w:t>
      </w:r>
      <w:r w:rsidRPr="008D2E40">
        <w:rPr>
          <w:rStyle w:val="Emphasis"/>
          <w:highlight w:val="green"/>
        </w:rPr>
        <w:t>strike</w:t>
      </w:r>
      <w:r w:rsidRPr="0026026A">
        <w:rPr>
          <w:sz w:val="16"/>
        </w:rPr>
        <w:t xml:space="preserve"> is) </w:t>
      </w:r>
      <w:r w:rsidRPr="008D2E40">
        <w:rPr>
          <w:highlight w:val="green"/>
          <w:u w:val="single"/>
        </w:rPr>
        <w:t xml:space="preserve">which </w:t>
      </w:r>
      <w:r w:rsidRPr="008D2E40">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8D2E40">
        <w:rPr>
          <w:rStyle w:val="Emphasis"/>
          <w:highlight w:val="green"/>
        </w:rPr>
        <w:t>welfare</w:t>
      </w:r>
      <w:r w:rsidRPr="008D2E40">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4C8865A1" w14:textId="77777777" w:rsidR="00450A1A" w:rsidRDefault="00450A1A" w:rsidP="00450A1A"/>
    <w:p w14:paraId="27AFB140" w14:textId="77777777" w:rsidR="00450A1A" w:rsidRPr="002D5537" w:rsidRDefault="00450A1A" w:rsidP="00450A1A">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1A2F9CF9" w14:textId="77777777" w:rsidR="00450A1A" w:rsidRPr="00D2046C" w:rsidRDefault="00450A1A" w:rsidP="00450A1A">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2FA5C331" w14:textId="77777777" w:rsidR="00450A1A" w:rsidRPr="00696421" w:rsidRDefault="00450A1A" w:rsidP="00450A1A">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053DF443" w14:textId="77777777" w:rsidR="00450A1A" w:rsidRDefault="00450A1A" w:rsidP="00450A1A"/>
    <w:p w14:paraId="6020290C" w14:textId="38A6FCD7" w:rsidR="00450A1A" w:rsidRDefault="00450A1A" w:rsidP="00450A1A">
      <w:pPr>
        <w:pStyle w:val="Heading3"/>
      </w:pPr>
      <w:r>
        <w:t>FW</w:t>
      </w:r>
    </w:p>
    <w:p w14:paraId="722CDF5C" w14:textId="5A1A5472" w:rsidR="00450A1A" w:rsidRDefault="00450A1A" w:rsidP="00450A1A">
      <w:pPr>
        <w:pStyle w:val="Heading4"/>
      </w:pPr>
      <w:r>
        <w:t xml:space="preserve">The standard is maximizing expected well-being—to clarify, </w:t>
      </w:r>
      <w:r>
        <w:rPr>
          <w:u w:val="single"/>
        </w:rPr>
        <w:t>saving lives</w:t>
      </w:r>
      <w:r w:rsidRPr="00247689">
        <w:t xml:space="preserve">. Calc indicts </w:t>
      </w:r>
      <w:r w:rsidRPr="00247689">
        <w:rPr>
          <w:u w:val="single"/>
        </w:rPr>
        <w:t>don’t link</w:t>
      </w:r>
      <w:r>
        <w:t>—</w:t>
      </w:r>
      <w:r w:rsidR="00986789">
        <w:t>our impacts</w:t>
      </w:r>
      <w:r>
        <w:t xml:space="preserve"> are bad because </w:t>
      </w:r>
      <w:r>
        <w:rPr>
          <w:u w:val="single"/>
        </w:rPr>
        <w:t>as far as we know</w:t>
      </w:r>
      <w:r>
        <w:t xml:space="preserve">, it would cause death. </w:t>
      </w:r>
    </w:p>
    <w:p w14:paraId="3E81BE8A" w14:textId="77777777" w:rsidR="00450A1A" w:rsidRDefault="00450A1A" w:rsidP="00450A1A">
      <w:pPr>
        <w:pStyle w:val="Heading4"/>
      </w:pPr>
      <w:r>
        <w:t>Prefer:</w:t>
      </w:r>
    </w:p>
    <w:p w14:paraId="12778030" w14:textId="77777777" w:rsidR="00450A1A" w:rsidRDefault="00450A1A" w:rsidP="00450A1A">
      <w:pPr>
        <w:pStyle w:val="Heading4"/>
      </w:pPr>
      <w:r>
        <w:t>1] Death is bad and o/w</w:t>
      </w:r>
    </w:p>
    <w:p w14:paraId="0D7D72EE" w14:textId="77777777" w:rsidR="00450A1A" w:rsidRDefault="00450A1A" w:rsidP="00450A1A">
      <w:pPr>
        <w:pStyle w:val="Heading4"/>
      </w:pPr>
      <w:r>
        <w:t xml:space="preserve">A] It </w:t>
      </w:r>
      <w:r w:rsidRPr="00247689">
        <w:rPr>
          <w:u w:val="single"/>
        </w:rPr>
        <w:t>ontologically</w:t>
      </w:r>
      <w:r>
        <w:t xml:space="preserve"> destroys the subject.</w:t>
      </w:r>
    </w:p>
    <w:p w14:paraId="20AEBE7F" w14:textId="77777777" w:rsidR="00450A1A" w:rsidRPr="00247689" w:rsidRDefault="00450A1A" w:rsidP="00450A1A">
      <w:r>
        <w:rPr>
          <w:rStyle w:val="Style13ptBold"/>
        </w:rPr>
        <w:t xml:space="preserve">Paterson 1 </w:t>
      </w:r>
      <w:r>
        <w:t xml:space="preserve">– Department of Philosophy, Providence College, Rhode Island. (Craig, “A Life Not Worth Living?”, Studies in Christian </w:t>
      </w:r>
      <w:r w:rsidRPr="00247689">
        <w:t xml:space="preserve">Ethics, </w:t>
      </w:r>
      <w:hyperlink r:id="rId10" w:history="1">
        <w:r w:rsidRPr="00247689">
          <w:t>http://sce.sagepub.com</w:t>
        </w:r>
      </w:hyperlink>
      <w:r w:rsidRPr="00247689">
        <w:t>)</w:t>
      </w:r>
    </w:p>
    <w:p w14:paraId="6ACEE427" w14:textId="77777777" w:rsidR="00450A1A" w:rsidRPr="00247689" w:rsidRDefault="00450A1A" w:rsidP="00450A1A">
      <w:pPr>
        <w:rPr>
          <w:b/>
          <w:iCs/>
          <w:sz w:val="26"/>
          <w:szCs w:val="26"/>
          <w:u w:val="single"/>
        </w:rPr>
      </w:pPr>
      <w:r w:rsidRPr="00247689">
        <w:rPr>
          <w:szCs w:val="26"/>
        </w:rPr>
        <w:t xml:space="preserve">Contrary to those accounts, </w:t>
      </w:r>
      <w:r w:rsidRPr="00247689">
        <w:rPr>
          <w:sz w:val="26"/>
          <w:szCs w:val="26"/>
          <w:u w:val="single"/>
        </w:rPr>
        <w:t>I would argue that it is</w:t>
      </w:r>
      <w:r w:rsidRPr="00247689">
        <w:rPr>
          <w:rStyle w:val="Emphasis"/>
          <w:color w:val="000000" w:themeColor="text1"/>
          <w:sz w:val="26"/>
          <w:szCs w:val="26"/>
        </w:rPr>
        <w:t xml:space="preserve"> </w:t>
      </w:r>
      <w:r w:rsidRPr="00247689">
        <w:rPr>
          <w:rStyle w:val="Emphasis"/>
          <w:color w:val="000000" w:themeColor="text1"/>
          <w:sz w:val="26"/>
          <w:szCs w:val="26"/>
          <w:highlight w:val="green"/>
        </w:rPr>
        <w:t>death</w:t>
      </w:r>
      <w:r w:rsidRPr="00247689">
        <w:rPr>
          <w:rStyle w:val="Emphasis"/>
          <w:color w:val="000000" w:themeColor="text1"/>
          <w:sz w:val="26"/>
          <w:szCs w:val="26"/>
        </w:rPr>
        <w:t xml:space="preserve"> </w:t>
      </w:r>
      <w:r w:rsidRPr="00247689">
        <w:rPr>
          <w:sz w:val="26"/>
          <w:szCs w:val="26"/>
          <w:u w:val="single"/>
        </w:rPr>
        <w:t xml:space="preserve">per se that is really the </w:t>
      </w:r>
      <w:r w:rsidRPr="00247689">
        <w:rPr>
          <w:rStyle w:val="Emphasis"/>
          <w:sz w:val="26"/>
          <w:szCs w:val="26"/>
        </w:rPr>
        <w:t>objective evil</w:t>
      </w:r>
      <w:r w:rsidRPr="00247689">
        <w:rPr>
          <w:sz w:val="26"/>
          <w:szCs w:val="26"/>
          <w:u w:val="single"/>
        </w:rPr>
        <w:t xml:space="preserve"> for us</w:t>
      </w:r>
      <w:r w:rsidRPr="00247689">
        <w:rPr>
          <w:szCs w:val="26"/>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sidRPr="00247689">
        <w:rPr>
          <w:sz w:val="26"/>
          <w:szCs w:val="26"/>
          <w:u w:val="single"/>
        </w:rPr>
        <w:t xml:space="preserve">death in itself is an evil to us because it </w:t>
      </w:r>
      <w:r w:rsidRPr="00247689">
        <w:rPr>
          <w:rStyle w:val="Emphasis"/>
          <w:color w:val="000000" w:themeColor="text1"/>
          <w:sz w:val="26"/>
          <w:szCs w:val="26"/>
          <w:highlight w:val="green"/>
        </w:rPr>
        <w:t xml:space="preserve">ontologically destroys the </w:t>
      </w:r>
      <w:r w:rsidRPr="00247689">
        <w:rPr>
          <w:rStyle w:val="Emphasis"/>
          <w:color w:val="000000" w:themeColor="text1"/>
          <w:sz w:val="26"/>
          <w:szCs w:val="26"/>
        </w:rPr>
        <w:t xml:space="preserve">current existent </w:t>
      </w:r>
      <w:r w:rsidRPr="00247689">
        <w:rPr>
          <w:rStyle w:val="Emphasis"/>
          <w:color w:val="000000" w:themeColor="text1"/>
          <w:sz w:val="26"/>
          <w:szCs w:val="26"/>
          <w:highlight w:val="green"/>
        </w:rPr>
        <w:t>subject</w:t>
      </w:r>
      <w:r w:rsidRPr="00247689">
        <w:rPr>
          <w:rStyle w:val="Emphasis"/>
          <w:color w:val="000000" w:themeColor="text1"/>
          <w:sz w:val="26"/>
          <w:szCs w:val="26"/>
        </w:rPr>
        <w:t xml:space="preserve"> </w:t>
      </w:r>
      <w:r w:rsidRPr="00247689">
        <w:rPr>
          <w:szCs w:val="26"/>
        </w:rPr>
        <w:t xml:space="preserve">— </w:t>
      </w:r>
      <w:r w:rsidRPr="00247689">
        <w:rPr>
          <w:sz w:val="26"/>
          <w:szCs w:val="26"/>
          <w:u w:val="single"/>
        </w:rPr>
        <w:t xml:space="preserve">it is the ultimate in </w:t>
      </w:r>
      <w:r w:rsidRPr="00247689">
        <w:rPr>
          <w:rStyle w:val="Emphasis"/>
          <w:sz w:val="26"/>
          <w:szCs w:val="26"/>
        </w:rPr>
        <w:t xml:space="preserve">metaphysical </w:t>
      </w:r>
      <w:proofErr w:type="spellStart"/>
      <w:r w:rsidRPr="00247689">
        <w:rPr>
          <w:rStyle w:val="Emphasis"/>
          <w:sz w:val="26"/>
          <w:szCs w:val="26"/>
        </w:rPr>
        <w:t>lightening</w:t>
      </w:r>
      <w:proofErr w:type="spellEnd"/>
      <w:r w:rsidRPr="00247689">
        <w:rPr>
          <w:rStyle w:val="Emphasis"/>
          <w:sz w:val="26"/>
          <w:szCs w:val="26"/>
        </w:rPr>
        <w:t xml:space="preserve"> strikes</w:t>
      </w:r>
      <w:r w:rsidRPr="00247689">
        <w:rPr>
          <w:szCs w:val="26"/>
        </w:rPr>
        <w:t xml:space="preserve">.80 </w:t>
      </w:r>
      <w:r w:rsidRPr="00247689">
        <w:rPr>
          <w:sz w:val="26"/>
          <w:szCs w:val="26"/>
          <w:u w:val="single"/>
        </w:rPr>
        <w:t xml:space="preserve">The evil of </w:t>
      </w:r>
      <w:r w:rsidRPr="00247689">
        <w:rPr>
          <w:sz w:val="26"/>
          <w:szCs w:val="26"/>
          <w:highlight w:val="green"/>
          <w:u w:val="single"/>
        </w:rPr>
        <w:t>death is</w:t>
      </w:r>
      <w:r w:rsidRPr="00247689">
        <w:rPr>
          <w:sz w:val="26"/>
          <w:szCs w:val="26"/>
          <w:u w:val="single"/>
        </w:rPr>
        <w:t xml:space="preserve"> truly </w:t>
      </w:r>
      <w:r w:rsidRPr="00247689">
        <w:rPr>
          <w:sz w:val="26"/>
          <w:szCs w:val="26"/>
          <w:highlight w:val="green"/>
          <w:u w:val="single"/>
        </w:rPr>
        <w:t>an ontological evil</w:t>
      </w:r>
      <w:r w:rsidRPr="00247689">
        <w:rPr>
          <w:sz w:val="26"/>
          <w:szCs w:val="26"/>
          <w:u w:val="single"/>
        </w:rPr>
        <w:t xml:space="preserve"> borne by the person who already exists,</w:t>
      </w:r>
      <w:r w:rsidRPr="00247689">
        <w:rPr>
          <w:rStyle w:val="Emphasis"/>
          <w:color w:val="000000" w:themeColor="text1"/>
          <w:sz w:val="26"/>
          <w:szCs w:val="26"/>
        </w:rPr>
        <w:t xml:space="preserve"> </w:t>
      </w:r>
      <w:r w:rsidRPr="00247689">
        <w:rPr>
          <w:rStyle w:val="Emphasis"/>
          <w:color w:val="000000" w:themeColor="text1"/>
          <w:sz w:val="26"/>
          <w:szCs w:val="26"/>
          <w:highlight w:val="green"/>
        </w:rPr>
        <w:t>independent</w:t>
      </w:r>
      <w:r w:rsidRPr="00247689">
        <w:rPr>
          <w:rStyle w:val="Emphasis"/>
          <w:color w:val="000000" w:themeColor="text1"/>
          <w:sz w:val="26"/>
          <w:szCs w:val="26"/>
        </w:rPr>
        <w:t xml:space="preserve">ly </w:t>
      </w:r>
      <w:r w:rsidRPr="00247689">
        <w:rPr>
          <w:rStyle w:val="Emphasis"/>
          <w:color w:val="000000" w:themeColor="text1"/>
          <w:sz w:val="26"/>
          <w:szCs w:val="26"/>
          <w:highlight w:val="green"/>
        </w:rPr>
        <w:t>of</w:t>
      </w:r>
      <w:r w:rsidRPr="00247689">
        <w:rPr>
          <w:rStyle w:val="Emphasis"/>
          <w:color w:val="000000" w:themeColor="text1"/>
          <w:sz w:val="26"/>
          <w:szCs w:val="26"/>
        </w:rPr>
        <w:t xml:space="preserve"> calculations about better or worse </w:t>
      </w:r>
      <w:r w:rsidRPr="00247689">
        <w:rPr>
          <w:sz w:val="26"/>
          <w:szCs w:val="26"/>
          <w:highlight w:val="green"/>
          <w:u w:val="single"/>
        </w:rPr>
        <w:t>possible lives</w:t>
      </w:r>
      <w:r w:rsidRPr="00247689">
        <w:rPr>
          <w:rStyle w:val="Emphasis"/>
          <w:color w:val="000000" w:themeColor="text1"/>
          <w:sz w:val="26"/>
          <w:szCs w:val="26"/>
          <w:highlight w:val="green"/>
        </w:rPr>
        <w:t xml:space="preserve">. Such an evil need not be </w:t>
      </w:r>
      <w:r w:rsidRPr="00247689">
        <w:rPr>
          <w:rStyle w:val="Emphasis"/>
          <w:color w:val="000000" w:themeColor="text1"/>
          <w:sz w:val="26"/>
          <w:szCs w:val="26"/>
        </w:rPr>
        <w:t xml:space="preserve">consciously </w:t>
      </w:r>
      <w:r w:rsidRPr="00247689">
        <w:rPr>
          <w:rStyle w:val="Emphasis"/>
          <w:color w:val="000000" w:themeColor="text1"/>
          <w:sz w:val="26"/>
          <w:szCs w:val="26"/>
          <w:highlight w:val="green"/>
        </w:rPr>
        <w:t>experienced</w:t>
      </w:r>
      <w:r w:rsidRPr="00247689">
        <w:rPr>
          <w:rStyle w:val="Emphasis"/>
          <w:color w:val="000000" w:themeColor="text1"/>
          <w:sz w:val="26"/>
          <w:szCs w:val="26"/>
        </w:rPr>
        <w:t xml:space="preserve"> </w:t>
      </w:r>
      <w:r w:rsidRPr="00247689">
        <w:rPr>
          <w:szCs w:val="26"/>
        </w:rPr>
        <w:t xml:space="preserve">in order to be an evil for the kind of being a human person is. </w:t>
      </w:r>
      <w:r w:rsidRPr="00247689">
        <w:rPr>
          <w:sz w:val="26"/>
          <w:szCs w:val="26"/>
          <w:highlight w:val="green"/>
          <w:u w:val="single"/>
        </w:rPr>
        <w:t>Death</w:t>
      </w:r>
      <w:r w:rsidRPr="00247689">
        <w:rPr>
          <w:sz w:val="26"/>
          <w:szCs w:val="26"/>
          <w:u w:val="single"/>
        </w:rPr>
        <w:t xml:space="preserve"> is an evil because of the change in kind it brings about, a change that </w:t>
      </w:r>
      <w:r w:rsidRPr="00247689">
        <w:rPr>
          <w:sz w:val="26"/>
          <w:szCs w:val="26"/>
          <w:highlight w:val="green"/>
          <w:u w:val="single"/>
        </w:rPr>
        <w:t>is destructive of the</w:t>
      </w:r>
      <w:r w:rsidRPr="00247689">
        <w:rPr>
          <w:sz w:val="26"/>
          <w:szCs w:val="26"/>
          <w:u w:val="single"/>
        </w:rPr>
        <w:t xml:space="preserve"> type of </w:t>
      </w:r>
      <w:r w:rsidRPr="00247689">
        <w:rPr>
          <w:sz w:val="26"/>
          <w:szCs w:val="26"/>
          <w:highlight w:val="green"/>
          <w:u w:val="single"/>
        </w:rPr>
        <w:t>entity</w:t>
      </w:r>
      <w:r w:rsidRPr="00247689">
        <w:rPr>
          <w:sz w:val="26"/>
          <w:szCs w:val="26"/>
          <w:u w:val="single"/>
        </w:rPr>
        <w:t xml:space="preserve"> that </w:t>
      </w:r>
      <w:r w:rsidRPr="00247689">
        <w:rPr>
          <w:sz w:val="26"/>
          <w:szCs w:val="26"/>
          <w:highlight w:val="green"/>
          <w:u w:val="single"/>
        </w:rPr>
        <w:t>we</w:t>
      </w:r>
      <w:r w:rsidRPr="00247689">
        <w:rPr>
          <w:sz w:val="26"/>
          <w:szCs w:val="26"/>
          <w:u w:val="single"/>
        </w:rPr>
        <w:t xml:space="preserve"> essentially </w:t>
      </w:r>
      <w:r w:rsidRPr="00247689">
        <w:rPr>
          <w:sz w:val="26"/>
          <w:szCs w:val="26"/>
          <w:highlight w:val="green"/>
          <w:u w:val="single"/>
        </w:rPr>
        <w:t>are</w:t>
      </w:r>
      <w:r w:rsidRPr="00247689">
        <w:rPr>
          <w:sz w:val="26"/>
          <w:szCs w:val="26"/>
          <w:u w:val="single"/>
        </w:rPr>
        <w:t>.</w:t>
      </w:r>
      <w:r w:rsidRPr="00247689">
        <w:rPr>
          <w:rStyle w:val="Emphasis"/>
          <w:color w:val="000000" w:themeColor="text1"/>
          <w:sz w:val="26"/>
          <w:szCs w:val="26"/>
        </w:rPr>
        <w:t xml:space="preserve"> Anything</w:t>
      </w:r>
      <w:r w:rsidRPr="00247689">
        <w:rPr>
          <w:szCs w:val="26"/>
        </w:rPr>
        <w:t>, whether caused naturally or caused by human intervention (intentional or unintentional)</w:t>
      </w:r>
      <w:r w:rsidRPr="00247689">
        <w:rPr>
          <w:rStyle w:val="Emphasis"/>
          <w:color w:val="000000" w:themeColor="text1"/>
          <w:sz w:val="26"/>
          <w:szCs w:val="26"/>
        </w:rPr>
        <w:t xml:space="preserve"> </w:t>
      </w:r>
      <w:r w:rsidRPr="00247689">
        <w:rPr>
          <w:rStyle w:val="Emphasis"/>
          <w:color w:val="000000" w:themeColor="text1"/>
          <w:sz w:val="26"/>
          <w:szCs w:val="26"/>
          <w:highlight w:val="green"/>
        </w:rPr>
        <w:t xml:space="preserve">that </w:t>
      </w:r>
      <w:r w:rsidRPr="00247689">
        <w:rPr>
          <w:rStyle w:val="Emphasis"/>
          <w:color w:val="000000" w:themeColor="text1"/>
          <w:sz w:val="26"/>
          <w:szCs w:val="26"/>
        </w:rPr>
        <w:t xml:space="preserve">drastically </w:t>
      </w:r>
      <w:r w:rsidRPr="00247689">
        <w:rPr>
          <w:rStyle w:val="Emphasis"/>
          <w:color w:val="000000" w:themeColor="text1"/>
          <w:sz w:val="26"/>
          <w:szCs w:val="26"/>
          <w:highlight w:val="green"/>
        </w:rPr>
        <w:t xml:space="preserve">interferes in the </w:t>
      </w:r>
      <w:r w:rsidRPr="00247689">
        <w:rPr>
          <w:rStyle w:val="Emphasis"/>
          <w:color w:val="000000" w:themeColor="text1"/>
          <w:sz w:val="26"/>
          <w:szCs w:val="26"/>
        </w:rPr>
        <w:t xml:space="preserve">process of maintaining the </w:t>
      </w:r>
      <w:r w:rsidRPr="00247689">
        <w:rPr>
          <w:rStyle w:val="Emphasis"/>
          <w:color w:val="000000" w:themeColor="text1"/>
          <w:sz w:val="26"/>
          <w:szCs w:val="26"/>
          <w:highlight w:val="green"/>
        </w:rPr>
        <w:t>person</w:t>
      </w:r>
      <w:r w:rsidRPr="00247689">
        <w:rPr>
          <w:rStyle w:val="Emphasis"/>
          <w:color w:val="000000" w:themeColor="text1"/>
          <w:sz w:val="26"/>
          <w:szCs w:val="26"/>
        </w:rPr>
        <w:t xml:space="preserve"> in existence </w:t>
      </w:r>
      <w:r w:rsidRPr="00247689">
        <w:rPr>
          <w:rStyle w:val="Emphasis"/>
          <w:color w:val="000000" w:themeColor="text1"/>
          <w:sz w:val="26"/>
          <w:szCs w:val="26"/>
          <w:highlight w:val="green"/>
        </w:rPr>
        <w:t>is an objective evil</w:t>
      </w:r>
      <w:r w:rsidRPr="00247689">
        <w:rPr>
          <w:rStyle w:val="Emphasis"/>
          <w:color w:val="000000" w:themeColor="text1"/>
          <w:sz w:val="26"/>
          <w:szCs w:val="26"/>
        </w:rPr>
        <w:t xml:space="preserve"> </w:t>
      </w:r>
      <w:r w:rsidRPr="00247689">
        <w:rPr>
          <w:szCs w:val="26"/>
        </w:rPr>
        <w:t>for the person. What is crucially at stake here, and is dialectically supportive of the self-</w:t>
      </w:r>
      <w:proofErr w:type="spellStart"/>
      <w:r w:rsidRPr="00247689">
        <w:rPr>
          <w:szCs w:val="26"/>
        </w:rPr>
        <w:t>evidency</w:t>
      </w:r>
      <w:proofErr w:type="spellEnd"/>
      <w:r w:rsidRPr="00247689">
        <w:rPr>
          <w:szCs w:val="26"/>
        </w:rPr>
        <w:t xml:space="preserve"> of the basic good of human life, is that death is a radical interference with the current life process of the kind of being that we are. In consequence,</w:t>
      </w:r>
      <w:r w:rsidRPr="00247689">
        <w:rPr>
          <w:rStyle w:val="Emphasis"/>
          <w:color w:val="000000" w:themeColor="text1"/>
          <w:sz w:val="26"/>
          <w:szCs w:val="26"/>
        </w:rPr>
        <w:t xml:space="preserve"> death itself can be credibly thought of as a </w:t>
      </w:r>
      <w:r w:rsidRPr="00247689">
        <w:rPr>
          <w:rStyle w:val="Emphasis"/>
          <w:color w:val="000000" w:themeColor="text1"/>
          <w:sz w:val="26"/>
          <w:szCs w:val="26"/>
          <w:highlight w:val="green"/>
        </w:rPr>
        <w:t xml:space="preserve">‘primitive evil’ </w:t>
      </w:r>
      <w:r w:rsidRPr="00247689">
        <w:rPr>
          <w:rStyle w:val="Emphasis"/>
          <w:color w:val="000000" w:themeColor="text1"/>
          <w:sz w:val="26"/>
          <w:szCs w:val="26"/>
        </w:rPr>
        <w:t>for all persons, regardless of the extent to which they are currently or prospectively capable of participating in a full array of the goods of life.</w:t>
      </w:r>
      <w:r w:rsidRPr="00247689">
        <w:rPr>
          <w:szCs w:val="26"/>
        </w:rPr>
        <w:t>81  In conclusion, concerning willed human actions, it is justifiable to state that</w:t>
      </w:r>
      <w:r w:rsidRPr="00247689">
        <w:rPr>
          <w:rStyle w:val="Emphasis"/>
          <w:color w:val="000000" w:themeColor="text1"/>
          <w:sz w:val="26"/>
          <w:szCs w:val="26"/>
        </w:rPr>
        <w:t xml:space="preserve"> </w:t>
      </w:r>
      <w:r w:rsidRPr="00247689">
        <w:rPr>
          <w:rStyle w:val="Emphasis"/>
          <w:color w:val="000000" w:themeColor="text1"/>
          <w:sz w:val="26"/>
          <w:szCs w:val="26"/>
          <w:highlight w:val="green"/>
        </w:rPr>
        <w:t>any</w:t>
      </w:r>
      <w:r w:rsidRPr="00247689">
        <w:rPr>
          <w:rStyle w:val="Emphasis"/>
          <w:color w:val="000000" w:themeColor="text1"/>
          <w:sz w:val="26"/>
          <w:szCs w:val="26"/>
        </w:rPr>
        <w:t xml:space="preserve"> intentional </w:t>
      </w:r>
      <w:r w:rsidRPr="00247689">
        <w:rPr>
          <w:rStyle w:val="Emphasis"/>
          <w:color w:val="000000" w:themeColor="text1"/>
          <w:sz w:val="26"/>
          <w:szCs w:val="26"/>
          <w:highlight w:val="green"/>
        </w:rPr>
        <w:t>rejection of</w:t>
      </w:r>
      <w:r w:rsidRPr="00247689">
        <w:rPr>
          <w:rStyle w:val="Emphasis"/>
          <w:color w:val="000000" w:themeColor="text1"/>
          <w:sz w:val="26"/>
          <w:szCs w:val="26"/>
        </w:rPr>
        <w:t xml:space="preserve"> human </w:t>
      </w:r>
      <w:r w:rsidRPr="00247689">
        <w:rPr>
          <w:rStyle w:val="Emphasis"/>
          <w:color w:val="000000" w:themeColor="text1"/>
          <w:sz w:val="26"/>
          <w:szCs w:val="26"/>
          <w:highlight w:val="green"/>
        </w:rPr>
        <w:t>life</w:t>
      </w:r>
      <w:r w:rsidRPr="00247689">
        <w:rPr>
          <w:rStyle w:val="Emphasis"/>
          <w:color w:val="000000" w:themeColor="text1"/>
          <w:sz w:val="26"/>
          <w:szCs w:val="26"/>
        </w:rPr>
        <w:t xml:space="preserve"> itself cannot therefore be warranted since it </w:t>
      </w:r>
      <w:r w:rsidRPr="00247689">
        <w:rPr>
          <w:rStyle w:val="Emphasis"/>
          <w:color w:val="000000" w:themeColor="text1"/>
          <w:sz w:val="26"/>
          <w:szCs w:val="26"/>
          <w:highlight w:val="green"/>
        </w:rPr>
        <w:t xml:space="preserve">is an expression of </w:t>
      </w:r>
      <w:r w:rsidRPr="00247689">
        <w:rPr>
          <w:rStyle w:val="Emphasis"/>
          <w:color w:val="000000" w:themeColor="text1"/>
          <w:sz w:val="26"/>
          <w:szCs w:val="26"/>
        </w:rPr>
        <w:t xml:space="preserve">an ultimate </w:t>
      </w:r>
      <w:r w:rsidRPr="00247689">
        <w:rPr>
          <w:rStyle w:val="Emphasis"/>
          <w:color w:val="000000" w:themeColor="text1"/>
          <w:sz w:val="26"/>
          <w:szCs w:val="26"/>
          <w:highlight w:val="green"/>
        </w:rPr>
        <w:t>disvalue</w:t>
      </w:r>
      <w:r w:rsidRPr="00247689">
        <w:rPr>
          <w:rStyle w:val="Emphasis"/>
          <w:color w:val="000000" w:themeColor="text1"/>
          <w:sz w:val="26"/>
          <w:szCs w:val="26"/>
        </w:rPr>
        <w:t xml:space="preserve"> </w:t>
      </w:r>
      <w:r w:rsidRPr="00247689">
        <w:rPr>
          <w:szCs w:val="2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1E139A17" w14:textId="77777777" w:rsidR="00450A1A" w:rsidRDefault="00450A1A" w:rsidP="00450A1A">
      <w:pPr>
        <w:pStyle w:val="Heading4"/>
      </w:pPr>
      <w:r>
        <w:t xml:space="preserve">B] You don’t get the choice to </w:t>
      </w:r>
      <w:r w:rsidRPr="00247689">
        <w:rPr>
          <w:u w:val="single"/>
        </w:rPr>
        <w:t xml:space="preserve">determine </w:t>
      </w:r>
      <w:r>
        <w:rPr>
          <w:u w:val="single"/>
        </w:rPr>
        <w:t>death</w:t>
      </w:r>
      <w:r w:rsidRPr="00247689">
        <w:rPr>
          <w:u w:val="single"/>
        </w:rPr>
        <w:t xml:space="preserve"> for other people</w:t>
      </w:r>
      <w:r>
        <w:t>.</w:t>
      </w:r>
    </w:p>
    <w:p w14:paraId="710B29D0" w14:textId="77777777" w:rsidR="00450A1A" w:rsidRPr="00247689" w:rsidRDefault="00450A1A" w:rsidP="00450A1A">
      <w:r>
        <w:rPr>
          <w:rStyle w:val="Style13ptBold"/>
        </w:rPr>
        <w:t xml:space="preserve">Paterson 2 </w:t>
      </w:r>
      <w:r>
        <w:t xml:space="preserve">– Department of Philosophy, Providence College, Rhode Island. (Craig, “A Life Not Worth Living?”, Studies in </w:t>
      </w:r>
      <w:r w:rsidRPr="00247689">
        <w:t xml:space="preserve">Christian Ethics, </w:t>
      </w:r>
      <w:hyperlink r:id="rId11" w:history="1">
        <w:r w:rsidRPr="00247689">
          <w:t>http://sce.sagepub.com</w:t>
        </w:r>
      </w:hyperlink>
      <w:r w:rsidRPr="00247689">
        <w:t>)</w:t>
      </w:r>
    </w:p>
    <w:p w14:paraId="544FF903" w14:textId="77777777" w:rsidR="00450A1A" w:rsidRDefault="00450A1A" w:rsidP="00450A1A">
      <w:pPr>
        <w:rPr>
          <w:szCs w:val="26"/>
        </w:rPr>
      </w:pPr>
      <w:r>
        <w:rPr>
          <w:sz w:val="26"/>
          <w:szCs w:val="26"/>
          <w:u w:val="single"/>
        </w:rPr>
        <w:t xml:space="preserve">In determining whether a life is worth living or not, </w:t>
      </w:r>
      <w:r>
        <w:rPr>
          <w:b/>
          <w:sz w:val="26"/>
          <w:szCs w:val="26"/>
          <w:u w:val="single"/>
        </w:rPr>
        <w:t>attention should be focused upon an array of ‘interests’ of the person</w:t>
      </w:r>
      <w:r>
        <w:rPr>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w:t>
      </w:r>
      <w:proofErr w:type="gramStart"/>
      <w:r>
        <w:rPr>
          <w:szCs w:val="26"/>
        </w:rPr>
        <w:t>quality of life</w:t>
      </w:r>
      <w:proofErr w:type="gramEnd"/>
      <w:r>
        <w:rPr>
          <w:szCs w:val="26"/>
        </w:rPr>
        <w:t xml:space="preserve"> concerns is the trump card as to whether or not life continues to be worthwhile. </w:t>
      </w:r>
      <w:r>
        <w:rPr>
          <w:sz w:val="26"/>
          <w:szCs w:val="26"/>
          <w:u w:val="single"/>
        </w:rPr>
        <w:t>Different patients may well decide differently</w:t>
      </w:r>
      <w:r>
        <w:rPr>
          <w:szCs w:val="26"/>
        </w:rPr>
        <w:t xml:space="preserve">. </w:t>
      </w:r>
      <w:r>
        <w:rPr>
          <w:sz w:val="26"/>
          <w:szCs w:val="26"/>
          <w:u w:val="single"/>
        </w:rPr>
        <w:t>That is the prerogative</w:t>
      </w:r>
      <w:r>
        <w:rPr>
          <w:szCs w:val="26"/>
        </w:rPr>
        <w:t xml:space="preserve"> </w:t>
      </w:r>
      <w:r>
        <w:rPr>
          <w:sz w:val="26"/>
          <w:szCs w:val="26"/>
          <w:u w:val="single"/>
        </w:rPr>
        <w:t>of the patient,</w:t>
      </w:r>
      <w:r>
        <w:rPr>
          <w:szCs w:val="26"/>
        </w:rPr>
        <w:t xml:space="preserve"> for the only unpalatable alternative is to force a patient to stay alive. For Harris, </w:t>
      </w:r>
      <w:r>
        <w:rPr>
          <w:sz w:val="26"/>
          <w:szCs w:val="26"/>
          <w:u w:val="single"/>
        </w:rPr>
        <w:t xml:space="preserve">life can be judged valuable or not when the person assessing his or her own life determines it to be so. </w:t>
      </w:r>
      <w:r>
        <w:rPr>
          <w:b/>
          <w:sz w:val="26"/>
          <w:szCs w:val="26"/>
          <w:highlight w:val="green"/>
          <w:u w:val="single"/>
        </w:rPr>
        <w:t>If a person values</w:t>
      </w:r>
      <w:r>
        <w:rPr>
          <w:b/>
          <w:sz w:val="26"/>
          <w:szCs w:val="26"/>
          <w:u w:val="single"/>
        </w:rPr>
        <w:t xml:space="preserve"> his or her own </w:t>
      </w:r>
      <w:r>
        <w:rPr>
          <w:b/>
          <w:sz w:val="26"/>
          <w:szCs w:val="26"/>
          <w:highlight w:val="green"/>
          <w:u w:val="single"/>
        </w:rPr>
        <w:t xml:space="preserve">life, then </w:t>
      </w:r>
      <w:r>
        <w:rPr>
          <w:b/>
          <w:sz w:val="26"/>
          <w:szCs w:val="26"/>
          <w:u w:val="single"/>
        </w:rPr>
        <w:t xml:space="preserve">that </w:t>
      </w:r>
      <w:r>
        <w:rPr>
          <w:b/>
          <w:sz w:val="26"/>
          <w:szCs w:val="26"/>
          <w:highlight w:val="green"/>
          <w:u w:val="single"/>
        </w:rPr>
        <w:t>life is valuable</w:t>
      </w:r>
      <w:r>
        <w:rPr>
          <w:b/>
          <w:sz w:val="26"/>
          <w:szCs w:val="26"/>
          <w:u w:val="single"/>
        </w:rPr>
        <w:t xml:space="preserve">, precisely </w:t>
      </w:r>
      <w:r>
        <w:rPr>
          <w:b/>
          <w:sz w:val="26"/>
          <w:szCs w:val="26"/>
          <w:highlight w:val="green"/>
          <w:u w:val="single"/>
        </w:rPr>
        <w:t xml:space="preserve">to the extent </w:t>
      </w:r>
      <w:r>
        <w:rPr>
          <w:b/>
          <w:sz w:val="26"/>
          <w:szCs w:val="26"/>
          <w:u w:val="single"/>
        </w:rPr>
        <w:t xml:space="preserve">that he or </w:t>
      </w:r>
      <w:r>
        <w:rPr>
          <w:b/>
          <w:sz w:val="26"/>
          <w:szCs w:val="26"/>
          <w:highlight w:val="green"/>
          <w:u w:val="single"/>
        </w:rPr>
        <w:t>she values it</w:t>
      </w:r>
      <w:r>
        <w:rPr>
          <w:szCs w:val="26"/>
          <w:highlight w:val="green"/>
        </w:rPr>
        <w:t>.</w:t>
      </w:r>
      <w:r>
        <w:rPr>
          <w:szCs w:val="26"/>
        </w:rPr>
        <w:t xml:space="preserve"> Without any real capacity to value, there can be no value. As Harris states, ‘. . . the value of our lives is the value we give to our lives’. </w:t>
      </w:r>
      <w:r>
        <w:rPr>
          <w:sz w:val="26"/>
          <w:szCs w:val="26"/>
          <w:u w:val="single"/>
        </w:rPr>
        <w:t xml:space="preserve">It follows that the </w:t>
      </w:r>
      <w:r>
        <w:rPr>
          <w:b/>
          <w:sz w:val="26"/>
          <w:szCs w:val="26"/>
          <w:u w:val="single"/>
        </w:rPr>
        <w:t>primary</w:t>
      </w:r>
      <w:r>
        <w:rPr>
          <w:sz w:val="26"/>
          <w:szCs w:val="26"/>
          <w:u w:val="single"/>
        </w:rPr>
        <w:t xml:space="preserve"> </w:t>
      </w:r>
      <w:r>
        <w:rPr>
          <w:b/>
          <w:sz w:val="26"/>
          <w:szCs w:val="26"/>
          <w:highlight w:val="green"/>
          <w:u w:val="single"/>
        </w:rPr>
        <w:t>injustice</w:t>
      </w:r>
      <w:r>
        <w:rPr>
          <w:szCs w:val="26"/>
        </w:rPr>
        <w:t xml:space="preserve"> done to a </w:t>
      </w:r>
      <w:r>
        <w:rPr>
          <w:sz w:val="26"/>
          <w:szCs w:val="26"/>
          <w:u w:val="single"/>
        </w:rPr>
        <w:t xml:space="preserve">person </w:t>
      </w:r>
      <w:r>
        <w:rPr>
          <w:sz w:val="26"/>
          <w:szCs w:val="26"/>
          <w:highlight w:val="green"/>
          <w:u w:val="single"/>
        </w:rPr>
        <w:t xml:space="preserve">is to deprive </w:t>
      </w:r>
      <w:r w:rsidRPr="00247689">
        <w:rPr>
          <w:sz w:val="26"/>
          <w:szCs w:val="26"/>
          <w:u w:val="single"/>
        </w:rPr>
        <w:t xml:space="preserve">the person of </w:t>
      </w:r>
      <w:r>
        <w:rPr>
          <w:sz w:val="26"/>
          <w:szCs w:val="26"/>
          <w:highlight w:val="green"/>
          <w:u w:val="single"/>
        </w:rPr>
        <w:t>a life</w:t>
      </w:r>
      <w:r>
        <w:rPr>
          <w:sz w:val="26"/>
          <w:szCs w:val="26"/>
          <w:u w:val="single"/>
        </w:rPr>
        <w:t xml:space="preserve"> </w:t>
      </w:r>
      <w:r>
        <w:rPr>
          <w:b/>
          <w:sz w:val="26"/>
          <w:szCs w:val="26"/>
          <w:u w:val="single"/>
        </w:rPr>
        <w:t xml:space="preserve">he or </w:t>
      </w:r>
      <w:r>
        <w:rPr>
          <w:b/>
          <w:sz w:val="26"/>
          <w:szCs w:val="26"/>
          <w:highlight w:val="green"/>
          <w:u w:val="single"/>
        </w:rPr>
        <w:t>she may think valuable</w:t>
      </w:r>
      <w:r>
        <w:rPr>
          <w:szCs w:val="26"/>
        </w:rPr>
        <w:t>. Objectivity in the value of human life, for Harris, essentially becomes one of negative classification (ruling certain people out of consideration for value), allied positively to</w:t>
      </w:r>
      <w:r>
        <w:rPr>
          <w:sz w:val="26"/>
          <w:szCs w:val="26"/>
          <w:u w:val="single"/>
        </w:rPr>
        <w:t xml:space="preserve"> </w:t>
      </w:r>
      <w:r>
        <w:rPr>
          <w:sz w:val="26"/>
          <w:szCs w:val="26"/>
          <w:highlight w:val="green"/>
          <w:u w:val="single"/>
        </w:rPr>
        <w:t>a broad range of</w:t>
      </w:r>
      <w:r>
        <w:rPr>
          <w:szCs w:val="26"/>
        </w:rPr>
        <w:t xml:space="preserve"> ‘critical interests’; </w:t>
      </w:r>
      <w:r>
        <w:rPr>
          <w:sz w:val="26"/>
          <w:szCs w:val="26"/>
          <w:highlight w:val="green"/>
          <w:u w:val="single"/>
        </w:rPr>
        <w:t>interests</w:t>
      </w:r>
      <w:r>
        <w:rPr>
          <w:szCs w:val="26"/>
        </w:rPr>
        <w:t xml:space="preserve"> worthy of pursuing — </w:t>
      </w:r>
      <w:r>
        <w:rPr>
          <w:b/>
          <w:sz w:val="26"/>
          <w:szCs w:val="26"/>
          <w:u w:val="single"/>
        </w:rPr>
        <w:t>friendships, family, life goals, etc</w:t>
      </w:r>
      <w:r>
        <w:rPr>
          <w:sz w:val="26"/>
          <w:szCs w:val="26"/>
          <w:u w:val="single"/>
        </w:rPr>
        <w:t xml:space="preserve">. </w:t>
      </w:r>
      <w:r>
        <w:rPr>
          <w:szCs w:val="26"/>
        </w:rPr>
        <w:t xml:space="preserve">— which </w:t>
      </w:r>
      <w:r>
        <w:rPr>
          <w:sz w:val="26"/>
          <w:szCs w:val="26"/>
          <w:highlight w:val="green"/>
          <w:u w:val="single"/>
        </w:rPr>
        <w:t>are subjected to</w:t>
      </w:r>
      <w:r>
        <w:rPr>
          <w:szCs w:val="26"/>
        </w:rPr>
        <w:t xml:space="preserve"> de facto </w:t>
      </w:r>
      <w:r>
        <w:rPr>
          <w:b/>
          <w:sz w:val="26"/>
          <w:szCs w:val="26"/>
          <w:highlight w:val="green"/>
          <w:u w:val="single"/>
        </w:rPr>
        <w:t>self-assessment</w:t>
      </w:r>
      <w:r>
        <w:rPr>
          <w:szCs w:val="26"/>
          <w:highlight w:val="green"/>
        </w:rPr>
        <w:t xml:space="preserve"> </w:t>
      </w:r>
      <w:r>
        <w:rPr>
          <w:sz w:val="26"/>
          <w:szCs w:val="26"/>
          <w:highlight w:val="green"/>
          <w:u w:val="single"/>
        </w:rPr>
        <w:t>for</w:t>
      </w:r>
      <w:r>
        <w:rPr>
          <w:sz w:val="26"/>
          <w:szCs w:val="26"/>
          <w:u w:val="single"/>
        </w:rPr>
        <w:t xml:space="preserve"> the further </w:t>
      </w:r>
      <w:r>
        <w:rPr>
          <w:sz w:val="26"/>
          <w:szCs w:val="26"/>
          <w:highlight w:val="green"/>
          <w:u w:val="single"/>
        </w:rPr>
        <w:t>determination of</w:t>
      </w:r>
      <w:r>
        <w:rPr>
          <w:sz w:val="26"/>
          <w:szCs w:val="26"/>
          <w:u w:val="single"/>
        </w:rPr>
        <w:t xml:space="preserve"> meaningful </w:t>
      </w:r>
      <w:r>
        <w:rPr>
          <w:sz w:val="26"/>
          <w:szCs w:val="26"/>
          <w:highlight w:val="green"/>
          <w:u w:val="single"/>
        </w:rPr>
        <w:t>value</w:t>
      </w:r>
      <w:r>
        <w:rPr>
          <w:sz w:val="26"/>
          <w:szCs w:val="26"/>
          <w:u w:val="single"/>
        </w:rPr>
        <w:t xml:space="preserve">. </w:t>
      </w:r>
      <w:r>
        <w:rPr>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585ECB39" w14:textId="77777777" w:rsidR="00450A1A" w:rsidRPr="00247689" w:rsidRDefault="00450A1A" w:rsidP="00450A1A">
      <w:pPr>
        <w:pStyle w:val="Heading4"/>
        <w:rPr>
          <w:rFonts w:cs="Calibri"/>
          <w:bCs/>
        </w:rPr>
      </w:pPr>
      <w:r w:rsidRPr="00247689">
        <w:rPr>
          <w:bCs/>
        </w:rPr>
        <w:t xml:space="preserve">2] </w:t>
      </w:r>
      <w:r w:rsidRPr="00247689">
        <w:rPr>
          <w:rFonts w:cs="Calibri"/>
          <w:bCs/>
        </w:rPr>
        <w:t xml:space="preserve">Actor spec—governments must use util because they </w:t>
      </w:r>
      <w:r w:rsidRPr="00247689">
        <w:rPr>
          <w:rFonts w:cs="Calibri"/>
          <w:bCs/>
          <w:u w:val="single"/>
        </w:rPr>
        <w:t>don’t have intentions</w:t>
      </w:r>
      <w:r w:rsidRPr="00247689">
        <w:rPr>
          <w:rFonts w:cs="Calibri"/>
          <w:bCs/>
        </w:rPr>
        <w:t xml:space="preserve"> and are </w:t>
      </w:r>
      <w:r w:rsidRPr="00247689">
        <w:rPr>
          <w:rFonts w:cs="Calibri"/>
          <w:bCs/>
          <w:u w:val="single"/>
        </w:rPr>
        <w:t>constantly</w:t>
      </w:r>
      <w:r w:rsidRPr="00247689">
        <w:rPr>
          <w:rFonts w:cs="Calibri"/>
          <w:bCs/>
        </w:rPr>
        <w:t xml:space="preserve"> dealing with tradeoffs—outweighs since different agents have different obligations—takes out calc indicts since they are empirically denied. </w:t>
      </w:r>
    </w:p>
    <w:p w14:paraId="47A71FB9" w14:textId="77777777" w:rsidR="00450A1A" w:rsidRPr="00247689" w:rsidRDefault="00450A1A" w:rsidP="00450A1A">
      <w:pPr>
        <w:pStyle w:val="Heading4"/>
        <w:rPr>
          <w:bCs/>
        </w:rPr>
      </w:pPr>
      <w:r w:rsidRPr="00247689">
        <w:rPr>
          <w:bCs/>
        </w:rPr>
        <w:t xml:space="preserve">3] No </w:t>
      </w:r>
      <w:r w:rsidRPr="00247689">
        <w:rPr>
          <w:bCs/>
          <w:u w:val="single"/>
        </w:rPr>
        <w:t>intent-foresight</w:t>
      </w:r>
      <w:r w:rsidRPr="00247689">
        <w:rPr>
          <w:bCs/>
        </w:rPr>
        <w:t xml:space="preserve"> distinction for states.</w:t>
      </w:r>
    </w:p>
    <w:p w14:paraId="7178EA20" w14:textId="77777777" w:rsidR="00450A1A" w:rsidRDefault="00450A1A" w:rsidP="00450A1A">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46BAB95F" w14:textId="77777777" w:rsidR="00450A1A" w:rsidRDefault="00450A1A" w:rsidP="00450A1A">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w:t>
      </w:r>
      <w:proofErr w:type="gramStart"/>
      <w:r>
        <w:rPr>
          <w:rStyle w:val="StyleUnderline"/>
        </w:rPr>
        <w:t>making a policy-decision</w:t>
      </w:r>
      <w:proofErr w:type="gramEnd"/>
      <w:r>
        <w:rPr>
          <w:rStyle w:val="StyleUnderline"/>
        </w:rPr>
        <w:t xml:space="preserve">,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04665326" w14:textId="77777777" w:rsidR="00450A1A" w:rsidRPr="00247689" w:rsidRDefault="00450A1A" w:rsidP="00450A1A">
      <w:pPr>
        <w:pStyle w:val="Heading4"/>
      </w:pPr>
      <w:r>
        <w:t>4</w:t>
      </w:r>
      <w:r w:rsidRPr="00247689">
        <w:t xml:space="preserve">] Only consequentialism explains degrees of wrongness—if I break a promise to meet up for lunch, that is not as bad as breaking a promise to </w:t>
      </w:r>
      <w:r>
        <w:t>not kill</w:t>
      </w:r>
      <w:r w:rsidRPr="00247689">
        <w:t>. Only the consequences of breaking the promise explain why the second one is much worse than the first which is the most intuitive. Outweighs</w:t>
      </w:r>
      <w:r>
        <w:t>—a)</w:t>
      </w:r>
      <w:r w:rsidRPr="00247689">
        <w:t xml:space="preserve"> </w:t>
      </w:r>
      <w:r w:rsidRPr="00247689">
        <w:rPr>
          <w:u w:val="single"/>
        </w:rPr>
        <w:t>parsimony</w:t>
      </w:r>
      <w:r>
        <w:t>—</w:t>
      </w:r>
      <w:r w:rsidRPr="00247689">
        <w:t>metaphysics relies on long chains of questionable claims that make conclusions less likely</w:t>
      </w:r>
      <w:r>
        <w:t xml:space="preserve"> b)</w:t>
      </w:r>
      <w:r w:rsidRPr="00247689">
        <w:t xml:space="preserve"> </w:t>
      </w:r>
      <w:r w:rsidRPr="00247689">
        <w:rPr>
          <w:u w:val="single"/>
        </w:rPr>
        <w:t>hijacks</w:t>
      </w:r>
      <w:r>
        <w:t>—i</w:t>
      </w:r>
      <w:r w:rsidRPr="00247689">
        <w:t xml:space="preserve">ntuitions are inevitable since even every framework must take some unjustified assumption as a starting point. </w:t>
      </w:r>
    </w:p>
    <w:p w14:paraId="1B20871D" w14:textId="02702E12" w:rsidR="00986789" w:rsidRDefault="00986789" w:rsidP="00986789">
      <w:pPr>
        <w:pStyle w:val="Heading4"/>
      </w:pPr>
      <w:r>
        <w:t>5</w:t>
      </w:r>
      <w:r w:rsidRPr="00986789">
        <w:t xml:space="preserve">] </w:t>
      </w:r>
      <w:r>
        <w:t>TJFs- e</w:t>
      </w:r>
      <w:r w:rsidRPr="00986789">
        <w:t>thical frameworks must be theoretically legitimate</w:t>
      </w:r>
      <w:r>
        <w:t>- fairness is a gateway issue to the ballot and education is the reason schools fund debate.</w:t>
      </w:r>
    </w:p>
    <w:p w14:paraId="0FE84195" w14:textId="77777777" w:rsidR="00986789" w:rsidRDefault="00986789" w:rsidP="00986789">
      <w:pPr>
        <w:pStyle w:val="Heading4"/>
      </w:pPr>
      <w:r w:rsidRPr="00986789">
        <w:t xml:space="preserve">A] Ground: Both debaters are guaranteed access to ground to engage under util – </w:t>
      </w:r>
      <w:r>
        <w:t>the aff gets advantages</w:t>
      </w:r>
      <w:r w:rsidRPr="00986789">
        <w:t xml:space="preserve"> while </w:t>
      </w:r>
      <w:r>
        <w:t>neg</w:t>
      </w:r>
      <w:r w:rsidRPr="00986789">
        <w:t xml:space="preserve"> gets </w:t>
      </w:r>
      <w:r>
        <w:t>DA/CP</w:t>
      </w:r>
      <w:r w:rsidRPr="00986789">
        <w:t>. Additionally, anything can function as a util impact as long as a</w:t>
      </w:r>
      <w:r>
        <w:t xml:space="preserve"> </w:t>
      </w:r>
      <w:r w:rsidRPr="00986789">
        <w:t>benefit is articulated, so all your offense applies. Other frameworks deny the ability to engage the other</w:t>
      </w:r>
    </w:p>
    <w:p w14:paraId="64907FEA" w14:textId="595BC9B9" w:rsidR="00450A1A" w:rsidRDefault="00986789" w:rsidP="00986789">
      <w:pPr>
        <w:pStyle w:val="Heading4"/>
      </w:pPr>
      <w:r>
        <w:t>B</w:t>
      </w:r>
      <w:r w:rsidRPr="00986789">
        <w:t xml:space="preserve">] Weighing: consequences lets us weigh </w:t>
      </w:r>
      <w:r>
        <w:t>scenarios</w:t>
      </w:r>
      <w:r w:rsidRPr="00986789">
        <w:t>, risk, scope, severity, etc</w:t>
      </w:r>
      <w:r>
        <w:t>. O/</w:t>
      </w:r>
      <w:r w:rsidRPr="00986789">
        <w:t>w on resolvability because if there is framing mechanism that we don’t know what offense matters. That’s a</w:t>
      </w:r>
      <w:r>
        <w:t xml:space="preserve"> </w:t>
      </w:r>
      <w:r w:rsidRPr="00986789">
        <w:t xml:space="preserve">voter: because the judge literally cannot </w:t>
      </w:r>
      <w:proofErr w:type="gramStart"/>
      <w:r w:rsidRPr="00986789">
        <w:t>make a decision</w:t>
      </w:r>
      <w:proofErr w:type="gramEnd"/>
    </w:p>
    <w:p w14:paraId="7B45734D" w14:textId="653DF793" w:rsidR="00986789" w:rsidRDefault="00986789" w:rsidP="00986789">
      <w:pPr>
        <w:pStyle w:val="Heading4"/>
      </w:pPr>
      <w:r>
        <w:t xml:space="preserve">C] </w:t>
      </w:r>
      <w:r w:rsidRPr="00091C9E">
        <w:t xml:space="preserve">Util is the </w:t>
      </w:r>
      <w:r>
        <w:t xml:space="preserve">only </w:t>
      </w:r>
      <w:r w:rsidRPr="00091C9E">
        <w:t xml:space="preserve">framework </w:t>
      </w:r>
      <w:r>
        <w:t>that makes sense for collective bargaining topics</w:t>
      </w:r>
      <w:r>
        <w:t>: means other FWs never engage with the rez and deck predictability.</w:t>
      </w:r>
    </w:p>
    <w:p w14:paraId="32653CDF" w14:textId="77777777" w:rsidR="00986789" w:rsidRPr="00E47614" w:rsidRDefault="00986789" w:rsidP="00986789">
      <w:r w:rsidRPr="00E47614">
        <w:rPr>
          <w:rStyle w:val="Style13ptBold"/>
        </w:rPr>
        <w:t>Saylor</w:t>
      </w:r>
      <w:r>
        <w:rPr>
          <w:rStyle w:val="Style13ptBold"/>
        </w:rPr>
        <w:t xml:space="preserve"> n.d</w:t>
      </w:r>
      <w:r w:rsidRPr="00E47614">
        <w:t xml:space="preserve">. “Unions.” The Business Ethics </w:t>
      </w:r>
      <w:proofErr w:type="spellStart"/>
      <w:r w:rsidRPr="00E47614">
        <w:t>Worksho</w:t>
      </w:r>
      <w:proofErr w:type="spellEnd"/>
      <w:r w:rsidRPr="00E47614">
        <w:t>, saylordotorg.github.io/text_the-business-ethics-workshop/s19-04-unions.html.</w:t>
      </w:r>
    </w:p>
    <w:p w14:paraId="70DD0010" w14:textId="77777777" w:rsidR="00986789" w:rsidRPr="00E47614" w:rsidRDefault="00986789" w:rsidP="00986789">
      <w:pPr>
        <w:rPr>
          <w:sz w:val="16"/>
        </w:rPr>
      </w:pPr>
      <w:r w:rsidRPr="00E47614">
        <w:rPr>
          <w:sz w:val="16"/>
        </w:rPr>
        <w:t xml:space="preserve">On the compensation side, </w:t>
      </w:r>
      <w:r w:rsidRPr="00E47614">
        <w:rPr>
          <w:rStyle w:val="Emphasis"/>
        </w:rPr>
        <w:t xml:space="preserve">one </w:t>
      </w:r>
      <w:r w:rsidRPr="00E47614">
        <w:rPr>
          <w:rStyle w:val="Emphasis"/>
          <w:highlight w:val="green"/>
        </w:rPr>
        <w:t>challenge unions face is melding</w:t>
      </w:r>
      <w:r w:rsidRPr="00E47614">
        <w:rPr>
          <w:rStyle w:val="Emphasis"/>
        </w:rPr>
        <w:t xml:space="preserve"> the </w:t>
      </w:r>
      <w:r w:rsidRPr="00E47614">
        <w:rPr>
          <w:rStyle w:val="Emphasis"/>
          <w:highlight w:val="green"/>
        </w:rPr>
        <w:t>distinct interests of diverse members into a single bargaining strategy</w:t>
      </w:r>
      <w:r w:rsidRPr="00E47614">
        <w:rPr>
          <w:rStyle w:val="Emphasis"/>
        </w:rPr>
        <w:t>.</w:t>
      </w:r>
      <w:r w:rsidRPr="00E47614">
        <w:rPr>
          <w:sz w:val="16"/>
        </w:rPr>
        <w:t xml:space="preserve"> If you check the WGA website, you’ll find union involvement on issues ranging from direct pay for work to health-care benefits and pensions</w:t>
      </w:r>
      <w:r w:rsidRPr="00E47614">
        <w:rPr>
          <w:rStyle w:val="Emphasis"/>
        </w:rPr>
        <w:t xml:space="preserve">. </w:t>
      </w:r>
      <w:r w:rsidRPr="00E47614">
        <w:rPr>
          <w:rStyle w:val="Emphasis"/>
          <w:highlight w:val="green"/>
        </w:rPr>
        <w:t>A twenty-five-year-old</w:t>
      </w:r>
      <w:r w:rsidRPr="00E47614">
        <w:rPr>
          <w:rStyle w:val="Emphasis"/>
        </w:rPr>
        <w:t xml:space="preserve"> just breaking in </w:t>
      </w:r>
      <w:r w:rsidRPr="00E47614">
        <w:rPr>
          <w:rStyle w:val="Emphasis"/>
          <w:highlight w:val="green"/>
        </w:rPr>
        <w:t>is going to be more concerned</w:t>
      </w:r>
      <w:r w:rsidRPr="00E47614">
        <w:rPr>
          <w:rStyle w:val="Emphasis"/>
        </w:rPr>
        <w:t xml:space="preserve">, possibly, </w:t>
      </w:r>
      <w:r w:rsidRPr="00E47614">
        <w:rPr>
          <w:rStyle w:val="Emphasis"/>
          <w:highlight w:val="green"/>
        </w:rPr>
        <w:t>about getting</w:t>
      </w:r>
      <w:r w:rsidRPr="00E47614">
        <w:rPr>
          <w:rStyle w:val="Emphasis"/>
        </w:rPr>
        <w:t xml:space="preserve"> as much </w:t>
      </w:r>
      <w:r w:rsidRPr="00E47614">
        <w:rPr>
          <w:rStyle w:val="Emphasis"/>
          <w:highlight w:val="green"/>
        </w:rPr>
        <w:t>cash now</w:t>
      </w:r>
      <w:r w:rsidRPr="00E47614">
        <w:rPr>
          <w:rStyle w:val="Emphasis"/>
        </w:rPr>
        <w:t xml:space="preserve"> as possible for work done, </w:t>
      </w:r>
      <w:r w:rsidRPr="00E47614">
        <w:rPr>
          <w:rStyle w:val="Emphasis"/>
          <w:highlight w:val="green"/>
        </w:rPr>
        <w:t>while an older writer will begin asking about</w:t>
      </w:r>
      <w:r w:rsidRPr="00E47614">
        <w:rPr>
          <w:rStyle w:val="Emphasis"/>
        </w:rPr>
        <w:t xml:space="preserve"> paying </w:t>
      </w:r>
      <w:r w:rsidRPr="00E47614">
        <w:rPr>
          <w:rStyle w:val="Emphasis"/>
          <w:highlight w:val="green"/>
        </w:rPr>
        <w:t>medical bills and</w:t>
      </w:r>
      <w:r w:rsidRPr="00E47614">
        <w:rPr>
          <w:rStyle w:val="Emphasis"/>
        </w:rPr>
        <w:t xml:space="preserve"> living decently in </w:t>
      </w:r>
      <w:r w:rsidRPr="00E47614">
        <w:rPr>
          <w:rStyle w:val="Emphasis"/>
          <w:highlight w:val="green"/>
        </w:rPr>
        <w:t>retirement</w:t>
      </w:r>
      <w:r w:rsidRPr="00E47614">
        <w:rPr>
          <w:rStyle w:val="Emphasis"/>
        </w:rPr>
        <w:t>.</w:t>
      </w:r>
      <w:r w:rsidRPr="00E47614">
        <w:rPr>
          <w:sz w:val="16"/>
        </w:rPr>
        <w:t xml:space="preserve"> In translating these diverse situations into a collective set of negotiating points, simple market forces will play a role (</w:t>
      </w:r>
      <w:r w:rsidRPr="00E47614">
        <w:rPr>
          <w:rStyle w:val="Emphasis"/>
          <w:highlight w:val="green"/>
        </w:rPr>
        <w:t>a union</w:t>
      </w:r>
      <w:r w:rsidRPr="00E47614">
        <w:rPr>
          <w:rStyle w:val="Emphasis"/>
        </w:rPr>
        <w:t xml:space="preserve"> active in a field heavily stocked with younger workers </w:t>
      </w:r>
      <w:r w:rsidRPr="00E47614">
        <w:rPr>
          <w:rStyle w:val="Emphasis"/>
          <w:highlight w:val="green"/>
        </w:rPr>
        <w:t>will have to take account of tha</w:t>
      </w:r>
      <w:r w:rsidRPr="00E47614">
        <w:rPr>
          <w:sz w:val="16"/>
          <w:highlight w:val="green"/>
        </w:rPr>
        <w:t>t</w:t>
      </w:r>
      <w:r w:rsidRPr="00E47614">
        <w:rPr>
          <w:sz w:val="16"/>
        </w:rPr>
        <w:t xml:space="preserve">, or people will stop participating), but other structures may be erected to resolve problems also. </w:t>
      </w:r>
      <w:r w:rsidRPr="00E47614">
        <w:rPr>
          <w:rStyle w:val="Emphasis"/>
          <w:highlight w:val="green"/>
        </w:rPr>
        <w:t>A utilitarian structure</w:t>
      </w:r>
      <w:r w:rsidRPr="00E47614">
        <w:rPr>
          <w:rStyle w:val="Emphasis"/>
        </w:rPr>
        <w:t xml:space="preserve">, for example, may </w:t>
      </w:r>
      <w:r w:rsidRPr="00E47614">
        <w:rPr>
          <w:rStyle w:val="Emphasis"/>
          <w:highlight w:val="green"/>
        </w:rPr>
        <w:t>provide a way for union leaders to justify decisions</w:t>
      </w:r>
      <w:r w:rsidRPr="00E47614">
        <w:rPr>
          <w:sz w:val="16"/>
        </w:rPr>
        <w:t xml:space="preserve"> making some members unhappy.</w:t>
      </w:r>
    </w:p>
    <w:p w14:paraId="7F178BB2" w14:textId="77777777" w:rsidR="00986789" w:rsidRPr="00986789" w:rsidRDefault="00986789" w:rsidP="00986789"/>
    <w:p w14:paraId="16882D2B" w14:textId="77777777" w:rsidR="00450A1A" w:rsidRPr="00247689" w:rsidRDefault="00450A1A" w:rsidP="00450A1A">
      <w:pPr>
        <w:pStyle w:val="Heading4"/>
        <w:rPr>
          <w:bCs/>
        </w:rPr>
      </w:pPr>
      <w:r w:rsidRPr="00247689">
        <w:rPr>
          <w:bCs/>
        </w:rPr>
        <w:t xml:space="preserve">Impact calc – </w:t>
      </w:r>
    </w:p>
    <w:p w14:paraId="01399973" w14:textId="77777777" w:rsidR="00450A1A" w:rsidRPr="00CE09CC" w:rsidRDefault="00450A1A" w:rsidP="00450A1A">
      <w:pPr>
        <w:pStyle w:val="Heading4"/>
        <w:rPr>
          <w:bCs/>
        </w:rPr>
      </w:pPr>
      <w:r w:rsidRPr="00CE09CC">
        <w:rPr>
          <w:bCs/>
        </w:rPr>
        <w:t xml:space="preserve">1] Extinction </w:t>
      </w:r>
      <w:r w:rsidRPr="00CE09CC">
        <w:rPr>
          <w:bCs/>
          <w:u w:val="single"/>
        </w:rPr>
        <w:t>outweighs</w:t>
      </w:r>
      <w:r w:rsidRPr="00CE09CC">
        <w:rPr>
          <w:bCs/>
        </w:rPr>
        <w:t xml:space="preserve">: </w:t>
      </w:r>
    </w:p>
    <w:p w14:paraId="19C0878D" w14:textId="77777777" w:rsidR="00450A1A" w:rsidRPr="00CE09CC" w:rsidRDefault="00450A1A" w:rsidP="00450A1A">
      <w:pPr>
        <w:pStyle w:val="Heading4"/>
        <w:rPr>
          <w:bCs/>
        </w:rPr>
      </w:pPr>
      <w:r w:rsidRPr="00CE09CC">
        <w:rPr>
          <w:bCs/>
        </w:rPr>
        <w:t xml:space="preserve">A] </w:t>
      </w:r>
      <w:r w:rsidRPr="00CE09CC">
        <w:rPr>
          <w:bCs/>
          <w:u w:val="single"/>
        </w:rPr>
        <w:t>Structural violence</w:t>
      </w:r>
      <w:r w:rsidRPr="00CE09CC">
        <w:rPr>
          <w:bCs/>
        </w:rPr>
        <w:t xml:space="preserve">- death causes suffering because people can’t get access to resources and basic necessities </w:t>
      </w:r>
    </w:p>
    <w:p w14:paraId="0A1CFD99" w14:textId="77777777" w:rsidR="00450A1A" w:rsidRPr="00CE09CC" w:rsidRDefault="00450A1A" w:rsidP="00450A1A">
      <w:pPr>
        <w:pStyle w:val="Heading4"/>
        <w:rPr>
          <w:bCs/>
        </w:rPr>
      </w:pPr>
      <w:r w:rsidRPr="00CE09CC">
        <w:rPr>
          <w:bCs/>
        </w:rPr>
        <w:t xml:space="preserve">B] </w:t>
      </w:r>
      <w:r w:rsidRPr="00CE09CC">
        <w:rPr>
          <w:bCs/>
          <w:u w:val="single"/>
        </w:rPr>
        <w:t>Objectivity</w:t>
      </w:r>
      <w:r w:rsidRPr="00CE09CC">
        <w:rPr>
          <w:bCs/>
        </w:rPr>
        <w:t xml:space="preserve">- body count is the most objective way to calculate impacts because comparing suffering is unethical </w:t>
      </w:r>
    </w:p>
    <w:p w14:paraId="3DDD5C77" w14:textId="4A7BCDCC" w:rsidR="00450A1A" w:rsidRPr="00CE09CC" w:rsidRDefault="00450A1A" w:rsidP="00450A1A">
      <w:pPr>
        <w:pStyle w:val="Heading4"/>
        <w:rPr>
          <w:bCs/>
        </w:rPr>
      </w:pPr>
      <w:r>
        <w:rPr>
          <w:bCs/>
        </w:rPr>
        <w:t>C</w:t>
      </w:r>
      <w:r w:rsidRPr="00CE09CC">
        <w:rPr>
          <w:bCs/>
        </w:rPr>
        <w:t xml:space="preserve">] Mathematically </w:t>
      </w:r>
      <w:r w:rsidRPr="00CE09CC">
        <w:rPr>
          <w:bCs/>
          <w:u w:val="single"/>
        </w:rPr>
        <w:t>outweighs</w:t>
      </w:r>
      <w:r w:rsidRPr="00CE09CC">
        <w:rPr>
          <w:bCs/>
        </w:rPr>
        <w:t>.</w:t>
      </w:r>
    </w:p>
    <w:p w14:paraId="70312170" w14:textId="77777777" w:rsidR="00450A1A" w:rsidRDefault="00450A1A" w:rsidP="00450A1A">
      <w:r>
        <w:rPr>
          <w:rStyle w:val="Heading4Char"/>
        </w:rPr>
        <w:t>MacAskill 14</w:t>
      </w:r>
      <w:r>
        <w:t xml:space="preserve"> [William, Oxford Philosopher and youngest tenured philosopher in the world, Normative Uncertainty, 2014]</w:t>
      </w:r>
    </w:p>
    <w:p w14:paraId="27DCA838" w14:textId="77777777" w:rsidR="00450A1A" w:rsidRDefault="00450A1A" w:rsidP="00450A1A">
      <w:pPr>
        <w:rPr>
          <w:szCs w:val="26"/>
        </w:rPr>
      </w:pPr>
      <w:r>
        <w:rPr>
          <w:rStyle w:val="StyleUnderline"/>
          <w:sz w:val="26"/>
          <w:szCs w:val="26"/>
        </w:rPr>
        <w:t xml:space="preserve">The human race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Cs w:val="26"/>
        </w:rPr>
        <w:t>thing.For</w:t>
      </w:r>
      <w:proofErr w:type="spell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proofErr w:type="spellStart"/>
      <w:r>
        <w:rPr>
          <w:szCs w:val="26"/>
        </w:rPr>
        <w:t>The</w:t>
      </w:r>
      <w:proofErr w:type="spellEnd"/>
      <w:r>
        <w:rPr>
          <w:szCs w:val="26"/>
        </w:rPr>
        <w:t xml:space="preserv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sz w:val="26"/>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Cs w:val="26"/>
        </w:rPr>
        <w:t>future, if</w:t>
      </w:r>
      <w:proofErr w:type="gramEnd"/>
      <w:r>
        <w:rPr>
          <w:szCs w:val="26"/>
        </w:rPr>
        <w:t xml:space="preserve"> we avoid near-term human extinction. Given our stipulated </w:t>
      </w:r>
      <w:proofErr w:type="spellStart"/>
      <w:r>
        <w:rPr>
          <w:szCs w:val="26"/>
        </w:rPr>
        <w:t>credences</w:t>
      </w:r>
      <w:proofErr w:type="spellEnd"/>
      <w:r>
        <w:rPr>
          <w:szCs w:val="26"/>
        </w:rPr>
        <w:t>,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sz w:val="26"/>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sz w:val="26"/>
        </w:rPr>
        <w:t xml:space="preserve">vanishingly </w:t>
      </w:r>
      <w:r>
        <w:rPr>
          <w:rStyle w:val="Emphasis"/>
          <w:sz w:val="26"/>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 w:val="26"/>
          <w:szCs w:val="26"/>
        </w:rPr>
        <w:t xml:space="preserve"> </w:t>
      </w:r>
      <w:r>
        <w:rPr>
          <w:szCs w:val="26"/>
        </w:rPr>
        <w:t>while one gains new information.</w:t>
      </w:r>
    </w:p>
    <w:p w14:paraId="572E40C9" w14:textId="77777777" w:rsidR="00450A1A" w:rsidRDefault="00450A1A" w:rsidP="00450A1A">
      <w:pPr>
        <w:pStyle w:val="Heading4"/>
        <w:rPr>
          <w:bCs/>
        </w:rPr>
      </w:pPr>
      <w:r w:rsidRPr="00247689">
        <w:rPr>
          <w:bCs/>
        </w:rPr>
        <w:t xml:space="preserve">2] Calc indicts </w:t>
      </w:r>
      <w:r w:rsidRPr="00247689">
        <w:rPr>
          <w:bCs/>
          <w:u w:val="single"/>
        </w:rPr>
        <w:t>fail</w:t>
      </w:r>
      <w:r w:rsidRPr="00247689">
        <w:rPr>
          <w:bCs/>
        </w:rPr>
        <w:t xml:space="preserve">: </w:t>
      </w:r>
    </w:p>
    <w:p w14:paraId="2478540F" w14:textId="77777777" w:rsidR="00450A1A" w:rsidRDefault="00450A1A" w:rsidP="00450A1A">
      <w:pPr>
        <w:pStyle w:val="Heading4"/>
        <w:rPr>
          <w:bCs/>
        </w:rPr>
      </w:pPr>
      <w:r w:rsidRPr="00247689">
        <w:rPr>
          <w:bCs/>
        </w:rPr>
        <w:t xml:space="preserve">A] </w:t>
      </w:r>
      <w:r w:rsidRPr="00247689">
        <w:rPr>
          <w:bCs/>
          <w:u w:val="single"/>
        </w:rPr>
        <w:t>Ethics</w:t>
      </w:r>
      <w:r w:rsidRPr="00247689">
        <w:rPr>
          <w:bCs/>
        </w:rPr>
        <w:t xml:space="preserve">- it would indict everything </w:t>
      </w:r>
      <w:r>
        <w:rPr>
          <w:bCs/>
        </w:rPr>
        <w:t>cuz</w:t>
      </w:r>
      <w:r w:rsidRPr="00247689">
        <w:rPr>
          <w:bCs/>
        </w:rPr>
        <w:t xml:space="preserve"> they use events to understand how ethics have worked </w:t>
      </w:r>
    </w:p>
    <w:p w14:paraId="373D92A6" w14:textId="77777777" w:rsidR="00450A1A" w:rsidRDefault="00450A1A" w:rsidP="00450A1A">
      <w:pPr>
        <w:pStyle w:val="Heading4"/>
        <w:rPr>
          <w:bCs/>
        </w:rPr>
      </w:pPr>
      <w:r w:rsidRPr="00247689">
        <w:rPr>
          <w:bCs/>
        </w:rPr>
        <w:t xml:space="preserve">B] </w:t>
      </w:r>
      <w:r w:rsidRPr="00247689">
        <w:rPr>
          <w:bCs/>
          <w:u w:val="single"/>
        </w:rPr>
        <w:t>Reciprocity</w:t>
      </w:r>
      <w:r w:rsidRPr="00247689">
        <w:rPr>
          <w:bCs/>
        </w:rPr>
        <w:t xml:space="preserve">- they are NIBs that create a 2:1 skew where I have to answer them to access offense while they only have to win one </w:t>
      </w:r>
    </w:p>
    <w:p w14:paraId="502FC3EB" w14:textId="77777777" w:rsidR="00450A1A" w:rsidRDefault="00450A1A" w:rsidP="00450A1A">
      <w:pPr>
        <w:pStyle w:val="Heading4"/>
        <w:rPr>
          <w:bCs/>
        </w:rPr>
      </w:pPr>
      <w:r w:rsidRPr="00247689">
        <w:rPr>
          <w:bCs/>
        </w:rPr>
        <w:t xml:space="preserve">C] </w:t>
      </w:r>
      <w:r w:rsidRPr="00247689">
        <w:rPr>
          <w:bCs/>
          <w:u w:val="single"/>
        </w:rPr>
        <w:t>Internalism</w:t>
      </w:r>
      <w:r w:rsidRPr="00247689">
        <w:rPr>
          <w:bCs/>
        </w:rPr>
        <w:t>- asking why we value</w:t>
      </w:r>
      <w:r>
        <w:rPr>
          <w:bCs/>
        </w:rPr>
        <w:t xml:space="preserve"> life is nonsensical since it’s intrinsic and we just do.</w:t>
      </w:r>
    </w:p>
    <w:p w14:paraId="793E9D7E" w14:textId="0E02A789" w:rsidR="00450A1A" w:rsidRDefault="00450A1A" w:rsidP="00450A1A"/>
    <w:p w14:paraId="514A04A6" w14:textId="77777777" w:rsidR="00450A1A" w:rsidRDefault="00450A1A" w:rsidP="00450A1A">
      <w:pPr>
        <w:pStyle w:val="Heading4"/>
      </w:pPr>
      <w:r>
        <w:t>Interpretation: The negative must concede the aff framework if it isn’t morally repugnant and the advocacy is topical and disclosed</w:t>
      </w:r>
    </w:p>
    <w:p w14:paraId="76A38F2E" w14:textId="77777777" w:rsidR="00450A1A" w:rsidRDefault="00450A1A" w:rsidP="00450A1A">
      <w:pPr>
        <w:pStyle w:val="Heading4"/>
      </w:pPr>
      <w:r>
        <w:t>Violation: It’s preemptive</w:t>
      </w:r>
    </w:p>
    <w:p w14:paraId="7BB8DA9B" w14:textId="77777777" w:rsidR="00450A1A" w:rsidRDefault="00450A1A" w:rsidP="00450A1A">
      <w:pPr>
        <w:pStyle w:val="Heading4"/>
      </w:pPr>
      <w:r>
        <w:t>Prefer-</w:t>
      </w:r>
    </w:p>
    <w:p w14:paraId="7DA77918" w14:textId="77777777" w:rsidR="00450A1A" w:rsidRPr="001C4EB8" w:rsidRDefault="00450A1A" w:rsidP="00450A1A">
      <w:pPr>
        <w:pStyle w:val="Heading4"/>
      </w:pPr>
      <w:r>
        <w:t xml:space="preserve">1] </w:t>
      </w:r>
      <w:r w:rsidRPr="00677556">
        <w:rPr>
          <w:u w:val="single"/>
        </w:rPr>
        <w:t>Time skew</w:t>
      </w:r>
      <w:r>
        <w:t xml:space="preserve">- Winning the negative framework moots 6 minutes of 1AC offense and forces a 1AR restart against a 7 min 1NC – outweighs on quantifiability and reversibility – I can’t get back time lost and it’s the only way to measure abuse. </w:t>
      </w:r>
    </w:p>
    <w:p w14:paraId="1CDD999D" w14:textId="77777777" w:rsidR="00450A1A" w:rsidRDefault="00450A1A" w:rsidP="00450A1A">
      <w:pPr>
        <w:pStyle w:val="Heading4"/>
      </w:pPr>
      <w:r>
        <w:t xml:space="preserve">2] </w:t>
      </w:r>
      <w:r w:rsidRPr="00677556">
        <w:rPr>
          <w:u w:val="single"/>
        </w:rPr>
        <w:t>Topic Ed</w:t>
      </w:r>
      <w:r>
        <w:t xml:space="preserve">- Every debate would just be a framework debate which crowds out our ability to have core debates about the topic – that outweighs- A] </w:t>
      </w:r>
      <w:r w:rsidRPr="001C4EB8">
        <w:rPr>
          <w:u w:val="single"/>
        </w:rPr>
        <w:t>Time Frame</w:t>
      </w:r>
      <w:r>
        <w:t xml:space="preserve">- We only have 2 months to debate the topic B] </w:t>
      </w:r>
      <w:r w:rsidRPr="00FE0F26">
        <w:rPr>
          <w:u w:val="single"/>
        </w:rPr>
        <w:t>Inclusion</w:t>
      </w:r>
      <w:r>
        <w:t xml:space="preserve">- Phil and K literature is incredibly dense and requires a vast amount of prior knowledge and experience which excludes novices while topic literature is less esoteric </w:t>
      </w:r>
    </w:p>
    <w:p w14:paraId="438F9DFC" w14:textId="77777777" w:rsidR="00450A1A" w:rsidRDefault="00450A1A" w:rsidP="00450A1A">
      <w:proofErr w:type="spellStart"/>
      <w:r>
        <w:t>Extemped</w:t>
      </w:r>
      <w:proofErr w:type="spellEnd"/>
      <w:r>
        <w:t xml:space="preserve"> paradigm issues</w:t>
      </w:r>
    </w:p>
    <w:p w14:paraId="16E1E918" w14:textId="1FA12C0C" w:rsidR="00450A1A" w:rsidRDefault="00450A1A" w:rsidP="00450A1A"/>
    <w:p w14:paraId="052396BD" w14:textId="4D14075D" w:rsidR="00450A1A" w:rsidRDefault="00450A1A" w:rsidP="00450A1A">
      <w:pPr>
        <w:pStyle w:val="Heading3"/>
      </w:pPr>
      <w:r>
        <w:t>Underview</w:t>
      </w:r>
    </w:p>
    <w:p w14:paraId="77F5C920" w14:textId="77777777" w:rsidR="00576C89" w:rsidRPr="00FB72FC" w:rsidRDefault="00576C89" w:rsidP="00576C89">
      <w:pPr>
        <w:pStyle w:val="Heading4"/>
        <w:rPr>
          <w:bCs/>
        </w:rPr>
      </w:pPr>
      <w:r w:rsidRPr="00FB72FC">
        <w:rPr>
          <w:bCs/>
        </w:rPr>
        <w:t xml:space="preserve">1] 1AR theory is legit – anything else means </w:t>
      </w:r>
      <w:r w:rsidRPr="00FB72FC">
        <w:rPr>
          <w:bCs/>
          <w:u w:val="single"/>
        </w:rPr>
        <w:t>infinite abuse</w:t>
      </w:r>
      <w:r w:rsidRPr="00FB72FC">
        <w:rPr>
          <w:bCs/>
        </w:rPr>
        <w:t xml:space="preserve"> – drop the debater, competing interps, and the highest layer – 1AR are </w:t>
      </w:r>
      <w:r w:rsidRPr="00FB72FC">
        <w:rPr>
          <w:bCs/>
          <w:u w:val="single"/>
        </w:rPr>
        <w:t>too short</w:t>
      </w:r>
      <w:r w:rsidRPr="00FB72FC">
        <w:rPr>
          <w:bCs/>
        </w:rPr>
        <w:t xml:space="preserve"> to make up for the time trade-off – no RVIs – 6 min 2NR means they can brute force me every time.</w:t>
      </w:r>
    </w:p>
    <w:p w14:paraId="2B31CBCF" w14:textId="77777777" w:rsidR="00576C89" w:rsidRDefault="00576C89" w:rsidP="00576C89"/>
    <w:p w14:paraId="30648F5B" w14:textId="77777777" w:rsidR="00576C89" w:rsidRDefault="00576C89" w:rsidP="00576C89">
      <w:pPr>
        <w:pStyle w:val="Heading4"/>
      </w:pPr>
      <w:r>
        <w:t>2] Permissibility and presumption affirm.</w:t>
      </w:r>
    </w:p>
    <w:p w14:paraId="1CDC50A8" w14:textId="77777777" w:rsidR="00576C89" w:rsidRDefault="00576C89" w:rsidP="00576C89">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4B0EF228" w14:textId="77777777" w:rsidR="00576C89" w:rsidRDefault="00576C89" w:rsidP="00576C89">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statements are true until proven false, if I told you my name you’d believe me.</w:t>
      </w:r>
    </w:p>
    <w:p w14:paraId="4304A857" w14:textId="601E54E7" w:rsidR="00576C89" w:rsidRPr="00FA012A" w:rsidRDefault="00576C89" w:rsidP="00576C89">
      <w:pPr>
        <w:rPr>
          <w:b/>
          <w:bCs/>
          <w:sz w:val="26"/>
          <w:szCs w:val="26"/>
        </w:rPr>
      </w:pPr>
      <w:r>
        <w:rPr>
          <w:b/>
          <w:bCs/>
          <w:sz w:val="26"/>
          <w:szCs w:val="26"/>
        </w:rPr>
        <w:t>D</w:t>
      </w:r>
      <w:r w:rsidRPr="009146F3">
        <w:rPr>
          <w:b/>
          <w:bCs/>
          <w:sz w:val="26"/>
          <w:szCs w:val="26"/>
        </w:rPr>
        <w:t xml:space="preserve">] </w:t>
      </w:r>
      <w:r w:rsidRPr="009146F3">
        <w:rPr>
          <w:b/>
          <w:bCs/>
          <w:sz w:val="26"/>
          <w:szCs w:val="26"/>
          <w:u w:val="single"/>
        </w:rPr>
        <w:t>Reject skep/permissibility</w:t>
      </w:r>
      <w:r w:rsidRPr="009146F3">
        <w:rPr>
          <w:b/>
          <w:bCs/>
          <w:sz w:val="26"/>
          <w:szCs w:val="26"/>
        </w:rPr>
        <w:t xml:space="preserve"> – it’s an abhorrent view of the world that makes the debate space fascist by dehumanizing subjectivity – just make arguments in favor of an alternate ethic</w:t>
      </w:r>
    </w:p>
    <w:p w14:paraId="308B75BC" w14:textId="77777777" w:rsidR="00576C89" w:rsidRDefault="00576C89" w:rsidP="00576C89"/>
    <w:p w14:paraId="146B6B08" w14:textId="77777777" w:rsidR="00576C89" w:rsidRPr="00576C89" w:rsidRDefault="00576C89" w:rsidP="00576C89"/>
    <w:sectPr w:rsidR="00576C89" w:rsidRPr="00576C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1A"/>
    <w:rsid w:val="00381903"/>
    <w:rsid w:val="00425AB6"/>
    <w:rsid w:val="00450A1A"/>
    <w:rsid w:val="00576C89"/>
    <w:rsid w:val="00986789"/>
    <w:rsid w:val="00FA01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626E8"/>
  <w15:chartTrackingRefBased/>
  <w15:docId w15:val="{0640AF62-4063-41EB-BE74-6ABDDEDE3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50A1A"/>
    <w:rPr>
      <w:rFonts w:ascii="Calibri" w:eastAsiaTheme="minorHAnsi" w:hAnsi="Calibri" w:cs="Calibri"/>
      <w:lang w:eastAsia="en-US"/>
    </w:rPr>
  </w:style>
  <w:style w:type="paragraph" w:styleId="Heading1">
    <w:name w:val="heading 1"/>
    <w:aliases w:val="Pocket"/>
    <w:basedOn w:val="Normal"/>
    <w:next w:val="Normal"/>
    <w:link w:val="Heading1Char"/>
    <w:qFormat/>
    <w:rsid w:val="00450A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50A1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50A1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450A1A"/>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450A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0A1A"/>
  </w:style>
  <w:style w:type="character" w:customStyle="1" w:styleId="Heading1Char">
    <w:name w:val="Heading 1 Char"/>
    <w:aliases w:val="Pocket Char"/>
    <w:basedOn w:val="DefaultParagraphFont"/>
    <w:link w:val="Heading1"/>
    <w:rsid w:val="00450A1A"/>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450A1A"/>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450A1A"/>
    <w:rPr>
      <w:rFonts w:ascii="Calibri" w:eastAsiaTheme="majorEastAsia" w:hAnsi="Calibri" w:cstheme="majorBidi"/>
      <w:b/>
      <w:sz w:val="32"/>
      <w:szCs w:val="24"/>
      <w:u w:val="sing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450A1A"/>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B"/>
    <w:basedOn w:val="DefaultParagraphFont"/>
    <w:link w:val="textbold"/>
    <w:uiPriority w:val="7"/>
    <w:qFormat/>
    <w:rsid w:val="00450A1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50A1A"/>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old"/>
    <w:basedOn w:val="DefaultParagraphFont"/>
    <w:uiPriority w:val="6"/>
    <w:qFormat/>
    <w:rsid w:val="00450A1A"/>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450A1A"/>
    <w:rPr>
      <w:color w:val="auto"/>
      <w:u w:val="none"/>
    </w:rPr>
  </w:style>
  <w:style w:type="character" w:styleId="FollowedHyperlink">
    <w:name w:val="FollowedHyperlink"/>
    <w:basedOn w:val="DefaultParagraphFont"/>
    <w:uiPriority w:val="99"/>
    <w:semiHidden/>
    <w:unhideWhenUsed/>
    <w:rsid w:val="00450A1A"/>
    <w:rPr>
      <w:color w:val="auto"/>
      <w:u w:val="none"/>
    </w:rPr>
  </w:style>
  <w:style w:type="paragraph" w:customStyle="1" w:styleId="textbold">
    <w:name w:val="text bold"/>
    <w:basedOn w:val="Normal"/>
    <w:link w:val="Emphasis"/>
    <w:autoRedefine/>
    <w:uiPriority w:val="7"/>
    <w:qFormat/>
    <w:rsid w:val="00450A1A"/>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450A1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autoRedefine/>
    <w:uiPriority w:val="99"/>
    <w:qFormat/>
    <w:rsid w:val="00450A1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y.google.com/store/books/details?id=7o1tA__v4xwC&amp;rdid=book-7o1tA__v4xwC&amp;rdot=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lo.org/global/standards/introduction-to-international-labour-standards/the-benefits-of-international-labour-standards/lang--en/index.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i-hub.se/https://doi.org/10.1177/2031952521994412" TargetMode="External"/><Relationship Id="rId11" Type="http://schemas.openxmlformats.org/officeDocument/2006/relationships/hyperlink" Target="http://sce.sagepub.com" TargetMode="External"/><Relationship Id="rId5" Type="http://schemas.openxmlformats.org/officeDocument/2006/relationships/hyperlink" Target="https://digitalcommons.law.yale.edu/cgi/viewcontent.cgi?article=1710&amp;context=yjil" TargetMode="External"/><Relationship Id="rId10" Type="http://schemas.openxmlformats.org/officeDocument/2006/relationships/hyperlink" Target="http://sce.sagepub.com" TargetMode="External"/><Relationship Id="rId4" Type="http://schemas.openxmlformats.org/officeDocument/2006/relationships/webSettings" Target="webSettings.xml"/><Relationship Id="rId9"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20</TotalTime>
  <Pages>1</Pages>
  <Words>11414</Words>
  <Characters>65062</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5</cp:revision>
  <dcterms:created xsi:type="dcterms:W3CDTF">2021-10-30T15:40:00Z</dcterms:created>
  <dcterms:modified xsi:type="dcterms:W3CDTF">2021-10-30T16:06:00Z</dcterms:modified>
</cp:coreProperties>
</file>