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32788" w14:textId="7B06F4F8" w:rsidR="00582B91" w:rsidRDefault="00582B91" w:rsidP="00DF6040">
      <w:pPr>
        <w:pStyle w:val="Heading3"/>
      </w:pPr>
      <w:r>
        <w:t>New Card</w:t>
      </w:r>
    </w:p>
    <w:p w14:paraId="349A31C5" w14:textId="77777777" w:rsidR="00582B91" w:rsidRPr="00FE669F" w:rsidRDefault="00582B91" w:rsidP="00582B91">
      <w:pPr>
        <w:pStyle w:val="Heading4"/>
      </w:pPr>
      <w:r>
        <w:t>Cap solves poverty</w:t>
      </w:r>
    </w:p>
    <w:p w14:paraId="1A741DA6" w14:textId="77777777" w:rsidR="00582B91" w:rsidRPr="00C7134A" w:rsidRDefault="00582B91" w:rsidP="00582B91">
      <w:r w:rsidRPr="00C7134A">
        <w:rPr>
          <w:rStyle w:val="Style13ptBold"/>
        </w:rPr>
        <w:t>Teixeira and Judis, 17</w:t>
      </w:r>
      <w:r w:rsidRPr="00C7134A">
        <w:t xml:space="preserve">—senior fellow at both The Century Foundation and American Progress AND editor-at-large at Talking Points Memo, former senior writer at The National Journal and a former senior editor at The New Republic (Ruy and John, “Why The Left Will (Eventually) Triumph: An Interview With Ruy Teixeira,” </w:t>
      </w:r>
      <w:hyperlink r:id="rId5" w:history="1">
        <w:r w:rsidRPr="00C7134A">
          <w:t>http://talkingpointsmemo.com/cafe/why-left-will-eventually-win-ruy-teixeira</w:t>
        </w:r>
      </w:hyperlink>
      <w:r w:rsidRPr="00C7134A">
        <w:t>, dml)</w:t>
      </w:r>
    </w:p>
    <w:p w14:paraId="73A21CED" w14:textId="77777777" w:rsidR="00582B91" w:rsidRPr="00582B91" w:rsidRDefault="00582B91" w:rsidP="00582B91">
      <w:pPr>
        <w:rPr>
          <w:color w:val="FF0000"/>
          <w:sz w:val="16"/>
        </w:rPr>
      </w:pPr>
      <w:r w:rsidRPr="00C7134A">
        <w:rPr>
          <w:sz w:val="16"/>
        </w:rPr>
        <w:t xml:space="preserve">Judis: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actually work.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r w:rsidRPr="00C7134A">
        <w:rPr>
          <w:b/>
          <w:iCs/>
          <w:u w:val="single"/>
          <w:bdr w:val="single" w:sz="8" w:space="0" w:color="auto"/>
        </w:rPr>
        <w:t>actually</w:t>
      </w:r>
      <w:r w:rsidRPr="00C7134A">
        <w:rPr>
          <w:u w:val="single"/>
        </w:rPr>
        <w:t xml:space="preserve"> a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r w:rsidRPr="00C7134A">
        <w:rPr>
          <w:b/>
          <w:iCs/>
          <w:u w:val="single"/>
          <w:bdr w:val="single" w:sz="8" w:space="0" w:color="auto"/>
        </w:rPr>
        <w:t>absolutely essential</w:t>
      </w:r>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AE7920">
        <w:rPr>
          <w:highlight w:val="green"/>
          <w:u w:val="single"/>
        </w:rPr>
        <w:t xml:space="preserve">Capitalism needs to be </w:t>
      </w:r>
      <w:r w:rsidRPr="00AE7920">
        <w:rPr>
          <w:b/>
          <w:iCs/>
          <w:highlight w:val="green"/>
          <w:u w:val="single"/>
          <w:bdr w:val="single" w:sz="8" w:space="0" w:color="auto"/>
        </w:rPr>
        <w:t>regulated</w:t>
      </w:r>
      <w:r w:rsidRPr="00C7134A">
        <w:rPr>
          <w:u w:val="single"/>
        </w:rPr>
        <w:t xml:space="preserve">, it needs to be </w:t>
      </w:r>
      <w:r w:rsidRPr="00AE7920">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AE7920">
        <w:rPr>
          <w:highlight w:val="green"/>
          <w:u w:val="single"/>
        </w:rPr>
        <w:t xml:space="preserve">but you </w:t>
      </w:r>
      <w:r w:rsidRPr="00AE7920">
        <w:rPr>
          <w:b/>
          <w:iCs/>
          <w:highlight w:val="green"/>
          <w:u w:val="single"/>
          <w:bdr w:val="single" w:sz="8" w:space="0" w:color="auto"/>
        </w:rPr>
        <w:t>can’t replace it</w:t>
      </w:r>
      <w:r w:rsidRPr="00C7134A">
        <w:rPr>
          <w:sz w:val="16"/>
        </w:rPr>
        <w:t xml:space="preserve">. Judis: Was there something that happened, a book you read, that changed your mind? Teixeira: I would say it was an obscure book by Alec Nove called “The Economics of Feasible Socialism.” Judis: That’s amazing. I was deeply influenced by the same book. Teixeira: Nove was a historian of the Soviet Union. He came from a Menshevik family, and he basically laid out the way the standard conceptions of socialism that a lot of people on the left had couldn’t work. </w:t>
      </w:r>
      <w:r w:rsidRPr="00C7134A">
        <w:rPr>
          <w:u w:val="single"/>
        </w:rPr>
        <w:t xml:space="preserve">If you wanted to </w:t>
      </w:r>
      <w:r w:rsidRPr="00C7134A">
        <w:rPr>
          <w:b/>
          <w:iCs/>
          <w:u w:val="single"/>
          <w:bdr w:val="single" w:sz="8" w:space="0" w:color="auto"/>
        </w:rPr>
        <w:t xml:space="preserve">think rationally about </w:t>
      </w:r>
      <w:r w:rsidRPr="00AE7920">
        <w:rPr>
          <w:b/>
          <w:iCs/>
          <w:highlight w:val="green"/>
          <w:u w:val="single"/>
          <w:bdr w:val="single" w:sz="8" w:space="0" w:color="auto"/>
        </w:rPr>
        <w:t>what’s feasible</w:t>
      </w:r>
      <w:r w:rsidRPr="00C7134A">
        <w:rPr>
          <w:u w:val="single"/>
        </w:rPr>
        <w:t xml:space="preserve">, the way economies and people tend to work, </w:t>
      </w:r>
      <w:r w:rsidRPr="00AE7920">
        <w:rPr>
          <w:highlight w:val="green"/>
          <w:u w:val="single"/>
        </w:rPr>
        <w:t xml:space="preserve">you </w:t>
      </w:r>
      <w:r w:rsidRPr="00AE7920">
        <w:rPr>
          <w:b/>
          <w:iCs/>
          <w:highlight w:val="green"/>
          <w:u w:val="single"/>
          <w:bdr w:val="single" w:sz="8" w:space="0" w:color="auto"/>
        </w:rPr>
        <w:t>had to have a market</w:t>
      </w:r>
      <w:r w:rsidRPr="00C7134A">
        <w:rPr>
          <w:sz w:val="16"/>
        </w:rPr>
        <w:t xml:space="preserve">. The goal as I see it is a mixed economy that works as well as possible, and of course you have not gotten that in the West for the last several decades. The mixed economy just needs improvement and modification. Judis: And what kind of improvements would that be? Teixeira; </w:t>
      </w:r>
      <w:r w:rsidRPr="00C7134A">
        <w:rPr>
          <w:u w:val="single"/>
        </w:rPr>
        <w:t>I favor</w:t>
      </w:r>
      <w:r w:rsidRPr="00C7134A">
        <w:rPr>
          <w:sz w:val="16"/>
        </w:rPr>
        <w:t xml:space="preserve"> what economists are calling a model of </w:t>
      </w:r>
      <w:r w:rsidRPr="00AE7920">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AE7920">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these kind of proposals would not get through Congress now, but </w:t>
      </w:r>
      <w:r w:rsidRPr="00C7134A">
        <w:rPr>
          <w:u w:val="single"/>
        </w:rPr>
        <w:t xml:space="preserve">it is the kind of agenda that I am optimistic that the Democrats will endorse and that </w:t>
      </w:r>
      <w:r w:rsidRPr="00AE7920">
        <w:rPr>
          <w:highlight w:val="green"/>
          <w:u w:val="single"/>
        </w:rPr>
        <w:t xml:space="preserve">the country will </w:t>
      </w:r>
      <w:r w:rsidRPr="00AE7920">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Judis: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AE7920">
        <w:rPr>
          <w:b/>
          <w:iCs/>
          <w:highlight w:val="green"/>
          <w:u w:val="single"/>
          <w:bdr w:val="single" w:sz="8" w:space="0" w:color="auto"/>
        </w:rPr>
        <w:t>long transition</w:t>
      </w:r>
      <w:r w:rsidRPr="00AE7920">
        <w:rPr>
          <w:highlight w:val="green"/>
          <w:u w:val="single"/>
        </w:rPr>
        <w:t xml:space="preserve"> from</w:t>
      </w:r>
      <w:r w:rsidRPr="00C7134A">
        <w:rPr>
          <w:u w:val="single"/>
        </w:rPr>
        <w:t xml:space="preserve"> an </w:t>
      </w:r>
      <w:r w:rsidRPr="00AE7920">
        <w:rPr>
          <w:highlight w:val="green"/>
          <w:u w:val="single"/>
        </w:rPr>
        <w:t>industrial capitalist</w:t>
      </w:r>
      <w:r w:rsidRPr="00C7134A">
        <w:rPr>
          <w:u w:val="single"/>
        </w:rPr>
        <w:t xml:space="preserve"> system </w:t>
      </w:r>
      <w:r w:rsidRPr="00AE7920">
        <w:rPr>
          <w:highlight w:val="green"/>
          <w:u w:val="single"/>
        </w:rPr>
        <w:t>to</w:t>
      </w:r>
      <w:r w:rsidRPr="00C7134A">
        <w:rPr>
          <w:u w:val="single"/>
        </w:rPr>
        <w:t xml:space="preserve"> a </w:t>
      </w:r>
      <w:r w:rsidRPr="00AE7920">
        <w:rPr>
          <w:b/>
          <w:iCs/>
          <w:highlight w:val="green"/>
          <w:u w:val="single"/>
          <w:bdr w:val="single" w:sz="8" w:space="0" w:color="auto"/>
        </w:rPr>
        <w:t>post-industrial services-based capitalist system</w:t>
      </w:r>
      <w:r w:rsidRPr="00C7134A">
        <w:rPr>
          <w:u w:val="single"/>
        </w:rPr>
        <w:t xml:space="preserve">. So far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AE7920">
        <w:rPr>
          <w:b/>
          <w:iCs/>
          <w:highlight w:val="green"/>
          <w:u w:val="single"/>
          <w:bdr w:val="single" w:sz="8" w:space="0" w:color="auto"/>
        </w:rPr>
        <w:t>slow productivity growth</w:t>
      </w:r>
      <w:r w:rsidRPr="00AE7920">
        <w:rPr>
          <w:highlight w:val="green"/>
          <w:u w:val="single"/>
        </w:rPr>
        <w:t xml:space="preserve"> and </w:t>
      </w:r>
      <w:r w:rsidRPr="00AE7920">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pretty well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are actually doing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party) and the social democrats, </w:t>
      </w:r>
      <w:r w:rsidRPr="00AE7920">
        <w:rPr>
          <w:highlight w:val="green"/>
          <w:u w:val="single"/>
        </w:rPr>
        <w:t xml:space="preserve">the left </w:t>
      </w:r>
      <w:r w:rsidRPr="00AE7920">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Melenchon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AE7920">
        <w:rPr>
          <w:highlight w:val="green"/>
          <w:u w:val="single"/>
        </w:rPr>
        <w:t xml:space="preserve">have to </w:t>
      </w:r>
      <w:r w:rsidRPr="00AE7920">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AE7920">
        <w:rPr>
          <w:b/>
          <w:iCs/>
          <w:highlight w:val="green"/>
          <w:u w:val="single"/>
          <w:bdr w:val="single" w:sz="8" w:space="0" w:color="auto"/>
        </w:rPr>
        <w:t>better growth</w:t>
      </w:r>
      <w:r w:rsidRPr="00AE7920">
        <w:rPr>
          <w:highlight w:val="green"/>
          <w:u w:val="single"/>
        </w:rPr>
        <w:t xml:space="preserve"> and </w:t>
      </w:r>
      <w:r w:rsidRPr="00AE7920">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rPr>
          <w:sz w:val="16"/>
        </w:rPr>
        <w:t xml:space="preserve">. Judis: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1890s; the New Deal out of the Great Depression. I am not saying that bad times is better for the left, but only that there isn’t a necessary connection in either case and that you are making too facile an assumption about which times promote which politics. Teixeira: </w:t>
      </w:r>
      <w:r w:rsidRPr="00C7134A">
        <w:rPr>
          <w:u w:val="single"/>
        </w:rPr>
        <w:t>Bad times do propel people into motion and produce protest and reaction, but looked at from when you can accomplish the goals of</w:t>
      </w:r>
      <w:r w:rsidRPr="00C7134A">
        <w:rPr>
          <w:sz w:val="16"/>
        </w:rPr>
        <w:t xml:space="preserve"> the left of </w:t>
      </w:r>
      <w:r w:rsidRPr="00AE7920">
        <w:rPr>
          <w:b/>
          <w:iCs/>
          <w:highlight w:val="green"/>
          <w:u w:val="single"/>
          <w:bdr w:val="single" w:sz="8" w:space="0" w:color="auto"/>
        </w:rPr>
        <w:t>making society better</w:t>
      </w:r>
      <w:r w:rsidRPr="00AE7920">
        <w:rPr>
          <w:highlight w:val="green"/>
          <w:u w:val="single"/>
        </w:rPr>
        <w:t xml:space="preserve"> and </w:t>
      </w:r>
      <w:r w:rsidRPr="00AE7920">
        <w:rPr>
          <w:b/>
          <w:iCs/>
          <w:highlight w:val="green"/>
          <w:u w:val="single"/>
          <w:bdr w:val="single" w:sz="8" w:space="0" w:color="auto"/>
        </w:rPr>
        <w:t>implementing important reforms</w:t>
      </w:r>
      <w:r w:rsidRPr="00C7134A">
        <w:rPr>
          <w:sz w:val="16"/>
        </w:rPr>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rPr>
          <w:sz w:val="16"/>
        </w:rPr>
        <w:t xml:space="preserve"> I think </w:t>
      </w:r>
      <w:r w:rsidRPr="00C7134A">
        <w:rPr>
          <w:u w:val="single"/>
        </w:rPr>
        <w:t>it’s true. So</w:t>
      </w:r>
      <w:r w:rsidRPr="00C7134A">
        <w:rPr>
          <w:sz w:val="16"/>
        </w:rPr>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AE7920">
        <w:rPr>
          <w:b/>
          <w:iCs/>
          <w:highlight w:val="green"/>
          <w:u w:val="single"/>
          <w:bdr w:val="single" w:sz="8" w:space="0" w:color="auto"/>
        </w:rPr>
        <w:t>very much undermined by the economic situation</w:t>
      </w:r>
      <w:r w:rsidRPr="00C7134A">
        <w:rPr>
          <w:sz w:val="16"/>
        </w:rPr>
        <w:t xml:space="preserve">. Judis: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Judis: So the Republicans did well in the 1920s because they were really bad times? Teixeira: There was a sense of real uncertainty, real economic paranoia. Judis: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no guarantee they will help the left rather than the right</w:t>
      </w:r>
      <w:r w:rsidRPr="00C7134A">
        <w:rPr>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AE7920">
        <w:rPr>
          <w:highlight w:val="green"/>
          <w:u w:val="single"/>
        </w:rPr>
        <w:t xml:space="preserve">the left has the </w:t>
      </w:r>
      <w:r w:rsidRPr="00AE7920">
        <w:rPr>
          <w:b/>
          <w:iCs/>
          <w:highlight w:val="green"/>
          <w:u w:val="single"/>
          <w:bdr w:val="single" w:sz="8" w:space="0" w:color="auto"/>
        </w:rPr>
        <w:t>easiest time making advances</w:t>
      </w:r>
      <w:r w:rsidRPr="00AE7920">
        <w:rPr>
          <w:highlight w:val="green"/>
          <w:u w:val="single"/>
        </w:rPr>
        <w:t xml:space="preserve"> and </w:t>
      </w:r>
      <w:r w:rsidRPr="00AE7920">
        <w:rPr>
          <w:b/>
          <w:iCs/>
          <w:highlight w:val="green"/>
          <w:u w:val="single"/>
          <w:bdr w:val="single" w:sz="8" w:space="0" w:color="auto"/>
        </w:rPr>
        <w:t>improving society</w:t>
      </w:r>
      <w:r w:rsidRPr="00AE7920">
        <w:rPr>
          <w:highlight w:val="green"/>
          <w:u w:val="single"/>
        </w:rPr>
        <w:t xml:space="preserve"> when things are going well</w:t>
      </w:r>
      <w:r w:rsidRPr="00C7134A">
        <w:rPr>
          <w:u w:val="single"/>
        </w:rPr>
        <w:t xml:space="preserve"> </w:t>
      </w:r>
      <w:r w:rsidRPr="00C7134A">
        <w:rPr>
          <w:b/>
          <w:iCs/>
          <w:u w:val="single"/>
          <w:bdr w:val="single" w:sz="8" w:space="0" w:color="auto"/>
        </w:rPr>
        <w:t>rather than when are going poorly</w:t>
      </w:r>
      <w:r w:rsidRPr="00C7134A">
        <w:rPr>
          <w:sz w:val="16"/>
        </w:rPr>
        <w:t xml:space="preserve">. Judis: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Judis: You have got Holland, Denmark, Germany, and Austria. Those are all countries that are doing pretty well compared to the rest of the EU and that have center-right governments. Teixeira: The Netherlands is not doing that well. It’s all relative. Their recovery has been somewhat better. Their employment level has been high compared to other European countries, but there are a number of cuts in social services, wages haven’t been going up much, there is a lot more insecurity. Judis: Isn’t Germany doing well? Teixeira:.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rPr>
          <w:sz w:val="16"/>
        </w:rPr>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rPr>
          <w:sz w:val="16"/>
        </w:rPr>
        <w:t xml:space="preserve">. By and large </w:t>
      </w:r>
      <w:r w:rsidRPr="00C7134A">
        <w:rPr>
          <w:u w:val="single"/>
        </w:rPr>
        <w:t>when you look at Europe, you see the</w:t>
      </w:r>
      <w:r w:rsidRPr="00C7134A">
        <w:rPr>
          <w:sz w:val="16"/>
        </w:rPr>
        <w:t xml:space="preserve"> </w:t>
      </w:r>
      <w:r w:rsidRPr="00C7134A">
        <w:rPr>
          <w:strike/>
          <w:sz w:val="16"/>
        </w:rPr>
        <w:t>straitjacket</w:t>
      </w:r>
      <w:r w:rsidRPr="00C7134A">
        <w:rPr>
          <w:sz w:val="16"/>
        </w:rPr>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rPr>
          <w:sz w:val="16"/>
        </w:rPr>
        <w:t xml:space="preserve"> </w:t>
      </w:r>
      <w:r w:rsidRPr="00C7134A">
        <w:rPr>
          <w:strike/>
          <w:sz w:val="16"/>
        </w:rPr>
        <w:t>straitjacket</w:t>
      </w:r>
      <w:r w:rsidRPr="00C7134A">
        <w:rPr>
          <w:sz w:val="16"/>
        </w:rPr>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going to continue to do relatively well</w:t>
      </w:r>
      <w:r w:rsidRPr="00C7134A">
        <w:rPr>
          <w:u w:val="single"/>
        </w:rPr>
        <w:t xml:space="preserve"> compared to them, and you’ll see the </w:t>
      </w:r>
      <w:r w:rsidRPr="00C7134A">
        <w:rPr>
          <w:b/>
          <w:iCs/>
          <w:u w:val="single"/>
          <w:bdr w:val="single" w:sz="8" w:space="0" w:color="auto"/>
        </w:rPr>
        <w:t>continued rise in populism</w:t>
      </w:r>
      <w:r w:rsidRPr="00C7134A">
        <w:rPr>
          <w:u w:val="single"/>
        </w:rPr>
        <w:t xml:space="preserve"> because people have no faith in the system</w:t>
      </w:r>
      <w:r w:rsidRPr="00C7134A">
        <w:rPr>
          <w:sz w:val="16"/>
        </w:rPr>
        <w:t xml:space="preserve">. So what </w:t>
      </w:r>
      <w:r w:rsidRPr="00C7134A">
        <w:rPr>
          <w:u w:val="single"/>
        </w:rPr>
        <w:t>I am trying</w:t>
      </w:r>
      <w:r w:rsidRPr="00C7134A">
        <w:rPr>
          <w:sz w:val="16"/>
        </w:rPr>
        <w:t xml:space="preserve"> to do is </w:t>
      </w:r>
      <w:r w:rsidRPr="00C7134A">
        <w:rPr>
          <w:u w:val="single"/>
        </w:rPr>
        <w:t xml:space="preserve">to </w:t>
      </w:r>
      <w:r w:rsidRPr="00AE7920">
        <w:rPr>
          <w:highlight w:val="green"/>
          <w:u w:val="single"/>
        </w:rPr>
        <w:t xml:space="preserve">get the left to focus on </w:t>
      </w:r>
      <w:r w:rsidRPr="00AE7920">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rPr>
          <w:sz w:val="16"/>
        </w:rPr>
        <w:t xml:space="preserve">. There is No Alternative to the Left Judis: So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as long as times are bad. On the other hand, the only way to get out of bad times is for the left to get its program enacted. Teixeira: I see what you are asking. I think </w:t>
      </w:r>
      <w:r w:rsidRPr="00C7134A">
        <w:rPr>
          <w:u w:val="single"/>
        </w:rPr>
        <w:t xml:space="preserve">it is going to be </w:t>
      </w:r>
      <w:r w:rsidRPr="00AE7920">
        <w:rPr>
          <w:b/>
          <w:iCs/>
          <w:highlight w:val="green"/>
          <w:u w:val="single"/>
          <w:bdr w:val="single" w:sz="8" w:space="0" w:color="auto"/>
        </w:rPr>
        <w:t>two steps forward</w:t>
      </w:r>
      <w:r w:rsidRPr="00AE7920">
        <w:rPr>
          <w:highlight w:val="green"/>
          <w:u w:val="single"/>
        </w:rPr>
        <w:t xml:space="preserve">, </w:t>
      </w:r>
      <w:r w:rsidRPr="00AE7920">
        <w:rPr>
          <w:b/>
          <w:iCs/>
          <w:highlight w:val="green"/>
          <w:u w:val="single"/>
          <w:bdr w:val="single" w:sz="8" w:space="0" w:color="auto"/>
        </w:rPr>
        <w:t>one step back</w:t>
      </w:r>
      <w:r w:rsidRPr="00C7134A">
        <w:rPr>
          <w:u w:val="single"/>
        </w:rPr>
        <w:t>. We are</w:t>
      </w:r>
      <w:r w:rsidRPr="00C7134A">
        <w:rPr>
          <w:sz w:val="16"/>
        </w:rPr>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get there is along the road I have described</w:t>
      </w:r>
      <w:r w:rsidRPr="00C7134A">
        <w:rPr>
          <w:sz w:val="16"/>
        </w:rPr>
        <w:t xml:space="preserve">. I think </w:t>
      </w:r>
      <w:r w:rsidRPr="00C7134A">
        <w:rPr>
          <w:u w:val="single"/>
        </w:rPr>
        <w:t xml:space="preserve">this </w:t>
      </w:r>
      <w:r w:rsidRPr="00AE7920">
        <w:rPr>
          <w:b/>
          <w:iCs/>
          <w:highlight w:val="green"/>
          <w:u w:val="single"/>
          <w:bdr w:val="single" w:sz="8" w:space="0" w:color="auto"/>
        </w:rPr>
        <w:t>equitable growth</w:t>
      </w:r>
      <w:r w:rsidRPr="00C7134A">
        <w:rPr>
          <w:u w:val="single"/>
        </w:rPr>
        <w:t xml:space="preserve"> approach</w:t>
      </w:r>
      <w:r w:rsidRPr="00C7134A">
        <w:rPr>
          <w:sz w:val="16"/>
        </w:rPr>
        <w:t xml:space="preserve"> that the Democrats united around </w:t>
      </w:r>
      <w:r w:rsidRPr="00C7134A">
        <w:rPr>
          <w:u w:val="single"/>
        </w:rPr>
        <w:t>is the future</w:t>
      </w:r>
      <w:r w:rsidRPr="00C7134A">
        <w:rPr>
          <w:sz w:val="16"/>
        </w:rPr>
        <w:t xml:space="preserve">. The level of growth is going to vary over time, but I think the Democrats are the ones who are going to put us there and I think they are going to be rewarded for it. Judis:.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Teixeira:. That certainly could be the way it goes down, but </w:t>
      </w:r>
      <w:r w:rsidRPr="00C7134A">
        <w:rPr>
          <w:u w:val="single"/>
        </w:rPr>
        <w:t xml:space="preserve">it’s </w:t>
      </w:r>
      <w:r w:rsidRPr="00AE7920">
        <w:rPr>
          <w:b/>
          <w:iCs/>
          <w:highlight w:val="green"/>
          <w:u w:val="single"/>
          <w:bdr w:val="single" w:sz="8" w:space="0" w:color="auto"/>
        </w:rPr>
        <w:t>not clear we are required to have a recession</w:t>
      </w:r>
      <w:r w:rsidRPr="00C7134A">
        <w:rPr>
          <w:sz w:val="16"/>
        </w:rPr>
        <w:t xml:space="preserve"> on </w:t>
      </w:r>
      <w:r w:rsidRPr="00582B91">
        <w:rPr>
          <w:color w:val="FF0000"/>
          <w:sz w:val="16"/>
        </w:rPr>
        <w:t xml:space="preserve">the level we did in 2007 and 2008, </w:t>
      </w:r>
      <w:r w:rsidRPr="00582B91">
        <w:rPr>
          <w:color w:val="FF0000"/>
          <w:u w:val="single"/>
        </w:rPr>
        <w:t>or whether this sort of rolling crisis we have combined with other political events might do it</w:t>
      </w:r>
      <w:r w:rsidRPr="00582B91">
        <w:rPr>
          <w:color w:val="FF0000"/>
          <w:sz w:val="16"/>
        </w:rPr>
        <w:t xml:space="preserve">. I don’t know, it’s hard to predict, but I think the great economist Herbert Stein said, if something cannot go on forever, it will stop. Judis: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582B91">
        <w:rPr>
          <w:color w:val="FF0000"/>
          <w:u w:val="single"/>
        </w:rPr>
        <w:t xml:space="preserve">The trajectory is </w:t>
      </w:r>
      <w:r w:rsidRPr="00582B91">
        <w:rPr>
          <w:b/>
          <w:iCs/>
          <w:color w:val="FF0000"/>
          <w:u w:val="single"/>
          <w:bdr w:val="single" w:sz="8" w:space="0" w:color="auto"/>
        </w:rPr>
        <w:t>ultimately going to take us</w:t>
      </w:r>
      <w:r w:rsidRPr="00582B91">
        <w:rPr>
          <w:color w:val="FF0000"/>
          <w:u w:val="single"/>
        </w:rPr>
        <w:t xml:space="preserve"> to a </w:t>
      </w:r>
      <w:r w:rsidRPr="00582B91">
        <w:rPr>
          <w:b/>
          <w:iCs/>
          <w:color w:val="FF0000"/>
          <w:u w:val="single"/>
          <w:bdr w:val="single" w:sz="8" w:space="0" w:color="auto"/>
        </w:rPr>
        <w:t>different</w:t>
      </w:r>
      <w:r w:rsidRPr="00582B91">
        <w:rPr>
          <w:color w:val="FF0000"/>
          <w:u w:val="single"/>
        </w:rPr>
        <w:t xml:space="preserve"> and </w:t>
      </w:r>
      <w:r w:rsidRPr="00582B91">
        <w:rPr>
          <w:b/>
          <w:iCs/>
          <w:color w:val="FF0000"/>
          <w:u w:val="single"/>
          <w:bdr w:val="single" w:sz="8" w:space="0" w:color="auto"/>
        </w:rPr>
        <w:t>better place</w:t>
      </w:r>
      <w:r w:rsidRPr="00582B91">
        <w:rPr>
          <w:color w:val="FF0000"/>
          <w:sz w:val="16"/>
        </w:rPr>
        <w:t xml:space="preserve">. I think </w:t>
      </w:r>
      <w:r w:rsidRPr="00582B91">
        <w:rPr>
          <w:b/>
          <w:iCs/>
          <w:color w:val="FF0000"/>
          <w:highlight w:val="green"/>
          <w:u w:val="single"/>
          <w:bdr w:val="single" w:sz="8" w:space="0" w:color="auto"/>
        </w:rPr>
        <w:t>eventually we will adapt</w:t>
      </w:r>
      <w:r w:rsidRPr="00582B91">
        <w:rPr>
          <w:color w:val="FF0000"/>
          <w:u w:val="single"/>
        </w:rPr>
        <w:t xml:space="preserve"> and we will </w:t>
      </w:r>
      <w:r w:rsidRPr="00582B91">
        <w:rPr>
          <w:b/>
          <w:iCs/>
          <w:color w:val="FF0000"/>
          <w:u w:val="single"/>
          <w:bdr w:val="single" w:sz="8" w:space="0" w:color="auto"/>
        </w:rPr>
        <w:t>get something better</w:t>
      </w:r>
      <w:r w:rsidRPr="00582B91">
        <w:rPr>
          <w:color w:val="FF0000"/>
          <w:u w:val="single"/>
        </w:rPr>
        <w:t xml:space="preserve"> than we have because it is the </w:t>
      </w:r>
      <w:r w:rsidRPr="00582B91">
        <w:rPr>
          <w:b/>
          <w:iCs/>
          <w:color w:val="FF0000"/>
          <w:u w:val="single"/>
          <w:bdr w:val="single" w:sz="8" w:space="0" w:color="auto"/>
        </w:rPr>
        <w:t>only solution to the ongoing problems</w:t>
      </w:r>
      <w:r w:rsidRPr="00582B91">
        <w:rPr>
          <w:color w:val="FF0000"/>
          <w:u w:val="single"/>
        </w:rPr>
        <w:t xml:space="preserve">. </w:t>
      </w:r>
      <w:r w:rsidRPr="00582B91">
        <w:rPr>
          <w:b/>
          <w:iCs/>
          <w:color w:val="FF0000"/>
          <w:u w:val="single"/>
          <w:bdr w:val="single" w:sz="8" w:space="0" w:color="auto"/>
        </w:rPr>
        <w:t>There is no alternative</w:t>
      </w:r>
      <w:r w:rsidRPr="00582B91">
        <w:rPr>
          <w:color w:val="FF0000"/>
          <w:sz w:val="16"/>
        </w:rPr>
        <w:t xml:space="preserve">. Judis: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Of course it is possible, but </w:t>
      </w:r>
      <w:r w:rsidRPr="00582B91">
        <w:rPr>
          <w:color w:val="FF0000"/>
          <w:u w:val="single"/>
        </w:rPr>
        <w:t xml:space="preserve">if you look at the history of the United States, </w:t>
      </w:r>
      <w:r w:rsidRPr="00582B91">
        <w:rPr>
          <w:b/>
          <w:iCs/>
          <w:color w:val="FF0000"/>
          <w:highlight w:val="green"/>
          <w:u w:val="single"/>
          <w:bdr w:val="single" w:sz="8" w:space="0" w:color="auto"/>
        </w:rPr>
        <w:t>despite the anti-statist bias</w:t>
      </w:r>
      <w:r w:rsidRPr="00582B91">
        <w:rPr>
          <w:color w:val="FF0000"/>
          <w:highlight w:val="green"/>
          <w:u w:val="single"/>
        </w:rPr>
        <w:t xml:space="preserve"> and </w:t>
      </w:r>
      <w:r w:rsidRPr="00582B91">
        <w:rPr>
          <w:b/>
          <w:iCs/>
          <w:color w:val="FF0000"/>
          <w:highlight w:val="green"/>
          <w:u w:val="single"/>
          <w:bdr w:val="single" w:sz="8" w:space="0" w:color="auto"/>
        </w:rPr>
        <w:t>despite all the other political problems</w:t>
      </w:r>
      <w:r w:rsidRPr="00582B91">
        <w:rPr>
          <w:color w:val="FF0000"/>
          <w:u w:val="single"/>
        </w:rPr>
        <w:t xml:space="preserve">, the way </w:t>
      </w:r>
      <w:r w:rsidRPr="00582B91">
        <w:rPr>
          <w:color w:val="FF0000"/>
          <w:highlight w:val="green"/>
          <w:u w:val="single"/>
        </w:rPr>
        <w:t>the country has evolved</w:t>
      </w:r>
      <w:r w:rsidRPr="00582B91">
        <w:rPr>
          <w:color w:val="FF0000"/>
          <w:u w:val="single"/>
        </w:rPr>
        <w:t xml:space="preserve"> over time is </w:t>
      </w:r>
      <w:r w:rsidRPr="00582B91">
        <w:rPr>
          <w:color w:val="FF0000"/>
          <w:highlight w:val="green"/>
          <w:u w:val="single"/>
        </w:rPr>
        <w:t xml:space="preserve">toward a </w:t>
      </w:r>
      <w:r w:rsidRPr="00582B91">
        <w:rPr>
          <w:b/>
          <w:iCs/>
          <w:color w:val="FF0000"/>
          <w:highlight w:val="green"/>
          <w:u w:val="single"/>
          <w:bdr w:val="single" w:sz="8" w:space="0" w:color="auto"/>
        </w:rPr>
        <w:t>larger government</w:t>
      </w:r>
      <w:r w:rsidRPr="00582B91">
        <w:rPr>
          <w:color w:val="FF0000"/>
          <w:highlight w:val="green"/>
          <w:u w:val="single"/>
        </w:rPr>
        <w:t xml:space="preserve"> that </w:t>
      </w:r>
      <w:r w:rsidRPr="00582B91">
        <w:rPr>
          <w:b/>
          <w:iCs/>
          <w:color w:val="FF0000"/>
          <w:highlight w:val="green"/>
          <w:u w:val="single"/>
          <w:bdr w:val="single" w:sz="8" w:space="0" w:color="auto"/>
        </w:rPr>
        <w:t>does more</w:t>
      </w:r>
      <w:r w:rsidRPr="00582B91">
        <w:rPr>
          <w:color w:val="FF0000"/>
          <w:highlight w:val="green"/>
          <w:u w:val="single"/>
        </w:rPr>
        <w:t xml:space="preserve"> and </w:t>
      </w:r>
      <w:r w:rsidRPr="00582B91">
        <w:rPr>
          <w:b/>
          <w:iCs/>
          <w:color w:val="FF0000"/>
          <w:highlight w:val="green"/>
          <w:u w:val="single"/>
          <w:bdr w:val="single" w:sz="8" w:space="0" w:color="auto"/>
        </w:rPr>
        <w:t>provides more for people</w:t>
      </w:r>
      <w:r w:rsidRPr="00582B91">
        <w:rPr>
          <w:color w:val="FF0000"/>
          <w:u w:val="single"/>
        </w:rPr>
        <w:t xml:space="preserve">. And we </w:t>
      </w:r>
      <w:r w:rsidRPr="00582B91">
        <w:rPr>
          <w:b/>
          <w:iCs/>
          <w:color w:val="FF0000"/>
          <w:u w:val="single"/>
          <w:bdr w:val="single" w:sz="8" w:space="0" w:color="auto"/>
        </w:rPr>
        <w:t>obviously have evolved tremendously</w:t>
      </w:r>
      <w:r w:rsidRPr="00582B91">
        <w:rPr>
          <w:color w:val="FF0000"/>
          <w:u w:val="single"/>
        </w:rPr>
        <w:t xml:space="preserve"> in the social realm as well. Governments don’t do what is rational in the short term</w:t>
      </w:r>
      <w:r w:rsidRPr="00582B91">
        <w:rPr>
          <w:color w:val="FF0000"/>
          <w:sz w:val="16"/>
        </w:rPr>
        <w:t xml:space="preserve">, at least rational in the sense you are describing it, </w:t>
      </w:r>
      <w:r w:rsidRPr="00582B91">
        <w:rPr>
          <w:color w:val="FF0000"/>
          <w:u w:val="single"/>
        </w:rPr>
        <w:t xml:space="preserve">but political systems </w:t>
      </w:r>
      <w:r w:rsidRPr="00582B91">
        <w:rPr>
          <w:b/>
          <w:iCs/>
          <w:color w:val="FF0000"/>
          <w:u w:val="single"/>
          <w:bdr w:val="single" w:sz="8" w:space="0" w:color="auto"/>
        </w:rPr>
        <w:t>evolve over time</w:t>
      </w:r>
      <w:r w:rsidRPr="00582B91">
        <w:rPr>
          <w:color w:val="FF0000"/>
          <w:u w:val="single"/>
        </w:rPr>
        <w:t xml:space="preserve"> in a way that is consistent with the values and priorities of the left, and I expect that to continue over time</w:t>
      </w:r>
      <w:r w:rsidRPr="00582B91">
        <w:rPr>
          <w:color w:val="FF0000"/>
          <w:sz w:val="16"/>
        </w:rPr>
        <w:t xml:space="preserve">. The 2016 Election Judis: Let’s talk about the 2016 election. Why did Clinton lose to such a weak opponent? Teixeira: The Democrats have an evolving majority that consists of groups like minorities, professionals, young people, single women and what have you, and that’s a true fact. It’s growing over time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Judis: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really not that important and I don’t take your problems seriously, and frankly I don’t have much to offer you. And that’s despite the fact that her economic program and policies would have actually been very good for these people. There was a study of campaign advertising in 2016 that showed Hillary outspent Trump significantly and that almost none of her advertising was about what she would actually do. Almost all of it was about how he was a bad dude. </w:t>
      </w:r>
      <w:r w:rsidRPr="00582B91">
        <w:rPr>
          <w:color w:val="FF0000"/>
          <w:u w:val="single"/>
        </w:rPr>
        <w:t xml:space="preserve">Voters were </w:t>
      </w:r>
      <w:r w:rsidRPr="00582B91">
        <w:rPr>
          <w:b/>
          <w:iCs/>
          <w:color w:val="FF0000"/>
          <w:u w:val="single"/>
          <w:bdr w:val="single" w:sz="8" w:space="0" w:color="auto"/>
        </w:rPr>
        <w:t>fed up with stagnation</w:t>
      </w:r>
      <w:r w:rsidRPr="00582B91">
        <w:rPr>
          <w:color w:val="FF0000"/>
          <w:u w:val="single"/>
        </w:rPr>
        <w:t xml:space="preserve"> and with the Democrats and they </w:t>
      </w:r>
      <w:r w:rsidRPr="00582B91">
        <w:rPr>
          <w:b/>
          <w:iCs/>
          <w:color w:val="FF0000"/>
          <w:u w:val="single"/>
          <w:bdr w:val="single" w:sz="8" w:space="0" w:color="auto"/>
        </w:rPr>
        <w:t>turned to someone who thought could blow up the system</w:t>
      </w:r>
      <w:r w:rsidRPr="00582B91">
        <w:rPr>
          <w:color w:val="FF0000"/>
          <w:u w:val="single"/>
        </w:rPr>
        <w:t xml:space="preserve">. The way the Democrats and the left could </w:t>
      </w:r>
      <w:r w:rsidRPr="00582B91">
        <w:rPr>
          <w:b/>
          <w:iCs/>
          <w:color w:val="FF0000"/>
          <w:u w:val="single"/>
          <w:bdr w:val="single" w:sz="8" w:space="0" w:color="auto"/>
        </w:rPr>
        <w:t>mitigate that problem</w:t>
      </w:r>
      <w:r w:rsidRPr="00582B91">
        <w:rPr>
          <w:color w:val="FF0000"/>
          <w:u w:val="single"/>
        </w:rPr>
        <w:t xml:space="preserve"> is to show these voters that they </w:t>
      </w:r>
      <w:r w:rsidRPr="00582B91">
        <w:rPr>
          <w:b/>
          <w:iCs/>
          <w:color w:val="FF0000"/>
          <w:u w:val="single"/>
          <w:bdr w:val="single" w:sz="8" w:space="0" w:color="auto"/>
        </w:rPr>
        <w:t>take their problems seriously</w:t>
      </w:r>
      <w:r w:rsidRPr="00582B91">
        <w:rPr>
          <w:color w:val="FF0000"/>
          <w:sz w:val="16"/>
        </w:rPr>
        <w:t xml:space="preserve"> and have their interests in mind, and could improve their lives. </w:t>
      </w:r>
      <w:r w:rsidRPr="00582B91">
        <w:rPr>
          <w:color w:val="FF0000"/>
          <w:u w:val="single"/>
        </w:rPr>
        <w:t xml:space="preserve">I </w:t>
      </w:r>
      <w:r w:rsidRPr="00582B91">
        <w:rPr>
          <w:b/>
          <w:iCs/>
          <w:color w:val="FF0000"/>
          <w:highlight w:val="green"/>
          <w:u w:val="single"/>
          <w:bdr w:val="single" w:sz="8" w:space="0" w:color="auto"/>
        </w:rPr>
        <w:t>don’t think there is any way of doing that</w:t>
      </w:r>
      <w:r w:rsidRPr="00582B91">
        <w:rPr>
          <w:color w:val="FF0000"/>
          <w:highlight w:val="green"/>
          <w:u w:val="single"/>
        </w:rPr>
        <w:t xml:space="preserve"> without a </w:t>
      </w:r>
      <w:r w:rsidRPr="00582B91">
        <w:rPr>
          <w:b/>
          <w:iCs/>
          <w:color w:val="FF0000"/>
          <w:highlight w:val="green"/>
          <w:u w:val="single"/>
          <w:bdr w:val="single" w:sz="8" w:space="0" w:color="auto"/>
        </w:rPr>
        <w:t>new model of</w:t>
      </w:r>
      <w:r w:rsidRPr="00582B91">
        <w:rPr>
          <w:b/>
          <w:iCs/>
          <w:color w:val="FF0000"/>
          <w:u w:val="single"/>
          <w:bdr w:val="single" w:sz="8" w:space="0" w:color="auto"/>
        </w:rPr>
        <w:t xml:space="preserve"> economic </w:t>
      </w:r>
      <w:r w:rsidRPr="00582B91">
        <w:rPr>
          <w:b/>
          <w:iCs/>
          <w:color w:val="FF0000"/>
          <w:highlight w:val="green"/>
          <w:u w:val="single"/>
          <w:bdr w:val="single" w:sz="8" w:space="0" w:color="auto"/>
        </w:rPr>
        <w:t>growth</w:t>
      </w:r>
      <w:r w:rsidRPr="00582B91">
        <w:rPr>
          <w:color w:val="FF0000"/>
          <w:sz w:val="16"/>
        </w:rPr>
        <w:t>.</w:t>
      </w:r>
    </w:p>
    <w:p w14:paraId="54F0CAA0" w14:textId="77777777" w:rsidR="00582B91" w:rsidRPr="00582B91" w:rsidRDefault="00582B91" w:rsidP="00582B91"/>
    <w:p w14:paraId="10300B63" w14:textId="33F9DD7F" w:rsidR="00DF6040" w:rsidRDefault="00DF6040" w:rsidP="00DF6040">
      <w:pPr>
        <w:pStyle w:val="Heading3"/>
      </w:pPr>
      <w:r>
        <w:t>1AC – Adv – Customary International Law</w:t>
      </w:r>
    </w:p>
    <w:p w14:paraId="1E319255" w14:textId="77777777" w:rsidR="00DF6040" w:rsidRPr="00726A39" w:rsidRDefault="00DF6040" w:rsidP="00DF6040">
      <w:pPr>
        <w:pStyle w:val="Heading4"/>
        <w:rPr>
          <w:bCs/>
        </w:rPr>
      </w:pPr>
      <w:r w:rsidRPr="00726A39">
        <w:rPr>
          <w:bCs/>
        </w:rPr>
        <w:t xml:space="preserve">The right to strike is </w:t>
      </w:r>
      <w:r w:rsidRPr="00726A39">
        <w:rPr>
          <w:bCs/>
          <w:u w:val="single"/>
        </w:rPr>
        <w:t>Customary International Law</w:t>
      </w:r>
      <w:r w:rsidRPr="00726A39">
        <w:rPr>
          <w:bCs/>
        </w:rPr>
        <w:t xml:space="preserve">, but the US </w:t>
      </w:r>
      <w:r w:rsidRPr="00726A39">
        <w:rPr>
          <w:bCs/>
          <w:u w:val="single"/>
        </w:rPr>
        <w:t>fails</w:t>
      </w:r>
      <w:r w:rsidRPr="00726A39">
        <w:rPr>
          <w:bCs/>
        </w:rPr>
        <w:t xml:space="preserve"> to meet </w:t>
      </w:r>
      <w:r w:rsidRPr="00726A39">
        <w:rPr>
          <w:bCs/>
          <w:i/>
        </w:rPr>
        <w:t>opinio juris</w:t>
      </w:r>
      <w:r w:rsidRPr="00726A39">
        <w:rPr>
          <w:bCs/>
        </w:rPr>
        <w:t xml:space="preserve"> standards. Perception of US insufficiency breeds </w:t>
      </w:r>
      <w:r w:rsidRPr="00726A39">
        <w:rPr>
          <w:bCs/>
          <w:u w:val="single"/>
        </w:rPr>
        <w:t>uncertainty</w:t>
      </w:r>
      <w:r w:rsidRPr="00726A39">
        <w:rPr>
          <w:bCs/>
        </w:rPr>
        <w:t xml:space="preserve"> with confidence in international law and spirals into noncompliance – that causes a legitimacy crisis. </w:t>
      </w:r>
      <w:r w:rsidRPr="00726A39">
        <w:rPr>
          <w:bCs/>
          <w:u w:val="single"/>
        </w:rPr>
        <w:t>No alt causes</w:t>
      </w:r>
      <w:r w:rsidRPr="00726A39">
        <w:rPr>
          <w:bCs/>
        </w:rPr>
        <w:t xml:space="preserve"> to legitimacy – FOA is </w:t>
      </w:r>
      <w:r w:rsidRPr="00726A39">
        <w:rPr>
          <w:bCs/>
          <w:u w:val="single"/>
        </w:rPr>
        <w:t>central</w:t>
      </w:r>
      <w:r w:rsidRPr="00726A39">
        <w:rPr>
          <w:bCs/>
        </w:rPr>
        <w:t xml:space="preserve"> to the ILO and the </w:t>
      </w:r>
      <w:r w:rsidRPr="00726A39">
        <w:rPr>
          <w:bCs/>
          <w:u w:val="single"/>
        </w:rPr>
        <w:t>biggest internal link</w:t>
      </w:r>
      <w:r w:rsidRPr="00726A39">
        <w:rPr>
          <w:bCs/>
        </w:rPr>
        <w:t>.</w:t>
      </w:r>
    </w:p>
    <w:p w14:paraId="6EC797A6" w14:textId="77777777" w:rsidR="00DF6040" w:rsidRDefault="00DF6040" w:rsidP="00DF6040">
      <w:r>
        <w:rPr>
          <w:rStyle w:val="Style13ptBold"/>
        </w:rPr>
        <w:t>Brudney 21</w:t>
      </w:r>
      <w:r>
        <w:t xml:space="preserve"> [James; 2/8/21; Joseph Crowley Chair in Labor and Employment Law, Fordham Law School; “The Right to Strike as Customary International Law,” THE YALE JOURNAL OF INTERNATIONAL LAW, Vol 46, </w:t>
      </w:r>
      <w:hyperlink r:id="rId6" w:history="1">
        <w:r>
          <w:rPr>
            <w:rStyle w:val="Hyperlink"/>
            <w:color w:val="000000"/>
          </w:rPr>
          <w:t>https://digitalcommons.law.yale.edu/cgi/viewcontent.cgi?article=1710&amp;context=yjil</w:t>
        </w:r>
      </w:hyperlink>
      <w:r>
        <w:t>] Justin ** Brackets in original</w:t>
      </w:r>
    </w:p>
    <w:p w14:paraId="7A11B429" w14:textId="77777777" w:rsidR="00DF6040" w:rsidRDefault="00DF6040" w:rsidP="00DF6040">
      <w:pPr>
        <w:rPr>
          <w:rStyle w:val="Emphasis"/>
        </w:rPr>
      </w:pPr>
      <w:r>
        <w:rPr>
          <w:sz w:val="16"/>
        </w:rPr>
        <w:t xml:space="preserve">II. </w:t>
      </w:r>
      <w:r>
        <w:rPr>
          <w:u w:val="single"/>
        </w:rPr>
        <w:t xml:space="preserve">THE </w:t>
      </w:r>
      <w:r>
        <w:rPr>
          <w:rStyle w:val="Emphasis"/>
        </w:rPr>
        <w:t>INTERNATIONAL RIGHT TO STRIKE AS CIL</w:t>
      </w:r>
    </w:p>
    <w:p w14:paraId="143988A6" w14:textId="77777777" w:rsidR="00DF6040" w:rsidRDefault="00DF6040" w:rsidP="00DF6040">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Pr>
          <w:highlight w:val="green"/>
          <w:u w:val="single"/>
        </w:rPr>
        <w:t xml:space="preserve">international right to strike </w:t>
      </w:r>
      <w:r>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7E3C169A" w14:textId="77777777" w:rsidR="00DF6040" w:rsidRDefault="00DF6040" w:rsidP="00DF6040">
      <w:pPr>
        <w:rPr>
          <w:rStyle w:val="Emphasis"/>
        </w:rPr>
      </w:pPr>
      <w:r>
        <w:rPr>
          <w:sz w:val="16"/>
        </w:rPr>
        <w:t xml:space="preserve">This Part next demonstrates (II.D) that </w:t>
      </w:r>
      <w:r>
        <w:rPr>
          <w:u w:val="single"/>
        </w:rPr>
        <w:t xml:space="preserve">the </w:t>
      </w:r>
      <w:r>
        <w:rPr>
          <w:rStyle w:val="Emphasis"/>
        </w:rPr>
        <w:t xml:space="preserve">two </w:t>
      </w:r>
      <w:r>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Pr>
          <w:rStyle w:val="Emphasis"/>
          <w:highlight w:val="green"/>
        </w:rPr>
        <w:t xml:space="preserve">denying </w:t>
      </w:r>
      <w:r>
        <w:rPr>
          <w:rStyle w:val="Emphasis"/>
        </w:rPr>
        <w:t xml:space="preserve">all </w:t>
      </w:r>
      <w:r>
        <w:rPr>
          <w:rStyle w:val="Emphasis"/>
          <w:highlight w:val="green"/>
        </w:rPr>
        <w:t xml:space="preserve">public employees </w:t>
      </w:r>
      <w:r>
        <w:rPr>
          <w:rStyle w:val="Emphasis"/>
        </w:rPr>
        <w:t>the right</w:t>
      </w:r>
      <w:r>
        <w:rPr>
          <w:u w:val="single"/>
        </w:rPr>
        <w:t xml:space="preserve"> </w:t>
      </w:r>
      <w:r>
        <w:rPr>
          <w:highlight w:val="green"/>
          <w:u w:val="single"/>
        </w:rPr>
        <w:t xml:space="preserve">and </w:t>
      </w:r>
      <w:r>
        <w:rPr>
          <w:rStyle w:val="Emphasis"/>
        </w:rPr>
        <w:t xml:space="preserve">authorizing </w:t>
      </w:r>
      <w:r>
        <w:rPr>
          <w:rStyle w:val="Emphasis"/>
          <w:highlight w:val="green"/>
        </w:rPr>
        <w:t>permanent replacement</w:t>
      </w:r>
      <w:r>
        <w:rPr>
          <w:rStyle w:val="Emphasis"/>
        </w:rPr>
        <w:t xml:space="preserve"> of lawful strikers</w:t>
      </w:r>
      <w:r>
        <w:rPr>
          <w:sz w:val="16"/>
        </w:rPr>
        <w:t xml:space="preserve">— </w:t>
      </w:r>
      <w:r>
        <w:rPr>
          <w:highlight w:val="green"/>
          <w:u w:val="single"/>
        </w:rPr>
        <w:t xml:space="preserve">co ntravene </w:t>
      </w:r>
      <w:r>
        <w:rPr>
          <w:rStyle w:val="Emphasis"/>
        </w:rPr>
        <w:t xml:space="preserve">core aspects of </w:t>
      </w:r>
      <w:r>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623C0B07" w14:textId="77777777" w:rsidR="00DF6040" w:rsidRDefault="00DF6040" w:rsidP="00DF6040">
      <w:pPr>
        <w:rPr>
          <w:sz w:val="16"/>
        </w:rPr>
      </w:pPr>
      <w:r>
        <w:rPr>
          <w:sz w:val="16"/>
        </w:rPr>
        <w:t>A. Initial Definitions and Considerations</w:t>
      </w:r>
    </w:p>
    <w:p w14:paraId="347FF9C3" w14:textId="77777777" w:rsidR="00DF6040" w:rsidRDefault="00DF6040" w:rsidP="00DF6040">
      <w:pPr>
        <w:rPr>
          <w:rStyle w:val="Emphasis"/>
        </w:rPr>
      </w:pPr>
      <w:r>
        <w:rPr>
          <w:sz w:val="16"/>
        </w:rPr>
        <w:t xml:space="preserve">1. </w:t>
      </w:r>
      <w:r>
        <w:rPr>
          <w:rStyle w:val="Emphasis"/>
        </w:rPr>
        <w:t>CIL Standards</w:t>
      </w:r>
    </w:p>
    <w:p w14:paraId="2C9D8F19" w14:textId="77777777" w:rsidR="00DF6040" w:rsidRDefault="00DF6040" w:rsidP="00DF6040">
      <w:r>
        <w:rPr>
          <w:u w:val="single"/>
        </w:rPr>
        <w:t xml:space="preserve">The </w:t>
      </w:r>
      <w:r>
        <w:rPr>
          <w:highlight w:val="green"/>
          <w:u w:val="single"/>
        </w:rPr>
        <w:t>two</w:t>
      </w:r>
      <w:r>
        <w:rPr>
          <w:u w:val="single"/>
        </w:rPr>
        <w:t xml:space="preserve"> basic </w:t>
      </w:r>
      <w:r>
        <w:rPr>
          <w:highlight w:val="green"/>
          <w:u w:val="single"/>
        </w:rPr>
        <w:t>elements that determine</w:t>
      </w:r>
      <w:r>
        <w:rPr>
          <w:u w:val="single"/>
        </w:rPr>
        <w:t xml:space="preserve"> the existence and content of </w:t>
      </w:r>
      <w:r>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Pr>
          <w:rStyle w:val="Emphasis"/>
          <w:highlight w:val="green"/>
        </w:rPr>
        <w:t>a general practice</w:t>
      </w:r>
      <w:r>
        <w:rPr>
          <w:rStyle w:val="Emphasis"/>
        </w:rPr>
        <w:t xml:space="preserve"> by States</w:t>
      </w:r>
      <w:r>
        <w:rPr>
          <w:u w:val="single"/>
        </w:rPr>
        <w:t xml:space="preserve">, </w:t>
      </w:r>
      <w:r>
        <w:rPr>
          <w:highlight w:val="green"/>
          <w:u w:val="single"/>
        </w:rPr>
        <w:t>and</w:t>
      </w:r>
      <w:r>
        <w:rPr>
          <w:u w:val="single"/>
        </w:rPr>
        <w:t xml:space="preserve"> second, </w:t>
      </w:r>
      <w:r>
        <w:rPr>
          <w:highlight w:val="green"/>
          <w:u w:val="single"/>
        </w:rPr>
        <w:t xml:space="preserve">the </w:t>
      </w:r>
      <w:r>
        <w:rPr>
          <w:u w:val="single"/>
        </w:rPr>
        <w:t xml:space="preserve">requirement that </w:t>
      </w:r>
      <w:r>
        <w:rPr>
          <w:rStyle w:val="Emphasis"/>
        </w:rPr>
        <w:t xml:space="preserve">the general </w:t>
      </w:r>
      <w:r>
        <w:rPr>
          <w:rStyle w:val="Emphasis"/>
          <w:highlight w:val="green"/>
        </w:rPr>
        <w:t>practice be undertaken from</w:t>
      </w:r>
      <w:r>
        <w:rPr>
          <w:rStyle w:val="Emphasis"/>
        </w:rPr>
        <w:t xml:space="preserve"> a sense of legal right or obligation</w:t>
      </w:r>
      <w:r>
        <w:rPr>
          <w:sz w:val="16"/>
        </w:rPr>
        <w:t xml:space="preserve"> (</w:t>
      </w:r>
      <w:r>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33878315" w14:textId="77777777" w:rsidR="00DF6040" w:rsidRDefault="00DF6040" w:rsidP="00DF6040">
      <w:pPr>
        <w:rPr>
          <w:rStyle w:val="Emphasis"/>
        </w:rPr>
      </w:pPr>
      <w:r>
        <w:rPr>
          <w:sz w:val="16"/>
        </w:rPr>
        <w:t xml:space="preserve">2. </w:t>
      </w:r>
      <w:r>
        <w:rPr>
          <w:u w:val="single"/>
        </w:rPr>
        <w:t xml:space="preserve">The </w:t>
      </w:r>
      <w:r>
        <w:rPr>
          <w:rStyle w:val="Emphasis"/>
        </w:rPr>
        <w:t xml:space="preserve">Right to Strike as Integral to </w:t>
      </w:r>
      <w:r>
        <w:rPr>
          <w:rStyle w:val="Emphasis"/>
          <w:highlight w:val="green"/>
        </w:rPr>
        <w:t>FOA</w:t>
      </w:r>
    </w:p>
    <w:p w14:paraId="70BC7DAA" w14:textId="77777777" w:rsidR="00DF6040" w:rsidRDefault="00DF6040" w:rsidP="00DF6040">
      <w:r>
        <w:rPr>
          <w:u w:val="single"/>
        </w:rPr>
        <w:t xml:space="preserve">Freedom of association </w:t>
      </w:r>
      <w:r>
        <w:rPr>
          <w:highlight w:val="green"/>
          <w:u w:val="single"/>
        </w:rPr>
        <w:t>is</w:t>
      </w:r>
      <w:r>
        <w:rPr>
          <w:u w:val="single"/>
        </w:rPr>
        <w:t xml:space="preserve"> </w:t>
      </w:r>
      <w:r>
        <w:rPr>
          <w:rStyle w:val="Emphasis"/>
        </w:rPr>
        <w:t xml:space="preserve">one of </w:t>
      </w:r>
      <w:r>
        <w:rPr>
          <w:rStyle w:val="Emphasis"/>
          <w:highlight w:val="green"/>
        </w:rPr>
        <w:t>the core principles on</w:t>
      </w:r>
      <w:r>
        <w:rPr>
          <w:rStyle w:val="Emphasis"/>
        </w:rPr>
        <w:t xml:space="preserve"> which </w:t>
      </w:r>
      <w:r>
        <w:rPr>
          <w:rStyle w:val="Emphasis"/>
          <w:highlight w:val="green"/>
        </w:rPr>
        <w:t>the ILO</w:t>
      </w:r>
      <w:r>
        <w:rPr>
          <w:rStyle w:val="Emphasis"/>
        </w:rPr>
        <w:t xml:space="preserve"> was founded and continues to exist</w:t>
      </w:r>
      <w:r>
        <w:rPr>
          <w:sz w:val="16"/>
        </w:rPr>
        <w:t xml:space="preserve">. 109 As set forth under Convention 87, </w:t>
      </w:r>
      <w:r>
        <w:rPr>
          <w:highlight w:val="green"/>
          <w:u w:val="single"/>
        </w:rPr>
        <w:t xml:space="preserve">FOA </w:t>
      </w:r>
      <w:r>
        <w:rPr>
          <w:rStyle w:val="Emphasis"/>
          <w:highlight w:val="green"/>
        </w:rPr>
        <w:t>includes</w:t>
      </w:r>
      <w:r>
        <w:rPr>
          <w:rStyle w:val="Emphasis"/>
        </w:rPr>
        <w:t xml:space="preserve"> a series of integral elements</w:t>
      </w:r>
      <w:r>
        <w:rPr>
          <w:u w:val="single"/>
        </w:rPr>
        <w:t xml:space="preserve">, of which </w:t>
      </w:r>
      <w:r>
        <w:rPr>
          <w:highlight w:val="green"/>
          <w:u w:val="single"/>
        </w:rPr>
        <w:t xml:space="preserve">the </w:t>
      </w:r>
      <w:r>
        <w:rPr>
          <w:rStyle w:val="Emphasis"/>
          <w:highlight w:val="green"/>
        </w:rPr>
        <w:t>right to strike</w:t>
      </w:r>
      <w:r>
        <w:rPr>
          <w:rStyle w:val="Emphasis"/>
        </w:rPr>
        <w:t xml:space="preserve"> is one</w:t>
      </w:r>
      <w:r>
        <w:rPr>
          <w:u w:val="single"/>
        </w:rPr>
        <w:t xml:space="preserve">. The </w:t>
      </w:r>
      <w:r>
        <w:rPr>
          <w:rStyle w:val="Emphasis"/>
          <w:highlight w:val="green"/>
        </w:rPr>
        <w:t>two ILO</w:t>
      </w:r>
      <w:r>
        <w:rPr>
          <w:rStyle w:val="Emphasis"/>
        </w:rPr>
        <w:t xml:space="preserve"> supervisory </w:t>
      </w:r>
      <w:r>
        <w:rPr>
          <w:rStyle w:val="Emphasis"/>
          <w:highlight w:val="green"/>
        </w:rPr>
        <w:t>mechanisms</w:t>
      </w:r>
      <w:r>
        <w:rPr>
          <w:u w:val="single"/>
        </w:rPr>
        <w:t xml:space="preserve"> that have </w:t>
      </w:r>
      <w:r>
        <w:rPr>
          <w:rStyle w:val="Emphasis"/>
        </w:rPr>
        <w:t xml:space="preserve">regularly applied or </w:t>
      </w:r>
      <w:r>
        <w:rPr>
          <w:rStyle w:val="Emphasis"/>
          <w:highlight w:val="green"/>
        </w:rPr>
        <w:t>interpreted Convention 87</w:t>
      </w:r>
      <w:r>
        <w:rPr>
          <w:u w:val="single"/>
        </w:rPr>
        <w:t xml:space="preserve"> have understood it </w:t>
      </w:r>
      <w:r>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Pr>
          <w:rStyle w:val="Emphasis"/>
          <w:highlight w:val="green"/>
        </w:rPr>
        <w:t>freedom of association</w:t>
      </w:r>
      <w:r>
        <w:rPr>
          <w:rStyle w:val="Emphasis"/>
        </w:rPr>
        <w:t xml:space="preserve">, which </w:t>
      </w:r>
      <w:r>
        <w:rPr>
          <w:rStyle w:val="Emphasis"/>
          <w:highlight w:val="green"/>
        </w:rPr>
        <w:t>cannot be realized without</w:t>
      </w:r>
      <w:r>
        <w:rPr>
          <w:rStyle w:val="Emphasis"/>
        </w:rPr>
        <w:t xml:space="preserve"> protecting </w:t>
      </w:r>
      <w:r>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0A2DD613" w14:textId="77777777" w:rsidR="00DF6040" w:rsidRDefault="00DF6040" w:rsidP="00DF6040">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1B7A5F5C" w14:textId="77777777" w:rsidR="00DF6040" w:rsidRDefault="00DF6040" w:rsidP="00DF6040">
      <w:pPr>
        <w:rPr>
          <w:rStyle w:val="Emphasis"/>
        </w:rPr>
      </w:pPr>
      <w:r>
        <w:rPr>
          <w:sz w:val="16"/>
        </w:rPr>
        <w:t xml:space="preserve">B. </w:t>
      </w:r>
      <w:r>
        <w:rPr>
          <w:u w:val="single"/>
        </w:rPr>
        <w:t xml:space="preserve">FOA and the </w:t>
      </w:r>
      <w:r>
        <w:rPr>
          <w:rStyle w:val="Emphasis"/>
        </w:rPr>
        <w:t>Right to Strike as General Practice</w:t>
      </w:r>
    </w:p>
    <w:p w14:paraId="40A918B3" w14:textId="77777777" w:rsidR="00DF6040" w:rsidRDefault="00DF6040" w:rsidP="00DF6040">
      <w:pPr>
        <w:rPr>
          <w:sz w:val="16"/>
        </w:rPr>
      </w:pPr>
      <w:r>
        <w:rPr>
          <w:u w:val="single"/>
        </w:rPr>
        <w:t xml:space="preserve">There is ample support that </w:t>
      </w:r>
      <w:r>
        <w:rPr>
          <w:highlight w:val="green"/>
          <w:u w:val="single"/>
        </w:rPr>
        <w:t>FOA is widely accepted</w:t>
      </w:r>
      <w:r>
        <w:rPr>
          <w:u w:val="single"/>
        </w:rPr>
        <w:t xml:space="preserve"> in objective terms. </w:t>
      </w:r>
      <w:r>
        <w:rPr>
          <w:highlight w:val="green"/>
          <w:u w:val="single"/>
        </w:rPr>
        <w:t>Convention 87</w:t>
      </w:r>
      <w:r>
        <w:rPr>
          <w:u w:val="single"/>
        </w:rPr>
        <w:t xml:space="preserve"> has been </w:t>
      </w:r>
      <w:r>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3225616C" w14:textId="77777777" w:rsidR="00DF6040" w:rsidRDefault="00DF6040" w:rsidP="00DF6040">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Pr>
          <w:highlight w:val="green"/>
          <w:u w:val="single"/>
        </w:rPr>
        <w:t xml:space="preserve">the </w:t>
      </w:r>
      <w:r>
        <w:rPr>
          <w:rStyle w:val="Emphasis"/>
          <w:highlight w:val="green"/>
        </w:rPr>
        <w:t>right to strike</w:t>
      </w:r>
      <w:r>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Pr>
          <w:highlight w:val="green"/>
          <w:u w:val="single"/>
        </w:rPr>
        <w:t xml:space="preserve">the </w:t>
      </w:r>
      <w:r>
        <w:rPr>
          <w:rStyle w:val="Emphasis"/>
          <w:highlight w:val="green"/>
        </w:rPr>
        <w:t>U</w:t>
      </w:r>
      <w:r>
        <w:rPr>
          <w:rStyle w:val="Emphasis"/>
        </w:rPr>
        <w:t xml:space="preserve">nited </w:t>
      </w:r>
      <w:r>
        <w:rPr>
          <w:rStyle w:val="Emphasis"/>
          <w:highlight w:val="green"/>
        </w:rPr>
        <w:t>N</w:t>
      </w:r>
      <w:r>
        <w:rPr>
          <w:rStyle w:val="Emphasis"/>
        </w:rPr>
        <w:t xml:space="preserve">ations </w:t>
      </w:r>
      <w:r>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Another major UN Human Rightstreaty,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The ICCPR has been ratified by 173 countries, including three of the four largepopulation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125 Indeed, of the 187 ILO Member States, only 11 relatively smallpopulation countries have not ratified at least one of Convention 87, the ICESCR, or the ICCPR.126</w:t>
      </w:r>
    </w:p>
    <w:p w14:paraId="5F173045" w14:textId="77777777" w:rsidR="00DF6040" w:rsidRDefault="00DF6040" w:rsidP="00DF6040">
      <w:pPr>
        <w:rPr>
          <w:u w:val="single"/>
        </w:rPr>
      </w:pPr>
      <w:r>
        <w:rPr>
          <w:u w:val="single"/>
        </w:rPr>
        <w:t xml:space="preserve">FOA is </w:t>
      </w:r>
      <w:r>
        <w:rPr>
          <w:highlight w:val="green"/>
          <w:u w:val="single"/>
        </w:rPr>
        <w:t>also</w:t>
      </w:r>
      <w:r>
        <w:rPr>
          <w:u w:val="single"/>
        </w:rPr>
        <w:t xml:space="preserve"> expressly </w:t>
      </w:r>
      <w:r>
        <w:rPr>
          <w:rStyle w:val="Emphasis"/>
          <w:highlight w:val="green"/>
        </w:rPr>
        <w:t>recognized in</w:t>
      </w:r>
      <w:r>
        <w:rPr>
          <w:rStyle w:val="Emphasis"/>
        </w:rPr>
        <w:t xml:space="preserve"> a labor setting in </w:t>
      </w:r>
      <w:r>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17A39E36" w14:textId="77777777" w:rsidR="00DF6040" w:rsidRDefault="00DF6040" w:rsidP="00DF6040">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7AF93A9B" w14:textId="77777777" w:rsidR="00DF6040" w:rsidRDefault="00DF6040" w:rsidP="00DF6040">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464A46F7" w14:textId="77777777" w:rsidR="00DF6040" w:rsidRDefault="00DF6040" w:rsidP="00DF6040">
      <w:pPr>
        <w:rPr>
          <w:sz w:val="16"/>
          <w:szCs w:val="16"/>
        </w:rPr>
      </w:pPr>
      <w:r>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2A9158E9" w14:textId="77777777" w:rsidR="00DF6040" w:rsidRDefault="00DF6040" w:rsidP="00DF6040">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250C9AB1" w14:textId="77777777" w:rsidR="00DF6040" w:rsidRDefault="00DF6040" w:rsidP="00DF6040">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6F974D0B" w14:textId="77777777" w:rsidR="00DF6040" w:rsidRDefault="00DF6040" w:rsidP="00DF6040">
      <w:pPr>
        <w:rPr>
          <w:rStyle w:val="Emphasis"/>
        </w:rPr>
      </w:pPr>
      <w:r>
        <w:rPr>
          <w:sz w:val="16"/>
        </w:rPr>
        <w:t xml:space="preserve">C. </w:t>
      </w:r>
      <w:r>
        <w:rPr>
          <w:rStyle w:val="Emphasis"/>
        </w:rPr>
        <w:t>FOA</w:t>
      </w:r>
      <w:r>
        <w:rPr>
          <w:u w:val="single"/>
        </w:rPr>
        <w:t xml:space="preserve"> and the </w:t>
      </w:r>
      <w:r>
        <w:rPr>
          <w:rStyle w:val="Emphasis"/>
          <w:highlight w:val="green"/>
        </w:rPr>
        <w:t>Right to Strike as Opinio Juris</w:t>
      </w:r>
    </w:p>
    <w:p w14:paraId="1A73898C" w14:textId="77777777" w:rsidR="00DF6040" w:rsidRDefault="00DF6040" w:rsidP="00DF6040">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Pr>
          <w:highlight w:val="green"/>
          <w:u w:val="single"/>
        </w:rPr>
        <w:t>while</w:t>
      </w:r>
      <w:r>
        <w:rPr>
          <w:u w:val="single"/>
        </w:rPr>
        <w:t xml:space="preserve"> the existence of </w:t>
      </w:r>
      <w:r>
        <w:rPr>
          <w:highlight w:val="green"/>
          <w:u w:val="single"/>
        </w:rPr>
        <w:t xml:space="preserve">opinio juris may be </w:t>
      </w:r>
      <w:r>
        <w:rPr>
          <w:rStyle w:val="Emphasis"/>
          <w:highlight w:val="green"/>
        </w:rPr>
        <w:t>inferred</w:t>
      </w:r>
      <w:r>
        <w:rPr>
          <w:rStyle w:val="Emphasis"/>
        </w:rPr>
        <w:t xml:space="preserve"> from a general practice</w:t>
      </w:r>
      <w:r>
        <w:rPr>
          <w:u w:val="single"/>
        </w:rPr>
        <w:t xml:space="preserve">, </w:t>
      </w:r>
      <w:r>
        <w:rPr>
          <w:highlight w:val="green"/>
          <w:u w:val="single"/>
        </w:rPr>
        <w:t>the</w:t>
      </w:r>
      <w:r>
        <w:rPr>
          <w:u w:val="single"/>
        </w:rPr>
        <w:t xml:space="preserve"> International Court of Justice </w:t>
      </w:r>
      <w:r>
        <w:rPr>
          <w:highlight w:val="green"/>
          <w:u w:val="single"/>
        </w:rPr>
        <w:t>(ICJ) has</w:t>
      </w:r>
      <w:r>
        <w:rPr>
          <w:u w:val="single"/>
        </w:rPr>
        <w:t xml:space="preserve"> at times </w:t>
      </w:r>
      <w:r>
        <w:rPr>
          <w:highlight w:val="green"/>
          <w:u w:val="single"/>
        </w:rPr>
        <w:t xml:space="preserve">noted </w:t>
      </w:r>
      <w:r>
        <w:rPr>
          <w:u w:val="single"/>
        </w:rPr>
        <w:t xml:space="preserve">the </w:t>
      </w:r>
      <w:r>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Pr>
          <w:rStyle w:val="Emphasis"/>
          <w:highlight w:val="green"/>
        </w:rPr>
        <w:t xml:space="preserve">contribute to socialized acceptance of </w:t>
      </w:r>
      <w:r>
        <w:rPr>
          <w:rStyle w:val="Emphasis"/>
        </w:rPr>
        <w:t xml:space="preserve">norms on </w:t>
      </w:r>
      <w:r>
        <w:rPr>
          <w:rStyle w:val="Emphasis"/>
          <w:highlight w:val="green"/>
        </w:rPr>
        <w:t>FOA, reassuring</w:t>
      </w:r>
      <w:r>
        <w:rPr>
          <w:rStyle w:val="Emphasis"/>
        </w:rPr>
        <w:t xml:space="preserve"> peer </w:t>
      </w:r>
      <w:r>
        <w:rPr>
          <w:rStyle w:val="Emphasis"/>
          <w:highlight w:val="green"/>
        </w:rPr>
        <w:t>countries</w:t>
      </w:r>
      <w:r>
        <w:rPr>
          <w:rStyle w:val="Emphasis"/>
        </w:rPr>
        <w:t xml:space="preserve"> that protecting rights to association </w:t>
      </w:r>
      <w:r>
        <w:rPr>
          <w:rStyle w:val="Emphasis"/>
          <w:highlight w:val="green"/>
        </w:rPr>
        <w:t xml:space="preserve">including </w:t>
      </w:r>
      <w:r>
        <w:rPr>
          <w:rStyle w:val="Emphasis"/>
        </w:rPr>
        <w:t xml:space="preserve">the </w:t>
      </w:r>
      <w:r>
        <w:rPr>
          <w:rStyle w:val="Emphasis"/>
          <w:highlight w:val="green"/>
        </w:rPr>
        <w:t>right to strike will not place them in</w:t>
      </w:r>
      <w:r>
        <w:rPr>
          <w:rStyle w:val="Emphasis"/>
        </w:rPr>
        <w:t xml:space="preserve"> an </w:t>
      </w:r>
      <w:r>
        <w:rPr>
          <w:rStyle w:val="Emphasis"/>
          <w:highlight w:val="green"/>
        </w:rPr>
        <w:t>inferior competitive position</w:t>
      </w:r>
      <w:r>
        <w:rPr>
          <w:u w:val="single"/>
        </w:rPr>
        <w:t>.</w:t>
      </w:r>
      <w:r>
        <w:rPr>
          <w:sz w:val="16"/>
        </w:rPr>
        <w:t>151</w:t>
      </w:r>
    </w:p>
    <w:p w14:paraId="5D707EB9" w14:textId="77777777" w:rsidR="00DF6040" w:rsidRDefault="00DF6040" w:rsidP="00DF6040">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Pr>
          <w:highlight w:val="green"/>
          <w:u w:val="single"/>
        </w:rPr>
        <w:t>FOA is</w:t>
      </w:r>
      <w:r>
        <w:rPr>
          <w:u w:val="single"/>
        </w:rPr>
        <w:t xml:space="preserve"> </w:t>
      </w:r>
      <w:r>
        <w:rPr>
          <w:rStyle w:val="Emphasis"/>
        </w:rPr>
        <w:t xml:space="preserve">consciously </w:t>
      </w:r>
      <w:r>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Pr>
          <w:highlight w:val="green"/>
          <w:u w:val="single"/>
        </w:rPr>
        <w:t xml:space="preserve">by </w:t>
      </w:r>
      <w:r>
        <w:rPr>
          <w:rStyle w:val="Emphasis"/>
          <w:highlight w:val="green"/>
        </w:rPr>
        <w:t>virtue of membership</w:t>
      </w:r>
      <w:r>
        <w:rPr>
          <w:u w:val="single"/>
        </w:rPr>
        <w:t xml:space="preserve"> itself. </w:t>
      </w:r>
      <w:r>
        <w:rPr>
          <w:highlight w:val="green"/>
          <w:u w:val="single"/>
        </w:rPr>
        <w:t>The ILO</w:t>
      </w:r>
      <w:r>
        <w:rPr>
          <w:u w:val="single"/>
        </w:rPr>
        <w:t xml:space="preserve"> Constitution </w:t>
      </w:r>
      <w:r>
        <w:rPr>
          <w:highlight w:val="green"/>
          <w:u w:val="single"/>
        </w:rPr>
        <w:t xml:space="preserve">expressly </w:t>
      </w:r>
      <w:r>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3FBA6842" w14:textId="77777777" w:rsidR="00DF6040" w:rsidRDefault="00DF6040" w:rsidP="00DF6040">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6D3E78C7" w14:textId="77777777" w:rsidR="00DF6040" w:rsidRDefault="00DF6040" w:rsidP="00DF6040">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10AC4B1B" w14:textId="77777777" w:rsidR="00DF6040" w:rsidRDefault="00DF6040" w:rsidP="00DF6040">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3CC9F1FF" w14:textId="77777777" w:rsidR="00DF6040" w:rsidRDefault="00DF6040" w:rsidP="00DF6040">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2A559D67" w14:textId="77777777" w:rsidR="00DF6040" w:rsidRDefault="00DF6040" w:rsidP="00DF6040">
      <w:pPr>
        <w:rPr>
          <w:sz w:val="16"/>
        </w:rPr>
      </w:pPr>
      <w:r>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3184431F" w14:textId="77777777" w:rsidR="00DF6040" w:rsidRDefault="00DF6040" w:rsidP="00DF6040">
      <w:pPr>
        <w:rPr>
          <w:sz w:val="16"/>
        </w:rPr>
      </w:pPr>
      <w:r>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p>
    <w:p w14:paraId="3A0FD9C6" w14:textId="77777777" w:rsidR="00DF6040" w:rsidRDefault="00DF6040" w:rsidP="00DF6040">
      <w:pPr>
        <w:rPr>
          <w:sz w:val="16"/>
        </w:rPr>
      </w:pPr>
      <w:r>
        <w:rPr>
          <w:sz w:val="16"/>
        </w:rPr>
        <w:t xml:space="preserve">Question: Does the Secretary-General believe that U.N. staff have a right to take part in industrial action? </w:t>
      </w:r>
    </w:p>
    <w:p w14:paraId="0D224EC9" w14:textId="77777777" w:rsidR="00DF6040" w:rsidRDefault="00DF6040" w:rsidP="00DF6040">
      <w:pPr>
        <w:rPr>
          <w:sz w:val="16"/>
        </w:rPr>
      </w:pPr>
      <w:r>
        <w:rPr>
          <w:sz w:val="16"/>
        </w:rPr>
        <w:t>Deputy Spokesman: We believe the right to strike is part of customary international law.167</w:t>
      </w:r>
    </w:p>
    <w:p w14:paraId="78351DED" w14:textId="77777777" w:rsidR="00DF6040" w:rsidRDefault="00DF6040" w:rsidP="00DF6040">
      <w:pPr>
        <w:rPr>
          <w:sz w:val="16"/>
        </w:rPr>
      </w:pPr>
      <w:r>
        <w:rPr>
          <w:sz w:val="16"/>
        </w:rPr>
        <w:t xml:space="preserve">These statements did not simply materialize in recent times. </w:t>
      </w:r>
      <w:r>
        <w:rPr>
          <w:u w:val="single"/>
        </w:rPr>
        <w:t>Two major U.N. Human Rights treaties—</w:t>
      </w:r>
      <w:r>
        <w:rPr>
          <w:highlight w:val="green"/>
          <w:u w:val="single"/>
        </w:rPr>
        <w:t xml:space="preserve">the </w:t>
      </w:r>
      <w:r>
        <w:rPr>
          <w:rStyle w:val="Emphasis"/>
          <w:highlight w:val="green"/>
        </w:rPr>
        <w:t>ICESCR and</w:t>
      </w:r>
      <w:r>
        <w:rPr>
          <w:rStyle w:val="Emphasis"/>
        </w:rPr>
        <w:t xml:space="preserve"> the </w:t>
      </w:r>
      <w:r>
        <w:rPr>
          <w:rStyle w:val="Emphasis"/>
          <w:highlight w:val="green"/>
        </w:rPr>
        <w:t>ICCPR</w:t>
      </w:r>
      <w:r>
        <w:rPr>
          <w:u w:val="single"/>
        </w:rPr>
        <w:t xml:space="preserve">—have been </w:t>
      </w:r>
      <w:r>
        <w:rPr>
          <w:rStyle w:val="Emphasis"/>
        </w:rPr>
        <w:t xml:space="preserve">interpreted by their relevant treaty bodies to </w:t>
      </w:r>
      <w:r>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28CA140C" w14:textId="77777777" w:rsidR="00DF6040" w:rsidRDefault="00DF6040" w:rsidP="00DF6040">
      <w:pPr>
        <w:rPr>
          <w:u w:val="single"/>
        </w:rPr>
      </w:pPr>
      <w:r>
        <w:rPr>
          <w:sz w:val="16"/>
        </w:rPr>
        <w:t xml:space="preserve">In sum, </w:t>
      </w:r>
      <w:r>
        <w:rPr>
          <w:u w:val="single"/>
        </w:rPr>
        <w:t xml:space="preserve">the principles of FOA including </w:t>
      </w:r>
      <w:r>
        <w:rPr>
          <w:highlight w:val="green"/>
          <w:u w:val="single"/>
        </w:rPr>
        <w:t>the right to strike</w:t>
      </w:r>
      <w:r>
        <w:rPr>
          <w:u w:val="single"/>
        </w:rPr>
        <w:t xml:space="preserve"> would appear to </w:t>
      </w:r>
      <w:r>
        <w:rPr>
          <w:rStyle w:val="Emphasis"/>
          <w:highlight w:val="green"/>
        </w:rPr>
        <w:t>satisfy</w:t>
      </w:r>
      <w:r>
        <w:rPr>
          <w:rStyle w:val="Emphasis"/>
        </w:rPr>
        <w:t xml:space="preserve"> both prongs of the </w:t>
      </w:r>
      <w:r>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B6FC914" w14:textId="77777777" w:rsidR="00DF6040" w:rsidRDefault="00DF6040" w:rsidP="00DF6040"/>
    <w:p w14:paraId="3A81F15D" w14:textId="77777777" w:rsidR="00DF6040" w:rsidRPr="00726A39" w:rsidRDefault="00DF6040" w:rsidP="00DF6040">
      <w:pPr>
        <w:pStyle w:val="Heading4"/>
        <w:rPr>
          <w:bCs/>
        </w:rPr>
      </w:pPr>
      <w:r w:rsidRPr="00726A39">
        <w:rPr>
          <w:bCs/>
        </w:rPr>
        <w:t xml:space="preserve">That prevents </w:t>
      </w:r>
      <w:r w:rsidRPr="00726A39">
        <w:rPr>
          <w:bCs/>
          <w:u w:val="single"/>
        </w:rPr>
        <w:t>harmonization</w:t>
      </w:r>
      <w:r w:rsidRPr="00726A39">
        <w:rPr>
          <w:bCs/>
        </w:rPr>
        <w:t xml:space="preserve"> of norms and throws the </w:t>
      </w:r>
      <w:r w:rsidRPr="00726A39">
        <w:rPr>
          <w:bCs/>
          <w:u w:val="single"/>
        </w:rPr>
        <w:t>functioning</w:t>
      </w:r>
      <w:r w:rsidRPr="00726A39">
        <w:rPr>
          <w:bCs/>
        </w:rPr>
        <w:t xml:space="preserve"> of international institutions into question – prefer </w:t>
      </w:r>
      <w:r w:rsidRPr="00726A39">
        <w:rPr>
          <w:bCs/>
          <w:u w:val="single"/>
        </w:rPr>
        <w:t>empirics</w:t>
      </w:r>
      <w:r w:rsidRPr="00726A39">
        <w:rPr>
          <w:bCs/>
        </w:rPr>
        <w:t>.</w:t>
      </w:r>
    </w:p>
    <w:p w14:paraId="2615423F" w14:textId="77777777" w:rsidR="00DF6040" w:rsidRDefault="00DF6040" w:rsidP="00DF6040">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7" w:history="1">
        <w:r>
          <w:rPr>
            <w:rStyle w:val="Hyperlink"/>
            <w:color w:val="000000"/>
          </w:rPr>
          <w:t>https://sci-hub.se/https://doi.org/10.1177/2031952521994412</w:t>
        </w:r>
      </w:hyperlink>
      <w:r>
        <w:t>] Justin</w:t>
      </w:r>
    </w:p>
    <w:p w14:paraId="189B2CFA" w14:textId="77777777" w:rsidR="00DF6040" w:rsidRDefault="00DF6040" w:rsidP="00DF6040">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Pr>
          <w:u w:val="single"/>
        </w:rPr>
        <w:t xml:space="preserve">the </w:t>
      </w:r>
      <w:r>
        <w:rPr>
          <w:highlight w:val="green"/>
          <w:u w:val="single"/>
        </w:rPr>
        <w:t xml:space="preserve">ILO </w:t>
      </w:r>
      <w:r>
        <w:rPr>
          <w:u w:val="single"/>
        </w:rPr>
        <w:t xml:space="preserve">supervisory </w:t>
      </w:r>
      <w:r>
        <w:rPr>
          <w:highlight w:val="green"/>
          <w:u w:val="single"/>
        </w:rPr>
        <w:t xml:space="preserve">bodies have </w:t>
      </w:r>
      <w:r>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Pr>
          <w:rStyle w:val="Emphasis"/>
          <w:highlight w:val="green"/>
        </w:rPr>
        <w:t>Convention 87</w:t>
      </w:r>
      <w:r>
        <w:rPr>
          <w:rStyle w:val="Emphasis"/>
        </w:rPr>
        <w:t xml:space="preserve"> also </w:t>
      </w:r>
      <w:r>
        <w:rPr>
          <w:rStyle w:val="Emphasis"/>
          <w:highlight w:val="green"/>
        </w:rPr>
        <w:t>guarantees the right to strike</w:t>
      </w:r>
      <w:r>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Pr>
          <w:highlight w:val="green"/>
          <w:u w:val="single"/>
        </w:rPr>
        <w:t>in 1994, it was</w:t>
      </w:r>
      <w:r>
        <w:rPr>
          <w:u w:val="single"/>
        </w:rPr>
        <w:t xml:space="preserve"> </w:t>
      </w:r>
      <w:r>
        <w:rPr>
          <w:rStyle w:val="Emphasis"/>
        </w:rPr>
        <w:t xml:space="preserve">already </w:t>
      </w:r>
      <w:r>
        <w:rPr>
          <w:rStyle w:val="Emphasis"/>
          <w:highlight w:val="green"/>
        </w:rPr>
        <w:t>being challenged</w:t>
      </w:r>
      <w:r>
        <w:rPr>
          <w:rStyle w:val="Emphasis"/>
        </w:rPr>
        <w:t xml:space="preserve"> by the employers’ group</w:t>
      </w:r>
      <w:r>
        <w:rPr>
          <w:sz w:val="16"/>
        </w:rPr>
        <w:t xml:space="preserve">.4 But </w:t>
      </w:r>
      <w:r>
        <w:rPr>
          <w:highlight w:val="green"/>
          <w:u w:val="single"/>
        </w:rPr>
        <w:t>the Rubicon was</w:t>
      </w:r>
      <w:r>
        <w:rPr>
          <w:u w:val="single"/>
        </w:rPr>
        <w:t xml:space="preserve"> definitely </w:t>
      </w:r>
      <w:r>
        <w:rPr>
          <w:rStyle w:val="Emphasis"/>
          <w:highlight w:val="green"/>
        </w:rPr>
        <w:t>crossed in 2012</w:t>
      </w:r>
      <w:r>
        <w:rPr>
          <w:highlight w:val="green"/>
          <w:u w:val="single"/>
        </w:rPr>
        <w:t>, when</w:t>
      </w:r>
      <w:r>
        <w:rPr>
          <w:u w:val="single"/>
        </w:rPr>
        <w:t xml:space="preserve"> the </w:t>
      </w:r>
      <w:r>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Pr>
          <w:highlight w:val="green"/>
          <w:u w:val="single"/>
        </w:rPr>
        <w:t>refused</w:t>
      </w:r>
      <w:r>
        <w:rPr>
          <w:u w:val="single"/>
        </w:rPr>
        <w:t xml:space="preserve">, for the first time, </w:t>
      </w:r>
      <w:r>
        <w:rPr>
          <w:highlight w:val="green"/>
          <w:u w:val="single"/>
        </w:rPr>
        <w:t>to deal</w:t>
      </w:r>
      <w:r>
        <w:rPr>
          <w:sz w:val="16"/>
        </w:rPr>
        <w:t>—as it had done previously—</w:t>
      </w:r>
      <w:r>
        <w:rPr>
          <w:highlight w:val="green"/>
          <w:u w:val="single"/>
        </w:rPr>
        <w:t>with</w:t>
      </w:r>
      <w:r>
        <w:rPr>
          <w:u w:val="single"/>
        </w:rPr>
        <w:t xml:space="preserve"> a list of </w:t>
      </w:r>
      <w:r>
        <w:rPr>
          <w:highlight w:val="green"/>
          <w:u w:val="single"/>
        </w:rPr>
        <w:t>Member States that</w:t>
      </w:r>
      <w:r>
        <w:rPr>
          <w:u w:val="single"/>
        </w:rPr>
        <w:t xml:space="preserve"> had </w:t>
      </w:r>
      <w:r>
        <w:rPr>
          <w:rStyle w:val="Emphasis"/>
        </w:rPr>
        <w:t xml:space="preserve">seriously </w:t>
      </w:r>
      <w:r>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Pr>
          <w:highlight w:val="green"/>
          <w:u w:val="single"/>
        </w:rPr>
        <w:t xml:space="preserve">This </w:t>
      </w:r>
      <w:r>
        <w:rPr>
          <w:u w:val="single"/>
        </w:rPr>
        <w:t xml:space="preserve">incident temporarily </w:t>
      </w:r>
      <w:r>
        <w:rPr>
          <w:highlight w:val="green"/>
          <w:u w:val="single"/>
        </w:rPr>
        <w:t xml:space="preserve">resulted in an </w:t>
      </w:r>
      <w:r>
        <w:rPr>
          <w:rStyle w:val="Emphasis"/>
          <w:highlight w:val="green"/>
        </w:rPr>
        <w:t>institutional crisis</w:t>
      </w:r>
      <w:r>
        <w:rPr>
          <w:rStyle w:val="Emphasis"/>
        </w:rPr>
        <w:t xml:space="preserve"> within the ILO supervisory system</w:t>
      </w:r>
      <w:r>
        <w:rPr>
          <w:u w:val="single"/>
        </w:rPr>
        <w:t xml:space="preserve">, </w:t>
      </w:r>
      <w:r>
        <w:rPr>
          <w:highlight w:val="green"/>
          <w:u w:val="single"/>
        </w:rPr>
        <w:t>since the ILO’s</w:t>
      </w:r>
      <w:r>
        <w:rPr>
          <w:u w:val="single"/>
        </w:rPr>
        <w:t xml:space="preserve"> tripartite </w:t>
      </w:r>
      <w:r>
        <w:rPr>
          <w:highlight w:val="green"/>
          <w:u w:val="single"/>
        </w:rPr>
        <w:t xml:space="preserve">structure </w:t>
      </w:r>
      <w:r>
        <w:rPr>
          <w:u w:val="single"/>
        </w:rPr>
        <w:t xml:space="preserve">which </w:t>
      </w:r>
      <w:r>
        <w:rPr>
          <w:rStyle w:val="Emphasis"/>
        </w:rPr>
        <w:t xml:space="preserve">underlies the constitution of the ILO </w:t>
      </w:r>
      <w:r>
        <w:rPr>
          <w:rStyle w:val="Emphasis"/>
          <w:highlight w:val="green"/>
        </w:rPr>
        <w:t>presupposes</w:t>
      </w:r>
      <w:r>
        <w:rPr>
          <w:rStyle w:val="Emphasis"/>
        </w:rPr>
        <w:t xml:space="preserve"> that the three </w:t>
      </w:r>
      <w:r>
        <w:rPr>
          <w:rStyle w:val="Emphasis"/>
          <w:highlight w:val="green"/>
        </w:rPr>
        <w:t>constituents cooperate in good faith</w:t>
      </w:r>
      <w:r>
        <w:rPr>
          <w:u w:val="single"/>
        </w:rPr>
        <w:t xml:space="preserve"> within the organisation’s bodies</w:t>
      </w:r>
      <w:r>
        <w:rPr>
          <w:sz w:val="16"/>
        </w:rPr>
        <w:t xml:space="preserve">. An attitude of </w:t>
      </w:r>
      <w:r>
        <w:rPr>
          <w:highlight w:val="green"/>
          <w:u w:val="single"/>
        </w:rPr>
        <w:t xml:space="preserve">refusal on the </w:t>
      </w:r>
      <w:r>
        <w:rPr>
          <w:rStyle w:val="Emphasis"/>
          <w:highlight w:val="green"/>
        </w:rPr>
        <w:t>part of only one</w:t>
      </w:r>
      <w:r>
        <w:rPr>
          <w:rStyle w:val="Emphasis"/>
        </w:rPr>
        <w:t xml:space="preserve"> of the </w:t>
      </w:r>
      <w:r>
        <w:rPr>
          <w:rStyle w:val="Emphasis"/>
          <w:highlight w:val="green"/>
        </w:rPr>
        <w:t>constituents</w:t>
      </w:r>
      <w:r>
        <w:rPr>
          <w:u w:val="single"/>
        </w:rPr>
        <w:t xml:space="preserve"> therefore necessarily </w:t>
      </w:r>
      <w:r>
        <w:rPr>
          <w:highlight w:val="green"/>
          <w:u w:val="single"/>
        </w:rPr>
        <w:t xml:space="preserve">brings into question the </w:t>
      </w:r>
      <w:r>
        <w:rPr>
          <w:rStyle w:val="Emphasis"/>
          <w:highlight w:val="green"/>
        </w:rPr>
        <w:t>functioning of the ILO</w:t>
      </w:r>
      <w:r>
        <w:rPr>
          <w:rStyle w:val="Emphasis"/>
        </w:rPr>
        <w:t>.</w:t>
      </w:r>
    </w:p>
    <w:p w14:paraId="14192E3E" w14:textId="77777777" w:rsidR="00DF6040" w:rsidRDefault="00DF6040" w:rsidP="00DF6040"/>
    <w:p w14:paraId="250FB593" w14:textId="77777777" w:rsidR="00DF6040" w:rsidRPr="00726A39" w:rsidRDefault="00DF6040" w:rsidP="00DF6040">
      <w:pPr>
        <w:pStyle w:val="Heading4"/>
        <w:rPr>
          <w:bCs/>
        </w:rPr>
      </w:pPr>
      <w:r w:rsidRPr="00726A39">
        <w:rPr>
          <w:bCs/>
          <w:u w:val="single"/>
        </w:rPr>
        <w:t>Harmonizing</w:t>
      </w:r>
      <w:r w:rsidRPr="00726A39">
        <w:rPr>
          <w:bCs/>
        </w:rPr>
        <w:t xml:space="preserve"> international labor standards are key to </w:t>
      </w:r>
      <w:r w:rsidRPr="00726A39">
        <w:rPr>
          <w:bCs/>
          <w:u w:val="single"/>
        </w:rPr>
        <w:t>Sustainable Development Goals</w:t>
      </w:r>
      <w:r w:rsidRPr="00726A39">
        <w:rPr>
          <w:bCs/>
        </w:rPr>
        <w:t xml:space="preserve"> – compliance is </w:t>
      </w:r>
      <w:r w:rsidRPr="00726A39">
        <w:rPr>
          <w:bCs/>
          <w:u w:val="single"/>
        </w:rPr>
        <w:t>key</w:t>
      </w:r>
      <w:r w:rsidRPr="00726A39">
        <w:rPr>
          <w:bCs/>
        </w:rPr>
        <w:t>.</w:t>
      </w:r>
    </w:p>
    <w:p w14:paraId="66B592F4" w14:textId="77777777" w:rsidR="00DF6040" w:rsidRDefault="00DF6040" w:rsidP="00DF6040">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8" w:history="1">
        <w:r>
          <w:rPr>
            <w:rStyle w:val="Hyperlink"/>
            <w:color w:val="000000"/>
          </w:rPr>
          <w:t>https://www.ilo.org/global/standards/introduction-to-international-labour-standards/the-benefits-of-international-labour-standards/lang--en/index.htm</w:t>
        </w:r>
      </w:hyperlink>
      <w:r>
        <w:t xml:space="preserve">] Justin </w:t>
      </w:r>
    </w:p>
    <w:p w14:paraId="5ED39094" w14:textId="77777777" w:rsidR="00DF6040" w:rsidRDefault="00DF6040" w:rsidP="00DF6040">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Pr>
          <w:highlight w:val="green"/>
          <w:u w:val="single"/>
        </w:rPr>
        <w:t xml:space="preserve">is a </w:t>
      </w:r>
      <w:r>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Pr>
          <w:rStyle w:val="Emphasis"/>
          <w:sz w:val="24"/>
          <w:highlight w:val="green"/>
        </w:rPr>
        <w:t>sustainable development</w:t>
      </w:r>
      <w:r>
        <w:rPr>
          <w:sz w:val="16"/>
        </w:rPr>
        <w:t xml:space="preserve">. At the United Nations General Assembly in September 2015, </w:t>
      </w:r>
      <w:r>
        <w:rPr>
          <w:rStyle w:val="Emphasis"/>
          <w:highlight w:val="green"/>
        </w:rPr>
        <w:t>decent</w:t>
      </w:r>
      <w:r>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Pr>
          <w:highlight w:val="green"/>
          <w:u w:val="single"/>
        </w:rPr>
        <w:t>became</w:t>
      </w:r>
      <w:r>
        <w:rPr>
          <w:u w:val="single"/>
        </w:rPr>
        <w:t xml:space="preserve"> the </w:t>
      </w:r>
      <w:r>
        <w:rPr>
          <w:rStyle w:val="Emphasis"/>
          <w:highlight w:val="green"/>
        </w:rPr>
        <w:t>central</w:t>
      </w:r>
      <w:r>
        <w:rPr>
          <w:rStyle w:val="Emphasis"/>
        </w:rPr>
        <w:t xml:space="preserve"> elements </w:t>
      </w:r>
      <w:r>
        <w:rPr>
          <w:rStyle w:val="Emphasis"/>
          <w:highlight w:val="green"/>
        </w:rPr>
        <w:t xml:space="preserve">of </w:t>
      </w:r>
      <w:r w:rsidRPr="00DF6040">
        <w:rPr>
          <w:rStyle w:val="Emphasis"/>
        </w:rPr>
        <w:t xml:space="preserve">the new </w:t>
      </w:r>
      <w:r>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Pr>
          <w:highlight w:val="green"/>
          <w:u w:val="single"/>
        </w:rPr>
        <w:t>Achieving</w:t>
      </w:r>
      <w:r>
        <w:rPr>
          <w:u w:val="single"/>
        </w:rPr>
        <w:t xml:space="preserve"> the goal of </w:t>
      </w:r>
      <w:r>
        <w:rPr>
          <w:highlight w:val="green"/>
          <w:u w:val="single"/>
        </w:rPr>
        <w:t>decent work</w:t>
      </w:r>
      <w:r>
        <w:rPr>
          <w:u w:val="single"/>
        </w:rPr>
        <w:t xml:space="preserve"> in the globalized economy </w:t>
      </w:r>
      <w:r>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Pr>
          <w:highlight w:val="green"/>
          <w:u w:val="single"/>
        </w:rPr>
        <w:t>The ILO</w:t>
      </w:r>
      <w:r>
        <w:rPr>
          <w:u w:val="single"/>
        </w:rPr>
        <w:t xml:space="preserve"> contributes to this legal framework by elaborating and </w:t>
      </w:r>
      <w:r>
        <w:rPr>
          <w:highlight w:val="green"/>
          <w:u w:val="single"/>
        </w:rPr>
        <w:t>promot</w:t>
      </w:r>
      <w:r>
        <w:rPr>
          <w:u w:val="single"/>
        </w:rPr>
        <w:t xml:space="preserve">ing </w:t>
      </w:r>
      <w:r w:rsidRPr="00DF6040">
        <w:rPr>
          <w:rStyle w:val="Emphasis"/>
        </w:rPr>
        <w:t xml:space="preserve">international labour </w:t>
      </w:r>
      <w:r>
        <w:rPr>
          <w:rStyle w:val="Emphasis"/>
          <w:highlight w:val="green"/>
        </w:rPr>
        <w:t>standards</w:t>
      </w:r>
      <w:r>
        <w:rPr>
          <w:highlight w:val="green"/>
          <w:u w:val="single"/>
        </w:rPr>
        <w:t xml:space="preserve"> aimed at</w:t>
      </w:r>
      <w:r>
        <w:rPr>
          <w:u w:val="single"/>
        </w:rPr>
        <w:t xml:space="preserve"> making sure that </w:t>
      </w:r>
      <w:r>
        <w:rPr>
          <w:rStyle w:val="Emphasis"/>
        </w:rPr>
        <w:t xml:space="preserve">economic </w:t>
      </w:r>
      <w:r>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Pr>
          <w:highlight w:val="green"/>
          <w:u w:val="single"/>
        </w:rPr>
        <w:t xml:space="preserve">helps </w:t>
      </w:r>
      <w:r>
        <w:rPr>
          <w:rStyle w:val="Emphasis"/>
          <w:highlight w:val="green"/>
        </w:rPr>
        <w:t>governments</w:t>
      </w:r>
      <w:r>
        <w:rPr>
          <w:u w:val="single"/>
        </w:rPr>
        <w:t xml:space="preserve"> and </w:t>
      </w:r>
      <w:r>
        <w:rPr>
          <w:rStyle w:val="Emphasis"/>
        </w:rPr>
        <w:t>employers</w:t>
      </w:r>
      <w:r>
        <w:rPr>
          <w:u w:val="single"/>
        </w:rPr>
        <w:t xml:space="preserve"> to </w:t>
      </w:r>
      <w:r>
        <w:rPr>
          <w:highlight w:val="green"/>
          <w:u w:val="single"/>
        </w:rPr>
        <w:t>avoid</w:t>
      </w:r>
      <w:r>
        <w:rPr>
          <w:u w:val="single"/>
        </w:rPr>
        <w:t xml:space="preserve"> the </w:t>
      </w:r>
      <w:r>
        <w:rPr>
          <w:rStyle w:val="Emphasis"/>
        </w:rPr>
        <w:t>temptation</w:t>
      </w:r>
      <w:r>
        <w:rPr>
          <w:u w:val="single"/>
        </w:rPr>
        <w:t xml:space="preserve"> of </w:t>
      </w:r>
      <w:r>
        <w:rPr>
          <w:highlight w:val="green"/>
          <w:u w:val="single"/>
        </w:rPr>
        <w:t xml:space="preserve">lowering </w:t>
      </w:r>
      <w:r w:rsidRPr="00DF6040">
        <w:rPr>
          <w:rStyle w:val="Emphasis"/>
        </w:rPr>
        <w:t xml:space="preserve">labour </w:t>
      </w:r>
      <w:r>
        <w:rPr>
          <w:rStyle w:val="Emphasis"/>
          <w:highlight w:val="green"/>
        </w:rPr>
        <w:t xml:space="preserve">standards in </w:t>
      </w:r>
      <w:r w:rsidRPr="00DF6040">
        <w:rPr>
          <w:rStyle w:val="Emphasis"/>
        </w:rPr>
        <w:t>the hope that this could give them a greater comparative</w:t>
      </w:r>
      <w:r>
        <w:rPr>
          <w:rStyle w:val="Emphasis"/>
        </w:rPr>
        <w:t xml:space="preserve"> </w:t>
      </w:r>
      <w:r>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Pr>
          <w:rStyle w:val="Emphasis"/>
          <w:highlight w:val="green"/>
        </w:rPr>
        <w:t>minimum standards</w:t>
      </w:r>
      <w:r>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Pr>
          <w:highlight w:val="green"/>
          <w:u w:val="single"/>
        </w:rPr>
        <w:t>is</w:t>
      </w:r>
      <w:r>
        <w:rPr>
          <w:u w:val="single"/>
        </w:rPr>
        <w:t xml:space="preserve"> often </w:t>
      </w:r>
      <w:r>
        <w:rPr>
          <w:rStyle w:val="Emphasis"/>
          <w:highlight w:val="green"/>
        </w:rPr>
        <w:t xml:space="preserve">accompanied by </w:t>
      </w:r>
      <w:r>
        <w:rPr>
          <w:rStyle w:val="Emphasis"/>
        </w:rPr>
        <w:t xml:space="preserve">improvements in </w:t>
      </w:r>
      <w:r>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Pr>
          <w:highlight w:val="green"/>
          <w:u w:val="single"/>
        </w:rPr>
        <w:t>equality</w:t>
      </w:r>
      <w:r>
        <w:rPr>
          <w:u w:val="single"/>
        </w:rPr>
        <w:t xml:space="preserve">, can </w:t>
      </w:r>
      <w:r>
        <w:rPr>
          <w:rStyle w:val="Emphasis"/>
          <w:highlight w:val="green"/>
        </w:rPr>
        <w:t>translate</w:t>
      </w:r>
      <w:r>
        <w:rPr>
          <w:highlight w:val="green"/>
          <w:u w:val="single"/>
        </w:rPr>
        <w:t xml:space="preserve"> into</w:t>
      </w:r>
      <w:r>
        <w:rPr>
          <w:u w:val="single"/>
        </w:rPr>
        <w:t xml:space="preserve"> greater satisfaction and </w:t>
      </w:r>
      <w:r w:rsidRPr="00DF6040">
        <w:rPr>
          <w:rStyle w:val="Emphasis"/>
        </w:rPr>
        <w:t xml:space="preserve">improved </w:t>
      </w:r>
      <w:r>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Pr>
          <w:highlight w:val="green"/>
          <w:u w:val="single"/>
        </w:rPr>
        <w:t xml:space="preserve">Social </w:t>
      </w:r>
      <w:r>
        <w:rPr>
          <w:rStyle w:val="Emphasis"/>
          <w:highlight w:val="green"/>
        </w:rPr>
        <w:t>protection</w:t>
      </w:r>
      <w:r>
        <w:rPr>
          <w:sz w:val="16"/>
        </w:rPr>
        <w:t xml:space="preserve">, such as unemployment schemes, </w:t>
      </w:r>
      <w:r>
        <w:rPr>
          <w:u w:val="single"/>
        </w:rPr>
        <w:t xml:space="preserve">and active labour market policies can </w:t>
      </w:r>
      <w:r>
        <w:rPr>
          <w:rStyle w:val="Emphasis"/>
          <w:highlight w:val="green"/>
        </w:rPr>
        <w:t>facilitate</w:t>
      </w:r>
      <w:r>
        <w:rPr>
          <w:rStyle w:val="Emphasis"/>
        </w:rPr>
        <w:t xml:space="preserve"> labour market flexibility, and make economic </w:t>
      </w:r>
      <w:r>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Pr>
          <w:highlight w:val="green"/>
          <w:u w:val="single"/>
        </w:rPr>
        <w:t>Freedom of association and collective bargaining</w:t>
      </w:r>
      <w:r>
        <w:rPr>
          <w:u w:val="single"/>
        </w:rPr>
        <w:t xml:space="preserve"> can </w:t>
      </w:r>
      <w:r>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Pr>
          <w:rStyle w:val="Emphasis"/>
          <w:highlight w:val="green"/>
        </w:rPr>
        <w:t>effects</w:t>
      </w:r>
      <w:r>
        <w:rPr>
          <w:u w:val="single"/>
        </w:rPr>
        <w:t xml:space="preserve"> of </w:t>
      </w:r>
      <w:r>
        <w:rPr>
          <w:rStyle w:val="Emphasis"/>
        </w:rPr>
        <w:t>labour standards</w:t>
      </w:r>
      <w:r>
        <w:rPr>
          <w:u w:val="single"/>
        </w:rPr>
        <w:t xml:space="preserve"> do </w:t>
      </w:r>
      <w:r>
        <w:rPr>
          <w:highlight w:val="green"/>
          <w:u w:val="single"/>
        </w:rPr>
        <w:t>not</w:t>
      </w:r>
      <w:r>
        <w:rPr>
          <w:u w:val="single"/>
        </w:rPr>
        <w:t xml:space="preserve"> go </w:t>
      </w:r>
      <w:r>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International labour standards not only respond to changes in the world of work for the protection of workers, but also take into account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Pr>
          <w:highlight w:val="green"/>
          <w:u w:val="single"/>
        </w:rPr>
        <w:t>development</w:t>
      </w:r>
      <w:r>
        <w:rPr>
          <w:u w:val="single"/>
        </w:rPr>
        <w:t xml:space="preserve"> has </w:t>
      </w:r>
      <w:r w:rsidRPr="00DF6040">
        <w:rPr>
          <w:u w:val="single"/>
        </w:rPr>
        <w:t xml:space="preserve">always </w:t>
      </w:r>
      <w:r>
        <w:rPr>
          <w:highlight w:val="green"/>
          <w:u w:val="single"/>
        </w:rPr>
        <w:t>depended on</w:t>
      </w:r>
      <w:r>
        <w:rPr>
          <w:u w:val="single"/>
        </w:rPr>
        <w:t xml:space="preserve"> the </w:t>
      </w:r>
      <w:r>
        <w:rPr>
          <w:rStyle w:val="Emphasis"/>
          <w:highlight w:val="green"/>
        </w:rPr>
        <w:t>acceptance of rules.</w:t>
      </w:r>
      <w:r>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Pr>
          <w:rStyle w:val="Emphasis"/>
          <w:highlight w:val="green"/>
        </w:rPr>
        <w:t>national</w:t>
      </w:r>
      <w:r>
        <w:rPr>
          <w:rStyle w:val="Emphasis"/>
        </w:rPr>
        <w:t xml:space="preserve"> legal </w:t>
      </w:r>
      <w:r>
        <w:rPr>
          <w:rStyle w:val="Emphasis"/>
          <w:highlight w:val="green"/>
        </w:rPr>
        <w:t>system ensure</w:t>
      </w:r>
      <w:r>
        <w:rPr>
          <w:rStyle w:val="Emphasis"/>
        </w:rPr>
        <w:t xml:space="preserve"> an efficient and </w:t>
      </w:r>
      <w:r>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Pr>
          <w:highlight w:val="green"/>
          <w:u w:val="single"/>
        </w:rPr>
        <w:t xml:space="preserve">ILO standards </w:t>
      </w:r>
      <w:r>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Pr>
          <w:highlight w:val="green"/>
          <w:u w:val="single"/>
        </w:rPr>
        <w:t xml:space="preserve">reinforcement of </w:t>
      </w:r>
      <w:r>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Pr>
          <w:highlight w:val="green"/>
          <w:u w:val="single"/>
        </w:rPr>
        <w:t xml:space="preserve">proved to </w:t>
      </w:r>
      <w:r>
        <w:rPr>
          <w:u w:val="single"/>
        </w:rPr>
        <w:t xml:space="preserve">be effective strategies in </w:t>
      </w:r>
      <w:r>
        <w:rPr>
          <w:highlight w:val="green"/>
          <w:u w:val="single"/>
        </w:rPr>
        <w:t>reduc</w:t>
      </w:r>
      <w:r>
        <w:rPr>
          <w:u w:val="single"/>
        </w:rPr>
        <w:t xml:space="preserve">ing </w:t>
      </w:r>
      <w:r>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Pr>
          <w:highlight w:val="green"/>
          <w:u w:val="single"/>
        </w:rPr>
        <w:t>institutions</w:t>
      </w:r>
      <w:r>
        <w:rPr>
          <w:u w:val="single"/>
        </w:rPr>
        <w:t xml:space="preserve"> can help </w:t>
      </w:r>
      <w:r>
        <w:rPr>
          <w:rStyle w:val="Emphasis"/>
          <w:highlight w:val="green"/>
        </w:rPr>
        <w:t>formalize</w:t>
      </w:r>
      <w:r>
        <w:rPr>
          <w:rStyle w:val="Emphasis"/>
        </w:rPr>
        <w:t xml:space="preserve"> the economy and create a climate of trust and order which is essential for economic </w:t>
      </w:r>
      <w:r>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755E53DB" w14:textId="77777777" w:rsidR="00DF6040" w:rsidRDefault="00DF6040" w:rsidP="00DF6040"/>
    <w:p w14:paraId="3EC3ED72" w14:textId="77777777" w:rsidR="00DF6040" w:rsidRPr="00726A39" w:rsidRDefault="00DF6040" w:rsidP="00DF6040">
      <w:pPr>
        <w:pStyle w:val="Heading4"/>
        <w:rPr>
          <w:bCs/>
        </w:rPr>
      </w:pPr>
      <w:r w:rsidRPr="00726A39">
        <w:rPr>
          <w:bCs/>
        </w:rPr>
        <w:t xml:space="preserve">That’s key to head off a </w:t>
      </w:r>
      <w:r w:rsidRPr="00726A39">
        <w:rPr>
          <w:bCs/>
          <w:u w:val="single"/>
        </w:rPr>
        <w:t>laundry list</w:t>
      </w:r>
      <w:r w:rsidRPr="00726A39">
        <w:rPr>
          <w:bCs/>
        </w:rPr>
        <w:t xml:space="preserve"> of </w:t>
      </w:r>
      <w:r w:rsidRPr="00726A39">
        <w:rPr>
          <w:bCs/>
          <w:u w:val="single"/>
        </w:rPr>
        <w:t>interacting catastrophic risks</w:t>
      </w:r>
      <w:r w:rsidRPr="00726A39">
        <w:rPr>
          <w:bCs/>
        </w:rPr>
        <w:t xml:space="preserve">, the </w:t>
      </w:r>
      <w:r w:rsidRPr="00726A39">
        <w:rPr>
          <w:bCs/>
          <w:u w:val="single"/>
        </w:rPr>
        <w:t>combination</w:t>
      </w:r>
      <w:r w:rsidRPr="00726A39">
        <w:rPr>
          <w:bCs/>
        </w:rPr>
        <w:t xml:space="preserve"> of which causes </w:t>
      </w:r>
      <w:r w:rsidRPr="00726A39">
        <w:rPr>
          <w:bCs/>
          <w:u w:val="single"/>
        </w:rPr>
        <w:t>extinction</w:t>
      </w:r>
      <w:r w:rsidRPr="00726A39">
        <w:rPr>
          <w:bCs/>
        </w:rPr>
        <w:t xml:space="preserve"> and </w:t>
      </w:r>
      <w:r w:rsidRPr="00726A39">
        <w:rPr>
          <w:bCs/>
          <w:u w:val="single"/>
        </w:rPr>
        <w:t>amplifies</w:t>
      </w:r>
      <w:r w:rsidRPr="00726A39">
        <w:rPr>
          <w:bCs/>
        </w:rPr>
        <w:t xml:space="preserve"> every other threat.</w:t>
      </w:r>
    </w:p>
    <w:p w14:paraId="7D791609" w14:textId="77777777" w:rsidR="00DF6040" w:rsidRDefault="00DF6040" w:rsidP="00DF6040">
      <w:r>
        <w:t xml:space="preserve">Tom </w:t>
      </w:r>
      <w:r>
        <w:rPr>
          <w:rStyle w:val="Style13ptBold"/>
        </w:rPr>
        <w:t>Cernev &amp;</w:t>
      </w:r>
      <w:r>
        <w:t xml:space="preserve"> Richard </w:t>
      </w:r>
      <w:r>
        <w:rPr>
          <w:rStyle w:val="Style13ptBold"/>
        </w:rPr>
        <w:t>Fenner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294F5F7E" w14:textId="77777777" w:rsidR="00DF6040" w:rsidRDefault="00DF6040" w:rsidP="00DF6040">
      <w:pPr>
        <w:rPr>
          <w:sz w:val="16"/>
        </w:rPr>
      </w:pPr>
      <w:r>
        <w:rPr>
          <w:sz w:val="16"/>
        </w:rPr>
        <w:t xml:space="preserve">4.1. Cascading failures Fig. 3 demonstrates that </w:t>
      </w:r>
      <w:r>
        <w:rPr>
          <w:rStyle w:val="StyleUnderline"/>
          <w:highlight w:val="green"/>
        </w:rPr>
        <w:t>cascade failures</w:t>
      </w:r>
      <w:r>
        <w:rPr>
          <w:rStyle w:val="StyleUnderline"/>
        </w:rPr>
        <w:t xml:space="preserve"> can be </w:t>
      </w:r>
      <w:r>
        <w:rPr>
          <w:rStyle w:val="StyleUnderline"/>
          <w:highlight w:val="green"/>
        </w:rPr>
        <w:t>transmit</w:t>
      </w:r>
      <w:r>
        <w:rPr>
          <w:rStyle w:val="StyleUnderline"/>
        </w:rPr>
        <w:t xml:space="preserve">ted </w:t>
      </w:r>
      <w:r>
        <w:rPr>
          <w:rStyle w:val="StyleUnderline"/>
          <w:highlight w:val="green"/>
        </w:rPr>
        <w:t>through</w:t>
      </w:r>
      <w:r>
        <w:rPr>
          <w:sz w:val="16"/>
        </w:rPr>
        <w:t xml:space="preserve"> the </w:t>
      </w:r>
      <w:r>
        <w:rPr>
          <w:rStyle w:val="Emphasis"/>
          <w:highlight w:val="green"/>
        </w:rPr>
        <w:t>complex</w:t>
      </w:r>
      <w:r>
        <w:rPr>
          <w:rStyle w:val="Emphasis"/>
        </w:rPr>
        <w:t xml:space="preserve"> inter-</w:t>
      </w:r>
      <w:r>
        <w:rPr>
          <w:rStyle w:val="Emphasis"/>
          <w:highlight w:val="green"/>
        </w:rPr>
        <w:t>relations</w:t>
      </w:r>
      <w:r>
        <w:rPr>
          <w:rStyle w:val="Emphasis"/>
        </w:rPr>
        <w:t>hips</w:t>
      </w:r>
      <w:r>
        <w:rPr>
          <w:rStyle w:val="StyleUnderline"/>
        </w:rPr>
        <w:t xml:space="preserve"> </w:t>
      </w:r>
      <w:r>
        <w:rPr>
          <w:rStyle w:val="StyleUnderline"/>
          <w:highlight w:val="green"/>
        </w:rPr>
        <w:t>that link</w:t>
      </w:r>
      <w:r>
        <w:rPr>
          <w:rStyle w:val="StyleUnderline"/>
        </w:rPr>
        <w:t xml:space="preserve"> the </w:t>
      </w:r>
      <w:r>
        <w:rPr>
          <w:rStyle w:val="StyleUnderline"/>
          <w:highlight w:val="green"/>
        </w:rPr>
        <w:t>Sustainable Development</w:t>
      </w:r>
      <w:r>
        <w:rPr>
          <w:rStyle w:val="StyleUnderline"/>
        </w:rPr>
        <w:t xml:space="preserve"> Goals</w:t>
      </w:r>
      <w:r>
        <w:rPr>
          <w:sz w:val="16"/>
        </w:rPr>
        <w:t xml:space="preserve">. Randers, Rockstrom, Stoknes, Goluke, Collste, Cornell, Donges et al. (2018) have suggested that where meeting some SDGs impact negatively on others, </w:t>
      </w:r>
      <w:r>
        <w:rPr>
          <w:rStyle w:val="StyleUnderline"/>
        </w:rPr>
        <w:t xml:space="preserve">this may </w:t>
      </w:r>
      <w:r>
        <w:rPr>
          <w:rStyle w:val="StyleUnderline"/>
          <w:highlight w:val="green"/>
        </w:rPr>
        <w:t>lead to “</w:t>
      </w:r>
      <w:r>
        <w:rPr>
          <w:rStyle w:val="Emphasis"/>
          <w:highlight w:val="green"/>
        </w:rPr>
        <w:t xml:space="preserve">crisis </w:t>
      </w:r>
      <w:r>
        <w:rPr>
          <w:rStyle w:val="Emphasis"/>
        </w:rPr>
        <w:t xml:space="preserve">and conflict </w:t>
      </w:r>
      <w:r>
        <w:rPr>
          <w:rStyle w:val="Emphasis"/>
          <w:highlight w:val="green"/>
        </w:rPr>
        <w:t>accelerators</w:t>
      </w:r>
      <w:r>
        <w:rPr>
          <w:rStyle w:val="StyleUnderline"/>
          <w:highlight w:val="green"/>
        </w:rPr>
        <w:t>” and “threat multipliers” resulting in conflict</w:t>
      </w:r>
      <w:r>
        <w:rPr>
          <w:rStyle w:val="StyleUnderline"/>
        </w:rPr>
        <w:t xml:space="preserve">s, </w:t>
      </w:r>
      <w:r>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system"(Mastrojeni, 2018). Such </w:t>
      </w:r>
      <w:r>
        <w:rPr>
          <w:rStyle w:val="StyleUnderline"/>
          <w:highlight w:val="green"/>
        </w:rPr>
        <w:t>possibilities</w:t>
      </w:r>
      <w:r>
        <w:rPr>
          <w:rStyle w:val="StyleUnderline"/>
        </w:rPr>
        <w:t xml:space="preserve"> are likely to go beyond incremental damage and </w:t>
      </w:r>
      <w:r>
        <w:rPr>
          <w:rStyle w:val="StyleUnderline"/>
          <w:highlight w:val="green"/>
        </w:rPr>
        <w:t xml:space="preserve">lead to </w:t>
      </w:r>
      <w:r w:rsidRPr="00DF6040">
        <w:rPr>
          <w:rStyle w:val="Emphasis"/>
        </w:rPr>
        <w:t xml:space="preserve">runaway </w:t>
      </w:r>
      <w:r>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Pr>
          <w:rStyle w:val="Emphasis"/>
          <w:highlight w:val="green"/>
        </w:rPr>
        <w:t>feedback loops, tipping points and opaque</w:t>
      </w:r>
      <w:r>
        <w:rPr>
          <w:rStyle w:val="Emphasis"/>
        </w:rPr>
        <w:t xml:space="preserve"> cause-and-effect </w:t>
      </w:r>
      <w:r>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Pr>
          <w:rStyle w:val="StyleUnderline"/>
          <w:highlight w:val="green"/>
        </w:rPr>
        <w:t xml:space="preserve">include </w:t>
      </w:r>
      <w:r>
        <w:rPr>
          <w:rStyle w:val="Emphasis"/>
        </w:rPr>
        <w:t>extreme</w:t>
      </w:r>
      <w:r>
        <w:rPr>
          <w:sz w:val="16"/>
        </w:rPr>
        <w:t xml:space="preserve"> weather events </w:t>
      </w:r>
      <w:r>
        <w:rPr>
          <w:rStyle w:val="Emphasis"/>
          <w:highlight w:val="green"/>
        </w:rPr>
        <w:t>natural disasters</w:t>
      </w:r>
      <w:r w:rsidRPr="00DF6040">
        <w:rPr>
          <w:rStyle w:val="StyleUnderline"/>
        </w:rPr>
        <w:t>, cyber attacks, data fraud or theft</w:t>
      </w:r>
      <w:r>
        <w:rPr>
          <w:rStyle w:val="StyleUnderline"/>
        </w:rPr>
        <w:t xml:space="preserve">, failure of </w:t>
      </w:r>
      <w:r>
        <w:rPr>
          <w:rStyle w:val="Emphasis"/>
          <w:highlight w:val="green"/>
        </w:rPr>
        <w:t>climate change</w:t>
      </w:r>
      <w:r>
        <w:rPr>
          <w:rStyle w:val="StyleUnderline"/>
        </w:rPr>
        <w:t xml:space="preserve"> mitigation </w:t>
      </w:r>
      <w:r>
        <w:rPr>
          <w:rStyle w:val="StyleUnderline"/>
          <w:highlight w:val="green"/>
        </w:rPr>
        <w:t xml:space="preserve">and </w:t>
      </w:r>
      <w:r>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Pr>
          <w:rStyle w:val="StyleUnderline"/>
          <w:highlight w:val="green"/>
        </w:rPr>
        <w:t>Achieving</w:t>
      </w:r>
      <w:r>
        <w:rPr>
          <w:sz w:val="16"/>
        </w:rPr>
        <w:t xml:space="preserve"> the </w:t>
      </w:r>
      <w:r>
        <w:rPr>
          <w:rStyle w:val="StyleUnderline"/>
          <w:highlight w:val="green"/>
        </w:rPr>
        <w:t>S</w:t>
      </w:r>
      <w:r>
        <w:rPr>
          <w:rStyle w:val="StyleUnderline"/>
        </w:rPr>
        <w:t xml:space="preserve">ustainable </w:t>
      </w:r>
      <w:r>
        <w:rPr>
          <w:rStyle w:val="StyleUnderline"/>
          <w:highlight w:val="green"/>
        </w:rPr>
        <w:t>D</w:t>
      </w:r>
      <w:r>
        <w:rPr>
          <w:rStyle w:val="StyleUnderline"/>
        </w:rPr>
        <w:t xml:space="preserve">evelopment </w:t>
      </w:r>
      <w:r>
        <w:rPr>
          <w:rStyle w:val="StyleUnderline"/>
          <w:highlight w:val="green"/>
        </w:rPr>
        <w:t>G</w:t>
      </w:r>
      <w:r>
        <w:rPr>
          <w:rStyle w:val="StyleUnderline"/>
        </w:rPr>
        <w:t>oal</w:t>
      </w:r>
      <w:r>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Pr>
          <w:rStyle w:val="StyleUnderline"/>
          <w:highlight w:val="green"/>
        </w:rPr>
        <w:t>reduc</w:t>
      </w:r>
      <w:r>
        <w:rPr>
          <w:rStyle w:val="StyleUnderline"/>
        </w:rPr>
        <w:t xml:space="preserve">ing the </w:t>
      </w:r>
      <w:r>
        <w:rPr>
          <w:rStyle w:val="Emphasis"/>
        </w:rPr>
        <w:t xml:space="preserve">long-term global catastrophic and </w:t>
      </w:r>
      <w:r>
        <w:rPr>
          <w:rStyle w:val="Emphasis"/>
          <w:highlight w:val="green"/>
        </w:rPr>
        <w:t>existential risks</w:t>
      </w:r>
      <w:r>
        <w:rPr>
          <w:rStyle w:val="StyleUnderline"/>
          <w:highlight w:val="green"/>
        </w:rPr>
        <w:t xml:space="preserve"> </w:t>
      </w:r>
      <w:r>
        <w:rPr>
          <w:rStyle w:val="StyleUnderline"/>
        </w:rPr>
        <w:t>for humanity</w:t>
      </w:r>
      <w:r>
        <w:rPr>
          <w:sz w:val="16"/>
        </w:rPr>
        <w:t xml:space="preserve">. </w:t>
      </w:r>
      <w:r>
        <w:rPr>
          <w:rStyle w:val="StyleUnderline"/>
        </w:rPr>
        <w:t xml:space="preserve">Conversely </w:t>
      </w:r>
      <w:r>
        <w:rPr>
          <w:rStyle w:val="StyleUnderline"/>
          <w:highlight w:val="green"/>
        </w:rPr>
        <w:t xml:space="preserve">if </w:t>
      </w:r>
      <w:r>
        <w:rPr>
          <w:rStyle w:val="StyleUnderline"/>
        </w:rPr>
        <w:t xml:space="preserve">the targets represented across the </w:t>
      </w:r>
      <w:r>
        <w:rPr>
          <w:rStyle w:val="StyleUnderline"/>
          <w:highlight w:val="green"/>
        </w:rPr>
        <w:t xml:space="preserve">SDGs remain unachieved </w:t>
      </w:r>
      <w:r>
        <w:rPr>
          <w:rStyle w:val="StyleUnderline"/>
        </w:rPr>
        <w:t xml:space="preserve">there is </w:t>
      </w:r>
      <w:r>
        <w:rPr>
          <w:rStyle w:val="StyleUnderline"/>
          <w:highlight w:val="green"/>
        </w:rPr>
        <w:t>the</w:t>
      </w:r>
      <w:r>
        <w:rPr>
          <w:rStyle w:val="StyleUnderline"/>
        </w:rPr>
        <w:t xml:space="preserve"> potential for these forms of </w:t>
      </w:r>
      <w:r>
        <w:rPr>
          <w:rStyle w:val="StyleUnderline"/>
          <w:highlight w:val="green"/>
        </w:rPr>
        <w:t xml:space="preserve">risk </w:t>
      </w:r>
      <w:r>
        <w:rPr>
          <w:rStyle w:val="StyleUnderline"/>
        </w:rPr>
        <w:t>to</w:t>
      </w:r>
      <w:r>
        <w:rPr>
          <w:sz w:val="16"/>
        </w:rPr>
        <w:t xml:space="preserve"> </w:t>
      </w:r>
      <w:r>
        <w:rPr>
          <w:rStyle w:val="Emphasis"/>
          <w:highlight w:val="green"/>
        </w:rPr>
        <w:t>develop</w:t>
      </w:r>
      <w:r>
        <w:rPr>
          <w:sz w:val="16"/>
        </w:rPr>
        <w:t xml:space="preserve">. This association combined with the likely emergence of new challenges over the next decades (Cook, Inayatullah, Burgman, Sutherland, &amp; Wintle,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Pr>
          <w:rStyle w:val="StyleUnderline"/>
          <w:highlight w:val="green"/>
        </w:rPr>
        <w:t xml:space="preserve">act as </w:t>
      </w:r>
      <w:r>
        <w:rPr>
          <w:rStyle w:val="Emphasis"/>
          <w:highlight w:val="green"/>
        </w:rPr>
        <w:t>prevention</w:t>
      </w:r>
      <w:r>
        <w:rPr>
          <w:rStyle w:val="Emphasis"/>
        </w:rPr>
        <w:t>, or leverage points</w:t>
      </w:r>
      <w:r>
        <w:rPr>
          <w:sz w:val="16"/>
        </w:rPr>
        <w:t xml:space="preserve"> in order </w:t>
      </w:r>
      <w:r>
        <w:rPr>
          <w:rStyle w:val="StyleUnderline"/>
          <w:highlight w:val="green"/>
        </w:rPr>
        <w:t xml:space="preserve">to avoid </w:t>
      </w:r>
      <w:r>
        <w:rPr>
          <w:rStyle w:val="StyleUnderline"/>
        </w:rPr>
        <w:t xml:space="preserve">such </w:t>
      </w:r>
      <w:r>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Pr>
          <w:rStyle w:val="StyleUnderline"/>
          <w:highlight w:val="green"/>
        </w:rPr>
        <w:t>risks</w:t>
      </w:r>
      <w:r>
        <w:rPr>
          <w:sz w:val="16"/>
        </w:rPr>
        <w:t xml:space="preserve">. Despite being lesser in severity than existential risks, they </w:t>
      </w:r>
      <w:r>
        <w:rPr>
          <w:rStyle w:val="StyleUnderline"/>
          <w:highlight w:val="green"/>
        </w:rPr>
        <w:t>increase</w:t>
      </w:r>
      <w:r>
        <w:rPr>
          <w:rStyle w:val="StyleUnderline"/>
        </w:rPr>
        <w:t xml:space="preserve"> the </w:t>
      </w:r>
      <w:r>
        <w:rPr>
          <w:rStyle w:val="StyleUnderline"/>
          <w:highlight w:val="green"/>
        </w:rPr>
        <w:t>likelihood of</w:t>
      </w:r>
      <w:r>
        <w:rPr>
          <w:rStyle w:val="StyleUnderline"/>
        </w:rPr>
        <w:t xml:space="preserve"> human </w:t>
      </w:r>
      <w:r>
        <w:rPr>
          <w:rStyle w:val="StyleUnderline"/>
          <w:highlight w:val="green"/>
        </w:rPr>
        <w:t>extinction</w:t>
      </w:r>
      <w:r>
        <w:rPr>
          <w:sz w:val="16"/>
        </w:rPr>
        <w:t xml:space="preserve"> (Turchin &amp; Denkenberger, 2018a) </w:t>
      </w:r>
      <w:r>
        <w:rPr>
          <w:rStyle w:val="StyleUnderline"/>
          <w:highlight w:val="green"/>
        </w:rPr>
        <w:t xml:space="preserve">through </w:t>
      </w:r>
      <w:r>
        <w:rPr>
          <w:rStyle w:val="Emphasis"/>
          <w:highlight w:val="green"/>
        </w:rPr>
        <w:t>chain reactions</w:t>
      </w:r>
      <w:r>
        <w:rPr>
          <w:sz w:val="16"/>
        </w:rPr>
        <w:t xml:space="preserve"> (Turchin &amp; Denkenberger, 2018a), </w:t>
      </w:r>
      <w:r>
        <w:rPr>
          <w:rStyle w:val="StyleUnderline"/>
          <w:highlight w:val="green"/>
        </w:rPr>
        <w:t xml:space="preserve">and </w:t>
      </w:r>
      <w:r>
        <w:rPr>
          <w:rStyle w:val="Emphasis"/>
          <w:highlight w:val="green"/>
        </w:rPr>
        <w:t>inhibiting</w:t>
      </w:r>
      <w:r>
        <w:rPr>
          <w:rStyle w:val="Emphasis"/>
        </w:rPr>
        <w:t xml:space="preserve"> humanity’s </w:t>
      </w:r>
      <w:r>
        <w:rPr>
          <w:rStyle w:val="Emphasis"/>
          <w:highlight w:val="green"/>
        </w:rPr>
        <w:t>response</w:t>
      </w:r>
      <w:r>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Pr>
          <w:rStyle w:val="StyleUnderline"/>
          <w:highlight w:val="green"/>
        </w:rPr>
        <w:t>pandemic</w:t>
      </w:r>
      <w:r>
        <w:rPr>
          <w:rStyle w:val="StyleUnderline"/>
        </w:rPr>
        <w:t xml:space="preserve"> risk, </w:t>
      </w:r>
      <w:r>
        <w:rPr>
          <w:rStyle w:val="StyleUnderline"/>
          <w:highlight w:val="green"/>
        </w:rPr>
        <w:t>poverty</w:t>
      </w:r>
      <w:r>
        <w:rPr>
          <w:rStyle w:val="StyleUnderline"/>
        </w:rPr>
        <w:t xml:space="preserve"> levels</w:t>
      </w:r>
      <w:r>
        <w:rPr>
          <w:sz w:val="16"/>
        </w:rPr>
        <w:t xml:space="preserve"> in low and middle income countries increase </w:t>
      </w:r>
      <w:r>
        <w:rPr>
          <w:rStyle w:val="StyleUnderline"/>
          <w:highlight w:val="green"/>
        </w:rPr>
        <w:t>reducing</w:t>
      </w:r>
      <w:r>
        <w:rPr>
          <w:rStyle w:val="StyleUnderline"/>
        </w:rPr>
        <w:t xml:space="preserve"> the </w:t>
      </w:r>
      <w:r>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Pr>
          <w:rStyle w:val="Emphasis"/>
          <w:highlight w:val="green"/>
        </w:rPr>
        <w:t>warming</w:t>
      </w:r>
      <w:r>
        <w:rPr>
          <w:sz w:val="16"/>
        </w:rPr>
        <w:t xml:space="preserve"> itself </w:t>
      </w:r>
      <w:r>
        <w:rPr>
          <w:rStyle w:val="StyleUnderline"/>
        </w:rPr>
        <w:t xml:space="preserve">will drive </w:t>
      </w:r>
      <w:r>
        <w:rPr>
          <w:rStyle w:val="StyleUnderline"/>
          <w:highlight w:val="green"/>
        </w:rPr>
        <w:t>disruptive</w:t>
      </w:r>
      <w:r>
        <w:rPr>
          <w:rStyle w:val="StyleUnderline"/>
        </w:rPr>
        <w:t xml:space="preserve"> </w:t>
      </w:r>
      <w:r w:rsidRPr="00DF6040">
        <w:rPr>
          <w:rStyle w:val="StyleUnderline"/>
        </w:rPr>
        <w:t>changes in both terrestial and aquatic</w:t>
      </w:r>
      <w:r>
        <w:rPr>
          <w:rStyle w:val="StyleUnderline"/>
        </w:rPr>
        <w:t xml:space="preserve"> </w:t>
      </w:r>
      <w:r>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Pr>
          <w:rStyle w:val="Emphasis"/>
          <w:highlight w:val="green"/>
        </w:rPr>
        <w:t>ag</w:t>
      </w:r>
      <w:r>
        <w:rPr>
          <w:rStyle w:val="Emphasis"/>
        </w:rPr>
        <w:t xml:space="preserve">ricultural </w:t>
      </w:r>
      <w:r>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650F20F0" w14:textId="77777777" w:rsidR="00DF6040" w:rsidRDefault="00DF6040" w:rsidP="00DF6040">
      <w:pPr>
        <w:rPr>
          <w:sz w:val="16"/>
        </w:rPr>
      </w:pPr>
    </w:p>
    <w:p w14:paraId="106F91EC" w14:textId="77777777" w:rsidR="00DF6040" w:rsidRPr="00726A39" w:rsidRDefault="00DF6040" w:rsidP="00DF6040">
      <w:pPr>
        <w:pStyle w:val="Heading4"/>
        <w:rPr>
          <w:bCs/>
        </w:rPr>
      </w:pPr>
      <w:r w:rsidRPr="00726A39">
        <w:rPr>
          <w:bCs/>
        </w:rPr>
        <w:t>Weak states are existential. Err AFF to account for non-linearity and unpredictable cascades.</w:t>
      </w:r>
    </w:p>
    <w:p w14:paraId="233DD271" w14:textId="77777777" w:rsidR="00DF6040" w:rsidRDefault="00DF6040" w:rsidP="00DF6040">
      <w:r>
        <w:t xml:space="preserve">Hanna Samir </w:t>
      </w:r>
      <w:r>
        <w:rPr>
          <w:b/>
          <w:bCs/>
          <w:sz w:val="26"/>
        </w:rPr>
        <w:t>Kassab 17</w:t>
      </w:r>
      <w:r>
        <w:t>. Visiting Assistant Professor of Political Science at Northern Michigan University, Prioritization Theory and Defensive Foreign Policy. Springer International Publishing, 2017. CrossRef, doi:10.1007/978-3-319-48018-3. // Re-Cut Justin</w:t>
      </w:r>
    </w:p>
    <w:p w14:paraId="15BF0C60" w14:textId="77777777" w:rsidR="00DF6040" w:rsidRDefault="00DF6040" w:rsidP="00DF6040">
      <w:pPr>
        <w:rPr>
          <w:sz w:val="16"/>
        </w:rPr>
      </w:pPr>
      <w:r>
        <w:rPr>
          <w:rStyle w:val="StyleUnderline"/>
        </w:rPr>
        <w:t xml:space="preserve">Great powers, with all their resources, power and influence, have inherent </w:t>
      </w:r>
      <w:r>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Pr>
          <w:rStyle w:val="StyleUnderline"/>
          <w:highlight w:val="green"/>
        </w:rPr>
        <w:t>weak states are</w:t>
      </w:r>
      <w:r>
        <w:rPr>
          <w:sz w:val="16"/>
        </w:rPr>
        <w:t xml:space="preserve"> so </w:t>
      </w:r>
      <w:r>
        <w:rPr>
          <w:rStyle w:val="Emphasis"/>
          <w:highlight w:val="green"/>
        </w:rPr>
        <w:t xml:space="preserve">exposed </w:t>
      </w:r>
      <w:r w:rsidRPr="00DF6040">
        <w:rPr>
          <w:rStyle w:val="Emphasis"/>
        </w:rPr>
        <w:t>to shock</w:t>
      </w:r>
      <w:r>
        <w:rPr>
          <w:sz w:val="16"/>
        </w:rPr>
        <w:t xml:space="preserve">, </w:t>
      </w:r>
      <w:r>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Pr>
          <w:rStyle w:val="StyleUnderline"/>
          <w:highlight w:val="green"/>
        </w:rPr>
        <w:t xml:space="preserve">part of the </w:t>
      </w:r>
      <w:r w:rsidRPr="00DF6040">
        <w:rPr>
          <w:rStyle w:val="Emphasis"/>
        </w:rPr>
        <w:t xml:space="preserve">international </w:t>
      </w:r>
      <w:r>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Pr>
          <w:rStyle w:val="Emphasis"/>
          <w:highlight w:val="green"/>
        </w:rPr>
        <w:t>sustainable</w:t>
      </w:r>
      <w:r>
        <w:rPr>
          <w:rStyle w:val="Emphasis"/>
        </w:rPr>
        <w:t xml:space="preserve"> economic </w:t>
      </w:r>
      <w:r>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Pr>
          <w:rStyle w:val="StyleUnderline"/>
          <w:highlight w:val="green"/>
        </w:rPr>
        <w:t>is</w:t>
      </w:r>
      <w:r>
        <w:rPr>
          <w:rStyle w:val="StyleUnderline"/>
        </w:rPr>
        <w:t xml:space="preserve"> at </w:t>
      </w:r>
      <w:r>
        <w:rPr>
          <w:rStyle w:val="StyleUnderline"/>
          <w:highlight w:val="green"/>
        </w:rPr>
        <w:t xml:space="preserve">the </w:t>
      </w:r>
      <w:r>
        <w:rPr>
          <w:rStyle w:val="Emphasis"/>
          <w:highlight w:val="green"/>
        </w:rPr>
        <w:t>backbone</w:t>
      </w:r>
      <w:r>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Pr>
          <w:rStyle w:val="StyleUnderline"/>
          <w:highlight w:val="green"/>
        </w:rPr>
        <w:t>deal with</w:t>
      </w:r>
      <w:r>
        <w:rPr>
          <w:sz w:val="16"/>
        </w:rPr>
        <w:t xml:space="preserve"> outbreaks of </w:t>
      </w:r>
      <w:r>
        <w:rPr>
          <w:rStyle w:val="Emphasis"/>
          <w:highlight w:val="green"/>
        </w:rPr>
        <w:t>disease</w:t>
      </w:r>
      <w:r>
        <w:rPr>
          <w:sz w:val="16"/>
          <w:highlight w:val="green"/>
        </w:rPr>
        <w:t xml:space="preserve">, </w:t>
      </w:r>
      <w:r w:rsidRPr="00DF6040">
        <w:rPr>
          <w:rStyle w:val="Emphasis"/>
        </w:rPr>
        <w:t xml:space="preserve">financial </w:t>
      </w:r>
      <w:r>
        <w:rPr>
          <w:rStyle w:val="Emphasis"/>
          <w:highlight w:val="green"/>
        </w:rPr>
        <w:t>crises</w:t>
      </w:r>
      <w:r>
        <w:rPr>
          <w:sz w:val="16"/>
        </w:rPr>
        <w:t xml:space="preserve">, </w:t>
      </w:r>
      <w:r>
        <w:rPr>
          <w:rStyle w:val="StyleUnderline"/>
        </w:rPr>
        <w:t>sudden</w:t>
      </w:r>
      <w:r>
        <w:rPr>
          <w:sz w:val="16"/>
        </w:rPr>
        <w:t xml:space="preserve"> </w:t>
      </w:r>
      <w:r>
        <w:rPr>
          <w:rStyle w:val="Emphasis"/>
          <w:highlight w:val="green"/>
        </w:rPr>
        <w:t>environmental disaster</w:t>
      </w:r>
      <w:r>
        <w:rPr>
          <w:sz w:val="16"/>
          <w:highlight w:val="green"/>
        </w:rPr>
        <w:t xml:space="preserve">, </w:t>
      </w:r>
      <w:r>
        <w:rPr>
          <w:rStyle w:val="Emphasis"/>
          <w:highlight w:val="green"/>
        </w:rPr>
        <w:t>terrorism</w:t>
      </w:r>
      <w:r>
        <w:rPr>
          <w:sz w:val="16"/>
          <w:highlight w:val="green"/>
        </w:rPr>
        <w:t xml:space="preserve"> </w:t>
      </w:r>
      <w:r>
        <w:rPr>
          <w:rStyle w:val="StyleUnderline"/>
          <w:highlight w:val="green"/>
        </w:rPr>
        <w:t>and</w:t>
      </w:r>
      <w:r>
        <w:rPr>
          <w:sz w:val="16"/>
          <w:highlight w:val="green"/>
        </w:rPr>
        <w:t xml:space="preserve"> </w:t>
      </w:r>
      <w:r w:rsidRPr="00DF6040">
        <w:rPr>
          <w:rStyle w:val="Emphasis"/>
        </w:rPr>
        <w:t xml:space="preserve">drug </w:t>
      </w:r>
      <w:r>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Pr>
          <w:rStyle w:val="StyleUnderline"/>
          <w:highlight w:val="green"/>
        </w:rPr>
        <w:t xml:space="preserve">one state’s trouble can </w:t>
      </w:r>
      <w:r>
        <w:rPr>
          <w:rStyle w:val="Emphasis"/>
          <w:highlight w:val="green"/>
        </w:rPr>
        <w:t xml:space="preserve">spread </w:t>
      </w:r>
      <w:r>
        <w:rPr>
          <w:rStyle w:val="Emphasis"/>
        </w:rPr>
        <w:t>throughout the globe</w:t>
      </w:r>
      <w:r>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71572538" w14:textId="77777777" w:rsidR="00DF6040" w:rsidRDefault="00DF6040" w:rsidP="00DF6040">
      <w:pPr>
        <w:pStyle w:val="Heading3"/>
      </w:pPr>
      <w:r>
        <w:t>1AC – Plan</w:t>
      </w:r>
    </w:p>
    <w:p w14:paraId="373BD313" w14:textId="77777777" w:rsidR="00DF6040" w:rsidRPr="00726A39" w:rsidRDefault="00DF6040" w:rsidP="00DF6040">
      <w:pPr>
        <w:pStyle w:val="Heading4"/>
        <w:rPr>
          <w:bCs/>
        </w:rPr>
      </w:pPr>
      <w:r w:rsidRPr="00726A39">
        <w:rPr>
          <w:bCs/>
        </w:rPr>
        <w:t>Plan text: The United States of America ought to recognize an unconditional right of workers to strike.</w:t>
      </w:r>
    </w:p>
    <w:p w14:paraId="0D1D51F4" w14:textId="77777777" w:rsidR="00DF6040" w:rsidRDefault="00DF6040" w:rsidP="00DF6040"/>
    <w:p w14:paraId="38DDAD25" w14:textId="77777777" w:rsidR="00DF6040" w:rsidRPr="00726A39" w:rsidRDefault="00DF6040" w:rsidP="00DF6040">
      <w:pPr>
        <w:pStyle w:val="Heading4"/>
        <w:rPr>
          <w:bCs/>
        </w:rPr>
      </w:pPr>
      <w:r w:rsidRPr="00726A39">
        <w:rPr>
          <w:bCs/>
        </w:rPr>
        <w:t xml:space="preserve">Courts are </w:t>
      </w:r>
      <w:r w:rsidRPr="00726A39">
        <w:rPr>
          <w:bCs/>
          <w:u w:val="single"/>
        </w:rPr>
        <w:t>normal means</w:t>
      </w:r>
      <w:r w:rsidRPr="00726A39">
        <w:rPr>
          <w:bCs/>
        </w:rPr>
        <w:t xml:space="preserve"> and can </w:t>
      </w:r>
      <w:r w:rsidRPr="00726A39">
        <w:rPr>
          <w:bCs/>
          <w:u w:val="single"/>
        </w:rPr>
        <w:t>enforce</w:t>
      </w:r>
      <w:r w:rsidRPr="00726A39">
        <w:rPr>
          <w:bCs/>
        </w:rPr>
        <w:t xml:space="preserve"> the right to strike as </w:t>
      </w:r>
      <w:r w:rsidRPr="00726A39">
        <w:rPr>
          <w:bCs/>
          <w:u w:val="single"/>
        </w:rPr>
        <w:t>Customary International Law</w:t>
      </w:r>
      <w:r w:rsidRPr="00726A39">
        <w:rPr>
          <w:bCs/>
        </w:rPr>
        <w:t>.</w:t>
      </w:r>
    </w:p>
    <w:p w14:paraId="2B48446D" w14:textId="77777777" w:rsidR="00DF6040" w:rsidRDefault="00DF6040" w:rsidP="00DF6040">
      <w:r>
        <w:rPr>
          <w:rStyle w:val="Style13ptBold"/>
        </w:rPr>
        <w:t>Brudney 21</w:t>
      </w:r>
      <w:r>
        <w:t xml:space="preserve"> [James; 2/8/21; Joseph Crowley Chair in Labor and Employment Law, Fordham Law School; “The Right to Strike as Customary International Law,” THE YALE JOURNAL OF INTERNATIONAL LAW, Vol 46, </w:t>
      </w:r>
      <w:hyperlink r:id="rId9" w:history="1">
        <w:r>
          <w:rPr>
            <w:rStyle w:val="Hyperlink"/>
            <w:color w:val="000000"/>
          </w:rPr>
          <w:t>https://digitalcommons.law.yale.edu/cgi/viewcontent.cgi?article=1710&amp;context=yjil</w:t>
        </w:r>
      </w:hyperlink>
      <w:r>
        <w:t>] Justin ** Brackets in original</w:t>
      </w:r>
    </w:p>
    <w:p w14:paraId="0E75D73A" w14:textId="77777777" w:rsidR="00DF6040" w:rsidRDefault="00DF6040" w:rsidP="00DF6040">
      <w:pPr>
        <w:rPr>
          <w:sz w:val="16"/>
        </w:rPr>
      </w:pPr>
      <w:r>
        <w:rPr>
          <w:highlight w:val="green"/>
          <w:u w:val="single"/>
        </w:rPr>
        <w:t xml:space="preserve">In order for the </w:t>
      </w:r>
      <w:r>
        <w:rPr>
          <w:rStyle w:val="Emphasis"/>
        </w:rPr>
        <w:t xml:space="preserve">international </w:t>
      </w:r>
      <w:r>
        <w:rPr>
          <w:rStyle w:val="Emphasis"/>
          <w:highlight w:val="green"/>
        </w:rPr>
        <w:t>right to strike to receive protection</w:t>
      </w:r>
      <w:r>
        <w:rPr>
          <w:u w:val="single"/>
        </w:rPr>
        <w:t xml:space="preserve"> in a U.S. domestic law setting</w:t>
      </w:r>
      <w:r>
        <w:rPr>
          <w:sz w:val="16"/>
        </w:rPr>
        <w:t xml:space="preserve">, </w:t>
      </w:r>
      <w:r>
        <w:rPr>
          <w:highlight w:val="green"/>
          <w:u w:val="single"/>
        </w:rPr>
        <w:t>this CIL</w:t>
      </w:r>
      <w:r>
        <w:rPr>
          <w:u w:val="single"/>
        </w:rPr>
        <w:t xml:space="preserve"> right </w:t>
      </w:r>
      <w:r>
        <w:rPr>
          <w:highlight w:val="green"/>
          <w:u w:val="single"/>
        </w:rPr>
        <w:t xml:space="preserve">must be </w:t>
      </w:r>
      <w:r>
        <w:rPr>
          <w:rStyle w:val="Emphasis"/>
          <w:highlight w:val="green"/>
        </w:rPr>
        <w:t>cognizable</w:t>
      </w:r>
      <w:r>
        <w:rPr>
          <w:highlight w:val="green"/>
          <w:u w:val="single"/>
        </w:rPr>
        <w:t xml:space="preserve"> in </w:t>
      </w:r>
      <w:r>
        <w:rPr>
          <w:rStyle w:val="Emphasis"/>
          <w:highlight w:val="green"/>
        </w:rPr>
        <w:t>federal court</w:t>
      </w:r>
      <w:r>
        <w:rPr>
          <w:u w:val="single"/>
        </w:rPr>
        <w:t xml:space="preserve">. Workers asserting </w:t>
      </w:r>
      <w:r>
        <w:rPr>
          <w:rStyle w:val="Emphasis"/>
        </w:rPr>
        <w:t>such a right</w:t>
      </w:r>
      <w:r>
        <w:rPr>
          <w:u w:val="single"/>
        </w:rPr>
        <w:t xml:space="preserve"> would be </w:t>
      </w:r>
      <w:r>
        <w:rPr>
          <w:rStyle w:val="Emphasis"/>
          <w:highlight w:val="green"/>
        </w:rPr>
        <w:t>seeking direct application</w:t>
      </w:r>
      <w:r>
        <w:rPr>
          <w:u w:val="single"/>
        </w:rPr>
        <w:t xml:space="preserve"> of CIL, </w:t>
      </w:r>
      <w:r>
        <w:rPr>
          <w:highlight w:val="green"/>
          <w:u w:val="single"/>
        </w:rPr>
        <w:t xml:space="preserve">stemming from </w:t>
      </w:r>
      <w:r>
        <w:rPr>
          <w:rStyle w:val="Emphasis"/>
          <w:highlight w:val="green"/>
        </w:rPr>
        <w:t>legal principles</w:t>
      </w:r>
      <w:r>
        <w:rPr>
          <w:rStyle w:val="Emphasis"/>
        </w:rPr>
        <w:t xml:space="preserve"> set forth </w:t>
      </w:r>
      <w:r>
        <w:rPr>
          <w:rStyle w:val="Emphasis"/>
          <w:highlight w:val="green"/>
        </w:rPr>
        <w:t>in The Paquete Habana</w:t>
      </w:r>
      <w:r>
        <w:rPr>
          <w:rStyle w:val="Emphasis"/>
        </w:rPr>
        <w:t>233</w:t>
      </w:r>
      <w:r>
        <w:rPr>
          <w:sz w:val="16"/>
        </w:rPr>
        <w:t xml:space="preserve"> </w:t>
      </w:r>
      <w:r>
        <w:rPr>
          <w:u w:val="single"/>
        </w:rPr>
        <w:t xml:space="preserve">and </w:t>
      </w:r>
      <w:r>
        <w:rPr>
          <w:rStyle w:val="Emphasis"/>
        </w:rPr>
        <w:t>subsequent cases</w:t>
      </w:r>
      <w:r>
        <w:rPr>
          <w:u w:val="single"/>
        </w:rPr>
        <w:t xml:space="preserve">. The Paquete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 . . . 235 </w:t>
      </w:r>
      <w:r>
        <w:rPr>
          <w:u w:val="single"/>
        </w:rPr>
        <w:t xml:space="preserve">In a </w:t>
      </w:r>
      <w:r>
        <w:rPr>
          <w:rStyle w:val="Emphasis"/>
        </w:rPr>
        <w:t>number of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Pr>
          <w:highlight w:val="green"/>
          <w:u w:val="single"/>
        </w:rPr>
        <w:t>Court has</w:t>
      </w:r>
      <w:r>
        <w:rPr>
          <w:u w:val="single"/>
        </w:rPr>
        <w:t xml:space="preserve"> also </w:t>
      </w:r>
      <w:r>
        <w:rPr>
          <w:rStyle w:val="Emphasis"/>
          <w:highlight w:val="green"/>
        </w:rPr>
        <w:t>invoked CIL</w:t>
      </w:r>
      <w:r>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Pr>
          <w:rStyle w:val="Emphasis"/>
          <w:highlight w:val="green"/>
        </w:rPr>
        <w:t>courts</w:t>
      </w:r>
      <w:r>
        <w:rPr>
          <w:rStyle w:val="Emphasis"/>
        </w:rPr>
        <w:t xml:space="preserve"> of appeals have </w:t>
      </w:r>
      <w:r>
        <w:rPr>
          <w:rStyle w:val="Emphasis"/>
          <w:highlight w:val="green"/>
        </w:rPr>
        <w:t>regularly applied</w:t>
      </w:r>
      <w:r>
        <w:rPr>
          <w:rStyle w:val="Emphasis"/>
        </w:rPr>
        <w:t xml:space="preserve"> the </w:t>
      </w:r>
      <w:r>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Pr>
          <w:highlight w:val="green"/>
          <w:u w:val="single"/>
        </w:rPr>
        <w:t xml:space="preserve">even though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Pr>
          <w:highlight w:val="green"/>
          <w:u w:val="single"/>
        </w:rPr>
        <w:t xml:space="preserve">Although the </w:t>
      </w:r>
      <w:r>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Pr>
          <w:rStyle w:val="Emphasis"/>
          <w:highlight w:val="green"/>
        </w:rPr>
        <w:t>UN</w:t>
      </w:r>
      <w:r>
        <w:rPr>
          <w:highlight w:val="green"/>
          <w:u w:val="single"/>
        </w:rPr>
        <w:t xml:space="preserve"> </w:t>
      </w:r>
      <w:r>
        <w:rPr>
          <w:rStyle w:val="Emphasis"/>
          <w:highlight w:val="green"/>
        </w:rPr>
        <w:t>Convention</w:t>
      </w:r>
      <w:r>
        <w:rPr>
          <w:u w:val="single"/>
        </w:rPr>
        <w:t xml:space="preserve"> on the Law of the Seas, </w:t>
      </w:r>
      <w:r>
        <w:rPr>
          <w:rStyle w:val="Emphasis"/>
          <w:highlight w:val="green"/>
        </w:rPr>
        <w:t>the U.S.</w:t>
      </w:r>
      <w:r>
        <w:rPr>
          <w:rStyle w:val="Emphasis"/>
        </w:rPr>
        <w:t xml:space="preserve"> government </w:t>
      </w:r>
      <w:r>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Pr>
          <w:highlight w:val="green"/>
          <w:u w:val="single"/>
        </w:rPr>
        <w:t xml:space="preserve">CIL </w:t>
      </w:r>
      <w:r>
        <w:rPr>
          <w:rStyle w:val="Emphasis"/>
          <w:highlight w:val="green"/>
        </w:rPr>
        <w:t>should be</w:t>
      </w:r>
      <w:r>
        <w:rPr>
          <w:rStyle w:val="Emphasis"/>
        </w:rPr>
        <w:t xml:space="preserve"> understood and </w:t>
      </w:r>
      <w:r>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[t]he law of nations was the original federal common law</w:t>
      </w:r>
      <w:r>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Pr>
          <w:rStyle w:val="Emphasis"/>
          <w:highlight w:val="green"/>
        </w:rPr>
        <w:t>reflect developments</w:t>
      </w:r>
      <w:r>
        <w:rPr>
          <w:highlight w:val="green"/>
          <w:u w:val="single"/>
        </w:rPr>
        <w:t xml:space="preserve"> in the </w:t>
      </w:r>
      <w:r>
        <w:rPr>
          <w:rStyle w:val="Emphasis"/>
          <w:highlight w:val="green"/>
        </w:rPr>
        <w:t xml:space="preserve">international arena </w:t>
      </w:r>
      <w:r>
        <w:rPr>
          <w:rStyle w:val="Emphasis"/>
        </w:rPr>
        <w:t>of labor</w:t>
      </w:r>
      <w:r>
        <w:rPr>
          <w:u w:val="single"/>
        </w:rPr>
        <w:t xml:space="preserve"> and human </w:t>
      </w:r>
      <w:r>
        <w:rPr>
          <w:rStyle w:val="Emphasis"/>
          <w:highlight w:val="green"/>
        </w:rPr>
        <w:t>rights in addition to filling gaps</w:t>
      </w:r>
      <w:r>
        <w:rPr>
          <w:rStyle w:val="Emphasis"/>
        </w:rPr>
        <w:t xml:space="preserve"> with respect</w:t>
      </w:r>
      <w:r>
        <w:rPr>
          <w:u w:val="single"/>
        </w:rPr>
        <w:t xml:space="preserve"> </w:t>
      </w:r>
      <w:r>
        <w:rPr>
          <w:highlight w:val="green"/>
          <w:u w:val="single"/>
        </w:rPr>
        <w:t xml:space="preserve">to </w:t>
      </w:r>
      <w:r>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Pr>
          <w:highlight w:val="green"/>
          <w:u w:val="single"/>
        </w:rPr>
        <w:t>court decisions</w:t>
      </w:r>
      <w:r>
        <w:rPr>
          <w:u w:val="single"/>
        </w:rPr>
        <w:t xml:space="preserve"> </w:t>
      </w:r>
      <w:r>
        <w:rPr>
          <w:rStyle w:val="Emphasis"/>
        </w:rPr>
        <w:t>invoking the “controlling law” principle</w:t>
      </w:r>
      <w:r>
        <w:rPr>
          <w:u w:val="single"/>
        </w:rPr>
        <w:t xml:space="preserve"> from Paquete Habana have </w:t>
      </w:r>
      <w:r>
        <w:rPr>
          <w:highlight w:val="green"/>
          <w:u w:val="single"/>
        </w:rPr>
        <w:t>applied</w:t>
      </w:r>
      <w:r>
        <w:rPr>
          <w:u w:val="single"/>
        </w:rPr>
        <w:t xml:space="preserve"> a </w:t>
      </w:r>
      <w:r>
        <w:rPr>
          <w:rStyle w:val="Emphasis"/>
        </w:rPr>
        <w:t xml:space="preserve">fairly rigorous </w:t>
      </w:r>
      <w:r>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Pr>
          <w:rStyle w:val="Emphasis"/>
          <w:highlight w:val="green"/>
        </w:rPr>
        <w:t>domestic law</w:t>
      </w:r>
      <w:r>
        <w:rPr>
          <w:highlight w:val="green"/>
          <w:u w:val="single"/>
        </w:rPr>
        <w:t xml:space="preserve"> does not preclude </w:t>
      </w:r>
      <w:r>
        <w:rPr>
          <w:rStyle w:val="Emphasis"/>
          <w:highlight w:val="green"/>
        </w:rPr>
        <w:t>federal courts’</w:t>
      </w:r>
      <w:r>
        <w:rPr>
          <w:rStyle w:val="Emphasis"/>
        </w:rPr>
        <w:t xml:space="preserve"> authority</w:t>
      </w:r>
      <w:r>
        <w:rPr>
          <w:u w:val="single"/>
        </w:rPr>
        <w:t xml:space="preserve"> to recognize a right to strike as CIL; on the contrary, </w:t>
      </w:r>
      <w:r>
        <w:rPr>
          <w:highlight w:val="green"/>
          <w:u w:val="single"/>
        </w:rPr>
        <w:t>it</w:t>
      </w:r>
      <w:r>
        <w:rPr>
          <w:u w:val="single"/>
        </w:rPr>
        <w:t xml:space="preserve"> </w:t>
      </w:r>
      <w:r>
        <w:rPr>
          <w:rStyle w:val="Emphasis"/>
        </w:rPr>
        <w:t xml:space="preserve">arguably </w:t>
      </w:r>
      <w:r>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59CE8670" w14:textId="3DB9746C" w:rsidR="00DF6040" w:rsidRDefault="00DF6040" w:rsidP="00DF6040"/>
    <w:p w14:paraId="3099AA6E" w14:textId="77777777" w:rsidR="00DF6040" w:rsidRPr="00CB1B8E" w:rsidRDefault="00DF6040" w:rsidP="00DF6040">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122C0B97" w14:textId="77777777" w:rsidR="00DF6040" w:rsidRDefault="00DF6040" w:rsidP="00DF6040">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3EC55A3A" w14:textId="77777777" w:rsidR="00DF6040" w:rsidRDefault="00DF6040" w:rsidP="00DF6040">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See Matsushita, Schoenbaum, Mavroidis and Hahn The World Trade Organization: Law, Practice and Policy 167-177 (3d ed. 2015).</w:t>
      </w:r>
    </w:p>
    <w:p w14:paraId="0EB4291B" w14:textId="77777777" w:rsidR="00DF6040" w:rsidRDefault="00DF6040" w:rsidP="00DF6040"/>
    <w:p w14:paraId="691AE501" w14:textId="77777777" w:rsidR="00DF6040" w:rsidRDefault="00DF6040" w:rsidP="00DF6040">
      <w:pPr>
        <w:pStyle w:val="Heading3"/>
      </w:pPr>
      <w:r>
        <w:t>1AC – Framing</w:t>
      </w:r>
    </w:p>
    <w:p w14:paraId="47D04B21" w14:textId="77777777" w:rsidR="00DF6040" w:rsidRPr="00670EC3" w:rsidRDefault="00DF6040" w:rsidP="00DF6040">
      <w:pPr>
        <w:pStyle w:val="Heading4"/>
        <w:rPr>
          <w:rFonts w:cs="Calibri"/>
          <w:bCs/>
        </w:rPr>
      </w:pPr>
      <w:r w:rsidRPr="00670EC3">
        <w:rPr>
          <w:rFonts w:cs="Calibri"/>
          <w:bCs/>
        </w:rPr>
        <w:t>The standard is maximizing expected wellbeing.</w:t>
      </w:r>
    </w:p>
    <w:p w14:paraId="1CDEFCD1" w14:textId="77777777" w:rsidR="00DF6040" w:rsidRPr="00726A39" w:rsidRDefault="00DF6040" w:rsidP="00DF6040">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3195B0DF" w14:textId="77777777" w:rsidR="00DF6040" w:rsidRPr="00726A39" w:rsidRDefault="00DF6040" w:rsidP="00DF6040">
      <w:pPr>
        <w:pStyle w:val="Heading4"/>
        <w:rPr>
          <w:rFonts w:cs="Calibri"/>
          <w:bCs/>
        </w:rPr>
      </w:pPr>
      <w:r w:rsidRPr="00726A39">
        <w:rPr>
          <w:rFonts w:cs="Calibri"/>
          <w:bCs/>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56AF37C6" w14:textId="77777777" w:rsidR="00DF6040" w:rsidRPr="00726A39" w:rsidRDefault="00DF6040" w:rsidP="00DF6040">
      <w:pPr>
        <w:pStyle w:val="Heading4"/>
        <w:rPr>
          <w:rFonts w:cs="Calibri"/>
          <w:bCs/>
        </w:rPr>
      </w:pPr>
      <w:r w:rsidRPr="00726A39">
        <w:rPr>
          <w:rFonts w:cs="Calibri"/>
          <w:bCs/>
        </w:rPr>
        <w:t>3] Pleasure and pain are the starting point for moral reasoning—they’re our most baseline desires and the only things that explain the intrinsic value of objects or actions</w:t>
      </w:r>
    </w:p>
    <w:p w14:paraId="1AFB7BD3" w14:textId="77777777" w:rsidR="00DF6040" w:rsidRDefault="00DF6040" w:rsidP="00DF6040">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CCA1FC6" w14:textId="77777777" w:rsidR="00DF6040" w:rsidRDefault="00DF6040" w:rsidP="00DF6040">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highlight w:val="green"/>
        </w:rPr>
        <w:t>We never ask</w:t>
      </w:r>
      <w:r>
        <w:rPr>
          <w:sz w:val="12"/>
        </w:rPr>
        <w:t xml:space="preserve"> [a man] </w:t>
      </w:r>
      <w:r>
        <w:rPr>
          <w:rStyle w:val="TitleChar"/>
          <w:b/>
          <w:highlight w:val="green"/>
        </w:rPr>
        <w:t>what</w:t>
      </w:r>
      <w:r>
        <w:rPr>
          <w:sz w:val="12"/>
        </w:rPr>
        <w:t xml:space="preserve"> his </w:t>
      </w:r>
      <w:r>
        <w:rPr>
          <w:rStyle w:val="TitleChar"/>
          <w:b/>
          <w:highlight w:val="green"/>
        </w:rPr>
        <w:t>end is in being pleased, because we assume that pleasure is choice worthy in itself</w:t>
      </w:r>
      <w:r>
        <w:rPr>
          <w:sz w:val="12"/>
        </w:rPr>
        <w:t xml:space="preserve">.”4 Presumably, a similar story can be told in the case of pains, for if someone says “This is painful!” we never respond by asking: “And why is that a problem?” We take for granted that </w:t>
      </w:r>
      <w:r>
        <w:rPr>
          <w:rStyle w:val="TitleChar"/>
          <w:b/>
          <w:highlight w:val="green"/>
        </w:rPr>
        <w:t>if something is painful, we have a sufficient explanation of why it is bad</w:t>
      </w:r>
      <w:r>
        <w:rPr>
          <w:sz w:val="12"/>
        </w:rPr>
        <w:t xml:space="preserve">. If we are onto something in our everyday reasoning about values, it seems that </w:t>
      </w:r>
      <w:r>
        <w:rPr>
          <w:rStyle w:val="TitleChar"/>
          <w:b/>
          <w:highlight w:val="green"/>
        </w:rPr>
        <w:t xml:space="preserve">pleasure and pain are both places where we reach the end </w:t>
      </w:r>
      <w:r>
        <w:rPr>
          <w:rStyle w:val="TitleChar"/>
          <w:b/>
        </w:rPr>
        <w:t xml:space="preserve">of the line </w:t>
      </w:r>
      <w:r>
        <w:rPr>
          <w:rStyle w:val="TitleChar"/>
          <w:b/>
          <w:highlight w:val="green"/>
        </w:rPr>
        <w:t>in matters 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2C3F3B7" w14:textId="77777777" w:rsidR="00DF6040" w:rsidRPr="00726A39" w:rsidRDefault="00DF6040" w:rsidP="00DF6040">
      <w:pPr>
        <w:pStyle w:val="Heading4"/>
      </w:pPr>
      <w:r w:rsidRPr="00726A39">
        <w:t xml:space="preserve">Impact calc – </w:t>
      </w:r>
    </w:p>
    <w:p w14:paraId="72699988" w14:textId="77777777" w:rsidR="00DF6040" w:rsidRPr="00726A39" w:rsidRDefault="00DF6040" w:rsidP="00DF6040">
      <w:pPr>
        <w:pStyle w:val="Heading4"/>
      </w:pPr>
      <w:r w:rsidRPr="00726A39">
        <w:t xml:space="preserve">1] Extinction </w:t>
      </w:r>
      <w:r w:rsidRPr="00726A39">
        <w:rPr>
          <w:u w:val="single"/>
        </w:rPr>
        <w:t>outweighs</w:t>
      </w:r>
      <w:r w:rsidRPr="00726A39">
        <w:t xml:space="preserve">: </w:t>
      </w:r>
    </w:p>
    <w:p w14:paraId="5833DF61" w14:textId="77777777" w:rsidR="00DF6040" w:rsidRPr="00726A39" w:rsidRDefault="00DF6040" w:rsidP="00DF6040">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590D7882" w14:textId="77777777" w:rsidR="00DF6040" w:rsidRPr="00726A39" w:rsidRDefault="00DF6040" w:rsidP="00DF6040">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74D4FF1F" w14:textId="77777777" w:rsidR="00DF6040" w:rsidRPr="00726A39" w:rsidRDefault="00DF6040" w:rsidP="00DF6040">
      <w:pPr>
        <w:pStyle w:val="Heading4"/>
      </w:pPr>
      <w:r w:rsidRPr="00726A39">
        <w:t xml:space="preserve">C] Mathematically </w:t>
      </w:r>
      <w:r w:rsidRPr="00726A39">
        <w:rPr>
          <w:u w:val="single"/>
        </w:rPr>
        <w:t>outweighs</w:t>
      </w:r>
      <w:r w:rsidRPr="00726A39">
        <w:t>.</w:t>
      </w:r>
    </w:p>
    <w:p w14:paraId="2A4C37AF" w14:textId="77777777" w:rsidR="00DF6040" w:rsidRDefault="00DF6040" w:rsidP="00DF6040">
      <w:r>
        <w:rPr>
          <w:rStyle w:val="Heading4Char"/>
        </w:rPr>
        <w:t>MacAskill 14</w:t>
      </w:r>
      <w:r>
        <w:t xml:space="preserve"> [William, Oxford Philosopher and youngest tenured philosopher in the world, Normative Uncertainty, 2014]</w:t>
      </w:r>
    </w:p>
    <w:p w14:paraId="4900EBF2" w14:textId="77777777" w:rsidR="00DF6040" w:rsidRDefault="00DF6040" w:rsidP="00DF6040">
      <w:pPr>
        <w:rPr>
          <w:szCs w:val="26"/>
        </w:rPr>
      </w:pPr>
      <w:r>
        <w:rPr>
          <w:rStyle w:val="StyleUnderline"/>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Cs w:val="26"/>
        </w:rPr>
        <w:t>good</w:t>
      </w:r>
      <w:r>
        <w:rPr>
          <w:rStyle w:val="StyleUnderline"/>
          <w:szCs w:val="26"/>
        </w:rPr>
        <w:t xml:space="preserve"> </w:t>
      </w:r>
      <w:r>
        <w:rPr>
          <w:szCs w:val="26"/>
        </w:rPr>
        <w:t xml:space="preserve">or a </w:t>
      </w:r>
      <w:r>
        <w:rPr>
          <w:rStyle w:val="StyleUnderline"/>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Cs w:val="26"/>
        </w:rPr>
        <w:t>First</w:t>
      </w:r>
      <w:r>
        <w:rPr>
          <w:szCs w:val="26"/>
        </w:rPr>
        <w:t xml:space="preserve">, we should note that the </w:t>
      </w:r>
      <w:r>
        <w:rPr>
          <w:rStyle w:val="StyleUnderline"/>
          <w:szCs w:val="26"/>
        </w:rPr>
        <w:t>extinction</w:t>
      </w:r>
      <w:r>
        <w:rPr>
          <w:szCs w:val="26"/>
        </w:rPr>
        <w:t xml:space="preserve"> of the human race </w:t>
      </w:r>
      <w:r>
        <w:rPr>
          <w:rStyle w:val="StyleUnderline"/>
          <w:szCs w:val="26"/>
        </w:rPr>
        <w:t xml:space="preserve">is </w:t>
      </w:r>
      <w:r>
        <w:rPr>
          <w:szCs w:val="26"/>
        </w:rPr>
        <w:t xml:space="preserve">an </w:t>
      </w:r>
      <w:r>
        <w:rPr>
          <w:rStyle w:val="StyleUnderline"/>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Cs w:val="26"/>
        </w:rPr>
        <w:t>in the</w:t>
      </w:r>
      <w:r>
        <w:rPr>
          <w:rStyle w:val="StyleUnderline"/>
          <w:szCs w:val="26"/>
        </w:rPr>
        <w:t xml:space="preserve"> </w:t>
      </w:r>
      <w:r>
        <w:rPr>
          <w:szCs w:val="26"/>
        </w:rPr>
        <w:t xml:space="preserve">The future, </w:t>
      </w:r>
      <w:r>
        <w:rPr>
          <w:rStyle w:val="StyleUnderline"/>
          <w:szCs w:val="26"/>
        </w:rPr>
        <w:t>given that we don’t go extinct</w:t>
      </w:r>
      <w:r>
        <w:rPr>
          <w:szCs w:val="26"/>
        </w:rPr>
        <w:t xml:space="preserve"> any time soon, </w:t>
      </w:r>
      <w:r>
        <w:rPr>
          <w:rStyle w:val="StyleUnderline"/>
          <w:szCs w:val="26"/>
        </w:rPr>
        <w:t xml:space="preserve">would be </w:t>
      </w:r>
      <w:r>
        <w:rPr>
          <w:rStyle w:val="Emphasis"/>
          <w:sz w:val="26"/>
          <w:highlight w:val="green"/>
        </w:rPr>
        <w:t>2×10^14</w:t>
      </w:r>
      <w:r>
        <w:rPr>
          <w:szCs w:val="26"/>
        </w:rPr>
        <w:t xml:space="preserve">. </w:t>
      </w:r>
      <w:r>
        <w:rPr>
          <w:rStyle w:val="StyleUnderline"/>
          <w:szCs w:val="26"/>
        </w:rPr>
        <w:t xml:space="preserve">So if it is good to bring new people into existence, then it’s very good to prevent </w:t>
      </w:r>
      <w:r>
        <w:rPr>
          <w:szCs w:val="26"/>
        </w:rPr>
        <w:t>human</w:t>
      </w:r>
      <w:r>
        <w:rPr>
          <w:rStyle w:val="StyleUnderline"/>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Pr>
          <w:szCs w:val="26"/>
        </w:rPr>
        <w:t xml:space="preserve"> ourselves </w:t>
      </w:r>
      <w:r>
        <w:rPr>
          <w:rStyle w:val="StyleUnderline"/>
          <w:szCs w:val="26"/>
        </w:rPr>
        <w:t>to progress, morally</w:t>
      </w:r>
      <w:r>
        <w:rPr>
          <w:szCs w:val="26"/>
        </w:rPr>
        <w:t xml:space="preserve">, over the next few centuries, </w:t>
      </w:r>
      <w:r>
        <w:rPr>
          <w:rStyle w:val="StyleUnderline"/>
          <w:szCs w:val="26"/>
        </w:rPr>
        <w:t>as we have</w:t>
      </w:r>
      <w:r>
        <w:rPr>
          <w:szCs w:val="26"/>
        </w:rPr>
        <w:t xml:space="preserve"> progressed </w:t>
      </w:r>
      <w:r>
        <w:rPr>
          <w:rStyle w:val="StyleUnderline"/>
          <w:szCs w:val="26"/>
        </w:rPr>
        <w:t>in the past.</w:t>
      </w:r>
      <w:r>
        <w:rPr>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Cs w:val="26"/>
        </w:rPr>
        <w:t xml:space="preserve"> 0.8 credence that it is a bad thing to produce new people, and </w:t>
      </w:r>
      <w:r>
        <w:rPr>
          <w:rStyle w:val="StyleUnderline"/>
          <w:szCs w:val="26"/>
        </w:rPr>
        <w:t>0.2</w:t>
      </w:r>
      <w:r>
        <w:rPr>
          <w:szCs w:val="26"/>
        </w:rPr>
        <w:t xml:space="preserve"> </w:t>
      </w:r>
      <w:r>
        <w:rPr>
          <w:rStyle w:val="StyleUnderline"/>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Cs w:val="26"/>
        </w:rPr>
        <w:t xml:space="preserve"> also </w:t>
      </w:r>
      <w:r>
        <w:rPr>
          <w:rStyle w:val="StyleUnderline"/>
          <w:szCs w:val="26"/>
        </w:rPr>
        <w:t>a 20% chance of a gain of 2×(10^14),</w:t>
      </w:r>
      <w:r>
        <w:rPr>
          <w:szCs w:val="26"/>
        </w:rPr>
        <w:t xml:space="preserve"> </w:t>
      </w:r>
      <w:r>
        <w:rPr>
          <w:rStyle w:val="StyleUnderline"/>
          <w:szCs w:val="26"/>
        </w:rPr>
        <w:t>the expected value of which is 4×(10^13).</w:t>
      </w:r>
      <w:r>
        <w:rPr>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Pr>
          <w:szCs w:val="26"/>
        </w:rPr>
        <w:t>while one gains new information.</w:t>
      </w:r>
    </w:p>
    <w:p w14:paraId="61C499D0" w14:textId="6300AC4D" w:rsidR="00DF6040" w:rsidRPr="00CE09CC" w:rsidRDefault="00DF6040" w:rsidP="00DF6040">
      <w:pPr>
        <w:pStyle w:val="Heading4"/>
        <w:rPr>
          <w:bCs/>
        </w:rPr>
      </w:pPr>
      <w:r>
        <w:rPr>
          <w:bCs/>
        </w:rPr>
        <w:t xml:space="preserve">D] </w:t>
      </w:r>
      <w:r w:rsidRPr="00CE09CC">
        <w:rPr>
          <w:bCs/>
        </w:rPr>
        <w:t xml:space="preserve">Comes before </w:t>
      </w:r>
      <w:r w:rsidRPr="00CE09CC">
        <w:rPr>
          <w:bCs/>
          <w:u w:val="single"/>
        </w:rPr>
        <w:t>value-to-life</w:t>
      </w:r>
      <w:r w:rsidRPr="00CE09CC">
        <w:rPr>
          <w:bCs/>
        </w:rPr>
        <w:t>.</w:t>
      </w:r>
    </w:p>
    <w:p w14:paraId="4E4DB5AD" w14:textId="77777777" w:rsidR="00DF6040" w:rsidRPr="00CE09CC" w:rsidRDefault="00DF6040" w:rsidP="00DF6040">
      <w:r>
        <w:rPr>
          <w:rStyle w:val="Style13ptBold"/>
        </w:rPr>
        <w:t>Tännsjö 11</w:t>
      </w:r>
      <w:r w:rsidRPr="00CE09CC">
        <w:t xml:space="preserve"> (Torbjörn, the Kristian Claëson Professor of Practical Philosophy at Stockholm University, “Shalt Thou Sometimes Murder? On the Ethics of Killing,” </w:t>
      </w:r>
      <w:hyperlink r:id="rId10" w:history="1">
        <w:r w:rsidRPr="00CE09CC">
          <w:t>http://people.su.se/~jolso/HS-texter/shaltthou.pdf</w:t>
        </w:r>
      </w:hyperlink>
      <w:r w:rsidRPr="00CE09CC">
        <w:t>) //BS 1-27-2018</w:t>
      </w:r>
    </w:p>
    <w:p w14:paraId="163F8405" w14:textId="77777777" w:rsidR="00DF6040" w:rsidRPr="00CE09CC" w:rsidRDefault="00DF6040" w:rsidP="00DF6040">
      <w:r w:rsidRPr="00CE09CC">
        <w:t>**Bracketed to avoid triggers</w:t>
      </w:r>
    </w:p>
    <w:p w14:paraId="1DB862F3" w14:textId="77777777" w:rsidR="00DF6040" w:rsidRPr="00CE09CC" w:rsidRDefault="00DF6040" w:rsidP="00DF6040">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well.</w:t>
      </w:r>
      <w:r w:rsidRPr="00CE09CC">
        <w:rPr>
          <w:sz w:val="12"/>
          <w:szCs w:val="26"/>
        </w:rPr>
        <w:t>¶</w:t>
      </w:r>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 w:val="26"/>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CE09CC">
        <w:rPr>
          <w:szCs w:val="26"/>
        </w:rPr>
        <w:t>. They may be mistaken about this. They may hold false expectations about the future.</w:t>
      </w:r>
      <w:r w:rsidRPr="00CE09CC">
        <w:rPr>
          <w:sz w:val="12"/>
          <w:szCs w:val="26"/>
        </w:rPr>
        <w:t>¶</w:t>
      </w:r>
      <w:r w:rsidRPr="00CE09CC">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CE09CC">
        <w:rPr>
          <w:sz w:val="12"/>
          <w:szCs w:val="26"/>
        </w:rPr>
        <w:t>¶</w:t>
      </w:r>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CE09CC">
        <w:rPr>
          <w:szCs w:val="26"/>
        </w:rPr>
        <w:t>. However, I do believe that our lives are close to the point where they stop being worth living. But then it is at least not very far-fetched to think that they may be worth not living, after all. My assessment may be too optimistic.</w:t>
      </w:r>
      <w:r w:rsidRPr="00CE09CC">
        <w:rPr>
          <w:sz w:val="12"/>
          <w:szCs w:val="26"/>
        </w:rPr>
        <w:t>¶</w:t>
      </w:r>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436885AB" w14:textId="77777777" w:rsidR="00DF6040" w:rsidRDefault="00DF6040" w:rsidP="00DF6040"/>
    <w:p w14:paraId="1BDCDA66" w14:textId="77777777" w:rsidR="00DF6040" w:rsidRDefault="00DF6040" w:rsidP="00DF6040">
      <w:pPr>
        <w:pStyle w:val="Heading3"/>
      </w:pPr>
      <w:r>
        <w:t>1AC – Underview</w:t>
      </w:r>
    </w:p>
    <w:p w14:paraId="02B33667" w14:textId="2BDF0487" w:rsidR="00DF6040" w:rsidRPr="00740DF9" w:rsidRDefault="00DF6040" w:rsidP="00DF6040">
      <w:pPr>
        <w:pStyle w:val="Heading4"/>
      </w:pPr>
      <w:r w:rsidRPr="00740DF9">
        <w:t xml:space="preserve">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303ABB80" w14:textId="77777777" w:rsidR="00DF6040" w:rsidRPr="00740DF9" w:rsidRDefault="00DF6040" w:rsidP="00DF6040"/>
    <w:p w14:paraId="5B498A50" w14:textId="77777777" w:rsidR="00DF6040" w:rsidRPr="002B51AD" w:rsidRDefault="00DF6040" w:rsidP="00DF6040">
      <w:pPr>
        <w:pStyle w:val="Heading4"/>
      </w:pPr>
      <w:r w:rsidRPr="002B51AD">
        <w:rPr>
          <w:u w:val="single"/>
        </w:rPr>
        <w:t>Transition</w:t>
      </w:r>
      <w:r w:rsidRPr="002B51AD">
        <w:t xml:space="preserve"> fails</w:t>
      </w:r>
      <w:r>
        <w:t xml:space="preserve"> - </w:t>
      </w:r>
      <w:r w:rsidRPr="00F07A31">
        <w:t>NO momentum, wealthy opposition, capitalism’s engrained, AND ’08 disprove.</w:t>
      </w:r>
    </w:p>
    <w:p w14:paraId="2F4C0677" w14:textId="77777777" w:rsidR="00DF6040" w:rsidRPr="002B51AD" w:rsidRDefault="00DF6040" w:rsidP="00DF6040">
      <w:pPr>
        <w:rPr>
          <w:sz w:val="20"/>
          <w:szCs w:val="20"/>
        </w:rPr>
      </w:pPr>
      <w:r w:rsidRPr="002B51AD">
        <w:rPr>
          <w:rStyle w:val="Style13ptBold"/>
        </w:rPr>
        <w:t>Buch-Hansen 18.</w:t>
      </w:r>
      <w:r w:rsidRPr="002B51AD">
        <w:t xml:space="preserve"> </w:t>
      </w:r>
      <w:r w:rsidRPr="002B51AD">
        <w:rPr>
          <w:sz w:val="20"/>
          <w:szCs w:val="20"/>
        </w:rPr>
        <w:t>Department of Business and Politics, Copenhagen Business School (Hubert, “The Prerequisites for a Degrowth Paradigm Shift: Insights from Critical Political Economy,” Ecological Economics Volume 146, April 2018, Pages 157-163, dml)</w:t>
      </w:r>
    </w:p>
    <w:p w14:paraId="12A0D02F" w14:textId="77777777" w:rsidR="00DF6040" w:rsidRPr="00511463" w:rsidRDefault="00DF6040" w:rsidP="00DF6040">
      <w:pPr>
        <w:rPr>
          <w:u w:val="single"/>
        </w:rPr>
      </w:pPr>
      <w:r w:rsidRPr="00C23281">
        <w:rPr>
          <w:rStyle w:val="StyleUnderline"/>
        </w:rPr>
        <w:t xml:space="preserve">Political projects do not become hegemonic </w:t>
      </w:r>
      <w:r w:rsidRPr="00C23281">
        <w:rPr>
          <w:rStyle w:val="Emphasis"/>
        </w:rPr>
        <w:t>just because they embody good ideas</w:t>
      </w:r>
      <w:r w:rsidRPr="00C23281">
        <w:rPr>
          <w:rStyle w:val="StyleUnderline"/>
        </w:rPr>
        <w:t>. For a project to become hegemonic</w:t>
      </w:r>
      <w:r w:rsidRPr="00C23281">
        <w:rPr>
          <w:sz w:val="14"/>
        </w:rPr>
        <w:t xml:space="preserve">, (organic) </w:t>
      </w:r>
      <w:r w:rsidRPr="00C23281">
        <w:rPr>
          <w:rStyle w:val="StyleUnderline"/>
        </w:rPr>
        <w:t xml:space="preserve">intellectuals </w:t>
      </w:r>
      <w:r w:rsidRPr="00C23281">
        <w:rPr>
          <w:rStyle w:val="Emphasis"/>
        </w:rPr>
        <w:t>first</w:t>
      </w:r>
      <w:r w:rsidRPr="00C23281">
        <w:rPr>
          <w:rStyle w:val="StyleUnderline"/>
        </w:rPr>
        <w:t xml:space="preserve"> need to develop</w:t>
      </w:r>
      <w:r w:rsidRPr="00C23281">
        <w:rPr>
          <w:sz w:val="14"/>
        </w:rPr>
        <w:t xml:space="preserve"> the project and </w:t>
      </w:r>
      <w:r w:rsidRPr="00C23281">
        <w:rPr>
          <w:rStyle w:val="StyleUnderline"/>
        </w:rPr>
        <w:t xml:space="preserve">a </w:t>
      </w:r>
      <w:r w:rsidRPr="00C23281">
        <w:rPr>
          <w:rStyle w:val="Emphasis"/>
        </w:rPr>
        <w:t>constellation of social forces</w:t>
      </w:r>
      <w:r w:rsidRPr="00C23281">
        <w:rPr>
          <w:rStyle w:val="StyleUnderline"/>
        </w:rPr>
        <w:t xml:space="preserve"> with </w:t>
      </w:r>
      <w:r w:rsidRPr="00C23281">
        <w:rPr>
          <w:rStyle w:val="Emphasis"/>
        </w:rPr>
        <w:t>sufficient power</w:t>
      </w:r>
      <w:r w:rsidRPr="00C23281">
        <w:rPr>
          <w:rStyle w:val="StyleUnderline"/>
        </w:rPr>
        <w:t xml:space="preserve"> and </w:t>
      </w:r>
      <w:r w:rsidRPr="00C23281">
        <w:rPr>
          <w:rStyle w:val="Emphasis"/>
        </w:rPr>
        <w:t>resources</w:t>
      </w:r>
      <w:r w:rsidRPr="00C23281">
        <w:rPr>
          <w:rStyle w:val="StyleUnderline"/>
        </w:rPr>
        <w:t xml:space="preserve"> to implement it then needs to </w:t>
      </w:r>
      <w:r w:rsidRPr="00C23281">
        <w:rPr>
          <w:rStyle w:val="Emphasis"/>
        </w:rPr>
        <w:t>find it appealing</w:t>
      </w:r>
      <w:r w:rsidRPr="00C23281">
        <w:rPr>
          <w:rStyle w:val="StyleUnderline"/>
        </w:rPr>
        <w:t xml:space="preserve"> and </w:t>
      </w:r>
      <w:r w:rsidRPr="00C23281">
        <w:rPr>
          <w:rStyle w:val="Emphasis"/>
        </w:rPr>
        <w:t>struggle for it</w:t>
      </w:r>
      <w:r w:rsidRPr="00C23281">
        <w:rPr>
          <w:sz w:val="14"/>
        </w:rPr>
        <w:t xml:space="preserve">. In this context, it is worth noting that degrowth, as a social movement, has been gaining momentum for some time, not least in Southern Europe. Countless grassroots' initiatives (e.g., D'Alisa et al., 2013) are the most visible manifestations that degrowth is on the rise. Intellectuals – including founders of ecological economics such as Nicholas Georgescu-Roegen and Herman Daly, and more recently degrowth scholars such as Serge Latouche and Giorgos Kallis – have played a major role in developing and disseminating the ideas underpinning the project. A growing interest in degrowth in academia, as well as well-attended biennial international degrowth conferences, also indicate that an increasing number of people embrace such ideas. Still, </w:t>
      </w:r>
      <w:r w:rsidRPr="00C23281">
        <w:rPr>
          <w:rStyle w:val="StyleUnderline"/>
        </w:rPr>
        <w:t xml:space="preserve">the </w:t>
      </w:r>
      <w:r w:rsidRPr="00DF2633">
        <w:rPr>
          <w:rStyle w:val="StyleUnderline"/>
          <w:highlight w:val="green"/>
        </w:rPr>
        <w:t>degrowth</w:t>
      </w:r>
      <w:r w:rsidRPr="00C23281">
        <w:rPr>
          <w:rStyle w:val="StyleUnderline"/>
        </w:rPr>
        <w:t xml:space="preserve"> project </w:t>
      </w:r>
      <w:r w:rsidRPr="00DF2633">
        <w:rPr>
          <w:rStyle w:val="StyleUnderline"/>
          <w:highlight w:val="green"/>
        </w:rPr>
        <w:t xml:space="preserve">is </w:t>
      </w:r>
      <w:r w:rsidRPr="00DF2633">
        <w:rPr>
          <w:rStyle w:val="Emphasis"/>
          <w:highlight w:val="green"/>
        </w:rPr>
        <w:t xml:space="preserve">nowhere near </w:t>
      </w:r>
      <w:r w:rsidRPr="00C23281">
        <w:rPr>
          <w:rStyle w:val="Emphasis"/>
        </w:rPr>
        <w:t>enjoying the degree</w:t>
      </w:r>
      <w:r w:rsidRPr="00C23281">
        <w:rPr>
          <w:rStyle w:val="StyleUnderline"/>
        </w:rPr>
        <w:t xml:space="preserve"> and </w:t>
      </w:r>
      <w:r w:rsidRPr="00C23281">
        <w:rPr>
          <w:rStyle w:val="Emphasis"/>
        </w:rPr>
        <w:t xml:space="preserve">type of </w:t>
      </w:r>
      <w:r w:rsidRPr="00DF2633">
        <w:rPr>
          <w:rStyle w:val="Emphasis"/>
          <w:highlight w:val="green"/>
        </w:rPr>
        <w:t>support it needs</w:t>
      </w:r>
      <w:r w:rsidRPr="00C23281">
        <w:rPr>
          <w:sz w:val="14"/>
        </w:rPr>
        <w:t xml:space="preserve"> if its policies are to be implemented through democratic processes. </w:t>
      </w:r>
      <w:r w:rsidRPr="00C23281">
        <w:rPr>
          <w:rStyle w:val="StyleUnderline"/>
        </w:rPr>
        <w:t>The number of</w:t>
      </w:r>
      <w:r w:rsidRPr="00C23281">
        <w:rPr>
          <w:sz w:val="14"/>
        </w:rPr>
        <w:t xml:space="preserve"> political </w:t>
      </w:r>
      <w:r w:rsidRPr="00C23281">
        <w:rPr>
          <w:rStyle w:val="Emphasis"/>
        </w:rPr>
        <w:t>parties</w:t>
      </w:r>
      <w:r w:rsidRPr="00C23281">
        <w:rPr>
          <w:sz w:val="14"/>
        </w:rPr>
        <w:t xml:space="preserve">, labour </w:t>
      </w:r>
      <w:r w:rsidRPr="00C23281">
        <w:rPr>
          <w:rStyle w:val="Emphasis"/>
        </w:rPr>
        <w:t>unions</w:t>
      </w:r>
      <w:r w:rsidRPr="00C23281">
        <w:rPr>
          <w:rStyle w:val="StyleUnderline"/>
        </w:rPr>
        <w:t xml:space="preserve">, </w:t>
      </w:r>
      <w:r w:rsidRPr="00C23281">
        <w:rPr>
          <w:rStyle w:val="Emphasis"/>
        </w:rPr>
        <w:t>business associations</w:t>
      </w:r>
      <w:r w:rsidRPr="00C23281">
        <w:rPr>
          <w:rStyle w:val="StyleUnderline"/>
        </w:rPr>
        <w:t xml:space="preserve"> and </w:t>
      </w:r>
      <w:r w:rsidRPr="00C23281">
        <w:rPr>
          <w:rStyle w:val="Emphasis"/>
        </w:rPr>
        <w:t>international organisations</w:t>
      </w:r>
      <w:r w:rsidRPr="00C23281">
        <w:rPr>
          <w:rStyle w:val="StyleUnderline"/>
        </w:rPr>
        <w:t xml:space="preserve"> that have so far embraced degrowth is </w:t>
      </w:r>
      <w:r w:rsidRPr="00DF2633">
        <w:rPr>
          <w:rStyle w:val="Emphasis"/>
          <w:highlight w:val="green"/>
        </w:rPr>
        <w:t>modest to say the least</w:t>
      </w:r>
      <w:r w:rsidRPr="00C23281">
        <w:rPr>
          <w:sz w:val="14"/>
        </w:rPr>
        <w:t xml:space="preserve">. Economic and political </w:t>
      </w:r>
      <w:r w:rsidRPr="00C23281">
        <w:rPr>
          <w:rStyle w:val="StyleUnderline"/>
        </w:rPr>
        <w:t xml:space="preserve">elites, including social democratic parties and most of the trade union movement, are </w:t>
      </w:r>
      <w:r w:rsidRPr="00C23281">
        <w:rPr>
          <w:rStyle w:val="Emphasis"/>
        </w:rPr>
        <w:t>united in the belief</w:t>
      </w:r>
      <w:r w:rsidRPr="00C23281">
        <w:rPr>
          <w:rStyle w:val="StyleUnderline"/>
        </w:rPr>
        <w:t xml:space="preserve"> that economic growth is </w:t>
      </w:r>
      <w:r w:rsidRPr="00C23281">
        <w:rPr>
          <w:rStyle w:val="Emphasis"/>
        </w:rPr>
        <w:t>necessary</w:t>
      </w:r>
      <w:r w:rsidRPr="00C23281">
        <w:rPr>
          <w:rStyle w:val="StyleUnderline"/>
        </w:rPr>
        <w:t xml:space="preserve"> and </w:t>
      </w:r>
      <w:r w:rsidRPr="00C23281">
        <w:rPr>
          <w:rStyle w:val="Emphasis"/>
        </w:rPr>
        <w:t>desirable</w:t>
      </w:r>
      <w:r w:rsidRPr="00C23281">
        <w:rPr>
          <w:sz w:val="14"/>
        </w:rPr>
        <w:t xml:space="preserve">. This consensus finds support in the prevailing type of economic theory and underpins the main contenders in the neoliberal project, such as centre-left and nationalist projects. </w:t>
      </w:r>
      <w:r w:rsidRPr="00C23281">
        <w:rPr>
          <w:rStyle w:val="Emphasis"/>
        </w:rPr>
        <w:t>In spite of the world's multidimensional crisis</w:t>
      </w:r>
      <w:r w:rsidRPr="00C23281">
        <w:rPr>
          <w:rStyle w:val="StyleUnderline"/>
        </w:rPr>
        <w:t xml:space="preserve">, a </w:t>
      </w:r>
      <w:r w:rsidRPr="00DF2633">
        <w:rPr>
          <w:rStyle w:val="Emphasis"/>
          <w:highlight w:val="green"/>
        </w:rPr>
        <w:t xml:space="preserve">pro-growth </w:t>
      </w:r>
      <w:r w:rsidRPr="00C23281">
        <w:rPr>
          <w:rStyle w:val="Emphasis"/>
        </w:rPr>
        <w:t>discourse</w:t>
      </w:r>
      <w:r w:rsidRPr="00C23281">
        <w:rPr>
          <w:sz w:val="14"/>
        </w:rPr>
        <w:t xml:space="preserve"> in other words </w:t>
      </w:r>
      <w:r w:rsidRPr="00C23281">
        <w:rPr>
          <w:rStyle w:val="Emphasis"/>
        </w:rPr>
        <w:t>continues to be hegemonic</w:t>
      </w:r>
      <w:r w:rsidRPr="00C23281">
        <w:rPr>
          <w:rStyle w:val="StyleUnderline"/>
        </w:rPr>
        <w:t xml:space="preserve">: it </w:t>
      </w:r>
      <w:r w:rsidRPr="00DF2633">
        <w:rPr>
          <w:rStyle w:val="StyleUnderline"/>
          <w:highlight w:val="green"/>
        </w:rPr>
        <w:t>is</w:t>
      </w:r>
      <w:r w:rsidRPr="00C23281">
        <w:rPr>
          <w:rStyle w:val="StyleUnderline"/>
        </w:rPr>
        <w:t xml:space="preserve"> </w:t>
      </w:r>
      <w:r w:rsidRPr="00C23281">
        <w:rPr>
          <w:rStyle w:val="Emphasis"/>
        </w:rPr>
        <w:t xml:space="preserve">widely considered a matter of </w:t>
      </w:r>
      <w:r w:rsidRPr="00DF2633">
        <w:rPr>
          <w:rStyle w:val="Emphasis"/>
          <w:highlight w:val="green"/>
        </w:rPr>
        <w:t>common sense</w:t>
      </w:r>
      <w:r w:rsidRPr="00C23281">
        <w:rPr>
          <w:rStyle w:val="StyleUnderline"/>
        </w:rPr>
        <w:t xml:space="preserve"> that continued economic growth is </w:t>
      </w:r>
      <w:r w:rsidRPr="00C23281">
        <w:rPr>
          <w:rStyle w:val="Emphasis"/>
        </w:rPr>
        <w:t>required</w:t>
      </w:r>
      <w:r w:rsidRPr="00C23281">
        <w:rPr>
          <w:rStyle w:val="StyleUnderline"/>
        </w:rPr>
        <w:t xml:space="preserve">. </w:t>
      </w:r>
      <w:r w:rsidRPr="00C23281">
        <w:rPr>
          <w:sz w:val="14"/>
        </w:rPr>
        <w:t xml:space="preserve">It is also noteworthy that </w:t>
      </w:r>
      <w:r w:rsidRPr="00C23281">
        <w:rPr>
          <w:rStyle w:val="Emphasis"/>
        </w:rPr>
        <w:t>economic</w:t>
      </w:r>
      <w:r w:rsidRPr="00C23281">
        <w:rPr>
          <w:rStyle w:val="StyleUnderline"/>
        </w:rPr>
        <w:t xml:space="preserve"> and </w:t>
      </w:r>
      <w:r w:rsidRPr="00C23281">
        <w:rPr>
          <w:rStyle w:val="Emphasis"/>
        </w:rPr>
        <w:t>political elites</w:t>
      </w:r>
      <w:r w:rsidRPr="00C23281">
        <w:rPr>
          <w:rStyle w:val="StyleUnderline"/>
        </w:rPr>
        <w:t xml:space="preserve">, to a </w:t>
      </w:r>
      <w:r w:rsidRPr="00C23281">
        <w:rPr>
          <w:rStyle w:val="Emphasis"/>
        </w:rPr>
        <w:t>large extent</w:t>
      </w:r>
      <w:r w:rsidRPr="00C23281">
        <w:rPr>
          <w:rStyle w:val="StyleUnderline"/>
        </w:rPr>
        <w:t xml:space="preserve">, </w:t>
      </w:r>
      <w:r w:rsidRPr="00C23281">
        <w:rPr>
          <w:rStyle w:val="Emphasis"/>
        </w:rPr>
        <w:t>continue to support</w:t>
      </w:r>
      <w:r w:rsidRPr="00C23281">
        <w:rPr>
          <w:rStyle w:val="StyleUnderline"/>
        </w:rPr>
        <w:t xml:space="preserve"> the neoliberal project, </w:t>
      </w:r>
      <w:r w:rsidRPr="00C23281">
        <w:rPr>
          <w:rStyle w:val="Emphasis"/>
        </w:rPr>
        <w:t>even in the face of its evident shortcomings</w:t>
      </w:r>
      <w:r w:rsidRPr="00C23281">
        <w:rPr>
          <w:sz w:val="14"/>
        </w:rPr>
        <w:t xml:space="preserve">. Indeed, </w:t>
      </w:r>
      <w:r w:rsidRPr="00C23281">
        <w:rPr>
          <w:rStyle w:val="StyleUnderline"/>
        </w:rPr>
        <w:t>the 20</w:t>
      </w:r>
      <w:r w:rsidRPr="00DF2633">
        <w:rPr>
          <w:rStyle w:val="StyleUnderline"/>
          <w:highlight w:val="green"/>
        </w:rPr>
        <w:t>08</w:t>
      </w:r>
      <w:r w:rsidRPr="00C23281">
        <w:rPr>
          <w:sz w:val="14"/>
        </w:rPr>
        <w:t xml:space="preserve"> financial </w:t>
      </w:r>
      <w:r w:rsidRPr="00C23281">
        <w:rPr>
          <w:rStyle w:val="StyleUnderline"/>
        </w:rPr>
        <w:t xml:space="preserve">crisis </w:t>
      </w:r>
      <w:r w:rsidRPr="00DF2633">
        <w:rPr>
          <w:rStyle w:val="Emphasis"/>
          <w:highlight w:val="green"/>
        </w:rPr>
        <w:t>did not result in</w:t>
      </w:r>
      <w:r w:rsidRPr="00C23281">
        <w:rPr>
          <w:rStyle w:val="Emphasis"/>
        </w:rPr>
        <w:t xml:space="preserve"> the weakening of transnational financial capital</w:t>
      </w:r>
      <w:r w:rsidRPr="00C23281">
        <w:rPr>
          <w:rStyle w:val="StyleUnderline"/>
        </w:rPr>
        <w:t xml:space="preserve"> that could have paved the way for a </w:t>
      </w:r>
      <w:r w:rsidRPr="00DF2633">
        <w:rPr>
          <w:rStyle w:val="StyleUnderline"/>
          <w:highlight w:val="green"/>
        </w:rPr>
        <w:t>paradigm shift</w:t>
      </w:r>
      <w:r w:rsidRPr="00C23281">
        <w:rPr>
          <w:rStyle w:val="StyleUnderline"/>
        </w:rPr>
        <w:t xml:space="preserve">. Instead of coming to an end, neoliberal capitalism has arguably entered a </w:t>
      </w:r>
      <w:r w:rsidRPr="00C23281">
        <w:rPr>
          <w:rStyle w:val="Emphasis"/>
        </w:rPr>
        <w:t>more authoritarian phase</w:t>
      </w:r>
      <w:r w:rsidRPr="00C23281">
        <w:rPr>
          <w:sz w:val="14"/>
        </w:rPr>
        <w:t xml:space="preserve"> (Bruff, 2014). The main reason the power of the pre-crisis coalition remains intact is that governments stepped in and saved the dominant fraction by means of massive bailouts. </w:t>
      </w:r>
      <w:r w:rsidRPr="00C23281">
        <w:rPr>
          <w:rStyle w:val="StyleUnderline"/>
        </w:rPr>
        <w:t xml:space="preserve">It is a </w:t>
      </w:r>
      <w:r w:rsidRPr="00C23281">
        <w:rPr>
          <w:rStyle w:val="Emphasis"/>
        </w:rPr>
        <w:t>foregone conclusion</w:t>
      </w:r>
      <w:r w:rsidRPr="00C23281">
        <w:rPr>
          <w:rStyle w:val="StyleUnderline"/>
        </w:rPr>
        <w:t xml:space="preserve"> that</w:t>
      </w:r>
      <w:r w:rsidRPr="00C23281">
        <w:rPr>
          <w:sz w:val="14"/>
        </w:rPr>
        <w:t xml:space="preserve"> this fraction and </w:t>
      </w:r>
      <w:r w:rsidRPr="00C23281">
        <w:rPr>
          <w:rStyle w:val="StyleUnderline"/>
        </w:rPr>
        <w:t xml:space="preserve">the </w:t>
      </w:r>
      <w:r w:rsidRPr="00DF2633">
        <w:rPr>
          <w:rStyle w:val="Emphasis"/>
          <w:highlight w:val="green"/>
        </w:rPr>
        <w:t>wider coalition</w:t>
      </w:r>
      <w:r w:rsidRPr="00C23281">
        <w:rPr>
          <w:rStyle w:val="StyleUnderline"/>
        </w:rPr>
        <w:t xml:space="preserve"> behind the neoliberal paradigm</w:t>
      </w:r>
      <w:r w:rsidRPr="00C23281">
        <w:rPr>
          <w:sz w:val="14"/>
        </w:rPr>
        <w:t xml:space="preserve"> (transnational industrial capital, the middle classes and segments of organized labour) </w:t>
      </w:r>
      <w:r w:rsidRPr="00C23281">
        <w:rPr>
          <w:rStyle w:val="StyleUnderline"/>
        </w:rPr>
        <w:t xml:space="preserve">will consider the degrowth paradigm </w:t>
      </w:r>
      <w:r w:rsidRPr="00C23281">
        <w:rPr>
          <w:rStyle w:val="Emphasis"/>
        </w:rPr>
        <w:t>unattractive</w:t>
      </w:r>
      <w:r w:rsidRPr="00C23281">
        <w:rPr>
          <w:rStyle w:val="StyleUnderline"/>
        </w:rPr>
        <w:t xml:space="preserve"> and that such social forces </w:t>
      </w:r>
      <w:r w:rsidRPr="00DF2633">
        <w:rPr>
          <w:rStyle w:val="StyleUnderline"/>
          <w:highlight w:val="green"/>
        </w:rPr>
        <w:t xml:space="preserve">will </w:t>
      </w:r>
      <w:r w:rsidRPr="00DF2633">
        <w:rPr>
          <w:rStyle w:val="Emphasis"/>
          <w:highlight w:val="green"/>
        </w:rPr>
        <w:t>vehemently oppose</w:t>
      </w:r>
      <w:r w:rsidRPr="00C23281">
        <w:rPr>
          <w:rStyle w:val="StyleUnderline"/>
        </w:rPr>
        <w:t xml:space="preserve"> the implementation of </w:t>
      </w:r>
      <w:r w:rsidRPr="00DF2633">
        <w:rPr>
          <w:rStyle w:val="StyleUnderline"/>
          <w:highlight w:val="green"/>
        </w:rPr>
        <w:t>degrowth policies</w:t>
      </w:r>
      <w:r w:rsidRPr="00C23281">
        <w:rPr>
          <w:sz w:val="14"/>
        </w:rPr>
        <w:t xml:space="preserve"> (see also Rees, 2014: 97). While degrowth advocates envision a future in which market forces play a less prominent role than they do today, degrowth is not an anti-market project. As such, it can attract support from certain types of market actors. In particular, it is worth noting that social enterprises, such as cooperatives (Restakis, 2010), play a major role in the degrowth vision. Such enterprises are defined by being ‘organisations involved at least to some extent in the market, with a clear social, cultural and/or environmental purpose, rooted in and serving primarily the local community and ideally having a local and/or democratic ownership structure’ (Johanisova et al., 2013: 11). Social enterprises currently exist at the margins of a system, in which the dominant type of business entity is profit-oriented, shareholder-owned corporations. The further dissemination of social enterprises, which is crucial to the transitions to degrowth societies, is – in many cases – blocked or delayed as a result of the centrifugal forces of global competition (Wigger and Buch-Hansen, 2013). Overall, social enterprises thus (still) constitute a social force with modest power. Ougaard (2016: 467) notes that one of the major dividing lines in the contemporary transnational capitalist class is between capitalists who have a material interest in the carbon-based economy and capitalists who have a material interest in decarbonisation. The latter group, for instance, includes manufacturers of equipment for the production of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the prospect of the “green sector” emerging as a driving force behind degrowth currently appears meagre. Being under the control of transnational capital (Harris, 2010), such companies generally embrace the “green growth” discourse, which ‘is deeply embedded in neoliberal capitalism’ and indeed serves to adjust this form of capitalism ‘to crises arising from contradictions within itself’ (Wanner, 2015: 23). </w:t>
      </w:r>
      <w:r w:rsidRPr="00C23281">
        <w:rPr>
          <w:rStyle w:val="StyleUnderline"/>
        </w:rPr>
        <w:t>In addition to support from</w:t>
      </w:r>
      <w:r w:rsidRPr="00C23281">
        <w:rPr>
          <w:sz w:val="14"/>
        </w:rPr>
        <w:t xml:space="preserve"> the </w:t>
      </w:r>
      <w:r w:rsidRPr="00C23281">
        <w:rPr>
          <w:rStyle w:val="StyleUnderline"/>
        </w:rPr>
        <w:t>social forces</w:t>
      </w:r>
      <w:r w:rsidRPr="00C23281">
        <w:rPr>
          <w:sz w:val="14"/>
        </w:rPr>
        <w:t xml:space="preserve"> engendered by the production process, </w:t>
      </w:r>
      <w:r w:rsidRPr="00C23281">
        <w:rPr>
          <w:rStyle w:val="StyleUnderline"/>
        </w:rPr>
        <w:t xml:space="preserve">a political project ‘also needs the </w:t>
      </w:r>
      <w:r w:rsidRPr="00C23281">
        <w:rPr>
          <w:rStyle w:val="Emphasis"/>
        </w:rPr>
        <w:t>political ability to mobilize majorities</w:t>
      </w:r>
      <w:r w:rsidRPr="00C23281">
        <w:rPr>
          <w:sz w:val="14"/>
        </w:rPr>
        <w:t xml:space="preserve"> in parliamentary democracies, </w:t>
      </w:r>
      <w:r w:rsidRPr="00C23281">
        <w:rPr>
          <w:rStyle w:val="StyleUnderline"/>
        </w:rPr>
        <w:t xml:space="preserve">and a </w:t>
      </w:r>
      <w:r w:rsidRPr="00C23281">
        <w:rPr>
          <w:rStyle w:val="Emphasis"/>
        </w:rPr>
        <w:t>sufficient measure</w:t>
      </w:r>
      <w:r w:rsidRPr="00C23281">
        <w:rPr>
          <w:rStyle w:val="StyleUnderline"/>
        </w:rPr>
        <w:t xml:space="preserve"> of </w:t>
      </w:r>
      <w:r w:rsidRPr="00C23281">
        <w:rPr>
          <w:rStyle w:val="Emphasis"/>
        </w:rPr>
        <w:t>at least passive consent</w:t>
      </w:r>
      <w:r w:rsidRPr="00C23281">
        <w:rPr>
          <w:rStyle w:val="StyleUnderline"/>
        </w:rPr>
        <w:t>’</w:t>
      </w:r>
      <w:r w:rsidRPr="00C23281">
        <w:rPr>
          <w:sz w:val="14"/>
        </w:rPr>
        <w:t xml:space="preserve"> (van Apeldoorn and Overbeek, 2012: 5–6) if it is to become hegemonic. As mentioned, </w:t>
      </w:r>
      <w:r w:rsidRPr="00C23281">
        <w:rPr>
          <w:rStyle w:val="StyleUnderline"/>
        </w:rPr>
        <w:t xml:space="preserve">degrowth </w:t>
      </w:r>
      <w:r w:rsidRPr="00C23281">
        <w:rPr>
          <w:rStyle w:val="Emphasis"/>
        </w:rPr>
        <w:t>enjoys little support</w:t>
      </w:r>
      <w:r w:rsidRPr="00C23281">
        <w:rPr>
          <w:rStyle w:val="StyleUnderline"/>
        </w:rPr>
        <w:t xml:space="preserve"> in parliaments, and certainly the </w:t>
      </w:r>
      <w:r w:rsidRPr="00DF2633">
        <w:rPr>
          <w:rStyle w:val="StyleUnderline"/>
          <w:highlight w:val="green"/>
        </w:rPr>
        <w:t>pro-growth</w:t>
      </w:r>
      <w:r w:rsidRPr="00C23281">
        <w:rPr>
          <w:rStyle w:val="StyleUnderline"/>
        </w:rPr>
        <w:t xml:space="preserve"> discourse </w:t>
      </w:r>
      <w:r w:rsidRPr="00DF2633">
        <w:rPr>
          <w:rStyle w:val="StyleUnderline"/>
          <w:highlight w:val="green"/>
        </w:rPr>
        <w:t xml:space="preserve">is </w:t>
      </w:r>
      <w:r w:rsidRPr="00DF2633">
        <w:rPr>
          <w:rStyle w:val="Emphasis"/>
          <w:highlight w:val="green"/>
        </w:rPr>
        <w:t xml:space="preserve">hegemonic among </w:t>
      </w:r>
      <w:r w:rsidRPr="00C23281">
        <w:rPr>
          <w:rStyle w:val="Emphasis"/>
        </w:rPr>
        <w:t>parties</w:t>
      </w:r>
      <w:r w:rsidRPr="00C23281">
        <w:rPr>
          <w:rStyle w:val="StyleUnderline"/>
        </w:rPr>
        <w:t xml:space="preserve"> in </w:t>
      </w:r>
      <w:r w:rsidRPr="00DF2633">
        <w:rPr>
          <w:rStyle w:val="StyleUnderline"/>
          <w:highlight w:val="green"/>
        </w:rPr>
        <w:t>government</w:t>
      </w:r>
      <w:r w:rsidRPr="00C23281">
        <w:rPr>
          <w:sz w:val="14"/>
        </w:rPr>
        <w:t xml:space="preserve">.5 </w:t>
      </w:r>
      <w:r w:rsidRPr="00C23281">
        <w:rPr>
          <w:rStyle w:val="StyleUnderline"/>
        </w:rPr>
        <w:t xml:space="preserve">With capital accumulation being the </w:t>
      </w:r>
      <w:r w:rsidRPr="00C23281">
        <w:rPr>
          <w:rStyle w:val="Emphasis"/>
        </w:rPr>
        <w:t>most important driving force</w:t>
      </w:r>
      <w:r w:rsidRPr="00C23281">
        <w:rPr>
          <w:rStyle w:val="StyleUnderline"/>
        </w:rPr>
        <w:t xml:space="preserve"> in capitalist societies, political decision-makers are </w:t>
      </w:r>
      <w:r w:rsidRPr="00C23281">
        <w:rPr>
          <w:rStyle w:val="Emphasis"/>
        </w:rPr>
        <w:t>generally eager</w:t>
      </w:r>
      <w:r w:rsidRPr="00C23281">
        <w:rPr>
          <w:rStyle w:val="StyleUnderline"/>
        </w:rPr>
        <w:t xml:space="preserve"> to create conditions </w:t>
      </w:r>
      <w:r w:rsidRPr="00C23281">
        <w:rPr>
          <w:rStyle w:val="Emphasis"/>
        </w:rPr>
        <w:t>conducive to production</w:t>
      </w:r>
      <w:r w:rsidRPr="00C23281">
        <w:rPr>
          <w:rStyle w:val="StyleUnderline"/>
        </w:rPr>
        <w:t xml:space="preserve"> and the </w:t>
      </w:r>
      <w:r w:rsidRPr="00C23281">
        <w:rPr>
          <w:rStyle w:val="Emphasis"/>
        </w:rPr>
        <w:t>accumulation of capital</w:t>
      </w:r>
      <w:r w:rsidRPr="00C23281">
        <w:rPr>
          <w:sz w:val="14"/>
        </w:rPr>
        <w:t xml:space="preserve"> (Lindblom, 1977: 172). </w:t>
      </w:r>
      <w:r w:rsidRPr="00DF2633">
        <w:rPr>
          <w:rStyle w:val="StyleUnderline"/>
          <w:highlight w:val="green"/>
        </w:rPr>
        <w:t>Capitalist states</w:t>
      </w:r>
      <w:r w:rsidRPr="00C23281">
        <w:rPr>
          <w:rStyle w:val="StyleUnderline"/>
        </w:rPr>
        <w:t xml:space="preserve"> and international organisations </w:t>
      </w:r>
      <w:r w:rsidRPr="00DF2633">
        <w:rPr>
          <w:rStyle w:val="StyleUnderline"/>
          <w:highlight w:val="green"/>
        </w:rPr>
        <w:t>are</w:t>
      </w:r>
      <w:r w:rsidRPr="00C23281">
        <w:rPr>
          <w:rStyle w:val="StyleUnderline"/>
        </w:rPr>
        <w:t xml:space="preserve"> thus “</w:t>
      </w:r>
      <w:r w:rsidRPr="00DF2633">
        <w:rPr>
          <w:rStyle w:val="Emphasis"/>
          <w:highlight w:val="green"/>
        </w:rPr>
        <w:t>programmed</w:t>
      </w:r>
      <w:r w:rsidRPr="00DF2633">
        <w:rPr>
          <w:rStyle w:val="StyleUnderline"/>
          <w:highlight w:val="green"/>
        </w:rPr>
        <w:t>” to facilitate capital accumulation</w:t>
      </w:r>
      <w:r w:rsidRPr="00C23281">
        <w:rPr>
          <w:rStyle w:val="StyleUnderline"/>
        </w:rPr>
        <w:t>, and</w:t>
      </w:r>
      <w:r w:rsidRPr="00C23281">
        <w:rPr>
          <w:sz w:val="14"/>
        </w:rPr>
        <w:t xml:space="preserve"> do as such </w:t>
      </w:r>
      <w:r w:rsidRPr="00C23281">
        <w:rPr>
          <w:rStyle w:val="StyleUnderline"/>
        </w:rPr>
        <w:t xml:space="preserve">constitute a </w:t>
      </w:r>
      <w:r w:rsidRPr="00C23281">
        <w:rPr>
          <w:rStyle w:val="Emphasis"/>
        </w:rPr>
        <w:t>strategically selective terrain</w:t>
      </w:r>
      <w:r w:rsidRPr="00C23281">
        <w:rPr>
          <w:rStyle w:val="StyleUnderline"/>
        </w:rPr>
        <w:t xml:space="preserve"> that </w:t>
      </w:r>
      <w:r w:rsidRPr="00C23281">
        <w:rPr>
          <w:rStyle w:val="Emphasis"/>
        </w:rPr>
        <w:t>works to the disadvantage</w:t>
      </w:r>
      <w:r w:rsidRPr="00C23281">
        <w:rPr>
          <w:rStyle w:val="StyleUnderline"/>
        </w:rPr>
        <w:t xml:space="preserve"> of the degrowth</w:t>
      </w:r>
      <w:r w:rsidRPr="002B51AD">
        <w:rPr>
          <w:rStyle w:val="StyleUnderline"/>
        </w:rPr>
        <w:t xml:space="preserve"> project.</w:t>
      </w:r>
    </w:p>
    <w:p w14:paraId="3E5F6375" w14:textId="77777777" w:rsidR="00DF6040" w:rsidRDefault="00DF6040" w:rsidP="00DF6040"/>
    <w:p w14:paraId="641BD4AC" w14:textId="103DCFBB" w:rsidR="00DF6040" w:rsidRDefault="00DF6040" w:rsidP="00DF6040">
      <w:pPr>
        <w:pStyle w:val="Heading4"/>
      </w:pPr>
      <w:r>
        <w:t>The</w:t>
      </w:r>
      <w:r>
        <w:t xml:space="preserve"> alternative will trigger a backlash by the right – armed groups will hijack messages about economic dislocation to increase their recruitment</w:t>
      </w:r>
    </w:p>
    <w:p w14:paraId="1ABAC8E4" w14:textId="77777777" w:rsidR="00DF6040" w:rsidRPr="00C57176" w:rsidRDefault="00DF6040" w:rsidP="00DF6040">
      <w:r>
        <w:t xml:space="preserve">Vanda </w:t>
      </w:r>
      <w:r w:rsidRPr="00C57176">
        <w:rPr>
          <w:rStyle w:val="Style13ptBold"/>
        </w:rPr>
        <w:t>Felbab-Brown</w:t>
      </w:r>
      <w:r>
        <w:t>, 1/21/</w:t>
      </w:r>
      <w:r w:rsidRPr="00C57176">
        <w:rPr>
          <w:rStyle w:val="Style13ptBold"/>
        </w:rPr>
        <w:t>21</w:t>
      </w:r>
      <w:r>
        <w:t>, [Director - Initiative on Nonstate Armed Actors Co-Director - Africa Security Initiative Senior Fellow - Foreign Policy, Center for Security, Strategy, and Technology], Brookings Institute, "How to counter right-wing armed groups in the United States," https://www.brookings.edu/blog/order-from-chaos/2021/01/21/how-to-counter-right-wing-armed-groups-in-the-united-states/, mm</w:t>
      </w:r>
    </w:p>
    <w:p w14:paraId="0AB996B7" w14:textId="77777777" w:rsidR="00DF6040" w:rsidRDefault="00DF6040" w:rsidP="00DF6040">
      <w:pPr>
        <w:rPr>
          <w:sz w:val="16"/>
        </w:rPr>
      </w:pPr>
      <w:r w:rsidRPr="00DF6040">
        <w:rPr>
          <w:rStyle w:val="StyleUnderline"/>
          <w:highlight w:val="green"/>
        </w:rPr>
        <w:t>Right-wing</w:t>
      </w:r>
      <w:r w:rsidRPr="00C57176">
        <w:rPr>
          <w:rStyle w:val="StyleUnderline"/>
        </w:rPr>
        <w:t xml:space="preserve"> armed </w:t>
      </w:r>
      <w:r w:rsidRPr="00DF6040">
        <w:rPr>
          <w:rStyle w:val="StyleUnderline"/>
          <w:highlight w:val="green"/>
        </w:rPr>
        <w:t>groups</w:t>
      </w:r>
      <w:r w:rsidRPr="00C57176">
        <w:rPr>
          <w:sz w:val="16"/>
        </w:rPr>
        <w:t xml:space="preserve"> in the United States </w:t>
      </w:r>
      <w:r w:rsidRPr="00DF6040">
        <w:rPr>
          <w:rStyle w:val="StyleUnderline"/>
          <w:highlight w:val="green"/>
        </w:rPr>
        <w:t>include</w:t>
      </w:r>
      <w:r w:rsidRPr="00C57176">
        <w:rPr>
          <w:rStyle w:val="StyleUnderline"/>
        </w:rPr>
        <w:t xml:space="preserve"> a swirl of </w:t>
      </w:r>
      <w:r w:rsidRPr="00DF6040">
        <w:rPr>
          <w:rStyle w:val="StyleUnderline"/>
          <w:highlight w:val="green"/>
        </w:rPr>
        <w:t>white supremacist, anti-immigrant</w:t>
      </w:r>
      <w:r w:rsidRPr="00C57176">
        <w:rPr>
          <w:rStyle w:val="StyleUnderline"/>
        </w:rPr>
        <w:t xml:space="preserve">, anti-federal-government, </w:t>
      </w:r>
      <w:r w:rsidRPr="00DF6040">
        <w:rPr>
          <w:rStyle w:val="StyleUnderline"/>
          <w:highlight w:val="green"/>
        </w:rPr>
        <w:t>pro-gun-ownership, and survivalist groups</w:t>
      </w:r>
      <w:r w:rsidRPr="00C57176">
        <w:rPr>
          <w:rStyle w:val="StyleUnderline"/>
        </w:rPr>
        <w:t xml:space="preserve"> who envision a coming civil war</w:t>
      </w:r>
      <w:r w:rsidRPr="00C57176">
        <w:rPr>
          <w:sz w:val="16"/>
        </w:rPr>
        <w:t xml:space="preserve"> in the United States. So-called accelerationists and Boogaloo Bois seek to advance it. These varied movements are separate from each other but sometimes intermesh, a trend accelerating during the Trump presidency. Some individuals are members of multiple groups at the same time, while rejecting others. </w:t>
      </w:r>
      <w:r w:rsidRPr="00C57176">
        <w:rPr>
          <w:rStyle w:val="StyleUnderline"/>
        </w:rPr>
        <w:t>The number and membership in right-wing armed groups increased</w:t>
      </w:r>
      <w:r w:rsidRPr="00C57176">
        <w:rPr>
          <w:sz w:val="16"/>
        </w:rPr>
        <w:t xml:space="preserve"> </w:t>
      </w:r>
      <w:r w:rsidRPr="00C57176">
        <w:rPr>
          <w:rStyle w:val="StyleUnderline"/>
        </w:rPr>
        <w:t>when</w:t>
      </w:r>
      <w:r w:rsidRPr="00C57176">
        <w:rPr>
          <w:sz w:val="16"/>
        </w:rPr>
        <w:t xml:space="preserve"> Barack Obama was elected president, </w:t>
      </w:r>
      <w:r w:rsidRPr="00C57176">
        <w:rPr>
          <w:rStyle w:val="StyleUnderline"/>
        </w:rPr>
        <w:t>with</w:t>
      </w:r>
      <w:r w:rsidRPr="00C57176">
        <w:rPr>
          <w:sz w:val="16"/>
        </w:rPr>
        <w:t xml:space="preserve"> </w:t>
      </w:r>
      <w:r w:rsidRPr="00C57176">
        <w:rPr>
          <w:rStyle w:val="StyleUnderline"/>
        </w:rPr>
        <w:t>their</w:t>
      </w:r>
      <w:r w:rsidRPr="00C57176">
        <w:rPr>
          <w:sz w:val="16"/>
        </w:rPr>
        <w:t xml:space="preserve"> </w:t>
      </w:r>
      <w:r w:rsidRPr="00DF6040">
        <w:rPr>
          <w:rStyle w:val="StyleUnderline"/>
          <w:highlight w:val="green"/>
        </w:rPr>
        <w:t>recruits</w:t>
      </w:r>
      <w:r w:rsidRPr="00C57176">
        <w:rPr>
          <w:sz w:val="16"/>
        </w:rPr>
        <w:t xml:space="preserve"> </w:t>
      </w:r>
      <w:r w:rsidRPr="00DF6040">
        <w:rPr>
          <w:rStyle w:val="StyleUnderline"/>
          <w:highlight w:val="green"/>
        </w:rPr>
        <w:t>outraged</w:t>
      </w:r>
      <w:r w:rsidRPr="00DF6040">
        <w:rPr>
          <w:sz w:val="16"/>
          <w:highlight w:val="green"/>
        </w:rPr>
        <w:t xml:space="preserve"> </w:t>
      </w:r>
      <w:r w:rsidRPr="00DF6040">
        <w:rPr>
          <w:rStyle w:val="StyleUnderline"/>
          <w:highlight w:val="green"/>
        </w:rPr>
        <w:t>by</w:t>
      </w:r>
      <w:r w:rsidRPr="00C57176">
        <w:rPr>
          <w:sz w:val="16"/>
        </w:rPr>
        <w:t xml:space="preserve"> the election of a Black president with </w:t>
      </w:r>
      <w:r w:rsidRPr="00C57176">
        <w:rPr>
          <w:rStyle w:val="StyleUnderline"/>
        </w:rPr>
        <w:t xml:space="preserve">a strong </w:t>
      </w:r>
      <w:r w:rsidRPr="00DF6040">
        <w:rPr>
          <w:rStyle w:val="StyleUnderline"/>
          <w:highlight w:val="green"/>
        </w:rPr>
        <w:t>liberal agenda</w:t>
      </w:r>
      <w:r w:rsidRPr="00C57176">
        <w:rPr>
          <w:rStyle w:val="StyleUnderline"/>
        </w:rPr>
        <w:t>.</w:t>
      </w:r>
      <w:r>
        <w:rPr>
          <w:rStyle w:val="StyleUnderline"/>
        </w:rPr>
        <w:t xml:space="preserve"> </w:t>
      </w:r>
      <w:r w:rsidRPr="00C57176">
        <w:rPr>
          <w:sz w:val="16"/>
        </w:rPr>
        <w:t xml:space="preserve">Some white supremacist groups go back decades. Others were formed more recently: For example, the Proud Boys — who describe themselves as “western chauvinists” opposed to “white guilt,” and who espouse anti-Muslim and misogynist views — were established in 2018. Many of anti-federal-government groups originated in the Sagebrush Rebellion of the 1970s and the associated County Supremacy movement, which resisted federal government ownership of land in the western United States and denounced the authority of the federal government, considering elected county sheriffs the highest legitimate authority. Self-styled anti-immigration militias have operated on the U.S.-Mexico border since the early 1990s. Survivalist groups were given particular boost in 2011 with the formulation of the so-called American Redoubt ideology that predicted a U.S. civil war and encouraged migration to Wyoming, Idaho, and Montana. Indeed, ideological formulation has been one of the sources of these groups’ growth. With its demagogical conspiracy theories against leading members of the Democratic Party, QAnon has infused the armed-group ecosystem with mass mobilization, for example — offering followers social membership and a cult-like quasi-religion. In addition to formulated ideologies, </w:t>
      </w:r>
      <w:r w:rsidRPr="00C57176">
        <w:rPr>
          <w:rStyle w:val="StyleUnderline"/>
        </w:rPr>
        <w:t xml:space="preserve">other sources of strength of right-wing armed groups have included </w:t>
      </w:r>
      <w:r w:rsidRPr="00C57176">
        <w:rPr>
          <w:sz w:val="16"/>
        </w:rPr>
        <w:t xml:space="preserve">U.S. involvement in wars, </w:t>
      </w:r>
      <w:r w:rsidRPr="00C57176">
        <w:rPr>
          <w:rStyle w:val="StyleUnderline"/>
        </w:rPr>
        <w:t>economic dislocation</w:t>
      </w:r>
      <w:r w:rsidRPr="00C57176">
        <w:rPr>
          <w:sz w:val="16"/>
        </w:rPr>
        <w:t xml:space="preserve">, and political complicity and law enforcement weakness that generate a sense of impunity. Going to back to the Vietnam War and even World War II, U.S. wars have left behind veterans who suffer from post-traumatic stress disorder and social dislocation. Some have become an important source of recruits for right-wing armed groups. Veterans of the Iraq and Afghanistan wars of the past 20 years similarly swelled the ranks of current right-wing armed groups. Such well-trained veterans are of unique value to the groups, increasing their capability and capacity for violence and helping these groups build political capital. </w:t>
      </w:r>
      <w:r w:rsidRPr="00C57176">
        <w:rPr>
          <w:rStyle w:val="StyleUnderline"/>
        </w:rPr>
        <w:t xml:space="preserve">The </w:t>
      </w:r>
      <w:r w:rsidRPr="00DF6040">
        <w:rPr>
          <w:rStyle w:val="StyleUnderline"/>
          <w:highlight w:val="green"/>
        </w:rPr>
        <w:t>economic dislocation</w:t>
      </w:r>
      <w:r w:rsidRPr="00C57176">
        <w:rPr>
          <w:rStyle w:val="StyleUnderline"/>
        </w:rPr>
        <w:t xml:space="preserve"> caused by</w:t>
      </w:r>
      <w:r w:rsidRPr="00C57176">
        <w:rPr>
          <w:sz w:val="16"/>
        </w:rPr>
        <w:t xml:space="preserve"> the </w:t>
      </w:r>
      <w:r w:rsidRPr="00C57176">
        <w:rPr>
          <w:rStyle w:val="StyleUnderline"/>
        </w:rPr>
        <w:t>COVID-19</w:t>
      </w:r>
      <w:r w:rsidRPr="00C57176">
        <w:rPr>
          <w:sz w:val="16"/>
        </w:rPr>
        <w:t xml:space="preserve"> pandemic and government response measures </w:t>
      </w:r>
      <w:r w:rsidRPr="00DF6040">
        <w:rPr>
          <w:rStyle w:val="StyleUnderline"/>
          <w:highlight w:val="green"/>
        </w:rPr>
        <w:t>have become a</w:t>
      </w:r>
      <w:r w:rsidRPr="00C57176">
        <w:rPr>
          <w:sz w:val="16"/>
        </w:rPr>
        <w:t xml:space="preserve"> third </w:t>
      </w:r>
      <w:r w:rsidRPr="00DF6040">
        <w:rPr>
          <w:rStyle w:val="StyleUnderline"/>
          <w:highlight w:val="green"/>
        </w:rPr>
        <w:t>source of strength</w:t>
      </w:r>
      <w:r w:rsidRPr="00C57176">
        <w:rPr>
          <w:rStyle w:val="StyleUnderline"/>
        </w:rPr>
        <w:t xml:space="preserve"> for right-wing armed groups</w:t>
      </w:r>
      <w:r w:rsidRPr="00C57176">
        <w:rPr>
          <w:sz w:val="16"/>
        </w:rPr>
        <w:t xml:space="preserve">, as it has for jihadists and other militants around the world. </w:t>
      </w:r>
      <w:r w:rsidRPr="00DF6040">
        <w:rPr>
          <w:rStyle w:val="StyleUnderline"/>
          <w:highlight w:val="green"/>
        </w:rPr>
        <w:t>Armed right-wingers</w:t>
      </w:r>
      <w:r w:rsidRPr="00C57176">
        <w:rPr>
          <w:rStyle w:val="StyleUnderline"/>
        </w:rPr>
        <w:t xml:space="preserve"> used it to </w:t>
      </w:r>
      <w:r w:rsidRPr="00DF6040">
        <w:rPr>
          <w:rStyle w:val="StyleUnderline"/>
          <w:highlight w:val="green"/>
        </w:rPr>
        <w:t>violently challenge government “violations of personal freedoms.</w:t>
      </w:r>
      <w:r w:rsidRPr="00DF6040">
        <w:rPr>
          <w:sz w:val="16"/>
          <w:highlight w:val="green"/>
        </w:rPr>
        <w:t>”</w:t>
      </w:r>
      <w:r w:rsidRPr="00C57176">
        <w:rPr>
          <w:sz w:val="16"/>
        </w:rPr>
        <w:t xml:space="preserve"> The most prominent example is the storming of the Michigan state capitol by the heavily-armed Michigan Liberty Militia to compel Democratic Governor Gretchen Whitmer to call off the COVID-19 lockdown in March 2020. By forcibly assisting the reopening of stores in defiance of local COVID-19 ordinances, </w:t>
      </w:r>
      <w:r w:rsidRPr="00C57176">
        <w:rPr>
          <w:rStyle w:val="StyleUnderline"/>
        </w:rPr>
        <w:t xml:space="preserve">armed groups have </w:t>
      </w:r>
      <w:r w:rsidRPr="00DF6040">
        <w:rPr>
          <w:rStyle w:val="StyleUnderline"/>
          <w:highlight w:val="green"/>
        </w:rPr>
        <w:t>exploited</w:t>
      </w:r>
      <w:r w:rsidRPr="00C57176">
        <w:rPr>
          <w:rStyle w:val="StyleUnderline"/>
        </w:rPr>
        <w:t xml:space="preserve"> COVID-19 </w:t>
      </w:r>
      <w:r w:rsidRPr="00DF6040">
        <w:rPr>
          <w:rStyle w:val="StyleUnderline"/>
          <w:highlight w:val="green"/>
        </w:rPr>
        <w:t>to build political capital</w:t>
      </w:r>
      <w:r w:rsidRPr="00C57176">
        <w:rPr>
          <w:sz w:val="16"/>
        </w:rPr>
        <w:t xml:space="preserve"> </w:t>
      </w:r>
      <w:r w:rsidRPr="00C57176">
        <w:rPr>
          <w:rStyle w:val="StyleUnderline"/>
        </w:rPr>
        <w:t>with disgruntled and impoverished businesses</w:t>
      </w:r>
      <w:r w:rsidRPr="00C57176">
        <w:rPr>
          <w:sz w:val="16"/>
        </w:rPr>
        <w:t xml:space="preserve"> and politicians. Opportunities to build such capital will increase — along with violent local clashes — if the Biden administration implements a new COVID-19 lockdown to lower the devastating virus toll before vaccines can generate adequate community immunity. Right-wing armed groups have also offered their “anti-crime” and protection services to county governments, as well as armed “election-monitoring,” illegal as such acts are, to right-wing politicians.</w:t>
      </w:r>
    </w:p>
    <w:p w14:paraId="0CD7B3B0" w14:textId="77777777" w:rsidR="00DF6040" w:rsidRDefault="00DF6040" w:rsidP="00DF6040"/>
    <w:p w14:paraId="2F31F278" w14:textId="77777777" w:rsidR="00DF6040" w:rsidRDefault="00DF6040" w:rsidP="00DF6040">
      <w:pPr>
        <w:pStyle w:val="Heading4"/>
      </w:pPr>
      <w:r>
        <w:t>Trickle-down economics leads to growth stability</w:t>
      </w:r>
    </w:p>
    <w:p w14:paraId="2A2FB877" w14:textId="77777777" w:rsidR="00DF6040" w:rsidRPr="00681D38" w:rsidRDefault="00DF6040" w:rsidP="00DF6040">
      <w:r w:rsidRPr="00681D38">
        <w:rPr>
          <w:rStyle w:val="Style13ptBold"/>
        </w:rPr>
        <w:t>Saunders 16</w:t>
      </w:r>
      <w:r>
        <w:t xml:space="preserve"> Harry Saunders 2016 “</w:t>
      </w:r>
      <w:r w:rsidRPr="00903338">
        <w:t>Does Capit</w:t>
      </w:r>
      <w:r>
        <w:t xml:space="preserve">alism Require Endless Growth?” </w:t>
      </w:r>
      <w:hyperlink r:id="rId11" w:history="1">
        <w:r w:rsidRPr="000C2FA3">
          <w:rPr>
            <w:rStyle w:val="Hyperlink"/>
          </w:rPr>
          <w:t>http://thebreakthrough.org/index.php/journal/issue-6/does-capitalism-require-endless-growth</w:t>
        </w:r>
      </w:hyperlink>
      <w:r>
        <w:rPr>
          <w:rStyle w:val="Hyperlink"/>
        </w:rPr>
        <w:t xml:space="preserve"> (</w:t>
      </w:r>
      <w:r>
        <w:t>MA in Environment and Planning, PhD in engineering-economic systems from Stanford University)//Elmer</w:t>
      </w:r>
    </w:p>
    <w:p w14:paraId="03C48307" w14:textId="77777777" w:rsidR="00DF6040" w:rsidRPr="00D23442" w:rsidRDefault="00DF6040" w:rsidP="00DF6040">
      <w:pPr>
        <w:rPr>
          <w:sz w:val="16"/>
          <w:szCs w:val="24"/>
        </w:rPr>
      </w:pPr>
      <w:r w:rsidRPr="00D23442">
        <w:rPr>
          <w:sz w:val="16"/>
          <w:szCs w:val="24"/>
        </w:rPr>
        <w:t xml:space="preserve">6. </w:t>
      </w:r>
      <w:r w:rsidRPr="00681D38">
        <w:rPr>
          <w:rStyle w:val="StyleUnderline"/>
          <w:sz w:val="24"/>
          <w:szCs w:val="24"/>
        </w:rPr>
        <w:t xml:space="preserve">There is another path to stable and declining calls on the planet’s endowment of natural capital. </w:t>
      </w:r>
      <w:r w:rsidRPr="00DF2633">
        <w:rPr>
          <w:rStyle w:val="StyleUnderline"/>
          <w:sz w:val="24"/>
          <w:szCs w:val="24"/>
          <w:highlight w:val="green"/>
        </w:rPr>
        <w:t>Malthus</w:t>
      </w:r>
      <w:r w:rsidRPr="00681D38">
        <w:rPr>
          <w:rStyle w:val="StyleUnderline"/>
          <w:sz w:val="24"/>
          <w:szCs w:val="24"/>
        </w:rPr>
        <w:t xml:space="preserve"> erred not only because he failed to understand the relationship between fertility rates and food consumption but also because he </w:t>
      </w:r>
      <w:r w:rsidRPr="00DF2633">
        <w:rPr>
          <w:rStyle w:val="StyleUnderline"/>
          <w:sz w:val="24"/>
          <w:szCs w:val="24"/>
          <w:highlight w:val="green"/>
        </w:rPr>
        <w:t>underestimated the rate at which ag</w:t>
      </w:r>
      <w:r w:rsidRPr="00681D38">
        <w:rPr>
          <w:rStyle w:val="StyleUnderline"/>
          <w:sz w:val="24"/>
          <w:szCs w:val="24"/>
        </w:rPr>
        <w:t xml:space="preserve">ricultural </w:t>
      </w:r>
      <w:r w:rsidRPr="00DF2633">
        <w:rPr>
          <w:rStyle w:val="StyleUnderline"/>
          <w:b/>
          <w:bCs/>
          <w:sz w:val="24"/>
          <w:szCs w:val="24"/>
          <w:highlight w:val="green"/>
        </w:rPr>
        <w:t>productivity would improve</w:t>
      </w:r>
      <w:r w:rsidRPr="00D23442">
        <w:rPr>
          <w:sz w:val="16"/>
          <w:szCs w:val="24"/>
        </w:rPr>
        <w:t xml:space="preserve">. By growing more food on every acre of land, human societies avoided mass starvation. More broadly, </w:t>
      </w:r>
      <w:r w:rsidRPr="00DF2633">
        <w:rPr>
          <w:rStyle w:val="StyleUnderline"/>
          <w:sz w:val="24"/>
          <w:szCs w:val="24"/>
          <w:highlight w:val="green"/>
        </w:rPr>
        <w:t>rising</w:t>
      </w:r>
      <w:r w:rsidRPr="00681D38">
        <w:rPr>
          <w:rStyle w:val="StyleUnderline"/>
          <w:sz w:val="24"/>
          <w:szCs w:val="24"/>
        </w:rPr>
        <w:t xml:space="preserve"> economic </w:t>
      </w:r>
      <w:r w:rsidRPr="00DF2633">
        <w:rPr>
          <w:rStyle w:val="StyleUnderline"/>
          <w:sz w:val="24"/>
          <w:szCs w:val="24"/>
          <w:highlight w:val="green"/>
        </w:rPr>
        <w:t>productivity due to tech</w:t>
      </w:r>
      <w:r w:rsidRPr="00681D38">
        <w:rPr>
          <w:rStyle w:val="StyleUnderline"/>
          <w:sz w:val="24"/>
          <w:szCs w:val="24"/>
        </w:rPr>
        <w:t xml:space="preserve">nological </w:t>
      </w:r>
      <w:r w:rsidRPr="00DF2633">
        <w:rPr>
          <w:rStyle w:val="StyleUnderline"/>
          <w:sz w:val="24"/>
          <w:szCs w:val="24"/>
          <w:highlight w:val="green"/>
        </w:rPr>
        <w:t>advances raises incomes, creates</w:t>
      </w:r>
      <w:r w:rsidRPr="00681D38">
        <w:rPr>
          <w:rStyle w:val="StyleUnderline"/>
          <w:sz w:val="24"/>
          <w:szCs w:val="24"/>
        </w:rPr>
        <w:t xml:space="preserve"> economic </w:t>
      </w:r>
      <w:r w:rsidRPr="00DF2633">
        <w:rPr>
          <w:rStyle w:val="StyleUnderline"/>
          <w:sz w:val="24"/>
          <w:szCs w:val="24"/>
          <w:highlight w:val="green"/>
        </w:rPr>
        <w:t>surplus that can be reinvested</w:t>
      </w:r>
      <w:r w:rsidRPr="00681D38">
        <w:rPr>
          <w:rStyle w:val="StyleUnderline"/>
          <w:sz w:val="24"/>
          <w:szCs w:val="24"/>
        </w:rPr>
        <w:t xml:space="preserve"> in new capital and infrastructure, </w:t>
      </w:r>
      <w:r w:rsidRPr="00DF2633">
        <w:rPr>
          <w:rStyle w:val="StyleUnderline"/>
          <w:b/>
          <w:bCs/>
          <w:sz w:val="24"/>
          <w:szCs w:val="24"/>
          <w:highlight w:val="green"/>
          <w:bdr w:val="single" w:sz="4" w:space="0" w:color="auto"/>
        </w:rPr>
        <w:t>and produces more</w:t>
      </w:r>
      <w:r w:rsidRPr="00D23442">
        <w:rPr>
          <w:rStyle w:val="StyleUnderline"/>
          <w:b/>
          <w:bCs/>
          <w:sz w:val="24"/>
          <w:szCs w:val="24"/>
          <w:bdr w:val="single" w:sz="4" w:space="0" w:color="auto"/>
        </w:rPr>
        <w:t xml:space="preserve"> economic </w:t>
      </w:r>
      <w:r w:rsidRPr="00DF2633">
        <w:rPr>
          <w:rStyle w:val="StyleUnderline"/>
          <w:b/>
          <w:bCs/>
          <w:sz w:val="24"/>
          <w:szCs w:val="24"/>
          <w:highlight w:val="green"/>
          <w:bdr w:val="single" w:sz="4" w:space="0" w:color="auto"/>
        </w:rPr>
        <w:t>output from less</w:t>
      </w:r>
      <w:r w:rsidRPr="00D23442">
        <w:rPr>
          <w:rStyle w:val="StyleUnderline"/>
          <w:b/>
          <w:bCs/>
          <w:sz w:val="24"/>
          <w:szCs w:val="24"/>
          <w:bdr w:val="single" w:sz="4" w:space="0" w:color="auto"/>
        </w:rPr>
        <w:t xml:space="preserve"> natural capital </w:t>
      </w:r>
      <w:r w:rsidRPr="00DF2633">
        <w:rPr>
          <w:rStyle w:val="StyleUnderline"/>
          <w:b/>
          <w:bCs/>
          <w:sz w:val="24"/>
          <w:szCs w:val="24"/>
          <w:highlight w:val="green"/>
          <w:bdr w:val="single" w:sz="4" w:space="0" w:color="auto"/>
        </w:rPr>
        <w:t>input</w:t>
      </w:r>
      <w:r w:rsidRPr="00DF2633">
        <w:rPr>
          <w:rStyle w:val="StyleUnderline"/>
          <w:sz w:val="24"/>
          <w:szCs w:val="24"/>
          <w:highlight w:val="green"/>
        </w:rPr>
        <w:t xml:space="preserve">. </w:t>
      </w:r>
      <w:r w:rsidRPr="00681D38">
        <w:rPr>
          <w:rStyle w:val="StyleUnderline"/>
          <w:sz w:val="24"/>
          <w:szCs w:val="24"/>
        </w:rPr>
        <w:t>So long as there are large populations living in deep poverty, gains in economic productivity will be put toward greater output,</w:t>
      </w:r>
      <w:r w:rsidRPr="00D23442">
        <w:rPr>
          <w:sz w:val="16"/>
          <w:szCs w:val="24"/>
        </w:rPr>
        <w:t xml:space="preserve"> assuring that some or all of the efficiencies associated with productivity gains will be put toward greater production and consumption</w:t>
      </w:r>
      <w:r w:rsidRPr="00D23442">
        <w:rPr>
          <w:rStyle w:val="StyleUnderline"/>
          <w:sz w:val="24"/>
          <w:szCs w:val="24"/>
        </w:rPr>
        <w:t xml:space="preserve">. But </w:t>
      </w:r>
      <w:r w:rsidRPr="00DF2633">
        <w:rPr>
          <w:rStyle w:val="Emphasis"/>
          <w:sz w:val="24"/>
          <w:szCs w:val="24"/>
          <w:highlight w:val="green"/>
        </w:rPr>
        <w:t>once everyone on the planet achieves a satisfactory level of consumption,</w:t>
      </w:r>
      <w:r w:rsidRPr="00DF2633">
        <w:rPr>
          <w:rStyle w:val="StyleUnderline"/>
          <w:sz w:val="24"/>
          <w:szCs w:val="24"/>
          <w:highlight w:val="green"/>
        </w:rPr>
        <w:t xml:space="preserve"> </w:t>
      </w:r>
      <w:r w:rsidRPr="00DF2633">
        <w:rPr>
          <w:rStyle w:val="Emphasis"/>
          <w:sz w:val="24"/>
          <w:szCs w:val="24"/>
          <w:highlight w:val="green"/>
        </w:rPr>
        <w:t>consumption</w:t>
      </w:r>
      <w:r w:rsidRPr="00D23442">
        <w:rPr>
          <w:rStyle w:val="Emphasis"/>
          <w:sz w:val="24"/>
          <w:szCs w:val="24"/>
        </w:rPr>
        <w:t xml:space="preserve"> of goods and services </w:t>
      </w:r>
      <w:r w:rsidRPr="00DF2633">
        <w:rPr>
          <w:rStyle w:val="Emphasis"/>
          <w:sz w:val="24"/>
          <w:szCs w:val="24"/>
          <w:highlight w:val="green"/>
        </w:rPr>
        <w:t>should stabilize</w:t>
      </w:r>
      <w:r w:rsidRPr="00D23442">
        <w:rPr>
          <w:rStyle w:val="StyleUnderline"/>
          <w:sz w:val="24"/>
          <w:szCs w:val="24"/>
        </w:rPr>
        <w:t xml:space="preserve"> </w:t>
      </w:r>
      <w:r w:rsidRPr="00D23442">
        <w:rPr>
          <w:rStyle w:val="Emphasis"/>
          <w:sz w:val="24"/>
          <w:szCs w:val="24"/>
        </w:rPr>
        <w:t xml:space="preserve">while </w:t>
      </w:r>
      <w:r w:rsidRPr="00DF2633">
        <w:rPr>
          <w:rStyle w:val="Emphasis"/>
          <w:sz w:val="24"/>
          <w:szCs w:val="24"/>
          <w:highlight w:val="green"/>
        </w:rPr>
        <w:t>calls on natural capital should</w:t>
      </w:r>
      <w:r w:rsidRPr="00D23442">
        <w:rPr>
          <w:rStyle w:val="Emphasis"/>
          <w:sz w:val="24"/>
          <w:szCs w:val="24"/>
        </w:rPr>
        <w:t xml:space="preserve"> stabilize and </w:t>
      </w:r>
      <w:r w:rsidRPr="00DF2633">
        <w:rPr>
          <w:rStyle w:val="Emphasis"/>
          <w:sz w:val="24"/>
          <w:szCs w:val="24"/>
          <w:highlight w:val="green"/>
        </w:rPr>
        <w:t>then decline</w:t>
      </w:r>
      <w:r w:rsidRPr="00D23442">
        <w:rPr>
          <w:rStyle w:val="StyleUnderline"/>
          <w:sz w:val="24"/>
          <w:szCs w:val="24"/>
        </w:rPr>
        <w:t>.</w:t>
      </w:r>
      <w:hyperlink r:id="rId12" w:anchor="foot34" w:history="1">
        <w:r w:rsidRPr="00D23442">
          <w:rPr>
            <w:rStyle w:val="Hyperlink"/>
            <w:sz w:val="16"/>
            <w:szCs w:val="24"/>
          </w:rPr>
          <w:t>34</w:t>
        </w:r>
      </w:hyperlink>
      <w:r w:rsidRPr="00D23442">
        <w:rPr>
          <w:sz w:val="16"/>
          <w:szCs w:val="24"/>
        </w:rPr>
        <w:t xml:space="preserve"> </w:t>
      </w:r>
      <w:r w:rsidRPr="00D23442">
        <w:rPr>
          <w:rStyle w:val="StyleUnderline"/>
          <w:sz w:val="24"/>
          <w:szCs w:val="24"/>
        </w:rPr>
        <w:t>By satisfactory levels of consumption</w:t>
      </w:r>
      <w:r w:rsidRPr="00D23442">
        <w:rPr>
          <w:sz w:val="16"/>
          <w:szCs w:val="24"/>
        </w:rPr>
        <w:t xml:space="preserve">, what I mean is a </w:t>
      </w:r>
      <w:r w:rsidRPr="00D23442">
        <w:rPr>
          <w:rStyle w:val="StyleUnderline"/>
          <w:sz w:val="24"/>
          <w:szCs w:val="24"/>
        </w:rPr>
        <w:t>standard of living</w:t>
      </w:r>
      <w:r w:rsidRPr="00D23442">
        <w:rPr>
          <w:sz w:val="16"/>
          <w:szCs w:val="24"/>
        </w:rPr>
        <w:t xml:space="preserve"> that would be </w:t>
      </w:r>
      <w:r w:rsidRPr="00D23442">
        <w:rPr>
          <w:rStyle w:val="StyleUnderline"/>
          <w:sz w:val="24"/>
          <w:szCs w:val="24"/>
        </w:rPr>
        <w:t xml:space="preserve">recognizable to the average citizen of an advanced developed economy </w:t>
      </w:r>
      <w:r w:rsidRPr="00D23442">
        <w:rPr>
          <w:sz w:val="16"/>
          <w:szCs w:val="24"/>
        </w:rPr>
        <w:t xml:space="preserve">— </w:t>
      </w:r>
      <w:r w:rsidRPr="00D23442">
        <w:rPr>
          <w:rStyle w:val="StyleUnderline"/>
          <w:sz w:val="24"/>
          <w:szCs w:val="24"/>
        </w:rPr>
        <w:t>modern housing, an ample and diverse diet, sufficient electricity for run-of-the-mill household appliances, roads, hospitals, well-lit public spaces, garbage collection, and so on.</w:t>
      </w:r>
      <w:r w:rsidRPr="00D23442">
        <w:rPr>
          <w:sz w:val="16"/>
          <w:szCs w:val="24"/>
        </w:rPr>
        <w:t xml:space="preserve"> The </w:t>
      </w:r>
      <w:r w:rsidRPr="00D23442">
        <w:rPr>
          <w:rStyle w:val="Emphasis"/>
          <w:sz w:val="24"/>
          <w:szCs w:val="24"/>
        </w:rPr>
        <w:t>saturation of demand</w:t>
      </w:r>
      <w:r w:rsidRPr="00D23442">
        <w:rPr>
          <w:rStyle w:val="StyleUnderline"/>
          <w:sz w:val="24"/>
          <w:szCs w:val="24"/>
        </w:rPr>
        <w:t xml:space="preserve"> for goods and services in advanced developed economies in the latter half of the twentieth century provides a reasonable proxy for the point at which most people start to see diminishing utility from further household consumption.</w:t>
      </w:r>
      <w:r w:rsidRPr="00D23442">
        <w:rPr>
          <w:sz w:val="16"/>
          <w:szCs w:val="24"/>
        </w:rPr>
        <w:t xml:space="preserve"> In a zero-growth world, in which household consumption has saturated while labor- and resource-sparing technological change continues, leisure time grows continually over time while societal calls on natural capital decline.</w:t>
      </w:r>
      <w:hyperlink r:id="rId13" w:anchor="foot35" w:history="1">
        <w:r w:rsidRPr="00D23442">
          <w:rPr>
            <w:rStyle w:val="Hyperlink"/>
            <w:sz w:val="16"/>
            <w:szCs w:val="24"/>
          </w:rPr>
          <w:t>35</w:t>
        </w:r>
      </w:hyperlink>
      <w:r w:rsidRPr="00D23442">
        <w:rPr>
          <w:sz w:val="16"/>
          <w:szCs w:val="24"/>
        </w:rPr>
        <w:t xml:space="preserve"> Given these conditions, how quickly a zero-growth economy is achieved, and calls on natural capital globally peak and then decline, depends upon three closely related phenomena: how rapidly global population stabilizes, how rapidly incomes among the global poor rise, and the rate at which resource-sparing technological change occurs. 7. </w:t>
      </w:r>
      <w:r w:rsidRPr="00DF2633">
        <w:rPr>
          <w:rStyle w:val="StyleUnderline"/>
          <w:sz w:val="24"/>
          <w:szCs w:val="24"/>
          <w:highlight w:val="green"/>
        </w:rPr>
        <w:t>Getting to a zero-growth steady state economy</w:t>
      </w:r>
      <w:r w:rsidRPr="00D23442">
        <w:rPr>
          <w:rStyle w:val="StyleUnderline"/>
          <w:sz w:val="24"/>
          <w:szCs w:val="24"/>
        </w:rPr>
        <w:t xml:space="preserve"> with declining calls on natural capital </w:t>
      </w:r>
      <w:r w:rsidRPr="00DF2633">
        <w:rPr>
          <w:rStyle w:val="StyleUnderline"/>
          <w:sz w:val="24"/>
          <w:szCs w:val="24"/>
          <w:highlight w:val="green"/>
        </w:rPr>
        <w:t>will require</w:t>
      </w:r>
      <w:r w:rsidRPr="00D23442">
        <w:rPr>
          <w:rStyle w:val="StyleUnderline"/>
          <w:sz w:val="24"/>
          <w:szCs w:val="24"/>
        </w:rPr>
        <w:t xml:space="preserve">, then, sustaining — </w:t>
      </w:r>
      <w:r w:rsidRPr="00D23442">
        <w:rPr>
          <w:rStyle w:val="Emphasis"/>
          <w:sz w:val="24"/>
          <w:szCs w:val="24"/>
        </w:rPr>
        <w:t xml:space="preserve">or better yet, </w:t>
      </w:r>
      <w:r w:rsidRPr="00DF2633">
        <w:rPr>
          <w:rStyle w:val="Emphasis"/>
          <w:sz w:val="24"/>
          <w:szCs w:val="24"/>
          <w:highlight w:val="green"/>
        </w:rPr>
        <w:t>accelerating</w:t>
      </w:r>
      <w:r w:rsidRPr="00D23442">
        <w:rPr>
          <w:rStyle w:val="StyleUnderline"/>
          <w:sz w:val="24"/>
          <w:szCs w:val="24"/>
        </w:rPr>
        <w:t xml:space="preserve"> — two trends that capitalism has proven better able to advance than any alternative economic arrangement to date</w:t>
      </w:r>
      <w:r w:rsidRPr="00D23442">
        <w:rPr>
          <w:sz w:val="16"/>
          <w:szCs w:val="24"/>
        </w:rPr>
        <w:t xml:space="preserve">: </w:t>
      </w:r>
      <w:r w:rsidRPr="00D23442">
        <w:rPr>
          <w:rStyle w:val="StyleUnderline"/>
          <w:sz w:val="24"/>
          <w:szCs w:val="24"/>
        </w:rPr>
        <w:t>lifting large agrarian populations out of poverty, and improving resource productivity through technological change. The former</w:t>
      </w:r>
      <w:r w:rsidRPr="00D23442">
        <w:rPr>
          <w:sz w:val="16"/>
          <w:szCs w:val="24"/>
        </w:rPr>
        <w:t xml:space="preserve">, as noted above, </w:t>
      </w:r>
      <w:r w:rsidRPr="00D23442">
        <w:rPr>
          <w:rStyle w:val="StyleUnderline"/>
          <w:sz w:val="24"/>
          <w:szCs w:val="24"/>
        </w:rPr>
        <w:t>is also the</w:t>
      </w:r>
      <w:r w:rsidRPr="00681D38">
        <w:rPr>
          <w:rStyle w:val="StyleUnderline"/>
          <w:sz w:val="24"/>
          <w:szCs w:val="24"/>
        </w:rPr>
        <w:t xml:space="preserve"> </w:t>
      </w:r>
      <w:r w:rsidRPr="00DF2633">
        <w:rPr>
          <w:rStyle w:val="StyleUnderline"/>
          <w:b/>
          <w:bCs/>
          <w:sz w:val="24"/>
          <w:szCs w:val="24"/>
          <w:highlight w:val="green"/>
        </w:rPr>
        <w:t>key to stabilizing global population</w:t>
      </w:r>
      <w:r w:rsidRPr="00D23442">
        <w:rPr>
          <w:sz w:val="16"/>
          <w:szCs w:val="24"/>
        </w:rPr>
        <w:t>.</w:t>
      </w:r>
    </w:p>
    <w:p w14:paraId="5837EC2D" w14:textId="7B716477" w:rsidR="00425AB6" w:rsidRDefault="00425AB6"/>
    <w:p w14:paraId="45BF309C" w14:textId="77777777" w:rsidR="00DF6040" w:rsidRPr="000F7AAF" w:rsidRDefault="00DF6040" w:rsidP="00DF6040">
      <w:pPr>
        <w:pStyle w:val="Heading4"/>
      </w:pPr>
      <w:r w:rsidRPr="00712FDA">
        <w:rPr>
          <w:u w:val="single"/>
        </w:rPr>
        <w:t>Resources</w:t>
      </w:r>
      <w:r>
        <w:t xml:space="preserve"> – p</w:t>
      </w:r>
      <w:r w:rsidRPr="000F7AAF">
        <w:t xml:space="preserve">rofit motive key to </w:t>
      </w:r>
      <w:r w:rsidRPr="00A13957">
        <w:rPr>
          <w:u w:val="single"/>
        </w:rPr>
        <w:t>effective resource management</w:t>
      </w:r>
    </w:p>
    <w:p w14:paraId="52B89FCC" w14:textId="77777777" w:rsidR="00DF6040" w:rsidRPr="00712FDA" w:rsidRDefault="00DF6040" w:rsidP="00DF6040">
      <w:r w:rsidRPr="00885E89">
        <w:rPr>
          <w:rStyle w:val="Style13ptBold"/>
        </w:rPr>
        <w:t>Fitzmaurice 15</w:t>
      </w:r>
      <w:r>
        <w:rPr>
          <w:rStyle w:val="Style13ptBold"/>
        </w:rPr>
        <w:t xml:space="preserve"> </w:t>
      </w:r>
      <w:r w:rsidRPr="00712FDA">
        <w:t>Mat</w:t>
      </w:r>
      <w:r>
        <w:t>thew Fitzmaurice 3-23-2015 “</w:t>
      </w:r>
      <w:r w:rsidRPr="00885E89">
        <w:t>ONLY CAPITALISM CAN SAVE THE PLANET</w:t>
      </w:r>
      <w:r>
        <w:t xml:space="preserve">” </w:t>
      </w:r>
      <w:hyperlink r:id="rId14" w:history="1">
        <w:r w:rsidRPr="00203C1E">
          <w:rPr>
            <w:rStyle w:val="Hyperlink"/>
          </w:rPr>
          <w:t>http://ensia.com/voices/only-capitalism-can-save-the-planet/</w:t>
        </w:r>
      </w:hyperlink>
      <w:r>
        <w:t xml:space="preserve"> (CEO of </w:t>
      </w:r>
      <w:r w:rsidRPr="00885E89">
        <w:t>EcoAlpha Asset Management LLC.</w:t>
      </w:r>
      <w:r>
        <w:t>)//Elmer</w:t>
      </w:r>
    </w:p>
    <w:p w14:paraId="0FD727C2" w14:textId="77777777" w:rsidR="00DF6040" w:rsidRPr="00D23442" w:rsidRDefault="00DF6040" w:rsidP="00DF6040">
      <w:pPr>
        <w:rPr>
          <w:rStyle w:val="StyleUnderline"/>
          <w:sz w:val="24"/>
          <w:szCs w:val="24"/>
        </w:rPr>
      </w:pPr>
      <w:r w:rsidRPr="00D23442">
        <w:rPr>
          <w:sz w:val="16"/>
          <w:szCs w:val="24"/>
        </w:rPr>
        <w:t xml:space="preserve">Here’s the thing, though: where there are problems to be solved, there’s money to be made. And </w:t>
      </w:r>
      <w:r w:rsidRPr="00D23442">
        <w:rPr>
          <w:rStyle w:val="StyleUnderline"/>
          <w:sz w:val="24"/>
          <w:szCs w:val="24"/>
        </w:rPr>
        <w:t>where there’s money to be made, we awaken one of the world’s most powerful forces for change: capitalism.</w:t>
      </w:r>
      <w:r w:rsidRPr="00D23442">
        <w:rPr>
          <w:sz w:val="16"/>
          <w:szCs w:val="24"/>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continue on their present trajectories without exhausting the world’s resources. Yet, </w:t>
      </w:r>
      <w:r w:rsidRPr="00D23442">
        <w:rPr>
          <w:rStyle w:val="StyleUnderline"/>
          <w:sz w:val="24"/>
          <w:szCs w:val="24"/>
        </w:rPr>
        <w:t>a rapidly expanding global middle class</w:t>
      </w:r>
      <w:r w:rsidRPr="00D23442">
        <w:rPr>
          <w:sz w:val="16"/>
          <w:szCs w:val="24"/>
        </w:rPr>
        <w:t xml:space="preserve"> — </w:t>
      </w:r>
      <w:r w:rsidRPr="00D23442">
        <w:rPr>
          <w:rStyle w:val="StyleUnderline"/>
          <w:sz w:val="24"/>
          <w:szCs w:val="24"/>
        </w:rPr>
        <w:t>increasingly urbanized and hungry for protein — threatens further and accelerating distress.</w:t>
      </w:r>
      <w:r w:rsidRPr="00D23442">
        <w:rPr>
          <w:sz w:val="16"/>
          <w:szCs w:val="24"/>
        </w:rPr>
        <w:t xml:space="preserve"> The hopeful news is that </w:t>
      </w:r>
      <w:r w:rsidRPr="00D23442">
        <w:rPr>
          <w:rStyle w:val="StyleUnderline"/>
          <w:sz w:val="24"/>
          <w:szCs w:val="24"/>
        </w:rPr>
        <w:t>businesses</w:t>
      </w:r>
      <w:r w:rsidRPr="00D23442">
        <w:rPr>
          <w:sz w:val="16"/>
          <w:szCs w:val="24"/>
        </w:rPr>
        <w:t xml:space="preserve">, </w:t>
      </w:r>
      <w:r w:rsidRPr="00D23442">
        <w:rPr>
          <w:rStyle w:val="StyleUnderline"/>
          <w:sz w:val="24"/>
          <w:szCs w:val="24"/>
        </w:rPr>
        <w:t>with their almost singular focus on economic self-interest</w:t>
      </w:r>
      <w:r w:rsidRPr="00D23442">
        <w:rPr>
          <w:sz w:val="16"/>
          <w:szCs w:val="24"/>
        </w:rPr>
        <w:t xml:space="preserve">, and governments, motivated by a variety of interests, </w:t>
      </w:r>
      <w:r w:rsidRPr="00D23442">
        <w:rPr>
          <w:rStyle w:val="StyleUnderline"/>
          <w:sz w:val="24"/>
          <w:szCs w:val="24"/>
        </w:rPr>
        <w:t>are beginning to recognize and address in earnest these</w:t>
      </w:r>
      <w:r w:rsidRPr="00D23442">
        <w:rPr>
          <w:sz w:val="16"/>
          <w:szCs w:val="24"/>
        </w:rPr>
        <w:t xml:space="preserve"> inevitable </w:t>
      </w:r>
      <w:r w:rsidRPr="00D23442">
        <w:rPr>
          <w:rStyle w:val="StyleUnderline"/>
          <w:sz w:val="24"/>
          <w:szCs w:val="24"/>
        </w:rPr>
        <w:t>problems</w:t>
      </w:r>
      <w:r w:rsidRPr="00D23442">
        <w:rPr>
          <w:sz w:val="16"/>
          <w:szCs w:val="24"/>
        </w:rPr>
        <w:t xml:space="preserve">. Today, the </w:t>
      </w:r>
      <w:r w:rsidRPr="00DF2633">
        <w:rPr>
          <w:rStyle w:val="StyleUnderline"/>
          <w:sz w:val="24"/>
          <w:szCs w:val="24"/>
          <w:highlight w:val="green"/>
        </w:rPr>
        <w:t>businesses that develop</w:t>
      </w:r>
      <w:r w:rsidRPr="00D23442">
        <w:rPr>
          <w:rStyle w:val="StyleUnderline"/>
          <w:sz w:val="24"/>
          <w:szCs w:val="24"/>
        </w:rPr>
        <w:t xml:space="preserve"> practical and affordable </w:t>
      </w:r>
      <w:r w:rsidRPr="00DF2633">
        <w:rPr>
          <w:rStyle w:val="StyleUnderline"/>
          <w:sz w:val="24"/>
          <w:szCs w:val="24"/>
          <w:highlight w:val="green"/>
        </w:rPr>
        <w:t xml:space="preserve">solutions to burdened resource problems will end up being </w:t>
      </w:r>
      <w:r w:rsidRPr="00D23442">
        <w:rPr>
          <w:rStyle w:val="StyleUnderline"/>
          <w:sz w:val="24"/>
          <w:szCs w:val="24"/>
        </w:rPr>
        <w:t xml:space="preserve">the world’s most </w:t>
      </w:r>
      <w:r w:rsidRPr="00DF2633">
        <w:rPr>
          <w:rStyle w:val="StyleUnderline"/>
          <w:sz w:val="24"/>
          <w:szCs w:val="24"/>
          <w:highlight w:val="green"/>
        </w:rPr>
        <w:t xml:space="preserve">profitable </w:t>
      </w:r>
      <w:r w:rsidRPr="00D23442">
        <w:rPr>
          <w:rStyle w:val="StyleUnderline"/>
          <w:sz w:val="24"/>
          <w:szCs w:val="24"/>
        </w:rPr>
        <w:t>companies</w:t>
      </w:r>
      <w:r w:rsidRPr="00D23442">
        <w:rPr>
          <w:sz w:val="16"/>
          <w:szCs w:val="24"/>
        </w:rPr>
        <w:t xml:space="preserve">. No longer can they be considered “sustainability” businesses. They are everyday businesses with a long view, targeting problems that are not going away. That’s smart business. </w:t>
      </w:r>
      <w:r w:rsidRPr="00D23442">
        <w:rPr>
          <w:rStyle w:val="StyleUnderline"/>
          <w:sz w:val="24"/>
          <w:szCs w:val="24"/>
        </w:rPr>
        <w:t>Burdened resources have become a strong economic driver for businesses of all sizes, in all industries everywhere to spend and change — and one that will only grow in scope and intensity over time.</w:t>
      </w:r>
      <w:r w:rsidRPr="00D23442">
        <w:rPr>
          <w:sz w:val="16"/>
          <w:szCs w:val="24"/>
        </w:rPr>
        <w:t xml:space="preserve"> The </w:t>
      </w:r>
      <w:r w:rsidRPr="00DF2633">
        <w:rPr>
          <w:rStyle w:val="StyleUnderline"/>
          <w:sz w:val="24"/>
          <w:szCs w:val="24"/>
          <w:highlight w:val="green"/>
        </w:rPr>
        <w:t xml:space="preserve">companies that provide effective solutions to burdened resources will </w:t>
      </w:r>
      <w:r w:rsidRPr="00D23442">
        <w:rPr>
          <w:rStyle w:val="StyleUnderline"/>
          <w:sz w:val="24"/>
          <w:szCs w:val="24"/>
        </w:rPr>
        <w:t>provide superior risk-adjusted returns to their investors as business</w:t>
      </w:r>
      <w:r w:rsidRPr="00D23442">
        <w:rPr>
          <w:sz w:val="16"/>
          <w:szCs w:val="24"/>
        </w:rPr>
        <w:t xml:space="preserve"> and governments </w:t>
      </w:r>
      <w:r w:rsidRPr="00DF2633">
        <w:rPr>
          <w:rStyle w:val="StyleUnderline"/>
          <w:sz w:val="24"/>
          <w:szCs w:val="24"/>
          <w:highlight w:val="green"/>
        </w:rPr>
        <w:t>accelerate</w:t>
      </w:r>
      <w:r w:rsidRPr="00D23442">
        <w:rPr>
          <w:sz w:val="16"/>
          <w:szCs w:val="24"/>
        </w:rPr>
        <w:t xml:space="preserve"> their </w:t>
      </w:r>
      <w:r w:rsidRPr="00D23442">
        <w:rPr>
          <w:rStyle w:val="StyleUnderline"/>
          <w:sz w:val="24"/>
          <w:szCs w:val="24"/>
        </w:rPr>
        <w:t>solutions</w:t>
      </w:r>
      <w:r w:rsidRPr="00D23442">
        <w:rPr>
          <w:sz w:val="16"/>
          <w:szCs w:val="24"/>
        </w:rPr>
        <w:t xml:space="preserve"> </w:t>
      </w:r>
      <w:r w:rsidRPr="00D23442">
        <w:rPr>
          <w:rStyle w:val="StyleUnderline"/>
          <w:sz w:val="24"/>
          <w:szCs w:val="24"/>
        </w:rPr>
        <w:t xml:space="preserve">spending </w:t>
      </w:r>
      <w:r w:rsidRPr="00DF2633">
        <w:rPr>
          <w:rStyle w:val="StyleUnderline"/>
          <w:sz w:val="24"/>
          <w:szCs w:val="24"/>
          <w:highlight w:val="green"/>
        </w:rPr>
        <w:t>out of their own economic self-interest</w:t>
      </w:r>
      <w:r w:rsidRPr="00D23442">
        <w:rPr>
          <w:sz w:val="16"/>
          <w:szCs w:val="24"/>
        </w:rPr>
        <w:t xml:space="preserve">. And because the products, technologies and services these companies provide are common solutions to global problems — and are therefore exponentially repeatable — </w:t>
      </w:r>
      <w:r w:rsidRPr="00DF2633">
        <w:rPr>
          <w:rStyle w:val="StyleUnderline"/>
          <w:sz w:val="24"/>
          <w:szCs w:val="24"/>
          <w:highlight w:val="green"/>
        </w:rPr>
        <w:t>these investments will have</w:t>
      </w:r>
      <w:r w:rsidRPr="00D23442">
        <w:rPr>
          <w:rStyle w:val="StyleUnderline"/>
          <w:sz w:val="24"/>
          <w:szCs w:val="24"/>
        </w:rPr>
        <w:t xml:space="preserve"> amplified </w:t>
      </w:r>
      <w:r w:rsidRPr="00DF2633">
        <w:rPr>
          <w:rStyle w:val="StyleUnderline"/>
          <w:sz w:val="24"/>
          <w:szCs w:val="24"/>
          <w:highlight w:val="green"/>
        </w:rPr>
        <w:t xml:space="preserve">positive impact on global resource scarcity </w:t>
      </w:r>
      <w:r w:rsidRPr="00D23442">
        <w:rPr>
          <w:rStyle w:val="StyleUnderline"/>
          <w:sz w:val="24"/>
          <w:szCs w:val="24"/>
        </w:rPr>
        <w:t>issues.</w:t>
      </w:r>
      <w:r w:rsidRPr="00D23442">
        <w:rPr>
          <w:sz w:val="16"/>
          <w:szCs w:val="24"/>
        </w:rPr>
        <w:t xml:space="preserve"> Too often people have a narrow view of these solutions, thinking only of solar panels and windmills. But </w:t>
      </w:r>
      <w:r w:rsidRPr="00D23442">
        <w:rPr>
          <w:rStyle w:val="StyleUnderline"/>
          <w:sz w:val="24"/>
          <w:szCs w:val="24"/>
        </w:rPr>
        <w:t>solutions are</w:t>
      </w:r>
      <w:r w:rsidRPr="00D23442">
        <w:rPr>
          <w:sz w:val="16"/>
          <w:szCs w:val="24"/>
        </w:rPr>
        <w:t xml:space="preserve"> enormously </w:t>
      </w:r>
      <w:r w:rsidRPr="00D23442">
        <w:rPr>
          <w:rStyle w:val="StyleUnderline"/>
          <w:sz w:val="24"/>
          <w:szCs w:val="24"/>
        </w:rPr>
        <w:t>diverse</w:t>
      </w:r>
      <w:r w:rsidRPr="00D23442">
        <w:rPr>
          <w:sz w:val="16"/>
          <w:szCs w:val="24"/>
        </w:rPr>
        <w:t xml:space="preserve">: They include, among many others, </w:t>
      </w:r>
      <w:r w:rsidRPr="00DF2633">
        <w:rPr>
          <w:rStyle w:val="StyleUnderline"/>
          <w:sz w:val="24"/>
          <w:szCs w:val="24"/>
          <w:highlight w:val="green"/>
        </w:rPr>
        <w:t>agricultural drones that monitor soil conditions</w:t>
      </w:r>
      <w:r w:rsidRPr="00D23442">
        <w:rPr>
          <w:rStyle w:val="StyleUnderline"/>
          <w:sz w:val="24"/>
          <w:szCs w:val="24"/>
        </w:rPr>
        <w:t xml:space="preserve">, smart </w:t>
      </w:r>
      <w:r w:rsidRPr="00DF2633">
        <w:rPr>
          <w:rStyle w:val="StyleUnderline"/>
          <w:sz w:val="24"/>
          <w:szCs w:val="24"/>
          <w:highlight w:val="green"/>
        </w:rPr>
        <w:t>irrigation</w:t>
      </w:r>
      <w:r w:rsidRPr="00D23442">
        <w:rPr>
          <w:rStyle w:val="StyleUnderline"/>
          <w:sz w:val="24"/>
          <w:szCs w:val="24"/>
        </w:rPr>
        <w:t xml:space="preserve"> technology </w:t>
      </w:r>
      <w:r w:rsidRPr="00DF2633">
        <w:rPr>
          <w:rStyle w:val="StyleUnderline"/>
          <w:sz w:val="24"/>
          <w:szCs w:val="24"/>
          <w:highlight w:val="green"/>
        </w:rPr>
        <w:t>that delivers water only</w:t>
      </w:r>
      <w:r w:rsidRPr="00D23442">
        <w:rPr>
          <w:rStyle w:val="StyleUnderline"/>
          <w:sz w:val="24"/>
          <w:szCs w:val="24"/>
        </w:rPr>
        <w:t xml:space="preserve"> where and when it’s really needed, more </w:t>
      </w:r>
      <w:r w:rsidRPr="00DF2633">
        <w:rPr>
          <w:rStyle w:val="StyleUnderline"/>
          <w:sz w:val="24"/>
          <w:szCs w:val="24"/>
          <w:highlight w:val="green"/>
        </w:rPr>
        <w:t>efficient distributed energy</w:t>
      </w:r>
      <w:r w:rsidRPr="00D23442">
        <w:rPr>
          <w:rStyle w:val="StyleUnderline"/>
          <w:sz w:val="24"/>
          <w:szCs w:val="24"/>
        </w:rPr>
        <w:t xml:space="preserve"> generation </w:t>
      </w:r>
      <w:r w:rsidRPr="00DF2633">
        <w:rPr>
          <w:rStyle w:val="StyleUnderline"/>
          <w:sz w:val="24"/>
          <w:szCs w:val="24"/>
          <w:highlight w:val="green"/>
        </w:rPr>
        <w:t>and</w:t>
      </w:r>
      <w:r w:rsidRPr="00D23442">
        <w:rPr>
          <w:rStyle w:val="StyleUnderline"/>
          <w:sz w:val="24"/>
          <w:szCs w:val="24"/>
        </w:rPr>
        <w:t xml:space="preserve"> component </w:t>
      </w:r>
      <w:r w:rsidRPr="00DF2633">
        <w:rPr>
          <w:rStyle w:val="StyleUnderline"/>
          <w:sz w:val="24"/>
          <w:szCs w:val="24"/>
          <w:highlight w:val="green"/>
        </w:rPr>
        <w:t>suppliers that make cars use less gas</w:t>
      </w:r>
      <w:r w:rsidRPr="00D23442">
        <w:rPr>
          <w:rStyle w:val="StyleUnderline"/>
          <w:sz w:val="24"/>
          <w:szCs w:val="24"/>
        </w:rPr>
        <w:t>.</w:t>
      </w:r>
      <w:r w:rsidRPr="00D23442">
        <w:rPr>
          <w:sz w:val="16"/>
          <w:szCs w:val="24"/>
        </w:rPr>
        <w:t xml:space="preserve"> We face a new reality in which our economic self-interest and the long-term well-being of the planet are coming into alignment.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D23442">
        <w:rPr>
          <w:rStyle w:val="StyleUnderline"/>
          <w:sz w:val="24"/>
          <w:szCs w:val="24"/>
        </w:rPr>
        <w:t>investing money in our own self- interest</w:t>
      </w:r>
      <w:r w:rsidRPr="00D23442">
        <w:rPr>
          <w:sz w:val="16"/>
          <w:szCs w:val="24"/>
        </w:rPr>
        <w:t xml:space="preserve">, </w:t>
      </w:r>
      <w:r w:rsidRPr="00D23442">
        <w:rPr>
          <w:rStyle w:val="StyleUnderline"/>
          <w:sz w:val="24"/>
          <w:szCs w:val="24"/>
        </w:rPr>
        <w:t>which has fueled the unprecedented innovation, economic and life-expectancy growth of the past century.</w:t>
      </w:r>
      <w:r w:rsidRPr="00D23442">
        <w:rPr>
          <w:sz w:val="16"/>
          <w:szCs w:val="24"/>
        </w:rPr>
        <w:t xml:space="preserve">  In the past, many people who invested in sustainable solutions were motivated principally by conscience, willing to accept reduced returns in order to invest their money in a way that was consistent with their beliefs and convictions — be they religious, social or environmental. Now, however, we face a new reality in which our economic self-interest and the long-term well-being of the planet are coming into alignment. Because we have to face the reality of burdened resources, there’s money in it.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The primary goal for investing in sustainable solutions is to achieve superior risk-adjusted returns. </w:t>
      </w:r>
      <w:r w:rsidRPr="00D23442">
        <w:rPr>
          <w:rStyle w:val="StyleUnderline"/>
          <w:sz w:val="24"/>
          <w:szCs w:val="24"/>
        </w:rPr>
        <w:t>Companies that provide solutions to the issues of burdened resources will be the recipients of a massive global spend cycle, no matter one’s motivation</w:t>
      </w:r>
      <w:r w:rsidRPr="00D23442">
        <w:rPr>
          <w:sz w:val="16"/>
          <w:szCs w:val="24"/>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 No government subsidy or charity case can move the needle for long</w:t>
      </w:r>
      <w:r w:rsidRPr="00D23442">
        <w:rPr>
          <w:rStyle w:val="StyleUnderline"/>
          <w:sz w:val="24"/>
          <w:szCs w:val="24"/>
        </w:rPr>
        <w:t xml:space="preserve">. </w:t>
      </w:r>
      <w:r w:rsidRPr="00DF2633">
        <w:rPr>
          <w:rStyle w:val="StyleUnderline"/>
          <w:sz w:val="24"/>
          <w:szCs w:val="24"/>
          <w:highlight w:val="green"/>
        </w:rPr>
        <w:t xml:space="preserve">Only capitalism has the power to </w:t>
      </w:r>
      <w:r w:rsidRPr="00D23442">
        <w:rPr>
          <w:rStyle w:val="StyleUnderline"/>
          <w:sz w:val="24"/>
          <w:szCs w:val="24"/>
        </w:rPr>
        <w:t xml:space="preserve">retool industries, reshape economies </w:t>
      </w:r>
      <w:r w:rsidRPr="00DF2633">
        <w:rPr>
          <w:rStyle w:val="StyleUnderline"/>
          <w:sz w:val="24"/>
          <w:szCs w:val="24"/>
          <w:highlight w:val="green"/>
        </w:rPr>
        <w:t>and rebuild infrastructure across the planet</w:t>
      </w:r>
      <w:r w:rsidRPr="00D23442">
        <w:rPr>
          <w:sz w:val="16"/>
          <w:szCs w:val="24"/>
        </w:rPr>
        <w:t xml:space="preserve">. </w:t>
      </w:r>
      <w:r w:rsidRPr="00D23442">
        <w:rPr>
          <w:rStyle w:val="StyleUnderline"/>
          <w:sz w:val="24"/>
          <w:szCs w:val="24"/>
        </w:rPr>
        <w:t>It’s a big part of what got us into this mess, but it’s also what will get us out.</w:t>
      </w:r>
    </w:p>
    <w:p w14:paraId="48281BCC" w14:textId="4674A4A9" w:rsidR="00DF6040" w:rsidRDefault="00DF6040"/>
    <w:p w14:paraId="6E72FF25" w14:textId="77777777" w:rsidR="00DF6040" w:rsidRDefault="00DF6040" w:rsidP="00DF6040">
      <w:pPr>
        <w:pStyle w:val="Heading4"/>
      </w:pPr>
      <w:r>
        <w:t>Growth solves Poverty – it’s p fucking empowering to be rich – it also solves the environment</w:t>
      </w:r>
    </w:p>
    <w:p w14:paraId="4CB32BB9" w14:textId="77777777" w:rsidR="00DF6040" w:rsidRDefault="00DF6040" w:rsidP="00DF6040">
      <w:r w:rsidRPr="00B172AE">
        <w:rPr>
          <w:rStyle w:val="Style13ptBold"/>
        </w:rPr>
        <w:t>Rhonheimer 20</w:t>
      </w:r>
      <w:r>
        <w:t xml:space="preserve"> Martin Rhonheimer 2-7-2020 “Capitalism is Good for the Poor – and for the Environment” </w:t>
      </w:r>
      <w:hyperlink r:id="rId15" w:history="1">
        <w:r>
          <w:rPr>
            <w:rStyle w:val="Hyperlink"/>
          </w:rPr>
          <w:t>https://austrian-institute.org/en/subjects-en/catholic-social-doctrine-2/capitalism-is-good-for-the-poor-and-for-the-environment/</w:t>
        </w:r>
      </w:hyperlink>
      <w:r>
        <w:rPr>
          <w:rStyle w:val="Hyperlink"/>
        </w:rPr>
        <w:t xml:space="preserve"> </w:t>
      </w:r>
      <w:r>
        <w:t>Props to DML for this card</w:t>
      </w:r>
      <w:r>
        <w:rPr>
          <w:rStyle w:val="Hyperlink"/>
        </w:rPr>
        <w:t xml:space="preserve"> (</w:t>
      </w:r>
      <w:r>
        <w:t>professor at the Pontifical University of the Holy Cross)//Elmer</w:t>
      </w:r>
    </w:p>
    <w:p w14:paraId="10A126A9" w14:textId="77777777" w:rsidR="00DF6040" w:rsidRDefault="00DF6040" w:rsidP="00DF6040">
      <w:pPr>
        <w:rPr>
          <w:sz w:val="14"/>
        </w:rPr>
      </w:pPr>
      <w:r w:rsidRPr="00E35079">
        <w:rPr>
          <w:rStyle w:val="StyleUnderline"/>
        </w:rPr>
        <w:t xml:space="preserve">It is </w:t>
      </w:r>
      <w:r w:rsidRPr="00E35079">
        <w:rPr>
          <w:rStyle w:val="Emphasis"/>
        </w:rPr>
        <w:t>not social policy</w:t>
      </w:r>
      <w:r w:rsidRPr="00E35079">
        <w:rPr>
          <w:rStyle w:val="StyleUnderline"/>
        </w:rPr>
        <w:t xml:space="preserve"> but </w:t>
      </w:r>
      <w:r w:rsidRPr="00DF2633">
        <w:rPr>
          <w:rStyle w:val="Emphasis"/>
          <w:highlight w:val="green"/>
        </w:rPr>
        <w:t>capitalism</w:t>
      </w:r>
      <w:r w:rsidRPr="00E35079">
        <w:rPr>
          <w:rStyle w:val="StyleUnderline"/>
        </w:rPr>
        <w:t xml:space="preserve"> that has </w:t>
      </w:r>
      <w:r w:rsidRPr="00DF2633">
        <w:rPr>
          <w:rStyle w:val="Emphasis"/>
          <w:highlight w:val="green"/>
        </w:rPr>
        <w:t>created today’s prosperity</w:t>
      </w:r>
      <w:r w:rsidRPr="00E35079">
        <w:rPr>
          <w:sz w:val="14"/>
        </w:rPr>
        <w:t xml:space="preserve">. What is important is that </w:t>
      </w:r>
      <w:r w:rsidRPr="00E35079">
        <w:rPr>
          <w:rStyle w:val="StyleUnderline"/>
        </w:rPr>
        <w:t xml:space="preserve">what </w:t>
      </w:r>
      <w:r w:rsidRPr="00E35079">
        <w:rPr>
          <w:rStyle w:val="Emphasis"/>
        </w:rPr>
        <w:t>made today’s mass prosperity possible</w:t>
      </w:r>
      <w:r w:rsidRPr="00E35079">
        <w:rPr>
          <w:rStyle w:val="StyleUnderline"/>
        </w:rPr>
        <w:t xml:space="preserve"> – a phenomenon </w:t>
      </w:r>
      <w:r w:rsidRPr="00E35079">
        <w:rPr>
          <w:rStyle w:val="Emphasis"/>
        </w:rPr>
        <w:t>unprecedented in history</w:t>
      </w:r>
      <w:r w:rsidRPr="00E35079">
        <w:rPr>
          <w:rStyle w:val="StyleUnderline"/>
        </w:rPr>
        <w:t xml:space="preserve"> – was</w:t>
      </w:r>
      <w:r w:rsidRPr="00E35079">
        <w:rPr>
          <w:sz w:val="14"/>
        </w:rPr>
        <w:t xml:space="preserve"> not social policy or social legislation, organised trade union pressure, or corrective interventions in the capitalist economy, but rather </w:t>
      </w:r>
      <w:r w:rsidRPr="00E35079">
        <w:rPr>
          <w:rStyle w:val="Emphasis"/>
        </w:rPr>
        <w:t>market capitalism</w:t>
      </w:r>
      <w:r w:rsidRPr="00E35079">
        <w:rPr>
          <w:rStyle w:val="StyleUnderline"/>
        </w:rPr>
        <w:t xml:space="preserve"> itself, due to its </w:t>
      </w:r>
      <w:r w:rsidRPr="00E35079">
        <w:rPr>
          <w:rStyle w:val="Emphasis"/>
        </w:rPr>
        <w:t>enormous potential for innovation</w:t>
      </w:r>
      <w:r w:rsidRPr="00E35079">
        <w:rPr>
          <w:rStyle w:val="StyleUnderline"/>
        </w:rPr>
        <w:t xml:space="preserve"> and the </w:t>
      </w:r>
      <w:r w:rsidRPr="00E35079">
        <w:rPr>
          <w:rStyle w:val="Emphasis"/>
        </w:rPr>
        <w:t>ever-increasing productivity</w:t>
      </w:r>
      <w:r w:rsidRPr="00E35079">
        <w:rPr>
          <w:rStyle w:val="StyleUnderline"/>
        </w:rPr>
        <w:t xml:space="preserve"> of human labour that resulted from it. Increasing prosperity and quality of life are </w:t>
      </w:r>
      <w:r w:rsidRPr="00E35079">
        <w:rPr>
          <w:rStyle w:val="Emphasis"/>
        </w:rPr>
        <w:t>always the result</w:t>
      </w:r>
      <w:r w:rsidRPr="00E35079">
        <w:rPr>
          <w:rStyle w:val="StyleUnderline"/>
        </w:rPr>
        <w:t xml:space="preserve"> of increasing labour productivity. </w:t>
      </w:r>
      <w:r w:rsidRPr="00DF2633">
        <w:rPr>
          <w:rStyle w:val="Emphasis"/>
          <w:highlight w:val="green"/>
        </w:rPr>
        <w:t xml:space="preserve">Only </w:t>
      </w:r>
      <w:r w:rsidRPr="00E35079">
        <w:rPr>
          <w:rStyle w:val="Emphasis"/>
        </w:rPr>
        <w:t xml:space="preserve">increased </w:t>
      </w:r>
      <w:r w:rsidRPr="00DF2633">
        <w:rPr>
          <w:rStyle w:val="Emphasis"/>
          <w:highlight w:val="green"/>
        </w:rPr>
        <w:t>productivity</w:t>
      </w:r>
      <w:r w:rsidRPr="00DF2633">
        <w:rPr>
          <w:rStyle w:val="StyleUnderline"/>
          <w:highlight w:val="green"/>
        </w:rPr>
        <w:t xml:space="preserve"> enabled </w:t>
      </w:r>
      <w:r w:rsidRPr="00E35079">
        <w:rPr>
          <w:rStyle w:val="Emphasis"/>
        </w:rPr>
        <w:t xml:space="preserve">higher </w:t>
      </w:r>
      <w:r w:rsidRPr="00DF2633">
        <w:rPr>
          <w:rStyle w:val="Emphasis"/>
          <w:highlight w:val="green"/>
        </w:rPr>
        <w:t>social standards</w:t>
      </w:r>
      <w:r w:rsidRPr="00DF2633">
        <w:rPr>
          <w:rStyle w:val="StyleUnderline"/>
          <w:highlight w:val="green"/>
        </w:rPr>
        <w:t xml:space="preserve">, </w:t>
      </w:r>
      <w:r w:rsidRPr="00E35079">
        <w:rPr>
          <w:rStyle w:val="Emphasis"/>
        </w:rPr>
        <w:t xml:space="preserve">better </w:t>
      </w:r>
      <w:r w:rsidRPr="00DF2633">
        <w:rPr>
          <w:rStyle w:val="Emphasis"/>
          <w:highlight w:val="green"/>
        </w:rPr>
        <w:t>working conditions</w:t>
      </w:r>
      <w:r w:rsidRPr="00DF2633">
        <w:rPr>
          <w:rStyle w:val="StyleUnderline"/>
          <w:highlight w:val="green"/>
        </w:rPr>
        <w:t xml:space="preserve">, </w:t>
      </w:r>
      <w:r w:rsidRPr="00E35079">
        <w:rPr>
          <w:rStyle w:val="StyleUnderline"/>
        </w:rPr>
        <w:t xml:space="preserve">the </w:t>
      </w:r>
      <w:r w:rsidRPr="00DF2633">
        <w:rPr>
          <w:rStyle w:val="Emphasis"/>
          <w:highlight w:val="green"/>
        </w:rPr>
        <w:t xml:space="preserve">overcoming </w:t>
      </w:r>
      <w:r w:rsidRPr="00E35079">
        <w:rPr>
          <w:rStyle w:val="Emphasis"/>
        </w:rPr>
        <w:t xml:space="preserve">of </w:t>
      </w:r>
      <w:r w:rsidRPr="00DF2633">
        <w:rPr>
          <w:rStyle w:val="Emphasis"/>
          <w:highlight w:val="green"/>
        </w:rPr>
        <w:t>child labour</w:t>
      </w:r>
      <w:r w:rsidRPr="00E35079">
        <w:rPr>
          <w:rStyle w:val="StyleUnderline"/>
        </w:rPr>
        <w:t xml:space="preserve">, a </w:t>
      </w:r>
      <w:r w:rsidRPr="00E35079">
        <w:rPr>
          <w:rStyle w:val="Emphasis"/>
        </w:rPr>
        <w:t xml:space="preserve">higher level of </w:t>
      </w:r>
      <w:r w:rsidRPr="00DF2633">
        <w:rPr>
          <w:rStyle w:val="Emphasis"/>
          <w:highlight w:val="green"/>
        </w:rPr>
        <w:t>education</w:t>
      </w:r>
      <w:r w:rsidRPr="00DF2633">
        <w:rPr>
          <w:rStyle w:val="StyleUnderline"/>
          <w:highlight w:val="green"/>
        </w:rPr>
        <w:t xml:space="preserve">, </w:t>
      </w:r>
      <w:r w:rsidRPr="00E35079">
        <w:rPr>
          <w:sz w:val="14"/>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The first phase of industrialisation and capitalism was characterised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r w:rsidRPr="00DF2633">
        <w:rPr>
          <w:szCs w:val="24"/>
          <w:highlight w:val="green"/>
          <w:u w:val="single"/>
        </w:rPr>
        <w:t>minimise</w:t>
      </w:r>
      <w:r w:rsidRPr="00DF2633">
        <w:rPr>
          <w:sz w:val="14"/>
          <w:highlight w:val="green"/>
        </w:rPr>
        <w:t xml:space="preserve"> c</w:t>
      </w:r>
      <w:r w:rsidRPr="00E35079">
        <w:rPr>
          <w:sz w:val="14"/>
        </w:rPr>
        <w:t>osts) have meant that these scenarios never occurred.</w:t>
      </w:r>
      <w:r w:rsidRPr="00E35079">
        <w:rPr>
          <w:rStyle w:val="StyleUnderline"/>
        </w:rPr>
        <w:t xml:space="preserve"> The </w:t>
      </w:r>
      <w:r w:rsidRPr="00DF2633">
        <w:rPr>
          <w:rStyle w:val="Emphasis"/>
          <w:highlight w:val="green"/>
        </w:rPr>
        <w:t>ever-increasing population</w:t>
      </w:r>
      <w:r w:rsidRPr="00DF2633">
        <w:rPr>
          <w:rStyle w:val="StyleUnderline"/>
          <w:highlight w:val="green"/>
        </w:rPr>
        <w:t xml:space="preserve"> has been </w:t>
      </w:r>
      <w:r w:rsidRPr="00DF2633">
        <w:rPr>
          <w:rStyle w:val="Emphasis"/>
          <w:highlight w:val="green"/>
        </w:rPr>
        <w:t>increasingly better supplied</w:t>
      </w:r>
      <w:r w:rsidRPr="00DF2633">
        <w:rPr>
          <w:rStyle w:val="StyleUnderline"/>
          <w:highlight w:val="green"/>
        </w:rPr>
        <w:t xml:space="preserve"> thanks to </w:t>
      </w:r>
      <w:r w:rsidRPr="00DF2633">
        <w:rPr>
          <w:rStyle w:val="Emphasis"/>
          <w:highlight w:val="green"/>
        </w:rPr>
        <w:t>innovative technologies</w:t>
      </w:r>
      <w:r w:rsidRPr="00E35079">
        <w:rPr>
          <w:rStyle w:val="StyleUnderline"/>
        </w:rPr>
        <w:t xml:space="preserve">, </w:t>
      </w:r>
      <w:r w:rsidRPr="00E35079">
        <w:rPr>
          <w:rStyle w:val="Emphasis"/>
        </w:rPr>
        <w:t>ever-increasing output</w:t>
      </w:r>
      <w:r w:rsidRPr="00E35079">
        <w:rPr>
          <w:rStyle w:val="StyleUnderline"/>
        </w:rPr>
        <w:t xml:space="preserve"> with </w:t>
      </w:r>
      <w:r w:rsidRPr="00DF2633">
        <w:rPr>
          <w:rStyle w:val="Emphasis"/>
          <w:highlight w:val="green"/>
        </w:rPr>
        <w:t>lower consumption</w:t>
      </w:r>
      <w:r w:rsidRPr="00E35079">
        <w:rPr>
          <w:rStyle w:val="StyleUnderline"/>
        </w:rPr>
        <w:t xml:space="preserve"> of resources </w:t>
      </w:r>
      <w:r w:rsidRPr="00E35079">
        <w:rPr>
          <w:rStyle w:val="Emphasis"/>
        </w:rPr>
        <w:t xml:space="preserve">less </w:t>
      </w:r>
      <w:r w:rsidRPr="00DF2633">
        <w:rPr>
          <w:rStyle w:val="Emphasis"/>
          <w:highlight w:val="green"/>
        </w:rPr>
        <w:t>harmful</w:t>
      </w:r>
      <w:r w:rsidRPr="00DF2633">
        <w:rPr>
          <w:rStyle w:val="StyleUnderline"/>
          <w:highlight w:val="green"/>
        </w:rPr>
        <w:t xml:space="preserve"> to the environment</w:t>
      </w:r>
      <w:r w:rsidRPr="00E35079">
        <w:rPr>
          <w:sz w:val="14"/>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E35079">
        <w:rPr>
          <w:rStyle w:val="StyleUnderline"/>
        </w:rPr>
        <w:t xml:space="preserve">Environmental </w:t>
      </w:r>
      <w:r w:rsidRPr="00DF2633">
        <w:rPr>
          <w:rStyle w:val="StyleUnderline"/>
          <w:highlight w:val="green"/>
        </w:rPr>
        <w:t>pollution</w:t>
      </w:r>
      <w:r w:rsidRPr="00E35079">
        <w:rPr>
          <w:rStyle w:val="StyleUnderline"/>
        </w:rPr>
        <w:t xml:space="preserve"> was </w:t>
      </w:r>
      <w:r w:rsidRPr="00DF2633">
        <w:rPr>
          <w:rStyle w:val="Emphasis"/>
          <w:highlight w:val="green"/>
        </w:rPr>
        <w:t>given a price-tag</w:t>
      </w:r>
      <w:r w:rsidRPr="00DF2633">
        <w:rPr>
          <w:sz w:val="14"/>
          <w:highlight w:val="green"/>
        </w:rPr>
        <w:t xml:space="preserve">. </w:t>
      </w:r>
      <w:r w:rsidRPr="00DF2633">
        <w:rPr>
          <w:rStyle w:val="StyleUnderline"/>
          <w:highlight w:val="green"/>
        </w:rPr>
        <w:t xml:space="preserve">This led to an </w:t>
      </w:r>
      <w:r w:rsidRPr="00DF2633">
        <w:rPr>
          <w:rStyle w:val="Emphasis"/>
          <w:highlight w:val="green"/>
        </w:rPr>
        <w:t xml:space="preserve">enormous decrease </w:t>
      </w:r>
      <w:r w:rsidRPr="00E35079">
        <w:rPr>
          <w:rStyle w:val="Emphasis"/>
        </w:rPr>
        <w:t>in air pollution</w:t>
      </w:r>
      <w:r w:rsidRPr="00E35079">
        <w:rPr>
          <w:rStyle w:val="StyleUnderline"/>
        </w:rPr>
        <w:t xml:space="preserve"> </w:t>
      </w:r>
      <w:r w:rsidRPr="00DF2633">
        <w:rPr>
          <w:rStyle w:val="StyleUnderline"/>
          <w:highlight w:val="green"/>
        </w:rPr>
        <w:t xml:space="preserve">and </w:t>
      </w:r>
      <w:r w:rsidRPr="00E35079">
        <w:rPr>
          <w:rStyle w:val="Emphasis"/>
        </w:rPr>
        <w:t xml:space="preserve">other </w:t>
      </w:r>
      <w:r w:rsidRPr="00DF2633">
        <w:rPr>
          <w:rStyle w:val="Emphasis"/>
          <w:highlight w:val="green"/>
        </w:rPr>
        <w:t>ecological consequences</w:t>
      </w:r>
      <w:r w:rsidRPr="00DF2633">
        <w:rPr>
          <w:rStyle w:val="StyleUnderline"/>
          <w:highlight w:val="green"/>
        </w:rPr>
        <w:t xml:space="preserve"> </w:t>
      </w:r>
      <w:r w:rsidRPr="00E35079">
        <w:rPr>
          <w:rStyle w:val="StyleUnderline"/>
        </w:rPr>
        <w:t xml:space="preserve">of growth, which is </w:t>
      </w:r>
      <w:r w:rsidRPr="00DF2633">
        <w:rPr>
          <w:rStyle w:val="Emphasis"/>
          <w:highlight w:val="green"/>
        </w:rPr>
        <w:t>only possible in free</w:t>
      </w:r>
      <w:r w:rsidRPr="00DF2633">
        <w:rPr>
          <w:rStyle w:val="StyleUnderline"/>
          <w:highlight w:val="green"/>
        </w:rPr>
        <w:t xml:space="preserve">, </w:t>
      </w:r>
      <w:r w:rsidRPr="00DF2633">
        <w:rPr>
          <w:rStyle w:val="Emphasis"/>
          <w:highlight w:val="green"/>
        </w:rPr>
        <w:t>market</w:t>
      </w:r>
      <w:r w:rsidRPr="00E35079">
        <w:rPr>
          <w:rStyle w:val="Emphasis"/>
        </w:rPr>
        <w:t xml:space="preserve">-based </w:t>
      </w:r>
      <w:r w:rsidRPr="00DF2633">
        <w:rPr>
          <w:rStyle w:val="Emphasis"/>
          <w:highlight w:val="green"/>
        </w:rPr>
        <w:t>societies</w:t>
      </w:r>
      <w:r w:rsidRPr="00E35079">
        <w:rPr>
          <w:rStyle w:val="StyleUnderline"/>
        </w:rPr>
        <w:t xml:space="preserve">, because the production process here is characterized by </w:t>
      </w:r>
      <w:r w:rsidRPr="00E35079">
        <w:rPr>
          <w:rStyle w:val="Emphasis"/>
        </w:rPr>
        <w:t>competition</w:t>
      </w:r>
      <w:r w:rsidRPr="00E35079">
        <w:rPr>
          <w:rStyle w:val="StyleUnderline"/>
        </w:rPr>
        <w:t xml:space="preserve"> and </w:t>
      </w:r>
      <w:r w:rsidRPr="00E35079">
        <w:rPr>
          <w:rStyle w:val="Emphasis"/>
        </w:rPr>
        <w:t>constant pressure to reduce costs</w:t>
      </w:r>
      <w:r w:rsidRPr="00E35079">
        <w:rPr>
          <w:sz w:val="14"/>
        </w:rPr>
        <w:t xml:space="preserve">, i.e. </w:t>
      </w:r>
      <w:r w:rsidRPr="00E35079">
        <w:rPr>
          <w:rStyle w:val="StyleUnderline"/>
        </w:rPr>
        <w:t xml:space="preserve">to the </w:t>
      </w:r>
      <w:r w:rsidRPr="00E35079">
        <w:rPr>
          <w:rStyle w:val="Emphasis"/>
        </w:rPr>
        <w:t>most profitable use</w:t>
      </w:r>
      <w:r w:rsidRPr="00E35079">
        <w:rPr>
          <w:rStyle w:val="StyleUnderline"/>
        </w:rPr>
        <w:t xml:space="preserve"> of resources</w:t>
      </w:r>
      <w:r w:rsidRPr="00E35079">
        <w:rPr>
          <w:sz w:val="14"/>
        </w:rPr>
        <w:t xml:space="preserve">. On the other hand, </w:t>
      </w:r>
      <w:r w:rsidRPr="00E35079">
        <w:rPr>
          <w:rStyle w:val="Emphasis"/>
        </w:rPr>
        <w:t xml:space="preserve">all forms of </w:t>
      </w:r>
      <w:r w:rsidRPr="00DF2633">
        <w:rPr>
          <w:rStyle w:val="Emphasis"/>
          <w:highlight w:val="green"/>
        </w:rPr>
        <w:t>socialism</w:t>
      </w:r>
      <w:r w:rsidRPr="00E35079">
        <w:rPr>
          <w:sz w:val="14"/>
        </w:rPr>
        <w:t xml:space="preserve">, i.e. a state-controlled economy, </w:t>
      </w:r>
      <w:r w:rsidRPr="00E35079">
        <w:rPr>
          <w:rStyle w:val="StyleUnderline"/>
        </w:rPr>
        <w:t xml:space="preserve">have </w:t>
      </w:r>
      <w:r w:rsidRPr="00DF2633">
        <w:rPr>
          <w:rStyle w:val="StyleUnderline"/>
          <w:highlight w:val="green"/>
        </w:rPr>
        <w:t xml:space="preserve">proved to be </w:t>
      </w:r>
      <w:r w:rsidRPr="00DF2633">
        <w:rPr>
          <w:rStyle w:val="Emphasis"/>
          <w:highlight w:val="green"/>
        </w:rPr>
        <w:t>ecological disasters</w:t>
      </w:r>
      <w:r w:rsidRPr="00DF2633">
        <w:rPr>
          <w:rStyle w:val="StyleUnderline"/>
          <w:highlight w:val="green"/>
        </w:rPr>
        <w:t xml:space="preserve"> </w:t>
      </w:r>
      <w:r w:rsidRPr="00E35079">
        <w:rPr>
          <w:rStyle w:val="StyleUnderline"/>
        </w:rPr>
        <w:t xml:space="preserve">and have left behind </w:t>
      </w:r>
      <w:r w:rsidRPr="00E35079">
        <w:rPr>
          <w:rStyle w:val="Emphasis"/>
        </w:rPr>
        <w:t>destruction of gigantic proportions</w:t>
      </w:r>
      <w:r w:rsidRPr="00E35079">
        <w:rPr>
          <w:rStyle w:val="StyleUnderline"/>
        </w:rPr>
        <w:t xml:space="preserve">, without providing the population with </w:t>
      </w:r>
      <w:r w:rsidRPr="00E35079">
        <w:rPr>
          <w:rStyle w:val="Emphasis"/>
        </w:rPr>
        <w:t>anything</w:t>
      </w:r>
      <w:r w:rsidRPr="00E35079">
        <w:rPr>
          <w:rStyle w:val="StyleUnderline"/>
        </w:rPr>
        <w:t xml:space="preserve"> that is </w:t>
      </w:r>
      <w:r w:rsidRPr="00E35079">
        <w:rPr>
          <w:rStyle w:val="Emphasis"/>
        </w:rPr>
        <w:t>near comparable in prosperity</w:t>
      </w:r>
      <w:r w:rsidRPr="00E35079">
        <w:rPr>
          <w:rStyle w:val="StyleUnderline"/>
        </w:rPr>
        <w:t xml:space="preserve">, often even by </w:t>
      </w:r>
      <w:r w:rsidRPr="00E35079">
        <w:rPr>
          <w:rStyle w:val="Emphasis"/>
        </w:rPr>
        <w:t>destroying existing prosperity</w:t>
      </w:r>
      <w:r w:rsidRPr="00E35079">
        <w:rPr>
          <w:rStyle w:val="StyleUnderline"/>
        </w:rPr>
        <w:t xml:space="preserve">, such as happened in </w:t>
      </w:r>
      <w:r w:rsidRPr="00E35079">
        <w:rPr>
          <w:rStyle w:val="Emphasis"/>
        </w:rPr>
        <w:t>Venezuela</w:t>
      </w:r>
      <w:r w:rsidRPr="00E35079">
        <w:rPr>
          <w:sz w:val="14"/>
        </w:rPr>
        <w:t>. Capitalist profit motive combined with digitalization as a solution: Increasing decoupling of growth and resource consumption Moreover, technological innovations combined with capitalist profit-seeking and market competition have led to a new and surprising phenomenon over the past decades, which is still hardly noticed in the public debate: the decoupling of growth and resource consumption (“dematerialization”). In a wide variety of industrial sectors, the developed</w:t>
      </w:r>
      <w:r w:rsidRPr="00B172AE">
        <w:rPr>
          <w:sz w:val="14"/>
        </w:rPr>
        <w:t xml:space="preserve"> countries, above all the U.S., are now achieving ever greater productive output with increasingly fewer resources. This has a lot to do with technology, especially the digitalization of the economy and of our entire lives. As the well-known MIT professor Andrew McAfee shows in his book More from Less, published in October 2019, this process also follows the logic of capitalist profit maximization. To get it going, we do not need politics, even though wise, properly incentivizing legislation can be helpful and sometimes necessary. Above all, however, it is the combination of technological innovation, capitalist profit-seeking, and market-based entrepreneurial competition that will also solve the problem of man-made global warming. In addition, property rights and their protection are decisive for the careful use of natural resources. And where this is not possible, legal support for collective self-governing structures, in accordance with the principle of subsidiarity, are important—as is analysed by Nobel Economic Prize winner Elinor Ostrom. By contrast, the growing ideologically motivated anti-capitalist eco-activism, and the policies influenced by it, are leading in the wrong direction, distracting precisely from what would be best for the climate and the environment—and distracting us from what could help protect us against the inevitable consequences of global warming.</w:t>
      </w:r>
    </w:p>
    <w:p w14:paraId="03DDC8F5" w14:textId="66E42A30" w:rsidR="00DF6040" w:rsidRDefault="00DF6040"/>
    <w:sectPr w:rsidR="00DF6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040"/>
    <w:rsid w:val="00425AB6"/>
    <w:rsid w:val="00582B91"/>
    <w:rsid w:val="005F1521"/>
    <w:rsid w:val="00C7685C"/>
    <w:rsid w:val="00DF6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B023F"/>
  <w15:chartTrackingRefBased/>
  <w15:docId w15:val="{CA3FD04B-59DD-4B59-9C06-ECB35F95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6040"/>
    <w:rPr>
      <w:rFonts w:ascii="Calibri" w:eastAsiaTheme="minorHAnsi" w:hAnsi="Calibri" w:cs="Calibri"/>
      <w:lang w:eastAsia="en-US"/>
    </w:rPr>
  </w:style>
  <w:style w:type="paragraph" w:styleId="Heading1">
    <w:name w:val="heading 1"/>
    <w:aliases w:val="Pocket"/>
    <w:basedOn w:val="Normal"/>
    <w:next w:val="Normal"/>
    <w:link w:val="Heading1Char"/>
    <w:qFormat/>
    <w:rsid w:val="00DF60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60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60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DF604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DF60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040"/>
  </w:style>
  <w:style w:type="character" w:customStyle="1" w:styleId="Heading1Char">
    <w:name w:val="Heading 1 Char"/>
    <w:aliases w:val="Pocket Char"/>
    <w:basedOn w:val="DefaultParagraphFont"/>
    <w:link w:val="Heading1"/>
    <w:rsid w:val="00DF604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F604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F6040"/>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F6040"/>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F604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F6040"/>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9."/>
    <w:basedOn w:val="DefaultParagraphFont"/>
    <w:uiPriority w:val="6"/>
    <w:qFormat/>
    <w:rsid w:val="00DF6040"/>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
    <w:basedOn w:val="DefaultParagraphFont"/>
    <w:link w:val="NoSpacing"/>
    <w:uiPriority w:val="99"/>
    <w:unhideWhenUsed/>
    <w:rsid w:val="00DF6040"/>
    <w:rPr>
      <w:color w:val="auto"/>
      <w:u w:val="none"/>
    </w:rPr>
  </w:style>
  <w:style w:type="character" w:styleId="FollowedHyperlink">
    <w:name w:val="FollowedHyperlink"/>
    <w:basedOn w:val="DefaultParagraphFont"/>
    <w:uiPriority w:val="99"/>
    <w:semiHidden/>
    <w:unhideWhenUsed/>
    <w:rsid w:val="00DF6040"/>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6"/>
    <w:qFormat/>
    <w:rsid w:val="00DF6040"/>
    <w:pPr>
      <w:keepNext w:val="0"/>
      <w:keepLines w:val="0"/>
      <w:spacing w:before="0" w:line="252"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DF6040"/>
    <w:pPr>
      <w:widowControl w:val="0"/>
      <w:ind w:left="720"/>
    </w:pPr>
    <w:rPr>
      <w:rFonts w:eastAsiaTheme="minorEastAsia"/>
      <w:b/>
      <w:iCs/>
      <w:u w:val="single"/>
      <w:lang w:eastAsia="zh-CN"/>
    </w:rPr>
  </w:style>
  <w:style w:type="paragraph" w:styleId="Title">
    <w:name w:val="Title"/>
    <w:basedOn w:val="Normal"/>
    <w:link w:val="TitleChar"/>
    <w:uiPriority w:val="1"/>
    <w:qFormat/>
    <w:rsid w:val="00DF6040"/>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DF6040"/>
    <w:rPr>
      <w:rFonts w:eastAsiaTheme="minorHAnsi"/>
      <w:u w:val="single"/>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F6040"/>
    <w:pPr>
      <w:spacing w:after="0" w:line="240" w:lineRule="auto"/>
    </w:pPr>
    <w:rPr>
      <w:rFonts w:eastAsiaTheme="minorHAnsi"/>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hyperlink" Target="http://thebreakthrough.org/index.php/journal/issue-6/does-capitalism-require-endless-growth" TargetMode="External"/><Relationship Id="rId3" Type="http://schemas.openxmlformats.org/officeDocument/2006/relationships/settings" Target="settings.xml"/><Relationship Id="rId7" Type="http://schemas.openxmlformats.org/officeDocument/2006/relationships/hyperlink" Target="https://sci-hub.se/https:/doi.org/10.1177/2031952521994412" TargetMode="External"/><Relationship Id="rId12" Type="http://schemas.openxmlformats.org/officeDocument/2006/relationships/hyperlink" Target="http://thebreakthrough.org/index.php/journal/issue-6/does-capitalism-require-endless-growt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thebreakthrough.org/index.php/journal/issue-6/does-capitalism-require-endless-growth" TargetMode="External"/><Relationship Id="rId5" Type="http://schemas.openxmlformats.org/officeDocument/2006/relationships/hyperlink" Target="http://talkingpointsmemo.com/cafe/why-left-will-eventually-win-ruy-teixeira" TargetMode="External"/><Relationship Id="rId15" Type="http://schemas.openxmlformats.org/officeDocument/2006/relationships/hyperlink" Target="https://austrian-institute.org/en/subjects-en/catholic-social-doctrine-2/capitalism-is-good-for-the-poor-and-for-the-environment/" TargetMode="External"/><Relationship Id="rId10" Type="http://schemas.openxmlformats.org/officeDocument/2006/relationships/hyperlink" Target="http://people.su.se/~jolso/HS-texter/shaltthou.pdf" TargetMode="External"/><Relationship Id="rId4" Type="http://schemas.openxmlformats.org/officeDocument/2006/relationships/webSettings" Target="web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ensia.com/voices/only-capitalism-can-save-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TotalTime>
  <Pages>1</Pages>
  <Words>18131</Words>
  <Characters>103353</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3</cp:revision>
  <dcterms:created xsi:type="dcterms:W3CDTF">2021-11-06T16:37:00Z</dcterms:created>
  <dcterms:modified xsi:type="dcterms:W3CDTF">2021-11-06T17:06:00Z</dcterms:modified>
</cp:coreProperties>
</file>