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AF61" w14:textId="0DDAB78E" w:rsidR="00F0072C" w:rsidRPr="00CD116C" w:rsidRDefault="00F0072C" w:rsidP="00F0072C">
      <w:pPr>
        <w:pStyle w:val="Heading1"/>
        <w:rPr>
          <w:rFonts w:cs="Calibri"/>
        </w:rPr>
      </w:pPr>
      <w:r w:rsidRPr="00CD116C">
        <w:rPr>
          <w:rFonts w:cs="Calibri"/>
        </w:rPr>
        <w:t>1AC R</w:t>
      </w:r>
      <w:r>
        <w:rPr>
          <w:rFonts w:cs="Calibri"/>
        </w:rPr>
        <w:t>3</w:t>
      </w:r>
      <w:r w:rsidRPr="00CD116C">
        <w:rPr>
          <w:rFonts w:cs="Calibri"/>
        </w:rPr>
        <w:t xml:space="preserve"> </w:t>
      </w:r>
      <w:r>
        <w:rPr>
          <w:rFonts w:cs="Calibri"/>
        </w:rPr>
        <w:t>Apple Valley</w:t>
      </w:r>
      <w:r w:rsidR="006F6C86">
        <w:rPr>
          <w:rFonts w:cs="Calibri"/>
        </w:rPr>
        <w:tab/>
      </w:r>
    </w:p>
    <w:p w14:paraId="0534FCD3" w14:textId="77777777" w:rsidR="00F0072C" w:rsidRPr="00CD116C" w:rsidRDefault="00F0072C" w:rsidP="00F0072C">
      <w:pPr>
        <w:pStyle w:val="Heading2"/>
        <w:rPr>
          <w:rFonts w:cs="Calibri"/>
        </w:rPr>
      </w:pPr>
      <w:r w:rsidRPr="00CD116C">
        <w:rPr>
          <w:rFonts w:cs="Calibri"/>
        </w:rPr>
        <w:t>1AC</w:t>
      </w:r>
    </w:p>
    <w:p w14:paraId="5CD3E34C" w14:textId="77777777" w:rsidR="00F0072C" w:rsidRPr="00CD116C" w:rsidRDefault="00F0072C" w:rsidP="00F0072C">
      <w:pPr>
        <w:pStyle w:val="Heading3"/>
        <w:rPr>
          <w:rFonts w:cs="Calibri"/>
        </w:rPr>
      </w:pPr>
      <w:r w:rsidRPr="00CD116C">
        <w:rPr>
          <w:rFonts w:cs="Calibri"/>
        </w:rPr>
        <w:t>FW</w:t>
      </w:r>
    </w:p>
    <w:p w14:paraId="47C3C0BD" w14:textId="77777777" w:rsidR="00F0072C" w:rsidRPr="00CD116C" w:rsidRDefault="00F0072C" w:rsidP="00F0072C">
      <w:pPr>
        <w:pStyle w:val="Heading4"/>
        <w:rPr>
          <w:rFonts w:cs="Calibri"/>
        </w:rPr>
      </w:pPr>
      <w:r w:rsidRPr="00CD116C">
        <w:rPr>
          <w:rFonts w:cs="Calibri"/>
        </w:rPr>
        <w:t xml:space="preserve">Any </w:t>
      </w:r>
      <w:r>
        <w:rPr>
          <w:rFonts w:cs="Calibri"/>
        </w:rPr>
        <w:t>e</w:t>
      </w:r>
      <w:r w:rsidRPr="00CD116C">
        <w:rPr>
          <w:rFonts w:cs="Calibri"/>
        </w:rPr>
        <w:t>valuation presupposes the unconditional worth of humanity because when agents pursue any end, all value placed upon an object is contingent upon the agent</w:t>
      </w:r>
      <w:r>
        <w:rPr>
          <w:rFonts w:cs="Calibri"/>
        </w:rPr>
        <w:t>.</w:t>
      </w:r>
      <w:r w:rsidRPr="00CD116C">
        <w:rPr>
          <w:rFonts w:cs="Calibri"/>
        </w:rPr>
        <w:t xml:space="preserve"> </w:t>
      </w:r>
      <w:r>
        <w:rPr>
          <w:rFonts w:cs="Calibri"/>
        </w:rPr>
        <w:t>F</w:t>
      </w:r>
      <w:r w:rsidRPr="00CD116C">
        <w:rPr>
          <w:rFonts w:cs="Calibri"/>
        </w:rPr>
        <w:t xml:space="preserve">or example a pencil is only valuable so long as it can write. Agents have unconditional value because they possess the ability to confer value. That outweighs. </w:t>
      </w:r>
    </w:p>
    <w:p w14:paraId="3BC5DC3E" w14:textId="77777777" w:rsidR="00F0072C" w:rsidRPr="00CD116C" w:rsidRDefault="00F0072C" w:rsidP="00F0072C">
      <w:pPr>
        <w:pStyle w:val="Heading4"/>
        <w:rPr>
          <w:rFonts w:cs="Calibri"/>
        </w:rPr>
      </w:pPr>
      <w:r w:rsidRPr="00CD116C">
        <w:rPr>
          <w:rFonts w:cs="Calibri"/>
        </w:rPr>
        <w:t>That justifies universalizable ends – A) a priori principles like reason apply to everyone since they are independent of human experience and B) any non-universalizable norm justifies someone’s ability to impede on your ends</w:t>
      </w:r>
      <w:r>
        <w:rPr>
          <w:rFonts w:cs="Calibri"/>
        </w:rPr>
        <w:t>.</w:t>
      </w:r>
    </w:p>
    <w:p w14:paraId="309EF83D" w14:textId="77777777" w:rsidR="00F0072C" w:rsidRPr="00CD116C" w:rsidRDefault="00F0072C" w:rsidP="00F0072C">
      <w:pPr>
        <w:pStyle w:val="Heading4"/>
        <w:rPr>
          <w:rFonts w:cs="Calibri"/>
        </w:rPr>
      </w:pPr>
      <w:r w:rsidRPr="00CD116C">
        <w:rPr>
          <w:rFonts w:cs="Calibri"/>
        </w:rPr>
        <w:t xml:space="preserve">There are two models of freedom—the non-interference and non-domination. </w:t>
      </w:r>
      <w:r>
        <w:rPr>
          <w:rFonts w:cs="Calibri"/>
        </w:rPr>
        <w:t>Non</w:t>
      </w:r>
      <w:r w:rsidRPr="00CD116C">
        <w:rPr>
          <w:rFonts w:cs="Calibri"/>
        </w:rPr>
        <w:t>-interference holds that someone’s freedom is violated if they are actually interfered, whereas non-domination holds that someone’s freedom is violated if someone has the capacity to interfere. For example, a slave with a benevolent master would be unfree under freedom as non-domination b</w:t>
      </w:r>
      <w:r>
        <w:rPr>
          <w:rFonts w:cs="Calibri"/>
        </w:rPr>
        <w:t>e</w:t>
      </w:r>
      <w:r w:rsidRPr="00CD116C">
        <w:rPr>
          <w:rFonts w:cs="Calibri"/>
        </w:rPr>
        <w:t>c</w:t>
      </w:r>
      <w:r>
        <w:rPr>
          <w:rFonts w:cs="Calibri"/>
        </w:rPr>
        <w:t>ause</w:t>
      </w:r>
      <w:r w:rsidRPr="00CD116C">
        <w:rPr>
          <w:rFonts w:cs="Calibri"/>
        </w:rPr>
        <w:t xml:space="preserve"> their master has the capacity to interfere arbitrarily.</w:t>
      </w:r>
    </w:p>
    <w:p w14:paraId="5DA5FB19" w14:textId="77777777" w:rsidR="00F0072C" w:rsidRPr="00CD116C" w:rsidRDefault="00F0072C" w:rsidP="00F0072C">
      <w:pPr>
        <w:pStyle w:val="Heading4"/>
        <w:rPr>
          <w:rStyle w:val="Style13ptBold"/>
          <w:rFonts w:cs="Calibri"/>
          <w:b/>
          <w:bCs w:val="0"/>
        </w:rPr>
      </w:pPr>
      <w:r w:rsidRPr="00CD116C">
        <w:rPr>
          <w:rFonts w:cs="Calibri"/>
        </w:rPr>
        <w:t>Prefer the non-domination model</w:t>
      </w:r>
      <w:r>
        <w:rPr>
          <w:rFonts w:cs="Calibri"/>
        </w:rPr>
        <w:t xml:space="preserve">: </w:t>
      </w:r>
      <w:r w:rsidRPr="00CD116C">
        <w:rPr>
          <w:rStyle w:val="Style13ptBold"/>
          <w:rFonts w:cs="Calibri"/>
          <w:b/>
        </w:rPr>
        <w:t>Non-domination is the only notion of freedom that can apply to state actors. Prefer: State interference promotes freedom if it ensures non-domination.</w:t>
      </w:r>
    </w:p>
    <w:p w14:paraId="439EDE1A" w14:textId="77777777" w:rsidR="00F0072C" w:rsidRPr="00CD116C" w:rsidRDefault="00F0072C" w:rsidP="00F0072C">
      <w:r w:rsidRPr="00CD116C">
        <w:rPr>
          <w:rStyle w:val="Style13ptBold"/>
        </w:rPr>
        <w:t>Waltman 2</w:t>
      </w:r>
      <w:r w:rsidRPr="00CD116C">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40BB5420" w14:textId="77777777" w:rsidR="00F0072C" w:rsidRDefault="00F0072C" w:rsidP="00F0072C">
      <w:pPr>
        <w:rPr>
          <w:rFonts w:eastAsia="Calibri"/>
          <w:szCs w:val="26"/>
        </w:rPr>
      </w:pPr>
      <w:r w:rsidRPr="00CD116C">
        <w:rPr>
          <w:rFonts w:eastAsia="Calibri"/>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D116C">
        <w:rPr>
          <w:rFonts w:eastAsia="Calibri"/>
          <w:b/>
          <w:sz w:val="26"/>
          <w:szCs w:val="26"/>
          <w:u w:val="single"/>
        </w:rPr>
        <w:t>the polity is a self-governing community of citizens</w:t>
      </w:r>
      <w:r w:rsidRPr="00CD116C">
        <w:rPr>
          <w:rFonts w:eastAsia="Calibri"/>
          <w:szCs w:val="26"/>
        </w:rPr>
        <w:t xml:space="preserve">. The aim of the civic republican polity is maintaining the liberty of its citizens. </w:t>
      </w:r>
      <w:r w:rsidRPr="00CD116C">
        <w:rPr>
          <w:rFonts w:eastAsia="Calibri"/>
          <w:b/>
          <w:sz w:val="26"/>
          <w:szCs w:val="26"/>
          <w:highlight w:val="green"/>
          <w:u w:val="single"/>
        </w:rPr>
        <w:t>Since liberty cannot be achieved outside a community</w:t>
      </w:r>
      <w:r w:rsidRPr="00CD116C">
        <w:rPr>
          <w:rFonts w:eastAsia="Calibri"/>
          <w:szCs w:val="26"/>
        </w:rPr>
        <w:t>-a wild animal can be "free" but it cannot be said to have "liberty"-</w:t>
      </w:r>
      <w:r w:rsidRPr="00CD116C">
        <w:rPr>
          <w:rFonts w:eastAsia="Calibri"/>
          <w:b/>
          <w:sz w:val="26"/>
          <w:szCs w:val="26"/>
          <w:highlight w:val="green"/>
          <w:u w:val="single"/>
        </w:rPr>
        <w:t>the individual</w:t>
      </w:r>
      <w:r w:rsidRPr="00CD116C">
        <w:rPr>
          <w:rFonts w:eastAsia="Calibri"/>
          <w:szCs w:val="26"/>
        </w:rPr>
        <w:t xml:space="preserve"> citizen must be intimately connected to the community. He </w:t>
      </w:r>
      <w:r w:rsidRPr="00CD116C">
        <w:rPr>
          <w:rFonts w:eastAsia="Calibri"/>
          <w:b/>
          <w:sz w:val="26"/>
          <w:szCs w:val="26"/>
          <w:highlight w:val="green"/>
          <w:u w:val="single"/>
        </w:rPr>
        <w:t>must believe that</w:t>
      </w:r>
      <w:r w:rsidRPr="00CD116C">
        <w:rPr>
          <w:rFonts w:eastAsia="Calibri"/>
          <w:szCs w:val="26"/>
        </w:rPr>
        <w:t xml:space="preserve"> his </w:t>
      </w:r>
      <w:r w:rsidRPr="00CD116C">
        <w:rPr>
          <w:b/>
          <w:sz w:val="26"/>
          <w:szCs w:val="26"/>
          <w:highlight w:val="green"/>
          <w:u w:val="single"/>
        </w:rPr>
        <w:t>[their] interests are inseparable from</w:t>
      </w:r>
      <w:r w:rsidRPr="00CD116C">
        <w:rPr>
          <w:b/>
          <w:sz w:val="26"/>
          <w:szCs w:val="26"/>
          <w:u w:val="single"/>
        </w:rPr>
        <w:t xml:space="preserve"> those of </w:t>
      </w:r>
      <w:r w:rsidRPr="00CD116C">
        <w:rPr>
          <w:b/>
          <w:sz w:val="26"/>
          <w:szCs w:val="26"/>
          <w:highlight w:val="green"/>
          <w:u w:val="single"/>
        </w:rPr>
        <w:t>the community</w:t>
      </w:r>
      <w:r w:rsidRPr="00CD116C">
        <w:rPr>
          <w:rFonts w:eastAsia="Calibri"/>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D116C">
        <w:rPr>
          <w:rFonts w:eastAsia="Calibri"/>
          <w:b/>
          <w:sz w:val="26"/>
          <w:szCs w:val="26"/>
          <w:u w:val="single"/>
        </w:rPr>
        <w:t>Unlike liberal individualism, which posits no overriding end for the polity, civic republicanism stands</w:t>
      </w:r>
      <w:r w:rsidRPr="00CD116C">
        <w:rPr>
          <w:rFonts w:eastAsia="Calibri"/>
          <w:szCs w:val="26"/>
        </w:rPr>
        <w:t xml:space="preserve"> emphatically </w:t>
      </w:r>
      <w:r w:rsidRPr="00CD116C">
        <w:rPr>
          <w:rFonts w:eastAsia="Calibri"/>
          <w:b/>
          <w:sz w:val="26"/>
          <w:szCs w:val="26"/>
          <w:u w:val="single"/>
        </w:rPr>
        <w:t>on liberty</w:t>
      </w:r>
      <w:r w:rsidRPr="00CD116C">
        <w:rPr>
          <w:rFonts w:eastAsia="Calibri"/>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D116C">
        <w:rPr>
          <w:rFonts w:eastAsia="Calibri"/>
          <w:b/>
          <w:sz w:val="26"/>
          <w:szCs w:val="26"/>
          <w:u w:val="single"/>
        </w:rPr>
        <w:t xml:space="preserve">To be </w:t>
      </w:r>
      <w:r w:rsidRPr="00CD116C">
        <w:rPr>
          <w:rFonts w:eastAsia="Calibri"/>
          <w:b/>
          <w:sz w:val="26"/>
          <w:szCs w:val="26"/>
          <w:highlight w:val="green"/>
          <w:u w:val="single"/>
        </w:rPr>
        <w:t>a citizen is</w:t>
      </w:r>
      <w:r w:rsidRPr="00CD116C">
        <w:rPr>
          <w:rFonts w:eastAsia="Calibri"/>
          <w:b/>
          <w:sz w:val="26"/>
          <w:szCs w:val="26"/>
          <w:u w:val="single"/>
        </w:rPr>
        <w:t xml:space="preserve"> to be</w:t>
      </w:r>
      <w:r w:rsidRPr="00CD116C">
        <w:rPr>
          <w:rFonts w:eastAsia="Calibri"/>
          <w:szCs w:val="26"/>
        </w:rPr>
        <w:t xml:space="preserve"> at all times and all places </w:t>
      </w:r>
      <w:r w:rsidRPr="00CD116C">
        <w:rPr>
          <w:rFonts w:eastAsia="Calibri"/>
          <w:b/>
          <w:sz w:val="26"/>
          <w:szCs w:val="26"/>
          <w:highlight w:val="green"/>
          <w:u w:val="single"/>
        </w:rPr>
        <w:t xml:space="preserve">free of </w:t>
      </w:r>
      <w:proofErr w:type="gramStart"/>
      <w:r w:rsidRPr="00CD116C">
        <w:rPr>
          <w:rFonts w:eastAsia="Calibri"/>
          <w:b/>
          <w:sz w:val="26"/>
          <w:szCs w:val="26"/>
          <w:highlight w:val="green"/>
          <w:u w:val="single"/>
        </w:rPr>
        <w:t>domination</w:t>
      </w:r>
      <w:r w:rsidRPr="00CD116C">
        <w:rPr>
          <w:rFonts w:eastAsia="Calibri"/>
          <w:szCs w:val="26"/>
        </w:rPr>
        <w:t>, since</w:t>
      </w:r>
      <w:proofErr w:type="gramEnd"/>
      <w:r w:rsidRPr="00CD116C">
        <w:rPr>
          <w:rFonts w:eastAsia="Calibri"/>
          <w:szCs w:val="26"/>
        </w:rPr>
        <w:t xml:space="preserv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D116C">
        <w:rPr>
          <w:b/>
          <w:sz w:val="26"/>
          <w:szCs w:val="26"/>
          <w:u w:val="single"/>
        </w:rPr>
        <w:t xml:space="preserve">you are </w:t>
      </w:r>
      <w:r w:rsidRPr="00CD116C">
        <w:rPr>
          <w:b/>
          <w:sz w:val="26"/>
          <w:szCs w:val="26"/>
          <w:highlight w:val="green"/>
          <w:u w:val="single"/>
        </w:rPr>
        <w:t>dominated even if I chose not to order you around</w:t>
      </w:r>
      <w:r w:rsidRPr="00CD116C">
        <w:rPr>
          <w:rFonts w:eastAsia="Calibri"/>
          <w:szCs w:val="26"/>
        </w:rPr>
        <w:t xml:space="preserve"> (for whatever reason). </w:t>
      </w:r>
      <w:r w:rsidRPr="00CD116C">
        <w:rPr>
          <w:rFonts w:eastAsia="Calibri"/>
          <w:b/>
          <w:sz w:val="26"/>
          <w:szCs w:val="26"/>
          <w:highlight w:val="green"/>
          <w:u w:val="single"/>
        </w:rPr>
        <w:t>You still cannot look me in the eye as an equal</w:t>
      </w:r>
      <w:r w:rsidRPr="00CD116C">
        <w:rPr>
          <w:rFonts w:eastAsia="Calibri"/>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D116C">
        <w:rPr>
          <w:rFonts w:eastAsia="Calibri"/>
          <w:b/>
          <w:sz w:val="26"/>
          <w:szCs w:val="26"/>
          <w:u w:val="single"/>
        </w:rPr>
        <w:t>Governmental power can</w:t>
      </w:r>
      <w:r w:rsidRPr="00CD116C">
        <w:rPr>
          <w:rFonts w:eastAsia="Calibri"/>
          <w:szCs w:val="26"/>
        </w:rPr>
        <w:t xml:space="preserve"> of course </w:t>
      </w:r>
      <w:r w:rsidRPr="00CD116C">
        <w:rPr>
          <w:rFonts w:eastAsia="Calibri"/>
          <w:b/>
          <w:sz w:val="26"/>
          <w:szCs w:val="26"/>
          <w:u w:val="single"/>
        </w:rPr>
        <w:t>be a source of domination also</w:t>
      </w:r>
      <w:r w:rsidRPr="00CD116C">
        <w:rPr>
          <w:rFonts w:eastAsia="Calibri"/>
          <w:szCs w:val="26"/>
        </w:rPr>
        <w:t>, for the enormous power of the s</w:t>
      </w:r>
      <w:r>
        <w:rPr>
          <w:rFonts w:eastAsia="Calibri"/>
          <w:szCs w:val="26"/>
        </w:rPr>
        <w:t>=</w:t>
      </w:r>
      <w:proofErr w:type="spellStart"/>
      <w:r w:rsidRPr="00CD116C">
        <w:rPr>
          <w:rFonts w:eastAsia="Calibri"/>
          <w:szCs w:val="26"/>
        </w:rPr>
        <w:t>tate</w:t>
      </w:r>
      <w:proofErr w:type="spellEnd"/>
      <w:r w:rsidRPr="00CD116C">
        <w:rPr>
          <w:rFonts w:eastAsia="Calibri"/>
          <w:szCs w:val="26"/>
        </w:rPr>
        <w:t xml:space="preserve"> is ever pregnant with the potential for domination. </w:t>
      </w:r>
      <w:r w:rsidRPr="00CD116C">
        <w:rPr>
          <w:b/>
          <w:sz w:val="26"/>
          <w:szCs w:val="26"/>
          <w:u w:val="single"/>
        </w:rPr>
        <w:t>There is, however, a critical difference</w:t>
      </w:r>
      <w:r w:rsidRPr="00CD116C">
        <w:rPr>
          <w:rFonts w:eastAsia="Calibri"/>
          <w:szCs w:val="26"/>
        </w:rPr>
        <w:t xml:space="preserve"> here. </w:t>
      </w:r>
      <w:r w:rsidRPr="00CD116C">
        <w:rPr>
          <w:rFonts w:eastAsia="Calibri"/>
          <w:b/>
          <w:sz w:val="26"/>
          <w:szCs w:val="26"/>
          <w:highlight w:val="green"/>
          <w:u w:val="single"/>
        </w:rPr>
        <w:t>Where</w:t>
      </w:r>
      <w:r w:rsidRPr="00CD116C">
        <w:rPr>
          <w:rFonts w:eastAsia="Calibri"/>
          <w:szCs w:val="26"/>
        </w:rPr>
        <w:t xml:space="preserve">as </w:t>
      </w:r>
      <w:r w:rsidRPr="00CD116C">
        <w:rPr>
          <w:rFonts w:eastAsia="Calibri"/>
          <w:b/>
          <w:sz w:val="26"/>
          <w:szCs w:val="26"/>
          <w:highlight w:val="green"/>
          <w:u w:val="single"/>
        </w:rPr>
        <w:t>interference</w:t>
      </w:r>
      <w:r w:rsidRPr="00CD116C">
        <w:rPr>
          <w:rFonts w:eastAsia="Calibri"/>
          <w:szCs w:val="26"/>
        </w:rPr>
        <w:t xml:space="preserve">, real or potential, </w:t>
      </w:r>
      <w:r w:rsidRPr="00CD116C">
        <w:rPr>
          <w:rFonts w:eastAsia="Calibri"/>
          <w:b/>
          <w:sz w:val="26"/>
          <w:szCs w:val="26"/>
          <w:highlight w:val="green"/>
          <w:u w:val="single"/>
        </w:rPr>
        <w:t>by one</w:t>
      </w:r>
      <w:r w:rsidRPr="00CD116C">
        <w:rPr>
          <w:rFonts w:eastAsia="Calibri"/>
          <w:b/>
          <w:sz w:val="26"/>
          <w:szCs w:val="26"/>
          <w:u w:val="single"/>
        </w:rPr>
        <w:t xml:space="preserve"> individual </w:t>
      </w:r>
      <w:r w:rsidRPr="00CD116C">
        <w:rPr>
          <w:rFonts w:eastAsia="Calibri"/>
          <w:b/>
          <w:sz w:val="26"/>
          <w:szCs w:val="26"/>
          <w:highlight w:val="green"/>
          <w:u w:val="single"/>
        </w:rPr>
        <w:t>over another</w:t>
      </w:r>
      <w:r w:rsidRPr="00CD116C">
        <w:rPr>
          <w:rFonts w:eastAsia="Calibri"/>
          <w:szCs w:val="26"/>
        </w:rPr>
        <w:t xml:space="preserve">'s choices </w:t>
      </w:r>
      <w:r w:rsidRPr="00CD116C">
        <w:rPr>
          <w:rFonts w:eastAsia="Calibri"/>
          <w:b/>
          <w:sz w:val="26"/>
          <w:szCs w:val="26"/>
          <w:highlight w:val="green"/>
          <w:u w:val="single"/>
        </w:rPr>
        <w:t>is</w:t>
      </w:r>
      <w:r w:rsidRPr="00CD116C">
        <w:rPr>
          <w:rFonts w:eastAsia="Calibri"/>
          <w:szCs w:val="26"/>
        </w:rPr>
        <w:t xml:space="preserve"> by its nature </w:t>
      </w:r>
      <w:r w:rsidRPr="00CD116C">
        <w:rPr>
          <w:rFonts w:eastAsia="Calibri"/>
          <w:b/>
          <w:sz w:val="26"/>
          <w:szCs w:val="26"/>
          <w:highlight w:val="green"/>
          <w:u w:val="single"/>
        </w:rPr>
        <w:t>domination, government</w:t>
      </w:r>
      <w:r w:rsidRPr="00CD116C">
        <w:rPr>
          <w:rFonts w:eastAsia="Calibri"/>
          <w:szCs w:val="26"/>
        </w:rPr>
        <w:t xml:space="preserve">al </w:t>
      </w:r>
      <w:r w:rsidRPr="00CD116C">
        <w:rPr>
          <w:rFonts w:eastAsia="Calibri"/>
          <w:b/>
          <w:sz w:val="26"/>
          <w:szCs w:val="26"/>
          <w:highlight w:val="green"/>
          <w:u w:val="single"/>
        </w:rPr>
        <w:t>interference</w:t>
      </w:r>
      <w:r w:rsidRPr="00CD116C">
        <w:rPr>
          <w:rFonts w:eastAsia="Calibri"/>
          <w:szCs w:val="26"/>
        </w:rPr>
        <w:t xml:space="preserve"> in one's affairs </w:t>
      </w:r>
      <w:r w:rsidRPr="00CD116C">
        <w:rPr>
          <w:rFonts w:eastAsia="Calibri"/>
          <w:b/>
          <w:sz w:val="26"/>
          <w:szCs w:val="26"/>
          <w:highlight w:val="green"/>
          <w:u w:val="single"/>
        </w:rPr>
        <w:t>may</w:t>
      </w:r>
      <w:r w:rsidRPr="00CD116C">
        <w:rPr>
          <w:rFonts w:eastAsia="Calibri"/>
          <w:szCs w:val="26"/>
        </w:rPr>
        <w:t xml:space="preserve"> or may </w:t>
      </w:r>
      <w:r w:rsidRPr="00CD116C">
        <w:rPr>
          <w:rFonts w:eastAsia="Calibri"/>
          <w:b/>
          <w:sz w:val="26"/>
          <w:szCs w:val="26"/>
          <w:highlight w:val="green"/>
          <w:u w:val="single"/>
        </w:rPr>
        <w:t>not be.</w:t>
      </w:r>
      <w:r w:rsidRPr="00CD116C">
        <w:rPr>
          <w:rFonts w:eastAsia="Calibri"/>
          <w:szCs w:val="26"/>
        </w:rPr>
        <w:t xml:space="preserve"> This is </w:t>
      </w:r>
      <w:r w:rsidRPr="00CD116C">
        <w:rPr>
          <w:rFonts w:eastAsia="Calibri"/>
          <w:b/>
          <w:sz w:val="26"/>
          <w:szCs w:val="26"/>
          <w:u w:val="single"/>
        </w:rPr>
        <w:t>because liberty can only be</w:t>
      </w:r>
      <w:r w:rsidRPr="00CD116C">
        <w:rPr>
          <w:rFonts w:eastAsia="Calibri"/>
          <w:szCs w:val="26"/>
        </w:rPr>
        <w:t xml:space="preserve"> made </w:t>
      </w:r>
      <w:r w:rsidRPr="00CD116C">
        <w:rPr>
          <w:rFonts w:eastAsia="Calibri"/>
          <w:b/>
          <w:sz w:val="26"/>
          <w:szCs w:val="26"/>
          <w:u w:val="single"/>
        </w:rPr>
        <w:t>meaningful in a community, and</w:t>
      </w:r>
      <w:r w:rsidRPr="00CD116C">
        <w:rPr>
          <w:rFonts w:eastAsia="Calibri"/>
          <w:szCs w:val="26"/>
        </w:rPr>
        <w:t xml:space="preserve"> the </w:t>
      </w:r>
      <w:r w:rsidRPr="00CD116C">
        <w:rPr>
          <w:rFonts w:eastAsia="Calibri"/>
          <w:b/>
          <w:sz w:val="26"/>
          <w:szCs w:val="26"/>
          <w:u w:val="single"/>
        </w:rPr>
        <w:t xml:space="preserve">needs of the community will </w:t>
      </w:r>
      <w:r w:rsidRPr="00CD116C">
        <w:rPr>
          <w:rFonts w:eastAsia="Calibri"/>
          <w:szCs w:val="26"/>
        </w:rPr>
        <w:t xml:space="preserve">necessarily at times come into </w:t>
      </w:r>
      <w:r w:rsidRPr="00CD116C">
        <w:rPr>
          <w:rFonts w:eastAsia="Calibri"/>
          <w:b/>
          <w:sz w:val="26"/>
          <w:szCs w:val="26"/>
          <w:u w:val="single"/>
        </w:rPr>
        <w:t>conflict</w:t>
      </w:r>
      <w:r w:rsidRPr="00CD116C">
        <w:rPr>
          <w:rFonts w:eastAsia="Calibri"/>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D116C">
        <w:rPr>
          <w:b/>
          <w:sz w:val="26"/>
          <w:szCs w:val="26"/>
          <w:u w:val="single"/>
        </w:rPr>
        <w:t>laws, when prudently framed, are</w:t>
      </w:r>
      <w:r w:rsidRPr="00CD116C">
        <w:rPr>
          <w:rFonts w:eastAsia="Calibri"/>
          <w:szCs w:val="26"/>
        </w:rPr>
        <w:t xml:space="preserve"> by no means subversive but rather </w:t>
      </w:r>
      <w:r w:rsidRPr="00CD116C">
        <w:rPr>
          <w:b/>
          <w:sz w:val="26"/>
          <w:szCs w:val="26"/>
          <w:u w:val="single"/>
        </w:rPr>
        <w:t>introductive of liberty</w:t>
      </w:r>
      <w:r w:rsidRPr="00CD116C">
        <w:rPr>
          <w:rFonts w:eastAsia="Calibri"/>
          <w:szCs w:val="26"/>
        </w:rPr>
        <w:t>."</w:t>
      </w:r>
    </w:p>
    <w:p w14:paraId="6D9730CE" w14:textId="77777777" w:rsidR="00F0072C" w:rsidRPr="00CD116C" w:rsidRDefault="00F0072C" w:rsidP="00F0072C">
      <w:pPr>
        <w:rPr>
          <w:rFonts w:eastAsia="Calibri"/>
          <w:sz w:val="26"/>
          <w:szCs w:val="26"/>
          <w:u w:val="single"/>
        </w:rPr>
      </w:pPr>
    </w:p>
    <w:p w14:paraId="5C383F3A" w14:textId="77777777" w:rsidR="00F0072C" w:rsidRPr="00CD116C" w:rsidRDefault="00F0072C" w:rsidP="00F0072C">
      <w:pPr>
        <w:pStyle w:val="Heading4"/>
        <w:rPr>
          <w:rFonts w:cs="Calibri"/>
        </w:rPr>
      </w:pPr>
      <w:r w:rsidRPr="00CD116C">
        <w:rPr>
          <w:rFonts w:cs="Calibri"/>
        </w:rPr>
        <w:t>Additionally Prefer:</w:t>
      </w:r>
    </w:p>
    <w:p w14:paraId="74DE7F97" w14:textId="77777777" w:rsidR="00F0072C" w:rsidRPr="00EA6742" w:rsidRDefault="00F0072C" w:rsidP="00F0072C">
      <w:pPr>
        <w:pStyle w:val="Heading4"/>
        <w:rPr>
          <w:rFonts w:cs="Calibri"/>
        </w:rPr>
      </w:pPr>
      <w:r>
        <w:rPr>
          <w:rFonts w:cs="Calibri"/>
        </w:rPr>
        <w:t>1</w:t>
      </w:r>
      <w:r w:rsidRPr="00EA6742">
        <w:rPr>
          <w:rFonts w:cs="Calibri"/>
        </w:rPr>
        <w:t>] Resource disparities—focusing on evidence privileges debaters with the most prep excluding lone-wolfs. A debater under my framework can easily be won without any prep since minimal evidence is required. That pre-req to accessing the activity.</w:t>
      </w:r>
    </w:p>
    <w:p w14:paraId="16D1B6CC" w14:textId="77777777" w:rsidR="00F0072C" w:rsidRPr="00EA6742" w:rsidRDefault="00F0072C" w:rsidP="00F0072C">
      <w:pPr>
        <w:pStyle w:val="Heading4"/>
        <w:rPr>
          <w:rFonts w:cs="Calibri"/>
        </w:rPr>
      </w:pPr>
      <w:r>
        <w:rPr>
          <w:rFonts w:cs="Calibri"/>
        </w:rPr>
        <w:t>2</w:t>
      </w:r>
      <w:r w:rsidRPr="00CD116C">
        <w:rPr>
          <w:rFonts w:cs="Calibri"/>
        </w:rPr>
        <w:t xml:space="preserve">] </w:t>
      </w:r>
      <w:r w:rsidRPr="00EA6742">
        <w:rPr>
          <w:rFonts w:cs="Calibri"/>
        </w:rPr>
        <w:t>Only universalizable reason can effectively explain the perspectives of agents – that’s the best method for combatting oppression.</w:t>
      </w:r>
    </w:p>
    <w:p w14:paraId="065E7C2A" w14:textId="77777777" w:rsidR="00F0072C" w:rsidRPr="00EA6742" w:rsidRDefault="00F0072C" w:rsidP="00F0072C">
      <w:r w:rsidRPr="00EA6742">
        <w:rPr>
          <w:rStyle w:val="Style13ptBold"/>
        </w:rPr>
        <w:t>Farr 02</w:t>
      </w:r>
      <w:r w:rsidRPr="00EA6742">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1CE18BE" w14:textId="77777777" w:rsidR="00F0072C" w:rsidRDefault="00F0072C" w:rsidP="00F0072C">
      <w:pPr>
        <w:rPr>
          <w:sz w:val="26"/>
          <w:szCs w:val="26"/>
          <w:u w:val="single"/>
        </w:rPr>
      </w:pPr>
      <w:r w:rsidRPr="00EA6742">
        <w:rPr>
          <w:sz w:val="26"/>
          <w:szCs w:val="26"/>
          <w:u w:val="single"/>
        </w:rPr>
        <w:t>One</w:t>
      </w:r>
      <w:r w:rsidRPr="00EA6742">
        <w:t xml:space="preserve"> of the most popular </w:t>
      </w:r>
      <w:r w:rsidRPr="00EA6742">
        <w:rPr>
          <w:sz w:val="26"/>
          <w:szCs w:val="26"/>
          <w:u w:val="single"/>
        </w:rPr>
        <w:t>criticism</w:t>
      </w:r>
      <w:r w:rsidRPr="00EA6742">
        <w:t xml:space="preserve">s </w:t>
      </w:r>
      <w:r w:rsidRPr="00EA6742">
        <w:rPr>
          <w:sz w:val="26"/>
          <w:szCs w:val="26"/>
          <w:u w:val="single"/>
        </w:rPr>
        <w:t>of Kant’s moral philosophy is that it is too formalistic.</w:t>
      </w:r>
      <w:r w:rsidRPr="00EA6742">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EA6742">
        <w:rPr>
          <w:sz w:val="26"/>
          <w:szCs w:val="26"/>
          <w:u w:val="single"/>
        </w:rPr>
        <w:t>although a distinction between the universal and the concrete is</w:t>
      </w:r>
      <w:r w:rsidRPr="00EA6742">
        <w:t xml:space="preserve"> a </w:t>
      </w:r>
      <w:r w:rsidRPr="00EA6742">
        <w:rPr>
          <w:sz w:val="26"/>
          <w:szCs w:val="26"/>
          <w:u w:val="single"/>
        </w:rPr>
        <w:t>valid</w:t>
      </w:r>
      <w:r w:rsidRPr="00EA6742">
        <w:t xml:space="preserve"> distinction, </w:t>
      </w:r>
      <w:r w:rsidRPr="00EA6742">
        <w:rPr>
          <w:sz w:val="26"/>
          <w:szCs w:val="26"/>
          <w:u w:val="single"/>
        </w:rPr>
        <w:t>the unity of the two is required for</w:t>
      </w:r>
      <w:r w:rsidRPr="00EA6742">
        <w:t xml:space="preserve"> an understanding of human </w:t>
      </w:r>
      <w:r w:rsidRPr="00EA6742">
        <w:rPr>
          <w:sz w:val="26"/>
          <w:szCs w:val="26"/>
          <w:u w:val="single"/>
        </w:rPr>
        <w:t>agency.</w:t>
      </w:r>
      <w:r w:rsidRPr="00EA6742">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EA6742">
        <w:rPr>
          <w:sz w:val="26"/>
          <w:szCs w:val="26"/>
          <w:u w:val="single"/>
        </w:rPr>
        <w:t>Kant is</w:t>
      </w:r>
      <w:r w:rsidRPr="00EA6742">
        <w:t xml:space="preserve"> often </w:t>
      </w:r>
      <w:r w:rsidRPr="00EA6742">
        <w:rPr>
          <w:sz w:val="26"/>
          <w:szCs w:val="26"/>
          <w:u w:val="single"/>
        </w:rPr>
        <w:t>accused of making the moral agent an abstract, empty</w:t>
      </w:r>
      <w:r w:rsidRPr="00EA6742">
        <w:t xml:space="preserve">, noumenal </w:t>
      </w:r>
      <w:r w:rsidRPr="00EA6742">
        <w:rPr>
          <w:sz w:val="26"/>
          <w:szCs w:val="26"/>
          <w:u w:val="single"/>
        </w:rPr>
        <w:t>subject. Nothing could be further from the truth. The Kantian subject is</w:t>
      </w:r>
      <w:r w:rsidRPr="00EA6742">
        <w:t xml:space="preserve"> an </w:t>
      </w:r>
      <w:r w:rsidRPr="00EA6742">
        <w:rPr>
          <w:rStyle w:val="Emphasis"/>
        </w:rPr>
        <w:t>embodied</w:t>
      </w:r>
      <w:r w:rsidRPr="00EA6742">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EA6742">
        <w:rPr>
          <w:sz w:val="26"/>
          <w:szCs w:val="26"/>
          <w:u w:val="single"/>
        </w:rPr>
        <w:t>The</w:t>
      </w:r>
      <w:r w:rsidRPr="00EA6742">
        <w:t xml:space="preserve"> very </w:t>
      </w:r>
      <w:r w:rsidRPr="00EA6742">
        <w:rPr>
          <w:sz w:val="26"/>
          <w:szCs w:val="26"/>
          <w:u w:val="single"/>
        </w:rPr>
        <w:t xml:space="preserve">fact that </w:t>
      </w:r>
      <w:r w:rsidRPr="00EA6742">
        <w:rPr>
          <w:sz w:val="26"/>
          <w:szCs w:val="26"/>
          <w:highlight w:val="green"/>
          <w:u w:val="single"/>
        </w:rPr>
        <w:t>I cannot</w:t>
      </w:r>
      <w:r w:rsidRPr="00EA6742">
        <w:rPr>
          <w:sz w:val="26"/>
          <w:szCs w:val="26"/>
          <w:u w:val="single"/>
        </w:rPr>
        <w:t xml:space="preserve"> simply </w:t>
      </w:r>
      <w:r w:rsidRPr="00EA6742">
        <w:rPr>
          <w:sz w:val="26"/>
          <w:szCs w:val="26"/>
          <w:highlight w:val="green"/>
          <w:u w:val="single"/>
        </w:rPr>
        <w:t>satisfy</w:t>
      </w:r>
      <w:r w:rsidRPr="00EA6742">
        <w:rPr>
          <w:sz w:val="26"/>
          <w:szCs w:val="26"/>
          <w:u w:val="single"/>
        </w:rPr>
        <w:t xml:space="preserve"> my </w:t>
      </w:r>
      <w:r w:rsidRPr="00EA6742">
        <w:rPr>
          <w:sz w:val="26"/>
          <w:szCs w:val="26"/>
          <w:highlight w:val="green"/>
          <w:u w:val="single"/>
        </w:rPr>
        <w:t xml:space="preserve">desires without </w:t>
      </w:r>
      <w:r w:rsidRPr="00EA6742">
        <w:rPr>
          <w:sz w:val="26"/>
          <w:szCs w:val="26"/>
          <w:u w:val="single"/>
        </w:rPr>
        <w:t xml:space="preserve">considering the </w:t>
      </w:r>
      <w:r w:rsidRPr="00EA6742">
        <w:rPr>
          <w:sz w:val="26"/>
          <w:szCs w:val="26"/>
          <w:highlight w:val="green"/>
          <w:u w:val="single"/>
        </w:rPr>
        <w:t>rightness</w:t>
      </w:r>
      <w:r w:rsidRPr="00EA6742">
        <w:t xml:space="preserve"> or wrongness </w:t>
      </w:r>
      <w:r w:rsidRPr="00EA6742">
        <w:rPr>
          <w:sz w:val="26"/>
          <w:szCs w:val="26"/>
          <w:u w:val="single"/>
        </w:rPr>
        <w:t xml:space="preserve">of my actions suggests that </w:t>
      </w:r>
      <w:r w:rsidRPr="00EA6742">
        <w:rPr>
          <w:sz w:val="26"/>
          <w:szCs w:val="26"/>
          <w:highlight w:val="green"/>
          <w:u w:val="single"/>
        </w:rPr>
        <w:t xml:space="preserve">my </w:t>
      </w:r>
      <w:r w:rsidRPr="00EA6742">
        <w:rPr>
          <w:sz w:val="26"/>
          <w:szCs w:val="26"/>
          <w:u w:val="single"/>
        </w:rPr>
        <w:t xml:space="preserve">empirical </w:t>
      </w:r>
      <w:r w:rsidRPr="00EA6742">
        <w:rPr>
          <w:sz w:val="26"/>
          <w:szCs w:val="26"/>
          <w:highlight w:val="green"/>
          <w:u w:val="single"/>
        </w:rPr>
        <w:t xml:space="preserve">character must be </w:t>
      </w:r>
      <w:r w:rsidRPr="00EA6742">
        <w:rPr>
          <w:sz w:val="26"/>
          <w:szCs w:val="26"/>
          <w:u w:val="single"/>
        </w:rPr>
        <w:t xml:space="preserve">held </w:t>
      </w:r>
      <w:r w:rsidRPr="00EA6742">
        <w:rPr>
          <w:sz w:val="26"/>
          <w:szCs w:val="26"/>
          <w:highlight w:val="green"/>
          <w:u w:val="single"/>
        </w:rPr>
        <w:t>in check</w:t>
      </w:r>
      <w:r w:rsidRPr="00EA6742">
        <w:t xml:space="preserve"> by something, or else I behave like a Freudian id. My </w:t>
      </w:r>
      <w:proofErr w:type="spellStart"/>
      <w:r w:rsidRPr="00EA6742">
        <w:t>empiri</w:t>
      </w:r>
      <w:proofErr w:type="spellEnd"/>
      <w:r w:rsidRPr="00EA6742">
        <w:t xml:space="preserve">- </w:t>
      </w:r>
      <w:proofErr w:type="spellStart"/>
      <w:r w:rsidRPr="00EA6742">
        <w:t>cal</w:t>
      </w:r>
      <w:proofErr w:type="spellEnd"/>
      <w:r w:rsidRPr="00EA6742">
        <w:t xml:space="preserve"> character must be held in check </w:t>
      </w:r>
      <w:r w:rsidRPr="00EA6742">
        <w:rPr>
          <w:sz w:val="26"/>
          <w:szCs w:val="26"/>
          <w:u w:val="single"/>
        </w:rPr>
        <w:t>by my intelligible character</w:t>
      </w:r>
      <w:r w:rsidRPr="00EA6742">
        <w:t xml:space="preserve">, which is the legislative activity of practical reason. It is through our intelligible character that </w:t>
      </w:r>
      <w:r w:rsidRPr="00EA6742">
        <w:rPr>
          <w:sz w:val="26"/>
          <w:szCs w:val="26"/>
          <w:u w:val="single"/>
        </w:rPr>
        <w:t>we formulate principles that keep our</w:t>
      </w:r>
      <w:r w:rsidRPr="00EA6742">
        <w:t xml:space="preserve"> empirical </w:t>
      </w:r>
      <w:r w:rsidRPr="00EA6742">
        <w:rPr>
          <w:sz w:val="26"/>
          <w:szCs w:val="26"/>
          <w:u w:val="single"/>
        </w:rPr>
        <w:t>impulses in check.</w:t>
      </w:r>
      <w:r w:rsidRPr="00EA6742">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EA6742">
        <w:t>Onora</w:t>
      </w:r>
      <w:proofErr w:type="spellEnd"/>
      <w:r w:rsidRPr="00EA6742">
        <w:t xml:space="preserve"> O’Neill: In restricting our maxims to those that meet the test of the categorical imperative we refuse to base our lives on maxims that necessarily make our own case an exception. The reason why a </w:t>
      </w:r>
      <w:proofErr w:type="spellStart"/>
      <w:r w:rsidRPr="00EA6742">
        <w:t>universilizability</w:t>
      </w:r>
      <w:proofErr w:type="spellEnd"/>
      <w:r w:rsidRPr="00EA6742">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EA6742">
        <w:rPr>
          <w:sz w:val="26"/>
          <w:szCs w:val="26"/>
          <w:u w:val="single"/>
        </w:rPr>
        <w:t xml:space="preserve">The Formula of </w:t>
      </w:r>
      <w:r w:rsidRPr="00EA6742">
        <w:rPr>
          <w:sz w:val="26"/>
          <w:szCs w:val="26"/>
          <w:highlight w:val="green"/>
          <w:u w:val="single"/>
        </w:rPr>
        <w:t>Universal Law enjoins</w:t>
      </w:r>
      <w:r w:rsidRPr="00EA6742">
        <w:rPr>
          <w:sz w:val="26"/>
          <w:szCs w:val="26"/>
          <w:u w:val="single"/>
        </w:rPr>
        <w:t xml:space="preserve"> no more than that </w:t>
      </w:r>
      <w:r w:rsidRPr="00EA6742">
        <w:rPr>
          <w:sz w:val="26"/>
          <w:szCs w:val="26"/>
          <w:highlight w:val="green"/>
          <w:u w:val="single"/>
        </w:rPr>
        <w:t xml:space="preserve">we act </w:t>
      </w:r>
      <w:r w:rsidRPr="00EA6742">
        <w:rPr>
          <w:sz w:val="26"/>
          <w:szCs w:val="26"/>
          <w:u w:val="single"/>
        </w:rPr>
        <w:t xml:space="preserve">only </w:t>
      </w:r>
      <w:r w:rsidRPr="00EA6742">
        <w:rPr>
          <w:sz w:val="26"/>
          <w:szCs w:val="26"/>
          <w:highlight w:val="green"/>
          <w:u w:val="single"/>
        </w:rPr>
        <w:t>on maxims</w:t>
      </w:r>
      <w:r w:rsidRPr="00EA6742">
        <w:rPr>
          <w:sz w:val="26"/>
          <w:szCs w:val="26"/>
          <w:u w:val="single"/>
        </w:rPr>
        <w:t xml:space="preserve"> that are </w:t>
      </w:r>
      <w:r w:rsidRPr="00EA6742">
        <w:rPr>
          <w:sz w:val="26"/>
          <w:szCs w:val="26"/>
          <w:highlight w:val="green"/>
          <w:u w:val="single"/>
        </w:rPr>
        <w:t>open to others also</w:t>
      </w:r>
      <w:r w:rsidRPr="00EA6742">
        <w:rPr>
          <w:sz w:val="26"/>
          <w:szCs w:val="26"/>
          <w:u w:val="single"/>
        </w:rPr>
        <w:t>.</w:t>
      </w:r>
      <w:r w:rsidRPr="00EA6742">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A6742">
        <w:t>individ</w:t>
      </w:r>
      <w:proofErr w:type="spellEnd"/>
      <w:r w:rsidRPr="00EA6742">
        <w:t xml:space="preserve">- </w:t>
      </w:r>
      <w:proofErr w:type="spellStart"/>
      <w:r w:rsidRPr="00EA6742">
        <w:t>ual</w:t>
      </w:r>
      <w:proofErr w:type="spellEnd"/>
      <w:r w:rsidRPr="00EA6742">
        <w:t xml:space="preserve"> think beyond his or her own particular desires. </w:t>
      </w:r>
      <w:r w:rsidRPr="00EA6742">
        <w:rPr>
          <w:sz w:val="26"/>
          <w:szCs w:val="26"/>
          <w:u w:val="single"/>
        </w:rPr>
        <w:t xml:space="preserve">The </w:t>
      </w:r>
      <w:r w:rsidRPr="00EA6742">
        <w:rPr>
          <w:sz w:val="26"/>
          <w:szCs w:val="26"/>
          <w:highlight w:val="green"/>
          <w:u w:val="single"/>
        </w:rPr>
        <w:t xml:space="preserve">individual </w:t>
      </w:r>
      <w:r w:rsidRPr="00EA6742">
        <w:rPr>
          <w:sz w:val="26"/>
          <w:szCs w:val="26"/>
          <w:u w:val="single"/>
        </w:rPr>
        <w:t xml:space="preserve">is </w:t>
      </w:r>
      <w:r w:rsidRPr="00EA6742">
        <w:rPr>
          <w:sz w:val="26"/>
          <w:szCs w:val="26"/>
          <w:highlight w:val="green"/>
          <w:u w:val="single"/>
        </w:rPr>
        <w:t xml:space="preserve">not allowed to exclude others </w:t>
      </w:r>
      <w:r w:rsidRPr="00EA6742">
        <w:rPr>
          <w:sz w:val="26"/>
          <w:szCs w:val="26"/>
          <w:u w:val="single"/>
        </w:rPr>
        <w:t>as rational moral agents</w:t>
      </w:r>
      <w:r w:rsidRPr="00EA6742">
        <w:t xml:space="preserve"> who have the right to act as he acts in a given situation. For example, if I decide to use another person merely as a means for my own end I must recognize the other person’s right to do the same to me. I </w:t>
      </w:r>
      <w:proofErr w:type="gramStart"/>
      <w:r w:rsidRPr="00EA6742">
        <w:t>cannot consistently will</w:t>
      </w:r>
      <w:proofErr w:type="gramEnd"/>
      <w:r w:rsidRPr="00EA6742">
        <w:t xml:space="preserve"> that I use another as a means only and will that I not be used in the same manner by another. </w:t>
      </w:r>
      <w:r w:rsidRPr="00EA6742">
        <w:rPr>
          <w:sz w:val="26"/>
          <w:szCs w:val="26"/>
          <w:u w:val="single"/>
        </w:rPr>
        <w:t>Hence,</w:t>
      </w:r>
      <w:r w:rsidRPr="00EA6742">
        <w:t xml:space="preserve"> the </w:t>
      </w:r>
      <w:r w:rsidRPr="00EA6742">
        <w:rPr>
          <w:sz w:val="26"/>
          <w:szCs w:val="26"/>
          <w:highlight w:val="green"/>
          <w:u w:val="single"/>
        </w:rPr>
        <w:t>universalizability</w:t>
      </w:r>
      <w:r w:rsidRPr="00EA6742">
        <w:t xml:space="preserve"> criterion </w:t>
      </w:r>
      <w:r w:rsidRPr="00EA6742">
        <w:rPr>
          <w:sz w:val="26"/>
          <w:szCs w:val="26"/>
          <w:highlight w:val="green"/>
          <w:u w:val="single"/>
        </w:rPr>
        <w:t xml:space="preserve">is </w:t>
      </w:r>
      <w:r w:rsidRPr="00EA6742">
        <w:rPr>
          <w:sz w:val="26"/>
          <w:szCs w:val="26"/>
          <w:u w:val="single"/>
        </w:rPr>
        <w:t>a principle of</w:t>
      </w:r>
      <w:r w:rsidRPr="00EA6742">
        <w:rPr>
          <w:sz w:val="26"/>
          <w:szCs w:val="26"/>
          <w:highlight w:val="green"/>
          <w:u w:val="single"/>
        </w:rPr>
        <w:t xml:space="preserve"> consistency and</w:t>
      </w:r>
      <w:r w:rsidRPr="00EA6742">
        <w:t xml:space="preserve"> a principle of </w:t>
      </w:r>
      <w:r w:rsidRPr="00EA6742">
        <w:rPr>
          <w:sz w:val="26"/>
          <w:szCs w:val="26"/>
          <w:highlight w:val="green"/>
          <w:u w:val="single"/>
        </w:rPr>
        <w:t>inclusion</w:t>
      </w:r>
      <w:r w:rsidRPr="00EA6742">
        <w:rPr>
          <w:sz w:val="26"/>
          <w:szCs w:val="26"/>
          <w:u w:val="single"/>
        </w:rPr>
        <w:t>.</w:t>
      </w:r>
      <w:r w:rsidRPr="00EA6742">
        <w:t xml:space="preserve"> That is, in choosing my maxims </w:t>
      </w:r>
      <w:r w:rsidRPr="00EA6742">
        <w:rPr>
          <w:sz w:val="26"/>
          <w:szCs w:val="26"/>
          <w:u w:val="single"/>
        </w:rPr>
        <w:t>I</w:t>
      </w:r>
      <w:r w:rsidRPr="00EA6742">
        <w:t xml:space="preserve"> attempt to </w:t>
      </w:r>
      <w:r w:rsidRPr="00EA6742">
        <w:rPr>
          <w:sz w:val="26"/>
          <w:szCs w:val="26"/>
          <w:highlight w:val="green"/>
          <w:u w:val="single"/>
        </w:rPr>
        <w:t xml:space="preserve">include </w:t>
      </w:r>
      <w:r w:rsidRPr="00EA6742">
        <w:rPr>
          <w:sz w:val="26"/>
          <w:szCs w:val="26"/>
          <w:u w:val="single"/>
        </w:rPr>
        <w:t xml:space="preserve">the perspective of other </w:t>
      </w:r>
      <w:r w:rsidRPr="00EA6742">
        <w:rPr>
          <w:sz w:val="26"/>
          <w:szCs w:val="26"/>
          <w:highlight w:val="green"/>
          <w:u w:val="single"/>
        </w:rPr>
        <w:t>moral agents</w:t>
      </w:r>
      <w:r w:rsidRPr="00EA6742">
        <w:rPr>
          <w:sz w:val="26"/>
          <w:szCs w:val="26"/>
          <w:u w:val="single"/>
        </w:rPr>
        <w:t>.</w:t>
      </w:r>
    </w:p>
    <w:p w14:paraId="0A9827CA" w14:textId="77777777" w:rsidR="00F0072C" w:rsidRDefault="00F0072C" w:rsidP="00F0072C">
      <w:pPr>
        <w:pStyle w:val="Heading4"/>
        <w:rPr>
          <w:rFonts w:cs="Calibri"/>
        </w:rPr>
      </w:pPr>
      <w:r>
        <w:rPr>
          <w:rFonts w:cs="Calibri"/>
        </w:rPr>
        <w:t>3</w:t>
      </w:r>
      <w:r w:rsidRPr="00CD116C">
        <w:rPr>
          <w:rFonts w:cs="Calibri"/>
        </w:rPr>
        <w:t xml:space="preserve">] Willing to abide by their ethical theory presupposes we have freedom in the first place. Thus, making an argument for another standard concedes the authority to mine. </w:t>
      </w:r>
    </w:p>
    <w:p w14:paraId="0A3B201E" w14:textId="77777777" w:rsidR="00F0072C" w:rsidRDefault="00F0072C" w:rsidP="00F0072C">
      <w:pPr>
        <w:pStyle w:val="Heading4"/>
        <w:rPr>
          <w:rFonts w:cs="Calibri"/>
        </w:rPr>
      </w:pPr>
      <w:r>
        <w:t xml:space="preserve">4] </w:t>
      </w:r>
      <w:r w:rsidRPr="00CD116C">
        <w:rPr>
          <w:rFonts w:cs="Calibri"/>
        </w:rPr>
        <w:t xml:space="preserve">Consequences Fail: </w:t>
      </w:r>
      <w:r>
        <w:rPr>
          <w:rFonts w:cs="Calibri"/>
        </w:rPr>
        <w:t xml:space="preserve">A] </w:t>
      </w:r>
      <w:r w:rsidRPr="00CD116C">
        <w:rPr>
          <w:rFonts w:cs="Calibri"/>
          <w:u w:val="single"/>
        </w:rPr>
        <w:t>Butterfly effect</w:t>
      </w:r>
      <w:r>
        <w:rPr>
          <w:rFonts w:cs="Calibri"/>
        </w:rPr>
        <w:t>-</w:t>
      </w:r>
      <w:r w:rsidRPr="00CD116C">
        <w:rPr>
          <w:rFonts w:cs="Calibri"/>
        </w:rPr>
        <w:t xml:space="preserve"> </w:t>
      </w:r>
      <w:r>
        <w:rPr>
          <w:rFonts w:cs="Calibri"/>
        </w:rPr>
        <w:t>e</w:t>
      </w:r>
      <w:r w:rsidRPr="00CD116C">
        <w:rPr>
          <w:rFonts w:cs="Calibri"/>
        </w:rPr>
        <w:t xml:space="preserve">very action has infinite stemming consequences, because every consequence can cause another </w:t>
      </w:r>
      <w:r>
        <w:rPr>
          <w:rFonts w:cs="Calibri"/>
        </w:rPr>
        <w:t>B]</w:t>
      </w:r>
      <w:r w:rsidRPr="00CD116C">
        <w:rPr>
          <w:rFonts w:cs="Calibri"/>
        </w:rPr>
        <w:t xml:space="preserve"> Induction is </w:t>
      </w:r>
      <w:r w:rsidRPr="00CD116C">
        <w:rPr>
          <w:rFonts w:cs="Calibri"/>
          <w:u w:val="single"/>
        </w:rPr>
        <w:t>circular</w:t>
      </w:r>
      <w:r w:rsidRPr="00CD116C">
        <w:rPr>
          <w:rFonts w:cs="Calibri"/>
        </w:rPr>
        <w:t xml:space="preserve"> because it </w:t>
      </w:r>
      <w:r>
        <w:rPr>
          <w:rFonts w:cs="Calibri"/>
        </w:rPr>
        <w:t>assumes</w:t>
      </w:r>
      <w:r w:rsidRPr="00CD116C">
        <w:rPr>
          <w:rFonts w:cs="Calibri"/>
        </w:rPr>
        <w:t xml:space="preserve"> nature will hold uniform and we could only </w:t>
      </w:r>
      <w:r>
        <w:rPr>
          <w:rFonts w:cs="Calibri"/>
        </w:rPr>
        <w:t>determine that</w:t>
      </w:r>
      <w:r w:rsidRPr="00CD116C">
        <w:rPr>
          <w:rFonts w:cs="Calibri"/>
        </w:rPr>
        <w:t xml:space="preserve"> through inductive reasoning based on observatio</w:t>
      </w:r>
      <w:r>
        <w:rPr>
          <w:rFonts w:cs="Calibri"/>
        </w:rPr>
        <w:t>ns of events</w:t>
      </w:r>
      <w:r w:rsidRPr="00CD116C">
        <w:rPr>
          <w:rFonts w:cs="Calibri"/>
        </w:rPr>
        <w:t xml:space="preserve"> </w:t>
      </w:r>
      <w:r>
        <w:rPr>
          <w:rFonts w:cs="Calibri"/>
        </w:rPr>
        <w:t>C</w:t>
      </w:r>
      <w:r w:rsidRPr="00CD116C">
        <w:rPr>
          <w:rFonts w:cs="Calibri"/>
        </w:rPr>
        <w:t xml:space="preserve">] </w:t>
      </w:r>
      <w:r w:rsidRPr="00CD116C">
        <w:rPr>
          <w:rFonts w:cs="Calibri"/>
          <w:u w:val="single"/>
        </w:rPr>
        <w:t>Action theory</w:t>
      </w:r>
      <w:r>
        <w:rPr>
          <w:rFonts w:cs="Calibri"/>
        </w:rPr>
        <w:t>- e</w:t>
      </w:r>
      <w:r w:rsidRPr="00CD116C">
        <w:rPr>
          <w:rFonts w:cs="Calibri"/>
        </w:rPr>
        <w:t xml:space="preserve">very action is infinitely divisible, only intents unify because we commit the end point of an action </w:t>
      </w:r>
      <w:r>
        <w:rPr>
          <w:rFonts w:cs="Calibri"/>
        </w:rPr>
        <w:t xml:space="preserve">D] </w:t>
      </w:r>
      <w:r w:rsidRPr="00EA6742">
        <w:rPr>
          <w:rFonts w:cs="Calibri"/>
          <w:u w:val="single"/>
        </w:rPr>
        <w:t>Naturalistic fallacy</w:t>
      </w:r>
      <w:r>
        <w:rPr>
          <w:rFonts w:cs="Calibri"/>
        </w:rPr>
        <w:t>-</w:t>
      </w:r>
      <w:r w:rsidRPr="00EA6742">
        <w:rPr>
          <w:rFonts w:cs="Calibri"/>
        </w:rPr>
        <w:t xml:space="preserve"> experience only tells us what is</w:t>
      </w:r>
      <w:r>
        <w:rPr>
          <w:rFonts w:cs="Calibri"/>
        </w:rPr>
        <w:t>,</w:t>
      </w:r>
      <w:r w:rsidRPr="00EA6742">
        <w:rPr>
          <w:rFonts w:cs="Calibri"/>
        </w:rPr>
        <w:t xml:space="preserve"> not what ought to be</w:t>
      </w:r>
      <w:r>
        <w:rPr>
          <w:rFonts w:cs="Calibri"/>
        </w:rPr>
        <w:t>, b</w:t>
      </w:r>
      <w:r w:rsidRPr="00EA6742">
        <w:rPr>
          <w:rFonts w:cs="Calibri"/>
        </w:rPr>
        <w:t>ut it’s impossible to derive an ought from descriptive premises so there needs to be</w:t>
      </w:r>
      <w:r>
        <w:rPr>
          <w:rFonts w:cs="Calibri"/>
        </w:rPr>
        <w:t xml:space="preserve"> </w:t>
      </w:r>
      <w:r w:rsidRPr="00EA6742">
        <w:rPr>
          <w:rFonts w:cs="Calibri"/>
        </w:rPr>
        <w:t>a priori premises.</w:t>
      </w:r>
    </w:p>
    <w:p w14:paraId="194BC710" w14:textId="77777777" w:rsidR="00F0072C" w:rsidRPr="00CD116C" w:rsidRDefault="00F0072C" w:rsidP="00F0072C"/>
    <w:p w14:paraId="0B207214" w14:textId="77777777" w:rsidR="00F0072C" w:rsidRDefault="00F0072C" w:rsidP="00F0072C">
      <w:pPr>
        <w:pStyle w:val="Heading4"/>
        <w:rPr>
          <w:rFonts w:cs="Calibri"/>
        </w:rPr>
      </w:pPr>
      <w:r w:rsidRPr="00CD116C">
        <w:rPr>
          <w:rFonts w:cs="Calibri"/>
        </w:rPr>
        <w:t>Thus, the standard is consistency with universality as non-domination.</w:t>
      </w:r>
    </w:p>
    <w:p w14:paraId="76C524C1" w14:textId="77777777" w:rsidR="00F0072C" w:rsidRDefault="00F0072C" w:rsidP="00F0072C"/>
    <w:p w14:paraId="042008DD" w14:textId="77777777" w:rsidR="00F0072C" w:rsidRDefault="00F0072C" w:rsidP="00F0072C">
      <w:pPr>
        <w:pStyle w:val="Heading3"/>
      </w:pPr>
      <w:r>
        <w:t>Plan</w:t>
      </w:r>
    </w:p>
    <w:p w14:paraId="5C00A66E" w14:textId="77777777" w:rsidR="00F0072C" w:rsidRDefault="00F0072C" w:rsidP="00F0072C">
      <w:pPr>
        <w:pStyle w:val="Heading4"/>
      </w:pPr>
      <w:r>
        <w:t>Plan text: The United States of America ought to recognize an unconditional right of workers to strike.</w:t>
      </w:r>
    </w:p>
    <w:p w14:paraId="1FFDA0E1" w14:textId="77777777" w:rsidR="00F0072C" w:rsidRDefault="00F0072C" w:rsidP="00F0072C"/>
    <w:p w14:paraId="6011A630" w14:textId="77777777" w:rsidR="00F0072C" w:rsidRPr="002D5537" w:rsidRDefault="00F0072C" w:rsidP="00F0072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0216019" w14:textId="77777777" w:rsidR="00F0072C" w:rsidRPr="00D2046C" w:rsidRDefault="00F0072C" w:rsidP="00F0072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5" w:history="1">
        <w:r w:rsidRPr="00111F4F">
          <w:rPr>
            <w:rStyle w:val="Hyperlink"/>
          </w:rPr>
          <w:t>https://digitalcommons.law.yale.edu/cgi/viewcontent.cgi?article=1710&amp;context=yjil</w:t>
        </w:r>
      </w:hyperlink>
      <w:r>
        <w:t>] Justin ** Brackets in original</w:t>
      </w:r>
    </w:p>
    <w:p w14:paraId="3B705EB2" w14:textId="77777777" w:rsidR="00F0072C" w:rsidRPr="00696421" w:rsidRDefault="00F0072C" w:rsidP="00F0072C">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60EDB4AB" w14:textId="77777777" w:rsidR="00F0072C" w:rsidRDefault="00F0072C" w:rsidP="00F0072C"/>
    <w:p w14:paraId="1A38F471" w14:textId="77777777" w:rsidR="00F0072C" w:rsidRDefault="00F0072C" w:rsidP="00F0072C">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1606513F" w14:textId="77777777" w:rsidR="00F0072C" w:rsidRPr="00B76282" w:rsidRDefault="00F0072C" w:rsidP="00F0072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0B67883A" w14:textId="77777777" w:rsidR="00F0072C" w:rsidRDefault="00F0072C" w:rsidP="00F0072C">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1DE1BE3D" w14:textId="69AEBEA2" w:rsidR="00F0072C" w:rsidRDefault="00F0072C" w:rsidP="00F0072C"/>
    <w:p w14:paraId="3BF0C28A" w14:textId="77777777" w:rsidR="006F6C86" w:rsidRPr="00CB1B8E" w:rsidRDefault="006F6C86" w:rsidP="006F6C86">
      <w:pPr>
        <w:pStyle w:val="Heading4"/>
        <w:rPr>
          <w:bCs/>
        </w:rPr>
      </w:pPr>
      <w:r w:rsidRPr="00CB1B8E">
        <w:rPr>
          <w:bCs/>
        </w:rPr>
        <w:t xml:space="preserve">Unconditional means </w:t>
      </w:r>
      <w:r w:rsidRPr="00CB1B8E">
        <w:rPr>
          <w:bCs/>
          <w:u w:val="single"/>
        </w:rPr>
        <w:t>preventing</w:t>
      </w:r>
      <w:r w:rsidRPr="00CB1B8E">
        <w:rPr>
          <w:bCs/>
        </w:rPr>
        <w:t xml:space="preserve"> from adding </w:t>
      </w:r>
      <w:r w:rsidRPr="00CB1B8E">
        <w:rPr>
          <w:bCs/>
          <w:u w:val="single"/>
        </w:rPr>
        <w:t>additional exceptions</w:t>
      </w:r>
      <w:r w:rsidRPr="00CB1B8E">
        <w:rPr>
          <w:bCs/>
        </w:rPr>
        <w:t xml:space="preserve"> to international law.</w:t>
      </w:r>
    </w:p>
    <w:p w14:paraId="1E63F0E4" w14:textId="77777777" w:rsidR="006F6C86" w:rsidRDefault="006F6C86" w:rsidP="006F6C86">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7B1D1C9D" w14:textId="77777777" w:rsidR="006F6C86" w:rsidRDefault="006F6C86" w:rsidP="006F6C86">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The World Trade Organization: Law, Practice and Policy 167-177 (3d ed. 2015).</w:t>
      </w:r>
    </w:p>
    <w:p w14:paraId="6FD43B38" w14:textId="77777777" w:rsidR="006F6C86" w:rsidRDefault="006F6C86" w:rsidP="00F0072C"/>
    <w:p w14:paraId="784BE13B" w14:textId="77777777" w:rsidR="00F0072C" w:rsidRDefault="00F0072C" w:rsidP="00F0072C">
      <w:pPr>
        <w:pStyle w:val="Heading3"/>
      </w:pPr>
      <w:r>
        <w:t>Contention</w:t>
      </w:r>
    </w:p>
    <w:p w14:paraId="120C81AF" w14:textId="77777777" w:rsidR="00F0072C" w:rsidRDefault="00F0072C" w:rsidP="00F0072C">
      <w:pPr>
        <w:pStyle w:val="Heading4"/>
      </w:pPr>
      <w:r>
        <w:t xml:space="preserve">Recognizing the right to strike would </w:t>
      </w:r>
      <w:r w:rsidRPr="005C0308">
        <w:rPr>
          <w:u w:val="single"/>
        </w:rPr>
        <w:t>transform</w:t>
      </w:r>
      <w:r>
        <w:t xml:space="preserve"> dominating power structures.</w:t>
      </w:r>
    </w:p>
    <w:p w14:paraId="04D7C3C3" w14:textId="77777777" w:rsidR="00F0072C" w:rsidRPr="005C0308" w:rsidRDefault="00F0072C" w:rsidP="00F0072C">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7" w:history="1">
        <w:r w:rsidRPr="00270F2A">
          <w:rPr>
            <w:rStyle w:val="Hyperlink"/>
          </w:rPr>
          <w:t>https://link.springer.com/article/10.1007/s11158-020-09487-9</w:t>
        </w:r>
      </w:hyperlink>
      <w:r>
        <w:t>] Justin</w:t>
      </w:r>
    </w:p>
    <w:p w14:paraId="647DB142" w14:textId="77777777" w:rsidR="00F0072C" w:rsidRPr="005C0308" w:rsidRDefault="00F0072C" w:rsidP="00F0072C">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45060B44" w14:textId="77777777" w:rsidR="00F0072C" w:rsidRDefault="00F0072C" w:rsidP="00F0072C"/>
    <w:p w14:paraId="13EB04D3" w14:textId="77777777" w:rsidR="00F0072C" w:rsidRDefault="00F0072C" w:rsidP="00F0072C">
      <w:pPr>
        <w:pStyle w:val="Heading3"/>
      </w:pPr>
      <w:r>
        <w:t>Advantage</w:t>
      </w:r>
    </w:p>
    <w:p w14:paraId="3A24D351" w14:textId="77777777" w:rsidR="00F0072C" w:rsidRDefault="00F0072C" w:rsidP="00F0072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31CB9AE6" w14:textId="77777777" w:rsidR="00F0072C" w:rsidRPr="00D2046C" w:rsidRDefault="00F0072C" w:rsidP="00F0072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Justin ** Brackets in original</w:t>
      </w:r>
    </w:p>
    <w:p w14:paraId="6B02468A" w14:textId="77777777" w:rsidR="00F0072C" w:rsidRPr="001130DA" w:rsidRDefault="00F0072C" w:rsidP="00F0072C">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15905EE" w14:textId="77777777" w:rsidR="00F0072C" w:rsidRPr="001130DA" w:rsidRDefault="00F0072C" w:rsidP="00F0072C">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F456795" w14:textId="77777777" w:rsidR="00F0072C" w:rsidRPr="00425E77" w:rsidRDefault="00F0072C" w:rsidP="00F0072C">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4A39D18" w14:textId="77777777" w:rsidR="00F0072C" w:rsidRPr="001130DA" w:rsidRDefault="00F0072C" w:rsidP="00F0072C">
      <w:pPr>
        <w:rPr>
          <w:sz w:val="16"/>
        </w:rPr>
      </w:pPr>
      <w:r w:rsidRPr="001130DA">
        <w:rPr>
          <w:sz w:val="16"/>
        </w:rPr>
        <w:t>A. Initial Definitions and Considerations</w:t>
      </w:r>
    </w:p>
    <w:p w14:paraId="13CE4CA8" w14:textId="77777777" w:rsidR="00F0072C" w:rsidRPr="00ED5AB7" w:rsidRDefault="00F0072C" w:rsidP="00F0072C">
      <w:pPr>
        <w:rPr>
          <w:rStyle w:val="Emphasis"/>
        </w:rPr>
      </w:pPr>
      <w:r w:rsidRPr="001130DA">
        <w:rPr>
          <w:sz w:val="16"/>
        </w:rPr>
        <w:t xml:space="preserve">1. </w:t>
      </w:r>
      <w:r w:rsidRPr="00ED5AB7">
        <w:rPr>
          <w:rStyle w:val="Emphasis"/>
        </w:rPr>
        <w:t>CIL Standards</w:t>
      </w:r>
    </w:p>
    <w:p w14:paraId="6C5F7F94" w14:textId="77777777" w:rsidR="00F0072C" w:rsidRPr="003E22A7" w:rsidRDefault="00F0072C" w:rsidP="00F0072C">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26AE3399" w14:textId="77777777" w:rsidR="00F0072C" w:rsidRPr="00ED5AB7" w:rsidRDefault="00F0072C" w:rsidP="00F0072C">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03FE3E8A" w14:textId="77777777" w:rsidR="00F0072C" w:rsidRPr="003E22A7" w:rsidRDefault="00F0072C" w:rsidP="00F0072C">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BB1F253" w14:textId="77777777" w:rsidR="00F0072C" w:rsidRPr="001130DA" w:rsidRDefault="00F0072C" w:rsidP="00F0072C">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4AA2ADB" w14:textId="77777777" w:rsidR="00F0072C" w:rsidRPr="00A56669" w:rsidRDefault="00F0072C" w:rsidP="00F0072C">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0F3AB8BA" w14:textId="77777777" w:rsidR="00F0072C" w:rsidRPr="001130DA" w:rsidRDefault="00F0072C" w:rsidP="00F0072C">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ACD6EA4" w14:textId="77777777" w:rsidR="00F0072C" w:rsidRPr="00425E77" w:rsidRDefault="00F0072C" w:rsidP="00F0072C">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161A76D4" w14:textId="77777777" w:rsidR="00F0072C" w:rsidRPr="00425E77" w:rsidRDefault="00F0072C" w:rsidP="00F0072C">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104D500D" w14:textId="77777777" w:rsidR="00F0072C" w:rsidRPr="00425E77" w:rsidRDefault="00F0072C" w:rsidP="00F0072C">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0104BC92" w14:textId="77777777" w:rsidR="00F0072C" w:rsidRPr="001130DA" w:rsidRDefault="00F0072C" w:rsidP="00F0072C">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DC2E935" w14:textId="77777777" w:rsidR="00F0072C" w:rsidRPr="00A56669" w:rsidRDefault="00F0072C" w:rsidP="00F0072C">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29796AA0" w14:textId="77777777" w:rsidR="00F0072C" w:rsidRPr="001130DA" w:rsidRDefault="00F0072C" w:rsidP="00F0072C">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1FC4F56" w14:textId="77777777" w:rsidR="00F0072C" w:rsidRPr="001130DA" w:rsidRDefault="00F0072C" w:rsidP="00F0072C">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377C51D9" w14:textId="77777777" w:rsidR="00F0072C" w:rsidRPr="0098613E" w:rsidRDefault="00F0072C" w:rsidP="00F0072C">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375CCB7C" w14:textId="77777777" w:rsidR="00F0072C" w:rsidRPr="001130DA" w:rsidRDefault="00F0072C" w:rsidP="00F0072C">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DF72783" w14:textId="77777777" w:rsidR="00F0072C" w:rsidRPr="0098613E" w:rsidRDefault="00F0072C" w:rsidP="00F0072C">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0DB3DA22" w14:textId="77777777" w:rsidR="00F0072C" w:rsidRPr="002A1AC9" w:rsidRDefault="00F0072C" w:rsidP="00F0072C">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47C40279" w14:textId="77777777" w:rsidR="00F0072C" w:rsidRPr="002A1AC9" w:rsidRDefault="00F0072C" w:rsidP="00F0072C">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459FB7AB" w14:textId="77777777" w:rsidR="00F0072C" w:rsidRPr="001130DA" w:rsidRDefault="00F0072C" w:rsidP="00F0072C">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1B56018D" w14:textId="77777777" w:rsidR="00F0072C" w:rsidRPr="001130DA" w:rsidRDefault="00F0072C" w:rsidP="00F0072C">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4D863D50" w14:textId="77777777" w:rsidR="00F0072C" w:rsidRPr="001130DA" w:rsidRDefault="00F0072C" w:rsidP="00F0072C">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1EAFDA8" w14:textId="77777777" w:rsidR="00F0072C" w:rsidRPr="0098613E" w:rsidRDefault="00F0072C" w:rsidP="00F0072C">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1F11D679" w14:textId="77777777" w:rsidR="00F0072C" w:rsidRPr="001130DA" w:rsidRDefault="00F0072C" w:rsidP="00F0072C">
      <w:pPr>
        <w:rPr>
          <w:sz w:val="16"/>
        </w:rPr>
      </w:pPr>
      <w:r w:rsidRPr="001130DA">
        <w:rPr>
          <w:sz w:val="16"/>
        </w:rPr>
        <w:t xml:space="preserve">Question: Does the Secretary-General believe that U.N. staff have a right to take part in industrial action? </w:t>
      </w:r>
    </w:p>
    <w:p w14:paraId="0A5D9B87" w14:textId="77777777" w:rsidR="00F0072C" w:rsidRPr="001130DA" w:rsidRDefault="00F0072C" w:rsidP="00F0072C">
      <w:pPr>
        <w:rPr>
          <w:sz w:val="16"/>
        </w:rPr>
      </w:pPr>
      <w:r w:rsidRPr="001130DA">
        <w:rPr>
          <w:sz w:val="16"/>
        </w:rPr>
        <w:t>Deputy Spokesman: We believe the right to strike is part of customary international law.167</w:t>
      </w:r>
    </w:p>
    <w:p w14:paraId="44244D07" w14:textId="77777777" w:rsidR="00F0072C" w:rsidRPr="001130DA" w:rsidRDefault="00F0072C" w:rsidP="00F0072C">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3FABEE38" w14:textId="77777777" w:rsidR="00F0072C" w:rsidRPr="00875A8F" w:rsidRDefault="00F0072C" w:rsidP="00F0072C">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1DEAAAB" w14:textId="77777777" w:rsidR="00F0072C" w:rsidRDefault="00F0072C" w:rsidP="00F0072C"/>
    <w:p w14:paraId="1646312C" w14:textId="77777777" w:rsidR="00F0072C" w:rsidRDefault="00F0072C" w:rsidP="00F0072C">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DD930AA" w14:textId="77777777" w:rsidR="00F0072C" w:rsidRPr="00463A35" w:rsidRDefault="00F0072C" w:rsidP="00F0072C">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9" w:history="1">
        <w:r w:rsidRPr="00111F4F">
          <w:rPr>
            <w:rStyle w:val="Hyperlink"/>
          </w:rPr>
          <w:t>https://sci-hub.se/https://doi.org/10.1177/2031952521994412</w:t>
        </w:r>
      </w:hyperlink>
      <w:r>
        <w:t>] Justin</w:t>
      </w:r>
    </w:p>
    <w:p w14:paraId="302CAEC5" w14:textId="77777777" w:rsidR="00F0072C" w:rsidRPr="00B57BC0" w:rsidRDefault="00F0072C" w:rsidP="00F0072C">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D397A35" w14:textId="77777777" w:rsidR="00F0072C" w:rsidRPr="00463A35" w:rsidRDefault="00F0072C" w:rsidP="00F0072C"/>
    <w:p w14:paraId="61121766" w14:textId="77777777" w:rsidR="00F0072C" w:rsidRDefault="00F0072C" w:rsidP="00F0072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0E187D39" w14:textId="77777777" w:rsidR="00F0072C" w:rsidRPr="008751FE" w:rsidRDefault="00F0072C" w:rsidP="00F0072C">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0" w:history="1">
        <w:r w:rsidRPr="00350781">
          <w:rPr>
            <w:rStyle w:val="Hyperlink"/>
          </w:rPr>
          <w:t>https://www.ilo.org/global/standards/introduction-to-international-labour-standards/the-benefits-of-international-labour-standards/lang--en/index.htm</w:t>
        </w:r>
      </w:hyperlink>
      <w:r>
        <w:t xml:space="preserve">] Justin </w:t>
      </w:r>
    </w:p>
    <w:p w14:paraId="5C88AD07" w14:textId="77777777" w:rsidR="00F0072C" w:rsidRPr="00CF4094" w:rsidRDefault="00F0072C" w:rsidP="00F0072C">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262BDAA" w14:textId="77777777" w:rsidR="00F0072C" w:rsidRDefault="00F0072C" w:rsidP="00F0072C"/>
    <w:p w14:paraId="2112C740" w14:textId="77777777" w:rsidR="00F0072C" w:rsidRPr="00594ADE" w:rsidRDefault="00F0072C" w:rsidP="00F0072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872A756" w14:textId="77777777" w:rsidR="00F0072C" w:rsidRPr="00594ADE" w:rsidRDefault="00F0072C" w:rsidP="00F0072C">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18A6ADB" w14:textId="77777777" w:rsidR="00F0072C" w:rsidRDefault="00F0072C" w:rsidP="00F0072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w:t>
      </w:r>
      <w:proofErr w:type="gramStart"/>
      <w:r w:rsidRPr="00594ADE">
        <w:rPr>
          <w:sz w:val="16"/>
        </w:rPr>
        <w:t>low and middle income</w:t>
      </w:r>
      <w:proofErr w:type="gramEnd"/>
      <w:r w:rsidRPr="00594ADE">
        <w:rPr>
          <w:sz w:val="16"/>
        </w:rPr>
        <w:t xml:space="preserv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06321A85" w14:textId="77777777" w:rsidR="00F0072C" w:rsidRPr="00594ADE" w:rsidRDefault="00F0072C" w:rsidP="00F0072C">
      <w:pPr>
        <w:rPr>
          <w:sz w:val="16"/>
        </w:rPr>
      </w:pPr>
    </w:p>
    <w:p w14:paraId="4B301451" w14:textId="77777777" w:rsidR="00F0072C" w:rsidRPr="00594ADE" w:rsidRDefault="00F0072C" w:rsidP="00F0072C">
      <w:pPr>
        <w:pStyle w:val="Heading4"/>
      </w:pPr>
      <w:r w:rsidRPr="00594ADE">
        <w:t>Weak states are existential. Err AFF to account for non-linearity and unpredictable cascades.</w:t>
      </w:r>
    </w:p>
    <w:p w14:paraId="0E884384" w14:textId="77777777" w:rsidR="00F0072C" w:rsidRPr="009F214B" w:rsidRDefault="00F0072C" w:rsidP="00F0072C">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1C92DB7F" w14:textId="77777777" w:rsidR="00F0072C" w:rsidRDefault="00F0072C" w:rsidP="00F0072C">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48FB67FC" w14:textId="77777777" w:rsidR="00F0072C" w:rsidRPr="009F214B" w:rsidRDefault="00F0072C" w:rsidP="00F0072C">
      <w:pPr>
        <w:rPr>
          <w:sz w:val="16"/>
        </w:rPr>
      </w:pPr>
    </w:p>
    <w:p w14:paraId="6FD10802" w14:textId="77777777" w:rsidR="00F0072C" w:rsidRDefault="00F0072C" w:rsidP="00F0072C">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12D3049" w14:textId="77777777" w:rsidR="00F0072C" w:rsidRPr="00594ADE" w:rsidRDefault="00F0072C" w:rsidP="00F0072C">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1"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7DA22839" w14:textId="77777777" w:rsidR="00F0072C" w:rsidRPr="00594ADE" w:rsidRDefault="00F0072C" w:rsidP="00F0072C">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50EE0C64" w14:textId="77777777" w:rsidR="00F0072C" w:rsidRDefault="00F0072C" w:rsidP="00F0072C"/>
    <w:p w14:paraId="575E3191" w14:textId="77777777" w:rsidR="00F0072C" w:rsidRDefault="00F0072C" w:rsidP="00F0072C">
      <w:pPr>
        <w:pStyle w:val="Heading3"/>
      </w:pPr>
      <w:r>
        <w:t>Underview</w:t>
      </w:r>
    </w:p>
    <w:p w14:paraId="53A06E54" w14:textId="77777777" w:rsidR="00F0072C" w:rsidRPr="00FB72FC" w:rsidRDefault="00F0072C" w:rsidP="00F0072C">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4CB56083" w14:textId="77777777" w:rsidR="00F0072C" w:rsidRDefault="00F0072C" w:rsidP="00F0072C"/>
    <w:p w14:paraId="65444CD1" w14:textId="77777777" w:rsidR="00F0072C" w:rsidRDefault="00F0072C" w:rsidP="00F0072C">
      <w:pPr>
        <w:pStyle w:val="Heading4"/>
      </w:pPr>
      <w:r>
        <w:t>2] Permissibility and presumption affirm.</w:t>
      </w:r>
    </w:p>
    <w:p w14:paraId="0843D5DB" w14:textId="77777777" w:rsidR="00F0072C" w:rsidRDefault="00F0072C" w:rsidP="00F0072C">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2D6FE390" w14:textId="77777777" w:rsidR="00F0072C" w:rsidRDefault="00F0072C" w:rsidP="00F0072C">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3879DD36" w14:textId="77777777" w:rsidR="00F0072C" w:rsidRPr="00B40916" w:rsidRDefault="00F0072C" w:rsidP="00F0072C">
      <w:pPr>
        <w:pStyle w:val="Heading4"/>
      </w:pPr>
      <w:r w:rsidRPr="00B40916">
        <w:t xml:space="preserve">C] </w:t>
      </w:r>
      <w:r w:rsidRPr="00B40916">
        <w:rPr>
          <w:u w:val="single"/>
        </w:rPr>
        <w:t>Negation Theory</w:t>
      </w:r>
      <w:r w:rsidRPr="00B40916">
        <w:t>- Negating requires a complete absence of an existing obligation</w:t>
      </w:r>
    </w:p>
    <w:p w14:paraId="3628288D" w14:textId="77777777" w:rsidR="00F0072C" w:rsidRDefault="00F0072C" w:rsidP="00F0072C">
      <w:pPr>
        <w:rPr>
          <w:rStyle w:val="Emphasis"/>
        </w:rPr>
      </w:pPr>
      <w:r>
        <w:rPr>
          <w:rStyle w:val="Emphasis"/>
          <w:highlight w:val="cyan"/>
        </w:rPr>
        <w:t>Negate: to deny the existence of</w:t>
      </w:r>
    </w:p>
    <w:p w14:paraId="3DA86B16" w14:textId="77777777" w:rsidR="00F0072C" w:rsidRDefault="00F0072C" w:rsidP="00F0072C">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0120F7DF" w14:textId="77777777" w:rsidR="00F0072C" w:rsidRDefault="00F0072C" w:rsidP="00F0072C">
      <w:pPr>
        <w:pStyle w:val="Heading4"/>
        <w:rPr>
          <w:rStyle w:val="Hyperlink"/>
        </w:rPr>
      </w:pPr>
      <w:r>
        <w:t>D</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68D1E76C" w14:textId="77777777" w:rsidR="00F0072C" w:rsidRPr="00CD116C" w:rsidRDefault="00F0072C" w:rsidP="00F0072C"/>
    <w:p w14:paraId="47DFF1F2"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72C"/>
    <w:rsid w:val="00425AB6"/>
    <w:rsid w:val="006F6C86"/>
    <w:rsid w:val="00F0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3DC09"/>
  <w15:chartTrackingRefBased/>
  <w15:docId w15:val="{0E0502CC-5E6D-4E60-954A-3C1EB7C6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072C"/>
    <w:rPr>
      <w:rFonts w:ascii="Calibri" w:eastAsiaTheme="minorHAnsi" w:hAnsi="Calibri" w:cs="Calibri"/>
      <w:lang w:eastAsia="en-US"/>
    </w:rPr>
  </w:style>
  <w:style w:type="paragraph" w:styleId="Heading1">
    <w:name w:val="heading 1"/>
    <w:aliases w:val="Pocket"/>
    <w:basedOn w:val="Normal"/>
    <w:next w:val="Normal"/>
    <w:link w:val="Heading1Char"/>
    <w:qFormat/>
    <w:rsid w:val="00F00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07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07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0072C"/>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00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72C"/>
  </w:style>
  <w:style w:type="character" w:customStyle="1" w:styleId="Heading1Char">
    <w:name w:val="Heading 1 Char"/>
    <w:aliases w:val="Pocket Char"/>
    <w:basedOn w:val="DefaultParagraphFont"/>
    <w:link w:val="Heading1"/>
    <w:rsid w:val="00F0072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0072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0072C"/>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0072C"/>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F007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072C"/>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F0072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0072C"/>
    <w:rPr>
      <w:color w:val="auto"/>
      <w:u w:val="none"/>
    </w:rPr>
  </w:style>
  <w:style w:type="character" w:styleId="FollowedHyperlink">
    <w:name w:val="FollowedHyperlink"/>
    <w:basedOn w:val="DefaultParagraphFont"/>
    <w:uiPriority w:val="99"/>
    <w:semiHidden/>
    <w:unhideWhenUsed/>
    <w:rsid w:val="00F0072C"/>
    <w:rPr>
      <w:color w:val="auto"/>
      <w:u w:val="none"/>
    </w:rPr>
  </w:style>
  <w:style w:type="paragraph" w:customStyle="1" w:styleId="textbold">
    <w:name w:val="text bold"/>
    <w:basedOn w:val="Normal"/>
    <w:link w:val="Emphasis"/>
    <w:autoRedefine/>
    <w:uiPriority w:val="7"/>
    <w:qFormat/>
    <w:rsid w:val="00F0072C"/>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F007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F007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pringer.com/article/10.1007/s11158-020-09487-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bbvaopenmind.com/en/articles/technological-wild-cards-existential-risk-and-a-changing-humanity/)//" TargetMode="External"/><Relationship Id="rId5" Type="http://schemas.openxmlformats.org/officeDocument/2006/relationships/hyperlink" Target="https://digitalcommons.law.yale.edu/cgi/viewcontent.cgi?article=1710&amp;context=yjil" TargetMode="External"/><Relationship Id="rId10" Type="http://schemas.openxmlformats.org/officeDocument/2006/relationships/hyperlink" Target="https://www.ilo.org/global/standards/introduction-to-international-labour-standards/the-benefits-of-international-labour-standards/lang--en/index.htm" TargetMode="External"/><Relationship Id="rId4" Type="http://schemas.openxmlformats.org/officeDocument/2006/relationships/webSettings" Target="webSettings.xml"/><Relationship Id="rId9" Type="http://schemas.openxmlformats.org/officeDocument/2006/relationships/hyperlink" Target="https://sci-hub.se/https://doi.org/10.1177/20319525219944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13793</Words>
  <Characters>78623</Characters>
  <Application>Microsoft Office Word</Application>
  <DocSecurity>0</DocSecurity>
  <Lines>655</Lines>
  <Paragraphs>184</Paragraphs>
  <ScaleCrop>false</ScaleCrop>
  <Company/>
  <LinksUpToDate>false</LinksUpToDate>
  <CharactersWithSpaces>92232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2021-11-06T00:12:00Z</dcterms:created>
  <dcterms:modified xsi:type="dcterms:W3CDTF">2021-11-06T00:19:00Z</dcterms:modified>
</cp:coreProperties>
</file>