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F6052" w14:textId="638F483F" w:rsidR="00EA632D" w:rsidRDefault="00EA632D" w:rsidP="00726A39">
      <w:pPr>
        <w:pStyle w:val="Heading3"/>
      </w:pPr>
      <w:r>
        <w:t>New Cards</w:t>
      </w:r>
    </w:p>
    <w:p w14:paraId="5206D38C" w14:textId="77777777" w:rsidR="00EA632D" w:rsidRPr="00EA632D" w:rsidRDefault="00EA632D" w:rsidP="00EA632D">
      <w:pPr>
        <w:pStyle w:val="Heading4"/>
      </w:pPr>
      <w:r w:rsidRPr="00EA632D">
        <w:t xml:space="preserve">No </w:t>
      </w:r>
      <w:r w:rsidRPr="00EA632D">
        <w:rPr>
          <w:u w:val="single"/>
        </w:rPr>
        <w:t>intent-foresight</w:t>
      </w:r>
      <w:r w:rsidRPr="00EA632D">
        <w:t xml:space="preserve"> distinction for states.</w:t>
      </w:r>
    </w:p>
    <w:p w14:paraId="6AEE7879" w14:textId="77777777" w:rsidR="00EA632D" w:rsidRDefault="00EA632D" w:rsidP="00EA632D">
      <w:pPr>
        <w:rPr>
          <w:rStyle w:val="StyleUnderline"/>
          <w:sz w:val="16"/>
        </w:rPr>
      </w:pPr>
      <w:r>
        <w:rPr>
          <w:rStyle w:val="Style13ptBold"/>
        </w:rPr>
        <w:t xml:space="preserve">Enoch 07 </w:t>
      </w:r>
      <w:r>
        <w:t xml:space="preserve">Enoch, D [The Faculty of Law, The Hebrew </w:t>
      </w:r>
      <w:proofErr w:type="spellStart"/>
      <w:r>
        <w:t>Unviersity</w:t>
      </w:r>
      <w:proofErr w:type="spellEnd"/>
      <w:r>
        <w:t xml:space="preserve">, Mount Scopus Campus, </w:t>
      </w:r>
      <w:proofErr w:type="spellStart"/>
      <w:r>
        <w:t>Jersusalem</w:t>
      </w:r>
      <w:proofErr w:type="spellEnd"/>
      <w:r>
        <w:t>]. (2007). INTENDING, FORESEEING, AND THE STATE. Legal Theory, 13(02). doi:10.1017/s1352325207070048 https://www.cambridge.org/core/journals/legal-theory/article/intending-foreseeing-and-the-state/76B18896B94D5490ED0512D8E8DC54B2</w:t>
      </w:r>
    </w:p>
    <w:p w14:paraId="5990B942" w14:textId="77777777" w:rsidR="00EA632D" w:rsidRDefault="00EA632D" w:rsidP="00EA632D">
      <w:r>
        <w:t xml:space="preserve">The general difficulty of the intending-foreseeing distinction here stemmed, you will recall, from the feeling that </w:t>
      </w:r>
      <w:r>
        <w:rPr>
          <w:rStyle w:val="StyleUnderline"/>
        </w:rPr>
        <w:t xml:space="preserve">attempting to </w:t>
      </w:r>
      <w:r>
        <w:rPr>
          <w:rStyle w:val="StyleUnderline"/>
          <w:highlight w:val="green"/>
        </w:rPr>
        <w:t>pick and choose among</w:t>
      </w:r>
      <w:r>
        <w:rPr>
          <w:rStyle w:val="StyleUnderline"/>
        </w:rPr>
        <w:t xml:space="preserve"> the </w:t>
      </w:r>
      <w:r>
        <w:rPr>
          <w:rStyle w:val="StyleUnderline"/>
          <w:highlight w:val="green"/>
        </w:rPr>
        <w:t>foreseen consequences</w:t>
      </w:r>
      <w:r>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Pr>
          <w:rStyle w:val="StyleUnderline"/>
          <w:highlight w:val="green"/>
        </w:rPr>
        <w:t>evade responsibility</w:t>
      </w:r>
      <w:r>
        <w:rPr>
          <w:rStyle w:val="StyleUnderline"/>
        </w:rPr>
        <w:t xml:space="preserve">, and so thinking about the distinction in terms of responsibility serves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picture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t xml:space="preserve"> for.</w:t>
      </w:r>
      <w:r>
        <w:rPr>
          <w:rStyle w:val="StyleUnderline"/>
        </w:rPr>
        <w:t xml:space="preserve">44 </w:t>
      </w:r>
      <w:r>
        <w:rPr>
          <w:rStyle w:val="StyleUnderline"/>
          <w:highlight w:val="green"/>
        </w:rPr>
        <w:t xml:space="preserve">In </w:t>
      </w:r>
      <w:r>
        <w:rPr>
          <w:rStyle w:val="StyleUnderline"/>
        </w:rPr>
        <w:t xml:space="preserve">making </w:t>
      </w:r>
      <w:r>
        <w:rPr>
          <w:rStyle w:val="StyleUnderline"/>
          <w:highlight w:val="green"/>
        </w:rPr>
        <w:t xml:space="preserve">policy </w:t>
      </w:r>
      <w:r>
        <w:rPr>
          <w:rStyle w:val="StyleUnderline"/>
        </w:rPr>
        <w:t xml:space="preserve">decisions, it is precisely </w:t>
      </w:r>
      <w:r>
        <w:rPr>
          <w:rStyle w:val="StyleUnderline"/>
          <w:highlight w:val="green"/>
        </w:rPr>
        <w:t>the global</w:t>
      </w:r>
      <w:r>
        <w:rPr>
          <w:rStyle w:val="StyleUnderline"/>
        </w:rPr>
        <w:t xml:space="preserve"> (or at least statewide, or nationwide, or something of this sort) perspective that </w:t>
      </w:r>
      <w:r>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surely </w:t>
      </w:r>
      <w:r>
        <w:rPr>
          <w:rStyle w:val="StyleUnderline"/>
        </w:rPr>
        <w:t xml:space="preserve">when a state committee tries to formulate </w:t>
      </w:r>
      <w:r>
        <w:rPr>
          <w:rStyle w:val="StyleUnderline"/>
          <w:highlight w:val="green"/>
        </w:rPr>
        <w:t>rules for</w:t>
      </w:r>
      <w:r>
        <w:rPr>
          <w:rStyle w:val="StyleUnderline"/>
        </w:rPr>
        <w:t xml:space="preserve"> the </w:t>
      </w:r>
      <w:r>
        <w:rPr>
          <w:rStyle w:val="StyleUnderline"/>
          <w:highlight w:val="green"/>
        </w:rPr>
        <w:t xml:space="preserve">allocation </w:t>
      </w:r>
      <w:r>
        <w:rPr>
          <w:rStyle w:val="StyleUnderline"/>
        </w:rPr>
        <w:t xml:space="preserve">of scarce medical drugs and treatments, it </w:t>
      </w:r>
      <w:r>
        <w:rPr>
          <w:rStyle w:val="StyleUnderline"/>
          <w:highlight w:val="green"/>
        </w:rPr>
        <w:t xml:space="preserve">cannot hide behind </w:t>
      </w:r>
      <w:r>
        <w:rPr>
          <w:rStyle w:val="StyleUnderline"/>
        </w:rPr>
        <w:t xml:space="preserve">the </w:t>
      </w:r>
      <w:r>
        <w:rPr>
          <w:rStyle w:val="StyleUnderline"/>
          <w:highlight w:val="green"/>
        </w:rPr>
        <w:t xml:space="preserve">intending-foreseeing </w:t>
      </w:r>
      <w:r>
        <w:rPr>
          <w:rStyle w:val="StyleUnderline"/>
        </w:rPr>
        <w:t xml:space="preserve">distinction, arguing that if it allows45 the doctor to give the drug to today’s patient, the death of tomorrow’s patient is merely foreseen and not intended. When </w:t>
      </w:r>
      <w:proofErr w:type="gramStart"/>
      <w:r>
        <w:rPr>
          <w:rStyle w:val="StyleUnderline"/>
        </w:rPr>
        <w:t>making a policy-decision</w:t>
      </w:r>
      <w:proofErr w:type="gramEnd"/>
      <w:r>
        <w:rPr>
          <w:rStyle w:val="StyleUnderline"/>
        </w:rPr>
        <w:t xml:space="preserve">, this is clearly unacceptable.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Pr>
          <w:rStyle w:val="StyleUnderline"/>
        </w:rPr>
        <w:t xml:space="preserve">states and </w:t>
      </w:r>
      <w:r>
        <w:rPr>
          <w:rStyle w:val="StyleUnderline"/>
          <w:highlight w:val="green"/>
        </w:rPr>
        <w:t>governments</w:t>
      </w:r>
      <w:r>
        <w:rPr>
          <w:rStyle w:val="StyleUnderline"/>
        </w:rPr>
        <w:t>.</w:t>
      </w:r>
      <w:r>
        <w:t xml:space="preserve"> </w:t>
      </w:r>
      <w:r>
        <w:rPr>
          <w:rStyle w:val="StyleUnderline"/>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Pr>
          <w:rStyle w:val="StyleUnderline"/>
          <w:highlight w:val="green"/>
        </w:rPr>
        <w:t>have</w:t>
      </w:r>
      <w:r>
        <w:rPr>
          <w:rStyle w:val="StyleUnderline"/>
        </w:rPr>
        <w:t xml:space="preserve"> much more comprehensive </w:t>
      </w:r>
      <w:r>
        <w:rPr>
          <w:rStyle w:val="StyleUnderline"/>
          <w:highlight w:val="green"/>
        </w:rPr>
        <w:t>responsibilities</w:t>
      </w:r>
      <w:r>
        <w:rPr>
          <w:rStyle w:val="StyleUnderline"/>
        </w:rPr>
        <w:t xml:space="preserve"> than individuals do. Hiding behind </w:t>
      </w:r>
      <w:r>
        <w:rPr>
          <w:rStyle w:val="StyleUnderline"/>
          <w:highlight w:val="green"/>
        </w:rPr>
        <w:t xml:space="preserve">the </w:t>
      </w:r>
      <w:r>
        <w:rPr>
          <w:rStyle w:val="StyleUnderline"/>
        </w:rPr>
        <w:t xml:space="preserve">intending-foreseeing </w:t>
      </w:r>
      <w:r>
        <w:rPr>
          <w:rStyle w:val="StyleUnderline"/>
          <w:highlight w:val="green"/>
        </w:rPr>
        <w:t>distinction</w:t>
      </w:r>
      <w:r>
        <w:rPr>
          <w:rStyle w:val="StyleUnderline"/>
        </w:rPr>
        <w:t xml:space="preserve"> thus more clearly constitutes an </w:t>
      </w:r>
      <w:r>
        <w:rPr>
          <w:rStyle w:val="StyleUnderline"/>
          <w:highlight w:val="green"/>
        </w:rPr>
        <w:t>evasion of responsibility</w:t>
      </w:r>
      <w:r>
        <w:rPr>
          <w:rStyle w:val="StyleUnderline"/>
        </w:rPr>
        <w:t xml:space="preserve"> in the case of the former. So the evading-responsibility worry has much more force against the intending-foreseeing distinction when applied to state action than elsewhere.</w:t>
      </w:r>
    </w:p>
    <w:p w14:paraId="0AD38935" w14:textId="77777777" w:rsidR="00EA632D" w:rsidRPr="00EA632D" w:rsidRDefault="00EA632D" w:rsidP="00EA632D">
      <w:pPr>
        <w:rPr>
          <w:b/>
          <w:bCs/>
        </w:rPr>
      </w:pPr>
    </w:p>
    <w:p w14:paraId="75D3EF05" w14:textId="77777777" w:rsidR="00EA632D" w:rsidRPr="00EA632D" w:rsidRDefault="00EA632D" w:rsidP="00EA632D">
      <w:pPr>
        <w:pStyle w:val="Heading4"/>
        <w:rPr>
          <w:bCs/>
        </w:rPr>
      </w:pPr>
      <w:r w:rsidRPr="00EA632D">
        <w:rPr>
          <w:bCs/>
        </w:rPr>
        <w:t xml:space="preserve">It </w:t>
      </w:r>
      <w:r w:rsidRPr="00EA632D">
        <w:rPr>
          <w:bCs/>
          <w:u w:val="single"/>
        </w:rPr>
        <w:t>ontologically</w:t>
      </w:r>
      <w:r w:rsidRPr="00EA632D">
        <w:rPr>
          <w:bCs/>
        </w:rPr>
        <w:t xml:space="preserve"> destroys the subject.</w:t>
      </w:r>
    </w:p>
    <w:p w14:paraId="5E859B8F" w14:textId="77777777" w:rsidR="00EA632D" w:rsidRDefault="00EA632D" w:rsidP="00EA632D">
      <w:r>
        <w:rPr>
          <w:rStyle w:val="Style13ptBold"/>
        </w:rPr>
        <w:t xml:space="preserve">Paterson 1 </w:t>
      </w:r>
      <w:r>
        <w:t xml:space="preserve">– Department of Philosophy, Providence College, Rhode Island. (Craig, “A Life Not Worth Living?”, Studies in Christian Ethics, </w:t>
      </w:r>
      <w:hyperlink r:id="rId5" w:history="1">
        <w:r>
          <w:rPr>
            <w:rStyle w:val="Hyperlink"/>
          </w:rPr>
          <w:t>http://sce.sagepub.com</w:t>
        </w:r>
      </w:hyperlink>
      <w:r>
        <w:t>)</w:t>
      </w:r>
    </w:p>
    <w:p w14:paraId="46ADA9D2" w14:textId="77777777" w:rsidR="00EA632D" w:rsidRDefault="00EA632D" w:rsidP="00EA632D">
      <w:pPr>
        <w:rPr>
          <w:b/>
          <w:iCs/>
          <w:sz w:val="26"/>
          <w:szCs w:val="26"/>
          <w:u w:val="single"/>
        </w:rPr>
      </w:pPr>
      <w:r>
        <w:rPr>
          <w:szCs w:val="26"/>
        </w:rPr>
        <w:t xml:space="preserve">Contrary to those accounts, </w:t>
      </w:r>
      <w:r>
        <w:rPr>
          <w:sz w:val="26"/>
          <w:szCs w:val="26"/>
          <w:u w:val="single"/>
        </w:rPr>
        <w:t>I would argue that it is</w:t>
      </w:r>
      <w:r>
        <w:rPr>
          <w:rStyle w:val="Emphasis"/>
          <w:color w:val="000000" w:themeColor="text1"/>
          <w:sz w:val="26"/>
          <w:szCs w:val="26"/>
        </w:rPr>
        <w:t xml:space="preserve"> </w:t>
      </w:r>
      <w:r>
        <w:rPr>
          <w:rStyle w:val="Emphasis"/>
          <w:color w:val="000000" w:themeColor="text1"/>
          <w:sz w:val="26"/>
          <w:szCs w:val="26"/>
          <w:highlight w:val="green"/>
        </w:rPr>
        <w:t>death</w:t>
      </w:r>
      <w:r>
        <w:rPr>
          <w:rStyle w:val="Emphasis"/>
          <w:color w:val="000000" w:themeColor="text1"/>
          <w:sz w:val="26"/>
          <w:szCs w:val="26"/>
        </w:rPr>
        <w:t xml:space="preserve"> </w:t>
      </w:r>
      <w:r>
        <w:rPr>
          <w:sz w:val="26"/>
          <w:szCs w:val="26"/>
          <w:u w:val="single"/>
        </w:rPr>
        <w:t xml:space="preserve">per se that is really the </w:t>
      </w:r>
      <w:r>
        <w:rPr>
          <w:rStyle w:val="Emphasis"/>
          <w:sz w:val="26"/>
          <w:szCs w:val="26"/>
        </w:rPr>
        <w:t>objective evil</w:t>
      </w:r>
      <w:r>
        <w:rPr>
          <w:sz w:val="26"/>
          <w:szCs w:val="26"/>
          <w:u w:val="single"/>
        </w:rPr>
        <w:t xml:space="preserve"> for us</w:t>
      </w:r>
      <w:r>
        <w:rPr>
          <w:szCs w:val="26"/>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Pr>
          <w:sz w:val="26"/>
          <w:szCs w:val="26"/>
          <w:u w:val="single"/>
        </w:rPr>
        <w:t xml:space="preserve">death in itself is an evil to us because it </w:t>
      </w:r>
      <w:r>
        <w:rPr>
          <w:rStyle w:val="Emphasis"/>
          <w:color w:val="000000" w:themeColor="text1"/>
          <w:sz w:val="26"/>
          <w:szCs w:val="26"/>
          <w:highlight w:val="green"/>
        </w:rPr>
        <w:t xml:space="preserve">ontologically destroys the </w:t>
      </w:r>
      <w:r>
        <w:rPr>
          <w:rStyle w:val="Emphasis"/>
          <w:color w:val="000000" w:themeColor="text1"/>
          <w:sz w:val="26"/>
          <w:szCs w:val="26"/>
        </w:rPr>
        <w:t xml:space="preserve">current existent </w:t>
      </w:r>
      <w:r>
        <w:rPr>
          <w:rStyle w:val="Emphasis"/>
          <w:color w:val="000000" w:themeColor="text1"/>
          <w:sz w:val="26"/>
          <w:szCs w:val="26"/>
          <w:highlight w:val="green"/>
        </w:rPr>
        <w:t>subject</w:t>
      </w:r>
      <w:r>
        <w:rPr>
          <w:rStyle w:val="Emphasis"/>
          <w:color w:val="000000" w:themeColor="text1"/>
          <w:sz w:val="26"/>
          <w:szCs w:val="26"/>
        </w:rPr>
        <w:t xml:space="preserve"> </w:t>
      </w:r>
      <w:r>
        <w:rPr>
          <w:szCs w:val="26"/>
        </w:rPr>
        <w:t xml:space="preserve">— </w:t>
      </w:r>
      <w:r>
        <w:rPr>
          <w:sz w:val="26"/>
          <w:szCs w:val="26"/>
          <w:u w:val="single"/>
        </w:rPr>
        <w:t xml:space="preserve">it is the ultimate in </w:t>
      </w:r>
      <w:r>
        <w:rPr>
          <w:rStyle w:val="Emphasis"/>
          <w:sz w:val="26"/>
          <w:szCs w:val="26"/>
        </w:rPr>
        <w:t xml:space="preserve">metaphysical </w:t>
      </w:r>
      <w:proofErr w:type="spellStart"/>
      <w:r>
        <w:rPr>
          <w:rStyle w:val="Emphasis"/>
          <w:sz w:val="26"/>
          <w:szCs w:val="26"/>
        </w:rPr>
        <w:t>lightening</w:t>
      </w:r>
      <w:proofErr w:type="spellEnd"/>
      <w:r>
        <w:rPr>
          <w:rStyle w:val="Emphasis"/>
          <w:sz w:val="26"/>
          <w:szCs w:val="26"/>
        </w:rPr>
        <w:t xml:space="preserve"> strikes</w:t>
      </w:r>
      <w:r>
        <w:rPr>
          <w:szCs w:val="26"/>
        </w:rPr>
        <w:t xml:space="preserve">.80 </w:t>
      </w:r>
      <w:r>
        <w:rPr>
          <w:sz w:val="26"/>
          <w:szCs w:val="26"/>
          <w:u w:val="single"/>
        </w:rPr>
        <w:t xml:space="preserve">The evil of </w:t>
      </w:r>
      <w:r>
        <w:rPr>
          <w:sz w:val="26"/>
          <w:szCs w:val="26"/>
          <w:highlight w:val="green"/>
          <w:u w:val="single"/>
        </w:rPr>
        <w:t>death is</w:t>
      </w:r>
      <w:r>
        <w:rPr>
          <w:sz w:val="26"/>
          <w:szCs w:val="26"/>
          <w:u w:val="single"/>
        </w:rPr>
        <w:t xml:space="preserve"> truly </w:t>
      </w:r>
      <w:r>
        <w:rPr>
          <w:sz w:val="26"/>
          <w:szCs w:val="26"/>
          <w:highlight w:val="green"/>
          <w:u w:val="single"/>
        </w:rPr>
        <w:t>an ontological evil</w:t>
      </w:r>
      <w:r>
        <w:rPr>
          <w:sz w:val="26"/>
          <w:szCs w:val="26"/>
          <w:u w:val="single"/>
        </w:rPr>
        <w:t xml:space="preserve"> borne by the person who already exists,</w:t>
      </w:r>
      <w:r>
        <w:rPr>
          <w:rStyle w:val="Emphasis"/>
          <w:color w:val="000000" w:themeColor="text1"/>
          <w:sz w:val="26"/>
          <w:szCs w:val="26"/>
        </w:rPr>
        <w:t xml:space="preserve"> </w:t>
      </w:r>
      <w:r>
        <w:rPr>
          <w:rStyle w:val="Emphasis"/>
          <w:color w:val="000000" w:themeColor="text1"/>
          <w:sz w:val="26"/>
          <w:szCs w:val="26"/>
          <w:highlight w:val="green"/>
        </w:rPr>
        <w:t>independent</w:t>
      </w:r>
      <w:r>
        <w:rPr>
          <w:rStyle w:val="Emphasis"/>
          <w:color w:val="000000" w:themeColor="text1"/>
          <w:sz w:val="26"/>
          <w:szCs w:val="26"/>
        </w:rPr>
        <w:t xml:space="preserve">ly </w:t>
      </w:r>
      <w:r>
        <w:rPr>
          <w:rStyle w:val="Emphasis"/>
          <w:color w:val="000000" w:themeColor="text1"/>
          <w:sz w:val="26"/>
          <w:szCs w:val="26"/>
          <w:highlight w:val="green"/>
        </w:rPr>
        <w:t>of</w:t>
      </w:r>
      <w:r>
        <w:rPr>
          <w:rStyle w:val="Emphasis"/>
          <w:color w:val="000000" w:themeColor="text1"/>
          <w:sz w:val="26"/>
          <w:szCs w:val="26"/>
        </w:rPr>
        <w:t xml:space="preserve"> calculations about better or worse </w:t>
      </w:r>
      <w:r>
        <w:rPr>
          <w:sz w:val="26"/>
          <w:szCs w:val="26"/>
          <w:highlight w:val="green"/>
          <w:u w:val="single"/>
        </w:rPr>
        <w:t>possible lives</w:t>
      </w:r>
      <w:r>
        <w:rPr>
          <w:rStyle w:val="Emphasis"/>
          <w:color w:val="000000" w:themeColor="text1"/>
          <w:sz w:val="26"/>
          <w:szCs w:val="26"/>
          <w:highlight w:val="green"/>
        </w:rPr>
        <w:t xml:space="preserve">. Such an evil need not be </w:t>
      </w:r>
      <w:r>
        <w:rPr>
          <w:rStyle w:val="Emphasis"/>
          <w:color w:val="000000" w:themeColor="text1"/>
          <w:sz w:val="26"/>
          <w:szCs w:val="26"/>
        </w:rPr>
        <w:t xml:space="preserve">consciously </w:t>
      </w:r>
      <w:r>
        <w:rPr>
          <w:rStyle w:val="Emphasis"/>
          <w:color w:val="000000" w:themeColor="text1"/>
          <w:sz w:val="26"/>
          <w:szCs w:val="26"/>
          <w:highlight w:val="green"/>
        </w:rPr>
        <w:t>experienced</w:t>
      </w:r>
      <w:r>
        <w:rPr>
          <w:rStyle w:val="Emphasis"/>
          <w:color w:val="000000" w:themeColor="text1"/>
          <w:sz w:val="26"/>
          <w:szCs w:val="26"/>
        </w:rPr>
        <w:t xml:space="preserve"> </w:t>
      </w:r>
      <w:r>
        <w:rPr>
          <w:szCs w:val="26"/>
        </w:rPr>
        <w:t xml:space="preserve">in order to be an evil for the kind of being a human person is. </w:t>
      </w:r>
      <w:r>
        <w:rPr>
          <w:sz w:val="26"/>
          <w:szCs w:val="26"/>
          <w:highlight w:val="green"/>
          <w:u w:val="single"/>
        </w:rPr>
        <w:t>Death</w:t>
      </w:r>
      <w:r>
        <w:rPr>
          <w:sz w:val="26"/>
          <w:szCs w:val="26"/>
          <w:u w:val="single"/>
        </w:rPr>
        <w:t xml:space="preserve"> is an evil because of the change in kind it brings about, a change that </w:t>
      </w:r>
      <w:r>
        <w:rPr>
          <w:sz w:val="26"/>
          <w:szCs w:val="26"/>
          <w:highlight w:val="green"/>
          <w:u w:val="single"/>
        </w:rPr>
        <w:t>is destructive of the</w:t>
      </w:r>
      <w:r>
        <w:rPr>
          <w:sz w:val="26"/>
          <w:szCs w:val="26"/>
          <w:u w:val="single"/>
        </w:rPr>
        <w:t xml:space="preserve"> type of </w:t>
      </w:r>
      <w:r>
        <w:rPr>
          <w:sz w:val="26"/>
          <w:szCs w:val="26"/>
          <w:highlight w:val="green"/>
          <w:u w:val="single"/>
        </w:rPr>
        <w:t>entity</w:t>
      </w:r>
      <w:r>
        <w:rPr>
          <w:sz w:val="26"/>
          <w:szCs w:val="26"/>
          <w:u w:val="single"/>
        </w:rPr>
        <w:t xml:space="preserve"> that </w:t>
      </w:r>
      <w:r>
        <w:rPr>
          <w:sz w:val="26"/>
          <w:szCs w:val="26"/>
          <w:highlight w:val="green"/>
          <w:u w:val="single"/>
        </w:rPr>
        <w:t>we</w:t>
      </w:r>
      <w:r>
        <w:rPr>
          <w:sz w:val="26"/>
          <w:szCs w:val="26"/>
          <w:u w:val="single"/>
        </w:rPr>
        <w:t xml:space="preserve"> essentially </w:t>
      </w:r>
      <w:r>
        <w:rPr>
          <w:sz w:val="26"/>
          <w:szCs w:val="26"/>
          <w:highlight w:val="green"/>
          <w:u w:val="single"/>
        </w:rPr>
        <w:t>are</w:t>
      </w:r>
      <w:r>
        <w:rPr>
          <w:sz w:val="26"/>
          <w:szCs w:val="26"/>
          <w:u w:val="single"/>
        </w:rPr>
        <w:t>.</w:t>
      </w:r>
      <w:r>
        <w:rPr>
          <w:rStyle w:val="Emphasis"/>
          <w:color w:val="000000" w:themeColor="text1"/>
          <w:sz w:val="26"/>
          <w:szCs w:val="26"/>
        </w:rPr>
        <w:t xml:space="preserve"> Anything</w:t>
      </w:r>
      <w:r>
        <w:rPr>
          <w:szCs w:val="26"/>
        </w:rPr>
        <w:t>, whether caused naturally or caused by human intervention (intentional or unintentional)</w:t>
      </w:r>
      <w:r>
        <w:rPr>
          <w:rStyle w:val="Emphasis"/>
          <w:color w:val="000000" w:themeColor="text1"/>
          <w:sz w:val="26"/>
          <w:szCs w:val="26"/>
        </w:rPr>
        <w:t xml:space="preserve"> </w:t>
      </w:r>
      <w:r>
        <w:rPr>
          <w:rStyle w:val="Emphasis"/>
          <w:color w:val="000000" w:themeColor="text1"/>
          <w:sz w:val="26"/>
          <w:szCs w:val="26"/>
          <w:highlight w:val="green"/>
        </w:rPr>
        <w:t xml:space="preserve">that </w:t>
      </w:r>
      <w:r>
        <w:rPr>
          <w:rStyle w:val="Emphasis"/>
          <w:color w:val="000000" w:themeColor="text1"/>
          <w:sz w:val="26"/>
          <w:szCs w:val="26"/>
        </w:rPr>
        <w:t xml:space="preserve">drastically </w:t>
      </w:r>
      <w:r>
        <w:rPr>
          <w:rStyle w:val="Emphasis"/>
          <w:color w:val="000000" w:themeColor="text1"/>
          <w:sz w:val="26"/>
          <w:szCs w:val="26"/>
          <w:highlight w:val="green"/>
        </w:rPr>
        <w:t xml:space="preserve">interferes in the </w:t>
      </w:r>
      <w:r>
        <w:rPr>
          <w:rStyle w:val="Emphasis"/>
          <w:color w:val="000000" w:themeColor="text1"/>
          <w:sz w:val="26"/>
          <w:szCs w:val="26"/>
        </w:rPr>
        <w:t xml:space="preserve">process of maintaining the </w:t>
      </w:r>
      <w:r>
        <w:rPr>
          <w:rStyle w:val="Emphasis"/>
          <w:color w:val="000000" w:themeColor="text1"/>
          <w:sz w:val="26"/>
          <w:szCs w:val="26"/>
          <w:highlight w:val="green"/>
        </w:rPr>
        <w:t>person</w:t>
      </w:r>
      <w:r>
        <w:rPr>
          <w:rStyle w:val="Emphasis"/>
          <w:color w:val="000000" w:themeColor="text1"/>
          <w:sz w:val="26"/>
          <w:szCs w:val="26"/>
        </w:rPr>
        <w:t xml:space="preserve"> in existence </w:t>
      </w:r>
      <w:r>
        <w:rPr>
          <w:rStyle w:val="Emphasis"/>
          <w:color w:val="000000" w:themeColor="text1"/>
          <w:sz w:val="26"/>
          <w:szCs w:val="26"/>
          <w:highlight w:val="green"/>
        </w:rPr>
        <w:t>is an objective evil</w:t>
      </w:r>
      <w:r>
        <w:rPr>
          <w:rStyle w:val="Emphasis"/>
          <w:color w:val="000000" w:themeColor="text1"/>
          <w:sz w:val="26"/>
          <w:szCs w:val="26"/>
        </w:rPr>
        <w:t xml:space="preserve"> </w:t>
      </w:r>
      <w:r>
        <w:rPr>
          <w:szCs w:val="26"/>
        </w:rPr>
        <w:t>for the person. What is crucially at stake here, and is dialectically supportive of the self-</w:t>
      </w:r>
      <w:proofErr w:type="spellStart"/>
      <w:r>
        <w:rPr>
          <w:szCs w:val="26"/>
        </w:rPr>
        <w:t>evidency</w:t>
      </w:r>
      <w:proofErr w:type="spellEnd"/>
      <w:r>
        <w:rPr>
          <w:szCs w:val="26"/>
        </w:rPr>
        <w:t xml:space="preserve"> of the basic good of human life, is that death is a radical interference with the current life process of the kind of being that we are. In consequence,</w:t>
      </w:r>
      <w:r>
        <w:rPr>
          <w:rStyle w:val="Emphasis"/>
          <w:color w:val="000000" w:themeColor="text1"/>
          <w:sz w:val="26"/>
          <w:szCs w:val="26"/>
        </w:rPr>
        <w:t xml:space="preserve"> death itself can be credibly thought of as a </w:t>
      </w:r>
      <w:r>
        <w:rPr>
          <w:rStyle w:val="Emphasis"/>
          <w:color w:val="000000" w:themeColor="text1"/>
          <w:sz w:val="26"/>
          <w:szCs w:val="26"/>
          <w:highlight w:val="green"/>
        </w:rPr>
        <w:t xml:space="preserve">‘primitive evil’ </w:t>
      </w:r>
      <w:r>
        <w:rPr>
          <w:rStyle w:val="Emphasis"/>
          <w:color w:val="000000" w:themeColor="text1"/>
          <w:sz w:val="26"/>
          <w:szCs w:val="26"/>
        </w:rPr>
        <w:t>for all persons, regardless of the extent to which they are currently or prospectively capable of participating in a full array of the goods of life.</w:t>
      </w:r>
      <w:r>
        <w:rPr>
          <w:szCs w:val="26"/>
        </w:rPr>
        <w:t>81  In conclusion, concerning willed human actions, it is justifiable to state that</w:t>
      </w:r>
      <w:r>
        <w:rPr>
          <w:rStyle w:val="Emphasis"/>
          <w:color w:val="000000" w:themeColor="text1"/>
          <w:sz w:val="26"/>
          <w:szCs w:val="26"/>
        </w:rPr>
        <w:t xml:space="preserve"> </w:t>
      </w:r>
      <w:r>
        <w:rPr>
          <w:rStyle w:val="Emphasis"/>
          <w:color w:val="000000" w:themeColor="text1"/>
          <w:sz w:val="26"/>
          <w:szCs w:val="26"/>
          <w:highlight w:val="green"/>
        </w:rPr>
        <w:t>any</w:t>
      </w:r>
      <w:r>
        <w:rPr>
          <w:rStyle w:val="Emphasis"/>
          <w:color w:val="000000" w:themeColor="text1"/>
          <w:sz w:val="26"/>
          <w:szCs w:val="26"/>
        </w:rPr>
        <w:t xml:space="preserve"> intentional </w:t>
      </w:r>
      <w:r>
        <w:rPr>
          <w:rStyle w:val="Emphasis"/>
          <w:color w:val="000000" w:themeColor="text1"/>
          <w:sz w:val="26"/>
          <w:szCs w:val="26"/>
          <w:highlight w:val="green"/>
        </w:rPr>
        <w:t>rejection of</w:t>
      </w:r>
      <w:r>
        <w:rPr>
          <w:rStyle w:val="Emphasis"/>
          <w:color w:val="000000" w:themeColor="text1"/>
          <w:sz w:val="26"/>
          <w:szCs w:val="26"/>
        </w:rPr>
        <w:t xml:space="preserve"> human </w:t>
      </w:r>
      <w:r>
        <w:rPr>
          <w:rStyle w:val="Emphasis"/>
          <w:color w:val="000000" w:themeColor="text1"/>
          <w:sz w:val="26"/>
          <w:szCs w:val="26"/>
          <w:highlight w:val="green"/>
        </w:rPr>
        <w:t>life</w:t>
      </w:r>
      <w:r>
        <w:rPr>
          <w:rStyle w:val="Emphasis"/>
          <w:color w:val="000000" w:themeColor="text1"/>
          <w:sz w:val="26"/>
          <w:szCs w:val="26"/>
        </w:rPr>
        <w:t xml:space="preserve"> itself cannot therefore be warranted since it </w:t>
      </w:r>
      <w:r>
        <w:rPr>
          <w:rStyle w:val="Emphasis"/>
          <w:color w:val="000000" w:themeColor="text1"/>
          <w:sz w:val="26"/>
          <w:szCs w:val="26"/>
          <w:highlight w:val="green"/>
        </w:rPr>
        <w:t xml:space="preserve">is an expression of </w:t>
      </w:r>
      <w:r>
        <w:rPr>
          <w:rStyle w:val="Emphasis"/>
          <w:color w:val="000000" w:themeColor="text1"/>
          <w:sz w:val="26"/>
          <w:szCs w:val="26"/>
        </w:rPr>
        <w:t xml:space="preserve">an ultimate </w:t>
      </w:r>
      <w:r>
        <w:rPr>
          <w:rStyle w:val="Emphasis"/>
          <w:color w:val="000000" w:themeColor="text1"/>
          <w:sz w:val="26"/>
          <w:szCs w:val="26"/>
          <w:highlight w:val="green"/>
        </w:rPr>
        <w:t>disvalue</w:t>
      </w:r>
      <w:r>
        <w:rPr>
          <w:rStyle w:val="Emphasis"/>
          <w:color w:val="000000" w:themeColor="text1"/>
          <w:sz w:val="26"/>
          <w:szCs w:val="26"/>
        </w:rPr>
        <w:t xml:space="preserve"> </w:t>
      </w:r>
      <w:r>
        <w:rPr>
          <w:szCs w:val="26"/>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301672E3" w14:textId="77777777" w:rsidR="00EA632D" w:rsidRPr="00EA632D" w:rsidRDefault="00EA632D" w:rsidP="00EA632D"/>
    <w:p w14:paraId="49851069" w14:textId="7882FEA1" w:rsidR="00726A39" w:rsidRDefault="00726A39" w:rsidP="00726A39">
      <w:pPr>
        <w:pStyle w:val="Heading3"/>
      </w:pPr>
      <w:r>
        <w:t>1AC – Adv – Customary International Law</w:t>
      </w:r>
    </w:p>
    <w:p w14:paraId="2552AE72" w14:textId="44855119" w:rsidR="00726A39" w:rsidRPr="00726A39" w:rsidRDefault="00726A39" w:rsidP="00726A39">
      <w:pPr>
        <w:pStyle w:val="Heading4"/>
        <w:rPr>
          <w:bCs/>
        </w:rPr>
      </w:pPr>
      <w:r w:rsidRPr="00726A39">
        <w:rPr>
          <w:bCs/>
        </w:rPr>
        <w:t xml:space="preserve">The right to strike is </w:t>
      </w:r>
      <w:r w:rsidRPr="00726A39">
        <w:rPr>
          <w:bCs/>
          <w:u w:val="single"/>
        </w:rPr>
        <w:t>Customary International Law</w:t>
      </w:r>
      <w:r w:rsidRPr="00726A39">
        <w:rPr>
          <w:bCs/>
        </w:rPr>
        <w:t xml:space="preserve">, but the US </w:t>
      </w:r>
      <w:r w:rsidRPr="00726A39">
        <w:rPr>
          <w:bCs/>
          <w:u w:val="single"/>
        </w:rPr>
        <w:t>fails</w:t>
      </w:r>
      <w:r w:rsidRPr="00726A39">
        <w:rPr>
          <w:bCs/>
        </w:rPr>
        <w:t xml:space="preserve"> to meet </w:t>
      </w:r>
      <w:r w:rsidRPr="00726A39">
        <w:rPr>
          <w:bCs/>
          <w:i/>
        </w:rPr>
        <w:t>opinio juris</w:t>
      </w:r>
      <w:r w:rsidRPr="00726A39">
        <w:rPr>
          <w:bCs/>
        </w:rPr>
        <w:t xml:space="preserve"> standards. Perception of US insufficiency breeds </w:t>
      </w:r>
      <w:r w:rsidRPr="00726A39">
        <w:rPr>
          <w:bCs/>
          <w:u w:val="single"/>
        </w:rPr>
        <w:t>uncertainty</w:t>
      </w:r>
      <w:r w:rsidRPr="00726A39">
        <w:rPr>
          <w:bCs/>
        </w:rPr>
        <w:t xml:space="preserve"> with confidence in international law and spirals into noncompliance – that causes a legitimacy crisis. </w:t>
      </w:r>
      <w:r w:rsidRPr="00726A39">
        <w:rPr>
          <w:bCs/>
          <w:u w:val="single"/>
        </w:rPr>
        <w:t>No alt causes</w:t>
      </w:r>
      <w:r w:rsidRPr="00726A39">
        <w:rPr>
          <w:bCs/>
        </w:rPr>
        <w:t xml:space="preserve"> to legitimacy – FOA is </w:t>
      </w:r>
      <w:r w:rsidRPr="00726A39">
        <w:rPr>
          <w:bCs/>
          <w:u w:val="single"/>
        </w:rPr>
        <w:t>central</w:t>
      </w:r>
      <w:r w:rsidRPr="00726A39">
        <w:rPr>
          <w:bCs/>
        </w:rPr>
        <w:t xml:space="preserve"> to the ILO and the </w:t>
      </w:r>
      <w:r w:rsidRPr="00726A39">
        <w:rPr>
          <w:bCs/>
          <w:u w:val="single"/>
        </w:rPr>
        <w:t>biggest internal link</w:t>
      </w:r>
      <w:r w:rsidRPr="00726A39">
        <w:rPr>
          <w:bCs/>
        </w:rPr>
        <w:t>.</w:t>
      </w:r>
    </w:p>
    <w:p w14:paraId="6FFB0781" w14:textId="77777777" w:rsidR="00726A39" w:rsidRDefault="00726A39" w:rsidP="00726A39">
      <w:r>
        <w:rPr>
          <w:rStyle w:val="Style13ptBold"/>
        </w:rPr>
        <w:t>Brudney 21</w:t>
      </w:r>
      <w:r>
        <w:t xml:space="preserve"> [James; 2/8/21; Joseph Crowley Chair in Labor and Employment Law, Fordham Law School; “The Right to Strike as Customary International Law,” THE YALE JOURNAL OF INTERNATIONAL LAW, Vol 46, </w:t>
      </w:r>
      <w:hyperlink r:id="rId6" w:history="1">
        <w:r>
          <w:rPr>
            <w:rStyle w:val="Hyperlink"/>
            <w:color w:val="000000"/>
            <w:u w:val="single"/>
          </w:rPr>
          <w:t>https://digitalcommons.law.yale.edu/cgi/viewcontent.cgi?article=1710&amp;context=yjil</w:t>
        </w:r>
      </w:hyperlink>
      <w:r>
        <w:t>] Justin ** Brackets in original</w:t>
      </w:r>
    </w:p>
    <w:p w14:paraId="0C5BD3A2" w14:textId="77777777" w:rsidR="00726A39" w:rsidRDefault="00726A39" w:rsidP="00726A39">
      <w:pPr>
        <w:rPr>
          <w:rStyle w:val="Emphasis"/>
        </w:rPr>
      </w:pPr>
      <w:r>
        <w:rPr>
          <w:sz w:val="16"/>
        </w:rPr>
        <w:t xml:space="preserve">II. </w:t>
      </w:r>
      <w:r>
        <w:rPr>
          <w:u w:val="single"/>
        </w:rPr>
        <w:t xml:space="preserve">THE </w:t>
      </w:r>
      <w:r>
        <w:rPr>
          <w:rStyle w:val="Emphasis"/>
        </w:rPr>
        <w:t>INTERNATIONAL RIGHT TO STRIKE AS CIL</w:t>
      </w:r>
    </w:p>
    <w:p w14:paraId="39D29364" w14:textId="77777777" w:rsidR="00726A39" w:rsidRDefault="00726A39" w:rsidP="00726A39">
      <w:pPr>
        <w:rPr>
          <w:sz w:val="16"/>
        </w:rPr>
      </w:pPr>
      <w:r>
        <w:rPr>
          <w:u w:val="single"/>
        </w:rPr>
        <w:t xml:space="preserve">That an </w:t>
      </w:r>
      <w:r>
        <w:rPr>
          <w:rStyle w:val="Emphasis"/>
        </w:rPr>
        <w:t>international right to strike</w:t>
      </w:r>
      <w:r>
        <w:rPr>
          <w:u w:val="single"/>
        </w:rPr>
        <w:t xml:space="preserve"> is widely recognized by governments does not mean the right has </w:t>
      </w:r>
      <w:r>
        <w:rPr>
          <w:rStyle w:val="Emphasis"/>
        </w:rPr>
        <w:t>assumed the status of CIL</w:t>
      </w:r>
      <w:r>
        <w:rPr>
          <w:u w:val="single"/>
        </w:rPr>
        <w:t>. This Part seeks to forge that link</w:t>
      </w:r>
      <w:r>
        <w:rPr>
          <w:sz w:val="16"/>
        </w:rPr>
        <w:t xml:space="preserve">, to show how </w:t>
      </w:r>
      <w:r>
        <w:rPr>
          <w:u w:val="single"/>
        </w:rPr>
        <w:t xml:space="preserve">the </w:t>
      </w:r>
      <w:r>
        <w:rPr>
          <w:highlight w:val="green"/>
          <w:u w:val="single"/>
        </w:rPr>
        <w:t xml:space="preserve">international right to strike </w:t>
      </w:r>
      <w:r>
        <w:rPr>
          <w:rStyle w:val="Emphasis"/>
          <w:highlight w:val="green"/>
        </w:rPr>
        <w:t>qualifies as CIL</w:t>
      </w:r>
      <w:r>
        <w:rPr>
          <w:u w:val="single"/>
        </w:rPr>
        <w:t>.</w:t>
      </w:r>
      <w:r>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5E6D3D3E" w14:textId="77777777" w:rsidR="00726A39" w:rsidRDefault="00726A39" w:rsidP="00726A39">
      <w:pPr>
        <w:rPr>
          <w:rStyle w:val="Emphasis"/>
        </w:rPr>
      </w:pPr>
      <w:r>
        <w:rPr>
          <w:sz w:val="16"/>
        </w:rPr>
        <w:t xml:space="preserve">This Part next demonstrates (II.D) that </w:t>
      </w:r>
      <w:r>
        <w:rPr>
          <w:u w:val="single"/>
        </w:rPr>
        <w:t xml:space="preserve">the </w:t>
      </w:r>
      <w:r>
        <w:rPr>
          <w:rStyle w:val="Emphasis"/>
        </w:rPr>
        <w:t xml:space="preserve">two </w:t>
      </w:r>
      <w:r>
        <w:rPr>
          <w:rStyle w:val="Emphasis"/>
          <w:highlight w:val="green"/>
        </w:rPr>
        <w:t>U.S. practices</w:t>
      </w:r>
      <w:r>
        <w:rPr>
          <w:rStyle w:val="Emphasis"/>
        </w:rPr>
        <w:t xml:space="preserve"> discussed earlier</w:t>
      </w:r>
      <w:r>
        <w:rPr>
          <w:u w:val="single"/>
        </w:rPr>
        <w:t xml:space="preserve"> as </w:t>
      </w:r>
      <w:r>
        <w:rPr>
          <w:rStyle w:val="Emphasis"/>
        </w:rPr>
        <w:t>deviating from the international right to strike</w:t>
      </w:r>
      <w:r>
        <w:rPr>
          <w:sz w:val="16"/>
        </w:rPr>
        <w:t>—</w:t>
      </w:r>
      <w:r>
        <w:rPr>
          <w:rStyle w:val="Emphasis"/>
          <w:highlight w:val="green"/>
        </w:rPr>
        <w:t xml:space="preserve">denying </w:t>
      </w:r>
      <w:r>
        <w:rPr>
          <w:rStyle w:val="Emphasis"/>
        </w:rPr>
        <w:t xml:space="preserve">all </w:t>
      </w:r>
      <w:r>
        <w:rPr>
          <w:rStyle w:val="Emphasis"/>
          <w:highlight w:val="green"/>
        </w:rPr>
        <w:t xml:space="preserve">public employees </w:t>
      </w:r>
      <w:r>
        <w:rPr>
          <w:rStyle w:val="Emphasis"/>
        </w:rPr>
        <w:t>the right</w:t>
      </w:r>
      <w:r>
        <w:rPr>
          <w:u w:val="single"/>
        </w:rPr>
        <w:t xml:space="preserve"> </w:t>
      </w:r>
      <w:r>
        <w:rPr>
          <w:highlight w:val="green"/>
          <w:u w:val="single"/>
        </w:rPr>
        <w:t xml:space="preserve">and </w:t>
      </w:r>
      <w:r>
        <w:rPr>
          <w:rStyle w:val="Emphasis"/>
        </w:rPr>
        <w:t xml:space="preserve">authorizing </w:t>
      </w:r>
      <w:r>
        <w:rPr>
          <w:rStyle w:val="Emphasis"/>
          <w:highlight w:val="green"/>
        </w:rPr>
        <w:t>permanent replacement</w:t>
      </w:r>
      <w:r>
        <w:rPr>
          <w:rStyle w:val="Emphasis"/>
        </w:rPr>
        <w:t xml:space="preserve"> of lawful strikers</w:t>
      </w:r>
      <w:r>
        <w:rPr>
          <w:sz w:val="16"/>
        </w:rPr>
        <w:t xml:space="preserve">— </w:t>
      </w:r>
      <w:r>
        <w:rPr>
          <w:highlight w:val="green"/>
          <w:u w:val="single"/>
        </w:rPr>
        <w:t xml:space="preserve">co </w:t>
      </w:r>
      <w:proofErr w:type="spellStart"/>
      <w:r>
        <w:rPr>
          <w:highlight w:val="green"/>
          <w:u w:val="single"/>
        </w:rPr>
        <w:t>ntravene</w:t>
      </w:r>
      <w:proofErr w:type="spellEnd"/>
      <w:r>
        <w:rPr>
          <w:highlight w:val="green"/>
          <w:u w:val="single"/>
        </w:rPr>
        <w:t xml:space="preserve"> </w:t>
      </w:r>
      <w:r>
        <w:rPr>
          <w:rStyle w:val="Emphasis"/>
        </w:rPr>
        <w:t xml:space="preserve">core aspects of </w:t>
      </w:r>
      <w:r>
        <w:rPr>
          <w:rStyle w:val="Emphasis"/>
          <w:highlight w:val="green"/>
        </w:rPr>
        <w:t>the right to strike as CIL</w:t>
      </w:r>
      <w:r>
        <w:rPr>
          <w:rStyle w:val="Emphasis"/>
        </w:rPr>
        <w:t>.</w:t>
      </w:r>
      <w:r>
        <w:rPr>
          <w:sz w:val="16"/>
        </w:rPr>
        <w:t xml:space="preserve"> Finally (II.E), </w:t>
      </w:r>
      <w:r>
        <w:rPr>
          <w:u w:val="single"/>
        </w:rPr>
        <w:t xml:space="preserve">this Part introduces the </w:t>
      </w:r>
      <w:r>
        <w:rPr>
          <w:rStyle w:val="Emphasis"/>
        </w:rPr>
        <w:t>complexities of the U.S. position on FOA and the right to strike as international rights</w:t>
      </w:r>
      <w:r>
        <w:rPr>
          <w:u w:val="single"/>
        </w:rPr>
        <w:t xml:space="preserve">, reflected in the </w:t>
      </w:r>
      <w:r>
        <w:rPr>
          <w:rStyle w:val="Emphasis"/>
        </w:rPr>
        <w:t>failure to ratify Convention 87</w:t>
      </w:r>
      <w:r>
        <w:rPr>
          <w:u w:val="single"/>
        </w:rPr>
        <w:t xml:space="preserve"> while both Congress and the executive branch </w:t>
      </w:r>
      <w:r>
        <w:rPr>
          <w:rStyle w:val="Emphasis"/>
        </w:rPr>
        <w:t>embrace Convention 87 principles including the right to strike.</w:t>
      </w:r>
    </w:p>
    <w:p w14:paraId="1FD34C2A" w14:textId="77777777" w:rsidR="00726A39" w:rsidRDefault="00726A39" w:rsidP="00726A39">
      <w:pPr>
        <w:rPr>
          <w:sz w:val="16"/>
        </w:rPr>
      </w:pPr>
      <w:r>
        <w:rPr>
          <w:sz w:val="16"/>
        </w:rPr>
        <w:t>A. Initial Definitions and Considerations</w:t>
      </w:r>
    </w:p>
    <w:p w14:paraId="081DBC88" w14:textId="77777777" w:rsidR="00726A39" w:rsidRDefault="00726A39" w:rsidP="00726A39">
      <w:pPr>
        <w:rPr>
          <w:rStyle w:val="Emphasis"/>
        </w:rPr>
      </w:pPr>
      <w:r>
        <w:rPr>
          <w:sz w:val="16"/>
        </w:rPr>
        <w:t xml:space="preserve">1. </w:t>
      </w:r>
      <w:r>
        <w:rPr>
          <w:rStyle w:val="Emphasis"/>
        </w:rPr>
        <w:t>CIL Standards</w:t>
      </w:r>
    </w:p>
    <w:p w14:paraId="77D655A4" w14:textId="77777777" w:rsidR="00726A39" w:rsidRDefault="00726A39" w:rsidP="00726A39">
      <w:r>
        <w:rPr>
          <w:u w:val="single"/>
        </w:rPr>
        <w:t xml:space="preserve">The </w:t>
      </w:r>
      <w:r>
        <w:rPr>
          <w:highlight w:val="green"/>
          <w:u w:val="single"/>
        </w:rPr>
        <w:t>two</w:t>
      </w:r>
      <w:r>
        <w:rPr>
          <w:u w:val="single"/>
        </w:rPr>
        <w:t xml:space="preserve"> basic </w:t>
      </w:r>
      <w:r>
        <w:rPr>
          <w:highlight w:val="green"/>
          <w:u w:val="single"/>
        </w:rPr>
        <w:t>elements that determine</w:t>
      </w:r>
      <w:r>
        <w:rPr>
          <w:u w:val="single"/>
        </w:rPr>
        <w:t xml:space="preserve"> the existence and content of </w:t>
      </w:r>
      <w:r>
        <w:rPr>
          <w:highlight w:val="green"/>
          <w:u w:val="single"/>
        </w:rPr>
        <w:t>a rule of CIL are</w:t>
      </w:r>
      <w:r>
        <w:rPr>
          <w:u w:val="single"/>
        </w:rPr>
        <w:t xml:space="preserve"> first</w:t>
      </w:r>
      <w:r>
        <w:rPr>
          <w:sz w:val="16"/>
        </w:rPr>
        <w:t xml:space="preserve">, </w:t>
      </w:r>
      <w:r>
        <w:rPr>
          <w:u w:val="single"/>
        </w:rPr>
        <w:t xml:space="preserve">the </w:t>
      </w:r>
      <w:r>
        <w:rPr>
          <w:rStyle w:val="Emphasis"/>
        </w:rPr>
        <w:t xml:space="preserve">requirement of </w:t>
      </w:r>
      <w:r>
        <w:rPr>
          <w:rStyle w:val="Emphasis"/>
          <w:highlight w:val="green"/>
        </w:rPr>
        <w:t>a general practice</w:t>
      </w:r>
      <w:r>
        <w:rPr>
          <w:rStyle w:val="Emphasis"/>
        </w:rPr>
        <w:t xml:space="preserve"> by States</w:t>
      </w:r>
      <w:r>
        <w:rPr>
          <w:u w:val="single"/>
        </w:rPr>
        <w:t xml:space="preserve">, </w:t>
      </w:r>
      <w:r>
        <w:rPr>
          <w:highlight w:val="green"/>
          <w:u w:val="single"/>
        </w:rPr>
        <w:t>and</w:t>
      </w:r>
      <w:r>
        <w:rPr>
          <w:u w:val="single"/>
        </w:rPr>
        <w:t xml:space="preserve"> second, </w:t>
      </w:r>
      <w:r>
        <w:rPr>
          <w:highlight w:val="green"/>
          <w:u w:val="single"/>
        </w:rPr>
        <w:t xml:space="preserve">the </w:t>
      </w:r>
      <w:r>
        <w:rPr>
          <w:u w:val="single"/>
        </w:rPr>
        <w:t xml:space="preserve">requirement that </w:t>
      </w:r>
      <w:r>
        <w:rPr>
          <w:rStyle w:val="Emphasis"/>
        </w:rPr>
        <w:t xml:space="preserve">the general </w:t>
      </w:r>
      <w:r>
        <w:rPr>
          <w:rStyle w:val="Emphasis"/>
          <w:highlight w:val="green"/>
        </w:rPr>
        <w:t>practice be undertaken from</w:t>
      </w:r>
      <w:r>
        <w:rPr>
          <w:rStyle w:val="Emphasis"/>
        </w:rPr>
        <w:t xml:space="preserve"> a sense of legal right or obligation</w:t>
      </w:r>
      <w:r>
        <w:rPr>
          <w:sz w:val="16"/>
        </w:rPr>
        <w:t xml:space="preserve"> (</w:t>
      </w:r>
      <w:r>
        <w:rPr>
          <w:rStyle w:val="Emphasis"/>
          <w:highlight w:val="green"/>
        </w:rPr>
        <w:t>opinio juris</w:t>
      </w:r>
      <w:r>
        <w:rPr>
          <w:sz w:val="16"/>
        </w:rPr>
        <w:t>).106 The first element is objective: 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ground.107 The second element, opinio juris, is more subjective:</w:t>
      </w:r>
      <w:r>
        <w:rPr>
          <w:u w:val="single"/>
        </w:rPr>
        <w:t xml:space="preserve"> the general practice must be </w:t>
      </w:r>
      <w:r>
        <w:rPr>
          <w:rStyle w:val="Emphasis"/>
        </w:rPr>
        <w:t>undertaken based on its acceptance as law, rather than being accepted based on mere usage or habit or some pragmatic motive</w:t>
      </w:r>
      <w:r>
        <w:rPr>
          <w:sz w:val="16"/>
        </w:rPr>
        <w:t>. As is true for general practice, evidence of acceptance as law may come in a range of forms. These include public statements made on behalf of States; government legal opinions; decisions of national courts; treaty provisions; diplomatic correspondence; and conduct related to resolutions adopted by an international organization.108</w:t>
      </w:r>
    </w:p>
    <w:p w14:paraId="74A0632B" w14:textId="77777777" w:rsidR="00726A39" w:rsidRDefault="00726A39" w:rsidP="00726A39">
      <w:pPr>
        <w:rPr>
          <w:rStyle w:val="Emphasis"/>
        </w:rPr>
      </w:pPr>
      <w:r>
        <w:rPr>
          <w:sz w:val="16"/>
        </w:rPr>
        <w:t xml:space="preserve">2. </w:t>
      </w:r>
      <w:r>
        <w:rPr>
          <w:u w:val="single"/>
        </w:rPr>
        <w:t xml:space="preserve">The </w:t>
      </w:r>
      <w:r>
        <w:rPr>
          <w:rStyle w:val="Emphasis"/>
        </w:rPr>
        <w:t xml:space="preserve">Right to Strike as Integral to </w:t>
      </w:r>
      <w:r>
        <w:rPr>
          <w:rStyle w:val="Emphasis"/>
          <w:highlight w:val="green"/>
        </w:rPr>
        <w:t>FOA</w:t>
      </w:r>
    </w:p>
    <w:p w14:paraId="48096CB8" w14:textId="77777777" w:rsidR="00726A39" w:rsidRDefault="00726A39" w:rsidP="00726A39">
      <w:r>
        <w:rPr>
          <w:u w:val="single"/>
        </w:rPr>
        <w:t xml:space="preserve">Freedom of association </w:t>
      </w:r>
      <w:r>
        <w:rPr>
          <w:highlight w:val="green"/>
          <w:u w:val="single"/>
        </w:rPr>
        <w:t>is</w:t>
      </w:r>
      <w:r>
        <w:rPr>
          <w:u w:val="single"/>
        </w:rPr>
        <w:t xml:space="preserve"> </w:t>
      </w:r>
      <w:r>
        <w:rPr>
          <w:rStyle w:val="Emphasis"/>
        </w:rPr>
        <w:t xml:space="preserve">one of </w:t>
      </w:r>
      <w:r>
        <w:rPr>
          <w:rStyle w:val="Emphasis"/>
          <w:highlight w:val="green"/>
        </w:rPr>
        <w:t>the core principles on</w:t>
      </w:r>
      <w:r>
        <w:rPr>
          <w:rStyle w:val="Emphasis"/>
        </w:rPr>
        <w:t xml:space="preserve"> which </w:t>
      </w:r>
      <w:r>
        <w:rPr>
          <w:rStyle w:val="Emphasis"/>
          <w:highlight w:val="green"/>
        </w:rPr>
        <w:t>the ILO</w:t>
      </w:r>
      <w:r>
        <w:rPr>
          <w:rStyle w:val="Emphasis"/>
        </w:rPr>
        <w:t xml:space="preserve"> was founded and continues to exist</w:t>
      </w:r>
      <w:r>
        <w:rPr>
          <w:sz w:val="16"/>
        </w:rPr>
        <w:t xml:space="preserve">. 109 As set forth under Convention 87, </w:t>
      </w:r>
      <w:r>
        <w:rPr>
          <w:highlight w:val="green"/>
          <w:u w:val="single"/>
        </w:rPr>
        <w:t xml:space="preserve">FOA </w:t>
      </w:r>
      <w:r>
        <w:rPr>
          <w:rStyle w:val="Emphasis"/>
          <w:highlight w:val="green"/>
        </w:rPr>
        <w:t>includes</w:t>
      </w:r>
      <w:r>
        <w:rPr>
          <w:rStyle w:val="Emphasis"/>
        </w:rPr>
        <w:t xml:space="preserve"> a series of integral elements</w:t>
      </w:r>
      <w:r>
        <w:rPr>
          <w:u w:val="single"/>
        </w:rPr>
        <w:t xml:space="preserve">, of which </w:t>
      </w:r>
      <w:r>
        <w:rPr>
          <w:highlight w:val="green"/>
          <w:u w:val="single"/>
        </w:rPr>
        <w:t xml:space="preserve">the </w:t>
      </w:r>
      <w:r>
        <w:rPr>
          <w:rStyle w:val="Emphasis"/>
          <w:highlight w:val="green"/>
        </w:rPr>
        <w:t>right to strike</w:t>
      </w:r>
      <w:r>
        <w:rPr>
          <w:rStyle w:val="Emphasis"/>
        </w:rPr>
        <w:t xml:space="preserve"> is one</w:t>
      </w:r>
      <w:r>
        <w:rPr>
          <w:u w:val="single"/>
        </w:rPr>
        <w:t xml:space="preserve">. The </w:t>
      </w:r>
      <w:r>
        <w:rPr>
          <w:rStyle w:val="Emphasis"/>
          <w:highlight w:val="green"/>
        </w:rPr>
        <w:t>two ILO</w:t>
      </w:r>
      <w:r>
        <w:rPr>
          <w:rStyle w:val="Emphasis"/>
        </w:rPr>
        <w:t xml:space="preserve"> supervisory </w:t>
      </w:r>
      <w:r>
        <w:rPr>
          <w:rStyle w:val="Emphasis"/>
          <w:highlight w:val="green"/>
        </w:rPr>
        <w:t>mechanisms</w:t>
      </w:r>
      <w:r>
        <w:rPr>
          <w:u w:val="single"/>
        </w:rPr>
        <w:t xml:space="preserve"> that have </w:t>
      </w:r>
      <w:r>
        <w:rPr>
          <w:rStyle w:val="Emphasis"/>
        </w:rPr>
        <w:t xml:space="preserve">regularly applied or </w:t>
      </w:r>
      <w:r>
        <w:rPr>
          <w:rStyle w:val="Emphasis"/>
          <w:highlight w:val="green"/>
        </w:rPr>
        <w:t>interpreted Convention 87</w:t>
      </w:r>
      <w:r>
        <w:rPr>
          <w:u w:val="single"/>
        </w:rPr>
        <w:t xml:space="preserve"> have understood it </w:t>
      </w:r>
      <w:r>
        <w:rPr>
          <w:rStyle w:val="Emphasis"/>
          <w:highlight w:val="green"/>
        </w:rPr>
        <w:t>to include the right to strike</w:t>
      </w:r>
      <w:r>
        <w:rPr>
          <w:u w:val="single"/>
        </w:rPr>
        <w:t xml:space="preserve"> from the early days of the Convention’s existence</w:t>
      </w:r>
      <w:r>
        <w:rPr>
          <w:sz w:val="16"/>
        </w:rPr>
        <w:t xml:space="preserve">.110 </w:t>
      </w:r>
      <w:r>
        <w:rPr>
          <w:u w:val="single"/>
        </w:rPr>
        <w:t xml:space="preserve">Leading U.N. human rights covenants also </w:t>
      </w:r>
      <w:r>
        <w:rPr>
          <w:rStyle w:val="Emphasis"/>
        </w:rPr>
        <w:t>recognize FOA as a basic right</w:t>
      </w:r>
      <w:r>
        <w:rPr>
          <w:u w:val="single"/>
        </w:rPr>
        <w:t>, including the right to strike as a component</w:t>
      </w:r>
      <w:r>
        <w:rPr>
          <w:sz w:val="16"/>
        </w:rPr>
        <w:t xml:space="preserve">. 111 And </w:t>
      </w:r>
      <w:r>
        <w:rPr>
          <w:u w:val="single"/>
        </w:rPr>
        <w:t>the labor provisions of the 2019 U.S.-Mexico-Canada trade agreement include the following statement</w:t>
      </w:r>
      <w:r>
        <w:rPr>
          <w:sz w:val="16"/>
        </w:rPr>
        <w:t xml:space="preserve">: “For greater certainty, </w:t>
      </w:r>
      <w:r>
        <w:rPr>
          <w:u w:val="single"/>
        </w:rPr>
        <w:t xml:space="preserve">the right to strike is linked to the </w:t>
      </w:r>
      <w:r>
        <w:rPr>
          <w:rStyle w:val="Emphasis"/>
        </w:rPr>
        <w:t xml:space="preserve">right to </w:t>
      </w:r>
      <w:r>
        <w:rPr>
          <w:rStyle w:val="Emphasis"/>
          <w:highlight w:val="green"/>
        </w:rPr>
        <w:t>freedom of association</w:t>
      </w:r>
      <w:r>
        <w:rPr>
          <w:rStyle w:val="Emphasis"/>
        </w:rPr>
        <w:t xml:space="preserve">, which </w:t>
      </w:r>
      <w:r>
        <w:rPr>
          <w:rStyle w:val="Emphasis"/>
          <w:highlight w:val="green"/>
        </w:rPr>
        <w:t>cannot be realized without</w:t>
      </w:r>
      <w:r>
        <w:rPr>
          <w:rStyle w:val="Emphasis"/>
        </w:rPr>
        <w:t xml:space="preserve"> protecting </w:t>
      </w:r>
      <w:r>
        <w:rPr>
          <w:rStyle w:val="Emphasis"/>
          <w:highlight w:val="green"/>
        </w:rPr>
        <w:t>the right to strike</w:t>
      </w:r>
      <w:r>
        <w:rPr>
          <w:sz w:val="16"/>
        </w:rPr>
        <w:t xml:space="preserve">.”112 Accordingly, </w:t>
      </w:r>
      <w:r>
        <w:rPr>
          <w:u w:val="single"/>
        </w:rPr>
        <w:t xml:space="preserve">if FOA is seen as </w:t>
      </w:r>
      <w:r>
        <w:rPr>
          <w:rStyle w:val="Emphasis"/>
        </w:rPr>
        <w:t>Customary International Law</w:t>
      </w:r>
      <w:r>
        <w:rPr>
          <w:u w:val="single"/>
        </w:rPr>
        <w:t xml:space="preserve"> (CIL), and the right to strike is an essential component of FOA, then the right to strike should also be understood to be part of CIL.</w:t>
      </w:r>
    </w:p>
    <w:p w14:paraId="2C9CB1AD" w14:textId="77777777" w:rsidR="00726A39" w:rsidRDefault="00726A39" w:rsidP="00726A39">
      <w:pPr>
        <w:rPr>
          <w:sz w:val="16"/>
        </w:rPr>
      </w:pPr>
      <w:r>
        <w:rPr>
          <w:sz w:val="16"/>
        </w:rPr>
        <w:t>Consider in this regard the following integral elements of Convention 87. The fact that as part of FOA, workers and employers “shall have the right to establish and . . . to join organizations of their own choosing without previous authorization”113 means the State may not impose unreasonably high membership requirements that hinder the establishment of organizations, or require that members may not join several different organizations. 114 Similarly, the fact that under FOA, workers and employers “shall have the right to . . . elect their representatives in full freedom [and that] public authorities shall refrain from any interference which would restrict this right or impede the lawful exercise thereof,”115 means the State may not impose limits on candidates due to their nationality, literacy, political opinions, moral standing, or for workers, their non-employment in the employer’s occupation or enterprise. 116 And the fact that 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 the right to have access to places of work and to communicate with management, and the right to organize nonviolent protest action including strikes. 118</w:t>
      </w:r>
    </w:p>
    <w:p w14:paraId="125903BB" w14:textId="77777777" w:rsidR="00726A39" w:rsidRDefault="00726A39" w:rsidP="00726A39">
      <w:pPr>
        <w:rPr>
          <w:rStyle w:val="Emphasis"/>
        </w:rPr>
      </w:pPr>
      <w:r>
        <w:rPr>
          <w:sz w:val="16"/>
        </w:rPr>
        <w:t xml:space="preserve">B. </w:t>
      </w:r>
      <w:r>
        <w:rPr>
          <w:u w:val="single"/>
        </w:rPr>
        <w:t xml:space="preserve">FOA and the </w:t>
      </w:r>
      <w:r>
        <w:rPr>
          <w:rStyle w:val="Emphasis"/>
        </w:rPr>
        <w:t>Right to Strike as General Practice</w:t>
      </w:r>
    </w:p>
    <w:p w14:paraId="7BF0D427" w14:textId="77777777" w:rsidR="00726A39" w:rsidRDefault="00726A39" w:rsidP="00726A39">
      <w:pPr>
        <w:rPr>
          <w:sz w:val="16"/>
        </w:rPr>
      </w:pPr>
      <w:r>
        <w:rPr>
          <w:u w:val="single"/>
        </w:rPr>
        <w:t xml:space="preserve">There is ample support that </w:t>
      </w:r>
      <w:r>
        <w:rPr>
          <w:highlight w:val="green"/>
          <w:u w:val="single"/>
        </w:rPr>
        <w:t>FOA is widely accepted</w:t>
      </w:r>
      <w:r>
        <w:rPr>
          <w:u w:val="single"/>
        </w:rPr>
        <w:t xml:space="preserve"> in objective terms. </w:t>
      </w:r>
      <w:r>
        <w:rPr>
          <w:highlight w:val="green"/>
          <w:u w:val="single"/>
        </w:rPr>
        <w:t>Convention 87</w:t>
      </w:r>
      <w:r>
        <w:rPr>
          <w:u w:val="single"/>
        </w:rPr>
        <w:t xml:space="preserve"> has been </w:t>
      </w:r>
      <w:r>
        <w:rPr>
          <w:rStyle w:val="Emphasis"/>
          <w:highlight w:val="green"/>
        </w:rPr>
        <w:t>ratified by 155 countries</w:t>
      </w:r>
      <w:r>
        <w:rPr>
          <w:rStyle w:val="Emphasis"/>
        </w:rPr>
        <w:t>, or 83 percent of the 187 ILO Member States</w:t>
      </w:r>
      <w:r>
        <w:rPr>
          <w:sz w:val="16"/>
        </w:rPr>
        <w:t xml:space="preserve">. 119 In addition, </w:t>
      </w:r>
      <w:r>
        <w:rPr>
          <w:u w:val="single"/>
        </w:rPr>
        <w:t xml:space="preserve">the ILO Constitution, endorsed by all members, specifies the </w:t>
      </w:r>
      <w:r>
        <w:rPr>
          <w:rStyle w:val="Emphasis"/>
        </w:rPr>
        <w:t>critical role of FOA both in its 1919 founding document</w:t>
      </w:r>
      <w:r>
        <w:rPr>
          <w:u w:val="single"/>
        </w:rPr>
        <w:t xml:space="preserve"> and the </w:t>
      </w:r>
      <w:r>
        <w:rPr>
          <w:rStyle w:val="Emphasis"/>
        </w:rPr>
        <w:t>1944 Declaration of Philadelphia as a constitutional addition</w:t>
      </w:r>
      <w:r>
        <w:rPr>
          <w:sz w:val="16"/>
        </w:rPr>
        <w:t xml:space="preserve">.120 More recently, ILO Declarations issued in 1998 and 2008, again embraced by all members, make clear that </w:t>
      </w:r>
      <w:r>
        <w:rPr>
          <w:u w:val="single"/>
        </w:rPr>
        <w:t>even Member States that have not ratified Convention 87 are obligated to act in good faith to respect and effectuate FOA principles.</w:t>
      </w:r>
      <w:r>
        <w:rPr>
          <w:sz w:val="16"/>
        </w:rPr>
        <w:t>121</w:t>
      </w:r>
    </w:p>
    <w:p w14:paraId="6107D759" w14:textId="77777777" w:rsidR="00726A39" w:rsidRDefault="00726A39" w:rsidP="00726A39">
      <w:pPr>
        <w:rPr>
          <w:sz w:val="16"/>
        </w:rPr>
      </w:pPr>
      <w:r>
        <w:rPr>
          <w:sz w:val="16"/>
        </w:rPr>
        <w:t xml:space="preserve">Beyond the ILO realm, </w:t>
      </w:r>
      <w:r>
        <w:rPr>
          <w:u w:val="single"/>
        </w:rPr>
        <w:t xml:space="preserve">workers’ </w:t>
      </w:r>
      <w:r>
        <w:rPr>
          <w:rStyle w:val="Emphasis"/>
        </w:rPr>
        <w:t>freedom of association</w:t>
      </w:r>
      <w:r>
        <w:rPr>
          <w:u w:val="single"/>
        </w:rPr>
        <w:t xml:space="preserve">, including the right to form and join trade unions and expressly </w:t>
      </w:r>
      <w:r>
        <w:rPr>
          <w:highlight w:val="green"/>
          <w:u w:val="single"/>
        </w:rPr>
        <w:t xml:space="preserve">the </w:t>
      </w:r>
      <w:r>
        <w:rPr>
          <w:rStyle w:val="Emphasis"/>
          <w:highlight w:val="green"/>
        </w:rPr>
        <w:t>right to strike</w:t>
      </w:r>
      <w:r>
        <w:rPr>
          <w:highlight w:val="green"/>
          <w:u w:val="single"/>
        </w:rPr>
        <w:t>, is recognized in</w:t>
      </w:r>
      <w:r>
        <w:rPr>
          <w:u w:val="single"/>
        </w:rPr>
        <w:t xml:space="preserve"> the International Covenant on Economic, Social and Cultural Rights (</w:t>
      </w:r>
      <w:r>
        <w:rPr>
          <w:rStyle w:val="Emphasis"/>
        </w:rPr>
        <w:t>ICESCR</w:t>
      </w:r>
      <w:r>
        <w:rPr>
          <w:u w:val="single"/>
        </w:rPr>
        <w:t xml:space="preserve">), adopted by </w:t>
      </w:r>
      <w:r>
        <w:rPr>
          <w:highlight w:val="green"/>
          <w:u w:val="single"/>
        </w:rPr>
        <w:t xml:space="preserve">the </w:t>
      </w:r>
      <w:r>
        <w:rPr>
          <w:rStyle w:val="Emphasis"/>
          <w:highlight w:val="green"/>
        </w:rPr>
        <w:t>U</w:t>
      </w:r>
      <w:r>
        <w:rPr>
          <w:rStyle w:val="Emphasis"/>
        </w:rPr>
        <w:t xml:space="preserve">nited </w:t>
      </w:r>
      <w:r>
        <w:rPr>
          <w:rStyle w:val="Emphasis"/>
          <w:highlight w:val="green"/>
        </w:rPr>
        <w:t>N</w:t>
      </w:r>
      <w:r>
        <w:rPr>
          <w:rStyle w:val="Emphasis"/>
        </w:rPr>
        <w:t xml:space="preserve">ations </w:t>
      </w:r>
      <w:r>
        <w:rPr>
          <w:rStyle w:val="Emphasis"/>
          <w:highlight w:val="green"/>
        </w:rPr>
        <w:t>General Assembly</w:t>
      </w:r>
      <w:r>
        <w:rPr>
          <w:rStyle w:val="Emphasis"/>
        </w:rPr>
        <w:t xml:space="preserve"> to be effective</w:t>
      </w:r>
      <w:r>
        <w:rPr>
          <w:sz w:val="16"/>
        </w:rPr>
        <w:t xml:space="preserve"> 1976.122 </w:t>
      </w:r>
      <w:r>
        <w:rPr>
          <w:u w:val="single"/>
        </w:rPr>
        <w:t>The Covenant has been ratified by 171 countries, including two of the four large-population countries that have not ratified Convention</w:t>
      </w:r>
      <w:r>
        <w:rPr>
          <w:sz w:val="16"/>
        </w:rPr>
        <w:t xml:space="preserve"> 87.123 </w:t>
      </w:r>
      <w:r>
        <w:rPr>
          <w:u w:val="single"/>
        </w:rPr>
        <w:t xml:space="preserve">Another major UN Human </w:t>
      </w:r>
      <w:proofErr w:type="spellStart"/>
      <w:r>
        <w:rPr>
          <w:u w:val="single"/>
        </w:rPr>
        <w:t>Rightstreaty</w:t>
      </w:r>
      <w:proofErr w:type="spellEnd"/>
      <w:r>
        <w:rPr>
          <w:u w:val="single"/>
        </w:rPr>
        <w:t>, the International Covenant on Civil and Political Rights (</w:t>
      </w:r>
      <w:r>
        <w:rPr>
          <w:rStyle w:val="Emphasis"/>
        </w:rPr>
        <w:t>ICCPR</w:t>
      </w:r>
      <w:r>
        <w:rPr>
          <w:u w:val="single"/>
        </w:rPr>
        <w:t>), also adopted by the U.N. General Assembly to be effective in 1976, recognizes FOA including the right to form and join trade unions</w:t>
      </w:r>
      <w:r>
        <w:rPr>
          <w:sz w:val="16"/>
        </w:rPr>
        <w:t xml:space="preserve">. 124 </w:t>
      </w:r>
      <w:r>
        <w:rPr>
          <w:u w:val="single"/>
        </w:rPr>
        <w:t xml:space="preserve">The ICCPR has been ratified by 173 countries, including three of the four </w:t>
      </w:r>
      <w:proofErr w:type="spellStart"/>
      <w:r>
        <w:rPr>
          <w:u w:val="single"/>
        </w:rPr>
        <w:t>largepopulation</w:t>
      </w:r>
      <w:proofErr w:type="spellEnd"/>
      <w:r>
        <w:rPr>
          <w:u w:val="single"/>
        </w:rPr>
        <w:t xml:space="preserve"> countries that have not ratified Convention 87</w:t>
      </w:r>
      <w:r>
        <w:rPr>
          <w:sz w:val="16"/>
        </w:rPr>
        <w:t xml:space="preserve">; </w:t>
      </w:r>
      <w:r>
        <w:rPr>
          <w:u w:val="single"/>
        </w:rPr>
        <w:t xml:space="preserve">its human rights committee has consistently recognized the </w:t>
      </w:r>
      <w:r>
        <w:rPr>
          <w:rStyle w:val="Emphasis"/>
        </w:rPr>
        <w:t>right to strike as part of FOA under the Covenant</w:t>
      </w:r>
      <w:r>
        <w:rPr>
          <w:sz w:val="16"/>
        </w:rPr>
        <w:t xml:space="preserve">. 125 Indeed, of the 187 ILO Member States, only 11 relatively </w:t>
      </w:r>
      <w:proofErr w:type="spellStart"/>
      <w:r>
        <w:rPr>
          <w:sz w:val="16"/>
        </w:rPr>
        <w:t>smallpopulation</w:t>
      </w:r>
      <w:proofErr w:type="spellEnd"/>
      <w:r>
        <w:rPr>
          <w:sz w:val="16"/>
        </w:rPr>
        <w:t xml:space="preserve"> countries have not ratified at least one of Convention 87, the ICESCR, or the ICCPR.126</w:t>
      </w:r>
    </w:p>
    <w:p w14:paraId="04DD62DA" w14:textId="77777777" w:rsidR="00726A39" w:rsidRDefault="00726A39" w:rsidP="00726A39">
      <w:pPr>
        <w:rPr>
          <w:u w:val="single"/>
        </w:rPr>
      </w:pPr>
      <w:r>
        <w:rPr>
          <w:u w:val="single"/>
        </w:rPr>
        <w:t xml:space="preserve">FOA is </w:t>
      </w:r>
      <w:r>
        <w:rPr>
          <w:highlight w:val="green"/>
          <w:u w:val="single"/>
        </w:rPr>
        <w:t>also</w:t>
      </w:r>
      <w:r>
        <w:rPr>
          <w:u w:val="single"/>
        </w:rPr>
        <w:t xml:space="preserve"> expressly </w:t>
      </w:r>
      <w:r>
        <w:rPr>
          <w:rStyle w:val="Emphasis"/>
          <w:highlight w:val="green"/>
        </w:rPr>
        <w:t>recognized in</w:t>
      </w:r>
      <w:r>
        <w:rPr>
          <w:rStyle w:val="Emphasis"/>
        </w:rPr>
        <w:t xml:space="preserve"> a labor setting in </w:t>
      </w:r>
      <w:r>
        <w:rPr>
          <w:rStyle w:val="Emphasis"/>
          <w:highlight w:val="green"/>
        </w:rPr>
        <w:t>the European Convention</w:t>
      </w:r>
      <w:r>
        <w:rPr>
          <w:rStyle w:val="Emphasis"/>
        </w:rPr>
        <w:t xml:space="preserve"> on Human Rights, which has been ratified by all 48 countries in the Council of Europe</w:t>
      </w:r>
      <w:r>
        <w:rPr>
          <w:u w:val="single"/>
        </w:rPr>
        <w:t>. 127 At a national level, the vast majority of constitutions provide for freedom of association, although some use general language that (unlike the international instruments just mentioned) does not specify workers or trade unions. 128</w:t>
      </w:r>
    </w:p>
    <w:p w14:paraId="3C25FFCA" w14:textId="77777777" w:rsidR="00726A39" w:rsidRDefault="00726A39" w:rsidP="00726A39">
      <w:pPr>
        <w:rPr>
          <w:sz w:val="16"/>
        </w:rPr>
      </w:pPr>
      <w:r>
        <w:rPr>
          <w:sz w:val="16"/>
        </w:rPr>
        <w:t>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18D2C3DF" w14:textId="77777777" w:rsidR="00726A39" w:rsidRDefault="00726A39" w:rsidP="00726A39">
      <w:pPr>
        <w:rPr>
          <w:sz w:val="16"/>
        </w:rPr>
      </w:pPr>
      <w:r>
        <w:rPr>
          <w:sz w:val="16"/>
        </w:rPr>
        <w:t>Among the many national courts that have invoked the CEACR and/or CFA in support of a right to strike,133 two other cases worth noting involve Brazil and Kenya because neither country has ratified Convention 87. In 2012, the Labour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Kenya’s general participation in the ILO, including “respect for International Labour Standards,” rather than direct application of 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68B11388" w14:textId="77777777" w:rsidR="00726A39" w:rsidRDefault="00726A39" w:rsidP="00726A39">
      <w:pPr>
        <w:rPr>
          <w:sz w:val="16"/>
          <w:szCs w:val="16"/>
        </w:rPr>
      </w:pPr>
      <w:r>
        <w:rPr>
          <w:sz w:val="16"/>
          <w:szCs w:val="16"/>
        </w:rPr>
        <w:t xml:space="preserve">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w:t>
      </w:r>
      <w:proofErr w:type="gramStart"/>
      <w:r>
        <w:rPr>
          <w:sz w:val="16"/>
          <w:szCs w:val="16"/>
        </w:rPr>
        <w:t>similarly worded,</w:t>
      </w:r>
      <w:proofErr w:type="gramEnd"/>
      <w:r>
        <w:rPr>
          <w:sz w:val="16"/>
          <w:szCs w:val="16"/>
        </w:rPr>
        <w:t xml:space="preserve"> mostly bilateral trade agreements addressing the subject of FOA constitutes additional evidence of general practice for CIL purposes. 144</w:t>
      </w:r>
    </w:p>
    <w:p w14:paraId="6C473A38" w14:textId="77777777" w:rsidR="00726A39" w:rsidRDefault="00726A39" w:rsidP="00726A39">
      <w:pPr>
        <w:rPr>
          <w:sz w:val="16"/>
        </w:rPr>
      </w:pPr>
      <w:r>
        <w:rPr>
          <w:u w:val="single"/>
        </w:rPr>
        <w:t xml:space="preserve">The pervasive nature of actual practice regarding FOA and the right to strike does not mean that the right’s content is static or fixed. To be sure, there is broad acceptance of the two previously discussed features on which U.S. law is </w:t>
      </w:r>
      <w:r>
        <w:rPr>
          <w:rStyle w:val="Emphasis"/>
        </w:rPr>
        <w:t>out of step</w:t>
      </w:r>
      <w:r>
        <w:rPr>
          <w:u w:val="single"/>
        </w:rPr>
        <w:t xml:space="preserve">: the prohibition on </w:t>
      </w:r>
      <w:r>
        <w:rPr>
          <w:rStyle w:val="Emphasis"/>
        </w:rPr>
        <w:t>permanent replacements</w:t>
      </w:r>
      <w:r>
        <w:rPr>
          <w:u w:val="single"/>
        </w:rPr>
        <w:t xml:space="preserve">145 and </w:t>
      </w:r>
      <w:r>
        <w:rPr>
          <w:rStyle w:val="Emphasis"/>
        </w:rPr>
        <w:t>public employees’ right to strike with certain exceptions</w:t>
      </w:r>
      <w:r>
        <w:rPr>
          <w:sz w:val="16"/>
        </w:rPr>
        <w:t xml:space="preserve">. 146 And </w:t>
      </w:r>
      <w:r>
        <w:rPr>
          <w:u w:val="single"/>
        </w:rPr>
        <w:t>although particular limits on the right may vary from one country to another</w:t>
      </w:r>
      <w:r>
        <w:rPr>
          <w:sz w:val="16"/>
        </w:rPr>
        <w:t xml:space="preserve">, </w:t>
      </w:r>
      <w:r>
        <w:rPr>
          <w:u w:val="single"/>
        </w:rPr>
        <w:t xml:space="preserve">there is an </w:t>
      </w:r>
      <w:r>
        <w:rPr>
          <w:rStyle w:val="Emphasis"/>
        </w:rPr>
        <w:t>international consensus</w:t>
      </w:r>
      <w:r>
        <w:rPr>
          <w:u w:val="single"/>
        </w:rPr>
        <w:t xml:space="preserve"> that the </w:t>
      </w:r>
      <w:r>
        <w:rPr>
          <w:rStyle w:val="Emphasis"/>
        </w:rPr>
        <w:t>right exists and that any limits should be reasonable</w:t>
      </w:r>
      <w:r>
        <w:rPr>
          <w:sz w:val="16"/>
        </w:rPr>
        <w:t xml:space="preserve">.147 </w:t>
      </w:r>
      <w:r>
        <w:rPr>
          <w:u w:val="single"/>
        </w:rPr>
        <w:t>The International Court of Justice (ICJ) does not require uniformity in practice in order to establish CIL, and indeed, it has countenanced some degree of variation</w:t>
      </w:r>
      <w:r>
        <w:rPr>
          <w:sz w:val="16"/>
        </w:rPr>
        <w:t>:</w:t>
      </w:r>
    </w:p>
    <w:p w14:paraId="0391732E" w14:textId="77777777" w:rsidR="00726A39" w:rsidRDefault="00726A39" w:rsidP="00726A39">
      <w:pPr>
        <w:rPr>
          <w:sz w:val="16"/>
        </w:rPr>
      </w:pPr>
      <w:r>
        <w:rPr>
          <w:u w:val="single"/>
        </w:rPr>
        <w:t xml:space="preserve">The </w:t>
      </w:r>
      <w:r>
        <w:rPr>
          <w:rStyle w:val="Emphasis"/>
        </w:rPr>
        <w:t>Court does not consider that, for a rule to be established as customary</w:t>
      </w:r>
      <w:r>
        <w:rPr>
          <w:u w:val="single"/>
        </w:rPr>
        <w:t xml:space="preserve">, the corresponding practice must be in </w:t>
      </w:r>
      <w:r>
        <w:rPr>
          <w:rStyle w:val="Emphasis"/>
        </w:rPr>
        <w:t>absolutely rigorous conformity</w:t>
      </w:r>
      <w:r>
        <w:rPr>
          <w:u w:val="single"/>
        </w:rPr>
        <w:t xml:space="preserve"> with the rule. In order to deduce the existence of customary rules, the Court deems it sufficient that the conduct of States should, in general be consistent with such rules</w:t>
      </w:r>
      <w:r>
        <w:rPr>
          <w:sz w:val="16"/>
        </w:rPr>
        <w:t>.148</w:t>
      </w:r>
    </w:p>
    <w:p w14:paraId="7DFC507F" w14:textId="77777777" w:rsidR="00726A39" w:rsidRDefault="00726A39" w:rsidP="00726A39">
      <w:pPr>
        <w:rPr>
          <w:rStyle w:val="Emphasis"/>
        </w:rPr>
      </w:pPr>
      <w:r>
        <w:rPr>
          <w:sz w:val="16"/>
        </w:rPr>
        <w:t xml:space="preserve">C. </w:t>
      </w:r>
      <w:r>
        <w:rPr>
          <w:rStyle w:val="Emphasis"/>
        </w:rPr>
        <w:t>FOA</w:t>
      </w:r>
      <w:r>
        <w:rPr>
          <w:u w:val="single"/>
        </w:rPr>
        <w:t xml:space="preserve"> and the </w:t>
      </w:r>
      <w:r>
        <w:rPr>
          <w:rStyle w:val="Emphasis"/>
          <w:highlight w:val="green"/>
        </w:rPr>
        <w:t>Right to Strike as Opinio Juris</w:t>
      </w:r>
    </w:p>
    <w:p w14:paraId="53A91F75" w14:textId="77777777" w:rsidR="00726A39" w:rsidRDefault="00726A39" w:rsidP="00726A39">
      <w:pPr>
        <w:rPr>
          <w:sz w:val="16"/>
        </w:rPr>
      </w:pPr>
      <w:r>
        <w:rPr>
          <w:u w:val="single"/>
        </w:rPr>
        <w:t xml:space="preserve">There is also considerable support for the proposition that the general practice of states on FOA and the right to strike stems from </w:t>
      </w:r>
      <w:r>
        <w:rPr>
          <w:rStyle w:val="Emphasis"/>
        </w:rPr>
        <w:t>acceptance as a matter of legal obligation</w:t>
      </w:r>
      <w:r>
        <w:rPr>
          <w:sz w:val="16"/>
        </w:rPr>
        <w:t xml:space="preserve">. Admittedly, </w:t>
      </w:r>
      <w:r>
        <w:rPr>
          <w:highlight w:val="green"/>
          <w:u w:val="single"/>
        </w:rPr>
        <w:t>while</w:t>
      </w:r>
      <w:r>
        <w:rPr>
          <w:u w:val="single"/>
        </w:rPr>
        <w:t xml:space="preserve"> the existence of </w:t>
      </w:r>
      <w:r>
        <w:rPr>
          <w:highlight w:val="green"/>
          <w:u w:val="single"/>
        </w:rPr>
        <w:t xml:space="preserve">opinio juris may be </w:t>
      </w:r>
      <w:r>
        <w:rPr>
          <w:rStyle w:val="Emphasis"/>
          <w:highlight w:val="green"/>
        </w:rPr>
        <w:t>inferred</w:t>
      </w:r>
      <w:r>
        <w:rPr>
          <w:rStyle w:val="Emphasis"/>
        </w:rPr>
        <w:t xml:space="preserve"> from a general practice</w:t>
      </w:r>
      <w:r>
        <w:rPr>
          <w:u w:val="single"/>
        </w:rPr>
        <w:t xml:space="preserve">, </w:t>
      </w:r>
      <w:r>
        <w:rPr>
          <w:highlight w:val="green"/>
          <w:u w:val="single"/>
        </w:rPr>
        <w:t>the</w:t>
      </w:r>
      <w:r>
        <w:rPr>
          <w:u w:val="single"/>
        </w:rPr>
        <w:t xml:space="preserve"> International Court of Justice </w:t>
      </w:r>
      <w:r>
        <w:rPr>
          <w:highlight w:val="green"/>
          <w:u w:val="single"/>
        </w:rPr>
        <w:t>(ICJ) has</w:t>
      </w:r>
      <w:r>
        <w:rPr>
          <w:u w:val="single"/>
        </w:rPr>
        <w:t xml:space="preserve"> at times </w:t>
      </w:r>
      <w:r>
        <w:rPr>
          <w:highlight w:val="green"/>
          <w:u w:val="single"/>
        </w:rPr>
        <w:t xml:space="preserve">noted </w:t>
      </w:r>
      <w:r>
        <w:rPr>
          <w:u w:val="single"/>
        </w:rPr>
        <w:t xml:space="preserve">the </w:t>
      </w:r>
      <w:r>
        <w:rPr>
          <w:rStyle w:val="Emphasis"/>
          <w:highlight w:val="green"/>
        </w:rPr>
        <w:t xml:space="preserve">insufficiency </w:t>
      </w:r>
      <w:r>
        <w:rPr>
          <w:rStyle w:val="Emphasis"/>
        </w:rPr>
        <w:t>or inconclusiveness of such practice</w:t>
      </w:r>
      <w:r>
        <w:rPr>
          <w:u w:val="single"/>
        </w:rPr>
        <w:t xml:space="preserve">, instead seeking </w:t>
      </w:r>
      <w:r>
        <w:rPr>
          <w:rStyle w:val="Emphasis"/>
        </w:rPr>
        <w:t>confirmation that “[states’] conduct is ‘evidence of a belief that this practice is rendered obligatory by the existence of a rule of law</w:t>
      </w:r>
      <w:r>
        <w:rPr>
          <w:u w:val="single"/>
        </w:rPr>
        <w:t xml:space="preserve"> requiring it</w:t>
      </w:r>
      <w:r>
        <w:rPr>
          <w:sz w:val="16"/>
        </w:rPr>
        <w:t xml:space="preserve">.’”149 </w:t>
      </w:r>
      <w:r>
        <w:rPr>
          <w:u w:val="single"/>
        </w:rPr>
        <w:t>Trade agreements</w:t>
      </w:r>
      <w:r>
        <w:rPr>
          <w:sz w:val="16"/>
        </w:rPr>
        <w:t xml:space="preserve">, for instance, </w:t>
      </w:r>
      <w:r>
        <w:rPr>
          <w:u w:val="single"/>
        </w:rPr>
        <w:t>may represent treaty law and may qualify as evidence of general practice, but they are typically entered into by States that have specific economic or political objectives rather than from a desire to embrace obligations arising under international law</w:t>
      </w:r>
      <w:r>
        <w:rPr>
          <w:sz w:val="16"/>
        </w:rPr>
        <w:t xml:space="preserve">.150 Further, it is possible that </w:t>
      </w:r>
      <w:r>
        <w:rPr>
          <w:u w:val="single"/>
        </w:rPr>
        <w:t xml:space="preserve">even with respect to ILO conventions, </w:t>
      </w:r>
      <w:r>
        <w:rPr>
          <w:rStyle w:val="Emphasis"/>
          <w:highlight w:val="green"/>
        </w:rPr>
        <w:t>widespread ratification</w:t>
      </w:r>
      <w:r>
        <w:rPr>
          <w:u w:val="single"/>
        </w:rPr>
        <w:t xml:space="preserve"> is in part a function of </w:t>
      </w:r>
      <w:r>
        <w:rPr>
          <w:rStyle w:val="Emphasis"/>
        </w:rPr>
        <w:t>acculturation</w:t>
      </w:r>
      <w:r>
        <w:rPr>
          <w:u w:val="single"/>
        </w:rPr>
        <w:t xml:space="preserve">, insofar as </w:t>
      </w:r>
      <w:r>
        <w:rPr>
          <w:rStyle w:val="Emphasis"/>
        </w:rPr>
        <w:t xml:space="preserve">endorsements across a region </w:t>
      </w:r>
      <w:r>
        <w:rPr>
          <w:rStyle w:val="Emphasis"/>
          <w:highlight w:val="green"/>
        </w:rPr>
        <w:t xml:space="preserve">contribute to socialized acceptance of </w:t>
      </w:r>
      <w:r>
        <w:rPr>
          <w:rStyle w:val="Emphasis"/>
        </w:rPr>
        <w:t xml:space="preserve">norms on </w:t>
      </w:r>
      <w:r>
        <w:rPr>
          <w:rStyle w:val="Emphasis"/>
          <w:highlight w:val="green"/>
        </w:rPr>
        <w:t>FOA, reassuring</w:t>
      </w:r>
      <w:r>
        <w:rPr>
          <w:rStyle w:val="Emphasis"/>
        </w:rPr>
        <w:t xml:space="preserve"> peer </w:t>
      </w:r>
      <w:r>
        <w:rPr>
          <w:rStyle w:val="Emphasis"/>
          <w:highlight w:val="green"/>
        </w:rPr>
        <w:t>countries</w:t>
      </w:r>
      <w:r>
        <w:rPr>
          <w:rStyle w:val="Emphasis"/>
        </w:rPr>
        <w:t xml:space="preserve"> that protecting rights to association </w:t>
      </w:r>
      <w:r>
        <w:rPr>
          <w:rStyle w:val="Emphasis"/>
          <w:highlight w:val="green"/>
        </w:rPr>
        <w:t xml:space="preserve">including </w:t>
      </w:r>
      <w:r>
        <w:rPr>
          <w:rStyle w:val="Emphasis"/>
        </w:rPr>
        <w:t xml:space="preserve">the </w:t>
      </w:r>
      <w:r>
        <w:rPr>
          <w:rStyle w:val="Emphasis"/>
          <w:highlight w:val="green"/>
        </w:rPr>
        <w:t>right to strike will not place them in</w:t>
      </w:r>
      <w:r>
        <w:rPr>
          <w:rStyle w:val="Emphasis"/>
        </w:rPr>
        <w:t xml:space="preserve"> an </w:t>
      </w:r>
      <w:r>
        <w:rPr>
          <w:rStyle w:val="Emphasis"/>
          <w:highlight w:val="green"/>
        </w:rPr>
        <w:t>inferior competitive position</w:t>
      </w:r>
      <w:r>
        <w:rPr>
          <w:u w:val="single"/>
        </w:rPr>
        <w:t>.</w:t>
      </w:r>
      <w:r>
        <w:rPr>
          <w:sz w:val="16"/>
        </w:rPr>
        <w:t>151</w:t>
      </w:r>
    </w:p>
    <w:p w14:paraId="1A28A725" w14:textId="77777777" w:rsidR="00726A39" w:rsidRDefault="00726A39" w:rsidP="00726A39">
      <w:pPr>
        <w:rPr>
          <w:rStyle w:val="Emphasis"/>
        </w:rPr>
      </w:pPr>
      <w:r>
        <w:rPr>
          <w:sz w:val="16"/>
        </w:rPr>
        <w:t xml:space="preserve">That said, the ICJ often does infer the existence of opinio juris from a general practice and/or from determinations by national or international tribunals.152 And there are ample reasons to draw such an inference here. To start, </w:t>
      </w:r>
      <w:r>
        <w:rPr>
          <w:highlight w:val="green"/>
          <w:u w:val="single"/>
        </w:rPr>
        <w:t>FOA is</w:t>
      </w:r>
      <w:r>
        <w:rPr>
          <w:u w:val="single"/>
        </w:rPr>
        <w:t xml:space="preserve"> </w:t>
      </w:r>
      <w:r>
        <w:rPr>
          <w:rStyle w:val="Emphasis"/>
        </w:rPr>
        <w:t xml:space="preserve">consciously </w:t>
      </w:r>
      <w:r>
        <w:rPr>
          <w:rStyle w:val="Emphasis"/>
          <w:highlight w:val="green"/>
        </w:rPr>
        <w:t>accepted</w:t>
      </w:r>
      <w:r>
        <w:rPr>
          <w:u w:val="single"/>
        </w:rPr>
        <w:t xml:space="preserve"> as an obligation by ILO member </w:t>
      </w:r>
      <w:r>
        <w:rPr>
          <w:rStyle w:val="Emphasis"/>
        </w:rPr>
        <w:t>states not simply through ratification of Convention 87</w:t>
      </w:r>
      <w:r>
        <w:rPr>
          <w:sz w:val="16"/>
        </w:rPr>
        <w:t xml:space="preserve"> (covering more than 80 percent of them) </w:t>
      </w:r>
      <w:r>
        <w:rPr>
          <w:u w:val="single"/>
        </w:rPr>
        <w:t xml:space="preserve">but </w:t>
      </w:r>
      <w:r>
        <w:rPr>
          <w:highlight w:val="green"/>
          <w:u w:val="single"/>
        </w:rPr>
        <w:t xml:space="preserve">by </w:t>
      </w:r>
      <w:r>
        <w:rPr>
          <w:rStyle w:val="Emphasis"/>
          <w:highlight w:val="green"/>
        </w:rPr>
        <w:t>virtue of membership</w:t>
      </w:r>
      <w:r>
        <w:rPr>
          <w:u w:val="single"/>
        </w:rPr>
        <w:t xml:space="preserve"> itself. </w:t>
      </w:r>
      <w:r>
        <w:rPr>
          <w:highlight w:val="green"/>
          <w:u w:val="single"/>
        </w:rPr>
        <w:t>The ILO</w:t>
      </w:r>
      <w:r>
        <w:rPr>
          <w:u w:val="single"/>
        </w:rPr>
        <w:t xml:space="preserve"> Constitution </w:t>
      </w:r>
      <w:r>
        <w:rPr>
          <w:highlight w:val="green"/>
          <w:u w:val="single"/>
        </w:rPr>
        <w:t xml:space="preserve">expressly </w:t>
      </w:r>
      <w:r>
        <w:rPr>
          <w:rStyle w:val="Emphasis"/>
          <w:highlight w:val="green"/>
        </w:rPr>
        <w:t>requires support for FOA</w:t>
      </w:r>
      <w:r>
        <w:rPr>
          <w:u w:val="single"/>
        </w:rPr>
        <w:t xml:space="preserve"> principles, and these principles are further imbedded through a </w:t>
      </w:r>
      <w:r>
        <w:rPr>
          <w:rStyle w:val="Emphasis"/>
        </w:rPr>
        <w:t>tripartite governance structure that allocates power-sharing roles</w:t>
      </w:r>
      <w:r>
        <w:rPr>
          <w:u w:val="single"/>
        </w:rPr>
        <w:t xml:space="preserve"> to worker organizations alongside governments and employers</w:t>
      </w:r>
      <w:r>
        <w:rPr>
          <w:sz w:val="16"/>
        </w:rPr>
        <w:t xml:space="preserve">.153 Thus, </w:t>
      </w:r>
      <w:r>
        <w:rPr>
          <w:u w:val="single"/>
        </w:rPr>
        <w:t>ILO members understand there is an underlying obligation to respect FOA in law and practice</w:t>
      </w:r>
      <w:r>
        <w:rPr>
          <w:sz w:val="16"/>
        </w:rPr>
        <w:t>.154</w:t>
      </w:r>
    </w:p>
    <w:p w14:paraId="24A0EF8A" w14:textId="77777777" w:rsidR="00726A39" w:rsidRDefault="00726A39" w:rsidP="00726A39">
      <w:r>
        <w:rPr>
          <w:sz w:val="16"/>
        </w:rPr>
        <w:t xml:space="preserve">A second reason is that </w:t>
      </w:r>
      <w:r>
        <w:rPr>
          <w:u w:val="single"/>
        </w:rPr>
        <w:t xml:space="preserve">domestic law can </w:t>
      </w:r>
      <w:r>
        <w:rPr>
          <w:rStyle w:val="Emphasis"/>
        </w:rPr>
        <w:t>provide relevant evidence regarding the presence of opinio juris among states</w:t>
      </w:r>
      <w:r>
        <w:rPr>
          <w:u w:val="single"/>
        </w:rPr>
        <w:t xml:space="preserve">. Commitments to FOA expressed in </w:t>
      </w:r>
      <w:r>
        <w:rPr>
          <w:rStyle w:val="Emphasis"/>
        </w:rPr>
        <w:t>national constitutions</w:t>
      </w:r>
      <w:r>
        <w:rPr>
          <w:u w:val="single"/>
        </w:rPr>
        <w:t xml:space="preserve">, </w:t>
      </w:r>
      <w:r>
        <w:rPr>
          <w:rStyle w:val="Emphasis"/>
        </w:rPr>
        <w:t>statutes</w:t>
      </w:r>
      <w:r>
        <w:rPr>
          <w:u w:val="single"/>
        </w:rPr>
        <w:t xml:space="preserve">, and </w:t>
      </w:r>
      <w:r>
        <w:rPr>
          <w:rStyle w:val="Emphasis"/>
        </w:rPr>
        <w:t>court decisions are not necessarily evidence of a state’s belief</w:t>
      </w:r>
      <w:r>
        <w:rPr>
          <w:u w:val="single"/>
        </w:rPr>
        <w:t xml:space="preserve"> that the principle is </w:t>
      </w:r>
      <w:r>
        <w:rPr>
          <w:rStyle w:val="Emphasis"/>
        </w:rPr>
        <w:t>international</w:t>
      </w:r>
      <w:r>
        <w:rPr>
          <w:u w:val="single"/>
        </w:rPr>
        <w:t xml:space="preserve"> as opposed to domestic law</w:t>
      </w:r>
      <w:r>
        <w:rPr>
          <w:sz w:val="16"/>
        </w:rPr>
        <w:t xml:space="preserve">. Nonetheless, </w:t>
      </w:r>
      <w:r>
        <w:rPr>
          <w:u w:val="single"/>
        </w:rPr>
        <w:t xml:space="preserve">the </w:t>
      </w:r>
      <w:r>
        <w:rPr>
          <w:rStyle w:val="Emphasis"/>
        </w:rPr>
        <w:t>International Law Commission</w:t>
      </w:r>
      <w:r>
        <w:rPr>
          <w:u w:val="single"/>
        </w:rPr>
        <w:t xml:space="preserve"> has made clear that </w:t>
      </w:r>
      <w:r>
        <w:rPr>
          <w:rStyle w:val="Emphasis"/>
        </w:rPr>
        <w:t>evidence of acceptance as law</w:t>
      </w:r>
      <w:r>
        <w:rPr>
          <w:sz w:val="16"/>
        </w:rPr>
        <w:t xml:space="preserve"> (opinio juris) </w:t>
      </w:r>
      <w:r>
        <w:rPr>
          <w:u w:val="single"/>
        </w:rPr>
        <w:t xml:space="preserve">“may take a </w:t>
      </w:r>
      <w:r>
        <w:rPr>
          <w:rStyle w:val="Emphasis"/>
        </w:rPr>
        <w:t>wide range of forms</w:t>
      </w:r>
      <w:r>
        <w:rPr>
          <w:u w:val="single"/>
        </w:rPr>
        <w:t>,” including but not limited to “</w:t>
      </w:r>
      <w:r>
        <w:rPr>
          <w:rStyle w:val="Emphasis"/>
        </w:rPr>
        <w:t>official publications; government legal opinions; [and] decisions of national courts</w:t>
      </w:r>
      <w:r>
        <w:rPr>
          <w:u w:val="single"/>
        </w:rPr>
        <w:t>.”</w:t>
      </w:r>
      <w:r>
        <w:rPr>
          <w:sz w:val="16"/>
        </w:rPr>
        <w:t xml:space="preserve">155 In this regard, the </w:t>
      </w:r>
      <w:r>
        <w:rPr>
          <w:u w:val="single"/>
        </w:rPr>
        <w:t xml:space="preserve">CEACR in 2012 identified 92 countries where “the right to strike is </w:t>
      </w:r>
      <w:r>
        <w:rPr>
          <w:rStyle w:val="Emphasis"/>
        </w:rPr>
        <w:t>explicitly recognized, including at the constitutional level</w:t>
      </w:r>
      <w:r>
        <w:rPr>
          <w:u w:val="single"/>
        </w:rPr>
        <w:t xml:space="preserve">”; the list includes six countries that have </w:t>
      </w:r>
      <w:r>
        <w:rPr>
          <w:rStyle w:val="Emphasis"/>
        </w:rPr>
        <w:t>not ratified Convention</w:t>
      </w:r>
      <w:r>
        <w:rPr>
          <w:u w:val="single"/>
        </w:rPr>
        <w:t xml:space="preserve"> 87.156</w:t>
      </w:r>
    </w:p>
    <w:p w14:paraId="4D124458" w14:textId="77777777" w:rsidR="00726A39" w:rsidRDefault="00726A39" w:rsidP="00726A39">
      <w:pPr>
        <w:rPr>
          <w:sz w:val="16"/>
        </w:rPr>
      </w:pPr>
      <w:r>
        <w:rPr>
          <w:u w:val="single"/>
        </w:rPr>
        <w:t xml:space="preserve">Recognition in domestic law of a right to strike alongside a conscious </w:t>
      </w:r>
      <w:r>
        <w:rPr>
          <w:rStyle w:val="Emphasis"/>
        </w:rPr>
        <w:t>decision not to ratify Convention 87 could give rise to an inference that these six countries are rejecting the right</w:t>
      </w:r>
      <w:r>
        <w:rPr>
          <w:u w:val="single"/>
        </w:rPr>
        <w:t xml:space="preserve"> as a principle of international law</w:t>
      </w:r>
      <w:r>
        <w:rPr>
          <w:sz w:val="16"/>
        </w:rPr>
        <w:t xml:space="preserve">. However, as explained earlier, </w:t>
      </w:r>
      <w:r>
        <w:rPr>
          <w:u w:val="single"/>
        </w:rPr>
        <w:t xml:space="preserve">national courts for </w:t>
      </w:r>
      <w:r>
        <w:rPr>
          <w:rStyle w:val="Emphasis"/>
        </w:rPr>
        <w:t>two of the six non-ratifying countries</w:t>
      </w:r>
      <w:r>
        <w:rPr>
          <w:sz w:val="16"/>
        </w:rPr>
        <w:t xml:space="preserve"> (Brazil and Kenya) </w:t>
      </w:r>
      <w:r>
        <w:rPr>
          <w:u w:val="single"/>
        </w:rPr>
        <w:t xml:space="preserve">expressly invoke </w:t>
      </w:r>
      <w:r>
        <w:rPr>
          <w:rStyle w:val="Emphasis"/>
        </w:rPr>
        <w:t>ILO membership and/or principles as guidance in their domestic law decisions</w:t>
      </w:r>
      <w:r>
        <w:rPr>
          <w:u w:val="single"/>
        </w:rPr>
        <w:t>.</w:t>
      </w:r>
      <w:r>
        <w:rPr>
          <w:sz w:val="16"/>
        </w:rPr>
        <w:t xml:space="preserve"> 157 </w:t>
      </w:r>
      <w:r>
        <w:rPr>
          <w:u w:val="single"/>
        </w:rPr>
        <w:t xml:space="preserve">In addition, </w:t>
      </w:r>
      <w:r>
        <w:rPr>
          <w:rStyle w:val="Emphasis"/>
        </w:rPr>
        <w:t>Canada</w:t>
      </w:r>
      <w:r>
        <w:rPr>
          <w:u w:val="single"/>
        </w:rPr>
        <w:t xml:space="preserve">—a country </w:t>
      </w:r>
      <w:r>
        <w:rPr>
          <w:rStyle w:val="Emphasis"/>
        </w:rPr>
        <w:t>not listed among the 92 endorsing the right to strike in the 2012 General Survey</w:t>
      </w:r>
      <w:r>
        <w:rPr>
          <w:u w:val="single"/>
        </w:rPr>
        <w:t xml:space="preserve">— has since recognized a </w:t>
      </w:r>
      <w:r>
        <w:rPr>
          <w:rStyle w:val="Emphasis"/>
        </w:rPr>
        <w:t>constitutional right to strike under national law</w:t>
      </w:r>
      <w:r>
        <w:rPr>
          <w:u w:val="single"/>
        </w:rPr>
        <w:t>, relying in part on international law principles including CEACR and CFA determinations</w:t>
      </w:r>
      <w:r>
        <w:rPr>
          <w:sz w:val="16"/>
        </w:rPr>
        <w:t xml:space="preserve">. 158 </w:t>
      </w:r>
      <w:r>
        <w:rPr>
          <w:u w:val="single"/>
        </w:rPr>
        <w:t>The Canadian Supreme Court had previously been explicit in invoking Convention 87, ICESCR, and ICCPR as “documents [that] reflect not only international consensus but also principles that Canada has committed itself to uphold.”</w:t>
      </w:r>
      <w:r>
        <w:rPr>
          <w:sz w:val="16"/>
        </w:rPr>
        <w:t>159</w:t>
      </w:r>
    </w:p>
    <w:p w14:paraId="50D4BB2F" w14:textId="77777777" w:rsidR="00726A39" w:rsidRDefault="00726A39" w:rsidP="00726A39">
      <w:pPr>
        <w:rPr>
          <w:sz w:val="16"/>
        </w:rPr>
      </w:pPr>
      <w:r>
        <w:rPr>
          <w:sz w:val="16"/>
        </w:rPr>
        <w:t xml:space="preserve">Further, </w:t>
      </w:r>
      <w:r>
        <w:rPr>
          <w:u w:val="single"/>
        </w:rPr>
        <w:t xml:space="preserve">a </w:t>
      </w:r>
      <w:r>
        <w:rPr>
          <w:rStyle w:val="Emphasis"/>
        </w:rPr>
        <w:t>third</w:t>
      </w:r>
      <w:r>
        <w:rPr>
          <w:u w:val="single"/>
        </w:rPr>
        <w:t xml:space="preserve"> country in the group of six—</w:t>
      </w:r>
      <w:r>
        <w:rPr>
          <w:rStyle w:val="Emphasis"/>
        </w:rPr>
        <w:t>South Korea</w:t>
      </w:r>
      <w:r>
        <w:rPr>
          <w:u w:val="single"/>
        </w:rPr>
        <w:t xml:space="preserve">—has affirmed in its </w:t>
      </w:r>
      <w:r>
        <w:rPr>
          <w:rStyle w:val="Emphasis"/>
        </w:rPr>
        <w:t>trade agreements with the United States</w:t>
      </w:r>
      <w:r>
        <w:rPr>
          <w:u w:val="single"/>
        </w:rPr>
        <w:t xml:space="preserve"> and the EU its obligation to “adopt and maintain in its statutes and regulations, and practices” FOA in accordance with the ILO Declaration</w:t>
      </w:r>
      <w:r>
        <w:rPr>
          <w:sz w:val="16"/>
        </w:rPr>
        <w:t xml:space="preserve">.160 And </w:t>
      </w:r>
      <w:r>
        <w:rPr>
          <w:u w:val="single"/>
        </w:rPr>
        <w:t xml:space="preserve">in various CFA complaints against South Korea for violating FOA principles, including the right to strike, the </w:t>
      </w:r>
      <w:r>
        <w:rPr>
          <w:rStyle w:val="Emphasis"/>
        </w:rPr>
        <w:t>Government</w:t>
      </w:r>
      <w:r>
        <w:rPr>
          <w:u w:val="single"/>
        </w:rPr>
        <w:t xml:space="preserve"> has disputed the facts of the complaints while at the </w:t>
      </w:r>
      <w:r>
        <w:rPr>
          <w:rStyle w:val="Emphasis"/>
        </w:rPr>
        <w:t>same time recognizing that such rights are embedded in international law</w:t>
      </w:r>
      <w:r>
        <w:rPr>
          <w:sz w:val="16"/>
        </w:rPr>
        <w:t xml:space="preserve">.161 Accordingly, a more relevant reference point in this setting may be that </w:t>
      </w:r>
      <w:r>
        <w:rPr>
          <w:u w:val="single"/>
        </w:rPr>
        <w:t xml:space="preserve">“when States act in conformity with a treaty provision by which they are not bound . . . this may </w:t>
      </w:r>
      <w:r>
        <w:rPr>
          <w:rStyle w:val="Emphasis"/>
        </w:rPr>
        <w:t>evidence the existence of acceptance as law (opinio juris) in the absence of any explanation to the contrary</w:t>
      </w:r>
      <w:r>
        <w:rPr>
          <w:u w:val="single"/>
        </w:rPr>
        <w:t>.”</w:t>
      </w:r>
      <w:r>
        <w:rPr>
          <w:sz w:val="16"/>
        </w:rPr>
        <w:t>162</w:t>
      </w:r>
    </w:p>
    <w:p w14:paraId="0C1DE467" w14:textId="77777777" w:rsidR="00726A39" w:rsidRDefault="00726A39" w:rsidP="00726A39">
      <w:pPr>
        <w:rPr>
          <w:sz w:val="16"/>
        </w:rPr>
      </w:pPr>
      <w:r>
        <w:rPr>
          <w:sz w:val="16"/>
        </w:rPr>
        <w:t>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particular relevance to the U.S. setting, these expansions have included assuring the right to strike for public sector employees and prohibiting the hiring of replacements for strikers.165</w:t>
      </w:r>
    </w:p>
    <w:p w14:paraId="71CFED3A" w14:textId="77777777" w:rsidR="00726A39" w:rsidRDefault="00726A39" w:rsidP="00726A39">
      <w:pPr>
        <w:rPr>
          <w:sz w:val="16"/>
        </w:rPr>
      </w:pPr>
      <w:r>
        <w:rPr>
          <w:sz w:val="16"/>
        </w:rPr>
        <w:t xml:space="preserve">A third reason to infer opinio juris (in addition to the centrality of FOA principles within the ILO Constitution and the strong evidence of FOA and </w:t>
      </w:r>
      <w:proofErr w:type="spellStart"/>
      <w:r>
        <w:rPr>
          <w:sz w:val="16"/>
        </w:rPr>
        <w:t>rightto</w:t>
      </w:r>
      <w:proofErr w:type="spellEnd"/>
      <w:r>
        <w:rPr>
          <w:sz w:val="16"/>
        </w:rPr>
        <w:t>-strike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w:t>
      </w:r>
    </w:p>
    <w:p w14:paraId="50CCB18C" w14:textId="77777777" w:rsidR="00726A39" w:rsidRDefault="00726A39" w:rsidP="00726A39">
      <w:pPr>
        <w:rPr>
          <w:sz w:val="16"/>
        </w:rPr>
      </w:pPr>
      <w:r>
        <w:rPr>
          <w:sz w:val="16"/>
        </w:rPr>
        <w:t xml:space="preserve">In 2018, responding to a press briefing on a strike by U.N. employees following announced pay cuts, the Deputy Spokesman for the U.N. </w:t>
      </w:r>
      <w:proofErr w:type="spellStart"/>
      <w:r>
        <w:rPr>
          <w:sz w:val="16"/>
        </w:rPr>
        <w:t>SecretaryGeneral</w:t>
      </w:r>
      <w:proofErr w:type="spellEnd"/>
      <w:r>
        <w:rPr>
          <w:sz w:val="16"/>
        </w:rPr>
        <w:t xml:space="preserve"> reiterated the U.N. view that the right to strike is indeed CIL and did so in the context of the right being asserted by public employees not involved in the administration of the state:</w:t>
      </w:r>
    </w:p>
    <w:p w14:paraId="57C41BDA" w14:textId="77777777" w:rsidR="00726A39" w:rsidRDefault="00726A39" w:rsidP="00726A39">
      <w:pPr>
        <w:rPr>
          <w:sz w:val="16"/>
        </w:rPr>
      </w:pPr>
      <w:r>
        <w:rPr>
          <w:sz w:val="16"/>
        </w:rPr>
        <w:t xml:space="preserve">Question: Does the Secretary-General believe that U.N. staff have a right to take part in industrial action? </w:t>
      </w:r>
    </w:p>
    <w:p w14:paraId="196D6BCA" w14:textId="77777777" w:rsidR="00726A39" w:rsidRDefault="00726A39" w:rsidP="00726A39">
      <w:pPr>
        <w:rPr>
          <w:sz w:val="16"/>
        </w:rPr>
      </w:pPr>
      <w:r>
        <w:rPr>
          <w:sz w:val="16"/>
        </w:rPr>
        <w:t>Deputy Spokesman: We believe the right to strike is part of customary international law.167</w:t>
      </w:r>
    </w:p>
    <w:p w14:paraId="15CCE5F3" w14:textId="77777777" w:rsidR="00726A39" w:rsidRDefault="00726A39" w:rsidP="00726A39">
      <w:pPr>
        <w:rPr>
          <w:sz w:val="16"/>
        </w:rPr>
      </w:pPr>
      <w:r>
        <w:rPr>
          <w:sz w:val="16"/>
        </w:rPr>
        <w:t xml:space="preserve">These statements did not simply materialize in recent times. </w:t>
      </w:r>
      <w:r>
        <w:rPr>
          <w:u w:val="single"/>
        </w:rPr>
        <w:t>Two major U.N. Human Rights treaties—</w:t>
      </w:r>
      <w:r>
        <w:rPr>
          <w:highlight w:val="green"/>
          <w:u w:val="single"/>
        </w:rPr>
        <w:t xml:space="preserve">the </w:t>
      </w:r>
      <w:r>
        <w:rPr>
          <w:rStyle w:val="Emphasis"/>
          <w:highlight w:val="green"/>
        </w:rPr>
        <w:t>ICESCR and</w:t>
      </w:r>
      <w:r>
        <w:rPr>
          <w:rStyle w:val="Emphasis"/>
        </w:rPr>
        <w:t xml:space="preserve"> the </w:t>
      </w:r>
      <w:r>
        <w:rPr>
          <w:rStyle w:val="Emphasis"/>
          <w:highlight w:val="green"/>
        </w:rPr>
        <w:t>ICCPR</w:t>
      </w:r>
      <w:r>
        <w:rPr>
          <w:u w:val="single"/>
        </w:rPr>
        <w:t xml:space="preserve">—have been </w:t>
      </w:r>
      <w:r>
        <w:rPr>
          <w:rStyle w:val="Emphasis"/>
        </w:rPr>
        <w:t xml:space="preserve">interpreted by their relevant treaty bodies to </w:t>
      </w:r>
      <w:r>
        <w:rPr>
          <w:rStyle w:val="Emphasis"/>
          <w:highlight w:val="green"/>
        </w:rPr>
        <w:t>include a right to strike</w:t>
      </w:r>
      <w:r>
        <w:rPr>
          <w:u w:val="single"/>
        </w:rPr>
        <w:t xml:space="preserve">; these bodies have </w:t>
      </w:r>
      <w:r>
        <w:rPr>
          <w:rStyle w:val="Emphasis"/>
        </w:rPr>
        <w:t>reaffirmed their joint commitment to the right to strike as part of FOA</w:t>
      </w:r>
      <w:r>
        <w:rPr>
          <w:u w:val="single"/>
        </w:rPr>
        <w:t xml:space="preserve">, and they regularly monitor governments’ </w:t>
      </w:r>
      <w:r>
        <w:rPr>
          <w:rStyle w:val="Emphasis"/>
        </w:rPr>
        <w:t>record of compliance with this right</w:t>
      </w:r>
      <w:r>
        <w:rPr>
          <w:sz w:val="16"/>
        </w:rPr>
        <w:t>. 168 And as noted earlier, the two treaties—each ratified by over 80 percent of U.N members—include a clause explicitly identifying respect for ILO Convention 87.</w:t>
      </w:r>
    </w:p>
    <w:p w14:paraId="709E4C47" w14:textId="77777777" w:rsidR="00726A39" w:rsidRDefault="00726A39" w:rsidP="00726A39">
      <w:pPr>
        <w:rPr>
          <w:u w:val="single"/>
        </w:rPr>
      </w:pPr>
      <w:r>
        <w:rPr>
          <w:sz w:val="16"/>
        </w:rPr>
        <w:t xml:space="preserve">In sum, </w:t>
      </w:r>
      <w:r>
        <w:rPr>
          <w:u w:val="single"/>
        </w:rPr>
        <w:t xml:space="preserve">the principles of FOA including </w:t>
      </w:r>
      <w:r>
        <w:rPr>
          <w:highlight w:val="green"/>
          <w:u w:val="single"/>
        </w:rPr>
        <w:t>the right to strike</w:t>
      </w:r>
      <w:r>
        <w:rPr>
          <w:u w:val="single"/>
        </w:rPr>
        <w:t xml:space="preserve"> would appear to </w:t>
      </w:r>
      <w:r>
        <w:rPr>
          <w:rStyle w:val="Emphasis"/>
          <w:highlight w:val="green"/>
        </w:rPr>
        <w:t>satisfy</w:t>
      </w:r>
      <w:r>
        <w:rPr>
          <w:rStyle w:val="Emphasis"/>
        </w:rPr>
        <w:t xml:space="preserve"> both prongs of the </w:t>
      </w:r>
      <w:r>
        <w:rPr>
          <w:rStyle w:val="Emphasis"/>
          <w:highlight w:val="green"/>
        </w:rPr>
        <w:t>CIL</w:t>
      </w:r>
      <w:r>
        <w:rPr>
          <w:rStyle w:val="Emphasis"/>
        </w:rPr>
        <w:t xml:space="preserve"> test</w:t>
      </w:r>
      <w:r>
        <w:rPr>
          <w:u w:val="single"/>
        </w:rPr>
        <w:t xml:space="preserve">. </w:t>
      </w:r>
      <w:r>
        <w:rPr>
          <w:sz w:val="16"/>
        </w:rPr>
        <w:t>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 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03E1380F" w14:textId="77777777" w:rsidR="00726A39" w:rsidRDefault="00726A39" w:rsidP="00726A39"/>
    <w:p w14:paraId="72303917" w14:textId="77777777" w:rsidR="00726A39" w:rsidRPr="00726A39" w:rsidRDefault="00726A39" w:rsidP="00726A39">
      <w:pPr>
        <w:pStyle w:val="Heading4"/>
        <w:rPr>
          <w:bCs/>
        </w:rPr>
      </w:pPr>
      <w:r w:rsidRPr="00726A39">
        <w:rPr>
          <w:bCs/>
        </w:rPr>
        <w:t xml:space="preserve">That prevents </w:t>
      </w:r>
      <w:r w:rsidRPr="00726A39">
        <w:rPr>
          <w:bCs/>
          <w:u w:val="single"/>
        </w:rPr>
        <w:t>harmonization</w:t>
      </w:r>
      <w:r w:rsidRPr="00726A39">
        <w:rPr>
          <w:bCs/>
        </w:rPr>
        <w:t xml:space="preserve"> of norms and throws the </w:t>
      </w:r>
      <w:r w:rsidRPr="00726A39">
        <w:rPr>
          <w:bCs/>
          <w:u w:val="single"/>
        </w:rPr>
        <w:t>functioning</w:t>
      </w:r>
      <w:r w:rsidRPr="00726A39">
        <w:rPr>
          <w:bCs/>
        </w:rPr>
        <w:t xml:space="preserve"> of international institutions into question – prefer </w:t>
      </w:r>
      <w:r w:rsidRPr="00726A39">
        <w:rPr>
          <w:bCs/>
          <w:u w:val="single"/>
        </w:rPr>
        <w:t>empirics</w:t>
      </w:r>
      <w:r w:rsidRPr="00726A39">
        <w:rPr>
          <w:bCs/>
        </w:rPr>
        <w:t>.</w:t>
      </w:r>
    </w:p>
    <w:p w14:paraId="3F0B168D" w14:textId="77777777" w:rsidR="00726A39" w:rsidRDefault="00726A39" w:rsidP="00726A39">
      <w:r>
        <w:rPr>
          <w:rStyle w:val="Style13ptBold"/>
        </w:rPr>
        <w:t>Seifert 21</w:t>
      </w:r>
      <w:r>
        <w:t xml:space="preserve"> [Achim; 2021; 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w:t>
      </w:r>
      <w:proofErr w:type="spellStart"/>
      <w:r>
        <w:t>comparé</w:t>
      </w:r>
      <w:proofErr w:type="spellEnd"/>
      <w:r>
        <w:t xml:space="preserve"> du travail et de la </w:t>
      </w:r>
      <w:proofErr w:type="spellStart"/>
      <w:r>
        <w:t>sécurité</w:t>
      </w:r>
      <w:proofErr w:type="spellEnd"/>
      <w:r>
        <w:t xml:space="preserve"> </w:t>
      </w:r>
      <w:proofErr w:type="spellStart"/>
      <w:r>
        <w:t>sociale</w:t>
      </w:r>
      <w:proofErr w:type="spellEnd"/>
      <w:r>
        <w:t xml:space="preserv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 “Book Review,” European Labour Law Journal, </w:t>
      </w:r>
      <w:hyperlink r:id="rId7" w:history="1">
        <w:r>
          <w:rPr>
            <w:rStyle w:val="Hyperlink"/>
            <w:color w:val="000000"/>
            <w:u w:val="single"/>
          </w:rPr>
          <w:t>https://sci-hub.se/https://doi.org/10.1177/2031952521994412</w:t>
        </w:r>
      </w:hyperlink>
      <w:r>
        <w:t>] Justin</w:t>
      </w:r>
    </w:p>
    <w:p w14:paraId="276CE7FB" w14:textId="77777777" w:rsidR="00726A39" w:rsidRDefault="00726A39" w:rsidP="00726A39">
      <w:pPr>
        <w:rPr>
          <w:rStyle w:val="Emphasis"/>
        </w:rPr>
      </w:pPr>
      <w:r>
        <w:rPr>
          <w:sz w:val="16"/>
        </w:rPr>
        <w:t xml:space="preserve">For several decades, </w:t>
      </w:r>
      <w:r>
        <w:rPr>
          <w:u w:val="single"/>
        </w:rPr>
        <w:t xml:space="preserve">the right to strike has been one of the </w:t>
      </w:r>
      <w:r>
        <w:rPr>
          <w:rStyle w:val="Emphasis"/>
        </w:rPr>
        <w:t>most controversial parts of the law of the International Labour Organisation</w:t>
      </w:r>
      <w:r>
        <w:rPr>
          <w:sz w:val="16"/>
        </w:rPr>
        <w:t xml:space="preserve"> (ILO). Even though it has not been explicitly enshrined in the Conventions on the right to freedom of association (especially not in Convention 87 on Freedom of Association and Protection of the Right to </w:t>
      </w:r>
      <w:proofErr w:type="spellStart"/>
      <w:r>
        <w:rPr>
          <w:sz w:val="16"/>
        </w:rPr>
        <w:t>Organise</w:t>
      </w:r>
      <w:proofErr w:type="spellEnd"/>
      <w:r>
        <w:rPr>
          <w:sz w:val="16"/>
        </w:rPr>
        <w:t xml:space="preserve"> (1948) and in Convention 98 on the Application of the Principles of the Right to </w:t>
      </w:r>
      <w:proofErr w:type="spellStart"/>
      <w:r>
        <w:rPr>
          <w:sz w:val="16"/>
        </w:rPr>
        <w:t>Organise</w:t>
      </w:r>
      <w:proofErr w:type="spellEnd"/>
      <w:r>
        <w:rPr>
          <w:sz w:val="16"/>
        </w:rPr>
        <w:t xml:space="preserve"> and to Bargain Collectively (1949)), since the early 1950s, </w:t>
      </w:r>
      <w:r>
        <w:rPr>
          <w:u w:val="single"/>
        </w:rPr>
        <w:t xml:space="preserve">the </w:t>
      </w:r>
      <w:r>
        <w:rPr>
          <w:highlight w:val="green"/>
          <w:u w:val="single"/>
        </w:rPr>
        <w:t xml:space="preserve">ILO </w:t>
      </w:r>
      <w:r>
        <w:rPr>
          <w:u w:val="single"/>
        </w:rPr>
        <w:t xml:space="preserve">supervisory </w:t>
      </w:r>
      <w:r>
        <w:rPr>
          <w:highlight w:val="green"/>
          <w:u w:val="single"/>
        </w:rPr>
        <w:t xml:space="preserve">bodies have </w:t>
      </w:r>
      <w:r>
        <w:rPr>
          <w:rStyle w:val="Emphasis"/>
          <w:highlight w:val="green"/>
        </w:rPr>
        <w:t xml:space="preserve">recognised the right to strike </w:t>
      </w:r>
      <w:r>
        <w:rPr>
          <w:rStyle w:val="Emphasis"/>
        </w:rPr>
        <w:t>as an essential element of trade union rights</w:t>
      </w:r>
      <w:r>
        <w:rPr>
          <w:u w:val="single"/>
        </w:rPr>
        <w:t xml:space="preserve"> enabling workers to </w:t>
      </w:r>
      <w:r>
        <w:rPr>
          <w:rStyle w:val="Emphasis"/>
        </w:rPr>
        <w:t>collectively defend their economic and social interests</w:t>
      </w:r>
      <w:r>
        <w:rPr>
          <w:sz w:val="16"/>
        </w:rPr>
        <w:t xml:space="preserve">. </w:t>
      </w:r>
      <w:r>
        <w:rPr>
          <w:u w:val="single"/>
        </w:rPr>
        <w:t xml:space="preserve">Since its seminal </w:t>
      </w:r>
      <w:r>
        <w:rPr>
          <w:rStyle w:val="Emphasis"/>
        </w:rPr>
        <w:t>recommendation</w:t>
      </w:r>
      <w:r>
        <w:rPr>
          <w:u w:val="single"/>
        </w:rPr>
        <w:t xml:space="preserve"> in the United Kingdom of Great Britain and Northern Ireland case of 1952,1 the Governing Body’s Committee on Freedom of Association</w:t>
      </w:r>
      <w:r>
        <w:rPr>
          <w:sz w:val="16"/>
        </w:rPr>
        <w:t xml:space="preserve"> (CFA) </w:t>
      </w:r>
      <w:r>
        <w:rPr>
          <w:u w:val="single"/>
        </w:rPr>
        <w:t xml:space="preserve">has considered that </w:t>
      </w:r>
      <w:r>
        <w:rPr>
          <w:rStyle w:val="Emphasis"/>
        </w:rPr>
        <w:t xml:space="preserve">Article 3 of </w:t>
      </w:r>
      <w:r>
        <w:rPr>
          <w:rStyle w:val="Emphasis"/>
          <w:highlight w:val="green"/>
        </w:rPr>
        <w:t>Convention 87</w:t>
      </w:r>
      <w:r>
        <w:rPr>
          <w:rStyle w:val="Emphasis"/>
        </w:rPr>
        <w:t xml:space="preserve"> also </w:t>
      </w:r>
      <w:r>
        <w:rPr>
          <w:rStyle w:val="Emphasis"/>
          <w:highlight w:val="green"/>
        </w:rPr>
        <w:t>guarantees the right to strike</w:t>
      </w:r>
      <w:r>
        <w:rPr>
          <w:sz w:val="16"/>
        </w:rPr>
        <w:t xml:space="preserve">, and has developed, since then, detailed ‘case law’ which has been </w:t>
      </w:r>
      <w:proofErr w:type="spellStart"/>
      <w:r>
        <w:rPr>
          <w:sz w:val="16"/>
        </w:rPr>
        <w:t>summarised</w:t>
      </w:r>
      <w:proofErr w:type="spellEnd"/>
      <w:r>
        <w:rPr>
          <w:sz w:val="16"/>
        </w:rPr>
        <w:t xml:space="preserve"> by the International Labour Office in a ‘Digest’ and since 2018 in a ‘Compilation’.2 The Committee of Experts on the Application of Conventions and Recommendations (CEACR), another body established by the ILO Governing Body, has taken the same path since the late 1950s.3 </w:t>
      </w:r>
      <w:r>
        <w:rPr>
          <w:highlight w:val="green"/>
          <w:u w:val="single"/>
        </w:rPr>
        <w:t>Despite this</w:t>
      </w:r>
      <w:r>
        <w:rPr>
          <w:u w:val="single"/>
        </w:rPr>
        <w:t xml:space="preserve"> </w:t>
      </w:r>
      <w:r>
        <w:rPr>
          <w:rStyle w:val="Emphasis"/>
        </w:rPr>
        <w:t>long-standing interpretive practice</w:t>
      </w:r>
      <w:r>
        <w:rPr>
          <w:u w:val="single"/>
        </w:rPr>
        <w:t xml:space="preserve"> of these two important supervisory bodies in respect of </w:t>
      </w:r>
      <w:r>
        <w:rPr>
          <w:rStyle w:val="Emphasis"/>
        </w:rPr>
        <w:t>Convention No. 87</w:t>
      </w:r>
      <w:r>
        <w:rPr>
          <w:u w:val="single"/>
        </w:rPr>
        <w:t xml:space="preserve">, the right to strike has become </w:t>
      </w:r>
      <w:r>
        <w:rPr>
          <w:rStyle w:val="Emphasis"/>
        </w:rPr>
        <w:t>controversial</w:t>
      </w:r>
      <w:r>
        <w:rPr>
          <w:sz w:val="16"/>
        </w:rPr>
        <w:t xml:space="preserve"> since the end of the Cold War. In the 81st session of the International Labour Conference (ILC) </w:t>
      </w:r>
      <w:r>
        <w:rPr>
          <w:highlight w:val="green"/>
          <w:u w:val="single"/>
        </w:rPr>
        <w:t>in 1994, it was</w:t>
      </w:r>
      <w:r>
        <w:rPr>
          <w:u w:val="single"/>
        </w:rPr>
        <w:t xml:space="preserve"> </w:t>
      </w:r>
      <w:r>
        <w:rPr>
          <w:rStyle w:val="Emphasis"/>
        </w:rPr>
        <w:t xml:space="preserve">already </w:t>
      </w:r>
      <w:r>
        <w:rPr>
          <w:rStyle w:val="Emphasis"/>
          <w:highlight w:val="green"/>
        </w:rPr>
        <w:t>being challenged</w:t>
      </w:r>
      <w:r>
        <w:rPr>
          <w:rStyle w:val="Emphasis"/>
        </w:rPr>
        <w:t xml:space="preserve"> by the employers’ group</w:t>
      </w:r>
      <w:r>
        <w:rPr>
          <w:sz w:val="16"/>
        </w:rPr>
        <w:t xml:space="preserve">.4 But </w:t>
      </w:r>
      <w:r>
        <w:rPr>
          <w:highlight w:val="green"/>
          <w:u w:val="single"/>
        </w:rPr>
        <w:t>the Rubicon was</w:t>
      </w:r>
      <w:r>
        <w:rPr>
          <w:u w:val="single"/>
        </w:rPr>
        <w:t xml:space="preserve"> definitely </w:t>
      </w:r>
      <w:r>
        <w:rPr>
          <w:rStyle w:val="Emphasis"/>
          <w:highlight w:val="green"/>
        </w:rPr>
        <w:t>crossed in 2012</w:t>
      </w:r>
      <w:r>
        <w:rPr>
          <w:highlight w:val="green"/>
          <w:u w:val="single"/>
        </w:rPr>
        <w:t>, when</w:t>
      </w:r>
      <w:r>
        <w:rPr>
          <w:u w:val="single"/>
        </w:rPr>
        <w:t xml:space="preserve"> the </w:t>
      </w:r>
      <w:r>
        <w:rPr>
          <w:highlight w:val="green"/>
          <w:u w:val="single"/>
        </w:rPr>
        <w:t>employers’</w:t>
      </w:r>
      <w:r>
        <w:rPr>
          <w:u w:val="single"/>
        </w:rPr>
        <w:t xml:space="preserve"> representatives on the ILO </w:t>
      </w:r>
      <w:r>
        <w:rPr>
          <w:rStyle w:val="Emphasis"/>
        </w:rPr>
        <w:t>Conference Committee on the Application of Standards</w:t>
      </w:r>
      <w:r>
        <w:rPr>
          <w:u w:val="single"/>
        </w:rPr>
        <w:t xml:space="preserve"> (CAS) </w:t>
      </w:r>
      <w:r>
        <w:rPr>
          <w:highlight w:val="green"/>
          <w:u w:val="single"/>
        </w:rPr>
        <w:t>refused</w:t>
      </w:r>
      <w:r>
        <w:rPr>
          <w:u w:val="single"/>
        </w:rPr>
        <w:t xml:space="preserve">, for the first time, </w:t>
      </w:r>
      <w:r>
        <w:rPr>
          <w:highlight w:val="green"/>
          <w:u w:val="single"/>
        </w:rPr>
        <w:t>to deal</w:t>
      </w:r>
      <w:r>
        <w:rPr>
          <w:sz w:val="16"/>
        </w:rPr>
        <w:t>—as it had done previously—</w:t>
      </w:r>
      <w:r>
        <w:rPr>
          <w:highlight w:val="green"/>
          <w:u w:val="single"/>
        </w:rPr>
        <w:t>with</w:t>
      </w:r>
      <w:r>
        <w:rPr>
          <w:u w:val="single"/>
        </w:rPr>
        <w:t xml:space="preserve"> a list of </w:t>
      </w:r>
      <w:r>
        <w:rPr>
          <w:highlight w:val="green"/>
          <w:u w:val="single"/>
        </w:rPr>
        <w:t>Member States that</w:t>
      </w:r>
      <w:r>
        <w:rPr>
          <w:u w:val="single"/>
        </w:rPr>
        <w:t xml:space="preserve"> had </w:t>
      </w:r>
      <w:r>
        <w:rPr>
          <w:rStyle w:val="Emphasis"/>
        </w:rPr>
        <w:t xml:space="preserve">seriously </w:t>
      </w:r>
      <w:r>
        <w:rPr>
          <w:rStyle w:val="Emphasis"/>
          <w:highlight w:val="green"/>
        </w:rPr>
        <w:t xml:space="preserve">violated </w:t>
      </w:r>
      <w:r>
        <w:rPr>
          <w:rStyle w:val="Emphasis"/>
        </w:rPr>
        <w:t>Conventions of the ILO</w:t>
      </w:r>
      <w:r>
        <w:rPr>
          <w:sz w:val="16"/>
        </w:rPr>
        <w:t xml:space="preserve"> as long as the workers’ group would not accept a revision of the mandate of the CEACR.5 </w:t>
      </w:r>
      <w:r>
        <w:rPr>
          <w:u w:val="single"/>
        </w:rPr>
        <w:t xml:space="preserve">At the heart of this incident was the </w:t>
      </w:r>
      <w:r>
        <w:rPr>
          <w:rStyle w:val="Emphasis"/>
        </w:rPr>
        <w:t xml:space="preserve">recognition of </w:t>
      </w:r>
      <w:r>
        <w:rPr>
          <w:rStyle w:val="Emphasis"/>
          <w:highlight w:val="green"/>
        </w:rPr>
        <w:t>the right to strike</w:t>
      </w:r>
      <w:r>
        <w:rPr>
          <w:u w:val="single"/>
        </w:rPr>
        <w:t xml:space="preserve"> by the CEACR even though, according to the view of the employers’ side, the Committee was </w:t>
      </w:r>
      <w:r>
        <w:rPr>
          <w:rStyle w:val="Emphasis"/>
        </w:rPr>
        <w:t>not empowered to interpret ILO law with binding effect</w:t>
      </w:r>
      <w:r>
        <w:rPr>
          <w:u w:val="single"/>
        </w:rPr>
        <w:t xml:space="preserve">. </w:t>
      </w:r>
      <w:r>
        <w:rPr>
          <w:highlight w:val="green"/>
          <w:u w:val="single"/>
        </w:rPr>
        <w:t xml:space="preserve">This </w:t>
      </w:r>
      <w:r>
        <w:rPr>
          <w:u w:val="single"/>
        </w:rPr>
        <w:t xml:space="preserve">incident temporarily </w:t>
      </w:r>
      <w:r>
        <w:rPr>
          <w:highlight w:val="green"/>
          <w:u w:val="single"/>
        </w:rPr>
        <w:t xml:space="preserve">resulted in an </w:t>
      </w:r>
      <w:r>
        <w:rPr>
          <w:rStyle w:val="Emphasis"/>
          <w:highlight w:val="green"/>
        </w:rPr>
        <w:t>institutional crisis</w:t>
      </w:r>
      <w:r>
        <w:rPr>
          <w:rStyle w:val="Emphasis"/>
        </w:rPr>
        <w:t xml:space="preserve"> within the ILO supervisory system</w:t>
      </w:r>
      <w:r>
        <w:rPr>
          <w:u w:val="single"/>
        </w:rPr>
        <w:t xml:space="preserve">, </w:t>
      </w:r>
      <w:r>
        <w:rPr>
          <w:highlight w:val="green"/>
          <w:u w:val="single"/>
        </w:rPr>
        <w:t>since the ILO’s</w:t>
      </w:r>
      <w:r>
        <w:rPr>
          <w:u w:val="single"/>
        </w:rPr>
        <w:t xml:space="preserve"> tripartite </w:t>
      </w:r>
      <w:r>
        <w:rPr>
          <w:highlight w:val="green"/>
          <w:u w:val="single"/>
        </w:rPr>
        <w:t xml:space="preserve">structure </w:t>
      </w:r>
      <w:r>
        <w:rPr>
          <w:u w:val="single"/>
        </w:rPr>
        <w:t xml:space="preserve">which </w:t>
      </w:r>
      <w:r>
        <w:rPr>
          <w:rStyle w:val="Emphasis"/>
        </w:rPr>
        <w:t xml:space="preserve">underlies the constitution of the ILO </w:t>
      </w:r>
      <w:r>
        <w:rPr>
          <w:rStyle w:val="Emphasis"/>
          <w:highlight w:val="green"/>
        </w:rPr>
        <w:t>presupposes</w:t>
      </w:r>
      <w:r>
        <w:rPr>
          <w:rStyle w:val="Emphasis"/>
        </w:rPr>
        <w:t xml:space="preserve"> that the three </w:t>
      </w:r>
      <w:r>
        <w:rPr>
          <w:rStyle w:val="Emphasis"/>
          <w:highlight w:val="green"/>
        </w:rPr>
        <w:t>constituents cooperate in good faith</w:t>
      </w:r>
      <w:r>
        <w:rPr>
          <w:u w:val="single"/>
        </w:rPr>
        <w:t xml:space="preserve"> within the </w:t>
      </w:r>
      <w:proofErr w:type="spellStart"/>
      <w:r>
        <w:rPr>
          <w:u w:val="single"/>
        </w:rPr>
        <w:t>organisation’s</w:t>
      </w:r>
      <w:proofErr w:type="spellEnd"/>
      <w:r>
        <w:rPr>
          <w:u w:val="single"/>
        </w:rPr>
        <w:t xml:space="preserve"> bodies</w:t>
      </w:r>
      <w:r>
        <w:rPr>
          <w:sz w:val="16"/>
        </w:rPr>
        <w:t xml:space="preserve">. An attitude of </w:t>
      </w:r>
      <w:r>
        <w:rPr>
          <w:highlight w:val="green"/>
          <w:u w:val="single"/>
        </w:rPr>
        <w:t xml:space="preserve">refusal on the </w:t>
      </w:r>
      <w:r>
        <w:rPr>
          <w:rStyle w:val="Emphasis"/>
          <w:highlight w:val="green"/>
        </w:rPr>
        <w:t>part of only one</w:t>
      </w:r>
      <w:r>
        <w:rPr>
          <w:rStyle w:val="Emphasis"/>
        </w:rPr>
        <w:t xml:space="preserve"> of the </w:t>
      </w:r>
      <w:r>
        <w:rPr>
          <w:rStyle w:val="Emphasis"/>
          <w:highlight w:val="green"/>
        </w:rPr>
        <w:t>constituents</w:t>
      </w:r>
      <w:r>
        <w:rPr>
          <w:u w:val="single"/>
        </w:rPr>
        <w:t xml:space="preserve"> therefore necessarily </w:t>
      </w:r>
      <w:r>
        <w:rPr>
          <w:highlight w:val="green"/>
          <w:u w:val="single"/>
        </w:rPr>
        <w:t xml:space="preserve">brings into question the </w:t>
      </w:r>
      <w:r>
        <w:rPr>
          <w:rStyle w:val="Emphasis"/>
          <w:highlight w:val="green"/>
        </w:rPr>
        <w:t>functioning of the ILO</w:t>
      </w:r>
      <w:r>
        <w:rPr>
          <w:rStyle w:val="Emphasis"/>
        </w:rPr>
        <w:t>.</w:t>
      </w:r>
    </w:p>
    <w:p w14:paraId="180C49F9" w14:textId="77777777" w:rsidR="00726A39" w:rsidRDefault="00726A39" w:rsidP="00726A39"/>
    <w:p w14:paraId="74CC48FD" w14:textId="77777777" w:rsidR="00726A39" w:rsidRPr="00726A39" w:rsidRDefault="00726A39" w:rsidP="00726A39">
      <w:pPr>
        <w:pStyle w:val="Heading4"/>
        <w:rPr>
          <w:bCs/>
        </w:rPr>
      </w:pPr>
      <w:r w:rsidRPr="00726A39">
        <w:rPr>
          <w:bCs/>
          <w:u w:val="single"/>
        </w:rPr>
        <w:t>Harmonizing</w:t>
      </w:r>
      <w:r w:rsidRPr="00726A39">
        <w:rPr>
          <w:bCs/>
        </w:rPr>
        <w:t xml:space="preserve"> international labor standards are key to </w:t>
      </w:r>
      <w:r w:rsidRPr="00726A39">
        <w:rPr>
          <w:bCs/>
          <w:u w:val="single"/>
        </w:rPr>
        <w:t>Sustainable Development Goals</w:t>
      </w:r>
      <w:r w:rsidRPr="00726A39">
        <w:rPr>
          <w:bCs/>
        </w:rPr>
        <w:t xml:space="preserve"> – compliance is </w:t>
      </w:r>
      <w:r w:rsidRPr="00726A39">
        <w:rPr>
          <w:bCs/>
          <w:u w:val="single"/>
        </w:rPr>
        <w:t>key</w:t>
      </w:r>
      <w:r w:rsidRPr="00726A39">
        <w:rPr>
          <w:bCs/>
        </w:rPr>
        <w:t>.</w:t>
      </w:r>
    </w:p>
    <w:p w14:paraId="5C19115D" w14:textId="77777777" w:rsidR="00726A39" w:rsidRDefault="00726A39" w:rsidP="00726A39">
      <w:r>
        <w:rPr>
          <w:rStyle w:val="Style13ptBold"/>
        </w:rPr>
        <w:t>ILO 15</w:t>
      </w:r>
      <w:r>
        <w:t xml:space="preserve"> [International Labor Organization; The International Labour Organization is a United Nations agency whose mandate is to advance social and economic justice through setting international labour standards. Founded in October 1919 under the League of Nations, it is the first and oldest specialised agency of the UN; “The benefits of International Labour Standards,” No date stated but most recent event cited is 2015, </w:t>
      </w:r>
      <w:hyperlink r:id="rId8" w:history="1">
        <w:r>
          <w:rPr>
            <w:rStyle w:val="Hyperlink"/>
            <w:color w:val="000000"/>
            <w:u w:val="single"/>
          </w:rPr>
          <w:t>https://www.ilo.org/global/standards/introduction-to-international-labour-standards/the-benefits-of-international-labour-standards/lang--en/index.htm</w:t>
        </w:r>
      </w:hyperlink>
      <w:r>
        <w:t xml:space="preserve">] Justin </w:t>
      </w:r>
    </w:p>
    <w:p w14:paraId="48BBF593" w14:textId="77777777" w:rsidR="00726A39" w:rsidRDefault="00726A39" w:rsidP="00726A39">
      <w:pPr>
        <w:rPr>
          <w:u w:val="single"/>
        </w:rPr>
      </w:pPr>
      <w:r>
        <w:rPr>
          <w:sz w:val="16"/>
        </w:rPr>
        <w:t xml:space="preserve">International labour standards are first and foremost about the development of people as human beings. In the Declaration of Philadelphia (1944), the international community recognized that “labour is not a commodity”. Labour is not an inanimate product, like an apple or a television set, that can be negotiated for the highest profit or the lowest price. Work is part of everyone’s daily life and is crucial to a person’s dignity, well-being and development as a human being. Economic development should include the creation of jobs and working conditions in which people can work in freedom, safety and dignity. In short, </w:t>
      </w:r>
      <w:r>
        <w:rPr>
          <w:u w:val="single"/>
        </w:rPr>
        <w:t xml:space="preserve">economic development is not undertaken for its own sake, but to </w:t>
      </w:r>
      <w:r>
        <w:rPr>
          <w:rStyle w:val="Emphasis"/>
        </w:rPr>
        <w:t>improve the lives of human beings</w:t>
      </w:r>
      <w:r>
        <w:rPr>
          <w:u w:val="single"/>
        </w:rPr>
        <w:t xml:space="preserve">. </w:t>
      </w:r>
      <w:r>
        <w:rPr>
          <w:highlight w:val="green"/>
          <w:u w:val="single"/>
        </w:rPr>
        <w:t xml:space="preserve">International </w:t>
      </w:r>
      <w:r>
        <w:rPr>
          <w:rStyle w:val="Emphasis"/>
          <w:highlight w:val="green"/>
        </w:rPr>
        <w:t>labour standards</w:t>
      </w:r>
      <w:r>
        <w:rPr>
          <w:sz w:val="16"/>
        </w:rPr>
        <w:t xml:space="preserve"> are there to </w:t>
      </w:r>
      <w:r>
        <w:rPr>
          <w:u w:val="single"/>
        </w:rPr>
        <w:t xml:space="preserve">ensure that it remains focused on </w:t>
      </w:r>
      <w:r>
        <w:rPr>
          <w:rStyle w:val="Emphasis"/>
        </w:rPr>
        <w:t>improving the life</w:t>
      </w:r>
      <w:r>
        <w:rPr>
          <w:u w:val="single"/>
        </w:rPr>
        <w:t xml:space="preserve"> and </w:t>
      </w:r>
      <w:r>
        <w:rPr>
          <w:rStyle w:val="Emphasis"/>
        </w:rPr>
        <w:t>dignity</w:t>
      </w:r>
      <w:r>
        <w:rPr>
          <w:u w:val="single"/>
        </w:rPr>
        <w:t xml:space="preserve"> of </w:t>
      </w:r>
      <w:r>
        <w:rPr>
          <w:rStyle w:val="Emphasis"/>
        </w:rPr>
        <w:t>men and women</w:t>
      </w:r>
      <w:r>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Pr>
          <w:u w:val="single"/>
        </w:rPr>
        <w:t xml:space="preserve">Decent work is not merely an objective, it </w:t>
      </w:r>
      <w:r>
        <w:rPr>
          <w:highlight w:val="green"/>
          <w:u w:val="single"/>
        </w:rPr>
        <w:t xml:space="preserve">is a </w:t>
      </w:r>
      <w:r>
        <w:rPr>
          <w:rStyle w:val="Emphasis"/>
          <w:highlight w:val="green"/>
        </w:rPr>
        <w:t>means of achieving</w:t>
      </w:r>
      <w:r>
        <w:rPr>
          <w:u w:val="single"/>
        </w:rPr>
        <w:t xml:space="preserve"> the specific </w:t>
      </w:r>
      <w:r>
        <w:rPr>
          <w:rStyle w:val="Emphasis"/>
        </w:rPr>
        <w:t>targets of the new international programme</w:t>
      </w:r>
      <w:r>
        <w:rPr>
          <w:u w:val="single"/>
        </w:rPr>
        <w:t xml:space="preserve"> of </w:t>
      </w:r>
      <w:r>
        <w:rPr>
          <w:rStyle w:val="Emphasis"/>
          <w:sz w:val="24"/>
          <w:highlight w:val="green"/>
        </w:rPr>
        <w:t>sustainable development</w:t>
      </w:r>
      <w:r>
        <w:rPr>
          <w:sz w:val="16"/>
        </w:rPr>
        <w:t xml:space="preserve">. At the United Nations General Assembly in September 2015, </w:t>
      </w:r>
      <w:r>
        <w:rPr>
          <w:rStyle w:val="Emphasis"/>
          <w:highlight w:val="green"/>
        </w:rPr>
        <w:t>decent</w:t>
      </w:r>
      <w:r>
        <w:rPr>
          <w:highlight w:val="green"/>
          <w:u w:val="single"/>
        </w:rPr>
        <w:t xml:space="preserve"> work</w:t>
      </w:r>
      <w:r>
        <w:rPr>
          <w:u w:val="single"/>
        </w:rPr>
        <w:t xml:space="preserve"> and the </w:t>
      </w:r>
      <w:r>
        <w:rPr>
          <w:rStyle w:val="Emphasis"/>
        </w:rPr>
        <w:t>four pillars of the Decent Work Agenda</w:t>
      </w:r>
      <w:r>
        <w:rPr>
          <w:u w:val="single"/>
        </w:rPr>
        <w:t xml:space="preserve"> – </w:t>
      </w:r>
      <w:r>
        <w:rPr>
          <w:rStyle w:val="Emphasis"/>
        </w:rPr>
        <w:t>employment creation</w:t>
      </w:r>
      <w:r>
        <w:rPr>
          <w:u w:val="single"/>
        </w:rPr>
        <w:t xml:space="preserve">, </w:t>
      </w:r>
      <w:r>
        <w:rPr>
          <w:rStyle w:val="Emphasis"/>
        </w:rPr>
        <w:t>social protection</w:t>
      </w:r>
      <w:r>
        <w:rPr>
          <w:u w:val="single"/>
        </w:rPr>
        <w:t xml:space="preserve">, </w:t>
      </w:r>
      <w:r>
        <w:rPr>
          <w:rStyle w:val="Emphasis"/>
        </w:rPr>
        <w:t>rights at work</w:t>
      </w:r>
      <w:r>
        <w:rPr>
          <w:u w:val="single"/>
        </w:rPr>
        <w:t xml:space="preserve"> and </w:t>
      </w:r>
      <w:r>
        <w:rPr>
          <w:rStyle w:val="Emphasis"/>
        </w:rPr>
        <w:t>social dialogue</w:t>
      </w:r>
      <w:r>
        <w:rPr>
          <w:u w:val="single"/>
        </w:rPr>
        <w:t xml:space="preserve"> – </w:t>
      </w:r>
      <w:r>
        <w:rPr>
          <w:highlight w:val="green"/>
          <w:u w:val="single"/>
        </w:rPr>
        <w:t>became</w:t>
      </w:r>
      <w:r>
        <w:rPr>
          <w:u w:val="single"/>
        </w:rPr>
        <w:t xml:space="preserve"> the </w:t>
      </w:r>
      <w:r>
        <w:rPr>
          <w:rStyle w:val="Emphasis"/>
          <w:highlight w:val="green"/>
        </w:rPr>
        <w:t>central</w:t>
      </w:r>
      <w:r>
        <w:rPr>
          <w:rStyle w:val="Emphasis"/>
        </w:rPr>
        <w:t xml:space="preserve"> elements </w:t>
      </w:r>
      <w:r>
        <w:rPr>
          <w:rStyle w:val="Emphasis"/>
          <w:highlight w:val="green"/>
        </w:rPr>
        <w:t xml:space="preserve">of the new </w:t>
      </w:r>
      <w:r>
        <w:rPr>
          <w:rStyle w:val="Emphasis"/>
          <w:sz w:val="24"/>
          <w:highlight w:val="green"/>
        </w:rPr>
        <w:t>Sustainable Development Agenda</w:t>
      </w:r>
      <w:r>
        <w:rPr>
          <w:sz w:val="24"/>
          <w:u w:val="single"/>
        </w:rPr>
        <w:t xml:space="preserve"> </w:t>
      </w:r>
      <w:r>
        <w:rPr>
          <w:u w:val="single"/>
        </w:rPr>
        <w:t>2030</w:t>
      </w:r>
      <w:r>
        <w:rPr>
          <w:sz w:val="16"/>
        </w:rPr>
        <w:t xml:space="preserve"> . Goal 8 of the 2030 Agenda </w:t>
      </w:r>
      <w:r>
        <w:rPr>
          <w:u w:val="single"/>
        </w:rPr>
        <w:t xml:space="preserve">calls for the </w:t>
      </w:r>
      <w:r>
        <w:rPr>
          <w:rStyle w:val="Emphasis"/>
        </w:rPr>
        <w:t>promotion of sustained, inclusive and sustainable economic growth</w:t>
      </w:r>
      <w:r>
        <w:rPr>
          <w:sz w:val="16"/>
        </w:rPr>
        <w:t xml:space="preserve">, </w:t>
      </w:r>
      <w:r>
        <w:rPr>
          <w:u w:val="single"/>
        </w:rPr>
        <w:t>full and productive employment and decent work for all</w:t>
      </w:r>
      <w:r>
        <w:rPr>
          <w:sz w:val="16"/>
        </w:rPr>
        <w:t xml:space="preserve">. Moreover, </w:t>
      </w:r>
      <w:r>
        <w:rPr>
          <w:u w:val="single"/>
        </w:rPr>
        <w:t>the principal elements of decent work are broadly incorporated into the targets of a large number of the 16 Goals of the United Nations new vision of development.</w:t>
      </w:r>
      <w:r>
        <w:rPr>
          <w:sz w:val="16"/>
        </w:rPr>
        <w:t xml:space="preserve"> An </w:t>
      </w:r>
      <w:r>
        <w:rPr>
          <w:u w:val="single"/>
        </w:rPr>
        <w:t xml:space="preserve">international legal framework for fair and stable globalization </w:t>
      </w:r>
      <w:r>
        <w:rPr>
          <w:highlight w:val="green"/>
          <w:u w:val="single"/>
        </w:rPr>
        <w:t>Achieving</w:t>
      </w:r>
      <w:r>
        <w:rPr>
          <w:u w:val="single"/>
        </w:rPr>
        <w:t xml:space="preserve"> the goal of </w:t>
      </w:r>
      <w:r>
        <w:rPr>
          <w:highlight w:val="green"/>
          <w:u w:val="single"/>
        </w:rPr>
        <w:t>decent work</w:t>
      </w:r>
      <w:r>
        <w:rPr>
          <w:u w:val="single"/>
        </w:rPr>
        <w:t xml:space="preserve"> in the globalized economy </w:t>
      </w:r>
      <w:r>
        <w:rPr>
          <w:rStyle w:val="Emphasis"/>
          <w:highlight w:val="green"/>
        </w:rPr>
        <w:t>requires action</w:t>
      </w:r>
      <w:r>
        <w:rPr>
          <w:rStyle w:val="Emphasis"/>
        </w:rPr>
        <w:t xml:space="preserve"> at the international level</w:t>
      </w:r>
      <w:r>
        <w:rPr>
          <w:u w:val="single"/>
        </w:rPr>
        <w:t>. The world community is responding to this challenge in part by developing international legal instruments</w:t>
      </w:r>
      <w:r>
        <w:rPr>
          <w:sz w:val="16"/>
        </w:rPr>
        <w:t xml:space="preserve"> on trade, finance, the environment, human rights and labour. </w:t>
      </w:r>
      <w:r>
        <w:rPr>
          <w:highlight w:val="green"/>
          <w:u w:val="single"/>
        </w:rPr>
        <w:t>The ILO</w:t>
      </w:r>
      <w:r>
        <w:rPr>
          <w:u w:val="single"/>
        </w:rPr>
        <w:t xml:space="preserve"> contributes to this legal framework by elaborating and </w:t>
      </w:r>
      <w:r>
        <w:rPr>
          <w:highlight w:val="green"/>
          <w:u w:val="single"/>
        </w:rPr>
        <w:t>promot</w:t>
      </w:r>
      <w:r>
        <w:rPr>
          <w:u w:val="single"/>
        </w:rPr>
        <w:t xml:space="preserve">ing </w:t>
      </w:r>
      <w:r>
        <w:rPr>
          <w:rStyle w:val="Emphasis"/>
          <w:highlight w:val="green"/>
        </w:rPr>
        <w:t>international labour standards</w:t>
      </w:r>
      <w:r>
        <w:rPr>
          <w:highlight w:val="green"/>
          <w:u w:val="single"/>
        </w:rPr>
        <w:t xml:space="preserve"> aimed at</w:t>
      </w:r>
      <w:r>
        <w:rPr>
          <w:u w:val="single"/>
        </w:rPr>
        <w:t xml:space="preserve"> making sure that </w:t>
      </w:r>
      <w:r>
        <w:rPr>
          <w:rStyle w:val="Emphasis"/>
        </w:rPr>
        <w:t xml:space="preserve">economic </w:t>
      </w:r>
      <w:r>
        <w:rPr>
          <w:rStyle w:val="Emphasis"/>
          <w:highlight w:val="green"/>
        </w:rPr>
        <w:t>growth and development</w:t>
      </w:r>
      <w:r>
        <w:rPr>
          <w:u w:val="single"/>
        </w:rPr>
        <w:t xml:space="preserve"> go </w:t>
      </w:r>
      <w:r>
        <w:rPr>
          <w:rStyle w:val="Emphasis"/>
        </w:rPr>
        <w:t>hand-in-hand with the creation of decent work</w:t>
      </w:r>
      <w:r>
        <w:rPr>
          <w:u w:val="single"/>
        </w:rPr>
        <w:t xml:space="preserve">. The </w:t>
      </w:r>
      <w:r>
        <w:rPr>
          <w:rStyle w:val="Emphasis"/>
        </w:rPr>
        <w:t>ILO’s unique tripartite structure</w:t>
      </w:r>
      <w:r>
        <w:rPr>
          <w:u w:val="single"/>
        </w:rPr>
        <w:t xml:space="preserve"> ensures that these </w:t>
      </w:r>
      <w:r>
        <w:rPr>
          <w:rStyle w:val="Emphasis"/>
        </w:rPr>
        <w:t>standards are backed</w:t>
      </w:r>
      <w:r>
        <w:rPr>
          <w:rStyle w:val="StyleUnderline"/>
          <w:sz w:val="16"/>
        </w:rPr>
        <w:t xml:space="preserve"> by governments, employers and workers alike. </w:t>
      </w:r>
      <w:r>
        <w:rPr>
          <w:u w:val="single"/>
        </w:rPr>
        <w:t xml:space="preserve">International labour standards therefore lay down the basic </w:t>
      </w:r>
      <w:r>
        <w:rPr>
          <w:rStyle w:val="Emphasis"/>
        </w:rPr>
        <w:t>minimum social standards agreed upon by all the players</w:t>
      </w:r>
      <w:r>
        <w:rPr>
          <w:rStyle w:val="StyleUnderline"/>
          <w:sz w:val="16"/>
        </w:rPr>
        <w:t xml:space="preserve"> in the global economy</w:t>
      </w:r>
      <w:r>
        <w:rPr>
          <w:sz w:val="16"/>
        </w:rPr>
        <w:t xml:space="preserve">. A level playing field An </w:t>
      </w:r>
      <w:r>
        <w:rPr>
          <w:u w:val="single"/>
        </w:rPr>
        <w:t xml:space="preserve">international legal framework on </w:t>
      </w:r>
      <w:r>
        <w:rPr>
          <w:rStyle w:val="Emphasis"/>
        </w:rPr>
        <w:t>social standards ensures a level playing field in the global economy</w:t>
      </w:r>
      <w:r>
        <w:rPr>
          <w:u w:val="single"/>
        </w:rPr>
        <w:t xml:space="preserve">. It </w:t>
      </w:r>
      <w:r>
        <w:rPr>
          <w:highlight w:val="green"/>
          <w:u w:val="single"/>
        </w:rPr>
        <w:t xml:space="preserve">helps </w:t>
      </w:r>
      <w:r>
        <w:rPr>
          <w:rStyle w:val="Emphasis"/>
          <w:highlight w:val="green"/>
        </w:rPr>
        <w:t>governments</w:t>
      </w:r>
      <w:r>
        <w:rPr>
          <w:u w:val="single"/>
        </w:rPr>
        <w:t xml:space="preserve"> and </w:t>
      </w:r>
      <w:r>
        <w:rPr>
          <w:rStyle w:val="Emphasis"/>
        </w:rPr>
        <w:t>employers</w:t>
      </w:r>
      <w:r>
        <w:rPr>
          <w:u w:val="single"/>
        </w:rPr>
        <w:t xml:space="preserve"> to </w:t>
      </w:r>
      <w:r>
        <w:rPr>
          <w:highlight w:val="green"/>
          <w:u w:val="single"/>
        </w:rPr>
        <w:t>avoid</w:t>
      </w:r>
      <w:r>
        <w:rPr>
          <w:u w:val="single"/>
        </w:rPr>
        <w:t xml:space="preserve"> the </w:t>
      </w:r>
      <w:r>
        <w:rPr>
          <w:rStyle w:val="Emphasis"/>
        </w:rPr>
        <w:t>temptation</w:t>
      </w:r>
      <w:r>
        <w:rPr>
          <w:u w:val="single"/>
        </w:rPr>
        <w:t xml:space="preserve"> of </w:t>
      </w:r>
      <w:r>
        <w:rPr>
          <w:highlight w:val="green"/>
          <w:u w:val="single"/>
        </w:rPr>
        <w:t xml:space="preserve">lowering </w:t>
      </w:r>
      <w:r>
        <w:rPr>
          <w:rStyle w:val="Emphasis"/>
          <w:highlight w:val="green"/>
        </w:rPr>
        <w:t>labour standards in the hope</w:t>
      </w:r>
      <w:r>
        <w:rPr>
          <w:rStyle w:val="Emphasis"/>
        </w:rPr>
        <w:t xml:space="preserve"> that </w:t>
      </w:r>
      <w:r>
        <w:rPr>
          <w:rStyle w:val="Emphasis"/>
          <w:highlight w:val="green"/>
        </w:rPr>
        <w:t>this could give them a</w:t>
      </w:r>
      <w:r>
        <w:rPr>
          <w:rStyle w:val="Emphasis"/>
        </w:rPr>
        <w:t xml:space="preserve"> greater comparative </w:t>
      </w:r>
      <w:r>
        <w:rPr>
          <w:rStyle w:val="Emphasis"/>
          <w:highlight w:val="green"/>
        </w:rPr>
        <w:t>advantage</w:t>
      </w:r>
      <w:r>
        <w:rPr>
          <w:sz w:val="16"/>
        </w:rPr>
        <w:t xml:space="preserve"> in inter- national trade. In the long run, such practices do not benefit anyone. </w:t>
      </w:r>
      <w:r>
        <w:rPr>
          <w:u w:val="single"/>
        </w:rPr>
        <w:t xml:space="preserve">Lowering labour standards can </w:t>
      </w:r>
      <w:r>
        <w:rPr>
          <w:rStyle w:val="Emphasis"/>
        </w:rPr>
        <w:t>encourage the spread of low-wage</w:t>
      </w:r>
      <w:r>
        <w:rPr>
          <w:u w:val="single"/>
        </w:rPr>
        <w:t>, low-skill and high-</w:t>
      </w:r>
      <w:r>
        <w:rPr>
          <w:rStyle w:val="Emphasis"/>
        </w:rPr>
        <w:t>turnover industries</w:t>
      </w:r>
      <w:r>
        <w:rPr>
          <w:u w:val="single"/>
        </w:rPr>
        <w:t xml:space="preserve"> and prevent a country from developing more stable high</w:t>
      </w:r>
      <w:r>
        <w:rPr>
          <w:rStyle w:val="Emphasis"/>
        </w:rPr>
        <w:t>-skilled employment</w:t>
      </w:r>
      <w:r>
        <w:rPr>
          <w:u w:val="single"/>
        </w:rPr>
        <w:t>, while</w:t>
      </w:r>
      <w:r>
        <w:rPr>
          <w:rStyle w:val="StyleUnderline"/>
          <w:sz w:val="16"/>
        </w:rPr>
        <w:t xml:space="preserve"> at the same time </w:t>
      </w:r>
      <w:r>
        <w:rPr>
          <w:u w:val="single"/>
        </w:rPr>
        <w:t>slowing the economic growth of trade partners</w:t>
      </w:r>
      <w:r>
        <w:rPr>
          <w:rStyle w:val="StyleUnderline"/>
          <w:sz w:val="16"/>
        </w:rPr>
        <w:t>.</w:t>
      </w:r>
      <w:r>
        <w:rPr>
          <w:sz w:val="16"/>
        </w:rPr>
        <w:t xml:space="preserve"> Because </w:t>
      </w:r>
      <w:r>
        <w:rPr>
          <w:highlight w:val="green"/>
          <w:u w:val="single"/>
        </w:rPr>
        <w:t xml:space="preserve">international labour standards are </w:t>
      </w:r>
      <w:r>
        <w:rPr>
          <w:rStyle w:val="Emphasis"/>
          <w:highlight w:val="green"/>
        </w:rPr>
        <w:t>minimum standards</w:t>
      </w:r>
      <w:r>
        <w:rPr>
          <w:highlight w:val="green"/>
          <w:u w:val="single"/>
        </w:rPr>
        <w:t xml:space="preserve"> adopted</w:t>
      </w:r>
      <w:r>
        <w:rPr>
          <w:u w:val="single"/>
        </w:rPr>
        <w:t xml:space="preserve"> by governments and the social partners, it is in everyone’s interest to </w:t>
      </w:r>
      <w:r>
        <w:rPr>
          <w:rStyle w:val="Emphasis"/>
        </w:rPr>
        <w:t xml:space="preserve">see these rules applied </w:t>
      </w:r>
      <w:r>
        <w:rPr>
          <w:rStyle w:val="Emphasis"/>
          <w:highlight w:val="green"/>
        </w:rPr>
        <w:t>across the board</w:t>
      </w:r>
      <w:r>
        <w:rPr>
          <w:u w:val="single"/>
        </w:rPr>
        <w:t xml:space="preserve">, so that those who do not put them into </w:t>
      </w:r>
      <w:r>
        <w:rPr>
          <w:rStyle w:val="Emphasis"/>
        </w:rPr>
        <w:t>practice do not undermine the efforts of those who do</w:t>
      </w:r>
      <w:r>
        <w:rPr>
          <w:rStyle w:val="StyleUnderline"/>
          <w:sz w:val="16"/>
        </w:rPr>
        <w:t>.</w:t>
      </w:r>
      <w:r>
        <w:rPr>
          <w:sz w:val="16"/>
        </w:rPr>
        <w:t xml:space="preserve"> A means of improving economic performance </w:t>
      </w:r>
      <w:r>
        <w:rPr>
          <w:u w:val="single"/>
        </w:rPr>
        <w:t>International labour standards have been sometimes perceived as being costly and therefore hindering economic development</w:t>
      </w:r>
      <w:r>
        <w:rPr>
          <w:sz w:val="16"/>
        </w:rPr>
        <w:t xml:space="preserve">. However, a growing body of </w:t>
      </w:r>
      <w:r>
        <w:rPr>
          <w:u w:val="single"/>
        </w:rPr>
        <w:t xml:space="preserve">research has indicated that compliance with </w:t>
      </w:r>
      <w:r>
        <w:rPr>
          <w:highlight w:val="green"/>
          <w:u w:val="single"/>
        </w:rPr>
        <w:t>international labour standards is</w:t>
      </w:r>
      <w:r>
        <w:rPr>
          <w:u w:val="single"/>
        </w:rPr>
        <w:t xml:space="preserve"> often </w:t>
      </w:r>
      <w:r>
        <w:rPr>
          <w:rStyle w:val="Emphasis"/>
          <w:highlight w:val="green"/>
        </w:rPr>
        <w:t xml:space="preserve">accompanied by </w:t>
      </w:r>
      <w:r>
        <w:rPr>
          <w:rStyle w:val="Emphasis"/>
        </w:rPr>
        <w:t xml:space="preserve">improvements in </w:t>
      </w:r>
      <w:r>
        <w:rPr>
          <w:rStyle w:val="Emphasis"/>
          <w:highlight w:val="green"/>
        </w:rPr>
        <w:t xml:space="preserve">productivity </w:t>
      </w:r>
      <w:r>
        <w:rPr>
          <w:rStyle w:val="Emphasis"/>
        </w:rPr>
        <w:t>and economic performance</w:t>
      </w:r>
      <w:r>
        <w:rPr>
          <w:rStyle w:val="StyleUnderline"/>
          <w:sz w:val="16"/>
        </w:rPr>
        <w:t>.</w:t>
      </w:r>
      <w:r>
        <w:rPr>
          <w:sz w:val="16"/>
        </w:rPr>
        <w:t xml:space="preserve"> Minimum wage and working-time standards, and </w:t>
      </w:r>
      <w:r>
        <w:rPr>
          <w:u w:val="single"/>
        </w:rPr>
        <w:t xml:space="preserve">respect for </w:t>
      </w:r>
      <w:r>
        <w:rPr>
          <w:highlight w:val="green"/>
          <w:u w:val="single"/>
        </w:rPr>
        <w:t>equality</w:t>
      </w:r>
      <w:r>
        <w:rPr>
          <w:u w:val="single"/>
        </w:rPr>
        <w:t xml:space="preserve">, can </w:t>
      </w:r>
      <w:r>
        <w:rPr>
          <w:rStyle w:val="Emphasis"/>
          <w:highlight w:val="green"/>
        </w:rPr>
        <w:t>translate</w:t>
      </w:r>
      <w:r>
        <w:rPr>
          <w:highlight w:val="green"/>
          <w:u w:val="single"/>
        </w:rPr>
        <w:t xml:space="preserve"> into</w:t>
      </w:r>
      <w:r>
        <w:rPr>
          <w:u w:val="single"/>
        </w:rPr>
        <w:t xml:space="preserve"> greater satisfaction and </w:t>
      </w:r>
      <w:r>
        <w:rPr>
          <w:rStyle w:val="Emphasis"/>
          <w:highlight w:val="green"/>
        </w:rPr>
        <w:t>improved performance</w:t>
      </w:r>
      <w:r>
        <w:rPr>
          <w:u w:val="single"/>
        </w:rPr>
        <w:t xml:space="preserve"> for workers and reduced staff turnover</w:t>
      </w:r>
      <w:r>
        <w:rPr>
          <w:sz w:val="16"/>
        </w:rPr>
        <w:t xml:space="preserve">. Investment in vocational training can result in a better trained workforce and higher employment levels. Safety </w:t>
      </w:r>
      <w:r>
        <w:rPr>
          <w:u w:val="single"/>
        </w:rPr>
        <w:t xml:space="preserve">standards can reduce costly accidents and expenditure on health care. Employment protection can encourage workers to take risks and to innovate. </w:t>
      </w:r>
      <w:r>
        <w:rPr>
          <w:highlight w:val="green"/>
          <w:u w:val="single"/>
        </w:rPr>
        <w:t xml:space="preserve">Social </w:t>
      </w:r>
      <w:r>
        <w:rPr>
          <w:rStyle w:val="Emphasis"/>
          <w:highlight w:val="green"/>
        </w:rPr>
        <w:t>protection</w:t>
      </w:r>
      <w:r>
        <w:rPr>
          <w:sz w:val="16"/>
        </w:rPr>
        <w:t xml:space="preserve">, such as unemployment schemes, </w:t>
      </w:r>
      <w:r>
        <w:rPr>
          <w:u w:val="single"/>
        </w:rPr>
        <w:t xml:space="preserve">and active labour market policies can </w:t>
      </w:r>
      <w:r>
        <w:rPr>
          <w:rStyle w:val="Emphasis"/>
          <w:highlight w:val="green"/>
        </w:rPr>
        <w:t>facilitate</w:t>
      </w:r>
      <w:r>
        <w:rPr>
          <w:rStyle w:val="Emphasis"/>
        </w:rPr>
        <w:t xml:space="preserve"> labour market flexibility, and make economic </w:t>
      </w:r>
      <w:r>
        <w:rPr>
          <w:rStyle w:val="Emphasis"/>
          <w:highlight w:val="green"/>
        </w:rPr>
        <w:t>liberalization and privatization</w:t>
      </w:r>
      <w:r>
        <w:rPr>
          <w:rStyle w:val="Emphasis"/>
        </w:rPr>
        <w:t xml:space="preserve"> sustainable</w:t>
      </w:r>
      <w:r>
        <w:rPr>
          <w:u w:val="single"/>
        </w:rPr>
        <w:t xml:space="preserve"> and more acceptable</w:t>
      </w:r>
      <w:r>
        <w:rPr>
          <w:sz w:val="16"/>
        </w:rPr>
        <w:t xml:space="preserve"> to the public. </w:t>
      </w:r>
      <w:r>
        <w:rPr>
          <w:highlight w:val="green"/>
          <w:u w:val="single"/>
        </w:rPr>
        <w:t>Freedom of association and collective bargaining</w:t>
      </w:r>
      <w:r>
        <w:rPr>
          <w:u w:val="single"/>
        </w:rPr>
        <w:t xml:space="preserve"> can </w:t>
      </w:r>
      <w:r>
        <w:rPr>
          <w:highlight w:val="green"/>
          <w:u w:val="single"/>
        </w:rPr>
        <w:t>lead to better labour</w:t>
      </w:r>
      <w:r>
        <w:rPr>
          <w:u w:val="single"/>
        </w:rPr>
        <w:t>–management consultation and cooperation, thereby improving working conditions</w:t>
      </w:r>
      <w:r>
        <w:rPr>
          <w:sz w:val="16"/>
        </w:rPr>
        <w:t xml:space="preserve">, reducing the number of costly labour conflicts and enhancing social stability. </w:t>
      </w:r>
      <w:r>
        <w:rPr>
          <w:u w:val="single"/>
        </w:rPr>
        <w:t xml:space="preserve">The </w:t>
      </w:r>
      <w:r>
        <w:rPr>
          <w:rStyle w:val="Emphasis"/>
        </w:rPr>
        <w:t xml:space="preserve">beneficial </w:t>
      </w:r>
      <w:r>
        <w:rPr>
          <w:rStyle w:val="Emphasis"/>
          <w:highlight w:val="green"/>
        </w:rPr>
        <w:t>effects</w:t>
      </w:r>
      <w:r>
        <w:rPr>
          <w:u w:val="single"/>
        </w:rPr>
        <w:t xml:space="preserve"> of </w:t>
      </w:r>
      <w:r>
        <w:rPr>
          <w:rStyle w:val="Emphasis"/>
        </w:rPr>
        <w:t>labour standards</w:t>
      </w:r>
      <w:r>
        <w:rPr>
          <w:u w:val="single"/>
        </w:rPr>
        <w:t xml:space="preserve"> do </w:t>
      </w:r>
      <w:r>
        <w:rPr>
          <w:highlight w:val="green"/>
          <w:u w:val="single"/>
        </w:rPr>
        <w:t>not</w:t>
      </w:r>
      <w:r>
        <w:rPr>
          <w:u w:val="single"/>
        </w:rPr>
        <w:t xml:space="preserve"> go </w:t>
      </w:r>
      <w:r>
        <w:rPr>
          <w:rStyle w:val="Emphasis"/>
          <w:highlight w:val="green"/>
        </w:rPr>
        <w:t>unnoticed by foreign investors</w:t>
      </w:r>
      <w:r>
        <w:rPr>
          <w:sz w:val="16"/>
        </w:rPr>
        <w:t xml:space="preserve">. Studies have shown that </w:t>
      </w:r>
      <w:r>
        <w:rPr>
          <w:u w:val="single"/>
        </w:rPr>
        <w:t xml:space="preserve">in their criteria for </w:t>
      </w:r>
      <w:r>
        <w:rPr>
          <w:rStyle w:val="Emphasis"/>
        </w:rPr>
        <w:t>choosing countries in which to invest</w:t>
      </w:r>
      <w:r>
        <w:rPr>
          <w:u w:val="single"/>
        </w:rPr>
        <w:t xml:space="preserve">, foreign investors </w:t>
      </w:r>
      <w:r>
        <w:rPr>
          <w:rStyle w:val="Emphasis"/>
        </w:rPr>
        <w:t>rank workforce quality</w:t>
      </w:r>
      <w:r>
        <w:rPr>
          <w:u w:val="single"/>
        </w:rPr>
        <w:t xml:space="preserve"> and </w:t>
      </w:r>
      <w:r>
        <w:rPr>
          <w:rStyle w:val="Emphasis"/>
        </w:rPr>
        <w:t>political</w:t>
      </w:r>
      <w:r>
        <w:rPr>
          <w:u w:val="single"/>
        </w:rPr>
        <w:t xml:space="preserve"> and </w:t>
      </w:r>
      <w:r>
        <w:rPr>
          <w:rStyle w:val="Emphasis"/>
        </w:rPr>
        <w:t>social stability</w:t>
      </w:r>
      <w:r>
        <w:rPr>
          <w:u w:val="single"/>
        </w:rPr>
        <w:t xml:space="preserve"> above </w:t>
      </w:r>
      <w:r>
        <w:rPr>
          <w:rStyle w:val="Emphasis"/>
        </w:rPr>
        <w:t>low labour</w:t>
      </w:r>
      <w:r>
        <w:rPr>
          <w:u w:val="single"/>
        </w:rPr>
        <w:t xml:space="preserve"> </w:t>
      </w:r>
      <w:r>
        <w:rPr>
          <w:rStyle w:val="Emphasis"/>
        </w:rPr>
        <w:t>costs</w:t>
      </w:r>
      <w:r>
        <w:rPr>
          <w:sz w:val="16"/>
        </w:rPr>
        <w:t xml:space="preserve">. At the same time, </w:t>
      </w:r>
      <w:r>
        <w:rPr>
          <w:u w:val="single"/>
        </w:rPr>
        <w:t xml:space="preserve">there is little evidence that </w:t>
      </w:r>
      <w:r>
        <w:rPr>
          <w:rStyle w:val="Emphasis"/>
        </w:rPr>
        <w:t>countries which do not respect labour standards</w:t>
      </w:r>
      <w:r>
        <w:rPr>
          <w:u w:val="single"/>
        </w:rPr>
        <w:t xml:space="preserve"> are </w:t>
      </w:r>
      <w:r>
        <w:rPr>
          <w:rStyle w:val="Emphasis"/>
        </w:rPr>
        <w:t>more competitive in the global economy</w:t>
      </w:r>
      <w:r>
        <w:rPr>
          <w:u w:val="single"/>
        </w:rPr>
        <w:t xml:space="preserve">. International labour standards not only respond to changes in the world of work for the protection of workers, but also </w:t>
      </w:r>
      <w:proofErr w:type="gramStart"/>
      <w:r>
        <w:rPr>
          <w:u w:val="single"/>
        </w:rPr>
        <w:t>take into account</w:t>
      </w:r>
      <w:proofErr w:type="gramEnd"/>
      <w:r>
        <w:rPr>
          <w:u w:val="single"/>
        </w:rPr>
        <w:t xml:space="preserve"> the needs of sustainable enterprises</w:t>
      </w:r>
      <w:r>
        <w:rPr>
          <w:rStyle w:val="StyleUnderline"/>
          <w:sz w:val="16"/>
        </w:rPr>
        <w:t>.</w:t>
      </w:r>
      <w:r>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labour market policies and social dialogue were barely developed. The adoption of an approach that balances macroeconomic and employment goals, while at the same time taking social impacts into account, can help to address these challenges. A strategy for reducing poverty </w:t>
      </w:r>
      <w:r>
        <w:rPr>
          <w:u w:val="single"/>
        </w:rPr>
        <w:t xml:space="preserve">Economic </w:t>
      </w:r>
      <w:r>
        <w:rPr>
          <w:highlight w:val="green"/>
          <w:u w:val="single"/>
        </w:rPr>
        <w:t>development</w:t>
      </w:r>
      <w:r>
        <w:rPr>
          <w:u w:val="single"/>
        </w:rPr>
        <w:t xml:space="preserve"> has </w:t>
      </w:r>
      <w:r>
        <w:rPr>
          <w:highlight w:val="green"/>
          <w:u w:val="single"/>
        </w:rPr>
        <w:t>always depended on</w:t>
      </w:r>
      <w:r>
        <w:rPr>
          <w:u w:val="single"/>
        </w:rPr>
        <w:t xml:space="preserve"> the </w:t>
      </w:r>
      <w:r>
        <w:rPr>
          <w:rStyle w:val="Emphasis"/>
          <w:highlight w:val="green"/>
        </w:rPr>
        <w:t>acceptance of rules.</w:t>
      </w:r>
      <w:r>
        <w:rPr>
          <w:highlight w:val="green"/>
          <w:u w:val="single"/>
        </w:rPr>
        <w:t xml:space="preserve"> </w:t>
      </w:r>
      <w:r>
        <w:rPr>
          <w:u w:val="single"/>
        </w:rPr>
        <w:t xml:space="preserve">Legislation and functioning legal institutions ensure property rights, the enforcement of contracts, respect for procedure and protection from crime – all </w:t>
      </w:r>
      <w:r>
        <w:rPr>
          <w:rStyle w:val="Emphasis"/>
        </w:rPr>
        <w:t>legal elements of good governance</w:t>
      </w:r>
      <w:r>
        <w:rPr>
          <w:sz w:val="16"/>
        </w:rPr>
        <w:t xml:space="preserve"> without which no economy can operate. A market governed by </w:t>
      </w:r>
      <w:r>
        <w:rPr>
          <w:u w:val="single"/>
        </w:rPr>
        <w:t xml:space="preserve">a fair set of rules and institutions is more efficient and brings benefit to everyone. The labour market is no different. </w:t>
      </w:r>
      <w:r>
        <w:rPr>
          <w:highlight w:val="green"/>
          <w:u w:val="single"/>
        </w:rPr>
        <w:t>Fair labour practices</w:t>
      </w:r>
      <w:r>
        <w:rPr>
          <w:u w:val="single"/>
        </w:rPr>
        <w:t xml:space="preserve"> set out in international labour standards and </w:t>
      </w:r>
      <w:r>
        <w:rPr>
          <w:highlight w:val="green"/>
          <w:u w:val="single"/>
        </w:rPr>
        <w:t xml:space="preserve">applied through a </w:t>
      </w:r>
      <w:r>
        <w:rPr>
          <w:rStyle w:val="Emphasis"/>
          <w:highlight w:val="green"/>
        </w:rPr>
        <w:t>national</w:t>
      </w:r>
      <w:r>
        <w:rPr>
          <w:rStyle w:val="Emphasis"/>
        </w:rPr>
        <w:t xml:space="preserve"> legal </w:t>
      </w:r>
      <w:r>
        <w:rPr>
          <w:rStyle w:val="Emphasis"/>
          <w:highlight w:val="green"/>
        </w:rPr>
        <w:t>system ensure</w:t>
      </w:r>
      <w:r>
        <w:rPr>
          <w:rStyle w:val="Emphasis"/>
        </w:rPr>
        <w:t xml:space="preserve"> an efficient and </w:t>
      </w:r>
      <w:r>
        <w:rPr>
          <w:rStyle w:val="Emphasis"/>
          <w:highlight w:val="green"/>
        </w:rPr>
        <w:t>stable labour</w:t>
      </w:r>
      <w:r>
        <w:rPr>
          <w:rStyle w:val="Emphasis"/>
        </w:rPr>
        <w:t xml:space="preserve"> market for workers and employers</w:t>
      </w:r>
      <w:r>
        <w:rPr>
          <w:rStyle w:val="StyleUnderline"/>
          <w:sz w:val="16"/>
        </w:rPr>
        <w:t xml:space="preserve"> alike</w:t>
      </w:r>
      <w:r>
        <w:rPr>
          <w:sz w:val="16"/>
        </w:rPr>
        <w:t xml:space="preserve">. In many developing and transition economies, a large part of the work- force is engaged in the informal economy. </w:t>
      </w:r>
      <w:r>
        <w:rPr>
          <w:rStyle w:val="StyleUnderline"/>
          <w:sz w:val="16"/>
        </w:rPr>
        <w:t>Moreover, such countries often lack the capacity to provide effective social justice. Yet international labour standards can also be effective tools in these situations</w:t>
      </w:r>
      <w:r>
        <w:rPr>
          <w:sz w:val="16"/>
        </w:rPr>
        <w:t xml:space="preserve">. </w:t>
      </w:r>
      <w:r>
        <w:rPr>
          <w:u w:val="single"/>
        </w:rPr>
        <w:t xml:space="preserve">Most </w:t>
      </w:r>
      <w:r>
        <w:rPr>
          <w:highlight w:val="green"/>
          <w:u w:val="single"/>
        </w:rPr>
        <w:t xml:space="preserve">ILO standards </w:t>
      </w:r>
      <w:r>
        <w:rPr>
          <w:rStyle w:val="Emphasis"/>
          <w:highlight w:val="green"/>
        </w:rPr>
        <w:t>apply to all</w:t>
      </w:r>
      <w:r>
        <w:rPr>
          <w:rStyle w:val="Emphasis"/>
        </w:rPr>
        <w:t xml:space="preserve"> workers, not just those working under formal employment arrangemen</w:t>
      </w:r>
      <w:r>
        <w:rPr>
          <w:u w:val="single"/>
        </w:rPr>
        <w:t>ts. Some standards</w:t>
      </w:r>
      <w:r>
        <w:rPr>
          <w:sz w:val="16"/>
        </w:rPr>
        <w:t xml:space="preserve">, such as those dealing with homeworkers, migrant and rural workers, and indigenous and tribal peoples, </w:t>
      </w:r>
      <w:r>
        <w:rPr>
          <w:u w:val="single"/>
        </w:rPr>
        <w:t xml:space="preserve">deal specifically with certain areas of the informal economy. The </w:t>
      </w:r>
      <w:r>
        <w:rPr>
          <w:highlight w:val="green"/>
          <w:u w:val="single"/>
        </w:rPr>
        <w:t xml:space="preserve">reinforcement of </w:t>
      </w:r>
      <w:r>
        <w:rPr>
          <w:rStyle w:val="Emphasis"/>
          <w:highlight w:val="green"/>
        </w:rPr>
        <w:t>freedom of association</w:t>
      </w:r>
      <w:r>
        <w:rPr>
          <w:rStyle w:val="Emphasis"/>
        </w:rPr>
        <w:t>, the extension of social protection, the improvement of occupational safety and health, the development of vocational training</w:t>
      </w:r>
      <w:r>
        <w:rPr>
          <w:u w:val="single"/>
        </w:rPr>
        <w:t xml:space="preserve">, and other measures required by international labour standards have </w:t>
      </w:r>
      <w:r>
        <w:rPr>
          <w:highlight w:val="green"/>
          <w:u w:val="single"/>
        </w:rPr>
        <w:t xml:space="preserve">proved to </w:t>
      </w:r>
      <w:r>
        <w:rPr>
          <w:u w:val="single"/>
        </w:rPr>
        <w:t xml:space="preserve">be effective strategies in </w:t>
      </w:r>
      <w:r>
        <w:rPr>
          <w:highlight w:val="green"/>
          <w:u w:val="single"/>
        </w:rPr>
        <w:t>reduc</w:t>
      </w:r>
      <w:r>
        <w:rPr>
          <w:u w:val="single"/>
        </w:rPr>
        <w:t xml:space="preserve">ing </w:t>
      </w:r>
      <w:r>
        <w:rPr>
          <w:highlight w:val="green"/>
          <w:u w:val="single"/>
        </w:rPr>
        <w:t>poverty</w:t>
      </w:r>
      <w:r>
        <w:rPr>
          <w:u w:val="single"/>
        </w:rPr>
        <w:t xml:space="preserve"> and bringing workers into the formal economy</w:t>
      </w:r>
      <w:r>
        <w:rPr>
          <w:sz w:val="16"/>
        </w:rPr>
        <w:t xml:space="preserve">. </w:t>
      </w:r>
      <w:r>
        <w:rPr>
          <w:rStyle w:val="StyleUnderline"/>
          <w:sz w:val="16"/>
        </w:rPr>
        <w:t xml:space="preserve">Furthermore, </w:t>
      </w:r>
      <w:r>
        <w:rPr>
          <w:u w:val="single"/>
        </w:rPr>
        <w:t>international labour standards call for the creation of institutions and mechanisms which can enforce labour rights</w:t>
      </w:r>
      <w:r>
        <w:rPr>
          <w:sz w:val="16"/>
        </w:rPr>
        <w:t xml:space="preserve">. In combination with a set of defined rights and rules, </w:t>
      </w:r>
      <w:r>
        <w:rPr>
          <w:highlight w:val="green"/>
          <w:u w:val="single"/>
        </w:rPr>
        <w:t>functioning legal institutions</w:t>
      </w:r>
      <w:r>
        <w:rPr>
          <w:u w:val="single"/>
        </w:rPr>
        <w:t xml:space="preserve"> can help </w:t>
      </w:r>
      <w:r>
        <w:rPr>
          <w:rStyle w:val="Emphasis"/>
          <w:highlight w:val="green"/>
        </w:rPr>
        <w:t>formalize</w:t>
      </w:r>
      <w:r>
        <w:rPr>
          <w:rStyle w:val="Emphasis"/>
        </w:rPr>
        <w:t xml:space="preserve"> the economy and create a climate of trust and order which is essential for economic </w:t>
      </w:r>
      <w:r>
        <w:rPr>
          <w:rStyle w:val="Emphasis"/>
          <w:highlight w:val="green"/>
        </w:rPr>
        <w:t>growth and development</w:t>
      </w:r>
      <w:r>
        <w:rPr>
          <w:rStyle w:val="StyleUnderline"/>
          <w:sz w:val="16"/>
        </w:rPr>
        <w:t>.</w:t>
      </w:r>
      <w:r>
        <w:rPr>
          <w:sz w:val="16"/>
        </w:rPr>
        <w:t xml:space="preserve"> (Note 1 ) The sum of international experience and knowledge International labour standards are the result of discussions among governments, employers and workers, in consultation with experts from around the world. They represent the international consensus on how a particular labour problem could be addressed at the global level and reflect knowledge and experience from all corners of the world. Governments, employers’ and workers’ organizations, international institutions, multinational enterprises and non-governmental organizations can benefit from this knowledge by incorporating the standards in their policies, operational objectives and day-to-day action. </w:t>
      </w:r>
      <w:r>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6DC8EB9B" w14:textId="77777777" w:rsidR="00726A39" w:rsidRDefault="00726A39" w:rsidP="00726A39"/>
    <w:p w14:paraId="50038607" w14:textId="77777777" w:rsidR="00726A39" w:rsidRPr="00726A39" w:rsidRDefault="00726A39" w:rsidP="00726A39">
      <w:pPr>
        <w:pStyle w:val="Heading4"/>
        <w:rPr>
          <w:bCs/>
        </w:rPr>
      </w:pPr>
      <w:r w:rsidRPr="00726A39">
        <w:rPr>
          <w:bCs/>
        </w:rPr>
        <w:t xml:space="preserve">That’s key to head off a </w:t>
      </w:r>
      <w:r w:rsidRPr="00726A39">
        <w:rPr>
          <w:bCs/>
          <w:u w:val="single"/>
        </w:rPr>
        <w:t>laundry list</w:t>
      </w:r>
      <w:r w:rsidRPr="00726A39">
        <w:rPr>
          <w:bCs/>
        </w:rPr>
        <w:t xml:space="preserve"> of </w:t>
      </w:r>
      <w:r w:rsidRPr="00726A39">
        <w:rPr>
          <w:bCs/>
          <w:u w:val="single"/>
        </w:rPr>
        <w:t>interacting catastrophic risks</w:t>
      </w:r>
      <w:r w:rsidRPr="00726A39">
        <w:rPr>
          <w:bCs/>
        </w:rPr>
        <w:t xml:space="preserve">, the </w:t>
      </w:r>
      <w:r w:rsidRPr="00726A39">
        <w:rPr>
          <w:bCs/>
          <w:u w:val="single"/>
        </w:rPr>
        <w:t>combination</w:t>
      </w:r>
      <w:r w:rsidRPr="00726A39">
        <w:rPr>
          <w:bCs/>
        </w:rPr>
        <w:t xml:space="preserve"> of which causes </w:t>
      </w:r>
      <w:r w:rsidRPr="00726A39">
        <w:rPr>
          <w:bCs/>
          <w:u w:val="single"/>
        </w:rPr>
        <w:t>extinction</w:t>
      </w:r>
      <w:r w:rsidRPr="00726A39">
        <w:rPr>
          <w:bCs/>
        </w:rPr>
        <w:t xml:space="preserve"> and </w:t>
      </w:r>
      <w:r w:rsidRPr="00726A39">
        <w:rPr>
          <w:bCs/>
          <w:u w:val="single"/>
        </w:rPr>
        <w:t>amplifies</w:t>
      </w:r>
      <w:r w:rsidRPr="00726A39">
        <w:rPr>
          <w:bCs/>
        </w:rPr>
        <w:t xml:space="preserve"> every other threat.</w:t>
      </w:r>
    </w:p>
    <w:p w14:paraId="3239A9F6" w14:textId="77777777" w:rsidR="00726A39" w:rsidRDefault="00726A39" w:rsidP="00726A39">
      <w:r>
        <w:t xml:space="preserve">Tom </w:t>
      </w:r>
      <w:proofErr w:type="spellStart"/>
      <w:r>
        <w:rPr>
          <w:rStyle w:val="Style13ptBold"/>
        </w:rPr>
        <w:t>Cernev</w:t>
      </w:r>
      <w:proofErr w:type="spellEnd"/>
      <w:r>
        <w:rPr>
          <w:rStyle w:val="Style13ptBold"/>
        </w:rPr>
        <w:t xml:space="preserve"> &amp;</w:t>
      </w:r>
      <w:r>
        <w:t xml:space="preserve"> Richard </w:t>
      </w:r>
      <w:proofErr w:type="spellStart"/>
      <w:r>
        <w:rPr>
          <w:rStyle w:val="Style13ptBold"/>
        </w:rPr>
        <w:t>Fenner</w:t>
      </w:r>
      <w:proofErr w:type="spellEnd"/>
      <w:r>
        <w:rPr>
          <w:rStyle w:val="Style13ptBold"/>
        </w:rPr>
        <w:t xml:space="preserve"> 20</w:t>
      </w:r>
      <w:r>
        <w:t>, Australian National University; Centre for Sustainable Development, Cambridge University Engineering Department, "The importance of achieving foundational Sustainable Development Goals in reducing global risk," Futures, Vol. 115, January 2020, Elsevier. Recut Justin</w:t>
      </w:r>
    </w:p>
    <w:p w14:paraId="693A2006" w14:textId="77777777" w:rsidR="00726A39" w:rsidRDefault="00726A39" w:rsidP="00726A39">
      <w:pPr>
        <w:rPr>
          <w:sz w:val="16"/>
        </w:rPr>
      </w:pPr>
      <w:r>
        <w:rPr>
          <w:sz w:val="16"/>
        </w:rPr>
        <w:t xml:space="preserve">4.1. Cascading failures Fig. 3 demonstrates that </w:t>
      </w:r>
      <w:r>
        <w:rPr>
          <w:rStyle w:val="StyleUnderline"/>
          <w:highlight w:val="green"/>
        </w:rPr>
        <w:t>cascade failures</w:t>
      </w:r>
      <w:r>
        <w:rPr>
          <w:rStyle w:val="StyleUnderline"/>
        </w:rPr>
        <w:t xml:space="preserve"> can be </w:t>
      </w:r>
      <w:r>
        <w:rPr>
          <w:rStyle w:val="StyleUnderline"/>
          <w:highlight w:val="green"/>
        </w:rPr>
        <w:t>transmit</w:t>
      </w:r>
      <w:r>
        <w:rPr>
          <w:rStyle w:val="StyleUnderline"/>
        </w:rPr>
        <w:t xml:space="preserve">ted </w:t>
      </w:r>
      <w:r>
        <w:rPr>
          <w:rStyle w:val="StyleUnderline"/>
          <w:highlight w:val="green"/>
        </w:rPr>
        <w:t>through</w:t>
      </w:r>
      <w:r>
        <w:rPr>
          <w:sz w:val="16"/>
        </w:rPr>
        <w:t xml:space="preserve"> the </w:t>
      </w:r>
      <w:r>
        <w:rPr>
          <w:rStyle w:val="Emphasis"/>
          <w:highlight w:val="green"/>
        </w:rPr>
        <w:t>complex</w:t>
      </w:r>
      <w:r>
        <w:rPr>
          <w:rStyle w:val="Emphasis"/>
        </w:rPr>
        <w:t xml:space="preserve"> inter-</w:t>
      </w:r>
      <w:r>
        <w:rPr>
          <w:rStyle w:val="Emphasis"/>
          <w:highlight w:val="green"/>
        </w:rPr>
        <w:t>relations</w:t>
      </w:r>
      <w:r>
        <w:rPr>
          <w:rStyle w:val="Emphasis"/>
        </w:rPr>
        <w:t>hips</w:t>
      </w:r>
      <w:r>
        <w:rPr>
          <w:rStyle w:val="StyleUnderline"/>
        </w:rPr>
        <w:t xml:space="preserve"> </w:t>
      </w:r>
      <w:r>
        <w:rPr>
          <w:rStyle w:val="StyleUnderline"/>
          <w:highlight w:val="green"/>
        </w:rPr>
        <w:t>that link</w:t>
      </w:r>
      <w:r>
        <w:rPr>
          <w:rStyle w:val="StyleUnderline"/>
        </w:rPr>
        <w:t xml:space="preserve"> the </w:t>
      </w:r>
      <w:r>
        <w:rPr>
          <w:rStyle w:val="StyleUnderline"/>
          <w:highlight w:val="green"/>
        </w:rPr>
        <w:t>Sustainable Development</w:t>
      </w:r>
      <w:r>
        <w:rPr>
          <w:rStyle w:val="StyleUnderline"/>
        </w:rPr>
        <w:t xml:space="preserve"> Goals</w:t>
      </w:r>
      <w:r>
        <w:rPr>
          <w:sz w:val="16"/>
        </w:rPr>
        <w:t xml:space="preserve">. Randers, </w:t>
      </w:r>
      <w:proofErr w:type="spellStart"/>
      <w:r>
        <w:rPr>
          <w:sz w:val="16"/>
        </w:rPr>
        <w:t>Rockstrom</w:t>
      </w:r>
      <w:proofErr w:type="spellEnd"/>
      <w:r>
        <w:rPr>
          <w:sz w:val="16"/>
        </w:rPr>
        <w:t xml:space="preserve">, </w:t>
      </w:r>
      <w:proofErr w:type="spellStart"/>
      <w:r>
        <w:rPr>
          <w:sz w:val="16"/>
        </w:rPr>
        <w:t>Stoknes</w:t>
      </w:r>
      <w:proofErr w:type="spellEnd"/>
      <w:r>
        <w:rPr>
          <w:sz w:val="16"/>
        </w:rPr>
        <w:t xml:space="preserve">, </w:t>
      </w:r>
      <w:proofErr w:type="spellStart"/>
      <w:r>
        <w:rPr>
          <w:sz w:val="16"/>
        </w:rPr>
        <w:t>Goluke</w:t>
      </w:r>
      <w:proofErr w:type="spellEnd"/>
      <w:r>
        <w:rPr>
          <w:sz w:val="16"/>
        </w:rPr>
        <w:t xml:space="preserve">, </w:t>
      </w:r>
      <w:proofErr w:type="spellStart"/>
      <w:r>
        <w:rPr>
          <w:sz w:val="16"/>
        </w:rPr>
        <w:t>Collste</w:t>
      </w:r>
      <w:proofErr w:type="spellEnd"/>
      <w:r>
        <w:rPr>
          <w:sz w:val="16"/>
        </w:rPr>
        <w:t xml:space="preserve">, Cornell, Donges et al. (2018) have suggested that where meeting some SDGs impact negatively on others, </w:t>
      </w:r>
      <w:r>
        <w:rPr>
          <w:rStyle w:val="StyleUnderline"/>
        </w:rPr>
        <w:t xml:space="preserve">this may </w:t>
      </w:r>
      <w:r>
        <w:rPr>
          <w:rStyle w:val="StyleUnderline"/>
          <w:highlight w:val="green"/>
        </w:rPr>
        <w:t>lead to “</w:t>
      </w:r>
      <w:r>
        <w:rPr>
          <w:rStyle w:val="Emphasis"/>
          <w:highlight w:val="green"/>
        </w:rPr>
        <w:t xml:space="preserve">crisis </w:t>
      </w:r>
      <w:r>
        <w:rPr>
          <w:rStyle w:val="Emphasis"/>
        </w:rPr>
        <w:t xml:space="preserve">and conflict </w:t>
      </w:r>
      <w:r>
        <w:rPr>
          <w:rStyle w:val="Emphasis"/>
          <w:highlight w:val="green"/>
        </w:rPr>
        <w:t>accelerators</w:t>
      </w:r>
      <w:r>
        <w:rPr>
          <w:rStyle w:val="StyleUnderline"/>
          <w:highlight w:val="green"/>
        </w:rPr>
        <w:t>” and “threat multipliers” resulting in conflict</w:t>
      </w:r>
      <w:r>
        <w:rPr>
          <w:rStyle w:val="StyleUnderline"/>
        </w:rPr>
        <w:t xml:space="preserve">s, </w:t>
      </w:r>
      <w:r>
        <w:rPr>
          <w:rStyle w:val="StyleUnderline"/>
          <w:highlight w:val="green"/>
        </w:rPr>
        <w:t>instability and migrations</w:t>
      </w:r>
      <w:r>
        <w:rPr>
          <w:sz w:val="16"/>
        </w:rPr>
        <w:t xml:space="preserve">. </w:t>
      </w:r>
      <w:r>
        <w:rPr>
          <w:rStyle w:val="StyleUnderline"/>
        </w:rPr>
        <w:t xml:space="preserve">Ecosystem stresses are likely to disproportionately </w:t>
      </w:r>
      <w:r>
        <w:rPr>
          <w:rStyle w:val="StyleUnderline"/>
          <w:highlight w:val="green"/>
        </w:rPr>
        <w:t>affect</w:t>
      </w:r>
      <w:r>
        <w:rPr>
          <w:sz w:val="16"/>
        </w:rPr>
        <w:t xml:space="preserve"> the </w:t>
      </w:r>
      <w:r>
        <w:rPr>
          <w:rStyle w:val="Emphasis"/>
          <w:highlight w:val="green"/>
        </w:rPr>
        <w:t xml:space="preserve">security and </w:t>
      </w:r>
      <w:r>
        <w:rPr>
          <w:rStyle w:val="Emphasis"/>
        </w:rPr>
        <w:t xml:space="preserve">social </w:t>
      </w:r>
      <w:r>
        <w:rPr>
          <w:rStyle w:val="Emphasis"/>
          <w:highlight w:val="green"/>
        </w:rPr>
        <w:t>cohesion</w:t>
      </w:r>
      <w:r>
        <w:rPr>
          <w:rStyle w:val="StyleUnderline"/>
          <w:highlight w:val="green"/>
        </w:rPr>
        <w:t xml:space="preserve"> of</w:t>
      </w:r>
      <w:r>
        <w:rPr>
          <w:rStyle w:val="StyleUnderline"/>
        </w:rPr>
        <w:t xml:space="preserve"> fragile and </w:t>
      </w:r>
      <w:r>
        <w:rPr>
          <w:rStyle w:val="StyleUnderline"/>
          <w:highlight w:val="green"/>
        </w:rPr>
        <w:t xml:space="preserve">poor communities, </w:t>
      </w:r>
      <w:r>
        <w:rPr>
          <w:rStyle w:val="Emphasis"/>
          <w:highlight w:val="green"/>
        </w:rPr>
        <w:t xml:space="preserve">amplifying </w:t>
      </w:r>
      <w:r>
        <w:rPr>
          <w:rStyle w:val="Emphasis"/>
        </w:rPr>
        <w:t xml:space="preserve">latent </w:t>
      </w:r>
      <w:r>
        <w:rPr>
          <w:rStyle w:val="Emphasis"/>
          <w:highlight w:val="green"/>
        </w:rPr>
        <w:t>tensions</w:t>
      </w:r>
      <w:r>
        <w:rPr>
          <w:sz w:val="16"/>
        </w:rPr>
        <w:t xml:space="preserve"> which lead to political instabilities that spread far beyond their regions. The resulting “bad fate of the poor will end up affecting the whole global system"(</w:t>
      </w:r>
      <w:proofErr w:type="spellStart"/>
      <w:r>
        <w:rPr>
          <w:sz w:val="16"/>
        </w:rPr>
        <w:t>Mastrojeni</w:t>
      </w:r>
      <w:proofErr w:type="spellEnd"/>
      <w:r>
        <w:rPr>
          <w:sz w:val="16"/>
        </w:rPr>
        <w:t xml:space="preserve">, 2018). Such </w:t>
      </w:r>
      <w:r>
        <w:rPr>
          <w:rStyle w:val="StyleUnderline"/>
          <w:highlight w:val="green"/>
        </w:rPr>
        <w:t>possibilities</w:t>
      </w:r>
      <w:r>
        <w:rPr>
          <w:rStyle w:val="StyleUnderline"/>
        </w:rPr>
        <w:t xml:space="preserve"> are likely to go beyond incremental damage and </w:t>
      </w:r>
      <w:r>
        <w:rPr>
          <w:rStyle w:val="StyleUnderline"/>
          <w:highlight w:val="green"/>
        </w:rPr>
        <w:t xml:space="preserve">lead to </w:t>
      </w:r>
      <w:r>
        <w:rPr>
          <w:rStyle w:val="Emphasis"/>
          <w:highlight w:val="green"/>
        </w:rPr>
        <w:t>runaway collapse</w:t>
      </w:r>
      <w:r>
        <w:rPr>
          <w:sz w:val="16"/>
        </w:rPr>
        <w:t xml:space="preserve">. The World Economic Forums’ Global Risks Report for 2018 shows the </w:t>
      </w:r>
      <w:r>
        <w:rPr>
          <w:rStyle w:val="StyleUnderline"/>
        </w:rPr>
        <w:t>top five global risks in terms of likelihood and impact</w:t>
      </w:r>
      <w:r>
        <w:rPr>
          <w:sz w:val="16"/>
        </w:rPr>
        <w:t xml:space="preserve"> have changed from being economic and social in 2008 to environmental and technological in 2018, and </w:t>
      </w:r>
      <w:r>
        <w:rPr>
          <w:rStyle w:val="StyleUnderline"/>
        </w:rPr>
        <w:t xml:space="preserve">are </w:t>
      </w:r>
      <w:r>
        <w:rPr>
          <w:rStyle w:val="Emphasis"/>
        </w:rPr>
        <w:t>closely aligned</w:t>
      </w:r>
      <w:r>
        <w:rPr>
          <w:rStyle w:val="StyleUnderline"/>
        </w:rPr>
        <w:t xml:space="preserve"> with many SDGs</w:t>
      </w:r>
      <w:r>
        <w:rPr>
          <w:sz w:val="16"/>
        </w:rPr>
        <w:t xml:space="preserve"> (World Economic Forum, 2018). The report notes “that we are much less competent when it comes to dealing with </w:t>
      </w:r>
      <w:r>
        <w:rPr>
          <w:rStyle w:val="StyleUnderline"/>
        </w:rPr>
        <w:t xml:space="preserve">complex </w:t>
      </w:r>
      <w:r>
        <w:rPr>
          <w:rStyle w:val="StyleUnderline"/>
          <w:highlight w:val="green"/>
        </w:rPr>
        <w:t>risks</w:t>
      </w:r>
      <w:r>
        <w:rPr>
          <w:rStyle w:val="StyleUnderline"/>
        </w:rPr>
        <w:t xml:space="preserve"> in systems </w:t>
      </w:r>
      <w:r>
        <w:rPr>
          <w:rStyle w:val="StyleUnderline"/>
          <w:highlight w:val="green"/>
        </w:rPr>
        <w:t xml:space="preserve">characterised by </w:t>
      </w:r>
      <w:r>
        <w:rPr>
          <w:rStyle w:val="Emphasis"/>
          <w:highlight w:val="green"/>
        </w:rPr>
        <w:t>feedback loops, tipping points and opaque</w:t>
      </w:r>
      <w:r>
        <w:rPr>
          <w:rStyle w:val="Emphasis"/>
        </w:rPr>
        <w:t xml:space="preserve"> cause-and-effect </w:t>
      </w:r>
      <w:r>
        <w:rPr>
          <w:rStyle w:val="Emphasis"/>
          <w:highlight w:val="green"/>
        </w:rPr>
        <w:t>relations</w:t>
      </w:r>
      <w:r>
        <w:rPr>
          <w:rStyle w:val="Emphasis"/>
        </w:rPr>
        <w:t>hips</w:t>
      </w:r>
      <w:r>
        <w:rPr>
          <w:rStyle w:val="StyleUnderline"/>
        </w:rPr>
        <w:t xml:space="preserve"> that can make intervention problematic</w:t>
      </w:r>
      <w:r>
        <w:rPr>
          <w:sz w:val="16"/>
        </w:rPr>
        <w:t xml:space="preserve">”. The </w:t>
      </w:r>
      <w:r>
        <w:rPr>
          <w:rStyle w:val="StyleUnderline"/>
        </w:rPr>
        <w:t>most likely risks expected</w:t>
      </w:r>
      <w:r>
        <w:rPr>
          <w:sz w:val="16"/>
        </w:rPr>
        <w:t xml:space="preserve"> to have the greatest impact currently </w:t>
      </w:r>
      <w:r>
        <w:rPr>
          <w:rStyle w:val="StyleUnderline"/>
          <w:highlight w:val="green"/>
        </w:rPr>
        <w:t xml:space="preserve">include </w:t>
      </w:r>
      <w:r>
        <w:rPr>
          <w:rStyle w:val="Emphasis"/>
        </w:rPr>
        <w:t>extreme</w:t>
      </w:r>
      <w:r>
        <w:rPr>
          <w:sz w:val="16"/>
        </w:rPr>
        <w:t xml:space="preserve"> weather events </w:t>
      </w:r>
      <w:r>
        <w:rPr>
          <w:rStyle w:val="Emphasis"/>
          <w:highlight w:val="green"/>
        </w:rPr>
        <w:t>natural disasters</w:t>
      </w:r>
      <w:r>
        <w:rPr>
          <w:rStyle w:val="StyleUnderline"/>
          <w:highlight w:val="green"/>
        </w:rPr>
        <w:t xml:space="preserve">, </w:t>
      </w:r>
      <w:proofErr w:type="spellStart"/>
      <w:r>
        <w:rPr>
          <w:rStyle w:val="StyleUnderline"/>
          <w:highlight w:val="green"/>
        </w:rPr>
        <w:t>cyber attacks</w:t>
      </w:r>
      <w:proofErr w:type="spellEnd"/>
      <w:r>
        <w:rPr>
          <w:rStyle w:val="StyleUnderline"/>
          <w:highlight w:val="green"/>
        </w:rPr>
        <w:t xml:space="preserve">, data fraud </w:t>
      </w:r>
      <w:r>
        <w:rPr>
          <w:rStyle w:val="StyleUnderline"/>
        </w:rPr>
        <w:t xml:space="preserve">or theft, failure of </w:t>
      </w:r>
      <w:r>
        <w:rPr>
          <w:rStyle w:val="Emphasis"/>
          <w:highlight w:val="green"/>
        </w:rPr>
        <w:t>climate change</w:t>
      </w:r>
      <w:r>
        <w:rPr>
          <w:rStyle w:val="StyleUnderline"/>
        </w:rPr>
        <w:t xml:space="preserve"> mitigation </w:t>
      </w:r>
      <w:r>
        <w:rPr>
          <w:rStyle w:val="StyleUnderline"/>
          <w:highlight w:val="green"/>
        </w:rPr>
        <w:t xml:space="preserve">and </w:t>
      </w:r>
      <w:r>
        <w:rPr>
          <w:rStyle w:val="Emphasis"/>
          <w:highlight w:val="green"/>
        </w:rPr>
        <w:t>water crises</w:t>
      </w:r>
      <w:r>
        <w:rPr>
          <w:sz w:val="16"/>
        </w:rPr>
        <w:t xml:space="preserve">. 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Pr>
          <w:rStyle w:val="StyleUnderline"/>
          <w:highlight w:val="green"/>
        </w:rPr>
        <w:t>enhancing</w:t>
      </w:r>
      <w:r>
        <w:rPr>
          <w:rStyle w:val="StyleUnderline"/>
        </w:rPr>
        <w:t xml:space="preserve"> the spread of </w:t>
      </w:r>
      <w:r>
        <w:rPr>
          <w:rStyle w:val="Emphasis"/>
        </w:rPr>
        <w:t xml:space="preserve">disease and </w:t>
      </w:r>
      <w:r>
        <w:rPr>
          <w:rStyle w:val="Emphasis"/>
          <w:highlight w:val="green"/>
        </w:rPr>
        <w:t xml:space="preserve">global pandemic </w:t>
      </w:r>
      <w:r>
        <w:rPr>
          <w:rStyle w:val="Emphasis"/>
        </w:rPr>
        <w:t>risk</w:t>
      </w:r>
      <w:r>
        <w:rPr>
          <w:sz w:val="16"/>
        </w:rPr>
        <w:t xml:space="preserve">, thus impacting directly on Human Health and Well Being (SDG 3) 4.2. Existential and catastrophic risk The </w:t>
      </w:r>
      <w:r>
        <w:rPr>
          <w:rStyle w:val="StyleUnderline"/>
        </w:rPr>
        <w:t xml:space="preserve">level and consequences of these </w:t>
      </w:r>
      <w:r>
        <w:rPr>
          <w:rStyle w:val="Emphasis"/>
        </w:rPr>
        <w:t>risks may be severe</w:t>
      </w:r>
      <w:r>
        <w:rPr>
          <w:sz w:val="16"/>
        </w:rPr>
        <w:t xml:space="preserve">. </w:t>
      </w:r>
      <w:r>
        <w:rPr>
          <w:rStyle w:val="StyleUnderline"/>
        </w:rPr>
        <w:t>Existential Risks</w:t>
      </w:r>
      <w:r>
        <w:rPr>
          <w:sz w:val="16"/>
        </w:rPr>
        <w:t xml:space="preserve"> (ER) have a wide scope, with extreme danger, and are “a risk that </w:t>
      </w:r>
      <w:r>
        <w:rPr>
          <w:rStyle w:val="StyleUnderline"/>
        </w:rPr>
        <w:t>threaten</w:t>
      </w:r>
      <w:r>
        <w:rPr>
          <w:sz w:val="16"/>
        </w:rPr>
        <w:t xml:space="preserve">s the </w:t>
      </w:r>
      <w:r>
        <w:rPr>
          <w:rStyle w:val="StyleUnderline"/>
        </w:rPr>
        <w:t>premature extinction of humanity</w:t>
      </w:r>
      <w:r>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Pr>
          <w:sz w:val="16"/>
        </w:rPr>
        <w:t>Handoh</w:t>
      </w:r>
      <w:proofErr w:type="spellEnd"/>
      <w:r>
        <w:rPr>
          <w:sz w:val="16"/>
        </w:rPr>
        <w:t xml:space="preserve">,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(Turchin &amp; </w:t>
      </w:r>
      <w:proofErr w:type="spellStart"/>
      <w:r>
        <w:rPr>
          <w:sz w:val="16"/>
        </w:rPr>
        <w:t>Denkenberger</w:t>
      </w:r>
      <w:proofErr w:type="spellEnd"/>
      <w:r>
        <w:rPr>
          <w:sz w:val="16"/>
        </w:rPr>
        <w:t xml:space="preserve">, 2018b). </w:t>
      </w:r>
      <w:r>
        <w:rPr>
          <w:rStyle w:val="StyleUnderline"/>
          <w:highlight w:val="green"/>
        </w:rPr>
        <w:t>Achieving</w:t>
      </w:r>
      <w:r>
        <w:rPr>
          <w:sz w:val="16"/>
        </w:rPr>
        <w:t xml:space="preserve"> the </w:t>
      </w:r>
      <w:r>
        <w:rPr>
          <w:rStyle w:val="StyleUnderline"/>
          <w:highlight w:val="green"/>
        </w:rPr>
        <w:t>S</w:t>
      </w:r>
      <w:r>
        <w:rPr>
          <w:rStyle w:val="StyleUnderline"/>
        </w:rPr>
        <w:t xml:space="preserve">ustainable </w:t>
      </w:r>
      <w:r>
        <w:rPr>
          <w:rStyle w:val="StyleUnderline"/>
          <w:highlight w:val="green"/>
        </w:rPr>
        <w:t>D</w:t>
      </w:r>
      <w:r>
        <w:rPr>
          <w:rStyle w:val="StyleUnderline"/>
        </w:rPr>
        <w:t xml:space="preserve">evelopment </w:t>
      </w:r>
      <w:r>
        <w:rPr>
          <w:rStyle w:val="StyleUnderline"/>
          <w:highlight w:val="green"/>
        </w:rPr>
        <w:t>G</w:t>
      </w:r>
      <w:r>
        <w:rPr>
          <w:rStyle w:val="StyleUnderline"/>
        </w:rPr>
        <w:t>oal</w:t>
      </w:r>
      <w:r>
        <w:rPr>
          <w:rStyle w:val="StyleUnderline"/>
          <w:highlight w:val="green"/>
        </w:rPr>
        <w:t>s can</w:t>
      </w:r>
      <w:r>
        <w:rPr>
          <w:rStyle w:val="StyleUnderline"/>
        </w:rPr>
        <w:t xml:space="preserve"> be considered</w:t>
      </w:r>
      <w:r>
        <w:rPr>
          <w:sz w:val="16"/>
        </w:rPr>
        <w:t xml:space="preserve"> to be </w:t>
      </w:r>
      <w:r>
        <w:rPr>
          <w:rStyle w:val="StyleUnderline"/>
        </w:rPr>
        <w:t xml:space="preserve">a means of </w:t>
      </w:r>
      <w:r>
        <w:rPr>
          <w:rStyle w:val="StyleUnderline"/>
          <w:highlight w:val="green"/>
        </w:rPr>
        <w:t>reduc</w:t>
      </w:r>
      <w:r>
        <w:rPr>
          <w:rStyle w:val="StyleUnderline"/>
        </w:rPr>
        <w:t xml:space="preserve">ing the </w:t>
      </w:r>
      <w:r>
        <w:rPr>
          <w:rStyle w:val="Emphasis"/>
        </w:rPr>
        <w:t xml:space="preserve">long-term global catastrophic and </w:t>
      </w:r>
      <w:r>
        <w:rPr>
          <w:rStyle w:val="Emphasis"/>
          <w:highlight w:val="green"/>
        </w:rPr>
        <w:t>existential risks</w:t>
      </w:r>
      <w:r>
        <w:rPr>
          <w:rStyle w:val="StyleUnderline"/>
          <w:highlight w:val="green"/>
        </w:rPr>
        <w:t xml:space="preserve"> </w:t>
      </w:r>
      <w:r>
        <w:rPr>
          <w:rStyle w:val="StyleUnderline"/>
        </w:rPr>
        <w:t>for humanity</w:t>
      </w:r>
      <w:r>
        <w:rPr>
          <w:sz w:val="16"/>
        </w:rPr>
        <w:t xml:space="preserve">. </w:t>
      </w:r>
      <w:r>
        <w:rPr>
          <w:rStyle w:val="StyleUnderline"/>
        </w:rPr>
        <w:t xml:space="preserve">Conversely </w:t>
      </w:r>
      <w:r>
        <w:rPr>
          <w:rStyle w:val="StyleUnderline"/>
          <w:highlight w:val="green"/>
        </w:rPr>
        <w:t xml:space="preserve">if </w:t>
      </w:r>
      <w:r>
        <w:rPr>
          <w:rStyle w:val="StyleUnderline"/>
        </w:rPr>
        <w:t xml:space="preserve">the targets represented across the </w:t>
      </w:r>
      <w:r>
        <w:rPr>
          <w:rStyle w:val="StyleUnderline"/>
          <w:highlight w:val="green"/>
        </w:rPr>
        <w:t xml:space="preserve">SDGs remain unachieved </w:t>
      </w:r>
      <w:r>
        <w:rPr>
          <w:rStyle w:val="StyleUnderline"/>
        </w:rPr>
        <w:t xml:space="preserve">there is </w:t>
      </w:r>
      <w:r>
        <w:rPr>
          <w:rStyle w:val="StyleUnderline"/>
          <w:highlight w:val="green"/>
        </w:rPr>
        <w:t>the</w:t>
      </w:r>
      <w:r>
        <w:rPr>
          <w:rStyle w:val="StyleUnderline"/>
        </w:rPr>
        <w:t xml:space="preserve"> potential for these forms of </w:t>
      </w:r>
      <w:r>
        <w:rPr>
          <w:rStyle w:val="StyleUnderline"/>
          <w:highlight w:val="green"/>
        </w:rPr>
        <w:t xml:space="preserve">risk </w:t>
      </w:r>
      <w:r>
        <w:rPr>
          <w:rStyle w:val="StyleUnderline"/>
        </w:rPr>
        <w:t>to</w:t>
      </w:r>
      <w:r>
        <w:rPr>
          <w:sz w:val="16"/>
        </w:rPr>
        <w:t xml:space="preserve"> </w:t>
      </w:r>
      <w:r>
        <w:rPr>
          <w:rStyle w:val="Emphasis"/>
          <w:highlight w:val="green"/>
        </w:rPr>
        <w:t>develop</w:t>
      </w:r>
      <w:r>
        <w:rPr>
          <w:sz w:val="16"/>
        </w:rPr>
        <w:t xml:space="preserve">. This association combined with the likely emergence of new challenges over the next decades (Cook, </w:t>
      </w:r>
      <w:proofErr w:type="spellStart"/>
      <w:r>
        <w:rPr>
          <w:sz w:val="16"/>
        </w:rPr>
        <w:t>Inayatullah</w:t>
      </w:r>
      <w:proofErr w:type="spellEnd"/>
      <w:r>
        <w:rPr>
          <w:sz w:val="16"/>
        </w:rPr>
        <w:t xml:space="preserve">, </w:t>
      </w:r>
      <w:proofErr w:type="spellStart"/>
      <w:r>
        <w:rPr>
          <w:sz w:val="16"/>
        </w:rPr>
        <w:t>Burgman</w:t>
      </w:r>
      <w:proofErr w:type="spellEnd"/>
      <w:r>
        <w:rPr>
          <w:sz w:val="16"/>
        </w:rPr>
        <w:t xml:space="preserve">, Sutherland, &amp; </w:t>
      </w:r>
      <w:proofErr w:type="spellStart"/>
      <w:r>
        <w:rPr>
          <w:sz w:val="16"/>
        </w:rPr>
        <w:t>Wintle</w:t>
      </w:r>
      <w:proofErr w:type="spellEnd"/>
      <w:r>
        <w:rPr>
          <w:sz w:val="16"/>
        </w:rPr>
        <w:t xml:space="preserve">, 2014) means that </w:t>
      </w:r>
      <w:r>
        <w:rPr>
          <w:rStyle w:val="StyleUnderline"/>
        </w:rPr>
        <w:t>it is of great value to identify points within</w:t>
      </w:r>
      <w:r>
        <w:rPr>
          <w:sz w:val="16"/>
        </w:rPr>
        <w:t xml:space="preserve"> the </w:t>
      </w:r>
      <w:r>
        <w:rPr>
          <w:rStyle w:val="StyleUnderline"/>
        </w:rPr>
        <w:t xml:space="preserve">systems </w:t>
      </w:r>
      <w:r>
        <w:rPr>
          <w:sz w:val="16"/>
        </w:rPr>
        <w:t xml:space="preserve">representations </w:t>
      </w:r>
      <w:r>
        <w:rPr>
          <w:rStyle w:val="StyleUnderline"/>
        </w:rPr>
        <w:t xml:space="preserve">of the Sustainable Development </w:t>
      </w:r>
      <w:r>
        <w:rPr>
          <w:rStyle w:val="StyleUnderline"/>
          <w:highlight w:val="green"/>
        </w:rPr>
        <w:t>Goals</w:t>
      </w:r>
      <w:r>
        <w:rPr>
          <w:rStyle w:val="StyleUnderline"/>
        </w:rPr>
        <w:t xml:space="preserve"> that</w:t>
      </w:r>
      <w:r>
        <w:rPr>
          <w:sz w:val="16"/>
        </w:rPr>
        <w:t xml:space="preserve"> could both </w:t>
      </w:r>
      <w:r>
        <w:rPr>
          <w:rStyle w:val="StyleUnderline"/>
        </w:rPr>
        <w:t>lead to global catastrophic risk and existential risk, and</w:t>
      </w:r>
      <w:r>
        <w:rPr>
          <w:sz w:val="16"/>
        </w:rPr>
        <w:t xml:space="preserve"> conversely that could </w:t>
      </w:r>
      <w:r>
        <w:rPr>
          <w:rStyle w:val="StyleUnderline"/>
          <w:highlight w:val="green"/>
        </w:rPr>
        <w:t xml:space="preserve">act as </w:t>
      </w:r>
      <w:r>
        <w:rPr>
          <w:rStyle w:val="Emphasis"/>
          <w:highlight w:val="green"/>
        </w:rPr>
        <w:t>prevention</w:t>
      </w:r>
      <w:r>
        <w:rPr>
          <w:rStyle w:val="Emphasis"/>
        </w:rPr>
        <w:t>, or leverage points</w:t>
      </w:r>
      <w:r>
        <w:rPr>
          <w:sz w:val="16"/>
        </w:rPr>
        <w:t xml:space="preserve"> in order </w:t>
      </w:r>
      <w:r>
        <w:rPr>
          <w:rStyle w:val="StyleUnderline"/>
          <w:highlight w:val="green"/>
        </w:rPr>
        <w:t xml:space="preserve">to avoid </w:t>
      </w:r>
      <w:r>
        <w:rPr>
          <w:rStyle w:val="StyleUnderline"/>
        </w:rPr>
        <w:t xml:space="preserve">such </w:t>
      </w:r>
      <w:r>
        <w:rPr>
          <w:rStyle w:val="StyleUnderline"/>
          <w:highlight w:val="green"/>
        </w:rPr>
        <w:t>outcomes</w:t>
      </w:r>
      <w:r>
        <w:rPr>
          <w:sz w:val="16"/>
        </w:rPr>
        <w:t xml:space="preserve">. This identification in turn enables sensible policy responses to be constructed (Sutherland &amp; Woodroof, 2009). Whilst existential threats are unlikely, there is extensive peril in </w:t>
      </w:r>
      <w:r>
        <w:rPr>
          <w:rStyle w:val="StyleUnderline"/>
        </w:rPr>
        <w:t xml:space="preserve">global catastrophic </w:t>
      </w:r>
      <w:r>
        <w:rPr>
          <w:rStyle w:val="StyleUnderline"/>
          <w:highlight w:val="green"/>
        </w:rPr>
        <w:t>risks</w:t>
      </w:r>
      <w:r>
        <w:rPr>
          <w:sz w:val="16"/>
        </w:rPr>
        <w:t xml:space="preserve">. Despite being lesser in severity than existential risks, they </w:t>
      </w:r>
      <w:r>
        <w:rPr>
          <w:rStyle w:val="StyleUnderline"/>
          <w:highlight w:val="green"/>
        </w:rPr>
        <w:t>increase</w:t>
      </w:r>
      <w:r>
        <w:rPr>
          <w:rStyle w:val="StyleUnderline"/>
        </w:rPr>
        <w:t xml:space="preserve"> the </w:t>
      </w:r>
      <w:r>
        <w:rPr>
          <w:rStyle w:val="StyleUnderline"/>
          <w:highlight w:val="green"/>
        </w:rPr>
        <w:t>likelihood of</w:t>
      </w:r>
      <w:r>
        <w:rPr>
          <w:rStyle w:val="StyleUnderline"/>
        </w:rPr>
        <w:t xml:space="preserve"> human </w:t>
      </w:r>
      <w:r>
        <w:rPr>
          <w:rStyle w:val="StyleUnderline"/>
          <w:highlight w:val="green"/>
        </w:rPr>
        <w:t>extinction</w:t>
      </w:r>
      <w:r>
        <w:rPr>
          <w:sz w:val="16"/>
        </w:rPr>
        <w:t xml:space="preserve"> (Turchin &amp; </w:t>
      </w:r>
      <w:proofErr w:type="spellStart"/>
      <w:r>
        <w:rPr>
          <w:sz w:val="16"/>
        </w:rPr>
        <w:t>Denkenberger</w:t>
      </w:r>
      <w:proofErr w:type="spellEnd"/>
      <w:r>
        <w:rPr>
          <w:sz w:val="16"/>
        </w:rPr>
        <w:t xml:space="preserve">, 2018a) </w:t>
      </w:r>
      <w:r>
        <w:rPr>
          <w:rStyle w:val="StyleUnderline"/>
          <w:highlight w:val="green"/>
        </w:rPr>
        <w:t xml:space="preserve">through </w:t>
      </w:r>
      <w:r>
        <w:rPr>
          <w:rStyle w:val="Emphasis"/>
          <w:highlight w:val="green"/>
        </w:rPr>
        <w:t>chain reactions</w:t>
      </w:r>
      <w:r>
        <w:rPr>
          <w:sz w:val="16"/>
        </w:rPr>
        <w:t xml:space="preserve"> (Turchin &amp; </w:t>
      </w:r>
      <w:proofErr w:type="spellStart"/>
      <w:r>
        <w:rPr>
          <w:sz w:val="16"/>
        </w:rPr>
        <w:t>Denkenberger</w:t>
      </w:r>
      <w:proofErr w:type="spellEnd"/>
      <w:r>
        <w:rPr>
          <w:sz w:val="16"/>
        </w:rPr>
        <w:t xml:space="preserve">, 2018a), </w:t>
      </w:r>
      <w:r>
        <w:rPr>
          <w:rStyle w:val="StyleUnderline"/>
          <w:highlight w:val="green"/>
        </w:rPr>
        <w:t xml:space="preserve">and </w:t>
      </w:r>
      <w:r>
        <w:rPr>
          <w:rStyle w:val="Emphasis"/>
          <w:highlight w:val="green"/>
        </w:rPr>
        <w:t>inhibiting</w:t>
      </w:r>
      <w:r>
        <w:rPr>
          <w:rStyle w:val="Emphasis"/>
        </w:rPr>
        <w:t xml:space="preserve"> humanity’s </w:t>
      </w:r>
      <w:r>
        <w:rPr>
          <w:rStyle w:val="Emphasis"/>
          <w:highlight w:val="green"/>
        </w:rPr>
        <w:t>response</w:t>
      </w:r>
      <w:r>
        <w:rPr>
          <w:rStyle w:val="StyleUnderline"/>
          <w:highlight w:val="green"/>
        </w:rPr>
        <w:t xml:space="preserve"> to other risks</w:t>
      </w:r>
      <w:r>
        <w:rPr>
          <w:sz w:val="16"/>
        </w:rPr>
        <w:t xml:space="preserve"> (Farquhar et al., 2017). It is necessary to consider </w:t>
      </w:r>
      <w:r>
        <w:rPr>
          <w:rStyle w:val="StyleUnderline"/>
        </w:rPr>
        <w:t>risks</w:t>
      </w:r>
      <w:r>
        <w:rPr>
          <w:sz w:val="16"/>
        </w:rPr>
        <w:t xml:space="preserve"> that </w:t>
      </w:r>
      <w:r>
        <w:rPr>
          <w:rStyle w:val="StyleUnderline"/>
        </w:rPr>
        <w:t>may seem small, as when acting together, they can have extensive consequences</w:t>
      </w:r>
      <w:r>
        <w:rPr>
          <w:sz w:val="16"/>
        </w:rPr>
        <w:t xml:space="preserve"> (Tonn, 2009). Furthermore, the high adaptability potential of humans, and society, means that for humanity to become extinct, </w:t>
      </w:r>
      <w:r>
        <w:rPr>
          <w:rStyle w:val="StyleUnderline"/>
        </w:rPr>
        <w:t xml:space="preserve">it is most likely that there would be a </w:t>
      </w:r>
      <w:r>
        <w:rPr>
          <w:rStyle w:val="Emphasis"/>
        </w:rPr>
        <w:t>series of events that culminate in extinction</w:t>
      </w:r>
      <w:r>
        <w:rPr>
          <w:sz w:val="16"/>
        </w:rPr>
        <w:t xml:space="preserve"> as opposed to one large scale event (Tonn &amp; MacGregor, 2009; Tonn, 2009). 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Pr>
          <w:rStyle w:val="Emphasis"/>
          <w:highlight w:val="green"/>
        </w:rPr>
        <w:t>positive feedback loops</w:t>
      </w:r>
      <w:r>
        <w:rPr>
          <w:rStyle w:val="StyleUnderline"/>
        </w:rPr>
        <w:t>… represent the gravest existential risks</w:t>
      </w:r>
      <w:r>
        <w:rPr>
          <w:sz w:val="16"/>
        </w:rPr>
        <w:t xml:space="preserve">” (Kareiva &amp; Carranza, 2018), with pollution also having the potential to pose an existential risk. With respect to reinforcing feedback loops, </w:t>
      </w:r>
      <w:r>
        <w:rPr>
          <w:rStyle w:val="StyleUnderline"/>
        </w:rPr>
        <w:t xml:space="preserve">there is </w:t>
      </w:r>
      <w:r>
        <w:rPr>
          <w:rStyle w:val="Emphasis"/>
        </w:rPr>
        <w:t>particular concern</w:t>
      </w:r>
      <w:r>
        <w:rPr>
          <w:rStyle w:val="StyleUnderline"/>
        </w:rPr>
        <w:t xml:space="preserve"> about</w:t>
      </w:r>
      <w:r>
        <w:rPr>
          <w:sz w:val="16"/>
        </w:rPr>
        <w:t xml:space="preserve"> the </w:t>
      </w:r>
      <w:r>
        <w:rPr>
          <w:rStyle w:val="StyleUnderline"/>
        </w:rPr>
        <w:t xml:space="preserve">effects of </w:t>
      </w:r>
      <w:r>
        <w:rPr>
          <w:rStyle w:val="Emphasis"/>
        </w:rPr>
        <w:t>time delay</w:t>
      </w:r>
      <w:r>
        <w:rPr>
          <w:rStyle w:val="StyleUnderline"/>
        </w:rPr>
        <w:t xml:space="preserve">, and the level of </w:t>
      </w:r>
      <w:r>
        <w:rPr>
          <w:rStyle w:val="Emphasis"/>
        </w:rPr>
        <w:t>uncertainty</w:t>
      </w:r>
      <w:r>
        <w:rPr>
          <w:rStyle w:val="StyleUnderline"/>
        </w:rPr>
        <w:t xml:space="preserve"> when feedback loops interact</w:t>
      </w:r>
      <w:r>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 Table 1 identifies possible global catastrophic risks and existential risks as reported in the literature and from Fig. 3 these are aligned to the Sustainable Development Goals they impact on the most. 4.3. Linking risks with progress in the SDGs Generally it is the Outcome/Foundational and Human input SDGs that are most directly related. For example as the </w:t>
      </w:r>
      <w:r>
        <w:rPr>
          <w:rStyle w:val="StyleUnderline"/>
        </w:rPr>
        <w:t xml:space="preserve">movement of </w:t>
      </w:r>
      <w:r>
        <w:rPr>
          <w:rStyle w:val="Emphasis"/>
          <w:highlight w:val="green"/>
        </w:rPr>
        <w:t>refugees</w:t>
      </w:r>
      <w:r>
        <w:rPr>
          <w:rStyle w:val="StyleUnderline"/>
          <w:highlight w:val="green"/>
        </w:rPr>
        <w:t xml:space="preserve"> increases pandemic</w:t>
      </w:r>
      <w:r>
        <w:rPr>
          <w:rStyle w:val="StyleUnderline"/>
        </w:rPr>
        <w:t xml:space="preserve"> risk, </w:t>
      </w:r>
      <w:r>
        <w:rPr>
          <w:rStyle w:val="StyleUnderline"/>
          <w:highlight w:val="green"/>
        </w:rPr>
        <w:t>poverty</w:t>
      </w:r>
      <w:r>
        <w:rPr>
          <w:rStyle w:val="StyleUnderline"/>
        </w:rPr>
        <w:t xml:space="preserve"> levels</w:t>
      </w:r>
      <w:r>
        <w:rPr>
          <w:sz w:val="16"/>
        </w:rPr>
        <w:t xml:space="preserve"> in </w:t>
      </w:r>
      <w:proofErr w:type="gramStart"/>
      <w:r>
        <w:rPr>
          <w:sz w:val="16"/>
        </w:rPr>
        <w:t>low and middle income</w:t>
      </w:r>
      <w:proofErr w:type="gramEnd"/>
      <w:r>
        <w:rPr>
          <w:sz w:val="16"/>
        </w:rPr>
        <w:t xml:space="preserve"> countries increase </w:t>
      </w:r>
      <w:r>
        <w:rPr>
          <w:rStyle w:val="StyleUnderline"/>
          <w:highlight w:val="green"/>
        </w:rPr>
        <w:t>reducing</w:t>
      </w:r>
      <w:r>
        <w:rPr>
          <w:rStyle w:val="StyleUnderline"/>
        </w:rPr>
        <w:t xml:space="preserve"> the </w:t>
      </w:r>
      <w:r>
        <w:rPr>
          <w:rStyle w:val="StyleUnderline"/>
          <w:highlight w:val="green"/>
        </w:rPr>
        <w:t>health</w:t>
      </w:r>
      <w:r>
        <w:rPr>
          <w:rStyle w:val="StyleUnderline"/>
        </w:rPr>
        <w:t xml:space="preserve"> of the population, and</w:t>
      </w:r>
      <w:r>
        <w:rPr>
          <w:sz w:val="16"/>
        </w:rPr>
        <w:t xml:space="preserve"> so </w:t>
      </w:r>
      <w:r>
        <w:rPr>
          <w:rStyle w:val="StyleUnderline"/>
        </w:rPr>
        <w:t>restricting access to education</w:t>
      </w:r>
      <w:r>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 </w:t>
      </w:r>
      <w:r>
        <w:rPr>
          <w:rStyle w:val="Emphasis"/>
        </w:rPr>
        <w:t xml:space="preserve">Global </w:t>
      </w:r>
      <w:r>
        <w:rPr>
          <w:rStyle w:val="Emphasis"/>
          <w:highlight w:val="green"/>
        </w:rPr>
        <w:t>warming</w:t>
      </w:r>
      <w:r>
        <w:rPr>
          <w:sz w:val="16"/>
        </w:rPr>
        <w:t xml:space="preserve"> itself </w:t>
      </w:r>
      <w:r>
        <w:rPr>
          <w:rStyle w:val="StyleUnderline"/>
        </w:rPr>
        <w:t xml:space="preserve">will drive </w:t>
      </w:r>
      <w:r>
        <w:rPr>
          <w:rStyle w:val="StyleUnderline"/>
          <w:highlight w:val="green"/>
        </w:rPr>
        <w:t>disruptive</w:t>
      </w:r>
      <w:r>
        <w:rPr>
          <w:rStyle w:val="StyleUnderline"/>
        </w:rPr>
        <w:t xml:space="preserve"> </w:t>
      </w:r>
      <w:r>
        <w:rPr>
          <w:rStyle w:val="StyleUnderline"/>
          <w:highlight w:val="green"/>
        </w:rPr>
        <w:t>changes in both</w:t>
      </w:r>
      <w:r>
        <w:rPr>
          <w:rStyle w:val="StyleUnderline"/>
        </w:rPr>
        <w:t xml:space="preserve"> </w:t>
      </w:r>
      <w:proofErr w:type="spellStart"/>
      <w:r>
        <w:rPr>
          <w:rStyle w:val="StyleUnderline"/>
        </w:rPr>
        <w:t>terrestial</w:t>
      </w:r>
      <w:proofErr w:type="spellEnd"/>
      <w:r>
        <w:rPr>
          <w:rStyle w:val="StyleUnderline"/>
        </w:rPr>
        <w:t xml:space="preserve"> and aquatic </w:t>
      </w:r>
      <w:r>
        <w:rPr>
          <w:rStyle w:val="StyleUnderline"/>
          <w:highlight w:val="green"/>
        </w:rPr>
        <w:t>ecosystems</w:t>
      </w:r>
      <w:r>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 </w:t>
      </w:r>
      <w:r>
        <w:rPr>
          <w:rStyle w:val="StyleUnderline"/>
        </w:rPr>
        <w:t xml:space="preserve">Depletion of resources and </w:t>
      </w:r>
      <w:r>
        <w:rPr>
          <w:rStyle w:val="Emphasis"/>
          <w:highlight w:val="green"/>
        </w:rPr>
        <w:t>biod</w:t>
      </w:r>
      <w:r>
        <w:rPr>
          <w:rStyle w:val="Emphasis"/>
        </w:rPr>
        <w:t xml:space="preserve">iversity </w:t>
      </w:r>
      <w:r>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Pr>
          <w:rStyle w:val="StyleUnderline"/>
        </w:rPr>
        <w:t>reduce biodiversity</w:t>
      </w:r>
      <w:r>
        <w:rPr>
          <w:sz w:val="16"/>
        </w:rPr>
        <w:t xml:space="preserve"> (Fig. 3) </w:t>
      </w:r>
      <w:r>
        <w:rPr>
          <w:rStyle w:val="StyleUnderline"/>
        </w:rPr>
        <w:t xml:space="preserve">and increase the </w:t>
      </w:r>
      <w:r>
        <w:rPr>
          <w:rStyle w:val="Emphasis"/>
        </w:rPr>
        <w:t>amounts of wastes</w:t>
      </w:r>
      <w:r>
        <w:rPr>
          <w:rStyle w:val="StyleUnderline"/>
        </w:rPr>
        <w:t xml:space="preserve"> accumulating in the environment</w:t>
      </w:r>
      <w:r>
        <w:rPr>
          <w:sz w:val="16"/>
        </w:rPr>
        <w:t xml:space="preserve">. The final driver of Global Catastrophic Risk is an </w:t>
      </w:r>
      <w:r>
        <w:rPr>
          <w:rStyle w:val="Emphasis"/>
          <w:highlight w:val="green"/>
        </w:rPr>
        <w:t>ag</w:t>
      </w:r>
      <w:r>
        <w:rPr>
          <w:rStyle w:val="Emphasis"/>
        </w:rPr>
        <w:t xml:space="preserve">ricultural </w:t>
      </w:r>
      <w:r>
        <w:rPr>
          <w:rStyle w:val="Emphasis"/>
          <w:highlight w:val="green"/>
        </w:rPr>
        <w:t>shortfall</w:t>
      </w:r>
      <w:r>
        <w:rPr>
          <w:sz w:val="16"/>
        </w:rPr>
        <w:t xml:space="preserve"> which </w:t>
      </w:r>
      <w:r>
        <w:rPr>
          <w:rStyle w:val="StyleUnderline"/>
        </w:rPr>
        <w:t xml:space="preserve">will increase </w:t>
      </w:r>
      <w:r>
        <w:rPr>
          <w:rStyle w:val="Emphasis"/>
        </w:rPr>
        <w:t>global Hunger</w:t>
      </w:r>
      <w:r>
        <w:rPr>
          <w:sz w:val="16"/>
        </w:rPr>
        <w:t xml:space="preserve"> (SDG 2) </w:t>
      </w:r>
      <w:r>
        <w:rPr>
          <w:rStyle w:val="StyleUnderline"/>
        </w:rPr>
        <w:t>and widen</w:t>
      </w:r>
      <w:r>
        <w:rPr>
          <w:sz w:val="16"/>
        </w:rPr>
        <w:t xml:space="preserve"> the </w:t>
      </w:r>
      <w:r>
        <w:rPr>
          <w:rStyle w:val="Emphasis"/>
          <w:highlight w:val="green"/>
        </w:rPr>
        <w:t>Inequality</w:t>
      </w:r>
      <w:r>
        <w:rPr>
          <w:rStyle w:val="Emphasis"/>
        </w:rPr>
        <w:t xml:space="preserve"> </w:t>
      </w:r>
      <w:r>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w:t>
      </w:r>
      <w:proofErr w:type="spellStart"/>
      <w:r>
        <w:rPr>
          <w:sz w:val="16"/>
        </w:rPr>
        <w:t>mid 2000s</w:t>
      </w:r>
      <w:proofErr w:type="spellEnd"/>
      <w:r>
        <w:rPr>
          <w:sz w:val="16"/>
        </w:rPr>
        <w:t xml:space="preserve">. These examples may appear </w:t>
      </w:r>
      <w:proofErr w:type="spellStart"/>
      <w:r>
        <w:rPr>
          <w:sz w:val="16"/>
        </w:rPr>
        <w:t>self evident</w:t>
      </w:r>
      <w:proofErr w:type="spellEnd"/>
      <w:r>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Pr>
          <w:rStyle w:val="Emphasis"/>
          <w:highlight w:val="green"/>
        </w:rPr>
        <w:t>Water</w:t>
      </w:r>
      <w:r>
        <w:rPr>
          <w:rStyle w:val="Emphasis"/>
        </w:rPr>
        <w:t xml:space="preserve"> Crises</w:t>
      </w:r>
      <w:r>
        <w:rPr>
          <w:sz w:val="16"/>
        </w:rPr>
        <w:t xml:space="preserve"> will </w:t>
      </w:r>
      <w:r>
        <w:rPr>
          <w:rStyle w:val="StyleUnderline"/>
        </w:rPr>
        <w:t xml:space="preserve">limit </w:t>
      </w:r>
      <w:r>
        <w:rPr>
          <w:sz w:val="16"/>
        </w:rPr>
        <w:t xml:space="preserve">the </w:t>
      </w:r>
      <w:r>
        <w:rPr>
          <w:rStyle w:val="StyleUnderline"/>
        </w:rPr>
        <w:t>water available for agriculture and basic needs which</w:t>
      </w:r>
      <w:r>
        <w:rPr>
          <w:sz w:val="16"/>
        </w:rPr>
        <w:t xml:space="preserve"> in turn </w:t>
      </w:r>
      <w:r>
        <w:rPr>
          <w:rStyle w:val="StyleUnderline"/>
        </w:rPr>
        <w:t xml:space="preserve">will stimulate a decline in </w:t>
      </w:r>
      <w:r>
        <w:rPr>
          <w:rStyle w:val="Emphasis"/>
        </w:rPr>
        <w:t>Gender Equality</w:t>
      </w:r>
      <w:r>
        <w:rPr>
          <w:sz w:val="16"/>
        </w:rPr>
        <w:t xml:space="preserve"> (SDG 5). Technology disruption from </w:t>
      </w:r>
      <w:proofErr w:type="spellStart"/>
      <w:r>
        <w:rPr>
          <w:sz w:val="16"/>
        </w:rPr>
        <w:t>cyber attacks</w:t>
      </w:r>
      <w:proofErr w:type="spellEnd"/>
      <w:r>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Pr>
          <w:rStyle w:val="Emphasis"/>
        </w:rPr>
        <w:t>Conflict</w:t>
      </w:r>
      <w:r>
        <w:rPr>
          <w:sz w:val="16"/>
        </w:rPr>
        <w:t xml:space="preserve"> (in all forms) </w:t>
      </w:r>
      <w:r>
        <w:rPr>
          <w:rStyle w:val="StyleUnderline"/>
        </w:rPr>
        <w:t xml:space="preserve">will increase </w:t>
      </w:r>
      <w:r>
        <w:rPr>
          <w:rStyle w:val="Emphasis"/>
          <w:highlight w:val="green"/>
        </w:rPr>
        <w:t>refugees</w:t>
      </w:r>
      <w:r>
        <w:rPr>
          <w:rStyle w:val="Emphasis"/>
        </w:rPr>
        <w:t xml:space="preserve"> and climate change</w:t>
      </w:r>
      <w:r>
        <w:rPr>
          <w:rStyle w:val="StyleUnderline"/>
        </w:rPr>
        <w:t xml:space="preserve"> provides the backdrop against which</w:t>
      </w:r>
      <w:r>
        <w:rPr>
          <w:sz w:val="16"/>
        </w:rPr>
        <w:t xml:space="preserve"> all these </w:t>
      </w:r>
      <w:r>
        <w:rPr>
          <w:rStyle w:val="StyleUnderline"/>
        </w:rPr>
        <w:t>interactions will play out</w:t>
      </w:r>
      <w:r>
        <w:rPr>
          <w:sz w:val="16"/>
        </w:rPr>
        <w:t xml:space="preserve">. </w:t>
      </w:r>
    </w:p>
    <w:p w14:paraId="75EB8854" w14:textId="77777777" w:rsidR="00726A39" w:rsidRDefault="00726A39" w:rsidP="00726A39">
      <w:pPr>
        <w:rPr>
          <w:sz w:val="16"/>
        </w:rPr>
      </w:pPr>
    </w:p>
    <w:p w14:paraId="67D9EBE9" w14:textId="77777777" w:rsidR="00726A39" w:rsidRPr="00726A39" w:rsidRDefault="00726A39" w:rsidP="00726A39">
      <w:pPr>
        <w:pStyle w:val="Heading4"/>
        <w:rPr>
          <w:bCs/>
        </w:rPr>
      </w:pPr>
      <w:r w:rsidRPr="00726A39">
        <w:rPr>
          <w:bCs/>
        </w:rPr>
        <w:t>Weak states are existential. Err AFF to account for non-linearity and unpredictable cascades.</w:t>
      </w:r>
    </w:p>
    <w:p w14:paraId="2E3C2AFA" w14:textId="77777777" w:rsidR="00726A39" w:rsidRDefault="00726A39" w:rsidP="00726A39">
      <w:r>
        <w:t xml:space="preserve">Hanna Samir </w:t>
      </w:r>
      <w:proofErr w:type="spellStart"/>
      <w:r>
        <w:rPr>
          <w:b/>
          <w:bCs/>
          <w:sz w:val="26"/>
        </w:rPr>
        <w:t>Kassab</w:t>
      </w:r>
      <w:proofErr w:type="spellEnd"/>
      <w:r>
        <w:rPr>
          <w:b/>
          <w:bCs/>
          <w:sz w:val="26"/>
        </w:rPr>
        <w:t xml:space="preserve"> 17</w:t>
      </w:r>
      <w:r>
        <w:t xml:space="preserve">. Visiting Assistant Professor of Political Science at Northern Michigan University, Prioritization Theory and Defensive Foreign Policy. Springer International Publishing, 2017. </w:t>
      </w:r>
      <w:proofErr w:type="spellStart"/>
      <w:r>
        <w:t>CrossRef</w:t>
      </w:r>
      <w:proofErr w:type="spellEnd"/>
      <w:r>
        <w:t>, doi:10.1007/978-3-319-48018-3. // Re-Cut Justin</w:t>
      </w:r>
    </w:p>
    <w:p w14:paraId="554990C9" w14:textId="77777777" w:rsidR="00726A39" w:rsidRDefault="00726A39" w:rsidP="00726A39">
      <w:pPr>
        <w:rPr>
          <w:sz w:val="16"/>
        </w:rPr>
      </w:pPr>
      <w:r>
        <w:rPr>
          <w:rStyle w:val="StyleUnderline"/>
        </w:rPr>
        <w:t xml:space="preserve">Great powers, with all their resources, power and influence, have inherent </w:t>
      </w:r>
      <w:r>
        <w:rPr>
          <w:rStyle w:val="Emphasis"/>
          <w:highlight w:val="green"/>
        </w:rPr>
        <w:t>weaknesses</w:t>
      </w:r>
      <w:r>
        <w:rPr>
          <w:sz w:val="16"/>
        </w:rPr>
        <w:t xml:space="preserve">. </w:t>
      </w:r>
      <w:r>
        <w:rPr>
          <w:rStyle w:val="StyleUnderline"/>
        </w:rPr>
        <w:t>These</w:t>
      </w:r>
      <w:r>
        <w:rPr>
          <w:sz w:val="16"/>
        </w:rPr>
        <w:t xml:space="preserve"> weaknesses are all part of today’s international system as defined by complex interdependence, but they also </w:t>
      </w:r>
      <w:r>
        <w:rPr>
          <w:rStyle w:val="StyleUnderline"/>
          <w:highlight w:val="green"/>
        </w:rPr>
        <w:t xml:space="preserve">emanate from </w:t>
      </w:r>
      <w:r>
        <w:rPr>
          <w:rStyle w:val="Emphasis"/>
          <w:highlight w:val="green"/>
        </w:rPr>
        <w:t>weak states</w:t>
      </w:r>
      <w:r>
        <w:rPr>
          <w:sz w:val="16"/>
        </w:rPr>
        <w:t xml:space="preserve">. </w:t>
      </w:r>
      <w:r>
        <w:rPr>
          <w:rStyle w:val="StyleUnderline"/>
        </w:rPr>
        <w:t xml:space="preserve">Because </w:t>
      </w:r>
      <w:r>
        <w:rPr>
          <w:rStyle w:val="StyleUnderline"/>
          <w:highlight w:val="green"/>
        </w:rPr>
        <w:t>weak states are</w:t>
      </w:r>
      <w:r>
        <w:rPr>
          <w:sz w:val="16"/>
        </w:rPr>
        <w:t xml:space="preserve"> so </w:t>
      </w:r>
      <w:r>
        <w:rPr>
          <w:rStyle w:val="Emphasis"/>
          <w:highlight w:val="green"/>
        </w:rPr>
        <w:t>exposed to shock</w:t>
      </w:r>
      <w:r>
        <w:rPr>
          <w:sz w:val="16"/>
        </w:rPr>
        <w:t xml:space="preserve">, </w:t>
      </w:r>
      <w:r>
        <w:rPr>
          <w:rStyle w:val="StyleUnderline"/>
          <w:highlight w:val="green"/>
        </w:rPr>
        <w:t>vulnerabilities</w:t>
      </w:r>
      <w:r>
        <w:rPr>
          <w:rStyle w:val="StyleUnderline"/>
        </w:rPr>
        <w:t xml:space="preserve"> have time to</w:t>
      </w:r>
      <w:r>
        <w:rPr>
          <w:sz w:val="16"/>
        </w:rPr>
        <w:t xml:space="preserve"> ripen and </w:t>
      </w:r>
      <w:r>
        <w:rPr>
          <w:rStyle w:val="StyleUnderline"/>
        </w:rPr>
        <w:t xml:space="preserve">become </w:t>
      </w:r>
      <w:r>
        <w:rPr>
          <w:rStyle w:val="StyleUnderline"/>
          <w:highlight w:val="green"/>
        </w:rPr>
        <w:t xml:space="preserve">part of the </w:t>
      </w:r>
      <w:r>
        <w:rPr>
          <w:rStyle w:val="Emphasis"/>
          <w:highlight w:val="green"/>
        </w:rPr>
        <w:t>international structure</w:t>
      </w:r>
      <w:r>
        <w:rPr>
          <w:sz w:val="16"/>
        </w:rPr>
        <w:t xml:space="preserve">, thereby </w:t>
      </w:r>
      <w:r>
        <w:rPr>
          <w:rStyle w:val="StyleUnderline"/>
        </w:rPr>
        <w:t>having</w:t>
      </w:r>
      <w:r>
        <w:rPr>
          <w:sz w:val="16"/>
        </w:rPr>
        <w:t xml:space="preserve"> what I call </w:t>
      </w:r>
      <w:r>
        <w:rPr>
          <w:rStyle w:val="StyleUnderline"/>
        </w:rPr>
        <w:t>systemic reach</w:t>
      </w:r>
      <w:r>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Pr>
          <w:rStyle w:val="StyleUnderline"/>
        </w:rPr>
        <w:t xml:space="preserve">threats </w:t>
      </w:r>
      <w:r>
        <w:rPr>
          <w:rStyle w:val="Emphasis"/>
        </w:rPr>
        <w:t>force</w:t>
      </w:r>
      <w:r>
        <w:rPr>
          <w:sz w:val="16"/>
        </w:rPr>
        <w:t xml:space="preserve">s </w:t>
      </w:r>
      <w:r>
        <w:rPr>
          <w:rStyle w:val="StyleUnderline"/>
        </w:rPr>
        <w:t>states to act to bolster their chances of survival</w:t>
      </w:r>
      <w:r>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Pr>
          <w:rStyle w:val="Emphasis"/>
        </w:rPr>
        <w:t xml:space="preserve">positive, long-term, </w:t>
      </w:r>
      <w:r>
        <w:rPr>
          <w:rStyle w:val="Emphasis"/>
          <w:highlight w:val="green"/>
        </w:rPr>
        <w:t>sustainable</w:t>
      </w:r>
      <w:r>
        <w:rPr>
          <w:rStyle w:val="Emphasis"/>
        </w:rPr>
        <w:t xml:space="preserve"> economic </w:t>
      </w:r>
      <w:r>
        <w:rPr>
          <w:rStyle w:val="Emphasis"/>
          <w:highlight w:val="green"/>
        </w:rPr>
        <w:t>development</w:t>
      </w:r>
      <w:r>
        <w:rPr>
          <w:sz w:val="16"/>
        </w:rPr>
        <w:t xml:space="preserve"> for all states </w:t>
      </w:r>
      <w:r>
        <w:rPr>
          <w:rStyle w:val="StyleUnderline"/>
        </w:rPr>
        <w:t xml:space="preserve">as [is] the </w:t>
      </w:r>
      <w:r>
        <w:rPr>
          <w:rStyle w:val="Emphasis"/>
        </w:rPr>
        <w:t>only way</w:t>
      </w:r>
      <w:r>
        <w:rPr>
          <w:rStyle w:val="StyleUnderline"/>
        </w:rPr>
        <w:t xml:space="preserve"> to correct vulnerabilities. Creating a</w:t>
      </w:r>
      <w:r>
        <w:rPr>
          <w:sz w:val="16"/>
        </w:rPr>
        <w:t xml:space="preserve"> pragmatic, </w:t>
      </w:r>
      <w:r>
        <w:rPr>
          <w:rStyle w:val="Emphasis"/>
        </w:rPr>
        <w:t>stable</w:t>
      </w:r>
      <w:r>
        <w:rPr>
          <w:sz w:val="16"/>
        </w:rPr>
        <w:t xml:space="preserve"> and sound </w:t>
      </w:r>
      <w:r>
        <w:rPr>
          <w:rStyle w:val="Emphasis"/>
        </w:rPr>
        <w:t>economic policy</w:t>
      </w:r>
      <w:r>
        <w:rPr>
          <w:sz w:val="16"/>
        </w:rPr>
        <w:t xml:space="preserve"> for all states who are voluntarily open to the system (barring rogue states and peoples who prefer traditional living), </w:t>
      </w:r>
      <w:r>
        <w:rPr>
          <w:rStyle w:val="StyleUnderline"/>
          <w:highlight w:val="green"/>
        </w:rPr>
        <w:t>is</w:t>
      </w:r>
      <w:r>
        <w:rPr>
          <w:rStyle w:val="StyleUnderline"/>
        </w:rPr>
        <w:t xml:space="preserve"> at </w:t>
      </w:r>
      <w:r>
        <w:rPr>
          <w:rStyle w:val="StyleUnderline"/>
          <w:highlight w:val="green"/>
        </w:rPr>
        <w:t xml:space="preserve">the </w:t>
      </w:r>
      <w:r>
        <w:rPr>
          <w:rStyle w:val="Emphasis"/>
          <w:highlight w:val="green"/>
        </w:rPr>
        <w:t>backbone</w:t>
      </w:r>
      <w:r>
        <w:rPr>
          <w:rStyle w:val="StyleUnderline"/>
          <w:highlight w:val="green"/>
        </w:rPr>
        <w:t xml:space="preserve"> of neutralizing</w:t>
      </w:r>
      <w:r>
        <w:rPr>
          <w:rStyle w:val="StyleUnderline"/>
        </w:rPr>
        <w:t xml:space="preserve"> vulnerability</w:t>
      </w:r>
      <w:r>
        <w:rPr>
          <w:sz w:val="16"/>
        </w:rPr>
        <w:t xml:space="preserve">. </w:t>
      </w:r>
      <w:r>
        <w:rPr>
          <w:rStyle w:val="StyleUnderline"/>
        </w:rPr>
        <w:t xml:space="preserve">An economically developed nation is more prepared to </w:t>
      </w:r>
      <w:r>
        <w:rPr>
          <w:rStyle w:val="Emphasis"/>
        </w:rPr>
        <w:t xml:space="preserve">deal with </w:t>
      </w:r>
      <w:r>
        <w:rPr>
          <w:rStyle w:val="Emphasis"/>
          <w:highlight w:val="green"/>
        </w:rPr>
        <w:t>systemic shock</w:t>
      </w:r>
      <w:r>
        <w:rPr>
          <w:sz w:val="16"/>
        </w:rPr>
        <w:t xml:space="preserve"> than others </w:t>
      </w:r>
      <w:r>
        <w:rPr>
          <w:rStyle w:val="StyleUnderline"/>
        </w:rPr>
        <w:t>because it has</w:t>
      </w:r>
      <w:r>
        <w:rPr>
          <w:sz w:val="16"/>
        </w:rPr>
        <w:t xml:space="preserve"> the </w:t>
      </w:r>
      <w:r>
        <w:rPr>
          <w:rStyle w:val="Emphasis"/>
        </w:rPr>
        <w:t>resources</w:t>
      </w:r>
      <w:r>
        <w:rPr>
          <w:sz w:val="16"/>
        </w:rPr>
        <w:t xml:space="preserve"> to do so. </w:t>
      </w:r>
      <w:r>
        <w:rPr>
          <w:rStyle w:val="StyleUnderline"/>
        </w:rPr>
        <w:t>Developed countries are more prepared</w:t>
      </w:r>
      <w:r>
        <w:rPr>
          <w:sz w:val="16"/>
        </w:rPr>
        <w:t xml:space="preserve"> than others </w:t>
      </w:r>
      <w:r>
        <w:rPr>
          <w:rStyle w:val="StyleUnderline"/>
        </w:rPr>
        <w:t xml:space="preserve">to </w:t>
      </w:r>
      <w:r>
        <w:rPr>
          <w:rStyle w:val="StyleUnderline"/>
          <w:highlight w:val="green"/>
        </w:rPr>
        <w:t>deal with</w:t>
      </w:r>
      <w:r>
        <w:rPr>
          <w:sz w:val="16"/>
        </w:rPr>
        <w:t xml:space="preserve"> outbreaks of </w:t>
      </w:r>
      <w:r>
        <w:rPr>
          <w:rStyle w:val="Emphasis"/>
          <w:highlight w:val="green"/>
        </w:rPr>
        <w:t>disease</w:t>
      </w:r>
      <w:r>
        <w:rPr>
          <w:sz w:val="16"/>
          <w:highlight w:val="green"/>
        </w:rPr>
        <w:t xml:space="preserve">, </w:t>
      </w:r>
      <w:r>
        <w:rPr>
          <w:rStyle w:val="Emphasis"/>
          <w:highlight w:val="green"/>
        </w:rPr>
        <w:t>financial crises</w:t>
      </w:r>
      <w:r>
        <w:rPr>
          <w:sz w:val="16"/>
        </w:rPr>
        <w:t xml:space="preserve">, </w:t>
      </w:r>
      <w:r>
        <w:rPr>
          <w:rStyle w:val="StyleUnderline"/>
        </w:rPr>
        <w:t>sudden</w:t>
      </w:r>
      <w:r>
        <w:rPr>
          <w:sz w:val="16"/>
        </w:rPr>
        <w:t xml:space="preserve"> </w:t>
      </w:r>
      <w:r>
        <w:rPr>
          <w:rStyle w:val="Emphasis"/>
          <w:highlight w:val="green"/>
        </w:rPr>
        <w:t>environmental disaster</w:t>
      </w:r>
      <w:r>
        <w:rPr>
          <w:sz w:val="16"/>
          <w:highlight w:val="green"/>
        </w:rPr>
        <w:t xml:space="preserve">, </w:t>
      </w:r>
      <w:r>
        <w:rPr>
          <w:rStyle w:val="Emphasis"/>
          <w:highlight w:val="green"/>
        </w:rPr>
        <w:t>terrorism</w:t>
      </w:r>
      <w:r>
        <w:rPr>
          <w:sz w:val="16"/>
          <w:highlight w:val="green"/>
        </w:rPr>
        <w:t xml:space="preserve"> </w:t>
      </w:r>
      <w:r>
        <w:rPr>
          <w:rStyle w:val="StyleUnderline"/>
          <w:highlight w:val="green"/>
        </w:rPr>
        <w:t>and</w:t>
      </w:r>
      <w:r>
        <w:rPr>
          <w:sz w:val="16"/>
          <w:highlight w:val="green"/>
        </w:rPr>
        <w:t xml:space="preserve"> </w:t>
      </w:r>
      <w:r>
        <w:rPr>
          <w:rStyle w:val="Emphasis"/>
          <w:highlight w:val="green"/>
        </w:rPr>
        <w:t>drug trafficking</w:t>
      </w:r>
      <w:r>
        <w:rPr>
          <w:sz w:val="16"/>
        </w:rPr>
        <w:t xml:space="preserve"> and so on than weaker states because they have the resources to do so. </w:t>
      </w:r>
      <w:r>
        <w:rPr>
          <w:rStyle w:val="StyleUnderline"/>
        </w:rPr>
        <w:t>Weaker</w:t>
      </w:r>
      <w:r>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Pr>
          <w:rStyle w:val="StyleUnderline"/>
        </w:rPr>
        <w:t xml:space="preserve">we are </w:t>
      </w:r>
      <w:r>
        <w:rPr>
          <w:rStyle w:val="Emphasis"/>
        </w:rPr>
        <w:t>all in this together</w:t>
      </w:r>
      <w:r>
        <w:rPr>
          <w:sz w:val="16"/>
        </w:rPr>
        <w:t xml:space="preserve">. </w:t>
      </w:r>
      <w:r>
        <w:rPr>
          <w:rStyle w:val="StyleUnderline"/>
        </w:rPr>
        <w:t>While states tend to pursue interests selfishly</w:t>
      </w:r>
      <w:r>
        <w:rPr>
          <w:sz w:val="16"/>
        </w:rPr>
        <w:t xml:space="preserve">, the fact remains that </w:t>
      </w:r>
      <w:r>
        <w:rPr>
          <w:rStyle w:val="StyleUnderline"/>
          <w:highlight w:val="green"/>
        </w:rPr>
        <w:t xml:space="preserve">one state’s trouble can </w:t>
      </w:r>
      <w:r>
        <w:rPr>
          <w:rStyle w:val="Emphasis"/>
          <w:highlight w:val="green"/>
        </w:rPr>
        <w:t xml:space="preserve">spread </w:t>
      </w:r>
      <w:r>
        <w:rPr>
          <w:rStyle w:val="Emphasis"/>
        </w:rPr>
        <w:t>throughout the globe</w:t>
      </w:r>
      <w:r>
        <w:rPr>
          <w:sz w:val="16"/>
        </w:rPr>
        <w:t xml:space="preserve">. States only exist to give people the chance to practice self-determination and to survive against other states. These are all normative statements and do not reflect reality. This book is an attempt to describe reality divorced from traditional understandings of the state, </w:t>
      </w:r>
      <w:proofErr w:type="gramStart"/>
      <w:r>
        <w:rPr>
          <w:sz w:val="16"/>
        </w:rPr>
        <w:t>taking into account</w:t>
      </w:r>
      <w:proofErr w:type="gramEnd"/>
      <w:r>
        <w:rPr>
          <w:sz w:val="16"/>
        </w:rPr>
        <w:t xml:space="preserve"> changes in our world. The realists that stubbornly defend their theories (</w:t>
      </w:r>
      <w:proofErr w:type="spellStart"/>
      <w:r>
        <w:rPr>
          <w:sz w:val="16"/>
        </w:rPr>
        <w:t>Kassab</w:t>
      </w:r>
      <w:proofErr w:type="spellEnd"/>
      <w:r>
        <w:rPr>
          <w:sz w:val="16"/>
        </w:rPr>
        <w:t xml:space="preserve"> and Wu 2014) must take these matters seriously.</w:t>
      </w:r>
    </w:p>
    <w:p w14:paraId="293F512E" w14:textId="77777777" w:rsidR="00726A39" w:rsidRPr="00726A39" w:rsidRDefault="00726A39" w:rsidP="00726A39">
      <w:pPr>
        <w:pStyle w:val="Heading4"/>
        <w:rPr>
          <w:bCs/>
        </w:rPr>
      </w:pPr>
      <w:r w:rsidRPr="00726A39">
        <w:rPr>
          <w:bCs/>
        </w:rPr>
        <w:t xml:space="preserve">Prefer governance strategies </w:t>
      </w:r>
      <w:r w:rsidRPr="00726A39">
        <w:rPr>
          <w:bCs/>
          <w:u w:val="single"/>
        </w:rPr>
        <w:t>broadly</w:t>
      </w:r>
      <w:r w:rsidRPr="00726A39">
        <w:rPr>
          <w:bCs/>
        </w:rPr>
        <w:t xml:space="preserve"> rather than focus on </w:t>
      </w:r>
      <w:r w:rsidRPr="00726A39">
        <w:rPr>
          <w:bCs/>
          <w:u w:val="single"/>
        </w:rPr>
        <w:t>one-shot impacts</w:t>
      </w:r>
      <w:r w:rsidRPr="00726A39">
        <w:rPr>
          <w:bCs/>
        </w:rPr>
        <w:t>.</w:t>
      </w:r>
    </w:p>
    <w:p w14:paraId="7D1A1A8A" w14:textId="77777777" w:rsidR="00726A39" w:rsidRDefault="00726A39" w:rsidP="00726A39">
      <w:r>
        <w:rPr>
          <w:rStyle w:val="Style13ptBold"/>
        </w:rPr>
        <w:t>Sean 17</w:t>
      </w:r>
      <w:r>
        <w:t xml:space="preserve"> – Seán Ó </w:t>
      </w:r>
      <w:proofErr w:type="spellStart"/>
      <w:r>
        <w:t>hÉigeartaigh</w:t>
      </w:r>
      <w:proofErr w:type="spellEnd"/>
      <w:r>
        <w:t>, Professor @ Cambridge, PhD in Genomics from Trinity College Dublin (</w:t>
      </w:r>
      <w:r>
        <w:rPr>
          <w:szCs w:val="16"/>
        </w:rPr>
        <w:t xml:space="preserve">Sean, “Technological Wild Cards: Existential Risk and a Changing Humanity”, </w:t>
      </w:r>
      <w:hyperlink r:id="rId9" w:history="1">
        <w:r>
          <w:rPr>
            <w:rStyle w:val="Hyperlink"/>
            <w:color w:val="000000"/>
            <w:u w:val="single"/>
          </w:rPr>
          <w:t xml:space="preserve"> </w:t>
        </w:r>
        <w:r>
          <w:rPr>
            <w:rStyle w:val="Hyperlink"/>
            <w:color w:val="000000"/>
            <w:szCs w:val="16"/>
            <w:u w:val="single"/>
          </w:rPr>
          <w:t>https://www.bbvaopenmind.com/en/articles/technological-wild-cards-existential-risk-and-a-changing-humanity/)//</w:t>
        </w:r>
      </w:hyperlink>
      <w:r>
        <w:rPr>
          <w:szCs w:val="16"/>
        </w:rPr>
        <w:t xml:space="preserve"> </w:t>
      </w:r>
      <w:proofErr w:type="spellStart"/>
      <w:r>
        <w:rPr>
          <w:szCs w:val="16"/>
        </w:rPr>
        <w:t>gcd</w:t>
      </w:r>
      <w:proofErr w:type="spellEnd"/>
      <w:r>
        <w:rPr>
          <w:szCs w:val="16"/>
        </w:rPr>
        <w:t xml:space="preserve"> Recut Justin</w:t>
      </w:r>
    </w:p>
    <w:p w14:paraId="6D790F40" w14:textId="77777777" w:rsidR="00726A39" w:rsidRDefault="00726A39" w:rsidP="00726A39">
      <w:pPr>
        <w:rPr>
          <w:sz w:val="16"/>
        </w:rPr>
      </w:pPr>
      <w:r>
        <w:rPr>
          <w:rStyle w:val="Emphasis"/>
          <w:highlight w:val="green"/>
        </w:rPr>
        <w:t>Confronting</w:t>
      </w:r>
      <w:r>
        <w:rPr>
          <w:rStyle w:val="StyleUnderline"/>
        </w:rPr>
        <w:t xml:space="preserve"> the </w:t>
      </w:r>
      <w:r>
        <w:rPr>
          <w:rStyle w:val="Emphasis"/>
          <w:highlight w:val="green"/>
        </w:rPr>
        <w:t xml:space="preserve">Limits of </w:t>
      </w:r>
      <w:r>
        <w:rPr>
          <w:rStyle w:val="Emphasis"/>
        </w:rPr>
        <w:t xml:space="preserve">Our </w:t>
      </w:r>
      <w:r>
        <w:rPr>
          <w:rStyle w:val="Emphasis"/>
          <w:highlight w:val="green"/>
        </w:rPr>
        <w:t>Knowledge</w:t>
      </w:r>
      <w:r>
        <w:rPr>
          <w:rStyle w:val="Emphasis"/>
        </w:rPr>
        <w:t xml:space="preserve"> </w:t>
      </w:r>
      <w:r>
        <w:rPr>
          <w:sz w:val="16"/>
        </w:rPr>
        <w:t xml:space="preserve">A common theme across these emerging technologies and emerging risks is that a </w:t>
      </w:r>
      <w:r>
        <w:rPr>
          <w:rStyle w:val="StyleUnderline"/>
        </w:rPr>
        <w:t xml:space="preserve">tremendous level of scientific </w:t>
      </w:r>
      <w:r>
        <w:rPr>
          <w:rStyle w:val="StyleUnderline"/>
          <w:highlight w:val="green"/>
        </w:rPr>
        <w:t>uncertainty and</w:t>
      </w:r>
      <w:r>
        <w:rPr>
          <w:rStyle w:val="StyleUnderline"/>
        </w:rPr>
        <w:t xml:space="preserve"> expert </w:t>
      </w:r>
      <w:r>
        <w:rPr>
          <w:rStyle w:val="Emphasis"/>
          <w:highlight w:val="green"/>
        </w:rPr>
        <w:t xml:space="preserve">disagreement </w:t>
      </w:r>
      <w:r>
        <w:rPr>
          <w:rStyle w:val="Emphasis"/>
        </w:rPr>
        <w:t xml:space="preserve">typically </w:t>
      </w:r>
      <w:r>
        <w:rPr>
          <w:rStyle w:val="Emphasis"/>
          <w:highlight w:val="green"/>
        </w:rPr>
        <w:t>exists</w:t>
      </w:r>
      <w:r>
        <w:rPr>
          <w:sz w:val="16"/>
        </w:rPr>
        <w:t xml:space="preserve">. This is particularly the case </w:t>
      </w:r>
      <w:r>
        <w:rPr>
          <w:rStyle w:val="StyleUnderline"/>
          <w:highlight w:val="green"/>
        </w:rPr>
        <w:t>for</w:t>
      </w:r>
      <w:r>
        <w:rPr>
          <w:sz w:val="16"/>
        </w:rPr>
        <w:t xml:space="preserve"> future </w:t>
      </w:r>
      <w:r>
        <w:rPr>
          <w:rStyle w:val="Emphasis"/>
        </w:rPr>
        <w:t>scientific</w:t>
      </w:r>
      <w:r>
        <w:rPr>
          <w:sz w:val="16"/>
        </w:rPr>
        <w:t xml:space="preserve"> progress and </w:t>
      </w:r>
      <w:r>
        <w:rPr>
          <w:rStyle w:val="StyleUnderline"/>
        </w:rPr>
        <w:t>capabilities</w:t>
      </w:r>
      <w:r>
        <w:rPr>
          <w:sz w:val="16"/>
        </w:rPr>
        <w:t xml:space="preserve">, the ways in which advances in one domain may influence progress in others, </w:t>
      </w:r>
      <w:r>
        <w:rPr>
          <w:rStyle w:val="StyleUnderline"/>
        </w:rPr>
        <w:t xml:space="preserve">and the likely global </w:t>
      </w:r>
      <w:r>
        <w:rPr>
          <w:rStyle w:val="Emphasis"/>
          <w:highlight w:val="green"/>
        </w:rPr>
        <w:t>impacts and risks</w:t>
      </w:r>
      <w:r>
        <w:rPr>
          <w:rStyle w:val="StyleUnderline"/>
        </w:rPr>
        <w:t xml:space="preserve"> of projected advances</w:t>
      </w:r>
      <w:r>
        <w:rPr>
          <w:sz w:val="16"/>
        </w:rPr>
        <w:t xml:space="preserve">. Active topics of research at CSER include how to obtain useful information from a range of experts with differing views, and how to make meaningful scientific progress on challenges where we have discontinuous data, or few case studies to draw on, or even when we must characterize an entirely unprecedented event. </w:t>
      </w:r>
      <w:r>
        <w:rPr>
          <w:rStyle w:val="Emphasis"/>
        </w:rPr>
        <w:t>This might be a</w:t>
      </w:r>
      <w:r>
        <w:rPr>
          <w:rStyle w:val="StyleUnderline"/>
        </w:rPr>
        <w:t xml:space="preserve"> hypothesized ecological </w:t>
      </w:r>
      <w:r>
        <w:rPr>
          <w:rStyle w:val="Emphasis"/>
        </w:rPr>
        <w:t>tipping point</w:t>
      </w:r>
      <w:r>
        <w:rPr>
          <w:sz w:val="16"/>
        </w:rPr>
        <w:t xml:space="preserve">, which when passed would result in an irreversible march toward the collapse of an entire critical ecosystem. </w:t>
      </w:r>
      <w:r>
        <w:rPr>
          <w:rStyle w:val="StyleUnderline"/>
        </w:rPr>
        <w:t>Or it might be a</w:t>
      </w:r>
      <w:r>
        <w:rPr>
          <w:sz w:val="16"/>
        </w:rPr>
        <w:t xml:space="preserve"> transformative </w:t>
      </w:r>
      <w:r>
        <w:rPr>
          <w:rStyle w:val="StyleUnderline"/>
        </w:rPr>
        <w:t>scientific breakthrough</w:t>
      </w:r>
      <w:r>
        <w:rPr>
          <w:sz w:val="16"/>
        </w:rPr>
        <w:t xml:space="preserve"> such as the development of artificial general intelligence, where we only have current trends in AI capability, hardware, and expert views on the key unsolved problems in the field to draw insight from</w:t>
      </w:r>
      <w:r>
        <w:rPr>
          <w:rStyle w:val="StyleUnderline"/>
        </w:rPr>
        <w:t xml:space="preserve">. It is </w:t>
      </w:r>
      <w:r>
        <w:rPr>
          <w:rStyle w:val="Emphasis"/>
          <w:highlight w:val="green"/>
        </w:rPr>
        <w:t xml:space="preserve">unrealistic to expect </w:t>
      </w:r>
      <w:r>
        <w:rPr>
          <w:rStyle w:val="Emphasis"/>
        </w:rPr>
        <w:t xml:space="preserve">that </w:t>
      </w:r>
      <w:r>
        <w:rPr>
          <w:rStyle w:val="Emphasis"/>
          <w:highlight w:val="green"/>
        </w:rPr>
        <w:t>we</w:t>
      </w:r>
      <w:r>
        <w:rPr>
          <w:rStyle w:val="StyleUnderline"/>
          <w:highlight w:val="green"/>
        </w:rPr>
        <w:t xml:space="preserve"> can</w:t>
      </w:r>
      <w:r>
        <w:rPr>
          <w:rStyle w:val="StyleUnderline"/>
        </w:rPr>
        <w:t xml:space="preserve"> always, or even for the most part, </w:t>
      </w:r>
      <w:r>
        <w:rPr>
          <w:rStyle w:val="StyleUnderline"/>
          <w:highlight w:val="green"/>
        </w:rPr>
        <w:t>be right</w:t>
      </w:r>
      <w:r>
        <w:rPr>
          <w:rStyle w:val="StyleUnderline"/>
        </w:rPr>
        <w:t>.</w:t>
      </w:r>
      <w:r>
        <w:rPr>
          <w:sz w:val="16"/>
        </w:rPr>
        <w:t xml:space="preserve"> We need to have humility, </w:t>
      </w:r>
      <w:r>
        <w:rPr>
          <w:rStyle w:val="StyleUnderline"/>
        </w:rPr>
        <w:t xml:space="preserve">to expect false positives, and to be able to identify priority research targets from among many </w:t>
      </w:r>
      <w:r>
        <w:rPr>
          <w:rStyle w:val="Emphasis"/>
        </w:rPr>
        <w:t xml:space="preserve">weak signals. </w:t>
      </w:r>
      <w:r>
        <w:rPr>
          <w:rStyle w:val="StyleUnderline"/>
          <w:highlight w:val="green"/>
        </w:rPr>
        <w:t>Recognizing</w:t>
      </w:r>
      <w:r>
        <w:rPr>
          <w:sz w:val="16"/>
        </w:rPr>
        <w:t xml:space="preserve"> that there are </w:t>
      </w:r>
      <w:r>
        <w:rPr>
          <w:rStyle w:val="StyleUnderline"/>
          <w:highlight w:val="green"/>
        </w:rPr>
        <w:t>limits</w:t>
      </w:r>
      <w:r>
        <w:rPr>
          <w:sz w:val="16"/>
        </w:rPr>
        <w:t xml:space="preserve"> to the level of detail and certainty that can be achieved</w:t>
      </w:r>
      <w:r>
        <w:rPr>
          <w:rStyle w:val="StyleUnderline"/>
        </w:rPr>
        <w:t xml:space="preserve">, this work </w:t>
      </w:r>
      <w:r>
        <w:rPr>
          <w:rStyle w:val="StyleUnderline"/>
          <w:highlight w:val="green"/>
        </w:rPr>
        <w:t>is</w:t>
      </w:r>
      <w:r>
        <w:rPr>
          <w:rStyle w:val="StyleUnderline"/>
        </w:rPr>
        <w:t xml:space="preserve"> often </w:t>
      </w:r>
      <w:r>
        <w:rPr>
          <w:rStyle w:val="StyleUnderline"/>
          <w:highlight w:val="green"/>
        </w:rPr>
        <w:t>combined with</w:t>
      </w:r>
      <w:r>
        <w:rPr>
          <w:rStyle w:val="StyleUnderline"/>
        </w:rPr>
        <w:t xml:space="preserve"> work on </w:t>
      </w:r>
      <w:r>
        <w:rPr>
          <w:rStyle w:val="StyleUnderline"/>
          <w:highlight w:val="green"/>
        </w:rPr>
        <w:t>general</w:t>
      </w:r>
      <w:r>
        <w:rPr>
          <w:rStyle w:val="StyleUnderline"/>
        </w:rPr>
        <w:t xml:space="preserve"> principles of scientific and </w:t>
      </w:r>
      <w:r>
        <w:rPr>
          <w:rStyle w:val="Emphasis"/>
        </w:rPr>
        <w:t xml:space="preserve">technological </w:t>
      </w:r>
      <w:r>
        <w:rPr>
          <w:rStyle w:val="Emphasis"/>
          <w:highlight w:val="green"/>
        </w:rPr>
        <w:t>governance</w:t>
      </w:r>
      <w:r>
        <w:rPr>
          <w:sz w:val="16"/>
        </w:rPr>
        <w:t>. For example, work under the heading of “</w:t>
      </w:r>
      <w:r>
        <w:rPr>
          <w:rStyle w:val="StyleUnderline"/>
        </w:rPr>
        <w:t>responsible innovation</w:t>
      </w:r>
      <w:r>
        <w:rPr>
          <w:sz w:val="16"/>
        </w:rPr>
        <w:t xml:space="preserve">” focuses on the challenge of developing collective stewardship of progress in science and technology in the present, </w:t>
      </w:r>
      <w:r>
        <w:rPr>
          <w:rStyle w:val="StyleUnderline"/>
        </w:rPr>
        <w:t xml:space="preserve">with a view </w:t>
      </w:r>
      <w:r>
        <w:rPr>
          <w:rStyle w:val="StyleUnderline"/>
          <w:highlight w:val="green"/>
        </w:rPr>
        <w:t xml:space="preserve">to </w:t>
      </w:r>
      <w:r>
        <w:rPr>
          <w:rStyle w:val="Emphasis"/>
          <w:highlight w:val="green"/>
        </w:rPr>
        <w:t xml:space="preserve">achieving good </w:t>
      </w:r>
      <w:r>
        <w:rPr>
          <w:rStyle w:val="Emphasis"/>
        </w:rPr>
        <w:t xml:space="preserve">future </w:t>
      </w:r>
      <w:r>
        <w:rPr>
          <w:rStyle w:val="Emphasis"/>
          <w:highlight w:val="green"/>
        </w:rPr>
        <w:t>outcomes</w:t>
      </w:r>
      <w:r>
        <w:rPr>
          <w:sz w:val="16"/>
        </w:rPr>
        <w:t xml:space="preserve">.21 This combines scientific foresight with processes to involve the key stakeholders at the appropriate stages of a technology’s development. At different stages these </w:t>
      </w:r>
      <w:r>
        <w:rPr>
          <w:rStyle w:val="StyleUnderline"/>
        </w:rPr>
        <w:t>stakeholders</w:t>
      </w:r>
      <w:r>
        <w:rPr>
          <w:sz w:val="16"/>
        </w:rPr>
        <w:t xml:space="preserve"> will </w:t>
      </w:r>
      <w:r>
        <w:rPr>
          <w:rStyle w:val="StyleUnderline"/>
        </w:rPr>
        <w:t>include</w:t>
      </w:r>
      <w:r>
        <w:rPr>
          <w:sz w:val="16"/>
        </w:rPr>
        <w:t xml:space="preserve">: scientists involved in fundamental research and applied research; </w:t>
      </w:r>
      <w:r>
        <w:rPr>
          <w:rStyle w:val="StyleUnderline"/>
        </w:rPr>
        <w:t>industry leaders</w:t>
      </w:r>
      <w:r>
        <w:rPr>
          <w:sz w:val="16"/>
        </w:rPr>
        <w:t xml:space="preserve">; researchers working on the risks, benefits, and other impacts of a technology; funders; policymakers; regulators; NGOs and focus groups; and </w:t>
      </w:r>
      <w:r>
        <w:rPr>
          <w:rStyle w:val="Emphasis"/>
        </w:rPr>
        <w:t>laypeople</w:t>
      </w:r>
      <w:r>
        <w:rPr>
          <w:sz w:val="16"/>
        </w:rPr>
        <w:t xml:space="preserve"> who will use or be </w:t>
      </w:r>
      <w:r>
        <w:rPr>
          <w:rStyle w:val="StyleUnderline"/>
        </w:rPr>
        <w:t>affected by the</w:t>
      </w:r>
      <w:r>
        <w:rPr>
          <w:sz w:val="16"/>
        </w:rPr>
        <w:t xml:space="preserve"> development of a </w:t>
      </w:r>
      <w:r>
        <w:rPr>
          <w:rStyle w:val="StyleUnderline"/>
        </w:rPr>
        <w:t>technology</w:t>
      </w:r>
      <w:r>
        <w:rPr>
          <w:sz w:val="16"/>
        </w:rPr>
        <w:t xml:space="preserve">. In the case of technologies with a potential role in global catastrophic risk, the entire global population holds a stake. Therefore decisions with long-term consequences must not rest solely with a small group of people, represent only the values of a small subset of people, or fail to account for the likely impacts on the global population. There have been a number of </w:t>
      </w:r>
      <w:r>
        <w:rPr>
          <w:rStyle w:val="StyleUnderline"/>
        </w:rPr>
        <w:t xml:space="preserve">very </w:t>
      </w:r>
      <w:r>
        <w:rPr>
          <w:rStyle w:val="StyleUnderline"/>
          <w:highlight w:val="green"/>
        </w:rPr>
        <w:t>encouraging</w:t>
      </w:r>
      <w:r>
        <w:rPr>
          <w:rStyle w:val="StyleUnderline"/>
        </w:rPr>
        <w:t xml:space="preserve"> specific examples of such foresight and </w:t>
      </w:r>
      <w:r>
        <w:rPr>
          <w:rStyle w:val="StyleUnderline"/>
          <w:highlight w:val="green"/>
        </w:rPr>
        <w:t>collaboration</w:t>
      </w:r>
      <w:r>
        <w:rPr>
          <w:sz w:val="16"/>
        </w:rPr>
        <w:t xml:space="preserve">, where scientific domain specialists, interdisciplinary experts, funders, and others have worked together to try to guide an emerging technology’s development, establish ethical norms and safety practices, and explore its potential uses and misuses in a scientifically rigorous way. In bioengineering, the famous </w:t>
      </w:r>
      <w:r>
        <w:rPr>
          <w:rStyle w:val="Emphasis"/>
        </w:rPr>
        <w:t>1975 Asilomar conference</w:t>
      </w:r>
      <w:r>
        <w:rPr>
          <w:rStyle w:val="StyleUnderline"/>
        </w:rPr>
        <w:t xml:space="preserve"> on recombinant DNA established important precedents</w:t>
      </w:r>
      <w:r>
        <w:rPr>
          <w:sz w:val="16"/>
        </w:rPr>
        <w:t xml:space="preserve">, and more recently </w:t>
      </w:r>
      <w:r>
        <w:rPr>
          <w:rStyle w:val="StyleUnderline"/>
        </w:rPr>
        <w:t>summits have been held on advances such as human gene editin</w:t>
      </w:r>
      <w:r>
        <w:rPr>
          <w:sz w:val="16"/>
        </w:rPr>
        <w:t xml:space="preserve">g. In artificial intelligence, a number of important conferences have been held recently, with enthusiastic participation from academic and industry research leaders in AI alongside interdisciplinary experts and policymakers. A number of the world’s leading AI research teams have established ethical advisory panels to inform and guide their scientific practices, and a </w:t>
      </w:r>
      <w:r>
        <w:rPr>
          <w:rStyle w:val="StyleUnderline"/>
        </w:rPr>
        <w:t>cross-industry “partnership on AI to benefit people and society” involving five companies leading fundamental research has recently been announced</w:t>
      </w:r>
      <w:r>
        <w:rPr>
          <w:sz w:val="16"/>
        </w:rPr>
        <w:t xml:space="preserve">.22 More broadly, it is crucial that we learn from the lessons of past technologies and, where possible, develop principles and methodologies that we can take forward. </w:t>
      </w:r>
      <w:r>
        <w:rPr>
          <w:rStyle w:val="StyleUnderline"/>
          <w:highlight w:val="green"/>
        </w:rPr>
        <w:t xml:space="preserve">This </w:t>
      </w:r>
      <w:r>
        <w:rPr>
          <w:rStyle w:val="StyleUnderline"/>
        </w:rPr>
        <w:t xml:space="preserve">may </w:t>
      </w:r>
      <w:r>
        <w:rPr>
          <w:rStyle w:val="StyleUnderline"/>
          <w:highlight w:val="green"/>
        </w:rPr>
        <w:t>give</w:t>
      </w:r>
      <w:r>
        <w:rPr>
          <w:rStyle w:val="StyleUnderline"/>
        </w:rPr>
        <w:t xml:space="preserve"> us </w:t>
      </w:r>
      <w:r>
        <w:rPr>
          <w:rStyle w:val="StyleUnderline"/>
          <w:highlight w:val="green"/>
        </w:rPr>
        <w:t xml:space="preserve">an </w:t>
      </w:r>
      <w:r>
        <w:rPr>
          <w:rStyle w:val="Emphasis"/>
          <w:highlight w:val="green"/>
        </w:rPr>
        <w:t>advantage in</w:t>
      </w:r>
      <w:r>
        <w:rPr>
          <w:rStyle w:val="StyleUnderline"/>
        </w:rPr>
        <w:t xml:space="preserve"> preparing for </w:t>
      </w:r>
      <w:r>
        <w:rPr>
          <w:rStyle w:val="StyleUnderline"/>
          <w:highlight w:val="green"/>
        </w:rPr>
        <w:t xml:space="preserve">developments </w:t>
      </w:r>
      <w:r>
        <w:rPr>
          <w:rStyle w:val="StyleUnderline"/>
        </w:rPr>
        <w:t xml:space="preserve">that are currently </w:t>
      </w:r>
      <w:r>
        <w:rPr>
          <w:rStyle w:val="StyleUnderline"/>
          <w:highlight w:val="green"/>
        </w:rPr>
        <w:t>beyond our horizon</w:t>
      </w:r>
      <w:r>
        <w:rPr>
          <w:rStyle w:val="StyleUnderline"/>
        </w:rPr>
        <w:t xml:space="preserve"> and </w:t>
      </w:r>
      <w:r>
        <w:rPr>
          <w:rStyle w:val="Emphasis"/>
        </w:rPr>
        <w:t xml:space="preserve">that </w:t>
      </w:r>
      <w:r>
        <w:rPr>
          <w:rStyle w:val="Emphasis"/>
          <w:highlight w:val="green"/>
        </w:rPr>
        <w:t>methodologies</w:t>
      </w:r>
      <w:r>
        <w:rPr>
          <w:rStyle w:val="StyleUnderline"/>
        </w:rPr>
        <w:t xml:space="preserve"> too deeply </w:t>
      </w:r>
      <w:r>
        <w:rPr>
          <w:rStyle w:val="StyleUnderline"/>
          <w:highlight w:val="green"/>
        </w:rPr>
        <w:t>tied to specific</w:t>
      </w:r>
      <w:r>
        <w:rPr>
          <w:rStyle w:val="StyleUnderline"/>
        </w:rPr>
        <w:t xml:space="preserve"> technologies and </w:t>
      </w:r>
      <w:r>
        <w:rPr>
          <w:rStyle w:val="Emphasis"/>
          <w:highlight w:val="green"/>
        </w:rPr>
        <w:t>risks may not</w:t>
      </w:r>
      <w:r>
        <w:rPr>
          <w:sz w:val="16"/>
        </w:rPr>
        <w:t xml:space="preserve"> allow. One of the key concerns associated with risks from emerging and future technologies is the rate at which progress occurs and at which the associated threats may </w:t>
      </w:r>
      <w:r>
        <w:rPr>
          <w:rStyle w:val="StyleUnderline"/>
        </w:rPr>
        <w:t>arise. While every science will throw up specific challenges and require domain-specific techniques and expertise, any tools or methodologies that help us to intervene reliably earlier are to be welcomed</w:t>
      </w:r>
      <w:r>
        <w:rPr>
          <w:sz w:val="16"/>
        </w:rPr>
        <w:t xml:space="preserve">. There may be a limited window of opportunity for averting such risks. Indeed, this window may occur in the early stages of developing a technology, well before the fully mature technology is out in the world, where it is difficult to control. Once Pandora’s box is open, it is very difficult to close. WORKING ON THE (DOOMSDAY) CLOCK </w:t>
      </w:r>
      <w:r>
        <w:rPr>
          <w:rStyle w:val="StyleUnderline"/>
        </w:rPr>
        <w:t>Technological progress now offers us a vision of a remarkable future</w:t>
      </w:r>
      <w:r>
        <w:rPr>
          <w:sz w:val="16"/>
        </w:rPr>
        <w:t xml:space="preserve">. The advances that have brought us onto an unsustainable pathway have also raised the quality of life dramatically for many, and have unlocked scientific directions that can lead us to a safer, cleaner, more sustainable world. </w:t>
      </w:r>
      <w:r>
        <w:rPr>
          <w:rStyle w:val="StyleUnderline"/>
        </w:rPr>
        <w:t xml:space="preserve">With the right developments and applications of technology, in concert with advances in </w:t>
      </w:r>
      <w:r>
        <w:rPr>
          <w:rStyle w:val="Emphasis"/>
        </w:rPr>
        <w:t>social, democratic</w:t>
      </w:r>
      <w:r>
        <w:rPr>
          <w:rStyle w:val="StyleUnderline"/>
        </w:rPr>
        <w:t xml:space="preserve">, and distributional processes globally, </w:t>
      </w:r>
      <w:r>
        <w:rPr>
          <w:rStyle w:val="StyleUnderline"/>
          <w:highlight w:val="green"/>
        </w:rPr>
        <w:t>progress can be ma</w:t>
      </w:r>
      <w:r>
        <w:rPr>
          <w:rStyle w:val="Emphasis"/>
          <w:highlight w:val="green"/>
        </w:rPr>
        <w:t>de on all</w:t>
      </w:r>
      <w:r>
        <w:rPr>
          <w:rStyle w:val="StyleUnderline"/>
        </w:rPr>
        <w:t xml:space="preserve"> of the </w:t>
      </w:r>
      <w:r>
        <w:rPr>
          <w:rStyle w:val="StyleUnderline"/>
          <w:highlight w:val="green"/>
        </w:rPr>
        <w:t>challenges</w:t>
      </w:r>
      <w:r>
        <w:rPr>
          <w:rStyle w:val="StyleUnderline"/>
        </w:rPr>
        <w:t xml:space="preserve"> discussed here</w:t>
      </w:r>
      <w:r>
        <w:rPr>
          <w:sz w:val="16"/>
        </w:rPr>
        <w:t xml:space="preserve">. Advances in renewable energy and related technologies, and more efficient energy use—advances that are likely to be accelerated by progress in technologies such as artificial intelligence—can bring us to a point of zero-carbon emissions. New manufacturing capabilities provided by synthetic biology may provide cleaner ways of producing products and degrading waste. A greater scientific understanding of our natural world and the ecosystem services on which we rely will aid us in plotting a trajectory whereby critical environmental systems are maintained while allowing human flourishing. Even advances in education and women’s rights globally, which will play a role in achieving a stable global population, can be aided specifically by the information, coordination, and education tools that technology provides, and more generally by growing prosperity in the relevant parts of the world. There are </w:t>
      </w:r>
      <w:r>
        <w:rPr>
          <w:rStyle w:val="StyleUnderline"/>
        </w:rPr>
        <w:t xml:space="preserve">catastrophic and </w:t>
      </w:r>
      <w:r>
        <w:rPr>
          <w:rStyle w:val="Emphasis"/>
          <w:highlight w:val="green"/>
        </w:rPr>
        <w:t>exi</w:t>
      </w:r>
      <w:r>
        <w:rPr>
          <w:rStyle w:val="StyleUnderline"/>
          <w:highlight w:val="green"/>
        </w:rPr>
        <w:t>stential risks</w:t>
      </w:r>
      <w:r>
        <w:rPr>
          <w:rStyle w:val="StyleUnderline"/>
        </w:rPr>
        <w:t xml:space="preserve"> that we will simply not be able to overcome </w:t>
      </w:r>
      <w:r>
        <w:rPr>
          <w:rStyle w:val="Emphasis"/>
        </w:rPr>
        <w:t>without advances</w:t>
      </w:r>
      <w:r>
        <w:rPr>
          <w:rStyle w:val="StyleUnderline"/>
        </w:rPr>
        <w:t xml:space="preserve"> in science and technology.</w:t>
      </w:r>
      <w:r>
        <w:rPr>
          <w:sz w:val="16"/>
        </w:rPr>
        <w:t xml:space="preserve"> These include possible </w:t>
      </w:r>
      <w:r>
        <w:rPr>
          <w:rStyle w:val="Emphasis"/>
        </w:rPr>
        <w:t>pandemic outbreaks</w:t>
      </w:r>
      <w:r>
        <w:rPr>
          <w:sz w:val="16"/>
        </w:rPr>
        <w:t xml:space="preserve">, whether natural or engineered. The early identification of </w:t>
      </w:r>
      <w:r>
        <w:rPr>
          <w:rStyle w:val="Emphasis"/>
        </w:rPr>
        <w:t>incoming asteroids</w:t>
      </w:r>
      <w:r>
        <w:rPr>
          <w:sz w:val="16"/>
        </w:rPr>
        <w:t xml:space="preserve">, and approaches to shift their path, is a topic of active research at NASA and elsewhere. While currently there are no known techniques to prevent or mitigate a </w:t>
      </w:r>
      <w:proofErr w:type="spellStart"/>
      <w:r>
        <w:rPr>
          <w:rStyle w:val="StyleUnderline"/>
        </w:rPr>
        <w:t>supervolcanic</w:t>
      </w:r>
      <w:proofErr w:type="spellEnd"/>
      <w:r>
        <w:rPr>
          <w:rStyle w:val="StyleUnderline"/>
        </w:rPr>
        <w:t xml:space="preserve"> eruption, this may not be the case with the tools at our disposal a century from now</w:t>
      </w:r>
      <w:r>
        <w:rPr>
          <w:sz w:val="16"/>
        </w:rPr>
        <w:t xml:space="preserve">. And in the longer run, a civilization that has spread permanently beyond the earth, enabled by advances in spaceflight, manufacturing, robotics, and terraforming, is one that is much more likely to endure. </w:t>
      </w:r>
      <w:r>
        <w:rPr>
          <w:rStyle w:val="StyleUnderline"/>
        </w:rPr>
        <w:t>However, the breathtaking power of the tools we are developing is not to be taken lightly</w:t>
      </w:r>
      <w:r>
        <w:rPr>
          <w:sz w:val="16"/>
        </w:rPr>
        <w:t xml:space="preserve">. We have been very lucky to muddle through the advent of nuclear weapons without a global catastrophe. And within this century, it is realistic to expect that we will be able to rewrite much of biology to our purposes, intervene deliberately and in a large-scale way in the workings of our global climate, and even develop agents with intelligence that is fundamentally alien to ours, and may vastly surpass our own in some or even most domains—a </w:t>
      </w:r>
      <w:r>
        <w:rPr>
          <w:rStyle w:val="StyleUnderline"/>
        </w:rPr>
        <w:t xml:space="preserve">development </w:t>
      </w:r>
      <w:r>
        <w:rPr>
          <w:rStyle w:val="StyleUnderline"/>
          <w:highlight w:val="green"/>
        </w:rPr>
        <w:t>that</w:t>
      </w:r>
      <w:r>
        <w:rPr>
          <w:rStyle w:val="StyleUnderline"/>
        </w:rPr>
        <w:t xml:space="preserve"> would </w:t>
      </w:r>
      <w:r>
        <w:rPr>
          <w:rStyle w:val="StyleUnderline"/>
          <w:highlight w:val="green"/>
        </w:rPr>
        <w:t>have</w:t>
      </w:r>
      <w:r>
        <w:rPr>
          <w:rStyle w:val="StyleUnderline"/>
        </w:rPr>
        <w:t xml:space="preserve"> uniquely </w:t>
      </w:r>
      <w:r>
        <w:rPr>
          <w:rStyle w:val="StyleUnderline"/>
          <w:highlight w:val="green"/>
        </w:rPr>
        <w:t>unpredictable consequences.</w:t>
      </w:r>
      <w:r>
        <w:rPr>
          <w:sz w:val="16"/>
        </w:rPr>
        <w:t xml:space="preserve"> It is reassuring to note that there are relatively </w:t>
      </w:r>
      <w:r>
        <w:rPr>
          <w:rStyle w:val="Emphasis"/>
          <w:highlight w:val="green"/>
        </w:rPr>
        <w:t>few individual events</w:t>
      </w:r>
      <w:r>
        <w:rPr>
          <w:rStyle w:val="Emphasis"/>
        </w:rPr>
        <w:t xml:space="preserve"> that could </w:t>
      </w:r>
      <w:r>
        <w:rPr>
          <w:rStyle w:val="Emphasis"/>
          <w:highlight w:val="green"/>
        </w:rPr>
        <w:t>cause</w:t>
      </w:r>
      <w:r>
        <w:rPr>
          <w:rStyle w:val="Emphasis"/>
        </w:rPr>
        <w:t xml:space="preserve"> an existential </w:t>
      </w:r>
      <w:r>
        <w:rPr>
          <w:rStyle w:val="Emphasis"/>
          <w:highlight w:val="green"/>
        </w:rPr>
        <w:t>catastrophe</w:t>
      </w:r>
      <w:r>
        <w:rPr>
          <w:sz w:val="16"/>
        </w:rPr>
        <w:t xml:space="preserve">—one resulting in extinction or a permanent civilizational collapse. Setting aside the very rare events (such as </w:t>
      </w:r>
      <w:proofErr w:type="spellStart"/>
      <w:r>
        <w:rPr>
          <w:sz w:val="16"/>
        </w:rPr>
        <w:t>supervolcanoes</w:t>
      </w:r>
      <w:proofErr w:type="spellEnd"/>
      <w:r>
        <w:rPr>
          <w:sz w:val="16"/>
        </w:rPr>
        <w:t xml:space="preserve"> and asteroids), the most plausible candidates include nuclear winter, extreme global warming or cooling scenarios, the accidental or deliberate release of an organism that radically altered the planet’s functioning, or the release of an engineered pathogen. They also include more speculative future advances: new types of weaponry, runaway artificial intelligence, or maybe physics experiments beyond what we can currently envisage. Many global risks are, in isolation, survivable—at least for some of us—and it is likely that human civilization could recover from them in the long run: less severe global warming, various environmental disasters and ecosystem collapses, widespread starvation, most pandemic outbreaks, conventional warfare (even global). However, this latter class of risks, and factors that might drive them (such as population, resource use, and climate change) should not be ignored in the broader study of existential risk. Nor does it make sense to consider these challenges in isolation: </w:t>
      </w:r>
      <w:r>
        <w:rPr>
          <w:rStyle w:val="StyleUnderline"/>
        </w:rPr>
        <w:t xml:space="preserve">in </w:t>
      </w:r>
      <w:r>
        <w:rPr>
          <w:rStyle w:val="StyleUnderline"/>
          <w:highlight w:val="green"/>
        </w:rPr>
        <w:t>our interconnected world</w:t>
      </w:r>
      <w:r>
        <w:rPr>
          <w:rStyle w:val="StyleUnderline"/>
        </w:rPr>
        <w:t xml:space="preserve"> they all </w:t>
      </w:r>
      <w:r>
        <w:rPr>
          <w:rStyle w:val="StyleUnderline"/>
          <w:highlight w:val="green"/>
        </w:rPr>
        <w:t>affect each other</w:t>
      </w:r>
      <w:r>
        <w:rPr>
          <w:sz w:val="16"/>
        </w:rPr>
        <w:t xml:space="preserve">. The threat of global nuclear war has not gone away, and many scholars believe that it may be rising again (at the time of writing, North Korea has just undergone its most ambitious nuclear test to date). If climate pressures, drought, famine, and other resource pressures serve to escalate geopolitical tensions, or if the potential use of a new technology, such as geoengineering, could lead to a nuclear standoff, then the result is an existential threat. For all these reasons and more, a growing community of scholars across the world believe that the twenty-first century will see greater change and greater challenges than any century in humanity’s past history. It will be a century of unprecedented global pressures, and a century in which extreme and unpredictable events are likely to happen more frequently than ever before in the past. It </w:t>
      </w:r>
      <w:r>
        <w:rPr>
          <w:rStyle w:val="StyleUnderline"/>
        </w:rPr>
        <w:t xml:space="preserve">will also be a century in which the power of </w:t>
      </w:r>
      <w:r>
        <w:rPr>
          <w:rStyle w:val="StyleUnderline"/>
          <w:highlight w:val="green"/>
        </w:rPr>
        <w:t>technologies</w:t>
      </w:r>
      <w:r>
        <w:rPr>
          <w:rStyle w:val="StyleUnderline"/>
        </w:rPr>
        <w:t xml:space="preserve"> unlike any we have had in our past history will </w:t>
      </w:r>
      <w:r>
        <w:rPr>
          <w:rStyle w:val="StyleUnderline"/>
          <w:highlight w:val="green"/>
        </w:rPr>
        <w:t>hang over us like</w:t>
      </w:r>
      <w:r>
        <w:rPr>
          <w:rStyle w:val="StyleUnderline"/>
        </w:rPr>
        <w:t xml:space="preserve"> multiple </w:t>
      </w:r>
      <w:r>
        <w:rPr>
          <w:rStyle w:val="Emphasis"/>
          <w:highlight w:val="green"/>
        </w:rPr>
        <w:t>Damocles’ swords.</w:t>
      </w:r>
      <w:r>
        <w:rPr>
          <w:sz w:val="16"/>
        </w:rPr>
        <w:t xml:space="preserve"> But it will also be a century in which the technologies we develop, and the </w:t>
      </w:r>
      <w:r>
        <w:rPr>
          <w:rStyle w:val="StyleUnderline"/>
          <w:highlight w:val="green"/>
        </w:rPr>
        <w:t xml:space="preserve">institutional structures </w:t>
      </w:r>
      <w:r>
        <w:rPr>
          <w:rStyle w:val="StyleUnderline"/>
        </w:rPr>
        <w:t>we develop</w:t>
      </w:r>
      <w:r>
        <w:rPr>
          <w:sz w:val="16"/>
        </w:rPr>
        <w:t xml:space="preserve">, may </w:t>
      </w:r>
      <w:r>
        <w:rPr>
          <w:rStyle w:val="StyleUnderline"/>
          <w:highlight w:val="green"/>
        </w:rPr>
        <w:t>aid</w:t>
      </w:r>
      <w:r>
        <w:rPr>
          <w:sz w:val="16"/>
        </w:rPr>
        <w:t xml:space="preserve"> us </w:t>
      </w:r>
      <w:r>
        <w:rPr>
          <w:rStyle w:val="StyleUnderline"/>
          <w:highlight w:val="green"/>
        </w:rPr>
        <w:t>in solving</w:t>
      </w:r>
      <w:r>
        <w:rPr>
          <w:sz w:val="16"/>
        </w:rPr>
        <w:t xml:space="preserve"> many of the </w:t>
      </w:r>
      <w:r>
        <w:rPr>
          <w:rStyle w:val="StyleUnderline"/>
          <w:highlight w:val="green"/>
        </w:rPr>
        <w:t>problems</w:t>
      </w:r>
      <w:r>
        <w:rPr>
          <w:sz w:val="16"/>
        </w:rPr>
        <w:t xml:space="preserve"> we currently face—if we guide their development, and their uses and applications, carefully. </w:t>
      </w:r>
    </w:p>
    <w:p w14:paraId="5701E95D" w14:textId="248C60B2" w:rsidR="00425AB6" w:rsidRDefault="00425AB6"/>
    <w:p w14:paraId="38664EAE" w14:textId="620B55EB" w:rsidR="00726A39" w:rsidRDefault="00726A39" w:rsidP="00726A39">
      <w:pPr>
        <w:pStyle w:val="Heading3"/>
      </w:pPr>
      <w:r>
        <w:t>1AC – Plan</w:t>
      </w:r>
    </w:p>
    <w:p w14:paraId="458025FE" w14:textId="77777777" w:rsidR="00726A39" w:rsidRPr="00726A39" w:rsidRDefault="00726A39" w:rsidP="00726A39">
      <w:pPr>
        <w:pStyle w:val="Heading4"/>
        <w:rPr>
          <w:bCs/>
        </w:rPr>
      </w:pPr>
      <w:r w:rsidRPr="00726A39">
        <w:rPr>
          <w:bCs/>
        </w:rPr>
        <w:t>Plan text: The United States of America ought to recognize an unconditional right of workers to strike.</w:t>
      </w:r>
    </w:p>
    <w:p w14:paraId="603E551E" w14:textId="77777777" w:rsidR="00726A39" w:rsidRDefault="00726A39" w:rsidP="00726A39"/>
    <w:p w14:paraId="5254438D" w14:textId="77777777" w:rsidR="00726A39" w:rsidRPr="00726A39" w:rsidRDefault="00726A39" w:rsidP="00726A39">
      <w:pPr>
        <w:pStyle w:val="Heading4"/>
        <w:rPr>
          <w:bCs/>
        </w:rPr>
      </w:pPr>
      <w:r w:rsidRPr="00726A39">
        <w:rPr>
          <w:bCs/>
        </w:rPr>
        <w:t xml:space="preserve">Courts are </w:t>
      </w:r>
      <w:r w:rsidRPr="00726A39">
        <w:rPr>
          <w:bCs/>
          <w:u w:val="single"/>
        </w:rPr>
        <w:t>normal means</w:t>
      </w:r>
      <w:r w:rsidRPr="00726A39">
        <w:rPr>
          <w:bCs/>
        </w:rPr>
        <w:t xml:space="preserve"> and can </w:t>
      </w:r>
      <w:r w:rsidRPr="00726A39">
        <w:rPr>
          <w:bCs/>
          <w:u w:val="single"/>
        </w:rPr>
        <w:t>enforce</w:t>
      </w:r>
      <w:r w:rsidRPr="00726A39">
        <w:rPr>
          <w:bCs/>
        </w:rPr>
        <w:t xml:space="preserve"> the right to strike as </w:t>
      </w:r>
      <w:r w:rsidRPr="00726A39">
        <w:rPr>
          <w:bCs/>
          <w:u w:val="single"/>
        </w:rPr>
        <w:t>Customary International Law</w:t>
      </w:r>
      <w:r w:rsidRPr="00726A39">
        <w:rPr>
          <w:bCs/>
        </w:rPr>
        <w:t>.</w:t>
      </w:r>
    </w:p>
    <w:p w14:paraId="05B06865" w14:textId="77777777" w:rsidR="00726A39" w:rsidRDefault="00726A39" w:rsidP="00726A39">
      <w:r>
        <w:rPr>
          <w:rStyle w:val="Style13ptBold"/>
        </w:rPr>
        <w:t>Brudney 21</w:t>
      </w:r>
      <w:r>
        <w:t xml:space="preserve"> [James; 2/8/21; Joseph Crowley Chair in Labor and Employment Law, Fordham Law School; “The Right to Strike as Customary International Law,” THE YALE JOURNAL OF INTERNATIONAL LAW, Vol 46, </w:t>
      </w:r>
      <w:hyperlink r:id="rId10" w:history="1">
        <w:r>
          <w:rPr>
            <w:rStyle w:val="Hyperlink"/>
            <w:color w:val="000000"/>
            <w:u w:val="single"/>
          </w:rPr>
          <w:t>https://digitalcommons.law.yale.edu/cgi/viewcontent.cgi?article=1710&amp;context=yjil</w:t>
        </w:r>
      </w:hyperlink>
      <w:r>
        <w:t>] Justin ** Brackets in original</w:t>
      </w:r>
    </w:p>
    <w:p w14:paraId="5BA19AF2" w14:textId="77777777" w:rsidR="00726A39" w:rsidRDefault="00726A39" w:rsidP="00726A39">
      <w:pPr>
        <w:rPr>
          <w:sz w:val="16"/>
        </w:rPr>
      </w:pPr>
      <w:r>
        <w:rPr>
          <w:highlight w:val="green"/>
          <w:u w:val="single"/>
        </w:rPr>
        <w:t xml:space="preserve">In order for the </w:t>
      </w:r>
      <w:r>
        <w:rPr>
          <w:rStyle w:val="Emphasis"/>
        </w:rPr>
        <w:t xml:space="preserve">international </w:t>
      </w:r>
      <w:r>
        <w:rPr>
          <w:rStyle w:val="Emphasis"/>
          <w:highlight w:val="green"/>
        </w:rPr>
        <w:t>right to strike to receive protection</w:t>
      </w:r>
      <w:r>
        <w:rPr>
          <w:u w:val="single"/>
        </w:rPr>
        <w:t xml:space="preserve"> in a U.S. domestic law setting</w:t>
      </w:r>
      <w:r>
        <w:rPr>
          <w:sz w:val="16"/>
        </w:rPr>
        <w:t xml:space="preserve">, </w:t>
      </w:r>
      <w:r>
        <w:rPr>
          <w:highlight w:val="green"/>
          <w:u w:val="single"/>
        </w:rPr>
        <w:t>this CIL</w:t>
      </w:r>
      <w:r>
        <w:rPr>
          <w:u w:val="single"/>
        </w:rPr>
        <w:t xml:space="preserve"> right </w:t>
      </w:r>
      <w:r>
        <w:rPr>
          <w:highlight w:val="green"/>
          <w:u w:val="single"/>
        </w:rPr>
        <w:t xml:space="preserve">must be </w:t>
      </w:r>
      <w:r>
        <w:rPr>
          <w:rStyle w:val="Emphasis"/>
          <w:highlight w:val="green"/>
        </w:rPr>
        <w:t>cognizable</w:t>
      </w:r>
      <w:r>
        <w:rPr>
          <w:highlight w:val="green"/>
          <w:u w:val="single"/>
        </w:rPr>
        <w:t xml:space="preserve"> in </w:t>
      </w:r>
      <w:r>
        <w:rPr>
          <w:rStyle w:val="Emphasis"/>
          <w:highlight w:val="green"/>
        </w:rPr>
        <w:t>federal court</w:t>
      </w:r>
      <w:r>
        <w:rPr>
          <w:u w:val="single"/>
        </w:rPr>
        <w:t xml:space="preserve">. Workers asserting </w:t>
      </w:r>
      <w:r>
        <w:rPr>
          <w:rStyle w:val="Emphasis"/>
        </w:rPr>
        <w:t>such a right</w:t>
      </w:r>
      <w:r>
        <w:rPr>
          <w:u w:val="single"/>
        </w:rPr>
        <w:t xml:space="preserve"> would be </w:t>
      </w:r>
      <w:r>
        <w:rPr>
          <w:rStyle w:val="Emphasis"/>
          <w:highlight w:val="green"/>
        </w:rPr>
        <w:t>seeking direct application</w:t>
      </w:r>
      <w:r>
        <w:rPr>
          <w:u w:val="single"/>
        </w:rPr>
        <w:t xml:space="preserve"> of CIL, </w:t>
      </w:r>
      <w:r>
        <w:rPr>
          <w:highlight w:val="green"/>
          <w:u w:val="single"/>
        </w:rPr>
        <w:t xml:space="preserve">stemming from </w:t>
      </w:r>
      <w:r>
        <w:rPr>
          <w:rStyle w:val="Emphasis"/>
          <w:highlight w:val="green"/>
        </w:rPr>
        <w:t>legal principles</w:t>
      </w:r>
      <w:r>
        <w:rPr>
          <w:rStyle w:val="Emphasis"/>
        </w:rPr>
        <w:t xml:space="preserve"> set forth </w:t>
      </w:r>
      <w:r>
        <w:rPr>
          <w:rStyle w:val="Emphasis"/>
          <w:highlight w:val="green"/>
        </w:rPr>
        <w:t xml:space="preserve">in The </w:t>
      </w:r>
      <w:proofErr w:type="spellStart"/>
      <w:r>
        <w:rPr>
          <w:rStyle w:val="Emphasis"/>
          <w:highlight w:val="green"/>
        </w:rPr>
        <w:t>Paquete</w:t>
      </w:r>
      <w:proofErr w:type="spellEnd"/>
      <w:r>
        <w:rPr>
          <w:rStyle w:val="Emphasis"/>
          <w:highlight w:val="green"/>
        </w:rPr>
        <w:t xml:space="preserve"> Habana</w:t>
      </w:r>
      <w:r>
        <w:rPr>
          <w:rStyle w:val="Emphasis"/>
        </w:rPr>
        <w:t>233</w:t>
      </w:r>
      <w:r>
        <w:rPr>
          <w:sz w:val="16"/>
        </w:rPr>
        <w:t xml:space="preserve"> </w:t>
      </w:r>
      <w:r>
        <w:rPr>
          <w:u w:val="single"/>
        </w:rPr>
        <w:t xml:space="preserve">and </w:t>
      </w:r>
      <w:r>
        <w:rPr>
          <w:rStyle w:val="Emphasis"/>
        </w:rPr>
        <w:t>subsequent cases</w:t>
      </w:r>
      <w:r>
        <w:rPr>
          <w:u w:val="single"/>
        </w:rPr>
        <w:t xml:space="preserve">. The </w:t>
      </w:r>
      <w:proofErr w:type="spellStart"/>
      <w:r>
        <w:rPr>
          <w:u w:val="single"/>
        </w:rPr>
        <w:t>Paquete</w:t>
      </w:r>
      <w:proofErr w:type="spellEnd"/>
      <w:r>
        <w:rPr>
          <w:u w:val="single"/>
        </w:rPr>
        <w:t xml:space="preserve"> Habana involved </w:t>
      </w:r>
      <w:r>
        <w:rPr>
          <w:rStyle w:val="Emphasis"/>
        </w:rPr>
        <w:t>U.S. seizure</w:t>
      </w:r>
      <w:r>
        <w:rPr>
          <w:u w:val="single"/>
        </w:rPr>
        <w:t xml:space="preserve"> of two Spanish fishing vessels during the </w:t>
      </w:r>
      <w:r>
        <w:rPr>
          <w:rStyle w:val="Emphasis"/>
        </w:rPr>
        <w:t>Spanish American War.</w:t>
      </w:r>
      <w:r>
        <w:rPr>
          <w:u w:val="single"/>
        </w:rPr>
        <w:t xml:space="preserve"> The Court relied on </w:t>
      </w:r>
      <w:r>
        <w:rPr>
          <w:rStyle w:val="Emphasis"/>
        </w:rPr>
        <w:t>customary international law</w:t>
      </w:r>
      <w:r>
        <w:rPr>
          <w:u w:val="single"/>
        </w:rPr>
        <w:t xml:space="preserve"> to hold that the vessels and their cargoes were exempt from capture as prizes of war.</w:t>
      </w:r>
      <w:r>
        <w:rPr>
          <w:sz w:val="16"/>
        </w:rPr>
        <w:t xml:space="preserve">234 </w:t>
      </w:r>
      <w:r>
        <w:rPr>
          <w:u w:val="single"/>
        </w:rPr>
        <w:t xml:space="preserve">Justice Gray’s oft-quoted language, </w:t>
      </w:r>
      <w:r>
        <w:rPr>
          <w:highlight w:val="green"/>
          <w:u w:val="single"/>
        </w:rPr>
        <w:t>recognizing</w:t>
      </w:r>
      <w:r>
        <w:rPr>
          <w:u w:val="single"/>
        </w:rPr>
        <w:t xml:space="preserve"> </w:t>
      </w:r>
      <w:r>
        <w:rPr>
          <w:rStyle w:val="Emphasis"/>
        </w:rPr>
        <w:t>that CIL is part of the law of the United States</w:t>
      </w:r>
      <w:r>
        <w:rPr>
          <w:u w:val="single"/>
        </w:rPr>
        <w:t>, is as follows</w:t>
      </w:r>
      <w:r>
        <w:rPr>
          <w:sz w:val="16"/>
        </w:rPr>
        <w:t xml:space="preserve">: </w:t>
      </w:r>
      <w:r>
        <w:rPr>
          <w:u w:val="single"/>
        </w:rPr>
        <w:t xml:space="preserve">International law is </w:t>
      </w:r>
      <w:r>
        <w:rPr>
          <w:rStyle w:val="Emphasis"/>
        </w:rPr>
        <w:t>part of our la</w:t>
      </w:r>
      <w:r>
        <w:rPr>
          <w:u w:val="single"/>
        </w:rPr>
        <w:t xml:space="preserve">w and must be </w:t>
      </w:r>
      <w:r>
        <w:rPr>
          <w:rStyle w:val="Emphasis"/>
        </w:rPr>
        <w:t>ascertained</w:t>
      </w:r>
      <w:r>
        <w:rPr>
          <w:u w:val="single"/>
        </w:rPr>
        <w:t xml:space="preserve"> and </w:t>
      </w:r>
      <w:r>
        <w:rPr>
          <w:rStyle w:val="Emphasis"/>
        </w:rPr>
        <w:t>administered</w:t>
      </w:r>
      <w:r>
        <w:rPr>
          <w:u w:val="single"/>
        </w:rPr>
        <w:t xml:space="preserve"> by the </w:t>
      </w:r>
      <w:r>
        <w:rPr>
          <w:rStyle w:val="Emphasis"/>
        </w:rPr>
        <w:t>courts of justice of appropriate jurisdiction</w:t>
      </w:r>
      <w:r>
        <w:rPr>
          <w:u w:val="single"/>
        </w:rPr>
        <w:t xml:space="preserve"> as often as </w:t>
      </w:r>
      <w:r>
        <w:rPr>
          <w:rStyle w:val="Emphasis"/>
        </w:rPr>
        <w:t>questions of right</w:t>
      </w:r>
      <w:r>
        <w:rPr>
          <w:u w:val="single"/>
        </w:rPr>
        <w:t xml:space="preserve"> depending upon it are </w:t>
      </w:r>
      <w:r>
        <w:rPr>
          <w:rStyle w:val="Emphasis"/>
        </w:rPr>
        <w:t>duly presented for their determination</w:t>
      </w:r>
      <w:r>
        <w:rPr>
          <w:sz w:val="16"/>
        </w:rPr>
        <w:t xml:space="preserve">. For this purpose, where there is no treaty and no controlling executive or legislative act or judicial decision, resort must be had to the customs and usages of civilized nations . . . . 235 </w:t>
      </w:r>
      <w:r>
        <w:rPr>
          <w:u w:val="single"/>
        </w:rPr>
        <w:t xml:space="preserve">In a </w:t>
      </w:r>
      <w:r>
        <w:rPr>
          <w:rStyle w:val="Emphasis"/>
        </w:rPr>
        <w:t>number of decisions</w:t>
      </w:r>
      <w:r>
        <w:rPr>
          <w:u w:val="single"/>
        </w:rPr>
        <w:t xml:space="preserve"> beginning in the 1960s, the Court has </w:t>
      </w:r>
      <w:r>
        <w:rPr>
          <w:rStyle w:val="Emphasis"/>
        </w:rPr>
        <w:t>applied CIL rules</w:t>
      </w:r>
      <w:r>
        <w:rPr>
          <w:u w:val="single"/>
        </w:rPr>
        <w:t xml:space="preserve"> when determining the legal status of </w:t>
      </w:r>
      <w:r>
        <w:rPr>
          <w:rStyle w:val="Emphasis"/>
        </w:rPr>
        <w:t>submerged offshore areas</w:t>
      </w:r>
      <w:r>
        <w:rPr>
          <w:sz w:val="16"/>
        </w:rPr>
        <w:t xml:space="preserve">, </w:t>
      </w:r>
      <w:r>
        <w:rPr>
          <w:u w:val="single"/>
        </w:rPr>
        <w:t xml:space="preserve">helping guide its application of </w:t>
      </w:r>
      <w:r>
        <w:rPr>
          <w:rStyle w:val="Emphasis"/>
        </w:rPr>
        <w:t>federal statutes and treaties</w:t>
      </w:r>
      <w:r>
        <w:rPr>
          <w:u w:val="single"/>
        </w:rPr>
        <w:t xml:space="preserve"> implicating the law of the seas</w:t>
      </w:r>
      <w:r>
        <w:rPr>
          <w:sz w:val="16"/>
        </w:rPr>
        <w:t xml:space="preserve">. 236 </w:t>
      </w:r>
      <w:r>
        <w:rPr>
          <w:u w:val="single"/>
        </w:rPr>
        <w:t xml:space="preserve">The </w:t>
      </w:r>
      <w:r>
        <w:rPr>
          <w:highlight w:val="green"/>
          <w:u w:val="single"/>
        </w:rPr>
        <w:t>Court has</w:t>
      </w:r>
      <w:r>
        <w:rPr>
          <w:u w:val="single"/>
        </w:rPr>
        <w:t xml:space="preserve"> also </w:t>
      </w:r>
      <w:r>
        <w:rPr>
          <w:rStyle w:val="Emphasis"/>
          <w:highlight w:val="green"/>
        </w:rPr>
        <w:t>invoked CIL</w:t>
      </w:r>
      <w:r>
        <w:rPr>
          <w:highlight w:val="green"/>
          <w:u w:val="single"/>
        </w:rPr>
        <w:t xml:space="preserve"> </w:t>
      </w:r>
      <w:r>
        <w:rPr>
          <w:u w:val="single"/>
        </w:rPr>
        <w:t xml:space="preserve">in determining when an instrumentality of a sovereign state becomes the </w:t>
      </w:r>
      <w:r>
        <w:rPr>
          <w:rStyle w:val="Emphasis"/>
        </w:rPr>
        <w:t>“alter ego” of that state</w:t>
      </w:r>
      <w:r>
        <w:rPr>
          <w:sz w:val="16"/>
        </w:rPr>
        <w:t xml:space="preserve">, </w:t>
      </w:r>
      <w:r>
        <w:rPr>
          <w:u w:val="single"/>
        </w:rPr>
        <w:t xml:space="preserve">a question not controlled by the </w:t>
      </w:r>
      <w:r>
        <w:rPr>
          <w:rStyle w:val="Emphasis"/>
        </w:rPr>
        <w:t>relevant foreign sovereign immunity statute</w:t>
      </w:r>
      <w:r>
        <w:rPr>
          <w:sz w:val="16"/>
        </w:rPr>
        <w:t xml:space="preserve">.237 Relatedly, </w:t>
      </w:r>
      <w:r>
        <w:rPr>
          <w:u w:val="single"/>
        </w:rPr>
        <w:t xml:space="preserve">the </w:t>
      </w:r>
      <w:r>
        <w:rPr>
          <w:rStyle w:val="Emphasis"/>
        </w:rPr>
        <w:t>Court</w:t>
      </w:r>
      <w:r>
        <w:rPr>
          <w:u w:val="single"/>
        </w:rPr>
        <w:t xml:space="preserve"> in </w:t>
      </w:r>
      <w:r>
        <w:rPr>
          <w:rStyle w:val="Emphasis"/>
        </w:rPr>
        <w:t>Banco Nacional de Cuba v. Sabbatino238</w:t>
      </w:r>
      <w:r>
        <w:rPr>
          <w:u w:val="single"/>
        </w:rPr>
        <w:t xml:space="preserve"> relied on a judge-made principle of U.S. foreign relations law—the </w:t>
      </w:r>
      <w:r>
        <w:rPr>
          <w:rStyle w:val="Emphasis"/>
        </w:rPr>
        <w:t>Act of State doctrine</w:t>
      </w:r>
      <w:r>
        <w:rPr>
          <w:u w:val="single"/>
        </w:rPr>
        <w:t xml:space="preserve">—to decline to </w:t>
      </w:r>
      <w:r>
        <w:rPr>
          <w:rStyle w:val="Emphasis"/>
        </w:rPr>
        <w:t>examine the validity</w:t>
      </w:r>
      <w:r>
        <w:rPr>
          <w:u w:val="single"/>
        </w:rPr>
        <w:t xml:space="preserve"> of the taking of property by a </w:t>
      </w:r>
      <w:r>
        <w:rPr>
          <w:rStyle w:val="Emphasis"/>
        </w:rPr>
        <w:t>foreign sovereign government</w:t>
      </w:r>
      <w:r>
        <w:rPr>
          <w:u w:val="single"/>
        </w:rPr>
        <w:t xml:space="preserve"> within its own territory</w:t>
      </w:r>
      <w:r>
        <w:rPr>
          <w:sz w:val="16"/>
        </w:rPr>
        <w:t xml:space="preserve">.239 Turning to lower federal courts, </w:t>
      </w:r>
      <w:r>
        <w:rPr>
          <w:u w:val="single"/>
        </w:rPr>
        <w:t xml:space="preserve">the </w:t>
      </w:r>
      <w:r>
        <w:rPr>
          <w:rStyle w:val="Emphasis"/>
          <w:highlight w:val="green"/>
        </w:rPr>
        <w:t>courts</w:t>
      </w:r>
      <w:r>
        <w:rPr>
          <w:rStyle w:val="Emphasis"/>
        </w:rPr>
        <w:t xml:space="preserve"> of appeals have </w:t>
      </w:r>
      <w:r>
        <w:rPr>
          <w:rStyle w:val="Emphasis"/>
          <w:highlight w:val="green"/>
        </w:rPr>
        <w:t>regularly applied</w:t>
      </w:r>
      <w:r>
        <w:rPr>
          <w:rStyle w:val="Emphasis"/>
        </w:rPr>
        <w:t xml:space="preserve"> the </w:t>
      </w:r>
      <w:r>
        <w:rPr>
          <w:rStyle w:val="Emphasis"/>
          <w:highlight w:val="green"/>
        </w:rPr>
        <w:t>Vienna Convention</w:t>
      </w:r>
      <w:r>
        <w:rPr>
          <w:u w:val="single"/>
        </w:rPr>
        <w:t xml:space="preserve"> on the </w:t>
      </w:r>
      <w:r>
        <w:rPr>
          <w:rStyle w:val="Emphasis"/>
        </w:rPr>
        <w:t>Law of Treaties</w:t>
      </w:r>
      <w:r>
        <w:rPr>
          <w:u w:val="single"/>
        </w:rPr>
        <w:t xml:space="preserve"> “as an articulation of the </w:t>
      </w:r>
      <w:r>
        <w:rPr>
          <w:rStyle w:val="Emphasis"/>
        </w:rPr>
        <w:t>customary</w:t>
      </w:r>
      <w:r>
        <w:rPr>
          <w:u w:val="single"/>
        </w:rPr>
        <w:t xml:space="preserve"> </w:t>
      </w:r>
      <w:r>
        <w:rPr>
          <w:rStyle w:val="Emphasis"/>
        </w:rPr>
        <w:t>international</w:t>
      </w:r>
      <w:r>
        <w:rPr>
          <w:u w:val="single"/>
        </w:rPr>
        <w:t xml:space="preserve"> </w:t>
      </w:r>
      <w:r>
        <w:rPr>
          <w:rStyle w:val="Emphasis"/>
        </w:rPr>
        <w:t>law</w:t>
      </w:r>
      <w:r>
        <w:rPr>
          <w:u w:val="single"/>
        </w:rPr>
        <w:t xml:space="preserve"> of treaty interpretation, </w:t>
      </w:r>
      <w:r>
        <w:rPr>
          <w:highlight w:val="green"/>
          <w:u w:val="single"/>
        </w:rPr>
        <w:t xml:space="preserve">even though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not a party to the treaty itself</w:t>
      </w:r>
      <w:r>
        <w:rPr>
          <w:sz w:val="16"/>
        </w:rPr>
        <w:t xml:space="preserve">.”240 And </w:t>
      </w:r>
      <w:r>
        <w:rPr>
          <w:u w:val="single"/>
        </w:rPr>
        <w:t xml:space="preserve">at least one district court has </w:t>
      </w:r>
      <w:r>
        <w:rPr>
          <w:rStyle w:val="Emphasis"/>
        </w:rPr>
        <w:t>recognized FOA and the right to organize as CIL</w:t>
      </w:r>
      <w:r>
        <w:rPr>
          <w:u w:val="single"/>
        </w:rPr>
        <w:t xml:space="preserve"> when denying a motion to dismiss</w:t>
      </w:r>
      <w:r>
        <w:rPr>
          <w:sz w:val="16"/>
        </w:rPr>
        <w:t xml:space="preserve">.241 Finally, </w:t>
      </w:r>
      <w:r>
        <w:rPr>
          <w:u w:val="single"/>
        </w:rPr>
        <w:t xml:space="preserve">the </w:t>
      </w:r>
      <w:r>
        <w:rPr>
          <w:rStyle w:val="Emphasis"/>
        </w:rPr>
        <w:t>executive branch</w:t>
      </w:r>
      <w:r>
        <w:rPr>
          <w:u w:val="single"/>
        </w:rPr>
        <w:t xml:space="preserve"> also has applied </w:t>
      </w:r>
      <w:r>
        <w:rPr>
          <w:rStyle w:val="Emphasis"/>
        </w:rPr>
        <w:t>CIL in certain circumstances</w:t>
      </w:r>
      <w:r>
        <w:rPr>
          <w:u w:val="single"/>
        </w:rPr>
        <w:t xml:space="preserve">. </w:t>
      </w:r>
      <w:r>
        <w:rPr>
          <w:highlight w:val="green"/>
          <w:u w:val="single"/>
        </w:rPr>
        <w:t xml:space="preserve">Although the </w:t>
      </w:r>
      <w:r>
        <w:rPr>
          <w:rStyle w:val="Emphasis"/>
          <w:highlight w:val="green"/>
        </w:rPr>
        <w:t>U.S. voted against</w:t>
      </w:r>
      <w:r>
        <w:rPr>
          <w:rStyle w:val="Emphasis"/>
        </w:rPr>
        <w:t xml:space="preserve"> adoption</w:t>
      </w:r>
      <w:r>
        <w:rPr>
          <w:u w:val="single"/>
        </w:rPr>
        <w:t xml:space="preserve"> of the </w:t>
      </w:r>
      <w:r>
        <w:rPr>
          <w:rStyle w:val="Emphasis"/>
        </w:rPr>
        <w:t>1982</w:t>
      </w:r>
      <w:r>
        <w:rPr>
          <w:u w:val="single"/>
        </w:rPr>
        <w:t xml:space="preserve"> </w:t>
      </w:r>
      <w:r>
        <w:rPr>
          <w:rStyle w:val="Emphasis"/>
          <w:highlight w:val="green"/>
        </w:rPr>
        <w:t>UN</w:t>
      </w:r>
      <w:r>
        <w:rPr>
          <w:highlight w:val="green"/>
          <w:u w:val="single"/>
        </w:rPr>
        <w:t xml:space="preserve"> </w:t>
      </w:r>
      <w:r>
        <w:rPr>
          <w:rStyle w:val="Emphasis"/>
          <w:highlight w:val="green"/>
        </w:rPr>
        <w:t>Convention</w:t>
      </w:r>
      <w:r>
        <w:rPr>
          <w:u w:val="single"/>
        </w:rPr>
        <w:t xml:space="preserve"> on the Law of the Seas, </w:t>
      </w:r>
      <w:r>
        <w:rPr>
          <w:rStyle w:val="Emphasis"/>
          <w:highlight w:val="green"/>
        </w:rPr>
        <w:t>the U.S.</w:t>
      </w:r>
      <w:r>
        <w:rPr>
          <w:rStyle w:val="Emphasis"/>
        </w:rPr>
        <w:t xml:space="preserve"> government </w:t>
      </w:r>
      <w:r>
        <w:rPr>
          <w:rStyle w:val="Emphasis"/>
          <w:highlight w:val="green"/>
        </w:rPr>
        <w:t>accepts its key provisions</w:t>
      </w:r>
      <w:r>
        <w:rPr>
          <w:u w:val="single"/>
        </w:rPr>
        <w:t xml:space="preserve"> regarding the </w:t>
      </w:r>
      <w:r>
        <w:rPr>
          <w:rStyle w:val="Emphasis"/>
        </w:rPr>
        <w:t>maximum breadth of territorial sea</w:t>
      </w:r>
      <w:r>
        <w:rPr>
          <w:u w:val="single"/>
        </w:rPr>
        <w:t xml:space="preserve"> and the extent of </w:t>
      </w:r>
      <w:r>
        <w:rPr>
          <w:rStyle w:val="Emphasis"/>
        </w:rPr>
        <w:t>exclusive economic zones as</w:t>
      </w:r>
      <w:r>
        <w:rPr>
          <w:u w:val="single"/>
        </w:rPr>
        <w:t xml:space="preserve"> </w:t>
      </w:r>
      <w:r>
        <w:rPr>
          <w:rStyle w:val="Emphasis"/>
        </w:rPr>
        <w:t>CIL</w:t>
      </w:r>
      <w:r>
        <w:rPr>
          <w:sz w:val="16"/>
        </w:rPr>
        <w:t xml:space="preserve">.242 In short, </w:t>
      </w:r>
      <w:r>
        <w:rPr>
          <w:u w:val="single"/>
        </w:rPr>
        <w:t xml:space="preserve">U.S. </w:t>
      </w:r>
      <w:r>
        <w:rPr>
          <w:rStyle w:val="Emphasis"/>
        </w:rPr>
        <w:t>courts and executive branch</w:t>
      </w:r>
      <w:r>
        <w:rPr>
          <w:u w:val="single"/>
        </w:rPr>
        <w:t xml:space="preserve"> </w:t>
      </w:r>
      <w:r>
        <w:rPr>
          <w:rStyle w:val="Emphasis"/>
        </w:rPr>
        <w:t>officials</w:t>
      </w:r>
      <w:r>
        <w:rPr>
          <w:u w:val="single"/>
        </w:rPr>
        <w:t xml:space="preserve"> have directly </w:t>
      </w:r>
      <w:r>
        <w:rPr>
          <w:rStyle w:val="Emphasis"/>
        </w:rPr>
        <w:t>applied CIL</w:t>
      </w:r>
      <w:r>
        <w:rPr>
          <w:u w:val="single"/>
        </w:rPr>
        <w:t xml:space="preserve"> and been guided by its </w:t>
      </w:r>
      <w:r>
        <w:rPr>
          <w:rStyle w:val="Emphasis"/>
        </w:rPr>
        <w:t>teachings in a range of doctrinal settings</w:t>
      </w:r>
      <w:r>
        <w:rPr>
          <w:sz w:val="16"/>
        </w:rPr>
        <w:t xml:space="preserve">. 243 As noted earlier, </w:t>
      </w:r>
      <w:r>
        <w:rPr>
          <w:u w:val="single"/>
        </w:rPr>
        <w:t xml:space="preserve">CIL on human rights has been </w:t>
      </w:r>
      <w:r>
        <w:rPr>
          <w:rStyle w:val="Emphasis"/>
        </w:rPr>
        <w:t>deemed applicable in U.S. courts</w:t>
      </w:r>
      <w:r>
        <w:rPr>
          <w:u w:val="single"/>
        </w:rPr>
        <w:t xml:space="preserve"> for suitably defined misconduct occurring in other countries</w:t>
      </w:r>
      <w:r>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Pr>
          <w:u w:val="single"/>
        </w:rPr>
        <w:t xml:space="preserve">the use of CIL when </w:t>
      </w:r>
      <w:r>
        <w:rPr>
          <w:rStyle w:val="Emphasis"/>
        </w:rPr>
        <w:t>applying</w:t>
      </w:r>
      <w:r>
        <w:rPr>
          <w:u w:val="single"/>
        </w:rPr>
        <w:t xml:space="preserve"> and </w:t>
      </w:r>
      <w:r>
        <w:rPr>
          <w:rStyle w:val="Emphasis"/>
        </w:rPr>
        <w:t>construing various federal statutes</w:t>
      </w:r>
      <w:r>
        <w:rPr>
          <w:u w:val="single"/>
        </w:rPr>
        <w:t xml:space="preserve"> has increased markedly in recent decades</w:t>
      </w:r>
      <w:r>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Pr>
          <w:u w:val="single"/>
        </w:rPr>
        <w:t xml:space="preserve">CIL has been </w:t>
      </w:r>
      <w:r>
        <w:rPr>
          <w:rStyle w:val="Emphasis"/>
        </w:rPr>
        <w:t>applied to help courts apply the choice</w:t>
      </w:r>
      <w:r>
        <w:rPr>
          <w:u w:val="single"/>
        </w:rPr>
        <w:t xml:space="preserve"> between </w:t>
      </w:r>
      <w:r>
        <w:rPr>
          <w:rStyle w:val="Emphasis"/>
        </w:rPr>
        <w:t>indefinite detention</w:t>
      </w:r>
      <w:r>
        <w:rPr>
          <w:u w:val="single"/>
        </w:rPr>
        <w:t xml:space="preserve"> and </w:t>
      </w:r>
      <w:r>
        <w:rPr>
          <w:rStyle w:val="Emphasis"/>
        </w:rPr>
        <w:t>exclusion</w:t>
      </w:r>
      <w:r>
        <w:rPr>
          <w:u w:val="single"/>
        </w:rPr>
        <w:t xml:space="preserve"> under a different </w:t>
      </w:r>
      <w:r>
        <w:rPr>
          <w:rStyle w:val="Emphasis"/>
        </w:rPr>
        <w:t>immigration statute</w:t>
      </w:r>
      <w:r>
        <w:rPr>
          <w:u w:val="single"/>
        </w:rPr>
        <w:t>,</w:t>
      </w:r>
      <w:r>
        <w:rPr>
          <w:sz w:val="16"/>
        </w:rPr>
        <w:t xml:space="preserve">249 </w:t>
      </w:r>
      <w:r>
        <w:rPr>
          <w:u w:val="single"/>
        </w:rPr>
        <w:t xml:space="preserve">and to </w:t>
      </w:r>
      <w:r>
        <w:rPr>
          <w:rStyle w:val="Emphasis"/>
        </w:rPr>
        <w:t>assist judicial construction</w:t>
      </w:r>
      <w:r>
        <w:rPr>
          <w:u w:val="single"/>
        </w:rPr>
        <w:t xml:space="preserve"> of a </w:t>
      </w:r>
      <w:r>
        <w:rPr>
          <w:rStyle w:val="Emphasis"/>
        </w:rPr>
        <w:t>statute regulating recovery</w:t>
      </w:r>
      <w:r>
        <w:rPr>
          <w:u w:val="single"/>
        </w:rPr>
        <w:t xml:space="preserve"> of sunken warships in U.S. waters</w:t>
      </w:r>
      <w:r>
        <w:rPr>
          <w:sz w:val="16"/>
        </w:rPr>
        <w:t xml:space="preserve">. 250 </w:t>
      </w:r>
      <w:r>
        <w:rPr>
          <w:u w:val="single"/>
        </w:rPr>
        <w:t>It is not obvious why CIL should be deemed inapplicable when construing federal statutes that implicate appropriately qualified labor/human rights misconduct occurring within our borders</w:t>
      </w:r>
      <w:r>
        <w:rPr>
          <w:sz w:val="16"/>
        </w:rPr>
        <w:t xml:space="preserve">.251 Moreover, as previously noted, </w:t>
      </w:r>
      <w:r>
        <w:rPr>
          <w:u w:val="single"/>
        </w:rPr>
        <w:t xml:space="preserve">a number of other countries have </w:t>
      </w:r>
      <w:r>
        <w:rPr>
          <w:rStyle w:val="Emphasis"/>
        </w:rPr>
        <w:t>accepted the right to strike as a principle of international law</w:t>
      </w:r>
      <w:r>
        <w:rPr>
          <w:u w:val="single"/>
        </w:rPr>
        <w:t xml:space="preserve"> when applying their </w:t>
      </w:r>
      <w:r>
        <w:rPr>
          <w:rStyle w:val="Emphasis"/>
        </w:rPr>
        <w:t>own domestic law despite</w:t>
      </w:r>
      <w:r>
        <w:rPr>
          <w:u w:val="single"/>
        </w:rPr>
        <w:t xml:space="preserve"> their conscious decision not to </w:t>
      </w:r>
      <w:r>
        <w:rPr>
          <w:rStyle w:val="Emphasis"/>
        </w:rPr>
        <w:t>ratify Convention 87</w:t>
      </w:r>
      <w:r>
        <w:rPr>
          <w:sz w:val="16"/>
        </w:rPr>
        <w:t xml:space="preserve">.252 Once one accepts that recognized </w:t>
      </w:r>
      <w:r>
        <w:rPr>
          <w:u w:val="single"/>
        </w:rPr>
        <w:t>CIL has substantive traction in a domestic law setting</w:t>
      </w:r>
      <w:r>
        <w:rPr>
          <w:sz w:val="16"/>
        </w:rPr>
        <w:t xml:space="preserve">, the focus should be on whether this CIL can be situated in relation to certain procedural or jurisdictional limitations that characterize the U.S. judicial context. Accordingly, application of CIL to sustain claims based on FOA and the right to strike requires consideration of how this CIL relates to other aspects of U.S. law. </w:t>
      </w:r>
      <w:r>
        <w:rPr>
          <w:u w:val="single"/>
        </w:rPr>
        <w:t>B. CIL as Federal Common Law</w:t>
      </w:r>
      <w:r>
        <w:rPr>
          <w:sz w:val="16"/>
        </w:rPr>
        <w:t xml:space="preserve"> 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Pr>
          <w:highlight w:val="green"/>
          <w:u w:val="single"/>
        </w:rPr>
        <w:t xml:space="preserve">CIL </w:t>
      </w:r>
      <w:r>
        <w:rPr>
          <w:rStyle w:val="Emphasis"/>
          <w:highlight w:val="green"/>
        </w:rPr>
        <w:t>should be</w:t>
      </w:r>
      <w:r>
        <w:rPr>
          <w:rStyle w:val="Emphasis"/>
        </w:rPr>
        <w:t xml:space="preserve"> understood and </w:t>
      </w:r>
      <w:r>
        <w:rPr>
          <w:rStyle w:val="Emphasis"/>
          <w:highlight w:val="green"/>
        </w:rPr>
        <w:t>litigated as federal common law</w:t>
      </w:r>
      <w:r>
        <w:rPr>
          <w:sz w:val="16"/>
        </w:rPr>
        <w:t xml:space="preserve">, </w:t>
      </w:r>
      <w:r>
        <w:rPr>
          <w:u w:val="single"/>
        </w:rPr>
        <w:t xml:space="preserve">for reasons presented at </w:t>
      </w:r>
      <w:r>
        <w:rPr>
          <w:rStyle w:val="Emphasis"/>
        </w:rPr>
        <w:t>length in a range of sources</w:t>
      </w:r>
      <w:r>
        <w:rPr>
          <w:sz w:val="16"/>
        </w:rPr>
        <w:t>. 255 Indeed, as one international law scholar has recently and thoroughly explained, “</w:t>
      </w:r>
      <w:r>
        <w:rPr>
          <w:u w:val="single"/>
        </w:rPr>
        <w:t>[t]he law of nations was the original federal common law</w:t>
      </w:r>
      <w:r>
        <w:rPr>
          <w:sz w:val="16"/>
        </w:rPr>
        <w:t xml:space="preserve">.”256 The basic contours of this position were set forth by the Supreme Court in </w:t>
      </w:r>
      <w:proofErr w:type="spellStart"/>
      <w:r>
        <w:rPr>
          <w:sz w:val="16"/>
        </w:rPr>
        <w:t>Sabbatino</w:t>
      </w:r>
      <w:proofErr w:type="spellEnd"/>
      <w:r>
        <w:rPr>
          <w:sz w:val="16"/>
        </w:rPr>
        <w:t xml:space="preserve">,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Pr>
          <w:rStyle w:val="Emphasis"/>
          <w:highlight w:val="green"/>
        </w:rPr>
        <w:t>incorporation</w:t>
      </w:r>
      <w:r>
        <w:rPr>
          <w:rStyle w:val="Emphasis"/>
        </w:rPr>
        <w:t xml:space="preserve"> of the CIL of labor</w:t>
      </w:r>
      <w:r>
        <w:rPr>
          <w:u w:val="single"/>
        </w:rPr>
        <w:t xml:space="preserve"> and </w:t>
      </w:r>
      <w:r>
        <w:rPr>
          <w:rStyle w:val="Emphasis"/>
        </w:rPr>
        <w:t>human rights</w:t>
      </w:r>
      <w:r>
        <w:rPr>
          <w:u w:val="single"/>
        </w:rPr>
        <w:t xml:space="preserve"> follows post-Erie precedent recognizing and helping to create a </w:t>
      </w:r>
      <w:r>
        <w:rPr>
          <w:rStyle w:val="Emphasis"/>
        </w:rPr>
        <w:t>federal common law</w:t>
      </w:r>
      <w:r>
        <w:rPr>
          <w:u w:val="single"/>
        </w:rPr>
        <w:t xml:space="preserve"> for labor relations and for other </w:t>
      </w:r>
      <w:r>
        <w:rPr>
          <w:rStyle w:val="Emphasis"/>
        </w:rPr>
        <w:t>uniquely federal interests</w:t>
      </w:r>
      <w:r>
        <w:rPr>
          <w:sz w:val="16"/>
        </w:rPr>
        <w:t xml:space="preserve">;260 that </w:t>
      </w:r>
      <w:r>
        <w:rPr>
          <w:u w:val="single"/>
        </w:rPr>
        <w:t xml:space="preserve">CIL may </w:t>
      </w:r>
      <w:r>
        <w:rPr>
          <w:rStyle w:val="Emphasis"/>
          <w:highlight w:val="green"/>
        </w:rPr>
        <w:t>reflect developments</w:t>
      </w:r>
      <w:r>
        <w:rPr>
          <w:highlight w:val="green"/>
          <w:u w:val="single"/>
        </w:rPr>
        <w:t xml:space="preserve"> in the </w:t>
      </w:r>
      <w:r>
        <w:rPr>
          <w:rStyle w:val="Emphasis"/>
          <w:highlight w:val="green"/>
        </w:rPr>
        <w:t xml:space="preserve">international arena </w:t>
      </w:r>
      <w:r>
        <w:rPr>
          <w:rStyle w:val="Emphasis"/>
        </w:rPr>
        <w:t>of labor</w:t>
      </w:r>
      <w:r>
        <w:rPr>
          <w:u w:val="single"/>
        </w:rPr>
        <w:t xml:space="preserve"> and human </w:t>
      </w:r>
      <w:r>
        <w:rPr>
          <w:rStyle w:val="Emphasis"/>
          <w:highlight w:val="green"/>
        </w:rPr>
        <w:t>rights in addition to filling gaps</w:t>
      </w:r>
      <w:r>
        <w:rPr>
          <w:rStyle w:val="Emphasis"/>
        </w:rPr>
        <w:t xml:space="preserve"> with respect</w:t>
      </w:r>
      <w:r>
        <w:rPr>
          <w:u w:val="single"/>
        </w:rPr>
        <w:t xml:space="preserve"> </w:t>
      </w:r>
      <w:r>
        <w:rPr>
          <w:highlight w:val="green"/>
          <w:u w:val="single"/>
        </w:rPr>
        <w:t xml:space="preserve">to </w:t>
      </w:r>
      <w:r>
        <w:rPr>
          <w:rStyle w:val="Emphasis"/>
          <w:highlight w:val="green"/>
        </w:rPr>
        <w:t>jurisdictional statutes</w:t>
      </w:r>
      <w:r>
        <w:rPr>
          <w:u w:val="single"/>
        </w:rPr>
        <w:t xml:space="preserve"> such as the </w:t>
      </w:r>
      <w:r>
        <w:rPr>
          <w:rStyle w:val="Emphasis"/>
        </w:rPr>
        <w:t>ATS and the Torture Victim Prevention</w:t>
      </w:r>
      <w:r>
        <w:rPr>
          <w:u w:val="single"/>
        </w:rPr>
        <w:t xml:space="preserve"> </w:t>
      </w:r>
      <w:r>
        <w:rPr>
          <w:rStyle w:val="Emphasis"/>
        </w:rPr>
        <w:t>Act</w:t>
      </w:r>
      <w:r>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w:t>
      </w:r>
      <w:proofErr w:type="spellStart"/>
      <w:r>
        <w:rPr>
          <w:sz w:val="16"/>
        </w:rPr>
        <w:t>Paquete</w:t>
      </w:r>
      <w:proofErr w:type="spellEnd"/>
      <w:r>
        <w:rPr>
          <w:sz w:val="16"/>
        </w:rPr>
        <w:t xml:space="preserve"> Habana excerpt above, an important additional consideration is whether there is a treaty or any “controlling executive or legislative act or judicial decision” that would preclude federal courts from recognizing a right to strike as CIL. Lower </w:t>
      </w:r>
      <w:r>
        <w:rPr>
          <w:highlight w:val="green"/>
          <w:u w:val="single"/>
        </w:rPr>
        <w:t>court decisions</w:t>
      </w:r>
      <w:r>
        <w:rPr>
          <w:u w:val="single"/>
        </w:rPr>
        <w:t xml:space="preserve"> </w:t>
      </w:r>
      <w:r>
        <w:rPr>
          <w:rStyle w:val="Emphasis"/>
        </w:rPr>
        <w:t>invoking the “controlling law” principle</w:t>
      </w:r>
      <w:r>
        <w:rPr>
          <w:u w:val="single"/>
        </w:rPr>
        <w:t xml:space="preserve"> from </w:t>
      </w:r>
      <w:proofErr w:type="spellStart"/>
      <w:r>
        <w:rPr>
          <w:u w:val="single"/>
        </w:rPr>
        <w:t>Paquete</w:t>
      </w:r>
      <w:proofErr w:type="spellEnd"/>
      <w:r>
        <w:rPr>
          <w:u w:val="single"/>
        </w:rPr>
        <w:t xml:space="preserve"> Habana have </w:t>
      </w:r>
      <w:r>
        <w:rPr>
          <w:highlight w:val="green"/>
          <w:u w:val="single"/>
        </w:rPr>
        <w:t>applied</w:t>
      </w:r>
      <w:r>
        <w:rPr>
          <w:u w:val="single"/>
        </w:rPr>
        <w:t xml:space="preserve"> a </w:t>
      </w:r>
      <w:r>
        <w:rPr>
          <w:rStyle w:val="Emphasis"/>
        </w:rPr>
        <w:t xml:space="preserve">fairly rigorous </w:t>
      </w:r>
      <w:r>
        <w:rPr>
          <w:rStyle w:val="Emphasis"/>
          <w:highlight w:val="green"/>
        </w:rPr>
        <w:t>standard</w:t>
      </w:r>
      <w:r>
        <w:rPr>
          <w:u w:val="single"/>
        </w:rPr>
        <w:t xml:space="preserve">, relying on a comprehensive scheme of </w:t>
      </w:r>
      <w:r>
        <w:rPr>
          <w:rStyle w:val="Emphasis"/>
        </w:rPr>
        <w:t>statutes and regulations</w:t>
      </w:r>
      <w:r>
        <w:rPr>
          <w:u w:val="single"/>
        </w:rPr>
        <w:t xml:space="preserve"> addressing the </w:t>
      </w:r>
      <w:r>
        <w:rPr>
          <w:rStyle w:val="Emphasis"/>
        </w:rPr>
        <w:t>precise issue</w:t>
      </w:r>
      <w:r>
        <w:rPr>
          <w:sz w:val="16"/>
        </w:rPr>
        <w:t xml:space="preserve">,264 or on a treaty ratified by the U.S. directed to the same problem.265 </w:t>
      </w:r>
      <w:r>
        <w:rPr>
          <w:u w:val="single"/>
        </w:rPr>
        <w:t xml:space="preserve">These lower courts also have invoked Supreme Court </w:t>
      </w:r>
      <w:r>
        <w:rPr>
          <w:rStyle w:val="Emphasis"/>
        </w:rPr>
        <w:t>statements that focus</w:t>
      </w:r>
      <w:r>
        <w:rPr>
          <w:u w:val="single"/>
        </w:rPr>
        <w:t xml:space="preserve"> on the central role of </w:t>
      </w:r>
      <w:r>
        <w:rPr>
          <w:rStyle w:val="Emphasis"/>
        </w:rPr>
        <w:t>legislative expression</w:t>
      </w:r>
      <w:r>
        <w:rPr>
          <w:u w:val="single"/>
        </w:rPr>
        <w:t xml:space="preserve"> when concluding that certain </w:t>
      </w:r>
      <w:r>
        <w:rPr>
          <w:rStyle w:val="Emphasis"/>
        </w:rPr>
        <w:t>controlling congressional acts</w:t>
      </w:r>
      <w:r>
        <w:rPr>
          <w:u w:val="single"/>
        </w:rPr>
        <w:t xml:space="preserve"> were taken with a purpose to </w:t>
      </w:r>
      <w:r>
        <w:rPr>
          <w:rStyle w:val="Emphasis"/>
        </w:rPr>
        <w:t>preclude the application</w:t>
      </w:r>
      <w:r>
        <w:rPr>
          <w:u w:val="single"/>
        </w:rPr>
        <w:t xml:space="preserve"> of CIL to a particular situation</w:t>
      </w:r>
      <w:r>
        <w:rPr>
          <w:sz w:val="16"/>
        </w:rPr>
        <w:t xml:space="preserve">.266 Under this standard, </w:t>
      </w:r>
      <w:r>
        <w:rPr>
          <w:rStyle w:val="Emphasis"/>
        </w:rPr>
        <w:t xml:space="preserve">controlling U.S. </w:t>
      </w:r>
      <w:r>
        <w:rPr>
          <w:rStyle w:val="Emphasis"/>
          <w:highlight w:val="green"/>
        </w:rPr>
        <w:t>domestic law</w:t>
      </w:r>
      <w:r>
        <w:rPr>
          <w:highlight w:val="green"/>
          <w:u w:val="single"/>
        </w:rPr>
        <w:t xml:space="preserve"> does not preclude </w:t>
      </w:r>
      <w:r>
        <w:rPr>
          <w:rStyle w:val="Emphasis"/>
          <w:highlight w:val="green"/>
        </w:rPr>
        <w:t>federal courts’</w:t>
      </w:r>
      <w:r>
        <w:rPr>
          <w:rStyle w:val="Emphasis"/>
        </w:rPr>
        <w:t xml:space="preserve"> authority</w:t>
      </w:r>
      <w:r>
        <w:rPr>
          <w:u w:val="single"/>
        </w:rPr>
        <w:t xml:space="preserve"> to recognize a right to strike as CIL; on the contrary, </w:t>
      </w:r>
      <w:r>
        <w:rPr>
          <w:highlight w:val="green"/>
          <w:u w:val="single"/>
        </w:rPr>
        <w:t>it</w:t>
      </w:r>
      <w:r>
        <w:rPr>
          <w:u w:val="single"/>
        </w:rPr>
        <w:t xml:space="preserve"> </w:t>
      </w:r>
      <w:r>
        <w:rPr>
          <w:rStyle w:val="Emphasis"/>
        </w:rPr>
        <w:t xml:space="preserve">arguably </w:t>
      </w:r>
      <w:r>
        <w:rPr>
          <w:rStyle w:val="Emphasis"/>
          <w:highlight w:val="green"/>
        </w:rPr>
        <w:t>supports such authority</w:t>
      </w:r>
      <w:r>
        <w:rPr>
          <w:u w:val="single"/>
        </w:rPr>
        <w:t>. As an ILO member</w:t>
      </w:r>
      <w:r>
        <w:rPr>
          <w:rStyle w:val="Emphasis"/>
        </w:rPr>
        <w:t>, the U.S.</w:t>
      </w:r>
      <w:r>
        <w:rPr>
          <w:u w:val="single"/>
        </w:rPr>
        <w:t xml:space="preserve"> is a party to the 1944 Declaration of Philadelphia</w:t>
      </w:r>
      <w:r>
        <w:rPr>
          <w:sz w:val="16"/>
        </w:rPr>
        <w:t xml:space="preserve">, </w:t>
      </w:r>
      <w:r>
        <w:rPr>
          <w:u w:val="single"/>
        </w:rPr>
        <w:t xml:space="preserve">the 1998 Declaration on Fundamental Principles and Rights at Work, and the 2008 Declaration on Social Justice for a Fair Globalization.267 Each of these core ILO commitments specifies the </w:t>
      </w:r>
      <w:r>
        <w:rPr>
          <w:rStyle w:val="Emphasis"/>
        </w:rPr>
        <w:t>fundamental importance of FOA</w:t>
      </w:r>
      <w:r>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61C20EDA" w14:textId="77777777" w:rsidR="00726A39" w:rsidRDefault="00726A39" w:rsidP="00726A39"/>
    <w:p w14:paraId="6CC0B256" w14:textId="77777777" w:rsidR="00726A39" w:rsidRPr="00726A39" w:rsidRDefault="00726A39" w:rsidP="00726A39">
      <w:pPr>
        <w:pStyle w:val="Heading4"/>
        <w:jc w:val="both"/>
        <w:rPr>
          <w:bCs/>
        </w:rPr>
      </w:pPr>
      <w:r w:rsidRPr="00726A39">
        <w:rPr>
          <w:bCs/>
        </w:rPr>
        <w:t xml:space="preserve">Current laws are </w:t>
      </w:r>
      <w:r w:rsidRPr="00726A39">
        <w:rPr>
          <w:bCs/>
          <w:u w:val="single"/>
        </w:rPr>
        <w:t>ambiguous</w:t>
      </w:r>
      <w:r w:rsidRPr="00726A39">
        <w:rPr>
          <w:bCs/>
        </w:rPr>
        <w:t xml:space="preserve"> and there is </w:t>
      </w:r>
      <w:r w:rsidRPr="00726A39">
        <w:rPr>
          <w:bCs/>
          <w:u w:val="single"/>
        </w:rPr>
        <w:t>Cause of Action</w:t>
      </w:r>
      <w:r w:rsidRPr="00726A39">
        <w:rPr>
          <w:bCs/>
        </w:rPr>
        <w:t>.</w:t>
      </w:r>
    </w:p>
    <w:p w14:paraId="378671B9" w14:textId="77777777" w:rsidR="00726A39" w:rsidRDefault="00726A39" w:rsidP="00726A39">
      <w:r>
        <w:rPr>
          <w:rStyle w:val="Style13ptBold"/>
        </w:rPr>
        <w:t>Brudney 21</w:t>
      </w:r>
      <w:r>
        <w:t xml:space="preserve"> [James; 2/8/21; Joseph Crowley Chair in Labor and Employment Law, Fordham Law School; “The Right to Strike as Customary International Law,” THE YALE JOURNAL OF INTERNATIONAL LAW, Vol 46, </w:t>
      </w:r>
      <w:hyperlink r:id="rId11" w:history="1">
        <w:r>
          <w:rPr>
            <w:rStyle w:val="Hyperlink"/>
            <w:color w:val="000000"/>
            <w:u w:val="single"/>
          </w:rPr>
          <w:t>https://digitalcommons.law.yale.edu/cgi/viewcontent.cgi?article=1710&amp;context=yjil</w:t>
        </w:r>
      </w:hyperlink>
      <w:r>
        <w:t>] Justin ** Brackets in original</w:t>
      </w:r>
    </w:p>
    <w:p w14:paraId="3BC59003" w14:textId="77777777" w:rsidR="00726A39" w:rsidRDefault="00726A39" w:rsidP="00726A39">
      <w:pPr>
        <w:rPr>
          <w:u w:val="single"/>
        </w:rPr>
      </w:pPr>
      <w:r>
        <w:rPr>
          <w:u w:val="single"/>
        </w:rPr>
        <w:t>The D.C. Circuit in Reich relied on the canon disfavoring implied repeals</w:t>
      </w:r>
      <w:r>
        <w:rPr>
          <w:sz w:val="16"/>
        </w:rPr>
        <w:t xml:space="preserve">, </w:t>
      </w:r>
      <w:r>
        <w:rPr>
          <w:u w:val="single"/>
        </w:rPr>
        <w:t>because the later-enacted Procurement Act</w:t>
      </w:r>
      <w:r>
        <w:rPr>
          <w:sz w:val="16"/>
        </w:rPr>
        <w:t xml:space="preserve"> (on which the Executive Order was based) </w:t>
      </w:r>
      <w:r>
        <w:rPr>
          <w:u w:val="single"/>
        </w:rPr>
        <w:t>did not contradict the NLRA itself</w:t>
      </w:r>
      <w:r>
        <w:rPr>
          <w:sz w:val="16"/>
        </w:rPr>
        <w:t xml:space="preserve">.313 By contrast, </w:t>
      </w:r>
      <w:r>
        <w:rPr>
          <w:u w:val="single"/>
        </w:rPr>
        <w:t xml:space="preserve">the later-evolved </w:t>
      </w:r>
      <w:r>
        <w:rPr>
          <w:highlight w:val="green"/>
          <w:u w:val="single"/>
        </w:rPr>
        <w:t>CIL on the right to strike</w:t>
      </w:r>
      <w:r>
        <w:rPr>
          <w:u w:val="single"/>
        </w:rPr>
        <w:t xml:space="preserve"> does directly </w:t>
      </w:r>
      <w:r>
        <w:rPr>
          <w:rStyle w:val="Emphasis"/>
          <w:highlight w:val="green"/>
        </w:rPr>
        <w:t>contradict</w:t>
      </w:r>
      <w:r>
        <w:rPr>
          <w:rStyle w:val="Emphasis"/>
        </w:rPr>
        <w:t xml:space="preserve"> the text and application of </w:t>
      </w:r>
      <w:r>
        <w:rPr>
          <w:rStyle w:val="Emphasis"/>
          <w:highlight w:val="green"/>
        </w:rPr>
        <w:t>the NLRA</w:t>
      </w:r>
      <w:r>
        <w:rPr>
          <w:u w:val="single"/>
        </w:rPr>
        <w:t xml:space="preserve">. As evidenced by the CEACR General Survey, the CFA Compilation, and numerous other transnational and national sources, </w:t>
      </w:r>
      <w:r>
        <w:rPr>
          <w:highlight w:val="green"/>
          <w:u w:val="single"/>
        </w:rPr>
        <w:t>there is</w:t>
      </w:r>
      <w:r>
        <w:rPr>
          <w:u w:val="single"/>
        </w:rPr>
        <w:t xml:space="preserve"> a </w:t>
      </w:r>
      <w:r>
        <w:rPr>
          <w:rStyle w:val="Emphasis"/>
        </w:rPr>
        <w:t xml:space="preserve">direct </w:t>
      </w:r>
      <w:r>
        <w:rPr>
          <w:rStyle w:val="Emphasis"/>
          <w:highlight w:val="green"/>
        </w:rPr>
        <w:t>conflict</w:t>
      </w:r>
      <w:r>
        <w:rPr>
          <w:highlight w:val="green"/>
          <w:u w:val="single"/>
        </w:rPr>
        <w:t xml:space="preserve"> between CIL and</w:t>
      </w:r>
      <w:r>
        <w:rPr>
          <w:u w:val="single"/>
        </w:rPr>
        <w:t xml:space="preserve"> the Supreme Court interpretation of the NLRA on </w:t>
      </w:r>
      <w:r>
        <w:rPr>
          <w:rStyle w:val="Emphasis"/>
          <w:highlight w:val="green"/>
        </w:rPr>
        <w:t>permanent replacement</w:t>
      </w:r>
      <w:r>
        <w:rPr>
          <w:sz w:val="16"/>
        </w:rPr>
        <w:t xml:space="preserve">, </w:t>
      </w:r>
      <w:r>
        <w:rPr>
          <w:highlight w:val="green"/>
          <w:u w:val="single"/>
        </w:rPr>
        <w:t>as well as</w:t>
      </w:r>
      <w:r>
        <w:rPr>
          <w:u w:val="single"/>
        </w:rPr>
        <w:t xml:space="preserve"> the NLRA provisions declining to apply federal law to strikes by </w:t>
      </w:r>
      <w:r>
        <w:rPr>
          <w:rStyle w:val="Emphasis"/>
          <w:highlight w:val="green"/>
        </w:rPr>
        <w:t>public employees</w:t>
      </w:r>
      <w:r>
        <w:rPr>
          <w:rStyle w:val="Emphasis"/>
        </w:rPr>
        <w:t>.</w:t>
      </w:r>
      <w:r>
        <w:rPr>
          <w:sz w:val="16"/>
        </w:rPr>
        <w:t xml:space="preserve"> Regarding the permanent replacement of private strikers, </w:t>
      </w:r>
      <w:r>
        <w:rPr>
          <w:u w:val="single"/>
        </w:rPr>
        <w:t xml:space="preserve">a different canon than the one disfavoring implied repeals becomes important. The </w:t>
      </w:r>
      <w:r>
        <w:rPr>
          <w:highlight w:val="green"/>
          <w:u w:val="single"/>
        </w:rPr>
        <w:t>Charming Betsy canon provides</w:t>
      </w:r>
      <w:r>
        <w:rPr>
          <w:u w:val="single"/>
        </w:rPr>
        <w:t xml:space="preserve"> that </w:t>
      </w:r>
      <w:r>
        <w:rPr>
          <w:highlight w:val="green"/>
          <w:u w:val="single"/>
        </w:rPr>
        <w:t xml:space="preserve">when </w:t>
      </w:r>
      <w:r>
        <w:rPr>
          <w:rStyle w:val="Emphasis"/>
          <w:highlight w:val="green"/>
        </w:rPr>
        <w:t>legislation</w:t>
      </w:r>
      <w:r>
        <w:rPr>
          <w:highlight w:val="green"/>
          <w:u w:val="single"/>
        </w:rPr>
        <w:t xml:space="preserve"> is ambiguous, it should</w:t>
      </w:r>
      <w:r>
        <w:rPr>
          <w:u w:val="single"/>
        </w:rPr>
        <w:t xml:space="preserve"> be </w:t>
      </w:r>
      <w:r>
        <w:rPr>
          <w:rStyle w:val="Emphasis"/>
        </w:rPr>
        <w:t xml:space="preserve">construed to </w:t>
      </w:r>
      <w:r>
        <w:rPr>
          <w:rStyle w:val="Emphasis"/>
          <w:highlight w:val="green"/>
        </w:rPr>
        <w:t xml:space="preserve">conform to </w:t>
      </w:r>
      <w:r>
        <w:rPr>
          <w:rStyle w:val="Emphasis"/>
        </w:rPr>
        <w:t xml:space="preserve">international law, including the “law of nations” or </w:t>
      </w:r>
      <w:r>
        <w:rPr>
          <w:rStyle w:val="Emphasis"/>
          <w:highlight w:val="green"/>
        </w:rPr>
        <w:t>CIL</w:t>
      </w:r>
      <w:r>
        <w:rPr>
          <w:sz w:val="16"/>
        </w:rPr>
        <w:t xml:space="preserve">.314 </w:t>
      </w:r>
      <w:r>
        <w:rPr>
          <w:rStyle w:val="Emphasis"/>
        </w:rPr>
        <w:t>Federal courts</w:t>
      </w:r>
      <w:r>
        <w:rPr>
          <w:u w:val="single"/>
        </w:rPr>
        <w:t xml:space="preserve"> have made clear that they will </w:t>
      </w:r>
      <w:r>
        <w:rPr>
          <w:rStyle w:val="Emphasis"/>
        </w:rPr>
        <w:t>apply the Charming Betsy principle</w:t>
      </w:r>
      <w:r>
        <w:rPr>
          <w:u w:val="single"/>
        </w:rPr>
        <w:t xml:space="preserve"> if conflict exists between CIL and statutes that are ambiguous or inconclusive</w:t>
      </w:r>
      <w:r>
        <w:rPr>
          <w:sz w:val="16"/>
        </w:rPr>
        <w:t xml:space="preserve">.315 Thus, </w:t>
      </w:r>
      <w:r>
        <w:rPr>
          <w:u w:val="single"/>
        </w:rPr>
        <w:t>a federal appeals court</w:t>
      </w:r>
      <w:r>
        <w:rPr>
          <w:sz w:val="16"/>
        </w:rPr>
        <w:t>—</w:t>
      </w:r>
      <w:r>
        <w:rPr>
          <w:u w:val="single"/>
        </w:rPr>
        <w:t>recognizing a “clear international prohibition” against prolonged and arbitrary detention</w:t>
      </w:r>
      <w:r>
        <w:rPr>
          <w:sz w:val="16"/>
        </w:rPr>
        <w:t xml:space="preserve">, </w:t>
      </w:r>
      <w:r>
        <w:rPr>
          <w:u w:val="single"/>
        </w:rPr>
        <w:t>evidenced inter alia in the ICCPR</w:t>
      </w:r>
      <w:r>
        <w:rPr>
          <w:sz w:val="16"/>
        </w:rPr>
        <w:t xml:space="preserve">— </w:t>
      </w:r>
      <w:r>
        <w:rPr>
          <w:u w:val="single"/>
        </w:rPr>
        <w:t xml:space="preserve">construed an ambiguous statutory </w:t>
      </w:r>
      <w:r>
        <w:rPr>
          <w:rStyle w:val="Emphasis"/>
        </w:rPr>
        <w:t>immigration provision so as not to authorize the indefinite detention of removable aliens</w:t>
      </w:r>
      <w:r>
        <w:rPr>
          <w:sz w:val="16"/>
        </w:rPr>
        <w:t xml:space="preserve">. 316 And </w:t>
      </w:r>
      <w:r>
        <w:rPr>
          <w:u w:val="single"/>
        </w:rPr>
        <w:t xml:space="preserve">a district court—relying on a ratified OECD Convention—construed an ambiguous criminal statute so as to </w:t>
      </w:r>
      <w:r>
        <w:rPr>
          <w:rStyle w:val="Emphasis"/>
        </w:rPr>
        <w:t>authorize</w:t>
      </w:r>
      <w:r>
        <w:rPr>
          <w:u w:val="single"/>
        </w:rPr>
        <w:t xml:space="preserve"> broad prosecution of bribes involving officials of State-owned enterprises</w:t>
      </w:r>
      <w:r>
        <w:rPr>
          <w:sz w:val="16"/>
        </w:rPr>
        <w:t xml:space="preserve">. 317 At the same time, lower courts have indicated that the Charming Betsy canon comes into play only when the statute itself is ambiguous. “It is always the case that clear congressional action trumps customary international law and previously enacted treaties.”318 When a statute makes plain Congress’s intent, “Article III courts . . . must enforce the intent of </w:t>
      </w:r>
      <w:proofErr w:type="spellStart"/>
      <w:r>
        <w:rPr>
          <w:sz w:val="16"/>
        </w:rPr>
        <w:t>Congressirrespective</w:t>
      </w:r>
      <w:proofErr w:type="spellEnd"/>
      <w:r>
        <w:rPr>
          <w:sz w:val="16"/>
        </w:rPr>
        <w:t xml:space="preserve"> of whether the statute conforms to customary international law.”319 In this context, </w:t>
      </w:r>
      <w:r>
        <w:rPr>
          <w:u w:val="single"/>
        </w:rPr>
        <w:t xml:space="preserve">the </w:t>
      </w:r>
      <w:r>
        <w:rPr>
          <w:rStyle w:val="Emphasis"/>
          <w:highlight w:val="green"/>
        </w:rPr>
        <w:t>permanent replacement</w:t>
      </w:r>
      <w:r>
        <w:rPr>
          <w:rStyle w:val="Emphasis"/>
        </w:rPr>
        <w:t xml:space="preserve"> doctrine </w:t>
      </w:r>
      <w:r>
        <w:rPr>
          <w:rStyle w:val="Emphasis"/>
          <w:highlight w:val="green"/>
        </w:rPr>
        <w:t>is</w:t>
      </w:r>
      <w:r>
        <w:rPr>
          <w:rStyle w:val="Emphasis"/>
        </w:rPr>
        <w:t xml:space="preserve"> best understood as reflecting not clear congressional action</w:t>
      </w:r>
      <w:r>
        <w:rPr>
          <w:u w:val="single"/>
        </w:rPr>
        <w:t xml:space="preserve"> but rather an </w:t>
      </w:r>
      <w:r>
        <w:rPr>
          <w:highlight w:val="green"/>
          <w:u w:val="single"/>
        </w:rPr>
        <w:t xml:space="preserve">inconclusive </w:t>
      </w:r>
      <w:r>
        <w:rPr>
          <w:rStyle w:val="Emphasis"/>
          <w:highlight w:val="green"/>
        </w:rPr>
        <w:t>statutory text</w:t>
      </w:r>
      <w:r>
        <w:rPr>
          <w:u w:val="single"/>
        </w:rPr>
        <w:t xml:space="preserve">. When the Supreme Court grafted a </w:t>
      </w:r>
      <w:r>
        <w:rPr>
          <w:rStyle w:val="Emphasis"/>
        </w:rPr>
        <w:t>permanent replacement doctrine</w:t>
      </w:r>
      <w:r>
        <w:rPr>
          <w:u w:val="single"/>
        </w:rPr>
        <w:t xml:space="preserve"> onto the NLRA in 1938</w:t>
      </w:r>
      <w:r>
        <w:rPr>
          <w:sz w:val="16"/>
        </w:rPr>
        <w:t xml:space="preserve">, </w:t>
      </w:r>
      <w:r>
        <w:rPr>
          <w:u w:val="single"/>
        </w:rPr>
        <w:t xml:space="preserve">it acknowledged that the </w:t>
      </w:r>
      <w:r>
        <w:rPr>
          <w:highlight w:val="green"/>
          <w:u w:val="single"/>
        </w:rPr>
        <w:t xml:space="preserve">doctrine was </w:t>
      </w:r>
      <w:r>
        <w:rPr>
          <w:rStyle w:val="Emphasis"/>
          <w:highlight w:val="green"/>
        </w:rPr>
        <w:t>not based on</w:t>
      </w:r>
      <w:r>
        <w:rPr>
          <w:rStyle w:val="Emphasis"/>
        </w:rPr>
        <w:t xml:space="preserve"> any </w:t>
      </w:r>
      <w:r>
        <w:rPr>
          <w:rStyle w:val="Emphasis"/>
          <w:highlight w:val="green"/>
        </w:rPr>
        <w:t>language in the text</w:t>
      </w:r>
      <w:r>
        <w:rPr>
          <w:rStyle w:val="Emphasis"/>
        </w:rPr>
        <w:t xml:space="preserve"> itself</w:t>
      </w:r>
      <w:r>
        <w:rPr>
          <w:sz w:val="16"/>
        </w:rPr>
        <w:t xml:space="preserve">.320 </w:t>
      </w:r>
      <w:r>
        <w:rPr>
          <w:u w:val="single"/>
        </w:rPr>
        <w:t xml:space="preserve">Statutory </w:t>
      </w:r>
      <w:r>
        <w:rPr>
          <w:rStyle w:val="Emphasis"/>
        </w:rPr>
        <w:t>amendments</w:t>
      </w:r>
      <w:r>
        <w:rPr>
          <w:sz w:val="16"/>
        </w:rPr>
        <w:t xml:space="preserve"> from 1947 and 1959 </w:t>
      </w:r>
      <w:r>
        <w:rPr>
          <w:u w:val="single"/>
        </w:rPr>
        <w:t xml:space="preserve">make no reference to an employer’s right to hire </w:t>
      </w:r>
      <w:r>
        <w:rPr>
          <w:rStyle w:val="Emphasis"/>
        </w:rPr>
        <w:t>permanent replacements for lawful strikers</w:t>
      </w:r>
      <w:r>
        <w:rPr>
          <w:u w:val="single"/>
        </w:rPr>
        <w:t>. The only mention of strikers not entitled to reinstatement is language added in 1947 and modified in 1959</w:t>
      </w:r>
      <w:r>
        <w:rPr>
          <w:sz w:val="16"/>
        </w:rPr>
        <w:t xml:space="preserve">, 321 discussing voting eligibility for employees engaged in an economic strike who are not entitled to reinstatement. </w:t>
      </w:r>
      <w:r>
        <w:rPr>
          <w:u w:val="single"/>
        </w:rPr>
        <w:t xml:space="preserve">But that </w:t>
      </w:r>
      <w:r>
        <w:rPr>
          <w:rStyle w:val="Emphasis"/>
          <w:highlight w:val="green"/>
        </w:rPr>
        <w:t>reference</w:t>
      </w:r>
      <w:r>
        <w:rPr>
          <w:sz w:val="16"/>
        </w:rPr>
        <w:t xml:space="preserve">, in a section titled “Representatives and Elections” that is unrelated to the section dealing with lawfulness of employer practices, </w:t>
      </w:r>
      <w:r>
        <w:rPr>
          <w:highlight w:val="green"/>
          <w:u w:val="single"/>
        </w:rPr>
        <w:t>is</w:t>
      </w:r>
      <w:r>
        <w:rPr>
          <w:u w:val="single"/>
        </w:rPr>
        <w:t xml:space="preserve"> </w:t>
      </w:r>
      <w:r>
        <w:rPr>
          <w:rStyle w:val="Emphasis"/>
        </w:rPr>
        <w:t xml:space="preserve">at best </w:t>
      </w:r>
      <w:r>
        <w:rPr>
          <w:rStyle w:val="Emphasis"/>
          <w:highlight w:val="green"/>
        </w:rPr>
        <w:t>ambiguous</w:t>
      </w:r>
      <w:r>
        <w:rPr>
          <w:sz w:val="16"/>
        </w:rPr>
        <w:t xml:space="preserve">. 322 </w:t>
      </w:r>
      <w:r>
        <w:rPr>
          <w:u w:val="single"/>
        </w:rPr>
        <w:t xml:space="preserve">Non-entitlement to reinstatement could be for </w:t>
      </w:r>
      <w:r>
        <w:rPr>
          <w:rStyle w:val="Emphasis"/>
        </w:rPr>
        <w:t>various reasons</w:t>
      </w:r>
      <w:r>
        <w:rPr>
          <w:u w:val="single"/>
        </w:rPr>
        <w:t xml:space="preserve">, and the agency is given broad discretion to </w:t>
      </w:r>
      <w:r>
        <w:rPr>
          <w:rStyle w:val="Emphasis"/>
        </w:rPr>
        <w:t>determine voter eligibility “consistent with the purposes and provisions of this subchapter.”</w:t>
      </w:r>
      <w:r>
        <w:rPr>
          <w:sz w:val="16"/>
        </w:rPr>
        <w:t xml:space="preserve">323 As previously noted, subsequent Supreme Court decisions have invoked the permanent replacement doctrine.324 Yet still other </w:t>
      </w:r>
      <w:r>
        <w:rPr>
          <w:u w:val="single"/>
        </w:rPr>
        <w:t>Court decisions are arguably inconsistent with Mackay Radio</w:t>
      </w:r>
      <w:r>
        <w:rPr>
          <w:sz w:val="16"/>
        </w:rPr>
        <w:t xml:space="preserve">, 325 </w:t>
      </w:r>
      <w:r>
        <w:rPr>
          <w:u w:val="single"/>
        </w:rPr>
        <w:t xml:space="preserve">and the </w:t>
      </w:r>
      <w:r>
        <w:rPr>
          <w:highlight w:val="green"/>
          <w:u w:val="single"/>
        </w:rPr>
        <w:t>legal basis for</w:t>
      </w:r>
      <w:r>
        <w:rPr>
          <w:u w:val="single"/>
        </w:rPr>
        <w:t xml:space="preserve"> allowing </w:t>
      </w:r>
      <w:r>
        <w:rPr>
          <w:highlight w:val="green"/>
          <w:u w:val="single"/>
        </w:rPr>
        <w:t>permanent replacements has been</w:t>
      </w:r>
      <w:r>
        <w:rPr>
          <w:u w:val="single"/>
        </w:rPr>
        <w:t xml:space="preserve"> harshly </w:t>
      </w:r>
      <w:r>
        <w:rPr>
          <w:highlight w:val="green"/>
          <w:u w:val="single"/>
        </w:rPr>
        <w:t>criticized</w:t>
      </w:r>
      <w:r>
        <w:rPr>
          <w:u w:val="single"/>
        </w:rPr>
        <w:t xml:space="preserve"> for decades</w:t>
      </w:r>
      <w:r>
        <w:rPr>
          <w:sz w:val="16"/>
        </w:rPr>
        <w:t xml:space="preserve">.326 In the early 1990s, </w:t>
      </w:r>
      <w:r>
        <w:rPr>
          <w:u w:val="single"/>
        </w:rPr>
        <w:t>Congress came close to prohibiting the doctrine</w:t>
      </w:r>
      <w:r>
        <w:rPr>
          <w:sz w:val="16"/>
        </w:rPr>
        <w:t xml:space="preserve">, </w:t>
      </w:r>
      <w:r>
        <w:rPr>
          <w:u w:val="single"/>
        </w:rPr>
        <w:t>while making no textual changes during its effort</w:t>
      </w:r>
      <w:r>
        <w:rPr>
          <w:sz w:val="16"/>
        </w:rPr>
        <w:t xml:space="preserve">. 327 Overall, </w:t>
      </w:r>
      <w:r>
        <w:rPr>
          <w:u w:val="single"/>
        </w:rPr>
        <w:t>continued reliance on a controversial Court decision that construed statutory silence, and instances of congressional failures to act, would not appear to qualify as unambiguous statutory action trumping the CIL that has developed during and after the Court actions and congressional inactions, and that is now well-established</w:t>
      </w:r>
      <w:r>
        <w:rPr>
          <w:sz w:val="16"/>
        </w:rPr>
        <w:t xml:space="preserve">. As discussed in Section III.C, </w:t>
      </w:r>
      <w:r>
        <w:rPr>
          <w:u w:val="single"/>
        </w:rPr>
        <w:t xml:space="preserve">the </w:t>
      </w:r>
      <w:r>
        <w:rPr>
          <w:highlight w:val="green"/>
          <w:u w:val="single"/>
        </w:rPr>
        <w:t>Supreme Court</w:t>
      </w:r>
      <w:r>
        <w:rPr>
          <w:u w:val="single"/>
        </w:rPr>
        <w:t xml:space="preserve"> in admiralty law has </w:t>
      </w:r>
      <w:r>
        <w:rPr>
          <w:highlight w:val="green"/>
          <w:u w:val="single"/>
        </w:rPr>
        <w:t>overruled precedents</w:t>
      </w:r>
      <w:r>
        <w:rPr>
          <w:u w:val="single"/>
        </w:rPr>
        <w:t xml:space="preserve"> or distinguished statutes </w:t>
      </w:r>
      <w:r>
        <w:rPr>
          <w:highlight w:val="green"/>
          <w:u w:val="single"/>
        </w:rPr>
        <w:t>when newer</w:t>
      </w:r>
      <w:r>
        <w:rPr>
          <w:u w:val="single"/>
        </w:rPr>
        <w:t xml:space="preserve"> developments in </w:t>
      </w:r>
      <w:r>
        <w:rPr>
          <w:highlight w:val="green"/>
          <w:u w:val="single"/>
        </w:rPr>
        <w:t>CIL justify such action</w:t>
      </w:r>
      <w:r>
        <w:rPr>
          <w:sz w:val="16"/>
        </w:rPr>
        <w:t xml:space="preserve">.328 In this setting, </w:t>
      </w:r>
      <w:r>
        <w:rPr>
          <w:u w:val="single"/>
        </w:rPr>
        <w:t xml:space="preserve">the </w:t>
      </w:r>
      <w:r>
        <w:rPr>
          <w:highlight w:val="green"/>
          <w:u w:val="single"/>
        </w:rPr>
        <w:t>Charming Betsy</w:t>
      </w:r>
      <w:r>
        <w:rPr>
          <w:u w:val="single"/>
        </w:rPr>
        <w:t xml:space="preserve"> canon </w:t>
      </w:r>
      <w:r>
        <w:rPr>
          <w:highlight w:val="green"/>
          <w:u w:val="single"/>
        </w:rPr>
        <w:t>could encourage an updated</w:t>
      </w:r>
      <w:r>
        <w:rPr>
          <w:u w:val="single"/>
        </w:rPr>
        <w:t xml:space="preserve"> construction of the </w:t>
      </w:r>
      <w:r>
        <w:rPr>
          <w:highlight w:val="green"/>
          <w:u w:val="single"/>
        </w:rPr>
        <w:t>NLRA</w:t>
      </w:r>
      <w:r>
        <w:rPr>
          <w:sz w:val="16"/>
        </w:rPr>
        <w:t xml:space="preserve">, essentially </w:t>
      </w:r>
      <w:r>
        <w:rPr>
          <w:u w:val="single"/>
        </w:rPr>
        <w:t xml:space="preserve">forcing the Court to rethink its position. Regarding the prohibition on coverage for </w:t>
      </w:r>
      <w:r>
        <w:rPr>
          <w:highlight w:val="green"/>
          <w:u w:val="single"/>
        </w:rPr>
        <w:t>state employers</w:t>
      </w:r>
      <w:r>
        <w:rPr>
          <w:u w:val="single"/>
        </w:rPr>
        <w:t xml:space="preserve">, this statutory language is unambiguous and therefore the Charming Betsy canon has no application. The conflict here </w:t>
      </w:r>
      <w:r>
        <w:rPr>
          <w:highlight w:val="green"/>
          <w:u w:val="single"/>
        </w:rPr>
        <w:t>involves</w:t>
      </w:r>
      <w:r>
        <w:rPr>
          <w:u w:val="single"/>
        </w:rPr>
        <w:t xml:space="preserve"> the United States allowing the states unlimited rights to control the strike-related activities of their employees</w:t>
      </w:r>
      <w:r>
        <w:rPr>
          <w:sz w:val="16"/>
        </w:rPr>
        <w:t xml:space="preserve">. As explained above, </w:t>
      </w:r>
      <w:r>
        <w:rPr>
          <w:u w:val="single"/>
        </w:rPr>
        <w:t xml:space="preserve">the United States has justified this </w:t>
      </w:r>
      <w:r>
        <w:rPr>
          <w:highlight w:val="green"/>
          <w:u w:val="single"/>
        </w:rPr>
        <w:t>unlimited right of control</w:t>
      </w:r>
      <w:r>
        <w:rPr>
          <w:u w:val="single"/>
        </w:rPr>
        <w:t xml:space="preserve"> before the CFA by relying on the dual sovereignty of federalism</w:t>
      </w:r>
      <w:r>
        <w:rPr>
          <w:sz w:val="16"/>
        </w:rPr>
        <w:t xml:space="preserve"> as a constitutional matter.329 But </w:t>
      </w:r>
      <w:r>
        <w:rPr>
          <w:highlight w:val="green"/>
          <w:u w:val="single"/>
        </w:rPr>
        <w:t>that is not</w:t>
      </w:r>
      <w:r>
        <w:rPr>
          <w:u w:val="single"/>
        </w:rPr>
        <w:t xml:space="preserve"> obviously </w:t>
      </w:r>
      <w:r>
        <w:rPr>
          <w:highlight w:val="green"/>
          <w:u w:val="single"/>
        </w:rPr>
        <w:t>applicable after Garcia altered the constitutional equation</w:t>
      </w:r>
      <w:r>
        <w:rPr>
          <w:u w:val="single"/>
        </w:rPr>
        <w:t xml:space="preserve"> in 1985 with respect to laws of general applicability</w:t>
      </w:r>
      <w:r>
        <w:rPr>
          <w:sz w:val="16"/>
        </w:rPr>
        <w:t xml:space="preserve">. Moreover, </w:t>
      </w:r>
      <w:r>
        <w:rPr>
          <w:u w:val="single"/>
        </w:rPr>
        <w:t xml:space="preserve">CIL on the right to strike comes into its own long after the 1938 exclusion </w:t>
      </w:r>
      <w:proofErr w:type="spellStart"/>
      <w:r>
        <w:rPr>
          <w:u w:val="single"/>
        </w:rPr>
        <w:t>ofstatesfrom</w:t>
      </w:r>
      <w:proofErr w:type="spellEnd"/>
      <w:r>
        <w:rPr>
          <w:u w:val="single"/>
        </w:rPr>
        <w:t xml:space="preserve"> </w:t>
      </w:r>
      <w:proofErr w:type="spellStart"/>
      <w:r>
        <w:rPr>
          <w:u w:val="single"/>
        </w:rPr>
        <w:t>federalstatutory</w:t>
      </w:r>
      <w:proofErr w:type="spellEnd"/>
      <w:r>
        <w:rPr>
          <w:u w:val="single"/>
        </w:rPr>
        <w:t xml:space="preserve"> coverage.</w:t>
      </w:r>
      <w:r>
        <w:rPr>
          <w:sz w:val="16"/>
        </w:rPr>
        <w:t xml:space="preserve"> Instead, </w:t>
      </w:r>
      <w:r>
        <w:rPr>
          <w:u w:val="single"/>
        </w:rPr>
        <w:t xml:space="preserve">the </w:t>
      </w:r>
      <w:proofErr w:type="spellStart"/>
      <w:r>
        <w:rPr>
          <w:u w:val="single"/>
        </w:rPr>
        <w:t>U.S.should</w:t>
      </w:r>
      <w:proofErr w:type="spellEnd"/>
      <w:r>
        <w:rPr>
          <w:u w:val="single"/>
        </w:rPr>
        <w:t xml:space="preserve"> grant injunctive relief prohibiting states from violating CIL regarding the right to strike, at least until Congress has addressed the issue.</w:t>
      </w:r>
    </w:p>
    <w:p w14:paraId="253299B5" w14:textId="77777777" w:rsidR="00726A39" w:rsidRDefault="00726A39" w:rsidP="00726A39">
      <w:pPr>
        <w:rPr>
          <w:u w:val="single"/>
        </w:rPr>
      </w:pPr>
    </w:p>
    <w:p w14:paraId="4E44FF45" w14:textId="58AF7739" w:rsidR="00726A39" w:rsidRDefault="00726A39" w:rsidP="00726A39">
      <w:pPr>
        <w:pStyle w:val="Heading3"/>
      </w:pPr>
      <w:r>
        <w:t>1AC – Framing</w:t>
      </w:r>
    </w:p>
    <w:p w14:paraId="4A51582A" w14:textId="77777777" w:rsidR="00726A39" w:rsidRPr="00670EC3" w:rsidRDefault="00726A39" w:rsidP="00726A39">
      <w:pPr>
        <w:pStyle w:val="Heading4"/>
        <w:rPr>
          <w:rFonts w:cs="Calibri"/>
          <w:bCs/>
        </w:rPr>
      </w:pPr>
      <w:r w:rsidRPr="00670EC3">
        <w:rPr>
          <w:rFonts w:cs="Calibri"/>
          <w:bCs/>
        </w:rPr>
        <w:t>The standard is maximizing expected wellbeing.</w:t>
      </w:r>
    </w:p>
    <w:p w14:paraId="2DB00E56" w14:textId="77777777" w:rsidR="00726A39" w:rsidRPr="00726A39" w:rsidRDefault="00726A39" w:rsidP="00726A39">
      <w:pPr>
        <w:pStyle w:val="Heading4"/>
        <w:rPr>
          <w:rFonts w:cs="Calibri"/>
          <w:bCs/>
        </w:rPr>
      </w:pPr>
      <w:r w:rsidRPr="00726A39">
        <w:rPr>
          <w:rFonts w:cs="Calibri"/>
          <w:bCs/>
        </w:rPr>
        <w:t xml:space="preserve">1] Actor spec—governments must use util because they </w:t>
      </w:r>
      <w:r w:rsidRPr="00726A39">
        <w:rPr>
          <w:rFonts w:cs="Calibri"/>
          <w:bCs/>
          <w:u w:val="single"/>
        </w:rPr>
        <w:t>don’t have intentions</w:t>
      </w:r>
      <w:r w:rsidRPr="00726A39">
        <w:rPr>
          <w:rFonts w:cs="Calibri"/>
          <w:bCs/>
        </w:rPr>
        <w:t xml:space="preserve"> and are </w:t>
      </w:r>
      <w:r w:rsidRPr="00726A39">
        <w:rPr>
          <w:rFonts w:cs="Calibri"/>
          <w:bCs/>
          <w:u w:val="single"/>
        </w:rPr>
        <w:t>constantly</w:t>
      </w:r>
      <w:r w:rsidRPr="00726A39">
        <w:rPr>
          <w:rFonts w:cs="Calibri"/>
          <w:bCs/>
        </w:rPr>
        <w:t xml:space="preserve"> dealing with tradeoffs—outweighs since different agents have different obligations—takes out calc indicts since they are empirically denied.</w:t>
      </w:r>
    </w:p>
    <w:p w14:paraId="5622D33B" w14:textId="77777777" w:rsidR="00726A39" w:rsidRPr="00726A39" w:rsidRDefault="00726A39" w:rsidP="00726A39">
      <w:pPr>
        <w:pStyle w:val="Heading4"/>
        <w:rPr>
          <w:rFonts w:cs="Calibri"/>
          <w:bCs/>
        </w:rPr>
      </w:pPr>
      <w:r w:rsidRPr="00726A39">
        <w:rPr>
          <w:rFonts w:cs="Calibri"/>
          <w:bCs/>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110E5E0C" w14:textId="77777777" w:rsidR="00726A39" w:rsidRPr="00726A39" w:rsidRDefault="00726A39" w:rsidP="00726A39">
      <w:pPr>
        <w:pStyle w:val="Heading4"/>
        <w:rPr>
          <w:rFonts w:cs="Calibri"/>
          <w:bCs/>
        </w:rPr>
      </w:pPr>
      <w:r w:rsidRPr="00726A39">
        <w:rPr>
          <w:rFonts w:cs="Calibri"/>
          <w:bCs/>
        </w:rPr>
        <w:t>3] Pleasure and pain are the starting point for moral reasoning—they’re our most baseline desires and the only things that explain the intrinsic value of objects or actions</w:t>
      </w:r>
    </w:p>
    <w:p w14:paraId="6F3A9D24" w14:textId="77777777" w:rsidR="00726A39" w:rsidRDefault="00726A39" w:rsidP="00726A39">
      <w:r>
        <w:rPr>
          <w:rStyle w:val="Style13ptBold"/>
        </w:rPr>
        <w:t>Moen 16</w:t>
      </w:r>
      <w:r>
        <w:rPr>
          <w:shd w:val="clear" w:color="auto" w:fill="FFFFFF"/>
        </w:rPr>
        <w:t>, Ole M</w:t>
      </w:r>
      <w:r>
        <w:t xml:space="preserve">artin (PhD, Research Fellow in Philosophy at University of Oslo). "An Argument for Hedonism." Journal of Value Inquiry 50.2 (2016): 267. </w:t>
      </w:r>
    </w:p>
    <w:p w14:paraId="36AB636B" w14:textId="77777777" w:rsidR="00726A39" w:rsidRDefault="00726A39" w:rsidP="00726A39">
      <w:pPr>
        <w:rPr>
          <w:sz w:val="12"/>
        </w:rPr>
      </w:pPr>
      <w:r>
        <w:rPr>
          <w:sz w:val="12"/>
        </w:rPr>
        <w:t xml:space="preserve">Let us start by observing, empirically, that </w:t>
      </w:r>
      <w:r>
        <w:rPr>
          <w:rStyle w:val="TitleChar"/>
          <w:b/>
        </w:rPr>
        <w:t>a widely shared judgment about intrinsic value</w:t>
      </w:r>
      <w:r>
        <w:rPr>
          <w:sz w:val="12"/>
        </w:rPr>
        <w:t xml:space="preserve"> and disvalue </w:t>
      </w:r>
      <w:r>
        <w:rPr>
          <w:rStyle w:val="TitleChar"/>
          <w:b/>
        </w:rPr>
        <w:t xml:space="preserve">is that </w:t>
      </w:r>
      <w:r>
        <w:rPr>
          <w:rStyle w:val="TitleChar"/>
          <w:b/>
          <w:highlight w:val="green"/>
        </w:rPr>
        <w:t xml:space="preserve">pleasure is intrinsically valuable and pain is </w:t>
      </w:r>
      <w:r>
        <w:rPr>
          <w:rStyle w:val="TitleChar"/>
          <w:b/>
        </w:rPr>
        <w:t xml:space="preserve">intrinsically </w:t>
      </w:r>
      <w:r>
        <w:rPr>
          <w:rStyle w:val="TitleChar"/>
          <w:b/>
          <w:highlight w:val="green"/>
        </w:rPr>
        <w:t>disvaluable</w:t>
      </w:r>
      <w:r>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Pr>
          <w:rStyle w:val="TitleChar"/>
          <w:b/>
          <w:highlight w:val="green"/>
        </w:rPr>
        <w:t xml:space="preserve">there is something </w:t>
      </w:r>
      <w:r>
        <w:rPr>
          <w:rStyle w:val="TitleChar"/>
          <w:b/>
        </w:rPr>
        <w:t xml:space="preserve">undeniably </w:t>
      </w:r>
      <w:r>
        <w:rPr>
          <w:rStyle w:val="TitleChar"/>
          <w:b/>
          <w:highlight w:val="green"/>
        </w:rPr>
        <w:t xml:space="preserve">good about </w:t>
      </w:r>
      <w:r>
        <w:rPr>
          <w:rStyle w:val="TitleChar"/>
          <w:b/>
        </w:rPr>
        <w:t xml:space="preserve">the way </w:t>
      </w:r>
      <w:r>
        <w:rPr>
          <w:rStyle w:val="TitleChar"/>
          <w:b/>
          <w:highlight w:val="green"/>
        </w:rPr>
        <w:t xml:space="preserve">pleasure </w:t>
      </w:r>
      <w:r>
        <w:rPr>
          <w:rStyle w:val="TitleChar"/>
          <w:b/>
        </w:rPr>
        <w:t xml:space="preserve">feels </w:t>
      </w:r>
      <w:r>
        <w:rPr>
          <w:rStyle w:val="TitleChar"/>
          <w:b/>
          <w:highlight w:val="green"/>
        </w:rPr>
        <w:t xml:space="preserve">and something </w:t>
      </w:r>
      <w:r>
        <w:rPr>
          <w:rStyle w:val="TitleChar"/>
          <w:b/>
        </w:rPr>
        <w:t xml:space="preserve">undeniably </w:t>
      </w:r>
      <w:r>
        <w:rPr>
          <w:rStyle w:val="TitleChar"/>
          <w:b/>
          <w:highlight w:val="green"/>
        </w:rPr>
        <w:t xml:space="preserve">bad about </w:t>
      </w:r>
      <w:r>
        <w:rPr>
          <w:rStyle w:val="TitleChar"/>
          <w:b/>
        </w:rPr>
        <w:t>the way</w:t>
      </w:r>
      <w:r>
        <w:rPr>
          <w:rStyle w:val="TitleChar"/>
          <w:b/>
          <w:highlight w:val="green"/>
        </w:rPr>
        <w:t xml:space="preserve"> pain </w:t>
      </w:r>
      <w:r>
        <w:rPr>
          <w:rStyle w:val="TitleChar"/>
          <w:b/>
        </w:rPr>
        <w:t>feels</w:t>
      </w:r>
      <w:r>
        <w:rPr>
          <w:sz w:val="12"/>
        </w:rPr>
        <w:t xml:space="preserve">, and neither the goodness of pleasure nor the badness of pain seems to be exhausted by the further effects that these experiences might have. “Pleasure” and “pain” </w:t>
      </w:r>
      <w:r>
        <w:rPr>
          <w:rStyle w:val="TitleChar"/>
          <w:b/>
        </w:rPr>
        <w:t>are</w:t>
      </w:r>
      <w:r>
        <w:rPr>
          <w:sz w:val="12"/>
        </w:rPr>
        <w:t xml:space="preserve"> here </w:t>
      </w:r>
      <w:r>
        <w:rPr>
          <w:rStyle w:val="TitleChar"/>
          <w:b/>
        </w:rPr>
        <w:t>understood inclusively</w:t>
      </w:r>
      <w:r>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Pr>
          <w:rStyle w:val="TitleChar"/>
          <w:b/>
        </w:rPr>
        <w:t>, I might ask: “What for</w:t>
      </w:r>
      <w:r>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Pr>
          <w:rStyle w:val="TitleChar"/>
          <w:b/>
        </w:rPr>
        <w:t>The reason is that the pleasure is not good for anything further; it is simply that for which going to the convenience store and buying the soda is good</w:t>
      </w:r>
      <w:r>
        <w:rPr>
          <w:sz w:val="12"/>
        </w:rPr>
        <w:t>. 3 As Aristotle observes: “</w:t>
      </w:r>
      <w:r>
        <w:rPr>
          <w:rStyle w:val="TitleChar"/>
          <w:b/>
          <w:highlight w:val="green"/>
        </w:rPr>
        <w:t>We never ask</w:t>
      </w:r>
      <w:r>
        <w:rPr>
          <w:sz w:val="12"/>
        </w:rPr>
        <w:t xml:space="preserve"> [a man] </w:t>
      </w:r>
      <w:r>
        <w:rPr>
          <w:rStyle w:val="TitleChar"/>
          <w:b/>
          <w:highlight w:val="green"/>
        </w:rPr>
        <w:t>what</w:t>
      </w:r>
      <w:r>
        <w:rPr>
          <w:sz w:val="12"/>
        </w:rPr>
        <w:t xml:space="preserve"> his </w:t>
      </w:r>
      <w:r>
        <w:rPr>
          <w:rStyle w:val="TitleChar"/>
          <w:b/>
          <w:highlight w:val="green"/>
        </w:rPr>
        <w:t>end is in being pleased, because we assume that pleasure is choice worthy in itself</w:t>
      </w:r>
      <w:r>
        <w:rPr>
          <w:sz w:val="12"/>
        </w:rPr>
        <w:t xml:space="preserve">.”4 Presumably, a similar story can be told in the case of pains, for if someone </w:t>
      </w:r>
      <w:proofErr w:type="gramStart"/>
      <w:r>
        <w:rPr>
          <w:sz w:val="12"/>
        </w:rPr>
        <w:t>says</w:t>
      </w:r>
      <w:proofErr w:type="gramEnd"/>
      <w:r>
        <w:rPr>
          <w:sz w:val="12"/>
        </w:rPr>
        <w:t xml:space="preserve"> “This is painful!” we never respond by asking: “And why is that a problem?” We take for granted that </w:t>
      </w:r>
      <w:r>
        <w:rPr>
          <w:rStyle w:val="TitleChar"/>
          <w:b/>
          <w:highlight w:val="green"/>
        </w:rPr>
        <w:t>if something is painful, we have a sufficient explanation of why it is bad</w:t>
      </w:r>
      <w:r>
        <w:rPr>
          <w:sz w:val="12"/>
        </w:rPr>
        <w:t xml:space="preserve">. If we are onto something in our everyday reasoning about values, it seems that </w:t>
      </w:r>
      <w:r>
        <w:rPr>
          <w:rStyle w:val="TitleChar"/>
          <w:b/>
          <w:highlight w:val="green"/>
        </w:rPr>
        <w:t xml:space="preserve">pleasure and pain are both places where we reach the end </w:t>
      </w:r>
      <w:r>
        <w:rPr>
          <w:rStyle w:val="TitleChar"/>
          <w:b/>
        </w:rPr>
        <w:t xml:space="preserve">of the line </w:t>
      </w:r>
      <w:r>
        <w:rPr>
          <w:rStyle w:val="TitleChar"/>
          <w:b/>
          <w:highlight w:val="green"/>
        </w:rPr>
        <w:t>in matters of value</w:t>
      </w:r>
      <w:r>
        <w:rPr>
          <w:sz w:val="12"/>
        </w:rPr>
        <w:t xml:space="preserve">. Although </w:t>
      </w:r>
      <w:r>
        <w:rPr>
          <w:rStyle w:val="TitleChar"/>
          <w:b/>
        </w:rPr>
        <w:t>pleasure and pain thus seem to be good candidates for intrinsic value and disvalue</w:t>
      </w:r>
      <w:r>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Pr>
          <w:sz w:val="12"/>
        </w:rPr>
        <w:t>taken into account</w:t>
      </w:r>
      <w:proofErr w:type="gramEnd"/>
      <w:r>
        <w:rPr>
          <w:sz w:val="12"/>
        </w:rPr>
        <w: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6811C4BA" w14:textId="77777777" w:rsidR="00726A39" w:rsidRPr="00726A39" w:rsidRDefault="00726A39" w:rsidP="00726A39">
      <w:pPr>
        <w:pStyle w:val="Heading4"/>
        <w:rPr>
          <w:rFonts w:cs="Calibri"/>
          <w:bCs/>
        </w:rPr>
      </w:pPr>
      <w:r w:rsidRPr="00726A39">
        <w:rPr>
          <w:rFonts w:cs="Calibri"/>
          <w:bCs/>
        </w:rPr>
        <w:t>4] Extinction outweighs</w:t>
      </w:r>
    </w:p>
    <w:p w14:paraId="0CB51101" w14:textId="77777777" w:rsidR="00726A39" w:rsidRDefault="00726A39" w:rsidP="00726A39">
      <w:r>
        <w:rPr>
          <w:rStyle w:val="Heading4Char"/>
        </w:rPr>
        <w:t>MacAskill 14</w:t>
      </w:r>
      <w:r>
        <w:t xml:space="preserve"> </w:t>
      </w:r>
      <w:r>
        <w:rPr>
          <w:sz w:val="16"/>
          <w:szCs w:val="16"/>
        </w:rPr>
        <w:t>[William, Oxford Philosopher and youngest tenured philosopher in the world, Normative Uncertainty, 2014]</w:t>
      </w:r>
    </w:p>
    <w:p w14:paraId="195A0964" w14:textId="77777777" w:rsidR="00726A39" w:rsidRDefault="00726A39" w:rsidP="00726A39">
      <w:pPr>
        <w:rPr>
          <w:sz w:val="14"/>
          <w:szCs w:val="26"/>
        </w:rPr>
      </w:pPr>
      <w:r>
        <w:rPr>
          <w:rStyle w:val="StyleUnderline"/>
          <w:szCs w:val="26"/>
        </w:rPr>
        <w:t xml:space="preserve">The human race might go extinct </w:t>
      </w:r>
      <w:r>
        <w:rPr>
          <w:sz w:val="14"/>
          <w:szCs w:val="26"/>
        </w:rPr>
        <w:t xml:space="preserve">from a number of causes: asteroids, </w:t>
      </w:r>
      <w:proofErr w:type="spellStart"/>
      <w:r>
        <w:rPr>
          <w:sz w:val="14"/>
          <w:szCs w:val="26"/>
        </w:rPr>
        <w:t>supervolcanoes</w:t>
      </w:r>
      <w:proofErr w:type="spellEnd"/>
      <w:r>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szCs w:val="26"/>
        </w:rPr>
        <w:t xml:space="preserve">different moral views give opposing answers to question of whether this would be a </w:t>
      </w:r>
      <w:r>
        <w:rPr>
          <w:sz w:val="14"/>
          <w:szCs w:val="26"/>
        </w:rPr>
        <w:t>good</w:t>
      </w:r>
      <w:r>
        <w:rPr>
          <w:rStyle w:val="StyleUnderline"/>
          <w:szCs w:val="26"/>
        </w:rPr>
        <w:t xml:space="preserve"> </w:t>
      </w:r>
      <w:r>
        <w:rPr>
          <w:sz w:val="14"/>
          <w:szCs w:val="26"/>
        </w:rPr>
        <w:t xml:space="preserve">or a </w:t>
      </w:r>
      <w:r>
        <w:rPr>
          <w:rStyle w:val="StyleUnderline"/>
          <w:szCs w:val="26"/>
        </w:rPr>
        <w:t>bad thing</w:t>
      </w:r>
      <w:r>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Pr>
          <w:sz w:val="14"/>
          <w:szCs w:val="26"/>
        </w:rPr>
        <w:t>thing.For</w:t>
      </w:r>
      <w:proofErr w:type="spellEnd"/>
      <w:r>
        <w:rPr>
          <w:sz w:val="14"/>
          <w:szCs w:val="26"/>
        </w:rPr>
        <w:t xml:space="preserve"> example, one might regard the prevention of </w:t>
      </w:r>
      <w:proofErr w:type="spellStart"/>
      <w:r>
        <w:rPr>
          <w:sz w:val="14"/>
          <w:szCs w:val="26"/>
        </w:rPr>
        <w:t>bads</w:t>
      </w:r>
      <w:proofErr w:type="spellEnd"/>
      <w:r>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 w:val="14"/>
          <w:szCs w:val="26"/>
        </w:rPr>
        <w:t>bads</w:t>
      </w:r>
      <w:proofErr w:type="spellEnd"/>
      <w:r>
        <w:rPr>
          <w:sz w:val="14"/>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Pr>
          <w:sz w:val="14"/>
          <w:szCs w:val="26"/>
        </w:rPr>
        <w:t>bads</w:t>
      </w:r>
      <w:proofErr w:type="spellEnd"/>
      <w:r>
        <w:rPr>
          <w:sz w:val="14"/>
          <w:szCs w:val="26"/>
        </w:rPr>
        <w:t xml:space="preserve"> as well as objective goods. So, if one weights the </w:t>
      </w:r>
      <w:proofErr w:type="spellStart"/>
      <w:r>
        <w:rPr>
          <w:sz w:val="14"/>
          <w:szCs w:val="26"/>
        </w:rPr>
        <w:t>bads</w:t>
      </w:r>
      <w:proofErr w:type="spellEnd"/>
      <w:r>
        <w:rPr>
          <w:sz w:val="14"/>
          <w:szCs w:val="26"/>
        </w:rPr>
        <w:t xml:space="preserve"> sufficiently heavily against the goods, or if one is sufficiently pessimistic about humanity’s ability to achieve good outcomes, then one will regard human extinction as a good thing.187 </w:t>
      </w:r>
      <w:r>
        <w:rPr>
          <w:rStyle w:val="StyleUnderline"/>
          <w:szCs w:val="26"/>
        </w:rPr>
        <w:t xml:space="preserve">However, even if we believe in a moral view </w:t>
      </w:r>
      <w:r>
        <w:rPr>
          <w:sz w:val="14"/>
          <w:szCs w:val="26"/>
        </w:rPr>
        <w:t xml:space="preserve">according to </w:t>
      </w:r>
      <w:r>
        <w:rPr>
          <w:rStyle w:val="StyleUnderline"/>
          <w:szCs w:val="26"/>
        </w:rPr>
        <w:t xml:space="preserve">which human extinction would be a good thing, </w:t>
      </w:r>
      <w:r>
        <w:rPr>
          <w:rStyle w:val="StyleUnderline"/>
          <w:szCs w:val="26"/>
          <w:highlight w:val="green"/>
        </w:rPr>
        <w:t xml:space="preserve">we </w:t>
      </w:r>
      <w:r>
        <w:rPr>
          <w:rStyle w:val="StyleUnderline"/>
          <w:szCs w:val="26"/>
        </w:rPr>
        <w:t xml:space="preserve">still </w:t>
      </w:r>
      <w:r>
        <w:rPr>
          <w:rStyle w:val="StyleUnderline"/>
          <w:szCs w:val="26"/>
          <w:highlight w:val="green"/>
        </w:rPr>
        <w:t>have strong reason to prevent near-term</w:t>
      </w:r>
      <w:r>
        <w:rPr>
          <w:rStyle w:val="StyleUnderline"/>
          <w:szCs w:val="26"/>
        </w:rPr>
        <w:t xml:space="preserve"> </w:t>
      </w:r>
      <w:r>
        <w:rPr>
          <w:sz w:val="14"/>
          <w:szCs w:val="26"/>
        </w:rPr>
        <w:t>human</w:t>
      </w:r>
      <w:r>
        <w:rPr>
          <w:rStyle w:val="StyleUnderline"/>
          <w:szCs w:val="26"/>
        </w:rPr>
        <w:t xml:space="preserve"> </w:t>
      </w:r>
      <w:r>
        <w:rPr>
          <w:rStyle w:val="StyleUnderline"/>
          <w:szCs w:val="26"/>
          <w:highlight w:val="green"/>
        </w:rPr>
        <w:t>extinction</w:t>
      </w:r>
      <w:r>
        <w:rPr>
          <w:sz w:val="14"/>
          <w:szCs w:val="26"/>
        </w:rPr>
        <w:t xml:space="preserve">. To see this, we must note three points. </w:t>
      </w:r>
      <w:r>
        <w:rPr>
          <w:rStyle w:val="StyleUnderline"/>
          <w:szCs w:val="26"/>
        </w:rPr>
        <w:t>First</w:t>
      </w:r>
      <w:r>
        <w:rPr>
          <w:sz w:val="14"/>
          <w:szCs w:val="26"/>
        </w:rPr>
        <w:t xml:space="preserve">, we should note that the </w:t>
      </w:r>
      <w:r>
        <w:rPr>
          <w:rStyle w:val="StyleUnderline"/>
          <w:szCs w:val="26"/>
        </w:rPr>
        <w:t>extinction</w:t>
      </w:r>
      <w:r>
        <w:rPr>
          <w:sz w:val="14"/>
          <w:szCs w:val="26"/>
        </w:rPr>
        <w:t xml:space="preserve"> of the human race </w:t>
      </w:r>
      <w:r>
        <w:rPr>
          <w:rStyle w:val="StyleUnderline"/>
          <w:szCs w:val="26"/>
        </w:rPr>
        <w:t xml:space="preserve">is </w:t>
      </w:r>
      <w:r>
        <w:rPr>
          <w:sz w:val="14"/>
          <w:szCs w:val="26"/>
        </w:rPr>
        <w:t xml:space="preserve">an </w:t>
      </w:r>
      <w:r>
        <w:rPr>
          <w:rStyle w:val="StyleUnderline"/>
          <w:szCs w:val="26"/>
          <w:highlight w:val="green"/>
        </w:rPr>
        <w:t>extremely high stakes</w:t>
      </w:r>
      <w:r>
        <w:rPr>
          <w:sz w:val="14"/>
          <w:szCs w:val="26"/>
        </w:rPr>
        <w:t xml:space="preserve"> moral issue. Humanity could be around for a very long time: if humans survive as long as the median mammal species, we will last another two million years. On this estimate, </w:t>
      </w:r>
      <w:r>
        <w:rPr>
          <w:rStyle w:val="StyleUnderline"/>
          <w:szCs w:val="26"/>
        </w:rPr>
        <w:t xml:space="preserve">the number of humans in existence </w:t>
      </w:r>
      <w:r>
        <w:rPr>
          <w:sz w:val="14"/>
          <w:szCs w:val="26"/>
        </w:rPr>
        <w:t>in the</w:t>
      </w:r>
      <w:r>
        <w:rPr>
          <w:rStyle w:val="StyleUnderline"/>
          <w:szCs w:val="26"/>
        </w:rPr>
        <w:t xml:space="preserve"> </w:t>
      </w:r>
      <w:proofErr w:type="spellStart"/>
      <w:r>
        <w:rPr>
          <w:sz w:val="14"/>
          <w:szCs w:val="26"/>
        </w:rPr>
        <w:t>The</w:t>
      </w:r>
      <w:proofErr w:type="spellEnd"/>
      <w:r>
        <w:rPr>
          <w:sz w:val="14"/>
          <w:szCs w:val="26"/>
        </w:rPr>
        <w:t xml:space="preserve"> future, </w:t>
      </w:r>
      <w:r>
        <w:rPr>
          <w:rStyle w:val="StyleUnderline"/>
          <w:szCs w:val="26"/>
        </w:rPr>
        <w:t>given that we don’t go extinct</w:t>
      </w:r>
      <w:r>
        <w:rPr>
          <w:sz w:val="14"/>
          <w:szCs w:val="26"/>
        </w:rPr>
        <w:t xml:space="preserve"> any time soon, </w:t>
      </w:r>
      <w:r>
        <w:rPr>
          <w:rStyle w:val="StyleUnderline"/>
          <w:szCs w:val="26"/>
        </w:rPr>
        <w:t>would be 2×10^14</w:t>
      </w:r>
      <w:r>
        <w:rPr>
          <w:sz w:val="14"/>
          <w:szCs w:val="26"/>
        </w:rPr>
        <w:t xml:space="preserve">. </w:t>
      </w:r>
      <w:r>
        <w:rPr>
          <w:rStyle w:val="StyleUnderline"/>
          <w:szCs w:val="26"/>
        </w:rPr>
        <w:t xml:space="preserve">So if it is good to bring new people into existence, then it’s very good to prevent </w:t>
      </w:r>
      <w:r>
        <w:rPr>
          <w:sz w:val="14"/>
          <w:szCs w:val="26"/>
        </w:rPr>
        <w:t>human</w:t>
      </w:r>
      <w:r>
        <w:rPr>
          <w:rStyle w:val="StyleUnderline"/>
          <w:szCs w:val="26"/>
        </w:rPr>
        <w:t xml:space="preserve"> extinction. Second</w:t>
      </w:r>
      <w:r>
        <w:rPr>
          <w:sz w:val="14"/>
          <w:szCs w:val="26"/>
        </w:rPr>
        <w:t xml:space="preserve">, human </w:t>
      </w:r>
      <w:r>
        <w:rPr>
          <w:rStyle w:val="StyleUnderline"/>
          <w:szCs w:val="26"/>
          <w:highlight w:val="green"/>
        </w:rPr>
        <w:t>extinction is</w:t>
      </w:r>
      <w:r>
        <w:rPr>
          <w:rStyle w:val="StyleUnderline"/>
          <w:szCs w:val="26"/>
        </w:rPr>
        <w:t xml:space="preserve"> </w:t>
      </w:r>
      <w:r>
        <w:rPr>
          <w:sz w:val="14"/>
          <w:szCs w:val="26"/>
        </w:rPr>
        <w:t xml:space="preserve">by its nature an </w:t>
      </w:r>
      <w:r>
        <w:rPr>
          <w:rStyle w:val="StyleUnderline"/>
          <w:szCs w:val="26"/>
          <w:highlight w:val="green"/>
        </w:rPr>
        <w:t>irreversible</w:t>
      </w:r>
      <w:r>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Cs w:val="26"/>
        </w:rPr>
        <w:t xml:space="preserve">Third, we should </w:t>
      </w:r>
      <w:r>
        <w:rPr>
          <w:rStyle w:val="StyleUnderline"/>
          <w:szCs w:val="26"/>
          <w:highlight w:val="green"/>
        </w:rPr>
        <w:t>expect</w:t>
      </w:r>
      <w:r>
        <w:rPr>
          <w:sz w:val="14"/>
          <w:szCs w:val="26"/>
        </w:rPr>
        <w:t xml:space="preserve"> ourselves </w:t>
      </w:r>
      <w:r>
        <w:rPr>
          <w:rStyle w:val="StyleUnderline"/>
          <w:szCs w:val="26"/>
          <w:highlight w:val="green"/>
        </w:rPr>
        <w:t>to progress, morally</w:t>
      </w:r>
      <w:r>
        <w:rPr>
          <w:sz w:val="14"/>
          <w:szCs w:val="26"/>
        </w:rPr>
        <w:t xml:space="preserve">, over the next few centuries, </w:t>
      </w:r>
      <w:r>
        <w:rPr>
          <w:rStyle w:val="StyleUnderline"/>
          <w:szCs w:val="26"/>
          <w:highlight w:val="green"/>
        </w:rPr>
        <w:t xml:space="preserve">as </w:t>
      </w:r>
      <w:r>
        <w:rPr>
          <w:rStyle w:val="StyleUnderline"/>
          <w:szCs w:val="26"/>
        </w:rPr>
        <w:t>we have</w:t>
      </w:r>
      <w:r>
        <w:rPr>
          <w:sz w:val="14"/>
          <w:szCs w:val="26"/>
        </w:rPr>
        <w:t xml:space="preserve"> progressed </w:t>
      </w:r>
      <w:r>
        <w:rPr>
          <w:rStyle w:val="StyleUnderline"/>
          <w:szCs w:val="26"/>
          <w:highlight w:val="green"/>
        </w:rPr>
        <w:t>in the past</w:t>
      </w:r>
      <w:r>
        <w:rPr>
          <w:rStyle w:val="StyleUnderline"/>
          <w:szCs w:val="26"/>
        </w:rPr>
        <w:t>.</w:t>
      </w:r>
      <w:r>
        <w:rPr>
          <w:sz w:val="14"/>
          <w:szCs w:val="26"/>
        </w:rPr>
        <w:t xml:space="preserve"> So we should expect that </w:t>
      </w:r>
      <w:r>
        <w:rPr>
          <w:rStyle w:val="StyleUnderline"/>
          <w:szCs w:val="26"/>
          <w:highlight w:val="green"/>
        </w:rPr>
        <w:t xml:space="preserve">in </w:t>
      </w:r>
      <w:r>
        <w:rPr>
          <w:rStyle w:val="StyleUnderline"/>
          <w:szCs w:val="26"/>
        </w:rPr>
        <w:t xml:space="preserve">a few centuries’ </w:t>
      </w:r>
      <w:r>
        <w:rPr>
          <w:rStyle w:val="StyleUnderline"/>
          <w:szCs w:val="26"/>
          <w:highlight w:val="green"/>
        </w:rPr>
        <w:t>time we will have better evidence about how to evaluate</w:t>
      </w:r>
      <w:r>
        <w:rPr>
          <w:sz w:val="14"/>
          <w:szCs w:val="26"/>
        </w:rPr>
        <w:t xml:space="preserve"> human </w:t>
      </w:r>
      <w:r>
        <w:rPr>
          <w:rStyle w:val="StyleUnderline"/>
          <w:szCs w:val="26"/>
          <w:highlight w:val="green"/>
        </w:rPr>
        <w:t>extinction</w:t>
      </w:r>
      <w:r>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Cs w:val="26"/>
        </w:rPr>
        <w:t>Suppose that we have</w:t>
      </w:r>
      <w:r>
        <w:rPr>
          <w:sz w:val="14"/>
          <w:szCs w:val="26"/>
        </w:rPr>
        <w:t xml:space="preserve"> 0.8 credence that it is a bad thing to produce new people, and </w:t>
      </w:r>
      <w:r>
        <w:rPr>
          <w:rStyle w:val="StyleUnderline"/>
          <w:szCs w:val="26"/>
        </w:rPr>
        <w:t>0.2</w:t>
      </w:r>
      <w:r>
        <w:rPr>
          <w:sz w:val="14"/>
          <w:szCs w:val="26"/>
        </w:rPr>
        <w:t xml:space="preserve"> </w:t>
      </w:r>
      <w:r>
        <w:rPr>
          <w:rStyle w:val="StyleUnderline"/>
          <w:szCs w:val="26"/>
        </w:rPr>
        <w:t>certain that it’s a good thing to produce new people</w:t>
      </w:r>
      <w:r>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Pr>
          <w:sz w:val="14"/>
          <w:szCs w:val="26"/>
        </w:rPr>
        <w:t>future, if</w:t>
      </w:r>
      <w:proofErr w:type="gramEnd"/>
      <w:r>
        <w:rPr>
          <w:sz w:val="14"/>
          <w:szCs w:val="26"/>
        </w:rPr>
        <w:t xml:space="preserve"> we avoid near-term human extinction. Given our stipulated </w:t>
      </w:r>
      <w:proofErr w:type="spellStart"/>
      <w:r>
        <w:rPr>
          <w:sz w:val="14"/>
          <w:szCs w:val="26"/>
        </w:rPr>
        <w:t>credences</w:t>
      </w:r>
      <w:proofErr w:type="spellEnd"/>
      <w:r>
        <w:rPr>
          <w:sz w:val="14"/>
          <w:szCs w:val="26"/>
        </w:rPr>
        <w:t>, the expected benefit of letting the human race go extinct now would be (.8-.2)×(2×10^14) = 1.2×(10^14). Suppose that,</w:t>
      </w:r>
      <w:r>
        <w:rPr>
          <w:rStyle w:val="StyleUnderline"/>
          <w:szCs w:val="26"/>
        </w:rPr>
        <w:t xml:space="preserve"> </w:t>
      </w:r>
      <w:r>
        <w:rPr>
          <w:rStyle w:val="StyleUnderline"/>
          <w:szCs w:val="26"/>
          <w:highlight w:val="green"/>
        </w:rPr>
        <w:t>if we</w:t>
      </w:r>
      <w:r>
        <w:rPr>
          <w:rStyle w:val="StyleUnderline"/>
          <w:szCs w:val="26"/>
        </w:rPr>
        <w:t xml:space="preserve"> </w:t>
      </w:r>
      <w:r>
        <w:rPr>
          <w:sz w:val="14"/>
          <w:szCs w:val="26"/>
        </w:rPr>
        <w:t>let the human race continue and</w:t>
      </w:r>
      <w:r>
        <w:rPr>
          <w:rStyle w:val="StyleUnderline"/>
          <w:szCs w:val="26"/>
        </w:rPr>
        <w:t xml:space="preserve"> </w:t>
      </w:r>
      <w:r>
        <w:rPr>
          <w:rStyle w:val="StyleUnderline"/>
          <w:szCs w:val="26"/>
          <w:highlight w:val="green"/>
        </w:rPr>
        <w:t>did research</w:t>
      </w:r>
      <w:r>
        <w:rPr>
          <w:rStyle w:val="StyleUnderline"/>
          <w:szCs w:val="26"/>
        </w:rPr>
        <w:t xml:space="preserve"> for 300 years, </w:t>
      </w:r>
      <w:r>
        <w:rPr>
          <w:rStyle w:val="StyleUnderline"/>
          <w:szCs w:val="26"/>
          <w:highlight w:val="green"/>
        </w:rPr>
        <w:t xml:space="preserve">we would know for certain whether or not </w:t>
      </w:r>
      <w:r>
        <w:rPr>
          <w:rStyle w:val="StyleUnderline"/>
          <w:szCs w:val="26"/>
        </w:rPr>
        <w:t xml:space="preserve">additional </w:t>
      </w:r>
      <w:r>
        <w:rPr>
          <w:rStyle w:val="StyleUnderline"/>
          <w:szCs w:val="26"/>
          <w:highlight w:val="green"/>
        </w:rPr>
        <w:t>people</w:t>
      </w:r>
      <w:r>
        <w:rPr>
          <w:rStyle w:val="StyleUnderline"/>
          <w:szCs w:val="26"/>
        </w:rPr>
        <w:t xml:space="preserve"> are of </w:t>
      </w:r>
      <w:r>
        <w:rPr>
          <w:rStyle w:val="StyleUnderline"/>
          <w:szCs w:val="26"/>
          <w:highlight w:val="green"/>
        </w:rPr>
        <w:t>positive</w:t>
      </w:r>
      <w:r>
        <w:rPr>
          <w:sz w:val="14"/>
          <w:szCs w:val="26"/>
        </w:rPr>
        <w:t xml:space="preserve"> or negative </w:t>
      </w:r>
      <w:r>
        <w:rPr>
          <w:rStyle w:val="StyleUnderline"/>
          <w:szCs w:val="26"/>
        </w:rPr>
        <w:t>value</w:t>
      </w:r>
      <w:r>
        <w:rPr>
          <w:sz w:val="14"/>
          <w:szCs w:val="26"/>
        </w:rPr>
        <w:t xml:space="preserve">. If so, then with the </w:t>
      </w:r>
      <w:proofErr w:type="spellStart"/>
      <w:r>
        <w:rPr>
          <w:sz w:val="14"/>
          <w:szCs w:val="26"/>
        </w:rPr>
        <w:t>credences</w:t>
      </w:r>
      <w:proofErr w:type="spellEnd"/>
      <w:r>
        <w:rPr>
          <w:sz w:val="14"/>
          <w:szCs w:val="26"/>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szCs w:val="26"/>
        </w:rPr>
        <w:t>there’s</w:t>
      </w:r>
      <w:r>
        <w:rPr>
          <w:sz w:val="14"/>
          <w:szCs w:val="26"/>
        </w:rPr>
        <w:t xml:space="preserve"> also </w:t>
      </w:r>
      <w:r>
        <w:rPr>
          <w:rStyle w:val="StyleUnderline"/>
          <w:szCs w:val="26"/>
        </w:rPr>
        <w:t>a 20% chance of a gain of 2×(10^14),</w:t>
      </w:r>
      <w:r>
        <w:rPr>
          <w:sz w:val="14"/>
          <w:szCs w:val="26"/>
        </w:rPr>
        <w:t xml:space="preserve"> </w:t>
      </w:r>
      <w:r>
        <w:rPr>
          <w:rStyle w:val="StyleUnderline"/>
          <w:szCs w:val="26"/>
        </w:rPr>
        <w:t>the expected value of which is 4×(10^13).</w:t>
      </w:r>
      <w:r>
        <w:rPr>
          <w:sz w:val="14"/>
          <w:szCs w:val="26"/>
        </w:rPr>
        <w:t xml:space="preserve"> That is, </w:t>
      </w:r>
      <w:r>
        <w:rPr>
          <w:rStyle w:val="StyleUnderline"/>
          <w:szCs w:val="26"/>
        </w:rPr>
        <w:t xml:space="preserve">in expected value terms, </w:t>
      </w:r>
      <w:r>
        <w:rPr>
          <w:rStyle w:val="StyleUnderline"/>
          <w:szCs w:val="26"/>
          <w:highlight w:val="green"/>
        </w:rPr>
        <w:t>the cost of waiting</w:t>
      </w:r>
      <w:r>
        <w:rPr>
          <w:rStyle w:val="StyleUnderline"/>
          <w:szCs w:val="26"/>
        </w:rPr>
        <w:t xml:space="preserve"> </w:t>
      </w:r>
      <w:r>
        <w:rPr>
          <w:sz w:val="14"/>
          <w:szCs w:val="26"/>
        </w:rPr>
        <w:t>for a few hundred years</w:t>
      </w:r>
      <w:r>
        <w:rPr>
          <w:rStyle w:val="StyleUnderline"/>
          <w:szCs w:val="26"/>
        </w:rPr>
        <w:t xml:space="preserve"> </w:t>
      </w:r>
      <w:r>
        <w:rPr>
          <w:rStyle w:val="StyleUnderline"/>
          <w:szCs w:val="26"/>
          <w:highlight w:val="green"/>
        </w:rPr>
        <w:t xml:space="preserve">is </w:t>
      </w:r>
      <w:r>
        <w:rPr>
          <w:rStyle w:val="StyleUnderline"/>
          <w:szCs w:val="26"/>
        </w:rPr>
        <w:t xml:space="preserve">vanishingly </w:t>
      </w:r>
      <w:r>
        <w:rPr>
          <w:rStyle w:val="StyleUnderline"/>
          <w:szCs w:val="26"/>
          <w:highlight w:val="green"/>
        </w:rPr>
        <w:t>small compared with</w:t>
      </w:r>
      <w:r>
        <w:rPr>
          <w:rStyle w:val="StyleUnderline"/>
          <w:szCs w:val="26"/>
        </w:rPr>
        <w:t xml:space="preserve"> </w:t>
      </w:r>
      <w:r>
        <w:rPr>
          <w:sz w:val="14"/>
          <w:szCs w:val="26"/>
        </w:rPr>
        <w:t>the benefit of</w:t>
      </w:r>
      <w:r>
        <w:rPr>
          <w:rStyle w:val="StyleUnderline"/>
          <w:szCs w:val="26"/>
        </w:rPr>
        <w:t xml:space="preserve"> </w:t>
      </w:r>
      <w:r>
        <w:rPr>
          <w:rStyle w:val="StyleUnderline"/>
          <w:szCs w:val="26"/>
          <w:highlight w:val="green"/>
        </w:rPr>
        <w:t xml:space="preserve">keeping </w:t>
      </w:r>
      <w:r>
        <w:rPr>
          <w:rStyle w:val="StyleUnderline"/>
          <w:szCs w:val="26"/>
        </w:rPr>
        <w:t xml:space="preserve">one’s </w:t>
      </w:r>
      <w:r>
        <w:rPr>
          <w:rStyle w:val="StyleUnderline"/>
          <w:szCs w:val="26"/>
          <w:highlight w:val="green"/>
        </w:rPr>
        <w:t>options open</w:t>
      </w:r>
      <w:r>
        <w:rPr>
          <w:rStyle w:val="StyleUnderline"/>
          <w:szCs w:val="26"/>
        </w:rPr>
        <w:t xml:space="preserve"> </w:t>
      </w:r>
      <w:r>
        <w:rPr>
          <w:sz w:val="14"/>
          <w:szCs w:val="26"/>
        </w:rPr>
        <w:t>while one gains new information.</w:t>
      </w:r>
    </w:p>
    <w:p w14:paraId="795062AE" w14:textId="3FCCAE89" w:rsidR="00921D22" w:rsidRDefault="00921D22" w:rsidP="00921D22">
      <w:pPr>
        <w:pStyle w:val="Heading4"/>
      </w:pPr>
      <w:r>
        <w:t>5]</w:t>
      </w:r>
      <w:r>
        <w:t xml:space="preserve"> Only consequentialism explains degrees of wrongness—if I break a promise to meet up for lunch, that is not as bad as breaking a promise to not kill. Only the consequences of breaking the promise explain why the second one is much worse than the first which is the most intuitive. Outweighs—a) </w:t>
      </w:r>
      <w:r>
        <w:rPr>
          <w:u w:val="single"/>
        </w:rPr>
        <w:t>parsimony</w:t>
      </w:r>
      <w:r>
        <w:t xml:space="preserve">—metaphysics relies on long chains of questionable claims that make conclusions less likely b) </w:t>
      </w:r>
      <w:r>
        <w:rPr>
          <w:u w:val="single"/>
        </w:rPr>
        <w:t>hijacks</w:t>
      </w:r>
      <w:r>
        <w:t xml:space="preserve">—intuitions are inevitable since even every framework must take some unjustified assumption as a starting point. </w:t>
      </w:r>
    </w:p>
    <w:p w14:paraId="5E7DA850" w14:textId="2E26F362" w:rsidR="00726A39" w:rsidRDefault="00726A39" w:rsidP="00726A39"/>
    <w:p w14:paraId="30EA4915" w14:textId="77777777" w:rsidR="00726A39" w:rsidRPr="00726A39" w:rsidRDefault="00726A39" w:rsidP="00726A39">
      <w:pPr>
        <w:pStyle w:val="Heading4"/>
      </w:pPr>
      <w:r w:rsidRPr="00726A39">
        <w:t xml:space="preserve">Impact calc – </w:t>
      </w:r>
    </w:p>
    <w:p w14:paraId="27028392" w14:textId="77777777" w:rsidR="00726A39" w:rsidRPr="00726A39" w:rsidRDefault="00726A39" w:rsidP="00726A39">
      <w:pPr>
        <w:pStyle w:val="Heading4"/>
      </w:pPr>
      <w:r w:rsidRPr="00726A39">
        <w:t xml:space="preserve">1] Extinction </w:t>
      </w:r>
      <w:r w:rsidRPr="00726A39">
        <w:rPr>
          <w:u w:val="single"/>
        </w:rPr>
        <w:t>outweighs</w:t>
      </w:r>
      <w:r w:rsidRPr="00726A39">
        <w:t xml:space="preserve">: </w:t>
      </w:r>
    </w:p>
    <w:p w14:paraId="267E42D2" w14:textId="77777777" w:rsidR="00726A39" w:rsidRPr="00726A39" w:rsidRDefault="00726A39" w:rsidP="00726A39">
      <w:pPr>
        <w:pStyle w:val="Heading4"/>
      </w:pPr>
      <w:r w:rsidRPr="00726A39">
        <w:t xml:space="preserve">A] </w:t>
      </w:r>
      <w:r w:rsidRPr="00726A39">
        <w:rPr>
          <w:u w:val="single"/>
        </w:rPr>
        <w:t>Structural violence</w:t>
      </w:r>
      <w:r w:rsidRPr="00726A39">
        <w:t xml:space="preserve">- death causes suffering because people can’t get access to resources and basic necessities </w:t>
      </w:r>
    </w:p>
    <w:p w14:paraId="54D63067" w14:textId="77777777" w:rsidR="00726A39" w:rsidRPr="00726A39" w:rsidRDefault="00726A39" w:rsidP="00726A39">
      <w:pPr>
        <w:pStyle w:val="Heading4"/>
      </w:pPr>
      <w:r w:rsidRPr="00726A39">
        <w:t xml:space="preserve">B] </w:t>
      </w:r>
      <w:r w:rsidRPr="00726A39">
        <w:rPr>
          <w:u w:val="single"/>
        </w:rPr>
        <w:t>Objectivity</w:t>
      </w:r>
      <w:r w:rsidRPr="00726A39">
        <w:t xml:space="preserve">- body count is the most objective way to calculate impacts because comparing suffering is unethical </w:t>
      </w:r>
    </w:p>
    <w:p w14:paraId="380BCF83" w14:textId="77777777" w:rsidR="00726A39" w:rsidRPr="00726A39" w:rsidRDefault="00726A39" w:rsidP="00726A39">
      <w:pPr>
        <w:pStyle w:val="Heading4"/>
      </w:pPr>
      <w:r w:rsidRPr="00726A39">
        <w:t xml:space="preserve">C] Mathematically </w:t>
      </w:r>
      <w:r w:rsidRPr="00726A39">
        <w:rPr>
          <w:u w:val="single"/>
        </w:rPr>
        <w:t>outweighs</w:t>
      </w:r>
      <w:r w:rsidRPr="00726A39">
        <w:t>.</w:t>
      </w:r>
    </w:p>
    <w:p w14:paraId="3824A43D" w14:textId="77777777" w:rsidR="00726A39" w:rsidRDefault="00726A39" w:rsidP="00726A39">
      <w:r>
        <w:rPr>
          <w:rStyle w:val="Heading4Char"/>
        </w:rPr>
        <w:t>MacAskill 14</w:t>
      </w:r>
      <w:r>
        <w:t xml:space="preserve"> [William, Oxford Philosopher and youngest tenured philosopher in the world, Normative Uncertainty, 2014]</w:t>
      </w:r>
    </w:p>
    <w:p w14:paraId="70BD9538" w14:textId="77777777" w:rsidR="00726A39" w:rsidRDefault="00726A39" w:rsidP="00726A39">
      <w:pPr>
        <w:rPr>
          <w:szCs w:val="26"/>
        </w:rPr>
      </w:pPr>
      <w:r>
        <w:rPr>
          <w:rStyle w:val="StyleUnderline"/>
          <w:szCs w:val="26"/>
        </w:rPr>
        <w:t xml:space="preserve">The human race might go extinct </w:t>
      </w:r>
      <w:r>
        <w:rPr>
          <w:szCs w:val="26"/>
        </w:rPr>
        <w:t xml:space="preserve">from a number of causes: asteroids, </w:t>
      </w:r>
      <w:proofErr w:type="spellStart"/>
      <w:r>
        <w:rPr>
          <w:szCs w:val="26"/>
        </w:rPr>
        <w:t>supervolcanoes</w:t>
      </w:r>
      <w:proofErr w:type="spellEnd"/>
      <w:r>
        <w:rPr>
          <w:szCs w:val="26"/>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szCs w:val="26"/>
        </w:rPr>
        <w:t xml:space="preserve">different moral views give opposing answers to question of whether this would be a </w:t>
      </w:r>
      <w:r>
        <w:rPr>
          <w:szCs w:val="26"/>
        </w:rPr>
        <w:t>good</w:t>
      </w:r>
      <w:r>
        <w:rPr>
          <w:rStyle w:val="StyleUnderline"/>
          <w:szCs w:val="26"/>
        </w:rPr>
        <w:t xml:space="preserve"> </w:t>
      </w:r>
      <w:r>
        <w:rPr>
          <w:szCs w:val="26"/>
        </w:rPr>
        <w:t xml:space="preserve">or a </w:t>
      </w:r>
      <w:r>
        <w:rPr>
          <w:rStyle w:val="StyleUnderline"/>
          <w:szCs w:val="26"/>
        </w:rPr>
        <w:t>bad thing</w:t>
      </w:r>
      <w:r>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Pr>
          <w:szCs w:val="26"/>
        </w:rPr>
        <w:t>thing.For</w:t>
      </w:r>
      <w:proofErr w:type="spellEnd"/>
      <w:r>
        <w:rPr>
          <w:szCs w:val="26"/>
        </w:rPr>
        <w:t xml:space="preserve"> example, one might regard the prevention of </w:t>
      </w:r>
      <w:proofErr w:type="spellStart"/>
      <w:r>
        <w:rPr>
          <w:szCs w:val="26"/>
        </w:rPr>
        <w:t>bads</w:t>
      </w:r>
      <w:proofErr w:type="spellEnd"/>
      <w:r>
        <w:rPr>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Cs w:val="26"/>
        </w:rPr>
        <w:t>bads</w:t>
      </w:r>
      <w:proofErr w:type="spellEnd"/>
      <w:r>
        <w:rPr>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Pr>
          <w:szCs w:val="26"/>
        </w:rPr>
        <w:t>bads</w:t>
      </w:r>
      <w:proofErr w:type="spellEnd"/>
      <w:r>
        <w:rPr>
          <w:szCs w:val="26"/>
        </w:rPr>
        <w:t xml:space="preserve"> as well as objective goods. So, if one weights the </w:t>
      </w:r>
      <w:proofErr w:type="spellStart"/>
      <w:r>
        <w:rPr>
          <w:szCs w:val="26"/>
        </w:rPr>
        <w:t>bads</w:t>
      </w:r>
      <w:proofErr w:type="spellEnd"/>
      <w:r>
        <w:rPr>
          <w:szCs w:val="26"/>
        </w:rPr>
        <w:t xml:space="preserve"> sufficiently heavily against the goods, or if one is sufficiently pessimistic about humanity’s ability to achieve good outcomes, then one will regard human extinction as a good thing.187 </w:t>
      </w:r>
      <w:r>
        <w:rPr>
          <w:rStyle w:val="StyleUnderline"/>
          <w:szCs w:val="26"/>
        </w:rPr>
        <w:t xml:space="preserve">However, even if we believe in a moral view </w:t>
      </w:r>
      <w:r>
        <w:rPr>
          <w:szCs w:val="26"/>
        </w:rPr>
        <w:t xml:space="preserve">according to </w:t>
      </w:r>
      <w:r>
        <w:rPr>
          <w:rStyle w:val="StyleUnderline"/>
          <w:szCs w:val="26"/>
        </w:rPr>
        <w:t xml:space="preserve">which human extinction would be a good thing, </w:t>
      </w:r>
      <w:r>
        <w:rPr>
          <w:rStyle w:val="StyleUnderline"/>
          <w:szCs w:val="26"/>
          <w:highlight w:val="green"/>
        </w:rPr>
        <w:t xml:space="preserve">we </w:t>
      </w:r>
      <w:r>
        <w:rPr>
          <w:rStyle w:val="StyleUnderline"/>
          <w:szCs w:val="26"/>
        </w:rPr>
        <w:t xml:space="preserve">still </w:t>
      </w:r>
      <w:r>
        <w:rPr>
          <w:rStyle w:val="StyleUnderline"/>
          <w:szCs w:val="26"/>
          <w:highlight w:val="green"/>
        </w:rPr>
        <w:t xml:space="preserve">have </w:t>
      </w:r>
      <w:r>
        <w:rPr>
          <w:rStyle w:val="Emphasis"/>
          <w:sz w:val="26"/>
        </w:rPr>
        <w:t xml:space="preserve">strong </w:t>
      </w:r>
      <w:r>
        <w:rPr>
          <w:rStyle w:val="Emphasis"/>
          <w:sz w:val="26"/>
          <w:highlight w:val="green"/>
        </w:rPr>
        <w:t xml:space="preserve">reason to prevent </w:t>
      </w:r>
      <w:r>
        <w:rPr>
          <w:rStyle w:val="Emphasis"/>
          <w:sz w:val="26"/>
        </w:rPr>
        <w:t xml:space="preserve">near-term human </w:t>
      </w:r>
      <w:r>
        <w:rPr>
          <w:rStyle w:val="Emphasis"/>
          <w:sz w:val="26"/>
          <w:highlight w:val="green"/>
        </w:rPr>
        <w:t>extinction</w:t>
      </w:r>
      <w:r>
        <w:rPr>
          <w:szCs w:val="26"/>
        </w:rPr>
        <w:t xml:space="preserve">. To see this, we must note three points. </w:t>
      </w:r>
      <w:r>
        <w:rPr>
          <w:rStyle w:val="StyleUnderline"/>
          <w:szCs w:val="26"/>
        </w:rPr>
        <w:t>First</w:t>
      </w:r>
      <w:r>
        <w:rPr>
          <w:szCs w:val="26"/>
        </w:rPr>
        <w:t xml:space="preserve">, we should note that the </w:t>
      </w:r>
      <w:r>
        <w:rPr>
          <w:rStyle w:val="StyleUnderline"/>
          <w:szCs w:val="26"/>
        </w:rPr>
        <w:t>extinction</w:t>
      </w:r>
      <w:r>
        <w:rPr>
          <w:szCs w:val="26"/>
        </w:rPr>
        <w:t xml:space="preserve"> of the human race </w:t>
      </w:r>
      <w:r>
        <w:rPr>
          <w:rStyle w:val="StyleUnderline"/>
          <w:szCs w:val="26"/>
        </w:rPr>
        <w:t xml:space="preserve">is </w:t>
      </w:r>
      <w:r>
        <w:rPr>
          <w:szCs w:val="26"/>
        </w:rPr>
        <w:t xml:space="preserve">an </w:t>
      </w:r>
      <w:r>
        <w:rPr>
          <w:rStyle w:val="StyleUnderline"/>
          <w:szCs w:val="26"/>
          <w:highlight w:val="green"/>
        </w:rPr>
        <w:t xml:space="preserve">extremely </w:t>
      </w:r>
      <w:r>
        <w:rPr>
          <w:rStyle w:val="Emphasis"/>
          <w:sz w:val="26"/>
          <w:highlight w:val="green"/>
        </w:rPr>
        <w:t>high stakes</w:t>
      </w:r>
      <w:r>
        <w:rPr>
          <w:szCs w:val="26"/>
        </w:rPr>
        <w:t xml:space="preserve"> moral issue. Humanity could be around for a very long time: if humans survive as long as the median mammal species, we will last another two million years. On this estimate, </w:t>
      </w:r>
      <w:r>
        <w:rPr>
          <w:rStyle w:val="StyleUnderline"/>
          <w:szCs w:val="26"/>
        </w:rPr>
        <w:t xml:space="preserve">the number of humans in existence </w:t>
      </w:r>
      <w:r>
        <w:rPr>
          <w:szCs w:val="26"/>
        </w:rPr>
        <w:t>in the</w:t>
      </w:r>
      <w:r>
        <w:rPr>
          <w:rStyle w:val="StyleUnderline"/>
          <w:szCs w:val="26"/>
        </w:rPr>
        <w:t xml:space="preserve"> </w:t>
      </w:r>
      <w:proofErr w:type="spellStart"/>
      <w:r>
        <w:rPr>
          <w:szCs w:val="26"/>
        </w:rPr>
        <w:t>The</w:t>
      </w:r>
      <w:proofErr w:type="spellEnd"/>
      <w:r>
        <w:rPr>
          <w:szCs w:val="26"/>
        </w:rPr>
        <w:t xml:space="preserve"> future, </w:t>
      </w:r>
      <w:r>
        <w:rPr>
          <w:rStyle w:val="StyleUnderline"/>
          <w:szCs w:val="26"/>
        </w:rPr>
        <w:t>given that we don’t go extinct</w:t>
      </w:r>
      <w:r>
        <w:rPr>
          <w:szCs w:val="26"/>
        </w:rPr>
        <w:t xml:space="preserve"> any time soon, </w:t>
      </w:r>
      <w:r>
        <w:rPr>
          <w:rStyle w:val="StyleUnderline"/>
          <w:szCs w:val="26"/>
        </w:rPr>
        <w:t xml:space="preserve">would be </w:t>
      </w:r>
      <w:r>
        <w:rPr>
          <w:rStyle w:val="Emphasis"/>
          <w:sz w:val="26"/>
          <w:highlight w:val="green"/>
        </w:rPr>
        <w:t>2×10^14</w:t>
      </w:r>
      <w:r>
        <w:rPr>
          <w:szCs w:val="26"/>
        </w:rPr>
        <w:t xml:space="preserve">. </w:t>
      </w:r>
      <w:r>
        <w:rPr>
          <w:rStyle w:val="StyleUnderline"/>
          <w:szCs w:val="26"/>
        </w:rPr>
        <w:t xml:space="preserve">So if it is good to bring new people into existence, then it’s very good to prevent </w:t>
      </w:r>
      <w:r>
        <w:rPr>
          <w:szCs w:val="26"/>
        </w:rPr>
        <w:t>human</w:t>
      </w:r>
      <w:r>
        <w:rPr>
          <w:rStyle w:val="StyleUnderline"/>
          <w:szCs w:val="26"/>
        </w:rPr>
        <w:t xml:space="preserve"> extinction. Second</w:t>
      </w:r>
      <w:r>
        <w:rPr>
          <w:szCs w:val="26"/>
        </w:rPr>
        <w:t xml:space="preserve">, human </w:t>
      </w:r>
      <w:r>
        <w:rPr>
          <w:rStyle w:val="Emphasis"/>
          <w:sz w:val="26"/>
          <w:highlight w:val="green"/>
        </w:rPr>
        <w:t>extinction is</w:t>
      </w:r>
      <w:r>
        <w:rPr>
          <w:rStyle w:val="Emphasis"/>
          <w:sz w:val="26"/>
        </w:rPr>
        <w:t xml:space="preserve"> by its nature an </w:t>
      </w:r>
      <w:r>
        <w:rPr>
          <w:rStyle w:val="Emphasis"/>
          <w:sz w:val="26"/>
          <w:highlight w:val="green"/>
        </w:rPr>
        <w:t>irreversible</w:t>
      </w:r>
      <w:r>
        <w:rPr>
          <w:rStyle w:val="Emphasis"/>
          <w:sz w:val="26"/>
        </w:rPr>
        <w:t xml:space="preserve"> scenario</w:t>
      </w:r>
      <w:r>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Cs w:val="26"/>
        </w:rPr>
        <w:t>Third, we should expect</w:t>
      </w:r>
      <w:r>
        <w:rPr>
          <w:szCs w:val="26"/>
        </w:rPr>
        <w:t xml:space="preserve"> ourselves </w:t>
      </w:r>
      <w:r>
        <w:rPr>
          <w:rStyle w:val="StyleUnderline"/>
          <w:szCs w:val="26"/>
        </w:rPr>
        <w:t>to progress, morally</w:t>
      </w:r>
      <w:r>
        <w:rPr>
          <w:szCs w:val="26"/>
        </w:rPr>
        <w:t xml:space="preserve">, over the next few centuries, </w:t>
      </w:r>
      <w:r>
        <w:rPr>
          <w:rStyle w:val="StyleUnderline"/>
          <w:szCs w:val="26"/>
        </w:rPr>
        <w:t>as we have</w:t>
      </w:r>
      <w:r>
        <w:rPr>
          <w:szCs w:val="26"/>
        </w:rPr>
        <w:t xml:space="preserve"> progressed </w:t>
      </w:r>
      <w:r>
        <w:rPr>
          <w:rStyle w:val="StyleUnderline"/>
          <w:szCs w:val="26"/>
        </w:rPr>
        <w:t>in the past.</w:t>
      </w:r>
      <w:r>
        <w:rPr>
          <w:szCs w:val="26"/>
        </w:rPr>
        <w:t xml:space="preserve"> So we should expect that </w:t>
      </w:r>
      <w:r>
        <w:rPr>
          <w:rStyle w:val="StyleUnderline"/>
          <w:szCs w:val="26"/>
          <w:highlight w:val="green"/>
        </w:rPr>
        <w:t xml:space="preserve">in </w:t>
      </w:r>
      <w:r>
        <w:rPr>
          <w:rStyle w:val="StyleUnderline"/>
          <w:szCs w:val="26"/>
        </w:rPr>
        <w:t xml:space="preserve">a few centuries’ </w:t>
      </w:r>
      <w:r>
        <w:rPr>
          <w:rStyle w:val="StyleUnderline"/>
          <w:szCs w:val="26"/>
          <w:highlight w:val="green"/>
        </w:rPr>
        <w:t xml:space="preserve">time we will have </w:t>
      </w:r>
      <w:r>
        <w:rPr>
          <w:rStyle w:val="Emphasis"/>
          <w:sz w:val="26"/>
          <w:highlight w:val="green"/>
        </w:rPr>
        <w:t>better evidence about how to evaluate</w:t>
      </w:r>
      <w:r>
        <w:rPr>
          <w:rStyle w:val="Emphasis"/>
          <w:sz w:val="26"/>
        </w:rPr>
        <w:t xml:space="preserve"> human </w:t>
      </w:r>
      <w:r>
        <w:rPr>
          <w:rStyle w:val="Emphasis"/>
          <w:sz w:val="26"/>
          <w:highlight w:val="green"/>
        </w:rPr>
        <w:t>extinction</w:t>
      </w:r>
      <w:r>
        <w:rPr>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Cs w:val="26"/>
        </w:rPr>
        <w:t>Suppose that we have</w:t>
      </w:r>
      <w:r>
        <w:rPr>
          <w:szCs w:val="26"/>
        </w:rPr>
        <w:t xml:space="preserve"> 0.8 credence that it is a bad thing to produce new people, and </w:t>
      </w:r>
      <w:r>
        <w:rPr>
          <w:rStyle w:val="StyleUnderline"/>
          <w:szCs w:val="26"/>
        </w:rPr>
        <w:t>0.2</w:t>
      </w:r>
      <w:r>
        <w:rPr>
          <w:szCs w:val="26"/>
        </w:rPr>
        <w:t xml:space="preserve"> </w:t>
      </w:r>
      <w:r>
        <w:rPr>
          <w:rStyle w:val="StyleUnderline"/>
          <w:szCs w:val="26"/>
        </w:rPr>
        <w:t>certain that it’s a good thing to produce new people</w:t>
      </w:r>
      <w:r>
        <w:rPr>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Pr>
          <w:szCs w:val="26"/>
        </w:rPr>
        <w:t>future, if</w:t>
      </w:r>
      <w:proofErr w:type="gramEnd"/>
      <w:r>
        <w:rPr>
          <w:szCs w:val="26"/>
        </w:rPr>
        <w:t xml:space="preserve"> we avoid near-term human extinction. Given our stipulated </w:t>
      </w:r>
      <w:proofErr w:type="spellStart"/>
      <w:r>
        <w:rPr>
          <w:szCs w:val="26"/>
        </w:rPr>
        <w:t>credences</w:t>
      </w:r>
      <w:proofErr w:type="spellEnd"/>
      <w:r>
        <w:rPr>
          <w:szCs w:val="26"/>
        </w:rPr>
        <w:t>, the expected benefit of letting the human race go extinct now would be (.8-.2)×(2×10^14) = 1.2×(10^14). Suppose that,</w:t>
      </w:r>
      <w:r>
        <w:rPr>
          <w:rStyle w:val="StyleUnderline"/>
          <w:szCs w:val="26"/>
        </w:rPr>
        <w:t xml:space="preserve"> </w:t>
      </w:r>
      <w:r>
        <w:rPr>
          <w:rStyle w:val="StyleUnderline"/>
          <w:szCs w:val="26"/>
          <w:highlight w:val="green"/>
        </w:rPr>
        <w:t>if we</w:t>
      </w:r>
      <w:r>
        <w:rPr>
          <w:rStyle w:val="StyleUnderline"/>
          <w:szCs w:val="26"/>
        </w:rPr>
        <w:t xml:space="preserve"> </w:t>
      </w:r>
      <w:r>
        <w:rPr>
          <w:szCs w:val="26"/>
        </w:rPr>
        <w:t>let the human race continue and</w:t>
      </w:r>
      <w:r>
        <w:rPr>
          <w:rStyle w:val="StyleUnderline"/>
          <w:szCs w:val="26"/>
        </w:rPr>
        <w:t xml:space="preserve"> </w:t>
      </w:r>
      <w:r>
        <w:rPr>
          <w:rStyle w:val="StyleUnderline"/>
          <w:szCs w:val="26"/>
          <w:highlight w:val="green"/>
        </w:rPr>
        <w:t>did research</w:t>
      </w:r>
      <w:r>
        <w:rPr>
          <w:rStyle w:val="StyleUnderline"/>
          <w:szCs w:val="26"/>
        </w:rPr>
        <w:t xml:space="preserve"> for 300 years, </w:t>
      </w:r>
      <w:r>
        <w:rPr>
          <w:rStyle w:val="StyleUnderline"/>
          <w:szCs w:val="26"/>
          <w:highlight w:val="green"/>
        </w:rPr>
        <w:t xml:space="preserve">we would know </w:t>
      </w:r>
      <w:r>
        <w:rPr>
          <w:rStyle w:val="Emphasis"/>
          <w:sz w:val="26"/>
          <w:highlight w:val="green"/>
        </w:rPr>
        <w:t>for certain</w:t>
      </w:r>
      <w:r>
        <w:rPr>
          <w:rStyle w:val="StyleUnderline"/>
          <w:szCs w:val="26"/>
          <w:highlight w:val="green"/>
        </w:rPr>
        <w:t xml:space="preserve"> whether </w:t>
      </w:r>
      <w:r>
        <w:rPr>
          <w:rStyle w:val="StyleUnderline"/>
          <w:szCs w:val="26"/>
        </w:rPr>
        <w:t xml:space="preserve">or not additional </w:t>
      </w:r>
      <w:r>
        <w:rPr>
          <w:rStyle w:val="StyleUnderline"/>
          <w:szCs w:val="26"/>
          <w:highlight w:val="green"/>
        </w:rPr>
        <w:t>people</w:t>
      </w:r>
      <w:r>
        <w:rPr>
          <w:rStyle w:val="StyleUnderline"/>
          <w:szCs w:val="26"/>
        </w:rPr>
        <w:t xml:space="preserve"> are of </w:t>
      </w:r>
      <w:r>
        <w:rPr>
          <w:rStyle w:val="Emphasis"/>
          <w:sz w:val="26"/>
          <w:highlight w:val="green"/>
        </w:rPr>
        <w:t>positive</w:t>
      </w:r>
      <w:r>
        <w:rPr>
          <w:rStyle w:val="Emphasis"/>
          <w:sz w:val="26"/>
        </w:rPr>
        <w:t xml:space="preserve"> or negative value</w:t>
      </w:r>
      <w:r>
        <w:rPr>
          <w:szCs w:val="26"/>
        </w:rPr>
        <w:t xml:space="preserve">. If so, then with the </w:t>
      </w:r>
      <w:proofErr w:type="spellStart"/>
      <w:r>
        <w:rPr>
          <w:szCs w:val="26"/>
        </w:rPr>
        <w:t>credences</w:t>
      </w:r>
      <w:proofErr w:type="spellEnd"/>
      <w:r>
        <w:rPr>
          <w:szCs w:val="26"/>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szCs w:val="26"/>
        </w:rPr>
        <w:t>there’s</w:t>
      </w:r>
      <w:r>
        <w:rPr>
          <w:szCs w:val="26"/>
        </w:rPr>
        <w:t xml:space="preserve"> also </w:t>
      </w:r>
      <w:r>
        <w:rPr>
          <w:rStyle w:val="StyleUnderline"/>
          <w:szCs w:val="26"/>
        </w:rPr>
        <w:t>a 20% chance of a gain of 2×(10^14),</w:t>
      </w:r>
      <w:r>
        <w:rPr>
          <w:szCs w:val="26"/>
        </w:rPr>
        <w:t xml:space="preserve"> </w:t>
      </w:r>
      <w:r>
        <w:rPr>
          <w:rStyle w:val="StyleUnderline"/>
          <w:szCs w:val="26"/>
        </w:rPr>
        <w:t>the expected value of which is 4×(10^13).</w:t>
      </w:r>
      <w:r>
        <w:rPr>
          <w:szCs w:val="26"/>
        </w:rPr>
        <w:t xml:space="preserve"> That is, </w:t>
      </w:r>
      <w:r>
        <w:rPr>
          <w:rStyle w:val="StyleUnderline"/>
          <w:szCs w:val="26"/>
        </w:rPr>
        <w:t xml:space="preserve">in expected value terms, </w:t>
      </w:r>
      <w:r>
        <w:rPr>
          <w:rStyle w:val="StyleUnderline"/>
          <w:szCs w:val="26"/>
          <w:highlight w:val="green"/>
        </w:rPr>
        <w:t>the cost of waiting</w:t>
      </w:r>
      <w:r>
        <w:rPr>
          <w:rStyle w:val="StyleUnderline"/>
          <w:szCs w:val="26"/>
        </w:rPr>
        <w:t xml:space="preserve"> </w:t>
      </w:r>
      <w:r>
        <w:rPr>
          <w:szCs w:val="26"/>
        </w:rPr>
        <w:t>for a few hundred years</w:t>
      </w:r>
      <w:r>
        <w:rPr>
          <w:rStyle w:val="StyleUnderline"/>
          <w:szCs w:val="26"/>
        </w:rPr>
        <w:t xml:space="preserve"> </w:t>
      </w:r>
      <w:r>
        <w:rPr>
          <w:rStyle w:val="StyleUnderline"/>
          <w:szCs w:val="26"/>
          <w:highlight w:val="green"/>
        </w:rPr>
        <w:t xml:space="preserve">is </w:t>
      </w:r>
      <w:r>
        <w:rPr>
          <w:rStyle w:val="Emphasis"/>
          <w:sz w:val="26"/>
        </w:rPr>
        <w:t xml:space="preserve">vanishingly </w:t>
      </w:r>
      <w:r>
        <w:rPr>
          <w:rStyle w:val="Emphasis"/>
          <w:sz w:val="26"/>
          <w:highlight w:val="green"/>
        </w:rPr>
        <w:t>small</w:t>
      </w:r>
      <w:r>
        <w:rPr>
          <w:rStyle w:val="StyleUnderline"/>
          <w:szCs w:val="26"/>
          <w:highlight w:val="green"/>
        </w:rPr>
        <w:t xml:space="preserve"> compared with</w:t>
      </w:r>
      <w:r>
        <w:rPr>
          <w:rStyle w:val="StyleUnderline"/>
          <w:szCs w:val="26"/>
        </w:rPr>
        <w:t xml:space="preserve"> </w:t>
      </w:r>
      <w:r>
        <w:rPr>
          <w:szCs w:val="26"/>
        </w:rPr>
        <w:t xml:space="preserve">the </w:t>
      </w:r>
      <w:r>
        <w:rPr>
          <w:rStyle w:val="Emphasis"/>
          <w:sz w:val="26"/>
        </w:rPr>
        <w:t xml:space="preserve">benefit of </w:t>
      </w:r>
      <w:r>
        <w:rPr>
          <w:rStyle w:val="Emphasis"/>
          <w:sz w:val="26"/>
          <w:highlight w:val="green"/>
        </w:rPr>
        <w:t xml:space="preserve">keeping </w:t>
      </w:r>
      <w:r>
        <w:rPr>
          <w:rStyle w:val="Emphasis"/>
          <w:sz w:val="26"/>
        </w:rPr>
        <w:t xml:space="preserve">one’s </w:t>
      </w:r>
      <w:r>
        <w:rPr>
          <w:rStyle w:val="Emphasis"/>
          <w:sz w:val="26"/>
          <w:highlight w:val="green"/>
        </w:rPr>
        <w:t>options open</w:t>
      </w:r>
      <w:r>
        <w:rPr>
          <w:rStyle w:val="StyleUnderline"/>
          <w:szCs w:val="26"/>
        </w:rPr>
        <w:t xml:space="preserve"> </w:t>
      </w:r>
      <w:r>
        <w:rPr>
          <w:szCs w:val="26"/>
        </w:rPr>
        <w:t>while one gains new information.</w:t>
      </w:r>
    </w:p>
    <w:p w14:paraId="2753B6F8" w14:textId="4CAAC0E0" w:rsidR="00726A39" w:rsidRDefault="00726A39" w:rsidP="00726A39"/>
    <w:p w14:paraId="4DB634A8" w14:textId="6357B6FA" w:rsidR="00740DF9" w:rsidRDefault="00740DF9" w:rsidP="00740DF9">
      <w:pPr>
        <w:pStyle w:val="Heading3"/>
      </w:pPr>
      <w:r>
        <w:t>1AC – Underview</w:t>
      </w:r>
    </w:p>
    <w:p w14:paraId="3999E6E3" w14:textId="77777777" w:rsidR="00740DF9" w:rsidRPr="00740DF9" w:rsidRDefault="00740DF9" w:rsidP="00740DF9">
      <w:pPr>
        <w:pStyle w:val="Heading4"/>
      </w:pPr>
      <w:r w:rsidRPr="00740DF9">
        <w:t xml:space="preserve">1] 1AR theory is legit – anything else means </w:t>
      </w:r>
      <w:r w:rsidRPr="00740DF9">
        <w:rPr>
          <w:u w:val="single"/>
        </w:rPr>
        <w:t>infinite abuse</w:t>
      </w:r>
      <w:r w:rsidRPr="00740DF9">
        <w:t xml:space="preserve"> – drop the debater, competing interps, and the highest layer – 1AR are </w:t>
      </w:r>
      <w:r w:rsidRPr="00740DF9">
        <w:rPr>
          <w:u w:val="single"/>
        </w:rPr>
        <w:t>too short</w:t>
      </w:r>
      <w:r w:rsidRPr="00740DF9">
        <w:t xml:space="preserve"> to make up for the time trade-off – no RVIs – 6 min 2NR means they can brute force me every time.</w:t>
      </w:r>
    </w:p>
    <w:p w14:paraId="371374F4" w14:textId="77777777" w:rsidR="00740DF9" w:rsidRPr="00740DF9" w:rsidRDefault="00740DF9" w:rsidP="00740DF9"/>
    <w:sectPr w:rsidR="00740DF9" w:rsidRPr="00740D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A39"/>
    <w:rsid w:val="00425AB6"/>
    <w:rsid w:val="00670EC3"/>
    <w:rsid w:val="00726A39"/>
    <w:rsid w:val="00740DF9"/>
    <w:rsid w:val="00921D22"/>
    <w:rsid w:val="00EA63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12348"/>
  <w15:chartTrackingRefBased/>
  <w15:docId w15:val="{93C3A71F-F420-417F-9FA9-587EB5AA0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26A39"/>
    <w:rPr>
      <w:rFonts w:ascii="Calibri" w:eastAsiaTheme="minorHAnsi" w:hAnsi="Calibri" w:cs="Calibri"/>
      <w:lang w:eastAsia="en-US"/>
    </w:rPr>
  </w:style>
  <w:style w:type="paragraph" w:styleId="Heading1">
    <w:name w:val="heading 1"/>
    <w:aliases w:val="Pocket"/>
    <w:basedOn w:val="Normal"/>
    <w:next w:val="Normal"/>
    <w:link w:val="Heading1Char"/>
    <w:qFormat/>
    <w:rsid w:val="00726A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26A3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26A3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726A39"/>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unhideWhenUsed/>
    <w:rsid w:val="00726A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6A39"/>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726A39"/>
    <w:rPr>
      <w:rFonts w:ascii="Calibri" w:eastAsiaTheme="majorEastAsia" w:hAnsi="Calibri" w:cstheme="majorBidi"/>
      <w:b/>
      <w:iCs/>
      <w:sz w:val="26"/>
      <w:lang w:eastAsia="en-US"/>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726A39"/>
    <w:pPr>
      <w:keepNext w:val="0"/>
      <w:keepLines w:val="0"/>
      <w:spacing w:before="0" w:line="252" w:lineRule="auto"/>
      <w:outlineLvl w:val="9"/>
    </w:pPr>
    <w:rPr>
      <w:rFonts w:asciiTheme="minorHAnsi" w:eastAsiaTheme="minorEastAsia" w:hAnsiTheme="minorHAnsi" w:cstheme="minorBidi"/>
      <w:b w:val="0"/>
      <w:sz w:val="22"/>
      <w:szCs w:val="22"/>
      <w:lang w:eastAsia="zh-CN"/>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726A39"/>
    <w:rPr>
      <w:color w:val="auto"/>
      <w:u w:val="none"/>
    </w:rPr>
  </w:style>
  <w:style w:type="paragraph" w:customStyle="1" w:styleId="textbold">
    <w:name w:val="text bold"/>
    <w:basedOn w:val="Normal"/>
    <w:link w:val="Emphasis"/>
    <w:uiPriority w:val="7"/>
    <w:qFormat/>
    <w:rsid w:val="00726A39"/>
    <w:pPr>
      <w:widowControl w:val="0"/>
      <w:ind w:left="720"/>
    </w:pPr>
    <w:rPr>
      <w:rFonts w:eastAsiaTheme="minorEastAsia"/>
      <w:b/>
      <w:iCs/>
      <w:u w:val="single"/>
      <w:lang w:eastAsia="zh-CN"/>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726A3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26A39"/>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6"/>
    <w:qFormat/>
    <w:rsid w:val="00726A39"/>
    <w:rPr>
      <w:b w:val="0"/>
      <w:sz w:val="22"/>
      <w:u w:val="single"/>
    </w:rPr>
  </w:style>
  <w:style w:type="character" w:customStyle="1" w:styleId="Heading1Char">
    <w:name w:val="Heading 1 Char"/>
    <w:aliases w:val="Pocket Char"/>
    <w:basedOn w:val="DefaultParagraphFont"/>
    <w:link w:val="Heading1"/>
    <w:rsid w:val="00726A39"/>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726A39"/>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726A39"/>
    <w:rPr>
      <w:rFonts w:ascii="Calibri" w:eastAsiaTheme="majorEastAsia" w:hAnsi="Calibri" w:cstheme="majorBidi"/>
      <w:b/>
      <w:sz w:val="32"/>
      <w:szCs w:val="24"/>
      <w:u w:val="single"/>
      <w:lang w:eastAsia="en-US"/>
    </w:rPr>
  </w:style>
  <w:style w:type="character" w:styleId="FollowedHyperlink">
    <w:name w:val="FollowedHyperlink"/>
    <w:basedOn w:val="DefaultParagraphFont"/>
    <w:uiPriority w:val="99"/>
    <w:semiHidden/>
    <w:unhideWhenUsed/>
    <w:rsid w:val="00726A39"/>
    <w:rPr>
      <w:color w:val="auto"/>
      <w:u w:val="none"/>
    </w:rPr>
  </w:style>
  <w:style w:type="paragraph" w:styleId="Title">
    <w:name w:val="Title"/>
    <w:basedOn w:val="Normal"/>
    <w:link w:val="TitleChar"/>
    <w:uiPriority w:val="1"/>
    <w:qFormat/>
    <w:rsid w:val="00726A39"/>
    <w:pPr>
      <w:spacing w:before="240" w:after="60" w:line="256" w:lineRule="auto"/>
      <w:ind w:left="432" w:right="432"/>
      <w:jc w:val="center"/>
      <w:outlineLvl w:val="0"/>
    </w:pPr>
    <w:rPr>
      <w:rFonts w:asciiTheme="minorHAnsi" w:hAnsiTheme="minorHAnsi" w:cstheme="minorBidi"/>
      <w:u w:val="single"/>
    </w:rPr>
  </w:style>
  <w:style w:type="character" w:customStyle="1" w:styleId="TitleChar">
    <w:name w:val="Title Char"/>
    <w:basedOn w:val="DefaultParagraphFont"/>
    <w:link w:val="Title"/>
    <w:uiPriority w:val="1"/>
    <w:qFormat/>
    <w:rsid w:val="00726A39"/>
    <w:rPr>
      <w:rFonts w:eastAsiaTheme="minorHAnsi"/>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97292">
      <w:bodyDiv w:val="1"/>
      <w:marLeft w:val="0"/>
      <w:marRight w:val="0"/>
      <w:marTop w:val="0"/>
      <w:marBottom w:val="0"/>
      <w:divBdr>
        <w:top w:val="none" w:sz="0" w:space="0" w:color="auto"/>
        <w:left w:val="none" w:sz="0" w:space="0" w:color="auto"/>
        <w:bottom w:val="none" w:sz="0" w:space="0" w:color="auto"/>
        <w:right w:val="none" w:sz="0" w:space="0" w:color="auto"/>
      </w:divBdr>
    </w:div>
    <w:div w:id="603726748">
      <w:bodyDiv w:val="1"/>
      <w:marLeft w:val="0"/>
      <w:marRight w:val="0"/>
      <w:marTop w:val="0"/>
      <w:marBottom w:val="0"/>
      <w:divBdr>
        <w:top w:val="none" w:sz="0" w:space="0" w:color="auto"/>
        <w:left w:val="none" w:sz="0" w:space="0" w:color="auto"/>
        <w:bottom w:val="none" w:sz="0" w:space="0" w:color="auto"/>
        <w:right w:val="none" w:sz="0" w:space="0" w:color="auto"/>
      </w:divBdr>
    </w:div>
    <w:div w:id="854610245">
      <w:bodyDiv w:val="1"/>
      <w:marLeft w:val="0"/>
      <w:marRight w:val="0"/>
      <w:marTop w:val="0"/>
      <w:marBottom w:val="0"/>
      <w:divBdr>
        <w:top w:val="none" w:sz="0" w:space="0" w:color="auto"/>
        <w:left w:val="none" w:sz="0" w:space="0" w:color="auto"/>
        <w:bottom w:val="none" w:sz="0" w:space="0" w:color="auto"/>
        <w:right w:val="none" w:sz="0" w:space="0" w:color="auto"/>
      </w:divBdr>
    </w:div>
    <w:div w:id="902180153">
      <w:bodyDiv w:val="1"/>
      <w:marLeft w:val="0"/>
      <w:marRight w:val="0"/>
      <w:marTop w:val="0"/>
      <w:marBottom w:val="0"/>
      <w:divBdr>
        <w:top w:val="none" w:sz="0" w:space="0" w:color="auto"/>
        <w:left w:val="none" w:sz="0" w:space="0" w:color="auto"/>
        <w:bottom w:val="none" w:sz="0" w:space="0" w:color="auto"/>
        <w:right w:val="none" w:sz="0" w:space="0" w:color="auto"/>
      </w:divBdr>
    </w:div>
    <w:div w:id="1299187105">
      <w:bodyDiv w:val="1"/>
      <w:marLeft w:val="0"/>
      <w:marRight w:val="0"/>
      <w:marTop w:val="0"/>
      <w:marBottom w:val="0"/>
      <w:divBdr>
        <w:top w:val="none" w:sz="0" w:space="0" w:color="auto"/>
        <w:left w:val="none" w:sz="0" w:space="0" w:color="auto"/>
        <w:bottom w:val="none" w:sz="0" w:space="0" w:color="auto"/>
        <w:right w:val="none" w:sz="0" w:space="0" w:color="auto"/>
      </w:divBdr>
    </w:div>
    <w:div w:id="1314330399">
      <w:bodyDiv w:val="1"/>
      <w:marLeft w:val="0"/>
      <w:marRight w:val="0"/>
      <w:marTop w:val="0"/>
      <w:marBottom w:val="0"/>
      <w:divBdr>
        <w:top w:val="none" w:sz="0" w:space="0" w:color="auto"/>
        <w:left w:val="none" w:sz="0" w:space="0" w:color="auto"/>
        <w:bottom w:val="none" w:sz="0" w:space="0" w:color="auto"/>
        <w:right w:val="none" w:sz="0" w:space="0" w:color="auto"/>
      </w:divBdr>
    </w:div>
    <w:div w:id="1655403229">
      <w:bodyDiv w:val="1"/>
      <w:marLeft w:val="0"/>
      <w:marRight w:val="0"/>
      <w:marTop w:val="0"/>
      <w:marBottom w:val="0"/>
      <w:divBdr>
        <w:top w:val="none" w:sz="0" w:space="0" w:color="auto"/>
        <w:left w:val="none" w:sz="0" w:space="0" w:color="auto"/>
        <w:bottom w:val="none" w:sz="0" w:space="0" w:color="auto"/>
        <w:right w:val="none" w:sz="0" w:space="0" w:color="auto"/>
      </w:divBdr>
    </w:div>
    <w:div w:id="1672754951">
      <w:bodyDiv w:val="1"/>
      <w:marLeft w:val="0"/>
      <w:marRight w:val="0"/>
      <w:marTop w:val="0"/>
      <w:marBottom w:val="0"/>
      <w:divBdr>
        <w:top w:val="none" w:sz="0" w:space="0" w:color="auto"/>
        <w:left w:val="none" w:sz="0" w:space="0" w:color="auto"/>
        <w:bottom w:val="none" w:sz="0" w:space="0" w:color="auto"/>
        <w:right w:val="none" w:sz="0" w:space="0" w:color="auto"/>
      </w:divBdr>
    </w:div>
    <w:div w:id="2089645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lo.org/global/standards/introduction-to-international-labour-standards/the-benefits-of-international-labour-standards/lang--en/index.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sci-hub.se/https:/doi.org/10.1177/203195252199441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igitalcommons.law.yale.edu/cgi/viewcontent.cgi?article=1710&amp;context=yjil" TargetMode="External"/><Relationship Id="rId11" Type="http://schemas.openxmlformats.org/officeDocument/2006/relationships/hyperlink" Target="https://digitalcommons.law.yale.edu/cgi/viewcontent.cgi?article=1710&amp;context=yjil" TargetMode="External"/><Relationship Id="rId5" Type="http://schemas.openxmlformats.org/officeDocument/2006/relationships/hyperlink" Target="http://sce.sagepub.com" TargetMode="External"/><Relationship Id="rId10" Type="http://schemas.openxmlformats.org/officeDocument/2006/relationships/hyperlink" Target="https://digitalcommons.law.yale.edu/cgi/viewcontent.cgi?article=1710&amp;context=yjil" TargetMode="External"/><Relationship Id="rId4" Type="http://schemas.openxmlformats.org/officeDocument/2006/relationships/webSettings" Target="webSettings.xml"/><Relationship Id="rId9" Type="http://schemas.openxmlformats.org/officeDocument/2006/relationships/hyperlink" Target="https://www.bbvaopenmind.com/en/articles/technological-wild-cards-existential-risk-and-a-changing-human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53</TotalTime>
  <Pages>1</Pages>
  <Words>15313</Words>
  <Characters>87285</Characters>
  <Application>Microsoft Office Word</Application>
  <DocSecurity>0</DocSecurity>
  <Lines>727</Lines>
  <Paragraphs>204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4</cp:revision>
  <dcterms:created xsi:type="dcterms:W3CDTF">2021-11-05T20:08:00Z</dcterms:created>
  <dcterms:modified xsi:type="dcterms:W3CDTF">2021-11-05T21:03:00Z</dcterms:modified>
</cp:coreProperties>
</file>