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38F66" w14:textId="77777777" w:rsidR="00336CBA" w:rsidRDefault="00336CBA" w:rsidP="00336CBA">
      <w:pPr>
        <w:pStyle w:val="Heading3"/>
      </w:pPr>
      <w:r>
        <w:t>1AC – Adv – Customary International Law</w:t>
      </w:r>
    </w:p>
    <w:p w14:paraId="6DD12853" w14:textId="77777777" w:rsidR="00336CBA" w:rsidRPr="00726A39" w:rsidRDefault="00336CBA" w:rsidP="00336CBA">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0C04E421" w14:textId="77777777" w:rsidR="00336CBA" w:rsidRDefault="00336CBA" w:rsidP="00336CBA">
      <w:r>
        <w:rPr>
          <w:rStyle w:val="Style13ptBold"/>
        </w:rPr>
        <w:t>Brudney 21</w:t>
      </w:r>
      <w:r>
        <w:t xml:space="preserve"> [James; 2/8/21; Joseph Crowley Chair in Labor and Employment Law, Fordham Law School; “The Right to Strike as Customary International Law,” THE YALE JOURNAL OF INTERNATIONAL LAW, Vol 46, </w:t>
      </w:r>
      <w:hyperlink r:id="rId5" w:history="1">
        <w:r>
          <w:rPr>
            <w:rStyle w:val="Hyperlink"/>
            <w:color w:val="000000"/>
          </w:rPr>
          <w:t>https://digitalcommons.law.yale.edu/cgi/viewcontent.cgi?article=1710&amp;context=yjil</w:t>
        </w:r>
      </w:hyperlink>
      <w:r>
        <w:t>] Justin ** Brackets in original</w:t>
      </w:r>
    </w:p>
    <w:p w14:paraId="32B06FB9" w14:textId="77777777" w:rsidR="00336CBA" w:rsidRDefault="00336CBA" w:rsidP="00336CBA">
      <w:pPr>
        <w:rPr>
          <w:rStyle w:val="Emphasis"/>
        </w:rPr>
      </w:pPr>
      <w:r>
        <w:rPr>
          <w:sz w:val="16"/>
        </w:rPr>
        <w:t xml:space="preserve">II. </w:t>
      </w:r>
      <w:r>
        <w:rPr>
          <w:u w:val="single"/>
        </w:rPr>
        <w:t xml:space="preserve">THE </w:t>
      </w:r>
      <w:r>
        <w:rPr>
          <w:rStyle w:val="Emphasis"/>
        </w:rPr>
        <w:t>INTERNATIONAL RIGHT TO STRIKE AS CIL</w:t>
      </w:r>
    </w:p>
    <w:p w14:paraId="35BAECB7" w14:textId="77777777" w:rsidR="00336CBA" w:rsidRDefault="00336CBA" w:rsidP="00336CBA">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F180085" w14:textId="77777777" w:rsidR="00336CBA" w:rsidRDefault="00336CBA" w:rsidP="00336CBA">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w:t>
      </w:r>
      <w:proofErr w:type="spellStart"/>
      <w:r w:rsidRPr="00336CBA">
        <w:rPr>
          <w:highlight w:val="green"/>
          <w:u w:val="single"/>
        </w:rPr>
        <w:t>ntravene</w:t>
      </w:r>
      <w:proofErr w:type="spellEnd"/>
      <w:r w:rsidRPr="00336CBA">
        <w:rPr>
          <w:highlight w:val="green"/>
          <w:u w:val="single"/>
        </w:rPr>
        <w:t xml:space="preserv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36D8D891" w14:textId="77777777" w:rsidR="00336CBA" w:rsidRDefault="00336CBA" w:rsidP="00336CBA">
      <w:pPr>
        <w:rPr>
          <w:sz w:val="16"/>
        </w:rPr>
      </w:pPr>
      <w:r>
        <w:rPr>
          <w:sz w:val="16"/>
        </w:rPr>
        <w:t>A. Initial Definitions and Considerations</w:t>
      </w:r>
    </w:p>
    <w:p w14:paraId="37F8FBE2" w14:textId="77777777" w:rsidR="00336CBA" w:rsidRDefault="00336CBA" w:rsidP="00336CBA">
      <w:pPr>
        <w:rPr>
          <w:rStyle w:val="Emphasis"/>
        </w:rPr>
      </w:pPr>
      <w:r>
        <w:rPr>
          <w:sz w:val="16"/>
        </w:rPr>
        <w:t xml:space="preserve">1. </w:t>
      </w:r>
      <w:r>
        <w:rPr>
          <w:rStyle w:val="Emphasis"/>
        </w:rPr>
        <w:t>CIL Standards</w:t>
      </w:r>
    </w:p>
    <w:p w14:paraId="65E3D255" w14:textId="77777777" w:rsidR="00336CBA" w:rsidRDefault="00336CBA" w:rsidP="00336CBA">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r w:rsidRPr="00336CBA">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700900C9" w14:textId="77777777" w:rsidR="00336CBA" w:rsidRDefault="00336CBA" w:rsidP="00336CBA">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24700D2B" w14:textId="77777777" w:rsidR="00336CBA" w:rsidRDefault="00336CBA" w:rsidP="00336CBA">
      <w:r>
        <w:rPr>
          <w:u w:val="single"/>
        </w:rPr>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79B5DEB1" w14:textId="77777777" w:rsidR="00336CBA" w:rsidRDefault="00336CBA" w:rsidP="00336CBA">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512D35B8" w14:textId="77777777" w:rsidR="00336CBA" w:rsidRDefault="00336CBA" w:rsidP="00336CBA">
      <w:pPr>
        <w:rPr>
          <w:rStyle w:val="Emphasis"/>
        </w:rPr>
      </w:pPr>
      <w:r>
        <w:rPr>
          <w:sz w:val="16"/>
        </w:rPr>
        <w:t xml:space="preserve">B. </w:t>
      </w:r>
      <w:r>
        <w:rPr>
          <w:u w:val="single"/>
        </w:rPr>
        <w:t xml:space="preserve">FOA and the </w:t>
      </w:r>
      <w:r>
        <w:rPr>
          <w:rStyle w:val="Emphasis"/>
        </w:rPr>
        <w:t>Right to Strike as General Practice</w:t>
      </w:r>
    </w:p>
    <w:p w14:paraId="4E72B2C7" w14:textId="77777777" w:rsidR="00336CBA" w:rsidRDefault="00336CBA" w:rsidP="00336CBA">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21415B74" w14:textId="77777777" w:rsidR="00336CBA" w:rsidRDefault="00336CBA" w:rsidP="00336CBA">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635E3ED7" w14:textId="77777777" w:rsidR="00336CBA" w:rsidRDefault="00336CBA" w:rsidP="00336CBA">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319DA5CF" w14:textId="77777777" w:rsidR="00336CBA" w:rsidRDefault="00336CBA" w:rsidP="00336CBA">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07EEB8AA" w14:textId="77777777" w:rsidR="00336CBA" w:rsidRDefault="00336CBA" w:rsidP="00336CBA">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6C2F09A7" w14:textId="77777777" w:rsidR="00336CBA" w:rsidRDefault="00336CBA" w:rsidP="00336CBA">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639238D6" w14:textId="77777777" w:rsidR="00336CBA" w:rsidRDefault="00336CBA" w:rsidP="00336CBA">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7B9B5C9B" w14:textId="77777777" w:rsidR="00336CBA" w:rsidRDefault="00336CBA" w:rsidP="00336CBA">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123C919C" w14:textId="77777777" w:rsidR="00336CBA" w:rsidRDefault="00336CBA" w:rsidP="00336CBA">
      <w:pPr>
        <w:rPr>
          <w:rStyle w:val="Emphasis"/>
        </w:rPr>
      </w:pPr>
      <w:r>
        <w:rPr>
          <w:sz w:val="16"/>
        </w:rPr>
        <w:t xml:space="preserve">C. </w:t>
      </w:r>
      <w:r>
        <w:rPr>
          <w:rStyle w:val="Emphasis"/>
        </w:rPr>
        <w:t>FOA</w:t>
      </w:r>
      <w:r>
        <w:rPr>
          <w:u w:val="single"/>
        </w:rPr>
        <w:t xml:space="preserve"> and the </w:t>
      </w:r>
      <w:r w:rsidRPr="00336CBA">
        <w:rPr>
          <w:rStyle w:val="Emphasis"/>
          <w:highlight w:val="green"/>
        </w:rPr>
        <w:t>Right to Strike as Opinio Juris</w:t>
      </w:r>
    </w:p>
    <w:p w14:paraId="38AAC558" w14:textId="77777777" w:rsidR="00336CBA" w:rsidRDefault="00336CBA" w:rsidP="00336CBA">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0A61993D" w14:textId="77777777" w:rsidR="00336CBA" w:rsidRDefault="00336CBA" w:rsidP="00336CBA">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5D406B96" w14:textId="77777777" w:rsidR="00336CBA" w:rsidRDefault="00336CBA" w:rsidP="00336CBA">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0B6C3CB3" w14:textId="77777777" w:rsidR="00336CBA" w:rsidRDefault="00336CBA" w:rsidP="00336CBA">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52616562" w14:textId="77777777" w:rsidR="00336CBA" w:rsidRDefault="00336CBA" w:rsidP="00336CBA">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7D7B4FF1" w14:textId="77777777" w:rsidR="00336CBA" w:rsidRDefault="00336CBA" w:rsidP="00336CBA">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7EB6CD9A" w14:textId="77777777" w:rsidR="00336CBA" w:rsidRDefault="00336CBA" w:rsidP="00336CBA">
      <w:pPr>
        <w:rPr>
          <w:sz w:val="16"/>
        </w:rPr>
      </w:pPr>
      <w:r>
        <w:rPr>
          <w:sz w:val="16"/>
        </w:rPr>
        <w:t xml:space="preserve">A third reason to infer opinio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45FA934B" w14:textId="77777777" w:rsidR="00336CBA" w:rsidRDefault="00336CBA" w:rsidP="00336CBA">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38F171F3" w14:textId="77777777" w:rsidR="00336CBA" w:rsidRDefault="00336CBA" w:rsidP="00336CBA">
      <w:pPr>
        <w:rPr>
          <w:sz w:val="16"/>
        </w:rPr>
      </w:pPr>
      <w:r>
        <w:rPr>
          <w:sz w:val="16"/>
        </w:rPr>
        <w:t xml:space="preserve">Question: Does the Secretary-General believe that U.N. staff have a right to take part in industrial action? </w:t>
      </w:r>
    </w:p>
    <w:p w14:paraId="21AD389E" w14:textId="77777777" w:rsidR="00336CBA" w:rsidRDefault="00336CBA" w:rsidP="00336CBA">
      <w:pPr>
        <w:rPr>
          <w:sz w:val="16"/>
        </w:rPr>
      </w:pPr>
      <w:r>
        <w:rPr>
          <w:sz w:val="16"/>
        </w:rPr>
        <w:t>Deputy Spokesman: We believe the right to strike is part of customary international law.167</w:t>
      </w:r>
    </w:p>
    <w:p w14:paraId="0D61C7DD" w14:textId="77777777" w:rsidR="00336CBA" w:rsidRDefault="00336CBA" w:rsidP="00336CBA">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7B3D212E" w14:textId="77777777" w:rsidR="00336CBA" w:rsidRDefault="00336CBA" w:rsidP="00336CBA">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32ECEE1" w14:textId="77777777" w:rsidR="00336CBA" w:rsidRDefault="00336CBA" w:rsidP="00336CBA"/>
    <w:p w14:paraId="65C3809A" w14:textId="77777777" w:rsidR="00336CBA" w:rsidRPr="00726A39" w:rsidRDefault="00336CBA" w:rsidP="00336CBA">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18297F52" w14:textId="77777777" w:rsidR="00336CBA" w:rsidRDefault="00336CBA" w:rsidP="00336CBA">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6" w:history="1">
        <w:r>
          <w:rPr>
            <w:rStyle w:val="Hyperlink"/>
            <w:color w:val="000000"/>
          </w:rPr>
          <w:t>https://sci-hub.se/https://doi.org/10.1177/2031952521994412</w:t>
        </w:r>
      </w:hyperlink>
      <w:r>
        <w:t>] Justin</w:t>
      </w:r>
    </w:p>
    <w:p w14:paraId="0B062B6F" w14:textId="77777777" w:rsidR="00336CBA" w:rsidRDefault="00336CBA" w:rsidP="00336CBA">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06BCEF1C" w14:textId="77777777" w:rsidR="00336CBA" w:rsidRDefault="00336CBA" w:rsidP="00336CBA"/>
    <w:p w14:paraId="5B885465" w14:textId="77777777" w:rsidR="00336CBA" w:rsidRPr="00726A39" w:rsidRDefault="00336CBA" w:rsidP="00336CBA">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181A98F6" w14:textId="77777777" w:rsidR="00336CBA" w:rsidRDefault="00336CBA" w:rsidP="00336CBA">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7" w:history="1">
        <w:r>
          <w:rPr>
            <w:rStyle w:val="Hyperlink"/>
            <w:color w:val="000000"/>
          </w:rPr>
          <w:t>https://www.ilo.org/global/standards/introduction-to-international-labour-standards/the-benefits-of-international-labour-standards/lang--en/index.htm</w:t>
        </w:r>
      </w:hyperlink>
      <w:r>
        <w:t xml:space="preserve">] Justin </w:t>
      </w:r>
    </w:p>
    <w:p w14:paraId="4F6AC8EB" w14:textId="77777777" w:rsidR="00336CBA" w:rsidRDefault="00336CBA" w:rsidP="00336CBA">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xml:space="preserve">. International labour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EAAB803" w14:textId="77777777" w:rsidR="00336CBA" w:rsidRDefault="00336CBA" w:rsidP="00336CBA"/>
    <w:p w14:paraId="0662205D" w14:textId="77777777" w:rsidR="00336CBA" w:rsidRPr="00726A39" w:rsidRDefault="00336CBA" w:rsidP="00336CBA">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7D803805" w14:textId="77777777" w:rsidR="00336CBA" w:rsidRDefault="00336CBA" w:rsidP="00336CBA">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AF20669" w14:textId="77777777" w:rsidR="00336CBA" w:rsidRDefault="00336CBA" w:rsidP="00336CBA">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Pr>
          <w:sz w:val="16"/>
        </w:rPr>
        <w:t>Denkenberger</w:t>
      </w:r>
      <w:proofErr w:type="spellEnd"/>
      <w:r>
        <w:rPr>
          <w:sz w:val="16"/>
        </w:rPr>
        <w:t xml:space="preserve">,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w:t>
      </w:r>
      <w:proofErr w:type="spellStart"/>
      <w:r>
        <w:rPr>
          <w:sz w:val="16"/>
        </w:rPr>
        <w:t>Denkenberger</w:t>
      </w:r>
      <w:proofErr w:type="spellEnd"/>
      <w:r>
        <w:rPr>
          <w:sz w:val="16"/>
        </w:rPr>
        <w:t xml:space="preserve">, 2018a) </w:t>
      </w:r>
      <w:r w:rsidRPr="00336CBA">
        <w:rPr>
          <w:rStyle w:val="StyleUnderline"/>
          <w:highlight w:val="green"/>
        </w:rPr>
        <w:t xml:space="preserve">through </w:t>
      </w:r>
      <w:r w:rsidRPr="00336CBA">
        <w:rPr>
          <w:rStyle w:val="Emphasis"/>
          <w:highlight w:val="green"/>
        </w:rPr>
        <w:t>chain reactions</w:t>
      </w:r>
      <w:r>
        <w:rPr>
          <w:sz w:val="16"/>
        </w:rPr>
        <w:t xml:space="preserve"> (Turchin &amp; </w:t>
      </w:r>
      <w:proofErr w:type="spellStart"/>
      <w:r>
        <w:rPr>
          <w:sz w:val="16"/>
        </w:rPr>
        <w:t>Denkenberger</w:t>
      </w:r>
      <w:proofErr w:type="spellEnd"/>
      <w:r>
        <w:rPr>
          <w:sz w:val="16"/>
        </w:rPr>
        <w:t xml:space="preserve">,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w:t>
      </w:r>
      <w:proofErr w:type="gramStart"/>
      <w:r>
        <w:rPr>
          <w:sz w:val="16"/>
        </w:rPr>
        <w:t>low and middle income</w:t>
      </w:r>
      <w:proofErr w:type="gramEnd"/>
      <w:r>
        <w:rPr>
          <w:sz w:val="16"/>
        </w:rPr>
        <w:t xml:space="preserv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Pr>
          <w:sz w:val="16"/>
        </w:rPr>
        <w:t>mid 2000s</w:t>
      </w:r>
      <w:proofErr w:type="spellEnd"/>
      <w:r>
        <w:rPr>
          <w:sz w:val="16"/>
        </w:rPr>
        <w:t xml:space="preserve">.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71ECC7E1" w14:textId="77777777" w:rsidR="00336CBA" w:rsidRDefault="00336CBA" w:rsidP="00336CBA">
      <w:pPr>
        <w:rPr>
          <w:sz w:val="16"/>
        </w:rPr>
      </w:pPr>
    </w:p>
    <w:p w14:paraId="23BCE57F" w14:textId="77777777" w:rsidR="00336CBA" w:rsidRPr="00726A39" w:rsidRDefault="00336CBA" w:rsidP="00336CBA">
      <w:pPr>
        <w:pStyle w:val="Heading4"/>
        <w:rPr>
          <w:bCs/>
        </w:rPr>
      </w:pPr>
      <w:r w:rsidRPr="00726A39">
        <w:rPr>
          <w:bCs/>
        </w:rPr>
        <w:t>Weak states are existential. Err AFF to account for non-linearity and unpredictable cascades.</w:t>
      </w:r>
    </w:p>
    <w:p w14:paraId="20BCFC33" w14:textId="77777777" w:rsidR="00336CBA" w:rsidRDefault="00336CBA" w:rsidP="00336CBA">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0D23F9D0" w14:textId="77777777" w:rsidR="00336CBA" w:rsidRDefault="00336CBA" w:rsidP="00336CBA">
      <w:pPr>
        <w:rPr>
          <w:sz w:val="16"/>
        </w:rPr>
      </w:pPr>
      <w:r>
        <w:rPr>
          <w:rStyle w:val="StyleUnderline"/>
        </w:rPr>
        <w:t xml:space="preserve">Great powers, with all their resources, power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r w:rsidRPr="00336CBA">
        <w:rPr>
          <w:rStyle w:val="Emphasis"/>
          <w:highlight w:val="green"/>
        </w:rPr>
        <w:t>terrorism</w:t>
      </w:r>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38334667" w14:textId="77777777" w:rsidR="00336CBA" w:rsidRDefault="00336CBA" w:rsidP="00336CBA">
      <w:pPr>
        <w:rPr>
          <w:sz w:val="16"/>
        </w:rPr>
      </w:pPr>
    </w:p>
    <w:p w14:paraId="20290710" w14:textId="77777777" w:rsidR="00336CBA" w:rsidRDefault="00336CBA" w:rsidP="00336CBA">
      <w:pPr>
        <w:pStyle w:val="Heading3"/>
      </w:pPr>
      <w:r>
        <w:t>1AC – Plan</w:t>
      </w:r>
    </w:p>
    <w:p w14:paraId="6100A4F6" w14:textId="77777777" w:rsidR="00336CBA" w:rsidRPr="00726A39" w:rsidRDefault="00336CBA" w:rsidP="00336CBA">
      <w:pPr>
        <w:pStyle w:val="Heading4"/>
        <w:rPr>
          <w:bCs/>
        </w:rPr>
      </w:pPr>
      <w:r w:rsidRPr="00726A39">
        <w:rPr>
          <w:bCs/>
        </w:rPr>
        <w:t>Plan text: The United States of America ought to recognize an unconditional right of workers to strike.</w:t>
      </w:r>
    </w:p>
    <w:p w14:paraId="70C55B63" w14:textId="77777777" w:rsidR="00336CBA" w:rsidRDefault="00336CBA" w:rsidP="00336CBA"/>
    <w:p w14:paraId="5E4FE5FD" w14:textId="77777777" w:rsidR="00336CBA" w:rsidRPr="00726A39" w:rsidRDefault="00336CBA" w:rsidP="00336CBA">
      <w:pPr>
        <w:pStyle w:val="Heading4"/>
        <w:rPr>
          <w:bCs/>
        </w:rPr>
      </w:pPr>
      <w:r w:rsidRPr="00726A39">
        <w:rPr>
          <w:bCs/>
        </w:rPr>
        <w:t xml:space="preserve">Courts are </w:t>
      </w:r>
      <w:r w:rsidRPr="00726A39">
        <w:rPr>
          <w:bCs/>
          <w:u w:val="single"/>
        </w:rPr>
        <w:t>normal means</w:t>
      </w:r>
      <w:r w:rsidRPr="00726A39">
        <w:rPr>
          <w:bCs/>
        </w:rPr>
        <w:t xml:space="preserve"> and can </w:t>
      </w:r>
      <w:r w:rsidRPr="00726A39">
        <w:rPr>
          <w:bCs/>
          <w:u w:val="single"/>
        </w:rPr>
        <w:t>enforce</w:t>
      </w:r>
      <w:r w:rsidRPr="00726A39">
        <w:rPr>
          <w:bCs/>
        </w:rPr>
        <w:t xml:space="preserve"> the right to strike as </w:t>
      </w:r>
      <w:r w:rsidRPr="00726A39">
        <w:rPr>
          <w:bCs/>
          <w:u w:val="single"/>
        </w:rPr>
        <w:t>Customary International Law</w:t>
      </w:r>
      <w:r w:rsidRPr="00726A39">
        <w:rPr>
          <w:bCs/>
        </w:rPr>
        <w:t>.</w:t>
      </w:r>
    </w:p>
    <w:p w14:paraId="3A371305" w14:textId="77777777" w:rsidR="00336CBA" w:rsidRDefault="00336CBA" w:rsidP="00336CBA">
      <w:r>
        <w:rPr>
          <w:rStyle w:val="Style13ptBold"/>
        </w:rPr>
        <w:t>Brudney 21</w:t>
      </w:r>
      <w:r>
        <w:t xml:space="preserve"> [James; 2/8/21; Joseph Crowley Chair in Labor and Employment Law, Fordham Law School; “The Right to Strike as Customary International Law,” THE YALE JOURNAL OF INTERNATIONAL LAW, Vol 46, </w:t>
      </w:r>
      <w:hyperlink r:id="rId8" w:history="1">
        <w:r>
          <w:rPr>
            <w:rStyle w:val="Hyperlink"/>
            <w:color w:val="000000"/>
          </w:rPr>
          <w:t>https://digitalcommons.law.yale.edu/cgi/viewcontent.cgi?article=1710&amp;context=yjil</w:t>
        </w:r>
      </w:hyperlink>
      <w:r>
        <w:t>] Justin ** Brackets in original</w:t>
      </w:r>
    </w:p>
    <w:p w14:paraId="6DE1872C" w14:textId="77777777" w:rsidR="00336CBA" w:rsidRDefault="00336CBA" w:rsidP="00336CBA">
      <w:pPr>
        <w:rPr>
          <w:sz w:val="16"/>
        </w:rPr>
      </w:pPr>
      <w:r w:rsidRPr="00336CBA">
        <w:rPr>
          <w:highlight w:val="green"/>
          <w:u w:val="single"/>
        </w:rPr>
        <w:t xml:space="preserve">In order for the </w:t>
      </w:r>
      <w:r>
        <w:rPr>
          <w:rStyle w:val="Emphasis"/>
        </w:rPr>
        <w:t xml:space="preserve">international </w:t>
      </w:r>
      <w:r w:rsidRPr="00336CBA">
        <w:rPr>
          <w:rStyle w:val="Emphasis"/>
          <w:highlight w:val="green"/>
        </w:rPr>
        <w:t>right to strike to receive protection</w:t>
      </w:r>
      <w:r>
        <w:rPr>
          <w:u w:val="single"/>
        </w:rPr>
        <w:t xml:space="preserve"> in a U.S. domestic law setting</w:t>
      </w:r>
      <w:r>
        <w:rPr>
          <w:sz w:val="16"/>
        </w:rPr>
        <w:t xml:space="preserve">, </w:t>
      </w:r>
      <w:r w:rsidRPr="00336CBA">
        <w:rPr>
          <w:highlight w:val="green"/>
          <w:u w:val="single"/>
        </w:rPr>
        <w:t>this CIL</w:t>
      </w:r>
      <w:r>
        <w:rPr>
          <w:u w:val="single"/>
        </w:rPr>
        <w:t xml:space="preserve"> right </w:t>
      </w:r>
      <w:r w:rsidRPr="00336CBA">
        <w:rPr>
          <w:highlight w:val="green"/>
          <w:u w:val="single"/>
        </w:rPr>
        <w:t xml:space="preserve">must be </w:t>
      </w:r>
      <w:r w:rsidRPr="00336CBA">
        <w:rPr>
          <w:rStyle w:val="Emphasis"/>
          <w:highlight w:val="green"/>
        </w:rPr>
        <w:t>cognizable</w:t>
      </w:r>
      <w:r w:rsidRPr="00336CBA">
        <w:rPr>
          <w:highlight w:val="green"/>
          <w:u w:val="single"/>
        </w:rPr>
        <w:t xml:space="preserve"> in </w:t>
      </w:r>
      <w:r w:rsidRPr="00336CBA">
        <w:rPr>
          <w:rStyle w:val="Emphasis"/>
          <w:highlight w:val="green"/>
        </w:rPr>
        <w:t>federal court</w:t>
      </w:r>
      <w:r>
        <w:rPr>
          <w:u w:val="single"/>
        </w:rPr>
        <w:t xml:space="preserve">. Workers asserting </w:t>
      </w:r>
      <w:r>
        <w:rPr>
          <w:rStyle w:val="Emphasis"/>
        </w:rPr>
        <w:t>such a right</w:t>
      </w:r>
      <w:r>
        <w:rPr>
          <w:u w:val="single"/>
        </w:rPr>
        <w:t xml:space="preserve"> would be </w:t>
      </w:r>
      <w:r w:rsidRPr="00336CBA">
        <w:rPr>
          <w:rStyle w:val="Emphasis"/>
          <w:highlight w:val="green"/>
        </w:rPr>
        <w:t>seeking direct application</w:t>
      </w:r>
      <w:r>
        <w:rPr>
          <w:u w:val="single"/>
        </w:rPr>
        <w:t xml:space="preserve"> of CIL, </w:t>
      </w:r>
      <w:r w:rsidRPr="00336CBA">
        <w:rPr>
          <w:highlight w:val="green"/>
          <w:u w:val="single"/>
        </w:rPr>
        <w:t xml:space="preserve">stemming from </w:t>
      </w:r>
      <w:r w:rsidRPr="00336CBA">
        <w:rPr>
          <w:rStyle w:val="Emphasis"/>
          <w:highlight w:val="green"/>
        </w:rPr>
        <w:t>legal principles</w:t>
      </w:r>
      <w:r>
        <w:rPr>
          <w:rStyle w:val="Emphasis"/>
        </w:rPr>
        <w:t xml:space="preserve"> set forth </w:t>
      </w:r>
      <w:r w:rsidRPr="00336CBA">
        <w:rPr>
          <w:rStyle w:val="Emphasis"/>
          <w:highlight w:val="green"/>
        </w:rPr>
        <w:t xml:space="preserve">in The </w:t>
      </w:r>
      <w:proofErr w:type="spellStart"/>
      <w:r w:rsidRPr="00336CBA">
        <w:rPr>
          <w:rStyle w:val="Emphasis"/>
          <w:highlight w:val="green"/>
        </w:rPr>
        <w:t>Paquete</w:t>
      </w:r>
      <w:proofErr w:type="spellEnd"/>
      <w:r w:rsidRPr="00336CBA">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sidRPr="00336CBA">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 . . . 235 </w:t>
      </w:r>
      <w:r>
        <w:rPr>
          <w:u w:val="single"/>
        </w:rPr>
        <w:t xml:space="preserve">In a </w:t>
      </w:r>
      <w:r>
        <w:rPr>
          <w:rStyle w:val="Emphasis"/>
        </w:rPr>
        <w:t>number of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sidRPr="00336CBA">
        <w:rPr>
          <w:highlight w:val="green"/>
          <w:u w:val="single"/>
        </w:rPr>
        <w:t>Court has</w:t>
      </w:r>
      <w:r>
        <w:rPr>
          <w:u w:val="single"/>
        </w:rPr>
        <w:t xml:space="preserve"> also </w:t>
      </w:r>
      <w:r w:rsidRPr="00336CBA">
        <w:rPr>
          <w:rStyle w:val="Emphasis"/>
          <w:highlight w:val="green"/>
        </w:rPr>
        <w:t>invoked CIL</w:t>
      </w:r>
      <w:r w:rsidRPr="00336CBA">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sidRPr="00336CBA">
        <w:rPr>
          <w:rStyle w:val="Emphasis"/>
          <w:highlight w:val="green"/>
        </w:rPr>
        <w:t>courts</w:t>
      </w:r>
      <w:r>
        <w:rPr>
          <w:rStyle w:val="Emphasis"/>
        </w:rPr>
        <w:t xml:space="preserve"> of appeals have </w:t>
      </w:r>
      <w:r w:rsidRPr="00336CBA">
        <w:rPr>
          <w:rStyle w:val="Emphasis"/>
          <w:highlight w:val="green"/>
        </w:rPr>
        <w:t>regularly applied</w:t>
      </w:r>
      <w:r>
        <w:rPr>
          <w:rStyle w:val="Emphasis"/>
        </w:rPr>
        <w:t xml:space="preserve"> the </w:t>
      </w:r>
      <w:r w:rsidRPr="00336CBA">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sidRPr="00336CBA">
        <w:rPr>
          <w:highlight w:val="green"/>
          <w:u w:val="single"/>
        </w:rPr>
        <w:t xml:space="preserve">even though </w:t>
      </w:r>
      <w:r w:rsidRPr="00336CBA">
        <w:rPr>
          <w:rStyle w:val="Emphasis"/>
          <w:highlight w:val="green"/>
        </w:rPr>
        <w:t>the U</w:t>
      </w:r>
      <w:r>
        <w:rPr>
          <w:rStyle w:val="Emphasis"/>
        </w:rPr>
        <w:t xml:space="preserve">nited </w:t>
      </w:r>
      <w:r w:rsidRPr="00336CBA">
        <w:rPr>
          <w:rStyle w:val="Emphasis"/>
          <w:highlight w:val="green"/>
        </w:rPr>
        <w:t>S</w:t>
      </w:r>
      <w:r>
        <w:rPr>
          <w:rStyle w:val="Emphasis"/>
        </w:rPr>
        <w:t xml:space="preserve">tates </w:t>
      </w:r>
      <w:r w:rsidRPr="00336CBA">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sidRPr="00336CBA">
        <w:rPr>
          <w:highlight w:val="green"/>
          <w:u w:val="single"/>
        </w:rPr>
        <w:t xml:space="preserve">Although the </w:t>
      </w:r>
      <w:r w:rsidRPr="00336CBA">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sidRPr="00336CBA">
        <w:rPr>
          <w:rStyle w:val="Emphasis"/>
          <w:highlight w:val="green"/>
        </w:rPr>
        <w:t>UN</w:t>
      </w:r>
      <w:r w:rsidRPr="00336CBA">
        <w:rPr>
          <w:highlight w:val="green"/>
          <w:u w:val="single"/>
        </w:rPr>
        <w:t xml:space="preserve"> </w:t>
      </w:r>
      <w:r w:rsidRPr="00336CBA">
        <w:rPr>
          <w:rStyle w:val="Emphasis"/>
          <w:highlight w:val="green"/>
        </w:rPr>
        <w:t>Convention</w:t>
      </w:r>
      <w:r>
        <w:rPr>
          <w:u w:val="single"/>
        </w:rPr>
        <w:t xml:space="preserve"> on the Law of the Seas, </w:t>
      </w:r>
      <w:r w:rsidRPr="00336CBA">
        <w:rPr>
          <w:rStyle w:val="Emphasis"/>
          <w:highlight w:val="green"/>
        </w:rPr>
        <w:t>the U.S.</w:t>
      </w:r>
      <w:r>
        <w:rPr>
          <w:rStyle w:val="Emphasis"/>
        </w:rPr>
        <w:t xml:space="preserve"> government </w:t>
      </w:r>
      <w:r w:rsidRPr="00336CBA">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336CBA">
        <w:rPr>
          <w:highlight w:val="green"/>
          <w:u w:val="single"/>
        </w:rPr>
        <w:t xml:space="preserve">CIL </w:t>
      </w:r>
      <w:r w:rsidRPr="00336CBA">
        <w:rPr>
          <w:rStyle w:val="Emphasis"/>
          <w:highlight w:val="green"/>
        </w:rPr>
        <w:t>should be</w:t>
      </w:r>
      <w:r>
        <w:rPr>
          <w:rStyle w:val="Emphasis"/>
        </w:rPr>
        <w:t xml:space="preserve"> understood and </w:t>
      </w:r>
      <w:r w:rsidRPr="00336CBA">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[t]he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336CBA">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sidRPr="00336CBA">
        <w:rPr>
          <w:rStyle w:val="Emphasis"/>
          <w:highlight w:val="green"/>
        </w:rPr>
        <w:t>reflect developments</w:t>
      </w:r>
      <w:r w:rsidRPr="00336CBA">
        <w:rPr>
          <w:highlight w:val="green"/>
          <w:u w:val="single"/>
        </w:rPr>
        <w:t xml:space="preserve"> in the </w:t>
      </w:r>
      <w:r w:rsidRPr="00336CBA">
        <w:rPr>
          <w:rStyle w:val="Emphasis"/>
          <w:highlight w:val="green"/>
        </w:rPr>
        <w:t xml:space="preserve">international arena </w:t>
      </w:r>
      <w:r>
        <w:rPr>
          <w:rStyle w:val="Emphasis"/>
        </w:rPr>
        <w:t>of labor</w:t>
      </w:r>
      <w:r>
        <w:rPr>
          <w:u w:val="single"/>
        </w:rPr>
        <w:t xml:space="preserve"> and human </w:t>
      </w:r>
      <w:r w:rsidRPr="00336CBA">
        <w:rPr>
          <w:rStyle w:val="Emphasis"/>
          <w:highlight w:val="green"/>
        </w:rPr>
        <w:t>rights in addition to filling gaps</w:t>
      </w:r>
      <w:r>
        <w:rPr>
          <w:rStyle w:val="Emphasis"/>
        </w:rPr>
        <w:t xml:space="preserve"> with respect</w:t>
      </w:r>
      <w:r>
        <w:rPr>
          <w:u w:val="single"/>
        </w:rPr>
        <w:t xml:space="preserve"> </w:t>
      </w:r>
      <w:r w:rsidRPr="00336CBA">
        <w:rPr>
          <w:highlight w:val="green"/>
          <w:u w:val="single"/>
        </w:rPr>
        <w:t xml:space="preserve">to </w:t>
      </w:r>
      <w:r w:rsidRPr="00336CBA">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336CBA">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sidRPr="00336CBA">
        <w:rPr>
          <w:highlight w:val="green"/>
          <w:u w:val="single"/>
        </w:rPr>
        <w:t>applied</w:t>
      </w:r>
      <w:r>
        <w:rPr>
          <w:u w:val="single"/>
        </w:rPr>
        <w:t xml:space="preserve"> a </w:t>
      </w:r>
      <w:r>
        <w:rPr>
          <w:rStyle w:val="Emphasis"/>
        </w:rPr>
        <w:t xml:space="preserve">fairly rigorous </w:t>
      </w:r>
      <w:r w:rsidRPr="00336CBA">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sidRPr="00336CBA">
        <w:rPr>
          <w:rStyle w:val="Emphasis"/>
          <w:highlight w:val="green"/>
        </w:rPr>
        <w:t>domestic law</w:t>
      </w:r>
      <w:r w:rsidRPr="00336CBA">
        <w:rPr>
          <w:highlight w:val="green"/>
          <w:u w:val="single"/>
        </w:rPr>
        <w:t xml:space="preserve"> does not preclude </w:t>
      </w:r>
      <w:r w:rsidRPr="00336CBA">
        <w:rPr>
          <w:rStyle w:val="Emphasis"/>
          <w:highlight w:val="green"/>
        </w:rPr>
        <w:t>federal courts’</w:t>
      </w:r>
      <w:r>
        <w:rPr>
          <w:rStyle w:val="Emphasis"/>
        </w:rPr>
        <w:t xml:space="preserve"> authority</w:t>
      </w:r>
      <w:r>
        <w:rPr>
          <w:u w:val="single"/>
        </w:rPr>
        <w:t xml:space="preserve"> to recognize a right to strike as CIL; on the contrary, </w:t>
      </w:r>
      <w:r w:rsidRPr="00336CBA">
        <w:rPr>
          <w:highlight w:val="green"/>
          <w:u w:val="single"/>
        </w:rPr>
        <w:t>it</w:t>
      </w:r>
      <w:r>
        <w:rPr>
          <w:u w:val="single"/>
        </w:rPr>
        <w:t xml:space="preserve"> </w:t>
      </w:r>
      <w:r>
        <w:rPr>
          <w:rStyle w:val="Emphasis"/>
        </w:rPr>
        <w:t xml:space="preserve">arguably </w:t>
      </w:r>
      <w:r w:rsidRPr="00336CBA">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1135C93" w14:textId="6BE3A60F" w:rsidR="00425AB6" w:rsidRDefault="00425AB6"/>
    <w:p w14:paraId="531E9F62" w14:textId="77777777" w:rsidR="00336CBA" w:rsidRPr="00CB1B8E" w:rsidRDefault="00336CBA" w:rsidP="00336CBA">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58D543AC" w14:textId="77777777" w:rsidR="00336CBA" w:rsidRDefault="00336CBA" w:rsidP="00336CBA">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8920BDC" w14:textId="77777777" w:rsidR="00336CBA" w:rsidRDefault="00336CBA" w:rsidP="00336CBA">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sidRPr="00336CBA">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sidRPr="00336CBA">
        <w:rPr>
          <w:highlight w:val="green"/>
          <w:u w:val="single"/>
        </w:rPr>
        <w:t>it is</w:t>
      </w:r>
      <w:r>
        <w:rPr>
          <w:u w:val="single"/>
        </w:rPr>
        <w:t xml:space="preserve"> also </w:t>
      </w:r>
      <w:r w:rsidRPr="00336CBA">
        <w:rPr>
          <w:highlight w:val="green"/>
          <w:u w:val="single"/>
        </w:rPr>
        <w:t>possible to interpret this</w:t>
      </w:r>
      <w:r>
        <w:rPr>
          <w:u w:val="single"/>
        </w:rPr>
        <w:t xml:space="preserve"> requirement </w:t>
      </w:r>
      <w:r w:rsidRPr="00336CBA">
        <w:rPr>
          <w:highlight w:val="green"/>
          <w:u w:val="single"/>
        </w:rPr>
        <w:t>to prohibit</w:t>
      </w:r>
      <w:r>
        <w:rPr>
          <w:u w:val="single"/>
        </w:rPr>
        <w:t xml:space="preserve"> any </w:t>
      </w:r>
      <w:r w:rsidRPr="00336CBA">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17668590" w14:textId="3119256C" w:rsidR="00336CBA" w:rsidRDefault="00336CBA"/>
    <w:p w14:paraId="2CBD6758" w14:textId="7C569D56" w:rsidR="00336CBA" w:rsidRDefault="00336CBA" w:rsidP="00336CBA">
      <w:pPr>
        <w:pStyle w:val="Heading3"/>
      </w:pPr>
      <w:r>
        <w:t>1AC – FW</w:t>
      </w:r>
    </w:p>
    <w:p w14:paraId="53EEEF48" w14:textId="3BFDE3B0" w:rsidR="00336CBA" w:rsidRDefault="00336CBA" w:rsidP="00336CBA">
      <w:pPr>
        <w:pStyle w:val="Heading4"/>
      </w:pPr>
      <w:r>
        <w:t>The standard is maximizing expected well-being</w:t>
      </w:r>
      <w:r>
        <w:t xml:space="preserve">. </w:t>
      </w:r>
      <w:r w:rsidRPr="00247689">
        <w:t xml:space="preserve">Calc indicts </w:t>
      </w:r>
      <w:r w:rsidRPr="00247689">
        <w:rPr>
          <w:u w:val="single"/>
        </w:rPr>
        <w:t>don’t link</w:t>
      </w:r>
      <w:r>
        <w:t xml:space="preserve">—our impacts are bad because </w:t>
      </w:r>
      <w:r>
        <w:rPr>
          <w:u w:val="single"/>
        </w:rPr>
        <w:t>as far as we know</w:t>
      </w:r>
      <w:r>
        <w:t xml:space="preserve">, it would cause </w:t>
      </w:r>
      <w:r>
        <w:t>suffering</w:t>
      </w:r>
      <w:r>
        <w:t xml:space="preserve">. </w:t>
      </w:r>
    </w:p>
    <w:p w14:paraId="26DBFAB6" w14:textId="602DD4F5" w:rsidR="00336CBA" w:rsidRPr="00336CBA" w:rsidRDefault="00336CBA" w:rsidP="00336CBA">
      <w:pPr>
        <w:pStyle w:val="Heading4"/>
      </w:pPr>
      <w:r>
        <w:t>Prefer:</w:t>
      </w:r>
    </w:p>
    <w:p w14:paraId="16F5F90C" w14:textId="77777777" w:rsidR="00336CBA" w:rsidRDefault="00336CBA" w:rsidP="00336CBA">
      <w:pPr>
        <w:pStyle w:val="Heading4"/>
      </w:pPr>
      <w:r>
        <w:t>1] Death is bad and o/w</w:t>
      </w:r>
    </w:p>
    <w:p w14:paraId="756003D1" w14:textId="77777777" w:rsidR="00336CBA" w:rsidRDefault="00336CBA" w:rsidP="00336CBA">
      <w:pPr>
        <w:pStyle w:val="Heading4"/>
      </w:pPr>
      <w:r>
        <w:t xml:space="preserve">A] It </w:t>
      </w:r>
      <w:r w:rsidRPr="00247689">
        <w:rPr>
          <w:u w:val="single"/>
        </w:rPr>
        <w:t>ontologically</w:t>
      </w:r>
      <w:r>
        <w:t xml:space="preserve"> destroys the subject.</w:t>
      </w:r>
    </w:p>
    <w:p w14:paraId="7F7F6D8C" w14:textId="77777777" w:rsidR="00336CBA" w:rsidRPr="00247689" w:rsidRDefault="00336CBA" w:rsidP="00336CBA">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9" w:history="1">
        <w:r w:rsidRPr="00247689">
          <w:t>http://sce.sagepub.com</w:t>
        </w:r>
      </w:hyperlink>
      <w:r w:rsidRPr="00247689">
        <w:t>)</w:t>
      </w:r>
    </w:p>
    <w:p w14:paraId="569A812E" w14:textId="77777777" w:rsidR="00336CBA" w:rsidRPr="00247689" w:rsidRDefault="00336CBA" w:rsidP="00336CBA">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336CBA">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336CBA">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336CBA">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 xml:space="preserve">metaphysical </w:t>
      </w:r>
      <w:proofErr w:type="spellStart"/>
      <w:r w:rsidRPr="00247689">
        <w:rPr>
          <w:rStyle w:val="Emphasis"/>
          <w:sz w:val="26"/>
          <w:szCs w:val="26"/>
        </w:rPr>
        <w:t>lightening</w:t>
      </w:r>
      <w:proofErr w:type="spellEnd"/>
      <w:r w:rsidRPr="00247689">
        <w:rPr>
          <w:rStyle w:val="Emphasis"/>
          <w:sz w:val="26"/>
          <w:szCs w:val="26"/>
        </w:rPr>
        <w:t xml:space="preserve"> strikes</w:t>
      </w:r>
      <w:r w:rsidRPr="00247689">
        <w:rPr>
          <w:szCs w:val="26"/>
        </w:rPr>
        <w:t xml:space="preserve">.80 </w:t>
      </w:r>
      <w:r w:rsidRPr="00247689">
        <w:rPr>
          <w:sz w:val="26"/>
          <w:szCs w:val="26"/>
          <w:u w:val="single"/>
        </w:rPr>
        <w:t xml:space="preserve">The evil of </w:t>
      </w:r>
      <w:r w:rsidRPr="00336CBA">
        <w:rPr>
          <w:sz w:val="26"/>
          <w:szCs w:val="26"/>
          <w:highlight w:val="green"/>
          <w:u w:val="single"/>
        </w:rPr>
        <w:t>death is</w:t>
      </w:r>
      <w:r w:rsidRPr="00247689">
        <w:rPr>
          <w:sz w:val="26"/>
          <w:szCs w:val="26"/>
          <w:u w:val="single"/>
        </w:rPr>
        <w:t xml:space="preserve"> truly </w:t>
      </w:r>
      <w:r w:rsidRPr="00336CBA">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 w:val="26"/>
          <w:szCs w:val="26"/>
        </w:rPr>
        <w:t xml:space="preserve"> </w:t>
      </w:r>
      <w:r w:rsidRPr="00336CBA">
        <w:rPr>
          <w:rStyle w:val="Emphasis"/>
          <w:color w:val="000000" w:themeColor="text1"/>
          <w:sz w:val="26"/>
          <w:szCs w:val="26"/>
          <w:highlight w:val="green"/>
        </w:rPr>
        <w:t>independent</w:t>
      </w:r>
      <w:r w:rsidRPr="00247689">
        <w:rPr>
          <w:rStyle w:val="Emphasis"/>
          <w:color w:val="000000" w:themeColor="text1"/>
          <w:sz w:val="26"/>
          <w:szCs w:val="26"/>
        </w:rPr>
        <w:t xml:space="preserve">ly </w:t>
      </w:r>
      <w:r w:rsidRPr="00336CBA">
        <w:rPr>
          <w:rStyle w:val="Emphasis"/>
          <w:color w:val="000000" w:themeColor="text1"/>
          <w:sz w:val="26"/>
          <w:szCs w:val="26"/>
          <w:highlight w:val="green"/>
        </w:rPr>
        <w:t>of</w:t>
      </w:r>
      <w:r w:rsidRPr="00247689">
        <w:rPr>
          <w:rStyle w:val="Emphasis"/>
          <w:color w:val="000000" w:themeColor="text1"/>
          <w:sz w:val="26"/>
          <w:szCs w:val="26"/>
        </w:rPr>
        <w:t xml:space="preserve"> calculations about better or worse </w:t>
      </w:r>
      <w:r w:rsidRPr="00336CBA">
        <w:rPr>
          <w:sz w:val="26"/>
          <w:szCs w:val="26"/>
          <w:highlight w:val="green"/>
          <w:u w:val="single"/>
        </w:rPr>
        <w:t>possible lives</w:t>
      </w:r>
      <w:r w:rsidRPr="00336CBA">
        <w:rPr>
          <w:rStyle w:val="Emphasis"/>
          <w:color w:val="000000" w:themeColor="text1"/>
          <w:sz w:val="26"/>
          <w:szCs w:val="26"/>
          <w:highlight w:val="green"/>
        </w:rPr>
        <w:t xml:space="preserve">. Such an evil need not be </w:t>
      </w:r>
      <w:r w:rsidRPr="00247689">
        <w:rPr>
          <w:rStyle w:val="Emphasis"/>
          <w:color w:val="000000" w:themeColor="text1"/>
          <w:sz w:val="26"/>
          <w:szCs w:val="26"/>
        </w:rPr>
        <w:t xml:space="preserve">consciously </w:t>
      </w:r>
      <w:r w:rsidRPr="00336CBA">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336CBA">
        <w:rPr>
          <w:sz w:val="26"/>
          <w:szCs w:val="26"/>
          <w:highlight w:val="green"/>
          <w:u w:val="single"/>
        </w:rPr>
        <w:t>Death</w:t>
      </w:r>
      <w:r w:rsidRPr="00247689">
        <w:rPr>
          <w:sz w:val="26"/>
          <w:szCs w:val="26"/>
          <w:u w:val="single"/>
        </w:rPr>
        <w:t xml:space="preserve"> is an evil because of the change in kind it brings about, a change that </w:t>
      </w:r>
      <w:r w:rsidRPr="00336CBA">
        <w:rPr>
          <w:sz w:val="26"/>
          <w:szCs w:val="26"/>
          <w:highlight w:val="green"/>
          <w:u w:val="single"/>
        </w:rPr>
        <w:t>is destructive of the</w:t>
      </w:r>
      <w:r w:rsidRPr="00247689">
        <w:rPr>
          <w:sz w:val="26"/>
          <w:szCs w:val="26"/>
          <w:u w:val="single"/>
        </w:rPr>
        <w:t xml:space="preserve"> type of </w:t>
      </w:r>
      <w:r w:rsidRPr="00336CBA">
        <w:rPr>
          <w:sz w:val="26"/>
          <w:szCs w:val="26"/>
          <w:highlight w:val="green"/>
          <w:u w:val="single"/>
        </w:rPr>
        <w:t>entity</w:t>
      </w:r>
      <w:r w:rsidRPr="00247689">
        <w:rPr>
          <w:sz w:val="26"/>
          <w:szCs w:val="26"/>
          <w:u w:val="single"/>
        </w:rPr>
        <w:t xml:space="preserve"> that </w:t>
      </w:r>
      <w:r w:rsidRPr="00336CBA">
        <w:rPr>
          <w:sz w:val="26"/>
          <w:szCs w:val="26"/>
          <w:highlight w:val="green"/>
          <w:u w:val="single"/>
        </w:rPr>
        <w:t>we</w:t>
      </w:r>
      <w:r w:rsidRPr="00247689">
        <w:rPr>
          <w:sz w:val="26"/>
          <w:szCs w:val="26"/>
          <w:u w:val="single"/>
        </w:rPr>
        <w:t xml:space="preserve"> essentially </w:t>
      </w:r>
      <w:r w:rsidRPr="00336CBA">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whether caused naturally or caused by human intervention (intentional or unintentional)</w:t>
      </w:r>
      <w:r w:rsidRPr="00247689">
        <w:rPr>
          <w:rStyle w:val="Emphasis"/>
          <w:color w:val="000000" w:themeColor="text1"/>
          <w:sz w:val="26"/>
          <w:szCs w:val="26"/>
        </w:rPr>
        <w:t xml:space="preserve"> </w:t>
      </w:r>
      <w:r w:rsidRPr="00336CBA">
        <w:rPr>
          <w:rStyle w:val="Emphasis"/>
          <w:color w:val="000000" w:themeColor="text1"/>
          <w:sz w:val="26"/>
          <w:szCs w:val="26"/>
          <w:highlight w:val="green"/>
        </w:rPr>
        <w:t xml:space="preserve">that </w:t>
      </w:r>
      <w:r w:rsidRPr="00247689">
        <w:rPr>
          <w:rStyle w:val="Emphasis"/>
          <w:color w:val="000000" w:themeColor="text1"/>
          <w:sz w:val="26"/>
          <w:szCs w:val="26"/>
        </w:rPr>
        <w:t xml:space="preserve">drastically </w:t>
      </w:r>
      <w:r w:rsidRPr="00336CBA">
        <w:rPr>
          <w:rStyle w:val="Emphasis"/>
          <w:color w:val="000000" w:themeColor="text1"/>
          <w:sz w:val="26"/>
          <w:szCs w:val="26"/>
          <w:highlight w:val="green"/>
        </w:rPr>
        <w:t xml:space="preserve">interferes in the </w:t>
      </w:r>
      <w:r w:rsidRPr="00247689">
        <w:rPr>
          <w:rStyle w:val="Emphasis"/>
          <w:color w:val="000000" w:themeColor="text1"/>
          <w:sz w:val="26"/>
          <w:szCs w:val="26"/>
        </w:rPr>
        <w:t xml:space="preserve">process of maintaining the </w:t>
      </w:r>
      <w:r w:rsidRPr="00336CBA">
        <w:rPr>
          <w:rStyle w:val="Emphasis"/>
          <w:color w:val="000000" w:themeColor="text1"/>
          <w:sz w:val="26"/>
          <w:szCs w:val="26"/>
          <w:highlight w:val="green"/>
        </w:rPr>
        <w:t>person</w:t>
      </w:r>
      <w:r w:rsidRPr="00247689">
        <w:rPr>
          <w:rStyle w:val="Emphasis"/>
          <w:color w:val="000000" w:themeColor="text1"/>
          <w:sz w:val="26"/>
          <w:szCs w:val="26"/>
        </w:rPr>
        <w:t xml:space="preserve"> in existence </w:t>
      </w:r>
      <w:r w:rsidRPr="00336CBA">
        <w:rPr>
          <w:rStyle w:val="Emphasis"/>
          <w:color w:val="000000" w:themeColor="text1"/>
          <w:sz w:val="26"/>
          <w:szCs w:val="26"/>
          <w:highlight w:val="green"/>
        </w:rPr>
        <w:t>is an objective evil</w:t>
      </w:r>
      <w:r w:rsidRPr="00247689">
        <w:rPr>
          <w:rStyle w:val="Emphasis"/>
          <w:color w:val="000000" w:themeColor="text1"/>
          <w:sz w:val="26"/>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336CBA">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336CBA">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336CBA">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336CBA">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336CBA">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336CBA">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05A9C27" w14:textId="77777777" w:rsidR="00336CBA" w:rsidRDefault="00336CBA" w:rsidP="00336CBA">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2F2540DC" w14:textId="77777777" w:rsidR="00336CBA" w:rsidRPr="00247689" w:rsidRDefault="00336CBA" w:rsidP="00336CBA">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0" w:history="1">
        <w:r w:rsidRPr="00247689">
          <w:t>http://sce.sagepub.com</w:t>
        </w:r>
      </w:hyperlink>
      <w:r w:rsidRPr="00247689">
        <w:t>)</w:t>
      </w:r>
    </w:p>
    <w:p w14:paraId="433616B5" w14:textId="77777777" w:rsidR="00336CBA" w:rsidRDefault="00336CBA" w:rsidP="00336CBA">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336CBA">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Pr>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Pr>
          <w:szCs w:val="26"/>
        </w:rPr>
        <w:t xml:space="preserve"> ‘critical interests’; </w:t>
      </w:r>
      <w:r w:rsidRPr="00336CBA">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sidRPr="00336CBA">
        <w:rPr>
          <w:sz w:val="26"/>
          <w:szCs w:val="26"/>
          <w:highlight w:val="green"/>
          <w:u w:val="single"/>
        </w:rPr>
        <w:t>are subjected to</w:t>
      </w:r>
      <w:r>
        <w:rPr>
          <w:szCs w:val="26"/>
        </w:rPr>
        <w:t xml:space="preserve"> de facto </w:t>
      </w:r>
      <w:r w:rsidRPr="00336CBA">
        <w:rPr>
          <w:b/>
          <w:sz w:val="26"/>
          <w:szCs w:val="26"/>
          <w:highlight w:val="green"/>
          <w:u w:val="single"/>
        </w:rPr>
        <w:t>self-assessment</w:t>
      </w:r>
      <w:r w:rsidRPr="00336CBA">
        <w:rPr>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0D11FD5E" w14:textId="77777777" w:rsidR="00336CBA" w:rsidRPr="00247689" w:rsidRDefault="00336CBA" w:rsidP="00336CBA">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0631A9F0" w14:textId="77777777" w:rsidR="00336CBA" w:rsidRPr="00247689" w:rsidRDefault="00336CBA" w:rsidP="00336CBA">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3A5104CD" w14:textId="77777777" w:rsidR="00336CBA" w:rsidRDefault="00336CBA" w:rsidP="00336CBA">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131F12E" w14:textId="77777777" w:rsidR="00336CBA" w:rsidRDefault="00336CBA" w:rsidP="00336CBA">
      <w:r>
        <w:t xml:space="preserve">The general difficulty of the intending-foreseeing distinction here stemmed, you will recall, from the feeling that </w:t>
      </w:r>
      <w:r>
        <w:rPr>
          <w:rStyle w:val="StyleUnderline"/>
        </w:rPr>
        <w:t xml:space="preserve">attempting to </w:t>
      </w:r>
      <w:r w:rsidRPr="00336CBA">
        <w:rPr>
          <w:rStyle w:val="StyleUnderline"/>
          <w:highlight w:val="green"/>
        </w:rPr>
        <w:t>pick and choose among</w:t>
      </w:r>
      <w:r>
        <w:rPr>
          <w:rStyle w:val="StyleUnderline"/>
        </w:rPr>
        <w:t xml:space="preserve"> the </w:t>
      </w:r>
      <w:r w:rsidRPr="00336CBA">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36CBA">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336CBA">
        <w:rPr>
          <w:rStyle w:val="StyleUnderline"/>
          <w:highlight w:val="green"/>
        </w:rPr>
        <w:t xml:space="preserve">In </w:t>
      </w:r>
      <w:r>
        <w:rPr>
          <w:rStyle w:val="StyleUnderline"/>
        </w:rPr>
        <w:t xml:space="preserve">making </w:t>
      </w:r>
      <w:r w:rsidRPr="00336CBA">
        <w:rPr>
          <w:rStyle w:val="StyleUnderline"/>
          <w:highlight w:val="green"/>
        </w:rPr>
        <w:t xml:space="preserve">policy </w:t>
      </w:r>
      <w:r>
        <w:rPr>
          <w:rStyle w:val="StyleUnderline"/>
        </w:rPr>
        <w:t xml:space="preserve">decisions, it is precisely </w:t>
      </w:r>
      <w:r w:rsidRPr="00336CBA">
        <w:rPr>
          <w:rStyle w:val="StyleUnderline"/>
          <w:highlight w:val="green"/>
        </w:rPr>
        <w:t>the global</w:t>
      </w:r>
      <w:r>
        <w:rPr>
          <w:rStyle w:val="StyleUnderline"/>
        </w:rPr>
        <w:t xml:space="preserve"> (or at least statewide, or nationwide, or something of this sort) perspective that </w:t>
      </w:r>
      <w:r w:rsidRPr="00336CBA">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336CBA">
        <w:rPr>
          <w:rStyle w:val="StyleUnderline"/>
          <w:highlight w:val="green"/>
        </w:rPr>
        <w:t>rules for</w:t>
      </w:r>
      <w:r>
        <w:rPr>
          <w:rStyle w:val="StyleUnderline"/>
        </w:rPr>
        <w:t xml:space="preserve"> the </w:t>
      </w:r>
      <w:r w:rsidRPr="00336CBA">
        <w:rPr>
          <w:rStyle w:val="StyleUnderline"/>
          <w:highlight w:val="green"/>
        </w:rPr>
        <w:t xml:space="preserve">allocation </w:t>
      </w:r>
      <w:r>
        <w:rPr>
          <w:rStyle w:val="StyleUnderline"/>
        </w:rPr>
        <w:t xml:space="preserve">of scarce medical drugs and treatments, it </w:t>
      </w:r>
      <w:r w:rsidRPr="00336CBA">
        <w:rPr>
          <w:rStyle w:val="StyleUnderline"/>
          <w:highlight w:val="green"/>
        </w:rPr>
        <w:t xml:space="preserve">cannot hide behind </w:t>
      </w:r>
      <w:r>
        <w:rPr>
          <w:rStyle w:val="StyleUnderline"/>
        </w:rPr>
        <w:t xml:space="preserve">the </w:t>
      </w:r>
      <w:r w:rsidRPr="00336CBA">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336CBA">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336CBA">
        <w:rPr>
          <w:rStyle w:val="StyleUnderline"/>
          <w:highlight w:val="green"/>
        </w:rPr>
        <w:t>have</w:t>
      </w:r>
      <w:r>
        <w:rPr>
          <w:rStyle w:val="StyleUnderline"/>
        </w:rPr>
        <w:t xml:space="preserve"> much more comprehensive </w:t>
      </w:r>
      <w:r w:rsidRPr="00336CBA">
        <w:rPr>
          <w:rStyle w:val="StyleUnderline"/>
          <w:highlight w:val="green"/>
        </w:rPr>
        <w:t>responsibilities</w:t>
      </w:r>
      <w:r>
        <w:rPr>
          <w:rStyle w:val="StyleUnderline"/>
        </w:rPr>
        <w:t xml:space="preserve"> than individuals do. Hiding behind </w:t>
      </w:r>
      <w:r w:rsidRPr="00336CBA">
        <w:rPr>
          <w:rStyle w:val="StyleUnderline"/>
          <w:highlight w:val="green"/>
        </w:rPr>
        <w:t xml:space="preserve">the </w:t>
      </w:r>
      <w:r>
        <w:rPr>
          <w:rStyle w:val="StyleUnderline"/>
        </w:rPr>
        <w:t xml:space="preserve">intending-foreseeing </w:t>
      </w:r>
      <w:r w:rsidRPr="00336CBA">
        <w:rPr>
          <w:rStyle w:val="StyleUnderline"/>
          <w:highlight w:val="green"/>
        </w:rPr>
        <w:t>distinction</w:t>
      </w:r>
      <w:r>
        <w:rPr>
          <w:rStyle w:val="StyleUnderline"/>
        </w:rPr>
        <w:t xml:space="preserve"> thus more clearly constitutes an </w:t>
      </w:r>
      <w:r w:rsidRPr="00336CBA">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3FE6135" w14:textId="77777777" w:rsidR="00336CBA" w:rsidRPr="00247689" w:rsidRDefault="00336CBA" w:rsidP="00336CBA">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50E3EC85" w14:textId="77777777" w:rsidR="00336CBA" w:rsidRDefault="00336CBA" w:rsidP="00336CBA">
      <w:pPr>
        <w:pStyle w:val="Heading4"/>
      </w:pPr>
      <w:r>
        <w:t>5</w:t>
      </w:r>
      <w:r w:rsidRPr="00986789">
        <w:t xml:space="preserve">] </w:t>
      </w:r>
      <w:r>
        <w:t>TJFs- e</w:t>
      </w:r>
      <w:r w:rsidRPr="00986789">
        <w:t>thical frameworks must be theoretically legitimate</w:t>
      </w:r>
      <w:r>
        <w:t>- fairness is a gateway issue to the ballot and education is the reason schools fund debate.</w:t>
      </w:r>
    </w:p>
    <w:p w14:paraId="52F581FB" w14:textId="77777777" w:rsidR="00336CBA" w:rsidRDefault="00336CBA" w:rsidP="00336CBA">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2F8867F4" w14:textId="77777777" w:rsidR="00336CBA" w:rsidRDefault="00336CBA" w:rsidP="00336CBA">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 xml:space="preserve">voter: because the judge literally cannot </w:t>
      </w:r>
      <w:proofErr w:type="gramStart"/>
      <w:r w:rsidRPr="00986789">
        <w:t>make a decision</w:t>
      </w:r>
      <w:proofErr w:type="gramEnd"/>
    </w:p>
    <w:p w14:paraId="1F08D974" w14:textId="77777777" w:rsidR="00336CBA" w:rsidRDefault="00336CBA" w:rsidP="00336CBA">
      <w:pPr>
        <w:pStyle w:val="Heading4"/>
      </w:pPr>
      <w:r>
        <w:t xml:space="preserve">C] </w:t>
      </w:r>
      <w:r w:rsidRPr="00091C9E">
        <w:t xml:space="preserve">Util is the </w:t>
      </w:r>
      <w:r>
        <w:t xml:space="preserve">only </w:t>
      </w:r>
      <w:r w:rsidRPr="00091C9E">
        <w:t xml:space="preserve">framework </w:t>
      </w:r>
      <w:r>
        <w:t>that makes sense for collective bargaining topics: means other FWs never engage with the rez and deck predictability.</w:t>
      </w:r>
    </w:p>
    <w:p w14:paraId="318AFA81" w14:textId="77777777" w:rsidR="00336CBA" w:rsidRPr="00E47614" w:rsidRDefault="00336CBA" w:rsidP="00336CBA">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3BB8E5A7" w14:textId="77777777" w:rsidR="00336CBA" w:rsidRPr="00E47614" w:rsidRDefault="00336CBA" w:rsidP="00336CBA">
      <w:pPr>
        <w:rPr>
          <w:sz w:val="16"/>
        </w:rPr>
      </w:pPr>
      <w:r w:rsidRPr="00E47614">
        <w:rPr>
          <w:sz w:val="16"/>
        </w:rPr>
        <w:t xml:space="preserve">On the compensation side, </w:t>
      </w:r>
      <w:r w:rsidRPr="00E47614">
        <w:rPr>
          <w:rStyle w:val="Emphasis"/>
        </w:rPr>
        <w:t xml:space="preserve">one </w:t>
      </w:r>
      <w:r w:rsidRPr="00336CBA">
        <w:rPr>
          <w:rStyle w:val="Emphasis"/>
          <w:highlight w:val="green"/>
        </w:rPr>
        <w:t>challenge unions face is melding</w:t>
      </w:r>
      <w:r w:rsidRPr="00E47614">
        <w:rPr>
          <w:rStyle w:val="Emphasis"/>
        </w:rPr>
        <w:t xml:space="preserve"> the </w:t>
      </w:r>
      <w:r w:rsidRPr="00336CBA">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336CBA">
        <w:rPr>
          <w:rStyle w:val="Emphasis"/>
          <w:highlight w:val="green"/>
        </w:rPr>
        <w:t>A twenty-five-year-old</w:t>
      </w:r>
      <w:r w:rsidRPr="00E47614">
        <w:rPr>
          <w:rStyle w:val="Emphasis"/>
        </w:rPr>
        <w:t xml:space="preserve"> just breaking in </w:t>
      </w:r>
      <w:r w:rsidRPr="00336CBA">
        <w:rPr>
          <w:rStyle w:val="Emphasis"/>
          <w:highlight w:val="green"/>
        </w:rPr>
        <w:t>is going to be more concerned</w:t>
      </w:r>
      <w:r w:rsidRPr="00E47614">
        <w:rPr>
          <w:rStyle w:val="Emphasis"/>
        </w:rPr>
        <w:t xml:space="preserve">, possibly, </w:t>
      </w:r>
      <w:r w:rsidRPr="00336CBA">
        <w:rPr>
          <w:rStyle w:val="Emphasis"/>
          <w:highlight w:val="green"/>
        </w:rPr>
        <w:t>about getting</w:t>
      </w:r>
      <w:r w:rsidRPr="00E47614">
        <w:rPr>
          <w:rStyle w:val="Emphasis"/>
        </w:rPr>
        <w:t xml:space="preserve"> as much </w:t>
      </w:r>
      <w:r w:rsidRPr="00336CBA">
        <w:rPr>
          <w:rStyle w:val="Emphasis"/>
          <w:highlight w:val="green"/>
        </w:rPr>
        <w:t>cash now</w:t>
      </w:r>
      <w:r w:rsidRPr="00E47614">
        <w:rPr>
          <w:rStyle w:val="Emphasis"/>
        </w:rPr>
        <w:t xml:space="preserve"> as possible for work done, </w:t>
      </w:r>
      <w:r w:rsidRPr="00336CBA">
        <w:rPr>
          <w:rStyle w:val="Emphasis"/>
          <w:highlight w:val="green"/>
        </w:rPr>
        <w:t>while an older writer will begin asking about</w:t>
      </w:r>
      <w:r w:rsidRPr="00E47614">
        <w:rPr>
          <w:rStyle w:val="Emphasis"/>
        </w:rPr>
        <w:t xml:space="preserve"> paying </w:t>
      </w:r>
      <w:r w:rsidRPr="00336CBA">
        <w:rPr>
          <w:rStyle w:val="Emphasis"/>
          <w:highlight w:val="green"/>
        </w:rPr>
        <w:t>medical bills and</w:t>
      </w:r>
      <w:r w:rsidRPr="00E47614">
        <w:rPr>
          <w:rStyle w:val="Emphasis"/>
        </w:rPr>
        <w:t xml:space="preserve"> living decently in </w:t>
      </w:r>
      <w:r w:rsidRPr="00336CBA">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336CBA">
        <w:rPr>
          <w:rStyle w:val="Emphasis"/>
          <w:highlight w:val="green"/>
        </w:rPr>
        <w:t>a union</w:t>
      </w:r>
      <w:r w:rsidRPr="00E47614">
        <w:rPr>
          <w:rStyle w:val="Emphasis"/>
        </w:rPr>
        <w:t xml:space="preserve"> active in a field heavily stocked with younger workers </w:t>
      </w:r>
      <w:r w:rsidRPr="00336CBA">
        <w:rPr>
          <w:rStyle w:val="Emphasis"/>
          <w:highlight w:val="green"/>
        </w:rPr>
        <w:t>will have to take account of tha</w:t>
      </w:r>
      <w:r w:rsidRPr="00336CBA">
        <w:rPr>
          <w:sz w:val="16"/>
          <w:highlight w:val="green"/>
        </w:rPr>
        <w:t>t</w:t>
      </w:r>
      <w:r w:rsidRPr="00E47614">
        <w:rPr>
          <w:sz w:val="16"/>
        </w:rPr>
        <w:t xml:space="preserve">, or people will stop participating), but other structures may be erected to resolve problems also. </w:t>
      </w:r>
      <w:r w:rsidRPr="00336CBA">
        <w:rPr>
          <w:rStyle w:val="Emphasis"/>
          <w:highlight w:val="green"/>
        </w:rPr>
        <w:t>A utilitarian structure</w:t>
      </w:r>
      <w:r w:rsidRPr="00E47614">
        <w:rPr>
          <w:rStyle w:val="Emphasis"/>
        </w:rPr>
        <w:t xml:space="preserve">, for example, may </w:t>
      </w:r>
      <w:r w:rsidRPr="00336CBA">
        <w:rPr>
          <w:rStyle w:val="Emphasis"/>
          <w:highlight w:val="green"/>
        </w:rPr>
        <w:t>provide a way for union leaders to justify decisions</w:t>
      </w:r>
      <w:r w:rsidRPr="00E47614">
        <w:rPr>
          <w:sz w:val="16"/>
        </w:rPr>
        <w:t xml:space="preserve"> making some members unhappy.</w:t>
      </w:r>
    </w:p>
    <w:p w14:paraId="4E2AD6EA" w14:textId="77777777" w:rsidR="00336CBA" w:rsidRPr="00726A39" w:rsidRDefault="00336CBA" w:rsidP="00336CBA">
      <w:pPr>
        <w:pStyle w:val="Heading4"/>
        <w:rPr>
          <w:rFonts w:cs="Calibri"/>
          <w:bCs/>
        </w:rPr>
      </w:pPr>
      <w:r>
        <w:t xml:space="preserve">6] </w:t>
      </w:r>
      <w:r w:rsidRPr="00726A39">
        <w:rPr>
          <w:rFonts w:cs="Calibri"/>
          <w:bCs/>
        </w:rPr>
        <w:t>Pleasure and pain are the starting point for moral reasoning—they’re our most baseline desires and the only things that explain the intrinsic value of objects or actions</w:t>
      </w:r>
    </w:p>
    <w:p w14:paraId="5C83BC07" w14:textId="77777777" w:rsidR="00336CBA" w:rsidRDefault="00336CBA" w:rsidP="00336CBA">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F4F19C0" w14:textId="675BFCFA" w:rsidR="00336CBA" w:rsidRDefault="00336CBA" w:rsidP="00336CBA">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w:t>
      </w:r>
      <w:r w:rsidRPr="00336CBA">
        <w:rPr>
          <w:rStyle w:val="TitleChar"/>
          <w:b/>
        </w:rPr>
        <w:t xml:space="preserve">intrinsically </w:t>
      </w:r>
      <w:r>
        <w:rPr>
          <w:rStyle w:val="TitleChar"/>
          <w:b/>
          <w:highlight w:val="green"/>
        </w:rPr>
        <w:t xml:space="preserve">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336CBA">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Pr>
          <w:rStyle w:val="TitleChar"/>
          <w:b/>
          <w:highlight w:val="green"/>
        </w:rPr>
        <w:t xml:space="preserve">we assume </w:t>
      </w:r>
      <w:r w:rsidRPr="00336CBA">
        <w:rPr>
          <w:rStyle w:val="TitleChar"/>
          <w:b/>
        </w:rPr>
        <w:t xml:space="preserve">that </w:t>
      </w:r>
      <w:r>
        <w:rPr>
          <w:rStyle w:val="TitleChar"/>
          <w:b/>
          <w:highlight w:val="gree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a </w:t>
      </w:r>
      <w:r w:rsidRPr="00336CBA">
        <w:rPr>
          <w:rStyle w:val="TitleChar"/>
          <w:b/>
        </w:rPr>
        <w:t xml:space="preserve">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336CBA">
        <w:rPr>
          <w:rStyle w:val="TitleChar"/>
          <w:b/>
        </w:rPr>
        <w:t>both places</w:t>
      </w:r>
      <w:r>
        <w:rPr>
          <w:rStyle w:val="TitleChar"/>
          <w:b/>
          <w:highlight w:val="green"/>
        </w:rPr>
        <w:t xml:space="preserve">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F04EA98" w14:textId="77777777" w:rsidR="00336CBA" w:rsidRPr="00336CBA" w:rsidRDefault="00336CBA" w:rsidP="00336CBA">
      <w:pPr>
        <w:rPr>
          <w:sz w:val="12"/>
        </w:rPr>
      </w:pPr>
    </w:p>
    <w:p w14:paraId="589BABAC" w14:textId="77777777" w:rsidR="00336CBA" w:rsidRPr="00247689" w:rsidRDefault="00336CBA" w:rsidP="00336CBA">
      <w:pPr>
        <w:pStyle w:val="Heading4"/>
        <w:rPr>
          <w:bCs/>
        </w:rPr>
      </w:pPr>
      <w:r w:rsidRPr="00247689">
        <w:rPr>
          <w:bCs/>
        </w:rPr>
        <w:t xml:space="preserve">Impact calc – </w:t>
      </w:r>
    </w:p>
    <w:p w14:paraId="6715C5EA" w14:textId="77777777" w:rsidR="00336CBA" w:rsidRPr="00CE09CC" w:rsidRDefault="00336CBA" w:rsidP="00336CBA">
      <w:pPr>
        <w:pStyle w:val="Heading4"/>
        <w:rPr>
          <w:bCs/>
        </w:rPr>
      </w:pPr>
      <w:r w:rsidRPr="00CE09CC">
        <w:rPr>
          <w:bCs/>
        </w:rPr>
        <w:t xml:space="preserve">1] Extinction </w:t>
      </w:r>
      <w:r w:rsidRPr="00CE09CC">
        <w:rPr>
          <w:bCs/>
          <w:u w:val="single"/>
        </w:rPr>
        <w:t>outweighs</w:t>
      </w:r>
      <w:r w:rsidRPr="00CE09CC">
        <w:rPr>
          <w:bCs/>
        </w:rPr>
        <w:t xml:space="preserve">: </w:t>
      </w:r>
    </w:p>
    <w:p w14:paraId="49569971" w14:textId="77777777" w:rsidR="00336CBA" w:rsidRPr="00CE09CC" w:rsidRDefault="00336CBA" w:rsidP="00336CBA">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1A49726C" w14:textId="77777777" w:rsidR="00336CBA" w:rsidRPr="00CE09CC" w:rsidRDefault="00336CBA" w:rsidP="00336CBA">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0EB76211" w14:textId="77777777" w:rsidR="00336CBA" w:rsidRPr="00CE09CC" w:rsidRDefault="00336CBA" w:rsidP="00336CBA">
      <w:pPr>
        <w:pStyle w:val="Heading4"/>
        <w:rPr>
          <w:bCs/>
        </w:rPr>
      </w:pPr>
      <w:r>
        <w:rPr>
          <w:bCs/>
        </w:rPr>
        <w:t>C</w:t>
      </w:r>
      <w:r w:rsidRPr="00CE09CC">
        <w:rPr>
          <w:bCs/>
        </w:rPr>
        <w:t xml:space="preserve">] Mathematically </w:t>
      </w:r>
      <w:r w:rsidRPr="00CE09CC">
        <w:rPr>
          <w:bCs/>
          <w:u w:val="single"/>
        </w:rPr>
        <w:t>outweighs</w:t>
      </w:r>
      <w:r w:rsidRPr="00CE09CC">
        <w:rPr>
          <w:bCs/>
        </w:rPr>
        <w:t>.</w:t>
      </w:r>
    </w:p>
    <w:p w14:paraId="2C39EEEF" w14:textId="77777777" w:rsidR="00336CBA" w:rsidRDefault="00336CBA" w:rsidP="00336CBA">
      <w:r>
        <w:rPr>
          <w:rStyle w:val="Heading4Char"/>
        </w:rPr>
        <w:t>MacAskill 14</w:t>
      </w:r>
      <w:r>
        <w:t xml:space="preserve"> [William, Oxford Philosopher and youngest tenured philosopher in the world, Normative Uncertainty, 2014]</w:t>
      </w:r>
    </w:p>
    <w:p w14:paraId="4590089C" w14:textId="77777777" w:rsidR="00336CBA" w:rsidRDefault="00336CBA" w:rsidP="00336CBA">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sidRPr="00336CBA">
        <w:rPr>
          <w:rStyle w:val="StyleUnderline"/>
          <w:sz w:val="26"/>
          <w:szCs w:val="26"/>
          <w:highlight w:val="green"/>
        </w:rPr>
        <w:t xml:space="preserve">we </w:t>
      </w:r>
      <w:r>
        <w:rPr>
          <w:rStyle w:val="StyleUnderline"/>
          <w:sz w:val="26"/>
          <w:szCs w:val="26"/>
        </w:rPr>
        <w:t xml:space="preserve">still </w:t>
      </w:r>
      <w:r w:rsidRPr="00336CBA">
        <w:rPr>
          <w:rStyle w:val="StyleUnderline"/>
          <w:sz w:val="26"/>
          <w:szCs w:val="26"/>
          <w:highlight w:val="green"/>
        </w:rPr>
        <w:t xml:space="preserve">have </w:t>
      </w:r>
      <w:r>
        <w:rPr>
          <w:rStyle w:val="Emphasis"/>
          <w:sz w:val="26"/>
        </w:rPr>
        <w:t xml:space="preserve">strong </w:t>
      </w:r>
      <w:r w:rsidRPr="00336CBA">
        <w:rPr>
          <w:rStyle w:val="Emphasis"/>
          <w:sz w:val="26"/>
          <w:highlight w:val="green"/>
        </w:rPr>
        <w:t xml:space="preserve">reason to prevent </w:t>
      </w:r>
      <w:r>
        <w:rPr>
          <w:rStyle w:val="Emphasis"/>
          <w:sz w:val="26"/>
        </w:rPr>
        <w:t xml:space="preserve">near-term human </w:t>
      </w:r>
      <w:r w:rsidRPr="00336CBA">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sidRPr="00336CBA">
        <w:rPr>
          <w:rStyle w:val="StyleUnderline"/>
          <w:sz w:val="26"/>
          <w:szCs w:val="26"/>
          <w:highlight w:val="green"/>
        </w:rPr>
        <w:t xml:space="preserve">extremely </w:t>
      </w:r>
      <w:r w:rsidRPr="00336CBA">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sidRPr="00336CBA">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sidRPr="00336CBA">
        <w:rPr>
          <w:rStyle w:val="Emphasis"/>
          <w:sz w:val="26"/>
          <w:highlight w:val="green"/>
        </w:rPr>
        <w:t>extinction is</w:t>
      </w:r>
      <w:r>
        <w:rPr>
          <w:rStyle w:val="Emphasis"/>
          <w:sz w:val="26"/>
        </w:rPr>
        <w:t xml:space="preserve"> by its nature an </w:t>
      </w:r>
      <w:r w:rsidRPr="00336CBA">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sidRPr="00336CBA">
        <w:rPr>
          <w:rStyle w:val="StyleUnderline"/>
          <w:sz w:val="26"/>
          <w:szCs w:val="26"/>
          <w:highlight w:val="green"/>
        </w:rPr>
        <w:t xml:space="preserve">in </w:t>
      </w:r>
      <w:r>
        <w:rPr>
          <w:rStyle w:val="StyleUnderline"/>
          <w:sz w:val="26"/>
          <w:szCs w:val="26"/>
        </w:rPr>
        <w:t xml:space="preserve">a few centuries’ </w:t>
      </w:r>
      <w:r w:rsidRPr="00336CBA">
        <w:rPr>
          <w:rStyle w:val="StyleUnderline"/>
          <w:sz w:val="26"/>
          <w:szCs w:val="26"/>
          <w:highlight w:val="green"/>
        </w:rPr>
        <w:t xml:space="preserve">time we will have </w:t>
      </w:r>
      <w:r w:rsidRPr="00336CBA">
        <w:rPr>
          <w:rStyle w:val="Emphasis"/>
          <w:sz w:val="26"/>
          <w:highlight w:val="green"/>
        </w:rPr>
        <w:t>better evidence about how to evaluate</w:t>
      </w:r>
      <w:r>
        <w:rPr>
          <w:rStyle w:val="Emphasis"/>
          <w:sz w:val="26"/>
        </w:rPr>
        <w:t xml:space="preserve"> human </w:t>
      </w:r>
      <w:r w:rsidRPr="00336CBA">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sidRPr="00336CBA">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sidRPr="00336CBA">
        <w:rPr>
          <w:rStyle w:val="StyleUnderline"/>
          <w:sz w:val="26"/>
          <w:szCs w:val="26"/>
          <w:highlight w:val="green"/>
        </w:rPr>
        <w:t>did research</w:t>
      </w:r>
      <w:r>
        <w:rPr>
          <w:rStyle w:val="StyleUnderline"/>
          <w:sz w:val="26"/>
          <w:szCs w:val="26"/>
        </w:rPr>
        <w:t xml:space="preserve"> for 300 years, </w:t>
      </w:r>
      <w:r w:rsidRPr="00336CBA">
        <w:rPr>
          <w:rStyle w:val="StyleUnderline"/>
          <w:sz w:val="26"/>
          <w:szCs w:val="26"/>
          <w:highlight w:val="green"/>
        </w:rPr>
        <w:t xml:space="preserve">we would know </w:t>
      </w:r>
      <w:r w:rsidRPr="00336CBA">
        <w:rPr>
          <w:rStyle w:val="Emphasis"/>
          <w:sz w:val="26"/>
          <w:highlight w:val="green"/>
        </w:rPr>
        <w:t>for certain</w:t>
      </w:r>
      <w:r w:rsidRPr="00336CBA">
        <w:rPr>
          <w:rStyle w:val="StyleUnderline"/>
          <w:sz w:val="26"/>
          <w:szCs w:val="26"/>
          <w:highlight w:val="green"/>
        </w:rPr>
        <w:t xml:space="preserve"> whether </w:t>
      </w:r>
      <w:r>
        <w:rPr>
          <w:rStyle w:val="StyleUnderline"/>
          <w:sz w:val="26"/>
          <w:szCs w:val="26"/>
        </w:rPr>
        <w:t xml:space="preserve">or not additional </w:t>
      </w:r>
      <w:r w:rsidRPr="00336CBA">
        <w:rPr>
          <w:rStyle w:val="StyleUnderline"/>
          <w:sz w:val="26"/>
          <w:szCs w:val="26"/>
          <w:highlight w:val="green"/>
        </w:rPr>
        <w:t>people</w:t>
      </w:r>
      <w:r>
        <w:rPr>
          <w:rStyle w:val="StyleUnderline"/>
          <w:sz w:val="26"/>
          <w:szCs w:val="26"/>
        </w:rPr>
        <w:t xml:space="preserve"> are of </w:t>
      </w:r>
      <w:r w:rsidRPr="00336CBA">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sidRPr="00336CBA">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sidRPr="00336CBA">
        <w:rPr>
          <w:rStyle w:val="StyleUnderline"/>
          <w:sz w:val="26"/>
          <w:szCs w:val="26"/>
          <w:highlight w:val="green"/>
        </w:rPr>
        <w:t xml:space="preserve">is </w:t>
      </w:r>
      <w:r>
        <w:rPr>
          <w:rStyle w:val="Emphasis"/>
          <w:sz w:val="26"/>
        </w:rPr>
        <w:t xml:space="preserve">vanishingly </w:t>
      </w:r>
      <w:r w:rsidRPr="00336CBA">
        <w:rPr>
          <w:rStyle w:val="Emphasis"/>
          <w:sz w:val="26"/>
          <w:highlight w:val="green"/>
        </w:rPr>
        <w:t>small</w:t>
      </w:r>
      <w:r w:rsidRPr="00336CBA">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sidRPr="00336CBA">
        <w:rPr>
          <w:rStyle w:val="Emphasis"/>
          <w:sz w:val="26"/>
          <w:highlight w:val="green"/>
        </w:rPr>
        <w:t xml:space="preserve">keeping </w:t>
      </w:r>
      <w:r>
        <w:rPr>
          <w:rStyle w:val="Emphasis"/>
          <w:sz w:val="26"/>
        </w:rPr>
        <w:t xml:space="preserve">one’s </w:t>
      </w:r>
      <w:r w:rsidRPr="00336CBA">
        <w:rPr>
          <w:rStyle w:val="Emphasis"/>
          <w:sz w:val="26"/>
          <w:highlight w:val="green"/>
        </w:rPr>
        <w:t>options open</w:t>
      </w:r>
      <w:r>
        <w:rPr>
          <w:rStyle w:val="StyleUnderline"/>
          <w:sz w:val="26"/>
          <w:szCs w:val="26"/>
        </w:rPr>
        <w:t xml:space="preserve"> </w:t>
      </w:r>
      <w:r>
        <w:rPr>
          <w:szCs w:val="26"/>
        </w:rPr>
        <w:t>while one gains new information.</w:t>
      </w:r>
    </w:p>
    <w:p w14:paraId="41A734F2" w14:textId="77777777" w:rsidR="00336CBA" w:rsidRDefault="00336CBA" w:rsidP="00336CBA">
      <w:pPr>
        <w:pStyle w:val="Heading4"/>
        <w:rPr>
          <w:bCs/>
        </w:rPr>
      </w:pPr>
      <w:r w:rsidRPr="00247689">
        <w:rPr>
          <w:bCs/>
        </w:rPr>
        <w:t xml:space="preserve">2] Calc indicts </w:t>
      </w:r>
      <w:r w:rsidRPr="00247689">
        <w:rPr>
          <w:bCs/>
          <w:u w:val="single"/>
        </w:rPr>
        <w:t>fail</w:t>
      </w:r>
      <w:r w:rsidRPr="00247689">
        <w:rPr>
          <w:bCs/>
        </w:rPr>
        <w:t xml:space="preserve">: </w:t>
      </w:r>
    </w:p>
    <w:p w14:paraId="46A6ED73" w14:textId="77777777" w:rsidR="00336CBA" w:rsidRDefault="00336CBA" w:rsidP="00336CBA">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0CF01DD6" w14:textId="77777777" w:rsidR="00336CBA" w:rsidRDefault="00336CBA" w:rsidP="00336CBA">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72B55209" w14:textId="77777777" w:rsidR="00336CBA" w:rsidRDefault="00336CBA" w:rsidP="00336CBA">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24650EA1" w14:textId="3329EB91" w:rsidR="00336CBA" w:rsidRDefault="00336CBA"/>
    <w:p w14:paraId="0C27DF98" w14:textId="67C24FCA" w:rsidR="00336CBA" w:rsidRDefault="00336CBA" w:rsidP="00336CBA">
      <w:pPr>
        <w:pStyle w:val="Heading3"/>
      </w:pPr>
      <w:r>
        <w:t xml:space="preserve">1AC – </w:t>
      </w:r>
      <w:r>
        <w:t>Underview</w:t>
      </w:r>
    </w:p>
    <w:p w14:paraId="70B982A3" w14:textId="77777777" w:rsidR="00336CBA" w:rsidRPr="00FB72FC" w:rsidRDefault="00336CBA" w:rsidP="00336CBA">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17D59ECE" w14:textId="77777777" w:rsidR="00336CBA" w:rsidRDefault="00336CBA" w:rsidP="00336CBA"/>
    <w:p w14:paraId="7939F46A" w14:textId="77777777" w:rsidR="00336CBA" w:rsidRDefault="00336CBA" w:rsidP="00336CBA">
      <w:pPr>
        <w:pStyle w:val="Heading4"/>
      </w:pPr>
      <w:r>
        <w:t>2] Permissibility and presumption affirm.</w:t>
      </w:r>
    </w:p>
    <w:p w14:paraId="3F626D76" w14:textId="77777777" w:rsidR="00336CBA" w:rsidRDefault="00336CBA" w:rsidP="00336CBA">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3E0E1186" w14:textId="77777777" w:rsidR="00336CBA" w:rsidRDefault="00336CBA" w:rsidP="00336CBA">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3CC30A5C" w14:textId="77777777" w:rsidR="00336CBA" w:rsidRPr="00B40916" w:rsidRDefault="00336CBA" w:rsidP="00336CBA">
      <w:pPr>
        <w:pStyle w:val="Heading4"/>
      </w:pPr>
      <w:r w:rsidRPr="00B40916">
        <w:t xml:space="preserve">C] </w:t>
      </w:r>
      <w:r w:rsidRPr="00B40916">
        <w:rPr>
          <w:u w:val="single"/>
        </w:rPr>
        <w:t>Negation Theory</w:t>
      </w:r>
      <w:r w:rsidRPr="00B40916">
        <w:t>- Negating requires a complete absence of an existing obligation</w:t>
      </w:r>
    </w:p>
    <w:p w14:paraId="21714C9B" w14:textId="77777777" w:rsidR="00336CBA" w:rsidRDefault="00336CBA" w:rsidP="00336CBA">
      <w:pPr>
        <w:rPr>
          <w:rStyle w:val="Emphasis"/>
        </w:rPr>
      </w:pPr>
      <w:r w:rsidRPr="00336CBA">
        <w:rPr>
          <w:rStyle w:val="Emphasis"/>
          <w:highlight w:val="green"/>
        </w:rPr>
        <w:t>Negate: to deny the existence of</w:t>
      </w:r>
    </w:p>
    <w:p w14:paraId="1294A057" w14:textId="77777777" w:rsidR="00336CBA" w:rsidRDefault="00336CBA" w:rsidP="00336CBA">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6AD7EEC3" w14:textId="77777777" w:rsidR="00336CBA" w:rsidRPr="009146F3" w:rsidRDefault="00336CBA" w:rsidP="00336CBA">
      <w:pPr>
        <w:rPr>
          <w:b/>
          <w:bCs/>
          <w:sz w:val="26"/>
          <w:szCs w:val="26"/>
        </w:rPr>
      </w:pPr>
      <w:r>
        <w:rPr>
          <w:b/>
          <w:bCs/>
          <w:sz w:val="26"/>
          <w:szCs w:val="26"/>
        </w:rPr>
        <w:t>D</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the debate space fascist by dehumanizing subjectivity – just make arguments in favor of an alternate ethic</w:t>
      </w:r>
    </w:p>
    <w:p w14:paraId="78EFA1C7" w14:textId="77777777" w:rsidR="00336CBA" w:rsidRDefault="00336CBA" w:rsidP="00336CBA">
      <w:pPr>
        <w:pStyle w:val="Heading4"/>
        <w:rPr>
          <w:rStyle w:val="Hyperlink"/>
        </w:rPr>
      </w:pPr>
      <w:r>
        <w:t>E</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6A3EF41D" w14:textId="35CFD944" w:rsidR="00336CBA" w:rsidRDefault="00336CBA"/>
    <w:p w14:paraId="76D31B24" w14:textId="77777777" w:rsidR="00336CBA" w:rsidRDefault="00336CBA" w:rsidP="00336CBA">
      <w:pPr>
        <w:pStyle w:val="Heading4"/>
        <w:rPr>
          <w:b w:val="0"/>
        </w:rPr>
      </w:pPr>
      <w:r>
        <w:t xml:space="preserve">Cap is </w:t>
      </w:r>
      <w:r>
        <w:rPr>
          <w:u w:val="single"/>
        </w:rPr>
        <w:t>sustainable</w:t>
      </w:r>
      <w:r>
        <w:t>.</w:t>
      </w:r>
    </w:p>
    <w:p w14:paraId="1BC53137" w14:textId="77777777" w:rsidR="00336CBA" w:rsidRDefault="00336CBA" w:rsidP="00336CBA">
      <w:r>
        <w:rPr>
          <w:rStyle w:val="Style13ptBold"/>
        </w:rPr>
        <w:t>McAfee 19</w:t>
      </w:r>
      <w:r>
        <w:t>, Andrew. More from Less: The Surprising Story of How We Learned to Prosper Using Fewer Resources—and What Happens Next. Scribner, 2019. Props to DML for this card. (cofounder and codirector of the MIT Initiative on the Digital Economy at the MIT Sloan School of Management, former professor at Harvard Business School)//Elmer</w:t>
      </w:r>
    </w:p>
    <w:p w14:paraId="76FDBC35" w14:textId="77777777" w:rsidR="00336CBA" w:rsidRDefault="00336CBA" w:rsidP="00336CBA">
      <w:pPr>
        <w:rPr>
          <w:szCs w:val="26"/>
        </w:rPr>
      </w:pPr>
      <w:r>
        <w:rPr>
          <w:szCs w:val="2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I'm confident that </w:t>
      </w:r>
      <w:r>
        <w:rPr>
          <w:rStyle w:val="StyleUnderline"/>
          <w:sz w:val="26"/>
          <w:szCs w:val="26"/>
          <w:highlight w:val="green"/>
        </w:rPr>
        <w:t xml:space="preserve">the </w:t>
      </w:r>
      <w:r>
        <w:rPr>
          <w:rStyle w:val="Emphasis"/>
          <w:sz w:val="26"/>
          <w:szCs w:val="26"/>
          <w:highlight w:val="green"/>
        </w:rPr>
        <w:t>Second Machine Age</w:t>
      </w:r>
      <w:r>
        <w:rPr>
          <w:rStyle w:val="StyleUnderline"/>
          <w:sz w:val="26"/>
          <w:szCs w:val="26"/>
          <w:highlight w:val="green"/>
        </w:rPr>
        <w:t xml:space="preserve"> will mark</w:t>
      </w:r>
      <w:r>
        <w:rPr>
          <w:rStyle w:val="StyleUnderline"/>
          <w:sz w:val="26"/>
          <w:szCs w:val="26"/>
        </w:rPr>
        <w:t xml:space="preserve"> the time in our history when we started to </w:t>
      </w:r>
      <w:proofErr w:type="gramStart"/>
      <w:r>
        <w:rPr>
          <w:rStyle w:val="Emphasis"/>
          <w:sz w:val="26"/>
          <w:szCs w:val="26"/>
        </w:rPr>
        <w:t>progressively</w:t>
      </w:r>
      <w:r>
        <w:rPr>
          <w:rStyle w:val="StyleUnderline"/>
          <w:sz w:val="26"/>
          <w:szCs w:val="26"/>
        </w:rPr>
        <w:t xml:space="preserve"> and </w:t>
      </w:r>
      <w:r>
        <w:rPr>
          <w:rStyle w:val="Emphasis"/>
          <w:sz w:val="26"/>
          <w:szCs w:val="26"/>
        </w:rPr>
        <w:t>permanently tread more lightly</w:t>
      </w:r>
      <w:proofErr w:type="gramEnd"/>
      <w:r>
        <w:rPr>
          <w:rStyle w:val="StyleUnderline"/>
          <w:sz w:val="26"/>
          <w:szCs w:val="26"/>
        </w:rPr>
        <w:t xml:space="preserve"> on the earth, </w:t>
      </w:r>
      <w:r>
        <w:rPr>
          <w:rStyle w:val="Emphasis"/>
          <w:sz w:val="26"/>
          <w:szCs w:val="26"/>
        </w:rPr>
        <w:t>taking less</w:t>
      </w:r>
      <w:r>
        <w:rPr>
          <w:rStyle w:val="StyleUnderline"/>
          <w:sz w:val="26"/>
          <w:szCs w:val="26"/>
        </w:rPr>
        <w:t xml:space="preserve"> from it and generally </w:t>
      </w:r>
      <w:r>
        <w:rPr>
          <w:rStyle w:val="Emphasis"/>
          <w:sz w:val="26"/>
          <w:szCs w:val="26"/>
        </w:rPr>
        <w:t>caring for it better</w:t>
      </w:r>
      <w:r>
        <w:rPr>
          <w:rStyle w:val="StyleUnderline"/>
          <w:sz w:val="26"/>
          <w:szCs w:val="26"/>
        </w:rPr>
        <w:t xml:space="preserve">, even as we humans continue to become </w:t>
      </w:r>
      <w:r>
        <w:rPr>
          <w:rStyle w:val="Emphasis"/>
          <w:sz w:val="26"/>
          <w:szCs w:val="26"/>
        </w:rPr>
        <w:t>more numerous</w:t>
      </w:r>
      <w:r>
        <w:rPr>
          <w:rStyle w:val="StyleUnderline"/>
          <w:sz w:val="26"/>
          <w:szCs w:val="26"/>
        </w:rPr>
        <w:t xml:space="preserve"> and </w:t>
      </w:r>
      <w:r>
        <w:rPr>
          <w:rStyle w:val="Emphasis"/>
          <w:sz w:val="26"/>
          <w:szCs w:val="26"/>
        </w:rPr>
        <w:t>prosperous</w:t>
      </w:r>
      <w:r>
        <w:rPr>
          <w:szCs w:val="26"/>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w:t>
      </w:r>
      <w:r>
        <w:rPr>
          <w:rStyle w:val="StyleUnderline"/>
          <w:sz w:val="26"/>
          <w:szCs w:val="26"/>
        </w:rPr>
        <w:t xml:space="preserve">capitalism provides </w:t>
      </w:r>
      <w:r>
        <w:rPr>
          <w:rStyle w:val="Emphasis"/>
          <w:sz w:val="26"/>
          <w:szCs w:val="26"/>
        </w:rPr>
        <w:t>ample incentive</w:t>
      </w:r>
      <w:r>
        <w:rPr>
          <w:rStyle w:val="StyleUnderline"/>
          <w:sz w:val="26"/>
          <w:szCs w:val="26"/>
        </w:rPr>
        <w:t xml:space="preserve"> for this kind of tech progress</w:t>
      </w:r>
      <w:r>
        <w:rPr>
          <w:szCs w:val="26"/>
        </w:rPr>
        <w:t xml:space="preserve">. So far, all this seems like a pretty standard argument for how the first two horsemen work together. Romer's brilliance was to highlight the importance of two key attributes of the </w:t>
      </w:r>
      <w:r>
        <w:rPr>
          <w:rStyle w:val="StyleUnderline"/>
          <w:sz w:val="26"/>
          <w:szCs w:val="26"/>
          <w:highlight w:val="green"/>
        </w:rPr>
        <w:t>tech</w:t>
      </w:r>
      <w:r>
        <w:rPr>
          <w:rStyle w:val="StyleUnderline"/>
          <w:sz w:val="26"/>
          <w:szCs w:val="26"/>
        </w:rPr>
        <w:t xml:space="preserve">nological </w:t>
      </w:r>
      <w:r>
        <w:rPr>
          <w:rStyle w:val="StyleUnderline"/>
          <w:sz w:val="26"/>
          <w:szCs w:val="26"/>
          <w:highlight w:val="green"/>
        </w:rPr>
        <w:t>ideas</w:t>
      </w:r>
      <w:r>
        <w:rPr>
          <w:szCs w:val="26"/>
        </w:rPr>
        <w:t xml:space="preserve"> companies come up with as they pursue profits. The first is that </w:t>
      </w:r>
      <w:r>
        <w:rPr>
          <w:rStyle w:val="StyleUnderline"/>
          <w:sz w:val="26"/>
          <w:szCs w:val="26"/>
        </w:rPr>
        <w:t xml:space="preserve">they're </w:t>
      </w:r>
      <w:r>
        <w:rPr>
          <w:rStyle w:val="Emphasis"/>
          <w:sz w:val="26"/>
          <w:szCs w:val="26"/>
        </w:rPr>
        <w:t>nonrival</w:t>
      </w:r>
      <w:r>
        <w:rPr>
          <w:szCs w:val="26"/>
        </w:rPr>
        <w:t xml:space="preserve">, meaning that </w:t>
      </w:r>
      <w:r>
        <w:rPr>
          <w:rStyle w:val="StyleUnderline"/>
          <w:sz w:val="26"/>
          <w:szCs w:val="26"/>
        </w:rPr>
        <w:t xml:space="preserve">they can be used by </w:t>
      </w:r>
      <w:r>
        <w:rPr>
          <w:rStyle w:val="Emphasis"/>
          <w:sz w:val="26"/>
          <w:szCs w:val="26"/>
        </w:rPr>
        <w:t>more than one person</w:t>
      </w:r>
      <w:r>
        <w:rPr>
          <w:rStyle w:val="StyleUnderline"/>
          <w:sz w:val="26"/>
          <w:szCs w:val="26"/>
        </w:rPr>
        <w:t xml:space="preserve"> or </w:t>
      </w:r>
      <w:r>
        <w:rPr>
          <w:rStyle w:val="Emphasis"/>
          <w:sz w:val="26"/>
          <w:szCs w:val="26"/>
        </w:rPr>
        <w:t>company</w:t>
      </w:r>
      <w:r>
        <w:rPr>
          <w:rStyle w:val="StyleUnderline"/>
          <w:sz w:val="26"/>
          <w:szCs w:val="26"/>
        </w:rPr>
        <w:t xml:space="preserve"> at a time, and that they </w:t>
      </w:r>
      <w:r>
        <w:rPr>
          <w:rStyle w:val="Emphasis"/>
          <w:sz w:val="26"/>
          <w:szCs w:val="26"/>
        </w:rPr>
        <w:t>don't get used up</w:t>
      </w:r>
      <w:r>
        <w:rPr>
          <w:szCs w:val="2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Pr>
          <w:rStyle w:val="StyleUnderline"/>
          <w:sz w:val="26"/>
          <w:szCs w:val="26"/>
        </w:rPr>
        <w:t xml:space="preserve">they're </w:t>
      </w:r>
      <w:r>
        <w:rPr>
          <w:rStyle w:val="Emphasis"/>
          <w:sz w:val="26"/>
          <w:szCs w:val="26"/>
        </w:rPr>
        <w:t>partially excludable</w:t>
      </w:r>
      <w:r>
        <w:rPr>
          <w:szCs w:val="26"/>
        </w:rPr>
        <w:t xml:space="preserve">. This means that companies can kind of prevent others from using them. They do this by keeping the technologies secret (such as the exact recipe for Coca-Cola), filing for patents and other intellectual-property protection, and so on. However, none of these measures is perfect (hence the words partially and kind of). Trade secrets leak. Patents expire, and even before they expire, they must describe the invention they're claiming and so let others study it. </w:t>
      </w:r>
      <w:r>
        <w:rPr>
          <w:rStyle w:val="StyleUnderline"/>
          <w:sz w:val="26"/>
          <w:szCs w:val="26"/>
        </w:rPr>
        <w:t>Partial excludability</w:t>
      </w:r>
      <w:r>
        <w:rPr>
          <w:szCs w:val="26"/>
        </w:rPr>
        <w:t xml:space="preserve"> is a beautiful thing. It </w:t>
      </w:r>
      <w:r>
        <w:rPr>
          <w:rStyle w:val="StyleUnderline"/>
          <w:sz w:val="26"/>
          <w:szCs w:val="26"/>
        </w:rPr>
        <w:t xml:space="preserve">provides </w:t>
      </w:r>
      <w:r>
        <w:rPr>
          <w:rStyle w:val="Emphasis"/>
          <w:sz w:val="26"/>
          <w:szCs w:val="26"/>
        </w:rPr>
        <w:t>strong incentives</w:t>
      </w:r>
      <w:r>
        <w:rPr>
          <w:rStyle w:val="StyleUnderline"/>
          <w:sz w:val="26"/>
          <w:szCs w:val="26"/>
        </w:rPr>
        <w:t xml:space="preserve"> for companies to create </w:t>
      </w:r>
      <w:r>
        <w:rPr>
          <w:rStyle w:val="Emphasis"/>
          <w:sz w:val="26"/>
          <w:szCs w:val="26"/>
        </w:rPr>
        <w:t>useful</w:t>
      </w:r>
      <w:r>
        <w:rPr>
          <w:rStyle w:val="StyleUnderline"/>
          <w:sz w:val="26"/>
          <w:szCs w:val="26"/>
        </w:rPr>
        <w:t xml:space="preserve">, </w:t>
      </w:r>
      <w:r>
        <w:rPr>
          <w:rStyle w:val="Emphasis"/>
          <w:sz w:val="26"/>
          <w:szCs w:val="26"/>
        </w:rPr>
        <w:t>profit-enhancing new technologies</w:t>
      </w:r>
      <w:r>
        <w:rPr>
          <w:szCs w:val="26"/>
        </w:rPr>
        <w:t xml:space="preserve"> that they alone can benefit from for a time, </w:t>
      </w:r>
      <w:r>
        <w:rPr>
          <w:rStyle w:val="StyleUnderline"/>
          <w:sz w:val="26"/>
          <w:szCs w:val="26"/>
        </w:rPr>
        <w:t xml:space="preserve">yet it also ensures that the new </w:t>
      </w:r>
      <w:r>
        <w:rPr>
          <w:rStyle w:val="StyleUnderline"/>
          <w:sz w:val="26"/>
          <w:szCs w:val="26"/>
          <w:highlight w:val="green"/>
        </w:rPr>
        <w:t>techs</w:t>
      </w:r>
      <w:r>
        <w:rPr>
          <w:rStyle w:val="StyleUnderline"/>
          <w:sz w:val="26"/>
          <w:szCs w:val="26"/>
        </w:rPr>
        <w:t xml:space="preserve"> will eventually "</w:t>
      </w:r>
      <w:r>
        <w:rPr>
          <w:rStyle w:val="Emphasis"/>
          <w:sz w:val="26"/>
          <w:szCs w:val="26"/>
          <w:highlight w:val="green"/>
        </w:rPr>
        <w:t>spill over</w:t>
      </w:r>
      <w:r>
        <w:rPr>
          <w:rStyle w:val="StyleUnderline"/>
          <w:sz w:val="26"/>
          <w:szCs w:val="26"/>
        </w:rPr>
        <w:t xml:space="preserve">"—that with time they’ll </w:t>
      </w:r>
      <w:r>
        <w:rPr>
          <w:rStyle w:val="Emphasis"/>
          <w:sz w:val="26"/>
          <w:szCs w:val="26"/>
        </w:rPr>
        <w:t>diffuse</w:t>
      </w:r>
      <w:r>
        <w:rPr>
          <w:rStyle w:val="StyleUnderline"/>
          <w:sz w:val="26"/>
          <w:szCs w:val="26"/>
        </w:rPr>
        <w:t xml:space="preserve"> and </w:t>
      </w:r>
      <w:r>
        <w:rPr>
          <w:rStyle w:val="Emphasis"/>
          <w:sz w:val="26"/>
          <w:szCs w:val="26"/>
        </w:rPr>
        <w:t>get adopted</w:t>
      </w:r>
      <w:r>
        <w:rPr>
          <w:rStyle w:val="StyleUnderline"/>
          <w:sz w:val="26"/>
          <w:szCs w:val="26"/>
        </w:rPr>
        <w:t xml:space="preserve"> by more and more companies</w:t>
      </w:r>
      <w:r>
        <w:rPr>
          <w:szCs w:val="26"/>
        </w:rPr>
        <w:t xml:space="preserve">, even if that's not what their originators want. Romer equated tech progress to the production by companies of </w:t>
      </w:r>
      <w:proofErr w:type="spellStart"/>
      <w:r>
        <w:rPr>
          <w:szCs w:val="26"/>
        </w:rPr>
        <w:t>nonrivalrous</w:t>
      </w:r>
      <w:proofErr w:type="spellEnd"/>
      <w:r>
        <w:rPr>
          <w:szCs w:val="26"/>
        </w:rPr>
        <w:t xml:space="preserve">, partially excludable ideas and showed that </w:t>
      </w:r>
      <w:r>
        <w:rPr>
          <w:rStyle w:val="StyleUnderline"/>
          <w:sz w:val="26"/>
          <w:szCs w:val="26"/>
        </w:rPr>
        <w:t>these ideas cause an economy to grow</w:t>
      </w:r>
      <w:r>
        <w:rPr>
          <w:szCs w:val="26"/>
        </w:rPr>
        <w:t xml:space="preserve">. What's more, he also demonstrated that </w:t>
      </w:r>
      <w:r>
        <w:rPr>
          <w:rStyle w:val="StyleUnderline"/>
          <w:sz w:val="26"/>
          <w:szCs w:val="26"/>
        </w:rPr>
        <w:t xml:space="preserve">this </w:t>
      </w:r>
      <w:r>
        <w:rPr>
          <w:rStyle w:val="StyleUnderline"/>
          <w:sz w:val="26"/>
          <w:szCs w:val="26"/>
          <w:highlight w:val="green"/>
        </w:rPr>
        <w:t>idea-fueled growth</w:t>
      </w:r>
      <w:r>
        <w:rPr>
          <w:rStyle w:val="StyleUnderline"/>
          <w:sz w:val="26"/>
          <w:szCs w:val="26"/>
        </w:rPr>
        <w:t xml:space="preserve"> </w:t>
      </w:r>
      <w:r>
        <w:rPr>
          <w:rStyle w:val="Emphasis"/>
          <w:sz w:val="26"/>
          <w:szCs w:val="26"/>
        </w:rPr>
        <w:t>doesn't have to slow down</w:t>
      </w:r>
      <w:r>
        <w:rPr>
          <w:rStyle w:val="StyleUnderline"/>
          <w:sz w:val="26"/>
          <w:szCs w:val="26"/>
        </w:rPr>
        <w:t xml:space="preserve"> with time. It's </w:t>
      </w:r>
      <w:r>
        <w:rPr>
          <w:rStyle w:val="Emphasis"/>
          <w:sz w:val="26"/>
          <w:szCs w:val="26"/>
          <w:highlight w:val="green"/>
        </w:rPr>
        <w:t>not constrained</w:t>
      </w:r>
      <w:r>
        <w:rPr>
          <w:rStyle w:val="StyleUnderline"/>
          <w:sz w:val="26"/>
          <w:szCs w:val="26"/>
          <w:highlight w:val="green"/>
        </w:rPr>
        <w:t xml:space="preserve"> by</w:t>
      </w:r>
      <w:r>
        <w:rPr>
          <w:rStyle w:val="StyleUnderline"/>
          <w:sz w:val="26"/>
          <w:szCs w:val="26"/>
        </w:rPr>
        <w:t xml:space="preserve"> the </w:t>
      </w:r>
      <w:r>
        <w:rPr>
          <w:rStyle w:val="Emphasis"/>
          <w:sz w:val="26"/>
          <w:szCs w:val="26"/>
        </w:rPr>
        <w:t xml:space="preserve">size of the </w:t>
      </w:r>
      <w:r>
        <w:rPr>
          <w:rStyle w:val="Emphasis"/>
          <w:sz w:val="26"/>
          <w:szCs w:val="26"/>
          <w:highlight w:val="green"/>
        </w:rPr>
        <w:t>labor force</w:t>
      </w:r>
      <w:r>
        <w:rPr>
          <w:rStyle w:val="StyleUnderline"/>
          <w:sz w:val="26"/>
          <w:szCs w:val="26"/>
        </w:rPr>
        <w:t xml:space="preserve">, the </w:t>
      </w:r>
      <w:r>
        <w:rPr>
          <w:rStyle w:val="Emphasis"/>
          <w:sz w:val="26"/>
          <w:szCs w:val="26"/>
        </w:rPr>
        <w:t xml:space="preserve">amount of natural </w:t>
      </w:r>
      <w:r>
        <w:rPr>
          <w:rStyle w:val="Emphasis"/>
          <w:sz w:val="26"/>
          <w:szCs w:val="26"/>
          <w:highlight w:val="green"/>
        </w:rPr>
        <w:t>resources</w:t>
      </w:r>
      <w:r>
        <w:rPr>
          <w:rStyle w:val="StyleUnderline"/>
          <w:sz w:val="26"/>
          <w:szCs w:val="26"/>
        </w:rPr>
        <w:t>, or other such factors</w:t>
      </w:r>
      <w:r>
        <w:rPr>
          <w:szCs w:val="26"/>
        </w:rPr>
        <w:t xml:space="preserve">. Instead, </w:t>
      </w:r>
      <w:r>
        <w:rPr>
          <w:rStyle w:val="StyleUnderline"/>
          <w:sz w:val="26"/>
          <w:szCs w:val="26"/>
        </w:rPr>
        <w:t xml:space="preserve">economic growth is limited </w:t>
      </w:r>
      <w:r>
        <w:rPr>
          <w:rStyle w:val="Emphasis"/>
          <w:sz w:val="26"/>
          <w:szCs w:val="26"/>
          <w:highlight w:val="green"/>
        </w:rPr>
        <w:t>only</w:t>
      </w:r>
      <w:r>
        <w:rPr>
          <w:rStyle w:val="StyleUnderline"/>
          <w:sz w:val="26"/>
          <w:szCs w:val="26"/>
          <w:highlight w:val="green"/>
        </w:rPr>
        <w:t xml:space="preserve"> by</w:t>
      </w:r>
      <w:r>
        <w:rPr>
          <w:rStyle w:val="StyleUnderline"/>
          <w:sz w:val="26"/>
          <w:szCs w:val="26"/>
        </w:rPr>
        <w:t xml:space="preserve"> the </w:t>
      </w:r>
      <w:r>
        <w:rPr>
          <w:rStyle w:val="Emphasis"/>
          <w:sz w:val="26"/>
          <w:szCs w:val="26"/>
          <w:highlight w:val="green"/>
        </w:rPr>
        <w:t>idea-generating capacity</w:t>
      </w:r>
      <w:r>
        <w:rPr>
          <w:rStyle w:val="StyleUnderline"/>
          <w:sz w:val="26"/>
          <w:szCs w:val="26"/>
        </w:rPr>
        <w:t xml:space="preserve"> of the people within a market</w:t>
      </w:r>
      <w:r>
        <w:rPr>
          <w:szCs w:val="26"/>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Pr>
          <w:rStyle w:val="StyleUnderline"/>
          <w:sz w:val="26"/>
          <w:szCs w:val="26"/>
        </w:rPr>
        <w:t>"</w:t>
      </w:r>
      <w:r>
        <w:rPr>
          <w:rStyle w:val="Emphasis"/>
          <w:sz w:val="26"/>
          <w:szCs w:val="26"/>
          <w:highlight w:val="green"/>
        </w:rPr>
        <w:t>increasing returns to scale</w:t>
      </w:r>
      <w:r>
        <w:rPr>
          <w:rStyle w:val="StyleUnderline"/>
          <w:sz w:val="26"/>
          <w:szCs w:val="26"/>
        </w:rPr>
        <w:t xml:space="preserve">," </w:t>
      </w:r>
      <w:r>
        <w:rPr>
          <w:rStyle w:val="StyleUnderline"/>
          <w:sz w:val="26"/>
          <w:szCs w:val="26"/>
          <w:highlight w:val="green"/>
        </w:rPr>
        <w:t>is</w:t>
      </w:r>
      <w:r>
        <w:rPr>
          <w:rStyle w:val="StyleUnderline"/>
          <w:sz w:val="26"/>
          <w:szCs w:val="26"/>
        </w:rPr>
        <w:t xml:space="preserve"> as </w:t>
      </w:r>
      <w:r>
        <w:rPr>
          <w:rStyle w:val="Emphasis"/>
          <w:sz w:val="26"/>
          <w:szCs w:val="26"/>
          <w:highlight w:val="green"/>
        </w:rPr>
        <w:t>powerful</w:t>
      </w:r>
      <w:r>
        <w:rPr>
          <w:rStyle w:val="StyleUnderline"/>
          <w:sz w:val="26"/>
          <w:szCs w:val="26"/>
        </w:rPr>
        <w:t xml:space="preserve"> as it is </w:t>
      </w:r>
      <w:r>
        <w:rPr>
          <w:rStyle w:val="Emphasis"/>
          <w:sz w:val="26"/>
          <w:szCs w:val="26"/>
        </w:rPr>
        <w:t>counterintuitive</w:t>
      </w:r>
      <w:r>
        <w:rPr>
          <w:rStyle w:val="StyleUnderline"/>
          <w:sz w:val="26"/>
          <w:szCs w:val="26"/>
        </w:rPr>
        <w:t>. Most formal models of economic growth</w:t>
      </w:r>
      <w:r>
        <w:rPr>
          <w:szCs w:val="26"/>
        </w:rPr>
        <w:t xml:space="preserve">, as well as the informal mental ones most of us walk around with, feature decreasing returns—growth slows down as the overall economy gets bigger. This makes intuitive sense; it just feels like it would be easier to experience 5 percent growth in a $1 billion economy than a $1 trillion one. But Romer showed that as long as that economy continued to add to its human capital—the overall ability of its people to come up with new technologies and put them to use—it could actually grow faster even as it grew bigger. This is because the stock of useful, </w:t>
      </w:r>
      <w:proofErr w:type="spellStart"/>
      <w:r>
        <w:rPr>
          <w:szCs w:val="26"/>
        </w:rPr>
        <w:t>nonrivalrous</w:t>
      </w:r>
      <w:proofErr w:type="spellEnd"/>
      <w:r>
        <w:rPr>
          <w:szCs w:val="26"/>
        </w:rPr>
        <w:t>, nonexcludable ideas would keep growing. As Romer convincingly showed, economies run and grow on ideas. The Machinery of Prosperity Romer's ideas should leave us optimistic about the planetary benefits of digital tools—hardware, software, and networks—for three main reasons. First, countless examples show</w:t>
      </w:r>
      <w:r>
        <w:rPr>
          <w:rStyle w:val="StyleUnderline"/>
          <w:sz w:val="26"/>
          <w:szCs w:val="26"/>
        </w:rPr>
        <w:t xml:space="preserve"> us how good</w:t>
      </w:r>
      <w:r>
        <w:rPr>
          <w:szCs w:val="26"/>
        </w:rPr>
        <w:t xml:space="preserve"> these tools are at fulfilling the central role of </w:t>
      </w:r>
      <w:r>
        <w:rPr>
          <w:rStyle w:val="StyleUnderline"/>
          <w:sz w:val="26"/>
          <w:szCs w:val="26"/>
          <w:highlight w:val="green"/>
        </w:rPr>
        <w:t>tech</w:t>
      </w:r>
      <w:r>
        <w:rPr>
          <w:rStyle w:val="StyleUnderline"/>
          <w:sz w:val="26"/>
          <w:szCs w:val="26"/>
        </w:rPr>
        <w:t>nology</w:t>
      </w:r>
      <w:r>
        <w:rPr>
          <w:szCs w:val="26"/>
        </w:rPr>
        <w:t xml:space="preserve">, which </w:t>
      </w:r>
      <w:r>
        <w:rPr>
          <w:rStyle w:val="StyleUnderline"/>
          <w:sz w:val="26"/>
          <w:szCs w:val="26"/>
        </w:rPr>
        <w:t>is</w:t>
      </w:r>
      <w:r>
        <w:rPr>
          <w:szCs w:val="26"/>
        </w:rPr>
        <w:t xml:space="preserve"> to provide "instructions that we follow </w:t>
      </w:r>
      <w:r>
        <w:rPr>
          <w:rStyle w:val="StyleUnderline"/>
          <w:sz w:val="26"/>
          <w:szCs w:val="26"/>
        </w:rPr>
        <w:t xml:space="preserve">for </w:t>
      </w:r>
      <w:r>
        <w:rPr>
          <w:rStyle w:val="Emphasis"/>
          <w:sz w:val="26"/>
          <w:szCs w:val="26"/>
          <w:highlight w:val="green"/>
        </w:rPr>
        <w:t>combin</w:t>
      </w:r>
      <w:r>
        <w:rPr>
          <w:rStyle w:val="Emphasis"/>
          <w:sz w:val="26"/>
          <w:szCs w:val="26"/>
        </w:rPr>
        <w:t xml:space="preserve">ing </w:t>
      </w:r>
      <w:r>
        <w:rPr>
          <w:rStyle w:val="Emphasis"/>
          <w:sz w:val="26"/>
          <w:szCs w:val="26"/>
          <w:highlight w:val="green"/>
        </w:rPr>
        <w:t>raw materials</w:t>
      </w:r>
      <w:r>
        <w:rPr>
          <w:szCs w:val="26"/>
        </w:rPr>
        <w:t xml:space="preserve">." </w:t>
      </w:r>
      <w:r>
        <w:rPr>
          <w:rStyle w:val="StyleUnderline"/>
          <w:sz w:val="26"/>
          <w:szCs w:val="26"/>
        </w:rPr>
        <w:t xml:space="preserve">Since raw materials </w:t>
      </w:r>
      <w:r>
        <w:rPr>
          <w:rStyle w:val="Emphasis"/>
          <w:sz w:val="26"/>
          <w:szCs w:val="26"/>
        </w:rPr>
        <w:t>cost money</w:t>
      </w:r>
      <w:r>
        <w:rPr>
          <w:rStyle w:val="StyleUnderline"/>
          <w:sz w:val="26"/>
          <w:szCs w:val="26"/>
        </w:rPr>
        <w:t xml:space="preserve">, profit-maximizing companies are </w:t>
      </w:r>
      <w:r>
        <w:rPr>
          <w:rStyle w:val="Emphasis"/>
          <w:sz w:val="26"/>
          <w:szCs w:val="26"/>
        </w:rPr>
        <w:t>particularly keen</w:t>
      </w:r>
      <w:r>
        <w:rPr>
          <w:rStyle w:val="StyleUnderline"/>
          <w:sz w:val="26"/>
          <w:szCs w:val="26"/>
        </w:rPr>
        <w:t xml:space="preserve"> to </w:t>
      </w:r>
      <w:r>
        <w:rPr>
          <w:rStyle w:val="StyleUnderline"/>
          <w:sz w:val="26"/>
          <w:szCs w:val="26"/>
          <w:highlight w:val="green"/>
        </w:rPr>
        <w:t xml:space="preserve">find ways to </w:t>
      </w:r>
      <w:r>
        <w:rPr>
          <w:rStyle w:val="Emphasis"/>
          <w:sz w:val="26"/>
          <w:szCs w:val="26"/>
          <w:highlight w:val="green"/>
        </w:rPr>
        <w:t>use fewer</w:t>
      </w:r>
      <w:r>
        <w:rPr>
          <w:rStyle w:val="Emphasis"/>
          <w:sz w:val="26"/>
          <w:szCs w:val="26"/>
        </w:rPr>
        <w:t xml:space="preserve"> of them</w:t>
      </w:r>
      <w:r>
        <w:rPr>
          <w:szCs w:val="26"/>
        </w:rPr>
        <w:t xml:space="preserve">. So they use digital tools to come up with beer cans that use less aluminum, car engines that use less steel and less gas, mapping software that removes the need for paper atlases, and so on and so on.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In advanced economies such as America's, </w:t>
      </w:r>
      <w:r>
        <w:rPr>
          <w:rStyle w:val="StyleUnderline"/>
          <w:sz w:val="26"/>
          <w:szCs w:val="26"/>
          <w:highlight w:val="green"/>
        </w:rPr>
        <w:t xml:space="preserve">the </w:t>
      </w:r>
      <w:r>
        <w:rPr>
          <w:rStyle w:val="Emphasis"/>
          <w:sz w:val="26"/>
          <w:szCs w:val="26"/>
          <w:highlight w:val="green"/>
        </w:rPr>
        <w:t>cumulative impact</w:t>
      </w:r>
      <w:r>
        <w:rPr>
          <w:rStyle w:val="StyleUnderline"/>
          <w:sz w:val="26"/>
          <w:szCs w:val="26"/>
          <w:highlight w:val="green"/>
        </w:rPr>
        <w:t xml:space="preserve"> </w:t>
      </w:r>
      <w:r>
        <w:rPr>
          <w:rStyle w:val="StyleUnderline"/>
          <w:sz w:val="26"/>
          <w:szCs w:val="26"/>
        </w:rPr>
        <w:t xml:space="preserve">of this combination of capitalism and tech progress </w:t>
      </w:r>
      <w:r>
        <w:rPr>
          <w:rStyle w:val="StyleUnderline"/>
          <w:sz w:val="26"/>
          <w:szCs w:val="26"/>
          <w:highlight w:val="green"/>
        </w:rPr>
        <w:t>is</w:t>
      </w:r>
      <w:r>
        <w:rPr>
          <w:rStyle w:val="StyleUnderline"/>
          <w:sz w:val="26"/>
          <w:szCs w:val="26"/>
        </w:rPr>
        <w:t xml:space="preserve"> </w:t>
      </w:r>
      <w:r>
        <w:rPr>
          <w:rStyle w:val="Emphasis"/>
          <w:sz w:val="26"/>
          <w:szCs w:val="26"/>
        </w:rPr>
        <w:t>clear</w:t>
      </w:r>
      <w:r>
        <w:rPr>
          <w:rStyle w:val="StyleUnderline"/>
          <w:sz w:val="26"/>
          <w:szCs w:val="26"/>
        </w:rPr>
        <w:t xml:space="preserve">: </w:t>
      </w:r>
      <w:r>
        <w:rPr>
          <w:rStyle w:val="Emphasis"/>
          <w:sz w:val="26"/>
          <w:szCs w:val="26"/>
          <w:highlight w:val="green"/>
        </w:rPr>
        <w:t>absolute dematerialization</w:t>
      </w:r>
      <w:r>
        <w:rPr>
          <w:rStyle w:val="StyleUnderline"/>
          <w:sz w:val="26"/>
          <w:szCs w:val="26"/>
        </w:rPr>
        <w:t xml:space="preserve"> of the economy and society, and thus a </w:t>
      </w:r>
      <w:r>
        <w:rPr>
          <w:rStyle w:val="Emphasis"/>
          <w:sz w:val="26"/>
          <w:szCs w:val="26"/>
        </w:rPr>
        <w:t>smaller footprint</w:t>
      </w:r>
      <w:r>
        <w:rPr>
          <w:rStyle w:val="StyleUnderline"/>
          <w:sz w:val="26"/>
          <w:szCs w:val="26"/>
        </w:rPr>
        <w:t xml:space="preserve"> on our planet</w:t>
      </w:r>
      <w:r>
        <w:rPr>
          <w:szCs w:val="26"/>
        </w:rPr>
        <w:t xml:space="preserve">. The second way Romer's ideas about technology and growth are showing up at present is via decreased excludability. </w:t>
      </w:r>
      <w:r>
        <w:rPr>
          <w:rStyle w:val="StyleUnderline"/>
          <w:sz w:val="26"/>
          <w:szCs w:val="26"/>
        </w:rPr>
        <w:t xml:space="preserve">Pervasive digital tools are </w:t>
      </w:r>
      <w:r>
        <w:rPr>
          <w:rStyle w:val="Emphasis"/>
          <w:sz w:val="26"/>
          <w:szCs w:val="26"/>
        </w:rPr>
        <w:t>making it much easier</w:t>
      </w:r>
      <w:r>
        <w:rPr>
          <w:rStyle w:val="StyleUnderline"/>
          <w:sz w:val="26"/>
          <w:szCs w:val="26"/>
        </w:rPr>
        <w:t xml:space="preserve"> for good designs and recipes to </w:t>
      </w:r>
      <w:r>
        <w:rPr>
          <w:rStyle w:val="Emphasis"/>
          <w:sz w:val="26"/>
          <w:szCs w:val="26"/>
        </w:rPr>
        <w:t>spread around the world</w:t>
      </w:r>
      <w:r>
        <w:rPr>
          <w:szCs w:val="26"/>
        </w:rPr>
        <w:t xml:space="preserve">.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Pr>
          <w:szCs w:val="26"/>
        </w:rPr>
        <w:t>open source</w:t>
      </w:r>
      <w:proofErr w:type="gramEnd"/>
      <w:r>
        <w:rPr>
          <w:szCs w:val="26"/>
        </w:rPr>
        <w:t xml:space="preserve"> community in the world" and hosts millions of projects. The Arduino community does something similar for electronic hardware, and the </w:t>
      </w:r>
      <w:proofErr w:type="spellStart"/>
      <w:r>
        <w:rPr>
          <w:szCs w:val="26"/>
        </w:rPr>
        <w:t>Instructables</w:t>
      </w:r>
      <w:proofErr w:type="spellEnd"/>
      <w:r>
        <w:rPr>
          <w:szCs w:val="2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Pr>
          <w:rStyle w:val="StyleUnderline"/>
          <w:sz w:val="26"/>
          <w:szCs w:val="26"/>
        </w:rPr>
        <w:t xml:space="preserve">it's our ability to </w:t>
      </w:r>
      <w:r>
        <w:rPr>
          <w:rStyle w:val="Emphasis"/>
          <w:sz w:val="26"/>
          <w:szCs w:val="26"/>
        </w:rPr>
        <w:t>build human capital</w:t>
      </w:r>
      <w:r>
        <w:rPr>
          <w:rStyle w:val="StyleUnderline"/>
          <w:sz w:val="26"/>
          <w:szCs w:val="26"/>
        </w:rPr>
        <w:t xml:space="preserve">, rather than </w:t>
      </w:r>
      <w:r>
        <w:rPr>
          <w:rStyle w:val="Emphasis"/>
          <w:sz w:val="26"/>
          <w:szCs w:val="26"/>
        </w:rPr>
        <w:t>chop down forests</w:t>
      </w:r>
      <w:r>
        <w:rPr>
          <w:rStyle w:val="StyleUnderline"/>
          <w:sz w:val="26"/>
          <w:szCs w:val="26"/>
        </w:rPr>
        <w:t xml:space="preserve">, </w:t>
      </w:r>
      <w:r>
        <w:rPr>
          <w:rStyle w:val="Emphasis"/>
          <w:sz w:val="26"/>
          <w:szCs w:val="26"/>
        </w:rPr>
        <w:t>dig mines</w:t>
      </w:r>
      <w:r>
        <w:rPr>
          <w:rStyle w:val="StyleUnderline"/>
          <w:sz w:val="26"/>
          <w:szCs w:val="26"/>
        </w:rPr>
        <w:t xml:space="preserve">, or </w:t>
      </w:r>
      <w:r>
        <w:rPr>
          <w:rStyle w:val="Emphasis"/>
          <w:sz w:val="26"/>
          <w:szCs w:val="26"/>
        </w:rPr>
        <w:t>burn fossil fuels</w:t>
      </w:r>
      <w:r>
        <w:rPr>
          <w:rStyle w:val="StyleUnderline"/>
          <w:sz w:val="26"/>
          <w:szCs w:val="26"/>
        </w:rPr>
        <w:t xml:space="preserve"> that </w:t>
      </w:r>
      <w:r>
        <w:rPr>
          <w:rStyle w:val="Emphasis"/>
          <w:sz w:val="26"/>
          <w:szCs w:val="26"/>
        </w:rPr>
        <w:t>drives growth</w:t>
      </w:r>
      <w:r>
        <w:rPr>
          <w:rStyle w:val="StyleUnderline"/>
          <w:sz w:val="26"/>
          <w:szCs w:val="26"/>
        </w:rPr>
        <w:t xml:space="preserve"> and </w:t>
      </w:r>
      <w:r>
        <w:rPr>
          <w:rStyle w:val="Emphasis"/>
          <w:sz w:val="26"/>
          <w:szCs w:val="26"/>
        </w:rPr>
        <w:t>prosperity</w:t>
      </w:r>
      <w:r>
        <w:rPr>
          <w:szCs w:val="26"/>
        </w:rPr>
        <w:t xml:space="preserve">. His model of how economies grow also reinforces how well capitalism and tech progress work together, which is a central point of this book. </w:t>
      </w:r>
      <w:r>
        <w:rPr>
          <w:rStyle w:val="StyleUnderline"/>
          <w:sz w:val="26"/>
          <w:szCs w:val="26"/>
        </w:rPr>
        <w:t xml:space="preserve">The </w:t>
      </w:r>
      <w:r>
        <w:rPr>
          <w:rStyle w:val="Emphasis"/>
          <w:sz w:val="26"/>
          <w:szCs w:val="26"/>
        </w:rPr>
        <w:t>surest way to boost profits</w:t>
      </w:r>
      <w:r>
        <w:rPr>
          <w:rStyle w:val="StyleUnderline"/>
          <w:sz w:val="26"/>
          <w:szCs w:val="26"/>
        </w:rPr>
        <w:t xml:space="preserve"> is to </w:t>
      </w:r>
      <w:r>
        <w:rPr>
          <w:rStyle w:val="Emphasis"/>
          <w:sz w:val="26"/>
          <w:szCs w:val="26"/>
        </w:rPr>
        <w:t>cut costs</w:t>
      </w:r>
      <w:r>
        <w:rPr>
          <w:rStyle w:val="StyleUnderline"/>
          <w:sz w:val="26"/>
          <w:szCs w:val="26"/>
        </w:rPr>
        <w:t xml:space="preserve">, and modern technologies, especially digital ones, offer </w:t>
      </w:r>
      <w:r>
        <w:rPr>
          <w:rStyle w:val="Emphasis"/>
          <w:sz w:val="26"/>
          <w:szCs w:val="26"/>
        </w:rPr>
        <w:t>unlimited ways to combine</w:t>
      </w:r>
      <w:r>
        <w:rPr>
          <w:rStyle w:val="StyleUnderline"/>
          <w:sz w:val="26"/>
          <w:szCs w:val="26"/>
        </w:rPr>
        <w:t xml:space="preserve"> and </w:t>
      </w:r>
      <w:r>
        <w:rPr>
          <w:rStyle w:val="Emphasis"/>
          <w:sz w:val="26"/>
          <w:szCs w:val="26"/>
        </w:rPr>
        <w:t>recombine materials</w:t>
      </w:r>
      <w:r>
        <w:rPr>
          <w:rStyle w:val="StyleUnderline"/>
          <w:sz w:val="26"/>
          <w:szCs w:val="26"/>
        </w:rPr>
        <w:t xml:space="preserve">—to </w:t>
      </w:r>
      <w:r>
        <w:rPr>
          <w:rStyle w:val="Emphasis"/>
          <w:sz w:val="26"/>
          <w:szCs w:val="26"/>
        </w:rPr>
        <w:t>swap</w:t>
      </w:r>
      <w:r>
        <w:rPr>
          <w:rStyle w:val="StyleUnderline"/>
          <w:sz w:val="26"/>
          <w:szCs w:val="26"/>
        </w:rPr>
        <w:t xml:space="preserve">, </w:t>
      </w:r>
      <w:r>
        <w:rPr>
          <w:rStyle w:val="Emphasis"/>
          <w:sz w:val="26"/>
          <w:szCs w:val="26"/>
        </w:rPr>
        <w:t>slim</w:t>
      </w:r>
      <w:r>
        <w:rPr>
          <w:rStyle w:val="StyleUnderline"/>
          <w:sz w:val="26"/>
          <w:szCs w:val="26"/>
        </w:rPr>
        <w:t xml:space="preserve">, </w:t>
      </w:r>
      <w:r>
        <w:rPr>
          <w:rStyle w:val="Emphasis"/>
          <w:sz w:val="26"/>
          <w:szCs w:val="26"/>
        </w:rPr>
        <w:t>optimize</w:t>
      </w:r>
      <w:r>
        <w:rPr>
          <w:rStyle w:val="StyleUnderline"/>
          <w:sz w:val="26"/>
          <w:szCs w:val="26"/>
        </w:rPr>
        <w:t xml:space="preserve">, and </w:t>
      </w:r>
      <w:r>
        <w:rPr>
          <w:rStyle w:val="Emphasis"/>
          <w:sz w:val="26"/>
          <w:szCs w:val="26"/>
        </w:rPr>
        <w:t>evaporate</w:t>
      </w:r>
      <w:r>
        <w:rPr>
          <w:rStyle w:val="StyleUnderline"/>
          <w:sz w:val="26"/>
          <w:szCs w:val="26"/>
        </w:rPr>
        <w:t xml:space="preserve">—in </w:t>
      </w:r>
      <w:r>
        <w:rPr>
          <w:rStyle w:val="Emphasis"/>
          <w:sz w:val="26"/>
          <w:szCs w:val="26"/>
        </w:rPr>
        <w:t>cost-reducing ways</w:t>
      </w:r>
      <w:r>
        <w:rPr>
          <w:rStyle w:val="StyleUnderline"/>
          <w:sz w:val="26"/>
          <w:szCs w:val="26"/>
        </w:rPr>
        <w:t xml:space="preserve">. </w:t>
      </w:r>
      <w:r>
        <w:rPr>
          <w:rStyle w:val="StyleUnderline"/>
          <w:sz w:val="26"/>
          <w:szCs w:val="26"/>
          <w:highlight w:val="green"/>
        </w:rPr>
        <w:t xml:space="preserve">There's </w:t>
      </w:r>
      <w:r>
        <w:rPr>
          <w:rStyle w:val="Emphasis"/>
          <w:sz w:val="26"/>
          <w:szCs w:val="26"/>
          <w:highlight w:val="green"/>
        </w:rPr>
        <w:t>no reason to expect</w:t>
      </w:r>
      <w:r>
        <w:rPr>
          <w:rStyle w:val="StyleUnderline"/>
          <w:sz w:val="26"/>
          <w:szCs w:val="26"/>
          <w:highlight w:val="green"/>
        </w:rPr>
        <w:t xml:space="preserve"> </w:t>
      </w:r>
      <w:r>
        <w:rPr>
          <w:rStyle w:val="StyleUnderline"/>
          <w:sz w:val="26"/>
          <w:szCs w:val="26"/>
        </w:rPr>
        <w:t>that</w:t>
      </w:r>
      <w:r>
        <w:rPr>
          <w:szCs w:val="26"/>
        </w:rPr>
        <w:t xml:space="preserve"> the two horsemen of </w:t>
      </w:r>
      <w:r>
        <w:rPr>
          <w:rStyle w:val="StyleUnderline"/>
          <w:sz w:val="26"/>
          <w:szCs w:val="26"/>
          <w:highlight w:val="green"/>
        </w:rPr>
        <w:t xml:space="preserve">capitalism </w:t>
      </w:r>
      <w:r>
        <w:rPr>
          <w:rStyle w:val="StyleUnderline"/>
          <w:sz w:val="26"/>
          <w:szCs w:val="26"/>
        </w:rPr>
        <w:t xml:space="preserve">and tech progress </w:t>
      </w:r>
      <w:r>
        <w:rPr>
          <w:rStyle w:val="StyleUnderline"/>
          <w:sz w:val="26"/>
          <w:szCs w:val="26"/>
          <w:highlight w:val="green"/>
        </w:rPr>
        <w:t xml:space="preserve">will </w:t>
      </w:r>
      <w:r>
        <w:rPr>
          <w:rStyle w:val="Emphasis"/>
          <w:sz w:val="26"/>
          <w:szCs w:val="26"/>
          <w:highlight w:val="green"/>
        </w:rPr>
        <w:t>stop</w:t>
      </w:r>
      <w:r>
        <w:rPr>
          <w:szCs w:val="26"/>
          <w:highlight w:val="green"/>
        </w:rPr>
        <w:t xml:space="preserve"> </w:t>
      </w:r>
      <w:r>
        <w:rPr>
          <w:szCs w:val="26"/>
        </w:rPr>
        <w:t xml:space="preserve">riding together </w:t>
      </w:r>
      <w:r>
        <w:rPr>
          <w:rStyle w:val="Emphasis"/>
          <w:sz w:val="26"/>
          <w:szCs w:val="26"/>
        </w:rPr>
        <w:t>anytime soon</w:t>
      </w:r>
      <w:r>
        <w:rPr>
          <w:rStyle w:val="StyleUnderline"/>
          <w:sz w:val="26"/>
          <w:szCs w:val="26"/>
        </w:rPr>
        <w:t xml:space="preserve">. </w:t>
      </w:r>
      <w:r>
        <w:rPr>
          <w:rStyle w:val="Emphasis"/>
          <w:sz w:val="26"/>
          <w:szCs w:val="26"/>
        </w:rPr>
        <w:t>Quite the contrary</w:t>
      </w:r>
      <w:r>
        <w:rPr>
          <w:szCs w:val="26"/>
        </w:rPr>
        <w:t xml:space="preserve">. Romer's insights reveal that </w:t>
      </w:r>
      <w:r>
        <w:rPr>
          <w:rStyle w:val="StyleUnderline"/>
          <w:sz w:val="26"/>
          <w:szCs w:val="26"/>
        </w:rPr>
        <w:t xml:space="preserve">they're likely to </w:t>
      </w:r>
      <w:r>
        <w:rPr>
          <w:rStyle w:val="Emphasis"/>
          <w:sz w:val="26"/>
          <w:szCs w:val="26"/>
        </w:rPr>
        <w:t>gallop faster</w:t>
      </w:r>
      <w:r>
        <w:rPr>
          <w:rStyle w:val="StyleUnderline"/>
          <w:sz w:val="26"/>
          <w:szCs w:val="26"/>
        </w:rPr>
        <w:t xml:space="preserve"> and </w:t>
      </w:r>
      <w:r>
        <w:rPr>
          <w:rStyle w:val="Emphasis"/>
          <w:sz w:val="26"/>
          <w:szCs w:val="26"/>
        </w:rPr>
        <w:t>farther</w:t>
      </w:r>
      <w:r>
        <w:rPr>
          <w:rStyle w:val="StyleUnderline"/>
          <w:sz w:val="26"/>
          <w:szCs w:val="26"/>
        </w:rPr>
        <w:t xml:space="preserve"> as economies grow</w:t>
      </w:r>
      <w:r>
        <w:rPr>
          <w:szCs w:val="26"/>
        </w:rPr>
        <w:t xml:space="preserve">. Our Brighter, Lighter Future </w:t>
      </w:r>
      <w:r>
        <w:rPr>
          <w:rStyle w:val="StyleUnderline"/>
          <w:sz w:val="26"/>
          <w:szCs w:val="26"/>
        </w:rPr>
        <w:t xml:space="preserve">The world still has </w:t>
      </w:r>
      <w:r>
        <w:rPr>
          <w:rStyle w:val="Emphasis"/>
          <w:sz w:val="26"/>
          <w:szCs w:val="26"/>
          <w:highlight w:val="green"/>
        </w:rPr>
        <w:t>billions of</w:t>
      </w:r>
      <w:r>
        <w:rPr>
          <w:rStyle w:val="Emphasis"/>
          <w:sz w:val="26"/>
          <w:szCs w:val="26"/>
        </w:rPr>
        <w:t xml:space="preserve"> desperately </w:t>
      </w:r>
      <w:r>
        <w:rPr>
          <w:rStyle w:val="Emphasis"/>
          <w:sz w:val="26"/>
          <w:szCs w:val="26"/>
          <w:highlight w:val="green"/>
        </w:rPr>
        <w:t>poor people</w:t>
      </w:r>
      <w:r>
        <w:rPr>
          <w:rStyle w:val="StyleUnderline"/>
          <w:sz w:val="26"/>
          <w:szCs w:val="26"/>
        </w:rPr>
        <w:t xml:space="preserve">, but they </w:t>
      </w:r>
      <w:r>
        <w:rPr>
          <w:rStyle w:val="Emphasis"/>
          <w:sz w:val="26"/>
          <w:szCs w:val="26"/>
        </w:rPr>
        <w:t>won't remain that way</w:t>
      </w:r>
      <w:r>
        <w:rPr>
          <w:rStyle w:val="StyleUnderline"/>
          <w:sz w:val="26"/>
          <w:szCs w:val="26"/>
        </w:rPr>
        <w:t xml:space="preserve">. </w:t>
      </w:r>
      <w:r>
        <w:rPr>
          <w:rStyle w:val="Emphasis"/>
          <w:sz w:val="26"/>
          <w:szCs w:val="26"/>
        </w:rPr>
        <w:t>All available evidence strongly suggests</w:t>
      </w:r>
      <w:r>
        <w:rPr>
          <w:rStyle w:val="StyleUnderline"/>
          <w:sz w:val="26"/>
          <w:szCs w:val="26"/>
        </w:rPr>
        <w:t xml:space="preserve"> that most </w:t>
      </w:r>
      <w:r>
        <w:rPr>
          <w:rStyle w:val="StyleUnderline"/>
          <w:sz w:val="26"/>
          <w:szCs w:val="26"/>
          <w:highlight w:val="green"/>
        </w:rPr>
        <w:t xml:space="preserve">will become </w:t>
      </w:r>
      <w:r>
        <w:rPr>
          <w:rStyle w:val="Emphasis"/>
          <w:sz w:val="26"/>
          <w:szCs w:val="26"/>
          <w:highlight w:val="green"/>
        </w:rPr>
        <w:t>much wealthier</w:t>
      </w:r>
      <w:r>
        <w:rPr>
          <w:rStyle w:val="StyleUnderline"/>
          <w:sz w:val="26"/>
          <w:szCs w:val="26"/>
        </w:rPr>
        <w:t xml:space="preserve"> in the years and decades ahead. As they </w:t>
      </w:r>
      <w:r>
        <w:rPr>
          <w:rStyle w:val="Emphasis"/>
          <w:sz w:val="26"/>
          <w:szCs w:val="26"/>
        </w:rPr>
        <w:t>earn more</w:t>
      </w:r>
      <w:r>
        <w:rPr>
          <w:rStyle w:val="StyleUnderline"/>
          <w:sz w:val="26"/>
          <w:szCs w:val="26"/>
        </w:rPr>
        <w:t xml:space="preserve"> and </w:t>
      </w:r>
      <w:r>
        <w:rPr>
          <w:rStyle w:val="Emphasis"/>
          <w:sz w:val="26"/>
          <w:szCs w:val="26"/>
        </w:rPr>
        <w:t>consume more</w:t>
      </w:r>
      <w:r>
        <w:rPr>
          <w:rStyle w:val="StyleUnderline"/>
          <w:sz w:val="26"/>
          <w:szCs w:val="26"/>
        </w:rPr>
        <w:t xml:space="preserve">, what will be the impact on the planet? </w:t>
      </w:r>
      <w:r>
        <w:rPr>
          <w:szCs w:val="26"/>
        </w:rPr>
        <w:t xml:space="preserve">The </w:t>
      </w:r>
      <w:r>
        <w:rPr>
          <w:rStyle w:val="Emphasis"/>
          <w:sz w:val="26"/>
          <w:szCs w:val="26"/>
        </w:rPr>
        <w:t>history</w:t>
      </w:r>
      <w:r>
        <w:rPr>
          <w:szCs w:val="26"/>
        </w:rPr>
        <w:t xml:space="preserve"> and economics of the Industrial Era </w:t>
      </w:r>
      <w:r>
        <w:rPr>
          <w:rStyle w:val="StyleUnderline"/>
          <w:sz w:val="26"/>
          <w:szCs w:val="26"/>
        </w:rPr>
        <w:t xml:space="preserve">lead to </w:t>
      </w:r>
      <w:r>
        <w:rPr>
          <w:rStyle w:val="Emphasis"/>
          <w:sz w:val="26"/>
          <w:szCs w:val="26"/>
        </w:rPr>
        <w:t>pessimism</w:t>
      </w:r>
      <w:r>
        <w:rPr>
          <w:szCs w:val="26"/>
        </w:rPr>
        <w:t xml:space="preserve">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Pr>
          <w:rStyle w:val="StyleUnderline"/>
          <w:sz w:val="26"/>
          <w:szCs w:val="26"/>
          <w:highlight w:val="green"/>
        </w:rPr>
        <w:t>Malthus'</w:t>
      </w:r>
      <w:r>
        <w:rPr>
          <w:rStyle w:val="StyleUnderline"/>
          <w:sz w:val="26"/>
          <w:szCs w:val="26"/>
        </w:rPr>
        <w:t xml:space="preserve">s </w:t>
      </w:r>
      <w:r>
        <w:rPr>
          <w:rStyle w:val="StyleUnderline"/>
          <w:sz w:val="26"/>
          <w:szCs w:val="26"/>
          <w:highlight w:val="green"/>
        </w:rPr>
        <w:t>and Jevons</w:t>
      </w:r>
      <w:r>
        <w:rPr>
          <w:rStyle w:val="StyleUnderline"/>
          <w:sz w:val="26"/>
          <w:szCs w:val="26"/>
        </w:rPr>
        <w:t xml:space="preserve">'s ideas </w:t>
      </w:r>
      <w:r>
        <w:rPr>
          <w:rStyle w:val="Emphasis"/>
          <w:sz w:val="26"/>
          <w:szCs w:val="26"/>
          <w:highlight w:val="green"/>
        </w:rPr>
        <w:t>gave way</w:t>
      </w:r>
      <w:r>
        <w:rPr>
          <w:szCs w:val="26"/>
        </w:rPr>
        <w:t xml:space="preserve"> to Romer's, and the world will never be the same. This means that </w:t>
      </w:r>
      <w:r>
        <w:rPr>
          <w:rStyle w:val="StyleUnderline"/>
          <w:sz w:val="26"/>
          <w:szCs w:val="26"/>
        </w:rPr>
        <w:t xml:space="preserve">instead of worrying about the world's poor becoming richer, we should instead be </w:t>
      </w:r>
      <w:r>
        <w:rPr>
          <w:rStyle w:val="Emphasis"/>
          <w:sz w:val="26"/>
          <w:szCs w:val="26"/>
        </w:rPr>
        <w:t>helping them upgrade economically as much</w:t>
      </w:r>
      <w:r>
        <w:rPr>
          <w:rStyle w:val="StyleUnderline"/>
          <w:sz w:val="26"/>
          <w:szCs w:val="26"/>
        </w:rPr>
        <w:t xml:space="preserve"> and </w:t>
      </w:r>
      <w:r>
        <w:rPr>
          <w:rStyle w:val="Emphasis"/>
          <w:sz w:val="26"/>
          <w:szCs w:val="26"/>
        </w:rPr>
        <w:t>as quickly as possible</w:t>
      </w:r>
      <w:r>
        <w:rPr>
          <w:szCs w:val="26"/>
        </w:rPr>
        <w:t xml:space="preserve">. Not only is it the morally correct thing to do, </w:t>
      </w:r>
      <w:r>
        <w:rPr>
          <w:rStyle w:val="StyleUnderline"/>
          <w:sz w:val="26"/>
          <w:szCs w:val="26"/>
        </w:rPr>
        <w:t>it's</w:t>
      </w:r>
      <w:r>
        <w:rPr>
          <w:szCs w:val="26"/>
        </w:rPr>
        <w:t xml:space="preserve"> also </w:t>
      </w:r>
      <w:r>
        <w:rPr>
          <w:rStyle w:val="StyleUnderline"/>
          <w:sz w:val="26"/>
          <w:szCs w:val="26"/>
        </w:rPr>
        <w:t xml:space="preserve">the </w:t>
      </w:r>
      <w:r>
        <w:rPr>
          <w:rStyle w:val="Emphasis"/>
          <w:sz w:val="26"/>
          <w:szCs w:val="26"/>
        </w:rPr>
        <w:t>smart move for our planet</w:t>
      </w:r>
      <w:r>
        <w:rPr>
          <w:rStyle w:val="StyleUnderline"/>
          <w:sz w:val="26"/>
          <w:szCs w:val="26"/>
        </w:rPr>
        <w:t xml:space="preserve">. </w:t>
      </w:r>
      <w:r>
        <w:rPr>
          <w:rStyle w:val="StyleUnderline"/>
          <w:sz w:val="26"/>
          <w:szCs w:val="26"/>
          <w:highlight w:val="green"/>
        </w:rPr>
        <w:t>As</w:t>
      </w:r>
      <w:r>
        <w:rPr>
          <w:rStyle w:val="StyleUnderline"/>
          <w:sz w:val="26"/>
          <w:szCs w:val="26"/>
        </w:rPr>
        <w:t xml:space="preserve"> today’s </w:t>
      </w:r>
      <w:r>
        <w:rPr>
          <w:rStyle w:val="StyleUnderline"/>
          <w:sz w:val="26"/>
          <w:szCs w:val="26"/>
          <w:highlight w:val="green"/>
        </w:rPr>
        <w:t xml:space="preserve">poor countries </w:t>
      </w:r>
      <w:r>
        <w:rPr>
          <w:rStyle w:val="Emphasis"/>
          <w:sz w:val="26"/>
          <w:szCs w:val="26"/>
          <w:highlight w:val="green"/>
        </w:rPr>
        <w:t>get richer</w:t>
      </w:r>
      <w:r>
        <w:rPr>
          <w:rStyle w:val="StyleUnderline"/>
          <w:sz w:val="26"/>
          <w:szCs w:val="26"/>
        </w:rPr>
        <w:t xml:space="preserve">, their institutions will </w:t>
      </w:r>
      <w:r>
        <w:rPr>
          <w:rStyle w:val="Emphasis"/>
          <w:sz w:val="26"/>
          <w:szCs w:val="26"/>
        </w:rPr>
        <w:t>improve</w:t>
      </w:r>
      <w:r>
        <w:rPr>
          <w:rStyle w:val="StyleUnderline"/>
          <w:sz w:val="26"/>
          <w:szCs w:val="26"/>
        </w:rPr>
        <w:t xml:space="preserve"> and most will eventually go through</w:t>
      </w:r>
      <w:r>
        <w:rPr>
          <w:szCs w:val="26"/>
        </w:rPr>
        <w:t xml:space="preserve"> what Ricardo Hausmann calls "</w:t>
      </w:r>
      <w:r>
        <w:rPr>
          <w:rStyle w:val="StyleUnderline"/>
          <w:sz w:val="26"/>
          <w:szCs w:val="26"/>
        </w:rPr>
        <w:t xml:space="preserve">the </w:t>
      </w:r>
      <w:r>
        <w:rPr>
          <w:rStyle w:val="Emphasis"/>
          <w:sz w:val="26"/>
          <w:szCs w:val="26"/>
        </w:rPr>
        <w:t>capitalist makeover of production</w:t>
      </w:r>
      <w:r>
        <w:rPr>
          <w:szCs w:val="26"/>
        </w:rPr>
        <w:t xml:space="preserve">." </w:t>
      </w:r>
      <w:r>
        <w:rPr>
          <w:rStyle w:val="StyleUnderline"/>
          <w:sz w:val="26"/>
          <w:szCs w:val="26"/>
        </w:rPr>
        <w:t xml:space="preserve">This makeover </w:t>
      </w:r>
      <w:r>
        <w:rPr>
          <w:rStyle w:val="Emphasis"/>
          <w:sz w:val="26"/>
          <w:szCs w:val="26"/>
        </w:rPr>
        <w:t>doesn't enslave people</w:t>
      </w:r>
      <w:r>
        <w:rPr>
          <w:rStyle w:val="StyleUnderline"/>
          <w:sz w:val="26"/>
          <w:szCs w:val="26"/>
        </w:rPr>
        <w:t xml:space="preserve">, </w:t>
      </w:r>
      <w:r>
        <w:rPr>
          <w:rStyle w:val="Emphasis"/>
          <w:sz w:val="26"/>
          <w:szCs w:val="26"/>
        </w:rPr>
        <w:t>nor</w:t>
      </w:r>
      <w:r>
        <w:rPr>
          <w:rStyle w:val="StyleUnderline"/>
          <w:sz w:val="26"/>
          <w:szCs w:val="26"/>
        </w:rPr>
        <w:t xml:space="preserve"> does it </w:t>
      </w:r>
      <w:r>
        <w:rPr>
          <w:rStyle w:val="Emphasis"/>
          <w:sz w:val="26"/>
          <w:szCs w:val="26"/>
        </w:rPr>
        <w:t>befoul the earth</w:t>
      </w:r>
      <w:r>
        <w:rPr>
          <w:szCs w:val="26"/>
        </w:rPr>
        <w:t xml:space="preserve">. </w:t>
      </w:r>
      <w:r>
        <w:rPr>
          <w:rStyle w:val="StyleUnderline"/>
          <w:sz w:val="26"/>
          <w:szCs w:val="26"/>
        </w:rPr>
        <w:t xml:space="preserve">As today’s poor get richer, </w:t>
      </w:r>
      <w:r>
        <w:rPr>
          <w:rStyle w:val="StyleUnderline"/>
          <w:sz w:val="26"/>
          <w:szCs w:val="26"/>
          <w:highlight w:val="green"/>
        </w:rPr>
        <w:t>they'll consume</w:t>
      </w:r>
      <w:r>
        <w:rPr>
          <w:rStyle w:val="StyleUnderline"/>
          <w:sz w:val="26"/>
          <w:szCs w:val="26"/>
        </w:rPr>
        <w:t xml:space="preserve"> </w:t>
      </w:r>
      <w:r>
        <w:rPr>
          <w:rStyle w:val="Emphasis"/>
          <w:sz w:val="26"/>
          <w:szCs w:val="26"/>
        </w:rPr>
        <w:t>more</w:t>
      </w:r>
      <w:r>
        <w:rPr>
          <w:rStyle w:val="StyleUnderline"/>
          <w:sz w:val="26"/>
          <w:szCs w:val="26"/>
        </w:rPr>
        <w:t xml:space="preserve">, but they'll also consume </w:t>
      </w:r>
      <w:r>
        <w:rPr>
          <w:rStyle w:val="Emphasis"/>
          <w:sz w:val="26"/>
          <w:szCs w:val="26"/>
        </w:rPr>
        <w:t xml:space="preserve">much </w:t>
      </w:r>
      <w:r>
        <w:rPr>
          <w:rStyle w:val="Emphasis"/>
          <w:sz w:val="26"/>
          <w:szCs w:val="26"/>
          <w:highlight w:val="green"/>
        </w:rPr>
        <w:t>differently</w:t>
      </w:r>
      <w:r>
        <w:rPr>
          <w:szCs w:val="26"/>
        </w:rPr>
        <w:t xml:space="preserve"> from earlier generations. </w:t>
      </w:r>
      <w:r>
        <w:rPr>
          <w:rStyle w:val="StyleUnderline"/>
          <w:sz w:val="26"/>
          <w:szCs w:val="26"/>
        </w:rPr>
        <w:t xml:space="preserve">They </w:t>
      </w:r>
      <w:r>
        <w:rPr>
          <w:rStyle w:val="Emphasis"/>
          <w:sz w:val="26"/>
          <w:szCs w:val="26"/>
        </w:rPr>
        <w:t>won't read physical newspapers</w:t>
      </w:r>
      <w:r>
        <w:rPr>
          <w:rStyle w:val="StyleUnderline"/>
          <w:sz w:val="26"/>
          <w:szCs w:val="26"/>
        </w:rPr>
        <w:t xml:space="preserve"> and </w:t>
      </w:r>
      <w:r>
        <w:rPr>
          <w:rStyle w:val="Emphasis"/>
          <w:sz w:val="26"/>
          <w:szCs w:val="26"/>
        </w:rPr>
        <w:t>magazines</w:t>
      </w:r>
      <w:r>
        <w:rPr>
          <w:rStyle w:val="StyleUnderline"/>
          <w:sz w:val="26"/>
          <w:szCs w:val="26"/>
        </w:rPr>
        <w:t xml:space="preserve">. </w:t>
      </w:r>
      <w:r>
        <w:rPr>
          <w:rStyle w:val="StyleUnderline"/>
          <w:sz w:val="26"/>
          <w:szCs w:val="26"/>
          <w:highlight w:val="green"/>
        </w:rPr>
        <w:t>They'll get</w:t>
      </w:r>
      <w:r>
        <w:rPr>
          <w:rStyle w:val="StyleUnderline"/>
          <w:sz w:val="26"/>
          <w:szCs w:val="26"/>
        </w:rPr>
        <w:t xml:space="preserve"> a </w:t>
      </w:r>
      <w:r>
        <w:rPr>
          <w:rStyle w:val="Emphasis"/>
          <w:sz w:val="26"/>
          <w:szCs w:val="26"/>
        </w:rPr>
        <w:t>great deal</w:t>
      </w:r>
      <w:r>
        <w:rPr>
          <w:rStyle w:val="StyleUnderline"/>
          <w:sz w:val="26"/>
          <w:szCs w:val="26"/>
        </w:rPr>
        <w:t xml:space="preserve"> of their </w:t>
      </w:r>
      <w:r>
        <w:rPr>
          <w:rStyle w:val="StyleUnderline"/>
          <w:sz w:val="26"/>
          <w:szCs w:val="26"/>
          <w:highlight w:val="green"/>
        </w:rPr>
        <w:t xml:space="preserve">power from </w:t>
      </w:r>
      <w:r>
        <w:rPr>
          <w:rStyle w:val="Emphasis"/>
          <w:sz w:val="26"/>
          <w:szCs w:val="26"/>
          <w:highlight w:val="green"/>
        </w:rPr>
        <w:t>renewables</w:t>
      </w:r>
      <w:r>
        <w:rPr>
          <w:rStyle w:val="StyleUnderline"/>
          <w:sz w:val="26"/>
          <w:szCs w:val="26"/>
        </w:rPr>
        <w:t xml:space="preserve"> and</w:t>
      </w:r>
      <w:r>
        <w:rPr>
          <w:szCs w:val="26"/>
        </w:rPr>
        <w:t xml:space="preserve"> (one hopes) </w:t>
      </w:r>
      <w:r>
        <w:rPr>
          <w:rStyle w:val="Emphasis"/>
          <w:sz w:val="26"/>
          <w:szCs w:val="26"/>
        </w:rPr>
        <w:t>nuclear</w:t>
      </w:r>
      <w:r>
        <w:rPr>
          <w:rStyle w:val="StyleUnderline"/>
          <w:sz w:val="26"/>
          <w:szCs w:val="26"/>
        </w:rPr>
        <w:t xml:space="preserve"> because these energy sources will be the </w:t>
      </w:r>
      <w:r>
        <w:rPr>
          <w:rStyle w:val="Emphasis"/>
          <w:sz w:val="26"/>
          <w:szCs w:val="26"/>
        </w:rPr>
        <w:t>cheapest</w:t>
      </w:r>
      <w:r>
        <w:rPr>
          <w:szCs w:val="2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Pr>
          <w:rStyle w:val="StyleUnderline"/>
          <w:sz w:val="26"/>
          <w:szCs w:val="26"/>
        </w:rPr>
        <w:t xml:space="preserve">As </w:t>
      </w:r>
      <w:r>
        <w:rPr>
          <w:rStyle w:val="Emphasis"/>
          <w:sz w:val="26"/>
          <w:szCs w:val="26"/>
          <w:highlight w:val="green"/>
        </w:rPr>
        <w:t>3-D printing</w:t>
      </w:r>
      <w:r>
        <w:rPr>
          <w:rStyle w:val="Emphasis"/>
          <w:sz w:val="26"/>
          <w:szCs w:val="26"/>
        </w:rPr>
        <w:t xml:space="preserve"> improves</w:t>
      </w:r>
      <w:r>
        <w:rPr>
          <w:rStyle w:val="StyleUnderline"/>
          <w:sz w:val="26"/>
          <w:szCs w:val="26"/>
        </w:rPr>
        <w:t xml:space="preserve"> and </w:t>
      </w:r>
      <w:r>
        <w:rPr>
          <w:rStyle w:val="Emphasis"/>
          <w:sz w:val="26"/>
          <w:szCs w:val="26"/>
        </w:rPr>
        <w:t>becomes cheaper</w:t>
      </w:r>
      <w:r>
        <w:rPr>
          <w:rStyle w:val="StyleUnderline"/>
          <w:sz w:val="26"/>
          <w:szCs w:val="26"/>
        </w:rPr>
        <w:t xml:space="preserve">, it </w:t>
      </w:r>
      <w:r>
        <w:rPr>
          <w:rStyle w:val="StyleUnderline"/>
          <w:sz w:val="26"/>
          <w:szCs w:val="26"/>
          <w:highlight w:val="green"/>
        </w:rPr>
        <w:t>will spread</w:t>
      </w:r>
      <w:r>
        <w:rPr>
          <w:rStyle w:val="StyleUnderline"/>
          <w:sz w:val="26"/>
          <w:szCs w:val="26"/>
        </w:rPr>
        <w:t xml:space="preserve"> to</w:t>
      </w:r>
      <w:r>
        <w:rPr>
          <w:szCs w:val="26"/>
        </w:rPr>
        <w:t xml:space="preserve"> automobile engine blocks, manifolds and other complicated arrangements of pipes, airplane struts and wings, and </w:t>
      </w:r>
      <w:r>
        <w:rPr>
          <w:rStyle w:val="Emphasis"/>
          <w:sz w:val="26"/>
          <w:szCs w:val="26"/>
        </w:rPr>
        <w:t>countless other parts</w:t>
      </w:r>
      <w:r>
        <w:rPr>
          <w:rStyle w:val="StyleUnderline"/>
          <w:sz w:val="26"/>
          <w:szCs w:val="26"/>
        </w:rPr>
        <w:t xml:space="preserve">. Because 3-D printing </w:t>
      </w:r>
      <w:r>
        <w:rPr>
          <w:rStyle w:val="StyleUnderline"/>
          <w:sz w:val="26"/>
          <w:szCs w:val="26"/>
          <w:highlight w:val="green"/>
        </w:rPr>
        <w:t>generates</w:t>
      </w:r>
      <w:r>
        <w:rPr>
          <w:rStyle w:val="StyleUnderline"/>
          <w:sz w:val="26"/>
          <w:szCs w:val="26"/>
        </w:rPr>
        <w:t xml:space="preserve"> </w:t>
      </w:r>
      <w:r>
        <w:rPr>
          <w:rStyle w:val="Emphasis"/>
          <w:sz w:val="26"/>
          <w:szCs w:val="26"/>
        </w:rPr>
        <w:t xml:space="preserve">virtually </w:t>
      </w:r>
      <w:r>
        <w:rPr>
          <w:rStyle w:val="Emphasis"/>
          <w:sz w:val="26"/>
          <w:szCs w:val="26"/>
          <w:highlight w:val="green"/>
        </w:rPr>
        <w:t>no waste</w:t>
      </w:r>
      <w:r>
        <w:rPr>
          <w:rStyle w:val="StyleUnderline"/>
          <w:sz w:val="26"/>
          <w:szCs w:val="26"/>
        </w:rPr>
        <w:t xml:space="preserve"> and doesn't require </w:t>
      </w:r>
      <w:r>
        <w:rPr>
          <w:rStyle w:val="Emphasis"/>
          <w:sz w:val="26"/>
          <w:szCs w:val="26"/>
        </w:rPr>
        <w:t>massive molds</w:t>
      </w:r>
      <w:r>
        <w:rPr>
          <w:rStyle w:val="StyleUnderline"/>
          <w:sz w:val="26"/>
          <w:szCs w:val="26"/>
        </w:rPr>
        <w:t xml:space="preserve">, it </w:t>
      </w:r>
      <w:r>
        <w:rPr>
          <w:rStyle w:val="Emphasis"/>
          <w:sz w:val="26"/>
          <w:szCs w:val="26"/>
        </w:rPr>
        <w:t>accelerates dematerialization</w:t>
      </w:r>
      <w:r>
        <w:rPr>
          <w:szCs w:val="26"/>
        </w:rPr>
        <w:t xml:space="preserve">. </w:t>
      </w:r>
    </w:p>
    <w:p w14:paraId="01CED522" w14:textId="77777777" w:rsidR="00336CBA" w:rsidRDefault="00336CBA"/>
    <w:sectPr w:rsidR="00336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BA"/>
    <w:rsid w:val="00336CBA"/>
    <w:rsid w:val="00425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6120A"/>
  <w15:chartTrackingRefBased/>
  <w15:docId w15:val="{5D761232-6EC5-4F80-A5F3-11D1AF4FB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6CBA"/>
    <w:rPr>
      <w:rFonts w:ascii="Calibri" w:eastAsiaTheme="minorHAnsi" w:hAnsi="Calibri" w:cs="Calibri"/>
      <w:lang w:eastAsia="en-US"/>
    </w:rPr>
  </w:style>
  <w:style w:type="paragraph" w:styleId="Heading1">
    <w:name w:val="heading 1"/>
    <w:aliases w:val="Pocket"/>
    <w:basedOn w:val="Normal"/>
    <w:next w:val="Normal"/>
    <w:link w:val="Heading1Char"/>
    <w:qFormat/>
    <w:rsid w:val="00336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6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6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36CBA"/>
    <w:pPr>
      <w:keepNext/>
      <w:keepLines/>
      <w:spacing w:before="40" w:after="0" w:line="256" w:lineRule="auto"/>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336CB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36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CBA"/>
  </w:style>
  <w:style w:type="character" w:customStyle="1" w:styleId="Heading1Char">
    <w:name w:val="Heading 1 Char"/>
    <w:aliases w:val="Pocket Char"/>
    <w:basedOn w:val="DefaultParagraphFont"/>
    <w:link w:val="Heading1"/>
    <w:rsid w:val="00336CB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36CB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36CBA"/>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36CB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36C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6CB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6"/>
    <w:qFormat/>
    <w:rsid w:val="00336CB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336CBA"/>
    <w:rPr>
      <w:color w:val="auto"/>
      <w:u w:val="none"/>
    </w:rPr>
  </w:style>
  <w:style w:type="character" w:styleId="FollowedHyperlink">
    <w:name w:val="FollowedHyperlink"/>
    <w:basedOn w:val="DefaultParagraphFont"/>
    <w:uiPriority w:val="99"/>
    <w:semiHidden/>
    <w:unhideWhenUsed/>
    <w:rsid w:val="00336CBA"/>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336CBA"/>
    <w:pPr>
      <w:keepNext w:val="0"/>
      <w:keepLines w:val="0"/>
      <w:spacing w:before="0" w:line="252"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336CBA"/>
    <w:pPr>
      <w:widowControl w:val="0"/>
      <w:ind w:left="720"/>
    </w:pPr>
    <w:rPr>
      <w:rFonts w:eastAsiaTheme="minorEastAsia"/>
      <w:b/>
      <w:iCs/>
      <w:u w:val="single"/>
      <w:lang w:eastAsia="zh-CN"/>
    </w:rPr>
  </w:style>
  <w:style w:type="paragraph" w:styleId="Title">
    <w:name w:val="Title"/>
    <w:basedOn w:val="Normal"/>
    <w:link w:val="TitleChar"/>
    <w:uiPriority w:val="1"/>
    <w:qFormat/>
    <w:rsid w:val="00336CBA"/>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336CBA"/>
    <w:rPr>
      <w:rFonts w:eastAsiaTheme="minorHAnsi"/>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36CBA"/>
    <w:pPr>
      <w:spacing w:after="0" w:line="240" w:lineRule="auto"/>
    </w:pPr>
    <w:rPr>
      <w:rFonts w:eastAsiaTheme="minorHAnsi"/>
      <w:u w:val="single"/>
      <w:lang w:eastAsia="en-US"/>
    </w:rPr>
  </w:style>
  <w:style w:type="character" w:customStyle="1" w:styleId="Heading5Char">
    <w:name w:val="Heading 5 Char"/>
    <w:basedOn w:val="DefaultParagraphFont"/>
    <w:link w:val="Heading5"/>
    <w:uiPriority w:val="9"/>
    <w:rsid w:val="00336CBA"/>
    <w:rPr>
      <w:rFonts w:asciiTheme="majorHAnsi" w:eastAsiaTheme="majorEastAsia" w:hAnsiTheme="majorHAnsi" w:cstheme="majorBidi"/>
      <w:color w:val="2F5496" w:themeColor="accent1" w:themeShade="BF"/>
      <w:lang w:eastAsia="en-US"/>
    </w:rPr>
  </w:style>
  <w:style w:type="paragraph" w:customStyle="1" w:styleId="Emphasis1">
    <w:name w:val="Emphasis1"/>
    <w:basedOn w:val="Normal"/>
    <w:uiPriority w:val="7"/>
    <w:qFormat/>
    <w:rsid w:val="00336CBA"/>
    <w:pPr>
      <w:pBdr>
        <w:top w:val="single" w:sz="12" w:space="1" w:color="auto"/>
        <w:left w:val="single" w:sz="12" w:space="4" w:color="auto"/>
        <w:bottom w:val="single" w:sz="12" w:space="1" w:color="auto"/>
        <w:right w:val="single" w:sz="12" w:space="4"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3" Type="http://schemas.openxmlformats.org/officeDocument/2006/relationships/settings" Target="settings.xml"/><Relationship Id="rId7" Type="http://schemas.openxmlformats.org/officeDocument/2006/relationships/hyperlink" Target="https://www.ilo.org/global/standards/introduction-to-international-labour-standards/the-benefits-of-international-labour-standards/lang--en/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fontTable" Target="fontTable.xml"/><Relationship Id="rId5" Type="http://schemas.openxmlformats.org/officeDocument/2006/relationships/hyperlink" Target="https://digitalcommons.law.yale.edu/cgi/viewcontent.cgi?article=1710&amp;context=yjil" TargetMode="External"/><Relationship Id="rId10" Type="http://schemas.openxmlformats.org/officeDocument/2006/relationships/hyperlink" Target="http://sce.sagepub.com" TargetMode="External"/><Relationship Id="rId4" Type="http://schemas.openxmlformats.org/officeDocument/2006/relationships/webSettings" Target="webSettings.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15568</Words>
  <Characters>88741</Characters>
  <Application>Microsoft Office Word</Application>
  <DocSecurity>0</DocSecurity>
  <Lines>739</Lines>
  <Paragraphs>208</Paragraphs>
  <ScaleCrop>false</ScaleCrop>
  <Company/>
  <LinksUpToDate>false</LinksUpToDate>
  <CharactersWithSpaces>104101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2021-11-07T19:09:00Z</dcterms:created>
  <dcterms:modified xsi:type="dcterms:W3CDTF">2021-11-07T19:16:00Z</dcterms:modified>
</cp:coreProperties>
</file>