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5E53F" w14:textId="77777777" w:rsidR="00167965" w:rsidRDefault="00167965" w:rsidP="00167965">
      <w:pPr>
        <w:pStyle w:val="Heading3"/>
      </w:pPr>
      <w:r>
        <w:t>1AC – Adv – Customary International Law</w:t>
      </w:r>
    </w:p>
    <w:p w14:paraId="13D86A32" w14:textId="77777777" w:rsidR="00167965" w:rsidRPr="00726A39" w:rsidRDefault="00167965" w:rsidP="00167965">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706EBE80" w14:textId="77777777" w:rsidR="00167965" w:rsidRDefault="00167965" w:rsidP="00167965">
      <w:r>
        <w:rPr>
          <w:rStyle w:val="Style13ptBold"/>
        </w:rPr>
        <w:t>Brudney 21</w:t>
      </w:r>
      <w:r>
        <w:t xml:space="preserve"> [James; 2/8/21; Joseph Crowley Chair in Labor and Employment Law, Fordham Law School; “The Right to Strike as Customary International Law,” THE YALE JOURNAL OF INTERNATIONAL LAW, Vol 46, </w:t>
      </w:r>
      <w:hyperlink r:id="rId5" w:history="1">
        <w:r>
          <w:rPr>
            <w:rStyle w:val="Hyperlink"/>
            <w:color w:val="000000"/>
          </w:rPr>
          <w:t>https://digitalcommons.law.yale.edu/cgi/viewcontent.cgi?article=1710&amp;context=yjil</w:t>
        </w:r>
      </w:hyperlink>
      <w:r>
        <w:t>] Justin ** Brackets in original</w:t>
      </w:r>
    </w:p>
    <w:p w14:paraId="638F397F" w14:textId="77777777" w:rsidR="00167965" w:rsidRDefault="00167965" w:rsidP="00167965">
      <w:pPr>
        <w:rPr>
          <w:rStyle w:val="Emphasis"/>
        </w:rPr>
      </w:pPr>
      <w:r>
        <w:rPr>
          <w:sz w:val="16"/>
        </w:rPr>
        <w:t xml:space="preserve">II. </w:t>
      </w:r>
      <w:r>
        <w:rPr>
          <w:u w:val="single"/>
        </w:rPr>
        <w:t xml:space="preserve">THE </w:t>
      </w:r>
      <w:r>
        <w:rPr>
          <w:rStyle w:val="Emphasis"/>
        </w:rPr>
        <w:t>INTERNATIONAL RIGHT TO STRIKE AS CIL</w:t>
      </w:r>
    </w:p>
    <w:p w14:paraId="089DA6DD" w14:textId="77777777" w:rsidR="00167965" w:rsidRDefault="00167965" w:rsidP="00167965">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3172B14" w14:textId="77777777" w:rsidR="00167965" w:rsidRDefault="00167965" w:rsidP="00167965">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w:t>
      </w:r>
      <w:proofErr w:type="spellStart"/>
      <w:r>
        <w:rPr>
          <w:highlight w:val="green"/>
          <w:u w:val="single"/>
        </w:rPr>
        <w:t>ntravene</w:t>
      </w:r>
      <w:proofErr w:type="spellEnd"/>
      <w:r>
        <w:rPr>
          <w:highlight w:val="green"/>
          <w:u w:val="single"/>
        </w:rPr>
        <w:t xml:space="preserv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4ADC59FC" w14:textId="77777777" w:rsidR="00167965" w:rsidRDefault="00167965" w:rsidP="00167965">
      <w:pPr>
        <w:rPr>
          <w:sz w:val="16"/>
        </w:rPr>
      </w:pPr>
      <w:r>
        <w:rPr>
          <w:sz w:val="16"/>
        </w:rPr>
        <w:t>A. Initial Definitions and Considerations</w:t>
      </w:r>
    </w:p>
    <w:p w14:paraId="0274E979" w14:textId="77777777" w:rsidR="00167965" w:rsidRDefault="00167965" w:rsidP="00167965">
      <w:pPr>
        <w:rPr>
          <w:rStyle w:val="Emphasis"/>
        </w:rPr>
      </w:pPr>
      <w:r>
        <w:rPr>
          <w:sz w:val="16"/>
        </w:rPr>
        <w:t xml:space="preserve">1. </w:t>
      </w:r>
      <w:r>
        <w:rPr>
          <w:rStyle w:val="Emphasis"/>
        </w:rPr>
        <w:t>CIL Standards</w:t>
      </w:r>
    </w:p>
    <w:p w14:paraId="5A2D8106" w14:textId="77777777" w:rsidR="00167965" w:rsidRDefault="00167965" w:rsidP="00167965">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r>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1EBBBA9F" w14:textId="77777777" w:rsidR="00167965" w:rsidRDefault="00167965" w:rsidP="00167965">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22F31E69" w14:textId="77777777" w:rsidR="00167965" w:rsidRDefault="00167965" w:rsidP="00167965">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63E261E8" w14:textId="77777777" w:rsidR="00167965" w:rsidRDefault="00167965" w:rsidP="00167965">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7ED2F138" w14:textId="77777777" w:rsidR="00167965" w:rsidRDefault="00167965" w:rsidP="00167965">
      <w:pPr>
        <w:rPr>
          <w:rStyle w:val="Emphasis"/>
        </w:rPr>
      </w:pPr>
      <w:r>
        <w:rPr>
          <w:sz w:val="16"/>
        </w:rPr>
        <w:t xml:space="preserve">B. </w:t>
      </w:r>
      <w:r>
        <w:rPr>
          <w:u w:val="single"/>
        </w:rPr>
        <w:t xml:space="preserve">FOA and the </w:t>
      </w:r>
      <w:r>
        <w:rPr>
          <w:rStyle w:val="Emphasis"/>
        </w:rPr>
        <w:t>Right to Strike as General Practice</w:t>
      </w:r>
    </w:p>
    <w:p w14:paraId="7D7CFFC7" w14:textId="77777777" w:rsidR="00167965" w:rsidRDefault="00167965" w:rsidP="00167965">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F6D8109" w14:textId="77777777" w:rsidR="00167965" w:rsidRDefault="00167965" w:rsidP="00167965">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66FC06F7" w14:textId="77777777" w:rsidR="00167965" w:rsidRDefault="00167965" w:rsidP="00167965">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6DA4239E" w14:textId="77777777" w:rsidR="00167965" w:rsidRDefault="00167965" w:rsidP="00167965">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CF76832" w14:textId="77777777" w:rsidR="00167965" w:rsidRDefault="00167965" w:rsidP="00167965">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A65337C" w14:textId="77777777" w:rsidR="00167965" w:rsidRDefault="00167965" w:rsidP="00167965">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2774F66A" w14:textId="77777777" w:rsidR="00167965" w:rsidRDefault="00167965" w:rsidP="00167965">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4D1DF63B" w14:textId="77777777" w:rsidR="00167965" w:rsidRDefault="00167965" w:rsidP="00167965">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117C1858" w14:textId="77777777" w:rsidR="00167965" w:rsidRDefault="00167965" w:rsidP="00167965">
      <w:pPr>
        <w:rPr>
          <w:rStyle w:val="Emphasis"/>
        </w:rPr>
      </w:pPr>
      <w:r>
        <w:rPr>
          <w:sz w:val="16"/>
        </w:rPr>
        <w:t xml:space="preserve">C. </w:t>
      </w:r>
      <w:r>
        <w:rPr>
          <w:rStyle w:val="Emphasis"/>
        </w:rPr>
        <w:t>FOA</w:t>
      </w:r>
      <w:r>
        <w:rPr>
          <w:u w:val="single"/>
        </w:rPr>
        <w:t xml:space="preserve"> and the </w:t>
      </w:r>
      <w:r>
        <w:rPr>
          <w:rStyle w:val="Emphasis"/>
          <w:highlight w:val="green"/>
        </w:rPr>
        <w:t>Right to Strike as Opinio Juris</w:t>
      </w:r>
    </w:p>
    <w:p w14:paraId="60BE9274" w14:textId="77777777" w:rsidR="00167965" w:rsidRDefault="00167965" w:rsidP="00167965">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r>
        <w:rPr>
          <w:highlight w:val="green"/>
          <w:u w:val="single"/>
        </w:rPr>
        <w:t xml:space="preserve">opinio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0A05459C" w14:textId="77777777" w:rsidR="00167965" w:rsidRDefault="00167965" w:rsidP="00167965">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074C2081" w14:textId="77777777" w:rsidR="00167965" w:rsidRDefault="00167965" w:rsidP="00167965">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0E87BC80" w14:textId="77777777" w:rsidR="00167965" w:rsidRDefault="00167965" w:rsidP="00167965">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0857207E" w14:textId="77777777" w:rsidR="00167965" w:rsidRDefault="00167965" w:rsidP="00167965">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118638C6" w14:textId="77777777" w:rsidR="00167965" w:rsidRDefault="00167965" w:rsidP="00167965">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653CC3D7" w14:textId="77777777" w:rsidR="00167965" w:rsidRDefault="00167965" w:rsidP="00167965">
      <w:pPr>
        <w:rPr>
          <w:sz w:val="16"/>
        </w:rPr>
      </w:pPr>
      <w:r>
        <w:rPr>
          <w:sz w:val="16"/>
        </w:rPr>
        <w:t xml:space="preserve">A third reason to infer opinio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67320CFC" w14:textId="77777777" w:rsidR="00167965" w:rsidRDefault="00167965" w:rsidP="00167965">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0628FF62" w14:textId="77777777" w:rsidR="00167965" w:rsidRDefault="00167965" w:rsidP="00167965">
      <w:pPr>
        <w:rPr>
          <w:sz w:val="16"/>
        </w:rPr>
      </w:pPr>
      <w:r>
        <w:rPr>
          <w:sz w:val="16"/>
        </w:rPr>
        <w:t xml:space="preserve">Question: Does the Secretary-General believe that U.N. staff have a right to take part in industrial action? </w:t>
      </w:r>
    </w:p>
    <w:p w14:paraId="6DDA124A" w14:textId="77777777" w:rsidR="00167965" w:rsidRDefault="00167965" w:rsidP="00167965">
      <w:pPr>
        <w:rPr>
          <w:sz w:val="16"/>
        </w:rPr>
      </w:pPr>
      <w:r>
        <w:rPr>
          <w:sz w:val="16"/>
        </w:rPr>
        <w:t>Deputy Spokesman: We believe the right to strike is part of customary international law.167</w:t>
      </w:r>
    </w:p>
    <w:p w14:paraId="61FC89DB" w14:textId="77777777" w:rsidR="00167965" w:rsidRDefault="00167965" w:rsidP="00167965">
      <w:pPr>
        <w:rPr>
          <w:sz w:val="16"/>
        </w:rPr>
      </w:pPr>
      <w:r>
        <w:rPr>
          <w:sz w:val="16"/>
        </w:rPr>
        <w:t xml:space="preserve">These statements did not simply materialize in recent times. </w:t>
      </w:r>
      <w:r>
        <w:rPr>
          <w:u w:val="single"/>
        </w:rPr>
        <w:t>Two major U.N. Human Rights treaties—</w:t>
      </w:r>
      <w:r>
        <w:rPr>
          <w:highlight w:val="green"/>
          <w:u w:val="single"/>
        </w:rPr>
        <w:t xml:space="preserve">the </w:t>
      </w:r>
      <w:r>
        <w:rPr>
          <w:rStyle w:val="Emphasis"/>
          <w:highlight w:val="green"/>
        </w:rPr>
        <w:t>ICESCR and</w:t>
      </w:r>
      <w:r>
        <w:rPr>
          <w:rStyle w:val="Emphasis"/>
        </w:rPr>
        <w:t xml:space="preserve"> the </w:t>
      </w:r>
      <w:r>
        <w:rPr>
          <w:rStyle w:val="Emphasis"/>
          <w:highlight w:val="green"/>
        </w:rPr>
        <w:t>ICCPR</w:t>
      </w:r>
      <w:r>
        <w:rPr>
          <w:u w:val="single"/>
        </w:rPr>
        <w:t xml:space="preserve">—have been </w:t>
      </w:r>
      <w:r>
        <w:rPr>
          <w:rStyle w:val="Emphasis"/>
        </w:rPr>
        <w:t xml:space="preserve">interpreted by their relevant treaty bodies to </w:t>
      </w:r>
      <w:r>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304182D5" w14:textId="77777777" w:rsidR="00167965" w:rsidRDefault="00167965" w:rsidP="00167965">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C44EAE9" w14:textId="77777777" w:rsidR="00167965" w:rsidRDefault="00167965" w:rsidP="00167965"/>
    <w:p w14:paraId="5AF4DC10" w14:textId="77777777" w:rsidR="00167965" w:rsidRPr="00726A39" w:rsidRDefault="00167965" w:rsidP="00167965">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7EAB2F78" w14:textId="77777777" w:rsidR="00167965" w:rsidRDefault="00167965" w:rsidP="00167965">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6" w:history="1">
        <w:r>
          <w:rPr>
            <w:rStyle w:val="Hyperlink"/>
            <w:color w:val="000000"/>
          </w:rPr>
          <w:t>https://sci-hub.se/https://doi.org/10.1177/2031952521994412</w:t>
        </w:r>
      </w:hyperlink>
      <w:r>
        <w:t>] Justin</w:t>
      </w:r>
    </w:p>
    <w:p w14:paraId="084910BF" w14:textId="77777777" w:rsidR="00167965" w:rsidRDefault="00167965" w:rsidP="00167965">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Pr>
          <w:highlight w:val="green"/>
          <w:u w:val="single"/>
        </w:rPr>
        <w:t xml:space="preserve">ILO </w:t>
      </w:r>
      <w:r>
        <w:rPr>
          <w:u w:val="single"/>
        </w:rPr>
        <w:t xml:space="preserve">supervisory </w:t>
      </w:r>
      <w:r>
        <w:rPr>
          <w:highlight w:val="green"/>
          <w:u w:val="single"/>
        </w:rPr>
        <w:t xml:space="preserve">bodies have </w:t>
      </w:r>
      <w:r>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Pr>
          <w:highlight w:val="green"/>
          <w:u w:val="single"/>
        </w:rPr>
        <w:t>in 1994, it was</w:t>
      </w:r>
      <w:r>
        <w:rPr>
          <w:u w:val="single"/>
        </w:rPr>
        <w:t xml:space="preserve"> </w:t>
      </w:r>
      <w:r>
        <w:rPr>
          <w:rStyle w:val="Emphasis"/>
        </w:rPr>
        <w:t xml:space="preserve">already </w:t>
      </w:r>
      <w:r>
        <w:rPr>
          <w:rStyle w:val="Emphasis"/>
          <w:highlight w:val="green"/>
        </w:rPr>
        <w:t>being challenged</w:t>
      </w:r>
      <w:r>
        <w:rPr>
          <w:rStyle w:val="Emphasis"/>
        </w:rPr>
        <w:t xml:space="preserve"> by the employers’ group</w:t>
      </w:r>
      <w:r>
        <w:rPr>
          <w:sz w:val="16"/>
        </w:rPr>
        <w:t xml:space="preserve">.4 But </w:t>
      </w:r>
      <w:r>
        <w:rPr>
          <w:highlight w:val="green"/>
          <w:u w:val="single"/>
        </w:rPr>
        <w:t>the Rubicon was</w:t>
      </w:r>
      <w:r>
        <w:rPr>
          <w:u w:val="single"/>
        </w:rPr>
        <w:t xml:space="preserve"> definitely </w:t>
      </w:r>
      <w:r>
        <w:rPr>
          <w:rStyle w:val="Emphasis"/>
          <w:highlight w:val="green"/>
        </w:rPr>
        <w:t>crossed in 2012</w:t>
      </w:r>
      <w:r>
        <w:rPr>
          <w:highlight w:val="green"/>
          <w:u w:val="single"/>
        </w:rPr>
        <w:t>, when</w:t>
      </w:r>
      <w:r>
        <w:rPr>
          <w:u w:val="single"/>
        </w:rPr>
        <w:t xml:space="preserve"> the </w:t>
      </w:r>
      <w:r>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Pr>
          <w:highlight w:val="green"/>
          <w:u w:val="single"/>
        </w:rPr>
        <w:t>refused</w:t>
      </w:r>
      <w:r>
        <w:rPr>
          <w:u w:val="single"/>
        </w:rPr>
        <w:t xml:space="preserve">, for the first time, </w:t>
      </w:r>
      <w:r>
        <w:rPr>
          <w:highlight w:val="green"/>
          <w:u w:val="single"/>
        </w:rPr>
        <w:t>to deal</w:t>
      </w:r>
      <w:r>
        <w:rPr>
          <w:sz w:val="16"/>
        </w:rPr>
        <w:t>—as it had done previously—</w:t>
      </w:r>
      <w:r>
        <w:rPr>
          <w:highlight w:val="green"/>
          <w:u w:val="single"/>
        </w:rPr>
        <w:t>with</w:t>
      </w:r>
      <w:r>
        <w:rPr>
          <w:u w:val="single"/>
        </w:rPr>
        <w:t xml:space="preserve"> a list of </w:t>
      </w:r>
      <w:r>
        <w:rPr>
          <w:highlight w:val="green"/>
          <w:u w:val="single"/>
        </w:rPr>
        <w:t>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7614367E" w14:textId="618FAA7A" w:rsidR="00167965" w:rsidRDefault="00167965" w:rsidP="00167965"/>
    <w:p w14:paraId="1546C45D" w14:textId="77777777" w:rsidR="00167965" w:rsidRDefault="00167965" w:rsidP="00167965">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6E7D0D1" w14:textId="77777777" w:rsidR="00167965" w:rsidRPr="00D2046C" w:rsidRDefault="00167965" w:rsidP="0016796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xml:space="preserve">] Justin </w:t>
      </w:r>
    </w:p>
    <w:p w14:paraId="1642C223" w14:textId="77777777" w:rsidR="00167965" w:rsidRPr="00285CA1" w:rsidRDefault="00167965" w:rsidP="00167965">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1A1E74E3" w14:textId="77777777" w:rsidR="00167965" w:rsidRDefault="00167965" w:rsidP="00167965">
      <w:pPr>
        <w:rPr>
          <w:sz w:val="16"/>
        </w:rPr>
      </w:pPr>
    </w:p>
    <w:p w14:paraId="5F8BE7C1" w14:textId="1935D389" w:rsidR="00167965" w:rsidRDefault="00167965" w:rsidP="00167965">
      <w:pPr>
        <w:pStyle w:val="Heading4"/>
      </w:pPr>
      <w:r>
        <w:t xml:space="preserve">Scenario one is </w:t>
      </w:r>
      <w:r w:rsidRPr="00C7231B">
        <w:rPr>
          <w:u w:val="single"/>
        </w:rPr>
        <w:t>SDG</w:t>
      </w:r>
      <w:r>
        <w:t>:</w:t>
      </w:r>
    </w:p>
    <w:p w14:paraId="007B6814" w14:textId="77777777" w:rsidR="00167965" w:rsidRPr="00726A39" w:rsidRDefault="00167965" w:rsidP="00167965">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195474C0" w14:textId="77777777" w:rsidR="00167965" w:rsidRDefault="00167965" w:rsidP="00167965">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8" w:history="1">
        <w:r>
          <w:rPr>
            <w:rStyle w:val="Hyperlink"/>
            <w:color w:val="000000"/>
          </w:rPr>
          <w:t>https://www.ilo.org/global/standards/introduction-to-international-labour-standards/the-benefits-of-international-labour-standards/lang--en/index.htm</w:t>
        </w:r>
      </w:hyperlink>
      <w:r>
        <w:t xml:space="preserve">] Justin </w:t>
      </w:r>
    </w:p>
    <w:p w14:paraId="580FA70B" w14:textId="77777777" w:rsidR="00167965" w:rsidRDefault="00167965" w:rsidP="00167965">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Pr>
          <w:rStyle w:val="Emphasis"/>
          <w:sz w:val="24"/>
          <w:highlight w:val="green"/>
        </w:rPr>
        <w:t>sustainable development</w:t>
      </w:r>
      <w:r>
        <w:rPr>
          <w:sz w:val="16"/>
        </w:rPr>
        <w:t xml:space="preserve">. At the United Nations General Assembly in September 2015, </w:t>
      </w:r>
      <w:r>
        <w:rPr>
          <w:rStyle w:val="Emphasis"/>
          <w:highlight w:val="green"/>
        </w:rPr>
        <w:t>decent</w:t>
      </w:r>
      <w:r>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Pr>
          <w:highlight w:val="green"/>
          <w:u w:val="single"/>
        </w:rPr>
        <w:t>became</w:t>
      </w:r>
      <w:r>
        <w:rPr>
          <w:u w:val="single"/>
        </w:rPr>
        <w:t xml:space="preserve"> the </w:t>
      </w:r>
      <w:r>
        <w:rPr>
          <w:rStyle w:val="Emphasis"/>
          <w:highlight w:val="green"/>
        </w:rPr>
        <w:t>central</w:t>
      </w:r>
      <w:r>
        <w:rPr>
          <w:rStyle w:val="Emphasis"/>
        </w:rPr>
        <w:t xml:space="preserve"> elements </w:t>
      </w:r>
      <w:r>
        <w:rPr>
          <w:rStyle w:val="Emphasis"/>
          <w:highlight w:val="green"/>
        </w:rPr>
        <w:t xml:space="preserve">of </w:t>
      </w:r>
      <w:r w:rsidRPr="00DF6040">
        <w:rPr>
          <w:rStyle w:val="Emphasis"/>
        </w:rPr>
        <w:t xml:space="preserve">the new </w:t>
      </w:r>
      <w:r>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Pr>
          <w:highlight w:val="green"/>
          <w:u w:val="single"/>
        </w:rPr>
        <w:t>Achieving</w:t>
      </w:r>
      <w:r>
        <w:rPr>
          <w:u w:val="single"/>
        </w:rPr>
        <w:t xml:space="preserve"> the goal of </w:t>
      </w:r>
      <w:r>
        <w:rPr>
          <w:highlight w:val="green"/>
          <w:u w:val="single"/>
        </w:rPr>
        <w:t>decent work</w:t>
      </w:r>
      <w:r>
        <w:rPr>
          <w:u w:val="single"/>
        </w:rPr>
        <w:t xml:space="preserve"> in the globalized economy </w:t>
      </w:r>
      <w:r>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sidRPr="00DF6040">
        <w:rPr>
          <w:rStyle w:val="Emphasis"/>
        </w:rPr>
        <w:t xml:space="preserve">international labour </w:t>
      </w:r>
      <w:r>
        <w:rPr>
          <w:rStyle w:val="Emphasis"/>
          <w:highlight w:val="green"/>
        </w:rPr>
        <w:t>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Pr>
          <w:highlight w:val="green"/>
          <w:u w:val="single"/>
        </w:rPr>
        <w:t xml:space="preserve">helps </w:t>
      </w:r>
      <w:r>
        <w:rPr>
          <w:rStyle w:val="Emphasis"/>
          <w:highlight w:val="green"/>
        </w:rPr>
        <w:t>governments</w:t>
      </w:r>
      <w:r>
        <w:rPr>
          <w:u w:val="single"/>
        </w:rPr>
        <w:t xml:space="preserve"> and </w:t>
      </w:r>
      <w:r>
        <w:rPr>
          <w:rStyle w:val="Emphasis"/>
        </w:rPr>
        <w:t>employers</w:t>
      </w:r>
      <w:r>
        <w:rPr>
          <w:u w:val="single"/>
        </w:rPr>
        <w:t xml:space="preserve"> to </w:t>
      </w:r>
      <w:r>
        <w:rPr>
          <w:highlight w:val="green"/>
          <w:u w:val="single"/>
        </w:rPr>
        <w:t>avoid</w:t>
      </w:r>
      <w:r>
        <w:rPr>
          <w:u w:val="single"/>
        </w:rPr>
        <w:t xml:space="preserve"> the </w:t>
      </w:r>
      <w:r>
        <w:rPr>
          <w:rStyle w:val="Emphasis"/>
        </w:rPr>
        <w:t>temptation</w:t>
      </w:r>
      <w:r>
        <w:rPr>
          <w:u w:val="single"/>
        </w:rPr>
        <w:t xml:space="preserve"> of </w:t>
      </w:r>
      <w:r>
        <w:rPr>
          <w:highlight w:val="green"/>
          <w:u w:val="single"/>
        </w:rPr>
        <w:t xml:space="preserve">lowering </w:t>
      </w:r>
      <w:r w:rsidRPr="00DF6040">
        <w:rPr>
          <w:rStyle w:val="Emphasis"/>
        </w:rPr>
        <w:t xml:space="preserve">labour </w:t>
      </w:r>
      <w:r>
        <w:rPr>
          <w:rStyle w:val="Emphasis"/>
          <w:highlight w:val="green"/>
        </w:rPr>
        <w:t xml:space="preserve">standards in </w:t>
      </w:r>
      <w:r w:rsidRPr="00DF6040">
        <w:rPr>
          <w:rStyle w:val="Emphasis"/>
        </w:rPr>
        <w:t>the hope that this could give them a greater comparative</w:t>
      </w:r>
      <w:r>
        <w:rPr>
          <w:rStyle w:val="Emphasis"/>
        </w:rPr>
        <w:t xml:space="preserve"> </w:t>
      </w:r>
      <w:r>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Pr>
          <w:rStyle w:val="Emphasis"/>
          <w:highlight w:val="green"/>
        </w:rPr>
        <w:t>minimum standards</w:t>
      </w:r>
      <w:r>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Pr>
          <w:highlight w:val="green"/>
          <w:u w:val="single"/>
        </w:rPr>
        <w:t>is</w:t>
      </w:r>
      <w:r>
        <w:rPr>
          <w:u w:val="single"/>
        </w:rPr>
        <w:t xml:space="preserve"> often </w:t>
      </w:r>
      <w:r>
        <w:rPr>
          <w:rStyle w:val="Emphasis"/>
          <w:highlight w:val="green"/>
        </w:rPr>
        <w:t xml:space="preserve">accompanied by </w:t>
      </w:r>
      <w:r>
        <w:rPr>
          <w:rStyle w:val="Emphasis"/>
        </w:rPr>
        <w:t xml:space="preserve">improvements in </w:t>
      </w:r>
      <w:r>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Pr>
          <w:highlight w:val="green"/>
          <w:u w:val="single"/>
        </w:rPr>
        <w:t>equality</w:t>
      </w:r>
      <w:r>
        <w:rPr>
          <w:u w:val="single"/>
        </w:rPr>
        <w:t xml:space="preserve">, can </w:t>
      </w:r>
      <w:r>
        <w:rPr>
          <w:rStyle w:val="Emphasis"/>
          <w:highlight w:val="green"/>
        </w:rPr>
        <w:t>translate</w:t>
      </w:r>
      <w:r>
        <w:rPr>
          <w:highlight w:val="green"/>
          <w:u w:val="single"/>
        </w:rPr>
        <w:t xml:space="preserve"> into</w:t>
      </w:r>
      <w:r>
        <w:rPr>
          <w:u w:val="single"/>
        </w:rPr>
        <w:t xml:space="preserve"> greater satisfaction and </w:t>
      </w:r>
      <w:r w:rsidRPr="00DF6040">
        <w:rPr>
          <w:rStyle w:val="Emphasis"/>
        </w:rPr>
        <w:t xml:space="preserve">improved </w:t>
      </w:r>
      <w:r>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Pr>
          <w:highlight w:val="green"/>
          <w:u w:val="single"/>
        </w:rPr>
        <w:t xml:space="preserve">Social </w:t>
      </w:r>
      <w:r>
        <w:rPr>
          <w:rStyle w:val="Emphasis"/>
          <w:highlight w:val="green"/>
        </w:rPr>
        <w:t>protection</w:t>
      </w:r>
      <w:r>
        <w:rPr>
          <w:sz w:val="16"/>
        </w:rPr>
        <w:t xml:space="preserve">, such as unemployment schemes, </w:t>
      </w:r>
      <w:r>
        <w:rPr>
          <w:u w:val="single"/>
        </w:rPr>
        <w:t xml:space="preserve">and active labour market policies can </w:t>
      </w:r>
      <w:r>
        <w:rPr>
          <w:rStyle w:val="Emphasis"/>
          <w:highlight w:val="green"/>
        </w:rPr>
        <w:t>facilitate</w:t>
      </w:r>
      <w:r>
        <w:rPr>
          <w:rStyle w:val="Emphasis"/>
        </w:rPr>
        <w:t xml:space="preserve"> labour market flexibility, and make economic </w:t>
      </w:r>
      <w:r>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Pr>
          <w:highlight w:val="green"/>
          <w:u w:val="single"/>
        </w:rPr>
        <w:t>Freedom of association and collective bargaining</w:t>
      </w:r>
      <w:r>
        <w:rPr>
          <w:u w:val="single"/>
        </w:rPr>
        <w:t xml:space="preserve"> can </w:t>
      </w:r>
      <w:r>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Pr>
          <w:rStyle w:val="Emphasis"/>
          <w:highlight w:val="green"/>
        </w:rPr>
        <w:t>effects</w:t>
      </w:r>
      <w:r>
        <w:rPr>
          <w:u w:val="single"/>
        </w:rPr>
        <w:t xml:space="preserve"> of </w:t>
      </w:r>
      <w:r>
        <w:rPr>
          <w:rStyle w:val="Emphasis"/>
        </w:rPr>
        <w:t>labour standards</w:t>
      </w:r>
      <w:r>
        <w:rPr>
          <w:u w:val="single"/>
        </w:rPr>
        <w:t xml:space="preserve"> do </w:t>
      </w:r>
      <w:r>
        <w:rPr>
          <w:highlight w:val="green"/>
          <w:u w:val="single"/>
        </w:rPr>
        <w:t>not</w:t>
      </w:r>
      <w:r>
        <w:rPr>
          <w:u w:val="single"/>
        </w:rPr>
        <w:t xml:space="preserve"> go </w:t>
      </w:r>
      <w:r>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xml:space="preserve">. International labour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sidRPr="00DF6040">
        <w:rPr>
          <w:u w:val="single"/>
        </w:rPr>
        <w:t xml:space="preserve">always </w:t>
      </w:r>
      <w:r>
        <w:rPr>
          <w:highlight w:val="green"/>
          <w:u w:val="single"/>
        </w:rPr>
        <w:t>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Pr>
          <w:rStyle w:val="Emphasis"/>
          <w:highlight w:val="green"/>
        </w:rPr>
        <w:t>national</w:t>
      </w:r>
      <w:r>
        <w:rPr>
          <w:rStyle w:val="Emphasis"/>
        </w:rPr>
        <w:t xml:space="preserve"> legal </w:t>
      </w:r>
      <w:r>
        <w:rPr>
          <w:rStyle w:val="Emphasis"/>
          <w:highlight w:val="green"/>
        </w:rPr>
        <w:t>system ensure</w:t>
      </w:r>
      <w:r>
        <w:rPr>
          <w:rStyle w:val="Emphasis"/>
        </w:rPr>
        <w:t xml:space="preserve"> an efficient and </w:t>
      </w:r>
      <w:r>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Pr>
          <w:highlight w:val="green"/>
          <w:u w:val="single"/>
        </w:rPr>
        <w:t xml:space="preserve">ILO standards </w:t>
      </w:r>
      <w:r>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Pr>
          <w:highlight w:val="green"/>
          <w:u w:val="single"/>
        </w:rPr>
        <w:t xml:space="preserve">reinforcement of </w:t>
      </w:r>
      <w:r>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Pr>
          <w:highlight w:val="green"/>
          <w:u w:val="single"/>
        </w:rPr>
        <w:t xml:space="preserve">proved to </w:t>
      </w:r>
      <w:r>
        <w:rPr>
          <w:u w:val="single"/>
        </w:rPr>
        <w:t xml:space="preserve">be effective strategies in </w:t>
      </w:r>
      <w:r>
        <w:rPr>
          <w:highlight w:val="green"/>
          <w:u w:val="single"/>
        </w:rPr>
        <w:t>reduc</w:t>
      </w:r>
      <w:r>
        <w:rPr>
          <w:u w:val="single"/>
        </w:rPr>
        <w:t xml:space="preserve">ing </w:t>
      </w:r>
      <w:r>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Pr>
          <w:highlight w:val="green"/>
          <w:u w:val="single"/>
        </w:rPr>
        <w:t>institutions</w:t>
      </w:r>
      <w:r>
        <w:rPr>
          <w:u w:val="single"/>
        </w:rPr>
        <w:t xml:space="preserve"> can help </w:t>
      </w:r>
      <w:r>
        <w:rPr>
          <w:rStyle w:val="Emphasis"/>
          <w:highlight w:val="green"/>
        </w:rPr>
        <w:t>formalize</w:t>
      </w:r>
      <w:r>
        <w:rPr>
          <w:rStyle w:val="Emphasis"/>
        </w:rPr>
        <w:t xml:space="preserve"> the economy and create a climate of trust and order which is essential for economic </w:t>
      </w:r>
      <w:r>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B88264D" w14:textId="77777777" w:rsidR="00167965" w:rsidRDefault="00167965" w:rsidP="00167965"/>
    <w:p w14:paraId="61323D46" w14:textId="77777777" w:rsidR="00167965" w:rsidRPr="00726A39" w:rsidRDefault="00167965" w:rsidP="00167965">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5F659672" w14:textId="77777777" w:rsidR="00167965" w:rsidRDefault="00167965" w:rsidP="00167965">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57498275" w14:textId="77777777" w:rsidR="00167965" w:rsidRDefault="00167965" w:rsidP="00167965">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where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sidRPr="00DF6040">
        <w:rPr>
          <w:rStyle w:val="Emphasis"/>
        </w:rPr>
        <w:t xml:space="preserve">runaway </w:t>
      </w:r>
      <w:r>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in order </w:t>
      </w:r>
      <w:r>
        <w:rPr>
          <w:rStyle w:val="StyleUnderline"/>
          <w:highlight w:val="green"/>
        </w:rPr>
        <w:t xml:space="preserve">to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Pr>
          <w:rStyle w:val="StyleUnderline"/>
          <w:highlight w:val="green"/>
        </w:rPr>
        <w:t>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w:t>
      </w:r>
      <w:proofErr w:type="gramStart"/>
      <w:r>
        <w:rPr>
          <w:sz w:val="16"/>
        </w:rPr>
        <w:t>low and middle income</w:t>
      </w:r>
      <w:proofErr w:type="gramEnd"/>
      <w:r>
        <w:rPr>
          <w:sz w:val="16"/>
        </w:rPr>
        <w:t xml:space="preserv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3A1EA3B0" w14:textId="77777777" w:rsidR="00167965" w:rsidRDefault="00167965" w:rsidP="00167965">
      <w:pPr>
        <w:rPr>
          <w:sz w:val="16"/>
        </w:rPr>
      </w:pPr>
    </w:p>
    <w:p w14:paraId="447A60F7" w14:textId="77777777" w:rsidR="00167965" w:rsidRPr="00726A39" w:rsidRDefault="00167965" w:rsidP="00167965">
      <w:pPr>
        <w:pStyle w:val="Heading4"/>
        <w:rPr>
          <w:bCs/>
        </w:rPr>
      </w:pPr>
      <w:r w:rsidRPr="00726A39">
        <w:rPr>
          <w:bCs/>
        </w:rPr>
        <w:t>Weak states are existential. Err AFF to account for non-linearity and unpredictable cascades.</w:t>
      </w:r>
    </w:p>
    <w:p w14:paraId="25E6CF41" w14:textId="77777777" w:rsidR="00167965" w:rsidRDefault="00167965" w:rsidP="00167965">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22A9BD31" w14:textId="72A9E7BF" w:rsidR="00167965" w:rsidRDefault="00167965" w:rsidP="00167965">
      <w:pPr>
        <w:rPr>
          <w:sz w:val="16"/>
        </w:rPr>
      </w:pPr>
      <w:r>
        <w:rPr>
          <w:rStyle w:val="StyleUnderline"/>
        </w:rPr>
        <w:t xml:space="preserve">Great powers, with all their resources, power and influence, have inherent </w:t>
      </w:r>
      <w:r>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Pr>
          <w:rStyle w:val="StyleUnderline"/>
          <w:highlight w:val="green"/>
        </w:rPr>
        <w:t>weak states are</w:t>
      </w:r>
      <w:r>
        <w:rPr>
          <w:sz w:val="16"/>
        </w:rPr>
        <w:t xml:space="preserve"> so </w:t>
      </w:r>
      <w:r>
        <w:rPr>
          <w:rStyle w:val="Emphasis"/>
          <w:highlight w:val="green"/>
        </w:rPr>
        <w:t xml:space="preserve">exposed </w:t>
      </w:r>
      <w:r w:rsidRPr="00DF6040">
        <w:rPr>
          <w:rStyle w:val="Emphasis"/>
        </w:rPr>
        <w:t>to shock</w:t>
      </w:r>
      <w:r>
        <w:rPr>
          <w:sz w:val="16"/>
        </w:rPr>
        <w:t xml:space="preserve">, </w:t>
      </w:r>
      <w:r>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Pr>
          <w:rStyle w:val="StyleUnderline"/>
          <w:highlight w:val="green"/>
        </w:rPr>
        <w:t xml:space="preserve">part of the </w:t>
      </w:r>
      <w:r w:rsidRPr="00DF6040">
        <w:rPr>
          <w:rStyle w:val="Emphasis"/>
        </w:rPr>
        <w:t xml:space="preserve">international </w:t>
      </w:r>
      <w:r>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Pr>
          <w:rStyle w:val="Emphasis"/>
          <w:highlight w:val="green"/>
        </w:rPr>
        <w:t>sustainable</w:t>
      </w:r>
      <w:r>
        <w:rPr>
          <w:rStyle w:val="Emphasis"/>
        </w:rPr>
        <w:t xml:space="preserve"> economic </w:t>
      </w:r>
      <w:r>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Pr>
          <w:rStyle w:val="StyleUnderline"/>
          <w:highlight w:val="green"/>
        </w:rPr>
        <w:t>is</w:t>
      </w:r>
      <w:r>
        <w:rPr>
          <w:rStyle w:val="StyleUnderline"/>
        </w:rPr>
        <w:t xml:space="preserve"> at </w:t>
      </w:r>
      <w:r>
        <w:rPr>
          <w:rStyle w:val="StyleUnderline"/>
          <w:highlight w:val="green"/>
        </w:rPr>
        <w:t xml:space="preserve">the </w:t>
      </w:r>
      <w:r>
        <w:rPr>
          <w:rStyle w:val="Emphasis"/>
          <w:highlight w:val="green"/>
        </w:rPr>
        <w:t>backbone</w:t>
      </w:r>
      <w:r>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Pr>
          <w:rStyle w:val="StyleUnderline"/>
          <w:highlight w:val="green"/>
        </w:rPr>
        <w:t>deal with</w:t>
      </w:r>
      <w:r>
        <w:rPr>
          <w:sz w:val="16"/>
        </w:rPr>
        <w:t xml:space="preserve"> outbreaks of </w:t>
      </w:r>
      <w:r>
        <w:rPr>
          <w:rStyle w:val="Emphasis"/>
          <w:highlight w:val="green"/>
        </w:rPr>
        <w:t>disease</w:t>
      </w:r>
      <w:r>
        <w:rPr>
          <w:sz w:val="16"/>
          <w:highlight w:val="green"/>
        </w:rPr>
        <w:t xml:space="preserve">, </w:t>
      </w:r>
      <w:r w:rsidRPr="00DF6040">
        <w:rPr>
          <w:rStyle w:val="Emphasis"/>
        </w:rPr>
        <w:t xml:space="preserve">financial </w:t>
      </w:r>
      <w:r>
        <w:rPr>
          <w:rStyle w:val="Emphasis"/>
          <w:highlight w:val="green"/>
        </w:rPr>
        <w:t>crises</w:t>
      </w:r>
      <w:r>
        <w:rPr>
          <w:sz w:val="16"/>
        </w:rPr>
        <w:t xml:space="preserve">, </w:t>
      </w:r>
      <w:r>
        <w:rPr>
          <w:rStyle w:val="StyleUnderline"/>
        </w:rPr>
        <w:t>sudden</w:t>
      </w:r>
      <w:r>
        <w:rPr>
          <w:sz w:val="16"/>
        </w:rPr>
        <w:t xml:space="preserve"> </w:t>
      </w:r>
      <w:r>
        <w:rPr>
          <w:rStyle w:val="Emphasis"/>
          <w:highlight w:val="green"/>
        </w:rPr>
        <w:t>environmental disaster</w:t>
      </w:r>
      <w:r>
        <w:rPr>
          <w:sz w:val="16"/>
          <w:highlight w:val="green"/>
        </w:rPr>
        <w:t xml:space="preserve">, </w:t>
      </w:r>
      <w:r>
        <w:rPr>
          <w:rStyle w:val="Emphasis"/>
          <w:highlight w:val="green"/>
        </w:rPr>
        <w:t>terrorism</w:t>
      </w:r>
      <w:r>
        <w:rPr>
          <w:sz w:val="16"/>
          <w:highlight w:val="green"/>
        </w:rPr>
        <w:t xml:space="preserve"> </w:t>
      </w:r>
      <w:r>
        <w:rPr>
          <w:rStyle w:val="StyleUnderline"/>
          <w:highlight w:val="green"/>
        </w:rPr>
        <w:t>and</w:t>
      </w:r>
      <w:r>
        <w:rPr>
          <w:sz w:val="16"/>
          <w:highlight w:val="green"/>
        </w:rPr>
        <w:t xml:space="preserve"> </w:t>
      </w:r>
      <w:r w:rsidRPr="00DF6040">
        <w:rPr>
          <w:rStyle w:val="Emphasis"/>
        </w:rPr>
        <w:t xml:space="preserve">drug </w:t>
      </w:r>
      <w:r>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Pr>
          <w:rStyle w:val="StyleUnderline"/>
          <w:highlight w:val="green"/>
        </w:rPr>
        <w:t xml:space="preserve">one state’s trouble can </w:t>
      </w:r>
      <w:r>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7B2C82A5" w14:textId="4100DDAD" w:rsidR="00167965" w:rsidRDefault="00167965" w:rsidP="00167965">
      <w:pPr>
        <w:rPr>
          <w:sz w:val="16"/>
        </w:rPr>
      </w:pPr>
    </w:p>
    <w:p w14:paraId="47C87802" w14:textId="77777777" w:rsidR="00167965" w:rsidRDefault="00167965" w:rsidP="00167965">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70B0C276" w14:textId="77777777" w:rsidR="00167965" w:rsidRPr="00594ADE" w:rsidRDefault="00167965" w:rsidP="00167965">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48210B9F" w14:textId="77777777" w:rsidR="00167965" w:rsidRPr="00594ADE" w:rsidRDefault="00167965" w:rsidP="00167965">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59450472" w14:textId="77777777" w:rsidR="00167965" w:rsidRDefault="00167965" w:rsidP="00167965">
      <w:pPr>
        <w:rPr>
          <w:sz w:val="16"/>
        </w:rPr>
      </w:pPr>
    </w:p>
    <w:p w14:paraId="6976FCE4" w14:textId="77777777" w:rsidR="00167965" w:rsidRPr="008751FE" w:rsidRDefault="00167965" w:rsidP="00167965">
      <w:pPr>
        <w:pStyle w:val="Heading4"/>
      </w:pPr>
      <w:r>
        <w:t xml:space="preserve">Scenario two is </w:t>
      </w:r>
      <w:r w:rsidRPr="00C7231B">
        <w:rPr>
          <w:u w:val="single"/>
        </w:rPr>
        <w:t>climate change</w:t>
      </w:r>
      <w:r>
        <w:t>:</w:t>
      </w:r>
    </w:p>
    <w:p w14:paraId="14D0A1D4" w14:textId="77777777" w:rsidR="00167965" w:rsidRDefault="00167965" w:rsidP="00167965">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22DD042E" w14:textId="77777777" w:rsidR="00167965" w:rsidRPr="00C41D3E" w:rsidRDefault="00167965" w:rsidP="00167965">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13F61B1A" w14:textId="77777777" w:rsidR="00167965" w:rsidRDefault="00167965" w:rsidP="00167965">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637A655F" w14:textId="77777777" w:rsidR="00167965" w:rsidRDefault="00167965" w:rsidP="00167965">
      <w:pPr>
        <w:rPr>
          <w:u w:val="single"/>
        </w:rPr>
      </w:pPr>
    </w:p>
    <w:p w14:paraId="698FDECD" w14:textId="77777777" w:rsidR="00167965" w:rsidRPr="004C0DE1" w:rsidRDefault="00167965" w:rsidP="00167965">
      <w:pPr>
        <w:pStyle w:val="Heading4"/>
      </w:pPr>
      <w:r>
        <w:t xml:space="preserve">Extinction – contrary models are </w:t>
      </w:r>
      <w:r w:rsidRPr="002F5A9F">
        <w:rPr>
          <w:u w:val="single"/>
        </w:rPr>
        <w:t>incorrect</w:t>
      </w:r>
      <w:r>
        <w:t>.</w:t>
      </w:r>
    </w:p>
    <w:p w14:paraId="4F6350E3" w14:textId="77777777" w:rsidR="00167965" w:rsidRPr="00DB16C2" w:rsidRDefault="00167965" w:rsidP="0016796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022FC51" w14:textId="77777777" w:rsidR="00167965" w:rsidRDefault="00167965" w:rsidP="00167965">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EA2DFF8" w14:textId="77777777" w:rsidR="00167965" w:rsidRDefault="00167965" w:rsidP="00167965">
      <w:pPr>
        <w:rPr>
          <w:sz w:val="16"/>
        </w:rPr>
      </w:pPr>
    </w:p>
    <w:p w14:paraId="64CBCCB4" w14:textId="77777777" w:rsidR="00167965" w:rsidRDefault="00167965" w:rsidP="00167965">
      <w:pPr>
        <w:pStyle w:val="Heading3"/>
      </w:pPr>
      <w:r>
        <w:t>1AC – Plan</w:t>
      </w:r>
    </w:p>
    <w:p w14:paraId="7978EF4D" w14:textId="77777777" w:rsidR="00167965" w:rsidRPr="00726A39" w:rsidRDefault="00167965" w:rsidP="00167965">
      <w:pPr>
        <w:pStyle w:val="Heading4"/>
        <w:rPr>
          <w:bCs/>
        </w:rPr>
      </w:pPr>
      <w:r w:rsidRPr="00726A39">
        <w:rPr>
          <w:bCs/>
        </w:rPr>
        <w:t>Plan text: The United States of America ought to recognize an unconditional right of workers to strike.</w:t>
      </w:r>
    </w:p>
    <w:p w14:paraId="2F815BFA" w14:textId="77777777" w:rsidR="00167965" w:rsidRDefault="00167965" w:rsidP="00167965"/>
    <w:p w14:paraId="10B25B2B" w14:textId="77777777" w:rsidR="00167965" w:rsidRPr="00726A39" w:rsidRDefault="00167965" w:rsidP="00167965">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25602FD4" w14:textId="77777777" w:rsidR="00167965" w:rsidRDefault="00167965" w:rsidP="00167965">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6" w:history="1">
        <w:r>
          <w:rPr>
            <w:rStyle w:val="Hyperlink"/>
            <w:color w:val="000000"/>
          </w:rPr>
          <w:t>https://digitalcommons.law.yale.edu/cgi/viewcontent.cgi?article=1710&amp;context=yjil</w:t>
        </w:r>
      </w:hyperlink>
      <w:r>
        <w:t>] Justin ** Brackets in original</w:t>
      </w:r>
    </w:p>
    <w:p w14:paraId="76179C1F" w14:textId="77777777" w:rsidR="00167965" w:rsidRDefault="00167965" w:rsidP="00167965">
      <w:pPr>
        <w:rPr>
          <w:sz w:val="16"/>
        </w:rPr>
      </w:pPr>
      <w:r>
        <w:rPr>
          <w:highlight w:val="green"/>
          <w:u w:val="single"/>
        </w:rPr>
        <w:t xml:space="preserve">In order for the </w:t>
      </w:r>
      <w:r>
        <w:rPr>
          <w:rStyle w:val="Emphasis"/>
        </w:rPr>
        <w:t xml:space="preserve">international </w:t>
      </w:r>
      <w:r>
        <w:rPr>
          <w:rStyle w:val="Emphasis"/>
          <w:highlight w:val="green"/>
        </w:rPr>
        <w:t>right to strike to receive protection</w:t>
      </w:r>
      <w:r>
        <w:rPr>
          <w:u w:val="single"/>
        </w:rPr>
        <w:t xml:space="preserve"> in a U.S. domestic law setting</w:t>
      </w:r>
      <w:r>
        <w:rPr>
          <w:sz w:val="16"/>
        </w:rPr>
        <w:t xml:space="preserve">, </w:t>
      </w:r>
      <w:r>
        <w:rPr>
          <w:highlight w:val="green"/>
          <w:u w:val="single"/>
        </w:rPr>
        <w:t>this CIL</w:t>
      </w:r>
      <w:r>
        <w:rPr>
          <w:u w:val="single"/>
        </w:rPr>
        <w:t xml:space="preserve"> right </w:t>
      </w:r>
      <w:r>
        <w:rPr>
          <w:highlight w:val="green"/>
          <w:u w:val="single"/>
        </w:rPr>
        <w:t xml:space="preserve">must be </w:t>
      </w:r>
      <w:r>
        <w:rPr>
          <w:rStyle w:val="Emphasis"/>
          <w:highlight w:val="green"/>
        </w:rPr>
        <w:t>cognizable</w:t>
      </w:r>
      <w:r>
        <w:rPr>
          <w:highlight w:val="green"/>
          <w:u w:val="single"/>
        </w:rPr>
        <w:t xml:space="preserve"> in </w:t>
      </w:r>
      <w:r>
        <w:rPr>
          <w:rStyle w:val="Emphasis"/>
          <w:highlight w:val="green"/>
        </w:rPr>
        <w:t>federal court</w:t>
      </w:r>
      <w:r>
        <w:rPr>
          <w:u w:val="single"/>
        </w:rPr>
        <w:t xml:space="preserve">. Workers asserting </w:t>
      </w:r>
      <w:r>
        <w:rPr>
          <w:rStyle w:val="Emphasis"/>
        </w:rPr>
        <w:t>such a right</w:t>
      </w:r>
      <w:r>
        <w:rPr>
          <w:u w:val="single"/>
        </w:rPr>
        <w:t xml:space="preserve"> would be </w:t>
      </w:r>
      <w:r>
        <w:rPr>
          <w:rStyle w:val="Emphasis"/>
          <w:highlight w:val="green"/>
        </w:rPr>
        <w:t>seeking direct application</w:t>
      </w:r>
      <w:r>
        <w:rPr>
          <w:u w:val="single"/>
        </w:rPr>
        <w:t xml:space="preserve"> of CIL, </w:t>
      </w:r>
      <w:r>
        <w:rPr>
          <w:highlight w:val="green"/>
          <w:u w:val="single"/>
        </w:rPr>
        <w:t xml:space="preserve">stemming from </w:t>
      </w:r>
      <w:r>
        <w:rPr>
          <w:rStyle w:val="Emphasis"/>
          <w:highlight w:val="green"/>
        </w:rPr>
        <w:t>legal principles</w:t>
      </w:r>
      <w:r>
        <w:rPr>
          <w:rStyle w:val="Emphasis"/>
        </w:rPr>
        <w:t xml:space="preserve"> set forth </w:t>
      </w:r>
      <w:r>
        <w:rPr>
          <w:rStyle w:val="Emphasis"/>
          <w:highlight w:val="green"/>
        </w:rPr>
        <w:t xml:space="preserve">in The </w:t>
      </w:r>
      <w:proofErr w:type="spellStart"/>
      <w:r>
        <w:rPr>
          <w:rStyle w:val="Emphasis"/>
          <w:highlight w:val="green"/>
        </w:rPr>
        <w:t>Paquete</w:t>
      </w:r>
      <w:proofErr w:type="spellEnd"/>
      <w:r>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Pr>
          <w:highlight w:val="green"/>
          <w:u w:val="single"/>
        </w:rPr>
        <w:t>Court has</w:t>
      </w:r>
      <w:r>
        <w:rPr>
          <w:u w:val="single"/>
        </w:rPr>
        <w:t xml:space="preserve"> also </w:t>
      </w:r>
      <w:r>
        <w:rPr>
          <w:rStyle w:val="Emphasis"/>
          <w:highlight w:val="green"/>
        </w:rPr>
        <w:t>invoked CIL</w:t>
      </w:r>
      <w:r>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Pr>
          <w:rStyle w:val="Emphasis"/>
          <w:highlight w:val="green"/>
        </w:rPr>
        <w:t>courts</w:t>
      </w:r>
      <w:r>
        <w:rPr>
          <w:rStyle w:val="Emphasis"/>
        </w:rPr>
        <w:t xml:space="preserve"> of appeals have </w:t>
      </w:r>
      <w:r>
        <w:rPr>
          <w:rStyle w:val="Emphasis"/>
          <w:highlight w:val="green"/>
        </w:rPr>
        <w:t>regularly applied</w:t>
      </w:r>
      <w:r>
        <w:rPr>
          <w:rStyle w:val="Emphasis"/>
        </w:rPr>
        <w:t xml:space="preserve"> the </w:t>
      </w:r>
      <w:r>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Pr>
          <w:highlight w:val="green"/>
          <w:u w:val="single"/>
        </w:rPr>
        <w:t xml:space="preserve">even though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Pr>
          <w:highlight w:val="green"/>
          <w:u w:val="single"/>
        </w:rPr>
        <w:t xml:space="preserve">Although the </w:t>
      </w:r>
      <w:r>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Pr>
          <w:rStyle w:val="Emphasis"/>
          <w:highlight w:val="green"/>
        </w:rPr>
        <w:t>UN</w:t>
      </w:r>
      <w:r>
        <w:rPr>
          <w:highlight w:val="green"/>
          <w:u w:val="single"/>
        </w:rPr>
        <w:t xml:space="preserve"> </w:t>
      </w:r>
      <w:r>
        <w:rPr>
          <w:rStyle w:val="Emphasis"/>
          <w:highlight w:val="green"/>
        </w:rPr>
        <w:t>Convention</w:t>
      </w:r>
      <w:r>
        <w:rPr>
          <w:u w:val="single"/>
        </w:rPr>
        <w:t xml:space="preserve"> on the Law of the Seas, </w:t>
      </w:r>
      <w:r>
        <w:rPr>
          <w:rStyle w:val="Emphasis"/>
          <w:highlight w:val="green"/>
        </w:rPr>
        <w:t>the U.S.</w:t>
      </w:r>
      <w:r>
        <w:rPr>
          <w:rStyle w:val="Emphasis"/>
        </w:rPr>
        <w:t xml:space="preserve"> government </w:t>
      </w:r>
      <w:r>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highlight w:val="green"/>
          <w:u w:val="single"/>
        </w:rPr>
        <w:t xml:space="preserve">CIL </w:t>
      </w:r>
      <w:r>
        <w:rPr>
          <w:rStyle w:val="Emphasis"/>
          <w:highlight w:val="green"/>
        </w:rPr>
        <w:t>should be</w:t>
      </w:r>
      <w:r>
        <w:rPr>
          <w:rStyle w:val="Emphasis"/>
        </w:rPr>
        <w:t xml:space="preserve"> understood and </w:t>
      </w:r>
      <w:r>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Pr>
          <w:rStyle w:val="Emphasis"/>
          <w:highlight w:val="green"/>
        </w:rPr>
        <w:t>reflect developments</w:t>
      </w:r>
      <w:r>
        <w:rPr>
          <w:highlight w:val="green"/>
          <w:u w:val="single"/>
        </w:rPr>
        <w:t xml:space="preserve"> in the </w:t>
      </w:r>
      <w:r>
        <w:rPr>
          <w:rStyle w:val="Emphasis"/>
          <w:highlight w:val="green"/>
        </w:rPr>
        <w:t xml:space="preserve">international arena </w:t>
      </w:r>
      <w:r>
        <w:rPr>
          <w:rStyle w:val="Emphasis"/>
        </w:rPr>
        <w:t>of labor</w:t>
      </w:r>
      <w:r>
        <w:rPr>
          <w:u w:val="single"/>
        </w:rPr>
        <w:t xml:space="preserve"> and human </w:t>
      </w:r>
      <w:r>
        <w:rPr>
          <w:rStyle w:val="Emphasis"/>
          <w:highlight w:val="green"/>
        </w:rPr>
        <w:t>rights in addition to filling gaps</w:t>
      </w:r>
      <w:r>
        <w:rPr>
          <w:rStyle w:val="Emphasis"/>
        </w:rPr>
        <w:t xml:space="preserve"> with respect</w:t>
      </w:r>
      <w:r>
        <w:rPr>
          <w:u w:val="single"/>
        </w:rPr>
        <w:t xml:space="preserve"> </w:t>
      </w:r>
      <w:r>
        <w:rPr>
          <w:highlight w:val="green"/>
          <w:u w:val="single"/>
        </w:rPr>
        <w:t xml:space="preserve">to </w:t>
      </w:r>
      <w:r>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Pr>
          <w:highlight w:val="green"/>
          <w:u w:val="single"/>
        </w:rPr>
        <w:t>applied</w:t>
      </w:r>
      <w:r>
        <w:rPr>
          <w:u w:val="single"/>
        </w:rPr>
        <w:t xml:space="preserve"> a </w:t>
      </w:r>
      <w:r>
        <w:rPr>
          <w:rStyle w:val="Emphasis"/>
        </w:rPr>
        <w:t xml:space="preserve">fairly rigorous </w:t>
      </w:r>
      <w:r>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Pr>
          <w:rStyle w:val="Emphasis"/>
          <w:highlight w:val="green"/>
        </w:rPr>
        <w:t>domestic law</w:t>
      </w:r>
      <w:r>
        <w:rPr>
          <w:highlight w:val="green"/>
          <w:u w:val="single"/>
        </w:rPr>
        <w:t xml:space="preserve"> does not preclude </w:t>
      </w:r>
      <w:r>
        <w:rPr>
          <w:rStyle w:val="Emphasis"/>
          <w:highlight w:val="green"/>
        </w:rPr>
        <w:t>federal courts’</w:t>
      </w:r>
      <w:r>
        <w:rPr>
          <w:rStyle w:val="Emphasis"/>
        </w:rPr>
        <w:t xml:space="preserve"> authority</w:t>
      </w:r>
      <w:r>
        <w:rPr>
          <w:u w:val="single"/>
        </w:rPr>
        <w:t xml:space="preserve"> to recognize a right to strike as CIL; on the contrary, </w:t>
      </w:r>
      <w:r>
        <w:rPr>
          <w:highlight w:val="green"/>
          <w:u w:val="single"/>
        </w:rPr>
        <w:t>it</w:t>
      </w:r>
      <w:r>
        <w:rPr>
          <w:u w:val="single"/>
        </w:rPr>
        <w:t xml:space="preserve"> </w:t>
      </w:r>
      <w:r>
        <w:rPr>
          <w:rStyle w:val="Emphasis"/>
        </w:rPr>
        <w:t xml:space="preserve">arguably </w:t>
      </w:r>
      <w:r>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2CD55BD" w14:textId="0FDB14C9" w:rsidR="00167965" w:rsidRDefault="00167965" w:rsidP="00167965"/>
    <w:p w14:paraId="74BA341D" w14:textId="77777777" w:rsidR="00167965" w:rsidRDefault="00167965" w:rsidP="00167965">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266E236A" w14:textId="77777777" w:rsidR="00167965" w:rsidRPr="00B76282" w:rsidRDefault="00167965" w:rsidP="0016796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6A515C1E" w14:textId="77777777" w:rsidR="00167965" w:rsidRDefault="00167965" w:rsidP="00167965">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62B92B2C" w14:textId="77777777" w:rsidR="00167965" w:rsidRDefault="00167965" w:rsidP="00167965"/>
    <w:p w14:paraId="1A5EEC89" w14:textId="77777777" w:rsidR="00167965" w:rsidRPr="00CB1B8E" w:rsidRDefault="00167965" w:rsidP="00167965">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46A4F214" w14:textId="77777777" w:rsidR="00167965" w:rsidRDefault="00167965" w:rsidP="00167965">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40E7BD7C" w14:textId="77777777" w:rsidR="00167965" w:rsidRDefault="00167965" w:rsidP="00167965">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155D1E2F" w14:textId="77777777" w:rsidR="00167965" w:rsidRDefault="00167965" w:rsidP="00167965"/>
    <w:p w14:paraId="305BA646" w14:textId="77777777" w:rsidR="00167965" w:rsidRDefault="00167965" w:rsidP="00167965">
      <w:pPr>
        <w:pStyle w:val="Heading3"/>
      </w:pPr>
      <w:r>
        <w:t>1AC – Framing</w:t>
      </w:r>
    </w:p>
    <w:p w14:paraId="4706A3EB" w14:textId="77777777" w:rsidR="00167965" w:rsidRPr="00670EC3" w:rsidRDefault="00167965" w:rsidP="00167965">
      <w:pPr>
        <w:pStyle w:val="Heading4"/>
        <w:rPr>
          <w:rFonts w:cs="Calibri"/>
          <w:bCs/>
        </w:rPr>
      </w:pPr>
      <w:r w:rsidRPr="00670EC3">
        <w:rPr>
          <w:rFonts w:cs="Calibri"/>
          <w:bCs/>
        </w:rPr>
        <w:t>The standard is maximizing expected wellbeing.</w:t>
      </w:r>
    </w:p>
    <w:p w14:paraId="64CB5C10" w14:textId="77777777" w:rsidR="00167965" w:rsidRPr="00726A39" w:rsidRDefault="00167965" w:rsidP="00167965">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6897CF04" w14:textId="3922C2EC" w:rsidR="00167965" w:rsidRDefault="00167965" w:rsidP="00167965">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59CADFB" w14:textId="77777777" w:rsidR="00167965" w:rsidRPr="00167965" w:rsidRDefault="00167965" w:rsidP="00167965"/>
    <w:p w14:paraId="3324B934" w14:textId="77777777" w:rsidR="00167965" w:rsidRPr="00726A39" w:rsidRDefault="00167965" w:rsidP="00167965">
      <w:pPr>
        <w:pStyle w:val="Heading4"/>
      </w:pPr>
      <w:r w:rsidRPr="00726A39">
        <w:t xml:space="preserve">Impact calc – </w:t>
      </w:r>
    </w:p>
    <w:p w14:paraId="22E1DE74" w14:textId="77777777" w:rsidR="00167965" w:rsidRPr="00726A39" w:rsidRDefault="00167965" w:rsidP="00167965">
      <w:pPr>
        <w:pStyle w:val="Heading4"/>
      </w:pPr>
      <w:r w:rsidRPr="00726A39">
        <w:t xml:space="preserve">1] Extinction </w:t>
      </w:r>
      <w:r w:rsidRPr="00726A39">
        <w:rPr>
          <w:u w:val="single"/>
        </w:rPr>
        <w:t>outweighs</w:t>
      </w:r>
      <w:r w:rsidRPr="00726A39">
        <w:t xml:space="preserve">: </w:t>
      </w:r>
    </w:p>
    <w:p w14:paraId="4E1FC475" w14:textId="77777777" w:rsidR="00167965" w:rsidRPr="00726A39" w:rsidRDefault="00167965" w:rsidP="00167965">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33C09ED0" w14:textId="77777777" w:rsidR="00167965" w:rsidRPr="00726A39" w:rsidRDefault="00167965" w:rsidP="00167965">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7F995106" w14:textId="77777777" w:rsidR="00167965" w:rsidRPr="00726A39" w:rsidRDefault="00167965" w:rsidP="00167965">
      <w:pPr>
        <w:pStyle w:val="Heading4"/>
      </w:pPr>
      <w:r w:rsidRPr="00726A39">
        <w:t xml:space="preserve">C] Mathematically </w:t>
      </w:r>
      <w:r w:rsidRPr="00726A39">
        <w:rPr>
          <w:u w:val="single"/>
        </w:rPr>
        <w:t>outweighs</w:t>
      </w:r>
      <w:r w:rsidRPr="00726A39">
        <w:t>.</w:t>
      </w:r>
    </w:p>
    <w:p w14:paraId="37C64D9D" w14:textId="77777777" w:rsidR="00167965" w:rsidRDefault="00167965" w:rsidP="00167965">
      <w:r>
        <w:rPr>
          <w:rStyle w:val="Heading4Char"/>
        </w:rPr>
        <w:t>MacAskill 14</w:t>
      </w:r>
      <w:r>
        <w:t xml:space="preserve"> [William, Oxford Philosopher and youngest tenured philosopher in the world, Normative Uncertainty, 2014]</w:t>
      </w:r>
    </w:p>
    <w:p w14:paraId="4D9C5261" w14:textId="77777777" w:rsidR="00167965" w:rsidRDefault="00167965" w:rsidP="00167965">
      <w:pPr>
        <w:rPr>
          <w:szCs w:val="26"/>
        </w:rPr>
      </w:pPr>
      <w:r>
        <w:rPr>
          <w:rStyle w:val="StyleUnderline"/>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proofErr w:type="spellStart"/>
      <w:r>
        <w:rPr>
          <w:szCs w:val="26"/>
        </w:rPr>
        <w:t>The</w:t>
      </w:r>
      <w:proofErr w:type="spellEnd"/>
      <w:r>
        <w:rPr>
          <w:szCs w:val="26"/>
        </w:rPr>
        <w:t xml:space="preserv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011144FC" w14:textId="77777777" w:rsidR="00167965" w:rsidRPr="00CE09CC" w:rsidRDefault="00167965" w:rsidP="00167965">
      <w:pPr>
        <w:pStyle w:val="Heading4"/>
        <w:rPr>
          <w:bCs/>
        </w:rPr>
      </w:pPr>
      <w:r>
        <w:rPr>
          <w:bCs/>
        </w:rPr>
        <w:t xml:space="preserve">D] </w:t>
      </w:r>
      <w:r w:rsidRPr="00CE09CC">
        <w:rPr>
          <w:bCs/>
        </w:rPr>
        <w:t xml:space="preserve">Comes before </w:t>
      </w:r>
      <w:r w:rsidRPr="00CE09CC">
        <w:rPr>
          <w:bCs/>
          <w:u w:val="single"/>
        </w:rPr>
        <w:t>value-to-life</w:t>
      </w:r>
      <w:r w:rsidRPr="00CE09CC">
        <w:rPr>
          <w:bCs/>
        </w:rPr>
        <w:t>.</w:t>
      </w:r>
    </w:p>
    <w:p w14:paraId="0E9020B0" w14:textId="77777777" w:rsidR="00167965" w:rsidRPr="00CE09CC" w:rsidRDefault="00167965" w:rsidP="00167965">
      <w:r>
        <w:rPr>
          <w:rStyle w:val="Style13ptBold"/>
        </w:rPr>
        <w:t>Tännsjö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18" w:history="1">
        <w:r w:rsidRPr="00CE09CC">
          <w:t>http://people.su.se/~jolso/HS-texter/shaltthou.pdf</w:t>
        </w:r>
      </w:hyperlink>
      <w:r w:rsidRPr="00CE09CC">
        <w:t>) //BS 1-27-2018</w:t>
      </w:r>
    </w:p>
    <w:p w14:paraId="4A42A8B3" w14:textId="77777777" w:rsidR="00167965" w:rsidRPr="00CE09CC" w:rsidRDefault="00167965" w:rsidP="00167965">
      <w:r w:rsidRPr="00CE09CC">
        <w:t>**Bracketed to avoid triggers</w:t>
      </w:r>
    </w:p>
    <w:p w14:paraId="7A4EB92C" w14:textId="77777777" w:rsidR="00167965" w:rsidRPr="00CE09CC" w:rsidRDefault="00167965" w:rsidP="00167965">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F2157CF" w14:textId="66CB2C48" w:rsidR="00425AB6" w:rsidRDefault="00425AB6"/>
    <w:p w14:paraId="1B6EA58B" w14:textId="49959AA2" w:rsidR="00167965" w:rsidRDefault="00167965" w:rsidP="00167965">
      <w:pPr>
        <w:pStyle w:val="Heading3"/>
      </w:pPr>
      <w:r>
        <w:t>1AC – Underview</w:t>
      </w:r>
    </w:p>
    <w:p w14:paraId="1A917635" w14:textId="77777777" w:rsidR="00167965" w:rsidRPr="00740DF9" w:rsidRDefault="00167965" w:rsidP="00167965">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524C4850" w14:textId="326FAA74" w:rsidR="00167965" w:rsidRDefault="00167965" w:rsidP="00167965"/>
    <w:p w14:paraId="4FB453A9" w14:textId="62807DA7" w:rsidR="00167965" w:rsidRPr="00D358C0" w:rsidRDefault="00167965" w:rsidP="00167965">
      <w:pPr>
        <w:pStyle w:val="Heading4"/>
        <w:rPr>
          <w:rFonts w:cs="Calibri"/>
          <w:bCs/>
        </w:rPr>
      </w:pPr>
      <w:r w:rsidRPr="00D358C0">
        <w:rPr>
          <w:rFonts w:cs="Calibri"/>
        </w:rPr>
        <w:t>N</w:t>
      </w:r>
      <w:r>
        <w:rPr>
          <w:rFonts w:cs="Calibri"/>
        </w:rPr>
        <w:t>o</w:t>
      </w:r>
      <w:r w:rsidRPr="00D358C0">
        <w:rPr>
          <w:rFonts w:cs="Calibri"/>
        </w:rPr>
        <w:t xml:space="preserve"> chance any grab for power succeeds </w:t>
      </w:r>
      <w:r>
        <w:rPr>
          <w:rFonts w:cs="Calibri"/>
        </w:rPr>
        <w:t>–</w:t>
      </w:r>
      <w:r w:rsidRPr="00D358C0">
        <w:rPr>
          <w:rFonts w:cs="Calibri"/>
        </w:rPr>
        <w:t xml:space="preserve"> leftist hackers get bodied by the NSA </w:t>
      </w:r>
    </w:p>
    <w:p w14:paraId="53FA5775" w14:textId="77777777" w:rsidR="00167965" w:rsidRPr="00D358C0" w:rsidRDefault="00167965" w:rsidP="00167965">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45F9F95F" w14:textId="77777777" w:rsidR="00167965" w:rsidRPr="00D358C0" w:rsidRDefault="00167965" w:rsidP="00167965">
      <w:pPr>
        <w:rPr>
          <w:sz w:val="16"/>
        </w:rPr>
      </w:pPr>
      <w:r w:rsidRPr="00D358C0">
        <w:rPr>
          <w:sz w:val="16"/>
        </w:rPr>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21E0917F" w14:textId="77777777" w:rsidR="00167965" w:rsidRDefault="00167965" w:rsidP="00167965">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military robots, it’s really, really hard.</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It’s built on </w:t>
      </w:r>
      <w:r w:rsidRPr="000F6325">
        <w:rPr>
          <w:rStyle w:val="Emphasis"/>
        </w:rPr>
        <w:t>absurd hypotheticals</w:t>
      </w:r>
      <w:r w:rsidRPr="000F6325">
        <w:rPr>
          <w:sz w:val="16"/>
        </w:rPr>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00EAEDE0" w14:textId="77777777" w:rsidR="00167965" w:rsidRPr="00167965" w:rsidRDefault="00167965" w:rsidP="00167965"/>
    <w:sectPr w:rsidR="00167965" w:rsidRPr="00167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65"/>
    <w:rsid w:val="00167965"/>
    <w:rsid w:val="00425AB6"/>
    <w:rsid w:val="00A05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A8AA"/>
  <w15:chartTrackingRefBased/>
  <w15:docId w15:val="{C5D331E9-19EB-4D7D-BEE2-E7800DA7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7965"/>
    <w:rPr>
      <w:rFonts w:ascii="Calibri" w:eastAsiaTheme="minorHAnsi" w:hAnsi="Calibri" w:cs="Calibri"/>
      <w:lang w:eastAsia="en-US"/>
    </w:rPr>
  </w:style>
  <w:style w:type="paragraph" w:styleId="Heading1">
    <w:name w:val="heading 1"/>
    <w:aliases w:val="Pocket"/>
    <w:basedOn w:val="Normal"/>
    <w:next w:val="Normal"/>
    <w:link w:val="Heading1Char"/>
    <w:qFormat/>
    <w:rsid w:val="00167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79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79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6796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67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965"/>
  </w:style>
  <w:style w:type="character" w:customStyle="1" w:styleId="Heading1Char">
    <w:name w:val="Heading 1 Char"/>
    <w:aliases w:val="Pocket Char"/>
    <w:basedOn w:val="DefaultParagraphFont"/>
    <w:link w:val="Heading1"/>
    <w:rsid w:val="0016796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6796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167965"/>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6796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6796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67965"/>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16796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67965"/>
    <w:rPr>
      <w:color w:val="auto"/>
      <w:u w:val="none"/>
    </w:rPr>
  </w:style>
  <w:style w:type="character" w:styleId="FollowedHyperlink">
    <w:name w:val="FollowedHyperlink"/>
    <w:basedOn w:val="DefaultParagraphFont"/>
    <w:uiPriority w:val="99"/>
    <w:semiHidden/>
    <w:unhideWhenUsed/>
    <w:rsid w:val="00167965"/>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167965"/>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167965"/>
    <w:pPr>
      <w:widowControl w:val="0"/>
      <w:ind w:left="720"/>
    </w:pPr>
    <w:rPr>
      <w:rFonts w:eastAsiaTheme="minorEastAsia"/>
      <w:b/>
      <w:iCs/>
      <w:u w:val="single"/>
      <w:lang w:eastAsia="zh-CN"/>
    </w:rPr>
  </w:style>
  <w:style w:type="paragraph" w:styleId="Title">
    <w:name w:val="Title"/>
    <w:basedOn w:val="Normal"/>
    <w:link w:val="TitleChar"/>
    <w:uiPriority w:val="1"/>
    <w:qFormat/>
    <w:rsid w:val="00167965"/>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167965"/>
    <w:rPr>
      <w:rFonts w:eastAsiaTheme="minorHAnsi"/>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7965"/>
    <w:pPr>
      <w:spacing w:after="0" w:line="240" w:lineRule="auto"/>
    </w:pPr>
    <w:rPr>
      <w:rFonts w:eastAsiaTheme="minorHAns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people.su.se/~jolso/HS-texter/shaltthou.pdf" TargetMode="Externa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ipcc.ch/sr15/"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styles" Target="styles.xml"/><Relationship Id="rId16" Type="http://schemas.openxmlformats.org/officeDocument/2006/relationships/hyperlink" Target="https://digitalcommons.law.yale.edu/cgi/viewcontent.cgi?article=1710&amp;context=yji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hyperlink" Target="https://digitalcommons.law.yale.edu/cgi/viewcontent.cgi?article=1710&amp;context=yjil" TargetMode="Externa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TotalTime>
  <Pages>1</Pages>
  <Words>17346</Words>
  <Characters>98878</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2021-11-06T22:25:00Z</dcterms:created>
  <dcterms:modified xsi:type="dcterms:W3CDTF">2021-11-06T22:46:00Z</dcterms:modified>
</cp:coreProperties>
</file>