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3ACE4" w14:textId="77777777" w:rsidR="00245BB8" w:rsidRPr="00E52903" w:rsidRDefault="00245BB8" w:rsidP="00245BB8">
      <w:pPr>
        <w:pStyle w:val="Heading3"/>
        <w:rPr>
          <w:rFonts w:asciiTheme="majorHAnsi" w:hAnsiTheme="majorHAnsi" w:cstheme="majorHAnsi"/>
        </w:rPr>
      </w:pPr>
      <w:r w:rsidRPr="00E52903">
        <w:rPr>
          <w:rFonts w:asciiTheme="majorHAnsi" w:hAnsiTheme="majorHAnsi" w:cstheme="majorHAnsi"/>
        </w:rPr>
        <w:t>1</w:t>
      </w:r>
    </w:p>
    <w:p w14:paraId="570CAF45" w14:textId="3622FF5B" w:rsidR="00245BB8" w:rsidRDefault="00245BB8" w:rsidP="00245BB8">
      <w:pPr>
        <w:pStyle w:val="Heading4"/>
        <w:rPr>
          <w:rFonts w:asciiTheme="majorHAnsi" w:hAnsiTheme="majorHAnsi" w:cstheme="majorHAnsi"/>
        </w:rPr>
      </w:pPr>
      <w:r w:rsidRPr="00E52903">
        <w:rPr>
          <w:rFonts w:asciiTheme="majorHAnsi" w:hAnsiTheme="majorHAnsi" w:cstheme="majorHAnsi"/>
        </w:rPr>
        <w:t>The meta ethic is to avoid ontological gap between the real and symbolic</w:t>
      </w:r>
    </w:p>
    <w:p w14:paraId="77AB152E" w14:textId="1AEAF98D" w:rsidR="00C52406" w:rsidRPr="00C52406" w:rsidRDefault="00C52406" w:rsidP="00C52406">
      <w:r>
        <w:t xml:space="preserve">Answers </w:t>
      </w:r>
      <w:proofErr w:type="spellStart"/>
      <w:r>
        <w:t>prag</w:t>
      </w:r>
      <w:proofErr w:type="spellEnd"/>
      <w:r>
        <w:t xml:space="preserve"> since it doesn’t bridge the abstract with reality</w:t>
      </w:r>
      <w:r w:rsidR="0048146A">
        <w:t xml:space="preserve">, </w:t>
      </w:r>
      <w:proofErr w:type="spellStart"/>
      <w:r w:rsidR="0048146A">
        <w:t>asnwers</w:t>
      </w:r>
      <w:proofErr w:type="spellEnd"/>
      <w:r w:rsidR="0048146A">
        <w:t xml:space="preserve"> meta ethic since just </w:t>
      </w:r>
      <w:proofErr w:type="spellStart"/>
      <w:r w:rsidR="0048146A">
        <w:t>cuz</w:t>
      </w:r>
      <w:proofErr w:type="spellEnd"/>
      <w:r w:rsidR="0048146A">
        <w:t xml:space="preserve"> people use it </w:t>
      </w:r>
      <w:proofErr w:type="spellStart"/>
      <w:r w:rsidR="0048146A">
        <w:t>doenst</w:t>
      </w:r>
      <w:proofErr w:type="spellEnd"/>
      <w:r w:rsidR="0048146A">
        <w:t xml:space="preserve"> mean it controls ethics</w:t>
      </w:r>
    </w:p>
    <w:p w14:paraId="1CACE16E" w14:textId="77777777"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Ethics must begin absent signifiers</w:t>
      </w:r>
    </w:p>
    <w:p w14:paraId="2F50FA00" w14:textId="77777777"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1] Ideological Paradox – aesthetic abstraction subverts itself through signifiers.</w:t>
      </w:r>
    </w:p>
    <w:p w14:paraId="50939EF3" w14:textId="77777777" w:rsidR="00245BB8" w:rsidRPr="00E52903" w:rsidRDefault="00245BB8" w:rsidP="00245BB8">
      <w:pPr>
        <w:rPr>
          <w:rFonts w:asciiTheme="majorHAnsi" w:hAnsiTheme="majorHAnsi" w:cstheme="majorHAnsi"/>
        </w:rPr>
      </w:pPr>
      <w:r w:rsidRPr="00E52903">
        <w:rPr>
          <w:rStyle w:val="Style13ptBold"/>
          <w:rFonts w:asciiTheme="majorHAnsi" w:hAnsiTheme="majorHAnsi" w:cstheme="majorHAnsi"/>
        </w:rPr>
        <w:t xml:space="preserve">Kim 1 </w:t>
      </w:r>
      <w:r w:rsidRPr="00E52903">
        <w:rPr>
          <w:rFonts w:asciiTheme="majorHAnsi" w:hAnsiTheme="majorHAnsi" w:cstheme="majorHAnsi"/>
        </w:rPr>
        <w:t>(Chang-</w:t>
      </w:r>
      <w:proofErr w:type="spellStart"/>
      <w:r w:rsidRPr="00E52903">
        <w:rPr>
          <w:rFonts w:asciiTheme="majorHAnsi" w:hAnsiTheme="majorHAnsi" w:cstheme="majorHAnsi"/>
        </w:rPr>
        <w:t>Hee</w:t>
      </w:r>
      <w:proofErr w:type="spellEnd"/>
      <w:r w:rsidRPr="00E52903">
        <w:rPr>
          <w:rFonts w:asciiTheme="majorHAnsi" w:hAnsiTheme="majorHAnsi" w:cstheme="majorHAnsi"/>
        </w:rPr>
        <w:t xml:space="preserve"> Kim, The Fantasy of Asian America: Identity, Ideology, and Desire) 2009 //</w:t>
      </w:r>
      <w:proofErr w:type="spellStart"/>
      <w:r w:rsidRPr="00E52903">
        <w:rPr>
          <w:rFonts w:asciiTheme="majorHAnsi" w:hAnsiTheme="majorHAnsi" w:cstheme="majorHAnsi"/>
        </w:rPr>
        <w:t>Nato</w:t>
      </w:r>
      <w:proofErr w:type="spellEnd"/>
    </w:p>
    <w:p w14:paraId="4A45BF05" w14:textId="77777777" w:rsidR="00245BB8" w:rsidRPr="00E52903" w:rsidRDefault="00245BB8" w:rsidP="00245BB8">
      <w:pPr>
        <w:rPr>
          <w:rStyle w:val="StyleUnderline"/>
          <w:rFonts w:asciiTheme="majorHAnsi" w:hAnsiTheme="majorHAnsi" w:cstheme="majorHAnsi"/>
        </w:rPr>
      </w:pPr>
      <w:r w:rsidRPr="00E52903">
        <w:rPr>
          <w:rFonts w:asciiTheme="majorHAnsi" w:hAnsiTheme="majorHAnsi" w:cstheme="majorHAnsi"/>
          <w:sz w:val="16"/>
        </w:rPr>
        <w:t xml:space="preserve">The </w:t>
      </w:r>
      <w:r w:rsidRPr="00E52903">
        <w:rPr>
          <w:rStyle w:val="StyleUnderline"/>
          <w:rFonts w:asciiTheme="majorHAnsi" w:hAnsiTheme="majorHAnsi" w:cstheme="majorHAnsi"/>
        </w:rPr>
        <w:t>performative transformation</w:t>
      </w:r>
      <w:r w:rsidRPr="00E52903">
        <w:rPr>
          <w:rFonts w:asciiTheme="majorHAnsi" w:hAnsiTheme="majorHAnsi" w:cstheme="majorHAnsi"/>
          <w:sz w:val="16"/>
        </w:rPr>
        <w:t xml:space="preserve"> of the geisha </w:t>
      </w:r>
      <w:r w:rsidRPr="00E52903">
        <w:rPr>
          <w:rStyle w:val="StyleUnderline"/>
          <w:rFonts w:asciiTheme="majorHAnsi" w:hAnsiTheme="majorHAnsi" w:cstheme="majorHAnsi"/>
        </w:rPr>
        <w:t>into Madame Butterfly</w:t>
      </w:r>
      <w:r w:rsidRPr="00E52903">
        <w:rPr>
          <w:rFonts w:asciiTheme="majorHAnsi" w:hAnsiTheme="majorHAnsi" w:cstheme="majorHAnsi"/>
          <w:sz w:val="16"/>
        </w:rPr>
        <w:t xml:space="preserve"> is made </w:t>
      </w:r>
      <w:r w:rsidRPr="00E52903">
        <w:rPr>
          <w:rStyle w:val="StyleUnderline"/>
          <w:rFonts w:asciiTheme="majorHAnsi" w:hAnsiTheme="majorHAnsi" w:cstheme="majorHAnsi"/>
        </w:rPr>
        <w:t>possible by concealing her traumatic ontological dimension</w:t>
      </w:r>
      <w:r w:rsidRPr="00E52903">
        <w:rPr>
          <w:rFonts w:asciiTheme="majorHAnsi" w:hAnsiTheme="majorHAnsi" w:cstheme="majorHAnsi"/>
          <w:sz w:val="16"/>
        </w:rPr>
        <w:t xml:space="preserve"> as abandoned Oriental concubine. The iconic figure of </w:t>
      </w:r>
      <w:r w:rsidRPr="00E52903">
        <w:rPr>
          <w:rStyle w:val="StyleUnderline"/>
          <w:rFonts w:asciiTheme="majorHAnsi" w:hAnsiTheme="majorHAnsi" w:cstheme="majorHAnsi"/>
        </w:rPr>
        <w:t>Madame Butterfly</w:t>
      </w:r>
      <w:r w:rsidRPr="00E52903">
        <w:rPr>
          <w:rFonts w:asciiTheme="majorHAnsi" w:hAnsiTheme="majorHAnsi" w:cstheme="majorHAnsi"/>
          <w:sz w:val="16"/>
        </w:rPr>
        <w:t xml:space="preserve"> is thus what </w:t>
      </w:r>
      <w:r w:rsidRPr="00E52903">
        <w:rPr>
          <w:rStyle w:val="StyleUnderline"/>
          <w:rFonts w:asciiTheme="majorHAnsi" w:hAnsiTheme="majorHAnsi" w:cstheme="majorHAnsi"/>
        </w:rPr>
        <w:t>represses the disturbing protuberance of the Real</w:t>
      </w:r>
      <w:r w:rsidRPr="00E52903">
        <w:rPr>
          <w:rFonts w:asciiTheme="majorHAnsi" w:hAnsiTheme="majorHAnsi" w:cstheme="majorHAnsi"/>
          <w:sz w:val="16"/>
        </w:rPr>
        <w:t xml:space="preserve"> in the hegemonic order of Western modernity </w:t>
      </w:r>
      <w:r w:rsidRPr="00E52903">
        <w:rPr>
          <w:rStyle w:val="StyleUnderline"/>
          <w:rFonts w:asciiTheme="majorHAnsi" w:hAnsiTheme="majorHAnsi" w:cstheme="majorHAnsi"/>
        </w:rPr>
        <w:t>and</w:t>
      </w:r>
      <w:r w:rsidRPr="00E52903">
        <w:rPr>
          <w:rFonts w:asciiTheme="majorHAnsi" w:hAnsiTheme="majorHAnsi" w:cstheme="majorHAnsi"/>
          <w:sz w:val="16"/>
        </w:rPr>
        <w:t xml:space="preserve"> successfully </w:t>
      </w:r>
      <w:r w:rsidRPr="00E52903">
        <w:rPr>
          <w:rStyle w:val="StyleUnderline"/>
          <w:rFonts w:asciiTheme="majorHAnsi" w:hAnsiTheme="majorHAnsi" w:cstheme="majorHAnsi"/>
        </w:rPr>
        <w:t>integrates the uncontrollable truth into the consistent universal of the Symbolic</w:t>
      </w:r>
      <w:r w:rsidRPr="00E52903">
        <w:rPr>
          <w:rFonts w:asciiTheme="majorHAnsi" w:hAnsiTheme="majorHAnsi" w:cstheme="majorHAnsi"/>
          <w:sz w:val="16"/>
        </w:rPr>
        <w:t xml:space="preserve">. Such an ideological effect of sublimation or </w:t>
      </w:r>
      <w:r w:rsidRPr="00E52903">
        <w:rPr>
          <w:rStyle w:val="StyleUnderline"/>
          <w:rFonts w:asciiTheme="majorHAnsi" w:hAnsiTheme="majorHAnsi" w:cstheme="majorHAnsi"/>
          <w:highlight w:val="green"/>
        </w:rPr>
        <w:t>aesthetic abstraction</w:t>
      </w:r>
      <w:r w:rsidRPr="00E52903">
        <w:rPr>
          <w:rFonts w:asciiTheme="majorHAnsi" w:hAnsiTheme="majorHAnsi" w:cstheme="majorHAnsi"/>
          <w:sz w:val="16"/>
        </w:rPr>
        <w:t xml:space="preserve">, however, </w:t>
      </w:r>
      <w:r w:rsidRPr="00E52903">
        <w:rPr>
          <w:rStyle w:val="StyleUnderline"/>
          <w:rFonts w:asciiTheme="majorHAnsi" w:hAnsiTheme="majorHAnsi" w:cstheme="majorHAnsi"/>
        </w:rPr>
        <w:t xml:space="preserve">cannot but </w:t>
      </w:r>
      <w:r w:rsidRPr="00E52903">
        <w:rPr>
          <w:rStyle w:val="StyleUnderline"/>
          <w:rFonts w:asciiTheme="majorHAnsi" w:hAnsiTheme="majorHAnsi" w:cstheme="majorHAnsi"/>
          <w:highlight w:val="green"/>
        </w:rPr>
        <w:t>expose its symptom</w:t>
      </w:r>
      <w:r w:rsidRPr="00E52903">
        <w:rPr>
          <w:rFonts w:asciiTheme="majorHAnsi" w:hAnsiTheme="majorHAnsi" w:cstheme="majorHAnsi"/>
          <w:sz w:val="16"/>
        </w:rPr>
        <w:t xml:space="preserve"> which </w:t>
      </w:r>
      <w:proofErr w:type="spellStart"/>
      <w:r w:rsidRPr="00E52903">
        <w:rPr>
          <w:rFonts w:asciiTheme="majorHAnsi" w:hAnsiTheme="majorHAnsi" w:cstheme="majorHAnsi"/>
          <w:sz w:val="16"/>
        </w:rPr>
        <w:t>Žižek</w:t>
      </w:r>
      <w:proofErr w:type="spellEnd"/>
      <w:r w:rsidRPr="00E52903">
        <w:rPr>
          <w:rFonts w:asciiTheme="majorHAnsi" w:hAnsiTheme="majorHAnsi" w:cstheme="majorHAnsi"/>
          <w:sz w:val="16"/>
        </w:rPr>
        <w:t xml:space="preserve"> defines as “</w:t>
      </w:r>
      <w:r w:rsidRPr="00E52903">
        <w:rPr>
          <w:rStyle w:val="StyleUnderline"/>
          <w:rFonts w:asciiTheme="majorHAnsi" w:hAnsiTheme="majorHAnsi" w:cstheme="majorHAnsi"/>
        </w:rPr>
        <w:t xml:space="preserve">a particular element </w:t>
      </w:r>
      <w:r w:rsidRPr="00E52903">
        <w:rPr>
          <w:rStyle w:val="StyleUnderline"/>
          <w:rFonts w:asciiTheme="majorHAnsi" w:hAnsiTheme="majorHAnsi" w:cstheme="majorHAnsi"/>
          <w:highlight w:val="green"/>
        </w:rPr>
        <w:t>which subverts its</w:t>
      </w:r>
      <w:r w:rsidRPr="00E52903">
        <w:rPr>
          <w:rStyle w:val="StyleUnderline"/>
          <w:rFonts w:asciiTheme="majorHAnsi" w:hAnsiTheme="majorHAnsi" w:cstheme="majorHAnsi"/>
        </w:rPr>
        <w:t xml:space="preserve"> own universal </w:t>
      </w:r>
      <w:r w:rsidRPr="00E52903">
        <w:rPr>
          <w:rStyle w:val="StyleUnderline"/>
          <w:rFonts w:asciiTheme="majorHAnsi" w:hAnsiTheme="majorHAnsi" w:cstheme="majorHAnsi"/>
          <w:highlight w:val="green"/>
        </w:rPr>
        <w:t>foundation</w:t>
      </w:r>
      <w:r w:rsidRPr="00E52903">
        <w:rPr>
          <w:rStyle w:val="StyleUnderline"/>
          <w:rFonts w:asciiTheme="majorHAnsi" w:hAnsiTheme="majorHAnsi" w:cstheme="majorHAnsi"/>
        </w:rPr>
        <w:t>, a species subverting its own genus</w:t>
      </w:r>
      <w:r w:rsidRPr="00E52903">
        <w:rPr>
          <w:rFonts w:asciiTheme="majorHAnsi" w:hAnsiTheme="majorHAnsi" w:cstheme="majorHAnsi"/>
          <w:sz w:val="16"/>
        </w:rPr>
        <w:t xml:space="preserve">” (TSOI 21). This subversive symptom is </w:t>
      </w:r>
      <w:r w:rsidRPr="00E52903">
        <w:rPr>
          <w:rStyle w:val="StyleUnderline"/>
          <w:rFonts w:asciiTheme="majorHAnsi" w:hAnsiTheme="majorHAnsi" w:cstheme="majorHAnsi"/>
        </w:rPr>
        <w:t>manifest in the problematic character of</w:t>
      </w:r>
      <w:r w:rsidRPr="00E52903">
        <w:rPr>
          <w:rFonts w:asciiTheme="majorHAnsi" w:hAnsiTheme="majorHAnsi" w:cstheme="majorHAnsi"/>
          <w:sz w:val="16"/>
        </w:rPr>
        <w:t xml:space="preserve"> Rene Gallimard in Hwang’s M. Butterfly. Puccini’s </w:t>
      </w:r>
      <w:r w:rsidRPr="00E52903">
        <w:rPr>
          <w:rStyle w:val="StyleUnderline"/>
          <w:rFonts w:asciiTheme="majorHAnsi" w:hAnsiTheme="majorHAnsi" w:cstheme="majorHAnsi"/>
        </w:rPr>
        <w:t xml:space="preserve">opera bears </w:t>
      </w:r>
      <w:r w:rsidRPr="00E52903">
        <w:rPr>
          <w:rStyle w:val="StyleUnderline"/>
          <w:rFonts w:asciiTheme="majorHAnsi" w:hAnsiTheme="majorHAnsi" w:cstheme="majorHAnsi"/>
          <w:highlight w:val="green"/>
        </w:rPr>
        <w:t>witness</w:t>
      </w:r>
      <w:r w:rsidRPr="00E52903">
        <w:rPr>
          <w:rStyle w:val="StyleUnderline"/>
          <w:rFonts w:asciiTheme="majorHAnsi" w:hAnsiTheme="majorHAnsi" w:cstheme="majorHAnsi"/>
        </w:rPr>
        <w:t xml:space="preserve"> to the </w:t>
      </w:r>
      <w:r w:rsidRPr="00E52903">
        <w:rPr>
          <w:rStyle w:val="StyleUnderline"/>
          <w:rFonts w:asciiTheme="majorHAnsi" w:hAnsiTheme="majorHAnsi" w:cstheme="majorHAnsi"/>
          <w:highlight w:val="green"/>
        </w:rPr>
        <w:t>ideological embodiment of Butterfly</w:t>
      </w:r>
      <w:r w:rsidRPr="00E52903">
        <w:rPr>
          <w:rFonts w:asciiTheme="majorHAnsi" w:hAnsiTheme="majorHAnsi" w:cstheme="majorHAnsi"/>
          <w:sz w:val="16"/>
        </w:rPr>
        <w:t xml:space="preserve"> 76 the sublime as </w:t>
      </w:r>
      <w:r w:rsidRPr="00E52903">
        <w:rPr>
          <w:rStyle w:val="StyleUnderline"/>
          <w:rFonts w:asciiTheme="majorHAnsi" w:hAnsiTheme="majorHAnsi" w:cstheme="majorHAnsi"/>
        </w:rPr>
        <w:t>resurrected from the dead body of the Oriental geisha</w:t>
      </w:r>
      <w:r w:rsidRPr="00E52903">
        <w:rPr>
          <w:rFonts w:asciiTheme="majorHAnsi" w:hAnsiTheme="majorHAnsi" w:cstheme="majorHAnsi"/>
          <w:sz w:val="16"/>
        </w:rPr>
        <w:t xml:space="preserve">. It has showed us how the </w:t>
      </w:r>
      <w:r w:rsidRPr="00E52903">
        <w:rPr>
          <w:rStyle w:val="StyleUnderline"/>
          <w:rFonts w:asciiTheme="majorHAnsi" w:hAnsiTheme="majorHAnsi" w:cstheme="majorHAnsi"/>
          <w:highlight w:val="green"/>
        </w:rPr>
        <w:t>geisha transforms into</w:t>
      </w:r>
      <w:r w:rsidRPr="00E52903">
        <w:rPr>
          <w:rStyle w:val="StyleUnderline"/>
          <w:rFonts w:asciiTheme="majorHAnsi" w:hAnsiTheme="majorHAnsi" w:cstheme="majorHAnsi"/>
        </w:rPr>
        <w:t xml:space="preserve"> the immortal </w:t>
      </w:r>
      <w:r w:rsidRPr="00E52903">
        <w:rPr>
          <w:rStyle w:val="StyleUnderline"/>
          <w:rFonts w:asciiTheme="majorHAnsi" w:hAnsiTheme="majorHAnsi" w:cstheme="majorHAnsi"/>
          <w:highlight w:val="green"/>
        </w:rPr>
        <w:t>signifier of Orientalism</w:t>
      </w:r>
      <w:r w:rsidRPr="00E52903">
        <w:rPr>
          <w:rStyle w:val="StyleUnderline"/>
          <w:rFonts w:asciiTheme="majorHAnsi" w:hAnsiTheme="majorHAnsi" w:cstheme="majorHAnsi"/>
        </w:rPr>
        <w:t xml:space="preserve"> via her deathly sacrifice for her American lover.</w:t>
      </w:r>
      <w:r w:rsidRPr="00E52903">
        <w:rPr>
          <w:rFonts w:asciiTheme="majorHAnsi" w:hAnsiTheme="majorHAnsi" w:cstheme="majorHAnsi"/>
          <w:sz w:val="16"/>
        </w:rPr>
        <w:t xml:space="preserve"> On the contrary, Hwang’s deconstructionist drama demonstrates how the </w:t>
      </w:r>
      <w:r w:rsidRPr="00E52903">
        <w:rPr>
          <w:rStyle w:val="StyleUnderline"/>
          <w:rFonts w:asciiTheme="majorHAnsi" w:hAnsiTheme="majorHAnsi" w:cstheme="majorHAnsi"/>
        </w:rPr>
        <w:t xml:space="preserve">universal </w:t>
      </w:r>
      <w:r w:rsidRPr="00E52903">
        <w:rPr>
          <w:rStyle w:val="StyleUnderline"/>
          <w:rFonts w:asciiTheme="majorHAnsi" w:hAnsiTheme="majorHAnsi" w:cstheme="majorHAnsi"/>
          <w:highlight w:val="green"/>
        </w:rPr>
        <w:t>signifier</w:t>
      </w:r>
      <w:r w:rsidRPr="00E52903">
        <w:rPr>
          <w:rFonts w:asciiTheme="majorHAnsi" w:hAnsiTheme="majorHAnsi" w:cstheme="majorHAnsi"/>
          <w:sz w:val="16"/>
        </w:rPr>
        <w:t xml:space="preserve"> of colonial fantasy </w:t>
      </w:r>
      <w:r w:rsidRPr="00E52903">
        <w:rPr>
          <w:rStyle w:val="StyleUnderline"/>
          <w:rFonts w:asciiTheme="majorHAnsi" w:hAnsiTheme="majorHAnsi" w:cstheme="majorHAnsi"/>
          <w:highlight w:val="green"/>
        </w:rPr>
        <w:t>ends up as</w:t>
      </w:r>
      <w:r w:rsidRPr="00E52903">
        <w:rPr>
          <w:rStyle w:val="StyleUnderline"/>
          <w:rFonts w:asciiTheme="majorHAnsi" w:hAnsiTheme="majorHAnsi" w:cstheme="majorHAnsi"/>
        </w:rPr>
        <w:t xml:space="preserve"> a pathological </w:t>
      </w:r>
      <w:r w:rsidRPr="00E52903">
        <w:rPr>
          <w:rStyle w:val="StyleUnderline"/>
          <w:rFonts w:asciiTheme="majorHAnsi" w:hAnsiTheme="majorHAnsi" w:cstheme="majorHAnsi"/>
          <w:highlight w:val="green"/>
        </w:rPr>
        <w:t xml:space="preserve">symptom of ideological paradox that subverts </w:t>
      </w:r>
      <w:r w:rsidRPr="00E52903">
        <w:rPr>
          <w:rStyle w:val="StyleUnderline"/>
          <w:rFonts w:asciiTheme="majorHAnsi" w:hAnsiTheme="majorHAnsi" w:cstheme="majorHAnsi"/>
        </w:rPr>
        <w:t xml:space="preserve">the very universal </w:t>
      </w:r>
      <w:r w:rsidRPr="00E52903">
        <w:rPr>
          <w:rStyle w:val="StyleUnderline"/>
          <w:rFonts w:asciiTheme="majorHAnsi" w:hAnsiTheme="majorHAnsi" w:cstheme="majorHAnsi"/>
          <w:highlight w:val="green"/>
        </w:rPr>
        <w:t>itself</w:t>
      </w:r>
    </w:p>
    <w:p w14:paraId="70BE0E7C" w14:textId="77777777"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2] Desire Paradox – Fantasy to obtain the symbolic identity fails and leads to destruction. Subjects fundamentally resist and is not concerned what the impacts.</w:t>
      </w:r>
    </w:p>
    <w:p w14:paraId="463EABEC" w14:textId="77777777" w:rsidR="00245BB8" w:rsidRPr="00E52903" w:rsidRDefault="00245BB8" w:rsidP="00245BB8">
      <w:pPr>
        <w:rPr>
          <w:rFonts w:asciiTheme="majorHAnsi" w:hAnsiTheme="majorHAnsi" w:cstheme="majorHAnsi"/>
        </w:rPr>
      </w:pPr>
      <w:r w:rsidRPr="00E52903">
        <w:rPr>
          <w:rStyle w:val="Style13ptBold"/>
          <w:rFonts w:asciiTheme="majorHAnsi" w:hAnsiTheme="majorHAnsi" w:cstheme="majorHAnsi"/>
        </w:rPr>
        <w:t xml:space="preserve">Kim 2 </w:t>
      </w:r>
      <w:r w:rsidRPr="00E52903">
        <w:rPr>
          <w:rFonts w:asciiTheme="majorHAnsi" w:hAnsiTheme="majorHAnsi" w:cstheme="majorHAnsi"/>
        </w:rPr>
        <w:t>(Chang-</w:t>
      </w:r>
      <w:proofErr w:type="spellStart"/>
      <w:r w:rsidRPr="00E52903">
        <w:rPr>
          <w:rFonts w:asciiTheme="majorHAnsi" w:hAnsiTheme="majorHAnsi" w:cstheme="majorHAnsi"/>
        </w:rPr>
        <w:t>Hee</w:t>
      </w:r>
      <w:proofErr w:type="spellEnd"/>
      <w:r w:rsidRPr="00E52903">
        <w:rPr>
          <w:rFonts w:asciiTheme="majorHAnsi" w:hAnsiTheme="majorHAnsi" w:cstheme="majorHAnsi"/>
        </w:rPr>
        <w:t xml:space="preserve"> Kim, The Fantasy of Asian America: Identity, Ideology, and Desire) 2009 //</w:t>
      </w:r>
      <w:proofErr w:type="spellStart"/>
      <w:r w:rsidRPr="00E52903">
        <w:rPr>
          <w:rFonts w:asciiTheme="majorHAnsi" w:hAnsiTheme="majorHAnsi" w:cstheme="majorHAnsi"/>
        </w:rPr>
        <w:t>Nato</w:t>
      </w:r>
      <w:proofErr w:type="spellEnd"/>
    </w:p>
    <w:p w14:paraId="6D5666C1" w14:textId="77777777" w:rsidR="00245BB8" w:rsidRPr="00E52903" w:rsidRDefault="00245BB8" w:rsidP="00245BB8">
      <w:pPr>
        <w:rPr>
          <w:rFonts w:asciiTheme="majorHAnsi" w:hAnsiTheme="majorHAnsi" w:cstheme="majorHAnsi"/>
          <w:sz w:val="16"/>
        </w:rPr>
      </w:pPr>
      <w:r w:rsidRPr="00E52903">
        <w:rPr>
          <w:rFonts w:asciiTheme="majorHAnsi" w:hAnsiTheme="majorHAnsi" w:cstheme="majorHAnsi"/>
          <w:sz w:val="16"/>
        </w:rPr>
        <w:t xml:space="preserve">Gallimard’s fear of seeing Song naked is attributed to his </w:t>
      </w:r>
      <w:r w:rsidRPr="00E52903">
        <w:rPr>
          <w:rStyle w:val="StyleUnderline"/>
          <w:rFonts w:asciiTheme="majorHAnsi" w:hAnsiTheme="majorHAnsi" w:cstheme="majorHAnsi"/>
        </w:rPr>
        <w:t xml:space="preserve">symptomatic </w:t>
      </w:r>
      <w:r w:rsidRPr="00E52903">
        <w:rPr>
          <w:rStyle w:val="StyleUnderline"/>
          <w:rFonts w:asciiTheme="majorHAnsi" w:hAnsiTheme="majorHAnsi" w:cstheme="majorHAnsi"/>
          <w:highlight w:val="green"/>
        </w:rPr>
        <w:t>anxiety</w:t>
      </w:r>
      <w:r w:rsidRPr="00E52903">
        <w:rPr>
          <w:rStyle w:val="StyleUnderline"/>
          <w:rFonts w:asciiTheme="majorHAnsi" w:hAnsiTheme="majorHAnsi" w:cstheme="majorHAnsi"/>
        </w:rPr>
        <w:t xml:space="preserve"> that he is </w:t>
      </w:r>
      <w:r w:rsidRPr="00E52903">
        <w:rPr>
          <w:rStyle w:val="StyleUnderline"/>
          <w:rFonts w:asciiTheme="majorHAnsi" w:hAnsiTheme="majorHAnsi" w:cstheme="majorHAnsi"/>
          <w:highlight w:val="green"/>
        </w:rPr>
        <w:t>unable to live up</w:t>
      </w:r>
      <w:r w:rsidRPr="00E52903">
        <w:rPr>
          <w:rStyle w:val="StyleUnderline"/>
          <w:rFonts w:asciiTheme="majorHAnsi" w:hAnsiTheme="majorHAnsi" w:cstheme="majorHAnsi"/>
        </w:rPr>
        <w:t xml:space="preserve"> to the hegemonic discourse that constitutes his </w:t>
      </w:r>
      <w:r w:rsidRPr="00E52903">
        <w:rPr>
          <w:rStyle w:val="StyleUnderline"/>
          <w:rFonts w:asciiTheme="majorHAnsi" w:hAnsiTheme="majorHAnsi" w:cstheme="majorHAnsi"/>
          <w:highlight w:val="green"/>
        </w:rPr>
        <w:t>symbolic identity</w:t>
      </w:r>
      <w:r w:rsidRPr="00E52903">
        <w:rPr>
          <w:rStyle w:val="StyleUnderline"/>
          <w:rFonts w:asciiTheme="majorHAnsi" w:hAnsiTheme="majorHAnsi" w:cstheme="majorHAnsi"/>
        </w:rPr>
        <w:t xml:space="preserve"> as white heterosexual, and his queer identity as homosexual</w:t>
      </w:r>
      <w:r w:rsidRPr="00E52903">
        <w:rPr>
          <w:rFonts w:asciiTheme="majorHAnsi" w:hAnsiTheme="majorHAnsi" w:cstheme="majorHAnsi"/>
          <w:sz w:val="16"/>
        </w:rPr>
        <w:t xml:space="preserve">, transgender, and trans-racial lets him </w:t>
      </w:r>
      <w:r w:rsidRPr="00E52903">
        <w:rPr>
          <w:rStyle w:val="StyleUnderline"/>
          <w:rFonts w:asciiTheme="majorHAnsi" w:hAnsiTheme="majorHAnsi" w:cstheme="majorHAnsi"/>
          <w:highlight w:val="green"/>
        </w:rPr>
        <w:t>lose</w:t>
      </w:r>
      <w:r w:rsidRPr="00E52903">
        <w:rPr>
          <w:rStyle w:val="StyleUnderline"/>
          <w:rFonts w:asciiTheme="majorHAnsi" w:hAnsiTheme="majorHAnsi" w:cstheme="majorHAnsi"/>
        </w:rPr>
        <w:t xml:space="preserve"> his </w:t>
      </w:r>
      <w:r w:rsidRPr="00E52903">
        <w:rPr>
          <w:rStyle w:val="StyleUnderline"/>
          <w:rFonts w:asciiTheme="majorHAnsi" w:hAnsiTheme="majorHAnsi" w:cstheme="majorHAnsi"/>
          <w:highlight w:val="green"/>
        </w:rPr>
        <w:t>ontological consistency</w:t>
      </w:r>
      <w:r w:rsidRPr="00E52903">
        <w:rPr>
          <w:rStyle w:val="StyleUnderline"/>
          <w:rFonts w:asciiTheme="majorHAnsi" w:hAnsiTheme="majorHAnsi" w:cstheme="majorHAnsi"/>
        </w:rPr>
        <w:t xml:space="preserve"> in the Symbolic, which </w:t>
      </w:r>
      <w:r w:rsidRPr="00E52903">
        <w:rPr>
          <w:rStyle w:val="StyleUnderline"/>
          <w:rFonts w:asciiTheme="majorHAnsi" w:hAnsiTheme="majorHAnsi" w:cstheme="majorHAnsi"/>
          <w:highlight w:val="green"/>
        </w:rPr>
        <w:t>leads</w:t>
      </w:r>
      <w:r w:rsidRPr="00E52903">
        <w:rPr>
          <w:rStyle w:val="StyleUnderline"/>
          <w:rFonts w:asciiTheme="majorHAnsi" w:hAnsiTheme="majorHAnsi" w:cstheme="majorHAnsi"/>
        </w:rPr>
        <w:t xml:space="preserve"> him </w:t>
      </w:r>
      <w:r w:rsidRPr="00E52903">
        <w:rPr>
          <w:rStyle w:val="StyleUnderline"/>
          <w:rFonts w:asciiTheme="majorHAnsi" w:hAnsiTheme="majorHAnsi" w:cstheme="majorHAnsi"/>
          <w:highlight w:val="green"/>
        </w:rPr>
        <w:t>to self-destruction</w:t>
      </w:r>
      <w:r w:rsidRPr="00E52903">
        <w:rPr>
          <w:rStyle w:val="StyleUnderline"/>
          <w:rFonts w:asciiTheme="majorHAnsi" w:hAnsiTheme="majorHAnsi" w:cstheme="majorHAnsi"/>
        </w:rPr>
        <w:t>.</w:t>
      </w:r>
      <w:r w:rsidRPr="00E52903">
        <w:rPr>
          <w:rFonts w:asciiTheme="majorHAnsi" w:hAnsiTheme="majorHAnsi" w:cstheme="majorHAnsi"/>
          <w:sz w:val="16"/>
        </w:rPr>
        <w:t xml:space="preserve"> In 83 psychoanalytic terms, a symptom appears as a signifying formation that the power discourse confers on its meaning to interpret and cure. Given that, the subject is the locus of symptom insofar as its ontological substance is constituted and disciplined by the ideological discourse of </w:t>
      </w:r>
      <w:r w:rsidRPr="00E52903">
        <w:rPr>
          <w:rFonts w:asciiTheme="majorHAnsi" w:hAnsiTheme="majorHAnsi" w:cstheme="majorHAnsi"/>
          <w:sz w:val="16"/>
        </w:rPr>
        <w:lastRenderedPageBreak/>
        <w:t xml:space="preserve">the Symbolic and works as its agent. On the contrary, </w:t>
      </w:r>
      <w:r w:rsidRPr="00E52903">
        <w:rPr>
          <w:rStyle w:val="StyleUnderline"/>
          <w:rFonts w:asciiTheme="majorHAnsi" w:hAnsiTheme="majorHAnsi" w:cstheme="majorHAnsi"/>
          <w:highlight w:val="green"/>
        </w:rPr>
        <w:t>fantasy is an inert construction</w:t>
      </w:r>
      <w:r w:rsidRPr="00E52903">
        <w:rPr>
          <w:rStyle w:val="StyleUnderline"/>
          <w:rFonts w:asciiTheme="majorHAnsi" w:hAnsiTheme="majorHAnsi" w:cstheme="majorHAnsi"/>
        </w:rPr>
        <w:t xml:space="preserve"> that </w:t>
      </w:r>
      <w:r w:rsidRPr="00E52903">
        <w:rPr>
          <w:rStyle w:val="StyleUnderline"/>
          <w:rFonts w:asciiTheme="majorHAnsi" w:hAnsiTheme="majorHAnsi" w:cstheme="majorHAnsi"/>
          <w:highlight w:val="green"/>
        </w:rPr>
        <w:t>cannot be analyzed</w:t>
      </w:r>
      <w:r w:rsidRPr="00E52903">
        <w:rPr>
          <w:rStyle w:val="StyleUnderline"/>
          <w:rFonts w:asciiTheme="majorHAnsi" w:hAnsiTheme="majorHAnsi" w:cstheme="majorHAnsi"/>
        </w:rPr>
        <w:t xml:space="preserve"> and resists interpretation</w:t>
      </w:r>
      <w:r w:rsidRPr="00E52903">
        <w:rPr>
          <w:rFonts w:asciiTheme="majorHAnsi" w:hAnsiTheme="majorHAnsi" w:cstheme="majorHAnsi"/>
          <w:sz w:val="16"/>
        </w:rPr>
        <w:t xml:space="preserve">. It </w:t>
      </w:r>
      <w:r w:rsidRPr="00E52903">
        <w:rPr>
          <w:rStyle w:val="StyleUnderline"/>
          <w:rFonts w:asciiTheme="majorHAnsi" w:hAnsiTheme="majorHAnsi" w:cstheme="majorHAnsi"/>
          <w:highlight w:val="green"/>
        </w:rPr>
        <w:t>refers to</w:t>
      </w:r>
      <w:r w:rsidRPr="00E52903">
        <w:rPr>
          <w:rFonts w:asciiTheme="majorHAnsi" w:hAnsiTheme="majorHAnsi" w:cstheme="majorHAnsi"/>
          <w:sz w:val="16"/>
        </w:rPr>
        <w:t xml:space="preserve"> a </w:t>
      </w:r>
      <w:r w:rsidRPr="00E52903">
        <w:rPr>
          <w:rStyle w:val="StyleUnderline"/>
          <w:rFonts w:asciiTheme="majorHAnsi" w:hAnsiTheme="majorHAnsi" w:cstheme="majorHAnsi"/>
          <w:highlight w:val="green"/>
        </w:rPr>
        <w:t>fundamental desire of the subject to resist</w:t>
      </w:r>
      <w:r w:rsidRPr="00E52903">
        <w:rPr>
          <w:rFonts w:asciiTheme="majorHAnsi" w:hAnsiTheme="majorHAnsi" w:cstheme="majorHAnsi"/>
          <w:sz w:val="16"/>
        </w:rPr>
        <w:t xml:space="preserve"> the remedial interpretation of eruptive symptoms and to secure the distance from the Symbolic while making efforts to repress its own ontological gap (TSOI 74). In this sense, </w:t>
      </w:r>
      <w:r w:rsidRPr="00E52903">
        <w:rPr>
          <w:rStyle w:val="StyleUnderline"/>
          <w:rFonts w:asciiTheme="majorHAnsi" w:hAnsiTheme="majorHAnsi" w:cstheme="majorHAnsi"/>
          <w:highlight w:val="green"/>
        </w:rPr>
        <w:t>fantasy represents</w:t>
      </w:r>
      <w:r w:rsidRPr="00E52903">
        <w:rPr>
          <w:rStyle w:val="StyleUnderline"/>
          <w:rFonts w:asciiTheme="majorHAnsi" w:hAnsiTheme="majorHAnsi" w:cstheme="majorHAnsi"/>
        </w:rPr>
        <w:t xml:space="preserve"> the subject’s </w:t>
      </w:r>
      <w:r w:rsidRPr="00E52903">
        <w:rPr>
          <w:rStyle w:val="StyleUnderline"/>
          <w:rFonts w:asciiTheme="majorHAnsi" w:hAnsiTheme="majorHAnsi" w:cstheme="majorHAnsi"/>
          <w:highlight w:val="green"/>
        </w:rPr>
        <w:t>ontological paradox that obscures</w:t>
      </w:r>
      <w:r w:rsidRPr="00E52903">
        <w:rPr>
          <w:rStyle w:val="StyleUnderline"/>
          <w:rFonts w:asciiTheme="majorHAnsi" w:hAnsiTheme="majorHAnsi" w:cstheme="majorHAnsi"/>
        </w:rPr>
        <w:t xml:space="preserve"> the </w:t>
      </w:r>
      <w:r w:rsidRPr="00E52903">
        <w:rPr>
          <w:rStyle w:val="StyleUnderline"/>
          <w:rFonts w:asciiTheme="majorHAnsi" w:hAnsiTheme="majorHAnsi" w:cstheme="majorHAnsi"/>
          <w:highlight w:val="green"/>
        </w:rPr>
        <w:t>ontological binary of subjective and objective</w:t>
      </w:r>
      <w:r w:rsidRPr="00E52903">
        <w:rPr>
          <w:rStyle w:val="StyleUnderline"/>
          <w:rFonts w:asciiTheme="majorHAnsi" w:hAnsiTheme="majorHAnsi" w:cstheme="majorHAnsi"/>
        </w:rPr>
        <w:t xml:space="preserve">. Fantasy comes out as the projection of secret desire in the dominant discourse of the Symbolic onto the subject, through which the desire staged in fantasy becomes not only the subject’s own but also </w:t>
      </w:r>
      <w:proofErr w:type="gramStart"/>
      <w:r w:rsidRPr="00E52903">
        <w:rPr>
          <w:rStyle w:val="StyleUnderline"/>
          <w:rFonts w:asciiTheme="majorHAnsi" w:hAnsiTheme="majorHAnsi" w:cstheme="majorHAnsi"/>
        </w:rPr>
        <w:t>others’</w:t>
      </w:r>
      <w:proofErr w:type="gramEnd"/>
      <w:r w:rsidRPr="00E52903">
        <w:rPr>
          <w:rStyle w:val="StyleUnderline"/>
          <w:rFonts w:asciiTheme="majorHAnsi" w:hAnsiTheme="majorHAnsi" w:cstheme="majorHAnsi"/>
        </w:rPr>
        <w:t>.</w:t>
      </w:r>
      <w:r w:rsidRPr="00E52903">
        <w:rPr>
          <w:rFonts w:asciiTheme="majorHAnsi" w:hAnsiTheme="majorHAnsi" w:cstheme="majorHAnsi"/>
          <w:sz w:val="16"/>
        </w:rPr>
        <w:t xml:space="preserve"> Thus, the </w:t>
      </w:r>
      <w:r w:rsidRPr="00E52903">
        <w:rPr>
          <w:rStyle w:val="StyleUnderline"/>
          <w:rFonts w:asciiTheme="majorHAnsi" w:hAnsiTheme="majorHAnsi" w:cstheme="majorHAnsi"/>
        </w:rPr>
        <w:t xml:space="preserve">fundamental question of </w:t>
      </w:r>
      <w:r w:rsidRPr="00E52903">
        <w:rPr>
          <w:rStyle w:val="StyleUnderline"/>
          <w:rFonts w:asciiTheme="majorHAnsi" w:hAnsiTheme="majorHAnsi" w:cstheme="majorHAnsi"/>
          <w:highlight w:val="green"/>
        </w:rPr>
        <w:t>desire is concerned not</w:t>
      </w:r>
      <w:r w:rsidRPr="00E52903">
        <w:rPr>
          <w:rStyle w:val="StyleUnderline"/>
          <w:rFonts w:asciiTheme="majorHAnsi" w:hAnsiTheme="majorHAnsi" w:cstheme="majorHAnsi"/>
        </w:rPr>
        <w:t xml:space="preserve"> so much </w:t>
      </w:r>
      <w:r w:rsidRPr="00E52903">
        <w:rPr>
          <w:rStyle w:val="StyleUnderline"/>
          <w:rFonts w:asciiTheme="majorHAnsi" w:hAnsiTheme="majorHAnsi" w:cstheme="majorHAnsi"/>
          <w:highlight w:val="green"/>
        </w:rPr>
        <w:t>with what I want</w:t>
      </w:r>
      <w:r w:rsidRPr="00E52903">
        <w:rPr>
          <w:rStyle w:val="StyleUnderline"/>
          <w:rFonts w:asciiTheme="majorHAnsi" w:hAnsiTheme="majorHAnsi" w:cstheme="majorHAnsi"/>
        </w:rPr>
        <w:t xml:space="preserve"> as with what others want from me </w:t>
      </w:r>
      <w:r w:rsidRPr="00E52903">
        <w:rPr>
          <w:rStyle w:val="StyleUnderline"/>
          <w:rFonts w:asciiTheme="majorHAnsi" w:hAnsiTheme="majorHAnsi" w:cstheme="majorHAnsi"/>
          <w:highlight w:val="green"/>
        </w:rPr>
        <w:t>or what am I for those others</w:t>
      </w:r>
      <w:r w:rsidRPr="00E52903">
        <w:rPr>
          <w:rFonts w:asciiTheme="majorHAnsi" w:hAnsiTheme="majorHAnsi" w:cstheme="majorHAnsi"/>
          <w:sz w:val="16"/>
        </w:rPr>
        <w:t xml:space="preserve"> (HRL 49)</w:t>
      </w:r>
    </w:p>
    <w:p w14:paraId="26B0FB24" w14:textId="77777777"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3] Power Paradox – trying to explain and solve for antagonisms fail since it leaves no room for the subject to be unidentifiable which makes it stuck in a cycle of violence.</w:t>
      </w:r>
    </w:p>
    <w:p w14:paraId="6E9F65D3" w14:textId="77777777" w:rsidR="00245BB8" w:rsidRPr="00E52903" w:rsidRDefault="00245BB8" w:rsidP="00245BB8">
      <w:pPr>
        <w:rPr>
          <w:rFonts w:asciiTheme="majorHAnsi" w:hAnsiTheme="majorHAnsi" w:cstheme="majorHAnsi"/>
        </w:rPr>
      </w:pPr>
      <w:r w:rsidRPr="00E52903">
        <w:rPr>
          <w:rStyle w:val="Style13ptBold"/>
          <w:rFonts w:asciiTheme="majorHAnsi" w:hAnsiTheme="majorHAnsi" w:cstheme="majorHAnsi"/>
        </w:rPr>
        <w:t xml:space="preserve">Kim 3 </w:t>
      </w:r>
      <w:r w:rsidRPr="00E52903">
        <w:rPr>
          <w:rFonts w:asciiTheme="majorHAnsi" w:hAnsiTheme="majorHAnsi" w:cstheme="majorHAnsi"/>
        </w:rPr>
        <w:t>(Chang-</w:t>
      </w:r>
      <w:proofErr w:type="spellStart"/>
      <w:r w:rsidRPr="00E52903">
        <w:rPr>
          <w:rFonts w:asciiTheme="majorHAnsi" w:hAnsiTheme="majorHAnsi" w:cstheme="majorHAnsi"/>
        </w:rPr>
        <w:t>Hee</w:t>
      </w:r>
      <w:proofErr w:type="spellEnd"/>
      <w:r w:rsidRPr="00E52903">
        <w:rPr>
          <w:rFonts w:asciiTheme="majorHAnsi" w:hAnsiTheme="majorHAnsi" w:cstheme="majorHAnsi"/>
        </w:rPr>
        <w:t xml:space="preserve"> Kim, The Fantasy of Asian America: Identity, Ideology, and Desire) 2009 //</w:t>
      </w:r>
      <w:proofErr w:type="spellStart"/>
      <w:r w:rsidRPr="00E52903">
        <w:rPr>
          <w:rFonts w:asciiTheme="majorHAnsi" w:hAnsiTheme="majorHAnsi" w:cstheme="majorHAnsi"/>
        </w:rPr>
        <w:t>Nato</w:t>
      </w:r>
      <w:proofErr w:type="spellEnd"/>
    </w:p>
    <w:p w14:paraId="74123002" w14:textId="77777777" w:rsidR="00245BB8" w:rsidRPr="00E52903" w:rsidRDefault="00245BB8" w:rsidP="00245BB8">
      <w:pPr>
        <w:rPr>
          <w:rFonts w:asciiTheme="majorHAnsi" w:hAnsiTheme="majorHAnsi" w:cstheme="majorHAnsi"/>
          <w:u w:val="single"/>
        </w:rPr>
      </w:pPr>
      <w:proofErr w:type="gramStart"/>
      <w:r w:rsidRPr="00E52903">
        <w:rPr>
          <w:rFonts w:asciiTheme="majorHAnsi" w:hAnsiTheme="majorHAnsi" w:cstheme="majorHAnsi"/>
          <w:sz w:val="16"/>
        </w:rPr>
        <w:t>In light of</w:t>
      </w:r>
      <w:proofErr w:type="gramEnd"/>
      <w:r w:rsidRPr="00E52903">
        <w:rPr>
          <w:rFonts w:asciiTheme="majorHAnsi" w:hAnsiTheme="majorHAnsi" w:cstheme="majorHAnsi"/>
          <w:sz w:val="16"/>
        </w:rPr>
        <w:t xml:space="preserve"> </w:t>
      </w:r>
      <w:r w:rsidRPr="00E52903">
        <w:rPr>
          <w:rStyle w:val="StyleUnderline"/>
          <w:rFonts w:asciiTheme="majorHAnsi" w:hAnsiTheme="majorHAnsi" w:cstheme="majorHAnsi"/>
        </w:rPr>
        <w:t xml:space="preserve">racial identification, the apparitional </w:t>
      </w:r>
      <w:r w:rsidRPr="00E52903">
        <w:rPr>
          <w:rStyle w:val="StyleUnderline"/>
          <w:rFonts w:asciiTheme="majorHAnsi" w:hAnsiTheme="majorHAnsi" w:cstheme="majorHAnsi"/>
          <w:highlight w:val="green"/>
        </w:rPr>
        <w:t>power</w:t>
      </w:r>
      <w:r w:rsidRPr="00E52903">
        <w:rPr>
          <w:rStyle w:val="StyleUnderline"/>
          <w:rFonts w:asciiTheme="majorHAnsi" w:hAnsiTheme="majorHAnsi" w:cstheme="majorHAnsi"/>
        </w:rPr>
        <w:t xml:space="preserve"> of fantasy operates </w:t>
      </w:r>
      <w:r w:rsidRPr="00E52903">
        <w:rPr>
          <w:rStyle w:val="StyleUnderline"/>
          <w:rFonts w:asciiTheme="majorHAnsi" w:hAnsiTheme="majorHAnsi" w:cstheme="majorHAnsi"/>
          <w:highlight w:val="green"/>
        </w:rPr>
        <w:t>paradox</w:t>
      </w:r>
      <w:r w:rsidRPr="00E52903">
        <w:rPr>
          <w:rStyle w:val="StyleUnderline"/>
          <w:rFonts w:asciiTheme="majorHAnsi" w:hAnsiTheme="majorHAnsi" w:cstheme="majorHAnsi"/>
        </w:rPr>
        <w:t>ically</w:t>
      </w:r>
      <w:r w:rsidRPr="00E52903">
        <w:rPr>
          <w:rFonts w:asciiTheme="majorHAnsi" w:hAnsiTheme="majorHAnsi" w:cstheme="majorHAnsi"/>
          <w:sz w:val="16"/>
        </w:rPr>
        <w:t xml:space="preserve"> with a double function. </w:t>
      </w:r>
      <w:r w:rsidRPr="00E52903">
        <w:rPr>
          <w:rStyle w:val="StyleUnderline"/>
          <w:rFonts w:asciiTheme="majorHAnsi" w:hAnsiTheme="majorHAnsi" w:cstheme="majorHAnsi"/>
          <w:highlight w:val="green"/>
        </w:rPr>
        <w:t>First</w:t>
      </w:r>
      <w:r w:rsidRPr="00E52903">
        <w:rPr>
          <w:rStyle w:val="StyleUnderline"/>
          <w:rFonts w:asciiTheme="majorHAnsi" w:hAnsiTheme="majorHAnsi" w:cstheme="majorHAnsi"/>
        </w:rPr>
        <w:t xml:space="preserve">, it </w:t>
      </w:r>
      <w:r w:rsidRPr="00E52903">
        <w:rPr>
          <w:rStyle w:val="StyleUnderline"/>
          <w:rFonts w:asciiTheme="majorHAnsi" w:hAnsiTheme="majorHAnsi" w:cstheme="majorHAnsi"/>
          <w:highlight w:val="green"/>
        </w:rPr>
        <w:t>creates the gap of</w:t>
      </w:r>
      <w:r w:rsidRPr="00E52903">
        <w:rPr>
          <w:rStyle w:val="StyleUnderline"/>
          <w:rFonts w:asciiTheme="majorHAnsi" w:hAnsiTheme="majorHAnsi" w:cstheme="majorHAnsi"/>
        </w:rPr>
        <w:t xml:space="preserve"> the subject between </w:t>
      </w:r>
      <w:r w:rsidRPr="00E52903">
        <w:rPr>
          <w:rStyle w:val="StyleUnderline"/>
          <w:rFonts w:asciiTheme="majorHAnsi" w:hAnsiTheme="majorHAnsi" w:cstheme="majorHAnsi"/>
          <w:highlight w:val="green"/>
        </w:rPr>
        <w:t>real and symbolic. Second</w:t>
      </w:r>
      <w:r w:rsidRPr="00E52903">
        <w:rPr>
          <w:rStyle w:val="StyleUnderline"/>
          <w:rFonts w:asciiTheme="majorHAnsi" w:hAnsiTheme="majorHAnsi" w:cstheme="majorHAnsi"/>
        </w:rPr>
        <w:t xml:space="preserve">, it </w:t>
      </w:r>
      <w:r w:rsidRPr="00E52903">
        <w:rPr>
          <w:rStyle w:val="StyleUnderline"/>
          <w:rFonts w:asciiTheme="majorHAnsi" w:hAnsiTheme="majorHAnsi" w:cstheme="majorHAnsi"/>
          <w:highlight w:val="green"/>
        </w:rPr>
        <w:t>disavows</w:t>
      </w:r>
      <w:r w:rsidRPr="00E52903">
        <w:rPr>
          <w:rStyle w:val="StyleUnderline"/>
          <w:rFonts w:asciiTheme="majorHAnsi" w:hAnsiTheme="majorHAnsi" w:cstheme="majorHAnsi"/>
        </w:rPr>
        <w:t xml:space="preserve"> inherent </w:t>
      </w:r>
      <w:r w:rsidRPr="00E52903">
        <w:rPr>
          <w:rStyle w:val="StyleUnderline"/>
          <w:rFonts w:asciiTheme="majorHAnsi" w:hAnsiTheme="majorHAnsi" w:cstheme="majorHAnsi"/>
          <w:highlight w:val="green"/>
        </w:rPr>
        <w:t>antagonisms</w:t>
      </w:r>
      <w:r w:rsidRPr="00E52903">
        <w:rPr>
          <w:rStyle w:val="StyleUnderline"/>
          <w:rFonts w:asciiTheme="majorHAnsi" w:hAnsiTheme="majorHAnsi" w:cstheme="majorHAnsi"/>
        </w:rPr>
        <w:t xml:space="preserve"> in the community </w:t>
      </w:r>
      <w:r w:rsidRPr="00E52903">
        <w:rPr>
          <w:rStyle w:val="StyleUnderline"/>
          <w:rFonts w:asciiTheme="majorHAnsi" w:hAnsiTheme="majorHAnsi" w:cstheme="majorHAnsi"/>
          <w:highlight w:val="green"/>
        </w:rPr>
        <w:t>by attempting to close the gap, turning</w:t>
      </w:r>
      <w:r w:rsidRPr="00E52903">
        <w:rPr>
          <w:rStyle w:val="StyleUnderline"/>
          <w:rFonts w:asciiTheme="majorHAnsi" w:hAnsiTheme="majorHAnsi" w:cstheme="majorHAnsi"/>
        </w:rPr>
        <w:t xml:space="preserve"> its </w:t>
      </w:r>
      <w:r w:rsidRPr="00E52903">
        <w:rPr>
          <w:rStyle w:val="StyleUnderline"/>
          <w:rFonts w:asciiTheme="majorHAnsi" w:hAnsiTheme="majorHAnsi" w:cstheme="majorHAnsi"/>
          <w:highlight w:val="green"/>
        </w:rPr>
        <w:t>members into all identifiable subjects</w:t>
      </w:r>
      <w:r w:rsidRPr="00E52903">
        <w:rPr>
          <w:rStyle w:val="StyleUnderline"/>
          <w:rFonts w:asciiTheme="majorHAnsi" w:hAnsiTheme="majorHAnsi" w:cstheme="majorHAnsi"/>
        </w:rPr>
        <w:t xml:space="preserve"> naturally belonging to it.</w:t>
      </w:r>
      <w:r w:rsidRPr="00E52903">
        <w:rPr>
          <w:rFonts w:asciiTheme="majorHAnsi" w:hAnsiTheme="majorHAnsi" w:cstheme="majorHAnsi"/>
          <w:sz w:val="16"/>
        </w:rPr>
        <w:t xml:space="preserve"> In </w:t>
      </w:r>
      <w:r w:rsidRPr="00E52903">
        <w:rPr>
          <w:rStyle w:val="StyleUnderline"/>
          <w:rFonts w:asciiTheme="majorHAnsi" w:hAnsiTheme="majorHAnsi" w:cstheme="majorHAnsi"/>
        </w:rPr>
        <w:t>Orientalism, for instance</w:t>
      </w:r>
      <w:r w:rsidRPr="00E52903">
        <w:rPr>
          <w:rFonts w:asciiTheme="majorHAnsi" w:hAnsiTheme="majorHAnsi" w:cstheme="majorHAnsi"/>
          <w:sz w:val="16"/>
        </w:rPr>
        <w:t xml:space="preserve">, Edward Said </w:t>
      </w:r>
      <w:r w:rsidRPr="00E52903">
        <w:rPr>
          <w:rStyle w:val="StyleUnderline"/>
          <w:rFonts w:asciiTheme="majorHAnsi" w:hAnsiTheme="majorHAnsi" w:cstheme="majorHAnsi"/>
        </w:rPr>
        <w:t>criticizes a Western tradition of</w:t>
      </w:r>
      <w:r w:rsidRPr="00E52903">
        <w:rPr>
          <w:rFonts w:asciiTheme="majorHAnsi" w:hAnsiTheme="majorHAnsi" w:cstheme="majorHAnsi"/>
          <w:sz w:val="16"/>
        </w:rPr>
        <w:t xml:space="preserve"> colonialism for </w:t>
      </w:r>
      <w:r w:rsidRPr="00E52903">
        <w:rPr>
          <w:rStyle w:val="StyleUnderline"/>
          <w:rFonts w:asciiTheme="majorHAnsi" w:hAnsiTheme="majorHAnsi" w:cstheme="majorHAnsi"/>
        </w:rPr>
        <w:t>producing knowledge</w:t>
      </w:r>
      <w:r w:rsidRPr="00E52903">
        <w:rPr>
          <w:rFonts w:asciiTheme="majorHAnsi" w:hAnsiTheme="majorHAnsi" w:cstheme="majorHAnsi"/>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E52903">
        <w:rPr>
          <w:rStyle w:val="StyleUnderline"/>
          <w:rFonts w:asciiTheme="majorHAnsi" w:hAnsiTheme="majorHAnsi" w:cstheme="majorHAnsi"/>
          <w:highlight w:val="green"/>
        </w:rPr>
        <w:t>Orientalism</w:t>
      </w:r>
      <w:r w:rsidRPr="00E52903">
        <w:rPr>
          <w:rFonts w:asciiTheme="majorHAnsi" w:hAnsiTheme="majorHAnsi" w:cstheme="majorHAnsi"/>
          <w:sz w:val="16"/>
        </w:rPr>
        <w:t>, as he puts it, “</w:t>
      </w:r>
      <w:r w:rsidRPr="00E52903">
        <w:rPr>
          <w:rStyle w:val="StyleUnderline"/>
          <w:rFonts w:asciiTheme="majorHAnsi" w:hAnsiTheme="majorHAnsi" w:cstheme="majorHAnsi"/>
          <w:highlight w:val="green"/>
        </w:rPr>
        <w:t>operates as representations</w:t>
      </w:r>
      <w:r w:rsidRPr="00E52903">
        <w:rPr>
          <w:rFonts w:asciiTheme="majorHAnsi" w:hAnsiTheme="majorHAnsi" w:cstheme="majorHAnsi"/>
          <w:sz w:val="16"/>
        </w:rPr>
        <w:t xml:space="preserve">” (273). Granted, </w:t>
      </w:r>
      <w:r w:rsidRPr="00E52903">
        <w:rPr>
          <w:rStyle w:val="StyleUnderline"/>
          <w:rFonts w:asciiTheme="majorHAnsi" w:hAnsiTheme="majorHAnsi" w:cstheme="majorHAnsi"/>
        </w:rPr>
        <w:t>the reason that Western knowledge of the East becomes problematic is not so much that the West distorts</w:t>
      </w:r>
      <w:r w:rsidRPr="00E52903">
        <w:rPr>
          <w:rFonts w:asciiTheme="majorHAnsi" w:hAnsiTheme="majorHAnsi" w:cstheme="majorHAnsi"/>
          <w:sz w:val="16"/>
        </w:rPr>
        <w:t xml:space="preserve"> some sort of the primordial essence of the </w:t>
      </w:r>
      <w:r w:rsidRPr="00E52903">
        <w:rPr>
          <w:rStyle w:val="StyleUnderline"/>
          <w:rFonts w:asciiTheme="majorHAnsi" w:hAnsiTheme="majorHAnsi" w:cstheme="majorHAnsi"/>
        </w:rPr>
        <w:t xml:space="preserve">East; rather, it is that its hegemonic system of representation is </w:t>
      </w:r>
      <w:r w:rsidRPr="00E52903">
        <w:rPr>
          <w:rStyle w:val="StyleUnderline"/>
          <w:rFonts w:asciiTheme="majorHAnsi" w:hAnsiTheme="majorHAnsi" w:cstheme="majorHAnsi"/>
          <w:highlight w:val="green"/>
        </w:rPr>
        <w:t>arbitrarily closing the gap between the real</w:t>
      </w:r>
      <w:r w:rsidRPr="00E52903">
        <w:rPr>
          <w:rStyle w:val="StyleUnderline"/>
          <w:rFonts w:asciiTheme="majorHAnsi" w:hAnsiTheme="majorHAnsi" w:cstheme="majorHAnsi"/>
        </w:rPr>
        <w:t xml:space="preserve"> (unidentifiable) </w:t>
      </w:r>
      <w:r w:rsidRPr="00E52903">
        <w:rPr>
          <w:rStyle w:val="StyleUnderline"/>
          <w:rFonts w:asciiTheme="majorHAnsi" w:hAnsiTheme="majorHAnsi" w:cstheme="majorHAnsi"/>
          <w:highlight w:val="green"/>
        </w:rPr>
        <w:t>and the symbolic</w:t>
      </w:r>
      <w:r w:rsidRPr="00E52903">
        <w:rPr>
          <w:rStyle w:val="StyleUnderline"/>
          <w:rFonts w:asciiTheme="majorHAnsi" w:hAnsiTheme="majorHAnsi" w:cstheme="majorHAnsi"/>
        </w:rPr>
        <w:t xml:space="preserve"> (representable) of the East</w:t>
      </w:r>
      <w:r w:rsidRPr="00E52903">
        <w:rPr>
          <w:rFonts w:asciiTheme="majorHAnsi" w:hAnsiTheme="majorHAnsi" w:cstheme="majorHAnsi"/>
          <w:sz w:val="16"/>
        </w:rPr>
        <w:t xml:space="preserve">, </w:t>
      </w:r>
      <w:r w:rsidRPr="00E52903">
        <w:rPr>
          <w:rStyle w:val="StyleUnderline"/>
          <w:rFonts w:asciiTheme="majorHAnsi" w:hAnsiTheme="majorHAnsi" w:cstheme="majorHAnsi"/>
          <w:highlight w:val="green"/>
        </w:rPr>
        <w:t>leaving no room for the East to be otherwise</w:t>
      </w:r>
      <w:r w:rsidRPr="00E52903">
        <w:rPr>
          <w:rFonts w:asciiTheme="majorHAnsi" w:hAnsiTheme="majorHAnsi" w:cstheme="majorHAnsi"/>
          <w:sz w:val="16"/>
        </w:rPr>
        <w:t xml:space="preserve">, 35 namely, </w:t>
      </w:r>
      <w:r w:rsidRPr="00E52903">
        <w:rPr>
          <w:rStyle w:val="StyleUnderline"/>
          <w:rFonts w:asciiTheme="majorHAnsi" w:hAnsiTheme="majorHAnsi" w:cstheme="majorHAnsi"/>
        </w:rPr>
        <w:t>to be further imaginable as something the West is not in the know about</w:t>
      </w:r>
      <w:r w:rsidRPr="00E52903">
        <w:rPr>
          <w:rFonts w:asciiTheme="majorHAnsi" w:hAnsiTheme="majorHAnsi" w:cstheme="majorHAnsi"/>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sidRPr="00E52903">
        <w:rPr>
          <w:rStyle w:val="StyleUnderline"/>
          <w:rFonts w:asciiTheme="majorHAnsi" w:hAnsiTheme="majorHAnsi" w:cstheme="majorHAnsi"/>
        </w:rPr>
        <w:t xml:space="preserve">Western fantasy of the East gives birth to the symbolic essence of the East via Orientalism by </w:t>
      </w:r>
      <w:r w:rsidRPr="00E52903">
        <w:rPr>
          <w:rStyle w:val="StyleUnderline"/>
          <w:rFonts w:asciiTheme="majorHAnsi" w:hAnsiTheme="majorHAnsi" w:cstheme="majorHAnsi"/>
          <w:highlight w:val="green"/>
        </w:rPr>
        <w:t>turning</w:t>
      </w:r>
      <w:r w:rsidRPr="00E52903">
        <w:rPr>
          <w:rStyle w:val="StyleUnderline"/>
          <w:rFonts w:asciiTheme="majorHAnsi" w:hAnsiTheme="majorHAnsi" w:cstheme="majorHAnsi"/>
        </w:rPr>
        <w:t xml:space="preserve"> the </w:t>
      </w:r>
      <w:r w:rsidRPr="00E52903">
        <w:rPr>
          <w:rStyle w:val="StyleUnderline"/>
          <w:rFonts w:asciiTheme="majorHAnsi" w:hAnsiTheme="majorHAnsi" w:cstheme="majorHAnsi"/>
          <w:highlight w:val="green"/>
        </w:rPr>
        <w:t>East into an identifiable form of knowledge, getting rid of</w:t>
      </w:r>
      <w:r w:rsidRPr="00E52903">
        <w:rPr>
          <w:rStyle w:val="StyleUnderline"/>
          <w:rFonts w:asciiTheme="majorHAnsi" w:hAnsiTheme="majorHAnsi" w:cstheme="majorHAnsi"/>
        </w:rPr>
        <w:t xml:space="preserve"> an imaginary </w:t>
      </w:r>
      <w:r w:rsidRPr="00E52903">
        <w:rPr>
          <w:rStyle w:val="StyleUnderline"/>
          <w:rFonts w:asciiTheme="majorHAnsi" w:hAnsiTheme="majorHAnsi" w:cstheme="majorHAnsi"/>
          <w:highlight w:val="green"/>
        </w:rPr>
        <w:t>essence</w:t>
      </w:r>
      <w:r w:rsidRPr="00E52903">
        <w:rPr>
          <w:rStyle w:val="StyleUnderline"/>
          <w:rFonts w:asciiTheme="majorHAnsi" w:hAnsiTheme="majorHAnsi" w:cstheme="majorHAnsi"/>
        </w:rPr>
        <w:t xml:space="preserve"> believed to </w:t>
      </w:r>
      <w:r w:rsidRPr="00E52903">
        <w:rPr>
          <w:rStyle w:val="StyleUnderline"/>
          <w:rFonts w:asciiTheme="majorHAnsi" w:hAnsiTheme="majorHAnsi" w:cstheme="majorHAnsi"/>
          <w:highlight w:val="green"/>
        </w:rPr>
        <w:t>remain un-representable</w:t>
      </w:r>
      <w:r w:rsidRPr="00E52903">
        <w:rPr>
          <w:rStyle w:val="StyleUnderline"/>
          <w:rFonts w:asciiTheme="majorHAnsi" w:hAnsiTheme="majorHAnsi" w:cstheme="majorHAnsi"/>
        </w:rPr>
        <w:t xml:space="preserve"> and unidentifiable</w:t>
      </w:r>
      <w:r w:rsidRPr="00E52903">
        <w:rPr>
          <w:rFonts w:asciiTheme="majorHAnsi" w:hAnsiTheme="majorHAnsi" w:cstheme="majorHAnsi"/>
          <w:sz w:val="16"/>
        </w:rPr>
        <w:t xml:space="preserve">. At the same time, such a hegemonic system of Western representation of the East also creates a fantasy about the indefinable entity of imaginary essence, the real, of the East leaving the gap open. </w:t>
      </w:r>
      <w:r w:rsidRPr="00E52903">
        <w:rPr>
          <w:rStyle w:val="StyleUnderline"/>
          <w:rFonts w:asciiTheme="majorHAnsi" w:hAnsiTheme="majorHAnsi" w:cstheme="majorHAnsi"/>
          <w:highlight w:val="green"/>
        </w:rPr>
        <w:lastRenderedPageBreak/>
        <w:t>Within this paradox</w:t>
      </w:r>
      <w:r w:rsidRPr="00E52903">
        <w:rPr>
          <w:rStyle w:val="StyleUnderline"/>
          <w:rFonts w:asciiTheme="majorHAnsi" w:hAnsiTheme="majorHAnsi" w:cstheme="majorHAnsi"/>
        </w:rPr>
        <w:t xml:space="preserve">ical framework, the </w:t>
      </w:r>
      <w:r w:rsidRPr="00E52903">
        <w:rPr>
          <w:rStyle w:val="StyleUnderline"/>
          <w:rFonts w:asciiTheme="majorHAnsi" w:hAnsiTheme="majorHAnsi" w:cstheme="majorHAnsi"/>
          <w:highlight w:val="green"/>
        </w:rPr>
        <w:t>East</w:t>
      </w:r>
      <w:r w:rsidRPr="00E52903">
        <w:rPr>
          <w:rStyle w:val="StyleUnderline"/>
          <w:rFonts w:asciiTheme="majorHAnsi" w:hAnsiTheme="majorHAnsi" w:cstheme="majorHAnsi"/>
        </w:rPr>
        <w:t xml:space="preserve"> as an object of representation </w:t>
      </w:r>
      <w:r w:rsidRPr="00E52903">
        <w:rPr>
          <w:rStyle w:val="StyleUnderline"/>
          <w:rFonts w:asciiTheme="majorHAnsi" w:hAnsiTheme="majorHAnsi" w:cstheme="majorHAnsi"/>
          <w:highlight w:val="green"/>
        </w:rPr>
        <w:t>becomes stuck within the endless circle of Orientalism</w:t>
      </w:r>
      <w:r w:rsidRPr="00E52903">
        <w:rPr>
          <w:rStyle w:val="StyleUnderline"/>
          <w:rFonts w:asciiTheme="majorHAnsi" w:hAnsiTheme="majorHAnsi" w:cstheme="majorHAnsi"/>
        </w:rPr>
        <w:t xml:space="preserve"> by being </w:t>
      </w:r>
      <w:r w:rsidRPr="00E52903">
        <w:rPr>
          <w:rStyle w:val="StyleUnderline"/>
          <w:rFonts w:asciiTheme="majorHAnsi" w:hAnsiTheme="majorHAnsi" w:cstheme="majorHAnsi"/>
          <w:highlight w:val="green"/>
        </w:rPr>
        <w:t>neither the fully</w:t>
      </w:r>
      <w:r w:rsidRPr="00E52903">
        <w:rPr>
          <w:rStyle w:val="StyleUnderline"/>
          <w:rFonts w:asciiTheme="majorHAnsi" w:hAnsiTheme="majorHAnsi" w:cstheme="majorHAnsi"/>
        </w:rPr>
        <w:t xml:space="preserve"> Orientalism-</w:t>
      </w:r>
      <w:r w:rsidRPr="00E52903">
        <w:rPr>
          <w:rStyle w:val="StyleUnderline"/>
          <w:rFonts w:asciiTheme="majorHAnsi" w:hAnsiTheme="majorHAnsi" w:cstheme="majorHAnsi"/>
          <w:highlight w:val="green"/>
        </w:rPr>
        <w:t>free</w:t>
      </w:r>
      <w:r w:rsidRPr="00E52903">
        <w:rPr>
          <w:rStyle w:val="StyleUnderline"/>
          <w:rFonts w:asciiTheme="majorHAnsi" w:hAnsiTheme="majorHAnsi" w:cstheme="majorHAnsi"/>
        </w:rPr>
        <w:t xml:space="preserve"> East </w:t>
      </w:r>
      <w:r w:rsidRPr="00E52903">
        <w:rPr>
          <w:rStyle w:val="StyleUnderline"/>
          <w:rFonts w:asciiTheme="majorHAnsi" w:hAnsiTheme="majorHAnsi" w:cstheme="majorHAnsi"/>
          <w:highlight w:val="green"/>
        </w:rPr>
        <w:t>nor</w:t>
      </w:r>
      <w:r w:rsidRPr="00E52903">
        <w:rPr>
          <w:rStyle w:val="StyleUnderline"/>
          <w:rFonts w:asciiTheme="majorHAnsi" w:hAnsiTheme="majorHAnsi" w:cstheme="majorHAnsi"/>
        </w:rPr>
        <w:t xml:space="preserve"> the East as an </w:t>
      </w:r>
      <w:r w:rsidRPr="00E52903">
        <w:rPr>
          <w:rStyle w:val="StyleUnderline"/>
          <w:rFonts w:asciiTheme="majorHAnsi" w:hAnsiTheme="majorHAnsi" w:cstheme="majorHAnsi"/>
          <w:highlight w:val="green"/>
        </w:rPr>
        <w:t>authentic Western knowledge</w:t>
      </w:r>
      <w:r w:rsidRPr="00E52903">
        <w:rPr>
          <w:rStyle w:val="StyleUnderline"/>
          <w:rFonts w:asciiTheme="majorHAnsi" w:hAnsiTheme="majorHAnsi" w:cstheme="majorHAnsi"/>
        </w:rPr>
        <w:t>.</w:t>
      </w:r>
    </w:p>
    <w:p w14:paraId="78C8AD57" w14:textId="77777777" w:rsidR="00245BB8" w:rsidRPr="00E52903" w:rsidRDefault="00245BB8" w:rsidP="00245BB8">
      <w:pPr>
        <w:pStyle w:val="Heading4"/>
        <w:rPr>
          <w:rFonts w:asciiTheme="majorHAnsi" w:hAnsiTheme="majorHAnsi" w:cstheme="majorHAnsi"/>
        </w:rPr>
      </w:pPr>
      <w:proofErr w:type="gramStart"/>
      <w:r w:rsidRPr="00E52903">
        <w:rPr>
          <w:rFonts w:asciiTheme="majorHAnsi" w:hAnsiTheme="majorHAnsi" w:cstheme="majorHAnsi"/>
        </w:rPr>
        <w:t>Thus</w:t>
      </w:r>
      <w:proofErr w:type="gramEnd"/>
      <w:r w:rsidRPr="00E52903">
        <w:rPr>
          <w:rFonts w:asciiTheme="majorHAnsi" w:hAnsiTheme="majorHAnsi" w:cstheme="majorHAnsi"/>
        </w:rPr>
        <w:t xml:space="preserve"> the standard is embrace Charlie Chan’s </w:t>
      </w:r>
      <w:proofErr w:type="spellStart"/>
      <w:r w:rsidRPr="00E52903">
        <w:rPr>
          <w:rFonts w:asciiTheme="majorHAnsi" w:hAnsiTheme="majorHAnsi" w:cstheme="majorHAnsi"/>
        </w:rPr>
        <w:t>subjectless</w:t>
      </w:r>
      <w:proofErr w:type="spellEnd"/>
      <w:r w:rsidRPr="00E52903">
        <w:rPr>
          <w:rFonts w:asciiTheme="majorHAnsi" w:hAnsiTheme="majorHAnsi" w:cstheme="majorHAnsi"/>
        </w:rPr>
        <w:t xml:space="preserve"> and hauntological position</w:t>
      </w:r>
    </w:p>
    <w:p w14:paraId="59AC7FD3" w14:textId="77777777"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Prefer additionally</w:t>
      </w:r>
    </w:p>
    <w:p w14:paraId="49B0A349" w14:textId="77777777"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1] Inclusion – Charlie Chan is key to inspiration to expand values and inclusion which o/w since debate needs to be accessible.</w:t>
      </w:r>
    </w:p>
    <w:p w14:paraId="1874F500" w14:textId="77777777" w:rsidR="00245BB8" w:rsidRPr="00E52903" w:rsidRDefault="00245BB8" w:rsidP="00245BB8">
      <w:pPr>
        <w:rPr>
          <w:rFonts w:asciiTheme="majorHAnsi" w:hAnsiTheme="majorHAnsi" w:cstheme="majorHAnsi"/>
        </w:rPr>
      </w:pPr>
      <w:r w:rsidRPr="00E52903">
        <w:rPr>
          <w:rStyle w:val="Style13ptBold"/>
          <w:rFonts w:asciiTheme="majorHAnsi" w:hAnsiTheme="majorHAnsi" w:cstheme="majorHAnsi"/>
        </w:rPr>
        <w:t xml:space="preserve">Kim 6 </w:t>
      </w:r>
      <w:r w:rsidRPr="00E52903">
        <w:rPr>
          <w:rFonts w:asciiTheme="majorHAnsi" w:hAnsiTheme="majorHAnsi" w:cstheme="majorHAnsi"/>
        </w:rPr>
        <w:t>(Chang-</w:t>
      </w:r>
      <w:proofErr w:type="spellStart"/>
      <w:r w:rsidRPr="00E52903">
        <w:rPr>
          <w:rFonts w:asciiTheme="majorHAnsi" w:hAnsiTheme="majorHAnsi" w:cstheme="majorHAnsi"/>
        </w:rPr>
        <w:t>Hee</w:t>
      </w:r>
      <w:proofErr w:type="spellEnd"/>
      <w:r w:rsidRPr="00E52903">
        <w:rPr>
          <w:rFonts w:asciiTheme="majorHAnsi" w:hAnsiTheme="majorHAnsi" w:cstheme="majorHAnsi"/>
        </w:rPr>
        <w:t xml:space="preserve"> Kim, The Fantasy of Asian America: Identity, Ideology, and Desire) 2009 //</w:t>
      </w:r>
      <w:proofErr w:type="spellStart"/>
      <w:r w:rsidRPr="00E52903">
        <w:rPr>
          <w:rFonts w:asciiTheme="majorHAnsi" w:hAnsiTheme="majorHAnsi" w:cstheme="majorHAnsi"/>
        </w:rPr>
        <w:t>Nato</w:t>
      </w:r>
      <w:proofErr w:type="spellEnd"/>
      <w:r w:rsidRPr="00E52903">
        <w:rPr>
          <w:rFonts w:asciiTheme="majorHAnsi" w:hAnsiTheme="majorHAnsi" w:cstheme="majorHAnsi"/>
        </w:rPr>
        <w:t xml:space="preserve"> + </w:t>
      </w:r>
      <w:proofErr w:type="spellStart"/>
      <w:r w:rsidRPr="00E52903">
        <w:rPr>
          <w:rFonts w:asciiTheme="majorHAnsi" w:hAnsiTheme="majorHAnsi" w:cstheme="majorHAnsi"/>
        </w:rPr>
        <w:t>lydia</w:t>
      </w:r>
      <w:proofErr w:type="spellEnd"/>
    </w:p>
    <w:p w14:paraId="59E7AD6E" w14:textId="77777777" w:rsidR="00245BB8" w:rsidRPr="00E52903" w:rsidRDefault="00245BB8" w:rsidP="00245BB8">
      <w:pPr>
        <w:rPr>
          <w:rFonts w:asciiTheme="majorHAnsi" w:hAnsiTheme="majorHAnsi" w:cstheme="majorHAnsi"/>
          <w:sz w:val="16"/>
        </w:rPr>
      </w:pPr>
      <w:r w:rsidRPr="00E52903">
        <w:rPr>
          <w:rFonts w:asciiTheme="majorHAnsi" w:hAnsiTheme="majorHAnsi" w:cstheme="majorHAnsi"/>
          <w:sz w:val="16"/>
        </w:rPr>
        <w:t xml:space="preserve">Therefore, what is at </w:t>
      </w:r>
      <w:r w:rsidRPr="00E52903">
        <w:rPr>
          <w:rStyle w:val="StyleUnderline"/>
          <w:rFonts w:asciiTheme="majorHAnsi" w:hAnsiTheme="majorHAnsi" w:cstheme="majorHAnsi"/>
        </w:rPr>
        <w:t xml:space="preserve">stake in a critique of </w:t>
      </w:r>
      <w:r w:rsidRPr="00E52903">
        <w:rPr>
          <w:rStyle w:val="StyleUnderline"/>
          <w:rFonts w:asciiTheme="majorHAnsi" w:hAnsiTheme="majorHAnsi" w:cstheme="majorHAnsi"/>
          <w:highlight w:val="green"/>
        </w:rPr>
        <w:t>Asian</w:t>
      </w:r>
      <w:r w:rsidRPr="00E52903">
        <w:rPr>
          <w:rStyle w:val="StyleUnderline"/>
          <w:rFonts w:asciiTheme="majorHAnsi" w:hAnsiTheme="majorHAnsi" w:cstheme="majorHAnsi"/>
        </w:rPr>
        <w:t xml:space="preserve"> American </w:t>
      </w:r>
      <w:r w:rsidRPr="00E52903">
        <w:rPr>
          <w:rStyle w:val="StyleUnderline"/>
          <w:rFonts w:asciiTheme="majorHAnsi" w:hAnsiTheme="majorHAnsi" w:cstheme="majorHAnsi"/>
          <w:highlight w:val="green"/>
        </w:rPr>
        <w:t>identity politics is not</w:t>
      </w:r>
      <w:r w:rsidRPr="00E52903">
        <w:rPr>
          <w:rFonts w:asciiTheme="majorHAnsi" w:hAnsiTheme="majorHAnsi" w:cstheme="majorHAnsi"/>
          <w:sz w:val="16"/>
        </w:rPr>
        <w:t xml:space="preserve"> so much how </w:t>
      </w:r>
      <w:r w:rsidRPr="00E52903">
        <w:rPr>
          <w:rStyle w:val="StyleUnderline"/>
          <w:rFonts w:asciiTheme="majorHAnsi" w:hAnsiTheme="majorHAnsi" w:cstheme="majorHAnsi"/>
        </w:rPr>
        <w:t xml:space="preserve">identity politics </w:t>
      </w:r>
      <w:r w:rsidRPr="00E52903">
        <w:rPr>
          <w:rStyle w:val="StyleUnderline"/>
          <w:rFonts w:asciiTheme="majorHAnsi" w:hAnsiTheme="majorHAnsi" w:cstheme="majorHAnsi"/>
          <w:highlight w:val="green"/>
        </w:rPr>
        <w:t>excludes</w:t>
      </w:r>
      <w:r w:rsidRPr="00E52903">
        <w:rPr>
          <w:rFonts w:asciiTheme="majorHAnsi" w:hAnsiTheme="majorHAnsi" w:cstheme="majorHAnsi"/>
          <w:sz w:val="16"/>
        </w:rPr>
        <w:t xml:space="preserve"> positive and </w:t>
      </w:r>
      <w:r w:rsidRPr="00E52903">
        <w:rPr>
          <w:rStyle w:val="StyleUnderline"/>
          <w:rFonts w:asciiTheme="majorHAnsi" w:hAnsiTheme="majorHAnsi" w:cstheme="majorHAnsi"/>
        </w:rPr>
        <w:t xml:space="preserve">legitimate </w:t>
      </w:r>
      <w:r w:rsidRPr="00E52903">
        <w:rPr>
          <w:rStyle w:val="StyleUnderline"/>
          <w:rFonts w:asciiTheme="majorHAnsi" w:hAnsiTheme="majorHAnsi" w:cstheme="majorHAnsi"/>
          <w:highlight w:val="green"/>
        </w:rPr>
        <w:t>subjects</w:t>
      </w:r>
      <w:r w:rsidRPr="00E52903">
        <w:rPr>
          <w:rStyle w:val="StyleUnderline"/>
          <w:rFonts w:asciiTheme="majorHAnsi" w:hAnsiTheme="majorHAnsi" w:cstheme="majorHAnsi"/>
        </w:rPr>
        <w:t xml:space="preserve"> </w:t>
      </w:r>
      <w:r w:rsidRPr="00E52903">
        <w:rPr>
          <w:rFonts w:asciiTheme="majorHAnsi" w:hAnsiTheme="majorHAnsi" w:cstheme="majorHAnsi"/>
          <w:sz w:val="16"/>
        </w:rPr>
        <w:t xml:space="preserve">within itself </w:t>
      </w:r>
      <w:r w:rsidRPr="00E52903">
        <w:rPr>
          <w:rStyle w:val="StyleUnderline"/>
          <w:rFonts w:asciiTheme="majorHAnsi" w:hAnsiTheme="majorHAnsi" w:cstheme="majorHAnsi"/>
          <w:highlight w:val="green"/>
        </w:rPr>
        <w:t>as how the excluded</w:t>
      </w:r>
      <w:r w:rsidRPr="00E52903">
        <w:rPr>
          <w:rStyle w:val="StyleUnderline"/>
          <w:rFonts w:asciiTheme="majorHAnsi" w:hAnsiTheme="majorHAnsi" w:cstheme="majorHAnsi"/>
        </w:rPr>
        <w:t xml:space="preserve"> in an ethnic identity </w:t>
      </w:r>
      <w:r w:rsidRPr="00E52903">
        <w:rPr>
          <w:rStyle w:val="StyleUnderline"/>
          <w:rFonts w:asciiTheme="majorHAnsi" w:hAnsiTheme="majorHAnsi" w:cstheme="majorHAnsi"/>
          <w:highlight w:val="green"/>
        </w:rPr>
        <w:t>come to haunt</w:t>
      </w:r>
      <w:r w:rsidRPr="00E52903">
        <w:rPr>
          <w:rFonts w:asciiTheme="majorHAnsi" w:hAnsiTheme="majorHAnsi" w:cstheme="majorHAnsi"/>
          <w:sz w:val="16"/>
        </w:rPr>
        <w:t xml:space="preserve">, frustrate, </w:t>
      </w:r>
      <w:r w:rsidRPr="00E52903">
        <w:rPr>
          <w:rStyle w:val="StyleUnderline"/>
          <w:rFonts w:asciiTheme="majorHAnsi" w:hAnsiTheme="majorHAnsi" w:cstheme="majorHAnsi"/>
          <w:highlight w:val="green"/>
        </w:rPr>
        <w:t>and inspire</w:t>
      </w:r>
      <w:r w:rsidRPr="00E52903">
        <w:rPr>
          <w:rStyle w:val="StyleUnderline"/>
          <w:rFonts w:asciiTheme="majorHAnsi" w:hAnsiTheme="majorHAnsi" w:cstheme="majorHAnsi"/>
        </w:rPr>
        <w:t xml:space="preserve"> the subjects occupying hegemonic </w:t>
      </w:r>
      <w:proofErr w:type="spellStart"/>
      <w:r w:rsidRPr="00E52903">
        <w:rPr>
          <w:rStyle w:val="StyleUnderline"/>
          <w:rFonts w:asciiTheme="majorHAnsi" w:hAnsiTheme="majorHAnsi" w:cstheme="majorHAnsi"/>
        </w:rPr>
        <w:t>identitarian</w:t>
      </w:r>
      <w:proofErr w:type="spellEnd"/>
      <w:r w:rsidRPr="00E52903">
        <w:rPr>
          <w:rStyle w:val="StyleUnderline"/>
          <w:rFonts w:asciiTheme="majorHAnsi" w:hAnsiTheme="majorHAnsi" w:cstheme="majorHAnsi"/>
        </w:rPr>
        <w:t xml:space="preserve"> positions. </w:t>
      </w:r>
      <w:r w:rsidRPr="00E52903">
        <w:rPr>
          <w:rFonts w:asciiTheme="majorHAnsi" w:hAnsiTheme="majorHAnsi" w:cstheme="majorHAnsi"/>
          <w:sz w:val="16"/>
        </w:rPr>
        <w:t xml:space="preserve">In this sense, </w:t>
      </w:r>
      <w:r w:rsidRPr="00E52903">
        <w:rPr>
          <w:rStyle w:val="StyleUnderline"/>
          <w:rFonts w:asciiTheme="majorHAnsi" w:hAnsiTheme="majorHAnsi" w:cstheme="majorHAnsi"/>
          <w:highlight w:val="green"/>
        </w:rPr>
        <w:t>Charlie Chan</w:t>
      </w:r>
      <w:r w:rsidRPr="00E52903">
        <w:rPr>
          <w:rStyle w:val="StyleUnderline"/>
          <w:rFonts w:asciiTheme="majorHAnsi" w:hAnsiTheme="majorHAnsi" w:cstheme="majorHAnsi"/>
        </w:rPr>
        <w:t xml:space="preserve"> is </w:t>
      </w:r>
      <w:r w:rsidRPr="00E52903">
        <w:rPr>
          <w:rFonts w:asciiTheme="majorHAnsi" w:hAnsiTheme="majorHAnsi" w:cstheme="majorHAnsi"/>
          <w:sz w:val="16"/>
        </w:rPr>
        <w:t xml:space="preserve">not only </w:t>
      </w:r>
      <w:r w:rsidRPr="00E52903">
        <w:rPr>
          <w:rStyle w:val="StyleUnderline"/>
          <w:rFonts w:asciiTheme="majorHAnsi" w:hAnsiTheme="majorHAnsi" w:cstheme="majorHAnsi"/>
          <w:highlight w:val="green"/>
        </w:rPr>
        <w:t>alive</w:t>
      </w:r>
      <w:r w:rsidRPr="00E52903">
        <w:rPr>
          <w:rStyle w:val="StyleUnderline"/>
          <w:rFonts w:asciiTheme="majorHAnsi" w:hAnsiTheme="majorHAnsi" w:cstheme="majorHAnsi"/>
        </w:rPr>
        <w:t xml:space="preserve"> but also useful </w:t>
      </w:r>
      <w:r w:rsidRPr="00E52903">
        <w:rPr>
          <w:rStyle w:val="StyleUnderline"/>
          <w:rFonts w:asciiTheme="majorHAnsi" w:hAnsiTheme="majorHAnsi" w:cstheme="majorHAnsi"/>
          <w:highlight w:val="green"/>
        </w:rPr>
        <w:t>in the reformation</w:t>
      </w:r>
      <w:r w:rsidRPr="00E52903">
        <w:rPr>
          <w:rStyle w:val="StyleUnderline"/>
          <w:rFonts w:asciiTheme="majorHAnsi" w:hAnsiTheme="majorHAnsi" w:cstheme="majorHAnsi"/>
        </w:rPr>
        <w:t xml:space="preserve"> of Asian America</w:t>
      </w:r>
      <w:r w:rsidRPr="00E52903">
        <w:rPr>
          <w:rFonts w:asciiTheme="majorHAnsi" w:hAnsiTheme="majorHAnsi" w:cstheme="majorHAnsi"/>
          <w:sz w:val="16"/>
        </w:rPr>
        <w:t xml:space="preserve"> even </w:t>
      </w:r>
      <w:r w:rsidRPr="00E52903">
        <w:rPr>
          <w:rStyle w:val="StyleUnderline"/>
          <w:rFonts w:asciiTheme="majorHAnsi" w:hAnsiTheme="majorHAnsi" w:cstheme="majorHAnsi"/>
        </w:rPr>
        <w:t xml:space="preserve">in the </w:t>
      </w:r>
      <w:proofErr w:type="spellStart"/>
      <w:r w:rsidRPr="00E52903">
        <w:rPr>
          <w:rStyle w:val="StyleUnderline"/>
          <w:rFonts w:asciiTheme="majorHAnsi" w:hAnsiTheme="majorHAnsi" w:cstheme="majorHAnsi"/>
        </w:rPr>
        <w:t>twentiethfirst</w:t>
      </w:r>
      <w:proofErr w:type="spellEnd"/>
      <w:r w:rsidRPr="00E52903">
        <w:rPr>
          <w:rFonts w:asciiTheme="majorHAnsi" w:hAnsiTheme="majorHAnsi" w:cstheme="majorHAnsi"/>
          <w:sz w:val="16"/>
        </w:rPr>
        <w:t xml:space="preserve"> century. The permanent </w:t>
      </w:r>
      <w:r w:rsidRPr="00E52903">
        <w:rPr>
          <w:rStyle w:val="StyleUnderline"/>
          <w:rFonts w:asciiTheme="majorHAnsi" w:hAnsiTheme="majorHAnsi" w:cstheme="majorHAnsi"/>
        </w:rPr>
        <w:t>gap</w:t>
      </w:r>
      <w:r w:rsidRPr="00E52903">
        <w:rPr>
          <w:rFonts w:asciiTheme="majorHAnsi" w:hAnsiTheme="majorHAnsi" w:cstheme="majorHAnsi"/>
          <w:sz w:val="16"/>
        </w:rPr>
        <w:t xml:space="preserve"> left excluded </w:t>
      </w:r>
      <w:r w:rsidRPr="00E52903">
        <w:rPr>
          <w:rStyle w:val="StyleUnderline"/>
          <w:rFonts w:asciiTheme="majorHAnsi" w:hAnsiTheme="majorHAnsi" w:cstheme="majorHAnsi"/>
        </w:rPr>
        <w:t>in Asian American identity</w:t>
      </w:r>
      <w:r w:rsidRPr="00E52903">
        <w:rPr>
          <w:rFonts w:asciiTheme="majorHAnsi" w:hAnsiTheme="majorHAnsi" w:cstheme="majorHAnsi"/>
          <w:sz w:val="16"/>
        </w:rPr>
        <w:t xml:space="preserve"> comes to us </w:t>
      </w:r>
      <w:r w:rsidRPr="00E52903">
        <w:rPr>
          <w:rStyle w:val="StyleUnderline"/>
          <w:rFonts w:asciiTheme="majorHAnsi" w:hAnsiTheme="majorHAnsi" w:cstheme="majorHAnsi"/>
        </w:rPr>
        <w:t>as a promise for</w:t>
      </w:r>
      <w:r w:rsidRPr="00E52903">
        <w:rPr>
          <w:rFonts w:asciiTheme="majorHAnsi" w:hAnsiTheme="majorHAnsi" w:cstheme="majorHAnsi"/>
          <w:sz w:val="16"/>
        </w:rPr>
        <w:t xml:space="preserve"> the possibility of </w:t>
      </w:r>
      <w:r w:rsidRPr="00E52903">
        <w:rPr>
          <w:rStyle w:val="StyleUnderline"/>
          <w:rFonts w:asciiTheme="majorHAnsi" w:hAnsiTheme="majorHAnsi" w:cstheme="majorHAnsi"/>
          <w:highlight w:val="green"/>
        </w:rPr>
        <w:t>expanding</w:t>
      </w:r>
      <w:r w:rsidRPr="00E52903">
        <w:rPr>
          <w:rStyle w:val="StyleUnderline"/>
          <w:rFonts w:asciiTheme="majorHAnsi" w:hAnsiTheme="majorHAnsi" w:cstheme="majorHAnsi"/>
        </w:rPr>
        <w:t xml:space="preserve"> the democratic </w:t>
      </w:r>
      <w:r w:rsidRPr="00E52903">
        <w:rPr>
          <w:rStyle w:val="StyleUnderline"/>
          <w:rFonts w:asciiTheme="majorHAnsi" w:hAnsiTheme="majorHAnsi" w:cstheme="majorHAnsi"/>
          <w:highlight w:val="green"/>
        </w:rPr>
        <w:t>values</w:t>
      </w:r>
      <w:r w:rsidRPr="00E52903">
        <w:rPr>
          <w:rFonts w:asciiTheme="majorHAnsi" w:hAnsiTheme="majorHAnsi" w:cstheme="majorHAnsi"/>
          <w:sz w:val="16"/>
        </w:rPr>
        <w:t xml:space="preserve"> in liberal society and, as Judith Butler puts it, “</w:t>
      </w:r>
      <w:r w:rsidRPr="00E52903">
        <w:rPr>
          <w:rStyle w:val="StyleUnderline"/>
          <w:rFonts w:asciiTheme="majorHAnsi" w:hAnsiTheme="majorHAnsi" w:cstheme="majorHAnsi"/>
          <w:highlight w:val="green"/>
        </w:rPr>
        <w:t>rendering</w:t>
      </w:r>
      <w:r w:rsidRPr="00E52903">
        <w:rPr>
          <w:rStyle w:val="StyleUnderline"/>
          <w:rFonts w:asciiTheme="majorHAnsi" w:hAnsiTheme="majorHAnsi" w:cstheme="majorHAnsi"/>
        </w:rPr>
        <w:t xml:space="preserve"> [our </w:t>
      </w:r>
      <w:r w:rsidRPr="00E52903">
        <w:rPr>
          <w:rStyle w:val="StyleUnderline"/>
          <w:rFonts w:asciiTheme="majorHAnsi" w:hAnsiTheme="majorHAnsi" w:cstheme="majorHAnsi"/>
          <w:highlight w:val="green"/>
        </w:rPr>
        <w:t>polity] more inclusive</w:t>
      </w:r>
      <w:r w:rsidRPr="00E52903">
        <w:rPr>
          <w:rFonts w:asciiTheme="majorHAnsi" w:hAnsiTheme="majorHAnsi" w:cstheme="majorHAnsi"/>
          <w:sz w:val="16"/>
        </w:rPr>
        <w:t xml:space="preserve">, more </w:t>
      </w:r>
      <w:proofErr w:type="gramStart"/>
      <w:r w:rsidRPr="00E52903">
        <w:rPr>
          <w:rFonts w:asciiTheme="majorHAnsi" w:hAnsiTheme="majorHAnsi" w:cstheme="majorHAnsi"/>
          <w:sz w:val="16"/>
        </w:rPr>
        <w:t>dynamic</w:t>
      </w:r>
      <w:proofErr w:type="gramEnd"/>
      <w:r w:rsidRPr="00E52903">
        <w:rPr>
          <w:rFonts w:asciiTheme="majorHAnsi" w:hAnsiTheme="majorHAnsi" w:cstheme="majorHAnsi"/>
          <w:sz w:val="16"/>
        </w:rPr>
        <w:t xml:space="preserve"> and more concrete” (“RU” 13). What should be noted is that these possibilities do not always come from the outside in a way that alternative subjects, writings, and politics continue to flow in or develop by expanding the territorial space of Asian America in terms of race, gender, sex, and geography; rather, my point is that they are more often than not already immanent in the </w:t>
      </w:r>
      <w:r w:rsidRPr="00E52903">
        <w:rPr>
          <w:rStyle w:val="StyleUnderline"/>
          <w:rFonts w:asciiTheme="majorHAnsi" w:hAnsiTheme="majorHAnsi" w:cstheme="majorHAnsi"/>
        </w:rPr>
        <w:t>current identity-based politics of Asian America</w:t>
      </w:r>
      <w:r w:rsidRPr="00E52903">
        <w:rPr>
          <w:rFonts w:asciiTheme="majorHAnsi" w:hAnsiTheme="majorHAnsi" w:cstheme="majorHAnsi"/>
          <w:sz w:val="16"/>
        </w:rPr>
        <w:t xml:space="preserve">, waiting to 50 awake, rise, and get illuminated and thus </w:t>
      </w:r>
      <w:r w:rsidRPr="00E52903">
        <w:rPr>
          <w:rStyle w:val="StyleUnderline"/>
          <w:rFonts w:asciiTheme="majorHAnsi" w:hAnsiTheme="majorHAnsi" w:cstheme="majorHAnsi"/>
        </w:rPr>
        <w:t>adding to Asian American literary studies unknowingly ignored meanings and methodologies of Asian American critique</w:t>
      </w:r>
      <w:r w:rsidRPr="00E52903">
        <w:rPr>
          <w:rFonts w:asciiTheme="majorHAnsi" w:hAnsiTheme="majorHAnsi" w:cstheme="majorHAnsi"/>
          <w:sz w:val="16"/>
        </w:rPr>
        <w:t>. In a broad sense, this is what my dissertation contributes to the extant scholarship of Asian American literary studies.</w:t>
      </w:r>
    </w:p>
    <w:p w14:paraId="27F54A27" w14:textId="77777777"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 xml:space="preserve">2] Lexicality – Charlie Chan is the center of Asian </w:t>
      </w:r>
      <w:proofErr w:type="gramStart"/>
      <w:r w:rsidRPr="00E52903">
        <w:rPr>
          <w:rFonts w:asciiTheme="majorHAnsi" w:hAnsiTheme="majorHAnsi" w:cstheme="majorHAnsi"/>
        </w:rPr>
        <w:t>America</w:t>
      </w:r>
      <w:proofErr w:type="gramEnd"/>
      <w:r w:rsidRPr="00E52903">
        <w:rPr>
          <w:rFonts w:asciiTheme="majorHAnsi" w:hAnsiTheme="majorHAnsi" w:cstheme="majorHAnsi"/>
        </w:rPr>
        <w:t xml:space="preserve"> which is the world we live in today, everything is defined in relation to it.</w:t>
      </w:r>
    </w:p>
    <w:p w14:paraId="082A70F2" w14:textId="77777777" w:rsidR="00245BB8" w:rsidRPr="00E52903" w:rsidRDefault="00245BB8" w:rsidP="00245BB8">
      <w:pPr>
        <w:rPr>
          <w:rFonts w:asciiTheme="majorHAnsi" w:hAnsiTheme="majorHAnsi" w:cstheme="majorHAnsi"/>
        </w:rPr>
      </w:pPr>
      <w:r w:rsidRPr="00E52903">
        <w:rPr>
          <w:rStyle w:val="Style13ptBold"/>
          <w:rFonts w:asciiTheme="majorHAnsi" w:hAnsiTheme="majorHAnsi" w:cstheme="majorHAnsi"/>
        </w:rPr>
        <w:t xml:space="preserve">Kim 7 </w:t>
      </w:r>
      <w:r w:rsidRPr="00E52903">
        <w:rPr>
          <w:rFonts w:asciiTheme="majorHAnsi" w:hAnsiTheme="majorHAnsi" w:cstheme="majorHAnsi"/>
        </w:rPr>
        <w:t>(Chang-</w:t>
      </w:r>
      <w:proofErr w:type="spellStart"/>
      <w:r w:rsidRPr="00E52903">
        <w:rPr>
          <w:rFonts w:asciiTheme="majorHAnsi" w:hAnsiTheme="majorHAnsi" w:cstheme="majorHAnsi"/>
        </w:rPr>
        <w:t>Hee</w:t>
      </w:r>
      <w:proofErr w:type="spellEnd"/>
      <w:r w:rsidRPr="00E52903">
        <w:rPr>
          <w:rFonts w:asciiTheme="majorHAnsi" w:hAnsiTheme="majorHAnsi" w:cstheme="majorHAnsi"/>
        </w:rPr>
        <w:t xml:space="preserve"> Kim, The Fantasy of Asian America: Identity, Ideology, and Desire) 2009 //</w:t>
      </w:r>
      <w:proofErr w:type="spellStart"/>
      <w:r w:rsidRPr="00E52903">
        <w:rPr>
          <w:rFonts w:asciiTheme="majorHAnsi" w:hAnsiTheme="majorHAnsi" w:cstheme="majorHAnsi"/>
        </w:rPr>
        <w:t>Nato</w:t>
      </w:r>
      <w:proofErr w:type="spellEnd"/>
      <w:r w:rsidRPr="00E52903">
        <w:rPr>
          <w:rFonts w:asciiTheme="majorHAnsi" w:hAnsiTheme="majorHAnsi" w:cstheme="majorHAnsi"/>
        </w:rPr>
        <w:t xml:space="preserve"> + Lydia</w:t>
      </w:r>
    </w:p>
    <w:p w14:paraId="5F3B9EEC" w14:textId="77777777" w:rsidR="00245BB8" w:rsidRPr="00E52903" w:rsidRDefault="00245BB8" w:rsidP="00245BB8">
      <w:pPr>
        <w:rPr>
          <w:rFonts w:asciiTheme="majorHAnsi" w:hAnsiTheme="majorHAnsi" w:cstheme="majorHAnsi"/>
          <w:u w:val="single"/>
        </w:rPr>
      </w:pPr>
      <w:r w:rsidRPr="00E52903">
        <w:rPr>
          <w:rStyle w:val="StyleUnderline"/>
          <w:rFonts w:asciiTheme="majorHAnsi" w:hAnsiTheme="majorHAnsi" w:cstheme="majorHAnsi"/>
        </w:rPr>
        <w:t xml:space="preserve">As a paradoxical figure of hauntology, </w:t>
      </w:r>
      <w:r w:rsidRPr="00E52903">
        <w:rPr>
          <w:rStyle w:val="StyleUnderline"/>
          <w:rFonts w:asciiTheme="majorHAnsi" w:hAnsiTheme="majorHAnsi" w:cstheme="majorHAnsi"/>
          <w:highlight w:val="green"/>
        </w:rPr>
        <w:t>Charlie Chan would never disappear</w:t>
      </w:r>
      <w:r w:rsidRPr="00E52903">
        <w:rPr>
          <w:rStyle w:val="StyleUnderline"/>
          <w:rFonts w:asciiTheme="majorHAnsi" w:hAnsiTheme="majorHAnsi" w:cstheme="majorHAnsi"/>
        </w:rPr>
        <w:t>, if not becoming a legend.</w:t>
      </w:r>
      <w:r w:rsidRPr="00E52903">
        <w:rPr>
          <w:rFonts w:asciiTheme="majorHAnsi" w:hAnsiTheme="majorHAnsi" w:cstheme="majorHAnsi"/>
          <w:sz w:val="16"/>
          <w:szCs w:val="16"/>
        </w:rPr>
        <w:t xml:space="preserve"> </w:t>
      </w:r>
      <w:r w:rsidRPr="00E52903">
        <w:rPr>
          <w:rStyle w:val="StyleUnderline"/>
          <w:rFonts w:asciiTheme="majorHAnsi" w:hAnsiTheme="majorHAnsi" w:cstheme="majorHAnsi"/>
          <w:highlight w:val="green"/>
        </w:rPr>
        <w:t>No Asian American</w:t>
      </w:r>
      <w:r w:rsidRPr="00E52903">
        <w:rPr>
          <w:rStyle w:val="StyleUnderline"/>
          <w:rFonts w:asciiTheme="majorHAnsi" w:hAnsiTheme="majorHAnsi" w:cstheme="majorHAnsi"/>
        </w:rPr>
        <w:t xml:space="preserve"> </w:t>
      </w:r>
      <w:r w:rsidRPr="00E52903">
        <w:rPr>
          <w:rStyle w:val="StyleUnderline"/>
          <w:rFonts w:asciiTheme="majorHAnsi" w:hAnsiTheme="majorHAnsi" w:cstheme="majorHAnsi"/>
          <w:highlight w:val="green"/>
        </w:rPr>
        <w:t>can</w:t>
      </w:r>
      <w:r w:rsidRPr="00E52903">
        <w:rPr>
          <w:rStyle w:val="StyleUnderline"/>
          <w:rFonts w:asciiTheme="majorHAnsi" w:hAnsiTheme="majorHAnsi" w:cstheme="majorHAnsi"/>
        </w:rPr>
        <w:t xml:space="preserve"> possibly </w:t>
      </w:r>
      <w:r w:rsidRPr="00E52903">
        <w:rPr>
          <w:rStyle w:val="StyleUnderline"/>
          <w:rFonts w:asciiTheme="majorHAnsi" w:hAnsiTheme="majorHAnsi" w:cstheme="majorHAnsi"/>
          <w:highlight w:val="green"/>
        </w:rPr>
        <w:t>exist without his ghost</w:t>
      </w:r>
      <w:r w:rsidRPr="00E52903">
        <w:rPr>
          <w:rStyle w:val="StyleUnderline"/>
          <w:rFonts w:asciiTheme="majorHAnsi" w:hAnsiTheme="majorHAnsi" w:cstheme="majorHAnsi"/>
        </w:rPr>
        <w:t xml:space="preserve"> lurking behind him insofar as his refashioning </w:t>
      </w:r>
      <w:r w:rsidRPr="00E52903">
        <w:rPr>
          <w:rStyle w:val="StyleUnderline"/>
          <w:rFonts w:asciiTheme="majorHAnsi" w:hAnsiTheme="majorHAnsi" w:cstheme="majorHAnsi"/>
          <w:highlight w:val="green"/>
        </w:rPr>
        <w:t>of self-identity</w:t>
      </w:r>
      <w:r w:rsidRPr="00E52903">
        <w:rPr>
          <w:rStyle w:val="StyleUnderline"/>
          <w:rFonts w:asciiTheme="majorHAnsi" w:hAnsiTheme="majorHAnsi" w:cstheme="majorHAnsi"/>
        </w:rPr>
        <w:t xml:space="preserve"> as performing “resistance and rebellion,” </w:t>
      </w:r>
      <w:r w:rsidRPr="00E52903">
        <w:rPr>
          <w:rFonts w:asciiTheme="majorHAnsi" w:hAnsiTheme="majorHAnsi" w:cstheme="majorHAnsi"/>
          <w:sz w:val="16"/>
          <w:szCs w:val="16"/>
        </w:rPr>
        <w:t xml:space="preserve">on the one hand, becomes realized as antithetical to Chan, and on the other, becomes affiliated indispensably with him. </w:t>
      </w:r>
      <w:r w:rsidRPr="00E52903">
        <w:rPr>
          <w:rStyle w:val="StyleUnderline"/>
          <w:rFonts w:asciiTheme="majorHAnsi" w:hAnsiTheme="majorHAnsi" w:cstheme="majorHAnsi"/>
        </w:rPr>
        <w:t xml:space="preserve">I consider that </w:t>
      </w:r>
      <w:r w:rsidRPr="00E52903">
        <w:rPr>
          <w:rStyle w:val="StyleUnderline"/>
          <w:rFonts w:asciiTheme="majorHAnsi" w:hAnsiTheme="majorHAnsi" w:cstheme="majorHAnsi"/>
          <w:highlight w:val="green"/>
        </w:rPr>
        <w:t>Chan</w:t>
      </w:r>
      <w:r w:rsidRPr="00E52903">
        <w:rPr>
          <w:rStyle w:val="StyleUnderline"/>
          <w:rFonts w:asciiTheme="majorHAnsi" w:hAnsiTheme="majorHAnsi" w:cstheme="majorHAnsi"/>
        </w:rPr>
        <w:t xml:space="preserve"> is what </w:t>
      </w:r>
      <w:r w:rsidRPr="00E52903">
        <w:rPr>
          <w:rStyle w:val="StyleUnderline"/>
          <w:rFonts w:asciiTheme="majorHAnsi" w:hAnsiTheme="majorHAnsi" w:cstheme="majorHAnsi"/>
          <w:highlight w:val="green"/>
        </w:rPr>
        <w:t>makes</w:t>
      </w:r>
      <w:r w:rsidRPr="00E52903">
        <w:rPr>
          <w:rStyle w:val="StyleUnderline"/>
          <w:rFonts w:asciiTheme="majorHAnsi" w:hAnsiTheme="majorHAnsi" w:cstheme="majorHAnsi"/>
        </w:rPr>
        <w:t xml:space="preserve"> </w:t>
      </w:r>
      <w:r w:rsidRPr="00E52903">
        <w:rPr>
          <w:rStyle w:val="StyleUnderline"/>
          <w:rFonts w:asciiTheme="majorHAnsi" w:hAnsiTheme="majorHAnsi" w:cstheme="majorHAnsi"/>
          <w:highlight w:val="green"/>
        </w:rPr>
        <w:t>Asian Americans</w:t>
      </w:r>
      <w:r w:rsidRPr="00E52903">
        <w:rPr>
          <w:rStyle w:val="StyleUnderline"/>
          <w:rFonts w:asciiTheme="majorHAnsi" w:hAnsiTheme="majorHAnsi" w:cstheme="majorHAnsi"/>
        </w:rPr>
        <w:t xml:space="preserve"> keep </w:t>
      </w:r>
      <w:r w:rsidRPr="00E52903">
        <w:rPr>
          <w:rStyle w:val="StyleUnderline"/>
          <w:rFonts w:asciiTheme="majorHAnsi" w:hAnsiTheme="majorHAnsi" w:cstheme="majorHAnsi"/>
          <w:highlight w:val="green"/>
        </w:rPr>
        <w:t>becoming themselves</w:t>
      </w:r>
      <w:r w:rsidRPr="00E52903">
        <w:rPr>
          <w:rStyle w:val="StyleUnderline"/>
          <w:rFonts w:asciiTheme="majorHAnsi" w:hAnsiTheme="majorHAnsi" w:cstheme="majorHAnsi"/>
        </w:rPr>
        <w:t xml:space="preserve">, incessantly </w:t>
      </w:r>
      <w:r w:rsidRPr="00E52903">
        <w:rPr>
          <w:rStyle w:val="StyleUnderline"/>
          <w:rFonts w:asciiTheme="majorHAnsi" w:hAnsiTheme="majorHAnsi" w:cstheme="majorHAnsi"/>
          <w:highlight w:val="green"/>
        </w:rPr>
        <w:t>haunting and inspiring</w:t>
      </w:r>
      <w:r w:rsidRPr="00E52903">
        <w:rPr>
          <w:rStyle w:val="StyleUnderline"/>
          <w:rFonts w:asciiTheme="majorHAnsi" w:hAnsiTheme="majorHAnsi" w:cstheme="majorHAnsi"/>
        </w:rPr>
        <w:t xml:space="preserve"> them </w:t>
      </w:r>
      <w:r w:rsidRPr="00E52903">
        <w:rPr>
          <w:rStyle w:val="StyleUnderline"/>
          <w:rFonts w:asciiTheme="majorHAnsi" w:hAnsiTheme="majorHAnsi" w:cstheme="majorHAnsi"/>
          <w:highlight w:val="green"/>
        </w:rPr>
        <w:t>as the</w:t>
      </w:r>
      <w:r w:rsidRPr="00E52903">
        <w:rPr>
          <w:rStyle w:val="StyleUnderline"/>
          <w:rFonts w:asciiTheme="majorHAnsi" w:hAnsiTheme="majorHAnsi" w:cstheme="majorHAnsi"/>
        </w:rPr>
        <w:t xml:space="preserve"> primordial </w:t>
      </w:r>
      <w:r w:rsidRPr="00E52903">
        <w:rPr>
          <w:rStyle w:val="StyleUnderline"/>
          <w:rFonts w:asciiTheme="majorHAnsi" w:hAnsiTheme="majorHAnsi" w:cstheme="majorHAnsi"/>
          <w:highlight w:val="green"/>
        </w:rPr>
        <w:t xml:space="preserve">figure of </w:t>
      </w:r>
      <w:r w:rsidRPr="00E52903">
        <w:rPr>
          <w:rStyle w:val="StyleUnderline"/>
          <w:rFonts w:asciiTheme="majorHAnsi" w:hAnsiTheme="majorHAnsi" w:cstheme="majorHAnsi"/>
          <w:highlight w:val="green"/>
        </w:rPr>
        <w:lastRenderedPageBreak/>
        <w:t>origin</w:t>
      </w:r>
      <w:r w:rsidRPr="00E52903">
        <w:rPr>
          <w:rStyle w:val="StyleUnderline"/>
          <w:rFonts w:asciiTheme="majorHAnsi" w:hAnsiTheme="majorHAnsi" w:cstheme="majorHAnsi"/>
        </w:rPr>
        <w:t xml:space="preserve">; at the same time, the configuration of Chan as imagined and primordial prevents them from fully being him in their effort to overcome him. </w:t>
      </w:r>
      <w:r w:rsidRPr="00E52903">
        <w:rPr>
          <w:rFonts w:asciiTheme="majorHAnsi" w:hAnsiTheme="majorHAnsi" w:cstheme="majorHAnsi"/>
          <w:sz w:val="16"/>
          <w:szCs w:val="16"/>
        </w:rPr>
        <w:t xml:space="preserve">29 Moreover, the gap of their being and becoming Chan is in fact an ontological point of reference where the usefulness and effectiveness of the identity-bounded cultural nationalism of Asian America could originate, has become obsolete, and in turn, recently started yielding diverse attempts to replace itself with alternative politics. </w:t>
      </w:r>
      <w:proofErr w:type="gramStart"/>
      <w:r w:rsidRPr="00E52903">
        <w:rPr>
          <w:rStyle w:val="StyleUnderline"/>
          <w:rFonts w:asciiTheme="majorHAnsi" w:hAnsiTheme="majorHAnsi" w:cstheme="majorHAnsi"/>
        </w:rPr>
        <w:t xml:space="preserve">That is to say, </w:t>
      </w:r>
      <w:r w:rsidRPr="00E52903">
        <w:rPr>
          <w:rStyle w:val="StyleUnderline"/>
          <w:rFonts w:asciiTheme="majorHAnsi" w:hAnsiTheme="majorHAnsi" w:cstheme="majorHAnsi"/>
          <w:highlight w:val="green"/>
        </w:rPr>
        <w:t>Charlie Chan</w:t>
      </w:r>
      <w:proofErr w:type="gramEnd"/>
      <w:r w:rsidRPr="00E52903">
        <w:rPr>
          <w:rStyle w:val="StyleUnderline"/>
          <w:rFonts w:asciiTheme="majorHAnsi" w:hAnsiTheme="majorHAnsi" w:cstheme="majorHAnsi"/>
          <w:highlight w:val="green"/>
        </w:rPr>
        <w:t xml:space="preserve"> is not</w:t>
      </w:r>
      <w:r w:rsidRPr="00E52903">
        <w:rPr>
          <w:rStyle w:val="StyleUnderline"/>
          <w:rFonts w:asciiTheme="majorHAnsi" w:hAnsiTheme="majorHAnsi" w:cstheme="majorHAnsi"/>
        </w:rPr>
        <w:t xml:space="preserve"> simply a </w:t>
      </w:r>
      <w:r w:rsidRPr="00E52903">
        <w:rPr>
          <w:rStyle w:val="StyleUnderline"/>
          <w:rFonts w:asciiTheme="majorHAnsi" w:hAnsiTheme="majorHAnsi" w:cstheme="majorHAnsi"/>
          <w:highlight w:val="green"/>
        </w:rPr>
        <w:t>fictional</w:t>
      </w:r>
      <w:r w:rsidRPr="00E52903">
        <w:rPr>
          <w:rStyle w:val="StyleUnderline"/>
          <w:rFonts w:asciiTheme="majorHAnsi" w:hAnsiTheme="majorHAnsi" w:cstheme="majorHAnsi"/>
        </w:rPr>
        <w:t xml:space="preserve"> character in U.S. popular culture that reflects the racism and ignorance of white America about Asian America; </w:t>
      </w:r>
      <w:r w:rsidRPr="00E52903">
        <w:rPr>
          <w:rStyle w:val="StyleUnderline"/>
          <w:rFonts w:asciiTheme="majorHAnsi" w:hAnsiTheme="majorHAnsi" w:cstheme="majorHAnsi"/>
          <w:highlight w:val="green"/>
        </w:rPr>
        <w:t>the hauntological power</w:t>
      </w:r>
      <w:r w:rsidRPr="00E52903">
        <w:rPr>
          <w:rStyle w:val="StyleUnderline"/>
          <w:rFonts w:asciiTheme="majorHAnsi" w:hAnsiTheme="majorHAnsi" w:cstheme="majorHAnsi"/>
        </w:rPr>
        <w:t xml:space="preserve"> of his pervasiveness and permanence in American society </w:t>
      </w:r>
      <w:r w:rsidRPr="00E52903">
        <w:rPr>
          <w:rStyle w:val="StyleUnderline"/>
          <w:rFonts w:asciiTheme="majorHAnsi" w:hAnsiTheme="majorHAnsi" w:cstheme="majorHAnsi"/>
          <w:highlight w:val="green"/>
        </w:rPr>
        <w:t>transforms him, paradoxically, into an archetype.</w:t>
      </w:r>
    </w:p>
    <w:p w14:paraId="455F051A" w14:textId="4B383114" w:rsidR="00245BB8" w:rsidRPr="00E52903" w:rsidRDefault="00245BB8" w:rsidP="00245BB8">
      <w:pPr>
        <w:pStyle w:val="Heading4"/>
        <w:rPr>
          <w:rFonts w:asciiTheme="majorHAnsi" w:hAnsiTheme="majorHAnsi" w:cstheme="majorHAnsi"/>
        </w:rPr>
      </w:pPr>
      <w:r w:rsidRPr="00E52903">
        <w:rPr>
          <w:rFonts w:asciiTheme="majorHAnsi" w:hAnsiTheme="majorHAnsi" w:cstheme="majorHAnsi"/>
        </w:rPr>
        <w:t xml:space="preserve">Negate </w:t>
      </w:r>
      <w:proofErr w:type="gramStart"/>
      <w:r w:rsidRPr="00E52903">
        <w:rPr>
          <w:rFonts w:asciiTheme="majorHAnsi" w:hAnsiTheme="majorHAnsi" w:cstheme="majorHAnsi"/>
        </w:rPr>
        <w:t xml:space="preserve">– </w:t>
      </w:r>
      <w:r w:rsidRPr="00E52903">
        <w:rPr>
          <w:rFonts w:asciiTheme="majorHAnsi" w:hAnsiTheme="majorHAnsi" w:cstheme="majorHAnsi"/>
        </w:rPr>
        <w:t xml:space="preserve"> </w:t>
      </w:r>
      <w:proofErr w:type="spellStart"/>
      <w:r w:rsidRPr="00E52903">
        <w:rPr>
          <w:rFonts w:asciiTheme="majorHAnsi" w:hAnsiTheme="majorHAnsi" w:cstheme="majorHAnsi"/>
        </w:rPr>
        <w:t>Subjectless</w:t>
      </w:r>
      <w:proofErr w:type="spellEnd"/>
      <w:proofErr w:type="gramEnd"/>
      <w:r w:rsidRPr="00E52903">
        <w:rPr>
          <w:rFonts w:asciiTheme="majorHAnsi" w:hAnsiTheme="majorHAnsi" w:cstheme="majorHAnsi"/>
        </w:rPr>
        <w:t xml:space="preserve"> position deconstructs identity in pursuit of justice</w:t>
      </w:r>
      <w:r w:rsidRPr="00E52903">
        <w:rPr>
          <w:rFonts w:asciiTheme="majorHAnsi" w:hAnsiTheme="majorHAnsi" w:cstheme="majorHAnsi"/>
        </w:rPr>
        <w:t xml:space="preserve"> which means there’s no distinction between states, private entities, earth, and space.</w:t>
      </w:r>
    </w:p>
    <w:p w14:paraId="695391C8" w14:textId="77777777" w:rsidR="00245BB8" w:rsidRPr="00E52903" w:rsidRDefault="00245BB8" w:rsidP="00245BB8">
      <w:pPr>
        <w:rPr>
          <w:rFonts w:asciiTheme="majorHAnsi" w:hAnsiTheme="majorHAnsi" w:cstheme="majorHAnsi"/>
        </w:rPr>
      </w:pPr>
      <w:bookmarkStart w:id="0" w:name="_Hlk83848466"/>
      <w:r w:rsidRPr="00E52903">
        <w:rPr>
          <w:rStyle w:val="Style13ptBold"/>
          <w:rFonts w:asciiTheme="majorHAnsi" w:hAnsiTheme="majorHAnsi" w:cstheme="majorHAnsi"/>
        </w:rPr>
        <w:t xml:space="preserve">Kim 8 </w:t>
      </w:r>
      <w:r w:rsidRPr="00E52903">
        <w:rPr>
          <w:rFonts w:asciiTheme="majorHAnsi" w:hAnsiTheme="majorHAnsi" w:cstheme="majorHAnsi"/>
        </w:rPr>
        <w:t>(Chang-</w:t>
      </w:r>
      <w:proofErr w:type="spellStart"/>
      <w:r w:rsidRPr="00E52903">
        <w:rPr>
          <w:rFonts w:asciiTheme="majorHAnsi" w:hAnsiTheme="majorHAnsi" w:cstheme="majorHAnsi"/>
        </w:rPr>
        <w:t>Hee</w:t>
      </w:r>
      <w:proofErr w:type="spellEnd"/>
      <w:r w:rsidRPr="00E52903">
        <w:rPr>
          <w:rFonts w:asciiTheme="majorHAnsi" w:hAnsiTheme="majorHAnsi" w:cstheme="majorHAnsi"/>
        </w:rPr>
        <w:t xml:space="preserve"> Kim, The Fantasy of Asian America: Identity, Ideology, and Desire) 2009 //</w:t>
      </w:r>
      <w:proofErr w:type="spellStart"/>
      <w:r w:rsidRPr="00E52903">
        <w:rPr>
          <w:rFonts w:asciiTheme="majorHAnsi" w:hAnsiTheme="majorHAnsi" w:cstheme="majorHAnsi"/>
        </w:rPr>
        <w:t>Nato</w:t>
      </w:r>
      <w:proofErr w:type="spellEnd"/>
      <w:r w:rsidRPr="00E52903">
        <w:rPr>
          <w:rFonts w:asciiTheme="majorHAnsi" w:hAnsiTheme="majorHAnsi" w:cstheme="majorHAnsi"/>
        </w:rPr>
        <w:t xml:space="preserve"> + </w:t>
      </w:r>
      <w:proofErr w:type="spellStart"/>
      <w:r w:rsidRPr="00E52903">
        <w:rPr>
          <w:rFonts w:asciiTheme="majorHAnsi" w:hAnsiTheme="majorHAnsi" w:cstheme="majorHAnsi"/>
        </w:rPr>
        <w:t>lydia</w:t>
      </w:r>
      <w:proofErr w:type="spellEnd"/>
    </w:p>
    <w:p w14:paraId="6AEE0100" w14:textId="5E655522" w:rsidR="00245BB8" w:rsidRDefault="00245BB8" w:rsidP="00245BB8">
      <w:pPr>
        <w:rPr>
          <w:rStyle w:val="StyleUnderline"/>
          <w:rFonts w:asciiTheme="majorHAnsi" w:hAnsiTheme="majorHAnsi" w:cstheme="majorHAnsi"/>
        </w:rPr>
      </w:pPr>
      <w:r w:rsidRPr="00E52903">
        <w:rPr>
          <w:rFonts w:asciiTheme="majorHAnsi" w:hAnsiTheme="majorHAnsi" w:cstheme="majorHAnsi"/>
          <w:sz w:val="16"/>
          <w:szCs w:val="16"/>
        </w:rPr>
        <w:t xml:space="preserve">Evidently, Asian American women scholars have attempted to unravel the dilemma via </w:t>
      </w:r>
      <w:r w:rsidRPr="00E52903">
        <w:rPr>
          <w:rStyle w:val="StyleUnderline"/>
          <w:rFonts w:asciiTheme="majorHAnsi" w:hAnsiTheme="majorHAnsi" w:cstheme="majorHAnsi"/>
        </w:rPr>
        <w:t xml:space="preserve">a paradigm shift of </w:t>
      </w:r>
      <w:r w:rsidRPr="00E52903">
        <w:rPr>
          <w:rStyle w:val="StyleUnderline"/>
          <w:rFonts w:asciiTheme="majorHAnsi" w:hAnsiTheme="majorHAnsi" w:cstheme="majorHAnsi"/>
          <w:highlight w:val="green"/>
        </w:rPr>
        <w:t xml:space="preserve">rethinking Asian American </w:t>
      </w:r>
      <w:r w:rsidRPr="00E52903">
        <w:rPr>
          <w:rStyle w:val="StyleUnderline"/>
          <w:rFonts w:asciiTheme="majorHAnsi" w:hAnsiTheme="majorHAnsi" w:cstheme="majorHAnsi"/>
        </w:rPr>
        <w:t>identity as an abstract mode of theoretical analysis</w:t>
      </w:r>
      <w:r w:rsidRPr="00E52903">
        <w:rPr>
          <w:rFonts w:asciiTheme="majorHAnsi" w:hAnsiTheme="majorHAnsi" w:cstheme="majorHAnsi"/>
          <w:sz w:val="16"/>
          <w:szCs w:val="16"/>
        </w:rPr>
        <w:t xml:space="preserve">. Among the leading scholars is Kandice </w:t>
      </w:r>
      <w:proofErr w:type="spellStart"/>
      <w:r w:rsidRPr="00E52903">
        <w:rPr>
          <w:rFonts w:asciiTheme="majorHAnsi" w:hAnsiTheme="majorHAnsi" w:cstheme="majorHAnsi"/>
          <w:sz w:val="16"/>
          <w:szCs w:val="16"/>
        </w:rPr>
        <w:t>Chuh</w:t>
      </w:r>
      <w:proofErr w:type="spellEnd"/>
      <w:r w:rsidRPr="00E52903">
        <w:rPr>
          <w:rFonts w:asciiTheme="majorHAnsi" w:hAnsiTheme="majorHAnsi" w:cstheme="majorHAnsi"/>
          <w:sz w:val="16"/>
          <w:szCs w:val="16"/>
        </w:rPr>
        <w:t xml:space="preserve">, author of Imagine Otherwise: On Asian Americanist Critique published in 2003. In her book, </w:t>
      </w:r>
      <w:proofErr w:type="spellStart"/>
      <w:r w:rsidRPr="00E52903">
        <w:rPr>
          <w:rStyle w:val="StyleUnderline"/>
          <w:rFonts w:asciiTheme="majorHAnsi" w:hAnsiTheme="majorHAnsi" w:cstheme="majorHAnsi"/>
        </w:rPr>
        <w:t>Chuh</w:t>
      </w:r>
      <w:proofErr w:type="spellEnd"/>
      <w:r w:rsidRPr="00E52903">
        <w:rPr>
          <w:rStyle w:val="StyleUnderline"/>
          <w:rFonts w:asciiTheme="majorHAnsi" w:hAnsiTheme="majorHAnsi" w:cstheme="majorHAnsi"/>
        </w:rPr>
        <w:t xml:space="preserve"> advocates the necessity for deconstructing the identity-based category of Asian America </w:t>
      </w:r>
      <w:r w:rsidRPr="00E52903">
        <w:rPr>
          <w:rStyle w:val="StyleUnderline"/>
          <w:rFonts w:asciiTheme="majorHAnsi" w:hAnsiTheme="majorHAnsi" w:cstheme="majorHAnsi"/>
          <w:highlight w:val="green"/>
        </w:rPr>
        <w:t>in terms of</w:t>
      </w:r>
      <w:r w:rsidRPr="00E52903">
        <w:rPr>
          <w:rStyle w:val="StyleUnderline"/>
          <w:rFonts w:asciiTheme="majorHAnsi" w:hAnsiTheme="majorHAnsi" w:cstheme="majorHAnsi"/>
        </w:rPr>
        <w:t xml:space="preserve"> what she calls a “</w:t>
      </w:r>
      <w:proofErr w:type="spellStart"/>
      <w:r w:rsidRPr="00E52903">
        <w:rPr>
          <w:rStyle w:val="StyleUnderline"/>
          <w:rFonts w:asciiTheme="majorHAnsi" w:hAnsiTheme="majorHAnsi" w:cstheme="majorHAnsi"/>
          <w:highlight w:val="green"/>
        </w:rPr>
        <w:t>subjectless</w:t>
      </w:r>
      <w:proofErr w:type="spellEnd"/>
      <w:r w:rsidRPr="00E52903">
        <w:rPr>
          <w:rStyle w:val="StyleUnderline"/>
          <w:rFonts w:asciiTheme="majorHAnsi" w:hAnsiTheme="majorHAnsi" w:cstheme="majorHAnsi"/>
          <w:highlight w:val="green"/>
        </w:rPr>
        <w:t xml:space="preserve"> analysis</w:t>
      </w:r>
      <w:r w:rsidRPr="00E52903">
        <w:rPr>
          <w:rStyle w:val="StyleUnderline"/>
          <w:rFonts w:asciiTheme="majorHAnsi" w:hAnsiTheme="majorHAnsi" w:cstheme="majorHAnsi"/>
        </w:rPr>
        <w:t>.”</w:t>
      </w:r>
      <w:r w:rsidRPr="00E52903">
        <w:rPr>
          <w:rFonts w:asciiTheme="majorHAnsi" w:hAnsiTheme="majorHAnsi" w:cstheme="majorHAnsi"/>
          <w:sz w:val="16"/>
          <w:szCs w:val="16"/>
        </w:rPr>
        <w:t xml:space="preserve"> As an idea to dispel a uniform subjectivity</w:t>
      </w:r>
      <w:r w:rsidRPr="00E52903">
        <w:rPr>
          <w:rStyle w:val="StyleUnderline"/>
          <w:rFonts w:asciiTheme="majorHAnsi" w:hAnsiTheme="majorHAnsi" w:cstheme="majorHAnsi"/>
        </w:rPr>
        <w:t xml:space="preserve">, this notion </w:t>
      </w:r>
      <w:r w:rsidRPr="00E52903">
        <w:rPr>
          <w:rStyle w:val="StyleUnderline"/>
          <w:rFonts w:asciiTheme="majorHAnsi" w:hAnsiTheme="majorHAnsi" w:cstheme="majorHAnsi"/>
          <w:highlight w:val="green"/>
        </w:rPr>
        <w:t>challenges Asian</w:t>
      </w:r>
      <w:r w:rsidRPr="00E52903">
        <w:rPr>
          <w:rStyle w:val="StyleUnderline"/>
          <w:rFonts w:asciiTheme="majorHAnsi" w:hAnsiTheme="majorHAnsi" w:cstheme="majorHAnsi"/>
        </w:rPr>
        <w:t xml:space="preserve"> American </w:t>
      </w:r>
      <w:r w:rsidRPr="00E52903">
        <w:rPr>
          <w:rStyle w:val="StyleUnderline"/>
          <w:rFonts w:asciiTheme="majorHAnsi" w:hAnsiTheme="majorHAnsi" w:cstheme="majorHAnsi"/>
          <w:highlight w:val="green"/>
        </w:rPr>
        <w:t>representation as</w:t>
      </w:r>
      <w:r w:rsidRPr="00E52903">
        <w:rPr>
          <w:rStyle w:val="StyleUnderline"/>
          <w:rFonts w:asciiTheme="majorHAnsi" w:hAnsiTheme="majorHAnsi" w:cstheme="majorHAnsi"/>
        </w:rPr>
        <w:t xml:space="preserve"> stable</w:t>
      </w:r>
      <w:r w:rsidRPr="00E52903">
        <w:rPr>
          <w:rStyle w:val="StyleUnderline"/>
          <w:rFonts w:asciiTheme="majorHAnsi" w:hAnsiTheme="majorHAnsi" w:cstheme="majorHAnsi"/>
          <w:highlight w:val="green"/>
        </w:rPr>
        <w:t>, monolithic</w:t>
      </w:r>
      <w:r w:rsidRPr="00E52903">
        <w:rPr>
          <w:rStyle w:val="StyleUnderline"/>
          <w:rFonts w:asciiTheme="majorHAnsi" w:hAnsiTheme="majorHAnsi" w:cstheme="majorHAnsi"/>
        </w:rPr>
        <w:t xml:space="preserve">, and essentialist. Her call for </w:t>
      </w:r>
      <w:r w:rsidRPr="00E52903">
        <w:rPr>
          <w:rStyle w:val="StyleUnderline"/>
          <w:rFonts w:asciiTheme="majorHAnsi" w:hAnsiTheme="majorHAnsi" w:cstheme="majorHAnsi"/>
          <w:highlight w:val="green"/>
        </w:rPr>
        <w:t>the new paradigm</w:t>
      </w:r>
      <w:r w:rsidRPr="00E52903">
        <w:rPr>
          <w:rStyle w:val="StyleUnderline"/>
          <w:rFonts w:asciiTheme="majorHAnsi" w:hAnsiTheme="majorHAnsi" w:cstheme="majorHAnsi"/>
        </w:rPr>
        <w:t xml:space="preserve"> to reconsider Asian America aims at breaking from the existing identity-based configuration of the ethnic nation; it is </w:t>
      </w:r>
      <w:r w:rsidRPr="00E52903">
        <w:rPr>
          <w:rStyle w:val="StyleUnderline"/>
          <w:rFonts w:asciiTheme="majorHAnsi" w:hAnsiTheme="majorHAnsi" w:cstheme="majorHAnsi"/>
          <w:highlight w:val="green"/>
        </w:rPr>
        <w:t>focused on</w:t>
      </w:r>
      <w:r w:rsidRPr="00E52903">
        <w:rPr>
          <w:rStyle w:val="StyleUnderline"/>
          <w:rFonts w:asciiTheme="majorHAnsi" w:hAnsiTheme="majorHAnsi" w:cstheme="majorHAnsi"/>
        </w:rPr>
        <w:t xml:space="preserve"> “advancing and </w:t>
      </w:r>
      <w:r w:rsidRPr="00E52903">
        <w:rPr>
          <w:rStyle w:val="StyleUnderline"/>
          <w:rFonts w:asciiTheme="majorHAnsi" w:hAnsiTheme="majorHAnsi" w:cstheme="majorHAnsi"/>
          <w:highlight w:val="green"/>
        </w:rPr>
        <w:t>engaging in practices of liberation</w:t>
      </w:r>
      <w:r w:rsidRPr="00E52903">
        <w:rPr>
          <w:rStyle w:val="StyleUnderline"/>
          <w:rFonts w:asciiTheme="majorHAnsi" w:hAnsiTheme="majorHAnsi" w:cstheme="majorHAnsi"/>
        </w:rPr>
        <w:t xml:space="preserve"> and freedom” (115) to promote the critical investigation of naturalized categories</w:t>
      </w:r>
      <w:r w:rsidRPr="00E52903">
        <w:rPr>
          <w:rFonts w:asciiTheme="majorHAnsi" w:hAnsiTheme="majorHAnsi" w:cstheme="majorHAnsi"/>
          <w:sz w:val="16"/>
          <w:szCs w:val="16"/>
        </w:rPr>
        <w:t xml:space="preserve">. She writes, </w:t>
      </w:r>
      <w:r w:rsidRPr="00E52903">
        <w:rPr>
          <w:rStyle w:val="StyleUnderline"/>
          <w:rFonts w:asciiTheme="majorHAnsi" w:hAnsiTheme="majorHAnsi" w:cstheme="majorHAnsi"/>
        </w:rPr>
        <w:t>“[</w:t>
      </w:r>
      <w:r w:rsidRPr="00E52903">
        <w:rPr>
          <w:rStyle w:val="StyleUnderline"/>
          <w:rFonts w:asciiTheme="majorHAnsi" w:hAnsiTheme="majorHAnsi" w:cstheme="majorHAnsi"/>
          <w:highlight w:val="green"/>
        </w:rPr>
        <w:t>W]hat is needed is</w:t>
      </w:r>
      <w:r w:rsidRPr="00E52903">
        <w:rPr>
          <w:rStyle w:val="StyleUnderline"/>
          <w:rFonts w:asciiTheme="majorHAnsi" w:hAnsiTheme="majorHAnsi" w:cstheme="majorHAnsi"/>
        </w:rPr>
        <w:t xml:space="preserve"> not identity but a commitment to combating states of domination, </w:t>
      </w:r>
      <w:r w:rsidRPr="00E52903">
        <w:rPr>
          <w:rStyle w:val="StyleUnderline"/>
          <w:rFonts w:asciiTheme="majorHAnsi" w:hAnsiTheme="majorHAnsi" w:cstheme="majorHAnsi"/>
          <w:highlight w:val="green"/>
        </w:rPr>
        <w:t>to unify</w:t>
      </w:r>
      <w:r w:rsidRPr="00E52903">
        <w:rPr>
          <w:rStyle w:val="StyleUnderline"/>
          <w:rFonts w:asciiTheme="majorHAnsi" w:hAnsiTheme="majorHAnsi" w:cstheme="majorHAnsi"/>
        </w:rPr>
        <w:t xml:space="preserve">ing for the sake not of the self but </w:t>
      </w:r>
      <w:r w:rsidRPr="00E52903">
        <w:rPr>
          <w:rStyle w:val="StyleUnderline"/>
          <w:rFonts w:asciiTheme="majorHAnsi" w:hAnsiTheme="majorHAnsi" w:cstheme="majorHAnsi"/>
          <w:highlight w:val="green"/>
        </w:rPr>
        <w:t>in</w:t>
      </w:r>
      <w:r w:rsidRPr="00E52903">
        <w:rPr>
          <w:rStyle w:val="StyleUnderline"/>
          <w:rFonts w:asciiTheme="majorHAnsi" w:hAnsiTheme="majorHAnsi" w:cstheme="majorHAnsi"/>
        </w:rPr>
        <w:t xml:space="preserve"> the endless </w:t>
      </w:r>
      <w:r w:rsidRPr="00E52903">
        <w:rPr>
          <w:rStyle w:val="StyleUnderline"/>
          <w:rFonts w:asciiTheme="majorHAnsi" w:hAnsiTheme="majorHAnsi" w:cstheme="majorHAnsi"/>
          <w:highlight w:val="green"/>
        </w:rPr>
        <w:t>pursuit of justice</w:t>
      </w:r>
      <w:r w:rsidRPr="00E52903">
        <w:rPr>
          <w:rStyle w:val="StyleUnderline"/>
          <w:rFonts w:asciiTheme="majorHAnsi" w:hAnsiTheme="majorHAnsi" w:cstheme="majorHAnsi"/>
        </w:rPr>
        <w:t>”</w:t>
      </w:r>
      <w:r w:rsidRPr="00E52903">
        <w:rPr>
          <w:rFonts w:asciiTheme="majorHAnsi" w:hAnsiTheme="majorHAnsi" w:cstheme="majorHAnsi"/>
          <w:sz w:val="16"/>
          <w:szCs w:val="16"/>
        </w:rPr>
        <w:t xml:space="preserve"> (148). </w:t>
      </w:r>
      <w:proofErr w:type="spellStart"/>
      <w:r w:rsidRPr="00E52903">
        <w:rPr>
          <w:rFonts w:asciiTheme="majorHAnsi" w:hAnsiTheme="majorHAnsi" w:cstheme="majorHAnsi"/>
          <w:sz w:val="16"/>
          <w:szCs w:val="16"/>
        </w:rPr>
        <w:t>Chuh’s</w:t>
      </w:r>
      <w:proofErr w:type="spellEnd"/>
      <w:r w:rsidRPr="00E52903">
        <w:rPr>
          <w:rFonts w:asciiTheme="majorHAnsi" w:hAnsiTheme="majorHAnsi" w:cstheme="majorHAnsi"/>
          <w:sz w:val="16"/>
          <w:szCs w:val="16"/>
        </w:rPr>
        <w:t xml:space="preserve"> ambitious articulation of </w:t>
      </w:r>
      <w:r w:rsidRPr="00E52903">
        <w:rPr>
          <w:rStyle w:val="StyleUnderline"/>
          <w:rFonts w:asciiTheme="majorHAnsi" w:hAnsiTheme="majorHAnsi" w:cstheme="majorHAnsi"/>
        </w:rPr>
        <w:t>“</w:t>
      </w:r>
      <w:proofErr w:type="spellStart"/>
      <w:r w:rsidRPr="00E52903">
        <w:rPr>
          <w:rStyle w:val="StyleUnderline"/>
          <w:rFonts w:asciiTheme="majorHAnsi" w:hAnsiTheme="majorHAnsi" w:cstheme="majorHAnsi"/>
          <w:highlight w:val="green"/>
        </w:rPr>
        <w:t>subjectlessness</w:t>
      </w:r>
      <w:proofErr w:type="spellEnd"/>
      <w:r w:rsidRPr="00E52903">
        <w:rPr>
          <w:rStyle w:val="StyleUnderline"/>
          <w:rFonts w:asciiTheme="majorHAnsi" w:hAnsiTheme="majorHAnsi" w:cstheme="majorHAnsi"/>
        </w:rPr>
        <w:t xml:space="preserve">” becomes an effective tool for dismantling the extant politics of Asian American identity, achieving its persuasive power to </w:t>
      </w:r>
      <w:r w:rsidRPr="00E52903">
        <w:rPr>
          <w:rStyle w:val="StyleUnderline"/>
          <w:rFonts w:asciiTheme="majorHAnsi" w:hAnsiTheme="majorHAnsi" w:cstheme="majorHAnsi"/>
          <w:highlight w:val="green"/>
        </w:rPr>
        <w:t>move</w:t>
      </w:r>
      <w:r w:rsidRPr="00E52903">
        <w:rPr>
          <w:rStyle w:val="StyleUnderline"/>
          <w:rFonts w:asciiTheme="majorHAnsi" w:hAnsiTheme="majorHAnsi" w:cstheme="majorHAnsi"/>
        </w:rPr>
        <w:t xml:space="preserve"> Asian American </w:t>
      </w:r>
      <w:r w:rsidRPr="00E52903">
        <w:rPr>
          <w:rStyle w:val="StyleUnderline"/>
          <w:rFonts w:asciiTheme="majorHAnsi" w:hAnsiTheme="majorHAnsi" w:cstheme="majorHAnsi"/>
          <w:highlight w:val="green"/>
        </w:rPr>
        <w:t>critique beyond the framework of the nation</w:t>
      </w:r>
      <w:r w:rsidRPr="00E52903">
        <w:rPr>
          <w:rFonts w:asciiTheme="majorHAnsi" w:hAnsiTheme="majorHAnsi" w:cstheme="majorHAnsi"/>
          <w:sz w:val="16"/>
          <w:szCs w:val="16"/>
        </w:rPr>
        <w:t xml:space="preserve">. Theoretically, </w:t>
      </w:r>
      <w:proofErr w:type="spellStart"/>
      <w:r w:rsidRPr="00E52903">
        <w:rPr>
          <w:rFonts w:asciiTheme="majorHAnsi" w:hAnsiTheme="majorHAnsi" w:cstheme="majorHAnsi"/>
          <w:sz w:val="16"/>
          <w:szCs w:val="16"/>
        </w:rPr>
        <w:t>Chuh’s</w:t>
      </w:r>
      <w:proofErr w:type="spellEnd"/>
      <w:r w:rsidRPr="00E52903">
        <w:rPr>
          <w:rFonts w:asciiTheme="majorHAnsi" w:hAnsiTheme="majorHAnsi" w:cstheme="majorHAnsi"/>
          <w:sz w:val="16"/>
          <w:szCs w:val="16"/>
        </w:rPr>
        <w:t xml:space="preserve"> notion of “</w:t>
      </w:r>
      <w:proofErr w:type="spellStart"/>
      <w:r w:rsidRPr="00E52903">
        <w:rPr>
          <w:rFonts w:asciiTheme="majorHAnsi" w:hAnsiTheme="majorHAnsi" w:cstheme="majorHAnsi"/>
          <w:sz w:val="16"/>
          <w:szCs w:val="16"/>
        </w:rPr>
        <w:t>subjectless</w:t>
      </w:r>
      <w:proofErr w:type="spellEnd"/>
      <w:r w:rsidRPr="00E52903">
        <w:rPr>
          <w:rFonts w:asciiTheme="majorHAnsi" w:hAnsiTheme="majorHAnsi" w:cstheme="majorHAnsi"/>
          <w:sz w:val="16"/>
          <w:szCs w:val="16"/>
        </w:rPr>
        <w:t xml:space="preserve"> discourse” is considered an effective way that helps </w:t>
      </w:r>
      <w:r w:rsidRPr="00E52903">
        <w:rPr>
          <w:rStyle w:val="StyleUnderline"/>
          <w:rFonts w:asciiTheme="majorHAnsi" w:hAnsiTheme="majorHAnsi" w:cstheme="majorHAnsi"/>
          <w:highlight w:val="green"/>
        </w:rPr>
        <w:t>reconfigure Asian America in a</w:t>
      </w:r>
      <w:r w:rsidRPr="00E52903">
        <w:rPr>
          <w:rStyle w:val="StyleUnderline"/>
          <w:rFonts w:asciiTheme="majorHAnsi" w:hAnsiTheme="majorHAnsi" w:cstheme="majorHAnsi"/>
        </w:rPr>
        <w:t xml:space="preserve"> more </w:t>
      </w:r>
      <w:r w:rsidRPr="00E52903">
        <w:rPr>
          <w:rStyle w:val="StyleUnderline"/>
          <w:rFonts w:asciiTheme="majorHAnsi" w:hAnsiTheme="majorHAnsi" w:cstheme="majorHAnsi"/>
          <w:highlight w:val="green"/>
        </w:rPr>
        <w:t>flexible</w:t>
      </w:r>
      <w:r w:rsidRPr="00E52903">
        <w:rPr>
          <w:rStyle w:val="StyleUnderline"/>
          <w:rFonts w:asciiTheme="majorHAnsi" w:hAnsiTheme="majorHAnsi" w:cstheme="majorHAnsi"/>
        </w:rPr>
        <w:t xml:space="preserve">3 </w:t>
      </w:r>
      <w:r w:rsidRPr="00E52903">
        <w:rPr>
          <w:rStyle w:val="StyleUnderline"/>
          <w:rFonts w:asciiTheme="majorHAnsi" w:hAnsiTheme="majorHAnsi" w:cstheme="majorHAnsi"/>
          <w:highlight w:val="green"/>
        </w:rPr>
        <w:t>way</w:t>
      </w:r>
      <w:r w:rsidRPr="00E52903">
        <w:rPr>
          <w:rStyle w:val="StyleUnderline"/>
          <w:rFonts w:asciiTheme="majorHAnsi" w:hAnsiTheme="majorHAnsi" w:cstheme="majorHAnsi"/>
        </w:rPr>
        <w:t xml:space="preserve"> and thus </w:t>
      </w:r>
      <w:r w:rsidRPr="00E52903">
        <w:rPr>
          <w:rStyle w:val="StyleUnderline"/>
          <w:rFonts w:asciiTheme="majorHAnsi" w:hAnsiTheme="majorHAnsi" w:cstheme="majorHAnsi"/>
          <w:highlight w:val="green"/>
        </w:rPr>
        <w:t>make its members break from the established category of race</w:t>
      </w:r>
      <w:r w:rsidRPr="00E52903">
        <w:rPr>
          <w:rStyle w:val="StyleUnderline"/>
          <w:rFonts w:asciiTheme="majorHAnsi" w:hAnsiTheme="majorHAnsi" w:cstheme="majorHAnsi"/>
        </w:rPr>
        <w:t xml:space="preserve"> and thus dispel the cultural nationalism of identity politics</w:t>
      </w:r>
      <w:r w:rsidRPr="00E52903">
        <w:rPr>
          <w:rFonts w:asciiTheme="majorHAnsi" w:hAnsiTheme="majorHAnsi" w:cstheme="majorHAnsi"/>
          <w:sz w:val="16"/>
          <w:szCs w:val="16"/>
        </w:rPr>
        <w:t>. Besides, the notion of “</w:t>
      </w:r>
      <w:proofErr w:type="spellStart"/>
      <w:r w:rsidRPr="00E52903">
        <w:rPr>
          <w:rFonts w:asciiTheme="majorHAnsi" w:hAnsiTheme="majorHAnsi" w:cstheme="majorHAnsi"/>
          <w:sz w:val="16"/>
          <w:szCs w:val="16"/>
        </w:rPr>
        <w:t>subjectless</w:t>
      </w:r>
      <w:proofErr w:type="spellEnd"/>
      <w:r w:rsidRPr="00E52903">
        <w:rPr>
          <w:rFonts w:asciiTheme="majorHAnsi" w:hAnsiTheme="majorHAnsi" w:cstheme="majorHAnsi"/>
          <w:sz w:val="16"/>
          <w:szCs w:val="16"/>
        </w:rPr>
        <w:t>” subjectivity enables Asian Americans to set their political position against white racist America to combat social injustice in the rather humanitarian sense that they are defined in terms of not racial but un-decidable identity in pursuit of endless social justice. In this framework, Asian American studies turns into the forms of critique (</w:t>
      </w:r>
      <w:proofErr w:type="spellStart"/>
      <w:r w:rsidRPr="00E52903">
        <w:rPr>
          <w:rFonts w:asciiTheme="majorHAnsi" w:hAnsiTheme="majorHAnsi" w:cstheme="majorHAnsi"/>
          <w:sz w:val="16"/>
          <w:szCs w:val="16"/>
        </w:rPr>
        <w:t>Chuh</w:t>
      </w:r>
      <w:proofErr w:type="spellEnd"/>
      <w:r w:rsidRPr="00E52903">
        <w:rPr>
          <w:rFonts w:asciiTheme="majorHAnsi" w:hAnsiTheme="majorHAnsi" w:cstheme="majorHAnsi"/>
          <w:sz w:val="16"/>
          <w:szCs w:val="16"/>
        </w:rPr>
        <w:t xml:space="preserve"> 61) that help its members develop into an un-decidable subject that refuses to get confined within the ethnic framework of identity-based Asian America. In other words, </w:t>
      </w:r>
      <w:proofErr w:type="spellStart"/>
      <w:r w:rsidRPr="00E52903">
        <w:rPr>
          <w:rFonts w:asciiTheme="majorHAnsi" w:hAnsiTheme="majorHAnsi" w:cstheme="majorHAnsi"/>
          <w:sz w:val="16"/>
          <w:szCs w:val="16"/>
        </w:rPr>
        <w:t>Chuh’s</w:t>
      </w:r>
      <w:proofErr w:type="spellEnd"/>
      <w:r w:rsidRPr="00E52903">
        <w:rPr>
          <w:rFonts w:asciiTheme="majorHAnsi" w:hAnsiTheme="majorHAnsi" w:cstheme="majorHAnsi"/>
          <w:sz w:val="16"/>
          <w:szCs w:val="16"/>
        </w:rPr>
        <w:t xml:space="preserve"> theoretical concept of “</w:t>
      </w:r>
      <w:proofErr w:type="spellStart"/>
      <w:r w:rsidRPr="00E52903">
        <w:rPr>
          <w:rFonts w:asciiTheme="majorHAnsi" w:hAnsiTheme="majorHAnsi" w:cstheme="majorHAnsi"/>
          <w:sz w:val="16"/>
          <w:szCs w:val="16"/>
        </w:rPr>
        <w:t>subjectless</w:t>
      </w:r>
      <w:proofErr w:type="spellEnd"/>
      <w:r w:rsidRPr="00E52903">
        <w:rPr>
          <w:rFonts w:asciiTheme="majorHAnsi" w:hAnsiTheme="majorHAnsi" w:cstheme="majorHAnsi"/>
          <w:sz w:val="16"/>
          <w:szCs w:val="16"/>
        </w:rPr>
        <w:t xml:space="preserve">-ness” can operate as unraveling the limits of an identity-based politics of resistance while doing justice to subaltern subjects, </w:t>
      </w:r>
      <w:proofErr w:type="gramStart"/>
      <w:r w:rsidRPr="00E52903">
        <w:rPr>
          <w:rFonts w:asciiTheme="majorHAnsi" w:hAnsiTheme="majorHAnsi" w:cstheme="majorHAnsi"/>
          <w:sz w:val="16"/>
          <w:szCs w:val="16"/>
        </w:rPr>
        <w:t>in light of</w:t>
      </w:r>
      <w:proofErr w:type="gramEnd"/>
      <w:r w:rsidRPr="00E52903">
        <w:rPr>
          <w:rFonts w:asciiTheme="majorHAnsi" w:hAnsiTheme="majorHAnsi" w:cstheme="majorHAnsi"/>
          <w:sz w:val="16"/>
          <w:szCs w:val="16"/>
        </w:rPr>
        <w:t xml:space="preserve"> the recognition of difference, which includes victims of intra-racial racism within Asian America. Given them all, I agree with </w:t>
      </w:r>
      <w:proofErr w:type="spellStart"/>
      <w:r w:rsidRPr="00E52903">
        <w:rPr>
          <w:rFonts w:asciiTheme="majorHAnsi" w:hAnsiTheme="majorHAnsi" w:cstheme="majorHAnsi"/>
          <w:sz w:val="16"/>
          <w:szCs w:val="16"/>
        </w:rPr>
        <w:t>Nhi</w:t>
      </w:r>
      <w:proofErr w:type="spellEnd"/>
      <w:r w:rsidRPr="00E52903">
        <w:rPr>
          <w:rFonts w:asciiTheme="majorHAnsi" w:hAnsiTheme="majorHAnsi" w:cstheme="majorHAnsi"/>
          <w:sz w:val="16"/>
          <w:szCs w:val="16"/>
        </w:rPr>
        <w:t xml:space="preserve"> Lieu on </w:t>
      </w:r>
      <w:proofErr w:type="spellStart"/>
      <w:r w:rsidRPr="00E52903">
        <w:rPr>
          <w:rFonts w:asciiTheme="majorHAnsi" w:hAnsiTheme="majorHAnsi" w:cstheme="majorHAnsi"/>
          <w:sz w:val="16"/>
          <w:szCs w:val="16"/>
        </w:rPr>
        <w:t>Chuh</w:t>
      </w:r>
      <w:proofErr w:type="spellEnd"/>
      <w:r w:rsidRPr="00E52903">
        <w:rPr>
          <w:rFonts w:asciiTheme="majorHAnsi" w:hAnsiTheme="majorHAnsi" w:cstheme="majorHAnsi"/>
          <w:sz w:val="16"/>
          <w:szCs w:val="16"/>
        </w:rPr>
        <w:t xml:space="preserve">: “Contending that Asian Americanist discourse must move beyond celebratory representations, </w:t>
      </w:r>
      <w:proofErr w:type="spellStart"/>
      <w:r w:rsidRPr="00E52903">
        <w:rPr>
          <w:rFonts w:asciiTheme="majorHAnsi" w:hAnsiTheme="majorHAnsi" w:cstheme="majorHAnsi"/>
          <w:sz w:val="16"/>
          <w:szCs w:val="16"/>
        </w:rPr>
        <w:t>Chuh</w:t>
      </w:r>
      <w:proofErr w:type="spellEnd"/>
      <w:r w:rsidRPr="00E52903">
        <w:rPr>
          <w:rFonts w:asciiTheme="majorHAnsi" w:hAnsiTheme="majorHAnsi" w:cstheme="majorHAnsi"/>
          <w:sz w:val="16"/>
          <w:szCs w:val="16"/>
        </w:rPr>
        <w:t xml:space="preserve"> convincingly argues that the field </w:t>
      </w:r>
      <w:r w:rsidRPr="00E52903">
        <w:rPr>
          <w:rFonts w:asciiTheme="majorHAnsi" w:hAnsiTheme="majorHAnsi" w:cstheme="majorHAnsi"/>
          <w:sz w:val="16"/>
          <w:szCs w:val="16"/>
        </w:rPr>
        <w:lastRenderedPageBreak/>
        <w:t xml:space="preserve">must confront and grapple with the contradictory politics at play in complex depictions of race” (495). </w:t>
      </w:r>
      <w:proofErr w:type="spellStart"/>
      <w:r w:rsidRPr="00E52903">
        <w:rPr>
          <w:rFonts w:asciiTheme="majorHAnsi" w:hAnsiTheme="majorHAnsi" w:cstheme="majorHAnsi"/>
          <w:sz w:val="16"/>
          <w:szCs w:val="16"/>
        </w:rPr>
        <w:t>Chuh’s</w:t>
      </w:r>
      <w:proofErr w:type="spellEnd"/>
      <w:r w:rsidRPr="00E52903">
        <w:rPr>
          <w:rFonts w:asciiTheme="majorHAnsi" w:hAnsiTheme="majorHAnsi" w:cstheme="majorHAnsi"/>
          <w:sz w:val="16"/>
          <w:szCs w:val="16"/>
        </w:rPr>
        <w:t xml:space="preserve"> idea of “</w:t>
      </w:r>
      <w:proofErr w:type="spellStart"/>
      <w:r w:rsidRPr="00E52903">
        <w:rPr>
          <w:rStyle w:val="StyleUnderline"/>
          <w:rFonts w:asciiTheme="majorHAnsi" w:hAnsiTheme="majorHAnsi" w:cstheme="majorHAnsi"/>
        </w:rPr>
        <w:t>subjectless</w:t>
      </w:r>
      <w:proofErr w:type="spellEnd"/>
      <w:r w:rsidRPr="00E52903">
        <w:rPr>
          <w:rStyle w:val="StyleUnderline"/>
          <w:rFonts w:asciiTheme="majorHAnsi" w:hAnsiTheme="majorHAnsi" w:cstheme="majorHAnsi"/>
        </w:rPr>
        <w:t xml:space="preserve"> analysis” is convincing to an extent that </w:t>
      </w:r>
      <w:proofErr w:type="gramStart"/>
      <w:r w:rsidRPr="00E52903">
        <w:rPr>
          <w:rStyle w:val="StyleUnderline"/>
          <w:rFonts w:asciiTheme="majorHAnsi" w:hAnsiTheme="majorHAnsi" w:cstheme="majorHAnsi"/>
        </w:rPr>
        <w:t xml:space="preserve">that </w:t>
      </w:r>
      <w:r w:rsidRPr="00E52903">
        <w:rPr>
          <w:rStyle w:val="StyleUnderline"/>
          <w:rFonts w:asciiTheme="majorHAnsi" w:hAnsiTheme="majorHAnsi" w:cstheme="majorHAnsi"/>
          <w:highlight w:val="green"/>
        </w:rPr>
        <w:t>Asian American subjects</w:t>
      </w:r>
      <w:proofErr w:type="gramEnd"/>
      <w:r w:rsidRPr="00E52903">
        <w:rPr>
          <w:rStyle w:val="StyleUnderline"/>
          <w:rFonts w:asciiTheme="majorHAnsi" w:hAnsiTheme="majorHAnsi" w:cstheme="majorHAnsi"/>
          <w:highlight w:val="green"/>
        </w:rPr>
        <w:t xml:space="preserve"> cannot be categorized in a uniform way</w:t>
      </w:r>
      <w:r w:rsidRPr="00E52903">
        <w:rPr>
          <w:rStyle w:val="StyleUnderline"/>
          <w:rFonts w:asciiTheme="majorHAnsi" w:hAnsiTheme="majorHAnsi" w:cstheme="majorHAnsi"/>
        </w:rPr>
        <w:t xml:space="preserve"> for their heterogeneous historiographies, variant political interests, and uneven relations with one another.</w:t>
      </w:r>
      <w:r w:rsidRPr="00E52903">
        <w:rPr>
          <w:rFonts w:asciiTheme="majorHAnsi" w:hAnsiTheme="majorHAnsi" w:cstheme="majorHAnsi"/>
          <w:sz w:val="16"/>
          <w:szCs w:val="16"/>
        </w:rPr>
        <w:t xml:space="preserve"> In reality, the oppositional political embodiment of Asian America is in nature so multifarious, contradictory, and even antagonistic as to cause even </w:t>
      </w:r>
      <w:proofErr w:type="spellStart"/>
      <w:r w:rsidRPr="00E52903">
        <w:rPr>
          <w:rFonts w:asciiTheme="majorHAnsi" w:hAnsiTheme="majorHAnsi" w:cstheme="majorHAnsi"/>
          <w:sz w:val="16"/>
          <w:szCs w:val="16"/>
        </w:rPr>
        <w:t>intraethnic</w:t>
      </w:r>
      <w:proofErr w:type="spellEnd"/>
      <w:r w:rsidRPr="00E52903">
        <w:rPr>
          <w:rFonts w:asciiTheme="majorHAnsi" w:hAnsiTheme="majorHAnsi" w:cstheme="majorHAnsi"/>
          <w:sz w:val="16"/>
          <w:szCs w:val="16"/>
        </w:rPr>
        <w:t xml:space="preserve"> conflicts as witnessed in the case of the controversy over Lois-Ann Yamanaka’s novel Blu’s Hanging at the 1998 Association for Asian American Studies Conference in </w:t>
      </w:r>
      <w:proofErr w:type="gramStart"/>
      <w:r w:rsidRPr="00E52903">
        <w:rPr>
          <w:rFonts w:asciiTheme="majorHAnsi" w:hAnsiTheme="majorHAnsi" w:cstheme="majorHAnsi"/>
          <w:sz w:val="16"/>
          <w:szCs w:val="16"/>
        </w:rPr>
        <w:t>Hawai‘</w:t>
      </w:r>
      <w:proofErr w:type="gramEnd"/>
      <w:r w:rsidRPr="00E52903">
        <w:rPr>
          <w:rFonts w:asciiTheme="majorHAnsi" w:hAnsiTheme="majorHAnsi" w:cstheme="majorHAnsi"/>
          <w:sz w:val="16"/>
          <w:szCs w:val="16"/>
        </w:rPr>
        <w:t xml:space="preserve">i.4 </w:t>
      </w:r>
      <w:r w:rsidRPr="00E52903">
        <w:rPr>
          <w:rStyle w:val="StyleUnderline"/>
          <w:rFonts w:asciiTheme="majorHAnsi" w:hAnsiTheme="majorHAnsi" w:cstheme="majorHAnsi"/>
        </w:rPr>
        <w:t xml:space="preserve">This dissertation reconsiders how </w:t>
      </w:r>
      <w:r w:rsidRPr="00E52903">
        <w:rPr>
          <w:rStyle w:val="StyleUnderline"/>
          <w:rFonts w:asciiTheme="majorHAnsi" w:hAnsiTheme="majorHAnsi" w:cstheme="majorHAnsi"/>
          <w:highlight w:val="green"/>
        </w:rPr>
        <w:t xml:space="preserve">rethinking Asian Americans as </w:t>
      </w:r>
      <w:proofErr w:type="spellStart"/>
      <w:r w:rsidRPr="00E52903">
        <w:rPr>
          <w:rStyle w:val="StyleUnderline"/>
          <w:rFonts w:asciiTheme="majorHAnsi" w:hAnsiTheme="majorHAnsi" w:cstheme="majorHAnsi"/>
          <w:highlight w:val="green"/>
        </w:rPr>
        <w:t>subjectless</w:t>
      </w:r>
      <w:proofErr w:type="spellEnd"/>
      <w:r w:rsidRPr="00E52903">
        <w:rPr>
          <w:rStyle w:val="StyleUnderline"/>
          <w:rFonts w:asciiTheme="majorHAnsi" w:hAnsiTheme="majorHAnsi" w:cstheme="majorHAnsi"/>
        </w:rPr>
        <w:t xml:space="preserve"> might be </w:t>
      </w:r>
      <w:r w:rsidRPr="00E52903">
        <w:rPr>
          <w:rStyle w:val="StyleUnderline"/>
          <w:rFonts w:asciiTheme="majorHAnsi" w:hAnsiTheme="majorHAnsi" w:cstheme="majorHAnsi"/>
          <w:highlight w:val="green"/>
        </w:rPr>
        <w:t>realized not only theoretically but also practically</w:t>
      </w:r>
      <w:r w:rsidRPr="00E52903">
        <w:rPr>
          <w:rStyle w:val="StyleUnderline"/>
          <w:rFonts w:asciiTheme="majorHAnsi" w:hAnsiTheme="majorHAnsi" w:cstheme="majorHAnsi"/>
        </w:rPr>
        <w:t xml:space="preserve">. At stake is how we would possibly conceptualize the way in which Asian Americans remain so </w:t>
      </w:r>
      <w:proofErr w:type="spellStart"/>
      <w:r w:rsidRPr="00E52903">
        <w:rPr>
          <w:rStyle w:val="StyleUnderline"/>
          <w:rFonts w:asciiTheme="majorHAnsi" w:hAnsiTheme="majorHAnsi" w:cstheme="majorHAnsi"/>
        </w:rPr>
        <w:t>subjectless</w:t>
      </w:r>
      <w:proofErr w:type="spellEnd"/>
      <w:r w:rsidRPr="00E52903">
        <w:rPr>
          <w:rStyle w:val="StyleUnderline"/>
          <w:rFonts w:asciiTheme="majorHAnsi" w:hAnsiTheme="majorHAnsi" w:cstheme="majorHAnsi"/>
        </w:rPr>
        <w:t xml:space="preserve"> literally as to become non-Asian Americans within the national framework of becoming American. </w:t>
      </w:r>
      <w:proofErr w:type="spellStart"/>
      <w:r w:rsidRPr="00E52903">
        <w:rPr>
          <w:rStyle w:val="StyleUnderline"/>
          <w:rFonts w:asciiTheme="majorHAnsi" w:hAnsiTheme="majorHAnsi" w:cstheme="majorHAnsi"/>
        </w:rPr>
        <w:t>Chuh’s</w:t>
      </w:r>
      <w:proofErr w:type="spellEnd"/>
      <w:r w:rsidRPr="00E52903">
        <w:rPr>
          <w:rStyle w:val="StyleUnderline"/>
          <w:rFonts w:asciiTheme="majorHAnsi" w:hAnsiTheme="majorHAnsi" w:cstheme="majorHAnsi"/>
        </w:rPr>
        <w:t xml:space="preserve"> argument for conceiving of Asian American studies as </w:t>
      </w:r>
      <w:proofErr w:type="spellStart"/>
      <w:r w:rsidRPr="00E52903">
        <w:rPr>
          <w:rStyle w:val="StyleUnderline"/>
          <w:rFonts w:asciiTheme="majorHAnsi" w:hAnsiTheme="majorHAnsi" w:cstheme="majorHAnsi"/>
        </w:rPr>
        <w:t>subjectless</w:t>
      </w:r>
      <w:proofErr w:type="spellEnd"/>
      <w:r w:rsidRPr="00E52903">
        <w:rPr>
          <w:rStyle w:val="StyleUnderline"/>
          <w:rFonts w:asciiTheme="majorHAnsi" w:hAnsiTheme="majorHAnsi" w:cstheme="majorHAnsi"/>
        </w:rPr>
        <w:t xml:space="preserve"> discourse drives from her rejection of the current uniform formation of Asian America, which results from her insistent rejection of any forms of nationalism</w:t>
      </w:r>
      <w:r w:rsidRPr="00E52903">
        <w:rPr>
          <w:rFonts w:asciiTheme="majorHAnsi" w:hAnsiTheme="majorHAnsi" w:cstheme="majorHAnsi"/>
          <w:sz w:val="16"/>
          <w:szCs w:val="16"/>
        </w:rPr>
        <w:t xml:space="preserve"> (127). Yet it should be also noted that this makes its ethnic members un-decidable subjects without sets of stable differences to identify them in repudiation of ethnic essentialism. My point is to what extent we could imagine political, if neither national nor racial, incentives to motivate the un-decidable subjects to collectively </w:t>
      </w:r>
      <w:proofErr w:type="gramStart"/>
      <w:r w:rsidRPr="00E52903">
        <w:rPr>
          <w:rFonts w:asciiTheme="majorHAnsi" w:hAnsiTheme="majorHAnsi" w:cstheme="majorHAnsi"/>
          <w:sz w:val="16"/>
          <w:szCs w:val="16"/>
        </w:rPr>
        <w:t>combine together</w:t>
      </w:r>
      <w:proofErr w:type="gramEnd"/>
      <w:r w:rsidRPr="00E52903">
        <w:rPr>
          <w:rFonts w:asciiTheme="majorHAnsi" w:hAnsiTheme="majorHAnsi" w:cstheme="majorHAnsi"/>
          <w:sz w:val="16"/>
          <w:szCs w:val="16"/>
        </w:rPr>
        <w:t xml:space="preserve">, via not so much identity as un-decidability (83), against the already nationalized and racialized establishment of American nationalism. </w:t>
      </w:r>
      <w:proofErr w:type="spellStart"/>
      <w:r w:rsidRPr="00E52903">
        <w:rPr>
          <w:rFonts w:asciiTheme="majorHAnsi" w:hAnsiTheme="majorHAnsi" w:cstheme="majorHAnsi"/>
          <w:sz w:val="16"/>
          <w:szCs w:val="16"/>
        </w:rPr>
        <w:t>Chuh’s</w:t>
      </w:r>
      <w:proofErr w:type="spellEnd"/>
      <w:r w:rsidRPr="00E52903">
        <w:rPr>
          <w:rFonts w:asciiTheme="majorHAnsi" w:hAnsiTheme="majorHAnsi" w:cstheme="majorHAnsi"/>
          <w:sz w:val="16"/>
          <w:szCs w:val="16"/>
        </w:rPr>
        <w:t xml:space="preserve"> investment of </w:t>
      </w:r>
      <w:proofErr w:type="spellStart"/>
      <w:r w:rsidRPr="00E52903">
        <w:rPr>
          <w:rFonts w:asciiTheme="majorHAnsi" w:hAnsiTheme="majorHAnsi" w:cstheme="majorHAnsi"/>
          <w:sz w:val="16"/>
          <w:szCs w:val="16"/>
        </w:rPr>
        <w:t>subjectless</w:t>
      </w:r>
      <w:proofErr w:type="spellEnd"/>
      <w:r w:rsidRPr="00E52903">
        <w:rPr>
          <w:rFonts w:asciiTheme="majorHAnsi" w:hAnsiTheme="majorHAnsi" w:cstheme="majorHAnsi"/>
          <w:sz w:val="16"/>
          <w:szCs w:val="16"/>
        </w:rPr>
        <w:t xml:space="preserve"> discourse, in shifting Asian American studies away from the identity-based nation of Asian America, consequently, ends up in self-contradiction. </w:t>
      </w:r>
      <w:r w:rsidRPr="00E52903">
        <w:rPr>
          <w:rStyle w:val="StyleUnderline"/>
          <w:rFonts w:asciiTheme="majorHAnsi" w:hAnsiTheme="majorHAnsi" w:cstheme="majorHAnsi"/>
          <w:highlight w:val="green"/>
        </w:rPr>
        <w:t>More specifically</w:t>
      </w:r>
      <w:r w:rsidRPr="00E52903">
        <w:rPr>
          <w:rStyle w:val="StyleUnderline"/>
          <w:rFonts w:asciiTheme="majorHAnsi" w:hAnsiTheme="majorHAnsi" w:cstheme="majorHAnsi"/>
        </w:rPr>
        <w:t xml:space="preserve">, it comes to a stalemate that both the </w:t>
      </w:r>
      <w:r w:rsidRPr="00E52903">
        <w:rPr>
          <w:rStyle w:val="StyleUnderline"/>
          <w:rFonts w:asciiTheme="majorHAnsi" w:hAnsiTheme="majorHAnsi" w:cstheme="majorHAnsi"/>
          <w:highlight w:val="green"/>
        </w:rPr>
        <w:t>demand for social justice</w:t>
      </w:r>
      <w:r w:rsidRPr="00E52903">
        <w:rPr>
          <w:rStyle w:val="StyleUnderline"/>
          <w:rFonts w:asciiTheme="majorHAnsi" w:hAnsiTheme="majorHAnsi" w:cstheme="majorHAnsi"/>
        </w:rPr>
        <w:t xml:space="preserve"> of equating </w:t>
      </w:r>
      <w:proofErr w:type="spellStart"/>
      <w:r w:rsidRPr="00E52903">
        <w:rPr>
          <w:rStyle w:val="StyleUnderline"/>
          <w:rFonts w:asciiTheme="majorHAnsi" w:hAnsiTheme="majorHAnsi" w:cstheme="majorHAnsi"/>
        </w:rPr>
        <w:t>subjectless</w:t>
      </w:r>
      <w:proofErr w:type="spellEnd"/>
      <w:r w:rsidRPr="00E52903">
        <w:rPr>
          <w:rStyle w:val="StyleUnderline"/>
          <w:rFonts w:asciiTheme="majorHAnsi" w:hAnsiTheme="majorHAnsi" w:cstheme="majorHAnsi"/>
        </w:rPr>
        <w:t xml:space="preserve"> difference with equality and its impossibility </w:t>
      </w:r>
      <w:r w:rsidRPr="00E52903">
        <w:rPr>
          <w:rStyle w:val="StyleUnderline"/>
          <w:rFonts w:asciiTheme="majorHAnsi" w:hAnsiTheme="majorHAnsi" w:cstheme="majorHAnsi"/>
          <w:highlight w:val="green"/>
        </w:rPr>
        <w:t>considering that</w:t>
      </w:r>
      <w:r w:rsidRPr="00E52903">
        <w:rPr>
          <w:rStyle w:val="StyleUnderline"/>
          <w:rFonts w:asciiTheme="majorHAnsi" w:hAnsiTheme="majorHAnsi" w:cstheme="majorHAnsi"/>
        </w:rPr>
        <w:t xml:space="preserve"> the </w:t>
      </w:r>
      <w:r w:rsidRPr="00E52903">
        <w:rPr>
          <w:rStyle w:val="StyleUnderline"/>
          <w:rFonts w:asciiTheme="majorHAnsi" w:hAnsiTheme="majorHAnsi" w:cstheme="majorHAnsi"/>
          <w:highlight w:val="green"/>
        </w:rPr>
        <w:t>U.S. body politic takes on and exploits racial difference contradict each other.</w:t>
      </w:r>
      <w:r w:rsidRPr="00E52903">
        <w:rPr>
          <w:rStyle w:val="StyleUnderline"/>
          <w:rFonts w:asciiTheme="majorHAnsi" w:hAnsiTheme="majorHAnsi" w:cstheme="majorHAnsi"/>
        </w:rPr>
        <w:t xml:space="preserve"> It is not to mention that in such a colonial context, Asian America is subject to having limited access to full citizenship by remaining racialized, marginalized, and ghettoized from the mainstream.</w:t>
      </w:r>
      <w:bookmarkEnd w:id="0"/>
    </w:p>
    <w:p w14:paraId="707FF235" w14:textId="18775795" w:rsidR="00E52903" w:rsidRPr="00E52903" w:rsidRDefault="00E52903" w:rsidP="00E52903">
      <w:pPr>
        <w:pStyle w:val="Heading4"/>
        <w:rPr>
          <w:rFonts w:asciiTheme="majorHAnsi" w:hAnsiTheme="majorHAnsi" w:cstheme="majorHAnsi"/>
        </w:rPr>
      </w:pPr>
      <w:r w:rsidRPr="00E52903">
        <w:rPr>
          <w:rFonts w:asciiTheme="majorHAnsi" w:hAnsiTheme="majorHAnsi" w:cstheme="majorHAnsi"/>
        </w:rPr>
        <w:t xml:space="preserve">Presumption and permissibility negates – a) more often false than true since I can prove something false in infinite ways b) real world policies require positive justification before being adopted – there’s always an institutional DA to going through Congress c) ought means “moral obligation” so the lack of that obligation means the </w:t>
      </w:r>
      <w:proofErr w:type="spellStart"/>
      <w:r w:rsidRPr="00E52903">
        <w:rPr>
          <w:rFonts w:asciiTheme="majorHAnsi" w:hAnsiTheme="majorHAnsi" w:cstheme="majorHAnsi"/>
        </w:rPr>
        <w:t>aff</w:t>
      </w:r>
      <w:proofErr w:type="spellEnd"/>
      <w:r w:rsidRPr="00E52903">
        <w:rPr>
          <w:rFonts w:asciiTheme="majorHAnsi" w:hAnsiTheme="majorHAnsi" w:cstheme="majorHAnsi"/>
        </w:rPr>
        <w:t xml:space="preserve"> hasn’t fulfilled their burden d) resolved indicates “firmly determined” which means they proactively did something, to negate that means that they aren’t resolved e) permissibility can’t affirm since then anything would be ok which would justify racism – we should be safe and do nothing. f) to negate means to deny the truth of which means if the </w:t>
      </w:r>
      <w:proofErr w:type="spellStart"/>
      <w:r w:rsidRPr="00E52903">
        <w:rPr>
          <w:rFonts w:asciiTheme="majorHAnsi" w:hAnsiTheme="majorHAnsi" w:cstheme="majorHAnsi"/>
        </w:rPr>
        <w:t>aff</w:t>
      </w:r>
      <w:proofErr w:type="spellEnd"/>
      <w:r w:rsidRPr="00E52903">
        <w:rPr>
          <w:rFonts w:asciiTheme="majorHAnsi" w:hAnsiTheme="majorHAnsi" w:cstheme="majorHAnsi"/>
        </w:rPr>
        <w:t xml:space="preserve"> is false you vote neg </w:t>
      </w:r>
    </w:p>
    <w:p w14:paraId="428C2BFC" w14:textId="62458AB2" w:rsidR="00E52903" w:rsidRPr="00E52903" w:rsidRDefault="006928A1" w:rsidP="00E52903">
      <w:pPr>
        <w:pStyle w:val="Heading3"/>
        <w:rPr>
          <w:rFonts w:asciiTheme="majorHAnsi" w:hAnsiTheme="majorHAnsi" w:cstheme="majorHAnsi"/>
        </w:rPr>
      </w:pPr>
      <w:r>
        <w:rPr>
          <w:rFonts w:asciiTheme="majorHAnsi" w:hAnsiTheme="majorHAnsi" w:cstheme="majorHAnsi"/>
        </w:rPr>
        <w:lastRenderedPageBreak/>
        <w:t>2</w:t>
      </w:r>
    </w:p>
    <w:p w14:paraId="16802D07" w14:textId="77777777" w:rsidR="00E52903" w:rsidRPr="00E52903" w:rsidRDefault="00E52903" w:rsidP="00E52903">
      <w:pPr>
        <w:pStyle w:val="Heading4"/>
        <w:rPr>
          <w:rFonts w:asciiTheme="majorHAnsi" w:hAnsiTheme="majorHAnsi" w:cstheme="majorHAnsi"/>
        </w:rPr>
      </w:pPr>
      <w:r w:rsidRPr="00E52903">
        <w:rPr>
          <w:rFonts w:asciiTheme="majorHAnsi" w:hAnsiTheme="majorHAnsi" w:cstheme="majorHAnsi"/>
        </w:rPr>
        <w:t xml:space="preserve">1] Their strategy of quick, </w:t>
      </w:r>
      <w:proofErr w:type="spellStart"/>
      <w:r w:rsidRPr="00E52903">
        <w:rPr>
          <w:rFonts w:asciiTheme="majorHAnsi" w:hAnsiTheme="majorHAnsi" w:cstheme="majorHAnsi"/>
        </w:rPr>
        <w:t>blippy</w:t>
      </w:r>
      <w:proofErr w:type="spellEnd"/>
      <w:r w:rsidRPr="00E52903">
        <w:rPr>
          <w:rFonts w:asciiTheme="majorHAnsi" w:hAnsiTheme="majorHAnsi" w:cstheme="majorHAnsi"/>
        </w:rPr>
        <w:t>, hidden arguments exclude people with learning disabilities</w:t>
      </w:r>
    </w:p>
    <w:p w14:paraId="4E4C2E26" w14:textId="77777777" w:rsidR="00E52903" w:rsidRPr="00E52903" w:rsidRDefault="00E52903" w:rsidP="00E52903">
      <w:pPr>
        <w:spacing w:after="80" w:line="276" w:lineRule="auto"/>
        <w:rPr>
          <w:rFonts w:asciiTheme="majorHAnsi" w:hAnsiTheme="majorHAnsi" w:cstheme="majorHAnsi"/>
          <w:sz w:val="21"/>
          <w:szCs w:val="36"/>
        </w:rPr>
      </w:pPr>
      <w:r w:rsidRPr="00E52903">
        <w:rPr>
          <w:rStyle w:val="Style13ptBold"/>
          <w:rFonts w:asciiTheme="majorHAnsi" w:eastAsiaTheme="majorEastAsia" w:hAnsiTheme="majorHAnsi" w:cstheme="majorHAnsi"/>
          <w:szCs w:val="26"/>
        </w:rPr>
        <w:t>Thompson 15</w:t>
      </w:r>
      <w:r w:rsidRPr="00E52903">
        <w:rPr>
          <w:rFonts w:asciiTheme="majorHAnsi" w:hAnsiTheme="majorHAnsi" w:cstheme="majorHAnsi"/>
          <w:sz w:val="21"/>
          <w:szCs w:val="36"/>
        </w:rPr>
        <w:t xml:space="preserve"> Terrence </w:t>
      </w:r>
      <w:proofErr w:type="spellStart"/>
      <w:r w:rsidRPr="00E52903">
        <w:rPr>
          <w:rFonts w:asciiTheme="majorHAnsi" w:hAnsiTheme="majorHAnsi" w:cstheme="majorHAnsi"/>
          <w:sz w:val="21"/>
          <w:szCs w:val="36"/>
        </w:rPr>
        <w:t>Lonam</w:t>
      </w:r>
      <w:proofErr w:type="spellEnd"/>
      <w:r w:rsidRPr="00E52903">
        <w:rPr>
          <w:rFonts w:asciiTheme="majorHAnsi" w:hAnsiTheme="majorHAnsi" w:cstheme="majorHAnsi"/>
          <w:sz w:val="21"/>
          <w:szCs w:val="36"/>
        </w:rPr>
        <w:t xml:space="preserve"> April 21, 2015 “Miscellaneous Thoughts from the Disorganized Mind of Marshall Thompson” http://nsdupdate.com/2015/04/21/miscellaneous-thoughts-from-the-disorganized-mind-of-marshall-thompson/</w:t>
      </w:r>
    </w:p>
    <w:p w14:paraId="5B934204" w14:textId="77777777" w:rsidR="00E52903" w:rsidRPr="00E52903" w:rsidRDefault="00E52903" w:rsidP="00E52903">
      <w:pPr>
        <w:spacing w:after="80" w:line="276" w:lineRule="auto"/>
        <w:rPr>
          <w:rFonts w:asciiTheme="majorHAnsi" w:hAnsiTheme="majorHAnsi" w:cstheme="majorHAnsi"/>
          <w:sz w:val="8"/>
          <w:szCs w:val="26"/>
        </w:rPr>
      </w:pPr>
      <w:r w:rsidRPr="00E52903">
        <w:rPr>
          <w:rFonts w:asciiTheme="majorHAnsi" w:hAnsiTheme="majorHAnsi" w:cstheme="majorHAnsi"/>
          <w:sz w:val="8"/>
          <w:szCs w:val="26"/>
        </w:rPr>
        <w:t xml:space="preserve">First, I think that </w:t>
      </w:r>
      <w:r w:rsidRPr="00E52903">
        <w:rPr>
          <w:rStyle w:val="StyleUnderline"/>
          <w:rFonts w:asciiTheme="majorHAnsi" w:hAnsiTheme="majorHAnsi" w:cstheme="majorHAnsi"/>
          <w:szCs w:val="26"/>
        </w:rPr>
        <w:t xml:space="preserve">evaluating who is the better debater via who dropped </w:t>
      </w:r>
      <w:r w:rsidRPr="00E52903">
        <w:rPr>
          <w:rStyle w:val="Emphasis"/>
          <w:rFonts w:asciiTheme="majorHAnsi" w:hAnsiTheme="majorHAnsi" w:cstheme="majorHAnsi"/>
          <w:highlight w:val="green"/>
        </w:rPr>
        <w:t>spikes excludes</w:t>
      </w:r>
      <w:r w:rsidRPr="00E52903">
        <w:rPr>
          <w:rStyle w:val="StyleUnderline"/>
          <w:rFonts w:asciiTheme="majorHAnsi" w:hAnsiTheme="majorHAnsi" w:cstheme="majorHAnsi"/>
          <w:szCs w:val="26"/>
          <w:highlight w:val="green"/>
        </w:rPr>
        <w:t xml:space="preserve"> </w:t>
      </w:r>
      <w:r w:rsidRPr="00E52903">
        <w:rPr>
          <w:rStyle w:val="StyleUnderline"/>
          <w:rFonts w:asciiTheme="majorHAnsi" w:hAnsiTheme="majorHAnsi" w:cstheme="majorHAnsi"/>
          <w:szCs w:val="26"/>
        </w:rPr>
        <w:t>lots of</w:t>
      </w:r>
      <w:r w:rsidRPr="00E52903">
        <w:rPr>
          <w:rFonts w:asciiTheme="majorHAnsi" w:hAnsiTheme="majorHAnsi" w:cstheme="majorHAnsi"/>
          <w:sz w:val="8"/>
          <w:szCs w:val="26"/>
        </w:rPr>
        <w:t xml:space="preserve"> specific </w:t>
      </w:r>
      <w:r w:rsidRPr="00E52903">
        <w:rPr>
          <w:rStyle w:val="StyleUnderline"/>
          <w:rFonts w:asciiTheme="majorHAnsi" w:hAnsiTheme="majorHAnsi" w:cstheme="majorHAnsi"/>
          <w:szCs w:val="26"/>
          <w:highlight w:val="green"/>
        </w:rPr>
        <w:t>individuals</w:t>
      </w:r>
      <w:r w:rsidRPr="00E52903">
        <w:rPr>
          <w:rFonts w:asciiTheme="majorHAnsi" w:hAnsiTheme="majorHAnsi" w:cstheme="majorHAnsi"/>
          <w:sz w:val="8"/>
          <w:szCs w:val="26"/>
        </w:rPr>
        <w:t xml:space="preserve">, especially those </w:t>
      </w:r>
      <w:r w:rsidRPr="00E52903">
        <w:rPr>
          <w:rStyle w:val="StyleUnderline"/>
          <w:rFonts w:asciiTheme="majorHAnsi" w:hAnsiTheme="majorHAnsi" w:cstheme="majorHAnsi"/>
          <w:szCs w:val="26"/>
          <w:highlight w:val="green"/>
        </w:rPr>
        <w:t xml:space="preserve">with </w:t>
      </w:r>
      <w:r w:rsidRPr="00E52903">
        <w:rPr>
          <w:rStyle w:val="StyleUnderline"/>
          <w:rFonts w:asciiTheme="majorHAnsi" w:hAnsiTheme="majorHAnsi" w:cstheme="majorHAnsi"/>
          <w:szCs w:val="26"/>
        </w:rPr>
        <w:t xml:space="preserve">learning </w:t>
      </w:r>
      <w:r w:rsidRPr="00E52903">
        <w:rPr>
          <w:rStyle w:val="Emphasis"/>
          <w:rFonts w:asciiTheme="majorHAnsi" w:hAnsiTheme="majorHAnsi" w:cstheme="majorHAnsi"/>
          <w:highlight w:val="green"/>
        </w:rPr>
        <w:t>disabilities</w:t>
      </w:r>
      <w:r w:rsidRPr="00E52903">
        <w:rPr>
          <w:rStyle w:val="StyleUnderline"/>
          <w:rFonts w:asciiTheme="majorHAnsi" w:hAnsiTheme="majorHAnsi" w:cstheme="majorHAnsi"/>
          <w:szCs w:val="26"/>
        </w:rPr>
        <w:t xml:space="preserve">. I have both moderate dyslexia and extreme dysgraphia. Despite debating for four years with a lot of success </w:t>
      </w:r>
      <w:r w:rsidRPr="00E52903">
        <w:rPr>
          <w:rStyle w:val="StyleUnderline"/>
          <w:rFonts w:asciiTheme="majorHAnsi" w:hAnsiTheme="majorHAnsi" w:cstheme="majorHAnsi"/>
          <w:szCs w:val="26"/>
          <w:highlight w:val="green"/>
        </w:rPr>
        <w:t xml:space="preserve">I was never able </w:t>
      </w:r>
      <w:r w:rsidRPr="00E52903">
        <w:rPr>
          <w:rStyle w:val="StyleUnderline"/>
          <w:rFonts w:asciiTheme="majorHAnsi" w:hAnsiTheme="majorHAnsi" w:cstheme="majorHAnsi"/>
          <w:szCs w:val="26"/>
        </w:rPr>
        <w:t xml:space="preserve">to deal with spikes. I </w:t>
      </w:r>
      <w:r w:rsidRPr="00E52903">
        <w:rPr>
          <w:rStyle w:val="StyleUnderline"/>
          <w:rFonts w:asciiTheme="majorHAnsi" w:hAnsiTheme="majorHAnsi" w:cstheme="majorHAnsi"/>
          <w:szCs w:val="26"/>
          <w:highlight w:val="green"/>
        </w:rPr>
        <w:t>could not ‘mind-sweep’</w:t>
      </w:r>
      <w:r w:rsidRPr="00E52903">
        <w:rPr>
          <w:rStyle w:val="StyleUnderline"/>
          <w:rFonts w:asciiTheme="majorHAnsi" w:hAnsiTheme="majorHAnsi" w:cstheme="majorHAnsi"/>
          <w:szCs w:val="26"/>
        </w:rPr>
        <w:t xml:space="preserve"> </w:t>
      </w:r>
      <w:r w:rsidRPr="00E52903">
        <w:rPr>
          <w:rFonts w:asciiTheme="majorHAnsi" w:hAnsiTheme="majorHAnsi" w:cstheme="majorHAnsi"/>
          <w:sz w:val="8"/>
          <w:szCs w:val="26"/>
        </w:rPr>
        <w:t>because my flow was not clear enough to find the arguments I needed, and</w:t>
      </w:r>
      <w:r w:rsidRPr="00E52903">
        <w:rPr>
          <w:rStyle w:val="StyleUnderline"/>
          <w:rFonts w:asciiTheme="majorHAnsi" w:hAnsiTheme="majorHAnsi" w:cstheme="majorHAnsi"/>
          <w:szCs w:val="26"/>
        </w:rPr>
        <w:t xml:space="preserve"> </w:t>
      </w:r>
      <w:r w:rsidRPr="00E52903">
        <w:rPr>
          <w:rFonts w:asciiTheme="majorHAnsi" w:hAnsiTheme="majorHAnsi" w:cstheme="majorHAnsi"/>
          <w:sz w:val="8"/>
        </w:rPr>
        <w:t>I was simply</w:t>
      </w:r>
      <w:r w:rsidRPr="00E52903">
        <w:rPr>
          <w:rStyle w:val="StyleUnderline"/>
          <w:rFonts w:asciiTheme="majorHAnsi" w:hAnsiTheme="majorHAnsi" w:cstheme="majorHAnsi"/>
          <w:szCs w:val="26"/>
          <w:highlight w:val="green"/>
        </w:rPr>
        <w:t xml:space="preserve"> </w:t>
      </w:r>
      <w:r w:rsidRPr="00E52903">
        <w:rPr>
          <w:rStyle w:val="Emphasis"/>
          <w:rFonts w:asciiTheme="majorHAnsi" w:hAnsiTheme="majorHAnsi" w:cstheme="majorHAnsi"/>
          <w:highlight w:val="green"/>
        </w:rPr>
        <w:t>too slow a reader to be able to</w:t>
      </w:r>
      <w:r w:rsidRPr="00E52903">
        <w:rPr>
          <w:rStyle w:val="Emphasis"/>
          <w:rFonts w:asciiTheme="majorHAnsi" w:hAnsiTheme="majorHAnsi" w:cstheme="majorHAnsi"/>
        </w:rPr>
        <w:t xml:space="preserve"> </w:t>
      </w:r>
      <w:r w:rsidRPr="00E52903">
        <w:rPr>
          <w:rStyle w:val="Emphasis"/>
          <w:rFonts w:asciiTheme="majorHAnsi" w:hAnsiTheme="majorHAnsi" w:cstheme="majorHAnsi"/>
          <w:highlight w:val="green"/>
        </w:rPr>
        <w:t>reread</w:t>
      </w:r>
      <w:r w:rsidRPr="00E52903">
        <w:rPr>
          <w:rFonts w:asciiTheme="majorHAnsi" w:hAnsiTheme="majorHAnsi" w:cstheme="majorHAnsi"/>
          <w:sz w:val="8"/>
          <w:szCs w:val="26"/>
        </w:rPr>
        <w:t xml:space="preserve"> through </w:t>
      </w:r>
      <w:r w:rsidRPr="00E52903">
        <w:rPr>
          <w:rStyle w:val="StyleUnderline"/>
          <w:rFonts w:asciiTheme="majorHAnsi" w:hAnsiTheme="majorHAnsi" w:cstheme="majorHAnsi"/>
          <w:szCs w:val="26"/>
          <w:highlight w:val="green"/>
        </w:rPr>
        <w:t>the relevant parts</w:t>
      </w:r>
      <w:r w:rsidRPr="00E52903">
        <w:rPr>
          <w:rFonts w:asciiTheme="majorHAnsi" w:hAnsiTheme="majorHAnsi" w:cstheme="majorHAnsi"/>
          <w:sz w:val="8"/>
          <w:szCs w:val="26"/>
        </w:rPr>
        <w:t xml:space="preserve"> of a case </w:t>
      </w:r>
      <w:r w:rsidRPr="00E52903">
        <w:rPr>
          <w:rStyle w:val="StyleUnderline"/>
          <w:rFonts w:asciiTheme="majorHAnsi" w:hAnsiTheme="majorHAnsi" w:cstheme="majorHAnsi"/>
          <w:szCs w:val="26"/>
          <w:highlight w:val="green"/>
        </w:rPr>
        <w:t>during prep</w:t>
      </w:r>
      <w:r w:rsidRPr="00E52903">
        <w:rPr>
          <w:rFonts w:asciiTheme="majorHAnsi" w:hAnsiTheme="majorHAnsi" w:cstheme="majorHAnsi"/>
          <w:sz w:val="8"/>
          <w:szCs w:val="26"/>
        </w:rPr>
        <w:t xml:space="preserve">-time. I was very lucky, my junior year (which was the first year I really competed on the national circuit) spikes were remarkably uncommon. Looking </w:t>
      </w:r>
      <w:proofErr w:type="gramStart"/>
      <w:r w:rsidRPr="00E52903">
        <w:rPr>
          <w:rFonts w:asciiTheme="majorHAnsi" w:hAnsiTheme="majorHAnsi" w:cstheme="majorHAnsi"/>
          <w:sz w:val="8"/>
          <w:szCs w:val="26"/>
        </w:rPr>
        <w:t>back</w:t>
      </w:r>
      <w:proofErr w:type="gramEnd"/>
      <w:r w:rsidRPr="00E52903">
        <w:rPr>
          <w:rFonts w:asciiTheme="majorHAnsi" w:hAnsiTheme="majorHAnsi" w:cstheme="majorHAnsi"/>
          <w:sz w:val="8"/>
          <w:szCs w:val="26"/>
        </w:rPr>
        <w:t xml:space="preserve"> it was in many ways the low-point for spike. They started to be used some my senior year but not anything like the extent they are used today. I am entirely confident, however, in saying that </w:t>
      </w:r>
      <w:r w:rsidRPr="00E52903">
        <w:rPr>
          <w:rFonts w:asciiTheme="majorHAnsi" w:hAnsiTheme="majorHAnsi" w:cstheme="majorHAnsi"/>
          <w:sz w:val="8"/>
        </w:rPr>
        <w:t xml:space="preserve">if spikes had had anywhere near the same prevalence when I started doing ‘circuit’ debate as they do now, I—with the specific ways that dyslexia/dysgraphia has affected me—would never have bothered to try to debate national circuit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E52903">
        <w:rPr>
          <w:rFonts w:asciiTheme="majorHAnsi" w:hAnsiTheme="majorHAnsi" w:cstheme="majorHAnsi"/>
          <w:sz w:val="8"/>
        </w:rPr>
        <w:t>debate in itself</w:t>
      </w:r>
      <w:proofErr w:type="gramEnd"/>
      <w:r w:rsidRPr="00E52903">
        <w:rPr>
          <w:rFonts w:asciiTheme="majorHAnsi" w:hAnsiTheme="majorHAnsi" w:cstheme="majorHAnsi"/>
          <w:sz w:val="8"/>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w:t>
      </w:r>
      <w:proofErr w:type="spellStart"/>
      <w:r w:rsidRPr="00E52903">
        <w:rPr>
          <w:rFonts w:asciiTheme="majorHAnsi" w:hAnsiTheme="majorHAnsi" w:cstheme="majorHAnsi"/>
          <w:sz w:val="8"/>
        </w:rPr>
        <w:t>aff</w:t>
      </w:r>
      <w:proofErr w:type="spellEnd"/>
      <w:r w:rsidRPr="00E52903">
        <w:rPr>
          <w:rFonts w:asciiTheme="majorHAnsi" w:hAnsiTheme="majorHAnsi" w:cstheme="majorHAnsi"/>
          <w:sz w:val="8"/>
        </w:rPr>
        <w:t xml:space="preserve"> it was proper that my learning disabilities </w:t>
      </w:r>
      <w:proofErr w:type="gramStart"/>
      <w:r w:rsidRPr="00E52903">
        <w:rPr>
          <w:rFonts w:asciiTheme="majorHAnsi" w:hAnsiTheme="majorHAnsi" w:cstheme="majorHAnsi"/>
          <w:sz w:val="8"/>
        </w:rPr>
        <w:t>not be</w:t>
      </w:r>
      <w:proofErr w:type="gramEnd"/>
      <w:r w:rsidRPr="00E52903">
        <w:rPr>
          <w:rFonts w:asciiTheme="majorHAnsi" w:hAnsiTheme="majorHAnsi" w:cstheme="majorHAnsi"/>
          <w:sz w:val="8"/>
        </w:rPr>
        <w:t xml:space="preserve"> an obstacle to my success.</w:t>
      </w:r>
      <w:r w:rsidRPr="00E52903">
        <w:rPr>
          <w:rFonts w:asciiTheme="majorHAnsi" w:hAnsiTheme="majorHAnsi" w:cstheme="majorHAnsi"/>
          <w:sz w:val="8"/>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3B5887F8" w14:textId="61A6D1B7" w:rsidR="00E52903" w:rsidRDefault="00E52903" w:rsidP="00E52903">
      <w:pPr>
        <w:pStyle w:val="Heading4"/>
        <w:spacing w:before="0" w:after="80" w:line="276" w:lineRule="auto"/>
        <w:rPr>
          <w:rFonts w:asciiTheme="majorHAnsi" w:hAnsiTheme="majorHAnsi" w:cstheme="majorHAnsi"/>
        </w:rPr>
      </w:pPr>
      <w:r w:rsidRPr="00E52903">
        <w:rPr>
          <w:rFonts w:asciiTheme="majorHAnsi" w:hAnsiTheme="majorHAnsi" w:cstheme="majorHAnsi"/>
        </w:rPr>
        <w:lastRenderedPageBreak/>
        <w:t>Vote them down – inclusion is a tangible out-of-round impact distinct from the procedural aspects of debate – it’s key to minority participation.</w:t>
      </w:r>
    </w:p>
    <w:p w14:paraId="57C8351E" w14:textId="6D1C0D58" w:rsidR="006C4FCD" w:rsidRPr="006C4FCD" w:rsidRDefault="006C4FCD" w:rsidP="006C4FCD">
      <w:pPr>
        <w:pStyle w:val="Heading4"/>
        <w:rPr>
          <w:rFonts w:asciiTheme="majorHAnsi" w:hAnsiTheme="majorHAnsi" w:cstheme="majorHAnsi"/>
        </w:rPr>
      </w:pPr>
      <w:r>
        <w:rPr>
          <w:rFonts w:asciiTheme="majorHAnsi" w:hAnsiTheme="majorHAnsi" w:cstheme="majorHAnsi"/>
        </w:rPr>
        <w:t xml:space="preserve">2] </w:t>
      </w:r>
      <w:r w:rsidRPr="000641F2">
        <w:rPr>
          <w:rFonts w:asciiTheme="majorHAnsi" w:hAnsiTheme="majorHAnsi" w:cstheme="majorHAnsi"/>
        </w:rPr>
        <w:t xml:space="preserve">Theoretical – turns fairness and education because tricks avoid education that happens in the debate and makes it to where if we drop </w:t>
      </w:r>
      <w:proofErr w:type="gramStart"/>
      <w:r w:rsidRPr="000641F2">
        <w:rPr>
          <w:rFonts w:asciiTheme="majorHAnsi" w:hAnsiTheme="majorHAnsi" w:cstheme="majorHAnsi"/>
        </w:rPr>
        <w:t>one</w:t>
      </w:r>
      <w:proofErr w:type="gramEnd"/>
      <w:r w:rsidRPr="000641F2">
        <w:rPr>
          <w:rFonts w:asciiTheme="majorHAnsi" w:hAnsiTheme="majorHAnsi" w:cstheme="majorHAnsi"/>
        </w:rPr>
        <w:t xml:space="preserve"> we lose which decks fairness</w:t>
      </w:r>
    </w:p>
    <w:p w14:paraId="4E64F9E1" w14:textId="65CFA2C6" w:rsidR="00E52903" w:rsidRPr="00E52903" w:rsidRDefault="006C4FCD" w:rsidP="00E52903">
      <w:pPr>
        <w:pStyle w:val="Heading4"/>
        <w:rPr>
          <w:rFonts w:asciiTheme="majorHAnsi" w:hAnsiTheme="majorHAnsi" w:cstheme="majorHAnsi"/>
        </w:rPr>
      </w:pPr>
      <w:r>
        <w:rPr>
          <w:rFonts w:asciiTheme="majorHAnsi" w:hAnsiTheme="majorHAnsi" w:cstheme="majorHAnsi"/>
        </w:rPr>
        <w:t>3</w:t>
      </w:r>
      <w:r w:rsidR="00E52903" w:rsidRPr="00E52903">
        <w:rPr>
          <w:rFonts w:asciiTheme="majorHAnsi" w:hAnsiTheme="majorHAnsi" w:cstheme="majorHAnsi"/>
        </w:rPr>
        <w:t xml:space="preserve">] </w:t>
      </w:r>
      <w:r w:rsidR="00E52903" w:rsidRPr="00E52903">
        <w:rPr>
          <w:rFonts w:asciiTheme="majorHAnsi" w:hAnsiTheme="majorHAnsi" w:cstheme="majorHAnsi"/>
          <w:u w:val="single"/>
        </w:rPr>
        <w:t>Spikes that aren’t on top are a voting issue</w:t>
      </w:r>
      <w:r w:rsidR="00E52903" w:rsidRPr="00E52903">
        <w:rPr>
          <w:rFonts w:asciiTheme="majorHAnsi" w:hAnsiTheme="majorHAnsi" w:cstheme="majorHAnsi"/>
        </w:rPr>
        <w:t xml:space="preserve">- it means I have to wait for the 1ac to finish to formulate a strategy since I don’t know what </w:t>
      </w:r>
      <w:proofErr w:type="spellStart"/>
      <w:proofErr w:type="gramStart"/>
      <w:r w:rsidR="00E52903" w:rsidRPr="00E52903">
        <w:rPr>
          <w:rFonts w:asciiTheme="majorHAnsi" w:hAnsiTheme="majorHAnsi" w:cstheme="majorHAnsi"/>
        </w:rPr>
        <w:t>your</w:t>
      </w:r>
      <w:proofErr w:type="spellEnd"/>
      <w:proofErr w:type="gramEnd"/>
      <w:r w:rsidR="00E52903" w:rsidRPr="00E52903">
        <w:rPr>
          <w:rFonts w:asciiTheme="majorHAnsi" w:hAnsiTheme="majorHAnsi" w:cstheme="majorHAnsi"/>
        </w:rPr>
        <w:t xml:space="preserve"> going to read which moots 6 min of prep</w:t>
      </w:r>
    </w:p>
    <w:p w14:paraId="12D2FCD7" w14:textId="6395E7BE" w:rsidR="00E52903" w:rsidRPr="00E52903" w:rsidRDefault="006C4FCD" w:rsidP="00E52903">
      <w:pPr>
        <w:pStyle w:val="Heading4"/>
        <w:rPr>
          <w:rFonts w:asciiTheme="majorHAnsi" w:hAnsiTheme="majorHAnsi" w:cstheme="majorHAnsi"/>
        </w:rPr>
      </w:pPr>
      <w:r>
        <w:rPr>
          <w:rFonts w:asciiTheme="majorHAnsi" w:hAnsiTheme="majorHAnsi" w:cstheme="majorHAnsi"/>
        </w:rPr>
        <w:t>4</w:t>
      </w:r>
      <w:r w:rsidR="00E52903" w:rsidRPr="00E52903">
        <w:rPr>
          <w:rFonts w:asciiTheme="majorHAnsi" w:hAnsiTheme="majorHAnsi" w:cstheme="majorHAnsi"/>
        </w:rPr>
        <w:t xml:space="preserve">] </w:t>
      </w:r>
      <w:r w:rsidR="00E52903" w:rsidRPr="00E52903">
        <w:rPr>
          <w:rFonts w:asciiTheme="majorHAnsi" w:hAnsiTheme="majorHAnsi" w:cstheme="majorHAnsi"/>
          <w:u w:val="single"/>
        </w:rPr>
        <w:t>Spikes that weren’t disclosed are a voting issue</w:t>
      </w:r>
      <w:r w:rsidR="00E52903" w:rsidRPr="00E52903">
        <w:rPr>
          <w:rFonts w:asciiTheme="majorHAnsi" w:hAnsiTheme="majorHAnsi" w:cstheme="majorHAnsi"/>
        </w:rPr>
        <w:t>- prevents us from rigorously testing your norm and incentivizes surprise tactics</w:t>
      </w:r>
    </w:p>
    <w:p w14:paraId="433A7E40" w14:textId="5434CF71" w:rsidR="00E52903" w:rsidRPr="00E52903" w:rsidRDefault="006C4FCD" w:rsidP="00E52903">
      <w:pPr>
        <w:pStyle w:val="Heading4"/>
        <w:rPr>
          <w:rFonts w:asciiTheme="majorHAnsi" w:hAnsiTheme="majorHAnsi" w:cstheme="majorHAnsi"/>
        </w:rPr>
      </w:pPr>
      <w:r>
        <w:rPr>
          <w:rFonts w:asciiTheme="majorHAnsi" w:hAnsiTheme="majorHAnsi" w:cstheme="majorHAnsi"/>
        </w:rPr>
        <w:t>5</w:t>
      </w:r>
      <w:r w:rsidR="00E52903" w:rsidRPr="00E52903">
        <w:rPr>
          <w:rFonts w:asciiTheme="majorHAnsi" w:hAnsiTheme="majorHAnsi" w:cstheme="majorHAnsi"/>
        </w:rPr>
        <w:t xml:space="preserve">] </w:t>
      </w:r>
      <w:r w:rsidR="00E52903" w:rsidRPr="00E52903">
        <w:rPr>
          <w:rFonts w:asciiTheme="majorHAnsi" w:hAnsiTheme="majorHAnsi" w:cstheme="majorHAnsi"/>
          <w:u w:val="single"/>
        </w:rPr>
        <w:t>Under views are a voting issue</w:t>
      </w:r>
      <w:r w:rsidR="00E52903" w:rsidRPr="00E52903">
        <w:rPr>
          <w:rFonts w:asciiTheme="majorHAnsi" w:hAnsiTheme="majorHAnsi" w:cstheme="majorHAnsi"/>
        </w:rPr>
        <w:t>—one small theory analytic can take out huge chunks of the 1nc which kills substantive clash</w:t>
      </w:r>
    </w:p>
    <w:p w14:paraId="360A354B" w14:textId="6EE2AA01" w:rsidR="00E52903" w:rsidRPr="00E52903" w:rsidRDefault="006C4FCD" w:rsidP="00E52903">
      <w:pPr>
        <w:pStyle w:val="Heading4"/>
        <w:rPr>
          <w:rFonts w:asciiTheme="majorHAnsi" w:hAnsiTheme="majorHAnsi" w:cstheme="majorHAnsi"/>
        </w:rPr>
      </w:pPr>
      <w:r>
        <w:rPr>
          <w:rFonts w:asciiTheme="majorHAnsi" w:hAnsiTheme="majorHAnsi" w:cstheme="majorHAnsi"/>
        </w:rPr>
        <w:t>6</w:t>
      </w:r>
      <w:r w:rsidR="00E52903" w:rsidRPr="00E52903">
        <w:rPr>
          <w:rFonts w:asciiTheme="majorHAnsi" w:hAnsiTheme="majorHAnsi" w:cstheme="majorHAnsi"/>
        </w:rPr>
        <w:t xml:space="preserve">] </w:t>
      </w:r>
      <w:r w:rsidR="00E52903" w:rsidRPr="00E52903">
        <w:rPr>
          <w:rFonts w:asciiTheme="majorHAnsi" w:hAnsiTheme="majorHAnsi" w:cstheme="majorHAnsi"/>
          <w:u w:val="single"/>
        </w:rPr>
        <w:t>New 2NR Responses</w:t>
      </w:r>
      <w:r w:rsidR="00E52903" w:rsidRPr="00E52903">
        <w:rPr>
          <w:rFonts w:asciiTheme="majorHAnsi" w:hAnsiTheme="majorHAnsi" w:cstheme="majorHAnsi"/>
        </w:rPr>
        <w:t xml:space="preserve">- A] none of the spikes have a clear implication in the 1ac B] It’s key to robustly contest their norm. C] Stops them from hiding tricks in random parts of the </w:t>
      </w:r>
      <w:proofErr w:type="spellStart"/>
      <w:r w:rsidR="00E52903" w:rsidRPr="00E52903">
        <w:rPr>
          <w:rFonts w:asciiTheme="majorHAnsi" w:hAnsiTheme="majorHAnsi" w:cstheme="majorHAnsi"/>
        </w:rPr>
        <w:t>aff</w:t>
      </w:r>
      <w:proofErr w:type="spellEnd"/>
    </w:p>
    <w:p w14:paraId="40AB4222" w14:textId="1B3B6B93" w:rsidR="00E52903" w:rsidRPr="00E52903" w:rsidRDefault="006C4FCD" w:rsidP="00E52903">
      <w:pPr>
        <w:pStyle w:val="Heading4"/>
        <w:rPr>
          <w:rFonts w:asciiTheme="majorHAnsi" w:hAnsiTheme="majorHAnsi" w:cstheme="majorHAnsi"/>
        </w:rPr>
      </w:pPr>
      <w:r>
        <w:rPr>
          <w:rFonts w:asciiTheme="majorHAnsi" w:hAnsiTheme="majorHAnsi" w:cstheme="majorHAnsi"/>
        </w:rPr>
        <w:t>7</w:t>
      </w:r>
      <w:r w:rsidR="00E52903" w:rsidRPr="00E52903">
        <w:rPr>
          <w:rFonts w:asciiTheme="majorHAnsi" w:hAnsiTheme="majorHAnsi" w:cstheme="majorHAnsi"/>
        </w:rPr>
        <w:t xml:space="preserve">] </w:t>
      </w:r>
      <w:r w:rsidR="00E52903" w:rsidRPr="00E52903">
        <w:rPr>
          <w:rFonts w:asciiTheme="majorHAnsi" w:hAnsiTheme="majorHAnsi" w:cstheme="majorHAnsi"/>
          <w:u w:val="single"/>
        </w:rPr>
        <w:t xml:space="preserve">Negating is harder so auto reject </w:t>
      </w:r>
      <w:proofErr w:type="spellStart"/>
      <w:r w:rsidR="00E52903" w:rsidRPr="00E52903">
        <w:rPr>
          <w:rFonts w:asciiTheme="majorHAnsi" w:hAnsiTheme="majorHAnsi" w:cstheme="majorHAnsi"/>
          <w:u w:val="single"/>
        </w:rPr>
        <w:t>aff</w:t>
      </w:r>
      <w:proofErr w:type="spellEnd"/>
      <w:r w:rsidR="00E52903" w:rsidRPr="00E52903">
        <w:rPr>
          <w:rFonts w:asciiTheme="majorHAnsi" w:hAnsiTheme="majorHAnsi" w:cstheme="majorHAnsi"/>
          <w:u w:val="single"/>
        </w:rPr>
        <w:t xml:space="preserve"> fairness claims</w:t>
      </w:r>
      <w:r w:rsidR="00E52903" w:rsidRPr="00E52903">
        <w:rPr>
          <w:rFonts w:asciiTheme="majorHAnsi" w:hAnsiTheme="majorHAnsi" w:cstheme="majorHAnsi"/>
        </w:rPr>
        <w:t>- they have a 2ar judge psychology advantage and have infinite prep before round</w:t>
      </w:r>
    </w:p>
    <w:p w14:paraId="0514DB8F" w14:textId="323C47DA" w:rsidR="00E52903" w:rsidRPr="00E52903" w:rsidRDefault="006C4FCD" w:rsidP="00E52903">
      <w:pPr>
        <w:pStyle w:val="Heading4"/>
        <w:rPr>
          <w:rFonts w:asciiTheme="majorHAnsi" w:hAnsiTheme="majorHAnsi" w:cstheme="majorHAnsi"/>
        </w:rPr>
      </w:pPr>
      <w:r>
        <w:rPr>
          <w:rFonts w:asciiTheme="majorHAnsi" w:hAnsiTheme="majorHAnsi" w:cstheme="majorHAnsi"/>
        </w:rPr>
        <w:t>8</w:t>
      </w:r>
      <w:r w:rsidR="00E52903" w:rsidRPr="00E52903">
        <w:rPr>
          <w:rFonts w:asciiTheme="majorHAnsi" w:hAnsiTheme="majorHAnsi" w:cstheme="majorHAnsi"/>
        </w:rPr>
        <w:t xml:space="preserve">] </w:t>
      </w:r>
      <w:r w:rsidR="00E52903" w:rsidRPr="00E52903">
        <w:rPr>
          <w:rFonts w:asciiTheme="majorHAnsi" w:hAnsiTheme="majorHAnsi" w:cstheme="majorHAnsi"/>
          <w:u w:val="single"/>
        </w:rPr>
        <w:t>RVI’s on each spike</w:t>
      </w:r>
      <w:r w:rsidR="00E52903" w:rsidRPr="00E52903">
        <w:rPr>
          <w:rFonts w:asciiTheme="majorHAnsi" w:hAnsiTheme="majorHAnsi" w:cstheme="majorHAnsi"/>
        </w:rPr>
        <w:t>- otherwise they can read the most absurd paradigm issues for 6 min and are never held accountable</w:t>
      </w:r>
    </w:p>
    <w:p w14:paraId="0C37C230" w14:textId="261A2632" w:rsidR="00E52903" w:rsidRPr="00E52903" w:rsidRDefault="006C4FCD" w:rsidP="00E52903">
      <w:pPr>
        <w:pStyle w:val="Heading4"/>
        <w:rPr>
          <w:rFonts w:asciiTheme="majorHAnsi" w:hAnsiTheme="majorHAnsi" w:cstheme="majorHAnsi"/>
        </w:rPr>
      </w:pPr>
      <w:r>
        <w:rPr>
          <w:rFonts w:asciiTheme="majorHAnsi" w:hAnsiTheme="majorHAnsi" w:cstheme="majorHAnsi"/>
        </w:rPr>
        <w:t>9</w:t>
      </w:r>
      <w:r w:rsidR="00E52903" w:rsidRPr="00E52903">
        <w:rPr>
          <w:rFonts w:asciiTheme="majorHAnsi" w:hAnsiTheme="majorHAnsi" w:cstheme="majorHAnsi"/>
        </w:rPr>
        <w:t xml:space="preserve">] </w:t>
      </w:r>
      <w:r w:rsidR="00E52903" w:rsidRPr="00E52903">
        <w:rPr>
          <w:rFonts w:asciiTheme="majorHAnsi" w:hAnsiTheme="majorHAnsi" w:cstheme="majorHAnsi"/>
          <w:u w:val="single"/>
        </w:rPr>
        <w:t xml:space="preserve">The role of the negative is to contradict the </w:t>
      </w:r>
      <w:proofErr w:type="spellStart"/>
      <w:r w:rsidR="00E52903" w:rsidRPr="00E52903">
        <w:rPr>
          <w:rFonts w:asciiTheme="majorHAnsi" w:hAnsiTheme="majorHAnsi" w:cstheme="majorHAnsi"/>
          <w:u w:val="single"/>
        </w:rPr>
        <w:t>aff</w:t>
      </w:r>
      <w:proofErr w:type="spellEnd"/>
      <w:r w:rsidR="00E52903" w:rsidRPr="00E52903">
        <w:rPr>
          <w:rFonts w:asciiTheme="majorHAnsi" w:hAnsiTheme="majorHAnsi" w:cstheme="majorHAnsi"/>
        </w:rPr>
        <w:t xml:space="preserve"> – weighing means that u don’t prefer one side</w:t>
      </w:r>
    </w:p>
    <w:p w14:paraId="1722D967" w14:textId="67FB3509" w:rsidR="00E52903" w:rsidRDefault="00E52903" w:rsidP="00E52903">
      <w:pPr>
        <w:pStyle w:val="Heading4"/>
        <w:rPr>
          <w:rFonts w:asciiTheme="majorHAnsi" w:hAnsiTheme="majorHAnsi" w:cstheme="majorHAnsi"/>
        </w:rPr>
      </w:pPr>
      <w:r w:rsidRPr="00E52903">
        <w:rPr>
          <w:rFonts w:asciiTheme="majorHAnsi" w:hAnsiTheme="majorHAnsi" w:cstheme="majorHAnsi"/>
        </w:rPr>
        <w:t>1</w:t>
      </w:r>
      <w:r w:rsidR="006C4FCD">
        <w:rPr>
          <w:rFonts w:asciiTheme="majorHAnsi" w:hAnsiTheme="majorHAnsi" w:cstheme="majorHAnsi"/>
        </w:rPr>
        <w:t>0</w:t>
      </w:r>
      <w:r w:rsidRPr="00E52903">
        <w:rPr>
          <w:rFonts w:asciiTheme="majorHAnsi" w:hAnsiTheme="majorHAnsi" w:cstheme="majorHAnsi"/>
        </w:rPr>
        <w:t xml:space="preserve">] </w:t>
      </w:r>
      <w:r w:rsidRPr="00E52903">
        <w:rPr>
          <w:rFonts w:asciiTheme="majorHAnsi" w:hAnsiTheme="majorHAnsi" w:cstheme="majorHAnsi"/>
          <w:u w:val="single"/>
        </w:rPr>
        <w:t>No invincible 2NR</w:t>
      </w:r>
      <w:r w:rsidRPr="00E52903">
        <w:rPr>
          <w:rFonts w:asciiTheme="majorHAnsi" w:hAnsiTheme="majorHAnsi" w:cstheme="majorHAnsi"/>
        </w:rPr>
        <w:t xml:space="preserve"> – the 2ar has judge persuasion and the last word</w:t>
      </w:r>
    </w:p>
    <w:p w14:paraId="63B5FC08" w14:textId="65FB68FD" w:rsidR="006C4FCD" w:rsidRDefault="006C4FCD" w:rsidP="006C4FCD">
      <w:pPr>
        <w:pStyle w:val="Heading4"/>
      </w:pPr>
      <w:r>
        <w:t xml:space="preserve">11] </w:t>
      </w:r>
      <w:r w:rsidRPr="0028543A">
        <w:t xml:space="preserve">DTA – a] most logical since it’s the violation b] reciprocity – takes the same amount of time to read c] arbitrary since no </w:t>
      </w:r>
      <w:proofErr w:type="spellStart"/>
      <w:r w:rsidRPr="0028543A">
        <w:t>brightline</w:t>
      </w:r>
      <w:proofErr w:type="spellEnd"/>
      <w:r w:rsidRPr="0028543A">
        <w:t xml:space="preserve"> to how much unfairness is needed to trigger the ballot</w:t>
      </w:r>
    </w:p>
    <w:p w14:paraId="78F7A778" w14:textId="74C0F9C6" w:rsidR="006C4FCD" w:rsidRDefault="006C4FCD" w:rsidP="006C4FCD">
      <w:pPr>
        <w:pStyle w:val="Heading4"/>
        <w:rPr>
          <w:rFonts w:asciiTheme="majorHAnsi" w:hAnsiTheme="majorHAnsi" w:cstheme="majorHAnsi"/>
        </w:rPr>
      </w:pPr>
      <w:r>
        <w:rPr>
          <w:rFonts w:asciiTheme="majorHAnsi" w:hAnsiTheme="majorHAnsi" w:cstheme="majorHAnsi"/>
        </w:rPr>
        <w:t xml:space="preserve">12] </w:t>
      </w:r>
      <w:r w:rsidRPr="000641F2">
        <w:rPr>
          <w:rFonts w:asciiTheme="majorHAnsi" w:hAnsiTheme="majorHAnsi" w:cstheme="majorHAnsi"/>
        </w:rPr>
        <w:t xml:space="preserve">Form over content – a] their speech-act controls the way that we understand and interpret their content, b] it shouldn’t matter how correct you are if you engaged in unethical practices along the way, </w:t>
      </w:r>
      <w:proofErr w:type="gramStart"/>
      <w:r w:rsidRPr="000641F2">
        <w:rPr>
          <w:rFonts w:asciiTheme="majorHAnsi" w:hAnsiTheme="majorHAnsi" w:cstheme="majorHAnsi"/>
        </w:rPr>
        <w:t>both of these</w:t>
      </w:r>
      <w:proofErr w:type="gramEnd"/>
      <w:r w:rsidRPr="000641F2">
        <w:rPr>
          <w:rFonts w:asciiTheme="majorHAnsi" w:hAnsiTheme="majorHAnsi" w:cstheme="majorHAnsi"/>
        </w:rPr>
        <w:t xml:space="preserve"> mean that you should evaluate the K as a side-constraint on how we view things like the </w:t>
      </w:r>
      <w:proofErr w:type="spellStart"/>
      <w:r w:rsidRPr="000641F2">
        <w:rPr>
          <w:rFonts w:asciiTheme="majorHAnsi" w:hAnsiTheme="majorHAnsi" w:cstheme="majorHAnsi"/>
        </w:rPr>
        <w:t>aff</w:t>
      </w:r>
      <w:proofErr w:type="spellEnd"/>
      <w:r w:rsidRPr="000641F2">
        <w:rPr>
          <w:rFonts w:asciiTheme="majorHAnsi" w:hAnsiTheme="majorHAnsi" w:cstheme="majorHAnsi"/>
        </w:rPr>
        <w:t xml:space="preserve">. </w:t>
      </w:r>
    </w:p>
    <w:p w14:paraId="388451C2" w14:textId="19DBA4B6" w:rsidR="006C4FCD" w:rsidRPr="000641F2" w:rsidRDefault="006C4FCD" w:rsidP="006C4FCD">
      <w:pPr>
        <w:pStyle w:val="Heading4"/>
        <w:rPr>
          <w:rFonts w:asciiTheme="majorHAnsi" w:hAnsiTheme="majorHAnsi" w:cstheme="majorHAnsi"/>
        </w:rPr>
      </w:pPr>
      <w:r>
        <w:rPr>
          <w:rFonts w:asciiTheme="majorHAnsi" w:hAnsiTheme="majorHAnsi" w:cstheme="majorHAnsi"/>
        </w:rPr>
        <w:t xml:space="preserve">13] </w:t>
      </w:r>
      <w:r>
        <w:rPr>
          <w:rFonts w:asciiTheme="majorHAnsi" w:hAnsiTheme="majorHAnsi" w:cstheme="majorHAnsi"/>
        </w:rPr>
        <w:t>Yes 1ar theory but new 2n paradigm issues</w:t>
      </w:r>
    </w:p>
    <w:p w14:paraId="474155A5" w14:textId="77777777" w:rsidR="006C4FCD" w:rsidRPr="000641F2" w:rsidRDefault="006C4FCD" w:rsidP="006C4FCD">
      <w:pPr>
        <w:pStyle w:val="Heading4"/>
        <w:rPr>
          <w:rFonts w:asciiTheme="majorHAnsi" w:hAnsiTheme="majorHAnsi" w:cstheme="majorHAnsi"/>
        </w:rPr>
      </w:pPr>
      <w:r w:rsidRPr="000641F2">
        <w:rPr>
          <w:rFonts w:asciiTheme="majorHAnsi" w:hAnsiTheme="majorHAnsi" w:cstheme="majorHAnsi"/>
        </w:rPr>
        <w:t xml:space="preserve">A] </w:t>
      </w:r>
      <w:proofErr w:type="gramStart"/>
      <w:r w:rsidRPr="000641F2">
        <w:rPr>
          <w:rFonts w:asciiTheme="majorHAnsi" w:hAnsiTheme="majorHAnsi" w:cstheme="majorHAnsi"/>
        </w:rPr>
        <w:t>3 minute</w:t>
      </w:r>
      <w:proofErr w:type="gramEnd"/>
      <w:r w:rsidRPr="000641F2">
        <w:rPr>
          <w:rFonts w:asciiTheme="majorHAnsi" w:hAnsiTheme="majorHAnsi" w:cstheme="majorHAnsi"/>
        </w:rPr>
        <w:t xml:space="preserve"> 2ar can sit on whatever </w:t>
      </w:r>
      <w:proofErr w:type="spellStart"/>
      <w:r w:rsidRPr="000641F2">
        <w:rPr>
          <w:rFonts w:asciiTheme="majorHAnsi" w:hAnsiTheme="majorHAnsi" w:cstheme="majorHAnsi"/>
        </w:rPr>
        <w:t>i</w:t>
      </w:r>
      <w:proofErr w:type="spellEnd"/>
      <w:r w:rsidRPr="000641F2">
        <w:rPr>
          <w:rFonts w:asciiTheme="majorHAnsi" w:hAnsiTheme="majorHAnsi" w:cstheme="majorHAnsi"/>
        </w:rPr>
        <w:t xml:space="preserve"> undercover</w:t>
      </w:r>
    </w:p>
    <w:p w14:paraId="307F7070" w14:textId="77777777" w:rsidR="006C4FCD" w:rsidRPr="000641F2" w:rsidRDefault="006C4FCD" w:rsidP="006C4FCD">
      <w:pPr>
        <w:pStyle w:val="Heading4"/>
        <w:rPr>
          <w:rFonts w:asciiTheme="majorHAnsi" w:hAnsiTheme="majorHAnsi" w:cstheme="majorHAnsi"/>
        </w:rPr>
      </w:pPr>
      <w:r w:rsidRPr="000641F2">
        <w:rPr>
          <w:rFonts w:asciiTheme="majorHAnsi" w:hAnsiTheme="majorHAnsi" w:cstheme="majorHAnsi"/>
        </w:rPr>
        <w:t xml:space="preserve">B] not infinitely abusive </w:t>
      </w:r>
      <w:proofErr w:type="spellStart"/>
      <w:r w:rsidRPr="000641F2">
        <w:rPr>
          <w:rFonts w:asciiTheme="majorHAnsi" w:hAnsiTheme="majorHAnsi" w:cstheme="majorHAnsi"/>
        </w:rPr>
        <w:t>cuz</w:t>
      </w:r>
      <w:proofErr w:type="spellEnd"/>
      <w:r w:rsidRPr="000641F2">
        <w:rPr>
          <w:rFonts w:asciiTheme="majorHAnsi" w:hAnsiTheme="majorHAnsi" w:cstheme="majorHAnsi"/>
        </w:rPr>
        <w:t xml:space="preserve"> only have 7 minutes</w:t>
      </w:r>
    </w:p>
    <w:p w14:paraId="240935D5" w14:textId="77777777" w:rsidR="006C4FCD" w:rsidRPr="000641F2" w:rsidRDefault="006C4FCD" w:rsidP="006C4FCD">
      <w:pPr>
        <w:pStyle w:val="Heading4"/>
        <w:rPr>
          <w:rFonts w:asciiTheme="majorHAnsi" w:hAnsiTheme="majorHAnsi" w:cstheme="majorHAnsi"/>
        </w:rPr>
      </w:pPr>
      <w:r w:rsidRPr="000641F2">
        <w:rPr>
          <w:rFonts w:asciiTheme="majorHAnsi" w:hAnsiTheme="majorHAnsi" w:cstheme="majorHAnsi"/>
        </w:rPr>
        <w:lastRenderedPageBreak/>
        <w:t>C] 13 to 13 time solves</w:t>
      </w:r>
    </w:p>
    <w:p w14:paraId="1062E840" w14:textId="77777777" w:rsidR="006C4FCD" w:rsidRPr="000641F2" w:rsidRDefault="006C4FCD" w:rsidP="006C4FCD">
      <w:pPr>
        <w:pStyle w:val="Heading4"/>
        <w:rPr>
          <w:rFonts w:asciiTheme="majorHAnsi" w:hAnsiTheme="majorHAnsi" w:cstheme="majorHAnsi"/>
        </w:rPr>
      </w:pPr>
      <w:r w:rsidRPr="000641F2">
        <w:rPr>
          <w:rFonts w:asciiTheme="majorHAnsi" w:hAnsiTheme="majorHAnsi" w:cstheme="majorHAnsi"/>
        </w:rPr>
        <w:t>D] first and last speech outweighs since judge is inclined to believe you and give</w:t>
      </w:r>
    </w:p>
    <w:p w14:paraId="3D7497BF" w14:textId="77777777" w:rsidR="006C4FCD" w:rsidRPr="0078533A" w:rsidRDefault="006C4FCD" w:rsidP="006C4FCD">
      <w:pPr>
        <w:pStyle w:val="Heading4"/>
        <w:rPr>
          <w:rFonts w:asciiTheme="majorHAnsi" w:hAnsiTheme="majorHAnsi" w:cstheme="majorHAnsi"/>
        </w:rPr>
      </w:pPr>
      <w:r>
        <w:rPr>
          <w:rFonts w:asciiTheme="majorHAnsi" w:hAnsiTheme="majorHAnsi" w:cstheme="majorHAnsi"/>
        </w:rPr>
        <w:t xml:space="preserve">E] </w:t>
      </w:r>
      <w:r w:rsidRPr="000641F2">
        <w:rPr>
          <w:rFonts w:asciiTheme="majorHAnsi" w:hAnsiTheme="majorHAnsi" w:cstheme="majorHAnsi"/>
        </w:rPr>
        <w:t xml:space="preserve">1ar leeway which solves for time </w:t>
      </w:r>
      <w:r>
        <w:rPr>
          <w:rFonts w:asciiTheme="majorHAnsi" w:hAnsiTheme="majorHAnsi" w:cstheme="majorHAnsi"/>
        </w:rPr>
        <w:t>skew</w:t>
      </w:r>
    </w:p>
    <w:p w14:paraId="79AAB71A" w14:textId="7DD6747F" w:rsidR="009A1046" w:rsidRPr="006928A1" w:rsidRDefault="006C4FCD" w:rsidP="006928A1">
      <w:pPr>
        <w:pStyle w:val="Heading4"/>
        <w:rPr>
          <w:rFonts w:asciiTheme="majorHAnsi" w:hAnsiTheme="majorHAnsi" w:cstheme="majorHAnsi"/>
        </w:rPr>
      </w:pPr>
      <w:r w:rsidRPr="000641F2">
        <w:rPr>
          <w:rFonts w:asciiTheme="majorHAnsi" w:hAnsiTheme="majorHAnsi" w:cstheme="majorHAnsi"/>
        </w:rPr>
        <w:t xml:space="preserve">AND TIME SKEW NOT A STANDARD – </w:t>
      </w:r>
      <w:proofErr w:type="spellStart"/>
      <w:r w:rsidRPr="000641F2">
        <w:rPr>
          <w:rFonts w:asciiTheme="majorHAnsi" w:hAnsiTheme="majorHAnsi" w:cstheme="majorHAnsi"/>
        </w:rPr>
        <w:t>its</w:t>
      </w:r>
      <w:proofErr w:type="spellEnd"/>
      <w:r w:rsidRPr="000641F2">
        <w:rPr>
          <w:rFonts w:asciiTheme="majorHAnsi" w:hAnsiTheme="majorHAnsi" w:cstheme="majorHAnsi"/>
        </w:rPr>
        <w:t xml:space="preserve"> used to justify literally every argument which outweighs on norming and means they can never rectify the skew</w:t>
      </w:r>
    </w:p>
    <w:sectPr w:rsidR="009A1046" w:rsidRPr="006928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702AD" w14:textId="77777777" w:rsidR="003331DB" w:rsidRDefault="003331DB" w:rsidP="00E52903">
      <w:pPr>
        <w:spacing w:after="0" w:line="240" w:lineRule="auto"/>
      </w:pPr>
      <w:r>
        <w:separator/>
      </w:r>
    </w:p>
  </w:endnote>
  <w:endnote w:type="continuationSeparator" w:id="0">
    <w:p w14:paraId="14DCEAAF" w14:textId="77777777" w:rsidR="003331DB" w:rsidRDefault="003331DB" w:rsidP="00E52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F51F6" w14:textId="77777777" w:rsidR="003331DB" w:rsidRDefault="003331DB" w:rsidP="00E52903">
      <w:pPr>
        <w:spacing w:after="0" w:line="240" w:lineRule="auto"/>
      </w:pPr>
      <w:r>
        <w:separator/>
      </w:r>
    </w:p>
  </w:footnote>
  <w:footnote w:type="continuationSeparator" w:id="0">
    <w:p w14:paraId="3BA75A9B" w14:textId="77777777" w:rsidR="003331DB" w:rsidRDefault="003331DB" w:rsidP="00E52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090663296">
    <w:abstractNumId w:val="10"/>
  </w:num>
  <w:num w:numId="2" w16cid:durableId="834609040">
    <w:abstractNumId w:val="8"/>
  </w:num>
  <w:num w:numId="3" w16cid:durableId="2076734381">
    <w:abstractNumId w:val="7"/>
  </w:num>
  <w:num w:numId="4" w16cid:durableId="1356268510">
    <w:abstractNumId w:val="6"/>
  </w:num>
  <w:num w:numId="5" w16cid:durableId="39206363">
    <w:abstractNumId w:val="5"/>
  </w:num>
  <w:num w:numId="6" w16cid:durableId="2071076290">
    <w:abstractNumId w:val="9"/>
  </w:num>
  <w:num w:numId="7" w16cid:durableId="1773548478">
    <w:abstractNumId w:val="4"/>
  </w:num>
  <w:num w:numId="8" w16cid:durableId="1569342950">
    <w:abstractNumId w:val="3"/>
  </w:num>
  <w:num w:numId="9" w16cid:durableId="955867592">
    <w:abstractNumId w:val="2"/>
  </w:num>
  <w:num w:numId="10" w16cid:durableId="271136936">
    <w:abstractNumId w:val="1"/>
  </w:num>
  <w:num w:numId="11" w16cid:durableId="321930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11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1D1"/>
    <w:rsid w:val="002168F2"/>
    <w:rsid w:val="0022589F"/>
    <w:rsid w:val="002343FE"/>
    <w:rsid w:val="00235F7B"/>
    <w:rsid w:val="00245BB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1D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331"/>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46A"/>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17F"/>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8A1"/>
    <w:rsid w:val="00696A16"/>
    <w:rsid w:val="006A4840"/>
    <w:rsid w:val="006A52A0"/>
    <w:rsid w:val="006A7E1D"/>
    <w:rsid w:val="006C3A56"/>
    <w:rsid w:val="006C4FCD"/>
    <w:rsid w:val="006D13F4"/>
    <w:rsid w:val="006D6AED"/>
    <w:rsid w:val="006E6D0B"/>
    <w:rsid w:val="006F126E"/>
    <w:rsid w:val="006F32C9"/>
    <w:rsid w:val="006F3834"/>
    <w:rsid w:val="006F5693"/>
    <w:rsid w:val="006F5D4C"/>
    <w:rsid w:val="007125AD"/>
    <w:rsid w:val="00717B01"/>
    <w:rsid w:val="007227D9"/>
    <w:rsid w:val="0072391B"/>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96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1115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046"/>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97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40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90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A8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91DCE8"/>
  <w14:defaultImageDpi w14:val="300"/>
  <w15:docId w15:val="{B874B362-3916-E84D-9D6A-6DE0794AF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1152"/>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9111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11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11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t"/>
    <w:basedOn w:val="Normal"/>
    <w:next w:val="Normal"/>
    <w:link w:val="Heading4Char"/>
    <w:uiPriority w:val="9"/>
    <w:unhideWhenUsed/>
    <w:qFormat/>
    <w:rsid w:val="0091115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111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152"/>
  </w:style>
  <w:style w:type="character" w:customStyle="1" w:styleId="Heading1Char">
    <w:name w:val="Heading 1 Char"/>
    <w:aliases w:val="Pocket Char"/>
    <w:basedOn w:val="DefaultParagraphFont"/>
    <w:link w:val="Heading1"/>
    <w:uiPriority w:val="9"/>
    <w:rsid w:val="009111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11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115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9"/>
    <w:rsid w:val="00911152"/>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1152"/>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911152"/>
    <w:rPr>
      <w:b w:val="0"/>
      <w:sz w:val="28"/>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911152"/>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91115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11152"/>
    <w:rPr>
      <w:color w:val="auto"/>
      <w:u w:val="none"/>
    </w:rPr>
  </w:style>
  <w:style w:type="paragraph" w:styleId="DocumentMap">
    <w:name w:val="Document Map"/>
    <w:basedOn w:val="Normal"/>
    <w:link w:val="DocumentMapChar"/>
    <w:uiPriority w:val="99"/>
    <w:semiHidden/>
    <w:unhideWhenUsed/>
    <w:rsid w:val="009111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1152"/>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E529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52903"/>
    <w:rPr>
      <w:vertAlign w:val="superscript"/>
    </w:rPr>
  </w:style>
  <w:style w:type="paragraph" w:styleId="FootnoteText">
    <w:name w:val="footnote text"/>
    <w:basedOn w:val="Normal"/>
    <w:link w:val="FootnoteTextChar"/>
    <w:uiPriority w:val="99"/>
    <w:unhideWhenUsed/>
    <w:qFormat/>
    <w:rsid w:val="00E52903"/>
    <w:pPr>
      <w:spacing w:after="0" w:line="240" w:lineRule="auto"/>
    </w:pPr>
    <w:rPr>
      <w:sz w:val="20"/>
      <w:szCs w:val="20"/>
    </w:rPr>
  </w:style>
  <w:style w:type="character" w:customStyle="1" w:styleId="FootnoteTextChar">
    <w:name w:val="Footnote Text Char"/>
    <w:basedOn w:val="DefaultParagraphFont"/>
    <w:link w:val="FootnoteText"/>
    <w:uiPriority w:val="99"/>
    <w:rsid w:val="00E52903"/>
    <w:rPr>
      <w:rFonts w:ascii="Calibri" w:hAnsi="Calibri" w:cs="Calibri"/>
      <w:sz w:val="20"/>
      <w:szCs w:val="20"/>
    </w:rPr>
  </w:style>
  <w:style w:type="paragraph" w:customStyle="1" w:styleId="textbold">
    <w:name w:val="text bold"/>
    <w:basedOn w:val="Normal"/>
    <w:link w:val="Emphasis"/>
    <w:uiPriority w:val="20"/>
    <w:qFormat/>
    <w:rsid w:val="00E5290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8</Pages>
  <Words>3049</Words>
  <Characters>17383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13</cp:revision>
  <dcterms:created xsi:type="dcterms:W3CDTF">2022-04-24T14:04:00Z</dcterms:created>
  <dcterms:modified xsi:type="dcterms:W3CDTF">2022-04-24T15:22:00Z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