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59254" w14:textId="16360D16" w:rsidR="00D8782E" w:rsidRPr="00D8782E" w:rsidRDefault="00D8782E" w:rsidP="00B71267">
      <w:pPr>
        <w:pStyle w:val="Heading3"/>
        <w:rPr>
          <w:rFonts w:asciiTheme="majorHAnsi" w:hAnsiTheme="majorHAnsi" w:cstheme="majorHAnsi"/>
        </w:rPr>
      </w:pPr>
      <w:r w:rsidRPr="00D8782E">
        <w:rPr>
          <w:rFonts w:asciiTheme="majorHAnsi" w:hAnsiTheme="majorHAnsi" w:cstheme="majorHAnsi"/>
        </w:rPr>
        <w:t>1</w:t>
      </w:r>
    </w:p>
    <w:p w14:paraId="138D104D" w14:textId="2DCE70F1" w:rsidR="00D8782E" w:rsidRPr="00D8782E" w:rsidRDefault="00D8782E" w:rsidP="00D8782E">
      <w:pPr>
        <w:pStyle w:val="Heading4"/>
        <w:rPr>
          <w:rFonts w:asciiTheme="majorHAnsi" w:hAnsiTheme="majorHAnsi" w:cstheme="majorHAnsi"/>
        </w:rPr>
      </w:pPr>
      <w:bookmarkStart w:id="0" w:name="_Hlk50644718"/>
      <w:r w:rsidRPr="00D8782E">
        <w:rPr>
          <w:rFonts w:asciiTheme="majorHAnsi" w:hAnsiTheme="majorHAnsi" w:cstheme="majorHAnsi"/>
        </w:rPr>
        <w:t xml:space="preserve">Our interpretation is the </w:t>
      </w:r>
      <w:r w:rsidRPr="00D8782E">
        <w:rPr>
          <w:rFonts w:asciiTheme="majorHAnsi" w:hAnsiTheme="majorHAnsi" w:cstheme="majorHAnsi"/>
          <w:u w:val="single"/>
        </w:rPr>
        <w:t>topic</w:t>
      </w:r>
      <w:r w:rsidRPr="00D8782E">
        <w:rPr>
          <w:rFonts w:asciiTheme="majorHAnsi" w:hAnsiTheme="majorHAnsi" w:cstheme="majorHAnsi"/>
        </w:rPr>
        <w:t xml:space="preserve"> should determine the division of </w:t>
      </w:r>
      <w:proofErr w:type="spellStart"/>
      <w:r w:rsidRPr="00D8782E">
        <w:rPr>
          <w:rFonts w:asciiTheme="majorHAnsi" w:hAnsiTheme="majorHAnsi" w:cstheme="majorHAnsi"/>
        </w:rPr>
        <w:t>aff</w:t>
      </w:r>
      <w:proofErr w:type="spellEnd"/>
      <w:r w:rsidRPr="00D8782E">
        <w:rPr>
          <w:rFonts w:asciiTheme="majorHAnsi" w:hAnsiTheme="majorHAnsi" w:cstheme="majorHAnsi"/>
        </w:rPr>
        <w:t xml:space="preserve"> and neg ground – winning that </w:t>
      </w:r>
      <w:r w:rsidRPr="00D8782E">
        <w:rPr>
          <w:rFonts w:asciiTheme="majorHAnsi" w:hAnsiTheme="majorHAnsi" w:cstheme="majorHAnsi"/>
        </w:rPr>
        <w:t>just governments should not defend the unconditional right to strike</w:t>
      </w:r>
      <w:r w:rsidRPr="00D8782E">
        <w:rPr>
          <w:rFonts w:asciiTheme="majorHAnsi" w:hAnsiTheme="majorHAnsi" w:cstheme="majorHAnsi"/>
        </w:rPr>
        <w:t xml:space="preserve"> should </w:t>
      </w:r>
      <w:r w:rsidRPr="00D8782E">
        <w:rPr>
          <w:rFonts w:asciiTheme="majorHAnsi" w:hAnsiTheme="majorHAnsi" w:cstheme="majorHAnsi"/>
          <w:u w:val="single"/>
        </w:rPr>
        <w:t>always</w:t>
      </w:r>
      <w:r w:rsidRPr="00D8782E">
        <w:rPr>
          <w:rFonts w:asciiTheme="majorHAnsi" w:hAnsiTheme="majorHAnsi" w:cstheme="majorHAnsi"/>
        </w:rPr>
        <w:t xml:space="preserve"> be sufficient condition for voting negative – </w:t>
      </w:r>
      <w:r w:rsidRPr="00D8782E">
        <w:rPr>
          <w:rFonts w:asciiTheme="majorHAnsi" w:hAnsiTheme="majorHAnsi" w:cstheme="majorHAnsi"/>
          <w:u w:val="single"/>
        </w:rPr>
        <w:t>hold the line</w:t>
      </w:r>
      <w:r w:rsidRPr="00D8782E">
        <w:rPr>
          <w:rFonts w:asciiTheme="majorHAnsi" w:hAnsiTheme="majorHAnsi" w:cstheme="majorHAnsi"/>
        </w:rPr>
        <w:t xml:space="preserve">, CX and the 1AC </w:t>
      </w:r>
      <w:r w:rsidRPr="00D8782E">
        <w:rPr>
          <w:rFonts w:asciiTheme="majorHAnsi" w:hAnsiTheme="majorHAnsi" w:cstheme="majorHAnsi"/>
          <w:u w:val="single"/>
        </w:rPr>
        <w:t>prove</w:t>
      </w:r>
      <w:r w:rsidRPr="00D8782E">
        <w:rPr>
          <w:rFonts w:asciiTheme="majorHAnsi" w:hAnsiTheme="majorHAnsi" w:cstheme="majorHAnsi"/>
        </w:rPr>
        <w:t xml:space="preserve"> there’s no I-meet.</w:t>
      </w:r>
    </w:p>
    <w:p w14:paraId="25B70FB3" w14:textId="77777777" w:rsidR="00D8782E" w:rsidRPr="00D8782E" w:rsidRDefault="00D8782E" w:rsidP="00D8782E">
      <w:pPr>
        <w:rPr>
          <w:rFonts w:asciiTheme="majorHAnsi" w:hAnsiTheme="majorHAnsi" w:cstheme="majorHAnsi"/>
        </w:rPr>
      </w:pPr>
    </w:p>
    <w:p w14:paraId="7AE20291"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“Resolved” is a </w:t>
      </w:r>
      <w:r w:rsidRPr="00D8782E">
        <w:rPr>
          <w:rFonts w:asciiTheme="majorHAnsi" w:hAnsiTheme="majorHAnsi" w:cstheme="majorHAnsi"/>
          <w:u w:val="single"/>
        </w:rPr>
        <w:t>formal decision</w:t>
      </w:r>
      <w:r w:rsidRPr="00D8782E">
        <w:rPr>
          <w:rFonts w:asciiTheme="majorHAnsi" w:hAnsiTheme="majorHAnsi" w:cstheme="majorHAnsi"/>
        </w:rPr>
        <w:t>.</w:t>
      </w:r>
    </w:p>
    <w:p w14:paraId="4B896BE3" w14:textId="77777777" w:rsidR="00D8782E" w:rsidRPr="00D8782E" w:rsidRDefault="00D8782E" w:rsidP="00D8782E">
      <w:pPr>
        <w:rPr>
          <w:rStyle w:val="Style13ptBold"/>
          <w:rFonts w:asciiTheme="majorHAnsi" w:hAnsiTheme="majorHAnsi" w:cstheme="majorHAnsi"/>
        </w:rPr>
      </w:pPr>
      <w:r w:rsidRPr="00D8782E">
        <w:rPr>
          <w:rStyle w:val="Style13ptBold"/>
          <w:rFonts w:asciiTheme="majorHAnsi" w:hAnsiTheme="majorHAnsi" w:cstheme="majorHAnsi"/>
        </w:rPr>
        <w:t>Merriam-Webster</w:t>
      </w:r>
    </w:p>
    <w:p w14:paraId="71FCBD00" w14:textId="77777777" w:rsidR="00D8782E" w:rsidRPr="00D8782E" w:rsidRDefault="00D8782E" w:rsidP="00D8782E">
      <w:pPr>
        <w:rPr>
          <w:rFonts w:asciiTheme="majorHAnsi" w:hAnsiTheme="majorHAnsi" w:cstheme="majorHAnsi"/>
          <w:sz w:val="16"/>
          <w:szCs w:val="16"/>
        </w:rPr>
      </w:pPr>
      <w:r w:rsidRPr="00D8782E">
        <w:rPr>
          <w:rFonts w:asciiTheme="majorHAnsi" w:hAnsiTheme="majorHAnsi" w:cstheme="majorHAnsi"/>
          <w:sz w:val="16"/>
          <w:szCs w:val="16"/>
        </w:rPr>
        <w:t xml:space="preserve">[Unlike Words and Phrases ’64, this card actually exists on the internet! </w:t>
      </w:r>
      <w:hyperlink r:id="rId9" w:history="1">
        <w:r w:rsidRPr="00D8782E">
          <w:rPr>
            <w:rStyle w:val="Hyperlink"/>
            <w:rFonts w:asciiTheme="majorHAnsi" w:hAnsiTheme="majorHAnsi" w:cstheme="majorHAnsi"/>
            <w:sz w:val="16"/>
            <w:szCs w:val="16"/>
          </w:rPr>
          <w:t>https://www.merriam-webster.com/dictionary/resolved</w:t>
        </w:r>
      </w:hyperlink>
      <w:r w:rsidRPr="00D8782E">
        <w:rPr>
          <w:rFonts w:asciiTheme="majorHAnsi" w:hAnsiTheme="majorHAnsi" w:cstheme="majorHAnsi"/>
          <w:sz w:val="16"/>
          <w:szCs w:val="16"/>
        </w:rPr>
        <w:t>] pat</w:t>
      </w:r>
    </w:p>
    <w:p w14:paraId="07EBAB87" w14:textId="77777777" w:rsidR="00D8782E" w:rsidRPr="00D8782E" w:rsidRDefault="00D8782E" w:rsidP="00D8782E">
      <w:pPr>
        <w:rPr>
          <w:rFonts w:asciiTheme="majorHAnsi" w:hAnsiTheme="majorHAnsi" w:cstheme="majorHAnsi"/>
          <w:sz w:val="12"/>
        </w:rPr>
      </w:pPr>
      <w:r w:rsidRPr="00D8782E">
        <w:rPr>
          <w:rFonts w:asciiTheme="majorHAnsi" w:hAnsiTheme="majorHAnsi" w:cstheme="majorHAnsi"/>
          <w:sz w:val="12"/>
        </w:rPr>
        <w:t xml:space="preserve">a: </w:t>
      </w:r>
      <w:r w:rsidRPr="00D8782E">
        <w:rPr>
          <w:rStyle w:val="StyleUnderline"/>
          <w:rFonts w:asciiTheme="majorHAnsi" w:hAnsiTheme="majorHAnsi" w:cstheme="majorHAnsi"/>
          <w:highlight w:val="green"/>
        </w:rPr>
        <w:t>to</w:t>
      </w:r>
      <w:r w:rsidRPr="00D8782E">
        <w:rPr>
          <w:rStyle w:val="StyleUnderline"/>
          <w:rFonts w:asciiTheme="majorHAnsi" w:hAnsiTheme="majorHAnsi" w:cstheme="majorHAnsi"/>
        </w:rPr>
        <w:t xml:space="preserve"> declare or </w:t>
      </w:r>
      <w:r w:rsidRPr="00D8782E">
        <w:rPr>
          <w:rStyle w:val="StyleUnderline"/>
          <w:rFonts w:asciiTheme="majorHAnsi" w:hAnsiTheme="majorHAnsi" w:cstheme="majorHAnsi"/>
          <w:highlight w:val="green"/>
        </w:rPr>
        <w:t>decide by</w:t>
      </w:r>
      <w:r w:rsidRPr="00D8782E">
        <w:rPr>
          <w:rStyle w:val="StyleUnderline"/>
          <w:rFonts w:asciiTheme="majorHAnsi" w:hAnsiTheme="majorHAnsi" w:cstheme="majorHAnsi"/>
        </w:rPr>
        <w:t xml:space="preserve"> a </w:t>
      </w:r>
      <w:r w:rsidRPr="00D8782E">
        <w:rPr>
          <w:rStyle w:val="StyleUnderline"/>
          <w:rFonts w:asciiTheme="majorHAnsi" w:hAnsiTheme="majorHAnsi" w:cstheme="majorHAnsi"/>
          <w:highlight w:val="green"/>
        </w:rPr>
        <w:t>formal resolution and vote</w:t>
      </w:r>
    </w:p>
    <w:p w14:paraId="77201DB3" w14:textId="77777777" w:rsidR="00D8782E" w:rsidRPr="00D8782E" w:rsidRDefault="00D8782E" w:rsidP="00D8782E">
      <w:pPr>
        <w:rPr>
          <w:rFonts w:asciiTheme="majorHAnsi" w:hAnsiTheme="majorHAnsi" w:cstheme="majorHAnsi"/>
          <w:sz w:val="8"/>
          <w:szCs w:val="8"/>
        </w:rPr>
      </w:pPr>
      <w:r w:rsidRPr="00D8782E">
        <w:rPr>
          <w:rFonts w:asciiTheme="majorHAnsi" w:hAnsiTheme="majorHAnsi" w:cstheme="majorHAnsi"/>
          <w:sz w:val="8"/>
          <w:szCs w:val="8"/>
        </w:rPr>
        <w:t xml:space="preserve">b: to change by resolution or formal vote </w:t>
      </w:r>
    </w:p>
    <w:p w14:paraId="26205D0E" w14:textId="77777777" w:rsidR="00D8782E" w:rsidRPr="00D8782E" w:rsidRDefault="00D8782E" w:rsidP="00D8782E">
      <w:pPr>
        <w:ind w:firstLine="720"/>
        <w:rPr>
          <w:rStyle w:val="Emphasis"/>
          <w:rFonts w:asciiTheme="majorHAnsi" w:hAnsiTheme="majorHAnsi" w:cstheme="majorHAnsi"/>
        </w:rPr>
      </w:pPr>
      <w:r w:rsidRPr="00D8782E">
        <w:rPr>
          <w:rStyle w:val="Emphasis"/>
          <w:rFonts w:asciiTheme="majorHAnsi" w:hAnsiTheme="majorHAnsi" w:cstheme="majorHAnsi"/>
          <w:highlight w:val="green"/>
        </w:rPr>
        <w:t>the house resolved</w:t>
      </w:r>
      <w:r w:rsidRPr="00D8782E">
        <w:rPr>
          <w:rStyle w:val="Emphasis"/>
          <w:rFonts w:asciiTheme="majorHAnsi" w:hAnsiTheme="majorHAnsi" w:cstheme="majorHAnsi"/>
        </w:rPr>
        <w:t xml:space="preserve"> itself </w:t>
      </w:r>
      <w:r w:rsidRPr="00D8782E">
        <w:rPr>
          <w:rStyle w:val="Emphasis"/>
          <w:rFonts w:asciiTheme="majorHAnsi" w:hAnsiTheme="majorHAnsi" w:cstheme="majorHAnsi"/>
          <w:highlight w:val="green"/>
        </w:rPr>
        <w:t>into</w:t>
      </w:r>
      <w:r w:rsidRPr="00D8782E">
        <w:rPr>
          <w:rStyle w:val="Emphasis"/>
          <w:rFonts w:asciiTheme="majorHAnsi" w:hAnsiTheme="majorHAnsi" w:cstheme="majorHAnsi"/>
        </w:rPr>
        <w:t xml:space="preserve"> a </w:t>
      </w:r>
      <w:r w:rsidRPr="00D8782E">
        <w:rPr>
          <w:rStyle w:val="Emphasis"/>
          <w:rFonts w:asciiTheme="majorHAnsi" w:hAnsiTheme="majorHAnsi" w:cstheme="majorHAnsi"/>
          <w:highlight w:val="green"/>
        </w:rPr>
        <w:t>committee</w:t>
      </w:r>
      <w:bookmarkEnd w:id="0"/>
    </w:p>
    <w:p w14:paraId="5C046023"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Workers</w:t>
      </w:r>
    </w:p>
    <w:p w14:paraId="2EE910E8" w14:textId="77777777" w:rsidR="00D8782E" w:rsidRPr="00D8782E" w:rsidRDefault="00D8782E" w:rsidP="00D8782E">
      <w:pPr>
        <w:rPr>
          <w:rFonts w:asciiTheme="majorHAnsi" w:hAnsiTheme="majorHAnsi" w:cstheme="majorHAnsi"/>
        </w:rPr>
      </w:pPr>
      <w:r w:rsidRPr="00D8782E">
        <w:rPr>
          <w:rStyle w:val="Style13ptBold"/>
          <w:rFonts w:asciiTheme="majorHAnsi" w:hAnsiTheme="majorHAnsi" w:cstheme="majorHAnsi"/>
        </w:rPr>
        <w:t>UK Practical Law</w:t>
      </w:r>
      <w:r w:rsidRPr="00D8782E">
        <w:rPr>
          <w:rFonts w:asciiTheme="majorHAnsi" w:hAnsiTheme="majorHAnsi" w:cstheme="majorHAnsi"/>
        </w:rPr>
        <w:t>. Glossary. Worker. https://uk.practicallaw.thomsonreuters.com/6-200-3640?transitionType=Default&amp;contextData=(sc.Default)&amp;firstPage=true</w:t>
      </w:r>
    </w:p>
    <w:p w14:paraId="3E3A673A" w14:textId="77777777" w:rsidR="00D8782E" w:rsidRPr="00D8782E" w:rsidRDefault="00D8782E" w:rsidP="00D8782E">
      <w:pPr>
        <w:rPr>
          <w:rFonts w:asciiTheme="majorHAnsi" w:hAnsiTheme="majorHAnsi" w:cstheme="majorHAnsi"/>
          <w:u w:val="single"/>
        </w:rPr>
      </w:pPr>
      <w:r w:rsidRPr="00D8782E">
        <w:rPr>
          <w:rStyle w:val="StyleUnderline"/>
          <w:rFonts w:asciiTheme="majorHAnsi" w:hAnsiTheme="majorHAnsi" w:cstheme="majorHAnsi"/>
        </w:rPr>
        <w:t xml:space="preserve">Section 230(3), ERA 1996 defines a </w:t>
      </w:r>
      <w:r w:rsidRPr="00D8782E">
        <w:rPr>
          <w:rStyle w:val="StyleUnderline"/>
          <w:rFonts w:asciiTheme="majorHAnsi" w:hAnsiTheme="majorHAnsi" w:cstheme="majorHAnsi"/>
          <w:highlight w:val="green"/>
        </w:rPr>
        <w:t>worker</w:t>
      </w:r>
      <w:r w:rsidRPr="00D8782E">
        <w:rPr>
          <w:rStyle w:val="StyleUnderline"/>
          <w:rFonts w:asciiTheme="majorHAnsi" w:hAnsiTheme="majorHAnsi" w:cstheme="majorHAnsi"/>
        </w:rPr>
        <w:t xml:space="preserve"> as </w:t>
      </w:r>
      <w:r w:rsidRPr="00D8782E">
        <w:rPr>
          <w:rStyle w:val="StyleUnderline"/>
          <w:rFonts w:asciiTheme="majorHAnsi" w:hAnsiTheme="majorHAnsi" w:cstheme="majorHAnsi"/>
          <w:highlight w:val="green"/>
        </w:rPr>
        <w:t>an individual who has entered into</w:t>
      </w:r>
      <w:r w:rsidRPr="00D8782E">
        <w:rPr>
          <w:rStyle w:val="StyleUnderline"/>
          <w:rFonts w:asciiTheme="majorHAnsi" w:hAnsiTheme="majorHAnsi" w:cstheme="majorHAnsi"/>
        </w:rPr>
        <w:t xml:space="preserve"> or works under (a) a </w:t>
      </w:r>
      <w:r w:rsidRPr="00D8782E">
        <w:rPr>
          <w:rStyle w:val="StyleUnderline"/>
          <w:rFonts w:asciiTheme="majorHAnsi" w:hAnsiTheme="majorHAnsi" w:cstheme="majorHAnsi"/>
          <w:highlight w:val="green"/>
        </w:rPr>
        <w:t>contract of employment</w:t>
      </w:r>
      <w:r w:rsidRPr="00D8782E">
        <w:rPr>
          <w:rStyle w:val="StyleUnderline"/>
          <w:rFonts w:asciiTheme="majorHAnsi" w:hAnsiTheme="majorHAnsi" w:cstheme="majorHAnsi"/>
        </w:rPr>
        <w:t xml:space="preserve"> or (b) any other contract, whether express or implied and (if it is express) whether oral or in writing, whereby the individual undertakes to do or perform personally any work or services for another party to the contract whose status is not by virtue of the contract that of a client or customer of any profession or business undertaking carried on by the individual.</w:t>
      </w:r>
    </w:p>
    <w:p w14:paraId="6196F8D4"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Strike</w:t>
      </w:r>
    </w:p>
    <w:p w14:paraId="77D4D845" w14:textId="77777777" w:rsidR="00D8782E" w:rsidRPr="00D8782E" w:rsidRDefault="00D8782E" w:rsidP="00D8782E">
      <w:pPr>
        <w:rPr>
          <w:rFonts w:asciiTheme="majorHAnsi" w:hAnsiTheme="majorHAnsi" w:cstheme="majorHAnsi"/>
        </w:rPr>
      </w:pPr>
      <w:r w:rsidRPr="00D8782E">
        <w:rPr>
          <w:rStyle w:val="Style13ptBold"/>
          <w:rFonts w:asciiTheme="majorHAnsi" w:hAnsiTheme="majorHAnsi" w:cstheme="majorHAnsi"/>
        </w:rPr>
        <w:t>Encyclopedia.com.</w:t>
      </w:r>
      <w:r w:rsidRPr="00D8782E">
        <w:rPr>
          <w:rFonts w:asciiTheme="majorHAnsi" w:hAnsiTheme="majorHAnsi" w:cstheme="majorHAnsi"/>
        </w:rPr>
        <w:t xml:space="preserve"> Strike. https://www.encyclopedia.com/social-sciences-and-law/economics-business-and-labor/labor/strike</w:t>
      </w:r>
    </w:p>
    <w:p w14:paraId="429EB3D5" w14:textId="6F9A4BA6" w:rsidR="00D8782E" w:rsidRPr="00D8782E" w:rsidRDefault="00D8782E" w:rsidP="00D8782E">
      <w:pPr>
        <w:rPr>
          <w:rStyle w:val="Emphasis"/>
          <w:rFonts w:asciiTheme="majorHAnsi" w:hAnsiTheme="majorHAnsi" w:cstheme="majorHAnsi"/>
          <w:b w:val="0"/>
          <w:iCs w:val="0"/>
        </w:rPr>
      </w:pPr>
      <w:r w:rsidRPr="00D8782E">
        <w:rPr>
          <w:rStyle w:val="StyleUnderline"/>
          <w:rFonts w:asciiTheme="majorHAnsi" w:hAnsiTheme="majorHAnsi" w:cstheme="majorHAnsi"/>
        </w:rPr>
        <w:t xml:space="preserve">(of employees) </w:t>
      </w:r>
      <w:r w:rsidRPr="00D8782E">
        <w:rPr>
          <w:rStyle w:val="StyleUnderline"/>
          <w:rFonts w:asciiTheme="majorHAnsi" w:hAnsiTheme="majorHAnsi" w:cstheme="majorHAnsi"/>
          <w:highlight w:val="green"/>
        </w:rPr>
        <w:t>refuse to work as a form of organized protest,</w:t>
      </w:r>
      <w:r w:rsidRPr="00D8782E">
        <w:rPr>
          <w:rStyle w:val="StyleUnderline"/>
          <w:rFonts w:asciiTheme="majorHAnsi" w:hAnsiTheme="majorHAnsi" w:cstheme="majorHAnsi"/>
        </w:rPr>
        <w:t xml:space="preserve"> typically </w:t>
      </w:r>
      <w:r w:rsidRPr="00D8782E">
        <w:rPr>
          <w:rStyle w:val="StyleUnderline"/>
          <w:rFonts w:asciiTheme="majorHAnsi" w:hAnsiTheme="majorHAnsi" w:cstheme="majorHAnsi"/>
          <w:highlight w:val="green"/>
        </w:rPr>
        <w:t>in an attempt to obtain a particular concession</w:t>
      </w:r>
      <w:r w:rsidRPr="00D8782E">
        <w:rPr>
          <w:rStyle w:val="StyleUnderline"/>
          <w:rFonts w:asciiTheme="majorHAnsi" w:hAnsiTheme="majorHAnsi" w:cstheme="majorHAnsi"/>
        </w:rPr>
        <w:t xml:space="preserve"> or concessions </w:t>
      </w:r>
      <w:r w:rsidRPr="00D8782E">
        <w:rPr>
          <w:rStyle w:val="StyleUnderline"/>
          <w:rFonts w:asciiTheme="majorHAnsi" w:hAnsiTheme="majorHAnsi" w:cstheme="majorHAnsi"/>
          <w:highlight w:val="green"/>
        </w:rPr>
        <w:t>from</w:t>
      </w:r>
      <w:r w:rsidRPr="00D8782E">
        <w:rPr>
          <w:rStyle w:val="StyleUnderline"/>
          <w:rFonts w:asciiTheme="majorHAnsi" w:hAnsiTheme="majorHAnsi" w:cstheme="majorHAnsi"/>
        </w:rPr>
        <w:t xml:space="preserve"> their </w:t>
      </w:r>
      <w:r w:rsidRPr="00D8782E">
        <w:rPr>
          <w:rStyle w:val="StyleUnderline"/>
          <w:rFonts w:asciiTheme="majorHAnsi" w:hAnsiTheme="majorHAnsi" w:cstheme="majorHAnsi"/>
          <w:highlight w:val="green"/>
        </w:rPr>
        <w:t>employer</w:t>
      </w:r>
      <w:r w:rsidRPr="00D8782E">
        <w:rPr>
          <w:rStyle w:val="StyleUnderline"/>
          <w:rFonts w:asciiTheme="majorHAnsi" w:hAnsiTheme="majorHAnsi" w:cstheme="majorHAnsi"/>
        </w:rPr>
        <w:t xml:space="preserve">: workers may strike over threatened job </w:t>
      </w:r>
      <w:proofErr w:type="gramStart"/>
      <w:r w:rsidRPr="00D8782E">
        <w:rPr>
          <w:rStyle w:val="StyleUnderline"/>
          <w:rFonts w:asciiTheme="majorHAnsi" w:hAnsiTheme="majorHAnsi" w:cstheme="majorHAnsi"/>
        </w:rPr>
        <w:t>losses.</w:t>
      </w:r>
      <w:r w:rsidRPr="00D8782E">
        <w:rPr>
          <w:rStyle w:val="StyleUnderline"/>
          <w:rFonts w:ascii="Cambria Math" w:hAnsi="Cambria Math" w:cs="Cambria Math"/>
        </w:rPr>
        <w:t>∎</w:t>
      </w:r>
      <w:proofErr w:type="gramEnd"/>
      <w:r w:rsidRPr="00D8782E">
        <w:rPr>
          <w:rStyle w:val="StyleUnderline"/>
          <w:rFonts w:asciiTheme="majorHAnsi" w:hAnsiTheme="majorHAnsi" w:cstheme="majorHAnsi"/>
        </w:rPr>
        <w:t xml:space="preserve">  [tr.] undertake such action against (an employer</w:t>
      </w:r>
    </w:p>
    <w:p w14:paraId="7943C184" w14:textId="117EFFD4"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lastRenderedPageBreak/>
        <w:t xml:space="preserve">Vote neg for </w:t>
      </w:r>
      <w:r w:rsidRPr="00D8782E">
        <w:rPr>
          <w:rFonts w:asciiTheme="majorHAnsi" w:hAnsiTheme="majorHAnsi" w:cstheme="majorHAnsi"/>
          <w:u w:val="single"/>
        </w:rPr>
        <w:t>clash</w:t>
      </w:r>
      <w:r w:rsidRPr="00D8782E">
        <w:rPr>
          <w:rFonts w:asciiTheme="majorHAnsi" w:hAnsiTheme="majorHAnsi" w:cstheme="majorHAnsi"/>
        </w:rPr>
        <w:t xml:space="preserve"> – abdicating government actions sanctions picking </w:t>
      </w:r>
      <w:r w:rsidRPr="00D8782E">
        <w:rPr>
          <w:rFonts w:asciiTheme="majorHAnsi" w:hAnsiTheme="majorHAnsi" w:cstheme="majorHAnsi"/>
          <w:u w:val="single"/>
        </w:rPr>
        <w:t>any interpretation</w:t>
      </w:r>
      <w:r w:rsidRPr="00D8782E">
        <w:rPr>
          <w:rFonts w:asciiTheme="majorHAnsi" w:hAnsiTheme="majorHAnsi" w:cstheme="majorHAnsi"/>
        </w:rPr>
        <w:t xml:space="preserve"> for debate – incentivizes retreat from controversy and forces the neg to first </w:t>
      </w:r>
      <w:r w:rsidRPr="00D8782E">
        <w:rPr>
          <w:rFonts w:asciiTheme="majorHAnsi" w:hAnsiTheme="majorHAnsi" w:cstheme="majorHAnsi"/>
          <w:u w:val="single"/>
        </w:rPr>
        <w:t>characterize</w:t>
      </w:r>
      <w:r w:rsidRPr="00D8782E">
        <w:rPr>
          <w:rFonts w:asciiTheme="majorHAnsi" w:hAnsiTheme="majorHAnsi" w:cstheme="majorHAnsi"/>
        </w:rPr>
        <w:t xml:space="preserve"> the </w:t>
      </w:r>
      <w:proofErr w:type="spellStart"/>
      <w:r w:rsidRPr="00D8782E">
        <w:rPr>
          <w:rFonts w:asciiTheme="majorHAnsi" w:hAnsiTheme="majorHAnsi" w:cstheme="majorHAnsi"/>
        </w:rPr>
        <w:t>aff</w:t>
      </w:r>
      <w:proofErr w:type="spellEnd"/>
      <w:r w:rsidRPr="00D8782E">
        <w:rPr>
          <w:rFonts w:asciiTheme="majorHAnsi" w:hAnsiTheme="majorHAnsi" w:cstheme="majorHAnsi"/>
        </w:rPr>
        <w:t xml:space="preserve"> and </w:t>
      </w:r>
      <w:r w:rsidRPr="00D8782E">
        <w:rPr>
          <w:rFonts w:asciiTheme="majorHAnsi" w:hAnsiTheme="majorHAnsi" w:cstheme="majorHAnsi"/>
          <w:u w:val="single"/>
        </w:rPr>
        <w:t>then debate it</w:t>
      </w:r>
      <w:r w:rsidRPr="00D8782E">
        <w:rPr>
          <w:rFonts w:asciiTheme="majorHAnsi" w:hAnsiTheme="majorHAnsi" w:cstheme="majorHAnsi"/>
        </w:rPr>
        <w:t xml:space="preserve"> which eliminates the benefit of </w:t>
      </w:r>
      <w:r w:rsidRPr="00D8782E">
        <w:rPr>
          <w:rFonts w:asciiTheme="majorHAnsi" w:hAnsiTheme="majorHAnsi" w:cstheme="majorHAnsi"/>
          <w:u w:val="single"/>
        </w:rPr>
        <w:t>preround research</w:t>
      </w:r>
      <w:r w:rsidRPr="00D8782E">
        <w:rPr>
          <w:rFonts w:asciiTheme="majorHAnsi" w:hAnsiTheme="majorHAnsi" w:cstheme="majorHAnsi"/>
        </w:rPr>
        <w:t xml:space="preserve">. A common point of engagement ensures </w:t>
      </w:r>
      <w:r w:rsidRPr="00D8782E">
        <w:rPr>
          <w:rFonts w:asciiTheme="majorHAnsi" w:hAnsiTheme="majorHAnsi" w:cstheme="majorHAnsi"/>
          <w:u w:val="single"/>
        </w:rPr>
        <w:t>effective clash</w:t>
      </w:r>
      <w:r w:rsidRPr="00D8782E">
        <w:rPr>
          <w:rFonts w:asciiTheme="majorHAnsi" w:hAnsiTheme="majorHAnsi" w:cstheme="majorHAnsi"/>
        </w:rPr>
        <w:t xml:space="preserve">, which is a </w:t>
      </w:r>
      <w:r w:rsidRPr="00D8782E">
        <w:rPr>
          <w:rFonts w:asciiTheme="majorHAnsi" w:hAnsiTheme="majorHAnsi" w:cstheme="majorHAnsi"/>
          <w:u w:val="single"/>
        </w:rPr>
        <w:t>linear impact</w:t>
      </w:r>
      <w:r w:rsidRPr="00D8782E">
        <w:rPr>
          <w:rFonts w:asciiTheme="majorHAnsi" w:hAnsiTheme="majorHAnsi" w:cstheme="majorHAnsi"/>
        </w:rPr>
        <w:t xml:space="preserve"> – negation is the necessary condition for distinguishing </w:t>
      </w:r>
      <w:r w:rsidRPr="00D8782E">
        <w:rPr>
          <w:rFonts w:asciiTheme="majorHAnsi" w:hAnsiTheme="majorHAnsi" w:cstheme="majorHAnsi"/>
          <w:u w:val="single"/>
        </w:rPr>
        <w:t>debate</w:t>
      </w:r>
      <w:r w:rsidRPr="00D8782E">
        <w:rPr>
          <w:rFonts w:asciiTheme="majorHAnsi" w:hAnsiTheme="majorHAnsi" w:cstheme="majorHAnsi"/>
        </w:rPr>
        <w:t xml:space="preserve"> from </w:t>
      </w:r>
      <w:r w:rsidRPr="00D8782E">
        <w:rPr>
          <w:rFonts w:asciiTheme="majorHAnsi" w:hAnsiTheme="majorHAnsi" w:cstheme="majorHAnsi"/>
          <w:u w:val="single"/>
        </w:rPr>
        <w:t>discussion</w:t>
      </w:r>
      <w:r w:rsidRPr="00D8782E">
        <w:rPr>
          <w:rFonts w:asciiTheme="majorHAnsi" w:hAnsiTheme="majorHAnsi" w:cstheme="majorHAnsi"/>
        </w:rPr>
        <w:t xml:space="preserve">, but negation exists on a </w:t>
      </w:r>
      <w:r w:rsidRPr="00D8782E">
        <w:rPr>
          <w:rFonts w:asciiTheme="majorHAnsi" w:hAnsiTheme="majorHAnsi" w:cstheme="majorHAnsi"/>
          <w:u w:val="single"/>
        </w:rPr>
        <w:t>sliding scale</w:t>
      </w:r>
      <w:r w:rsidRPr="00D8782E">
        <w:rPr>
          <w:rFonts w:asciiTheme="majorHAnsi" w:hAnsiTheme="majorHAnsi" w:cstheme="majorHAnsi"/>
        </w:rPr>
        <w:t xml:space="preserve">. The </w:t>
      </w:r>
      <w:r w:rsidRPr="00D8782E">
        <w:rPr>
          <w:rFonts w:asciiTheme="majorHAnsi" w:hAnsiTheme="majorHAnsi" w:cstheme="majorHAnsi"/>
          <w:u w:val="single"/>
        </w:rPr>
        <w:t>topic</w:t>
      </w:r>
      <w:r w:rsidRPr="00D8782E">
        <w:rPr>
          <w:rFonts w:asciiTheme="majorHAnsi" w:hAnsiTheme="majorHAnsi" w:cstheme="majorHAnsi"/>
        </w:rPr>
        <w:t xml:space="preserve"> of discussion is up to the affirmative, but </w:t>
      </w:r>
      <w:r w:rsidRPr="00D8782E">
        <w:rPr>
          <w:rFonts w:asciiTheme="majorHAnsi" w:hAnsiTheme="majorHAnsi" w:cstheme="majorHAnsi"/>
          <w:u w:val="single"/>
        </w:rPr>
        <w:t>depth</w:t>
      </w:r>
      <w:r w:rsidRPr="00D8782E">
        <w:rPr>
          <w:rFonts w:asciiTheme="majorHAnsi" w:hAnsiTheme="majorHAnsi" w:cstheme="majorHAnsi"/>
        </w:rPr>
        <w:t xml:space="preserve"> and </w:t>
      </w:r>
      <w:r w:rsidRPr="00D8782E">
        <w:rPr>
          <w:rFonts w:asciiTheme="majorHAnsi" w:hAnsiTheme="majorHAnsi" w:cstheme="majorHAnsi"/>
          <w:u w:val="single"/>
        </w:rPr>
        <w:t>nuanced engagement</w:t>
      </w:r>
      <w:r w:rsidRPr="00D8782E">
        <w:rPr>
          <w:rFonts w:asciiTheme="majorHAnsi" w:hAnsiTheme="majorHAnsi" w:cstheme="majorHAnsi"/>
        </w:rPr>
        <w:t xml:space="preserve"> is determined by </w:t>
      </w:r>
      <w:r w:rsidRPr="00D8782E">
        <w:rPr>
          <w:rFonts w:asciiTheme="majorHAnsi" w:hAnsiTheme="majorHAnsi" w:cstheme="majorHAnsi"/>
          <w:u w:val="single"/>
        </w:rPr>
        <w:t>negative ground</w:t>
      </w:r>
      <w:r w:rsidRPr="00D8782E">
        <w:rPr>
          <w:rFonts w:asciiTheme="majorHAnsi" w:hAnsiTheme="majorHAnsi" w:cstheme="majorHAnsi"/>
        </w:rPr>
        <w:t xml:space="preserve">. Any impact intrinsic to </w:t>
      </w:r>
      <w:r w:rsidRPr="00D8782E">
        <w:rPr>
          <w:rFonts w:asciiTheme="majorHAnsi" w:hAnsiTheme="majorHAnsi" w:cstheme="majorHAnsi"/>
          <w:u w:val="single"/>
        </w:rPr>
        <w:t>debate</w:t>
      </w:r>
      <w:r w:rsidRPr="00D8782E">
        <w:rPr>
          <w:rFonts w:asciiTheme="majorHAnsi" w:hAnsiTheme="majorHAnsi" w:cstheme="majorHAnsi"/>
        </w:rPr>
        <w:t xml:space="preserve">, not just discussion, comes from negation because it starts the process of </w:t>
      </w:r>
      <w:r w:rsidRPr="00D8782E">
        <w:rPr>
          <w:rFonts w:asciiTheme="majorHAnsi" w:hAnsiTheme="majorHAnsi" w:cstheme="majorHAnsi"/>
          <w:u w:val="single"/>
        </w:rPr>
        <w:t>critical thinking</w:t>
      </w:r>
      <w:r w:rsidRPr="00D8782E">
        <w:rPr>
          <w:rFonts w:asciiTheme="majorHAnsi" w:hAnsiTheme="majorHAnsi" w:cstheme="majorHAnsi"/>
        </w:rPr>
        <w:t xml:space="preserve">, </w:t>
      </w:r>
      <w:r w:rsidRPr="00D8782E">
        <w:rPr>
          <w:rFonts w:asciiTheme="majorHAnsi" w:hAnsiTheme="majorHAnsi" w:cstheme="majorHAnsi"/>
          <w:u w:val="single"/>
        </w:rPr>
        <w:t>reflexivity</w:t>
      </w:r>
      <w:r w:rsidRPr="00D8782E">
        <w:rPr>
          <w:rFonts w:asciiTheme="majorHAnsi" w:hAnsiTheme="majorHAnsi" w:cstheme="majorHAnsi"/>
        </w:rPr>
        <w:t xml:space="preserve">, and </w:t>
      </w:r>
      <w:r w:rsidRPr="00D8782E">
        <w:rPr>
          <w:rFonts w:asciiTheme="majorHAnsi" w:hAnsiTheme="majorHAnsi" w:cstheme="majorHAnsi"/>
          <w:u w:val="single"/>
        </w:rPr>
        <w:t>argument refinement</w:t>
      </w:r>
      <w:r w:rsidRPr="00D8782E">
        <w:rPr>
          <w:rFonts w:asciiTheme="majorHAnsi" w:hAnsiTheme="majorHAnsi" w:cstheme="majorHAnsi"/>
        </w:rPr>
        <w:t xml:space="preserve">. </w:t>
      </w:r>
    </w:p>
    <w:p w14:paraId="50291845" w14:textId="77777777" w:rsidR="00D8782E" w:rsidRPr="00D8782E" w:rsidRDefault="00D8782E" w:rsidP="00D8782E">
      <w:pPr>
        <w:rPr>
          <w:rFonts w:asciiTheme="majorHAnsi" w:hAnsiTheme="majorHAnsi" w:cstheme="majorHAnsi"/>
        </w:rPr>
      </w:pPr>
    </w:p>
    <w:p w14:paraId="3763E1B6"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lastRenderedPageBreak/>
        <w:t xml:space="preserve">1] Fairness is </w:t>
      </w:r>
      <w:r w:rsidRPr="00D8782E">
        <w:rPr>
          <w:rFonts w:asciiTheme="majorHAnsi" w:hAnsiTheme="majorHAnsi" w:cstheme="majorHAnsi"/>
          <w:u w:val="single"/>
        </w:rPr>
        <w:t>constitutive</w:t>
      </w:r>
      <w:r w:rsidRPr="00D8782E">
        <w:rPr>
          <w:rFonts w:asciiTheme="majorHAnsi" w:hAnsiTheme="majorHAnsi" w:cstheme="majorHAnsi"/>
        </w:rPr>
        <w:t xml:space="preserve"> process of debate since debate is a game with a winner and loser, speech times, and flipping 30 min before the round- Constitutive Rules means any DA to our interpretation are inevitable and terminally non-unique</w:t>
      </w:r>
    </w:p>
    <w:p w14:paraId="0DD6C73B"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2</w:t>
      </w:r>
      <w:r w:rsidRPr="00D8782E">
        <w:rPr>
          <w:rFonts w:asciiTheme="majorHAnsi" w:hAnsiTheme="majorHAnsi" w:cstheme="majorHAnsi"/>
          <w:u w:val="single"/>
        </w:rPr>
        <w:t>] Self Defeating</w:t>
      </w:r>
      <w:r w:rsidRPr="00D8782E">
        <w:rPr>
          <w:rFonts w:asciiTheme="majorHAnsi" w:hAnsiTheme="majorHAnsi" w:cstheme="majorHAnsi"/>
        </w:rPr>
        <w:t>- All the 1ar's arguments assume that the judge will evaluate them fairly which concedes it's authority- actively hack against them</w:t>
      </w:r>
    </w:p>
    <w:p w14:paraId="03A5DA2F"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3] </w:t>
      </w:r>
      <w:r w:rsidRPr="00D8782E">
        <w:rPr>
          <w:rFonts w:asciiTheme="majorHAnsi" w:hAnsiTheme="majorHAnsi" w:cstheme="majorHAnsi"/>
          <w:u w:val="single"/>
        </w:rPr>
        <w:t>Dogmatism</w:t>
      </w:r>
      <w:r w:rsidRPr="00D8782E">
        <w:rPr>
          <w:rFonts w:asciiTheme="majorHAnsi" w:hAnsiTheme="majorHAnsi" w:cstheme="majorHAnsi"/>
        </w:rPr>
        <w:t>- absent a fair ability to engage, we can't test alternative liberation strategies. Their interpretation assumes their method is correct which imposes a dogmatic and singular view of the world</w:t>
      </w:r>
    </w:p>
    <w:p w14:paraId="0CAFF5F3"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4] </w:t>
      </w:r>
      <w:r w:rsidRPr="00D8782E">
        <w:rPr>
          <w:rFonts w:asciiTheme="majorHAnsi" w:hAnsiTheme="majorHAnsi" w:cstheme="majorHAnsi"/>
          <w:u w:val="single"/>
        </w:rPr>
        <w:t>Deliberation</w:t>
      </w:r>
      <w:r w:rsidRPr="00D8782E">
        <w:rPr>
          <w:rFonts w:asciiTheme="majorHAnsi" w:hAnsiTheme="majorHAnsi" w:cstheme="majorHAnsi"/>
        </w:rPr>
        <w:t xml:space="preserve"> - Every productive discussion of </w:t>
      </w:r>
      <w:proofErr w:type="gramStart"/>
      <w:r w:rsidRPr="00D8782E">
        <w:rPr>
          <w:rFonts w:asciiTheme="majorHAnsi" w:hAnsiTheme="majorHAnsi" w:cstheme="majorHAnsi"/>
        </w:rPr>
        <w:t>an</w:t>
      </w:r>
      <w:proofErr w:type="gramEnd"/>
      <w:r w:rsidRPr="00D8782E">
        <w:rPr>
          <w:rFonts w:asciiTheme="majorHAnsi" w:hAnsiTheme="majorHAnsi" w:cstheme="majorHAnsi"/>
        </w:rPr>
        <w:t xml:space="preserve"> liberation strategy assumes an equal playing field or fairness with the ability to contribute to a discussion which only our interpretation </w:t>
      </w:r>
      <w:proofErr w:type="spellStart"/>
      <w:r w:rsidRPr="00D8782E">
        <w:rPr>
          <w:rFonts w:asciiTheme="majorHAnsi" w:hAnsiTheme="majorHAnsi" w:cstheme="majorHAnsi"/>
        </w:rPr>
        <w:t>resolvles</w:t>
      </w:r>
      <w:proofErr w:type="spellEnd"/>
    </w:p>
    <w:p w14:paraId="557B1995"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5] </w:t>
      </w:r>
      <w:r w:rsidRPr="00D8782E">
        <w:rPr>
          <w:rFonts w:asciiTheme="majorHAnsi" w:hAnsiTheme="majorHAnsi" w:cstheme="majorHAnsi"/>
          <w:u w:val="single"/>
        </w:rPr>
        <w:t>Misses the boat</w:t>
      </w:r>
      <w:r w:rsidRPr="00D8782E">
        <w:rPr>
          <w:rFonts w:asciiTheme="majorHAnsi" w:hAnsiTheme="majorHAnsi" w:cstheme="majorHAnsi"/>
        </w:rPr>
        <w:t xml:space="preserve">- Their impact turns </w:t>
      </w:r>
      <w:proofErr w:type="gramStart"/>
      <w:r w:rsidRPr="00D8782E">
        <w:rPr>
          <w:rFonts w:asciiTheme="majorHAnsi" w:hAnsiTheme="majorHAnsi" w:cstheme="majorHAnsi"/>
        </w:rPr>
        <w:t>shows</w:t>
      </w:r>
      <w:proofErr w:type="gramEnd"/>
      <w:r w:rsidRPr="00D8782E">
        <w:rPr>
          <w:rFonts w:asciiTheme="majorHAnsi" w:hAnsiTheme="majorHAnsi" w:cstheme="majorHAnsi"/>
        </w:rPr>
        <w:t xml:space="preserve"> a </w:t>
      </w:r>
      <w:proofErr w:type="spellStart"/>
      <w:r w:rsidRPr="00D8782E">
        <w:rPr>
          <w:rFonts w:asciiTheme="majorHAnsi" w:hAnsiTheme="majorHAnsi" w:cstheme="majorHAnsi"/>
        </w:rPr>
        <w:t>missaplication</w:t>
      </w:r>
      <w:proofErr w:type="spellEnd"/>
      <w:r w:rsidRPr="00D8782E">
        <w:rPr>
          <w:rFonts w:asciiTheme="majorHAnsi" w:hAnsiTheme="majorHAnsi" w:cstheme="majorHAnsi"/>
        </w:rPr>
        <w:t xml:space="preserve"> of fairness not a reason why the very structure of it is bad. FW flips the script and allows us to allow for a uniform non-biased implementation of the resolution</w:t>
      </w:r>
    </w:p>
    <w:p w14:paraId="6E914CB5"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6] </w:t>
      </w:r>
      <w:r w:rsidRPr="00D8782E">
        <w:rPr>
          <w:rFonts w:asciiTheme="majorHAnsi" w:hAnsiTheme="majorHAnsi" w:cstheme="majorHAnsi"/>
          <w:u w:val="single"/>
        </w:rPr>
        <w:t>Truth testing</w:t>
      </w:r>
      <w:r w:rsidRPr="00D8782E">
        <w:rPr>
          <w:rFonts w:asciiTheme="majorHAnsi" w:hAnsiTheme="majorHAnsi" w:cstheme="majorHAnsi"/>
        </w:rPr>
        <w:t xml:space="preserve">- their interpretation assumes that affirmative is </w:t>
      </w:r>
      <w:proofErr w:type="gramStart"/>
      <w:r w:rsidRPr="00D8782E">
        <w:rPr>
          <w:rFonts w:asciiTheme="majorHAnsi" w:hAnsiTheme="majorHAnsi" w:cstheme="majorHAnsi"/>
        </w:rPr>
        <w:t>correct</w:t>
      </w:r>
      <w:proofErr w:type="gramEnd"/>
      <w:r w:rsidRPr="00D8782E">
        <w:rPr>
          <w:rFonts w:asciiTheme="majorHAnsi" w:hAnsiTheme="majorHAnsi" w:cstheme="majorHAnsi"/>
        </w:rPr>
        <w:t xml:space="preserve"> but we can't do that if we couldn’t engage</w:t>
      </w:r>
    </w:p>
    <w:p w14:paraId="5738A4F4"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7] </w:t>
      </w:r>
      <w:proofErr w:type="gramStart"/>
      <w:r w:rsidRPr="00D8782E">
        <w:rPr>
          <w:rFonts w:asciiTheme="majorHAnsi" w:hAnsiTheme="majorHAnsi" w:cstheme="majorHAnsi"/>
        </w:rPr>
        <w:t>it</w:t>
      </w:r>
      <w:proofErr w:type="gramEnd"/>
      <w:r w:rsidRPr="00D8782E">
        <w:rPr>
          <w:rFonts w:asciiTheme="majorHAnsi" w:hAnsiTheme="majorHAnsi" w:cstheme="majorHAnsi"/>
        </w:rPr>
        <w:t xml:space="preserve"> internal link turns every impact – a limited debate promotes in-depth research and engagement which is necessary to access all of their education.</w:t>
      </w:r>
    </w:p>
    <w:p w14:paraId="331CFF61" w14:textId="77777777" w:rsidR="00D8782E" w:rsidRPr="00D8782E" w:rsidRDefault="00D8782E" w:rsidP="00D8782E">
      <w:pPr>
        <w:rPr>
          <w:rFonts w:asciiTheme="majorHAnsi" w:hAnsiTheme="majorHAnsi" w:cstheme="majorHAnsi"/>
        </w:rPr>
      </w:pPr>
    </w:p>
    <w:p w14:paraId="7A7E04CD" w14:textId="356DDD02"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TVA– </w:t>
      </w:r>
      <w:r w:rsidRPr="00D8782E">
        <w:rPr>
          <w:rFonts w:asciiTheme="majorHAnsi" w:hAnsiTheme="majorHAnsi" w:cstheme="majorHAnsi"/>
        </w:rPr>
        <w:t>reading ROB centering blackness and an advantage related about how right to strikes help black people</w:t>
      </w:r>
    </w:p>
    <w:p w14:paraId="4F8B2123" w14:textId="49E9490F" w:rsidR="00D8782E" w:rsidRPr="00D8782E" w:rsidRDefault="00D8782E" w:rsidP="00D8782E">
      <w:pPr>
        <w:rPr>
          <w:rFonts w:asciiTheme="majorHAnsi" w:hAnsiTheme="majorHAnsi" w:cstheme="majorHAnsi"/>
        </w:rPr>
      </w:pPr>
    </w:p>
    <w:p w14:paraId="06A6604D"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lastRenderedPageBreak/>
        <w:t xml:space="preserve">1] Asian education: we can utilize and hijack this space to produce better methods and liberation tactics to combat oppression </w:t>
      </w:r>
    </w:p>
    <w:p w14:paraId="37C90FE3"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2] Asian Fairness: their model of debate makes the space inaccessible and violent for certain individuals. Anti-</w:t>
      </w:r>
      <w:proofErr w:type="spellStart"/>
      <w:r w:rsidRPr="00D8782E">
        <w:rPr>
          <w:rFonts w:asciiTheme="majorHAnsi" w:hAnsiTheme="majorHAnsi" w:cstheme="majorHAnsi"/>
        </w:rPr>
        <w:t>asianess</w:t>
      </w:r>
      <w:proofErr w:type="spellEnd"/>
      <w:r w:rsidRPr="00D8782E">
        <w:rPr>
          <w:rFonts w:asciiTheme="majorHAnsi" w:hAnsiTheme="majorHAnsi" w:cstheme="majorHAnsi"/>
        </w:rPr>
        <w:t xml:space="preserve"> per our standards is a form of unfairness because it proves you’ve damned us from victory. </w:t>
      </w:r>
    </w:p>
    <w:p w14:paraId="37734DDC"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DTD – 1] indicts the </w:t>
      </w:r>
      <w:proofErr w:type="spellStart"/>
      <w:r w:rsidRPr="00D8782E">
        <w:rPr>
          <w:rFonts w:asciiTheme="majorHAnsi" w:hAnsiTheme="majorHAnsi" w:cstheme="majorHAnsi"/>
        </w:rPr>
        <w:t>aff</w:t>
      </w:r>
      <w:proofErr w:type="spellEnd"/>
      <w:r w:rsidRPr="00D8782E">
        <w:rPr>
          <w:rFonts w:asciiTheme="majorHAnsi" w:hAnsiTheme="majorHAnsi" w:cstheme="majorHAnsi"/>
        </w:rPr>
        <w:t xml:space="preserve"> 2] anti </w:t>
      </w:r>
      <w:proofErr w:type="spellStart"/>
      <w:r w:rsidRPr="00D8782E">
        <w:rPr>
          <w:rFonts w:asciiTheme="majorHAnsi" w:hAnsiTheme="majorHAnsi" w:cstheme="majorHAnsi"/>
        </w:rPr>
        <w:t>asianess</w:t>
      </w:r>
      <w:proofErr w:type="spellEnd"/>
      <w:r w:rsidRPr="00D8782E">
        <w:rPr>
          <w:rFonts w:asciiTheme="majorHAnsi" w:hAnsiTheme="majorHAnsi" w:cstheme="majorHAnsi"/>
        </w:rPr>
        <w:t xml:space="preserve"> should not be tolerated</w:t>
      </w:r>
    </w:p>
    <w:p w14:paraId="5D7EB4F5"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3] </w:t>
      </w:r>
      <w:proofErr w:type="spellStart"/>
      <w:r w:rsidRPr="00D8782E">
        <w:rPr>
          <w:rFonts w:asciiTheme="majorHAnsi" w:hAnsiTheme="majorHAnsi" w:cstheme="majorHAnsi"/>
        </w:rPr>
        <w:t>Antiasianness</w:t>
      </w:r>
      <w:proofErr w:type="spellEnd"/>
      <w:r w:rsidRPr="00D8782E">
        <w:rPr>
          <w:rFonts w:asciiTheme="majorHAnsi" w:hAnsiTheme="majorHAnsi" w:cstheme="majorHAnsi"/>
        </w:rPr>
        <w:t xml:space="preserve">- norms and practices that are </w:t>
      </w:r>
      <w:proofErr w:type="spellStart"/>
      <w:r w:rsidRPr="00D8782E">
        <w:rPr>
          <w:rFonts w:asciiTheme="majorHAnsi" w:hAnsiTheme="majorHAnsi" w:cstheme="majorHAnsi"/>
        </w:rPr>
        <w:t>antiasian</w:t>
      </w:r>
      <w:proofErr w:type="spellEnd"/>
      <w:r w:rsidRPr="00D8782E">
        <w:rPr>
          <w:rFonts w:asciiTheme="majorHAnsi" w:hAnsiTheme="majorHAnsi" w:cstheme="majorHAnsi"/>
        </w:rPr>
        <w:t xml:space="preserve"> must be rejected because the alternative is rejecting </w:t>
      </w:r>
      <w:proofErr w:type="spellStart"/>
      <w:r w:rsidRPr="00D8782E">
        <w:rPr>
          <w:rFonts w:asciiTheme="majorHAnsi" w:hAnsiTheme="majorHAnsi" w:cstheme="majorHAnsi"/>
        </w:rPr>
        <w:t>asian</w:t>
      </w:r>
      <w:proofErr w:type="spellEnd"/>
      <w:r w:rsidRPr="00D8782E">
        <w:rPr>
          <w:rFonts w:asciiTheme="majorHAnsi" w:hAnsiTheme="majorHAnsi" w:cstheme="majorHAnsi"/>
        </w:rPr>
        <w:t xml:space="preserve"> debaters</w:t>
      </w:r>
    </w:p>
    <w:p w14:paraId="60F0F225" w14:textId="77777777" w:rsidR="00D8782E" w:rsidRPr="00D8782E" w:rsidRDefault="00D8782E" w:rsidP="00D8782E">
      <w:pPr>
        <w:rPr>
          <w:rFonts w:asciiTheme="majorHAnsi" w:hAnsiTheme="majorHAnsi" w:cstheme="majorHAnsi"/>
        </w:rPr>
      </w:pPr>
    </w:p>
    <w:p w14:paraId="168658CD" w14:textId="77777777"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CI – 1] Can’t be reasonably </w:t>
      </w:r>
      <w:proofErr w:type="spellStart"/>
      <w:r w:rsidRPr="00D8782E">
        <w:rPr>
          <w:rFonts w:asciiTheme="majorHAnsi" w:hAnsiTheme="majorHAnsi" w:cstheme="majorHAnsi"/>
        </w:rPr>
        <w:t>anti asian</w:t>
      </w:r>
      <w:proofErr w:type="spellEnd"/>
      <w:r w:rsidRPr="00D8782E">
        <w:rPr>
          <w:rFonts w:asciiTheme="majorHAnsi" w:hAnsiTheme="majorHAnsi" w:cstheme="majorHAnsi"/>
        </w:rPr>
        <w:t xml:space="preserve"> 2] Biases go unchecked</w:t>
      </w:r>
    </w:p>
    <w:p w14:paraId="15A4A050" w14:textId="71777C84" w:rsidR="00D8782E" w:rsidRPr="00D8782E" w:rsidRDefault="00D8782E" w:rsidP="00D8782E">
      <w:pPr>
        <w:pStyle w:val="Heading4"/>
        <w:rPr>
          <w:rFonts w:asciiTheme="majorHAnsi" w:hAnsiTheme="majorHAnsi" w:cstheme="majorHAnsi"/>
        </w:rPr>
      </w:pPr>
      <w:r w:rsidRPr="00D8782E">
        <w:rPr>
          <w:rFonts w:asciiTheme="majorHAnsi" w:hAnsiTheme="majorHAnsi" w:cstheme="majorHAnsi"/>
        </w:rPr>
        <w:t xml:space="preserve">No RVI or Turns 1] Shouldn’t win for proving </w:t>
      </w:r>
      <w:proofErr w:type="spellStart"/>
      <w:r w:rsidRPr="00D8782E">
        <w:rPr>
          <w:rFonts w:asciiTheme="majorHAnsi" w:hAnsiTheme="majorHAnsi" w:cstheme="majorHAnsi"/>
        </w:rPr>
        <w:t>your</w:t>
      </w:r>
      <w:proofErr w:type="spellEnd"/>
      <w:r w:rsidRPr="00D8782E">
        <w:rPr>
          <w:rFonts w:asciiTheme="majorHAnsi" w:hAnsiTheme="majorHAnsi" w:cstheme="majorHAnsi"/>
        </w:rPr>
        <w:t xml:space="preserve"> not violent 2] reproduces </w:t>
      </w:r>
      <w:proofErr w:type="spellStart"/>
      <w:r w:rsidRPr="00D8782E">
        <w:rPr>
          <w:rFonts w:asciiTheme="majorHAnsi" w:hAnsiTheme="majorHAnsi" w:cstheme="majorHAnsi"/>
        </w:rPr>
        <w:t>antiasianess</w:t>
      </w:r>
      <w:proofErr w:type="spellEnd"/>
      <w:r w:rsidRPr="00D8782E">
        <w:rPr>
          <w:rFonts w:asciiTheme="majorHAnsi" w:hAnsiTheme="majorHAnsi" w:cstheme="majorHAnsi"/>
        </w:rPr>
        <w:t xml:space="preserve"> of punishing </w:t>
      </w:r>
      <w:proofErr w:type="spellStart"/>
      <w:r w:rsidRPr="00D8782E">
        <w:rPr>
          <w:rFonts w:asciiTheme="majorHAnsi" w:hAnsiTheme="majorHAnsi" w:cstheme="majorHAnsi"/>
        </w:rPr>
        <w:t>asian</w:t>
      </w:r>
      <w:proofErr w:type="spellEnd"/>
      <w:r w:rsidRPr="00D8782E">
        <w:rPr>
          <w:rFonts w:asciiTheme="majorHAnsi" w:hAnsiTheme="majorHAnsi" w:cstheme="majorHAnsi"/>
        </w:rPr>
        <w:t xml:space="preserve"> debaters for small mistakes</w:t>
      </w:r>
    </w:p>
    <w:p w14:paraId="5AE0A7C3" w14:textId="7790B98E" w:rsidR="00D6288B" w:rsidRDefault="00D6288B" w:rsidP="00D6288B">
      <w:pPr>
        <w:pStyle w:val="Heading3"/>
      </w:pPr>
      <w:r>
        <w:lastRenderedPageBreak/>
        <w:t>2</w:t>
      </w:r>
    </w:p>
    <w:p w14:paraId="21C15802" w14:textId="2E71B2AF" w:rsidR="00D6288B" w:rsidRPr="00DC085A" w:rsidRDefault="00D6288B" w:rsidP="00D6288B">
      <w:pPr>
        <w:pStyle w:val="Heading4"/>
        <w:rPr>
          <w:u w:val="single"/>
        </w:rPr>
      </w:pPr>
      <w:r w:rsidRPr="00DC085A">
        <w:rPr>
          <w:u w:val="single"/>
        </w:rPr>
        <w:t>Morality is derived a priori -</w:t>
      </w:r>
    </w:p>
    <w:p w14:paraId="115A0099" w14:textId="77777777" w:rsidR="00D6288B" w:rsidRDefault="00D6288B" w:rsidP="00D6288B">
      <w:pPr>
        <w:pStyle w:val="Heading4"/>
      </w:pPr>
      <w:r>
        <w:t xml:space="preserve">1)External Worlds Fallacy- only internal knowledge can be trusted. All external experience is corrupted- we could be dreaming, hallucinating, or being tortured by a demon. Therefore, it shows us what we perceive as existing, not what </w:t>
      </w:r>
      <w:proofErr w:type="gramStart"/>
      <w:r>
        <w:t>actually is</w:t>
      </w:r>
      <w:proofErr w:type="gramEnd"/>
      <w:r>
        <w:t xml:space="preserve"> existing. Thus, knowledge must be derived internally for a moral theory.  </w:t>
      </w:r>
    </w:p>
    <w:p w14:paraId="44D5A614" w14:textId="77777777" w:rsidR="00D6288B" w:rsidRPr="0092204A" w:rsidRDefault="00D6288B" w:rsidP="00D6288B">
      <w:pPr>
        <w:pStyle w:val="Heading4"/>
      </w:pPr>
      <w:r>
        <w:t xml:space="preserve">2] </w:t>
      </w:r>
      <w:r w:rsidRPr="001B28AD">
        <w:rPr>
          <w:rFonts w:asciiTheme="minorHAnsi" w:hAnsiTheme="minorHAnsi" w:cstheme="minorHAnsi"/>
        </w:rPr>
        <w:t>Circularity- induction is based on the premise that induction has worked in the past but that is predicated that induction works which is circular and has no external justification</w:t>
      </w:r>
    </w:p>
    <w:p w14:paraId="53512575" w14:textId="77777777" w:rsidR="00D6288B" w:rsidRPr="008F4675" w:rsidRDefault="00D6288B" w:rsidP="00D6288B">
      <w:pPr>
        <w:pStyle w:val="Heading4"/>
        <w:rPr>
          <w:u w:val="single"/>
        </w:rPr>
      </w:pPr>
      <w:proofErr w:type="gramStart"/>
      <w:r w:rsidRPr="00F07307">
        <w:rPr>
          <w:u w:val="single"/>
        </w:rPr>
        <w:t>Thus</w:t>
      </w:r>
      <w:proofErr w:type="gramEnd"/>
      <w:r w:rsidRPr="00F07307">
        <w:rPr>
          <w:u w:val="single"/>
        </w:rPr>
        <w:t xml:space="preserve"> the standard is consistency with universalizable maxims</w:t>
      </w:r>
    </w:p>
    <w:p w14:paraId="6B16CB53" w14:textId="77777777" w:rsidR="00D6288B" w:rsidRDefault="00D6288B" w:rsidP="00D6288B">
      <w:pPr>
        <w:pStyle w:val="Heading4"/>
      </w:pPr>
      <w:r>
        <w:t>Prefer:</w:t>
      </w:r>
    </w:p>
    <w:p w14:paraId="6483167A" w14:textId="77777777" w:rsidR="00D6288B" w:rsidRDefault="00D6288B" w:rsidP="00D6288B">
      <w:pPr>
        <w:pStyle w:val="Heading4"/>
      </w:pPr>
      <w:r>
        <w:t>1]</w:t>
      </w:r>
      <w:proofErr w:type="gramStart"/>
      <w:r>
        <w:t>Non-ideal</w:t>
      </w:r>
      <w:proofErr w:type="gramEnd"/>
      <w:r>
        <w:t xml:space="preserve"> theory fails to resolve oppression: </w:t>
      </w:r>
      <w:r>
        <w:rPr>
          <w:u w:val="single"/>
        </w:rPr>
        <w:t>A</w:t>
      </w:r>
      <w:r w:rsidRPr="001F457A">
        <w:rPr>
          <w:u w:val="single"/>
        </w:rPr>
        <w:t>. Measurement</w:t>
      </w:r>
      <w:r>
        <w:t xml:space="preserve"> – Non-Ideal theory collapses to skep because it’s impossible to measure with a constantly changing yardstick </w:t>
      </w:r>
      <w:r>
        <w:rPr>
          <w:u w:val="single"/>
        </w:rPr>
        <w:t>B</w:t>
      </w:r>
      <w:r w:rsidRPr="000E5A4B">
        <w:rPr>
          <w:u w:val="single"/>
        </w:rPr>
        <w:t>. Is-ought gap</w:t>
      </w:r>
      <w:r>
        <w:t xml:space="preserve"> – nonideal theories can only tell us what </w:t>
      </w:r>
      <w:proofErr w:type="gramStart"/>
      <w:r>
        <w:t>is not what</w:t>
      </w:r>
      <w:proofErr w:type="gramEnd"/>
      <w:r>
        <w:t xml:space="preserve"> ought to be </w:t>
      </w:r>
    </w:p>
    <w:p w14:paraId="140232BF" w14:textId="77777777" w:rsidR="00D6288B" w:rsidRPr="00B622C5" w:rsidRDefault="00D6288B" w:rsidP="00D6288B">
      <w:pPr>
        <w:pStyle w:val="Heading4"/>
      </w:pPr>
      <w:r>
        <w:t xml:space="preserve">2] </w:t>
      </w:r>
      <w:r w:rsidRPr="00B622C5">
        <w:t xml:space="preserve">Only </w:t>
      </w:r>
      <w:proofErr w:type="spellStart"/>
      <w:r w:rsidRPr="00B622C5">
        <w:t>univeralizable</w:t>
      </w:r>
      <w:proofErr w:type="spellEnd"/>
      <w:r w:rsidRPr="00B622C5">
        <w:t xml:space="preserve"> reason can effectively explain the perspectives of agents – that’s the best method for combatting oppression.</w:t>
      </w:r>
    </w:p>
    <w:p w14:paraId="3361767F" w14:textId="77777777" w:rsidR="00D6288B" w:rsidRPr="00B622C5" w:rsidRDefault="00D6288B" w:rsidP="00D6288B">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749C0D91" w14:textId="4C343094" w:rsidR="00D6288B" w:rsidRDefault="00D6288B" w:rsidP="00D6288B">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lastRenderedPageBreak/>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w:t>
      </w:r>
      <w:proofErr w:type="gramStart"/>
      <w:r w:rsidRPr="00B622C5">
        <w:rPr>
          <w:sz w:val="16"/>
        </w:rPr>
        <w:t>particular desires</w:t>
      </w:r>
      <w:proofErr w:type="gramEnd"/>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w:t>
      </w:r>
      <w:proofErr w:type="gramStart"/>
      <w:r w:rsidRPr="00B622C5">
        <w:rPr>
          <w:sz w:val="16"/>
        </w:rPr>
        <w:t>in a given</w:t>
      </w:r>
      <w:proofErr w:type="gramEnd"/>
      <w:r w:rsidRPr="00B622C5">
        <w:rPr>
          <w:sz w:val="16"/>
        </w:rPr>
        <w:t xml:space="preserve">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093884B9" w14:textId="693F4770" w:rsidR="00D6288B" w:rsidRPr="00D6288B" w:rsidRDefault="00D6288B" w:rsidP="00D6288B">
      <w:pPr>
        <w:pStyle w:val="Heading4"/>
      </w:pPr>
      <w:r w:rsidRPr="000049C5">
        <w:t>not defending the topic is non-universalizable b/c if nobody defended the topic than a topic wouldn’t have even been created in the first place which is a contradiction in conception.</w:t>
      </w:r>
      <w:r>
        <w:t xml:space="preserve"> That outweighs – their indicts are reliant on empiricism but that relies on some conception of coherence which the contradiction in conception denies.</w:t>
      </w:r>
    </w:p>
    <w:p w14:paraId="4DB07EF4" w14:textId="4DF96B74" w:rsidR="00B71267" w:rsidRPr="00D8782E" w:rsidRDefault="00D8782E" w:rsidP="00B71267">
      <w:pPr>
        <w:pStyle w:val="Heading3"/>
        <w:rPr>
          <w:rFonts w:asciiTheme="majorHAnsi" w:hAnsiTheme="majorHAnsi" w:cstheme="majorHAnsi"/>
        </w:rPr>
      </w:pPr>
      <w:r w:rsidRPr="00D8782E">
        <w:rPr>
          <w:rFonts w:asciiTheme="majorHAnsi" w:hAnsiTheme="majorHAnsi" w:cstheme="majorHAnsi"/>
        </w:rPr>
        <w:lastRenderedPageBreak/>
        <w:t>2</w:t>
      </w:r>
    </w:p>
    <w:p w14:paraId="07034264" w14:textId="7AF7178A" w:rsidR="00B71267" w:rsidRPr="00D8782E" w:rsidRDefault="00B71267" w:rsidP="00B71267">
      <w:pPr>
        <w:pStyle w:val="Heading4"/>
        <w:rPr>
          <w:rFonts w:asciiTheme="majorHAnsi" w:hAnsiTheme="majorHAnsi" w:cstheme="majorHAnsi"/>
        </w:rPr>
      </w:pPr>
      <w:r w:rsidRPr="00D8782E">
        <w:rPr>
          <w:rFonts w:asciiTheme="majorHAnsi" w:hAnsiTheme="majorHAnsi" w:cstheme="majorHAnsi"/>
        </w:rPr>
        <w:t>Asian Americans subject formation is never complete – there is an ontological gap between the real and symbolic which is characterized by incomplete assimilation. Asian bodies are not our own but rather tools of society.</w:t>
      </w:r>
      <w:r w:rsidRPr="00D8782E">
        <w:rPr>
          <w:rFonts w:asciiTheme="majorHAnsi" w:hAnsiTheme="majorHAnsi" w:cstheme="majorHAnsi"/>
        </w:rPr>
        <w:t xml:space="preserve"> Anything that doesn’t center </w:t>
      </w:r>
      <w:proofErr w:type="spellStart"/>
      <w:r w:rsidRPr="00D8782E">
        <w:rPr>
          <w:rFonts w:asciiTheme="majorHAnsi" w:hAnsiTheme="majorHAnsi" w:cstheme="majorHAnsi"/>
        </w:rPr>
        <w:t>asian</w:t>
      </w:r>
      <w:proofErr w:type="spellEnd"/>
      <w:r w:rsidRPr="00D8782E">
        <w:rPr>
          <w:rFonts w:asciiTheme="majorHAnsi" w:hAnsiTheme="majorHAnsi" w:cstheme="majorHAnsi"/>
        </w:rPr>
        <w:t xml:space="preserve"> </w:t>
      </w:r>
      <w:proofErr w:type="spellStart"/>
      <w:r w:rsidRPr="00D8782E">
        <w:rPr>
          <w:rFonts w:asciiTheme="majorHAnsi" w:hAnsiTheme="majorHAnsi" w:cstheme="majorHAnsi"/>
        </w:rPr>
        <w:t>americans</w:t>
      </w:r>
      <w:proofErr w:type="spellEnd"/>
      <w:r w:rsidRPr="00D8782E">
        <w:rPr>
          <w:rFonts w:asciiTheme="majorHAnsi" w:hAnsiTheme="majorHAnsi" w:cstheme="majorHAnsi"/>
        </w:rPr>
        <w:t xml:space="preserve"> means we are excluded</w:t>
      </w:r>
      <w:r w:rsidR="00D6288B">
        <w:rPr>
          <w:rFonts w:asciiTheme="majorHAnsi" w:hAnsiTheme="majorHAnsi" w:cstheme="majorHAnsi"/>
        </w:rPr>
        <w:t>.</w:t>
      </w:r>
    </w:p>
    <w:p w14:paraId="2316B173" w14:textId="77777777" w:rsidR="00B71267" w:rsidRPr="00D8782E" w:rsidRDefault="00B71267" w:rsidP="00B71267">
      <w:pPr>
        <w:rPr>
          <w:rFonts w:asciiTheme="majorHAnsi" w:hAnsiTheme="majorHAnsi" w:cstheme="majorHAnsi"/>
        </w:rPr>
      </w:pPr>
      <w:r w:rsidRPr="00D8782E">
        <w:rPr>
          <w:rStyle w:val="Style13ptBold"/>
          <w:rFonts w:asciiTheme="majorHAnsi" w:hAnsiTheme="majorHAnsi" w:cstheme="majorHAnsi"/>
        </w:rPr>
        <w:t xml:space="preserve">Kim 09 </w:t>
      </w:r>
      <w:r w:rsidRPr="00D8782E">
        <w:rPr>
          <w:rFonts w:asciiTheme="majorHAnsi" w:hAnsiTheme="majorHAnsi" w:cstheme="majorHAnsi"/>
        </w:rPr>
        <w:t>(Chang-</w:t>
      </w:r>
      <w:proofErr w:type="spellStart"/>
      <w:r w:rsidRPr="00D8782E">
        <w:rPr>
          <w:rFonts w:asciiTheme="majorHAnsi" w:hAnsiTheme="majorHAnsi" w:cstheme="majorHAnsi"/>
        </w:rPr>
        <w:t>Hee</w:t>
      </w:r>
      <w:proofErr w:type="spellEnd"/>
      <w:r w:rsidRPr="00D8782E">
        <w:rPr>
          <w:rFonts w:asciiTheme="majorHAnsi" w:hAnsiTheme="majorHAnsi" w:cstheme="majorHAnsi"/>
        </w:rPr>
        <w:t xml:space="preserve"> Kim, The Fantasy of Asian America: Identity, Ideology, and Desire) 2009 </w:t>
      </w:r>
      <w:proofErr w:type="spellStart"/>
      <w:r w:rsidRPr="00D8782E">
        <w:rPr>
          <w:rFonts w:asciiTheme="majorHAnsi" w:hAnsiTheme="majorHAnsi" w:cstheme="majorHAnsi"/>
        </w:rPr>
        <w:t>klmd</w:t>
      </w:r>
      <w:proofErr w:type="spellEnd"/>
      <w:r w:rsidRPr="00D8782E">
        <w:rPr>
          <w:rFonts w:asciiTheme="majorHAnsi" w:hAnsiTheme="majorHAnsi" w:cstheme="majorHAnsi"/>
        </w:rPr>
        <w:t xml:space="preserve"> recut/tagged </w:t>
      </w:r>
      <w:proofErr w:type="spellStart"/>
      <w:r w:rsidRPr="00D8782E">
        <w:rPr>
          <w:rFonts w:asciiTheme="majorHAnsi" w:hAnsiTheme="majorHAnsi" w:cstheme="majorHAnsi"/>
        </w:rPr>
        <w:t>Nato</w:t>
      </w:r>
      <w:proofErr w:type="spellEnd"/>
    </w:p>
    <w:p w14:paraId="38A24851" w14:textId="77777777" w:rsidR="00B71267" w:rsidRPr="00D8782E" w:rsidRDefault="00B71267" w:rsidP="00B71267">
      <w:pPr>
        <w:rPr>
          <w:rFonts w:asciiTheme="majorHAnsi" w:hAnsiTheme="majorHAnsi" w:cstheme="majorHAnsi"/>
          <w:u w:val="single"/>
        </w:rPr>
      </w:pPr>
      <w:r w:rsidRPr="00D8782E">
        <w:rPr>
          <w:rFonts w:asciiTheme="majorHAnsi" w:hAnsiTheme="majorHAnsi" w:cstheme="majorHAnsi"/>
          <w:sz w:val="16"/>
        </w:rPr>
        <w:t xml:space="preserve">Fantasy of </w:t>
      </w:r>
      <w:r w:rsidRPr="00D8782E">
        <w:rPr>
          <w:rStyle w:val="StyleUnderline"/>
          <w:rFonts w:asciiTheme="majorHAnsi" w:hAnsiTheme="majorHAnsi" w:cstheme="majorHAnsi"/>
        </w:rPr>
        <w:t>Asian American Identity The question of how Asian Americans are perceived as ‘permanent aliens’ in the U.S. is a common topic in Asian American studies</w:t>
      </w:r>
      <w:r w:rsidRPr="00D8782E">
        <w:rPr>
          <w:rFonts w:asciiTheme="majorHAnsi" w:hAnsiTheme="majorHAnsi" w:cstheme="majorHAnsi"/>
          <w:sz w:val="16"/>
        </w:rPr>
        <w:t>. Frank H. Wu states that “</w:t>
      </w:r>
      <w:r w:rsidRPr="00D8782E">
        <w:rPr>
          <w:rStyle w:val="StyleUnderline"/>
          <w:rFonts w:asciiTheme="majorHAnsi" w:hAnsiTheme="majorHAnsi" w:cstheme="majorHAnsi"/>
          <w:highlight w:val="green"/>
        </w:rPr>
        <w:t>where are you from</w:t>
      </w:r>
      <w:r w:rsidRPr="00D8782E">
        <w:rPr>
          <w:rStyle w:val="StyleUnderline"/>
          <w:rFonts w:asciiTheme="majorHAnsi" w:hAnsiTheme="majorHAnsi" w:cstheme="majorHAnsi"/>
        </w:rPr>
        <w:t xml:space="preserve">” is a question anyone with an </w:t>
      </w:r>
      <w:r w:rsidRPr="00D8782E">
        <w:rPr>
          <w:rStyle w:val="StyleUnderline"/>
          <w:rFonts w:asciiTheme="majorHAnsi" w:hAnsiTheme="majorHAnsi" w:cstheme="majorHAnsi"/>
          <w:highlight w:val="green"/>
        </w:rPr>
        <w:t>Asian</w:t>
      </w:r>
      <w:r w:rsidRPr="00D8782E">
        <w:rPr>
          <w:rStyle w:val="StyleUnderline"/>
          <w:rFonts w:asciiTheme="majorHAnsi" w:hAnsiTheme="majorHAnsi" w:cstheme="majorHAnsi"/>
        </w:rPr>
        <w:t xml:space="preserve"> face is </w:t>
      </w:r>
      <w:r w:rsidRPr="00D8782E">
        <w:rPr>
          <w:rStyle w:val="StyleUnderline"/>
          <w:rFonts w:asciiTheme="majorHAnsi" w:hAnsiTheme="majorHAnsi" w:cstheme="majorHAnsi"/>
          <w:highlight w:val="green"/>
        </w:rPr>
        <w:t>continuously asked</w:t>
      </w:r>
      <w:r w:rsidRPr="00D8782E">
        <w:rPr>
          <w:rStyle w:val="StyleUnderline"/>
          <w:rFonts w:asciiTheme="majorHAnsi" w:hAnsiTheme="majorHAnsi" w:cstheme="majorHAnsi"/>
        </w:rPr>
        <w:t xml:space="preserve"> in the U.S. In his essay “</w:t>
      </w:r>
      <w:r w:rsidRPr="00D8782E">
        <w:rPr>
          <w:rStyle w:val="StyleUnderline"/>
          <w:rFonts w:asciiTheme="majorHAnsi" w:hAnsiTheme="majorHAnsi" w:cstheme="majorHAnsi"/>
          <w:highlight w:val="green"/>
        </w:rPr>
        <w:t>Where Are You Really From</w:t>
      </w:r>
      <w:r w:rsidRPr="00D8782E">
        <w:rPr>
          <w:rStyle w:val="StyleUnderline"/>
          <w:rFonts w:asciiTheme="majorHAnsi" w:hAnsiTheme="majorHAnsi" w:cstheme="majorHAnsi"/>
        </w:rPr>
        <w:t xml:space="preserve">,” he mentions that </w:t>
      </w:r>
      <w:r w:rsidRPr="00D8782E">
        <w:rPr>
          <w:rStyle w:val="StyleUnderline"/>
          <w:rFonts w:asciiTheme="majorHAnsi" w:hAnsiTheme="majorHAnsi" w:cstheme="majorHAnsi"/>
          <w:highlight w:val="green"/>
        </w:rPr>
        <w:t>Asian Americans’</w:t>
      </w:r>
      <w:r w:rsidRPr="00D8782E">
        <w:rPr>
          <w:rStyle w:val="StyleUnderline"/>
          <w:rFonts w:asciiTheme="majorHAnsi" w:hAnsiTheme="majorHAnsi" w:cstheme="majorHAnsi"/>
        </w:rPr>
        <w:t xml:space="preserve"> being mistaken for a foreigner has become their routine experience to the extent that they </w:t>
      </w:r>
      <w:r w:rsidRPr="00D8782E">
        <w:rPr>
          <w:rStyle w:val="StyleUnderline"/>
          <w:rFonts w:asciiTheme="majorHAnsi" w:hAnsiTheme="majorHAnsi" w:cstheme="majorHAnsi"/>
          <w:highlight w:val="green"/>
        </w:rPr>
        <w:t>cannot be a real American</w:t>
      </w:r>
      <w:r w:rsidRPr="00D8782E">
        <w:rPr>
          <w:rFonts w:asciiTheme="majorHAnsi" w:hAnsiTheme="majorHAnsi" w:cstheme="majorHAnsi"/>
          <w:sz w:val="16"/>
        </w:rPr>
        <w:t xml:space="preserve">. </w:t>
      </w:r>
      <w:r w:rsidRPr="00D8782E">
        <w:rPr>
          <w:rStyle w:val="StyleUnderline"/>
          <w:rFonts w:asciiTheme="majorHAnsi" w:hAnsiTheme="majorHAnsi" w:cstheme="majorHAnsi"/>
        </w:rPr>
        <w:t>In everyday life in the United States,</w:t>
      </w:r>
      <w:r w:rsidRPr="00D8782E">
        <w:rPr>
          <w:rFonts w:asciiTheme="majorHAnsi" w:hAnsiTheme="majorHAnsi" w:cstheme="majorHAnsi"/>
          <w:sz w:val="16"/>
        </w:rPr>
        <w:t xml:space="preserve"> such awkward situations happen casually and regularly, and </w:t>
      </w:r>
      <w:r w:rsidRPr="00D8782E">
        <w:rPr>
          <w:rStyle w:val="StyleUnderline"/>
          <w:rFonts w:asciiTheme="majorHAnsi" w:hAnsiTheme="majorHAnsi" w:cstheme="majorHAnsi"/>
        </w:rPr>
        <w:t xml:space="preserve">affect Asians and Asian Americans deeply, </w:t>
      </w:r>
      <w:r w:rsidRPr="00D8782E">
        <w:rPr>
          <w:rStyle w:val="Emphasis"/>
          <w:rFonts w:asciiTheme="majorHAnsi" w:hAnsiTheme="majorHAnsi" w:cstheme="majorHAnsi"/>
          <w:highlight w:val="green"/>
        </w:rPr>
        <w:t>placing</w:t>
      </w:r>
      <w:r w:rsidRPr="00D8782E">
        <w:rPr>
          <w:rStyle w:val="Emphasis"/>
          <w:rFonts w:asciiTheme="majorHAnsi" w:hAnsiTheme="majorHAnsi" w:cstheme="majorHAnsi"/>
        </w:rPr>
        <w:t xml:space="preserve"> them in </w:t>
      </w:r>
      <w:r w:rsidRPr="00D8782E">
        <w:rPr>
          <w:rStyle w:val="Emphasis"/>
          <w:rFonts w:asciiTheme="majorHAnsi" w:hAnsiTheme="majorHAnsi" w:cstheme="majorHAnsi"/>
          <w:highlight w:val="green"/>
        </w:rPr>
        <w:t>the status of</w:t>
      </w:r>
      <w:r w:rsidRPr="00D8782E">
        <w:rPr>
          <w:rStyle w:val="Emphasis"/>
          <w:rFonts w:asciiTheme="majorHAnsi" w:hAnsiTheme="majorHAnsi" w:cstheme="majorHAnsi"/>
        </w:rPr>
        <w:t xml:space="preserve"> permanent, yet </w:t>
      </w:r>
      <w:r w:rsidRPr="00D8782E">
        <w:rPr>
          <w:rStyle w:val="Emphasis"/>
          <w:rFonts w:asciiTheme="majorHAnsi" w:hAnsiTheme="majorHAnsi" w:cstheme="majorHAnsi"/>
          <w:highlight w:val="green"/>
        </w:rPr>
        <w:t>never complete assimilation</w:t>
      </w:r>
      <w:r w:rsidRPr="00D8782E">
        <w:rPr>
          <w:rFonts w:asciiTheme="majorHAnsi" w:hAnsiTheme="majorHAnsi" w:cstheme="majorHAnsi"/>
          <w:sz w:val="16"/>
        </w:rPr>
        <w:t xml:space="preserve">. Due to the popular circulation of knowledge informed by </w:t>
      </w:r>
      <w:r w:rsidRPr="00D8782E">
        <w:rPr>
          <w:rStyle w:val="StyleUnderline"/>
          <w:rFonts w:asciiTheme="majorHAnsi" w:hAnsiTheme="majorHAnsi" w:cstheme="majorHAnsi"/>
        </w:rPr>
        <w:t xml:space="preserve">postcolonial studies in academia, the misrecognition of the Other has become a constant point of reference to support oppositional positions of “minoritized” in opposition to so-called epistemic violence9; </w:t>
      </w:r>
      <w:r w:rsidRPr="00D8782E">
        <w:rPr>
          <w:rStyle w:val="StyleUnderline"/>
          <w:rFonts w:asciiTheme="majorHAnsi" w:hAnsiTheme="majorHAnsi" w:cstheme="majorHAnsi"/>
          <w:highlight w:val="green"/>
        </w:rPr>
        <w:t>our identities are constituted</w:t>
      </w:r>
      <w:r w:rsidRPr="00D8782E">
        <w:rPr>
          <w:rStyle w:val="StyleUnderline"/>
          <w:rFonts w:asciiTheme="majorHAnsi" w:hAnsiTheme="majorHAnsi" w:cstheme="majorHAnsi"/>
        </w:rPr>
        <w:t xml:space="preserve">, exchanged, and recognized </w:t>
      </w:r>
      <w:r w:rsidRPr="00D8782E">
        <w:rPr>
          <w:rStyle w:val="StyleUnderline"/>
          <w:rFonts w:asciiTheme="majorHAnsi" w:hAnsiTheme="majorHAnsi" w:cstheme="majorHAnsi"/>
          <w:highlight w:val="green"/>
        </w:rPr>
        <w:t>by the</w:t>
      </w:r>
      <w:r w:rsidRPr="00D8782E">
        <w:rPr>
          <w:rStyle w:val="StyleUnderline"/>
          <w:rFonts w:asciiTheme="majorHAnsi" w:hAnsiTheme="majorHAnsi" w:cstheme="majorHAnsi"/>
        </w:rPr>
        <w:t xml:space="preserve"> hegemonic social </w:t>
      </w:r>
      <w:r w:rsidRPr="00D8782E">
        <w:rPr>
          <w:rStyle w:val="StyleUnderline"/>
          <w:rFonts w:asciiTheme="majorHAnsi" w:hAnsiTheme="majorHAnsi" w:cstheme="majorHAnsi"/>
          <w:highlight w:val="green"/>
        </w:rPr>
        <w:t>order justifying</w:t>
      </w:r>
      <w:r w:rsidRPr="00D8782E">
        <w:rPr>
          <w:rStyle w:val="StyleUnderline"/>
          <w:rFonts w:asciiTheme="majorHAnsi" w:hAnsiTheme="majorHAnsi" w:cstheme="majorHAnsi"/>
        </w:rPr>
        <w:t xml:space="preserve"> the legitimacy of </w:t>
      </w:r>
      <w:r w:rsidRPr="00D8782E">
        <w:rPr>
          <w:rStyle w:val="StyleUnderline"/>
          <w:rFonts w:asciiTheme="majorHAnsi" w:hAnsiTheme="majorHAnsi" w:cstheme="majorHAnsi"/>
          <w:highlight w:val="green"/>
        </w:rPr>
        <w:t>existing</w:t>
      </w:r>
      <w:r w:rsidRPr="00D8782E">
        <w:rPr>
          <w:rStyle w:val="StyleUnderline"/>
          <w:rFonts w:asciiTheme="majorHAnsi" w:hAnsiTheme="majorHAnsi" w:cstheme="majorHAnsi"/>
        </w:rPr>
        <w:t xml:space="preserve"> arbitrary social </w:t>
      </w:r>
      <w:r w:rsidRPr="00D8782E">
        <w:rPr>
          <w:rStyle w:val="StyleUnderline"/>
          <w:rFonts w:asciiTheme="majorHAnsi" w:hAnsiTheme="majorHAnsi" w:cstheme="majorHAnsi"/>
          <w:highlight w:val="green"/>
        </w:rPr>
        <w:t>structures.</w:t>
      </w:r>
      <w:r w:rsidRPr="00D8782E">
        <w:rPr>
          <w:rStyle w:val="StyleUnderline"/>
          <w:rFonts w:asciiTheme="majorHAnsi" w:hAnsiTheme="majorHAnsi" w:cstheme="majorHAnsi"/>
        </w:rPr>
        <w:t xml:space="preserve"> Given how the cognitive knowledge of ‘who we are’ is predetermined, we are subject to the pre-existing system</w:t>
      </w:r>
      <w:r w:rsidRPr="00D8782E">
        <w:rPr>
          <w:rFonts w:asciiTheme="majorHAnsi" w:hAnsiTheme="majorHAnsi" w:cstheme="maj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D8782E">
        <w:rPr>
          <w:rStyle w:val="StyleUnderline"/>
          <w:rFonts w:asciiTheme="majorHAnsi" w:hAnsiTheme="majorHAnsi" w:cstheme="majorHAnsi"/>
        </w:rPr>
        <w:t xml:space="preserve">Spivak theorizes the notion of “epistemic violence” in her renowned article “Can the Subaltern Speak?” 31 of signs that creates a kind of epistemological gap between our knowledge of ourselves and how we are referred to. The </w:t>
      </w:r>
      <w:r w:rsidRPr="00D8782E">
        <w:rPr>
          <w:rStyle w:val="StyleUnderline"/>
          <w:rFonts w:asciiTheme="majorHAnsi" w:hAnsiTheme="majorHAnsi" w:cstheme="majorHAnsi"/>
          <w:highlight w:val="green"/>
        </w:rPr>
        <w:t>recognition of</w:t>
      </w:r>
      <w:r w:rsidRPr="00D8782E">
        <w:rPr>
          <w:rStyle w:val="StyleUnderline"/>
          <w:rFonts w:asciiTheme="majorHAnsi" w:hAnsiTheme="majorHAnsi" w:cstheme="majorHAnsi"/>
        </w:rPr>
        <w:t xml:space="preserve"> ones’ </w:t>
      </w:r>
      <w:r w:rsidRPr="00D8782E">
        <w:rPr>
          <w:rStyle w:val="StyleUnderline"/>
          <w:rFonts w:asciiTheme="majorHAnsi" w:hAnsiTheme="majorHAnsi" w:cstheme="majorHAnsi"/>
          <w:highlight w:val="green"/>
        </w:rPr>
        <w:t>identity</w:t>
      </w:r>
      <w:r w:rsidRPr="00D8782E">
        <w:rPr>
          <w:rStyle w:val="StyleUnderline"/>
          <w:rFonts w:asciiTheme="majorHAnsi" w:hAnsiTheme="majorHAnsi" w:cstheme="majorHAnsi"/>
        </w:rPr>
        <w:t xml:space="preserve"> </w:t>
      </w:r>
      <w:r w:rsidRPr="00D8782E">
        <w:rPr>
          <w:rStyle w:val="StyleUnderline"/>
          <w:rFonts w:asciiTheme="majorHAnsi" w:hAnsiTheme="majorHAnsi" w:cstheme="majorHAnsi"/>
          <w:highlight w:val="green"/>
        </w:rPr>
        <w:t>as Asian</w:t>
      </w:r>
      <w:r w:rsidRPr="00D8782E">
        <w:rPr>
          <w:rStyle w:val="StyleUnderline"/>
          <w:rFonts w:asciiTheme="majorHAnsi" w:hAnsiTheme="majorHAnsi" w:cstheme="majorHAnsi"/>
        </w:rPr>
        <w:t xml:space="preserve">, for instance, </w:t>
      </w:r>
      <w:r w:rsidRPr="00D8782E">
        <w:rPr>
          <w:rStyle w:val="StyleUnderline"/>
          <w:rFonts w:asciiTheme="majorHAnsi" w:hAnsiTheme="majorHAnsi" w:cstheme="majorHAnsi"/>
          <w:highlight w:val="green"/>
        </w:rPr>
        <w:t>takes place when</w:t>
      </w:r>
      <w:r w:rsidRPr="00D8782E">
        <w:rPr>
          <w:rStyle w:val="StyleUnderline"/>
          <w:rFonts w:asciiTheme="majorHAnsi" w:hAnsiTheme="majorHAnsi" w:cstheme="majorHAnsi"/>
        </w:rPr>
        <w:t xml:space="preserve"> the </w:t>
      </w:r>
      <w:r w:rsidRPr="00D8782E">
        <w:rPr>
          <w:rStyle w:val="StyleUnderline"/>
          <w:rFonts w:asciiTheme="majorHAnsi" w:hAnsiTheme="majorHAnsi" w:cstheme="majorHAnsi"/>
          <w:highlight w:val="green"/>
        </w:rPr>
        <w:t>public</w:t>
      </w:r>
      <w:r w:rsidRPr="00D8782E">
        <w:rPr>
          <w:rStyle w:val="StyleUnderline"/>
          <w:rFonts w:asciiTheme="majorHAnsi" w:hAnsiTheme="majorHAnsi" w:cstheme="majorHAnsi"/>
        </w:rPr>
        <w:t xml:space="preserve"> eye </w:t>
      </w:r>
      <w:r w:rsidRPr="00D8782E">
        <w:rPr>
          <w:rStyle w:val="StyleUnderline"/>
          <w:rFonts w:asciiTheme="majorHAnsi" w:hAnsiTheme="majorHAnsi" w:cstheme="majorHAnsi"/>
          <w:highlight w:val="green"/>
        </w:rPr>
        <w:t>sees something in them that does not</w:t>
      </w:r>
      <w:r w:rsidRPr="00D8782E">
        <w:rPr>
          <w:rStyle w:val="StyleUnderline"/>
          <w:rFonts w:asciiTheme="majorHAnsi" w:hAnsiTheme="majorHAnsi" w:cstheme="majorHAnsi"/>
        </w:rPr>
        <w:t xml:space="preserve"> fully </w:t>
      </w:r>
      <w:r w:rsidRPr="00D8782E">
        <w:rPr>
          <w:rStyle w:val="StyleUnderline"/>
          <w:rFonts w:asciiTheme="majorHAnsi" w:hAnsiTheme="majorHAnsi" w:cstheme="majorHAnsi"/>
          <w:highlight w:val="green"/>
        </w:rPr>
        <w:t>belong to them</w:t>
      </w:r>
      <w:r w:rsidRPr="00D8782E">
        <w:rPr>
          <w:rStyle w:val="StyleUnderline"/>
          <w:rFonts w:asciiTheme="majorHAnsi" w:hAnsiTheme="majorHAnsi" w:cstheme="majorHAnsi"/>
        </w:rPr>
        <w:t xml:space="preserve">. It ascribes to their being a kind of fantasy that makes them “typical” Asians in terms of racial identification. Parts of their </w:t>
      </w:r>
      <w:r w:rsidRPr="00D8782E">
        <w:rPr>
          <w:rStyle w:val="StyleUnderline"/>
          <w:rFonts w:asciiTheme="majorHAnsi" w:hAnsiTheme="majorHAnsi" w:cstheme="majorHAnsi"/>
          <w:highlight w:val="green"/>
        </w:rPr>
        <w:t>bodily appearances</w:t>
      </w:r>
      <w:r w:rsidRPr="00D8782E">
        <w:rPr>
          <w:rStyle w:val="StyleUnderline"/>
          <w:rFonts w:asciiTheme="majorHAnsi" w:hAnsiTheme="majorHAnsi" w:cstheme="majorHAnsi"/>
        </w:rPr>
        <w:t xml:space="preserve"> become </w:t>
      </w:r>
      <w:r w:rsidRPr="00D8782E">
        <w:rPr>
          <w:rStyle w:val="StyleUnderline"/>
          <w:rFonts w:asciiTheme="majorHAnsi" w:hAnsiTheme="majorHAnsi" w:cstheme="majorHAnsi"/>
          <w:highlight w:val="green"/>
        </w:rPr>
        <w:t>determin</w:t>
      </w:r>
      <w:r w:rsidRPr="00D8782E">
        <w:rPr>
          <w:rStyle w:val="StyleUnderline"/>
          <w:rFonts w:asciiTheme="majorHAnsi" w:hAnsiTheme="majorHAnsi" w:cstheme="majorHAnsi"/>
        </w:rPr>
        <w:t xml:space="preserve">ants of their </w:t>
      </w:r>
      <w:r w:rsidRPr="00D8782E">
        <w:rPr>
          <w:rStyle w:val="StyleUnderline"/>
          <w:rFonts w:asciiTheme="majorHAnsi" w:hAnsiTheme="majorHAnsi" w:cstheme="majorHAnsi"/>
          <w:highlight w:val="green"/>
        </w:rPr>
        <w:t>racial identity</w:t>
      </w:r>
      <w:r w:rsidRPr="00D8782E">
        <w:rPr>
          <w:rStyle w:val="StyleUnderline"/>
          <w:rFonts w:asciiTheme="majorHAnsi" w:hAnsiTheme="majorHAnsi" w:cstheme="majorHAnsi"/>
        </w:rPr>
        <w:t>, functioning as an abstract</w:t>
      </w:r>
      <w:r w:rsidRPr="00D8782E">
        <w:rPr>
          <w:rFonts w:asciiTheme="majorHAnsi" w:hAnsiTheme="majorHAnsi" w:cstheme="majorHAnsi"/>
          <w:sz w:val="16"/>
        </w:rPr>
        <w:t xml:space="preserve"> </w:t>
      </w:r>
      <w:r w:rsidRPr="00D8782E">
        <w:rPr>
          <w:rStyle w:val="StyleUnderline"/>
          <w:rFonts w:asciiTheme="majorHAnsi" w:hAnsiTheme="majorHAnsi" w:cstheme="majorHAnsi"/>
        </w:rPr>
        <w:t xml:space="preserve">sign </w:t>
      </w:r>
      <w:r w:rsidRPr="00D8782E">
        <w:rPr>
          <w:rStyle w:val="StyleUnderline"/>
          <w:rFonts w:asciiTheme="majorHAnsi" w:hAnsiTheme="majorHAnsi" w:cstheme="majorHAnsi"/>
          <w:highlight w:val="green"/>
        </w:rPr>
        <w:t xml:space="preserve">that </w:t>
      </w:r>
      <w:r w:rsidRPr="00D8782E">
        <w:rPr>
          <w:rStyle w:val="StyleUnderline"/>
          <w:rFonts w:asciiTheme="majorHAnsi" w:hAnsiTheme="majorHAnsi" w:cstheme="majorHAnsi"/>
          <w:highlight w:val="green"/>
        </w:rPr>
        <w:lastRenderedPageBreak/>
        <w:t>automatically refers to</w:t>
      </w:r>
      <w:r w:rsidRPr="00D8782E">
        <w:rPr>
          <w:rStyle w:val="StyleUnderline"/>
          <w:rFonts w:asciiTheme="majorHAnsi" w:hAnsiTheme="majorHAnsi" w:cstheme="majorHAnsi"/>
        </w:rPr>
        <w:t xml:space="preserve"> some </w:t>
      </w:r>
      <w:r w:rsidRPr="00D8782E">
        <w:rPr>
          <w:rStyle w:val="StyleUnderline"/>
          <w:rFonts w:asciiTheme="majorHAnsi" w:hAnsiTheme="majorHAnsi" w:cstheme="majorHAnsi"/>
          <w:highlight w:val="green"/>
        </w:rPr>
        <w:t>concept of “Asian,” and their ontological being has</w:t>
      </w:r>
      <w:r w:rsidRPr="00D8782E">
        <w:rPr>
          <w:rStyle w:val="StyleUnderline"/>
          <w:rFonts w:asciiTheme="majorHAnsi" w:hAnsiTheme="majorHAnsi" w:cstheme="majorHAnsi"/>
        </w:rPr>
        <w:t xml:space="preserve"> its </w:t>
      </w:r>
      <w:r w:rsidRPr="00D8782E">
        <w:rPr>
          <w:rStyle w:val="StyleUnderline"/>
          <w:rFonts w:asciiTheme="majorHAnsi" w:hAnsiTheme="majorHAnsi" w:cstheme="majorHAnsi"/>
          <w:highlight w:val="green"/>
        </w:rPr>
        <w:t>meaning only in relation to the conceptualized.</w:t>
      </w:r>
      <w:r w:rsidRPr="00D8782E">
        <w:rPr>
          <w:rStyle w:val="StyleUnderline"/>
          <w:rFonts w:asciiTheme="majorHAnsi" w:hAnsiTheme="majorHAnsi" w:cstheme="majorHAnsi"/>
        </w:rPr>
        <w:t xml:space="preserve"> Their </w:t>
      </w:r>
      <w:r w:rsidRPr="00D8782E">
        <w:rPr>
          <w:rStyle w:val="StyleUnderline"/>
          <w:rFonts w:asciiTheme="majorHAnsi" w:hAnsiTheme="majorHAnsi" w:cstheme="majorHAnsi"/>
          <w:highlight w:val="green"/>
        </w:rPr>
        <w:t>subjectivity</w:t>
      </w:r>
      <w:r w:rsidRPr="00D8782E">
        <w:rPr>
          <w:rStyle w:val="StyleUnderline"/>
          <w:rFonts w:asciiTheme="majorHAnsi" w:hAnsiTheme="majorHAnsi" w:cstheme="majorHAnsi"/>
        </w:rPr>
        <w:t xml:space="preserve"> thus </w:t>
      </w:r>
      <w:r w:rsidRPr="00D8782E">
        <w:rPr>
          <w:rStyle w:val="StyleUnderline"/>
          <w:rFonts w:asciiTheme="majorHAnsi" w:hAnsiTheme="majorHAnsi" w:cstheme="majorHAnsi"/>
          <w:highlight w:val="green"/>
        </w:rPr>
        <w:t>becomes regulated by</w:t>
      </w:r>
      <w:r w:rsidRPr="00D8782E">
        <w:rPr>
          <w:rStyle w:val="StyleUnderline"/>
          <w:rFonts w:asciiTheme="majorHAnsi" w:hAnsiTheme="majorHAnsi" w:cstheme="majorHAnsi"/>
        </w:rPr>
        <w:t xml:space="preserve">, and subject to, </w:t>
      </w:r>
      <w:r w:rsidRPr="00D8782E">
        <w:rPr>
          <w:rStyle w:val="StyleUnderline"/>
          <w:rFonts w:asciiTheme="majorHAnsi" w:hAnsiTheme="majorHAnsi" w:cstheme="majorHAnsi"/>
          <w:highlight w:val="green"/>
        </w:rPr>
        <w:t>the</w:t>
      </w:r>
      <w:r w:rsidRPr="00D8782E">
        <w:rPr>
          <w:rStyle w:val="StyleUnderline"/>
          <w:rFonts w:asciiTheme="majorHAnsi" w:hAnsiTheme="majorHAnsi" w:cstheme="majorHAnsi"/>
        </w:rPr>
        <w:t xml:space="preserve"> </w:t>
      </w:r>
      <w:proofErr w:type="spellStart"/>
      <w:r w:rsidRPr="00D8782E">
        <w:rPr>
          <w:rStyle w:val="StyleUnderline"/>
          <w:rFonts w:asciiTheme="majorHAnsi" w:hAnsiTheme="majorHAnsi" w:cstheme="majorHAnsi"/>
        </w:rPr>
        <w:t>pre established</w:t>
      </w:r>
      <w:proofErr w:type="spellEnd"/>
      <w:r w:rsidRPr="00D8782E">
        <w:rPr>
          <w:rStyle w:val="StyleUnderline"/>
          <w:rFonts w:asciiTheme="majorHAnsi" w:hAnsiTheme="majorHAnsi" w:cstheme="majorHAnsi"/>
        </w:rPr>
        <w:t xml:space="preserve"> </w:t>
      </w:r>
      <w:r w:rsidRPr="00D8782E">
        <w:rPr>
          <w:rStyle w:val="StyleUnderline"/>
          <w:rFonts w:asciiTheme="majorHAnsi" w:hAnsiTheme="majorHAnsi" w:cstheme="majorHAnsi"/>
          <w:highlight w:val="green"/>
        </w:rPr>
        <w:t>system</w:t>
      </w:r>
      <w:r w:rsidRPr="00D8782E">
        <w:rPr>
          <w:rStyle w:val="StyleUnderline"/>
          <w:rFonts w:asciiTheme="majorHAnsi" w:hAnsiTheme="majorHAnsi" w:cstheme="majorHAnsi"/>
        </w:rPr>
        <w:t xml:space="preserve"> of racial identification insofar as it certifies “who they are.”</w:t>
      </w:r>
      <w:r w:rsidRPr="00D8782E">
        <w:rPr>
          <w:rFonts w:asciiTheme="majorHAnsi" w:hAnsiTheme="majorHAnsi" w:cstheme="majorHAnsi"/>
          <w:sz w:val="16"/>
        </w:rPr>
        <w:t xml:space="preserve"> It refers to the way in which any Asian American happens to be recognized as Charlie Chan. </w:t>
      </w:r>
      <w:r w:rsidRPr="00D8782E">
        <w:rPr>
          <w:rStyle w:val="StyleUnderline"/>
          <w:rFonts w:asciiTheme="majorHAnsi" w:hAnsiTheme="majorHAnsi" w:cstheme="majorHAnsi"/>
        </w:rPr>
        <w:t>“Who they are,”</w:t>
      </w:r>
      <w:r w:rsidRPr="00D8782E">
        <w:rPr>
          <w:rFonts w:asciiTheme="majorHAnsi" w:hAnsiTheme="majorHAnsi" w:cstheme="majorHAnsi"/>
          <w:sz w:val="16"/>
        </w:rPr>
        <w:t xml:space="preserve"> in this sense, </w:t>
      </w:r>
      <w:r w:rsidRPr="00D8782E">
        <w:rPr>
          <w:rStyle w:val="StyleUnderline"/>
          <w:rFonts w:asciiTheme="majorHAnsi" w:hAnsiTheme="majorHAnsi" w:cstheme="majorHAnsi"/>
        </w:rPr>
        <w:t>indicates,</w:t>
      </w:r>
      <w:r w:rsidRPr="00D8782E">
        <w:rPr>
          <w:rFonts w:asciiTheme="majorHAnsi" w:hAnsiTheme="majorHAnsi" w:cstheme="majorHAnsi"/>
          <w:sz w:val="16"/>
        </w:rPr>
        <w:t xml:space="preserve"> as Louis Althusser might put it, </w:t>
      </w:r>
      <w:r w:rsidRPr="00D8782E">
        <w:rPr>
          <w:rStyle w:val="StyleUnderline"/>
          <w:rFonts w:asciiTheme="majorHAnsi" w:hAnsiTheme="majorHAnsi" w:cstheme="majorHAnsi"/>
        </w:rPr>
        <w:t>an ideological subject that the contingent and arbitrary rule of social agreements, however biased, constitutes</w:t>
      </w:r>
      <w:r w:rsidRPr="00D8782E">
        <w:rPr>
          <w:rFonts w:asciiTheme="majorHAnsi" w:hAnsiTheme="majorHAnsi" w:cstheme="maj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D8782E">
        <w:rPr>
          <w:rStyle w:val="StyleUnderline"/>
          <w:rFonts w:asciiTheme="majorHAnsi" w:hAnsiTheme="majorHAnsi" w:cstheme="majorHAnsi"/>
        </w:rPr>
        <w:t>particular parts</w:t>
      </w:r>
      <w:proofErr w:type="gramEnd"/>
      <w:r w:rsidRPr="00D8782E">
        <w:rPr>
          <w:rStyle w:val="StyleUnderline"/>
          <w:rFonts w:asciiTheme="majorHAnsi" w:hAnsiTheme="majorHAnsi" w:cstheme="majorHAnsi"/>
        </w:rPr>
        <w:t xml:space="preserve"> of “what they are made of”—hair color, the shape of eyes, facial features—become the universal referent of “who they are.”</w:t>
      </w:r>
      <w:r w:rsidRPr="00D8782E">
        <w:rPr>
          <w:rFonts w:asciiTheme="majorHAnsi" w:hAnsiTheme="majorHAnsi" w:cstheme="majorHAnsi"/>
          <w:sz w:val="16"/>
        </w:rPr>
        <w:t xml:space="preserve"> They not only </w:t>
      </w:r>
      <w:r w:rsidRPr="00D8782E">
        <w:rPr>
          <w:rStyle w:val="StyleUnderline"/>
          <w:rFonts w:asciiTheme="majorHAnsi" w:hAnsiTheme="majorHAnsi" w:cstheme="majorHAnsi"/>
        </w:rPr>
        <w:t>represent but also substitute for the imagined totality of their ontological being</w:t>
      </w:r>
      <w:r w:rsidRPr="00D8782E">
        <w:rPr>
          <w:rFonts w:asciiTheme="majorHAnsi" w:hAnsiTheme="majorHAnsi" w:cstheme="majorHAnsi"/>
          <w:sz w:val="16"/>
        </w:rPr>
        <w:t xml:space="preserve">. In other words, </w:t>
      </w:r>
      <w:r w:rsidRPr="00D8782E">
        <w:rPr>
          <w:rStyle w:val="StyleUnderline"/>
          <w:rFonts w:asciiTheme="majorHAnsi" w:hAnsiTheme="majorHAnsi" w:cstheme="majorHAnsi"/>
        </w:rPr>
        <w:t xml:space="preserve">their </w:t>
      </w:r>
      <w:proofErr w:type="spellStart"/>
      <w:r w:rsidRPr="00D8782E">
        <w:rPr>
          <w:rStyle w:val="StyleUnderline"/>
          <w:rFonts w:asciiTheme="majorHAnsi" w:hAnsiTheme="majorHAnsi" w:cstheme="majorHAnsi"/>
        </w:rPr>
        <w:t>identitarian</w:t>
      </w:r>
      <w:proofErr w:type="spellEnd"/>
      <w:r w:rsidRPr="00D8782E">
        <w:rPr>
          <w:rStyle w:val="StyleUnderline"/>
          <w:rFonts w:asciiTheme="majorHAnsi" w:hAnsiTheme="majorHAnsi" w:cstheme="majorHAnsi"/>
        </w:rPr>
        <w:t xml:space="preserve"> self has its </w:t>
      </w:r>
      <w:r w:rsidRPr="00D8782E">
        <w:rPr>
          <w:rStyle w:val="StyleUnderline"/>
          <w:rFonts w:asciiTheme="majorHAnsi" w:hAnsiTheme="majorHAnsi" w:cstheme="majorHAnsi"/>
          <w:highlight w:val="green"/>
        </w:rPr>
        <w:t>ontological meaning reduced to the conceptual formality of</w:t>
      </w:r>
      <w:r w:rsidRPr="00D8782E">
        <w:rPr>
          <w:rStyle w:val="StyleUnderline"/>
          <w:rFonts w:asciiTheme="majorHAnsi" w:hAnsiTheme="majorHAnsi" w:cstheme="majorHAnsi"/>
        </w:rPr>
        <w:t xml:space="preserve"> what it means to be </w:t>
      </w:r>
      <w:r w:rsidRPr="00D8782E">
        <w:rPr>
          <w:rStyle w:val="StyleUnderline"/>
          <w:rFonts w:asciiTheme="majorHAnsi" w:hAnsiTheme="majorHAnsi" w:cstheme="majorHAnsi"/>
          <w:highlight w:val="green"/>
        </w:rPr>
        <w:t>Asian American.</w:t>
      </w:r>
      <w:r w:rsidRPr="00D8782E">
        <w:rPr>
          <w:rStyle w:val="StyleUnderline"/>
          <w:rFonts w:asciiTheme="majorHAnsi" w:hAnsiTheme="majorHAnsi" w:cstheme="majorHAnsi"/>
        </w:rPr>
        <w:t xml:space="preserve"> The process of racial identification</w:t>
      </w:r>
      <w:r w:rsidRPr="00D8782E">
        <w:rPr>
          <w:rFonts w:asciiTheme="majorHAnsi" w:hAnsiTheme="majorHAnsi" w:cstheme="majorHAnsi"/>
          <w:sz w:val="16"/>
        </w:rPr>
        <w:t xml:space="preserve">, as a result, </w:t>
      </w:r>
      <w:r w:rsidRPr="00D8782E">
        <w:rPr>
          <w:rStyle w:val="StyleUnderline"/>
          <w:rFonts w:asciiTheme="majorHAnsi" w:hAnsiTheme="majorHAnsi" w:cstheme="majorHAnsi"/>
        </w:rPr>
        <w:t>occurs beyond their control and will in figuring out their self-identity.</w:t>
      </w:r>
      <w:r w:rsidRPr="00D8782E">
        <w:rPr>
          <w:rFonts w:asciiTheme="majorHAnsi" w:hAnsiTheme="majorHAnsi" w:cstheme="majorHAnsi"/>
          <w:sz w:val="16"/>
        </w:rPr>
        <w:t xml:space="preserve"> It keeps escaping </w:t>
      </w:r>
      <w:r w:rsidRPr="00D8782E">
        <w:rPr>
          <w:rStyle w:val="StyleUnderline"/>
          <w:rFonts w:asciiTheme="majorHAnsi" w:hAnsiTheme="majorHAnsi" w:cstheme="majorHAnsi"/>
        </w:rPr>
        <w:t>and defying their basic desire to</w:t>
      </w:r>
      <w:r w:rsidRPr="00D8782E">
        <w:rPr>
          <w:rFonts w:asciiTheme="majorHAnsi" w:hAnsiTheme="majorHAnsi" w:cstheme="majorHAnsi"/>
          <w:sz w:val="16"/>
        </w:rPr>
        <w:t xml:space="preserve"> 32 </w:t>
      </w:r>
      <w:r w:rsidRPr="00D8782E">
        <w:rPr>
          <w:rStyle w:val="StyleUnderline"/>
          <w:rFonts w:asciiTheme="majorHAnsi" w:hAnsiTheme="majorHAnsi" w:cstheme="majorHAnsi"/>
        </w:rPr>
        <w:t>differentiate their individual self from that of others. Essential to an understanding of how racial identification takes place is obviously such an uncontrollability of representations</w:t>
      </w:r>
      <w:r w:rsidRPr="00D8782E">
        <w:rPr>
          <w:rFonts w:asciiTheme="majorHAnsi" w:hAnsiTheme="majorHAnsi" w:cstheme="majorHAnsi"/>
          <w:sz w:val="16"/>
        </w:rPr>
        <w:t xml:space="preserve">. </w:t>
      </w:r>
      <w:r w:rsidRPr="00D8782E">
        <w:rPr>
          <w:rStyle w:val="StyleUnderline"/>
          <w:rFonts w:asciiTheme="majorHAnsi" w:hAnsiTheme="majorHAnsi" w:cstheme="majorHAnsi"/>
        </w:rPr>
        <w:t>Asian American identity exists as an abstract sign that makes sense in the context of the conceptual Asian like Charlie Chan—for example, the imagined as well as hegemonic system of Asian stereotypes.</w:t>
      </w:r>
      <w:r w:rsidRPr="00D8782E">
        <w:rPr>
          <w:rFonts w:asciiTheme="majorHAnsi" w:hAnsiTheme="majorHAnsi" w:cstheme="maj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D8782E">
        <w:rPr>
          <w:rStyle w:val="Emphasis"/>
          <w:rFonts w:asciiTheme="majorHAnsi" w:hAnsiTheme="majorHAnsi" w:cstheme="majorHAnsi"/>
        </w:rPr>
        <w:t>the hegemonic authority of public gaze defines “who they are” as typical of Asian Americans.</w:t>
      </w:r>
      <w:r w:rsidRPr="00D8782E">
        <w:rPr>
          <w:rStyle w:val="StyleUnderline"/>
          <w:rFonts w:asciiTheme="majorHAnsi" w:hAnsiTheme="majorHAnsi" w:cstheme="maj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D8782E">
        <w:rPr>
          <w:rFonts w:asciiTheme="majorHAnsi" w:hAnsiTheme="majorHAnsi" w:cstheme="majorHAnsi"/>
          <w:sz w:val="16"/>
        </w:rPr>
        <w:t xml:space="preserve">. Nonetheless, </w:t>
      </w:r>
      <w:r w:rsidRPr="00D8782E">
        <w:rPr>
          <w:rStyle w:val="StyleUnderline"/>
          <w:rFonts w:asciiTheme="majorHAnsi" w:hAnsiTheme="majorHAnsi" w:cstheme="majorHAnsi"/>
          <w:highlight w:val="green"/>
        </w:rPr>
        <w:t>Asian</w:t>
      </w:r>
      <w:r w:rsidRPr="00D8782E">
        <w:rPr>
          <w:rStyle w:val="StyleUnderline"/>
          <w:rFonts w:asciiTheme="majorHAnsi" w:hAnsiTheme="majorHAnsi" w:cstheme="majorHAnsi"/>
        </w:rPr>
        <w:t xml:space="preserve"> Americans’ </w:t>
      </w:r>
      <w:r w:rsidRPr="00D8782E">
        <w:rPr>
          <w:rStyle w:val="StyleUnderline"/>
          <w:rFonts w:asciiTheme="majorHAnsi" w:hAnsiTheme="majorHAnsi" w:cstheme="majorHAnsi"/>
          <w:highlight w:val="green"/>
        </w:rPr>
        <w:t>bodies</w:t>
      </w:r>
      <w:r w:rsidRPr="00D8782E">
        <w:rPr>
          <w:rStyle w:val="StyleUnderline"/>
          <w:rFonts w:asciiTheme="majorHAnsi" w:hAnsiTheme="majorHAnsi" w:cstheme="majorHAnsi"/>
        </w:rPr>
        <w:t xml:space="preserve"> superfluously </w:t>
      </w:r>
      <w:r w:rsidRPr="00D8782E">
        <w:rPr>
          <w:rStyle w:val="StyleUnderline"/>
          <w:rFonts w:asciiTheme="majorHAnsi" w:hAnsiTheme="majorHAnsi" w:cstheme="majorHAnsi"/>
          <w:highlight w:val="green"/>
        </w:rPr>
        <w:t>signify</w:t>
      </w:r>
      <w:r w:rsidRPr="00D8782E">
        <w:rPr>
          <w:rStyle w:val="StyleUnderline"/>
          <w:rFonts w:asciiTheme="majorHAnsi" w:hAnsiTheme="majorHAnsi" w:cstheme="majorHAnsi"/>
        </w:rPr>
        <w:t xml:space="preserve"> something excessive, </w:t>
      </w:r>
      <w:r w:rsidRPr="00D8782E">
        <w:rPr>
          <w:rStyle w:val="StyleUnderline"/>
          <w:rFonts w:asciiTheme="majorHAnsi" w:hAnsiTheme="majorHAnsi" w:cstheme="majorHAnsi"/>
          <w:highlight w:val="green"/>
        </w:rPr>
        <w:t>more than “who they are,”</w:t>
      </w:r>
      <w:r w:rsidRPr="00D8782E">
        <w:rPr>
          <w:rStyle w:val="StyleUnderline"/>
          <w:rFonts w:asciiTheme="majorHAnsi" w:hAnsiTheme="majorHAnsi" w:cstheme="majorHAnsi"/>
        </w:rPr>
        <w:t xml:space="preserve"> an elusive meaning that is not always clear and definable vis-à-vis their racial identity.</w:t>
      </w:r>
      <w:r w:rsidRPr="00D8782E">
        <w:rPr>
          <w:rFonts w:asciiTheme="majorHAnsi" w:hAnsiTheme="majorHAnsi" w:cstheme="majorHAnsi"/>
          <w:sz w:val="16"/>
        </w:rPr>
        <w:t xml:space="preserve"> </w:t>
      </w:r>
      <w:r w:rsidRPr="00D8782E">
        <w:rPr>
          <w:rStyle w:val="StyleUnderline"/>
          <w:rFonts w:asciiTheme="majorHAnsi" w:hAnsiTheme="majorHAnsi" w:cstheme="majorHAnsi"/>
        </w:rPr>
        <w:t xml:space="preserve">The discrepancy between </w:t>
      </w:r>
      <w:r w:rsidRPr="00D8782E">
        <w:rPr>
          <w:rStyle w:val="StyleUnderline"/>
          <w:rFonts w:asciiTheme="majorHAnsi" w:hAnsiTheme="majorHAnsi" w:cstheme="majorHAnsi"/>
          <w:highlight w:val="green"/>
        </w:rPr>
        <w:t>the</w:t>
      </w:r>
      <w:r w:rsidRPr="00D8782E">
        <w:rPr>
          <w:rStyle w:val="StyleUnderline"/>
          <w:rFonts w:asciiTheme="majorHAnsi" w:hAnsiTheme="majorHAnsi" w:cstheme="majorHAnsi"/>
        </w:rPr>
        <w:t xml:space="preserve"> formalistic meaning of Asian American </w:t>
      </w:r>
      <w:r w:rsidRPr="00D8782E">
        <w:rPr>
          <w:rStyle w:val="StyleUnderline"/>
          <w:rFonts w:asciiTheme="majorHAnsi" w:hAnsiTheme="majorHAnsi" w:cstheme="majorHAnsi"/>
          <w:highlight w:val="green"/>
        </w:rPr>
        <w:t>identity</w:t>
      </w:r>
      <w:r w:rsidRPr="00D8782E">
        <w:rPr>
          <w:rStyle w:val="StyleUnderline"/>
          <w:rFonts w:asciiTheme="majorHAnsi" w:hAnsiTheme="majorHAnsi" w:cstheme="majorHAnsi"/>
        </w:rPr>
        <w:t xml:space="preserve"> and the self-reflective or self-referential meaning of their subjective self </w:t>
      </w:r>
      <w:r w:rsidRPr="00D8782E">
        <w:rPr>
          <w:rStyle w:val="StyleUnderline"/>
          <w:rFonts w:asciiTheme="majorHAnsi" w:hAnsiTheme="majorHAnsi" w:cstheme="majorHAnsi"/>
          <w:highlight w:val="green"/>
        </w:rPr>
        <w:t xml:space="preserve">consists in </w:t>
      </w:r>
      <w:r w:rsidRPr="00D8782E">
        <w:rPr>
          <w:rStyle w:val="StyleUnderline"/>
          <w:rFonts w:asciiTheme="majorHAnsi" w:hAnsiTheme="majorHAnsi" w:cstheme="majorHAnsi"/>
        </w:rPr>
        <w:t xml:space="preserve">an indefinable dimension, or </w:t>
      </w:r>
      <w:r w:rsidRPr="00D8782E">
        <w:rPr>
          <w:rStyle w:val="StyleUnderline"/>
          <w:rFonts w:asciiTheme="majorHAnsi" w:hAnsiTheme="majorHAnsi" w:cstheme="majorHAnsi"/>
          <w:highlight w:val="green"/>
        </w:rPr>
        <w:t>an ontological gap, within the identity</w:t>
      </w:r>
      <w:r w:rsidRPr="00D8782E">
        <w:rPr>
          <w:rFonts w:asciiTheme="majorHAnsi" w:hAnsiTheme="majorHAnsi" w:cstheme="majorHAnsi"/>
          <w:sz w:val="16"/>
        </w:rPr>
        <w:t xml:space="preserve">. Metaphorically, it works as Charlie Chan’s apparitional power encompassing Asian Americans’ distinctive individualities within themselves. </w:t>
      </w:r>
      <w:r w:rsidRPr="00D8782E">
        <w:rPr>
          <w:rStyle w:val="StyleUnderline"/>
          <w:rFonts w:asciiTheme="majorHAnsi" w:hAnsiTheme="majorHAnsi" w:cstheme="majorHAnsi"/>
        </w:rPr>
        <w:t xml:space="preserve">This apparition keeps haunting them, evoking others’ temptation to recognize the former </w:t>
      </w:r>
      <w:r w:rsidRPr="00D8782E">
        <w:rPr>
          <w:rStyle w:val="StyleUnderline"/>
          <w:rFonts w:asciiTheme="majorHAnsi" w:hAnsiTheme="majorHAnsi" w:cstheme="majorHAnsi"/>
        </w:rPr>
        <w:lastRenderedPageBreak/>
        <w:t xml:space="preserve">as symbolic of the conceptual Asian. Given this, that </w:t>
      </w:r>
      <w:r w:rsidRPr="00D8782E">
        <w:rPr>
          <w:rStyle w:val="StyleUnderline"/>
          <w:rFonts w:asciiTheme="majorHAnsi" w:hAnsiTheme="majorHAnsi" w:cstheme="majorHAnsi"/>
          <w:highlight w:val="green"/>
        </w:rPr>
        <w:t>Asian Americans’ distinctive subjectivity negates any</w:t>
      </w:r>
      <w:r w:rsidRPr="00D8782E">
        <w:rPr>
          <w:rStyle w:val="StyleUnderline"/>
          <w:rFonts w:asciiTheme="majorHAnsi" w:hAnsiTheme="majorHAnsi" w:cstheme="majorHAnsi"/>
        </w:rPr>
        <w:t xml:space="preserve"> given </w:t>
      </w:r>
      <w:r w:rsidRPr="00D8782E">
        <w:rPr>
          <w:rStyle w:val="StyleUnderline"/>
          <w:rFonts w:asciiTheme="majorHAnsi" w:hAnsiTheme="majorHAnsi" w:cstheme="majorHAnsi"/>
          <w:highlight w:val="green"/>
        </w:rPr>
        <w:t>identity</w:t>
      </w:r>
      <w:r w:rsidRPr="00D8782E">
        <w:rPr>
          <w:rStyle w:val="StyleUnderline"/>
          <w:rFonts w:asciiTheme="majorHAnsi" w:hAnsiTheme="majorHAnsi" w:cstheme="majorHAnsi"/>
        </w:rPr>
        <w:t xml:space="preserve"> in terms of, say, race, can be seen as an antagonistic gesture of political resistance to U.S. culture, i.e., the public eye that 33 produces the stereotype of Asians as a fixed form of truth</w:t>
      </w:r>
      <w:r w:rsidRPr="00D8782E">
        <w:rPr>
          <w:rFonts w:asciiTheme="majorHAnsi" w:hAnsiTheme="majorHAnsi" w:cstheme="majorHAnsi"/>
          <w:sz w:val="16"/>
        </w:rPr>
        <w:t xml:space="preserve">. Constituted as a cognitive system of knowledge that falls within the realm of common sense, </w:t>
      </w:r>
      <w:r w:rsidRPr="00D8782E">
        <w:rPr>
          <w:rStyle w:val="StyleUnderline"/>
          <w:rFonts w:asciiTheme="majorHAnsi" w:hAnsiTheme="majorHAnsi" w:cstheme="majorHAnsi"/>
          <w:highlight w:val="green"/>
        </w:rPr>
        <w:t>stereotype</w:t>
      </w:r>
      <w:r w:rsidRPr="00D8782E">
        <w:rPr>
          <w:rStyle w:val="StyleUnderline"/>
          <w:rFonts w:asciiTheme="majorHAnsi" w:hAnsiTheme="majorHAnsi" w:cstheme="majorHAnsi"/>
        </w:rPr>
        <w:t xml:space="preserve"> rather </w:t>
      </w:r>
      <w:r w:rsidRPr="00D8782E">
        <w:rPr>
          <w:rStyle w:val="StyleUnderline"/>
          <w:rFonts w:asciiTheme="majorHAnsi" w:hAnsiTheme="majorHAnsi" w:cstheme="majorHAnsi"/>
          <w:highlight w:val="green"/>
        </w:rPr>
        <w:t>turns Asian Americans into</w:t>
      </w:r>
      <w:r w:rsidRPr="00D8782E">
        <w:rPr>
          <w:rStyle w:val="StyleUnderline"/>
          <w:rFonts w:asciiTheme="majorHAnsi" w:hAnsiTheme="majorHAnsi" w:cstheme="majorHAnsi"/>
        </w:rPr>
        <w:t xml:space="preserve"> an appendix to the symbolic apparition or uncanny double that reifies their identity in the typical formality of “Asian”—that is, racial fantasy. Asian Americans become a </w:t>
      </w:r>
      <w:r w:rsidRPr="00D8782E">
        <w:rPr>
          <w:rStyle w:val="StyleUnderline"/>
          <w:rFonts w:asciiTheme="majorHAnsi" w:hAnsiTheme="majorHAnsi" w:cstheme="majorHAnsi"/>
          <w:highlight w:val="green"/>
        </w:rPr>
        <w:t>puppet-like agent</w:t>
      </w:r>
      <w:r w:rsidRPr="00D8782E">
        <w:rPr>
          <w:rStyle w:val="StyleUnderline"/>
          <w:rFonts w:asciiTheme="majorHAnsi" w:hAnsiTheme="majorHAnsi" w:cstheme="maj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D8782E">
        <w:rPr>
          <w:rFonts w:asciiTheme="majorHAnsi" w:hAnsiTheme="majorHAnsi" w:cstheme="majorHAnsi"/>
          <w:sz w:val="16"/>
        </w:rPr>
        <w:t xml:space="preserve">” Simply put, </w:t>
      </w:r>
      <w:r w:rsidRPr="00D8782E">
        <w:rPr>
          <w:rStyle w:val="StyleUnderline"/>
          <w:rFonts w:asciiTheme="majorHAnsi" w:hAnsiTheme="majorHAnsi" w:cstheme="majorHAnsi"/>
        </w:rPr>
        <w:t xml:space="preserve">the former is the real of them whose subjectivity remains neither fully symbolized nor properly interpellated, </w:t>
      </w:r>
      <w:r w:rsidRPr="00D8782E">
        <w:rPr>
          <w:rStyle w:val="StyleUnderline"/>
          <w:rFonts w:asciiTheme="majorHAnsi" w:hAnsiTheme="majorHAnsi" w:cstheme="majorHAnsi"/>
          <w:highlight w:val="green"/>
        </w:rPr>
        <w:t>an unfathomable dimension of Asian American identity</w:t>
      </w:r>
      <w:r w:rsidRPr="00D8782E">
        <w:rPr>
          <w:rStyle w:val="StyleUnderline"/>
          <w:rFonts w:asciiTheme="majorHAnsi" w:hAnsiTheme="majorHAnsi" w:cstheme="majorHAnsi"/>
        </w:rPr>
        <w:t xml:space="preserve"> that </w:t>
      </w:r>
      <w:r w:rsidRPr="00D8782E">
        <w:rPr>
          <w:rStyle w:val="StyleUnderline"/>
          <w:rFonts w:asciiTheme="majorHAnsi" w:hAnsiTheme="majorHAnsi" w:cstheme="majorHAnsi"/>
          <w:highlight w:val="green"/>
        </w:rPr>
        <w:t>resists</w:t>
      </w:r>
      <w:r w:rsidRPr="00D8782E">
        <w:rPr>
          <w:rStyle w:val="StyleUnderline"/>
          <w:rFonts w:asciiTheme="majorHAnsi" w:hAnsiTheme="majorHAnsi" w:cstheme="majorHAnsi"/>
        </w:rPr>
        <w:t xml:space="preserve"> their </w:t>
      </w:r>
      <w:r w:rsidRPr="00D8782E">
        <w:rPr>
          <w:rStyle w:val="StyleUnderline"/>
          <w:rFonts w:asciiTheme="majorHAnsi" w:hAnsiTheme="majorHAnsi" w:cstheme="majorHAnsi"/>
          <w:highlight w:val="green"/>
        </w:rPr>
        <w:t>being</w:t>
      </w:r>
      <w:r w:rsidRPr="00D8782E">
        <w:rPr>
          <w:rStyle w:val="StyleUnderline"/>
          <w:rFonts w:asciiTheme="majorHAnsi" w:hAnsiTheme="majorHAnsi" w:cstheme="majorHAnsi"/>
        </w:rPr>
        <w:t xml:space="preserve"> completely </w:t>
      </w:r>
      <w:r w:rsidRPr="00D8782E">
        <w:rPr>
          <w:rStyle w:val="StyleUnderline"/>
          <w:rFonts w:asciiTheme="majorHAnsi" w:hAnsiTheme="majorHAnsi" w:cstheme="majorHAnsi"/>
          <w:highlight w:val="green"/>
        </w:rPr>
        <w:t>identified</w:t>
      </w:r>
      <w:r w:rsidRPr="00D8782E">
        <w:rPr>
          <w:rStyle w:val="StyleUnderline"/>
          <w:rFonts w:asciiTheme="majorHAnsi" w:hAnsiTheme="majorHAnsi" w:cstheme="majorHAnsi"/>
        </w:rPr>
        <w:t xml:space="preserve"> as a typical Asian as a whole. On the contrary, the latter refers to the symbolic figure of the Asian American that the public eye recognizes as one of Charlie Chan Asians. Although </w:t>
      </w:r>
      <w:r w:rsidRPr="00D8782E">
        <w:rPr>
          <w:rStyle w:val="StyleUnderline"/>
          <w:rFonts w:asciiTheme="majorHAnsi" w:hAnsiTheme="majorHAnsi" w:cstheme="majorHAnsi"/>
          <w:highlight w:val="green"/>
        </w:rPr>
        <w:t>it is our fate to be social subjects dictated by the</w:t>
      </w:r>
      <w:r w:rsidRPr="00D8782E">
        <w:rPr>
          <w:rStyle w:val="StyleUnderline"/>
          <w:rFonts w:asciiTheme="majorHAnsi" w:hAnsiTheme="majorHAnsi" w:cstheme="majorHAnsi"/>
        </w:rPr>
        <w:t xml:space="preserve"> representational </w:t>
      </w:r>
      <w:r w:rsidRPr="00D8782E">
        <w:rPr>
          <w:rStyle w:val="StyleUnderline"/>
          <w:rFonts w:asciiTheme="majorHAnsi" w:hAnsiTheme="majorHAnsi" w:cstheme="majorHAnsi"/>
          <w:highlight w:val="green"/>
        </w:rPr>
        <w:t xml:space="preserve">system that constitutes our </w:t>
      </w:r>
      <w:proofErr w:type="spellStart"/>
      <w:r w:rsidRPr="00D8782E">
        <w:rPr>
          <w:rStyle w:val="StyleUnderline"/>
          <w:rFonts w:asciiTheme="majorHAnsi" w:hAnsiTheme="majorHAnsi" w:cstheme="majorHAnsi"/>
          <w:highlight w:val="green"/>
        </w:rPr>
        <w:t>identitarian</w:t>
      </w:r>
      <w:proofErr w:type="spellEnd"/>
      <w:r w:rsidRPr="00D8782E">
        <w:rPr>
          <w:rStyle w:val="StyleUnderline"/>
          <w:rFonts w:asciiTheme="majorHAnsi" w:hAnsiTheme="majorHAnsi" w:cstheme="majorHAnsi"/>
          <w:highlight w:val="green"/>
        </w:rPr>
        <w:t xml:space="preserve"> position, </w:t>
      </w:r>
      <w:r w:rsidRPr="00D8782E">
        <w:rPr>
          <w:rStyle w:val="Emphasis"/>
          <w:rFonts w:asciiTheme="majorHAnsi" w:hAnsiTheme="majorHAnsi" w:cstheme="majorHAnsi"/>
          <w:highlight w:val="green"/>
        </w:rPr>
        <w:t>the gap</w:t>
      </w:r>
      <w:r w:rsidRPr="00D8782E">
        <w:rPr>
          <w:rStyle w:val="Emphasis"/>
          <w:rFonts w:asciiTheme="majorHAnsi" w:hAnsiTheme="majorHAnsi" w:cstheme="majorHAnsi"/>
        </w:rPr>
        <w:t xml:space="preserve"> of the subject between real and symbolic </w:t>
      </w:r>
      <w:r w:rsidRPr="00D8782E">
        <w:rPr>
          <w:rStyle w:val="Emphasis"/>
          <w:rFonts w:asciiTheme="majorHAnsi" w:hAnsiTheme="majorHAnsi" w:cstheme="majorHAnsi"/>
          <w:highlight w:val="green"/>
        </w:rPr>
        <w:t>never comes to a closure</w:t>
      </w:r>
      <w:r w:rsidRPr="00D8782E">
        <w:rPr>
          <w:rStyle w:val="StyleUnderline"/>
          <w:rFonts w:asciiTheme="majorHAnsi" w:hAnsiTheme="majorHAnsi" w:cstheme="majorHAnsi"/>
        </w:rPr>
        <w:t xml:space="preserve">. The </w:t>
      </w:r>
      <w:proofErr w:type="spellStart"/>
      <w:r w:rsidRPr="00D8782E">
        <w:rPr>
          <w:rStyle w:val="StyleUnderline"/>
          <w:rFonts w:asciiTheme="majorHAnsi" w:hAnsiTheme="majorHAnsi" w:cstheme="majorHAnsi"/>
        </w:rPr>
        <w:t>identitarian</w:t>
      </w:r>
      <w:proofErr w:type="spellEnd"/>
      <w:r w:rsidRPr="00D8782E">
        <w:rPr>
          <w:rStyle w:val="StyleUnderline"/>
          <w:rFonts w:asciiTheme="majorHAnsi" w:hAnsiTheme="majorHAnsi" w:cstheme="majorHAnsi"/>
        </w:rPr>
        <w:t xml:space="preserve"> system of representation can maintain itself through social agreements for the communication between self and other</w:t>
      </w:r>
      <w:r w:rsidRPr="00D8782E">
        <w:rPr>
          <w:rFonts w:asciiTheme="majorHAnsi" w:hAnsiTheme="majorHAnsi" w:cstheme="majorHAnsi"/>
          <w:sz w:val="16"/>
        </w:rPr>
        <w:t xml:space="preserve">. At stake in the system is the uncontrollability of representations intrinsic to the nature of the agreements making for the idealistic achievement of universal communication in 34 </w:t>
      </w:r>
      <w:proofErr w:type="gramStart"/>
      <w:r w:rsidRPr="00D8782E">
        <w:rPr>
          <w:rFonts w:asciiTheme="majorHAnsi" w:hAnsiTheme="majorHAnsi" w:cstheme="majorHAnsi"/>
          <w:sz w:val="16"/>
        </w:rPr>
        <w:t>totality</w:t>
      </w:r>
      <w:proofErr w:type="gramEnd"/>
      <w:r w:rsidRPr="00D8782E">
        <w:rPr>
          <w:rFonts w:asciiTheme="majorHAnsi" w:hAnsiTheme="majorHAnsi" w:cstheme="majorHAnsi"/>
          <w:sz w:val="16"/>
        </w:rPr>
        <w:t xml:space="preserve">, yet it always remains incomplete. W. J. T. Mitchell observes, “Representation is that by which we make our will </w:t>
      </w:r>
      <w:proofErr w:type="spellStart"/>
      <w:r w:rsidRPr="00D8782E">
        <w:rPr>
          <w:rFonts w:asciiTheme="majorHAnsi" w:hAnsiTheme="majorHAnsi" w:cstheme="majorHAnsi"/>
          <w:sz w:val="16"/>
        </w:rPr>
        <w:t>known</w:t>
      </w:r>
      <w:proofErr w:type="spellEnd"/>
      <w:r w:rsidRPr="00D8782E">
        <w:rPr>
          <w:rFonts w:asciiTheme="majorHAnsi" w:hAnsiTheme="majorHAnsi" w:cstheme="majorHAnsi"/>
          <w:sz w:val="16"/>
        </w:rPr>
        <w:t xml:space="preserve"> and, simultaneously, that which alienates our will from ourselves in both the aesthetic and political spheres” (21). </w:t>
      </w:r>
      <w:r w:rsidRPr="00D8782E">
        <w:rPr>
          <w:rStyle w:val="StyleUnderline"/>
          <w:rFonts w:asciiTheme="majorHAnsi" w:hAnsiTheme="majorHAnsi" w:cstheme="maj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w:t>
      </w:r>
      <w:r w:rsidRPr="00D8782E">
        <w:rPr>
          <w:rStyle w:val="StyleUnderline"/>
          <w:rFonts w:asciiTheme="majorHAnsi" w:hAnsiTheme="majorHAnsi" w:cstheme="majorHAnsi"/>
        </w:rPr>
        <w:lastRenderedPageBreak/>
        <w:t xml:space="preserve">the gap, and thus secures the discursive certainty of a community in which the ideological transparency of a hegemonic discourse comes true. </w:t>
      </w:r>
    </w:p>
    <w:p w14:paraId="44BD2677" w14:textId="0AC81340" w:rsidR="00B71267" w:rsidRPr="00D8782E" w:rsidRDefault="00B71267" w:rsidP="00B71267">
      <w:pPr>
        <w:pStyle w:val="Heading4"/>
        <w:rPr>
          <w:rStyle w:val="Style13ptBold"/>
          <w:rFonts w:asciiTheme="majorHAnsi" w:hAnsiTheme="majorHAnsi" w:cstheme="majorHAnsi"/>
          <w:b/>
          <w:bCs w:val="0"/>
        </w:rPr>
      </w:pPr>
      <w:r w:rsidRPr="00D8782E">
        <w:rPr>
          <w:rStyle w:val="Style13ptBold"/>
          <w:rFonts w:asciiTheme="majorHAnsi" w:hAnsiTheme="majorHAnsi" w:cstheme="majorHAnsi"/>
          <w:bCs w:val="0"/>
        </w:rPr>
        <w:t xml:space="preserve">The </w:t>
      </w:r>
      <w:r w:rsidRPr="00D8782E">
        <w:rPr>
          <w:rStyle w:val="Style13ptBold"/>
          <w:rFonts w:asciiTheme="majorHAnsi" w:hAnsiTheme="majorHAnsi" w:cstheme="majorHAnsi"/>
          <w:bCs w:val="0"/>
        </w:rPr>
        <w:t>alt is to</w:t>
      </w:r>
      <w:r w:rsidRPr="00D8782E">
        <w:rPr>
          <w:rStyle w:val="Style13ptBold"/>
          <w:rFonts w:asciiTheme="majorHAnsi" w:hAnsiTheme="majorHAnsi" w:cstheme="majorHAnsi"/>
          <w:bCs w:val="0"/>
        </w:rPr>
        <w:t xml:space="preserve"> refuse Asian subject formation. Signifiers will always fail to bridge the gap between the real and symbolic, but self-negation makes the subject unfathomable in ideological edifice.</w:t>
      </w:r>
    </w:p>
    <w:p w14:paraId="2779714F" w14:textId="77777777" w:rsidR="00B71267" w:rsidRPr="00D8782E" w:rsidRDefault="00B71267" w:rsidP="00B71267">
      <w:pPr>
        <w:rPr>
          <w:rFonts w:asciiTheme="majorHAnsi" w:hAnsiTheme="majorHAnsi" w:cstheme="majorHAnsi"/>
        </w:rPr>
      </w:pPr>
      <w:r w:rsidRPr="00D8782E">
        <w:rPr>
          <w:rStyle w:val="Style13ptBold"/>
          <w:rFonts w:asciiTheme="majorHAnsi" w:hAnsiTheme="majorHAnsi" w:cstheme="majorHAnsi"/>
        </w:rPr>
        <w:t xml:space="preserve">Kim 2 [Asian] </w:t>
      </w:r>
      <w:r w:rsidRPr="00D8782E">
        <w:rPr>
          <w:rFonts w:asciiTheme="majorHAnsi" w:hAnsiTheme="majorHAnsi" w:cstheme="majorHAnsi"/>
        </w:rPr>
        <w:t>(Chang-</w:t>
      </w:r>
      <w:proofErr w:type="spellStart"/>
      <w:r w:rsidRPr="00D8782E">
        <w:rPr>
          <w:rFonts w:asciiTheme="majorHAnsi" w:hAnsiTheme="majorHAnsi" w:cstheme="majorHAnsi"/>
        </w:rPr>
        <w:t>Hee</w:t>
      </w:r>
      <w:proofErr w:type="spellEnd"/>
      <w:r w:rsidRPr="00D8782E">
        <w:rPr>
          <w:rFonts w:asciiTheme="majorHAnsi" w:hAnsiTheme="majorHAnsi" w:cstheme="majorHAnsi"/>
        </w:rPr>
        <w:t xml:space="preserve"> Kim, The Fantasy of Asian America: Identity, Ideology, and Desire) 2009 //</w:t>
      </w:r>
      <w:proofErr w:type="spellStart"/>
      <w:r w:rsidRPr="00D8782E">
        <w:rPr>
          <w:rFonts w:asciiTheme="majorHAnsi" w:hAnsiTheme="majorHAnsi" w:cstheme="majorHAnsi"/>
        </w:rPr>
        <w:t>Nato</w:t>
      </w:r>
      <w:proofErr w:type="spellEnd"/>
    </w:p>
    <w:p w14:paraId="78FCA183" w14:textId="77777777" w:rsidR="00B71267" w:rsidRPr="00D8782E" w:rsidRDefault="00B71267" w:rsidP="00B71267">
      <w:pPr>
        <w:rPr>
          <w:rFonts w:asciiTheme="majorHAnsi" w:hAnsiTheme="majorHAnsi" w:cstheme="majorHAnsi"/>
          <w:u w:val="single"/>
        </w:rPr>
      </w:pPr>
      <w:r w:rsidRPr="00D8782E">
        <w:rPr>
          <w:rFonts w:asciiTheme="majorHAnsi" w:hAnsiTheme="majorHAnsi" w:cstheme="majorHAnsi"/>
          <w:sz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D8782E">
        <w:rPr>
          <w:rStyle w:val="StyleUnderline"/>
          <w:rFonts w:asciiTheme="majorHAnsi" w:hAnsiTheme="majorHAnsi" w:cstheme="majorHAnsi"/>
          <w:highlight w:val="green"/>
        </w:rPr>
        <w:t>freedom</w:t>
      </w:r>
      <w:r w:rsidRPr="00D8782E">
        <w:rPr>
          <w:rStyle w:val="StyleUnderline"/>
          <w:rFonts w:asciiTheme="majorHAnsi" w:hAnsiTheme="majorHAnsi" w:cstheme="majorHAnsi"/>
        </w:rPr>
        <w:t xml:space="preserve"> to gain the true sense of self is not the subject’s recognizing the objectified other in self-reflectivity; rather, that </w:t>
      </w:r>
      <w:r w:rsidRPr="00D8782E">
        <w:rPr>
          <w:rStyle w:val="StyleUnderline"/>
          <w:rFonts w:asciiTheme="majorHAnsi" w:hAnsiTheme="majorHAnsi" w:cstheme="majorHAnsi"/>
          <w:highlight w:val="green"/>
        </w:rPr>
        <w:t>is</w:t>
      </w:r>
      <w:r w:rsidRPr="00D8782E">
        <w:rPr>
          <w:rStyle w:val="StyleUnderline"/>
          <w:rFonts w:asciiTheme="majorHAnsi" w:hAnsiTheme="majorHAnsi" w:cstheme="majorHAnsi"/>
        </w:rPr>
        <w:t xml:space="preserve"> </w:t>
      </w:r>
      <w:proofErr w:type="gramStart"/>
      <w:r w:rsidRPr="00D8782E">
        <w:rPr>
          <w:rStyle w:val="StyleUnderline"/>
          <w:rFonts w:asciiTheme="majorHAnsi" w:hAnsiTheme="majorHAnsi" w:cstheme="majorHAnsi"/>
        </w:rPr>
        <w:t>its</w:t>
      </w:r>
      <w:proofErr w:type="gramEnd"/>
      <w:r w:rsidRPr="00D8782E">
        <w:rPr>
          <w:rStyle w:val="StyleUnderline"/>
          <w:rFonts w:asciiTheme="majorHAnsi" w:hAnsiTheme="majorHAnsi" w:cstheme="majorHAnsi"/>
        </w:rPr>
        <w:t xml:space="preserve"> </w:t>
      </w:r>
      <w:r w:rsidRPr="00D8782E">
        <w:rPr>
          <w:rStyle w:val="StyleUnderline"/>
          <w:rFonts w:asciiTheme="majorHAnsi" w:hAnsiTheme="majorHAnsi" w:cstheme="majorHAnsi"/>
          <w:highlight w:val="green"/>
        </w:rPr>
        <w:t>eliminating the other from itself</w:t>
      </w:r>
      <w:r w:rsidRPr="00D8782E">
        <w:rPr>
          <w:rStyle w:val="StyleUnderline"/>
          <w:rFonts w:asciiTheme="majorHAnsi" w:hAnsiTheme="majorHAnsi" w:cstheme="majorHAnsi"/>
        </w:rPr>
        <w:t xml:space="preserve"> to consolidate its hegemonic</w:t>
      </w:r>
      <w:r w:rsidRPr="00D8782E">
        <w:rPr>
          <w:rFonts w:asciiTheme="majorHAnsi" w:hAnsiTheme="majorHAnsi" w:cstheme="majorHAnsi"/>
          <w:sz w:val="16"/>
        </w:rPr>
        <w:t xml:space="preserve">—whether master or slave—position </w:t>
      </w:r>
      <w:r w:rsidRPr="00D8782E">
        <w:rPr>
          <w:rStyle w:val="StyleUnderline"/>
          <w:rFonts w:asciiTheme="majorHAnsi" w:hAnsiTheme="majorHAnsi" w:cstheme="majorHAnsi"/>
          <w:highlight w:val="green"/>
        </w:rPr>
        <w:t>and</w:t>
      </w:r>
      <w:r w:rsidRPr="00D8782E">
        <w:rPr>
          <w:rStyle w:val="StyleUnderline"/>
          <w:rFonts w:asciiTheme="majorHAnsi" w:hAnsiTheme="majorHAnsi" w:cstheme="majorHAnsi"/>
        </w:rPr>
        <w:t xml:space="preserve"> thus to </w:t>
      </w:r>
      <w:r w:rsidRPr="00D8782E">
        <w:rPr>
          <w:rStyle w:val="StyleUnderline"/>
          <w:rFonts w:asciiTheme="majorHAnsi" w:hAnsiTheme="majorHAnsi" w:cstheme="majorHAnsi"/>
          <w:highlight w:val="green"/>
        </w:rPr>
        <w:t>become independent</w:t>
      </w:r>
      <w:r w:rsidRPr="00D8782E">
        <w:rPr>
          <w:rStyle w:val="StyleUnderline"/>
          <w:rFonts w:asciiTheme="majorHAnsi" w:hAnsiTheme="majorHAnsi" w:cstheme="majorHAnsi"/>
        </w:rPr>
        <w:t xml:space="preserve"> of the other </w:t>
      </w:r>
      <w:r w:rsidRPr="00D8782E">
        <w:rPr>
          <w:rStyle w:val="StyleUnderline"/>
          <w:rFonts w:asciiTheme="majorHAnsi" w:hAnsiTheme="majorHAnsi" w:cstheme="majorHAnsi"/>
          <w:highlight w:val="green"/>
        </w:rPr>
        <w:t>permanently</w:t>
      </w:r>
      <w:r w:rsidRPr="00D8782E">
        <w:rPr>
          <w:rStyle w:val="StyleUnderline"/>
          <w:rFonts w:asciiTheme="majorHAnsi" w:hAnsiTheme="majorHAnsi" w:cstheme="majorHAnsi"/>
        </w:rPr>
        <w:t>.</w:t>
      </w:r>
      <w:r w:rsidRPr="00D8782E">
        <w:rPr>
          <w:rFonts w:asciiTheme="majorHAnsi" w:hAnsiTheme="majorHAnsi" w:cstheme="majorHAnsi"/>
          <w:sz w:val="16"/>
        </w:rPr>
        <w:t xml:space="preserve"> Nonetheless, the Hegelian subject is aware that its dialectical positionality as either master or slave relies on the other, without which it cannot survive, realizing its ontological limitation as such. </w:t>
      </w:r>
      <w:r w:rsidRPr="00D8782E">
        <w:rPr>
          <w:rStyle w:val="StyleUnderline"/>
          <w:rFonts w:asciiTheme="majorHAnsi" w:hAnsiTheme="majorHAnsi" w:cstheme="majorHAnsi"/>
        </w:rPr>
        <w:t xml:space="preserve">This is a critical moment when the </w:t>
      </w:r>
      <w:r w:rsidRPr="00D8782E">
        <w:rPr>
          <w:rStyle w:val="StyleUnderline"/>
          <w:rFonts w:asciiTheme="majorHAnsi" w:hAnsiTheme="majorHAnsi" w:cstheme="majorHAnsi"/>
          <w:highlight w:val="green"/>
        </w:rPr>
        <w:t>ontological gap</w:t>
      </w:r>
      <w:r w:rsidRPr="00D8782E">
        <w:rPr>
          <w:rStyle w:val="StyleUnderline"/>
          <w:rFonts w:asciiTheme="majorHAnsi" w:hAnsiTheme="majorHAnsi" w:cstheme="majorHAnsi"/>
        </w:rPr>
        <w:t xml:space="preserve"> of the subject </w:t>
      </w:r>
      <w:r w:rsidRPr="00D8782E">
        <w:rPr>
          <w:rStyle w:val="StyleUnderline"/>
          <w:rFonts w:asciiTheme="majorHAnsi" w:hAnsiTheme="majorHAnsi" w:cstheme="majorHAnsi"/>
          <w:highlight w:val="green"/>
        </w:rPr>
        <w:t xml:space="preserve">erupts, separating </w:t>
      </w:r>
      <w:proofErr w:type="gramStart"/>
      <w:r w:rsidRPr="00D8782E">
        <w:rPr>
          <w:rStyle w:val="StyleUnderline"/>
          <w:rFonts w:asciiTheme="majorHAnsi" w:hAnsiTheme="majorHAnsi" w:cstheme="majorHAnsi"/>
          <w:highlight w:val="green"/>
        </w:rPr>
        <w:t>its</w:t>
      </w:r>
      <w:proofErr w:type="gramEnd"/>
      <w:r w:rsidRPr="00D8782E">
        <w:rPr>
          <w:rStyle w:val="StyleUnderline"/>
          <w:rFonts w:asciiTheme="majorHAnsi" w:hAnsiTheme="majorHAnsi" w:cstheme="majorHAnsi"/>
        </w:rPr>
        <w:t xml:space="preserve"> becoming from its </w:t>
      </w:r>
      <w:r w:rsidRPr="00D8782E">
        <w:rPr>
          <w:rStyle w:val="StyleUnderline"/>
          <w:rFonts w:asciiTheme="majorHAnsi" w:hAnsiTheme="majorHAnsi" w:cstheme="majorHAnsi"/>
          <w:highlight w:val="green"/>
        </w:rPr>
        <w:t>being</w:t>
      </w:r>
      <w:r w:rsidRPr="00D8782E">
        <w:rPr>
          <w:rStyle w:val="StyleUnderline"/>
          <w:rFonts w:asciiTheme="majorHAnsi" w:hAnsiTheme="majorHAnsi" w:cstheme="majorHAnsi"/>
        </w:rPr>
        <w:t>.</w:t>
      </w:r>
      <w:r w:rsidRPr="00D8782E">
        <w:rPr>
          <w:rFonts w:asciiTheme="majorHAnsi" w:hAnsiTheme="majorHAnsi" w:cstheme="majorHAnsi"/>
          <w:sz w:val="16"/>
        </w:rPr>
        <w:t xml:space="preserve"> That is, the 44 subject as </w:t>
      </w:r>
      <w:r w:rsidRPr="00D8782E">
        <w:rPr>
          <w:rStyle w:val="StyleUnderline"/>
          <w:rFonts w:asciiTheme="majorHAnsi" w:hAnsiTheme="majorHAnsi" w:cstheme="majorHAnsi"/>
        </w:rPr>
        <w:t>either master or slave can never be the other, for their relationship always remains ontologically distanced in the perpetual process of becoming.</w:t>
      </w:r>
      <w:r w:rsidRPr="00D8782E">
        <w:rPr>
          <w:rFonts w:asciiTheme="majorHAnsi" w:hAnsiTheme="majorHAnsi" w:cstheme="majorHAnsi"/>
          <w:sz w:val="16"/>
        </w:rPr>
        <w:t xml:space="preserve"> Yet the relationship between master and slave is different from that of the </w:t>
      </w:r>
      <w:proofErr w:type="spellStart"/>
      <w:r w:rsidRPr="00D8782E">
        <w:rPr>
          <w:rFonts w:asciiTheme="majorHAnsi" w:hAnsiTheme="majorHAnsi" w:cstheme="majorHAnsi"/>
          <w:sz w:val="16"/>
        </w:rPr>
        <w:t>Adornian</w:t>
      </w:r>
      <w:proofErr w:type="spellEnd"/>
      <w:r w:rsidRPr="00D8782E">
        <w:rPr>
          <w:rFonts w:asciiTheme="majorHAnsi" w:hAnsiTheme="majorHAnsi" w:cstheme="majorHAnsi"/>
          <w:sz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D8782E">
        <w:rPr>
          <w:rStyle w:val="StyleUnderline"/>
          <w:rFonts w:asciiTheme="majorHAnsi" w:hAnsiTheme="majorHAnsi" w:cstheme="majorHAnsi"/>
        </w:rPr>
        <w:t>master’s position is indebted to that of the slave insofar</w:t>
      </w:r>
      <w:r w:rsidRPr="00D8782E">
        <w:rPr>
          <w:rFonts w:asciiTheme="majorHAnsi" w:hAnsiTheme="majorHAnsi" w:cstheme="majorHAnsi"/>
          <w:sz w:val="16"/>
        </w:rPr>
        <w:t xml:space="preserve"> as the latter, i.e., </w:t>
      </w:r>
      <w:r w:rsidRPr="00D8782E">
        <w:rPr>
          <w:rStyle w:val="StyleUnderline"/>
          <w:rFonts w:asciiTheme="majorHAnsi" w:hAnsiTheme="majorHAnsi" w:cstheme="majorHAnsi"/>
        </w:rPr>
        <w:t xml:space="preserve">the enemy, is what makes the former ontologically </w:t>
      </w:r>
      <w:proofErr w:type="gramStart"/>
      <w:r w:rsidRPr="00D8782E">
        <w:rPr>
          <w:rStyle w:val="StyleUnderline"/>
          <w:rFonts w:asciiTheme="majorHAnsi" w:hAnsiTheme="majorHAnsi" w:cstheme="majorHAnsi"/>
        </w:rPr>
        <w:t>consistent in itself</w:t>
      </w:r>
      <w:proofErr w:type="gramEnd"/>
      <w:r w:rsidRPr="00D8782E">
        <w:rPr>
          <w:rStyle w:val="StyleUnderline"/>
          <w:rFonts w:asciiTheme="majorHAnsi" w:hAnsiTheme="majorHAnsi" w:cstheme="majorHAnsi"/>
        </w:rPr>
        <w:t xml:space="preserve">. </w:t>
      </w:r>
      <w:r w:rsidRPr="00D8782E">
        <w:rPr>
          <w:rFonts w:asciiTheme="majorHAnsi" w:hAnsiTheme="majorHAnsi" w:cstheme="majorHAnsi"/>
          <w:sz w:val="16"/>
        </w:rPr>
        <w:t xml:space="preserve">In other words, the </w:t>
      </w:r>
      <w:r w:rsidRPr="00D8782E">
        <w:rPr>
          <w:rStyle w:val="StyleUnderline"/>
          <w:rFonts w:asciiTheme="majorHAnsi" w:hAnsiTheme="majorHAnsi" w:cstheme="majorHAnsi"/>
        </w:rPr>
        <w:t xml:space="preserve">true sense of </w:t>
      </w:r>
      <w:r w:rsidRPr="00D8782E">
        <w:rPr>
          <w:rStyle w:val="StyleUnderline"/>
          <w:rFonts w:asciiTheme="majorHAnsi" w:hAnsiTheme="majorHAnsi" w:cstheme="majorHAnsi"/>
          <w:highlight w:val="green"/>
        </w:rPr>
        <w:t>freedom for the subject</w:t>
      </w:r>
      <w:r w:rsidRPr="00D8782E">
        <w:rPr>
          <w:rFonts w:asciiTheme="majorHAnsi" w:hAnsiTheme="majorHAnsi" w:cstheme="majorHAnsi"/>
          <w:sz w:val="16"/>
        </w:rPr>
        <w:t xml:space="preserve"> in Hegel is to either become the enemy or eliminate it, either of which </w:t>
      </w:r>
      <w:r w:rsidRPr="00D8782E">
        <w:rPr>
          <w:rStyle w:val="StyleUnderline"/>
          <w:rFonts w:asciiTheme="majorHAnsi" w:hAnsiTheme="majorHAnsi" w:cstheme="majorHAnsi"/>
          <w:highlight w:val="green"/>
        </w:rPr>
        <w:t>means</w:t>
      </w:r>
      <w:r w:rsidRPr="00D8782E">
        <w:rPr>
          <w:rStyle w:val="StyleUnderline"/>
          <w:rFonts w:asciiTheme="majorHAnsi" w:hAnsiTheme="majorHAnsi" w:cstheme="majorHAnsi"/>
        </w:rPr>
        <w:t xml:space="preserve"> the </w:t>
      </w:r>
      <w:r w:rsidRPr="00D8782E">
        <w:rPr>
          <w:rStyle w:val="StyleUnderline"/>
          <w:rFonts w:asciiTheme="majorHAnsi" w:hAnsiTheme="majorHAnsi" w:cstheme="majorHAnsi"/>
          <w:highlight w:val="green"/>
        </w:rPr>
        <w:t>death</w:t>
      </w:r>
      <w:r w:rsidRPr="00D8782E">
        <w:rPr>
          <w:rStyle w:val="StyleUnderline"/>
          <w:rFonts w:asciiTheme="majorHAnsi" w:hAnsiTheme="majorHAnsi" w:cstheme="majorHAnsi"/>
        </w:rPr>
        <w:t xml:space="preserve"> of the subject</w:t>
      </w:r>
      <w:r w:rsidRPr="00D8782E">
        <w:rPr>
          <w:rFonts w:asciiTheme="majorHAnsi" w:hAnsiTheme="majorHAnsi" w:cstheme="majorHAnsi"/>
          <w:sz w:val="16"/>
        </w:rPr>
        <w:t xml:space="preserve">. The Hegelian </w:t>
      </w:r>
      <w:r w:rsidRPr="00D8782E">
        <w:rPr>
          <w:rStyle w:val="StyleUnderline"/>
          <w:rFonts w:asciiTheme="majorHAnsi" w:hAnsiTheme="majorHAnsi" w:cstheme="majorHAnsi"/>
        </w:rPr>
        <w:t>subject</w:t>
      </w:r>
      <w:r w:rsidRPr="00D8782E">
        <w:rPr>
          <w:rFonts w:asciiTheme="majorHAnsi" w:hAnsiTheme="majorHAnsi" w:cstheme="majorHAnsi"/>
          <w:sz w:val="16"/>
        </w:rPr>
        <w:t xml:space="preserve"> essentially attempts to </w:t>
      </w:r>
      <w:r w:rsidRPr="00D8782E">
        <w:rPr>
          <w:rStyle w:val="StyleUnderline"/>
          <w:rFonts w:asciiTheme="majorHAnsi" w:hAnsiTheme="majorHAnsi" w:cstheme="majorHAnsi"/>
        </w:rPr>
        <w:t>carry out the “</w:t>
      </w:r>
      <w:r w:rsidRPr="00D8782E">
        <w:rPr>
          <w:rStyle w:val="StyleUnderline"/>
          <w:rFonts w:asciiTheme="majorHAnsi" w:hAnsiTheme="majorHAnsi" w:cstheme="majorHAnsi"/>
          <w:highlight w:val="green"/>
        </w:rPr>
        <w:t>absolute negation” of the selves</w:t>
      </w:r>
      <w:r w:rsidRPr="00D8782E">
        <w:rPr>
          <w:rStyle w:val="StyleUnderline"/>
          <w:rFonts w:asciiTheme="majorHAnsi" w:hAnsiTheme="majorHAnsi" w:cstheme="majorHAnsi"/>
        </w:rPr>
        <w:t xml:space="preserve"> in a fashion to negate their own otherness in themselves and to</w:t>
      </w:r>
      <w:r w:rsidRPr="00D8782E">
        <w:rPr>
          <w:rFonts w:asciiTheme="majorHAnsi" w:hAnsiTheme="majorHAnsi" w:cstheme="majorHAnsi"/>
          <w:sz w:val="16"/>
        </w:rPr>
        <w:t xml:space="preserve"> “</w:t>
      </w:r>
      <w:r w:rsidRPr="00D8782E">
        <w:rPr>
          <w:rStyle w:val="StyleUnderline"/>
          <w:rFonts w:asciiTheme="majorHAnsi" w:hAnsiTheme="majorHAnsi" w:cstheme="majorHAnsi"/>
          <w:highlight w:val="green"/>
        </w:rPr>
        <w:t>raise</w:t>
      </w:r>
      <w:r w:rsidRPr="00D8782E">
        <w:rPr>
          <w:rFonts w:asciiTheme="majorHAnsi" w:hAnsiTheme="majorHAnsi" w:cstheme="majorHAnsi"/>
          <w:sz w:val="16"/>
        </w:rPr>
        <w:t xml:space="preserve"> their </w:t>
      </w:r>
      <w:r w:rsidRPr="00D8782E">
        <w:rPr>
          <w:rStyle w:val="StyleUnderline"/>
          <w:rFonts w:asciiTheme="majorHAnsi" w:hAnsiTheme="majorHAnsi" w:cstheme="majorHAnsi"/>
          <w:highlight w:val="green"/>
        </w:rPr>
        <w:t>self-certainty</w:t>
      </w:r>
      <w:r w:rsidRPr="00D8782E">
        <w:rPr>
          <w:rFonts w:asciiTheme="majorHAnsi" w:hAnsiTheme="majorHAnsi" w:cstheme="majorHAnsi"/>
          <w:sz w:val="16"/>
        </w:rPr>
        <w:t xml:space="preserve"> (about existing for-self) to truth in the ‘other’ as well as in themselves” (Hegel 55). Rather than pretend to remain objective and distanced in treating the other, the Hegelian subject strives to secure its </w:t>
      </w:r>
      <w:proofErr w:type="spellStart"/>
      <w:r w:rsidRPr="00D8782E">
        <w:rPr>
          <w:rFonts w:asciiTheme="majorHAnsi" w:hAnsiTheme="majorHAnsi" w:cstheme="majorHAnsi"/>
          <w:sz w:val="16"/>
        </w:rPr>
        <w:t>identitarian</w:t>
      </w:r>
      <w:proofErr w:type="spellEnd"/>
      <w:r w:rsidRPr="00D8782E">
        <w:rPr>
          <w:rFonts w:asciiTheme="majorHAnsi" w:hAnsiTheme="majorHAnsi" w:cstheme="majorHAnsi"/>
          <w:sz w:val="16"/>
        </w:rPr>
        <w:t xml:space="preserve"> position </w:t>
      </w:r>
      <w:proofErr w:type="gramStart"/>
      <w:r w:rsidRPr="00D8782E">
        <w:rPr>
          <w:rFonts w:asciiTheme="majorHAnsi" w:hAnsiTheme="majorHAnsi" w:cstheme="majorHAnsi"/>
          <w:sz w:val="16"/>
        </w:rPr>
        <w:t>in light of</w:t>
      </w:r>
      <w:proofErr w:type="gramEnd"/>
      <w:r w:rsidRPr="00D8782E">
        <w:rPr>
          <w:rFonts w:asciiTheme="majorHAnsi" w:hAnsiTheme="majorHAnsi" w:cstheme="majorHAnsi"/>
          <w:sz w:val="16"/>
        </w:rPr>
        <w:t xml:space="preserve"> the life-death struggle between master and slave. The eventual </w:t>
      </w:r>
      <w:r w:rsidRPr="00D8782E">
        <w:rPr>
          <w:rStyle w:val="StyleUnderline"/>
          <w:rFonts w:asciiTheme="majorHAnsi" w:hAnsiTheme="majorHAnsi" w:cstheme="majorHAnsi"/>
        </w:rPr>
        <w:t>way to obtain freedom from its own ontological limitation that the subject cannot be in-</w:t>
      </w:r>
      <w:proofErr w:type="spellStart"/>
      <w:r w:rsidRPr="00D8782E">
        <w:rPr>
          <w:rStyle w:val="StyleUnderline"/>
          <w:rFonts w:asciiTheme="majorHAnsi" w:hAnsiTheme="majorHAnsi" w:cstheme="majorHAnsi"/>
        </w:rPr>
        <w:t>andfor</w:t>
      </w:r>
      <w:proofErr w:type="spellEnd"/>
      <w:r w:rsidRPr="00D8782E">
        <w:rPr>
          <w:rStyle w:val="StyleUnderline"/>
          <w:rFonts w:asciiTheme="majorHAnsi" w:hAnsiTheme="majorHAnsi" w:cstheme="majorHAnsi"/>
        </w:rPr>
        <w:t xml:space="preserve"> itself </w:t>
      </w:r>
      <w:proofErr w:type="gramStart"/>
      <w:r w:rsidRPr="00D8782E">
        <w:rPr>
          <w:rStyle w:val="StyleUnderline"/>
          <w:rFonts w:asciiTheme="majorHAnsi" w:hAnsiTheme="majorHAnsi" w:cstheme="majorHAnsi"/>
        </w:rPr>
        <w:t>as a whole is</w:t>
      </w:r>
      <w:proofErr w:type="gramEnd"/>
      <w:r w:rsidRPr="00D8782E">
        <w:rPr>
          <w:rStyle w:val="StyleUnderline"/>
          <w:rFonts w:asciiTheme="majorHAnsi" w:hAnsiTheme="majorHAnsi" w:cstheme="majorHAnsi"/>
        </w:rPr>
        <w:t xml:space="preserve"> paradoxically negating its positive being dependent on that of the other.</w:t>
      </w:r>
      <w:r w:rsidRPr="00D8782E">
        <w:rPr>
          <w:rFonts w:asciiTheme="majorHAnsi" w:hAnsiTheme="majorHAnsi" w:cstheme="majorHAnsi"/>
          <w:sz w:val="16"/>
        </w:rPr>
        <w:t xml:space="preserve"> This illustrates the </w:t>
      </w:r>
      <w:r w:rsidRPr="00D8782E">
        <w:rPr>
          <w:rStyle w:val="StyleUnderline"/>
          <w:rFonts w:asciiTheme="majorHAnsi" w:hAnsiTheme="majorHAnsi" w:cstheme="majorHAnsi"/>
          <w:highlight w:val="green"/>
        </w:rPr>
        <w:t>subject’s</w:t>
      </w:r>
      <w:r w:rsidRPr="00D8782E">
        <w:rPr>
          <w:rStyle w:val="StyleUnderline"/>
          <w:rFonts w:asciiTheme="majorHAnsi" w:hAnsiTheme="majorHAnsi" w:cstheme="majorHAnsi"/>
        </w:rPr>
        <w:t xml:space="preserve"> death </w:t>
      </w:r>
      <w:r w:rsidRPr="00D8782E">
        <w:rPr>
          <w:rStyle w:val="StyleUnderline"/>
          <w:rFonts w:asciiTheme="majorHAnsi" w:hAnsiTheme="majorHAnsi" w:cstheme="majorHAnsi"/>
          <w:highlight w:val="green"/>
        </w:rPr>
        <w:t>instinct towards “nothingness</w:t>
      </w:r>
      <w:r w:rsidRPr="00D8782E">
        <w:rPr>
          <w:rFonts w:asciiTheme="majorHAnsi" w:hAnsiTheme="majorHAnsi" w:cstheme="majorHAnsi"/>
          <w:sz w:val="16"/>
        </w:rPr>
        <w:t xml:space="preserve">,” which </w:t>
      </w:r>
      <w:r w:rsidRPr="00D8782E">
        <w:rPr>
          <w:rStyle w:val="StyleUnderline"/>
          <w:rFonts w:asciiTheme="majorHAnsi" w:hAnsiTheme="majorHAnsi" w:cstheme="majorHAnsi"/>
          <w:highlight w:val="green"/>
        </w:rPr>
        <w:t>makes</w:t>
      </w:r>
      <w:r w:rsidRPr="00D8782E">
        <w:rPr>
          <w:rStyle w:val="StyleUnderline"/>
          <w:rFonts w:asciiTheme="majorHAnsi" w:hAnsiTheme="majorHAnsi" w:cstheme="majorHAnsi"/>
        </w:rPr>
        <w:t xml:space="preserve"> our </w:t>
      </w:r>
      <w:r w:rsidRPr="00D8782E">
        <w:rPr>
          <w:rStyle w:val="StyleUnderline"/>
          <w:rFonts w:asciiTheme="majorHAnsi" w:hAnsiTheme="majorHAnsi" w:cstheme="majorHAnsi"/>
          <w:highlight w:val="green"/>
        </w:rPr>
        <w:t>knowledge</w:t>
      </w:r>
      <w:r w:rsidRPr="00D8782E">
        <w:rPr>
          <w:rStyle w:val="StyleUnderline"/>
          <w:rFonts w:asciiTheme="majorHAnsi" w:hAnsiTheme="majorHAnsi" w:cstheme="majorHAnsi"/>
        </w:rPr>
        <w:t xml:space="preserve"> on the subject inexorably </w:t>
      </w:r>
      <w:r w:rsidRPr="00D8782E">
        <w:rPr>
          <w:rStyle w:val="StyleUnderline"/>
          <w:rFonts w:asciiTheme="majorHAnsi" w:hAnsiTheme="majorHAnsi" w:cstheme="majorHAnsi"/>
          <w:highlight w:val="green"/>
        </w:rPr>
        <w:t>entangled in</w:t>
      </w:r>
      <w:r w:rsidRPr="00D8782E">
        <w:rPr>
          <w:rStyle w:val="StyleUnderline"/>
          <w:rFonts w:asciiTheme="majorHAnsi" w:hAnsiTheme="majorHAnsi" w:cstheme="majorHAnsi"/>
        </w:rPr>
        <w:t xml:space="preserve"> inconsistencies and </w:t>
      </w:r>
      <w:r w:rsidRPr="00D8782E">
        <w:rPr>
          <w:rStyle w:val="StyleUnderline"/>
          <w:rFonts w:asciiTheme="majorHAnsi" w:hAnsiTheme="majorHAnsi" w:cstheme="majorHAnsi"/>
          <w:highlight w:val="green"/>
        </w:rPr>
        <w:t>contradictions</w:t>
      </w:r>
      <w:r w:rsidRPr="00D8782E">
        <w:rPr>
          <w:rStyle w:val="StyleUnderline"/>
          <w:rFonts w:asciiTheme="majorHAnsi" w:hAnsiTheme="majorHAnsi" w:cstheme="majorHAnsi"/>
        </w:rPr>
        <w:t xml:space="preserve">. </w:t>
      </w:r>
      <w:r w:rsidRPr="00D8782E">
        <w:rPr>
          <w:rFonts w:asciiTheme="majorHAnsi" w:hAnsiTheme="majorHAnsi" w:cstheme="majorHAnsi"/>
          <w:sz w:val="16"/>
        </w:rPr>
        <w:t xml:space="preserve">45 In Hegel, the </w:t>
      </w:r>
      <w:r w:rsidRPr="00D8782E">
        <w:rPr>
          <w:rStyle w:val="StyleUnderline"/>
          <w:rFonts w:asciiTheme="majorHAnsi" w:hAnsiTheme="majorHAnsi" w:cstheme="majorHAnsi"/>
        </w:rPr>
        <w:t xml:space="preserve">subject’s death instinct, an ontological abyss </w:t>
      </w:r>
      <w:r w:rsidRPr="00D8782E">
        <w:rPr>
          <w:rStyle w:val="StyleUnderline"/>
          <w:rFonts w:asciiTheme="majorHAnsi" w:hAnsiTheme="majorHAnsi" w:cstheme="majorHAnsi"/>
          <w:highlight w:val="green"/>
        </w:rPr>
        <w:t>that remains unfathomable in</w:t>
      </w:r>
      <w:r w:rsidRPr="00D8782E">
        <w:rPr>
          <w:rStyle w:val="StyleUnderline"/>
          <w:rFonts w:asciiTheme="majorHAnsi" w:hAnsiTheme="majorHAnsi" w:cstheme="majorHAnsi"/>
        </w:rPr>
        <w:t xml:space="preserve"> its </w:t>
      </w:r>
      <w:r w:rsidRPr="00D8782E">
        <w:rPr>
          <w:rStyle w:val="StyleUnderline"/>
          <w:rFonts w:asciiTheme="majorHAnsi" w:hAnsiTheme="majorHAnsi" w:cstheme="majorHAnsi"/>
          <w:highlight w:val="green"/>
        </w:rPr>
        <w:t>ideological edifice</w:t>
      </w:r>
      <w:r w:rsidRPr="00D8782E">
        <w:rPr>
          <w:rStyle w:val="StyleUnderline"/>
          <w:rFonts w:asciiTheme="majorHAnsi" w:hAnsiTheme="majorHAnsi" w:cstheme="majorHAnsi"/>
        </w:rPr>
        <w:t>, is the only way to realize its “pure existence-for-self</w:t>
      </w:r>
      <w:r w:rsidRPr="00D8782E">
        <w:rPr>
          <w:rFonts w:asciiTheme="majorHAnsi" w:hAnsiTheme="majorHAnsi" w:cstheme="majorHAnsi"/>
          <w:sz w:val="16"/>
        </w:rPr>
        <w:t xml:space="preserve">” (Hegel 55) Identity is </w:t>
      </w:r>
      <w:r w:rsidRPr="00D8782E">
        <w:rPr>
          <w:rFonts w:asciiTheme="majorHAnsi" w:hAnsiTheme="majorHAnsi" w:cstheme="majorHAnsi"/>
          <w:sz w:val="16"/>
        </w:rPr>
        <w:lastRenderedPageBreak/>
        <w:t xml:space="preserve">apparitional in nature, for as discussed earlier, </w:t>
      </w:r>
      <w:r w:rsidRPr="00D8782E">
        <w:rPr>
          <w:rStyle w:val="StyleUnderline"/>
          <w:rFonts w:asciiTheme="majorHAnsi" w:hAnsiTheme="majorHAnsi" w:cstheme="majorHAnsi"/>
        </w:rPr>
        <w:t xml:space="preserve">we all can become a/the “real Asian American” but never will be, and the resulting gap between our being and becoming is where the subject endlessly strives to secure its </w:t>
      </w:r>
      <w:proofErr w:type="spellStart"/>
      <w:r w:rsidRPr="00D8782E">
        <w:rPr>
          <w:rStyle w:val="StyleUnderline"/>
          <w:rFonts w:asciiTheme="majorHAnsi" w:hAnsiTheme="majorHAnsi" w:cstheme="majorHAnsi"/>
        </w:rPr>
        <w:t>identitarian</w:t>
      </w:r>
      <w:proofErr w:type="spellEnd"/>
      <w:r w:rsidRPr="00D8782E">
        <w:rPr>
          <w:rStyle w:val="StyleUnderline"/>
          <w:rFonts w:asciiTheme="majorHAnsi" w:hAnsiTheme="majorHAnsi" w:cstheme="majorHAnsi"/>
        </w:rPr>
        <w:t xml:space="preserve"> position</w:t>
      </w:r>
      <w:r w:rsidRPr="00D8782E">
        <w:rPr>
          <w:rFonts w:asciiTheme="majorHAnsi" w:hAnsiTheme="majorHAnsi" w:cstheme="majorHAnsi"/>
          <w:sz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D8782E">
        <w:rPr>
          <w:rStyle w:val="StyleUnderline"/>
          <w:rFonts w:asciiTheme="majorHAnsi" w:hAnsiTheme="majorHAnsi" w:cstheme="majorHAnsi"/>
        </w:rPr>
        <w:t>Asian American identity</w:t>
      </w:r>
      <w:r w:rsidRPr="00D8782E">
        <w:rPr>
          <w:rFonts w:asciiTheme="majorHAnsi" w:hAnsiTheme="majorHAnsi" w:cstheme="majorHAnsi"/>
          <w:sz w:val="16"/>
        </w:rPr>
        <w:t xml:space="preserve"> as the cultural capital of </w:t>
      </w:r>
      <w:r w:rsidRPr="00D8782E">
        <w:rPr>
          <w:rStyle w:val="StyleUnderline"/>
          <w:rFonts w:asciiTheme="majorHAnsi" w:hAnsiTheme="majorHAnsi" w:cstheme="majorHAnsi"/>
        </w:rPr>
        <w:t>both accommodation and resistance in U.S. society</w:t>
      </w:r>
      <w:r w:rsidRPr="00D8782E">
        <w:rPr>
          <w:rFonts w:asciiTheme="majorHAnsi" w:hAnsiTheme="majorHAnsi" w:cstheme="majorHAnsi"/>
          <w:sz w:val="16"/>
        </w:rPr>
        <w:t xml:space="preserve">, and it well explains the point I am making here (143-44): on the one hand, </w:t>
      </w:r>
      <w:r w:rsidRPr="00D8782E">
        <w:rPr>
          <w:rStyle w:val="StyleUnderline"/>
          <w:rFonts w:asciiTheme="majorHAnsi" w:hAnsiTheme="majorHAnsi" w:cstheme="majorHAnsi"/>
        </w:rPr>
        <w:t>Asian Americans make a good relationship with the society that praises them as a model minority</w:t>
      </w:r>
      <w:r w:rsidRPr="00D8782E">
        <w:rPr>
          <w:rFonts w:asciiTheme="majorHAnsi" w:hAnsiTheme="majorHAnsi" w:cstheme="majorHAnsi"/>
          <w:sz w:val="16"/>
        </w:rPr>
        <w:t xml:space="preserve">, as a civil subject fully assimilable to the mainstream; on the other hand, </w:t>
      </w:r>
      <w:r w:rsidRPr="00D8782E">
        <w:rPr>
          <w:rStyle w:val="StyleUnderline"/>
          <w:rFonts w:asciiTheme="majorHAnsi" w:hAnsiTheme="majorHAnsi" w:cstheme="majorHAnsi"/>
        </w:rPr>
        <w:t xml:space="preserve">they make a bad relationship with the society that stereotypes their identity as a yellow peril, viciously alienating them from the mainstream. </w:t>
      </w:r>
      <w:r w:rsidRPr="00D8782E">
        <w:rPr>
          <w:rStyle w:val="StyleUnderline"/>
          <w:rFonts w:asciiTheme="majorHAnsi" w:hAnsiTheme="majorHAnsi" w:cstheme="majorHAnsi"/>
          <w:highlight w:val="green"/>
        </w:rPr>
        <w:t>Asian American identity has</w:t>
      </w:r>
      <w:r w:rsidRPr="00D8782E">
        <w:rPr>
          <w:rStyle w:val="StyleUnderline"/>
          <w:rFonts w:asciiTheme="majorHAnsi" w:hAnsiTheme="majorHAnsi" w:cstheme="majorHAnsi"/>
        </w:rPr>
        <w:t xml:space="preserve"> its </w:t>
      </w:r>
      <w:r w:rsidRPr="00D8782E">
        <w:rPr>
          <w:rStyle w:val="StyleUnderline"/>
          <w:rFonts w:asciiTheme="majorHAnsi" w:hAnsiTheme="majorHAnsi" w:cstheme="majorHAnsi"/>
          <w:highlight w:val="green"/>
        </w:rPr>
        <w:t>multiple meanings</w:t>
      </w:r>
      <w:r w:rsidRPr="00D8782E">
        <w:rPr>
          <w:rStyle w:val="StyleUnderline"/>
          <w:rFonts w:asciiTheme="majorHAnsi" w:hAnsiTheme="majorHAnsi" w:cstheme="majorHAnsi"/>
        </w:rPr>
        <w:t xml:space="preserve"> with an apparitional effect </w:t>
      </w:r>
      <w:r w:rsidRPr="00D8782E">
        <w:rPr>
          <w:rStyle w:val="StyleUnderline"/>
          <w:rFonts w:asciiTheme="majorHAnsi" w:hAnsiTheme="majorHAnsi" w:cstheme="majorHAnsi"/>
          <w:highlight w:val="green"/>
        </w:rPr>
        <w:t>that changes the ontological meaning</w:t>
      </w:r>
      <w:r w:rsidRPr="00D8782E">
        <w:rPr>
          <w:rStyle w:val="StyleUnderline"/>
          <w:rFonts w:asciiTheme="majorHAnsi" w:hAnsiTheme="majorHAnsi" w:cstheme="majorHAnsi"/>
        </w:rPr>
        <w:t xml:space="preserve"> of its referent </w:t>
      </w:r>
      <w:r w:rsidRPr="00D8782E">
        <w:rPr>
          <w:rStyle w:val="StyleUnderline"/>
          <w:rFonts w:asciiTheme="majorHAnsi" w:hAnsiTheme="majorHAnsi" w:cstheme="majorHAnsi"/>
          <w:highlight w:val="green"/>
        </w:rPr>
        <w:t>and</w:t>
      </w:r>
      <w:r w:rsidRPr="00D8782E">
        <w:rPr>
          <w:rStyle w:val="StyleUnderline"/>
          <w:rFonts w:asciiTheme="majorHAnsi" w:hAnsiTheme="majorHAnsi" w:cstheme="majorHAnsi"/>
        </w:rPr>
        <w:t xml:space="preserve"> at the same time, </w:t>
      </w:r>
      <w:r w:rsidRPr="00D8782E">
        <w:rPr>
          <w:rStyle w:val="StyleUnderline"/>
          <w:rFonts w:asciiTheme="majorHAnsi" w:hAnsiTheme="majorHAnsi" w:cstheme="majorHAnsi"/>
          <w:highlight w:val="green"/>
        </w:rPr>
        <w:t>reduces them</w:t>
      </w:r>
      <w:r w:rsidRPr="00D8782E">
        <w:rPr>
          <w:rStyle w:val="StyleUnderline"/>
          <w:rFonts w:asciiTheme="majorHAnsi" w:hAnsiTheme="majorHAnsi" w:cstheme="majorHAnsi"/>
        </w:rPr>
        <w:t xml:space="preserve"> back t</w:t>
      </w:r>
      <w:r w:rsidRPr="00D8782E">
        <w:rPr>
          <w:rStyle w:val="StyleUnderline"/>
          <w:rFonts w:asciiTheme="majorHAnsi" w:hAnsiTheme="majorHAnsi" w:cstheme="majorHAnsi"/>
          <w:highlight w:val="green"/>
        </w:rPr>
        <w:t>o their archetype</w:t>
      </w:r>
      <w:r w:rsidRPr="00D8782E">
        <w:rPr>
          <w:rFonts w:asciiTheme="majorHAnsi" w:hAnsiTheme="majorHAnsi" w:cstheme="majorHAnsi"/>
          <w:sz w:val="16"/>
        </w:rPr>
        <w:t xml:space="preserve">: Charlie Chan or the gook. While the </w:t>
      </w:r>
      <w:r w:rsidRPr="00D8782E">
        <w:rPr>
          <w:rStyle w:val="StyleUnderline"/>
          <w:rFonts w:asciiTheme="majorHAnsi" w:hAnsiTheme="majorHAnsi" w:cstheme="majorHAnsi"/>
        </w:rPr>
        <w:t>identity</w:t>
      </w:r>
      <w:r w:rsidRPr="00D8782E">
        <w:rPr>
          <w:rFonts w:asciiTheme="majorHAnsi" w:hAnsiTheme="majorHAnsi" w:cstheme="majorHAnsi"/>
          <w:sz w:val="16"/>
        </w:rPr>
        <w:t xml:space="preserve"> acts as a conduit that connects Asian Americans with the society for their mutual understanding, </w:t>
      </w:r>
      <w:r w:rsidRPr="00D8782E">
        <w:rPr>
          <w:rStyle w:val="StyleUnderline"/>
          <w:rFonts w:asciiTheme="majorHAnsi" w:hAnsiTheme="majorHAnsi" w:cstheme="majorHAnsi"/>
        </w:rPr>
        <w:t xml:space="preserve">this </w:t>
      </w:r>
      <w:r w:rsidRPr="00D8782E">
        <w:rPr>
          <w:rStyle w:val="StyleUnderline"/>
          <w:rFonts w:asciiTheme="majorHAnsi" w:hAnsiTheme="majorHAnsi" w:cstheme="majorHAnsi"/>
          <w:highlight w:val="green"/>
        </w:rPr>
        <w:t>communicative sign always signifies itself as</w:t>
      </w:r>
      <w:r w:rsidRPr="00D8782E">
        <w:rPr>
          <w:rStyle w:val="StyleUnderline"/>
          <w:rFonts w:asciiTheme="majorHAnsi" w:hAnsiTheme="majorHAnsi" w:cstheme="majorHAnsi"/>
        </w:rPr>
        <w:t xml:space="preserve"> inconsistent, </w:t>
      </w:r>
      <w:r w:rsidRPr="00D8782E">
        <w:rPr>
          <w:rStyle w:val="StyleUnderline"/>
          <w:rFonts w:asciiTheme="majorHAnsi" w:hAnsiTheme="majorHAnsi" w:cstheme="majorHAnsi"/>
          <w:highlight w:val="green"/>
        </w:rPr>
        <w:t>contradictory</w:t>
      </w:r>
      <w:r w:rsidRPr="00D8782E">
        <w:rPr>
          <w:rFonts w:asciiTheme="majorHAnsi" w:hAnsiTheme="majorHAnsi" w:cstheme="majorHAnsi"/>
          <w:sz w:val="16"/>
        </w:rPr>
        <w:t xml:space="preserve">, and, as Nguyen puts it, “hypocritical” </w:t>
      </w:r>
      <w:r w:rsidRPr="00D8782E">
        <w:rPr>
          <w:rStyle w:val="StyleUnderline"/>
          <w:rFonts w:asciiTheme="majorHAnsi" w:hAnsiTheme="majorHAnsi" w:cstheme="majorHAnsi"/>
        </w:rPr>
        <w:t>in representing Asian Americans as a whole</w:t>
      </w:r>
      <w:r w:rsidRPr="00D8782E">
        <w:rPr>
          <w:rFonts w:asciiTheme="majorHAnsi" w:hAnsiTheme="majorHAnsi" w:cstheme="majorHAnsi"/>
          <w:sz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D8782E">
        <w:rPr>
          <w:rFonts w:asciiTheme="majorHAnsi" w:hAnsiTheme="majorHAnsi" w:cstheme="majorHAnsi"/>
          <w:sz w:val="16"/>
        </w:rPr>
        <w:t>identitarian</w:t>
      </w:r>
      <w:proofErr w:type="spellEnd"/>
      <w:r w:rsidRPr="00D8782E">
        <w:rPr>
          <w:rFonts w:asciiTheme="majorHAnsi" w:hAnsiTheme="majorHAnsi" w:cstheme="majorHAnsi"/>
          <w:sz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D8782E">
        <w:rPr>
          <w:rFonts w:asciiTheme="majorHAnsi" w:hAnsiTheme="majorHAnsi" w:cstheme="majorHAnsi"/>
          <w:sz w:val="16"/>
        </w:rPr>
        <w:t>preontological</w:t>
      </w:r>
      <w:proofErr w:type="spellEnd"/>
      <w:r w:rsidRPr="00D8782E">
        <w:rPr>
          <w:rFonts w:asciiTheme="majorHAnsi" w:hAnsiTheme="majorHAnsi" w:cstheme="majorHAnsi"/>
          <w:sz w:val="16"/>
        </w:rPr>
        <w:t xml:space="preserve"> chaotic multitude, namely, individuals with identities, into, as </w:t>
      </w:r>
      <w:proofErr w:type="spellStart"/>
      <w:r w:rsidRPr="00D8782E">
        <w:rPr>
          <w:rFonts w:asciiTheme="majorHAnsi" w:hAnsiTheme="majorHAnsi" w:cstheme="majorHAnsi"/>
          <w:sz w:val="16"/>
        </w:rPr>
        <w:t>Slavoj</w:t>
      </w:r>
      <w:proofErr w:type="spellEnd"/>
      <w:r w:rsidRPr="00D8782E">
        <w:rPr>
          <w:rFonts w:asciiTheme="majorHAnsi" w:hAnsiTheme="majorHAnsi" w:cstheme="majorHAnsi"/>
          <w:sz w:val="16"/>
        </w:rPr>
        <w:t xml:space="preserve"> </w:t>
      </w:r>
      <w:proofErr w:type="spellStart"/>
      <w:r w:rsidRPr="00D8782E">
        <w:rPr>
          <w:rFonts w:asciiTheme="majorHAnsi" w:hAnsiTheme="majorHAnsi" w:cstheme="majorHAnsi"/>
          <w:sz w:val="16"/>
        </w:rPr>
        <w:t>Žižek</w:t>
      </w:r>
      <w:proofErr w:type="spellEnd"/>
      <w:r w:rsidRPr="00D8782E">
        <w:rPr>
          <w:rFonts w:asciiTheme="majorHAnsi" w:hAnsiTheme="majorHAnsi" w:cstheme="majorHAnsi"/>
          <w:sz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D8782E">
        <w:rPr>
          <w:rStyle w:val="StyleUnderline"/>
          <w:rFonts w:asciiTheme="majorHAnsi" w:hAnsiTheme="majorHAnsi" w:cstheme="majorHAnsi"/>
        </w:rPr>
        <w:t xml:space="preserve">in terms of the life/death struggle, which makes the mutual gap never closed. This gap can be translated as a minimal void that prevents the subject from being, that is, fully getting identified with, its </w:t>
      </w:r>
      <w:proofErr w:type="spellStart"/>
      <w:r w:rsidRPr="00D8782E">
        <w:rPr>
          <w:rStyle w:val="StyleUnderline"/>
          <w:rFonts w:asciiTheme="majorHAnsi" w:hAnsiTheme="majorHAnsi" w:cstheme="majorHAnsi"/>
        </w:rPr>
        <w:t>identitarian</w:t>
      </w:r>
      <w:proofErr w:type="spellEnd"/>
      <w:r w:rsidRPr="00D8782E">
        <w:rPr>
          <w:rStyle w:val="StyleUnderline"/>
          <w:rFonts w:asciiTheme="majorHAnsi" w:hAnsiTheme="majorHAnsi" w:cstheme="majorHAnsi"/>
        </w:rPr>
        <w:t xml:space="preserve"> self, which potentially gives rise to the totalitarian racist subject: being fully identified as white, “the kind of men” who can kill Vincent Chin, or anyone with a darker skin, with impunity.</w:t>
      </w:r>
    </w:p>
    <w:p w14:paraId="0ECD192D" w14:textId="77777777" w:rsidR="00B71267" w:rsidRPr="00D8782E" w:rsidRDefault="00B71267" w:rsidP="00B71267">
      <w:pPr>
        <w:pStyle w:val="Heading4"/>
        <w:rPr>
          <w:rFonts w:asciiTheme="majorHAnsi" w:hAnsiTheme="majorHAnsi" w:cstheme="majorHAnsi"/>
        </w:rPr>
      </w:pPr>
      <w:r w:rsidRPr="00D8782E">
        <w:rPr>
          <w:rFonts w:asciiTheme="majorHAnsi" w:hAnsiTheme="majorHAnsi" w:cstheme="majorHAnsi"/>
        </w:rPr>
        <w:t>The ROB is to reject every instance of anti-</w:t>
      </w:r>
      <w:proofErr w:type="spellStart"/>
      <w:r w:rsidRPr="00D8782E">
        <w:rPr>
          <w:rFonts w:asciiTheme="majorHAnsi" w:hAnsiTheme="majorHAnsi" w:cstheme="majorHAnsi"/>
        </w:rPr>
        <w:t>asianness</w:t>
      </w:r>
      <w:proofErr w:type="spellEnd"/>
      <w:r w:rsidRPr="00D8782E">
        <w:rPr>
          <w:rFonts w:asciiTheme="majorHAnsi" w:hAnsiTheme="majorHAnsi" w:cstheme="majorHAnsi"/>
        </w:rPr>
        <w:t xml:space="preserve"> in the classroom – anything else normalizes violence</w:t>
      </w:r>
    </w:p>
    <w:p w14:paraId="6D4B8D1D" w14:textId="77777777" w:rsidR="00B71267" w:rsidRPr="00D8782E" w:rsidRDefault="00B71267" w:rsidP="00B71267">
      <w:pPr>
        <w:rPr>
          <w:rFonts w:asciiTheme="majorHAnsi" w:hAnsiTheme="majorHAnsi" w:cstheme="majorHAnsi"/>
          <w:sz w:val="16"/>
        </w:rPr>
      </w:pPr>
      <w:proofErr w:type="spellStart"/>
      <w:r w:rsidRPr="00D8782E">
        <w:rPr>
          <w:rStyle w:val="StyleUnderline"/>
          <w:rFonts w:asciiTheme="majorHAnsi" w:hAnsiTheme="majorHAnsi" w:cstheme="majorHAnsi"/>
          <w:bCs/>
          <w:u w:val="none"/>
        </w:rPr>
        <w:t>Eng</w:t>
      </w:r>
      <w:proofErr w:type="spellEnd"/>
      <w:r w:rsidRPr="00D8782E">
        <w:rPr>
          <w:rStyle w:val="StyleUnderline"/>
          <w:rFonts w:asciiTheme="majorHAnsi" w:hAnsiTheme="majorHAnsi" w:cstheme="majorHAnsi"/>
          <w:bCs/>
          <w:u w:val="none"/>
        </w:rPr>
        <w:t xml:space="preserve"> &amp; Han 1 [Asian]</w:t>
      </w:r>
      <w:r w:rsidRPr="00D8782E">
        <w:rPr>
          <w:rFonts w:asciiTheme="majorHAnsi" w:hAnsiTheme="majorHAnsi" w:cstheme="majorHAnsi"/>
          <w:sz w:val="16"/>
        </w:rPr>
        <w:t xml:space="preserve">, DAVID L. ENG &amp; SHINHEE HAN [David L. </w:t>
      </w:r>
      <w:proofErr w:type="spellStart"/>
      <w:r w:rsidRPr="00D8782E">
        <w:rPr>
          <w:rFonts w:asciiTheme="majorHAnsi" w:hAnsiTheme="majorHAnsi" w:cstheme="majorHAnsi"/>
          <w:sz w:val="16"/>
        </w:rPr>
        <w:t>Eng</w:t>
      </w:r>
      <w:proofErr w:type="spellEnd"/>
      <w:r w:rsidRPr="00D8782E">
        <w:rPr>
          <w:rFonts w:asciiTheme="majorHAnsi" w:hAnsiTheme="majorHAnsi" w:cstheme="majorHAnsi"/>
          <w:sz w:val="16"/>
        </w:rPr>
        <w:t xml:space="preserve"> is Richard L. Fisher Professor of English as well as Graduate Chair of the English Department at UPenn. He is also Professor in the Program in Asian American Studies, the Program in Comparative </w:t>
      </w:r>
      <w:proofErr w:type="spellStart"/>
      <w:r w:rsidRPr="00D8782E">
        <w:rPr>
          <w:rFonts w:asciiTheme="majorHAnsi" w:hAnsiTheme="majorHAnsi" w:cstheme="majorHAnsi"/>
          <w:sz w:val="16"/>
        </w:rPr>
        <w:t>Litera</w:t>
      </w:r>
      <w:proofErr w:type="spellEnd"/>
      <w:r w:rsidRPr="00D8782E">
        <w:rPr>
          <w:rFonts w:asciiTheme="majorHAnsi" w:hAnsiTheme="majorHAnsi" w:cstheme="majorHAnsi"/>
          <w:sz w:val="16"/>
        </w:rPr>
        <w:t xml:space="preserve"> Racial Castration: Managing Masculinity in Asian America (Duke University Press) as well as the Coeditor (with Alice Y. </w:t>
      </w:r>
      <w:proofErr w:type="spellStart"/>
      <w:r w:rsidRPr="00D8782E">
        <w:rPr>
          <w:rFonts w:asciiTheme="majorHAnsi" w:hAnsiTheme="majorHAnsi" w:cstheme="majorHAnsi"/>
          <w:sz w:val="16"/>
        </w:rPr>
        <w:t>Hom</w:t>
      </w:r>
      <w:proofErr w:type="spellEnd"/>
      <w:r w:rsidRPr="00D8782E">
        <w:rPr>
          <w:rFonts w:asciiTheme="majorHAnsi" w:hAnsiTheme="majorHAnsi" w:cstheme="majorHAnsi"/>
          <w:sz w:val="16"/>
        </w:rPr>
        <w:t xml:space="preserve">) of Q&amp;A: Queer in Asian America (Temple University Press, 1998). His current project is a co-edited collection (with David Kazanjian) entitled Loss: Mourning and Melancholia in the Twentieth Century. </w:t>
      </w:r>
      <w:proofErr w:type="spellStart"/>
      <w:r w:rsidRPr="00D8782E">
        <w:rPr>
          <w:rFonts w:asciiTheme="majorHAnsi" w:hAnsiTheme="majorHAnsi" w:cstheme="majorHAnsi"/>
          <w:sz w:val="16"/>
        </w:rPr>
        <w:t>Shinhee</w:t>
      </w:r>
      <w:proofErr w:type="spellEnd"/>
      <w:r w:rsidRPr="00D8782E">
        <w:rPr>
          <w:rFonts w:asciiTheme="majorHAnsi" w:hAnsiTheme="majorHAnsi" w:cstheme="majorHAnsi"/>
          <w:sz w:val="16"/>
        </w:rPr>
        <w:t xml:space="preserve"> Han, C.S.W., is a psychotherapist at the Counseling &amp; Psychological Services of Columbia University. She is a doctoral candidate in the Shirley M. </w:t>
      </w:r>
      <w:proofErr w:type="spellStart"/>
      <w:r w:rsidRPr="00D8782E">
        <w:rPr>
          <w:rFonts w:asciiTheme="majorHAnsi" w:hAnsiTheme="majorHAnsi" w:cstheme="majorHAnsi"/>
          <w:sz w:val="16"/>
        </w:rPr>
        <w:t>Ehrenkranz</w:t>
      </w:r>
      <w:proofErr w:type="spellEnd"/>
      <w:r w:rsidRPr="00D8782E">
        <w:rPr>
          <w:rFonts w:asciiTheme="majorHAnsi" w:hAnsiTheme="majorHAnsi" w:cstheme="majorHAnsi"/>
          <w:sz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8782E">
        <w:rPr>
          <w:rFonts w:asciiTheme="majorHAnsi" w:hAnsiTheme="majorHAnsi" w:cstheme="majorHAnsi"/>
          <w:sz w:val="16"/>
        </w:rPr>
        <w:t>ghs</w:t>
      </w:r>
      <w:proofErr w:type="spellEnd"/>
      <w:r w:rsidRPr="00D8782E">
        <w:rPr>
          <w:rFonts w:asciiTheme="majorHAnsi" w:hAnsiTheme="majorHAnsi" w:cstheme="majorHAnsi"/>
          <w:sz w:val="16"/>
        </w:rPr>
        <w:t xml:space="preserve">//BZ Recut/Tagged </w:t>
      </w:r>
      <w:proofErr w:type="spellStart"/>
      <w:r w:rsidRPr="00D8782E">
        <w:rPr>
          <w:rFonts w:asciiTheme="majorHAnsi" w:hAnsiTheme="majorHAnsi" w:cstheme="majorHAnsi"/>
          <w:sz w:val="16"/>
        </w:rPr>
        <w:t>Nato</w:t>
      </w:r>
      <w:proofErr w:type="spellEnd"/>
    </w:p>
    <w:p w14:paraId="06719377" w14:textId="78B207AA" w:rsidR="00B71267" w:rsidRDefault="00B71267" w:rsidP="00B71267">
      <w:pPr>
        <w:rPr>
          <w:rFonts w:asciiTheme="majorHAnsi" w:hAnsiTheme="majorHAnsi" w:cstheme="majorHAnsi"/>
          <w:sz w:val="16"/>
          <w:szCs w:val="28"/>
        </w:rPr>
      </w:pPr>
      <w:r w:rsidRPr="00D8782E">
        <w:rPr>
          <w:rFonts w:asciiTheme="majorHAnsi" w:hAnsiTheme="majorHAnsi" w:cstheme="majorHAnsi"/>
          <w:sz w:val="16"/>
          <w:szCs w:val="28"/>
        </w:rPr>
        <w:lastRenderedPageBreak/>
        <w:t xml:space="preserve">NATIONAL MELANCHOLIA </w:t>
      </w:r>
      <w:r w:rsidRPr="00D8782E">
        <w:rPr>
          <w:rStyle w:val="StyleUnderline"/>
          <w:rFonts w:asciiTheme="majorHAnsi" w:hAnsiTheme="majorHAnsi" w:cstheme="majorHAnsi"/>
          <w:szCs w:val="28"/>
        </w:rPr>
        <w:t xml:space="preserve">For Asian Americans and other people of color, suspended assimilation into mainstream culture may involve not only debilitating personal consequences; ultimately, </w:t>
      </w:r>
      <w:proofErr w:type="gramStart"/>
      <w:r w:rsidRPr="00D8782E">
        <w:rPr>
          <w:rStyle w:val="StyleUnderline"/>
          <w:rFonts w:asciiTheme="majorHAnsi" w:hAnsiTheme="majorHAnsi" w:cstheme="majorHAnsi"/>
          <w:szCs w:val="28"/>
        </w:rPr>
        <w:t>it</w:t>
      </w:r>
      <w:proofErr w:type="gramEnd"/>
      <w:r w:rsidRPr="00D8782E">
        <w:rPr>
          <w:rStyle w:val="StyleUnderline"/>
          <w:rFonts w:asciiTheme="majorHAnsi" w:hAnsiTheme="majorHAnsi" w:cstheme="majorHAnsi"/>
          <w:szCs w:val="28"/>
        </w:rPr>
        <w:t xml:space="preserve"> also constitutes the foundation for a type of national melancholia, a collective national haunting, with destructive effects</w:t>
      </w:r>
      <w:r w:rsidRPr="00D8782E">
        <w:rPr>
          <w:rFonts w:asciiTheme="majorHAnsi" w:hAnsiTheme="majorHAnsi" w:cstheme="majorHAnsi"/>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D8782E">
        <w:rPr>
          <w:rStyle w:val="StyleUnderline"/>
          <w:rFonts w:asciiTheme="majorHAnsi" w:hAnsiTheme="majorHAnsi" w:cstheme="majorHAnsi"/>
          <w:szCs w:val="28"/>
        </w:rPr>
        <w:t xml:space="preserve">Our analysis insists on a consideration of what happens when the demand to sacrifice the personal to collective interest is accompanied not by inclusion in—but rather exclusion from—the larger group. </w:t>
      </w:r>
      <w:r w:rsidRPr="00D8782E">
        <w:rPr>
          <w:rStyle w:val="Emphasis"/>
          <w:rFonts w:asciiTheme="majorHAnsi" w:hAnsiTheme="majorHAnsi" w:cstheme="majorHAnsi"/>
          <w:szCs w:val="28"/>
        </w:rPr>
        <w:t>It reorients psychic problems of racial melancholia toward social problems concerning legal histories of whiteness as property and</w:t>
      </w:r>
      <w:proofErr w:type="gramStart"/>
      <w:r w:rsidRPr="00D8782E">
        <w:rPr>
          <w:rStyle w:val="Emphasis"/>
          <w:rFonts w:asciiTheme="majorHAnsi" w:hAnsiTheme="majorHAnsi" w:cstheme="majorHAnsi"/>
          <w:szCs w:val="28"/>
        </w:rPr>
        <w:t>, in particular, exclusion</w:t>
      </w:r>
      <w:proofErr w:type="gramEnd"/>
      <w:r w:rsidRPr="00D8782E">
        <w:rPr>
          <w:rStyle w:val="Emphasis"/>
          <w:rFonts w:asciiTheme="majorHAnsi" w:hAnsiTheme="majorHAnsi" w:cstheme="majorHAnsi"/>
          <w:szCs w:val="28"/>
        </w:rPr>
        <w:t xml:space="preserve"> laws and bars to naturalization and citizenship for Asian Americans as a type of property right.</w:t>
      </w:r>
      <w:r w:rsidRPr="00D8782E">
        <w:rPr>
          <w:rFonts w:asciiTheme="majorHAnsi" w:hAnsiTheme="majorHAnsi" w:cstheme="majorHAnsi"/>
          <w:sz w:val="16"/>
          <w:szCs w:val="28"/>
        </w:rPr>
        <w:t xml:space="preserve"> As we know, </w:t>
      </w:r>
      <w:r w:rsidRPr="00D8782E">
        <w:rPr>
          <w:rStyle w:val="Emphasis"/>
          <w:rFonts w:asciiTheme="majorHAnsi" w:hAnsiTheme="majorHAnsi" w:cstheme="majorHAnsi"/>
          <w:szCs w:val="28"/>
        </w:rPr>
        <w:t xml:space="preserve">the formation of the </w:t>
      </w:r>
      <w:r w:rsidRPr="00D8782E">
        <w:rPr>
          <w:rStyle w:val="Emphasis"/>
          <w:rFonts w:asciiTheme="majorHAnsi" w:hAnsiTheme="majorHAnsi" w:cstheme="majorHAnsi"/>
          <w:szCs w:val="28"/>
          <w:highlight w:val="green"/>
        </w:rPr>
        <w:t xml:space="preserve">US </w:t>
      </w:r>
      <w:r w:rsidRPr="00D8782E">
        <w:rPr>
          <w:rStyle w:val="Emphasis"/>
          <w:rFonts w:asciiTheme="majorHAnsi" w:hAnsiTheme="majorHAnsi" w:cstheme="majorHAnsi"/>
          <w:szCs w:val="28"/>
        </w:rPr>
        <w:t xml:space="preserve">nation-state entailed—and </w:t>
      </w:r>
      <w:r w:rsidRPr="00D8782E">
        <w:rPr>
          <w:rStyle w:val="Emphasis"/>
          <w:rFonts w:asciiTheme="majorHAnsi" w:hAnsiTheme="majorHAnsi" w:cstheme="majorHAnsi"/>
          <w:szCs w:val="28"/>
          <w:highlight w:val="green"/>
        </w:rPr>
        <w:t>continues to entail</w:t>
      </w:r>
      <w:r w:rsidRPr="00D8782E">
        <w:rPr>
          <w:rStyle w:val="Emphasis"/>
          <w:rFonts w:asciiTheme="majorHAnsi" w:hAnsiTheme="majorHAnsi" w:cstheme="majorHAnsi"/>
          <w:szCs w:val="28"/>
        </w:rPr>
        <w:t xml:space="preserve">—a history of </w:t>
      </w:r>
      <w:r w:rsidRPr="00D8782E">
        <w:rPr>
          <w:rStyle w:val="Emphasis"/>
          <w:rFonts w:asciiTheme="majorHAnsi" w:hAnsiTheme="majorHAnsi" w:cstheme="majorHAnsi"/>
          <w:szCs w:val="28"/>
          <w:highlight w:val="green"/>
        </w:rPr>
        <w:t xml:space="preserve">institutionalized exclusions, </w:t>
      </w:r>
      <w:r w:rsidRPr="00D8782E">
        <w:rPr>
          <w:rStyle w:val="Emphasis"/>
          <w:rFonts w:asciiTheme="majorHAnsi" w:hAnsiTheme="majorHAnsi" w:cstheme="majorHAnsi"/>
          <w:szCs w:val="28"/>
        </w:rPr>
        <w:t>legal and otherwise</w:t>
      </w:r>
      <w:r w:rsidRPr="00D8782E">
        <w:rPr>
          <w:rStyle w:val="StyleUnderline"/>
          <w:rFonts w:asciiTheme="majorHAnsi" w:hAnsiTheme="majorHAnsi" w:cstheme="majorHAnsi"/>
          <w:szCs w:val="28"/>
        </w:rPr>
        <w:t>. Part of our introduction focused on the transatlantic slave trade and indigenous dispossession. Here, it is vital to consider the long history of legalized exclusion</w:t>
      </w:r>
      <w:r w:rsidRPr="00D8782E">
        <w:rPr>
          <w:rStyle w:val="StyleUnderline"/>
          <w:rFonts w:asciiTheme="majorHAnsi" w:hAnsiTheme="majorHAnsi" w:cstheme="majorHAnsi"/>
          <w:szCs w:val="28"/>
          <w:highlight w:val="green"/>
        </w:rPr>
        <w:t xml:space="preserve"> of Asian American </w:t>
      </w:r>
      <w:r w:rsidRPr="00D8782E">
        <w:rPr>
          <w:rStyle w:val="StyleUnderline"/>
          <w:rFonts w:asciiTheme="majorHAnsi" w:hAnsiTheme="majorHAnsi" w:cstheme="majorHAnsi"/>
          <w:szCs w:val="28"/>
        </w:rPr>
        <w:t>immigrants and citizens alike—</w:t>
      </w:r>
      <w:r w:rsidRPr="00D8782E">
        <w:rPr>
          <w:rStyle w:val="StyleUnderline"/>
          <w:rFonts w:asciiTheme="majorHAnsi" w:hAnsiTheme="majorHAnsi" w:cstheme="majorHAnsi"/>
          <w:szCs w:val="28"/>
          <w:highlight w:val="green"/>
        </w:rPr>
        <w:t xml:space="preserve">from Japanese internment </w:t>
      </w:r>
      <w:r w:rsidRPr="00D8782E">
        <w:rPr>
          <w:rStyle w:val="StyleUnderline"/>
          <w:rFonts w:asciiTheme="majorHAnsi" w:hAnsiTheme="majorHAnsi" w:cstheme="majorHAnsi"/>
          <w:szCs w:val="28"/>
        </w:rPr>
        <w:t xml:space="preserve">and indefinite detention during World War II to earlier </w:t>
      </w:r>
      <w:r w:rsidRPr="00D8782E">
        <w:rPr>
          <w:rStyle w:val="StyleUnderline"/>
          <w:rFonts w:asciiTheme="majorHAnsi" w:hAnsiTheme="majorHAnsi" w:cstheme="majorHAnsi"/>
          <w:szCs w:val="28"/>
          <w:highlight w:val="green"/>
        </w:rPr>
        <w:t xml:space="preserve">exclusion acts </w:t>
      </w:r>
      <w:r w:rsidRPr="00D8782E">
        <w:rPr>
          <w:rStyle w:val="StyleUnderline"/>
          <w:rFonts w:asciiTheme="majorHAnsi" w:hAnsiTheme="majorHAnsi" w:cstheme="majorHAnsi"/>
          <w:szCs w:val="28"/>
        </w:rPr>
        <w:t>legislated by Congress, brokered by the executive, and upheld by the judiciary against every Asian immigrant group</w:t>
      </w:r>
      <w:r w:rsidRPr="00D8782E">
        <w:rPr>
          <w:rFonts w:asciiTheme="majorHAnsi" w:hAnsiTheme="majorHAnsi" w:cstheme="majorHAnsi"/>
          <w:sz w:val="16"/>
          <w:szCs w:val="28"/>
        </w:rPr>
        <w:t xml:space="preserve">.15 For example, from 1882 to 1943, </w:t>
      </w:r>
      <w:r w:rsidRPr="00D8782E">
        <w:rPr>
          <w:rStyle w:val="Emphasis"/>
          <w:rFonts w:asciiTheme="majorHAnsi" w:hAnsiTheme="majorHAnsi" w:cstheme="majorHAnsi"/>
          <w:szCs w:val="28"/>
        </w:rPr>
        <w:t>Chinese immigrants experienced the longest legalized history of exclusion and bars to naturalization and citizenship—the first raced-based exclusions in US history.</w:t>
      </w:r>
      <w:r w:rsidRPr="00D8782E">
        <w:rPr>
          <w:rFonts w:asciiTheme="majorHAnsi" w:hAnsiTheme="majorHAnsi" w:cstheme="majorHAnsi"/>
          <w:sz w:val="16"/>
          <w:szCs w:val="28"/>
        </w:rPr>
        <w:t xml:space="preserve"> To cite but one specific instance, </w:t>
      </w:r>
      <w:r w:rsidRPr="00D8782E">
        <w:rPr>
          <w:rStyle w:val="StyleUnderline"/>
          <w:rFonts w:asciiTheme="majorHAnsi" w:hAnsiTheme="majorHAnsi" w:cstheme="majorHAnsi"/>
          <w:szCs w:val="28"/>
        </w:rPr>
        <w:t xml:space="preserve">in 1888 the US Congress retroactively terminated the legal right of some twenty thousand Chinese residents to reenter the United States after visiting China. </w:t>
      </w:r>
      <w:r w:rsidRPr="00D8782E">
        <w:rPr>
          <w:rFonts w:asciiTheme="majorHAnsi" w:hAnsiTheme="majorHAnsi" w:cstheme="majorHAnsi"/>
          <w:sz w:val="16"/>
          <w:szCs w:val="28"/>
        </w:rPr>
        <w:t xml:space="preserve">Those excluded from reentry were also barred from recovering their personal property remaining in the country, underscoring the ways in which </w:t>
      </w:r>
      <w:r w:rsidRPr="00D8782E">
        <w:rPr>
          <w:rStyle w:val="Emphasis"/>
          <w:rFonts w:asciiTheme="majorHAnsi" w:hAnsiTheme="majorHAnsi" w:cstheme="majorHAnsi"/>
          <w:szCs w:val="28"/>
        </w:rPr>
        <w:t>race, citizenship, and property were simultaneously managed by the state to control and restrict flows of both Asian labor and capital.</w:t>
      </w:r>
      <w:r w:rsidRPr="00D8782E">
        <w:rPr>
          <w:rFonts w:asciiTheme="majorHAnsi" w:hAnsiTheme="majorHAnsi" w:cstheme="majorHAnsi"/>
          <w:sz w:val="16"/>
          <w:szCs w:val="28"/>
        </w:rPr>
        <w:t xml:space="preserve"> </w:t>
      </w:r>
      <w:r w:rsidRPr="00D8782E">
        <w:rPr>
          <w:rStyle w:val="StyleUnderline"/>
          <w:rFonts w:asciiTheme="majorHAnsi" w:hAnsiTheme="majorHAnsi" w:cstheme="majorHAnsi"/>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D8782E">
        <w:rPr>
          <w:rStyle w:val="StyleUnderline"/>
          <w:rFonts w:asciiTheme="majorHAnsi" w:hAnsiTheme="majorHAnsi" w:cstheme="majorHAnsi"/>
          <w:szCs w:val="28"/>
        </w:rPr>
        <w:t>Tydings</w:t>
      </w:r>
      <w:proofErr w:type="spellEnd"/>
      <w:r w:rsidRPr="00D8782E">
        <w:rPr>
          <w:rStyle w:val="StyleUnderline"/>
          <w:rFonts w:asciiTheme="majorHAnsi" w:hAnsiTheme="majorHAnsi" w:cstheme="majorHAnsi"/>
          <w:szCs w:val="28"/>
        </w:rPr>
        <w:t xml:space="preserve">-McDuffie Act (1934), which effectively halted all immigration from Asia for an indefinite period. </w:t>
      </w:r>
      <w:r w:rsidRPr="00D8782E">
        <w:rPr>
          <w:rFonts w:asciiTheme="majorHAnsi" w:hAnsiTheme="majorHAnsi" w:cstheme="majorHAnsi"/>
          <w:sz w:val="16"/>
          <w:szCs w:val="28"/>
        </w:rPr>
        <w:t xml:space="preserve">As </w:t>
      </w:r>
      <w:proofErr w:type="spellStart"/>
      <w:r w:rsidRPr="00D8782E">
        <w:rPr>
          <w:rFonts w:asciiTheme="majorHAnsi" w:hAnsiTheme="majorHAnsi" w:cstheme="majorHAnsi"/>
          <w:sz w:val="16"/>
          <w:szCs w:val="28"/>
        </w:rPr>
        <w:t>Teemu</w:t>
      </w:r>
      <w:proofErr w:type="spellEnd"/>
      <w:r w:rsidRPr="00D8782E">
        <w:rPr>
          <w:rFonts w:asciiTheme="majorHAnsi" w:hAnsiTheme="majorHAnsi" w:cstheme="majorHAnsi"/>
          <w:sz w:val="16"/>
          <w:szCs w:val="28"/>
        </w:rPr>
        <w:t xml:space="preserve"> </w:t>
      </w:r>
      <w:proofErr w:type="spellStart"/>
      <w:r w:rsidRPr="00D8782E">
        <w:rPr>
          <w:rFonts w:asciiTheme="majorHAnsi" w:hAnsiTheme="majorHAnsi" w:cstheme="majorHAnsi"/>
          <w:sz w:val="16"/>
          <w:szCs w:val="28"/>
        </w:rPr>
        <w:t>Ruskola</w:t>
      </w:r>
      <w:proofErr w:type="spellEnd"/>
      <w:r w:rsidRPr="00D8782E">
        <w:rPr>
          <w:rFonts w:asciiTheme="majorHAnsi" w:hAnsiTheme="majorHAnsi" w:cstheme="majorHAnsi"/>
          <w:sz w:val="16"/>
          <w:szCs w:val="28"/>
        </w:rPr>
        <w:t xml:space="preserve"> notes, at the very historical moment when “the United States was pleased to </w:t>
      </w:r>
      <w:r w:rsidRPr="00D8782E">
        <w:rPr>
          <w:rFonts w:asciiTheme="majorHAnsi" w:hAnsiTheme="majorHAnsi" w:cstheme="majorHAnsi"/>
          <w:sz w:val="16"/>
          <w:szCs w:val="28"/>
        </w:rPr>
        <w:lastRenderedPageBreak/>
        <w:t xml:space="preserve">refer to its China policy as Open Door … it hardly escaped the Chinese that the door swung one way only.”16 Yet, in our multicultural and colorblind age, </w:t>
      </w:r>
      <w:r w:rsidRPr="00D8782E">
        <w:rPr>
          <w:rStyle w:val="Emphasis"/>
          <w:rFonts w:asciiTheme="majorHAnsi" w:hAnsiTheme="majorHAnsi" w:cstheme="majorHAnsi"/>
          <w:szCs w:val="28"/>
          <w:highlight w:val="green"/>
        </w:rPr>
        <w:t xml:space="preserve">few people remember </w:t>
      </w:r>
      <w:r w:rsidRPr="00D8782E">
        <w:rPr>
          <w:rStyle w:val="Emphasis"/>
          <w:rFonts w:asciiTheme="majorHAnsi" w:hAnsiTheme="majorHAnsi" w:cstheme="majorHAnsi"/>
          <w:szCs w:val="28"/>
        </w:rPr>
        <w:t xml:space="preserve">this </w:t>
      </w:r>
      <w:r w:rsidRPr="00D8782E">
        <w:rPr>
          <w:rStyle w:val="Emphasis"/>
          <w:rFonts w:asciiTheme="majorHAnsi" w:hAnsiTheme="majorHAnsi" w:cstheme="majorHAnsi"/>
          <w:szCs w:val="28"/>
          <w:highlight w:val="green"/>
        </w:rPr>
        <w:t xml:space="preserve">history of </w:t>
      </w:r>
      <w:r w:rsidRPr="00D8782E">
        <w:rPr>
          <w:rStyle w:val="Emphasis"/>
          <w:rFonts w:asciiTheme="majorHAnsi" w:hAnsiTheme="majorHAnsi" w:cstheme="majorHAnsi"/>
          <w:szCs w:val="28"/>
        </w:rPr>
        <w:t xml:space="preserve">racially motivated </w:t>
      </w:r>
      <w:r w:rsidRPr="00D8782E">
        <w:rPr>
          <w:rStyle w:val="Emphasis"/>
          <w:rFonts w:asciiTheme="majorHAnsi" w:hAnsiTheme="majorHAnsi" w:cstheme="majorHAnsi"/>
          <w:szCs w:val="28"/>
          <w:highlight w:val="green"/>
        </w:rPr>
        <w:t xml:space="preserve">discrimination against Asian Americans </w:t>
      </w:r>
      <w:r w:rsidRPr="00D8782E">
        <w:rPr>
          <w:rStyle w:val="Emphasis"/>
          <w:rFonts w:asciiTheme="majorHAnsi" w:hAnsiTheme="majorHAnsi" w:cstheme="majorHAnsi"/>
          <w:szCs w:val="28"/>
        </w:rPr>
        <w:t xml:space="preserve">that laid the legal foundation for the emergence of the figure of the “illegal immigrant” and of “alien citizenship” preoccupying so much of political debate concerning immigration today. </w:t>
      </w:r>
      <w:r w:rsidRPr="00D8782E">
        <w:rPr>
          <w:rStyle w:val="Emphasis"/>
          <w:rFonts w:asciiTheme="majorHAnsi" w:hAnsiTheme="majorHAnsi" w:cstheme="majorHAnsi"/>
          <w:szCs w:val="28"/>
          <w:highlight w:val="green"/>
        </w:rPr>
        <w:t>This history</w:t>
      </w:r>
      <w:r w:rsidRPr="00D8782E">
        <w:rPr>
          <w:rStyle w:val="Emphasis"/>
          <w:rFonts w:asciiTheme="majorHAnsi" w:hAnsiTheme="majorHAnsi" w:cstheme="majorHAnsi"/>
          <w:szCs w:val="28"/>
        </w:rPr>
        <w:t xml:space="preserve"> of exclusion </w:t>
      </w:r>
      <w:r w:rsidRPr="00D8782E">
        <w:rPr>
          <w:rStyle w:val="Emphasis"/>
          <w:rFonts w:asciiTheme="majorHAnsi" w:hAnsiTheme="majorHAnsi" w:cstheme="majorHAnsi"/>
          <w:szCs w:val="28"/>
          <w:highlight w:val="green"/>
        </w:rPr>
        <w:t xml:space="preserve">is barely taught in </w:t>
      </w:r>
      <w:r w:rsidRPr="00D8782E">
        <w:rPr>
          <w:rStyle w:val="Emphasis"/>
          <w:rFonts w:asciiTheme="majorHAnsi" w:hAnsiTheme="majorHAnsi" w:cstheme="majorHAnsi"/>
          <w:szCs w:val="28"/>
        </w:rPr>
        <w:t xml:space="preserve">US universities or high </w:t>
      </w:r>
      <w:r w:rsidRPr="00D8782E">
        <w:rPr>
          <w:rStyle w:val="Emphasis"/>
          <w:rFonts w:asciiTheme="majorHAnsi" w:hAnsiTheme="majorHAnsi" w:cstheme="majorHAnsi"/>
          <w:szCs w:val="28"/>
          <w:highlight w:val="green"/>
        </w:rPr>
        <w:t>schools</w:t>
      </w:r>
      <w:r w:rsidRPr="00D8782E">
        <w:rPr>
          <w:rStyle w:val="Emphasis"/>
          <w:rFonts w:asciiTheme="majorHAnsi" w:hAnsiTheme="majorHAnsi" w:cstheme="majorHAnsi"/>
          <w:szCs w:val="28"/>
        </w:rPr>
        <w:t xml:space="preserve">—indeed, colorblindness and the </w:t>
      </w:r>
      <w:r w:rsidRPr="00D8782E">
        <w:rPr>
          <w:rStyle w:val="Emphasis"/>
          <w:rFonts w:asciiTheme="majorHAnsi" w:hAnsiTheme="majorHAnsi" w:cstheme="majorHAnsi"/>
          <w:szCs w:val="28"/>
          <w:highlight w:val="green"/>
        </w:rPr>
        <w:t>model minority myth demand a forgetting of these events</w:t>
      </w:r>
      <w:r w:rsidRPr="00D8782E">
        <w:rPr>
          <w:rStyle w:val="Emphasis"/>
          <w:rFonts w:asciiTheme="majorHAnsi" w:hAnsiTheme="majorHAnsi" w:cstheme="majorHAnsi"/>
          <w:szCs w:val="28"/>
        </w:rPr>
        <w:t xml:space="preserve"> of group discrimination in the name of abstract equality and individual meritocracy. </w:t>
      </w:r>
      <w:r w:rsidRPr="00D8782E">
        <w:rPr>
          <w:rFonts w:asciiTheme="majorHAnsi" w:hAnsiTheme="majorHAnsi" w:cstheme="majorHAnsi"/>
          <w:sz w:val="16"/>
          <w:szCs w:val="28"/>
        </w:rPr>
        <w:t xml:space="preserve">A return to this history thus expands our prior analyses of race as relation and whiteness as property to consider how </w:t>
      </w:r>
      <w:r w:rsidRPr="00D8782E">
        <w:rPr>
          <w:rStyle w:val="Emphasis"/>
          <w:rFonts w:asciiTheme="majorHAnsi" w:hAnsiTheme="majorHAnsi" w:cstheme="majorHAnsi"/>
          <w:szCs w:val="28"/>
        </w:rPr>
        <w:t xml:space="preserve">the legal mechanisms of citizenship have broadly functioned as a kind of restricted property right. For Asian immigrants, these mechanisms have mediated a long history of social exclusion and inclusion in US law and society. </w:t>
      </w:r>
      <w:r w:rsidRPr="00D8782E">
        <w:rPr>
          <w:rStyle w:val="Emphasis"/>
          <w:rFonts w:asciiTheme="majorHAnsi" w:hAnsiTheme="majorHAnsi" w:cstheme="majorHAnsi"/>
          <w:b w:val="0"/>
          <w:sz w:val="16"/>
          <w:szCs w:val="28"/>
        </w:rPr>
        <w:t>Racial melancholia can be seen as one profound psychic effect marking these histories of legal exclusion from the nation-state and prohibitions from national belonging.</w:t>
      </w:r>
      <w:r w:rsidRPr="00D8782E">
        <w:rPr>
          <w:rStyle w:val="Emphasis"/>
          <w:rFonts w:asciiTheme="majorHAnsi" w:hAnsiTheme="majorHAnsi" w:cstheme="majorHAnsi"/>
          <w:szCs w:val="28"/>
        </w:rPr>
        <w:t xml:space="preserve">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D8782E">
        <w:rPr>
          <w:rFonts w:asciiTheme="majorHAnsi" w:hAnsiTheme="majorHAnsi" w:cstheme="majorHAnsi"/>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D8782E">
        <w:rPr>
          <w:rFonts w:asciiTheme="majorHAnsi" w:hAnsiTheme="majorHAnsi" w:cstheme="majorHAnsi"/>
          <w:sz w:val="16"/>
          <w:szCs w:val="28"/>
        </w:rPr>
        <w:t>Celler</w:t>
      </w:r>
      <w:proofErr w:type="spellEnd"/>
      <w:r w:rsidRPr="00D8782E">
        <w:rPr>
          <w:rFonts w:asciiTheme="majorHAnsi" w:hAnsiTheme="majorHAnsi" w:cstheme="majorHAnsi"/>
          <w:sz w:val="16"/>
          <w:szCs w:val="28"/>
        </w:rPr>
        <w:t xml:space="preserve"> Act) of 1965. </w:t>
      </w:r>
      <w:r w:rsidRPr="00D8782E">
        <w:rPr>
          <w:rStyle w:val="StyleUnderline"/>
          <w:rFonts w:asciiTheme="majorHAnsi" w:hAnsiTheme="majorHAnsi" w:cstheme="majorHAnsi"/>
          <w:szCs w:val="28"/>
        </w:rPr>
        <w:t>The Hart-</w:t>
      </w:r>
      <w:proofErr w:type="spellStart"/>
      <w:r w:rsidRPr="00D8782E">
        <w:rPr>
          <w:rStyle w:val="StyleUnderline"/>
          <w:rFonts w:asciiTheme="majorHAnsi" w:hAnsiTheme="majorHAnsi" w:cstheme="majorHAnsi"/>
          <w:szCs w:val="28"/>
        </w:rPr>
        <w:t>Celler</w:t>
      </w:r>
      <w:proofErr w:type="spellEnd"/>
      <w:r w:rsidRPr="00D8782E">
        <w:rPr>
          <w:rStyle w:val="StyleUnderline"/>
          <w:rFonts w:asciiTheme="majorHAnsi" w:hAnsiTheme="majorHAnsi" w:cstheme="majorHAnsi"/>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D8782E">
        <w:rPr>
          <w:rStyle w:val="Emphasis"/>
          <w:rFonts w:asciiTheme="majorHAnsi" w:hAnsiTheme="majorHAnsi" w:cstheme="majorHAnsi"/>
          <w:szCs w:val="28"/>
        </w:rPr>
        <w:t xml:space="preserve">It dramatically shifted immigration patterns to the United States and spurred a “brain drain” of settlers from Asia (and Latin America). </w:t>
      </w:r>
      <w:r w:rsidRPr="00D8782E">
        <w:rPr>
          <w:rFonts w:asciiTheme="majorHAnsi" w:hAnsiTheme="majorHAnsi" w:cstheme="majorHAnsi"/>
          <w:sz w:val="16"/>
          <w:szCs w:val="28"/>
        </w:rPr>
        <w:t>At the same time, Hart-</w:t>
      </w:r>
      <w:proofErr w:type="spellStart"/>
      <w:r w:rsidRPr="00D8782E">
        <w:rPr>
          <w:rFonts w:asciiTheme="majorHAnsi" w:hAnsiTheme="majorHAnsi" w:cstheme="majorHAnsi"/>
          <w:sz w:val="16"/>
          <w:szCs w:val="28"/>
        </w:rPr>
        <w:t>Celler</w:t>
      </w:r>
      <w:proofErr w:type="spellEnd"/>
      <w:r w:rsidRPr="00D8782E">
        <w:rPr>
          <w:rFonts w:asciiTheme="majorHAnsi" w:hAnsiTheme="majorHAnsi" w:cstheme="majorHAnsi"/>
          <w:sz w:val="16"/>
          <w:szCs w:val="28"/>
        </w:rPr>
        <w:t xml:space="preserve"> also created a vast and largely unacknowledged force of low-income and undocumented migrants from South Asia, new areas of China, particularly Fujian province, and Southeast Asia. </w:t>
      </w:r>
      <w:r w:rsidRPr="00D8782E">
        <w:rPr>
          <w:rStyle w:val="Emphasis"/>
          <w:rFonts w:asciiTheme="majorHAnsi" w:hAnsiTheme="majorHAnsi" w:cstheme="majorHAnsi"/>
          <w:szCs w:val="28"/>
        </w:rPr>
        <w:t xml:space="preserve">This </w:t>
      </w:r>
      <w:r w:rsidRPr="00D8782E">
        <w:rPr>
          <w:rStyle w:val="Emphasis"/>
          <w:rFonts w:asciiTheme="majorHAnsi" w:hAnsiTheme="majorHAnsi" w:cstheme="majorHAnsi"/>
          <w:szCs w:val="28"/>
          <w:highlight w:val="green"/>
        </w:rPr>
        <w:t xml:space="preserve">“yellowing” of the US </w:t>
      </w:r>
      <w:r w:rsidRPr="00D8782E">
        <w:rPr>
          <w:rStyle w:val="Emphasis"/>
          <w:rFonts w:asciiTheme="majorHAnsi" w:hAnsiTheme="majorHAnsi" w:cstheme="majorHAnsi"/>
          <w:szCs w:val="28"/>
        </w:rPr>
        <w:t xml:space="preserve">nation-state </w:t>
      </w:r>
      <w:r w:rsidRPr="00D8782E">
        <w:rPr>
          <w:rStyle w:val="Emphasis"/>
          <w:rFonts w:asciiTheme="majorHAnsi" w:hAnsiTheme="majorHAnsi" w:cstheme="majorHAnsi"/>
          <w:szCs w:val="28"/>
          <w:highlight w:val="green"/>
        </w:rPr>
        <w:t xml:space="preserve">reversed </w:t>
      </w:r>
      <w:r w:rsidRPr="00D8782E">
        <w:rPr>
          <w:rStyle w:val="Emphasis"/>
          <w:rFonts w:asciiTheme="majorHAnsi" w:hAnsiTheme="majorHAnsi" w:cstheme="majorHAnsi"/>
          <w:szCs w:val="28"/>
        </w:rPr>
        <w:t xml:space="preserve">a long history of </w:t>
      </w:r>
      <w:r w:rsidRPr="00D8782E">
        <w:rPr>
          <w:rStyle w:val="Emphasis"/>
          <w:rFonts w:asciiTheme="majorHAnsi" w:hAnsiTheme="majorHAnsi" w:cstheme="majorHAnsi"/>
          <w:szCs w:val="28"/>
          <w:highlight w:val="green"/>
        </w:rPr>
        <w:t>anti-Asian exclusion</w:t>
      </w:r>
      <w:r w:rsidRPr="00D8782E">
        <w:rPr>
          <w:rStyle w:val="Emphasis"/>
          <w:rFonts w:asciiTheme="majorHAnsi" w:hAnsiTheme="majorHAnsi" w:cstheme="majorHAnsi"/>
          <w:szCs w:val="28"/>
        </w:rPr>
        <w:t xml:space="preserve"> precisely </w:t>
      </w:r>
      <w:r w:rsidRPr="00D8782E">
        <w:rPr>
          <w:rStyle w:val="Emphasis"/>
          <w:rFonts w:asciiTheme="majorHAnsi" w:hAnsiTheme="majorHAnsi" w:cstheme="majorHAnsi"/>
          <w:szCs w:val="28"/>
          <w:highlight w:val="green"/>
        </w:rPr>
        <w:t xml:space="preserve">under the banner of model minority citizenship and </w:t>
      </w:r>
      <w:r w:rsidRPr="00D8782E">
        <w:rPr>
          <w:rStyle w:val="Emphasis"/>
          <w:rFonts w:asciiTheme="majorHAnsi" w:hAnsiTheme="majorHAnsi" w:cstheme="majorHAnsi"/>
          <w:szCs w:val="28"/>
        </w:rPr>
        <w:t xml:space="preserve">the </w:t>
      </w:r>
      <w:r w:rsidRPr="00D8782E">
        <w:rPr>
          <w:rStyle w:val="Emphasis"/>
          <w:rFonts w:asciiTheme="majorHAnsi" w:hAnsiTheme="majorHAnsi" w:cstheme="majorHAnsi"/>
          <w:szCs w:val="28"/>
          <w:highlight w:val="green"/>
        </w:rPr>
        <w:t>collective forgetting</w:t>
      </w:r>
      <w:r w:rsidRPr="00D8782E">
        <w:rPr>
          <w:rStyle w:val="Emphasis"/>
          <w:rFonts w:asciiTheme="majorHAnsi" w:hAnsiTheme="majorHAnsi" w:cstheme="majorHAnsi"/>
          <w:szCs w:val="28"/>
        </w:rPr>
        <w:t xml:space="preserve"> of this history of exclusion and its unauthorized subjects.</w:t>
      </w:r>
      <w:r w:rsidRPr="00D8782E">
        <w:rPr>
          <w:rFonts w:asciiTheme="majorHAnsi" w:hAnsiTheme="majorHAnsi" w:cstheme="majorHAnsi"/>
          <w:sz w:val="16"/>
          <w:szCs w:val="28"/>
        </w:rPr>
        <w:t xml:space="preserve"> </w:t>
      </w:r>
      <w:r w:rsidRPr="00D8782E">
        <w:rPr>
          <w:rStyle w:val="StyleUnderline"/>
          <w:rFonts w:asciiTheme="majorHAnsi" w:hAnsiTheme="majorHAnsi" w:cstheme="majorHAnsi"/>
          <w:szCs w:val="28"/>
        </w:rPr>
        <w:t xml:space="preserve">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w:t>
      </w:r>
      <w:r w:rsidRPr="00D8782E">
        <w:rPr>
          <w:rStyle w:val="StyleUnderline"/>
          <w:rFonts w:asciiTheme="majorHAnsi" w:hAnsiTheme="majorHAnsi" w:cstheme="majorHAnsi"/>
          <w:szCs w:val="28"/>
        </w:rPr>
        <w:lastRenderedPageBreak/>
        <w:t>exclusion by characterizing Asian American success precisely as the result—rather than something that occurred despite the lack—of equal opportunity in the United States.</w:t>
      </w:r>
      <w:r w:rsidRPr="00D8782E">
        <w:rPr>
          <w:rFonts w:asciiTheme="majorHAnsi" w:hAnsiTheme="majorHAnsi" w:cstheme="majorHAnsi"/>
          <w:sz w:val="16"/>
          <w:szCs w:val="28"/>
        </w:rPr>
        <w:t xml:space="preserve"> In turn, </w:t>
      </w:r>
      <w:r w:rsidRPr="00D8782E">
        <w:rPr>
          <w:rStyle w:val="StyleUnderline"/>
          <w:rFonts w:asciiTheme="majorHAnsi" w:hAnsiTheme="majorHAnsi" w:cstheme="majorHAnsi"/>
          <w:szCs w:val="28"/>
        </w:rPr>
        <w:t>the deployment of the model minority myth configures the unequal status of African Americans in US culture and society as a self-inflicted injury.</w:t>
      </w:r>
      <w:r w:rsidRPr="00D8782E">
        <w:rPr>
          <w:rFonts w:asciiTheme="majorHAnsi" w:hAnsiTheme="majorHAnsi" w:cstheme="majorHAnsi"/>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D8782E">
        <w:rPr>
          <w:rStyle w:val="StyleUnderline"/>
          <w:rFonts w:asciiTheme="majorHAnsi" w:hAnsiTheme="majorHAnsi" w:cstheme="majorHAnsi"/>
          <w:szCs w:val="28"/>
        </w:rPr>
        <w:t xml:space="preserve">Du </w:t>
      </w:r>
      <w:proofErr w:type="spellStart"/>
      <w:r w:rsidRPr="00D8782E">
        <w:rPr>
          <w:rStyle w:val="StyleUnderline"/>
          <w:rFonts w:asciiTheme="majorHAnsi" w:hAnsiTheme="majorHAnsi" w:cstheme="majorHAnsi"/>
          <w:szCs w:val="28"/>
        </w:rPr>
        <w:t>Bois</w:t>
      </w:r>
      <w:proofErr w:type="spellEnd"/>
      <w:r w:rsidRPr="00D8782E">
        <w:rPr>
          <w:rStyle w:val="StyleUnderline"/>
          <w:rFonts w:asciiTheme="majorHAnsi" w:hAnsiTheme="majorHAnsi" w:cstheme="majorHAnsi"/>
          <w:szCs w:val="28"/>
        </w:rPr>
        <w:t xml:space="preserve"> asked African Americans in The Souls of Black Folk (1903), “How does it feel to be a problem?”19 Today, comparative race scholars have revised Du </w:t>
      </w:r>
      <w:proofErr w:type="spellStart"/>
      <w:r w:rsidRPr="00D8782E">
        <w:rPr>
          <w:rStyle w:val="StyleUnderline"/>
          <w:rFonts w:asciiTheme="majorHAnsi" w:hAnsiTheme="majorHAnsi" w:cstheme="majorHAnsi"/>
          <w:szCs w:val="28"/>
        </w:rPr>
        <w:t>Bois’s</w:t>
      </w:r>
      <w:proofErr w:type="spellEnd"/>
      <w:r w:rsidRPr="00D8782E">
        <w:rPr>
          <w:rStyle w:val="StyleUnderline"/>
          <w:rFonts w:asciiTheme="majorHAnsi" w:hAnsiTheme="majorHAnsi" w:cstheme="majorHAnsi"/>
          <w:szCs w:val="28"/>
        </w:rPr>
        <w:t xml:space="preserve"> earlier inquiry, asking Asian Americans, “How does it feel to be a solution?”</w:t>
      </w:r>
      <w:r w:rsidRPr="00D8782E">
        <w:rPr>
          <w:rFonts w:asciiTheme="majorHAnsi" w:hAnsiTheme="majorHAnsi" w:cstheme="majorHAnsi"/>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D8782E">
        <w:rPr>
          <w:rFonts w:asciiTheme="majorHAnsi" w:hAnsiTheme="majorHAnsi" w:cstheme="majorHAnsi"/>
          <w:sz w:val="16"/>
          <w:szCs w:val="28"/>
        </w:rPr>
        <w:t>definitely not</w:t>
      </w:r>
      <w:proofErr w:type="gramEnd"/>
      <w:r w:rsidRPr="00D8782E">
        <w:rPr>
          <w:rFonts w:asciiTheme="majorHAnsi" w:hAnsiTheme="majorHAnsi" w:cstheme="majorHAnsi"/>
          <w:sz w:val="16"/>
          <w:szCs w:val="28"/>
        </w:rPr>
        <w:t xml:space="preserve"> white. However, </w:t>
      </w:r>
      <w:r w:rsidRPr="00D8782E">
        <w:rPr>
          <w:rStyle w:val="Emphasis"/>
          <w:rFonts w:asciiTheme="majorHAnsi" w:hAnsiTheme="majorHAnsi" w:cstheme="majorHAnsi"/>
          <w:b w:val="0"/>
          <w:sz w:val="16"/>
          <w:szCs w:val="28"/>
        </w:rPr>
        <w:t xml:space="preserve">following the postwar era of inclusion, citizenship, and the emergence of model minority stereotype, Asians were defined as </w:t>
      </w:r>
      <w:proofErr w:type="gramStart"/>
      <w:r w:rsidRPr="00D8782E">
        <w:rPr>
          <w:rStyle w:val="Emphasis"/>
          <w:rFonts w:asciiTheme="majorHAnsi" w:hAnsiTheme="majorHAnsi" w:cstheme="majorHAnsi"/>
          <w:b w:val="0"/>
          <w:sz w:val="16"/>
          <w:szCs w:val="28"/>
        </w:rPr>
        <w:t>definitely not</w:t>
      </w:r>
      <w:proofErr w:type="gramEnd"/>
      <w:r w:rsidRPr="00D8782E">
        <w:rPr>
          <w:rStyle w:val="Emphasis"/>
          <w:rFonts w:asciiTheme="majorHAnsi" w:hAnsiTheme="majorHAnsi" w:cstheme="majorHAnsi"/>
          <w:b w:val="0"/>
          <w:sz w:val="16"/>
          <w:szCs w:val="28"/>
        </w:rPr>
        <w:t xml:space="preserve"> black.</w:t>
      </w:r>
      <w:r w:rsidRPr="00D8782E">
        <w:rPr>
          <w:rFonts w:asciiTheme="majorHAnsi" w:hAnsiTheme="majorHAnsi" w:cstheme="majorHAnsi"/>
          <w:sz w:val="16"/>
          <w:szCs w:val="28"/>
        </w:rPr>
        <w:t xml:space="preserve">21 </w:t>
      </w:r>
      <w:r w:rsidRPr="00D8782E">
        <w:rPr>
          <w:rStyle w:val="StyleUnderline"/>
          <w:rFonts w:asciiTheme="majorHAnsi" w:hAnsiTheme="majorHAnsi" w:cstheme="majorHAnsi"/>
          <w:szCs w:val="28"/>
        </w:rPr>
        <w:t>Understanding this triangulation is key to apprehending the ways in which racial binaries of black and white mask complex social relations of race while preventing political coalitions and alliances</w:t>
      </w:r>
      <w:r w:rsidRPr="00D8782E">
        <w:rPr>
          <w:rFonts w:asciiTheme="majorHAnsi" w:hAnsiTheme="majorHAnsi" w:cstheme="majorHAnsi"/>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D8782E">
        <w:rPr>
          <w:rStyle w:val="StyleUnderline"/>
          <w:rFonts w:asciiTheme="majorHAnsi" w:hAnsiTheme="majorHAnsi" w:cstheme="majorHAnsi"/>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D8782E">
        <w:rPr>
          <w:rFonts w:asciiTheme="majorHAnsi" w:hAnsiTheme="majorHAnsi" w:cstheme="majorHAnsi"/>
          <w:sz w:val="16"/>
          <w:szCs w:val="28"/>
        </w:rPr>
        <w:t xml:space="preserve">In this manner, the stereotype works to deny, in Lisa Lowe’s words, the “heterogeneity, hybridity, and multiplicity” of various Asian American individuals and groups who do not fit its ideals of model citizenry.22 </w:t>
      </w:r>
      <w:r w:rsidRPr="00D8782E">
        <w:rPr>
          <w:rStyle w:val="Emphasis"/>
          <w:rFonts w:asciiTheme="majorHAnsi" w:hAnsiTheme="majorHAnsi" w:cstheme="majorHAnsi"/>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D8782E">
        <w:rPr>
          <w:rFonts w:asciiTheme="majorHAnsi" w:hAnsiTheme="majorHAnsi" w:cstheme="majorHAnsi"/>
          <w:sz w:val="16"/>
          <w:szCs w:val="28"/>
        </w:rPr>
        <w:t xml:space="preserve"> In this sense, </w:t>
      </w:r>
      <w:r w:rsidRPr="00D8782E">
        <w:rPr>
          <w:rStyle w:val="Emphasis"/>
          <w:rFonts w:asciiTheme="majorHAnsi" w:hAnsiTheme="majorHAnsi" w:cstheme="majorHAnsi"/>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D8782E">
        <w:rPr>
          <w:rFonts w:asciiTheme="majorHAnsi" w:hAnsiTheme="majorHAnsi" w:cstheme="majorHAnsi"/>
          <w:sz w:val="16"/>
          <w:szCs w:val="28"/>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D8782E">
        <w:rPr>
          <w:rFonts w:asciiTheme="majorHAnsi" w:hAnsiTheme="majorHAnsi" w:cstheme="majorHAnsi"/>
          <w:sz w:val="16"/>
          <w:szCs w:val="28"/>
        </w:rPr>
        <w:t>Goong</w:t>
      </w:r>
      <w:proofErr w:type="spellEnd"/>
      <w:r w:rsidRPr="00D8782E">
        <w:rPr>
          <w:rFonts w:asciiTheme="majorHAnsi" w:hAnsiTheme="majorHAnsi" w:cstheme="majorHAnsi"/>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D8782E">
        <w:rPr>
          <w:rFonts w:asciiTheme="majorHAnsi" w:hAnsiTheme="majorHAnsi" w:cstheme="majorHAnsi"/>
          <w:sz w:val="16"/>
          <w:szCs w:val="28"/>
        </w:rPr>
        <w:t>Fleaman</w:t>
      </w:r>
      <w:proofErr w:type="spellEnd"/>
      <w:r w:rsidRPr="00D8782E">
        <w:rPr>
          <w:rFonts w:asciiTheme="majorHAnsi" w:hAnsiTheme="majorHAnsi" w:cstheme="majorHAnsi"/>
          <w:sz w:val="16"/>
          <w:szCs w:val="28"/>
        </w:rPr>
        <w:t xml:space="preserve">. They did not understand his accomplishments as an American ancestor, a holding, homing ancestor of this place.”23 </w:t>
      </w:r>
      <w:r w:rsidRPr="00D8782E">
        <w:rPr>
          <w:rStyle w:val="Emphasis"/>
          <w:rFonts w:asciiTheme="majorHAnsi" w:hAnsiTheme="majorHAnsi" w:cstheme="majorHAnsi"/>
          <w:szCs w:val="28"/>
        </w:rPr>
        <w:t xml:space="preserve">Kingston understands that </w:t>
      </w:r>
      <w:r w:rsidRPr="00D8782E">
        <w:rPr>
          <w:rStyle w:val="Emphasis"/>
          <w:rFonts w:asciiTheme="majorHAnsi" w:hAnsiTheme="majorHAnsi" w:cstheme="majorHAnsi"/>
          <w:szCs w:val="28"/>
          <w:highlight w:val="green"/>
        </w:rPr>
        <w:t xml:space="preserve">the law’s refusal to recognize Chinese immigrants as citizens “outlaws” their existence, </w:t>
      </w:r>
      <w:r w:rsidRPr="00D8782E">
        <w:rPr>
          <w:rStyle w:val="Emphasis"/>
          <w:rFonts w:asciiTheme="majorHAnsi" w:hAnsiTheme="majorHAnsi" w:cstheme="majorHAnsi"/>
          <w:szCs w:val="28"/>
        </w:rPr>
        <w:t xml:space="preserve">subjecting them </w:t>
      </w:r>
      <w:r w:rsidRPr="00D8782E">
        <w:rPr>
          <w:rStyle w:val="Emphasis"/>
          <w:rFonts w:asciiTheme="majorHAnsi" w:hAnsiTheme="majorHAnsi" w:cstheme="majorHAnsi"/>
          <w:szCs w:val="28"/>
          <w:highlight w:val="green"/>
        </w:rPr>
        <w:t xml:space="preserve">to legal </w:t>
      </w:r>
      <w:r w:rsidRPr="00D8782E">
        <w:rPr>
          <w:rStyle w:val="Emphasis"/>
          <w:rFonts w:asciiTheme="majorHAnsi" w:hAnsiTheme="majorHAnsi" w:cstheme="majorHAnsi"/>
          <w:szCs w:val="28"/>
          <w:highlight w:val="green"/>
        </w:rPr>
        <w:lastRenderedPageBreak/>
        <w:t>erasure</w:t>
      </w:r>
      <w:r w:rsidRPr="00D8782E">
        <w:rPr>
          <w:rStyle w:val="Emphasis"/>
          <w:rFonts w:asciiTheme="majorHAnsi" w:hAnsiTheme="majorHAnsi" w:cstheme="majorHAnsi"/>
          <w:szCs w:val="28"/>
        </w:rPr>
        <w:t xml:space="preserve"> as well as institutional violence</w:t>
      </w:r>
      <w:r w:rsidRPr="00D8782E">
        <w:rPr>
          <w:rFonts w:asciiTheme="majorHAnsi" w:hAnsiTheme="majorHAnsi" w:cstheme="majorHAnsi"/>
          <w:sz w:val="16"/>
          <w:szCs w:val="28"/>
        </w:rPr>
        <w:t xml:space="preserve">: “It was dangerous to stay,” she observes in the context of the “Golden Spike” ceremony commemorating the railroad’s completion. “The Driving Out had begun. Ah </w:t>
      </w:r>
      <w:proofErr w:type="spellStart"/>
      <w:r w:rsidRPr="00D8782E">
        <w:rPr>
          <w:rFonts w:asciiTheme="majorHAnsi" w:hAnsiTheme="majorHAnsi" w:cstheme="majorHAnsi"/>
          <w:sz w:val="16"/>
          <w:szCs w:val="28"/>
        </w:rPr>
        <w:t>Goong</w:t>
      </w:r>
      <w:proofErr w:type="spellEnd"/>
      <w:r w:rsidRPr="00D8782E">
        <w:rPr>
          <w:rFonts w:asciiTheme="majorHAnsi" w:hAnsiTheme="majorHAnsi" w:cstheme="majorHAnsi"/>
          <w:sz w:val="16"/>
          <w:szCs w:val="28"/>
        </w:rPr>
        <w:t xml:space="preserve"> does not appear in railroad photographs.”24 At the same time, </w:t>
      </w:r>
      <w:r w:rsidRPr="00D8782E">
        <w:rPr>
          <w:rStyle w:val="StyleUnderline"/>
          <w:rFonts w:asciiTheme="majorHAnsi" w:hAnsiTheme="majorHAnsi" w:cstheme="majorHAnsi"/>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D8782E">
        <w:rPr>
          <w:rFonts w:asciiTheme="majorHAnsi" w:hAnsiTheme="majorHAnsi" w:cstheme="majorHAnsi"/>
          <w:sz w:val="16"/>
          <w:szCs w:val="28"/>
        </w:rPr>
        <w:t xml:space="preserve"> </w:t>
      </w:r>
      <w:r w:rsidRPr="00D8782E">
        <w:rPr>
          <w:rStyle w:val="Emphasis"/>
          <w:rFonts w:asciiTheme="majorHAnsi" w:hAnsiTheme="majorHAnsi" w:cstheme="majorHAnsi"/>
          <w:szCs w:val="28"/>
        </w:rPr>
        <w:t>They cannot perceive the “</w:t>
      </w:r>
      <w:proofErr w:type="spellStart"/>
      <w:r w:rsidRPr="00D8782E">
        <w:rPr>
          <w:rStyle w:val="Emphasis"/>
          <w:rFonts w:asciiTheme="majorHAnsi" w:hAnsiTheme="majorHAnsi" w:cstheme="majorHAnsi"/>
          <w:szCs w:val="28"/>
        </w:rPr>
        <w:t>Fleaman’s</w:t>
      </w:r>
      <w:proofErr w:type="spellEnd"/>
      <w:r w:rsidRPr="00D8782E">
        <w:rPr>
          <w:rStyle w:val="Emphasis"/>
          <w:rFonts w:asciiTheme="majorHAnsi" w:hAnsiTheme="majorHAnsi" w:cstheme="majorHAnsi"/>
          <w:szCs w:val="28"/>
        </w:rPr>
        <w:t xml:space="preserve">” accomplishments building the transcontinental railroad as legitimizing his membership in the American nation. </w:t>
      </w:r>
      <w:r w:rsidRPr="00D8782E">
        <w:rPr>
          <w:rFonts w:asciiTheme="majorHAnsi" w:hAnsiTheme="majorHAnsi" w:cstheme="majorHAnsi"/>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D8782E">
        <w:rPr>
          <w:rStyle w:val="StyleUnderline"/>
          <w:rFonts w:asciiTheme="majorHAnsi" w:hAnsiTheme="majorHAnsi" w:cstheme="majorHAnsi"/>
          <w:szCs w:val="28"/>
        </w:rPr>
        <w:t>assimilation into the national fabric demands a psychic splitting on the part of the Asian American subject who knows and does not know, at once, that she or he is part of the larger social body</w:t>
      </w:r>
      <w:r w:rsidRPr="00D8782E">
        <w:rPr>
          <w:rFonts w:asciiTheme="majorHAnsi" w:hAnsiTheme="majorHAnsi" w:cstheme="majorHAnsi"/>
          <w:sz w:val="16"/>
          <w:szCs w:val="28"/>
        </w:rPr>
        <w:t xml:space="preserve">. In the same breath, fetishism also describes mainstream society’s disavowal and projection of otherness onto a disparaged group that is then homogenized and reduced to a stereotype. </w:t>
      </w:r>
      <w:r w:rsidRPr="00D8782E">
        <w:rPr>
          <w:rStyle w:val="StyleUnderline"/>
          <w:rFonts w:asciiTheme="majorHAnsi" w:hAnsiTheme="majorHAnsi" w:cstheme="majorHAnsi"/>
          <w:szCs w:val="28"/>
        </w:rPr>
        <w:t>In this manner, racial fetishism delineates a psychic process by which difference is assumed and projected and then negated and denied,</w:t>
      </w:r>
      <w:r w:rsidRPr="00D8782E">
        <w:rPr>
          <w:rFonts w:asciiTheme="majorHAnsi" w:hAnsiTheme="majorHAnsi" w:cstheme="majorHAnsi"/>
          <w:sz w:val="16"/>
          <w:szCs w:val="28"/>
        </w:rPr>
        <w:t xml:space="preserve"> returning us to social dynamics of Myrdal’s “American dilemma.” </w:t>
      </w:r>
    </w:p>
    <w:p w14:paraId="60DCF287" w14:textId="07BA7B04" w:rsidR="00BA3E3A" w:rsidRDefault="00BA3E3A" w:rsidP="00BA3E3A">
      <w:pPr>
        <w:pStyle w:val="Heading4"/>
      </w:pPr>
      <w:proofErr w:type="spellStart"/>
      <w:r>
        <w:t>Uncondo</w:t>
      </w:r>
      <w:proofErr w:type="spellEnd"/>
      <w:r>
        <w:t xml:space="preserve"> – but that justifies no perm</w:t>
      </w:r>
    </w:p>
    <w:p w14:paraId="3D34CF54" w14:textId="77777777" w:rsidR="00BA3E3A" w:rsidRDefault="00BA3E3A" w:rsidP="00BA3E3A">
      <w:pPr>
        <w:pStyle w:val="Heading4"/>
        <w:spacing w:line="276" w:lineRule="auto"/>
        <w:ind w:right="-43"/>
        <w:rPr>
          <w:color w:val="000000" w:themeColor="text1"/>
        </w:rPr>
      </w:pPr>
      <w:r>
        <w:rPr>
          <w:color w:val="000000" w:themeColor="text1"/>
        </w:rPr>
        <w:t xml:space="preserve">a] view it as artificially distinct since it’s key to fully flesh out the individual intricacies of both methods and create more concrete proposals </w:t>
      </w:r>
    </w:p>
    <w:p w14:paraId="4831241A" w14:textId="77777777" w:rsidR="00BA3E3A" w:rsidRDefault="00BA3E3A" w:rsidP="00BA3E3A">
      <w:pPr>
        <w:pStyle w:val="Heading4"/>
        <w:spacing w:line="276" w:lineRule="auto"/>
        <w:ind w:right="-43"/>
        <w:rPr>
          <w:color w:val="000000" w:themeColor="text1"/>
        </w:rPr>
      </w:pPr>
      <w:r>
        <w:rPr>
          <w:color w:val="000000" w:themeColor="text1"/>
        </w:rPr>
        <w:t xml:space="preserve">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7 mins of the 1NC and destroys neg ground </w:t>
      </w:r>
    </w:p>
    <w:p w14:paraId="3F851F9F" w14:textId="77777777" w:rsidR="00BA3E3A" w:rsidRDefault="00BA3E3A" w:rsidP="00BA3E3A">
      <w:pPr>
        <w:pStyle w:val="Heading4"/>
        <w:spacing w:line="276" w:lineRule="auto"/>
        <w:ind w:right="-43"/>
        <w:rPr>
          <w:color w:val="000000" w:themeColor="text1"/>
        </w:rPr>
      </w:pPr>
      <w:r>
        <w:rPr>
          <w:color w:val="000000" w:themeColor="text1"/>
        </w:rPr>
        <w:t xml:space="preserve">c] </w:t>
      </w:r>
      <w:proofErr w:type="spellStart"/>
      <w:r>
        <w:rPr>
          <w:color w:val="000000" w:themeColor="text1"/>
        </w:rPr>
        <w:t>irreciprocal</w:t>
      </w:r>
      <w:proofErr w:type="spellEnd"/>
      <w:r>
        <w:rPr>
          <w:color w:val="000000" w:themeColor="text1"/>
        </w:rPr>
        <w:t xml:space="preserve"> – we can’t permute their methods which means they can always </w:t>
      </w:r>
      <w:proofErr w:type="gramStart"/>
      <w:r>
        <w:rPr>
          <w:color w:val="000000" w:themeColor="text1"/>
        </w:rPr>
        <w:t>intrinsic</w:t>
      </w:r>
      <w:proofErr w:type="gramEnd"/>
      <w:r>
        <w:rPr>
          <w:color w:val="000000" w:themeColor="text1"/>
        </w:rPr>
        <w:t xml:space="preserve"> perm or sever which destroys neg ground </w:t>
      </w:r>
    </w:p>
    <w:p w14:paraId="31C69308" w14:textId="77777777" w:rsidR="00BA3E3A" w:rsidRDefault="00BA3E3A" w:rsidP="00BA3E3A">
      <w:pPr>
        <w:pStyle w:val="Heading4"/>
        <w:spacing w:line="276" w:lineRule="auto"/>
        <w:ind w:right="-43"/>
        <w:rPr>
          <w:color w:val="000000" w:themeColor="text1"/>
        </w:rPr>
      </w:pPr>
      <w:r>
        <w:rPr>
          <w:color w:val="000000" w:themeColor="text1"/>
        </w:rPr>
        <w:t xml:space="preserve">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w:t>
      </w:r>
    </w:p>
    <w:p w14:paraId="6F274C12" w14:textId="711AF219" w:rsidR="00BA3E3A" w:rsidRPr="00BD6ABB" w:rsidRDefault="00BA3E3A" w:rsidP="00BA3E3A">
      <w:pPr>
        <w:pStyle w:val="Heading4"/>
        <w:spacing w:line="276" w:lineRule="auto"/>
        <w:ind w:right="-43"/>
        <w:rPr>
          <w:color w:val="000000" w:themeColor="text1"/>
        </w:rPr>
      </w:pPr>
      <w:r>
        <w:rPr>
          <w:color w:val="000000" w:themeColor="text1"/>
        </w:rPr>
        <w:t xml:space="preserve">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180E0081" w14:textId="77777777" w:rsidR="00BA3E3A" w:rsidRPr="00BA3E3A" w:rsidRDefault="00BA3E3A" w:rsidP="00BA3E3A"/>
    <w:p w14:paraId="1BC45D62" w14:textId="6F747D43" w:rsidR="00E42E4C" w:rsidRPr="00D8782E" w:rsidRDefault="00B71267" w:rsidP="00B71267">
      <w:pPr>
        <w:pStyle w:val="Heading2"/>
        <w:rPr>
          <w:rFonts w:asciiTheme="majorHAnsi" w:hAnsiTheme="majorHAnsi" w:cstheme="majorHAnsi"/>
        </w:rPr>
      </w:pPr>
      <w:r w:rsidRPr="00D8782E">
        <w:rPr>
          <w:rFonts w:asciiTheme="majorHAnsi" w:hAnsiTheme="majorHAnsi" w:cstheme="majorHAnsi"/>
        </w:rPr>
        <w:lastRenderedPageBreak/>
        <w:t>Case</w:t>
      </w:r>
    </w:p>
    <w:p w14:paraId="62F66381" w14:textId="7D4816DE" w:rsidR="00B71267" w:rsidRPr="00D8782E" w:rsidRDefault="00B71267" w:rsidP="00B71267">
      <w:pPr>
        <w:pStyle w:val="Heading3"/>
        <w:rPr>
          <w:rFonts w:asciiTheme="majorHAnsi" w:hAnsiTheme="majorHAnsi" w:cstheme="majorHAnsi"/>
        </w:rPr>
      </w:pPr>
      <w:r w:rsidRPr="00D8782E">
        <w:rPr>
          <w:rFonts w:asciiTheme="majorHAnsi" w:hAnsiTheme="majorHAnsi" w:cstheme="majorHAnsi"/>
        </w:rPr>
        <w:lastRenderedPageBreak/>
        <w:t>K OV</w:t>
      </w:r>
    </w:p>
    <w:p w14:paraId="4BBDD76A" w14:textId="51A23BF5" w:rsidR="00B71267" w:rsidRPr="00D8782E" w:rsidRDefault="00B71267" w:rsidP="00B71267">
      <w:pPr>
        <w:rPr>
          <w:rFonts w:asciiTheme="majorHAnsi" w:hAnsiTheme="majorHAnsi" w:cstheme="majorHAnsi"/>
        </w:rPr>
      </w:pPr>
      <w:r w:rsidRPr="00D8782E">
        <w:rPr>
          <w:rFonts w:asciiTheme="majorHAnsi" w:hAnsiTheme="majorHAnsi" w:cstheme="majorHAnsi"/>
        </w:rPr>
        <w:t xml:space="preserve">Our theory of power explains yours – </w:t>
      </w:r>
    </w:p>
    <w:p w14:paraId="57E302D7" w14:textId="49F42D6C" w:rsidR="00B71267" w:rsidRPr="00D8782E" w:rsidRDefault="00B71267" w:rsidP="00B71267">
      <w:pPr>
        <w:pStyle w:val="Heading3"/>
        <w:rPr>
          <w:rFonts w:asciiTheme="majorHAnsi" w:hAnsiTheme="majorHAnsi" w:cstheme="majorHAnsi"/>
        </w:rPr>
      </w:pPr>
      <w:r w:rsidRPr="00D8782E">
        <w:rPr>
          <w:rFonts w:asciiTheme="majorHAnsi" w:hAnsiTheme="majorHAnsi" w:cstheme="majorHAnsi"/>
        </w:rPr>
        <w:lastRenderedPageBreak/>
        <w:t>Reg OV</w:t>
      </w:r>
    </w:p>
    <w:p w14:paraId="462E428F" w14:textId="32E4FDEC" w:rsidR="00B71267" w:rsidRPr="00D8782E" w:rsidRDefault="00B71267" w:rsidP="00B71267">
      <w:pPr>
        <w:rPr>
          <w:rFonts w:asciiTheme="majorHAnsi" w:hAnsiTheme="majorHAnsi" w:cstheme="majorHAnsi"/>
        </w:rPr>
      </w:pPr>
      <w:r w:rsidRPr="00D8782E">
        <w:rPr>
          <w:rFonts w:asciiTheme="majorHAnsi" w:hAnsiTheme="majorHAnsi" w:cstheme="majorHAnsi"/>
        </w:rPr>
        <w:t xml:space="preserve">Presumption – </w:t>
      </w:r>
      <w:r w:rsidRPr="00D8782E">
        <w:rPr>
          <w:rFonts w:asciiTheme="majorHAnsi" w:hAnsiTheme="majorHAnsi" w:cstheme="majorHAnsi"/>
        </w:rPr>
        <w:t xml:space="preserve">Self-reflexivity: The process of debate teaches us to understand opposing viewpoints and further create nuanced strategies through iterative refinement which means it turns the </w:t>
      </w:r>
      <w:proofErr w:type="spellStart"/>
      <w:r w:rsidRPr="00D8782E">
        <w:rPr>
          <w:rFonts w:asciiTheme="majorHAnsi" w:hAnsiTheme="majorHAnsi" w:cstheme="majorHAnsi"/>
        </w:rPr>
        <w:t>aff</w:t>
      </w:r>
      <w:proofErr w:type="spellEnd"/>
      <w:r w:rsidRPr="00D8782E">
        <w:rPr>
          <w:rFonts w:asciiTheme="majorHAnsi" w:hAnsiTheme="majorHAnsi" w:cstheme="majorHAnsi"/>
        </w:rPr>
        <w:t xml:space="preserve"> </w:t>
      </w:r>
    </w:p>
    <w:p w14:paraId="6961F039" w14:textId="0C02CE57" w:rsidR="00B71267" w:rsidRPr="00D8782E" w:rsidRDefault="00B71267" w:rsidP="00B71267">
      <w:pPr>
        <w:rPr>
          <w:rFonts w:asciiTheme="majorHAnsi" w:hAnsiTheme="majorHAnsi" w:cstheme="majorHAnsi"/>
        </w:rPr>
      </w:pPr>
      <w:r w:rsidRPr="00D8782E">
        <w:rPr>
          <w:rFonts w:asciiTheme="majorHAnsi" w:hAnsiTheme="majorHAnsi" w:cstheme="majorHAnsi"/>
        </w:rPr>
        <w:t>Deb good</w:t>
      </w:r>
    </w:p>
    <w:p w14:paraId="0F0353BA" w14:textId="77E6BC9E" w:rsidR="00B71267" w:rsidRPr="00D8782E" w:rsidRDefault="00B71267" w:rsidP="00B71267">
      <w:pPr>
        <w:rPr>
          <w:rFonts w:asciiTheme="majorHAnsi" w:hAnsiTheme="majorHAnsi" w:cstheme="majorHAnsi"/>
        </w:rPr>
      </w:pPr>
      <w:r w:rsidRPr="00D8782E">
        <w:rPr>
          <w:rFonts w:asciiTheme="majorHAnsi" w:hAnsiTheme="majorHAnsi" w:cstheme="majorHAnsi"/>
        </w:rPr>
        <w:t>A</w:t>
      </w:r>
      <w:r w:rsidRPr="00D8782E">
        <w:rPr>
          <w:rFonts w:asciiTheme="majorHAnsi" w:hAnsiTheme="majorHAnsi" w:cstheme="majorHAnsi"/>
        </w:rPr>
        <w:t xml:space="preserve">] Scholarships- Debate gives </w:t>
      </w:r>
      <w:proofErr w:type="gramStart"/>
      <w:r w:rsidRPr="00D8782E">
        <w:rPr>
          <w:rFonts w:asciiTheme="majorHAnsi" w:hAnsiTheme="majorHAnsi" w:cstheme="majorHAnsi"/>
        </w:rPr>
        <w:t>low income</w:t>
      </w:r>
      <w:proofErr w:type="gramEnd"/>
      <w:r w:rsidRPr="00D8782E">
        <w:rPr>
          <w:rFonts w:asciiTheme="majorHAnsi" w:hAnsiTheme="majorHAnsi" w:cstheme="majorHAnsi"/>
        </w:rPr>
        <w:t xml:space="preserve"> debaters the possibility to get scholarships and materially improve their lives. Impact turning debate good is the functional equivalent of impact turning the very livelihood of some people. </w:t>
      </w:r>
    </w:p>
    <w:p w14:paraId="0EAA3487" w14:textId="456C1C9C" w:rsidR="00B71267" w:rsidRPr="00D8782E" w:rsidRDefault="00B71267" w:rsidP="00AF1674">
      <w:pPr>
        <w:rPr>
          <w:rFonts w:asciiTheme="majorHAnsi" w:hAnsiTheme="majorHAnsi" w:cstheme="majorHAnsi"/>
        </w:rPr>
      </w:pPr>
      <w:r w:rsidRPr="00D8782E">
        <w:rPr>
          <w:rFonts w:asciiTheme="majorHAnsi" w:hAnsiTheme="majorHAnsi" w:cstheme="majorHAnsi"/>
        </w:rPr>
        <w:t>b</w:t>
      </w:r>
      <w:r w:rsidRPr="00D8782E">
        <w:rPr>
          <w:rFonts w:asciiTheme="majorHAnsi" w:hAnsiTheme="majorHAnsi" w:cstheme="majorHAnsi"/>
        </w:rPr>
        <w:t xml:space="preserve">] Safety- Debate is a literal home for many identity debaters who cannot come out to their parents or be open about their preferences elsewhere. Proven by many identity teams that I know saying that debate was their ‘second home’. Collapsing debates pedagogical value destroys a safe place for these people </w:t>
      </w:r>
    </w:p>
    <w:sectPr w:rsidR="00B71267" w:rsidRPr="00D878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4A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A3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C15"/>
    <w:rsid w:val="00496BB2"/>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3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67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267"/>
    <w:rsid w:val="00B71625"/>
    <w:rsid w:val="00B75C54"/>
    <w:rsid w:val="00B8710E"/>
    <w:rsid w:val="00B92A93"/>
    <w:rsid w:val="00BA17A8"/>
    <w:rsid w:val="00BA3C33"/>
    <w:rsid w:val="00BA3E3A"/>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88B"/>
    <w:rsid w:val="00D634EA"/>
    <w:rsid w:val="00D713A1"/>
    <w:rsid w:val="00D77956"/>
    <w:rsid w:val="00D80F0C"/>
    <w:rsid w:val="00D8782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32FA84"/>
  <w14:defaultImageDpi w14:val="300"/>
  <w15:docId w15:val="{B78BDFF3-A3A5-B84E-9A09-FD195E551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4A30"/>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1B4A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4A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4A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t"/>
    <w:basedOn w:val="Normal"/>
    <w:next w:val="Normal"/>
    <w:link w:val="Heading4Char"/>
    <w:uiPriority w:val="9"/>
    <w:unhideWhenUsed/>
    <w:qFormat/>
    <w:rsid w:val="001B4A3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B4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4A30"/>
  </w:style>
  <w:style w:type="character" w:customStyle="1" w:styleId="Heading1Char">
    <w:name w:val="Heading 1 Char"/>
    <w:aliases w:val="Pocket Char"/>
    <w:basedOn w:val="DefaultParagraphFont"/>
    <w:link w:val="Heading1"/>
    <w:uiPriority w:val="9"/>
    <w:rsid w:val="001B4A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4A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B4A3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B4A30"/>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4A30"/>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8."/>
    <w:basedOn w:val="DefaultParagraphFont"/>
    <w:uiPriority w:val="1"/>
    <w:qFormat/>
    <w:rsid w:val="001B4A30"/>
    <w:rPr>
      <w:b w:val="0"/>
      <w:sz w:val="28"/>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1B4A30"/>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1B4A3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B4A30"/>
    <w:rPr>
      <w:color w:val="auto"/>
      <w:u w:val="none"/>
    </w:rPr>
  </w:style>
  <w:style w:type="paragraph" w:styleId="DocumentMap">
    <w:name w:val="Document Map"/>
    <w:basedOn w:val="Normal"/>
    <w:link w:val="DocumentMapChar"/>
    <w:uiPriority w:val="99"/>
    <w:semiHidden/>
    <w:unhideWhenUsed/>
    <w:rsid w:val="001B4A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4A30"/>
    <w:rPr>
      <w:rFonts w:ascii="Lucida Grande" w:hAnsi="Lucida Grande" w:cs="Lucida Grande"/>
    </w:rPr>
  </w:style>
  <w:style w:type="paragraph" w:customStyle="1" w:styleId="textbold">
    <w:name w:val="text bold"/>
    <w:basedOn w:val="Normal"/>
    <w:link w:val="Emphasis"/>
    <w:uiPriority w:val="20"/>
    <w:qFormat/>
    <w:rsid w:val="00B7126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resolv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5873</Words>
  <Characters>33477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8</cp:revision>
  <dcterms:created xsi:type="dcterms:W3CDTF">2021-12-04T13:30:00Z</dcterms:created>
  <dcterms:modified xsi:type="dcterms:W3CDTF">2021-12-04T14:21:00Z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