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23E04" w14:textId="77777777" w:rsidR="00006201" w:rsidRDefault="00006201" w:rsidP="00006201">
      <w:pPr>
        <w:pStyle w:val="Heading2"/>
      </w:pPr>
      <w:r>
        <w:t>NC</w:t>
      </w:r>
    </w:p>
    <w:p w14:paraId="4101FFF6" w14:textId="77777777" w:rsidR="00006201" w:rsidRDefault="00006201" w:rsidP="00006201">
      <w:pPr>
        <w:pStyle w:val="Heading3"/>
      </w:pPr>
      <w:r>
        <w:t>1</w:t>
      </w:r>
    </w:p>
    <w:p w14:paraId="04C55869" w14:textId="77777777" w:rsidR="00006201" w:rsidRDefault="00006201" w:rsidP="00006201">
      <w:pPr>
        <w:pStyle w:val="Heading4"/>
      </w:pPr>
      <w:r>
        <w:t xml:space="preserve">Interpretation: The affirmative debater may only defend that the member states of the WTO ought to reduce intellectual property protections for medicines. </w:t>
      </w:r>
      <w:r w:rsidRPr="009B40A5">
        <w:rPr>
          <w:u w:val="single"/>
        </w:rPr>
        <w:t>To clarify</w:t>
      </w:r>
      <w:r>
        <w:t>- the aff cannot garner offense from anything beyond the resolution</w:t>
      </w:r>
    </w:p>
    <w:p w14:paraId="26CA161D" w14:textId="42AA8CAF" w:rsidR="00006201" w:rsidRDefault="00006201" w:rsidP="00006201">
      <w:pPr>
        <w:pStyle w:val="Heading4"/>
        <w:rPr>
          <w:color w:val="000000" w:themeColor="text1"/>
        </w:rPr>
      </w:pPr>
      <w:r>
        <w:t xml:space="preserve">Violation: </w:t>
      </w:r>
      <w:r w:rsidR="002B356D">
        <w:t>they say abolish all intellectual property in their advocacy</w:t>
      </w:r>
    </w:p>
    <w:p w14:paraId="31BF1E51" w14:textId="77777777" w:rsidR="00006201" w:rsidRDefault="00006201" w:rsidP="00006201">
      <w:pPr>
        <w:pStyle w:val="Heading4"/>
      </w:pPr>
      <w:r>
        <w:t>Standards:</w:t>
      </w:r>
    </w:p>
    <w:p w14:paraId="0BFAE3B8" w14:textId="77777777" w:rsidR="00006201" w:rsidRDefault="00006201" w:rsidP="00006201">
      <w:pPr>
        <w:pStyle w:val="Heading4"/>
      </w:pPr>
      <w:r>
        <w:t xml:space="preserve">1] Limits- they can add </w:t>
      </w:r>
      <w:r w:rsidRPr="001B794C">
        <w:rPr>
          <w:u w:val="single"/>
        </w:rPr>
        <w:t>any random non topical action</w:t>
      </w:r>
      <w:r>
        <w:t xml:space="preserve"> to the plan which explodes neg prep burdens- l</w:t>
      </w:r>
      <w:r w:rsidRPr="005F3BCD">
        <w:t>imits key to reciprocal engagement since they create a caselist for neg prep</w:t>
      </w:r>
      <w:r>
        <w:t xml:space="preserve">- </w:t>
      </w:r>
      <w:r w:rsidRPr="001B794C">
        <w:rPr>
          <w:u w:val="single"/>
        </w:rPr>
        <w:t>supercharged</w:t>
      </w:r>
      <w:r>
        <w:t xml:space="preserve"> by the lack of a stasis point</w:t>
      </w:r>
    </w:p>
    <w:p w14:paraId="32FEB89A" w14:textId="77777777" w:rsidR="00006201" w:rsidRDefault="00006201" w:rsidP="00006201">
      <w:pPr>
        <w:pStyle w:val="Heading4"/>
      </w:pPr>
      <w:r>
        <w:t xml:space="preserve">2] Ground- their model allows them to artificially inflate their ground by fiating actions that </w:t>
      </w:r>
      <w:r w:rsidRPr="001B794C">
        <w:rPr>
          <w:u w:val="single"/>
        </w:rPr>
        <w:t>solve potential solvency deficits</w:t>
      </w:r>
      <w:r>
        <w:t xml:space="preserve">- takes away core generics like infrastructure, scale up, quality, circumvention and more- ground controls the IL to engagement </w:t>
      </w:r>
    </w:p>
    <w:p w14:paraId="70FCAC9B" w14:textId="77777777" w:rsidR="00006201" w:rsidRDefault="00006201" w:rsidP="00006201">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876AD26" w14:textId="77777777" w:rsidR="00006201" w:rsidRDefault="00006201" w:rsidP="00006201">
      <w:pPr>
        <w:pStyle w:val="Heading4"/>
      </w:pPr>
      <w:r>
        <w:t>Drop the debater – a] deter future abuse and b] set better norms for debate.</w:t>
      </w:r>
    </w:p>
    <w:p w14:paraId="6BDD4193" w14:textId="77777777" w:rsidR="00006201" w:rsidRDefault="00006201" w:rsidP="00006201">
      <w:pPr>
        <w:pStyle w:val="Heading4"/>
      </w:pPr>
      <w:r>
        <w:t>Competing interps – [a] reasonability is arbitrary and encourages judge intervention since there’s no clear norm, [b] it creates a race to the top where we create the best possible norms for debate.</w:t>
      </w:r>
    </w:p>
    <w:p w14:paraId="22299C24" w14:textId="77777777" w:rsidR="00006201" w:rsidRDefault="00006201" w:rsidP="0000620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5A99D66" w14:textId="432D98AA" w:rsidR="00006201" w:rsidRDefault="00006201" w:rsidP="00006201">
      <w:pPr>
        <w:pStyle w:val="Heading3"/>
      </w:pPr>
      <w:r>
        <w:t>2</w:t>
      </w:r>
    </w:p>
    <w:p w14:paraId="77F0638E" w14:textId="4D109FB0" w:rsidR="007F3953" w:rsidRPr="001D453F" w:rsidRDefault="007F3953" w:rsidP="007F3953">
      <w:pPr>
        <w:pStyle w:val="Heading4"/>
        <w:rPr>
          <w:rFonts w:asciiTheme="minorHAnsi" w:hAnsiTheme="minorHAnsi" w:cstheme="minorHAnsi"/>
        </w:rPr>
      </w:pPr>
      <w:r w:rsidRPr="001D453F">
        <w:rPr>
          <w:rStyle w:val="Style13ptBold"/>
          <w:rFonts w:asciiTheme="minorHAnsi" w:hAnsiTheme="minorHAnsi" w:cstheme="minorHAnsi"/>
          <w:b/>
        </w:rPr>
        <w:t xml:space="preserve">The ROTB is to determine whether the impacts of the Aff policy are good </w:t>
      </w:r>
      <w:r>
        <w:rPr>
          <w:rStyle w:val="Style13ptBold"/>
          <w:rFonts w:asciiTheme="minorHAnsi" w:hAnsiTheme="minorHAnsi" w:cstheme="minorHAnsi"/>
          <w:b/>
        </w:rPr>
        <w:t xml:space="preserve">– </w:t>
      </w:r>
      <w:r w:rsidRPr="001D453F">
        <w:rPr>
          <w:rFonts w:asciiTheme="minorHAnsi" w:hAnsiTheme="minorHAnsi" w:cstheme="minorHAnsi"/>
        </w:rPr>
        <w:t>Role playing is key to better tackle problems of oppression and create tangible solutions.</w:t>
      </w:r>
      <w:r w:rsidR="00C731E1">
        <w:rPr>
          <w:rFonts w:asciiTheme="minorHAnsi" w:hAnsiTheme="minorHAnsi" w:cstheme="minorHAnsi"/>
        </w:rPr>
        <w:t xml:space="preserve"> Anything else is self-serving and arbitrary.</w:t>
      </w:r>
    </w:p>
    <w:p w14:paraId="5C28277C" w14:textId="77777777" w:rsidR="007F3953" w:rsidRPr="001D453F" w:rsidRDefault="007F3953" w:rsidP="007F3953">
      <w:pPr>
        <w:rPr>
          <w:rFonts w:asciiTheme="minorHAnsi" w:eastAsia="Arial" w:hAnsiTheme="minorHAnsi" w:cstheme="minorHAnsi"/>
          <w:b/>
          <w:bCs/>
          <w:sz w:val="12"/>
          <w:szCs w:val="12"/>
        </w:rPr>
      </w:pPr>
      <w:r w:rsidRPr="001D453F">
        <w:rPr>
          <w:rStyle w:val="Style13ptBold"/>
          <w:rFonts w:asciiTheme="minorHAnsi" w:hAnsiTheme="minorHAnsi" w:cstheme="minorHAnsi"/>
          <w:color w:val="000000" w:themeColor="text1"/>
          <w:szCs w:val="28"/>
        </w:rPr>
        <w:t>Nixon 2K</w:t>
      </w:r>
      <w:r w:rsidRPr="001D453F">
        <w:rPr>
          <w:rFonts w:asciiTheme="minorHAnsi" w:hAnsiTheme="minorHAnsi" w:cstheme="minorHAnsi"/>
          <w:b/>
          <w:szCs w:val="26"/>
        </w:rPr>
        <w:t xml:space="preserve"> </w:t>
      </w:r>
      <w:r w:rsidRPr="001D453F">
        <w:rPr>
          <w:rFonts w:asciiTheme="minorHAnsi" w:hAnsiTheme="minorHAnsi" w:cstheme="minorHAnsi"/>
          <w:sz w:val="16"/>
          <w:szCs w:val="16"/>
        </w:rPr>
        <w:t xml:space="preserve">Makani Themba-Nixon, Executive Director of The Praxis Project. “Changing the Rules: What Public Policy Means for Organizing.” </w:t>
      </w:r>
      <w:r w:rsidRPr="001D453F">
        <w:rPr>
          <w:rFonts w:asciiTheme="minorHAnsi" w:hAnsiTheme="minorHAnsi" w:cstheme="minorHAnsi"/>
          <w:sz w:val="16"/>
          <w:szCs w:val="16"/>
          <w:lang w:val="fr-FR"/>
        </w:rPr>
        <w:t>Colorlines 3.2</w:t>
      </w:r>
      <w:r w:rsidRPr="001D453F">
        <w:rPr>
          <w:rFonts w:asciiTheme="minorHAnsi" w:hAnsiTheme="minorHAnsi" w:cstheme="minorHAnsi"/>
          <w:sz w:val="16"/>
          <w:szCs w:val="16"/>
        </w:rPr>
        <w:t>, 2000. Organic Intellectual</w:t>
      </w:r>
    </w:p>
    <w:p w14:paraId="47468886" w14:textId="3AF4577B" w:rsidR="007F3953" w:rsidRPr="007F3953" w:rsidRDefault="007F3953" w:rsidP="007F3953">
      <w:pPr>
        <w:rPr>
          <w:rFonts w:asciiTheme="minorHAnsi" w:hAnsiTheme="minorHAnsi" w:cstheme="minorHAnsi"/>
          <w:sz w:val="12"/>
          <w:szCs w:val="12"/>
        </w:rPr>
      </w:pPr>
      <w:r w:rsidRPr="001D453F">
        <w:rPr>
          <w:rFonts w:asciiTheme="minorHAnsi" w:hAnsiTheme="minorHAnsi" w:cstheme="minorHAnsi"/>
          <w:sz w:val="12"/>
          <w:szCs w:val="12"/>
        </w:rPr>
        <w:t>Getting It in Writing Much of the work of framing what we stand for takes place in the shaping of demands.</w:t>
      </w:r>
      <w:r w:rsidRPr="001D453F">
        <w:rPr>
          <w:rFonts w:asciiTheme="minorHAnsi" w:hAnsiTheme="minorHAnsi" w:cstheme="minorHAnsi"/>
          <w:sz w:val="18"/>
        </w:rPr>
        <w:t xml:space="preserve"> </w:t>
      </w:r>
      <w:r w:rsidRPr="001D453F">
        <w:rPr>
          <w:rStyle w:val="Emphasis"/>
          <w:rFonts w:asciiTheme="minorHAnsi" w:hAnsiTheme="minorHAnsi" w:cstheme="minorHAnsi"/>
          <w:color w:val="000000" w:themeColor="text1"/>
        </w:rPr>
        <w:t xml:space="preserve">By getting into </w:t>
      </w:r>
      <w:r w:rsidRPr="001D453F">
        <w:rPr>
          <w:rFonts w:asciiTheme="minorHAnsi" w:hAnsiTheme="minorHAnsi" w:cstheme="minorHAnsi"/>
          <w:sz w:val="12"/>
          <w:szCs w:val="12"/>
        </w:rPr>
        <w:t xml:space="preserve">the </w:t>
      </w:r>
      <w:r w:rsidRPr="00001975">
        <w:rPr>
          <w:rStyle w:val="Emphasis"/>
          <w:rFonts w:asciiTheme="minorHAnsi" w:hAnsiTheme="minorHAnsi" w:cstheme="minorHAnsi"/>
          <w:color w:val="000000" w:themeColor="text1"/>
          <w:highlight w:val="green"/>
        </w:rPr>
        <w:t xml:space="preserve">policy </w:t>
      </w:r>
      <w:r w:rsidRPr="001D453F">
        <w:rPr>
          <w:rStyle w:val="Emphasis"/>
          <w:rFonts w:asciiTheme="minorHAnsi" w:hAnsiTheme="minorHAnsi" w:cstheme="minorHAnsi"/>
          <w:b w:val="0"/>
          <w:color w:val="000000" w:themeColor="text1"/>
          <w:sz w:val="12"/>
          <w:szCs w:val="12"/>
        </w:rPr>
        <w:t>arena</w:t>
      </w:r>
      <w:r w:rsidRPr="001D453F">
        <w:rPr>
          <w:rStyle w:val="Emphasis"/>
          <w:rFonts w:asciiTheme="minorHAnsi" w:hAnsiTheme="minorHAnsi" w:cstheme="minorHAnsi"/>
          <w:color w:val="000000" w:themeColor="text1"/>
        </w:rPr>
        <w:t xml:space="preserve"> in a proactive manner</w:t>
      </w:r>
      <w:r w:rsidRPr="001D453F">
        <w:rPr>
          <w:rFonts w:asciiTheme="minorHAnsi" w:hAnsiTheme="minorHAnsi" w:cstheme="minorHAnsi"/>
          <w:sz w:val="12"/>
          <w:szCs w:val="12"/>
        </w:rPr>
        <w:t>, we can take our demands to the next level.</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 xml:space="preserve">Our </w:t>
      </w:r>
      <w:r w:rsidRPr="00001975">
        <w:rPr>
          <w:rStyle w:val="Emphasis"/>
          <w:rFonts w:asciiTheme="minorHAnsi" w:hAnsiTheme="minorHAnsi" w:cstheme="minorHAnsi"/>
          <w:color w:val="000000" w:themeColor="text1"/>
          <w:highlight w:val="green"/>
        </w:rPr>
        <w:t>demands can become law, with</w:t>
      </w:r>
      <w:r w:rsidRPr="001D453F">
        <w:rPr>
          <w:rStyle w:val="Emphasis"/>
          <w:rFonts w:asciiTheme="minorHAnsi" w:hAnsiTheme="minorHAnsi" w:cstheme="minorHAnsi"/>
          <w:color w:val="000000" w:themeColor="text1"/>
        </w:rPr>
        <w:t xml:space="preserve"> real </w:t>
      </w:r>
      <w:r w:rsidRPr="00001975">
        <w:rPr>
          <w:rStyle w:val="Emphasis"/>
          <w:rFonts w:asciiTheme="minorHAnsi" w:hAnsiTheme="minorHAnsi" w:cstheme="minorHAnsi"/>
          <w:color w:val="000000" w:themeColor="text1"/>
          <w:highlight w:val="green"/>
        </w:rPr>
        <w:t>consequences</w:t>
      </w:r>
      <w:r w:rsidRPr="001D453F">
        <w:rPr>
          <w:rFonts w:asciiTheme="minorHAnsi" w:hAnsiTheme="minorHAnsi" w:cstheme="minorHAnsi"/>
          <w:sz w:val="12"/>
          <w:szCs w:val="12"/>
        </w:rPr>
        <w:t xml:space="preserve"> if the agreement is broken. After all the organizing, press work, and effort, a group should leave a decision maker with more than a handshake and his or her word. Of course</w:t>
      </w:r>
      <w:r w:rsidRPr="001D453F">
        <w:rPr>
          <w:rStyle w:val="Emphasis"/>
          <w:rFonts w:asciiTheme="minorHAnsi" w:hAnsiTheme="minorHAnsi" w:cstheme="minorHAnsi"/>
          <w:color w:val="000000" w:themeColor="text1"/>
        </w:rPr>
        <w:t xml:space="preserve">, this </w:t>
      </w:r>
      <w:r w:rsidRPr="00001975">
        <w:rPr>
          <w:rStyle w:val="Emphasis"/>
          <w:rFonts w:asciiTheme="minorHAnsi" w:hAnsiTheme="minorHAnsi" w:cstheme="minorHAnsi"/>
          <w:color w:val="000000" w:themeColor="text1"/>
          <w:highlight w:val="green"/>
        </w:rPr>
        <w:t>work requires</w:t>
      </w:r>
      <w:r w:rsidRPr="001D453F">
        <w:rPr>
          <w:rFonts w:asciiTheme="minorHAnsi" w:hAnsiTheme="minorHAnsi" w:cstheme="minorHAnsi"/>
          <w:sz w:val="18"/>
        </w:rPr>
        <w:t xml:space="preserve"> </w:t>
      </w:r>
      <w:r w:rsidRPr="001D453F">
        <w:rPr>
          <w:rFonts w:asciiTheme="minorHAnsi" w:hAnsiTheme="minorHAnsi" w:cstheme="minorHAnsi"/>
          <w:sz w:val="12"/>
          <w:szCs w:val="12"/>
        </w:rPr>
        <w:t xml:space="preserve">a certain amount of </w:t>
      </w:r>
      <w:r w:rsidRPr="001D453F">
        <w:rPr>
          <w:rFonts w:asciiTheme="minorHAnsi" w:hAnsiTheme="minorHAnsi" w:cstheme="minorHAnsi"/>
          <w:bCs/>
          <w:sz w:val="12"/>
          <w:szCs w:val="12"/>
        </w:rPr>
        <w:t>interaction with "the suits,"</w:t>
      </w:r>
      <w:r w:rsidRPr="001D453F">
        <w:rPr>
          <w:rFonts w:asciiTheme="minorHAnsi" w:hAnsiTheme="minorHAnsi" w:cstheme="minorHAnsi"/>
          <w:sz w:val="12"/>
          <w:szCs w:val="12"/>
        </w:rPr>
        <w:t xml:space="preserve"> as well as </w:t>
      </w:r>
      <w:r w:rsidRPr="00001975">
        <w:rPr>
          <w:rStyle w:val="Emphasis"/>
          <w:rFonts w:asciiTheme="minorHAnsi" w:hAnsiTheme="minorHAnsi" w:cstheme="minorHAnsi"/>
          <w:color w:val="000000" w:themeColor="text1"/>
          <w:highlight w:val="green"/>
        </w:rPr>
        <w:t>struggles</w:t>
      </w:r>
      <w:r w:rsidRPr="001D453F">
        <w:rPr>
          <w:rStyle w:val="Emphasis"/>
          <w:rFonts w:asciiTheme="minorHAnsi" w:hAnsiTheme="minorHAnsi" w:cstheme="minorHAnsi"/>
          <w:color w:val="000000" w:themeColor="text1"/>
        </w:rPr>
        <w:t xml:space="preserve"> with</w:t>
      </w:r>
      <w:r w:rsidRPr="001D453F">
        <w:rPr>
          <w:rFonts w:asciiTheme="minorHAnsi" w:hAnsiTheme="minorHAnsi" w:cstheme="minorHAnsi"/>
        </w:rPr>
        <w:t xml:space="preserve"> </w:t>
      </w:r>
      <w:r w:rsidRPr="001D453F">
        <w:rPr>
          <w:rFonts w:asciiTheme="minorHAnsi" w:hAnsiTheme="minorHAnsi" w:cstheme="minorHAnsi"/>
          <w:sz w:val="12"/>
          <w:szCs w:val="12"/>
        </w:rPr>
        <w:t>the</w:t>
      </w:r>
      <w:r w:rsidRPr="001D453F">
        <w:rPr>
          <w:rStyle w:val="Emphasis"/>
          <w:rFonts w:asciiTheme="minorHAnsi" w:hAnsiTheme="minorHAnsi" w:cstheme="minorHAnsi"/>
          <w:color w:val="000000" w:themeColor="text1"/>
        </w:rPr>
        <w:t xml:space="preserve"> bureaucracy,</w:t>
      </w:r>
      <w:r w:rsidRPr="001D453F">
        <w:rPr>
          <w:rFonts w:asciiTheme="minorHAnsi" w:hAnsiTheme="minorHAnsi" w:cstheme="minorHAnsi"/>
        </w:rPr>
        <w:t xml:space="preserve"> </w:t>
      </w:r>
      <w:r w:rsidRPr="001D453F">
        <w:rPr>
          <w:rFonts w:asciiTheme="minorHAnsi" w:hAnsiTheme="minorHAnsi" w:cstheme="minorHAnsi"/>
          <w:sz w:val="12"/>
          <w:szCs w:val="12"/>
        </w:rPr>
        <w:t>the</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 xml:space="preserve">technical language, </w:t>
      </w:r>
      <w:r w:rsidRPr="00001975">
        <w:rPr>
          <w:rStyle w:val="Emphasis"/>
          <w:rFonts w:asciiTheme="minorHAnsi" w:hAnsiTheme="minorHAnsi" w:cstheme="minorHAnsi"/>
          <w:color w:val="000000" w:themeColor="text1"/>
          <w:highlight w:val="green"/>
        </w:rPr>
        <w:t>and</w:t>
      </w:r>
      <w:r w:rsidRPr="001D453F">
        <w:rPr>
          <w:rFonts w:asciiTheme="minorHAnsi" w:hAnsiTheme="minorHAnsi" w:cstheme="minorHAnsi"/>
        </w:rPr>
        <w:t xml:space="preserve"> </w:t>
      </w:r>
      <w:r w:rsidRPr="001D453F">
        <w:rPr>
          <w:rFonts w:asciiTheme="minorHAnsi" w:hAnsiTheme="minorHAnsi" w:cstheme="minorHAnsi"/>
          <w:sz w:val="12"/>
          <w:szCs w:val="12"/>
        </w:rPr>
        <w:t>the all-too-common</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resistance by decision makers</w:t>
      </w:r>
      <w:r w:rsidRPr="001D453F">
        <w:rPr>
          <w:rFonts w:asciiTheme="minorHAnsi" w:hAnsiTheme="minorHAnsi" w:cstheme="minorHAnsi"/>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policy work</w:t>
      </w:r>
      <w:r w:rsidRPr="001D453F">
        <w:rPr>
          <w:rFonts w:asciiTheme="minorHAnsi" w:hAnsiTheme="minorHAnsi" w:cstheme="minorHAnsi"/>
          <w:sz w:val="12"/>
          <w:szCs w:val="12"/>
        </w:rPr>
        <w:t xml:space="preserve"> is just one tool in our organizing arsenal, but it </w:t>
      </w:r>
      <w:r w:rsidRPr="00001975">
        <w:rPr>
          <w:rStyle w:val="Emphasis"/>
          <w:rFonts w:asciiTheme="minorHAnsi" w:hAnsiTheme="minorHAnsi" w:cstheme="minorHAnsi"/>
          <w:color w:val="000000" w:themeColor="text1"/>
          <w:highlight w:val="green"/>
        </w:rPr>
        <w:t>is a tool we</w:t>
      </w:r>
      <w:r w:rsidRPr="001D453F">
        <w:rPr>
          <w:rFonts w:asciiTheme="minorHAnsi" w:hAnsiTheme="minorHAnsi" w:cstheme="minorHAnsi"/>
        </w:rPr>
        <w:t xml:space="preserve"> </w:t>
      </w:r>
      <w:r w:rsidRPr="001D453F">
        <w:rPr>
          <w:rFonts w:asciiTheme="minorHAnsi" w:hAnsiTheme="minorHAnsi" w:cstheme="minorHAnsi"/>
          <w:sz w:val="12"/>
          <w:szCs w:val="12"/>
        </w:rPr>
        <w:t xml:space="preserve">simply </w:t>
      </w:r>
      <w:r w:rsidRPr="00001975">
        <w:rPr>
          <w:rStyle w:val="Emphasis"/>
          <w:rFonts w:asciiTheme="minorHAnsi" w:hAnsiTheme="minorHAnsi" w:cstheme="minorHAnsi"/>
          <w:color w:val="000000" w:themeColor="text1"/>
          <w:highlight w:val="green"/>
        </w:rPr>
        <w:t>can't</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 xml:space="preserve">afford to </w:t>
      </w:r>
      <w:r w:rsidRPr="00001975">
        <w:rPr>
          <w:rStyle w:val="Emphasis"/>
          <w:rFonts w:asciiTheme="minorHAnsi" w:hAnsiTheme="minorHAnsi" w:cstheme="minorHAnsi"/>
          <w:color w:val="000000" w:themeColor="text1"/>
          <w:highlight w:val="green"/>
        </w:rPr>
        <w:t>ignore</w:t>
      </w:r>
      <w:r w:rsidRPr="001D453F">
        <w:rPr>
          <w:rFonts w:asciiTheme="minorHAnsi" w:hAnsiTheme="minorHAnsi" w:cstheme="minorHAnsi"/>
          <w:sz w:val="12"/>
          <w:szCs w:val="12"/>
        </w:rPr>
        <w:t xml:space="preserve">. Making policy work an integral part of organizing will require a certain amount of retrofitting. </w:t>
      </w:r>
      <w:r w:rsidRPr="00001975">
        <w:rPr>
          <w:rStyle w:val="Emphasis"/>
          <w:rFonts w:asciiTheme="minorHAnsi" w:hAnsiTheme="minorHAnsi" w:cstheme="minorHAnsi"/>
          <w:color w:val="000000" w:themeColor="text1"/>
          <w:highlight w:val="green"/>
        </w:rPr>
        <w:t>We</w:t>
      </w:r>
      <w:r w:rsidRPr="001D453F">
        <w:rPr>
          <w:rFonts w:asciiTheme="minorHAnsi" w:hAnsiTheme="minorHAnsi" w:cstheme="minorHAnsi"/>
          <w:sz w:val="12"/>
          <w:szCs w:val="12"/>
        </w:rPr>
        <w:t xml:space="preserve"> will</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need</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 xml:space="preserve">to develop the capacity </w:t>
      </w:r>
      <w:r w:rsidRPr="00001975">
        <w:rPr>
          <w:rStyle w:val="Emphasis"/>
          <w:rFonts w:asciiTheme="minorHAnsi" w:hAnsiTheme="minorHAnsi" w:cstheme="minorHAnsi"/>
          <w:color w:val="000000" w:themeColor="text1"/>
          <w:highlight w:val="green"/>
        </w:rPr>
        <w:t>to translate</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our</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infor</w:t>
      </w:r>
      <w:r w:rsidRPr="001D453F">
        <w:rPr>
          <w:rStyle w:val="Emphasis"/>
          <w:rFonts w:asciiTheme="minorHAnsi" w:hAnsiTheme="minorHAnsi" w:cstheme="minorHAnsi"/>
          <w:color w:val="000000" w:themeColor="text1"/>
        </w:rPr>
        <w:t>mation</w:t>
      </w:r>
      <w:r w:rsidRPr="001D453F">
        <w:rPr>
          <w:rFonts w:asciiTheme="minorHAnsi" w:hAnsiTheme="minorHAnsi" w:cstheme="minorHAnsi"/>
          <w:sz w:val="12"/>
          <w:szCs w:val="12"/>
        </w:rPr>
        <w:t xml:space="preserve">, data, stories that are designed </w:t>
      </w:r>
      <w:r w:rsidRPr="00001975">
        <w:rPr>
          <w:rStyle w:val="Emphasis"/>
          <w:rFonts w:asciiTheme="minorHAnsi" w:hAnsiTheme="minorHAnsi" w:cstheme="minorHAnsi"/>
          <w:color w:val="000000" w:themeColor="text1"/>
          <w:highlight w:val="green"/>
        </w:rPr>
        <w:t>to affect the public conversation [and]</w:t>
      </w:r>
      <w:r w:rsidRPr="001D453F">
        <w:rPr>
          <w:rFonts w:asciiTheme="minorHAnsi" w:hAnsiTheme="minorHAnsi" w:cstheme="minorHAnsi"/>
        </w:rPr>
        <w:t xml:space="preserve">. </w:t>
      </w:r>
      <w:r w:rsidRPr="001D453F">
        <w:rPr>
          <w:rFonts w:asciiTheme="minorHAnsi" w:hAnsiTheme="minorHAnsi" w:cstheme="minorHAnsi"/>
          <w:sz w:val="12"/>
          <w:szCs w:val="12"/>
        </w:rPr>
        <w:t xml:space="preserve">Perhaps most important, we will need to move beyond fighting problems and on </w:t>
      </w:r>
      <w:r w:rsidRPr="001D453F">
        <w:rPr>
          <w:rStyle w:val="Emphasis"/>
          <w:rFonts w:asciiTheme="minorHAnsi" w:hAnsiTheme="minorHAnsi" w:cstheme="minorHAnsi"/>
          <w:color w:val="000000" w:themeColor="text1"/>
        </w:rPr>
        <w:t xml:space="preserve">to </w:t>
      </w:r>
      <w:r w:rsidRPr="00001975">
        <w:rPr>
          <w:rStyle w:val="Emphasis"/>
          <w:rFonts w:asciiTheme="minorHAnsi" w:hAnsiTheme="minorHAnsi" w:cstheme="minorHAnsi"/>
          <w:color w:val="000000" w:themeColor="text1"/>
          <w:highlight w:val="green"/>
        </w:rPr>
        <w:t>fram</w:t>
      </w:r>
      <w:r w:rsidRPr="001D453F">
        <w:rPr>
          <w:rStyle w:val="Emphasis"/>
          <w:rFonts w:asciiTheme="minorHAnsi" w:hAnsiTheme="minorHAnsi" w:cstheme="minorHAnsi"/>
          <w:color w:val="000000" w:themeColor="text1"/>
        </w:rPr>
        <w:t>ing</w:t>
      </w:r>
      <w:r w:rsidRPr="00001975">
        <w:rPr>
          <w:rStyle w:val="Emphasis"/>
          <w:rFonts w:asciiTheme="minorHAnsi" w:hAnsiTheme="minorHAnsi" w:cstheme="minorHAnsi"/>
          <w:color w:val="000000" w:themeColor="text1"/>
          <w:highlight w:val="green"/>
        </w:rPr>
        <w:t xml:space="preserve"> solutions</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that bring us closer to our vision of how things should be. And then we must be committed to making it so.</w:t>
      </w:r>
    </w:p>
    <w:p w14:paraId="27081185" w14:textId="77777777" w:rsidR="00006201" w:rsidRDefault="00006201" w:rsidP="00006201">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7B94EF62" w14:textId="77777777" w:rsidR="00006201" w:rsidRPr="004B406B" w:rsidRDefault="00006201" w:rsidP="00006201">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1BB07B2A" w14:textId="77777777" w:rsidR="00006201" w:rsidRPr="00334F58" w:rsidRDefault="00006201" w:rsidP="00006201">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5C71B7C6" w14:textId="77777777" w:rsidR="00006201" w:rsidRPr="00867226" w:rsidRDefault="00006201" w:rsidP="00006201"/>
    <w:p w14:paraId="11A405A4" w14:textId="77777777" w:rsidR="00006201" w:rsidRDefault="00006201" w:rsidP="00006201">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5C792ED5" w14:textId="77777777" w:rsidR="00006201" w:rsidRPr="00AB7043" w:rsidRDefault="00006201" w:rsidP="00006201">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30067B72" w14:textId="77777777" w:rsidR="00006201" w:rsidRDefault="00006201" w:rsidP="00006201">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3BA84A2" w14:textId="77777777" w:rsidR="00006201" w:rsidRDefault="00006201" w:rsidP="00006201">
      <w:pPr>
        <w:rPr>
          <w:sz w:val="16"/>
        </w:rPr>
      </w:pPr>
    </w:p>
    <w:p w14:paraId="257EE184" w14:textId="77777777" w:rsidR="00006201" w:rsidRDefault="00006201" w:rsidP="00006201"/>
    <w:p w14:paraId="0F9E544E" w14:textId="77777777" w:rsidR="00006201" w:rsidRDefault="00006201" w:rsidP="00006201">
      <w:pPr>
        <w:pStyle w:val="Heading4"/>
      </w:pPr>
      <w:r>
        <w:t xml:space="preserve">Pharma Innovation </w:t>
      </w:r>
      <w:r>
        <w:rPr>
          <w:u w:val="single"/>
        </w:rPr>
        <w:t>prevents Extinction</w:t>
      </w:r>
      <w:r>
        <w:t xml:space="preserve"> – checks </w:t>
      </w:r>
      <w:r>
        <w:rPr>
          <w:u w:val="single"/>
        </w:rPr>
        <w:t>new diseases</w:t>
      </w:r>
      <w:r>
        <w:t>.</w:t>
      </w:r>
    </w:p>
    <w:p w14:paraId="4814F586" w14:textId="77777777" w:rsidR="00006201" w:rsidRPr="00343733" w:rsidRDefault="00006201" w:rsidP="00006201">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671BF091" w14:textId="77777777" w:rsidR="00006201" w:rsidRPr="00610247" w:rsidRDefault="00006201" w:rsidP="00006201">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5E8D12E" w14:textId="77777777" w:rsidR="00006201" w:rsidRDefault="00006201" w:rsidP="0000620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FAD97C5" w14:textId="77777777" w:rsidR="00006201" w:rsidRPr="00CB1B2A" w:rsidRDefault="00006201" w:rsidP="0000620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157CEBF" w14:textId="5893C314" w:rsidR="00006201" w:rsidRDefault="00006201" w:rsidP="00006201">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37AFB739" w14:textId="07394610" w:rsidR="00A05956" w:rsidRDefault="00A05956" w:rsidP="00A05956">
      <w:pPr>
        <w:pStyle w:val="Heading3"/>
      </w:pPr>
      <w:r>
        <w:t>3</w:t>
      </w:r>
    </w:p>
    <w:p w14:paraId="5C714DBC" w14:textId="38B3BD9C" w:rsidR="00A05956" w:rsidRPr="005C358A" w:rsidRDefault="00A05956" w:rsidP="00A05956">
      <w:pPr>
        <w:pStyle w:val="Heading4"/>
      </w:pPr>
      <w:r>
        <w:t xml:space="preserve">Counter Method – </w:t>
      </w:r>
      <w:r w:rsidRPr="005C358A">
        <w:t xml:space="preserve">Vote negative for </w:t>
      </w:r>
      <w:r w:rsidRPr="004D6759">
        <w:rPr>
          <w:u w:val="single"/>
        </w:rPr>
        <w:t>communist organizing</w:t>
      </w:r>
      <w:r w:rsidRPr="005C358A">
        <w:t xml:space="preserve"> – that requires </w:t>
      </w:r>
      <w:r w:rsidRPr="004D6759">
        <w:rPr>
          <w:u w:val="single"/>
        </w:rPr>
        <w:t>collective struggle</w:t>
      </w:r>
      <w:r w:rsidRPr="005C358A">
        <w:t xml:space="preserve"> and the establishment of </w:t>
      </w:r>
      <w:r w:rsidRPr="004D6759">
        <w:rPr>
          <w:u w:val="single"/>
        </w:rPr>
        <w:t>centralized organization</w:t>
      </w:r>
      <w:r w:rsidRPr="005C358A">
        <w:t xml:space="preserve"> to inform both </w:t>
      </w:r>
      <w:r w:rsidRPr="004D6759">
        <w:rPr>
          <w:u w:val="single"/>
        </w:rPr>
        <w:t>theory</w:t>
      </w:r>
      <w:r w:rsidRPr="005C358A">
        <w:t xml:space="preserve"> and </w:t>
      </w:r>
      <w:r w:rsidRPr="004D6759">
        <w:rPr>
          <w:u w:val="single"/>
        </w:rPr>
        <w:t>practice</w:t>
      </w:r>
      <w:r w:rsidRPr="005C358A">
        <w:t>.</w:t>
      </w:r>
    </w:p>
    <w:p w14:paraId="01C0050F" w14:textId="77777777" w:rsidR="00A05956" w:rsidRPr="005C358A" w:rsidRDefault="00A05956" w:rsidP="00A05956">
      <w:pPr>
        <w:rPr>
          <w:rStyle w:val="Style13ptBold"/>
        </w:rPr>
      </w:pPr>
      <w:r w:rsidRPr="005C358A">
        <w:rPr>
          <w:rStyle w:val="Style13ptBold"/>
        </w:rPr>
        <w:t>Kuhn ‘18</w:t>
      </w:r>
    </w:p>
    <w:p w14:paraId="3E8EC92C" w14:textId="77777777" w:rsidR="00A05956" w:rsidRPr="0007448B" w:rsidRDefault="00A05956" w:rsidP="00A05956">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8"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3B418AA9" w14:textId="50FE1287" w:rsidR="00A05956" w:rsidRDefault="00A05956" w:rsidP="00A05956">
      <w:pPr>
        <w:rPr>
          <w:sz w:val="12"/>
          <w:szCs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8B3369">
        <w:rPr>
          <w:rStyle w:val="StyleUnderline"/>
          <w:highlight w:val="green"/>
        </w:rPr>
        <w:t>Loose connections</w:t>
      </w:r>
      <w:r w:rsidRPr="004D6759">
        <w:rPr>
          <w:rStyle w:val="StyleUnderline"/>
        </w:rPr>
        <w:t xml:space="preserve"> might </w:t>
      </w:r>
      <w:r w:rsidRPr="008B3369">
        <w:rPr>
          <w:rStyle w:val="StyleUnderline"/>
          <w:highlight w:val="green"/>
        </w:rPr>
        <w:t>suit</w:t>
      </w:r>
      <w:r w:rsidRPr="004D6759">
        <w:rPr>
          <w:rStyle w:val="StyleUnderline"/>
        </w:rPr>
        <w:t xml:space="preserve"> the needs of </w:t>
      </w:r>
      <w:r w:rsidRPr="008B3369">
        <w:rPr>
          <w:rStyle w:val="StyleUnderline"/>
          <w:highlight w:val="green"/>
        </w:rPr>
        <w:t>a</w:t>
      </w:r>
      <w:r w:rsidRPr="0007448B">
        <w:rPr>
          <w:sz w:val="12"/>
        </w:rPr>
        <w:t xml:space="preserve">n </w:t>
      </w:r>
      <w:r w:rsidRPr="004D6759">
        <w:rPr>
          <w:rStyle w:val="StyleUnderline"/>
        </w:rPr>
        <w:t xml:space="preserve">ever more flexible </w:t>
      </w:r>
      <w:r w:rsidRPr="008B3369">
        <w:rPr>
          <w:rStyle w:val="StyleUnderline"/>
          <w:highlight w:val="green"/>
        </w:rPr>
        <w:t>market economy</w:t>
      </w:r>
      <w:r w:rsidRPr="0007448B">
        <w:rPr>
          <w:sz w:val="12"/>
        </w:rPr>
        <w:t xml:space="preserve">, </w:t>
      </w:r>
      <w:r w:rsidRPr="008B3369">
        <w:rPr>
          <w:rStyle w:val="Emphasis"/>
          <w:highlight w:val="green"/>
        </w:rPr>
        <w:t>but not</w:t>
      </w:r>
      <w:r w:rsidRPr="004D6759">
        <w:rPr>
          <w:rStyle w:val="Emphasis"/>
        </w:rPr>
        <w:t xml:space="preserve"> of effective </w:t>
      </w:r>
      <w:r w:rsidRPr="008B3369">
        <w:rPr>
          <w:rStyle w:val="Emphasis"/>
          <w:highlight w:val="green"/>
        </w:rPr>
        <w:t>political organizing</w:t>
      </w:r>
      <w:r w:rsidRPr="0007448B">
        <w:rPr>
          <w:sz w:val="12"/>
        </w:rPr>
        <w:t xml:space="preserve">. To “have contacts” is not enough; you need to do something with them. </w:t>
      </w:r>
      <w:r w:rsidRPr="004D6759">
        <w:rPr>
          <w:rStyle w:val="StyleUnderline"/>
        </w:rPr>
        <w:t xml:space="preserve">And </w:t>
      </w:r>
      <w:r w:rsidRPr="008B3369">
        <w:rPr>
          <w:rStyle w:val="StyleUnderline"/>
          <w:highlight w:val="green"/>
        </w:rPr>
        <w:t>you need to stay committed</w:t>
      </w:r>
      <w:r w:rsidRPr="004D6759">
        <w:rPr>
          <w:rStyle w:val="StyleUnderline"/>
        </w:rPr>
        <w:t xml:space="preserve"> to the projects you initiate</w:t>
      </w:r>
      <w:r w:rsidRPr="0007448B">
        <w:rPr>
          <w:sz w:val="12"/>
        </w:rPr>
        <w:t>. I will try to flesh this out by listing the aspects I consider most important in organizing today.</w:t>
      </w:r>
      <w:r>
        <w:rPr>
          <w:sz w:val="12"/>
        </w:rPr>
        <w:t xml:space="preserve"> </w:t>
      </w:r>
      <w:r w:rsidRPr="00824FAD">
        <w:rPr>
          <w:sz w:val="12"/>
        </w:rPr>
        <w:t xml:space="preserve">1. </w:t>
      </w:r>
      <w:r w:rsidRPr="004D6759">
        <w:rPr>
          <w:rStyle w:val="StyleUnderline"/>
        </w:rPr>
        <w:t xml:space="preserve">We need to </w:t>
      </w:r>
      <w:r w:rsidRPr="008B3369">
        <w:rPr>
          <w:rStyle w:val="StyleUnderline"/>
          <w:highlight w:val="green"/>
        </w:rPr>
        <w:t>leave sectarianism behind</w:t>
      </w:r>
      <w:r w:rsidRPr="00824FAD">
        <w:rPr>
          <w:sz w:val="12"/>
        </w:rPr>
        <w:t xml:space="preserve">. </w:t>
      </w:r>
      <w:r w:rsidRPr="004D6759">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r>
        <w:rPr>
          <w:sz w:val="12"/>
        </w:rPr>
        <w:t xml:space="preserve"> </w:t>
      </w:r>
      <w:r w:rsidRPr="0007448B">
        <w:rPr>
          <w:sz w:val="12"/>
        </w:rPr>
        <w:t xml:space="preserve">2. </w:t>
      </w:r>
      <w:r w:rsidRPr="004D6759">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r>
        <w:rPr>
          <w:sz w:val="12"/>
        </w:rPr>
        <w:t xml:space="preserve"> </w:t>
      </w:r>
      <w:r w:rsidRPr="004D6759">
        <w:rPr>
          <w:rStyle w:val="StyleUnderline"/>
        </w:rPr>
        <w:t xml:space="preserve">A new </w:t>
      </w:r>
      <w:r w:rsidRPr="008B3369">
        <w:rPr>
          <w:rStyle w:val="StyleUnderline"/>
          <w:highlight w:val="green"/>
        </w:rPr>
        <w:t>class politics does not relegate gender</w:t>
      </w:r>
      <w:r w:rsidRPr="0007448B">
        <w:rPr>
          <w:sz w:val="12"/>
        </w:rPr>
        <w:t xml:space="preserve">, </w:t>
      </w:r>
      <w:r w:rsidRPr="008B3369">
        <w:rPr>
          <w:rStyle w:val="StyleUnderline"/>
          <w:highlight w:val="green"/>
        </w:rPr>
        <w:t>race</w:t>
      </w:r>
      <w:r w:rsidRPr="0007448B">
        <w:rPr>
          <w:sz w:val="12"/>
        </w:rPr>
        <w:t xml:space="preserve">, </w:t>
      </w:r>
      <w:r w:rsidRPr="008B3369">
        <w:rPr>
          <w:rStyle w:val="StyleUnderline"/>
          <w:highlight w:val="green"/>
        </w:rPr>
        <w:t>and imperial legacy to</w:t>
      </w:r>
      <w:r w:rsidRPr="004D6759">
        <w:rPr>
          <w:rStyle w:val="StyleUnderline"/>
        </w:rPr>
        <w:t xml:space="preserve"> issues that are </w:t>
      </w:r>
      <w:r w:rsidRPr="008B3369">
        <w:rPr>
          <w:rStyle w:val="StyleUnderline"/>
          <w:highlight w:val="green"/>
        </w:rPr>
        <w:t>supplementary</w:t>
      </w:r>
      <w:r w:rsidRPr="004D6759">
        <w:rPr>
          <w:rStyle w:val="StyleUnderline"/>
        </w:rPr>
        <w:t xml:space="preserve"> to class relations</w:t>
      </w:r>
      <w:r w:rsidRPr="0007448B">
        <w:rPr>
          <w:sz w:val="12"/>
        </w:rPr>
        <w:t xml:space="preserve">. These issues, and the struggles they imply, are an integral part of class relations. In fact, </w:t>
      </w:r>
      <w:r w:rsidRPr="008B3369">
        <w:rPr>
          <w:rStyle w:val="StyleUnderline"/>
          <w:highlight w:val="green"/>
        </w:rPr>
        <w:t>feminist</w:t>
      </w:r>
      <w:r w:rsidRPr="0007448B">
        <w:rPr>
          <w:sz w:val="12"/>
        </w:rPr>
        <w:t xml:space="preserve">, </w:t>
      </w:r>
      <w:r w:rsidRPr="008B3369">
        <w:rPr>
          <w:rStyle w:val="StyleUnderline"/>
          <w:highlight w:val="green"/>
        </w:rPr>
        <w:t>anti-racist</w:t>
      </w:r>
      <w:r w:rsidRPr="0007448B">
        <w:rPr>
          <w:sz w:val="12"/>
        </w:rPr>
        <w:t xml:space="preserve">, </w:t>
      </w:r>
      <w:r w:rsidRPr="008B3369">
        <w:rPr>
          <w:rStyle w:val="StyleUnderline"/>
          <w:highlight w:val="green"/>
        </w:rPr>
        <w:t xml:space="preserve">and anti-colonial struggles </w:t>
      </w:r>
      <w:r w:rsidRPr="008B3369">
        <w:rPr>
          <w:rStyle w:val="Emphasis"/>
          <w:highlight w:val="green"/>
        </w:rPr>
        <w:t>are the base on which</w:t>
      </w:r>
      <w:r w:rsidRPr="004D6759">
        <w:rPr>
          <w:rStyle w:val="Emphasis"/>
        </w:rPr>
        <w:t xml:space="preserve"> effective unified </w:t>
      </w:r>
      <w:r w:rsidRPr="008B3369">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4D6759">
        <w:rPr>
          <w:rStyle w:val="StyleUnderline"/>
        </w:rPr>
        <w:t>It must reveal the overlapping interests of workers as members of the class</w:t>
      </w:r>
      <w:r w:rsidRPr="006423B7">
        <w:rPr>
          <w:sz w:val="12"/>
        </w:rPr>
        <w:t xml:space="preserve">. </w:t>
      </w:r>
      <w:r w:rsidRPr="004D6759">
        <w:rPr>
          <w:rStyle w:val="StyleUnderline"/>
        </w:rPr>
        <w:t>This makes common struggles possible</w:t>
      </w:r>
      <w:r w:rsidRPr="0007448B">
        <w:rPr>
          <w:sz w:val="12"/>
        </w:rPr>
        <w:t>.</w:t>
      </w:r>
      <w:r>
        <w:rPr>
          <w:sz w:val="12"/>
        </w:rPr>
        <w:t xml:space="preserve"> </w:t>
      </w: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4D6759">
        <w:rPr>
          <w:rStyle w:val="StyleUnderline"/>
        </w:rPr>
        <w:t>political activism has become a leisure activity that people engage in or not</w:t>
      </w:r>
      <w:r w:rsidRPr="006423B7">
        <w:rPr>
          <w:sz w:val="12"/>
        </w:rPr>
        <w:t xml:space="preserve">, </w:t>
      </w:r>
      <w:r w:rsidRPr="004D6759">
        <w:rPr>
          <w:rStyle w:val="StyleUnderline"/>
        </w:rPr>
        <w:t>depending on their mood</w:t>
      </w:r>
      <w:r w:rsidRPr="006423B7">
        <w:rPr>
          <w:sz w:val="12"/>
        </w:rPr>
        <w:t xml:space="preserve">, </w:t>
      </w:r>
      <w:r w:rsidRPr="004D6759">
        <w:rPr>
          <w:rStyle w:val="StyleUnderline"/>
        </w:rPr>
        <w:t>the identity they are trying to create for themselves</w:t>
      </w:r>
      <w:r w:rsidRPr="006423B7">
        <w:rPr>
          <w:sz w:val="12"/>
        </w:rPr>
        <w:t xml:space="preserve">, </w:t>
      </w:r>
      <w:r w:rsidRPr="004D6759">
        <w:rPr>
          <w:rStyle w:val="StyleUnderline"/>
        </w:rPr>
        <w:t>or the road of “self-improvement” they have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8B3369">
        <w:rPr>
          <w:rStyle w:val="StyleUnderline"/>
          <w:highlight w:val="green"/>
        </w:rPr>
        <w:t>Radical change is dependent on people</w:t>
      </w:r>
      <w:r w:rsidRPr="004D6759">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4D6759">
        <w:rPr>
          <w:rStyle w:val="StyleUnderline"/>
        </w:rPr>
        <w:t xml:space="preserve">An organization’s </w:t>
      </w:r>
      <w:r w:rsidRPr="008B3369">
        <w:rPr>
          <w:rStyle w:val="StyleUnderline"/>
          <w:highlight w:val="green"/>
        </w:rPr>
        <w:t>efficiency relies on</w:t>
      </w:r>
      <w:r w:rsidRPr="004D6759">
        <w:rPr>
          <w:rStyle w:val="StyleUnderline"/>
        </w:rPr>
        <w:t xml:space="preserve"> the individual </w:t>
      </w:r>
      <w:r w:rsidRPr="008B3369">
        <w:rPr>
          <w:rStyle w:val="StyleUnderline"/>
          <w:highlight w:val="green"/>
        </w:rPr>
        <w:t>qualities of its members</w:t>
      </w:r>
      <w:r w:rsidRPr="0007448B">
        <w:rPr>
          <w:sz w:val="12"/>
        </w:rPr>
        <w:t xml:space="preserve">, that is, </w:t>
      </w:r>
      <w:r w:rsidRPr="008B3369">
        <w:rPr>
          <w:rStyle w:val="Emphasis"/>
          <w:highlight w:val="green"/>
        </w:rPr>
        <w:t>responsibility, reliability, and accountability</w:t>
      </w:r>
      <w:r w:rsidRPr="0007448B">
        <w:rPr>
          <w:sz w:val="12"/>
        </w:rPr>
        <w:t>.</w:t>
      </w:r>
      <w:r>
        <w:rPr>
          <w:sz w:val="12"/>
        </w:rPr>
        <w:t xml:space="preserve"> </w:t>
      </w:r>
      <w:r w:rsidRPr="00986E2D">
        <w:rPr>
          <w:sz w:val="8"/>
          <w:szCs w:val="8"/>
        </w:rPr>
        <w:t>Making Things Concrete</w:t>
      </w:r>
      <w:r>
        <w:rPr>
          <w:sz w:val="8"/>
          <w:szCs w:val="8"/>
        </w:rPr>
        <w:t xml:space="preserve"> </w:t>
      </w:r>
      <w:r w:rsidRPr="004D6759">
        <w:rPr>
          <w:rStyle w:val="StyleUnderline"/>
        </w:rPr>
        <w:t>If we want communism to be more than a pipe dream</w:t>
      </w:r>
      <w:r w:rsidRPr="0007448B">
        <w:rPr>
          <w:sz w:val="12"/>
        </w:rPr>
        <w:t xml:space="preserve">, </w:t>
      </w:r>
      <w:r w:rsidRPr="008B3369">
        <w:rPr>
          <w:rStyle w:val="StyleUnderline"/>
          <w:highlight w:val="green"/>
        </w:rPr>
        <w:t>we have to</w:t>
      </w:r>
      <w:r w:rsidRPr="004D6759">
        <w:rPr>
          <w:rStyle w:val="StyleUnderline"/>
        </w:rPr>
        <w:t xml:space="preserve"> be willing to </w:t>
      </w:r>
      <w:r w:rsidRPr="008B3369">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r>
        <w:rPr>
          <w:sz w:val="12"/>
        </w:rPr>
        <w:t xml:space="preserve"> </w:t>
      </w: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8B3369">
        <w:rPr>
          <w:rStyle w:val="StyleUnderline"/>
          <w:highlight w:val="green"/>
        </w:rPr>
        <w:t>PKK</w:t>
      </w:r>
      <w:r w:rsidRPr="00A027C4">
        <w:rPr>
          <w:sz w:val="12"/>
        </w:rPr>
        <w:t xml:space="preserve">, </w:t>
      </w:r>
      <w:r w:rsidRPr="004D6759">
        <w:rPr>
          <w:rStyle w:val="StyleUnderline"/>
        </w:rPr>
        <w:t xml:space="preserve">have </w:t>
      </w:r>
      <w:r w:rsidRPr="008B3369">
        <w:rPr>
          <w:rStyle w:val="StyleUnderline"/>
          <w:highlight w:val="green"/>
        </w:rPr>
        <w:t>established</w:t>
      </w:r>
      <w:r w:rsidRPr="004D6759">
        <w:rPr>
          <w:rStyle w:val="StyleUnderline"/>
        </w:rPr>
        <w:t xml:space="preserve"> a </w:t>
      </w:r>
      <w:r w:rsidRPr="008B3369">
        <w:rPr>
          <w:rStyle w:val="StyleUnderline"/>
          <w:highlight w:val="green"/>
        </w:rPr>
        <w:t>direct-democratic council</w:t>
      </w:r>
      <w:r w:rsidRPr="004D6759">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r>
        <w:rPr>
          <w:sz w:val="12"/>
        </w:rPr>
        <w:t xml:space="preserve"> </w:t>
      </w: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4D6759">
        <w:rPr>
          <w:rStyle w:val="StyleUnderline"/>
        </w:rPr>
        <w:t xml:space="preserve">the </w:t>
      </w:r>
      <w:r w:rsidRPr="008B3369">
        <w:rPr>
          <w:rStyle w:val="StyleUnderline"/>
          <w:highlight w:val="green"/>
        </w:rPr>
        <w:t>change</w:t>
      </w:r>
      <w:r w:rsidRPr="004D6759">
        <w:rPr>
          <w:rStyle w:val="StyleUnderline"/>
        </w:rPr>
        <w:t xml:space="preserve"> in Rojava comes “from below</w:t>
      </w:r>
      <w:r w:rsidRPr="006423B7">
        <w:rPr>
          <w:sz w:val="12"/>
        </w:rPr>
        <w:t xml:space="preserve">. </w:t>
      </w:r>
      <w:r w:rsidRPr="004D6759">
        <w:rPr>
          <w:rStyle w:val="StyleUnderline"/>
        </w:rPr>
        <w:t xml:space="preserve">It is </w:t>
      </w:r>
      <w:r w:rsidRPr="008B3369">
        <w:rPr>
          <w:rStyle w:val="StyleUnderline"/>
          <w:highlight w:val="green"/>
        </w:rPr>
        <w:t>based on</w:t>
      </w:r>
      <w:r w:rsidRPr="004D6759">
        <w:rPr>
          <w:rStyle w:val="StyleUnderline"/>
        </w:rPr>
        <w:t xml:space="preserve"> the power of </w:t>
      </w:r>
      <w:r w:rsidRPr="008B3369">
        <w:rPr>
          <w:rStyle w:val="StyleUnderline"/>
          <w:highlight w:val="green"/>
        </w:rPr>
        <w:t>the people</w:t>
      </w:r>
      <w:r w:rsidRPr="00A027C4">
        <w:rPr>
          <w:sz w:val="12"/>
        </w:rPr>
        <w:t xml:space="preserve">, no doubt. </w:t>
      </w:r>
      <w:r w:rsidRPr="004D6759">
        <w:rPr>
          <w:rStyle w:val="StyleUnderline"/>
        </w:rPr>
        <w:t>Communes and councils are at the heart of decision-making</w:t>
      </w:r>
      <w:r w:rsidRPr="00A027C4">
        <w:rPr>
          <w:sz w:val="12"/>
        </w:rPr>
        <w:t xml:space="preserve">, that is true. </w:t>
      </w:r>
      <w:r w:rsidRPr="004D6759">
        <w:rPr>
          <w:rStyle w:val="StyleUnderline"/>
        </w:rPr>
        <w:t>But as essential is the following</w:t>
      </w:r>
      <w:r w:rsidRPr="00A027C4">
        <w:rPr>
          <w:sz w:val="12"/>
        </w:rPr>
        <w:t xml:space="preserve">: </w:t>
      </w:r>
      <w:r w:rsidRPr="008B3369">
        <w:rPr>
          <w:rStyle w:val="Emphasis"/>
          <w:highlight w:val="green"/>
        </w:rPr>
        <w:t>None of this would be happening if it wasn’t for a vanguard</w:t>
      </w:r>
      <w:r w:rsidRPr="004D6759">
        <w:rPr>
          <w:rStyle w:val="Emphasis"/>
        </w:rPr>
        <w:t xml:space="preserve"> leading the way</w:t>
      </w:r>
      <w:r w:rsidRPr="00A027C4">
        <w:rPr>
          <w:sz w:val="12"/>
        </w:rPr>
        <w:t>. The revolution in Rojava proves that Leninist vanguardism is correct, not false.</w:t>
      </w:r>
      <w:r>
        <w:rPr>
          <w:sz w:val="12"/>
        </w:rPr>
        <w:t xml:space="preserve"> </w:t>
      </w: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r>
        <w:rPr>
          <w:sz w:val="8"/>
          <w:szCs w:val="8"/>
        </w:rPr>
        <w:t xml:space="preserve"> </w:t>
      </w: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r>
        <w:rPr>
          <w:sz w:val="8"/>
          <w:szCs w:val="8"/>
        </w:rPr>
        <w:t xml:space="preserve"> </w:t>
      </w: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r>
        <w:rPr>
          <w:sz w:val="8"/>
          <w:szCs w:val="8"/>
        </w:rPr>
        <w:t xml:space="preserve"> </w:t>
      </w: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r>
        <w:rPr>
          <w:sz w:val="8"/>
          <w:szCs w:val="8"/>
        </w:rPr>
        <w:t xml:space="preserve"> </w:t>
      </w: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r>
        <w:rPr>
          <w:sz w:val="8"/>
          <w:szCs w:val="8"/>
        </w:rPr>
        <w:t xml:space="preserve"> </w:t>
      </w: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8B3369">
        <w:rPr>
          <w:rStyle w:val="StyleUnderline"/>
          <w:highlight w:val="green"/>
        </w:rPr>
        <w:t>To produce according to</w:t>
      </w:r>
      <w:r w:rsidRPr="004D6759">
        <w:rPr>
          <w:rStyle w:val="StyleUnderline"/>
        </w:rPr>
        <w:t xml:space="preserve"> the needs of </w:t>
      </w:r>
      <w:r w:rsidRPr="008B3369">
        <w:rPr>
          <w:rStyle w:val="StyleUnderline"/>
          <w:highlight w:val="green"/>
        </w:rPr>
        <w:t>the people</w:t>
      </w:r>
      <w:r w:rsidRPr="004D6759">
        <w:rPr>
          <w:rStyle w:val="StyleUnderline"/>
        </w:rPr>
        <w:t xml:space="preserve"> rather than the needs of profit </w:t>
      </w:r>
      <w:r w:rsidRPr="008B3369">
        <w:rPr>
          <w:rStyle w:val="StyleUnderline"/>
          <w:highlight w:val="green"/>
        </w:rPr>
        <w:t>requires</w:t>
      </w:r>
      <w:r w:rsidRPr="004D6759">
        <w:rPr>
          <w:rStyle w:val="StyleUnderline"/>
        </w:rPr>
        <w:t xml:space="preserve"> enormous efforts in </w:t>
      </w:r>
      <w:r w:rsidRPr="008B3369">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8B3369">
        <w:rPr>
          <w:rStyle w:val="StyleUnderline"/>
          <w:highlight w:val="green"/>
        </w:rPr>
        <w:t>None</w:t>
      </w:r>
      <w:r w:rsidRPr="004D6759">
        <w:rPr>
          <w:rStyle w:val="StyleUnderline"/>
        </w:rPr>
        <w:t xml:space="preserve"> of this is </w:t>
      </w:r>
      <w:r w:rsidRPr="008B3369">
        <w:rPr>
          <w:rStyle w:val="StyleUnderline"/>
          <w:highlight w:val="green"/>
        </w:rPr>
        <w:t>possible without</w:t>
      </w:r>
      <w:r w:rsidRPr="004D6759">
        <w:rPr>
          <w:rStyle w:val="StyleUnderline"/>
        </w:rPr>
        <w:t xml:space="preserve"> a level of </w:t>
      </w:r>
      <w:r w:rsidRPr="008B3369">
        <w:rPr>
          <w:rStyle w:val="StyleUnderline"/>
          <w:highlight w:val="green"/>
        </w:rPr>
        <w:t>centralization</w:t>
      </w:r>
      <w:r w:rsidRPr="00824FAD">
        <w:t>,</w:t>
      </w:r>
      <w:r w:rsidRPr="00824FAD">
        <w:rPr>
          <w:sz w:val="12"/>
        </w:rPr>
        <w:t xml:space="preserve"> no matter how visceral the reactions are that the word might provoke in some circles.</w:t>
      </w:r>
      <w:r>
        <w:rPr>
          <w:sz w:val="12"/>
        </w:rPr>
        <w:t xml:space="preserve"> </w:t>
      </w:r>
      <w:r w:rsidRPr="00824FAD">
        <w:rPr>
          <w:sz w:val="12"/>
        </w:rPr>
        <w:t xml:space="preserve">Only a council system can combine the centralization required by the complexity of modern societies with participative democracy. Centralization requires formal structures. </w:t>
      </w:r>
      <w:r w:rsidRPr="004D6759">
        <w:rPr>
          <w:rStyle w:val="StyleUnderline"/>
        </w:rPr>
        <w:t xml:space="preserve">Participative </w:t>
      </w:r>
      <w:r w:rsidRPr="008B3369">
        <w:rPr>
          <w:rStyle w:val="StyleUnderline"/>
          <w:highlight w:val="green"/>
        </w:rPr>
        <w:t>democracy requires</w:t>
      </w:r>
      <w:r w:rsidRPr="004D6759">
        <w:rPr>
          <w:rStyle w:val="StyleUnderline"/>
        </w:rPr>
        <w:t xml:space="preserve"> these </w:t>
      </w:r>
      <w:r w:rsidRPr="008B3369">
        <w:rPr>
          <w:rStyle w:val="StyleUnderline"/>
          <w:highlight w:val="green"/>
        </w:rPr>
        <w:t>structures</w:t>
      </w:r>
      <w:r w:rsidRPr="004D6759">
        <w:rPr>
          <w:rStyle w:val="StyleUnderline"/>
        </w:rPr>
        <w:t xml:space="preserve"> to </w:t>
      </w:r>
      <w:r w:rsidRPr="008B3369">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r>
        <w:rPr>
          <w:sz w:val="12"/>
        </w:rPr>
        <w:t xml:space="preserve"> </w:t>
      </w:r>
      <w:r w:rsidRPr="008B3369">
        <w:rPr>
          <w:rStyle w:val="Emphasis"/>
          <w:highlight w:val="green"/>
        </w:rPr>
        <w:t>Romanticizing particular struggles rarely does</w:t>
      </w:r>
      <w:r w:rsidRPr="004D6759">
        <w:rPr>
          <w:rStyle w:val="Emphasis"/>
        </w:rPr>
        <w:t xml:space="preserve"> any </w:t>
      </w:r>
      <w:r w:rsidRPr="008B3369">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4D6759">
        <w:rPr>
          <w:rStyle w:val="StyleUnderline"/>
        </w:rPr>
        <w:t xml:space="preserve">We can only evolve from </w:t>
      </w:r>
      <w:r w:rsidRPr="008B3369">
        <w:rPr>
          <w:rStyle w:val="StyleUnderline"/>
          <w:highlight w:val="green"/>
        </w:rPr>
        <w:t>critical engagement</w:t>
      </w:r>
      <w:r w:rsidRPr="006423B7">
        <w:rPr>
          <w:sz w:val="12"/>
        </w:rPr>
        <w:t xml:space="preserve">. </w:t>
      </w:r>
      <w:r w:rsidRPr="004D6759">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4D6759">
        <w:rPr>
          <w:rStyle w:val="StyleUnderline"/>
        </w:rPr>
        <w:t xml:space="preserve">This </w:t>
      </w:r>
      <w:r w:rsidRPr="008B3369">
        <w:rPr>
          <w:rStyle w:val="StyleUnderline"/>
          <w:highlight w:val="green"/>
        </w:rPr>
        <w:t>informs</w:t>
      </w:r>
      <w:r w:rsidRPr="004D6759">
        <w:rPr>
          <w:rStyle w:val="StyleUnderline"/>
        </w:rPr>
        <w:t xml:space="preserve"> revolutionary </w:t>
      </w:r>
      <w:r w:rsidRPr="008B3369">
        <w:rPr>
          <w:rStyle w:val="StyleUnderline"/>
          <w:highlight w:val="green"/>
        </w:rPr>
        <w:t>theory and</w:t>
      </w:r>
      <w:r w:rsidRPr="00824FAD">
        <w:rPr>
          <w:sz w:val="12"/>
        </w:rPr>
        <w:t xml:space="preserve">, in turn, </w:t>
      </w:r>
      <w:r w:rsidRPr="008B3369">
        <w:rPr>
          <w:rStyle w:val="StyleUnderline"/>
          <w:highlight w:val="green"/>
        </w:rPr>
        <w:t>improves</w:t>
      </w:r>
      <w:r w:rsidRPr="004D6759">
        <w:rPr>
          <w:rStyle w:val="StyleUnderline"/>
        </w:rPr>
        <w:t xml:space="preserve"> revolutionary </w:t>
      </w:r>
      <w:r w:rsidRPr="008B3369">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3E19A5ED" w14:textId="1FF8F00A" w:rsidR="00A05956" w:rsidRPr="00A05956" w:rsidRDefault="00A05956" w:rsidP="00A05956">
      <w:pPr>
        <w:pStyle w:val="Heading4"/>
      </w:pPr>
      <w:r>
        <w:t>No permutations – it’s a method debate of how we should resist capitalism as per their ROB. Anything else means the aff literally always wins</w:t>
      </w:r>
    </w:p>
    <w:p w14:paraId="10A33BAC" w14:textId="77777777" w:rsidR="00006201" w:rsidRDefault="00006201" w:rsidP="00006201">
      <w:pPr>
        <w:pStyle w:val="Heading2"/>
      </w:pPr>
      <w:r>
        <w:t>Case</w:t>
      </w:r>
    </w:p>
    <w:p w14:paraId="6134F77F" w14:textId="77777777" w:rsidR="00006201" w:rsidRPr="00446DFB" w:rsidRDefault="00006201" w:rsidP="00006201">
      <w:pPr>
        <w:pStyle w:val="Heading3"/>
      </w:pPr>
      <w:r>
        <w:t>AT – Cap</w:t>
      </w:r>
    </w:p>
    <w:p w14:paraId="48079DF3" w14:textId="77777777" w:rsidR="00006201" w:rsidRPr="00142B43" w:rsidRDefault="00006201" w:rsidP="00006201">
      <w:pPr>
        <w:pStyle w:val="Heading4"/>
      </w:pPr>
      <w:r w:rsidRPr="00142B43">
        <w:t xml:space="preserve">Capitalism is good – </w:t>
      </w:r>
    </w:p>
    <w:p w14:paraId="674352CF" w14:textId="77777777" w:rsidR="00006201" w:rsidRPr="00142B43" w:rsidRDefault="00006201" w:rsidP="00006201">
      <w:pPr>
        <w:pStyle w:val="Heading4"/>
      </w:pPr>
      <w:r w:rsidRPr="00142B43">
        <w:t>1] Growth is sustainable and solves climate change.</w:t>
      </w:r>
    </w:p>
    <w:p w14:paraId="1CCCBFBE" w14:textId="77777777" w:rsidR="00006201" w:rsidRPr="00142B43" w:rsidRDefault="00006201" w:rsidP="00006201">
      <w:pPr>
        <w:rPr>
          <w:color w:val="000000" w:themeColor="text1"/>
        </w:rPr>
      </w:pPr>
      <w:r w:rsidRPr="00142B43">
        <w:rPr>
          <w:rStyle w:val="Style13ptBold"/>
          <w:color w:val="000000" w:themeColor="text1"/>
        </w:rPr>
        <w:t xml:space="preserve">Bailey 18 </w:t>
      </w:r>
      <w:r w:rsidRPr="00142B43">
        <w:rPr>
          <w:color w:val="000000" w:themeColor="text1"/>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 Re-Cut Justin</w:t>
      </w:r>
    </w:p>
    <w:p w14:paraId="75E4AF1E" w14:textId="77777777" w:rsidR="00006201" w:rsidRPr="00142B43" w:rsidRDefault="00006201" w:rsidP="00006201">
      <w:pPr>
        <w:rPr>
          <w:color w:val="000000" w:themeColor="text1"/>
          <w:sz w:val="16"/>
        </w:rPr>
      </w:pPr>
      <w:r w:rsidRPr="00142B43">
        <w:rPr>
          <w:rStyle w:val="StyleUnderline"/>
          <w:color w:val="000000" w:themeColor="text1"/>
        </w:rPr>
        <w:t>Unless</w:t>
      </w:r>
      <w:r w:rsidRPr="00142B43">
        <w:rPr>
          <w:color w:val="000000" w:themeColor="text1"/>
          <w:sz w:val="16"/>
        </w:rPr>
        <w:t xml:space="preserve"> us folks in </w:t>
      </w:r>
      <w:r w:rsidRPr="00142B43">
        <w:rPr>
          <w:rStyle w:val="StyleUnderline"/>
          <w:color w:val="000000" w:themeColor="text1"/>
        </w:rPr>
        <w:t>rich countries drastically reduce</w:t>
      </w:r>
      <w:r w:rsidRPr="00142B43">
        <w:rPr>
          <w:color w:val="000000" w:themeColor="text1"/>
          <w:sz w:val="16"/>
        </w:rPr>
        <w:t xml:space="preserve"> our </w:t>
      </w:r>
      <w:r w:rsidRPr="00142B43">
        <w:rPr>
          <w:rStyle w:val="StyleUnderline"/>
          <w:color w:val="000000" w:themeColor="text1"/>
        </w:rPr>
        <w:t>material living standards and distribute</w:t>
      </w:r>
      <w:r w:rsidRPr="00142B43">
        <w:rPr>
          <w:color w:val="000000" w:themeColor="text1"/>
          <w:sz w:val="16"/>
        </w:rPr>
        <w:t xml:space="preserve"> most of what we have </w:t>
      </w:r>
      <w:r w:rsidRPr="00142B43">
        <w:rPr>
          <w:rStyle w:val="StyleUnderline"/>
          <w:color w:val="000000" w:themeColor="text1"/>
        </w:rPr>
        <w:t>to</w:t>
      </w:r>
      <w:r w:rsidRPr="00142B43">
        <w:rPr>
          <w:color w:val="000000" w:themeColor="text1"/>
          <w:sz w:val="16"/>
        </w:rPr>
        <w:t xml:space="preserve"> people living in </w:t>
      </w:r>
      <w:r w:rsidRPr="00142B43">
        <w:rPr>
          <w:rStyle w:val="StyleUnderline"/>
          <w:color w:val="000000" w:themeColor="text1"/>
        </w:rPr>
        <w:t>poor countries, the world will come to an end</w:t>
      </w:r>
      <w:r w:rsidRPr="00142B43">
        <w:rPr>
          <w:color w:val="000000" w:themeColor="text1"/>
          <w:sz w:val="16"/>
        </w:rPr>
        <w:t xml:space="preserve">. Or at least that's the stark conclusion of a study published earlier this month in the journal Nature Sustainability. </w:t>
      </w:r>
      <w:r w:rsidRPr="00142B43">
        <w:rPr>
          <w:rStyle w:val="StyleUnderline"/>
          <w:color w:val="000000" w:themeColor="text1"/>
        </w:rPr>
        <w:t>The researchers</w:t>
      </w:r>
      <w:r w:rsidRPr="00142B43">
        <w:rPr>
          <w:color w:val="000000" w:themeColor="text1"/>
          <w:sz w:val="16"/>
        </w:rPr>
        <w:t xml:space="preserve"> who wrote it, led by the Leeds University ecological economist Dan O'Neill, </w:t>
      </w:r>
      <w:r w:rsidRPr="00142B43">
        <w:rPr>
          <w:rStyle w:val="StyleUnderline"/>
          <w:color w:val="000000" w:themeColor="text1"/>
        </w:rPr>
        <w:t>think the way to prevent</w:t>
      </w:r>
      <w:r w:rsidRPr="00142B43">
        <w:rPr>
          <w:color w:val="000000" w:themeColor="text1"/>
          <w:sz w:val="16"/>
        </w:rPr>
        <w:t xml:space="preserve"> the </w:t>
      </w:r>
      <w:r w:rsidRPr="00142B43">
        <w:rPr>
          <w:rStyle w:val="StyleUnderline"/>
          <w:color w:val="000000" w:themeColor="text1"/>
        </w:rPr>
        <w:t>apocalypse is "degrowth."</w:t>
      </w:r>
      <w:r w:rsidRPr="00142B43">
        <w:rPr>
          <w:color w:val="000000" w:themeColor="text1"/>
          <w:sz w:val="16"/>
        </w:rPr>
        <w:t xml:space="preserve"> Vice, pestilence, war, and "gigantic inevitable famine" were the planetary boundaries set on human population by the 18th-century economist Robert Thomas Malthus. </w:t>
      </w:r>
      <w:r w:rsidRPr="00142B43">
        <w:rPr>
          <w:rStyle w:val="StyleUnderline"/>
          <w:color w:val="000000" w:themeColor="text1"/>
        </w:rPr>
        <w:t xml:space="preserve">The new study gussies up </w:t>
      </w:r>
      <w:r w:rsidRPr="00142B43">
        <w:rPr>
          <w:rStyle w:val="Emphasis"/>
          <w:color w:val="000000" w:themeColor="text1"/>
        </w:rPr>
        <w:t>old-fashioned Malthusianism</w:t>
      </w:r>
      <w:r w:rsidRPr="00142B43">
        <w:rPr>
          <w:rStyle w:val="StyleUnderline"/>
          <w:color w:val="000000" w:themeColor="text1"/>
        </w:rPr>
        <w:t xml:space="preserve"> by devising</w:t>
      </w:r>
      <w:r w:rsidRPr="00142B43">
        <w:rPr>
          <w:rStyle w:val="StyleUnderline"/>
          <w:color w:val="000000" w:themeColor="text1"/>
          <w:sz w:val="16"/>
          <w:szCs w:val="16"/>
        </w:rPr>
        <w:t xml:space="preserve"> </w:t>
      </w:r>
      <w:r w:rsidRPr="00142B43">
        <w:rPr>
          <w:color w:val="000000" w:themeColor="text1"/>
          <w:sz w:val="16"/>
        </w:rPr>
        <w:t xml:space="preserve">a set of seven </w:t>
      </w:r>
      <w:r w:rsidRPr="00142B43">
        <w:rPr>
          <w:rStyle w:val="Emphasis"/>
          <w:color w:val="000000" w:themeColor="text1"/>
        </w:rPr>
        <w:t>biophysical indicators</w:t>
      </w:r>
      <w:r w:rsidRPr="00142B43">
        <w:rPr>
          <w:rStyle w:val="StyleUnderline"/>
          <w:color w:val="000000" w:themeColor="text1"/>
        </w:rPr>
        <w:t xml:space="preserve"> of</w:t>
      </w:r>
      <w:r w:rsidRPr="00142B43">
        <w:rPr>
          <w:color w:val="000000" w:themeColor="text1"/>
          <w:sz w:val="16"/>
        </w:rPr>
        <w:t xml:space="preserve"> national </w:t>
      </w:r>
      <w:r w:rsidRPr="00142B43">
        <w:rPr>
          <w:rStyle w:val="StyleUnderline"/>
          <w:color w:val="000000" w:themeColor="text1"/>
        </w:rPr>
        <w:t>environmental pressure</w:t>
      </w:r>
      <w:r w:rsidRPr="00142B43">
        <w:rPr>
          <w:color w:val="000000" w:themeColor="text1"/>
          <w:sz w:val="16"/>
        </w:rPr>
        <w:t xml:space="preserve">, which they then link to 11 indicators of social outcomes. The aim of the exercise is to concoct a "safe and just space" for humanity. Using data from 2011, the </w:t>
      </w:r>
      <w:r w:rsidRPr="00142B43">
        <w:rPr>
          <w:rStyle w:val="StyleUnderline"/>
          <w:color w:val="000000" w:themeColor="text1"/>
        </w:rPr>
        <w:t>researchers calculate that</w:t>
      </w:r>
      <w:r w:rsidRPr="00142B43">
        <w:rPr>
          <w:color w:val="000000" w:themeColor="text1"/>
          <w:sz w:val="16"/>
        </w:rPr>
        <w:t xml:space="preserve"> the </w:t>
      </w:r>
      <w:r w:rsidRPr="00142B43">
        <w:rPr>
          <w:rStyle w:val="StyleUnderline"/>
          <w:color w:val="000000" w:themeColor="text1"/>
        </w:rPr>
        <w:t xml:space="preserve">annual </w:t>
      </w:r>
      <w:r w:rsidRPr="00142B43">
        <w:rPr>
          <w:rStyle w:val="Emphasis"/>
          <w:color w:val="000000" w:themeColor="text1"/>
        </w:rPr>
        <w:t>per capita boundaries</w:t>
      </w:r>
      <w:r w:rsidRPr="00142B43">
        <w:rPr>
          <w:rStyle w:val="StyleUnderline"/>
          <w:color w:val="000000" w:themeColor="text1"/>
        </w:rPr>
        <w:t xml:space="preserve"> for the world's 7 billion</w:t>
      </w:r>
      <w:r w:rsidRPr="00142B43">
        <w:rPr>
          <w:color w:val="000000" w:themeColor="text1"/>
          <w:sz w:val="16"/>
        </w:rPr>
        <w:t xml:space="preserve"> people </w:t>
      </w:r>
      <w:r w:rsidRPr="00142B43">
        <w:rPr>
          <w:rStyle w:val="StyleUnderline"/>
          <w:color w:val="000000" w:themeColor="text1"/>
        </w:rPr>
        <w:t>consist of</w:t>
      </w:r>
      <w:r w:rsidRPr="00142B43">
        <w:rPr>
          <w:color w:val="000000" w:themeColor="text1"/>
          <w:sz w:val="16"/>
        </w:rPr>
        <w:t xml:space="preserve"> the emission of </w:t>
      </w:r>
      <w:r w:rsidRPr="00142B43">
        <w:rPr>
          <w:rStyle w:val="StyleUnderline"/>
          <w:color w:val="000000" w:themeColor="text1"/>
        </w:rPr>
        <w:t>1.6 tons of carbon dioxide per year</w:t>
      </w:r>
      <w:r w:rsidRPr="00142B43">
        <w:rPr>
          <w:color w:val="000000" w:themeColor="text1"/>
          <w:sz w:val="16"/>
        </w:rPr>
        <w:t xml:space="preserve"> and the annual </w:t>
      </w:r>
      <w:r w:rsidRPr="00142B43">
        <w:rPr>
          <w:rStyle w:val="StyleUnderline"/>
          <w:color w:val="000000" w:themeColor="text1"/>
        </w:rPr>
        <w:t>ceonsumption of 0.9 kilograms of phosphorus, 8.9 kilograms of nitrogen, 574 cubic meters of water, 2.6 tons of biomass</w:t>
      </w:r>
      <w:r w:rsidRPr="00142B43">
        <w:rPr>
          <w:color w:val="000000" w:themeColor="text1"/>
          <w:sz w:val="16"/>
        </w:rPr>
        <w:t xml:space="preserve"> (crops and wood), </w:t>
      </w:r>
      <w:r w:rsidRPr="00142B43">
        <w:rPr>
          <w:rStyle w:val="StyleUnderline"/>
          <w:color w:val="000000" w:themeColor="text1"/>
        </w:rPr>
        <w:t>plus</w:t>
      </w:r>
      <w:r w:rsidRPr="00142B43">
        <w:rPr>
          <w:color w:val="000000" w:themeColor="text1"/>
          <w:sz w:val="16"/>
        </w:rPr>
        <w:t xml:space="preserve"> the ecological services of </w:t>
      </w:r>
      <w:r w:rsidRPr="00142B43">
        <w:rPr>
          <w:rStyle w:val="StyleUnderline"/>
          <w:color w:val="000000" w:themeColor="text1"/>
        </w:rPr>
        <w:t>1.7 hectares of land and 7.2 tons</w:t>
      </w:r>
      <w:r w:rsidRPr="00142B43">
        <w:rPr>
          <w:color w:val="000000" w:themeColor="text1"/>
          <w:sz w:val="16"/>
        </w:rPr>
        <w:t xml:space="preserve"> of material </w:t>
      </w:r>
      <w:r w:rsidRPr="00142B43">
        <w:rPr>
          <w:rStyle w:val="StyleUnderline"/>
          <w:color w:val="000000" w:themeColor="text1"/>
        </w:rPr>
        <w:t>per person</w:t>
      </w:r>
      <w:r w:rsidRPr="00142B43">
        <w:rPr>
          <w:color w:val="000000" w:themeColor="text1"/>
          <w:sz w:val="16"/>
        </w:rPr>
        <w:t xml:space="preserve">. 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142B43">
        <w:rPr>
          <w:rStyle w:val="StyleUnderline"/>
          <w:color w:val="000000" w:themeColor="text1"/>
        </w:rPr>
        <w:t>how does the U.S. do with regard to</w:t>
      </w:r>
      <w:r w:rsidRPr="00142B43">
        <w:rPr>
          <w:color w:val="000000" w:themeColor="text1"/>
          <w:sz w:val="16"/>
        </w:rPr>
        <w:t xml:space="preserve"> their </w:t>
      </w:r>
      <w:r w:rsidRPr="00142B43">
        <w:rPr>
          <w:rStyle w:val="StyleUnderline"/>
          <w:color w:val="000000" w:themeColor="text1"/>
        </w:rPr>
        <w:t>biophysical boundaries and social outcomes</w:t>
      </w:r>
      <w:r w:rsidRPr="00142B43">
        <w:rPr>
          <w:color w:val="000000" w:themeColor="text1"/>
          <w:sz w:val="16"/>
        </w:rPr>
        <w:t xml:space="preserve"> measures? We </w:t>
      </w:r>
      <w:r w:rsidRPr="00142B43">
        <w:rPr>
          <w:rStyle w:val="StyleUnderline"/>
          <w:color w:val="000000" w:themeColor="text1"/>
        </w:rPr>
        <w:t xml:space="preserve">Americans </w:t>
      </w:r>
      <w:r w:rsidRPr="00142B43">
        <w:rPr>
          <w:rStyle w:val="Emphasis"/>
          <w:color w:val="000000" w:themeColor="text1"/>
        </w:rPr>
        <w:t>transgress all seven</w:t>
      </w:r>
      <w:r w:rsidRPr="00142B43">
        <w:rPr>
          <w:rStyle w:val="StyleUnderline"/>
          <w:color w:val="000000" w:themeColor="text1"/>
        </w:rPr>
        <w:t xml:space="preserve"> of the biophysical boundaries</w:t>
      </w:r>
      <w:r w:rsidRPr="00142B43">
        <w:rPr>
          <w:color w:val="000000" w:themeColor="text1"/>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142B43">
        <w:rPr>
          <w:rStyle w:val="StyleUnderline"/>
          <w:color w:val="000000" w:themeColor="text1"/>
        </w:rPr>
        <w:t>those transgressions</w:t>
      </w:r>
      <w:r w:rsidRPr="00142B43">
        <w:rPr>
          <w:color w:val="000000" w:themeColor="text1"/>
          <w:sz w:val="16"/>
        </w:rPr>
        <w:t xml:space="preserve"> have </w:t>
      </w:r>
      <w:r w:rsidRPr="00142B43">
        <w:rPr>
          <w:rStyle w:val="StyleUnderline"/>
          <w:color w:val="000000" w:themeColor="text1"/>
        </w:rPr>
        <w:t>provided a</w:t>
      </w:r>
      <w:r w:rsidRPr="00142B43">
        <w:rPr>
          <w:color w:val="000000" w:themeColor="text1"/>
          <w:sz w:val="16"/>
        </w:rPr>
        <w:t xml:space="preserve"> pretty </w:t>
      </w:r>
      <w:r w:rsidRPr="00142B43">
        <w:rPr>
          <w:rStyle w:val="StyleUnderline"/>
          <w:color w:val="000000" w:themeColor="text1"/>
        </w:rPr>
        <w:t>good life</w:t>
      </w:r>
      <w:r w:rsidRPr="00142B43">
        <w:rPr>
          <w:color w:val="000000" w:themeColor="text1"/>
          <w:sz w:val="16"/>
        </w:rPr>
        <w:t xml:space="preserve"> for Americans. For example, life </w:t>
      </w:r>
      <w:r w:rsidRPr="00142B43">
        <w:rPr>
          <w:rStyle w:val="StyleUnderline"/>
          <w:color w:val="000000" w:themeColor="text1"/>
        </w:rPr>
        <w:t xml:space="preserve">satisfaction is 7.1; healthy </w:t>
      </w:r>
      <w:r w:rsidRPr="00142B43">
        <w:rPr>
          <w:rStyle w:val="Emphasis"/>
          <w:color w:val="000000" w:themeColor="text1"/>
        </w:rPr>
        <w:t>life expectancy</w:t>
      </w:r>
      <w:r w:rsidRPr="00142B43">
        <w:rPr>
          <w:rStyle w:val="StyleUnderline"/>
          <w:color w:val="000000" w:themeColor="text1"/>
        </w:rPr>
        <w:t xml:space="preserve"> is 69.7 years; and </w:t>
      </w:r>
      <w:r w:rsidRPr="00142B43">
        <w:rPr>
          <w:rStyle w:val="Emphasis"/>
          <w:color w:val="000000" w:themeColor="text1"/>
        </w:rPr>
        <w:t>democratic quality</w:t>
      </w:r>
      <w:r w:rsidRPr="00142B43">
        <w:rPr>
          <w:rStyle w:val="StyleUnderline"/>
          <w:color w:val="000000" w:themeColor="text1"/>
        </w:rPr>
        <w:t xml:space="preserve"> stands at 0.8 points</w:t>
      </w:r>
      <w:r w:rsidRPr="00142B43">
        <w:rPr>
          <w:color w:val="000000" w:themeColor="text1"/>
          <w:sz w:val="16"/>
        </w:rPr>
        <w:t xml:space="preserve">. The only two social indicators we just missed on were employment (91 percent) and secondary education (94.7 percent). On the other hand, </w:t>
      </w:r>
      <w:r w:rsidRPr="00142B43">
        <w:rPr>
          <w:rStyle w:val="StyleUnderline"/>
          <w:color w:val="000000" w:themeColor="text1"/>
        </w:rPr>
        <w:t xml:space="preserve">our hemisphere is home to one </w:t>
      </w:r>
      <w:r w:rsidRPr="00142B43">
        <w:rPr>
          <w:rStyle w:val="Emphasis"/>
          <w:color w:val="000000" w:themeColor="text1"/>
        </w:rPr>
        <w:t>paragon of sustainability</w:t>
      </w:r>
      <w:r w:rsidRPr="00142B43">
        <w:rPr>
          <w:rStyle w:val="StyleUnderline"/>
          <w:color w:val="000000" w:themeColor="text1"/>
        </w:rPr>
        <w:t>—Haiti</w:t>
      </w:r>
      <w:r w:rsidRPr="00142B43">
        <w:rPr>
          <w:color w:val="000000" w:themeColor="text1"/>
          <w:sz w:val="16"/>
        </w:rPr>
        <w:t xml:space="preserve">. Haitians breach none of the researchers' biophysical boundaries. </w:t>
      </w:r>
      <w:r w:rsidRPr="00142B43">
        <w:rPr>
          <w:rStyle w:val="StyleUnderline"/>
          <w:color w:val="000000" w:themeColor="text1"/>
        </w:rPr>
        <w:t xml:space="preserve">But the Caribbean country performs </w:t>
      </w:r>
      <w:r w:rsidRPr="00142B43">
        <w:rPr>
          <w:rStyle w:val="Emphasis"/>
          <w:color w:val="000000" w:themeColor="text1"/>
        </w:rPr>
        <w:t>abysmally</w:t>
      </w:r>
      <w:r w:rsidRPr="00142B43">
        <w:rPr>
          <w:rStyle w:val="StyleUnderline"/>
          <w:color w:val="000000" w:themeColor="text1"/>
        </w:rPr>
        <w:t xml:space="preserve"> on all 11 social indicators. Life satisfaction</w:t>
      </w:r>
      <w:r w:rsidRPr="00142B43">
        <w:rPr>
          <w:color w:val="000000" w:themeColor="text1"/>
          <w:sz w:val="16"/>
        </w:rPr>
        <w:t xml:space="preserve"> scores </w:t>
      </w:r>
      <w:r w:rsidRPr="00142B43">
        <w:rPr>
          <w:rStyle w:val="StyleUnderline"/>
          <w:color w:val="000000" w:themeColor="text1"/>
        </w:rPr>
        <w:t>at 4.</w:t>
      </w:r>
      <w:r w:rsidRPr="00142B43">
        <w:rPr>
          <w:color w:val="000000" w:themeColor="text1"/>
          <w:sz w:val="16"/>
        </w:rPr>
        <w:t xml:space="preserve">8; healthy </w:t>
      </w:r>
      <w:r w:rsidRPr="00142B43">
        <w:rPr>
          <w:rStyle w:val="StyleUnderline"/>
          <w:color w:val="000000" w:themeColor="text1"/>
        </w:rPr>
        <w:t>life expectancy is 52.3 years</w:t>
      </w:r>
      <w:r w:rsidRPr="00142B43">
        <w:rPr>
          <w:color w:val="000000" w:themeColor="text1"/>
          <w:sz w:val="16"/>
        </w:rPr>
        <w:t xml:space="preserve">; and Haitians average 2,105 calories per day. The country tallies -0.9 on the democratic quality index. </w:t>
      </w:r>
      <w:r w:rsidRPr="00142B43">
        <w:rPr>
          <w:rStyle w:val="StyleUnderline"/>
          <w:color w:val="000000" w:themeColor="text1"/>
        </w:rPr>
        <w:t>Haiti's GDP is $719 per capita</w:t>
      </w:r>
      <w:r w:rsidRPr="00142B43">
        <w:rPr>
          <w:color w:val="000000" w:themeColor="text1"/>
          <w:sz w:val="16"/>
        </w:rPr>
        <w:t xml:space="preserve">. </w:t>
      </w:r>
      <w:r w:rsidRPr="00142B43">
        <w:rPr>
          <w:rStyle w:val="StyleUnderline"/>
          <w:color w:val="000000" w:themeColor="text1"/>
        </w:rPr>
        <w:t xml:space="preserve">Other near-sustainability champions include </w:t>
      </w:r>
      <w:r w:rsidRPr="00142B43">
        <w:rPr>
          <w:rStyle w:val="Emphasis"/>
          <w:color w:val="000000" w:themeColor="text1"/>
        </w:rPr>
        <w:t>Malawi</w:t>
      </w:r>
      <w:r w:rsidRPr="00142B43">
        <w:rPr>
          <w:rStyle w:val="StyleUnderline"/>
          <w:color w:val="000000" w:themeColor="text1"/>
        </w:rPr>
        <w:t xml:space="preserve">, </w:t>
      </w:r>
      <w:r w:rsidRPr="00142B43">
        <w:rPr>
          <w:rStyle w:val="Emphasis"/>
          <w:color w:val="000000" w:themeColor="text1"/>
        </w:rPr>
        <w:t>Nepal</w:t>
      </w:r>
      <w:r w:rsidRPr="00142B43">
        <w:rPr>
          <w:rStyle w:val="StyleUnderline"/>
          <w:color w:val="000000" w:themeColor="text1"/>
        </w:rPr>
        <w:t xml:space="preserve">, </w:t>
      </w:r>
      <w:r w:rsidRPr="00142B43">
        <w:rPr>
          <w:rStyle w:val="Emphasis"/>
          <w:color w:val="000000" w:themeColor="text1"/>
        </w:rPr>
        <w:t>Myanmar</w:t>
      </w:r>
      <w:r w:rsidRPr="00142B43">
        <w:rPr>
          <w:rStyle w:val="StyleUnderline"/>
          <w:color w:val="000000" w:themeColor="text1"/>
        </w:rPr>
        <w:t xml:space="preserve">, and </w:t>
      </w:r>
      <w:r w:rsidRPr="00142B43">
        <w:rPr>
          <w:rStyle w:val="Emphasis"/>
          <w:color w:val="000000" w:themeColor="text1"/>
        </w:rPr>
        <w:t>Nicaragua</w:t>
      </w:r>
      <w:r w:rsidRPr="00142B43">
        <w:rPr>
          <w:rStyle w:val="StyleUnderline"/>
          <w:color w:val="000000" w:themeColor="text1"/>
        </w:rPr>
        <w:t>. All of them score dismally on</w:t>
      </w:r>
      <w:r w:rsidRPr="00142B43">
        <w:rPr>
          <w:color w:val="000000" w:themeColor="text1"/>
          <w:sz w:val="16"/>
        </w:rPr>
        <w:t xml:space="preserve"> the </w:t>
      </w:r>
      <w:r w:rsidRPr="00142B43">
        <w:rPr>
          <w:rStyle w:val="StyleUnderline"/>
          <w:color w:val="000000" w:themeColor="text1"/>
        </w:rPr>
        <w:t>social indicators, and</w:t>
      </w:r>
      <w:r w:rsidRPr="00142B43">
        <w:rPr>
          <w:color w:val="000000" w:themeColor="text1"/>
          <w:sz w:val="16"/>
        </w:rPr>
        <w:t xml:space="preserve"> their </w:t>
      </w:r>
      <w:r w:rsidRPr="00142B43">
        <w:rPr>
          <w:rStyle w:val="StyleUnderline"/>
          <w:color w:val="000000" w:themeColor="text1"/>
        </w:rPr>
        <w:t>GDPs</w:t>
      </w:r>
      <w:r w:rsidRPr="00142B43">
        <w:rPr>
          <w:color w:val="000000" w:themeColor="text1"/>
          <w:sz w:val="16"/>
        </w:rPr>
        <w:t xml:space="preserve"> per capita are $322, $799, $1,375, and $2,208, respectively. </w:t>
      </w:r>
      <w:r w:rsidRPr="00142B43">
        <w:rPr>
          <w:rStyle w:val="StyleUnderline"/>
          <w:color w:val="000000" w:themeColor="text1"/>
        </w:rPr>
        <w:t>The country that</w:t>
      </w:r>
      <w:r w:rsidRPr="00142B43">
        <w:rPr>
          <w:color w:val="000000" w:themeColor="text1"/>
          <w:sz w:val="16"/>
        </w:rPr>
        <w:t xml:space="preserve"> currently </w:t>
      </w:r>
      <w:r w:rsidRPr="00142B43">
        <w:rPr>
          <w:rStyle w:val="StyleUnderline"/>
          <w:color w:val="000000" w:themeColor="text1"/>
        </w:rPr>
        <w:t xml:space="preserve">comes </w:t>
      </w:r>
      <w:r w:rsidRPr="00142B43">
        <w:rPr>
          <w:rStyle w:val="Emphasis"/>
          <w:color w:val="000000" w:themeColor="text1"/>
        </w:rPr>
        <w:t>closest</w:t>
      </w:r>
      <w:r w:rsidRPr="00142B43">
        <w:rPr>
          <w:rStyle w:val="StyleUnderline"/>
          <w:color w:val="000000" w:themeColor="text1"/>
        </w:rPr>
        <w:t xml:space="preserve"> to</w:t>
      </w:r>
      <w:r w:rsidRPr="00142B43">
        <w:rPr>
          <w:color w:val="000000" w:themeColor="text1"/>
          <w:sz w:val="16"/>
        </w:rPr>
        <w:t xml:space="preserve"> the </w:t>
      </w:r>
      <w:r w:rsidRPr="00142B43">
        <w:rPr>
          <w:rStyle w:val="StyleUnderline"/>
          <w:color w:val="000000" w:themeColor="text1"/>
        </w:rPr>
        <w:t>researchers' ideal</w:t>
      </w:r>
      <w:r w:rsidRPr="00142B43">
        <w:rPr>
          <w:color w:val="000000" w:themeColor="text1"/>
          <w:sz w:val="16"/>
        </w:rPr>
        <w:t xml:space="preserve"> of remaining within its </w:t>
      </w:r>
      <w:r w:rsidRPr="00142B43">
        <w:rPr>
          <w:rStyle w:val="StyleUnderline"/>
          <w:color w:val="000000" w:themeColor="text1"/>
        </w:rPr>
        <w:t>biophysical boundaries while</w:t>
      </w:r>
      <w:r w:rsidRPr="00142B43">
        <w:rPr>
          <w:color w:val="000000" w:themeColor="text1"/>
          <w:sz w:val="16"/>
        </w:rPr>
        <w:t xml:space="preserve"> sufficient </w:t>
      </w:r>
      <w:r w:rsidRPr="00142B43">
        <w:rPr>
          <w:rStyle w:val="StyleUnderline"/>
          <w:color w:val="000000" w:themeColor="text1"/>
        </w:rPr>
        <w:t>social indicators is…</w:t>
      </w:r>
      <w:r w:rsidRPr="00142B43">
        <w:rPr>
          <w:rStyle w:val="Emphasis"/>
          <w:color w:val="000000" w:themeColor="text1"/>
        </w:rPr>
        <w:t>Vietnam</w:t>
      </w:r>
      <w:r w:rsidRPr="00142B43">
        <w:rPr>
          <w:color w:val="000000" w:themeColor="text1"/>
          <w:sz w:val="16"/>
        </w:rPr>
        <w:t xml:space="preserve">. For the record, Vietnam's per capita GDP is $2,306. </w:t>
      </w:r>
      <w:r w:rsidRPr="00142B43">
        <w:rPr>
          <w:rStyle w:val="StyleUnderline"/>
          <w:color w:val="000000" w:themeColor="text1"/>
        </w:rPr>
        <w:t xml:space="preserve">"Countries with higher levels of </w:t>
      </w:r>
      <w:r w:rsidRPr="00142B43">
        <w:rPr>
          <w:rStyle w:val="Emphasis"/>
          <w:color w:val="000000" w:themeColor="text1"/>
        </w:rPr>
        <w:t>life satisfaction</w:t>
      </w:r>
      <w:r w:rsidRPr="00142B43">
        <w:rPr>
          <w:rStyle w:val="StyleUnderline"/>
          <w:color w:val="000000" w:themeColor="text1"/>
        </w:rPr>
        <w:t xml:space="preserve"> and</w:t>
      </w:r>
      <w:r w:rsidRPr="00142B43">
        <w:rPr>
          <w:color w:val="000000" w:themeColor="text1"/>
          <w:sz w:val="16"/>
        </w:rPr>
        <w:t xml:space="preserve"> healthy life </w:t>
      </w:r>
      <w:r w:rsidRPr="00142B43">
        <w:rPr>
          <w:rStyle w:val="Emphasis"/>
          <w:color w:val="000000" w:themeColor="text1"/>
        </w:rPr>
        <w:t>expectancy</w:t>
      </w:r>
      <w:r w:rsidRPr="00142B43">
        <w:rPr>
          <w:color w:val="000000" w:themeColor="text1"/>
          <w:sz w:val="16"/>
        </w:rPr>
        <w:t xml:space="preserve"> also </w:t>
      </w:r>
      <w:r w:rsidRPr="00142B43">
        <w:rPr>
          <w:rStyle w:val="StyleUnderline"/>
          <w:color w:val="000000" w:themeColor="text1"/>
        </w:rPr>
        <w:t>tend to transgress</w:t>
      </w:r>
      <w:r w:rsidRPr="00142B43">
        <w:rPr>
          <w:color w:val="000000" w:themeColor="text1"/>
          <w:sz w:val="16"/>
        </w:rPr>
        <w:t xml:space="preserve"> more </w:t>
      </w:r>
      <w:r w:rsidRPr="00142B43">
        <w:rPr>
          <w:rStyle w:val="StyleUnderline"/>
          <w:color w:val="000000" w:themeColor="text1"/>
        </w:rPr>
        <w:t>biophysical boundaries,"</w:t>
      </w:r>
      <w:r w:rsidRPr="00142B43">
        <w:rPr>
          <w:color w:val="000000" w:themeColor="text1"/>
          <w:sz w:val="16"/>
        </w:rPr>
        <w:t xml:space="preserve"> the researchers note. </w:t>
      </w:r>
      <w:r w:rsidRPr="00142B43">
        <w:rPr>
          <w:rStyle w:val="StyleUnderline"/>
          <w:color w:val="000000" w:themeColor="text1"/>
        </w:rPr>
        <w:t>A better way to put this</w:t>
      </w:r>
      <w:r w:rsidRPr="00142B43">
        <w:rPr>
          <w:color w:val="000000" w:themeColor="text1"/>
          <w:sz w:val="16"/>
        </w:rPr>
        <w:t xml:space="preserve"> relationship </w:t>
      </w:r>
      <w:r w:rsidRPr="00142B43">
        <w:rPr>
          <w:rStyle w:val="StyleUnderline"/>
          <w:color w:val="000000" w:themeColor="text1"/>
        </w:rPr>
        <w:t>is that</w:t>
      </w:r>
      <w:r w:rsidRPr="00142B43">
        <w:rPr>
          <w:color w:val="000000" w:themeColor="text1"/>
          <w:sz w:val="16"/>
        </w:rPr>
        <w:t xml:space="preserve"> more </w:t>
      </w:r>
      <w:r w:rsidRPr="00142B43">
        <w:rPr>
          <w:rStyle w:val="StyleUnderline"/>
          <w:color w:val="000000" w:themeColor="text1"/>
        </w:rPr>
        <w:t xml:space="preserve">wealth and </w:t>
      </w:r>
      <w:r w:rsidRPr="00142B43">
        <w:rPr>
          <w:rStyle w:val="Emphasis"/>
          <w:color w:val="000000" w:themeColor="text1"/>
        </w:rPr>
        <w:t>technology</w:t>
      </w:r>
      <w:r w:rsidRPr="00142B43">
        <w:rPr>
          <w:color w:val="000000" w:themeColor="text1"/>
          <w:sz w:val="16"/>
        </w:rPr>
        <w:t xml:space="preserve"> tend to </w:t>
      </w:r>
      <w:r w:rsidRPr="00142B43">
        <w:rPr>
          <w:rStyle w:val="StyleUnderline"/>
          <w:color w:val="000000" w:themeColor="text1"/>
        </w:rPr>
        <w:t>make people happier, healthier, and freer</w:t>
      </w:r>
      <w:r w:rsidRPr="00142B43">
        <w:rPr>
          <w:color w:val="000000" w:themeColor="text1"/>
          <w:sz w:val="16"/>
        </w:rPr>
        <w:t xml:space="preserve">. O'Neill and his unhappy team fail drastically to understand how </w:t>
      </w:r>
      <w:r w:rsidRPr="00142B43">
        <w:rPr>
          <w:rStyle w:val="StyleUnderline"/>
          <w:color w:val="000000" w:themeColor="text1"/>
        </w:rPr>
        <w:t xml:space="preserve">human </w:t>
      </w:r>
      <w:r w:rsidRPr="00142B43">
        <w:rPr>
          <w:rStyle w:val="Emphasis"/>
          <w:color w:val="000000" w:themeColor="text1"/>
        </w:rPr>
        <w:t>ingenuity</w:t>
      </w:r>
      <w:r w:rsidRPr="00142B43">
        <w:rPr>
          <w:rStyle w:val="StyleUnderline"/>
          <w:color w:val="000000" w:themeColor="text1"/>
        </w:rPr>
        <w:t xml:space="preserve"> unleashed in </w:t>
      </w:r>
      <w:r w:rsidRPr="00142B43">
        <w:rPr>
          <w:rStyle w:val="StyleUnderline"/>
          <w:color w:val="000000" w:themeColor="text1"/>
          <w:highlight w:val="green"/>
        </w:rPr>
        <w:t xml:space="preserve">markets </w:t>
      </w:r>
      <w:r w:rsidRPr="00142B43">
        <w:rPr>
          <w:rStyle w:val="StyleUnderline"/>
          <w:color w:val="000000" w:themeColor="text1"/>
        </w:rPr>
        <w:t>is</w:t>
      </w:r>
      <w:r w:rsidRPr="00142B43">
        <w:rPr>
          <w:color w:val="000000" w:themeColor="text1"/>
          <w:sz w:val="16"/>
        </w:rPr>
        <w:t xml:space="preserve"> already </w:t>
      </w:r>
      <w:r w:rsidRPr="00142B43">
        <w:rPr>
          <w:rStyle w:val="StyleUnderline"/>
          <w:color w:val="000000" w:themeColor="text1"/>
        </w:rPr>
        <w:t xml:space="preserve">well on the way toward </w:t>
      </w:r>
      <w:r w:rsidRPr="00142B43">
        <w:rPr>
          <w:rStyle w:val="StyleUnderline"/>
          <w:color w:val="000000" w:themeColor="text1"/>
          <w:highlight w:val="green"/>
        </w:rPr>
        <w:t>mak</w:t>
      </w:r>
      <w:r w:rsidRPr="00142B43">
        <w:rPr>
          <w:rStyle w:val="StyleUnderline"/>
          <w:color w:val="000000" w:themeColor="text1"/>
        </w:rPr>
        <w:t>ing</w:t>
      </w:r>
      <w:r w:rsidRPr="00142B43">
        <w:rPr>
          <w:color w:val="000000" w:themeColor="text1"/>
          <w:sz w:val="16"/>
        </w:rPr>
        <w:t xml:space="preserve"> their </w:t>
      </w:r>
      <w:r w:rsidRPr="00142B43">
        <w:rPr>
          <w:rStyle w:val="StyleUnderline"/>
          <w:color w:val="000000" w:themeColor="text1"/>
        </w:rPr>
        <w:t xml:space="preserve">supposed planetary </w:t>
      </w:r>
      <w:r w:rsidRPr="00142B43">
        <w:rPr>
          <w:rStyle w:val="StyleUnderline"/>
          <w:color w:val="000000" w:themeColor="text1"/>
          <w:highlight w:val="green"/>
        </w:rPr>
        <w:t xml:space="preserve">boundaries </w:t>
      </w:r>
      <w:r w:rsidRPr="00142B43">
        <w:rPr>
          <w:rStyle w:val="Emphasis"/>
          <w:color w:val="000000" w:themeColor="text1"/>
          <w:highlight w:val="green"/>
        </w:rPr>
        <w:t>irrelevant</w:t>
      </w:r>
      <w:r w:rsidRPr="00142B43">
        <w:rPr>
          <w:rStyle w:val="StyleUnderline"/>
          <w:color w:val="000000" w:themeColor="text1"/>
        </w:rPr>
        <w:t xml:space="preserve">. Take carbon dioxide </w:t>
      </w:r>
      <w:r w:rsidRPr="00142B43">
        <w:rPr>
          <w:rStyle w:val="Emphasis"/>
          <w:color w:val="000000" w:themeColor="text1"/>
        </w:rPr>
        <w:t>emissions</w:t>
      </w:r>
      <w:r w:rsidRPr="00142B43">
        <w:rPr>
          <w:rStyle w:val="StyleUnderline"/>
          <w:color w:val="000000" w:themeColor="text1"/>
        </w:rPr>
        <w:t xml:space="preserve">: Supporters of </w:t>
      </w:r>
      <w:r w:rsidRPr="00142B43">
        <w:rPr>
          <w:rStyle w:val="Emphasis"/>
          <w:color w:val="000000" w:themeColor="text1"/>
        </w:rPr>
        <w:t xml:space="preserve">renewable </w:t>
      </w:r>
      <w:r w:rsidRPr="00142B43">
        <w:rPr>
          <w:rStyle w:val="Emphasis"/>
          <w:color w:val="000000" w:themeColor="text1"/>
          <w:highlight w:val="green"/>
        </w:rPr>
        <w:t>energy</w:t>
      </w:r>
      <w:r w:rsidRPr="00142B43">
        <w:rPr>
          <w:rStyle w:val="StyleUnderline"/>
          <w:color w:val="000000" w:themeColor="text1"/>
        </w:rPr>
        <w:t xml:space="preserve"> technologies say</w:t>
      </w:r>
      <w:r w:rsidRPr="00142B43">
        <w:rPr>
          <w:color w:val="000000" w:themeColor="text1"/>
          <w:sz w:val="16"/>
        </w:rPr>
        <w:t xml:space="preserve"> that their </w:t>
      </w:r>
      <w:r w:rsidRPr="00142B43">
        <w:rPr>
          <w:rStyle w:val="StyleUnderline"/>
          <w:color w:val="000000" w:themeColor="text1"/>
          <w:highlight w:val="green"/>
        </w:rPr>
        <w:t>costs</w:t>
      </w:r>
      <w:r w:rsidRPr="00142B43">
        <w:rPr>
          <w:rStyle w:val="StyleUnderline"/>
          <w:color w:val="000000" w:themeColor="text1"/>
        </w:rPr>
        <w:t xml:space="preserve"> are already or will</w:t>
      </w:r>
      <w:r w:rsidRPr="00142B43">
        <w:rPr>
          <w:color w:val="000000" w:themeColor="text1"/>
          <w:sz w:val="16"/>
        </w:rPr>
        <w:t xml:space="preserve"> soon </w:t>
      </w:r>
      <w:r w:rsidRPr="00142B43">
        <w:rPr>
          <w:rStyle w:val="StyleUnderline"/>
          <w:color w:val="000000" w:themeColor="text1"/>
        </w:rPr>
        <w:t xml:space="preserve">be </w:t>
      </w:r>
      <w:r w:rsidRPr="00142B43">
        <w:rPr>
          <w:rStyle w:val="Emphasis"/>
          <w:color w:val="000000" w:themeColor="text1"/>
          <w:highlight w:val="green"/>
        </w:rPr>
        <w:t>low</w:t>
      </w:r>
      <w:r w:rsidRPr="00142B43">
        <w:rPr>
          <w:rStyle w:val="Emphasis"/>
          <w:color w:val="000000" w:themeColor="text1"/>
        </w:rPr>
        <w:t>er than</w:t>
      </w:r>
      <w:r w:rsidRPr="00142B43">
        <w:rPr>
          <w:color w:val="000000" w:themeColor="text1"/>
          <w:sz w:val="16"/>
        </w:rPr>
        <w:t xml:space="preserve"> those of </w:t>
      </w:r>
      <w:r w:rsidRPr="00142B43">
        <w:rPr>
          <w:rStyle w:val="Emphasis"/>
          <w:color w:val="000000" w:themeColor="text1"/>
        </w:rPr>
        <w:t>fossil fuels</w:t>
      </w:r>
      <w:r w:rsidRPr="00142B43">
        <w:rPr>
          <w:rStyle w:val="StyleUnderline"/>
          <w:color w:val="000000" w:themeColor="text1"/>
        </w:rPr>
        <w:t>. Boosters of</w:t>
      </w:r>
      <w:r w:rsidRPr="00142B43">
        <w:rPr>
          <w:color w:val="000000" w:themeColor="text1"/>
          <w:sz w:val="16"/>
        </w:rPr>
        <w:t xml:space="preserve"> advanced </w:t>
      </w:r>
      <w:r w:rsidRPr="00142B43">
        <w:rPr>
          <w:rStyle w:val="StyleUnderline"/>
          <w:color w:val="000000" w:themeColor="text1"/>
        </w:rPr>
        <w:t xml:space="preserve">nuclear </w:t>
      </w:r>
      <w:r w:rsidRPr="00142B43">
        <w:rPr>
          <w:rStyle w:val="StyleUnderline"/>
          <w:color w:val="000000" w:themeColor="text1"/>
          <w:highlight w:val="green"/>
        </w:rPr>
        <w:t>reactors</w:t>
      </w:r>
      <w:r w:rsidRPr="00142B43">
        <w:rPr>
          <w:color w:val="000000" w:themeColor="text1"/>
          <w:sz w:val="16"/>
        </w:rPr>
        <w:t xml:space="preserve"> similarly </w:t>
      </w:r>
      <w:r w:rsidRPr="00142B43">
        <w:rPr>
          <w:rStyle w:val="StyleUnderline"/>
          <w:color w:val="000000" w:themeColor="text1"/>
        </w:rPr>
        <w:t xml:space="preserve">argue that they can </w:t>
      </w:r>
      <w:r w:rsidRPr="00142B43">
        <w:rPr>
          <w:rStyle w:val="StyleUnderline"/>
          <w:color w:val="000000" w:themeColor="text1"/>
          <w:highlight w:val="green"/>
        </w:rPr>
        <w:t xml:space="preserve">supply </w:t>
      </w:r>
      <w:r w:rsidRPr="00142B43">
        <w:rPr>
          <w:rStyle w:val="Emphasis"/>
          <w:color w:val="000000" w:themeColor="text1"/>
        </w:rPr>
        <w:t xml:space="preserve">all of the carbon-free </w:t>
      </w:r>
      <w:r w:rsidRPr="00142B43">
        <w:rPr>
          <w:rStyle w:val="Emphasis"/>
          <w:color w:val="000000" w:themeColor="text1"/>
          <w:highlight w:val="green"/>
        </w:rPr>
        <w:t>energy</w:t>
      </w:r>
      <w:r w:rsidRPr="00142B43">
        <w:rPr>
          <w:rStyle w:val="StyleUnderline"/>
          <w:color w:val="000000" w:themeColor="text1"/>
        </w:rPr>
        <w:t xml:space="preserve"> the world will need</w:t>
      </w:r>
      <w:r w:rsidRPr="00142B43">
        <w:rPr>
          <w:color w:val="000000" w:themeColor="text1"/>
          <w:sz w:val="16"/>
        </w:rPr>
        <w:t xml:space="preserve">. There's a good chance that fleets of </w:t>
      </w:r>
      <w:r w:rsidRPr="00142B43">
        <w:rPr>
          <w:rStyle w:val="StyleUnderline"/>
          <w:color w:val="000000" w:themeColor="text1"/>
        </w:rPr>
        <w:t>battery-powered</w:t>
      </w:r>
      <w:r w:rsidRPr="00142B43">
        <w:rPr>
          <w:color w:val="000000" w:themeColor="text1"/>
          <w:sz w:val="16"/>
        </w:rPr>
        <w:t xml:space="preserve"> self-driving </w:t>
      </w:r>
      <w:r w:rsidRPr="00142B43">
        <w:rPr>
          <w:rStyle w:val="StyleUnderline"/>
          <w:color w:val="000000" w:themeColor="text1"/>
        </w:rPr>
        <w:t>vehicles</w:t>
      </w:r>
      <w:r w:rsidRPr="00142B43">
        <w:rPr>
          <w:color w:val="000000" w:themeColor="text1"/>
          <w:sz w:val="16"/>
        </w:rPr>
        <w:t xml:space="preserve"> will largely </w:t>
      </w:r>
      <w:r w:rsidRPr="00142B43">
        <w:rPr>
          <w:rStyle w:val="StyleUnderline"/>
          <w:color w:val="000000" w:themeColor="text1"/>
        </w:rPr>
        <w:t>replace</w:t>
      </w:r>
      <w:r w:rsidRPr="00142B43">
        <w:rPr>
          <w:color w:val="000000" w:themeColor="text1"/>
          <w:sz w:val="16"/>
        </w:rPr>
        <w:t xml:space="preserve"> private cars and </w:t>
      </w:r>
      <w:r w:rsidRPr="00142B43">
        <w:rPr>
          <w:rStyle w:val="StyleUnderline"/>
          <w:color w:val="000000" w:themeColor="text1"/>
        </w:rPr>
        <w:t>mass transit</w:t>
      </w:r>
      <w:r w:rsidRPr="00142B43">
        <w:rPr>
          <w:color w:val="000000" w:themeColor="text1"/>
          <w:sz w:val="16"/>
        </w:rPr>
        <w:t xml:space="preserve"> later in this century. Are we about to run out of phosphorous to fertilize our crops? </w:t>
      </w:r>
      <w:r w:rsidRPr="00142B43">
        <w:rPr>
          <w:rStyle w:val="StyleUnderline"/>
          <w:color w:val="000000" w:themeColor="text1"/>
        </w:rPr>
        <w:t xml:space="preserve">Peak phosphorus is </w:t>
      </w:r>
      <w:r w:rsidRPr="00142B43">
        <w:rPr>
          <w:rStyle w:val="Emphasis"/>
          <w:color w:val="000000" w:themeColor="text1"/>
        </w:rPr>
        <w:t>not at hand</w:t>
      </w:r>
      <w:r w:rsidRPr="00142B43">
        <w:rPr>
          <w:color w:val="000000" w:themeColor="text1"/>
          <w:sz w:val="16"/>
        </w:rPr>
        <w:t xml:space="preserve">. The U.S. Geological Survey (USGS) reports that </w:t>
      </w:r>
      <w:r w:rsidRPr="00142B43">
        <w:rPr>
          <w:rStyle w:val="StyleUnderline"/>
          <w:color w:val="000000" w:themeColor="text1"/>
        </w:rPr>
        <w:t xml:space="preserve">at current rates of mining, the world's known </w:t>
      </w:r>
      <w:r w:rsidRPr="00142B43">
        <w:rPr>
          <w:rStyle w:val="StyleUnderline"/>
          <w:color w:val="000000" w:themeColor="text1"/>
          <w:highlight w:val="green"/>
        </w:rPr>
        <w:t>reserves</w:t>
      </w:r>
      <w:r w:rsidRPr="00142B43">
        <w:rPr>
          <w:rStyle w:val="StyleUnderline"/>
          <w:color w:val="000000" w:themeColor="text1"/>
        </w:rPr>
        <w:t xml:space="preserve"> will </w:t>
      </w:r>
      <w:r w:rsidRPr="00142B43">
        <w:rPr>
          <w:rStyle w:val="StyleUnderline"/>
          <w:color w:val="000000" w:themeColor="text1"/>
          <w:highlight w:val="green"/>
        </w:rPr>
        <w:t>last</w:t>
      </w:r>
      <w:r w:rsidRPr="00142B43">
        <w:rPr>
          <w:rStyle w:val="StyleUnderline"/>
          <w:color w:val="000000" w:themeColor="text1"/>
        </w:rPr>
        <w:t xml:space="preserve"> </w:t>
      </w:r>
      <w:r w:rsidRPr="00142B43">
        <w:rPr>
          <w:rStyle w:val="Emphasis"/>
          <w:color w:val="000000" w:themeColor="text1"/>
        </w:rPr>
        <w:t xml:space="preserve">266 </w:t>
      </w:r>
      <w:r w:rsidRPr="00142B43">
        <w:rPr>
          <w:rStyle w:val="Emphasis"/>
          <w:color w:val="000000" w:themeColor="text1"/>
          <w:highlight w:val="green"/>
        </w:rPr>
        <w:t>years</w:t>
      </w:r>
      <w:r w:rsidRPr="00142B43">
        <w:rPr>
          <w:rStyle w:val="StyleUnderline"/>
          <w:color w:val="000000" w:themeColor="text1"/>
          <w:highlight w:val="green"/>
        </w:rPr>
        <w:t>.</w:t>
      </w:r>
      <w:r w:rsidRPr="00142B43">
        <w:rPr>
          <w:rStyle w:val="StyleUnderline"/>
          <w:color w:val="000000" w:themeColor="text1"/>
        </w:rPr>
        <w:t xml:space="preserve"> The estimated </w:t>
      </w:r>
      <w:r w:rsidRPr="00142B43">
        <w:rPr>
          <w:rStyle w:val="Emphasis"/>
          <w:color w:val="000000" w:themeColor="text1"/>
        </w:rPr>
        <w:t>total resources</w:t>
      </w:r>
      <w:r w:rsidRPr="00142B43">
        <w:rPr>
          <w:rStyle w:val="StyleUnderline"/>
          <w:color w:val="000000" w:themeColor="text1"/>
        </w:rPr>
        <w:t xml:space="preserve"> of phosphate rock would last </w:t>
      </w:r>
      <w:r w:rsidRPr="00142B43">
        <w:rPr>
          <w:rStyle w:val="Emphasis"/>
          <w:color w:val="000000" w:themeColor="text1"/>
        </w:rPr>
        <w:t>over 1,140 years</w:t>
      </w:r>
      <w:r w:rsidRPr="00142B43">
        <w:rPr>
          <w:rStyle w:val="StyleUnderline"/>
          <w:color w:val="000000" w:themeColor="text1"/>
        </w:rPr>
        <w:t>. "</w:t>
      </w:r>
      <w:r w:rsidRPr="00142B43">
        <w:rPr>
          <w:rStyle w:val="StyleUnderline"/>
          <w:color w:val="000000" w:themeColor="text1"/>
          <w:highlight w:val="green"/>
        </w:rPr>
        <w:t>There are no</w:t>
      </w:r>
      <w:r w:rsidRPr="00142B43">
        <w:rPr>
          <w:rStyle w:val="StyleUnderline"/>
          <w:color w:val="000000" w:themeColor="text1"/>
        </w:rPr>
        <w:t xml:space="preserve"> </w:t>
      </w:r>
      <w:r w:rsidRPr="00142B43">
        <w:rPr>
          <w:rStyle w:val="Emphasis"/>
          <w:color w:val="000000" w:themeColor="text1"/>
        </w:rPr>
        <w:t xml:space="preserve">imminent </w:t>
      </w:r>
      <w:r w:rsidRPr="00142B43">
        <w:rPr>
          <w:rStyle w:val="Emphasis"/>
          <w:color w:val="000000" w:themeColor="text1"/>
          <w:highlight w:val="green"/>
        </w:rPr>
        <w:t>shortages</w:t>
      </w:r>
      <w:r w:rsidRPr="00142B43">
        <w:rPr>
          <w:rStyle w:val="StyleUnderline"/>
          <w:color w:val="000000" w:themeColor="text1"/>
        </w:rPr>
        <w:t xml:space="preserve"> of</w:t>
      </w:r>
      <w:r w:rsidRPr="00142B43">
        <w:rPr>
          <w:color w:val="000000" w:themeColor="text1"/>
          <w:sz w:val="16"/>
        </w:rPr>
        <w:t xml:space="preserve"> phosphate </w:t>
      </w:r>
      <w:r w:rsidRPr="00142B43">
        <w:rPr>
          <w:rStyle w:val="StyleUnderline"/>
          <w:color w:val="000000" w:themeColor="text1"/>
        </w:rPr>
        <w:t>rock,"</w:t>
      </w:r>
      <w:r w:rsidRPr="00142B43">
        <w:rPr>
          <w:color w:val="000000" w:themeColor="text1"/>
          <w:sz w:val="16"/>
        </w:rPr>
        <w:t xml:space="preserve"> notes the USGS. </w:t>
      </w:r>
      <w:r w:rsidRPr="00142B43">
        <w:rPr>
          <w:rStyle w:val="StyleUnderline"/>
          <w:color w:val="000000" w:themeColor="text1"/>
        </w:rPr>
        <w:t>With respect to</w:t>
      </w:r>
      <w:r w:rsidRPr="00142B43">
        <w:rPr>
          <w:color w:val="000000" w:themeColor="text1"/>
          <w:sz w:val="16"/>
        </w:rPr>
        <w:t xml:space="preserve"> the </w:t>
      </w:r>
      <w:r w:rsidRPr="00142B43">
        <w:rPr>
          <w:rStyle w:val="StyleUnderline"/>
          <w:color w:val="000000" w:themeColor="text1"/>
        </w:rPr>
        <w:t>deleterious effects</w:t>
      </w:r>
      <w:r w:rsidRPr="00142B43">
        <w:rPr>
          <w:color w:val="000000" w:themeColor="text1"/>
          <w:sz w:val="16"/>
        </w:rPr>
        <w:t xml:space="preserve"> that using phosphorus to fertilize crops might have outside of farm fields, </w:t>
      </w:r>
      <w:r w:rsidRPr="00142B43">
        <w:rPr>
          <w:rStyle w:val="StyleUnderline"/>
          <w:color w:val="000000" w:themeColor="text1"/>
        </w:rPr>
        <w:t>researchers are working</w:t>
      </w:r>
      <w:r w:rsidRPr="00142B43">
        <w:rPr>
          <w:color w:val="000000" w:themeColor="text1"/>
          <w:sz w:val="16"/>
        </w:rPr>
        <w:t xml:space="preserve"> on ways </w:t>
      </w:r>
      <w:r w:rsidRPr="00142B43">
        <w:rPr>
          <w:rStyle w:val="StyleUnderline"/>
          <w:color w:val="000000" w:themeColor="text1"/>
        </w:rPr>
        <w:t xml:space="preserve">to </w:t>
      </w:r>
      <w:r w:rsidRPr="00142B43">
        <w:rPr>
          <w:rStyle w:val="Emphasis"/>
          <w:color w:val="000000" w:themeColor="text1"/>
        </w:rPr>
        <w:t xml:space="preserve">endow </w:t>
      </w:r>
      <w:r w:rsidRPr="00142B43">
        <w:rPr>
          <w:rStyle w:val="Emphasis"/>
          <w:color w:val="000000" w:themeColor="text1"/>
          <w:highlight w:val="green"/>
        </w:rPr>
        <w:t>crops</w:t>
      </w:r>
      <w:r w:rsidRPr="00142B43">
        <w:rPr>
          <w:rStyle w:val="StyleUnderline"/>
          <w:color w:val="000000" w:themeColor="text1"/>
        </w:rPr>
        <w:t xml:space="preserve"> with traits that enable them to </w:t>
      </w:r>
      <w:r w:rsidRPr="00142B43">
        <w:rPr>
          <w:rStyle w:val="StyleUnderline"/>
          <w:color w:val="000000" w:themeColor="text1"/>
          <w:highlight w:val="green"/>
        </w:rPr>
        <w:t xml:space="preserve">use less while </w:t>
      </w:r>
      <w:r w:rsidRPr="00142B43">
        <w:rPr>
          <w:rStyle w:val="Emphasis"/>
          <w:color w:val="000000" w:themeColor="text1"/>
          <w:highlight w:val="green"/>
        </w:rPr>
        <w:t>maintaining yields</w:t>
      </w:r>
      <w:r w:rsidRPr="00142B43">
        <w:rPr>
          <w:color w:val="000000" w:themeColor="text1"/>
          <w:sz w:val="16"/>
        </w:rPr>
        <w:t xml:space="preserve">. O'Neill and his colleagues are also concerned that farmers are using too much </w:t>
      </w:r>
      <w:r w:rsidRPr="00142B43">
        <w:rPr>
          <w:rStyle w:val="StyleUnderline"/>
          <w:color w:val="000000" w:themeColor="text1"/>
        </w:rPr>
        <w:t>nitrogen fertilizer</w:t>
      </w:r>
      <w:r w:rsidRPr="00142B43">
        <w:rPr>
          <w:color w:val="000000" w:themeColor="text1"/>
          <w:sz w:val="16"/>
        </w:rPr>
        <w:t xml:space="preserve">, which runs off fields into the natural environment and contributes to deoxygenated dead zones in the oceans, among other ill effects. This </w:t>
      </w:r>
      <w:r w:rsidRPr="00142B43">
        <w:rPr>
          <w:rStyle w:val="StyleUnderline"/>
          <w:color w:val="000000" w:themeColor="text1"/>
        </w:rPr>
        <w:t>is a problem, but</w:t>
      </w:r>
      <w:r w:rsidRPr="00142B43">
        <w:rPr>
          <w:color w:val="000000" w:themeColor="text1"/>
          <w:sz w:val="16"/>
        </w:rPr>
        <w:t xml:space="preserve"> one that </w:t>
      </w:r>
      <w:r w:rsidRPr="00142B43">
        <w:rPr>
          <w:rStyle w:val="StyleUnderline"/>
          <w:color w:val="000000" w:themeColor="text1"/>
        </w:rPr>
        <w:t>plant breeders are</w:t>
      </w:r>
      <w:r w:rsidRPr="00142B43">
        <w:rPr>
          <w:color w:val="000000" w:themeColor="text1"/>
          <w:sz w:val="16"/>
        </w:rPr>
        <w:t xml:space="preserve"> already </w:t>
      </w:r>
      <w:r w:rsidRPr="00142B43">
        <w:rPr>
          <w:rStyle w:val="StyleUnderline"/>
          <w:color w:val="000000" w:themeColor="text1"/>
        </w:rPr>
        <w:t>working to solve</w:t>
      </w:r>
      <w:r w:rsidRPr="00142B43">
        <w:rPr>
          <w:color w:val="000000" w:themeColor="text1"/>
          <w:sz w:val="16"/>
        </w:rPr>
        <w:t xml:space="preserve">. For example, </w:t>
      </w:r>
      <w:r w:rsidRPr="00142B43">
        <w:rPr>
          <w:rStyle w:val="StyleUnderline"/>
          <w:color w:val="000000" w:themeColor="text1"/>
        </w:rPr>
        <w:t>researchers</w:t>
      </w:r>
      <w:r w:rsidRPr="00142B43">
        <w:rPr>
          <w:color w:val="000000" w:themeColor="text1"/>
          <w:sz w:val="16"/>
        </w:rPr>
        <w:t xml:space="preserve"> at Arcadia Biosciences have </w:t>
      </w:r>
      <w:r w:rsidRPr="00142B43">
        <w:rPr>
          <w:rStyle w:val="StyleUnderline"/>
          <w:color w:val="000000" w:themeColor="text1"/>
        </w:rPr>
        <w:t xml:space="preserve">used </w:t>
      </w:r>
      <w:r w:rsidRPr="00142B43">
        <w:rPr>
          <w:rStyle w:val="Emphasis"/>
          <w:color w:val="000000" w:themeColor="text1"/>
          <w:highlight w:val="green"/>
        </w:rPr>
        <w:t>biotech</w:t>
      </w:r>
      <w:r w:rsidRPr="00142B43">
        <w:rPr>
          <w:rStyle w:val="Emphasis"/>
          <w:color w:val="000000" w:themeColor="text1"/>
        </w:rPr>
        <w:t>nology</w:t>
      </w:r>
      <w:r w:rsidRPr="00142B43">
        <w:rPr>
          <w:rStyle w:val="StyleUnderline"/>
          <w:color w:val="000000" w:themeColor="text1"/>
        </w:rPr>
        <w:t xml:space="preserve"> to </w:t>
      </w:r>
      <w:r w:rsidRPr="00142B43">
        <w:rPr>
          <w:rStyle w:val="StyleUnderline"/>
          <w:color w:val="000000" w:themeColor="text1"/>
          <w:highlight w:val="green"/>
        </w:rPr>
        <w:t>create</w:t>
      </w:r>
      <w:r w:rsidRPr="00142B43">
        <w:rPr>
          <w:rStyle w:val="StyleUnderline"/>
          <w:color w:val="000000" w:themeColor="text1"/>
        </w:rPr>
        <w:t xml:space="preserve"> nitrogen-</w:t>
      </w:r>
      <w:r w:rsidRPr="00142B43">
        <w:rPr>
          <w:rStyle w:val="Emphasis"/>
          <w:color w:val="000000" w:themeColor="text1"/>
          <w:highlight w:val="green"/>
        </w:rPr>
        <w:t>efficient</w:t>
      </w:r>
      <w:r w:rsidRPr="00142B43">
        <w:rPr>
          <w:rStyle w:val="Emphasis"/>
          <w:color w:val="000000" w:themeColor="text1"/>
        </w:rPr>
        <w:t xml:space="preserve"> varieties</w:t>
      </w:r>
      <w:r w:rsidRPr="00142B43">
        <w:rPr>
          <w:rStyle w:val="StyleUnderline"/>
          <w:color w:val="000000" w:themeColor="text1"/>
        </w:rPr>
        <w:t xml:space="preserve"> of </w:t>
      </w:r>
      <w:r w:rsidRPr="00142B43">
        <w:rPr>
          <w:rStyle w:val="StyleUnderline"/>
          <w:color w:val="000000" w:themeColor="text1"/>
          <w:highlight w:val="green"/>
        </w:rPr>
        <w:t>staples</w:t>
      </w:r>
      <w:r w:rsidRPr="00142B43">
        <w:rPr>
          <w:rStyle w:val="StyleUnderline"/>
          <w:color w:val="000000" w:themeColor="text1"/>
        </w:rPr>
        <w:t xml:space="preserve"> like rice and wheat that enable farmers to increase yields while</w:t>
      </w:r>
      <w:r w:rsidRPr="00142B43">
        <w:rPr>
          <w:color w:val="000000" w:themeColor="text1"/>
          <w:sz w:val="16"/>
        </w:rPr>
        <w:t xml:space="preserve"> significantly </w:t>
      </w:r>
      <w:r w:rsidRPr="00142B43">
        <w:rPr>
          <w:rStyle w:val="StyleUnderline"/>
          <w:color w:val="000000" w:themeColor="text1"/>
        </w:rPr>
        <w:t>reducing fertilizer use</w:t>
      </w:r>
      <w:r w:rsidRPr="00142B43">
        <w:rPr>
          <w:color w:val="000000" w:themeColor="text1"/>
          <w:sz w:val="16"/>
        </w:rPr>
        <w:t xml:space="preserve">. Meanwhile, </w:t>
      </w:r>
      <w:r w:rsidRPr="00142B43">
        <w:rPr>
          <w:rStyle w:val="StyleUnderline"/>
          <w:color w:val="000000" w:themeColor="text1"/>
        </w:rPr>
        <w:t>other</w:t>
      </w:r>
      <w:r w:rsidRPr="00142B43">
        <w:rPr>
          <w:color w:val="000000" w:themeColor="text1"/>
          <w:sz w:val="16"/>
        </w:rPr>
        <w:t xml:space="preserve"> researchers are moving on </w:t>
      </w:r>
      <w:r w:rsidRPr="00142B43">
        <w:rPr>
          <w:rStyle w:val="StyleUnderline"/>
          <w:color w:val="000000" w:themeColor="text1"/>
        </w:rPr>
        <w:t>projects</w:t>
      </w:r>
      <w:r w:rsidRPr="00142B43">
        <w:rPr>
          <w:color w:val="000000" w:themeColor="text1"/>
          <w:sz w:val="16"/>
        </w:rPr>
        <w:t xml:space="preserve"> to </w:t>
      </w:r>
      <w:r w:rsidRPr="00142B43">
        <w:rPr>
          <w:rStyle w:val="StyleUnderline"/>
          <w:color w:val="000000" w:themeColor="text1"/>
        </w:rPr>
        <w:t>engineer</w:t>
      </w:r>
      <w:r w:rsidRPr="00142B43">
        <w:rPr>
          <w:color w:val="000000" w:themeColor="text1"/>
          <w:sz w:val="16"/>
        </w:rPr>
        <w:t xml:space="preserve"> the nitrogen </w:t>
      </w:r>
      <w:r w:rsidRPr="00142B43">
        <w:rPr>
          <w:rStyle w:val="StyleUnderline"/>
          <w:color w:val="000000" w:themeColor="text1"/>
        </w:rPr>
        <w:t>fixation</w:t>
      </w:r>
      <w:r w:rsidRPr="00142B43">
        <w:rPr>
          <w:color w:val="000000" w:themeColor="text1"/>
          <w:sz w:val="16"/>
        </w:rPr>
        <w:t xml:space="preserve"> trait from legumes into cereal crops. In other words, </w:t>
      </w:r>
      <w:r w:rsidRPr="00142B43">
        <w:rPr>
          <w:rStyle w:val="StyleUnderline"/>
          <w:color w:val="000000" w:themeColor="text1"/>
        </w:rPr>
        <w:t xml:space="preserve">the crops would </w:t>
      </w:r>
      <w:r w:rsidRPr="00142B43">
        <w:rPr>
          <w:rStyle w:val="Emphasis"/>
          <w:color w:val="000000" w:themeColor="text1"/>
        </w:rPr>
        <w:t>make their own fertilizer</w:t>
      </w:r>
      <w:r w:rsidRPr="00142B43">
        <w:rPr>
          <w:rStyle w:val="StyleUnderline"/>
          <w:color w:val="000000" w:themeColor="text1"/>
        </w:rPr>
        <w:t xml:space="preserve"> from air</w:t>
      </w:r>
      <w:r w:rsidRPr="00142B43">
        <w:rPr>
          <w:color w:val="000000" w:themeColor="text1"/>
          <w:sz w:val="16"/>
        </w:rPr>
        <w:t xml:space="preserve">. Water? </w:t>
      </w:r>
      <w:r w:rsidRPr="00142B43">
        <w:rPr>
          <w:rStyle w:val="StyleUnderline"/>
          <w:color w:val="000000" w:themeColor="text1"/>
        </w:rPr>
        <w:t>Most water is devoted to</w:t>
      </w:r>
      <w:r w:rsidRPr="00142B43">
        <w:rPr>
          <w:color w:val="000000" w:themeColor="text1"/>
          <w:sz w:val="16"/>
        </w:rPr>
        <w:t xml:space="preserve"> the </w:t>
      </w:r>
      <w:r w:rsidRPr="00142B43">
        <w:rPr>
          <w:rStyle w:val="StyleUnderline"/>
          <w:color w:val="000000" w:themeColor="text1"/>
        </w:rPr>
        <w:t>irrigation</w:t>
      </w:r>
      <w:r w:rsidRPr="00142B43">
        <w:rPr>
          <w:color w:val="000000" w:themeColor="text1"/>
          <w:sz w:val="16"/>
        </w:rPr>
        <w:t xml:space="preserve"> of crops; </w:t>
      </w:r>
      <w:r w:rsidRPr="00142B43">
        <w:rPr>
          <w:rStyle w:val="StyleUnderline"/>
          <w:color w:val="000000" w:themeColor="text1"/>
        </w:rPr>
        <w:t xml:space="preserve">the ongoing development of </w:t>
      </w:r>
      <w:r w:rsidRPr="00142B43">
        <w:rPr>
          <w:rStyle w:val="Emphasis"/>
          <w:color w:val="000000" w:themeColor="text1"/>
          <w:highlight w:val="green"/>
        </w:rPr>
        <w:t>drought</w:t>
      </w:r>
      <w:r w:rsidRPr="00142B43">
        <w:rPr>
          <w:rStyle w:val="Emphasis"/>
          <w:color w:val="000000" w:themeColor="text1"/>
        </w:rPr>
        <w:t>-resistant</w:t>
      </w:r>
      <w:r w:rsidRPr="00142B43">
        <w:rPr>
          <w:rStyle w:val="StyleUnderline"/>
          <w:color w:val="000000" w:themeColor="text1"/>
        </w:rPr>
        <w:t xml:space="preserve"> </w:t>
      </w:r>
      <w:r w:rsidRPr="00142B43">
        <w:rPr>
          <w:rStyle w:val="StyleUnderline"/>
          <w:color w:val="000000" w:themeColor="text1"/>
          <w:highlight w:val="green"/>
        </w:rPr>
        <w:t xml:space="preserve">and </w:t>
      </w:r>
      <w:r w:rsidRPr="00142B43">
        <w:rPr>
          <w:rStyle w:val="Emphasis"/>
          <w:color w:val="000000" w:themeColor="text1"/>
          <w:highlight w:val="green"/>
        </w:rPr>
        <w:t>saline-tolerant</w:t>
      </w:r>
      <w:r w:rsidRPr="00142B43">
        <w:rPr>
          <w:rStyle w:val="StyleUnderline"/>
          <w:color w:val="000000" w:themeColor="text1"/>
          <w:highlight w:val="green"/>
        </w:rPr>
        <w:t xml:space="preserve"> crops</w:t>
      </w:r>
      <w:r w:rsidRPr="00142B43">
        <w:rPr>
          <w:rStyle w:val="StyleUnderline"/>
          <w:color w:val="000000" w:themeColor="text1"/>
        </w:rPr>
        <w:t xml:space="preserve"> will help</w:t>
      </w:r>
      <w:r w:rsidRPr="00142B43">
        <w:rPr>
          <w:color w:val="000000" w:themeColor="text1"/>
          <w:sz w:val="16"/>
        </w:rPr>
        <w:t xml:space="preserve"> with that. Hectares per capita? </w:t>
      </w:r>
      <w:r w:rsidRPr="00142B43">
        <w:rPr>
          <w:rStyle w:val="StyleUnderline"/>
          <w:color w:val="000000" w:themeColor="text1"/>
          <w:highlight w:val="green"/>
        </w:rPr>
        <w:t>Humanity</w:t>
      </w:r>
      <w:r w:rsidRPr="00142B43">
        <w:rPr>
          <w:color w:val="000000" w:themeColor="text1"/>
          <w:sz w:val="16"/>
        </w:rPr>
        <w:t xml:space="preserve"> has probably </w:t>
      </w:r>
      <w:r w:rsidRPr="00142B43">
        <w:rPr>
          <w:rStyle w:val="Emphasis"/>
          <w:color w:val="000000" w:themeColor="text1"/>
        </w:rPr>
        <w:t xml:space="preserve">already </w:t>
      </w:r>
      <w:r w:rsidRPr="00142B43">
        <w:rPr>
          <w:rStyle w:val="Emphasis"/>
          <w:color w:val="000000" w:themeColor="text1"/>
          <w:highlight w:val="green"/>
        </w:rPr>
        <w:t>reached</w:t>
      </w:r>
      <w:r w:rsidRPr="00142B43">
        <w:rPr>
          <w:rStyle w:val="StyleUnderline"/>
          <w:color w:val="000000" w:themeColor="text1"/>
          <w:highlight w:val="green"/>
        </w:rPr>
        <w:t xml:space="preserve"> peak farmland, and</w:t>
      </w:r>
      <w:r w:rsidRPr="00142B43">
        <w:rPr>
          <w:rStyle w:val="StyleUnderline"/>
          <w:color w:val="000000" w:themeColor="text1"/>
        </w:rPr>
        <w:t xml:space="preserve"> nearly </w:t>
      </w:r>
      <w:r w:rsidRPr="00142B43">
        <w:rPr>
          <w:rStyle w:val="Emphasis"/>
          <w:color w:val="000000" w:themeColor="text1"/>
          <w:highlight w:val="green"/>
        </w:rPr>
        <w:t>400 million hectares</w:t>
      </w:r>
      <w:r w:rsidRPr="00142B43">
        <w:rPr>
          <w:rStyle w:val="StyleUnderline"/>
          <w:color w:val="000000" w:themeColor="text1"/>
          <w:highlight w:val="green"/>
        </w:rPr>
        <w:t xml:space="preserve"> will be restored</w:t>
      </w:r>
      <w:r w:rsidRPr="00142B43">
        <w:rPr>
          <w:rStyle w:val="StyleUnderline"/>
          <w:color w:val="000000" w:themeColor="text1"/>
        </w:rPr>
        <w:t xml:space="preserve"> to nature by 2060—an area almost </w:t>
      </w:r>
      <w:r w:rsidRPr="00142B43">
        <w:rPr>
          <w:rStyle w:val="Emphasis"/>
          <w:color w:val="000000" w:themeColor="text1"/>
        </w:rPr>
        <w:t>double the size</w:t>
      </w:r>
      <w:r w:rsidRPr="00142B43">
        <w:rPr>
          <w:rStyle w:val="StyleUnderline"/>
          <w:color w:val="000000" w:themeColor="text1"/>
        </w:rPr>
        <w:t xml:space="preserve"> of the U</w:t>
      </w:r>
      <w:r w:rsidRPr="00142B43">
        <w:rPr>
          <w:color w:val="000000" w:themeColor="text1"/>
          <w:sz w:val="16"/>
        </w:rPr>
        <w:t xml:space="preserve">nited </w:t>
      </w:r>
      <w:r w:rsidRPr="00142B43">
        <w:rPr>
          <w:rStyle w:val="StyleUnderline"/>
          <w:color w:val="000000" w:themeColor="text1"/>
        </w:rPr>
        <w:t>S</w:t>
      </w:r>
      <w:r w:rsidRPr="00142B43">
        <w:rPr>
          <w:color w:val="000000" w:themeColor="text1"/>
          <w:sz w:val="16"/>
        </w:rPr>
        <w:t xml:space="preserve">tates </w:t>
      </w:r>
      <w:r w:rsidRPr="00142B43">
        <w:rPr>
          <w:rStyle w:val="StyleUnderline"/>
          <w:color w:val="000000" w:themeColor="text1"/>
        </w:rPr>
        <w:t>east of the Mississippi</w:t>
      </w:r>
      <w:r w:rsidRPr="00142B43">
        <w:rPr>
          <w:color w:val="000000" w:themeColor="text1"/>
          <w:sz w:val="16"/>
        </w:rPr>
        <w:t xml:space="preserve"> River. In fact, it is entirely possible that </w:t>
      </w:r>
      <w:r w:rsidRPr="00142B43">
        <w:rPr>
          <w:rStyle w:val="StyleUnderline"/>
          <w:color w:val="000000" w:themeColor="text1"/>
        </w:rPr>
        <w:t xml:space="preserve">most animal </w:t>
      </w:r>
      <w:r w:rsidRPr="00142B43">
        <w:rPr>
          <w:rStyle w:val="StyleUnderline"/>
          <w:color w:val="000000" w:themeColor="text1"/>
          <w:highlight w:val="green"/>
        </w:rPr>
        <w:t>farming</w:t>
      </w:r>
      <w:r w:rsidRPr="00142B43">
        <w:rPr>
          <w:rStyle w:val="StyleUnderline"/>
          <w:color w:val="000000" w:themeColor="text1"/>
        </w:rPr>
        <w:t xml:space="preserve"> will be </w:t>
      </w:r>
      <w:r w:rsidRPr="00142B43">
        <w:rPr>
          <w:rStyle w:val="Emphasis"/>
          <w:color w:val="000000" w:themeColor="text1"/>
          <w:highlight w:val="green"/>
        </w:rPr>
        <w:t>replaced</w:t>
      </w:r>
      <w:r w:rsidRPr="00142B43">
        <w:rPr>
          <w:rStyle w:val="StyleUnderline"/>
          <w:color w:val="000000" w:themeColor="text1"/>
          <w:highlight w:val="green"/>
        </w:rPr>
        <w:t xml:space="preserve"> by</w:t>
      </w:r>
      <w:r w:rsidRPr="00142B43">
        <w:rPr>
          <w:color w:val="000000" w:themeColor="text1"/>
          <w:sz w:val="16"/>
        </w:rPr>
        <w:t xml:space="preserve"> resource-sparing </w:t>
      </w:r>
      <w:r w:rsidRPr="00142B43">
        <w:rPr>
          <w:rStyle w:val="StyleUnderline"/>
          <w:color w:val="000000" w:themeColor="text1"/>
        </w:rPr>
        <w:t>lab-grown steaks</w:t>
      </w:r>
      <w:r w:rsidRPr="00142B43">
        <w:rPr>
          <w:color w:val="000000" w:themeColor="text1"/>
          <w:sz w:val="16"/>
        </w:rPr>
        <w:t xml:space="preserve">, chops, </w:t>
      </w:r>
      <w:r w:rsidRPr="00142B43">
        <w:rPr>
          <w:rStyle w:val="StyleUnderline"/>
          <w:color w:val="000000" w:themeColor="text1"/>
        </w:rPr>
        <w:t>and milk.</w:t>
      </w:r>
      <w:r w:rsidRPr="00142B43">
        <w:rPr>
          <w:color w:val="000000" w:themeColor="text1"/>
          <w:sz w:val="16"/>
        </w:rPr>
        <w:t xml:space="preserve"> Such </w:t>
      </w:r>
      <w:r w:rsidRPr="00142B43">
        <w:rPr>
          <w:rStyle w:val="StyleUnderline"/>
          <w:color w:val="000000" w:themeColor="text1"/>
          <w:highlight w:val="green"/>
        </w:rPr>
        <w:t>developments</w:t>
      </w:r>
      <w:r w:rsidRPr="00142B43">
        <w:rPr>
          <w:rStyle w:val="StyleUnderline"/>
          <w:color w:val="000000" w:themeColor="text1"/>
        </w:rPr>
        <w:t xml:space="preserve"> in </w:t>
      </w:r>
      <w:r w:rsidRPr="00142B43">
        <w:rPr>
          <w:rStyle w:val="Emphasis"/>
          <w:color w:val="000000" w:themeColor="text1"/>
        </w:rPr>
        <w:t>food production</w:t>
      </w:r>
      <w:r w:rsidRPr="00142B43">
        <w:rPr>
          <w:rStyle w:val="StyleUnderline"/>
          <w:color w:val="000000" w:themeColor="text1"/>
        </w:rPr>
        <w:t xml:space="preserve"> undermine</w:t>
      </w:r>
      <w:r w:rsidRPr="00142B43">
        <w:rPr>
          <w:color w:val="000000" w:themeColor="text1"/>
          <w:sz w:val="16"/>
        </w:rPr>
        <w:t xml:space="preserve"> the researchers' </w:t>
      </w:r>
      <w:r w:rsidRPr="00142B43">
        <w:rPr>
          <w:rStyle w:val="StyleUnderline"/>
          <w:color w:val="000000" w:themeColor="text1"/>
        </w:rPr>
        <w:t>worries about overconsumption</w:t>
      </w:r>
      <w:r w:rsidRPr="00142B43">
        <w:rPr>
          <w:color w:val="000000" w:themeColor="text1"/>
          <w:sz w:val="16"/>
        </w:rPr>
        <w:t xml:space="preserve"> of biomass. And </w:t>
      </w:r>
      <w:r w:rsidRPr="00142B43">
        <w:rPr>
          <w:rStyle w:val="StyleUnderline"/>
          <w:color w:val="000000" w:themeColor="text1"/>
        </w:rPr>
        <w:t xml:space="preserve">humanity's material footprint is likely to </w:t>
      </w:r>
      <w:r w:rsidRPr="00142B43">
        <w:rPr>
          <w:rStyle w:val="Emphasis"/>
          <w:color w:val="000000" w:themeColor="text1"/>
        </w:rPr>
        <w:t>get smaller</w:t>
      </w:r>
      <w:r w:rsidRPr="00142B43">
        <w:rPr>
          <w:color w:val="000000" w:themeColor="text1"/>
          <w:sz w:val="16"/>
        </w:rPr>
        <w:t xml:space="preserve"> too </w:t>
      </w:r>
      <w:r w:rsidRPr="00142B43">
        <w:rPr>
          <w:rStyle w:val="StyleUnderline"/>
          <w:color w:val="000000" w:themeColor="text1"/>
        </w:rPr>
        <w:t>as trends toward</w:t>
      </w:r>
      <w:r w:rsidRPr="00142B43">
        <w:rPr>
          <w:color w:val="000000" w:themeColor="text1"/>
          <w:sz w:val="16"/>
        </w:rPr>
        <w:t xml:space="preserve"> further </w:t>
      </w:r>
      <w:r w:rsidRPr="00142B43">
        <w:rPr>
          <w:rStyle w:val="Emphasis"/>
          <w:color w:val="000000" w:themeColor="text1"/>
        </w:rPr>
        <w:t>dematerializatio</w:t>
      </w:r>
      <w:r w:rsidRPr="00142B43">
        <w:rPr>
          <w:rStyle w:val="StyleUnderline"/>
          <w:color w:val="000000" w:themeColor="text1"/>
        </w:rPr>
        <w:t xml:space="preserve">n take hold. The price system is a </w:t>
      </w:r>
      <w:r w:rsidRPr="00142B43">
        <w:rPr>
          <w:rStyle w:val="Emphasis"/>
          <w:color w:val="000000" w:themeColor="text1"/>
        </w:rPr>
        <w:t>superb mechanism</w:t>
      </w:r>
      <w:r w:rsidRPr="00142B43">
        <w:rPr>
          <w:rStyle w:val="StyleUnderline"/>
          <w:color w:val="000000" w:themeColor="text1"/>
        </w:rPr>
        <w:t xml:space="preserve"> for encouraging innovators to</w:t>
      </w:r>
      <w:r w:rsidRPr="00142B43">
        <w:rPr>
          <w:color w:val="000000" w:themeColor="text1"/>
          <w:sz w:val="16"/>
        </w:rPr>
        <w:t xml:space="preserve"> find ways to </w:t>
      </w:r>
      <w:r w:rsidRPr="00142B43">
        <w:rPr>
          <w:rStyle w:val="StyleUnderline"/>
          <w:color w:val="000000" w:themeColor="text1"/>
        </w:rPr>
        <w:t>wring</w:t>
      </w:r>
      <w:r w:rsidRPr="00142B43">
        <w:rPr>
          <w:color w:val="000000" w:themeColor="text1"/>
          <w:sz w:val="16"/>
        </w:rPr>
        <w:t xml:space="preserve"> ever </w:t>
      </w:r>
      <w:r w:rsidRPr="00142B43">
        <w:rPr>
          <w:rStyle w:val="StyleUnderline"/>
          <w:color w:val="000000" w:themeColor="text1"/>
        </w:rPr>
        <w:t>more value out less</w:t>
      </w:r>
      <w:r w:rsidRPr="00142B43">
        <w:rPr>
          <w:color w:val="000000" w:themeColor="text1"/>
          <w:sz w:val="16"/>
        </w:rPr>
        <w:t xml:space="preserve"> and less </w:t>
      </w:r>
      <w:r w:rsidRPr="00142B43">
        <w:rPr>
          <w:rStyle w:val="StyleUnderline"/>
          <w:color w:val="000000" w:themeColor="text1"/>
        </w:rPr>
        <w:t>stuff</w:t>
      </w:r>
      <w:r w:rsidRPr="00142B43">
        <w:rPr>
          <w:color w:val="000000" w:themeColor="text1"/>
          <w:sz w:val="16"/>
        </w:rPr>
        <w:t xml:space="preserve">. Rockefeller University researcher Jesse Ausubel has shown that this process of </w:t>
      </w:r>
      <w:r w:rsidRPr="00142B43">
        <w:rPr>
          <w:rStyle w:val="StyleUnderline"/>
          <w:color w:val="000000" w:themeColor="text1"/>
        </w:rPr>
        <w:t>absolute dematerialization has</w:t>
      </w:r>
      <w:r w:rsidRPr="00142B43">
        <w:rPr>
          <w:color w:val="000000" w:themeColor="text1"/>
          <w:sz w:val="16"/>
        </w:rPr>
        <w:t xml:space="preserve"> already </w:t>
      </w:r>
      <w:r w:rsidRPr="00142B43">
        <w:rPr>
          <w:rStyle w:val="StyleUnderline"/>
          <w:color w:val="000000" w:themeColor="text1"/>
        </w:rPr>
        <w:t>taken off</w:t>
      </w:r>
      <w:r w:rsidRPr="00142B43">
        <w:rPr>
          <w:color w:val="000000" w:themeColor="text1"/>
          <w:sz w:val="16"/>
        </w:rPr>
        <w:t xml:space="preserve"> for </w:t>
      </w:r>
      <w:r w:rsidRPr="00142B43">
        <w:rPr>
          <w:rStyle w:val="StyleUnderline"/>
          <w:color w:val="000000" w:themeColor="text1"/>
        </w:rPr>
        <w:t>many commodities</w:t>
      </w:r>
      <w:r w:rsidRPr="00142B43">
        <w:rPr>
          <w:color w:val="000000" w:themeColor="text1"/>
          <w:sz w:val="16"/>
        </w:rPr>
        <w:t xml:space="preserve">. After cranking their way through their models of doom, O'Neill and his colleagues lugubriously conclude: </w:t>
      </w:r>
      <w:r w:rsidRPr="00142B43">
        <w:rPr>
          <w:rStyle w:val="StyleUnderline"/>
          <w:color w:val="000000" w:themeColor="text1"/>
        </w:rPr>
        <w:t>"If all people are to lead</w:t>
      </w:r>
      <w:r w:rsidRPr="00142B43">
        <w:rPr>
          <w:color w:val="000000" w:themeColor="text1"/>
          <w:sz w:val="16"/>
        </w:rPr>
        <w:t xml:space="preserve"> a good </w:t>
      </w:r>
      <w:r w:rsidRPr="00142B43">
        <w:rPr>
          <w:rStyle w:val="StyleUnderline"/>
          <w:color w:val="000000" w:themeColor="text1"/>
        </w:rPr>
        <w:t>life within planetary boundaries</w:t>
      </w:r>
      <w:r w:rsidRPr="00142B43">
        <w:rPr>
          <w:color w:val="000000" w:themeColor="text1"/>
          <w:sz w:val="16"/>
        </w:rPr>
        <w:t xml:space="preserve">, then </w:t>
      </w:r>
      <w:r w:rsidRPr="00142B43">
        <w:rPr>
          <w:rStyle w:val="StyleUnderline"/>
          <w:color w:val="000000" w:themeColor="text1"/>
        </w:rPr>
        <w:t>the level of resource use associated with</w:t>
      </w:r>
      <w:r w:rsidRPr="00142B43">
        <w:rPr>
          <w:color w:val="000000" w:themeColor="text1"/>
          <w:sz w:val="16"/>
        </w:rPr>
        <w:t xml:space="preserve"> meeting </w:t>
      </w:r>
      <w:r w:rsidRPr="00142B43">
        <w:rPr>
          <w:rStyle w:val="StyleUnderline"/>
          <w:color w:val="000000" w:themeColor="text1"/>
        </w:rPr>
        <w:t>basic needs must be</w:t>
      </w:r>
      <w:r w:rsidRPr="00142B43">
        <w:rPr>
          <w:color w:val="000000" w:themeColor="text1"/>
          <w:sz w:val="16"/>
        </w:rPr>
        <w:t xml:space="preserve"> dramatically </w:t>
      </w:r>
      <w:r w:rsidRPr="00142B43">
        <w:rPr>
          <w:rStyle w:val="StyleUnderline"/>
          <w:color w:val="000000" w:themeColor="text1"/>
        </w:rPr>
        <w:t>reduced." They are</w:t>
      </w:r>
      <w:r w:rsidRPr="00142B43">
        <w:rPr>
          <w:color w:val="000000" w:themeColor="text1"/>
          <w:sz w:val="16"/>
        </w:rPr>
        <w:t xml:space="preserve"> right, but they are </w:t>
      </w:r>
      <w:r w:rsidRPr="00142B43">
        <w:rPr>
          <w:rStyle w:val="Emphasis"/>
          <w:color w:val="000000" w:themeColor="text1"/>
        </w:rPr>
        <w:t>entirely backward</w:t>
      </w:r>
      <w:r w:rsidRPr="00142B43">
        <w:rPr>
          <w:rStyle w:val="StyleUnderline"/>
          <w:color w:val="000000" w:themeColor="text1"/>
        </w:rPr>
        <w:t xml:space="preserve"> with</w:t>
      </w:r>
      <w:r w:rsidRPr="00142B43">
        <w:rPr>
          <w:color w:val="000000" w:themeColor="text1"/>
          <w:sz w:val="16"/>
        </w:rPr>
        <w:t xml:space="preserve"> regard to </w:t>
      </w:r>
      <w:r w:rsidRPr="00142B43">
        <w:rPr>
          <w:rStyle w:val="StyleUnderline"/>
          <w:color w:val="000000" w:themeColor="text1"/>
        </w:rPr>
        <w:t xml:space="preserve">how to achieve those goals. </w:t>
      </w:r>
      <w:r w:rsidRPr="00142B43">
        <w:rPr>
          <w:rStyle w:val="Emphasis"/>
          <w:color w:val="000000" w:themeColor="text1"/>
        </w:rPr>
        <w:t xml:space="preserve">Economic </w:t>
      </w:r>
      <w:r w:rsidRPr="00142B43">
        <w:rPr>
          <w:rStyle w:val="Emphasis"/>
          <w:color w:val="000000" w:themeColor="text1"/>
          <w:highlight w:val="green"/>
        </w:rPr>
        <w:t>growth</w:t>
      </w:r>
      <w:r w:rsidRPr="00142B43">
        <w:rPr>
          <w:rStyle w:val="StyleUnderline"/>
          <w:color w:val="000000" w:themeColor="text1"/>
        </w:rPr>
        <w:t xml:space="preserve"> provides</w:t>
      </w:r>
      <w:r w:rsidRPr="00142B43">
        <w:rPr>
          <w:color w:val="000000" w:themeColor="text1"/>
          <w:sz w:val="16"/>
        </w:rPr>
        <w:t xml:space="preserve"> the wealth and </w:t>
      </w:r>
      <w:r w:rsidRPr="00142B43">
        <w:rPr>
          <w:rStyle w:val="StyleUnderline"/>
          <w:color w:val="000000" w:themeColor="text1"/>
        </w:rPr>
        <w:t>technologies</w:t>
      </w:r>
      <w:r w:rsidRPr="00142B43">
        <w:rPr>
          <w:color w:val="000000" w:themeColor="text1"/>
          <w:sz w:val="16"/>
        </w:rPr>
        <w:t xml:space="preserve"> needed </w:t>
      </w:r>
      <w:r w:rsidRPr="00142B43">
        <w:rPr>
          <w:rStyle w:val="StyleUnderline"/>
          <w:color w:val="000000" w:themeColor="text1"/>
        </w:rPr>
        <w:t xml:space="preserve">to lift people from </w:t>
      </w:r>
      <w:r w:rsidRPr="00142B43">
        <w:rPr>
          <w:rStyle w:val="Emphasis"/>
          <w:color w:val="000000" w:themeColor="text1"/>
        </w:rPr>
        <w:t>poverty</w:t>
      </w:r>
      <w:r w:rsidRPr="00142B43">
        <w:rPr>
          <w:rStyle w:val="StyleUnderline"/>
          <w:color w:val="000000" w:themeColor="text1"/>
        </w:rPr>
        <w:t xml:space="preserve"> while</w:t>
      </w:r>
      <w:r w:rsidRPr="00142B43">
        <w:rPr>
          <w:color w:val="000000" w:themeColor="text1"/>
          <w:sz w:val="16"/>
          <w:u w:val="single"/>
        </w:rPr>
        <w:t xml:space="preserve"> </w:t>
      </w:r>
      <w:r w:rsidRPr="00142B43">
        <w:rPr>
          <w:color w:val="000000" w:themeColor="text1"/>
          <w:sz w:val="16"/>
        </w:rPr>
        <w:t xml:space="preserve">simultaneously </w:t>
      </w:r>
      <w:r w:rsidRPr="00142B43">
        <w:rPr>
          <w:rStyle w:val="Emphasis"/>
          <w:color w:val="000000" w:themeColor="text1"/>
          <w:highlight w:val="green"/>
        </w:rPr>
        <w:t>lighten</w:t>
      </w:r>
      <w:r w:rsidRPr="00142B43">
        <w:rPr>
          <w:rStyle w:val="Emphasis"/>
          <w:color w:val="000000" w:themeColor="text1"/>
        </w:rPr>
        <w:t xml:space="preserve">ing humanity's </w:t>
      </w:r>
      <w:r w:rsidRPr="00142B43">
        <w:rPr>
          <w:rStyle w:val="Emphasis"/>
          <w:color w:val="000000" w:themeColor="text1"/>
          <w:highlight w:val="green"/>
        </w:rPr>
        <w:t>footprint</w:t>
      </w:r>
      <w:r w:rsidRPr="00142B43">
        <w:rPr>
          <w:rStyle w:val="StyleUnderline"/>
          <w:color w:val="000000" w:themeColor="text1"/>
        </w:rPr>
        <w:t xml:space="preserve"> on the</w:t>
      </w:r>
      <w:r w:rsidRPr="00142B43">
        <w:rPr>
          <w:color w:val="000000" w:themeColor="text1"/>
          <w:sz w:val="16"/>
        </w:rPr>
        <w:t xml:space="preserve"> natural </w:t>
      </w:r>
      <w:r w:rsidRPr="00142B43">
        <w:rPr>
          <w:rStyle w:val="StyleUnderline"/>
          <w:color w:val="000000" w:themeColor="text1"/>
        </w:rPr>
        <w:t xml:space="preserve">world. Rather than degrowth, the planet—and </w:t>
      </w:r>
      <w:r w:rsidRPr="00142B43">
        <w:rPr>
          <w:color w:val="000000" w:themeColor="text1"/>
          <w:sz w:val="16"/>
        </w:rPr>
        <w:t xml:space="preserve">especially its </w:t>
      </w:r>
      <w:r w:rsidRPr="00142B43">
        <w:rPr>
          <w:rStyle w:val="StyleUnderline"/>
          <w:color w:val="000000" w:themeColor="text1"/>
        </w:rPr>
        <w:t xml:space="preserve">poor people—need </w:t>
      </w:r>
      <w:r w:rsidRPr="00142B43">
        <w:rPr>
          <w:rStyle w:val="Emphasis"/>
          <w:color w:val="000000" w:themeColor="text1"/>
        </w:rPr>
        <w:t>more</w:t>
      </w:r>
      <w:r w:rsidRPr="00142B43">
        <w:rPr>
          <w:rStyle w:val="StyleUnderline"/>
          <w:color w:val="000000" w:themeColor="text1"/>
        </w:rPr>
        <w:t xml:space="preserve"> and </w:t>
      </w:r>
      <w:r w:rsidRPr="00142B43">
        <w:rPr>
          <w:rStyle w:val="Emphasis"/>
          <w:color w:val="000000" w:themeColor="text1"/>
        </w:rPr>
        <w:t>faster</w:t>
      </w:r>
      <w:r w:rsidRPr="00142B43">
        <w:rPr>
          <w:color w:val="000000" w:themeColor="text1"/>
          <w:sz w:val="16"/>
        </w:rPr>
        <w:t xml:space="preserve"> economic </w:t>
      </w:r>
      <w:r w:rsidRPr="00142B43">
        <w:rPr>
          <w:rStyle w:val="StyleUnderline"/>
          <w:color w:val="000000" w:themeColor="text1"/>
        </w:rPr>
        <w:t>growth</w:t>
      </w:r>
      <w:r w:rsidRPr="00142B43">
        <w:rPr>
          <w:color w:val="000000" w:themeColor="text1"/>
          <w:sz w:val="16"/>
        </w:rPr>
        <w:t>.</w:t>
      </w:r>
    </w:p>
    <w:p w14:paraId="611EFC98" w14:textId="77777777" w:rsidR="00006201" w:rsidRPr="00142B43" w:rsidRDefault="00006201" w:rsidP="00006201">
      <w:pPr>
        <w:pStyle w:val="Heading4"/>
        <w:rPr>
          <w:bCs/>
          <w:color w:val="000000" w:themeColor="text1"/>
        </w:rPr>
      </w:pPr>
      <w:r>
        <w:rPr>
          <w:bCs/>
          <w:color w:val="000000" w:themeColor="text1"/>
        </w:rPr>
        <w:t>2</w:t>
      </w:r>
      <w:r w:rsidRPr="00142B43">
        <w:rPr>
          <w:bCs/>
          <w:color w:val="000000" w:themeColor="text1"/>
        </w:rPr>
        <w:t xml:space="preserve">] Extinction’s </w:t>
      </w:r>
      <w:r w:rsidRPr="00142B43">
        <w:rPr>
          <w:bCs/>
          <w:color w:val="000000" w:themeColor="text1"/>
          <w:u w:val="single"/>
        </w:rPr>
        <w:t>inevitable</w:t>
      </w:r>
      <w:r w:rsidRPr="00142B43">
        <w:rPr>
          <w:bCs/>
          <w:color w:val="000000" w:themeColor="text1"/>
        </w:rPr>
        <w:t xml:space="preserve"> – </w:t>
      </w:r>
      <w:r w:rsidRPr="00142B43">
        <w:rPr>
          <w:bCs/>
          <w:color w:val="000000" w:themeColor="text1"/>
          <w:u w:val="single"/>
        </w:rPr>
        <w:t>only</w:t>
      </w:r>
      <w:r w:rsidRPr="00142B43">
        <w:rPr>
          <w:bCs/>
          <w:color w:val="000000" w:themeColor="text1"/>
        </w:rPr>
        <w:t xml:space="preserve"> growth can </w:t>
      </w:r>
      <w:r w:rsidRPr="00142B43">
        <w:rPr>
          <w:bCs/>
          <w:color w:val="000000" w:themeColor="text1"/>
          <w:u w:val="single"/>
        </w:rPr>
        <w:t>sustain</w:t>
      </w:r>
      <w:r w:rsidRPr="00142B43">
        <w:rPr>
          <w:bCs/>
          <w:color w:val="000000" w:themeColor="text1"/>
        </w:rPr>
        <w:t xml:space="preserve"> colonization and </w:t>
      </w:r>
      <w:r w:rsidRPr="00142B43">
        <w:rPr>
          <w:bCs/>
          <w:color w:val="000000" w:themeColor="text1"/>
          <w:u w:val="single"/>
        </w:rPr>
        <w:t>solve extinction</w:t>
      </w:r>
    </w:p>
    <w:p w14:paraId="7CCD463B" w14:textId="77777777" w:rsidR="00006201" w:rsidRPr="00142B43" w:rsidRDefault="00006201" w:rsidP="00006201">
      <w:pPr>
        <w:rPr>
          <w:color w:val="000000" w:themeColor="text1"/>
        </w:rPr>
      </w:pPr>
      <w:r w:rsidRPr="00142B43">
        <w:rPr>
          <w:b/>
          <w:color w:val="000000" w:themeColor="text1"/>
          <w:sz w:val="26"/>
          <w:szCs w:val="26"/>
        </w:rPr>
        <w:t>Skran 16</w:t>
      </w:r>
      <w:r w:rsidRPr="00142B43">
        <w:rPr>
          <w:b/>
          <w:color w:val="000000" w:themeColor="text1"/>
        </w:rPr>
        <w:t xml:space="preserve"> </w:t>
      </w:r>
      <w:r w:rsidRPr="00142B43">
        <w:rPr>
          <w:color w:val="000000" w:themeColor="text1"/>
        </w:rPr>
        <w:t xml:space="preserve">[Dale Skran is Executive Vice President of the National Space Society and a member of the Board of Directors of the Alliance for Space Development. “Settling space is the only sustainable reason for humans to be in space,” </w:t>
      </w:r>
      <w:hyperlink r:id="rId9" w:history="1">
        <w:r w:rsidRPr="00142B43">
          <w:rPr>
            <w:rStyle w:val="Hyperlink"/>
            <w:color w:val="000000" w:themeColor="text1"/>
            <w:u w:val="single"/>
          </w:rPr>
          <w:t>http://www.thespacereview.com/article/2915/1</w:t>
        </w:r>
      </w:hyperlink>
      <w:r w:rsidRPr="00142B43">
        <w:rPr>
          <w:color w:val="000000" w:themeColor="text1"/>
        </w:rPr>
        <w:t>] Re-Cut Justin</w:t>
      </w:r>
    </w:p>
    <w:p w14:paraId="6A0C3EAA" w14:textId="77777777" w:rsidR="00006201" w:rsidRPr="00142B43" w:rsidRDefault="00006201" w:rsidP="00006201">
      <w:pPr>
        <w:rPr>
          <w:color w:val="000000" w:themeColor="text1"/>
          <w:sz w:val="12"/>
        </w:rPr>
      </w:pPr>
      <w:r w:rsidRPr="00142B43">
        <w:rPr>
          <w:rStyle w:val="StyleUnderline"/>
          <w:color w:val="000000" w:themeColor="text1"/>
        </w:rPr>
        <w:t xml:space="preserve">As robotic and artificial intelligence </w:t>
      </w:r>
      <w:r w:rsidRPr="00142B43">
        <w:rPr>
          <w:rStyle w:val="StyleUnderline"/>
          <w:color w:val="000000" w:themeColor="text1"/>
          <w:highlight w:val="green"/>
        </w:rPr>
        <w:t>tech</w:t>
      </w:r>
      <w:r w:rsidRPr="00142B43">
        <w:rPr>
          <w:rStyle w:val="StyleUnderline"/>
          <w:color w:val="000000" w:themeColor="text1"/>
        </w:rPr>
        <w:t>nologies</w:t>
      </w:r>
      <w:r w:rsidRPr="00142B43">
        <w:rPr>
          <w:color w:val="000000" w:themeColor="text1"/>
          <w:sz w:val="12"/>
        </w:rPr>
        <w:t xml:space="preserve"> improve and </w:t>
      </w:r>
      <w:r w:rsidRPr="00142B43">
        <w:rPr>
          <w:rStyle w:val="StyleUnderline"/>
          <w:color w:val="000000" w:themeColor="text1"/>
          <w:highlight w:val="green"/>
        </w:rPr>
        <w:t xml:space="preserve">enable </w:t>
      </w:r>
      <w:r w:rsidRPr="00142B43">
        <w:rPr>
          <w:rStyle w:val="StyleUnderline"/>
          <w:color w:val="000000" w:themeColor="text1"/>
        </w:rPr>
        <w:t xml:space="preserve">increasingly robust </w:t>
      </w:r>
      <w:r w:rsidRPr="00142B43">
        <w:rPr>
          <w:rStyle w:val="StyleUnderline"/>
          <w:color w:val="000000" w:themeColor="text1"/>
          <w:highlight w:val="green"/>
        </w:rPr>
        <w:t>exploration</w:t>
      </w:r>
      <w:r w:rsidRPr="00142B43">
        <w:rPr>
          <w:color w:val="000000" w:themeColor="text1"/>
          <w:sz w:val="12"/>
        </w:rPr>
        <w:t xml:space="preserve"> without a human presence, eventually </w:t>
      </w:r>
      <w:r w:rsidRPr="00142B43">
        <w:rPr>
          <w:rStyle w:val="StyleUnderline"/>
          <w:color w:val="000000" w:themeColor="text1"/>
        </w:rPr>
        <w:t>there will be only one sustainable reason for humans to be in space</w:t>
      </w:r>
      <w:r w:rsidRPr="00142B43">
        <w:rPr>
          <w:color w:val="000000" w:themeColor="text1"/>
          <w:sz w:val="12"/>
        </w:rPr>
        <w:t xml:space="preserve">: </w:t>
      </w:r>
      <w:r w:rsidRPr="00142B43">
        <w:rPr>
          <w:rStyle w:val="Emphasis"/>
          <w:color w:val="000000" w:themeColor="text1"/>
        </w:rPr>
        <w:t>settlement</w:t>
      </w:r>
      <w:r w:rsidRPr="00142B43">
        <w:rPr>
          <w:color w:val="000000" w:themeColor="text1"/>
          <w:sz w:val="12"/>
        </w:rPr>
        <w:t xml:space="preserve">. </w:t>
      </w:r>
      <w:r w:rsidRPr="00142B43">
        <w:rPr>
          <w:rStyle w:val="StyleUnderline"/>
          <w:color w:val="000000" w:themeColor="text1"/>
        </w:rPr>
        <w:t xml:space="preserve">Research into the recycling </w:t>
      </w:r>
      <w:r w:rsidRPr="00142B43">
        <w:rPr>
          <w:rStyle w:val="StyleUnderline"/>
          <w:color w:val="000000" w:themeColor="text1"/>
          <w:highlight w:val="green"/>
        </w:rPr>
        <w:t>tech</w:t>
      </w:r>
      <w:r w:rsidRPr="00142B43">
        <w:rPr>
          <w:rStyle w:val="StyleUnderline"/>
          <w:color w:val="000000" w:themeColor="text1"/>
        </w:rPr>
        <w:t>nology required for long-term off-Earth settlements</w:t>
      </w:r>
      <w:r w:rsidRPr="00142B43">
        <w:rPr>
          <w:color w:val="000000" w:themeColor="text1"/>
          <w:sz w:val="12"/>
        </w:rPr>
        <w:t xml:space="preserve"> </w:t>
      </w:r>
      <w:r w:rsidRPr="00142B43">
        <w:rPr>
          <w:rStyle w:val="Emphasis"/>
          <w:color w:val="000000" w:themeColor="text1"/>
        </w:rPr>
        <w:t xml:space="preserve">will directly </w:t>
      </w:r>
      <w:r w:rsidRPr="00142B43">
        <w:rPr>
          <w:rStyle w:val="Emphasis"/>
          <w:color w:val="000000" w:themeColor="text1"/>
          <w:highlight w:val="green"/>
        </w:rPr>
        <w:t>benefit terrestrial sustainability</w:t>
      </w:r>
      <w:r w:rsidRPr="00142B43">
        <w:rPr>
          <w:color w:val="000000" w:themeColor="text1"/>
          <w:sz w:val="12"/>
        </w:rPr>
        <w:t xml:space="preserve">. </w:t>
      </w:r>
      <w:r w:rsidRPr="00142B43">
        <w:rPr>
          <w:rStyle w:val="StyleUnderline"/>
          <w:color w:val="000000" w:themeColor="text1"/>
        </w:rPr>
        <w:t>Actively working toward</w:t>
      </w:r>
      <w:r w:rsidRPr="00142B43">
        <w:rPr>
          <w:color w:val="000000" w:themeColor="text1"/>
          <w:sz w:val="12"/>
        </w:rPr>
        <w:t xml:space="preserve"> developing and </w:t>
      </w:r>
      <w:r w:rsidRPr="00142B43">
        <w:rPr>
          <w:rStyle w:val="StyleUnderline"/>
          <w:color w:val="000000" w:themeColor="text1"/>
        </w:rPr>
        <w:t>settling space</w:t>
      </w:r>
      <w:r w:rsidRPr="00142B43">
        <w:rPr>
          <w:color w:val="000000" w:themeColor="text1"/>
          <w:sz w:val="12"/>
        </w:rPr>
        <w:t xml:space="preserve"> </w:t>
      </w:r>
      <w:r w:rsidRPr="00142B43">
        <w:rPr>
          <w:rStyle w:val="StyleUnderline"/>
          <w:color w:val="000000" w:themeColor="text1"/>
        </w:rPr>
        <w:t xml:space="preserve">will </w:t>
      </w:r>
      <w:r w:rsidRPr="00142B43">
        <w:rPr>
          <w:rStyle w:val="StyleUnderline"/>
          <w:color w:val="000000" w:themeColor="text1"/>
          <w:highlight w:val="green"/>
        </w:rPr>
        <w:t>make available</w:t>
      </w:r>
      <w:r w:rsidRPr="00142B43">
        <w:rPr>
          <w:rStyle w:val="StyleUnderline"/>
          <w:color w:val="000000" w:themeColor="text1"/>
        </w:rPr>
        <w:t xml:space="preserve"> mineral and energy </w:t>
      </w:r>
      <w:r w:rsidRPr="00142B43">
        <w:rPr>
          <w:rStyle w:val="StyleUnderline"/>
          <w:color w:val="000000" w:themeColor="text1"/>
          <w:highlight w:val="green"/>
        </w:rPr>
        <w:t>resources</w:t>
      </w:r>
      <w:r w:rsidRPr="00142B43">
        <w:rPr>
          <w:color w:val="000000" w:themeColor="text1"/>
          <w:sz w:val="12"/>
          <w:highlight w:val="green"/>
        </w:rPr>
        <w:t xml:space="preserve"> </w:t>
      </w:r>
      <w:r w:rsidRPr="00142B43">
        <w:rPr>
          <w:rStyle w:val="Emphasis"/>
          <w:color w:val="000000" w:themeColor="text1"/>
          <w:highlight w:val="green"/>
        </w:rPr>
        <w:t>for use on Earth</w:t>
      </w:r>
      <w:r w:rsidRPr="00142B43">
        <w:rPr>
          <w:rStyle w:val="Emphasis"/>
          <w:color w:val="000000" w:themeColor="text1"/>
        </w:rPr>
        <w:t xml:space="preserve"> on a vast scale</w:t>
      </w:r>
      <w:r w:rsidRPr="00142B43">
        <w:rPr>
          <w:color w:val="000000" w:themeColor="text1"/>
          <w:sz w:val="12"/>
        </w:rPr>
        <w:t xml:space="preserve">. Finally, </w:t>
      </w:r>
      <w:r w:rsidRPr="00142B43">
        <w:rPr>
          <w:rStyle w:val="StyleUnderline"/>
          <w:color w:val="000000" w:themeColor="text1"/>
        </w:rPr>
        <w:t xml:space="preserve">space settlement offers the hope of long-term species survival that remaining on Earth does not. </w:t>
      </w:r>
      <w:r w:rsidRPr="00142B43">
        <w:rPr>
          <w:color w:val="000000" w:themeColor="text1"/>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142B43">
        <w:rPr>
          <w:rStyle w:val="StyleUnderline"/>
          <w:color w:val="000000" w:themeColor="text1"/>
        </w:rPr>
        <w:t>that “we are all” going to live in space</w:t>
      </w:r>
      <w:r w:rsidRPr="00142B43">
        <w:rPr>
          <w:color w:val="000000" w:themeColor="text1"/>
          <w:sz w:val="12"/>
        </w:rPr>
        <w:t xml:space="preserve"> </w:t>
      </w:r>
      <w:r w:rsidRPr="00142B43">
        <w:rPr>
          <w:rStyle w:val="StyleUnderline"/>
          <w:color w:val="000000" w:themeColor="text1"/>
        </w:rPr>
        <w:t>and that we are going to live in space after we destroy Earth</w:t>
      </w:r>
      <w:r w:rsidRPr="00142B43">
        <w:rPr>
          <w:color w:val="000000" w:themeColor="text1"/>
          <w:sz w:val="12"/>
        </w:rPr>
        <w:t>. Another canard that has long floated about was given form by the recent film Elysium starring Matt Damon</w:t>
      </w:r>
      <w:r w:rsidRPr="00142B43">
        <w:rPr>
          <w:rStyle w:val="StyleUnderline"/>
          <w:color w:val="000000" w:themeColor="text1"/>
        </w:rPr>
        <w:t>: the rich will leave the poor on the Earth</w:t>
      </w:r>
      <w:r w:rsidRPr="00142B43">
        <w:rPr>
          <w:color w:val="000000" w:themeColor="text1"/>
          <w:sz w:val="12"/>
        </w:rPr>
        <w:t xml:space="preserve"> and escape to space settlements. Upon examination, </w:t>
      </w:r>
      <w:r w:rsidRPr="00142B43">
        <w:rPr>
          <w:rStyle w:val="Emphasis"/>
          <w:color w:val="000000" w:themeColor="text1"/>
        </w:rPr>
        <w:t xml:space="preserve">all three of these ideas are strawmen. </w:t>
      </w:r>
      <w:r w:rsidRPr="00142B43">
        <w:rPr>
          <w:color w:val="000000" w:themeColor="text1"/>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142B43">
        <w:rPr>
          <w:rStyle w:val="StyleUnderline"/>
          <w:color w:val="000000" w:themeColor="text1"/>
        </w:rPr>
        <w:t xml:space="preserve">we expect that relatively </w:t>
      </w:r>
      <w:r w:rsidRPr="00142B43">
        <w:rPr>
          <w:rStyle w:val="StyleUnderline"/>
          <w:color w:val="000000" w:themeColor="text1"/>
          <w:highlight w:val="green"/>
        </w:rPr>
        <w:t>s</w:t>
      </w:r>
      <w:r w:rsidRPr="00142B43">
        <w:rPr>
          <w:rStyle w:val="StyleUnderline"/>
          <w:color w:val="000000" w:themeColor="text1"/>
        </w:rPr>
        <w:t>mall numbers of highly qualified individuals</w:t>
      </w:r>
      <w:r w:rsidRPr="00142B43">
        <w:rPr>
          <w:color w:val="000000" w:themeColor="text1"/>
          <w:sz w:val="12"/>
        </w:rPr>
        <w:t xml:space="preserve">, or those </w:t>
      </w:r>
      <w:r w:rsidRPr="00142B43">
        <w:rPr>
          <w:rStyle w:val="StyleUnderline"/>
          <w:color w:val="000000" w:themeColor="text1"/>
        </w:rPr>
        <w:t>who are deeply dedicated to living in space, would form the first settlements</w:t>
      </w:r>
      <w:r w:rsidRPr="00142B43">
        <w:rPr>
          <w:color w:val="000000" w:themeColor="text1"/>
          <w:sz w:val="12"/>
        </w:rPr>
        <w:t xml:space="preserve">. Over a significant period of time, </w:t>
      </w:r>
      <w:r w:rsidRPr="00142B43">
        <w:rPr>
          <w:rStyle w:val="StyleUnderline"/>
          <w:color w:val="000000" w:themeColor="text1"/>
        </w:rPr>
        <w:t>thousands more from the Earth would join those settlements as they become increasingly self-sufficient</w:t>
      </w:r>
      <w:r w:rsidRPr="00142B43">
        <w:rPr>
          <w:color w:val="000000" w:themeColor="text1"/>
          <w:sz w:val="12"/>
        </w:rPr>
        <w:t xml:space="preserve">. Over more time, </w:t>
      </w:r>
      <w:r w:rsidRPr="00142B43">
        <w:rPr>
          <w:rStyle w:val="StyleUnderline"/>
          <w:color w:val="000000" w:themeColor="text1"/>
        </w:rPr>
        <w:t>various possible niches</w:t>
      </w:r>
      <w:r w:rsidRPr="00142B43">
        <w:rPr>
          <w:color w:val="000000" w:themeColor="text1"/>
          <w:sz w:val="12"/>
        </w:rPr>
        <w:t xml:space="preserve"> for settlement (</w:t>
      </w:r>
      <w:r w:rsidRPr="00142B43">
        <w:rPr>
          <w:rStyle w:val="StyleUnderline"/>
          <w:color w:val="000000" w:themeColor="text1"/>
        </w:rPr>
        <w:t>Moon, Mars, asteroids, free space</w:t>
      </w:r>
      <w:r w:rsidRPr="00142B43">
        <w:rPr>
          <w:color w:val="000000" w:themeColor="text1"/>
          <w:sz w:val="12"/>
        </w:rPr>
        <w:t xml:space="preserve">, etc.) </w:t>
      </w:r>
      <w:r w:rsidRPr="00142B43">
        <w:rPr>
          <w:rStyle w:val="StyleUnderline"/>
          <w:color w:val="000000" w:themeColor="text1"/>
        </w:rPr>
        <w:t>will be occupied</w:t>
      </w:r>
      <w:r w:rsidRPr="00142B43">
        <w:rPr>
          <w:color w:val="000000" w:themeColor="text1"/>
          <w:sz w:val="12"/>
        </w:rPr>
        <w:t xml:space="preserve">, and eventually </w:t>
      </w:r>
      <w:r w:rsidRPr="00142B43">
        <w:rPr>
          <w:rStyle w:val="Emphasis"/>
          <w:color w:val="000000" w:themeColor="text1"/>
        </w:rPr>
        <w:t>the population in space will total many millions</w:t>
      </w:r>
      <w:r w:rsidRPr="00142B43">
        <w:rPr>
          <w:color w:val="000000" w:themeColor="text1"/>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142B43">
        <w:rPr>
          <w:rStyle w:val="Emphasis"/>
          <w:color w:val="000000" w:themeColor="text1"/>
          <w:highlight w:val="green"/>
        </w:rPr>
        <w:t>the Earth is not</w:t>
      </w:r>
      <w:r w:rsidRPr="00142B43">
        <w:rPr>
          <w:rStyle w:val="Emphasis"/>
          <w:color w:val="000000" w:themeColor="text1"/>
        </w:rPr>
        <w:t xml:space="preserve"> a “</w:t>
      </w:r>
      <w:r w:rsidRPr="00142B43">
        <w:rPr>
          <w:rStyle w:val="Emphasis"/>
          <w:color w:val="000000" w:themeColor="text1"/>
          <w:highlight w:val="green"/>
        </w:rPr>
        <w:t>safe</w:t>
      </w:r>
      <w:r w:rsidRPr="00142B43">
        <w:rPr>
          <w:rStyle w:val="Emphasis"/>
          <w:color w:val="000000" w:themeColor="text1"/>
        </w:rPr>
        <w:t xml:space="preserve"> space.”</w:t>
      </w:r>
      <w:r w:rsidRPr="00142B43">
        <w:rPr>
          <w:color w:val="000000" w:themeColor="text1"/>
          <w:sz w:val="12"/>
        </w:rPr>
        <w:t xml:space="preserve"> </w:t>
      </w:r>
      <w:r w:rsidRPr="00142B43">
        <w:rPr>
          <w:rStyle w:val="StyleUnderline"/>
          <w:color w:val="000000" w:themeColor="text1"/>
        </w:rPr>
        <w:t>The destiny of virtually all species on Earth is extinction</w:t>
      </w:r>
      <w:r w:rsidRPr="00142B43">
        <w:rPr>
          <w:color w:val="000000" w:themeColor="text1"/>
          <w:sz w:val="12"/>
        </w:rPr>
        <w:t xml:space="preserve"> in a relatively short span of geologic time. The Tellers claim that “we live on a planet that is perfect for us.” This statement is both completely true and total nonsense. </w:t>
      </w:r>
      <w:r w:rsidRPr="00142B43">
        <w:rPr>
          <w:rStyle w:val="StyleUnderline"/>
          <w:color w:val="000000" w:themeColor="text1"/>
        </w:rPr>
        <w:t>We fit well on the Earth because we have evolved over millions of years to become creatures that are both adapted to live here and to like living here</w:t>
      </w:r>
      <w:r w:rsidRPr="00142B43">
        <w:rPr>
          <w:color w:val="000000" w:themeColor="text1"/>
          <w:sz w:val="12"/>
        </w:rPr>
        <w:t xml:space="preserve">. It is truer to say that we are perfect for the Earth than the reverse. In fact, </w:t>
      </w:r>
      <w:r w:rsidRPr="00142B43">
        <w:rPr>
          <w:rStyle w:val="StyleUnderline"/>
          <w:color w:val="000000" w:themeColor="text1"/>
        </w:rPr>
        <w:t>the Earth is not such a commodious place.</w:t>
      </w:r>
      <w:r w:rsidRPr="00142B43">
        <w:rPr>
          <w:color w:val="000000" w:themeColor="text1"/>
          <w:sz w:val="12"/>
        </w:rPr>
        <w:t xml:space="preserve"> </w:t>
      </w:r>
      <w:r w:rsidRPr="00142B43">
        <w:rPr>
          <w:rStyle w:val="Emphasis"/>
          <w:color w:val="000000" w:themeColor="text1"/>
        </w:rPr>
        <w:t>It is subject to periodic calamities</w:t>
      </w:r>
      <w:r w:rsidRPr="00142B43">
        <w:rPr>
          <w:color w:val="000000" w:themeColor="text1"/>
          <w:sz w:val="12"/>
        </w:rPr>
        <w:t xml:space="preserve"> of various sorts, ranging from massive asteroid and comet impacts to titanic volcanic eruptions, and from periodic ice ages to disastrous solar flares. In the short run, the Earth seems balmy and comfortable. </w:t>
      </w:r>
      <w:r w:rsidRPr="00142B43">
        <w:rPr>
          <w:rStyle w:val="StyleUnderline"/>
          <w:color w:val="000000" w:themeColor="text1"/>
        </w:rPr>
        <w:t>Viewed from the perspective of</w:t>
      </w:r>
      <w:r w:rsidRPr="00142B43">
        <w:rPr>
          <w:color w:val="000000" w:themeColor="text1"/>
          <w:sz w:val="12"/>
        </w:rPr>
        <w:t xml:space="preserve"> </w:t>
      </w:r>
      <w:r w:rsidRPr="00142B43">
        <w:rPr>
          <w:rStyle w:val="StyleUnderline"/>
          <w:color w:val="000000" w:themeColor="text1"/>
        </w:rPr>
        <w:t>deep time,</w:t>
      </w:r>
      <w:r w:rsidRPr="00142B43">
        <w:rPr>
          <w:color w:val="000000" w:themeColor="text1"/>
          <w:sz w:val="12"/>
        </w:rPr>
        <w:t xml:space="preserve"> </w:t>
      </w:r>
      <w:r w:rsidRPr="00142B43">
        <w:rPr>
          <w:rStyle w:val="Emphasis"/>
          <w:color w:val="000000" w:themeColor="text1"/>
        </w:rPr>
        <w:t>it starts to look more like a death trap, bedeviled by regular mass extinctions</w:t>
      </w:r>
      <w:r w:rsidRPr="00142B43">
        <w:rPr>
          <w:color w:val="000000" w:themeColor="text1"/>
          <w:sz w:val="12"/>
        </w:rPr>
        <w:t xml:space="preserve">. However, </w:t>
      </w:r>
      <w:r w:rsidRPr="00142B43">
        <w:rPr>
          <w:rStyle w:val="Emphasis"/>
          <w:color w:val="000000" w:themeColor="text1"/>
        </w:rPr>
        <w:t>things are actually quite a bit worse</w:t>
      </w:r>
      <w:r w:rsidRPr="00142B43">
        <w:rPr>
          <w:color w:val="000000" w:themeColor="text1"/>
          <w:sz w:val="12"/>
        </w:rPr>
        <w:t xml:space="preserve">. Although </w:t>
      </w:r>
      <w:r w:rsidRPr="00142B43">
        <w:rPr>
          <w:rStyle w:val="StyleUnderline"/>
          <w:color w:val="000000" w:themeColor="text1"/>
        </w:rPr>
        <w:t>there are many potentially bad things that might happen to the human race on the Earth from natural sources</w:t>
      </w:r>
      <w:r w:rsidRPr="00142B43">
        <w:rPr>
          <w:color w:val="000000" w:themeColor="text1"/>
          <w:sz w:val="12"/>
        </w:rPr>
        <w:t xml:space="preserve">, </w:t>
      </w:r>
      <w:r w:rsidRPr="00142B43">
        <w:rPr>
          <w:rStyle w:val="StyleUnderline"/>
          <w:color w:val="000000" w:themeColor="text1"/>
        </w:rPr>
        <w:t>there are many more from unnatural sources</w:t>
      </w:r>
      <w:r w:rsidRPr="00142B43">
        <w:rPr>
          <w:color w:val="000000" w:themeColor="text1"/>
          <w:sz w:val="12"/>
        </w:rPr>
        <w:t xml:space="preserve">. </w:t>
      </w:r>
      <w:r w:rsidRPr="00142B43">
        <w:rPr>
          <w:rStyle w:val="Emphasis"/>
          <w:color w:val="000000" w:themeColor="text1"/>
        </w:rPr>
        <w:t>We have been dancing with nuclear disaster for a long time.</w:t>
      </w:r>
      <w:r w:rsidRPr="00142B43">
        <w:rPr>
          <w:color w:val="000000" w:themeColor="text1"/>
          <w:sz w:val="12"/>
        </w:rPr>
        <w:t xml:space="preserve"> An apocalyptic atomic war is not inevitable, but it is possible. </w:t>
      </w:r>
      <w:r w:rsidRPr="00142B43">
        <w:rPr>
          <w:rStyle w:val="StyleUnderline"/>
          <w:color w:val="000000" w:themeColor="text1"/>
        </w:rPr>
        <w:t>Add to this scenario</w:t>
      </w:r>
      <w:r w:rsidRPr="00142B43">
        <w:rPr>
          <w:color w:val="000000" w:themeColor="text1"/>
          <w:sz w:val="12"/>
        </w:rPr>
        <w:t xml:space="preserve"> the </w:t>
      </w:r>
      <w:r w:rsidRPr="00142B43">
        <w:rPr>
          <w:rStyle w:val="Emphasis"/>
          <w:color w:val="000000" w:themeColor="text1"/>
        </w:rPr>
        <w:t xml:space="preserve">genetically </w:t>
      </w:r>
      <w:r w:rsidRPr="00142B43">
        <w:rPr>
          <w:rStyle w:val="Emphasis"/>
          <w:color w:val="000000" w:themeColor="text1"/>
          <w:highlight w:val="green"/>
        </w:rPr>
        <w:t>engineered killer virus</w:t>
      </w:r>
      <w:r w:rsidRPr="00142B43">
        <w:rPr>
          <w:color w:val="000000" w:themeColor="text1"/>
          <w:sz w:val="12"/>
        </w:rPr>
        <w:t>, “</w:t>
      </w:r>
      <w:r w:rsidRPr="00142B43">
        <w:rPr>
          <w:rStyle w:val="Emphasis"/>
          <w:color w:val="000000" w:themeColor="text1"/>
          <w:highlight w:val="green"/>
        </w:rPr>
        <w:t>gray goo</w:t>
      </w:r>
      <w:r w:rsidRPr="00142B43">
        <w:rPr>
          <w:color w:val="000000" w:themeColor="text1"/>
          <w:sz w:val="12"/>
        </w:rPr>
        <w:t xml:space="preserve">,” a </w:t>
      </w:r>
      <w:r w:rsidRPr="00142B43">
        <w:rPr>
          <w:rStyle w:val="Emphasis"/>
          <w:color w:val="000000" w:themeColor="text1"/>
          <w:highlight w:val="green"/>
        </w:rPr>
        <w:t>robot revolt</w:t>
      </w:r>
      <w:r w:rsidRPr="00142B43">
        <w:rPr>
          <w:color w:val="000000" w:themeColor="text1"/>
          <w:sz w:val="12"/>
          <w:highlight w:val="green"/>
        </w:rPr>
        <w:t xml:space="preserve">, </w:t>
      </w:r>
      <w:r w:rsidRPr="00142B43">
        <w:rPr>
          <w:rStyle w:val="Emphasis"/>
          <w:color w:val="000000" w:themeColor="text1"/>
          <w:highlight w:val="green"/>
        </w:rPr>
        <w:t xml:space="preserve">and other </w:t>
      </w:r>
      <w:r w:rsidRPr="00142B43">
        <w:rPr>
          <w:rStyle w:val="Emphasis"/>
          <w:color w:val="000000" w:themeColor="text1"/>
        </w:rPr>
        <w:t>horrors as yet undreamt</w:t>
      </w:r>
      <w:r w:rsidRPr="00142B43">
        <w:rPr>
          <w:color w:val="000000" w:themeColor="text1"/>
          <w:sz w:val="12"/>
        </w:rPr>
        <w:t xml:space="preserve">, and </w:t>
      </w:r>
      <w:r w:rsidRPr="00142B43">
        <w:rPr>
          <w:rStyle w:val="StyleUnderline"/>
          <w:color w:val="000000" w:themeColor="text1"/>
        </w:rPr>
        <w:t>the odds against human survival get longer</w:t>
      </w:r>
      <w:r w:rsidRPr="00142B43">
        <w:rPr>
          <w:color w:val="000000" w:themeColor="text1"/>
          <w:sz w:val="12"/>
        </w:rPr>
        <w:t xml:space="preserve">. Hence, the need to abandon the fiction of Earth as our eternal and unchanging perfect home and to appreciate both the need for, and promise of, space settlement. </w:t>
      </w:r>
      <w:r w:rsidRPr="00142B43">
        <w:rPr>
          <w:rStyle w:val="StyleUnderline"/>
          <w:color w:val="000000" w:themeColor="text1"/>
        </w:rPr>
        <w:t>Not so the rich can escape to an Elysium</w:t>
      </w:r>
      <w:r w:rsidRPr="00142B43">
        <w:rPr>
          <w:color w:val="000000" w:themeColor="text1"/>
          <w:sz w:val="12"/>
        </w:rPr>
        <w:t xml:space="preserve"> in the sky, or so we can all leave behind a polluted and overheated Earth, </w:t>
      </w:r>
      <w:r w:rsidRPr="00142B43">
        <w:rPr>
          <w:rStyle w:val="StyleUnderline"/>
          <w:color w:val="000000" w:themeColor="text1"/>
        </w:rPr>
        <w:t>but simply so that the human species and human culture has a chance at surviving</w:t>
      </w:r>
      <w:r w:rsidRPr="00142B43">
        <w:rPr>
          <w:color w:val="000000" w:themeColor="text1"/>
          <w:sz w:val="12"/>
        </w:rPr>
        <w:t xml:space="preserve"> and flourishing </w:t>
      </w:r>
      <w:r w:rsidRPr="00142B43">
        <w:rPr>
          <w:rStyle w:val="Emphasis"/>
          <w:color w:val="000000" w:themeColor="text1"/>
        </w:rPr>
        <w:t xml:space="preserve">in the long term. </w:t>
      </w:r>
      <w:r w:rsidRPr="00142B43">
        <w:rPr>
          <w:color w:val="000000" w:themeColor="text1"/>
          <w:sz w:val="12"/>
        </w:rPr>
        <w:t xml:space="preserve">The Tellers believe that sustainability on the Earth has no relationship to what we do in space, but </w:t>
      </w:r>
      <w:r w:rsidRPr="00142B43">
        <w:rPr>
          <w:rStyle w:val="StyleUnderline"/>
          <w:color w:val="000000" w:themeColor="text1"/>
        </w:rPr>
        <w:t>the same technologies that enable deep space settlement will have a profound impact on terrestrial sustainability</w:t>
      </w:r>
      <w:r w:rsidRPr="00142B43">
        <w:rPr>
          <w:color w:val="000000" w:themeColor="text1"/>
          <w:sz w:val="12"/>
        </w:rPr>
        <w:t>. The Tellers write, “We haven’t even colonized the Sahara desert, the bottom of the oceans… because it makes no economic sense.” This may be true, but</w:t>
      </w:r>
      <w:r w:rsidRPr="00142B43">
        <w:rPr>
          <w:rStyle w:val="StyleUnderline"/>
          <w:color w:val="000000" w:themeColor="text1"/>
        </w:rPr>
        <w:t xml:space="preserve"> it</w:t>
      </w:r>
      <w:r w:rsidRPr="00142B43">
        <w:rPr>
          <w:color w:val="000000" w:themeColor="text1"/>
          <w:sz w:val="12"/>
        </w:rPr>
        <w:t xml:space="preserve"> also </w:t>
      </w:r>
      <w:r w:rsidRPr="00142B43">
        <w:rPr>
          <w:rStyle w:val="StyleUnderline"/>
          <w:color w:val="000000" w:themeColor="text1"/>
        </w:rPr>
        <w:t xml:space="preserve">makes no sense to settle the Sahara </w:t>
      </w:r>
      <w:r w:rsidRPr="00142B43">
        <w:rPr>
          <w:color w:val="000000" w:themeColor="text1"/>
          <w:sz w:val="12"/>
        </w:rPr>
        <w:t xml:space="preserve">desert, the bottom of the </w:t>
      </w:r>
      <w:r w:rsidRPr="00142B43">
        <w:rPr>
          <w:rStyle w:val="StyleUnderline"/>
          <w:color w:val="000000" w:themeColor="text1"/>
        </w:rPr>
        <w:t>oceans, or Antarctica</w:t>
      </w:r>
      <w:r w:rsidRPr="00142B43">
        <w:rPr>
          <w:color w:val="000000" w:themeColor="text1"/>
          <w:sz w:val="12"/>
        </w:rPr>
        <w:t xml:space="preserve"> </w:t>
      </w:r>
      <w:r w:rsidRPr="00142B43">
        <w:rPr>
          <w:rStyle w:val="StyleUnderline"/>
          <w:color w:val="000000" w:themeColor="text1"/>
        </w:rPr>
        <w:t xml:space="preserve">since </w:t>
      </w:r>
      <w:r w:rsidRPr="00142B43">
        <w:rPr>
          <w:color w:val="000000" w:themeColor="text1"/>
          <w:sz w:val="12"/>
        </w:rPr>
        <w:t xml:space="preserve">these locations are on the Earth, and </w:t>
      </w:r>
      <w:r w:rsidRPr="00142B43">
        <w:rPr>
          <w:rStyle w:val="Emphasis"/>
          <w:color w:val="000000" w:themeColor="text1"/>
        </w:rPr>
        <w:t xml:space="preserve">humans living there will not increase the probability of species survival. </w:t>
      </w:r>
      <w:r w:rsidRPr="00142B43">
        <w:rPr>
          <w:color w:val="000000" w:themeColor="text1"/>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142B43">
        <w:rPr>
          <w:rStyle w:val="StyleUnderline"/>
          <w:color w:val="000000" w:themeColor="text1"/>
        </w:rPr>
        <w:t>a settlement in low Earth orbit,</w:t>
      </w:r>
      <w:r w:rsidRPr="00142B43">
        <w:rPr>
          <w:color w:val="000000" w:themeColor="text1"/>
          <w:sz w:val="12"/>
        </w:rPr>
        <w:t xml:space="preserve"> on the Moon, at L5, or on the Martian surface </w:t>
      </w:r>
      <w:r w:rsidRPr="00142B43">
        <w:rPr>
          <w:rStyle w:val="Emphasis"/>
          <w:color w:val="000000" w:themeColor="text1"/>
        </w:rPr>
        <w:t>is not nearly sufficient</w:t>
      </w:r>
      <w:r w:rsidRPr="00142B43">
        <w:rPr>
          <w:color w:val="000000" w:themeColor="text1"/>
          <w:sz w:val="12"/>
        </w:rPr>
        <w:t xml:space="preserve">. </w:t>
      </w:r>
      <w:r w:rsidRPr="00142B43">
        <w:rPr>
          <w:rStyle w:val="StyleUnderline"/>
          <w:color w:val="000000" w:themeColor="text1"/>
        </w:rPr>
        <w:t xml:space="preserve">What is needed is a large set of thriving communities distributed throughout the solar system, and even ultimately in the Oort Cloud surrounding the solar system </w:t>
      </w:r>
      <w:r w:rsidRPr="00142B43">
        <w:rPr>
          <w:color w:val="000000" w:themeColor="text1"/>
          <w:sz w:val="12"/>
        </w:rPr>
        <w:t xml:space="preserve">proper. This vision is not a small thing. </w:t>
      </w:r>
      <w:r w:rsidRPr="00142B43">
        <w:rPr>
          <w:rStyle w:val="StyleUnderline"/>
          <w:color w:val="000000" w:themeColor="text1"/>
        </w:rPr>
        <w:t>It will be the work of many generations</w:t>
      </w:r>
      <w:r w:rsidRPr="00142B43">
        <w:rPr>
          <w:color w:val="000000" w:themeColor="text1"/>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142B43">
        <w:rPr>
          <w:rStyle w:val="StyleUnderline"/>
          <w:color w:val="000000" w:themeColor="text1"/>
        </w:rPr>
        <w:t>Space settlements, of necessity, push the limits of food production per square meter and per liter of wate</w:t>
      </w:r>
      <w:r w:rsidRPr="00142B43">
        <w:rPr>
          <w:color w:val="000000" w:themeColor="text1"/>
          <w:sz w:val="12"/>
        </w:rPr>
        <w:t xml:space="preserve">r. Space settlement </w:t>
      </w:r>
      <w:r w:rsidRPr="00142B43">
        <w:rPr>
          <w:rStyle w:val="Emphasis"/>
          <w:color w:val="000000" w:themeColor="text1"/>
        </w:rPr>
        <w:t>agricultural methods can also be applied to growing food in parched California or in vertical farms in crowded urban areas</w:t>
      </w:r>
      <w:r w:rsidRPr="00142B43">
        <w:rPr>
          <w:color w:val="000000" w:themeColor="text1"/>
          <w:sz w:val="12"/>
        </w:rPr>
        <w:t xml:space="preserve">. </w:t>
      </w:r>
      <w:r w:rsidRPr="00142B43">
        <w:rPr>
          <w:rStyle w:val="StyleUnderline"/>
          <w:color w:val="000000" w:themeColor="text1"/>
        </w:rPr>
        <w:t xml:space="preserve">Space </w:t>
      </w:r>
      <w:r w:rsidRPr="00142B43">
        <w:rPr>
          <w:rStyle w:val="StyleUnderline"/>
          <w:color w:val="000000" w:themeColor="text1"/>
          <w:highlight w:val="green"/>
        </w:rPr>
        <w:t>settlements require</w:t>
      </w:r>
      <w:r w:rsidRPr="00142B43">
        <w:rPr>
          <w:rStyle w:val="StyleUnderline"/>
          <w:color w:val="000000" w:themeColor="text1"/>
        </w:rPr>
        <w:t xml:space="preserve"> humans and technology to co-exist in close proximit</w:t>
      </w:r>
      <w:r w:rsidRPr="00142B43">
        <w:rPr>
          <w:color w:val="000000" w:themeColor="text1"/>
          <w:sz w:val="12"/>
        </w:rPr>
        <w:t xml:space="preserve">y. This implies </w:t>
      </w:r>
      <w:r w:rsidRPr="00142B43">
        <w:rPr>
          <w:rStyle w:val="Emphasis"/>
          <w:color w:val="000000" w:themeColor="text1"/>
        </w:rPr>
        <w:t xml:space="preserve">an absolute </w:t>
      </w:r>
      <w:r w:rsidRPr="00142B43">
        <w:rPr>
          <w:rStyle w:val="Emphasis"/>
          <w:color w:val="000000" w:themeColor="text1"/>
          <w:highlight w:val="green"/>
        </w:rPr>
        <w:t>minimization of pollution</w:t>
      </w:r>
      <w:r w:rsidRPr="00142B43">
        <w:rPr>
          <w:color w:val="000000" w:themeColor="text1"/>
          <w:sz w:val="12"/>
        </w:rPr>
        <w:t xml:space="preserve"> </w:t>
      </w:r>
      <w:r w:rsidRPr="00142B43">
        <w:rPr>
          <w:rStyle w:val="StyleUnderline"/>
          <w:color w:val="000000" w:themeColor="text1"/>
        </w:rPr>
        <w:t>and sustained recycling of all waste</w:t>
      </w:r>
      <w:r w:rsidRPr="00142B43">
        <w:rPr>
          <w:color w:val="000000" w:themeColor="text1"/>
          <w:sz w:val="12"/>
        </w:rPr>
        <w:t xml:space="preserve">. Such </w:t>
      </w:r>
      <w:r w:rsidRPr="00142B43">
        <w:rPr>
          <w:rStyle w:val="StyleUnderline"/>
          <w:color w:val="000000" w:themeColor="text1"/>
        </w:rPr>
        <w:t xml:space="preserve">technologies seem highly </w:t>
      </w:r>
      <w:r w:rsidRPr="00142B43">
        <w:rPr>
          <w:rStyle w:val="StyleUnderline"/>
          <w:color w:val="000000" w:themeColor="text1"/>
          <w:highlight w:val="green"/>
        </w:rPr>
        <w:t>applicable to sustainability on Earth</w:t>
      </w:r>
      <w:r w:rsidRPr="00142B43">
        <w:rPr>
          <w:rStyle w:val="StyleUnderline"/>
          <w:color w:val="000000" w:themeColor="text1"/>
        </w:rPr>
        <w:t xml:space="preserve"> as well</w:t>
      </w:r>
      <w:r w:rsidRPr="00142B43">
        <w:rPr>
          <w:color w:val="000000" w:themeColor="text1"/>
          <w:sz w:val="12"/>
        </w:rPr>
        <w:t xml:space="preserve">. We will need to provide the best possible medical care for remote space settlements, which will be far from hospitals on Earth. The technologies that make such medicine effective—“tricorders”, </w:t>
      </w:r>
      <w:r w:rsidRPr="00142B43">
        <w:rPr>
          <w:rStyle w:val="Emphasis"/>
          <w:color w:val="000000" w:themeColor="text1"/>
        </w:rPr>
        <w:t>telemedicine</w:t>
      </w:r>
      <w:r w:rsidRPr="00142B43">
        <w:rPr>
          <w:color w:val="000000" w:themeColor="text1"/>
          <w:sz w:val="12"/>
        </w:rPr>
        <w:t>, and so on—</w:t>
      </w:r>
      <w:r w:rsidRPr="00142B43">
        <w:rPr>
          <w:rStyle w:val="StyleUnderline"/>
          <w:color w:val="000000" w:themeColor="text1"/>
        </w:rPr>
        <w:t xml:space="preserve">can also bring medical care to underdeveloped and underserved areas of the Earth. </w:t>
      </w:r>
      <w:r w:rsidRPr="00142B43">
        <w:rPr>
          <w:color w:val="000000" w:themeColor="text1"/>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142B43">
        <w:rPr>
          <w:rStyle w:val="StyleUnderline"/>
          <w:color w:val="000000" w:themeColor="text1"/>
        </w:rPr>
        <w:t>large numbers who signed up for Mars One’s</w:t>
      </w:r>
      <w:r w:rsidRPr="00142B43">
        <w:rPr>
          <w:color w:val="000000" w:themeColor="text1"/>
          <w:sz w:val="12"/>
        </w:rPr>
        <w:t xml:space="preserve"> sketchy settlement </w:t>
      </w:r>
      <w:r w:rsidRPr="00142B43">
        <w:rPr>
          <w:rStyle w:val="StyleUnderline"/>
          <w:color w:val="000000" w:themeColor="text1"/>
        </w:rPr>
        <w:t>plans suggest that a lot of people do want to live on Mars</w:t>
      </w:r>
      <w:r w:rsidRPr="00142B43">
        <w:rPr>
          <w:color w:val="000000" w:themeColor="text1"/>
          <w:sz w:val="12"/>
        </w:rPr>
        <w:t xml:space="preserve">. </w:t>
      </w:r>
      <w:r w:rsidRPr="00142B43">
        <w:rPr>
          <w:rStyle w:val="StyleUnderline"/>
          <w:color w:val="000000" w:themeColor="text1"/>
        </w:rPr>
        <w:t>There are real challenges</w:t>
      </w:r>
      <w:r w:rsidRPr="00142B43">
        <w:rPr>
          <w:color w:val="000000" w:themeColor="text1"/>
          <w:sz w:val="12"/>
        </w:rPr>
        <w:t xml:space="preserve"> to constructing space settlements, </w:t>
      </w:r>
      <w:r w:rsidRPr="00142B43">
        <w:rPr>
          <w:rStyle w:val="StyleUnderline"/>
          <w:color w:val="000000" w:themeColor="text1"/>
        </w:rPr>
        <w:t>but current Antarctic bases are not true settlements</w:t>
      </w:r>
      <w:r w:rsidRPr="00142B43">
        <w:rPr>
          <w:color w:val="000000" w:themeColor="text1"/>
          <w:sz w:val="12"/>
        </w:rPr>
        <w:t xml:space="preserve">. Nobody lives there with their families, with the exception of the coastal Esperanza Base, where about ten families routinely winter over. </w:t>
      </w:r>
      <w:r w:rsidRPr="00142B43">
        <w:rPr>
          <w:rStyle w:val="StyleUnderline"/>
          <w:color w:val="000000" w:themeColor="text1"/>
        </w:rPr>
        <w:t xml:space="preserve">No real effort is made to create any kind of human environment that is comfortable </w:t>
      </w:r>
      <w:r w:rsidRPr="00142B43">
        <w:rPr>
          <w:color w:val="000000" w:themeColor="text1"/>
          <w:sz w:val="12"/>
        </w:rPr>
        <w:t xml:space="preserve">over a long period of time. </w:t>
      </w:r>
      <w:r w:rsidRPr="00142B43">
        <w:rPr>
          <w:rStyle w:val="StyleUnderline"/>
          <w:color w:val="000000" w:themeColor="text1"/>
        </w:rPr>
        <w:t>Conditions in Antarctica might be better compared to living in a campground than a self-sustaining settlement.</w:t>
      </w:r>
      <w:r w:rsidRPr="00142B43">
        <w:rPr>
          <w:color w:val="000000" w:themeColor="text1"/>
          <w:sz w:val="12"/>
        </w:rPr>
        <w:t xml:space="preserve"> Additionally, </w:t>
      </w:r>
      <w:r w:rsidRPr="00142B43">
        <w:rPr>
          <w:rStyle w:val="StyleUnderline"/>
          <w:color w:val="000000" w:themeColor="text1"/>
        </w:rPr>
        <w:t>the current Antarctic Treaty</w:t>
      </w:r>
      <w:r w:rsidRPr="00142B43">
        <w:rPr>
          <w:color w:val="000000" w:themeColor="text1"/>
          <w:sz w:val="12"/>
        </w:rPr>
        <w:t xml:space="preserve"> essentially </w:t>
      </w:r>
      <w:r w:rsidRPr="00142B43">
        <w:rPr>
          <w:rStyle w:val="Emphasis"/>
          <w:color w:val="000000" w:themeColor="text1"/>
        </w:rPr>
        <w:t>prevents any extraction or use of the natural resources</w:t>
      </w:r>
      <w:r w:rsidRPr="00142B43">
        <w:rPr>
          <w:color w:val="000000" w:themeColor="text1"/>
          <w:sz w:val="12"/>
        </w:rPr>
        <w:t xml:space="preserve"> found there, thus </w:t>
      </w:r>
      <w:r w:rsidRPr="00142B43">
        <w:rPr>
          <w:rStyle w:val="StyleUnderline"/>
          <w:color w:val="000000" w:themeColor="text1"/>
        </w:rPr>
        <w:t>making economically independent settlements infeasible</w:t>
      </w:r>
      <w:r w:rsidRPr="00142B43">
        <w:rPr>
          <w:color w:val="000000" w:themeColor="text1"/>
          <w:sz w:val="12"/>
        </w:rPr>
        <w:t xml:space="preserve">. The Tellers think that, from an economic perspective, “Mars has nothing to offer in return.” Here, at least in the short run, they have a point. Let us not shy from the truth. </w:t>
      </w:r>
      <w:r w:rsidRPr="00142B43">
        <w:rPr>
          <w:rStyle w:val="StyleUnderline"/>
          <w:color w:val="000000" w:themeColor="text1"/>
        </w:rPr>
        <w:t>Conditions in the early settlements</w:t>
      </w:r>
      <w:r w:rsidRPr="00142B43">
        <w:rPr>
          <w:color w:val="000000" w:themeColor="text1"/>
          <w:sz w:val="12"/>
        </w:rPr>
        <w:t xml:space="preserve"> in the New </w:t>
      </w:r>
      <w:r w:rsidRPr="00142B43">
        <w:rPr>
          <w:rStyle w:val="StyleUnderline"/>
          <w:color w:val="000000" w:themeColor="text1"/>
        </w:rPr>
        <w:t>World were difficult at best</w:t>
      </w:r>
      <w:r w:rsidRPr="00142B43">
        <w:rPr>
          <w:color w:val="000000" w:themeColor="text1"/>
          <w:sz w:val="12"/>
        </w:rPr>
        <w:t xml:space="preserve">, and the casualty rate was high. </w:t>
      </w:r>
      <w:r w:rsidRPr="00142B43">
        <w:rPr>
          <w:rStyle w:val="StyleUnderline"/>
          <w:color w:val="000000" w:themeColor="text1"/>
        </w:rPr>
        <w:t>We should expect the same to hold true for early space settlements</w:t>
      </w:r>
      <w:r w:rsidRPr="00142B43">
        <w:rPr>
          <w:color w:val="000000" w:themeColor="text1"/>
          <w:sz w:val="12"/>
        </w:rPr>
        <w:t xml:space="preserve">. However, </w:t>
      </w:r>
      <w:r w:rsidRPr="00142B43">
        <w:rPr>
          <w:rStyle w:val="Emphasis"/>
          <w:color w:val="000000" w:themeColor="text1"/>
        </w:rPr>
        <w:t>Jamestown and Plymouth gave rise to vast cities and a tamed landscape on a scale of hundreds of years.</w:t>
      </w:r>
      <w:r w:rsidRPr="00142B43">
        <w:rPr>
          <w:color w:val="000000" w:themeColor="text1"/>
          <w:sz w:val="12"/>
        </w:rPr>
        <w:t xml:space="preserve"> </w:t>
      </w:r>
      <w:r w:rsidRPr="00142B43">
        <w:rPr>
          <w:rStyle w:val="StyleUnderline"/>
          <w:color w:val="000000" w:themeColor="text1"/>
        </w:rPr>
        <w:t>We now bring to the table technological means that would seem magical to the Jamestown settlers</w:t>
      </w:r>
      <w:r w:rsidRPr="00142B43">
        <w:rPr>
          <w:color w:val="000000" w:themeColor="text1"/>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142B43">
        <w:rPr>
          <w:rStyle w:val="StyleUnderline"/>
          <w:color w:val="000000" w:themeColor="text1"/>
        </w:rPr>
        <w:t>Mars may have more of the natural resources a settlement will need than</w:t>
      </w:r>
      <w:r w:rsidRPr="00142B43">
        <w:rPr>
          <w:color w:val="000000" w:themeColor="text1"/>
          <w:sz w:val="12"/>
        </w:rPr>
        <w:t xml:space="preserve">, say, </w:t>
      </w:r>
      <w:r w:rsidRPr="00142B43">
        <w:rPr>
          <w:rStyle w:val="StyleUnderline"/>
          <w:color w:val="000000" w:themeColor="text1"/>
        </w:rPr>
        <w:t>the Moon</w:t>
      </w:r>
      <w:r w:rsidRPr="00142B43">
        <w:rPr>
          <w:color w:val="000000" w:themeColor="text1"/>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142B43">
        <w:rPr>
          <w:rStyle w:val="StyleUnderline"/>
          <w:color w:val="000000" w:themeColor="text1"/>
        </w:rPr>
        <w:t>The purchase of Alaska from Russia was mocked</w:t>
      </w:r>
      <w:r w:rsidRPr="00142B43">
        <w:rPr>
          <w:color w:val="000000" w:themeColor="text1"/>
          <w:sz w:val="12"/>
        </w:rPr>
        <w:t xml:space="preserve"> as “Seward’s icebox” and a “polar bear garden.” </w:t>
      </w:r>
      <w:r w:rsidRPr="00142B43">
        <w:rPr>
          <w:rStyle w:val="Emphasis"/>
          <w:color w:val="000000" w:themeColor="text1"/>
        </w:rPr>
        <w:t>At the time, the oil and mineral riches of Alaska were undiscovered</w:t>
      </w:r>
      <w:r w:rsidRPr="00142B43">
        <w:rPr>
          <w:color w:val="000000" w:themeColor="text1"/>
          <w:sz w:val="12"/>
        </w:rPr>
        <w:t xml:space="preserve"> and undreamt of. </w:t>
      </w:r>
      <w:r w:rsidRPr="00142B43">
        <w:rPr>
          <w:rStyle w:val="Emphasis"/>
          <w:color w:val="000000" w:themeColor="text1"/>
        </w:rPr>
        <w:t>Space itself teems with valuable resources</w:t>
      </w:r>
      <w:r w:rsidRPr="00142B43">
        <w:rPr>
          <w:color w:val="000000" w:themeColor="text1"/>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142B43">
        <w:rPr>
          <w:rStyle w:val="StyleUnderline"/>
          <w:color w:val="000000" w:themeColor="text1"/>
        </w:rPr>
        <w:t>The Earth is flooded daily with vast amounts of solar energy that, if exploited</w:t>
      </w:r>
      <w:r w:rsidRPr="00142B43">
        <w:rPr>
          <w:color w:val="000000" w:themeColor="text1"/>
          <w:sz w:val="12"/>
        </w:rPr>
        <w:t xml:space="preserve">, </w:t>
      </w:r>
      <w:r w:rsidRPr="00142B43">
        <w:rPr>
          <w:rStyle w:val="StyleUnderline"/>
          <w:color w:val="000000" w:themeColor="text1"/>
        </w:rPr>
        <w:t>could power just about any civilization we wish to maintain</w:t>
      </w:r>
      <w:r w:rsidRPr="00142B43">
        <w:rPr>
          <w:color w:val="000000" w:themeColor="text1"/>
          <w:sz w:val="12"/>
        </w:rPr>
        <w:t xml:space="preserve">. </w:t>
      </w:r>
      <w:r w:rsidRPr="00142B43">
        <w:rPr>
          <w:rStyle w:val="Emphasis"/>
          <w:color w:val="000000" w:themeColor="text1"/>
          <w:highlight w:val="green"/>
        </w:rPr>
        <w:t xml:space="preserve">There is no </w:t>
      </w:r>
      <w:r w:rsidRPr="00142B43">
        <w:rPr>
          <w:rStyle w:val="Emphasis"/>
          <w:color w:val="000000" w:themeColor="text1"/>
        </w:rPr>
        <w:t xml:space="preserve">technical </w:t>
      </w:r>
      <w:r w:rsidRPr="00142B43">
        <w:rPr>
          <w:rStyle w:val="Emphasis"/>
          <w:color w:val="000000" w:themeColor="text1"/>
          <w:highlight w:val="green"/>
        </w:rPr>
        <w:t xml:space="preserve">limitation to </w:t>
      </w:r>
      <w:r w:rsidRPr="00142B43">
        <w:rPr>
          <w:rStyle w:val="Emphasis"/>
          <w:color w:val="000000" w:themeColor="text1"/>
        </w:rPr>
        <w:t xml:space="preserve">providing continuous, carbon-free power from </w:t>
      </w:r>
      <w:r w:rsidRPr="00142B43">
        <w:rPr>
          <w:rStyle w:val="Emphasis"/>
          <w:color w:val="000000" w:themeColor="text1"/>
          <w:highlight w:val="green"/>
        </w:rPr>
        <w:t>space</w:t>
      </w:r>
      <w:r w:rsidRPr="00142B43">
        <w:rPr>
          <w:rStyle w:val="Emphasis"/>
          <w:color w:val="000000" w:themeColor="text1"/>
        </w:rPr>
        <w:t xml:space="preserve"> solar power satellites beaming power back to the surface of the Earth anywhere it might be needed</w:t>
      </w:r>
      <w:r w:rsidRPr="00142B43">
        <w:rPr>
          <w:color w:val="000000" w:themeColor="text1"/>
          <w:sz w:val="12"/>
        </w:rPr>
        <w:t xml:space="preserve">. </w:t>
      </w:r>
      <w:r w:rsidRPr="00142B43">
        <w:rPr>
          <w:rStyle w:val="StyleUnderline"/>
          <w:color w:val="000000" w:themeColor="text1"/>
        </w:rPr>
        <w:t>The main opposition to this idea derives from an unwillingness to consider centralized power systems on</w:t>
      </w:r>
      <w:r w:rsidRPr="00142B43">
        <w:rPr>
          <w:color w:val="000000" w:themeColor="text1"/>
          <w:sz w:val="12"/>
        </w:rPr>
        <w:t xml:space="preserve"> </w:t>
      </w:r>
      <w:r w:rsidRPr="00142B43">
        <w:rPr>
          <w:rStyle w:val="Emphasis"/>
          <w:color w:val="000000" w:themeColor="text1"/>
        </w:rPr>
        <w:t>ideological grounds</w:t>
      </w:r>
      <w:r w:rsidRPr="00142B43">
        <w:rPr>
          <w:color w:val="000000" w:themeColor="text1"/>
          <w:sz w:val="12"/>
        </w:rPr>
        <w:t xml:space="preserve">, combined with the unexpected reality of very cheap natural gas today. </w:t>
      </w:r>
      <w:r w:rsidRPr="00142B43">
        <w:rPr>
          <w:rStyle w:val="StyleUnderline"/>
          <w:color w:val="000000" w:themeColor="text1"/>
        </w:rPr>
        <w:t xml:space="preserve">Even the most conservative consideration of near-Earth asteroid resources suggests that </w:t>
      </w:r>
      <w:r w:rsidRPr="00142B43">
        <w:rPr>
          <w:rStyle w:val="Emphasis"/>
          <w:color w:val="000000" w:themeColor="text1"/>
        </w:rPr>
        <w:t xml:space="preserve">there is no reason to view the Earth as a closed system to which nothing can be added. </w:t>
      </w:r>
      <w:r w:rsidRPr="00142B43">
        <w:rPr>
          <w:color w:val="000000" w:themeColor="text1"/>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142B43">
        <w:rPr>
          <w:rStyle w:val="StyleUnderline"/>
          <w:color w:val="000000" w:themeColor="text1"/>
        </w:rPr>
        <w:t>Space settlements must flow out of the development of the economic resources of space if they are to be sustainable in the long term</w:t>
      </w:r>
      <w:r w:rsidRPr="00142B43">
        <w:rPr>
          <w:color w:val="000000" w:themeColor="text1"/>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142B43">
        <w:rPr>
          <w:rStyle w:val="StyleUnderline"/>
          <w:color w:val="000000" w:themeColor="text1"/>
        </w:rPr>
        <w:t>the Tellers are completely wrong</w:t>
      </w:r>
      <w:r w:rsidRPr="00142B43">
        <w:rPr>
          <w:color w:val="000000" w:themeColor="text1"/>
          <w:sz w:val="12"/>
        </w:rPr>
        <w:t xml:space="preserve"> in their disregard of the potential economic benefits of space development and the underlying motivation for space settlement.</w:t>
      </w:r>
    </w:p>
    <w:p w14:paraId="72CCFC10" w14:textId="77777777" w:rsidR="00006201" w:rsidRPr="00142B43" w:rsidRDefault="00006201" w:rsidP="00006201">
      <w:pPr>
        <w:pStyle w:val="Heading4"/>
        <w:rPr>
          <w:bCs/>
          <w:color w:val="000000" w:themeColor="text1"/>
        </w:rPr>
      </w:pPr>
      <w:r>
        <w:rPr>
          <w:bCs/>
          <w:color w:val="000000" w:themeColor="text1"/>
        </w:rPr>
        <w:t>3</w:t>
      </w:r>
      <w:r w:rsidRPr="00142B43">
        <w:rPr>
          <w:bCs/>
          <w:color w:val="000000" w:themeColor="text1"/>
        </w:rPr>
        <w:t xml:space="preserve">] </w:t>
      </w:r>
      <w:r w:rsidRPr="00142B43">
        <w:rPr>
          <w:bCs/>
          <w:color w:val="000000" w:themeColor="text1"/>
          <w:u w:val="single"/>
        </w:rPr>
        <w:t>Solves war</w:t>
      </w:r>
      <w:r w:rsidRPr="00142B43">
        <w:rPr>
          <w:bCs/>
          <w:color w:val="000000" w:themeColor="text1"/>
        </w:rPr>
        <w:t>.</w:t>
      </w:r>
    </w:p>
    <w:p w14:paraId="3CEED8C4" w14:textId="77777777" w:rsidR="00006201" w:rsidRPr="00142B43" w:rsidRDefault="00006201" w:rsidP="00006201">
      <w:pPr>
        <w:rPr>
          <w:color w:val="000000" w:themeColor="text1"/>
        </w:rPr>
      </w:pPr>
      <w:r w:rsidRPr="00142B43">
        <w:rPr>
          <w:rStyle w:val="Style13ptBold"/>
          <w:color w:val="000000" w:themeColor="text1"/>
        </w:rPr>
        <w:t>Mousseau, 19</w:t>
      </w:r>
      <w:r w:rsidRPr="00142B43">
        <w:rPr>
          <w:color w:val="000000" w:themeColor="text1"/>
        </w:rPr>
        <w:t>—Professor in the School of Politics, Security, and International Affairs at the University of Central Florida (Michael, “The End of War: How a Robust Marketplace and Liberal Hegemony Are Leading to Perpetual World Peace,” International Security, Volume 44, Issue 1, Summer 2019, p.160-196, dml) Re-Cut Justin</w:t>
      </w:r>
    </w:p>
    <w:p w14:paraId="31FEA0DC" w14:textId="77777777" w:rsidR="00006201" w:rsidRPr="00142B43" w:rsidRDefault="00006201" w:rsidP="00006201">
      <w:pPr>
        <w:rPr>
          <w:color w:val="000000" w:themeColor="text1"/>
          <w:sz w:val="16"/>
        </w:rPr>
      </w:pPr>
      <w:r w:rsidRPr="00142B43">
        <w:rPr>
          <w:color w:val="000000" w:themeColor="text1"/>
          <w:sz w:val="16"/>
        </w:rPr>
        <w:t xml:space="preserve">Is war becoming obsolete? </w:t>
      </w:r>
      <w:r w:rsidRPr="00142B43">
        <w:rPr>
          <w:rStyle w:val="StyleUnderline"/>
          <w:color w:val="000000" w:themeColor="text1"/>
        </w:rPr>
        <w:t xml:space="preserve">There is </w:t>
      </w:r>
      <w:r w:rsidRPr="00142B43">
        <w:rPr>
          <w:rStyle w:val="Emphasis"/>
          <w:color w:val="000000" w:themeColor="text1"/>
        </w:rPr>
        <w:t>wide agreement</w:t>
      </w:r>
      <w:r w:rsidRPr="00142B43">
        <w:rPr>
          <w:rStyle w:val="StyleUnderline"/>
          <w:color w:val="000000" w:themeColor="text1"/>
        </w:rPr>
        <w:t xml:space="preserve"> among scholars that </w:t>
      </w:r>
      <w:r w:rsidRPr="00142B43">
        <w:rPr>
          <w:rStyle w:val="StyleUnderline"/>
          <w:color w:val="000000" w:themeColor="text1"/>
          <w:highlight w:val="green"/>
        </w:rPr>
        <w:t xml:space="preserve">war has been in </w:t>
      </w:r>
      <w:r w:rsidRPr="00142B43">
        <w:rPr>
          <w:rStyle w:val="Emphasis"/>
          <w:color w:val="000000" w:themeColor="text1"/>
        </w:rPr>
        <w:t xml:space="preserve">sharp </w:t>
      </w:r>
      <w:r w:rsidRPr="00142B43">
        <w:rPr>
          <w:rStyle w:val="Emphasis"/>
          <w:color w:val="000000" w:themeColor="text1"/>
          <w:highlight w:val="green"/>
        </w:rPr>
        <w:t>decline</w:t>
      </w:r>
      <w:r w:rsidRPr="00142B43">
        <w:rPr>
          <w:rStyle w:val="StyleUnderline"/>
          <w:color w:val="000000" w:themeColor="text1"/>
        </w:rPr>
        <w:t xml:space="preserve"> since</w:t>
      </w:r>
      <w:r w:rsidRPr="00142B43">
        <w:rPr>
          <w:color w:val="000000" w:themeColor="text1"/>
          <w:sz w:val="16"/>
        </w:rPr>
        <w:t xml:space="preserve"> the defeat of the Axis powers in </w:t>
      </w:r>
      <w:r w:rsidRPr="00142B43">
        <w:rPr>
          <w:rStyle w:val="StyleUnderline"/>
          <w:color w:val="000000" w:themeColor="text1"/>
        </w:rPr>
        <w:t>1945</w:t>
      </w:r>
      <w:r w:rsidRPr="00142B43">
        <w:rPr>
          <w:color w:val="000000" w:themeColor="text1"/>
          <w:sz w:val="16"/>
        </w:rPr>
        <w:t xml:space="preserve">, even as there is little agreement as to its cause.1 </w:t>
      </w:r>
      <w:r w:rsidRPr="00142B43">
        <w:rPr>
          <w:rStyle w:val="StyleUnderline"/>
          <w:color w:val="000000" w:themeColor="text1"/>
        </w:rPr>
        <w:t xml:space="preserve">Realists </w:t>
      </w:r>
      <w:r w:rsidRPr="00142B43">
        <w:rPr>
          <w:rStyle w:val="Emphasis"/>
          <w:color w:val="000000" w:themeColor="text1"/>
        </w:rPr>
        <w:t>reject</w:t>
      </w:r>
      <w:r w:rsidRPr="00142B43">
        <w:rPr>
          <w:rStyle w:val="StyleUnderline"/>
          <w:color w:val="000000" w:themeColor="text1"/>
        </w:rPr>
        <w:t xml:space="preserve"> the idea that this trend will continue, citing</w:t>
      </w:r>
      <w:r w:rsidRPr="00142B43">
        <w:rPr>
          <w:color w:val="000000" w:themeColor="text1"/>
          <w:sz w:val="16"/>
        </w:rPr>
        <w:t xml:space="preserve"> states' concerns with </w:t>
      </w:r>
      <w:r w:rsidRPr="00142B43">
        <w:rPr>
          <w:rStyle w:val="StyleUnderline"/>
          <w:color w:val="000000" w:themeColor="text1"/>
        </w:rPr>
        <w:t>the “</w:t>
      </w:r>
      <w:r w:rsidRPr="00142B43">
        <w:rPr>
          <w:rStyle w:val="Emphasis"/>
          <w:color w:val="000000" w:themeColor="text1"/>
        </w:rPr>
        <w:t>security dilemma</w:t>
      </w:r>
      <w:r w:rsidRPr="00142B43">
        <w:rPr>
          <w:rStyle w:val="StyleUnderline"/>
          <w:color w:val="000000" w:themeColor="text1"/>
        </w:rPr>
        <w:t>”</w:t>
      </w:r>
      <w:r w:rsidRPr="00142B43">
        <w:rPr>
          <w:color w:val="000000" w:themeColor="text1"/>
          <w:sz w:val="16"/>
        </w:rPr>
        <w:t>: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w:t>
      </w:r>
    </w:p>
    <w:p w14:paraId="106DE09B" w14:textId="77777777" w:rsidR="00006201" w:rsidRPr="00142B43" w:rsidRDefault="00006201" w:rsidP="00006201">
      <w:pPr>
        <w:rPr>
          <w:color w:val="000000" w:themeColor="text1"/>
          <w:sz w:val="16"/>
        </w:rPr>
      </w:pPr>
      <w:r w:rsidRPr="00142B43">
        <w:rPr>
          <w:color w:val="000000" w:themeColor="text1"/>
          <w:sz w:val="16"/>
        </w:rPr>
        <w:t xml:space="preserve">This article argues that </w:t>
      </w:r>
      <w:r w:rsidRPr="00142B43">
        <w:rPr>
          <w:rStyle w:val="Emphasis"/>
          <w:color w:val="000000" w:themeColor="text1"/>
        </w:rPr>
        <w:t>there is no Thucydides Trap</w:t>
      </w:r>
      <w:r w:rsidRPr="00142B43">
        <w:rPr>
          <w:color w:val="000000" w:themeColor="text1"/>
          <w:sz w:val="16"/>
        </w:rPr>
        <w:t xml:space="preserve"> in international politics. </w:t>
      </w:r>
      <w:r w:rsidRPr="00142B43">
        <w:rPr>
          <w:rStyle w:val="StyleUnderline"/>
          <w:color w:val="000000" w:themeColor="text1"/>
        </w:rPr>
        <w:t xml:space="preserve">Rather, </w:t>
      </w:r>
      <w:r w:rsidRPr="00142B43">
        <w:rPr>
          <w:rStyle w:val="StyleUnderline"/>
          <w:color w:val="000000" w:themeColor="text1"/>
          <w:highlight w:val="green"/>
        </w:rPr>
        <w:t xml:space="preserve">the world is </w:t>
      </w:r>
      <w:r w:rsidRPr="00142B43">
        <w:rPr>
          <w:rStyle w:val="Emphasis"/>
          <w:color w:val="000000" w:themeColor="text1"/>
          <w:highlight w:val="green"/>
        </w:rPr>
        <w:t xml:space="preserve">moving </w:t>
      </w:r>
      <w:r w:rsidRPr="00142B43">
        <w:rPr>
          <w:rStyle w:val="Emphasis"/>
          <w:color w:val="000000" w:themeColor="text1"/>
        </w:rPr>
        <w:t xml:space="preserve">rapidly </w:t>
      </w:r>
      <w:r w:rsidRPr="00142B43">
        <w:rPr>
          <w:rStyle w:val="Emphasis"/>
          <w:color w:val="000000" w:themeColor="text1"/>
          <w:highlight w:val="green"/>
        </w:rPr>
        <w:t xml:space="preserve">toward </w:t>
      </w:r>
      <w:r w:rsidRPr="00142B43">
        <w:rPr>
          <w:rStyle w:val="Emphasis"/>
          <w:color w:val="000000" w:themeColor="text1"/>
        </w:rPr>
        <w:t xml:space="preserve">permanent </w:t>
      </w:r>
      <w:r w:rsidRPr="00142B43">
        <w:rPr>
          <w:rStyle w:val="Emphasis"/>
          <w:color w:val="000000" w:themeColor="text1"/>
          <w:highlight w:val="green"/>
        </w:rPr>
        <w:t>peace</w:t>
      </w:r>
      <w:r w:rsidRPr="00142B43">
        <w:rPr>
          <w:rStyle w:val="StyleUnderline"/>
          <w:color w:val="000000" w:themeColor="text1"/>
        </w:rPr>
        <w:t xml:space="preserve">, </w:t>
      </w:r>
      <w:r w:rsidRPr="00142B43">
        <w:rPr>
          <w:rStyle w:val="Emphasis"/>
          <w:color w:val="000000" w:themeColor="text1"/>
        </w:rPr>
        <w:t>possibly in our lifetime</w:t>
      </w:r>
      <w:r w:rsidRPr="00142B43">
        <w:rPr>
          <w:color w:val="000000" w:themeColor="text1"/>
          <w:sz w:val="16"/>
        </w:rPr>
        <w:t xml:space="preserve">. Drawing on economic norms theory,4 I show that </w:t>
      </w:r>
      <w:r w:rsidRPr="00142B43">
        <w:rPr>
          <w:rStyle w:val="StyleUnderline"/>
          <w:color w:val="000000" w:themeColor="text1"/>
        </w:rPr>
        <w:t xml:space="preserve">what sometimes appears to be a Thucydides Trap may instead be a function of factors </w:t>
      </w:r>
      <w:r w:rsidRPr="00142B43">
        <w:rPr>
          <w:rStyle w:val="Emphasis"/>
          <w:color w:val="000000" w:themeColor="text1"/>
        </w:rPr>
        <w:t>strictly internal</w:t>
      </w:r>
      <w:r w:rsidRPr="00142B43">
        <w:rPr>
          <w:rStyle w:val="StyleUnderline"/>
          <w:color w:val="000000" w:themeColor="text1"/>
        </w:rPr>
        <w:t xml:space="preserve"> to states and that these factors </w:t>
      </w:r>
      <w:r w:rsidRPr="00142B43">
        <w:rPr>
          <w:rStyle w:val="Emphasis"/>
          <w:color w:val="000000" w:themeColor="text1"/>
        </w:rPr>
        <w:t>vary</w:t>
      </w:r>
      <w:r w:rsidRPr="00142B43">
        <w:rPr>
          <w:rStyle w:val="StyleUnderline"/>
          <w:color w:val="000000" w:themeColor="text1"/>
        </w:rPr>
        <w:t xml:space="preserve"> among them</w:t>
      </w:r>
      <w:r w:rsidRPr="00142B43">
        <w:rPr>
          <w:color w:val="000000" w:themeColor="text1"/>
          <w:sz w:val="16"/>
        </w:rPr>
        <w:t xml:space="preserve">. In brief, </w:t>
      </w:r>
      <w:r w:rsidRPr="00142B43">
        <w:rPr>
          <w:rStyle w:val="StyleUnderline"/>
          <w:color w:val="000000" w:themeColor="text1"/>
        </w:rPr>
        <w:t xml:space="preserve">leaders of </w:t>
      </w:r>
      <w:r w:rsidRPr="00142B43">
        <w:rPr>
          <w:rStyle w:val="StyleUnderline"/>
          <w:color w:val="000000" w:themeColor="text1"/>
          <w:highlight w:val="green"/>
        </w:rPr>
        <w:t>states with</w:t>
      </w:r>
      <w:r w:rsidRPr="00142B43">
        <w:rPr>
          <w:rStyle w:val="StyleUnderline"/>
          <w:color w:val="000000" w:themeColor="text1"/>
        </w:rPr>
        <w:t xml:space="preserve"> advanced </w:t>
      </w:r>
      <w:r w:rsidRPr="00142B43">
        <w:rPr>
          <w:rStyle w:val="StyleUnderline"/>
          <w:color w:val="000000" w:themeColor="text1"/>
          <w:highlight w:val="green"/>
        </w:rPr>
        <w:t>market</w:t>
      </w:r>
      <w:r w:rsidRPr="00142B43">
        <w:rPr>
          <w:rStyle w:val="StyleUnderline"/>
          <w:color w:val="000000" w:themeColor="text1"/>
        </w:rPr>
        <w:t xml:space="preserve">-oriented </w:t>
      </w:r>
      <w:r w:rsidRPr="00142B43">
        <w:rPr>
          <w:rStyle w:val="StyleUnderline"/>
          <w:color w:val="000000" w:themeColor="text1"/>
          <w:highlight w:val="green"/>
        </w:rPr>
        <w:t>economies have</w:t>
      </w:r>
      <w:r w:rsidRPr="00142B43">
        <w:rPr>
          <w:rStyle w:val="StyleUnderline"/>
          <w:color w:val="000000" w:themeColor="text1"/>
        </w:rPr>
        <w:t xml:space="preserve"> </w:t>
      </w:r>
      <w:r w:rsidRPr="00142B43">
        <w:rPr>
          <w:rStyle w:val="Emphasis"/>
          <w:color w:val="000000" w:themeColor="text1"/>
        </w:rPr>
        <w:t xml:space="preserve">foremost </w:t>
      </w:r>
      <w:r w:rsidRPr="00142B43">
        <w:rPr>
          <w:rStyle w:val="Emphasis"/>
          <w:color w:val="000000" w:themeColor="text1"/>
          <w:highlight w:val="green"/>
        </w:rPr>
        <w:t>interests</w:t>
      </w:r>
      <w:r w:rsidRPr="00142B43">
        <w:rPr>
          <w:rStyle w:val="StyleUnderline"/>
          <w:color w:val="000000" w:themeColor="text1"/>
          <w:highlight w:val="green"/>
        </w:rPr>
        <w:t xml:space="preserve"> in</w:t>
      </w:r>
      <w:r w:rsidRPr="00142B43">
        <w:rPr>
          <w:rStyle w:val="StyleUnderline"/>
          <w:color w:val="000000" w:themeColor="text1"/>
        </w:rPr>
        <w:t xml:space="preserve"> the principle of </w:t>
      </w:r>
      <w:r w:rsidRPr="00142B43">
        <w:rPr>
          <w:rStyle w:val="Emphasis"/>
          <w:color w:val="000000" w:themeColor="text1"/>
        </w:rPr>
        <w:t>self-determination</w:t>
      </w:r>
      <w:r w:rsidRPr="00142B43">
        <w:rPr>
          <w:rStyle w:val="StyleUnderline"/>
          <w:color w:val="000000" w:themeColor="text1"/>
        </w:rPr>
        <w:t xml:space="preserve"> for all states, large and small, as the foundation for a </w:t>
      </w:r>
      <w:r w:rsidRPr="00142B43">
        <w:rPr>
          <w:rStyle w:val="Emphasis"/>
          <w:color w:val="000000" w:themeColor="text1"/>
        </w:rPr>
        <w:t>robust global marketplace</w:t>
      </w:r>
      <w:r w:rsidRPr="00142B43">
        <w:rPr>
          <w:rStyle w:val="StyleUnderline"/>
          <w:color w:val="000000" w:themeColor="text1"/>
        </w:rPr>
        <w:t xml:space="preserve">. </w:t>
      </w:r>
      <w:r w:rsidRPr="00142B43">
        <w:rPr>
          <w:rStyle w:val="Emphasis"/>
          <w:color w:val="000000" w:themeColor="text1"/>
          <w:highlight w:val="green"/>
        </w:rPr>
        <w:t>War</w:t>
      </w:r>
      <w:r w:rsidRPr="00142B43">
        <w:rPr>
          <w:rStyle w:val="StyleUnderline"/>
          <w:color w:val="000000" w:themeColor="text1"/>
        </w:rPr>
        <w:t xml:space="preserve"> among these states, </w:t>
      </w:r>
      <w:r w:rsidRPr="00142B43">
        <w:rPr>
          <w:rStyle w:val="Emphasis"/>
          <w:color w:val="000000" w:themeColor="text1"/>
        </w:rPr>
        <w:t>even making preparations</w:t>
      </w:r>
      <w:r w:rsidRPr="00142B43">
        <w:rPr>
          <w:rStyle w:val="StyleUnderline"/>
          <w:color w:val="000000" w:themeColor="text1"/>
        </w:rPr>
        <w:t xml:space="preserve"> for war, is </w:t>
      </w:r>
      <w:r w:rsidRPr="00142B43">
        <w:rPr>
          <w:rStyle w:val="Emphasis"/>
          <w:color w:val="000000" w:themeColor="text1"/>
          <w:highlight w:val="green"/>
        </w:rPr>
        <w:t>not possible</w:t>
      </w:r>
      <w:r w:rsidRPr="00142B43">
        <w:rPr>
          <w:rStyle w:val="StyleUnderline"/>
          <w:color w:val="000000" w:themeColor="text1"/>
          <w:highlight w:val="green"/>
        </w:rPr>
        <w:t>, because</w:t>
      </w:r>
      <w:r w:rsidRPr="00142B43">
        <w:rPr>
          <w:rStyle w:val="StyleUnderline"/>
          <w:color w:val="000000" w:themeColor="text1"/>
        </w:rPr>
        <w:t xml:space="preserve"> they are in </w:t>
      </w:r>
      <w:r w:rsidRPr="00142B43">
        <w:rPr>
          <w:rStyle w:val="StyleUnderline"/>
          <w:color w:val="000000" w:themeColor="text1"/>
          <w:highlight w:val="green"/>
        </w:rPr>
        <w:t xml:space="preserve">a </w:t>
      </w:r>
      <w:r w:rsidRPr="00142B43">
        <w:rPr>
          <w:rStyle w:val="Emphasis"/>
          <w:color w:val="000000" w:themeColor="text1"/>
          <w:highlight w:val="green"/>
        </w:rPr>
        <w:t>natural alliance</w:t>
      </w:r>
      <w:r w:rsidRPr="00142B43">
        <w:rPr>
          <w:rStyle w:val="Emphasis"/>
          <w:color w:val="000000" w:themeColor="text1"/>
        </w:rPr>
        <w:t xml:space="preserve"> to preserve</w:t>
      </w:r>
      <w:r w:rsidRPr="00142B43">
        <w:rPr>
          <w:rStyle w:val="StyleUnderline"/>
          <w:color w:val="000000" w:themeColor="text1"/>
        </w:rPr>
        <w:t xml:space="preserve"> and </w:t>
      </w:r>
      <w:r w:rsidRPr="00142B43">
        <w:rPr>
          <w:rStyle w:val="Emphasis"/>
          <w:color w:val="000000" w:themeColor="text1"/>
          <w:highlight w:val="green"/>
        </w:rPr>
        <w:t>protect</w:t>
      </w:r>
      <w:r w:rsidRPr="00142B43">
        <w:rPr>
          <w:rStyle w:val="Emphasis"/>
          <w:color w:val="000000" w:themeColor="text1"/>
        </w:rPr>
        <w:t xml:space="preserve"> the global </w:t>
      </w:r>
      <w:r w:rsidRPr="00142B43">
        <w:rPr>
          <w:rStyle w:val="Emphasis"/>
          <w:color w:val="000000" w:themeColor="text1"/>
          <w:highlight w:val="green"/>
        </w:rPr>
        <w:t>order</w:t>
      </w:r>
      <w:r w:rsidRPr="00142B43">
        <w:rPr>
          <w:color w:val="000000" w:themeColor="text1"/>
          <w:sz w:val="16"/>
        </w:rPr>
        <w:t xml:space="preserve">. In contrast, </w:t>
      </w:r>
      <w:r w:rsidRPr="00142B43">
        <w:rPr>
          <w:rStyle w:val="StyleUnderline"/>
          <w:color w:val="000000" w:themeColor="text1"/>
        </w:rPr>
        <w:t xml:space="preserve">leaders of states with </w:t>
      </w:r>
      <w:r w:rsidRPr="00142B43">
        <w:rPr>
          <w:rStyle w:val="Emphasis"/>
          <w:color w:val="000000" w:themeColor="text1"/>
        </w:rPr>
        <w:t>weak internal markets</w:t>
      </w:r>
      <w:r w:rsidRPr="00142B43">
        <w:rPr>
          <w:rStyle w:val="StyleUnderline"/>
          <w:color w:val="000000" w:themeColor="text1"/>
        </w:rPr>
        <w:t xml:space="preserve"> have </w:t>
      </w:r>
      <w:r w:rsidRPr="00142B43">
        <w:rPr>
          <w:rStyle w:val="Emphasis"/>
          <w:color w:val="000000" w:themeColor="text1"/>
        </w:rPr>
        <w:t>little interest</w:t>
      </w:r>
      <w:r w:rsidRPr="00142B43">
        <w:rPr>
          <w:rStyle w:val="StyleUnderline"/>
          <w:color w:val="000000" w:themeColor="text1"/>
        </w:rPr>
        <w:t xml:space="preserve"> in the global marketplace; they pursue wealth </w:t>
      </w:r>
      <w:r w:rsidRPr="00142B43">
        <w:rPr>
          <w:rStyle w:val="Emphasis"/>
          <w:color w:val="000000" w:themeColor="text1"/>
        </w:rPr>
        <w:t>not through commerce</w:t>
      </w:r>
      <w:r w:rsidRPr="00142B43">
        <w:rPr>
          <w:rStyle w:val="StyleUnderline"/>
          <w:color w:val="000000" w:themeColor="text1"/>
        </w:rPr>
        <w:t xml:space="preserve">, but through </w:t>
      </w:r>
      <w:r w:rsidRPr="00142B43">
        <w:rPr>
          <w:rStyle w:val="Emphasis"/>
          <w:color w:val="000000" w:themeColor="text1"/>
        </w:rPr>
        <w:t>wars of expansion</w:t>
      </w:r>
      <w:r w:rsidRPr="00142B43">
        <w:rPr>
          <w:rStyle w:val="StyleUnderline"/>
          <w:color w:val="000000" w:themeColor="text1"/>
        </w:rPr>
        <w:t xml:space="preserve"> and </w:t>
      </w:r>
      <w:r w:rsidRPr="00142B43">
        <w:rPr>
          <w:rStyle w:val="Emphasis"/>
          <w:color w:val="000000" w:themeColor="text1"/>
        </w:rPr>
        <w:t>demands for tribute</w:t>
      </w:r>
      <w:r w:rsidRPr="00142B43">
        <w:rPr>
          <w:color w:val="000000" w:themeColor="text1"/>
          <w:sz w:val="16"/>
        </w:rPr>
        <w:t xml:space="preserve">. For these states, power equals threat, and therefore they tend to balance against the power of all states. </w:t>
      </w:r>
      <w:r w:rsidRPr="00142B43">
        <w:rPr>
          <w:rStyle w:val="StyleUnderline"/>
          <w:color w:val="000000" w:themeColor="text1"/>
        </w:rPr>
        <w:t xml:space="preserve">Fearing stronger states, however, minor powers with weak internal markets tend to </w:t>
      </w:r>
      <w:r w:rsidRPr="00142B43">
        <w:rPr>
          <w:rStyle w:val="Emphasis"/>
          <w:color w:val="000000" w:themeColor="text1"/>
        </w:rPr>
        <w:t>constrain their expansionist inclinations</w:t>
      </w:r>
      <w:r w:rsidRPr="00142B43">
        <w:rPr>
          <w:rStyle w:val="StyleUnderline"/>
          <w:color w:val="000000" w:themeColor="text1"/>
        </w:rPr>
        <w:t xml:space="preserve"> and, for security reasons, </w:t>
      </w:r>
      <w:r w:rsidRPr="00142B43">
        <w:rPr>
          <w:rStyle w:val="Emphasis"/>
          <w:color w:val="000000" w:themeColor="text1"/>
        </w:rPr>
        <w:t>bandwagon</w:t>
      </w:r>
      <w:r w:rsidRPr="00142B43">
        <w:rPr>
          <w:rStyle w:val="StyleUnderline"/>
          <w:color w:val="000000" w:themeColor="text1"/>
        </w:rPr>
        <w:t xml:space="preserve"> with the </w:t>
      </w:r>
      <w:r w:rsidRPr="00142B43">
        <w:rPr>
          <w:rStyle w:val="Emphasis"/>
          <w:color w:val="000000" w:themeColor="text1"/>
        </w:rPr>
        <w:t>relatively benign market-oriented powers</w:t>
      </w:r>
      <w:r w:rsidRPr="00142B43">
        <w:rPr>
          <w:color w:val="000000" w:themeColor="text1"/>
          <w:sz w:val="16"/>
        </w:rPr>
        <w:t>.</w:t>
      </w:r>
    </w:p>
    <w:p w14:paraId="624E5520" w14:textId="77777777" w:rsidR="00006201" w:rsidRPr="00142B43" w:rsidRDefault="00006201" w:rsidP="00006201">
      <w:pPr>
        <w:rPr>
          <w:rStyle w:val="StyleUnderline"/>
          <w:color w:val="000000" w:themeColor="text1"/>
        </w:rPr>
      </w:pPr>
      <w:r w:rsidRPr="00142B43">
        <w:rPr>
          <w:color w:val="000000" w:themeColor="text1"/>
          <w:sz w:val="16"/>
        </w:rPr>
        <w:t xml:space="preserve">I argue that </w:t>
      </w:r>
      <w:r w:rsidRPr="00142B43">
        <w:rPr>
          <w:rStyle w:val="StyleUnderline"/>
          <w:color w:val="000000" w:themeColor="text1"/>
        </w:rPr>
        <w:t xml:space="preserve">this liberal global hierarchy is </w:t>
      </w:r>
      <w:r w:rsidRPr="00142B43">
        <w:rPr>
          <w:rStyle w:val="Emphasis"/>
          <w:color w:val="000000" w:themeColor="text1"/>
        </w:rPr>
        <w:t>unwittingly</w:t>
      </w:r>
      <w:r w:rsidRPr="00142B43">
        <w:rPr>
          <w:rStyle w:val="StyleUnderline"/>
          <w:color w:val="000000" w:themeColor="text1"/>
        </w:rPr>
        <w:t xml:space="preserve"> but </w:t>
      </w:r>
      <w:r w:rsidRPr="00142B43">
        <w:rPr>
          <w:rStyle w:val="Emphasis"/>
          <w:color w:val="000000" w:themeColor="text1"/>
        </w:rPr>
        <w:t>systematically buttressing states' embrace of market norms</w:t>
      </w:r>
      <w:r w:rsidRPr="00142B43">
        <w:rPr>
          <w:rStyle w:val="StyleUnderline"/>
          <w:color w:val="000000" w:themeColor="text1"/>
        </w:rPr>
        <w:t xml:space="preserve"> and </w:t>
      </w:r>
      <w:r w:rsidRPr="00142B43">
        <w:rPr>
          <w:rStyle w:val="Emphasis"/>
          <w:color w:val="000000" w:themeColor="text1"/>
        </w:rPr>
        <w:t>values</w:t>
      </w:r>
      <w:r w:rsidRPr="00142B43">
        <w:rPr>
          <w:rStyle w:val="StyleUnderline"/>
          <w:color w:val="000000" w:themeColor="text1"/>
        </w:rPr>
        <w:t xml:space="preserve"> that, if </w:t>
      </w:r>
      <w:r w:rsidRPr="00142B43">
        <w:rPr>
          <w:rStyle w:val="Emphasis"/>
          <w:color w:val="000000" w:themeColor="text1"/>
        </w:rPr>
        <w:t>left uninterrupted</w:t>
      </w:r>
      <w:r w:rsidRPr="00142B43">
        <w:rPr>
          <w:rStyle w:val="StyleUnderline"/>
          <w:color w:val="000000" w:themeColor="text1"/>
        </w:rPr>
        <w:t xml:space="preserve">, is likely to culminate in </w:t>
      </w:r>
      <w:r w:rsidRPr="00142B43">
        <w:rPr>
          <w:rStyle w:val="Emphasis"/>
          <w:color w:val="000000" w:themeColor="text1"/>
        </w:rPr>
        <w:t>permanent world peace</w:t>
      </w:r>
      <w:r w:rsidRPr="00142B43">
        <w:rPr>
          <w:rStyle w:val="StyleUnderline"/>
          <w:color w:val="000000" w:themeColor="text1"/>
        </w:rPr>
        <w:t>, perhaps even</w:t>
      </w:r>
      <w:r w:rsidRPr="00142B43">
        <w:rPr>
          <w:color w:val="000000" w:themeColor="text1"/>
          <w:sz w:val="16"/>
        </w:rPr>
        <w:t xml:space="preserve"> something close to </w:t>
      </w:r>
      <w:r w:rsidRPr="00142B43">
        <w:rPr>
          <w:rStyle w:val="Emphasis"/>
          <w:color w:val="000000" w:themeColor="text1"/>
        </w:rPr>
        <w:t>harmony</w:t>
      </w:r>
      <w:r w:rsidRPr="00142B43">
        <w:rPr>
          <w:rStyle w:val="StyleUnderline"/>
          <w:color w:val="000000" w:themeColor="text1"/>
        </w:rPr>
        <w:t xml:space="preserve">. My argument </w:t>
      </w:r>
      <w:r w:rsidRPr="00142B43">
        <w:rPr>
          <w:rStyle w:val="Emphasis"/>
          <w:color w:val="000000" w:themeColor="text1"/>
        </w:rPr>
        <w:t>challenges the realist assertion</w:t>
      </w:r>
      <w:r w:rsidRPr="00142B43">
        <w:rPr>
          <w:rStyle w:val="StyleUnderline"/>
          <w:color w:val="000000" w:themeColor="text1"/>
        </w:rPr>
        <w:t xml:space="preserve"> that great powers are engaged in a </w:t>
      </w:r>
      <w:r w:rsidRPr="00142B43">
        <w:rPr>
          <w:rStyle w:val="Emphasis"/>
          <w:color w:val="000000" w:themeColor="text1"/>
        </w:rPr>
        <w:t>timeless competition</w:t>
      </w:r>
      <w:r w:rsidRPr="00142B43">
        <w:rPr>
          <w:rStyle w:val="StyleUnderline"/>
          <w:color w:val="000000" w:themeColor="text1"/>
        </w:rPr>
        <w:t xml:space="preserve"> over global leadership</w:t>
      </w:r>
      <w:r w:rsidRPr="00142B43">
        <w:rPr>
          <w:color w:val="000000" w:themeColor="text1"/>
          <w:sz w:val="16"/>
        </w:rPr>
        <w:t xml:space="preserve">, because hegemony cannot exist among great powers with weak markets; these inherently expansionist states live in constant fear and therefore normally balance against the strongest state and its allies.5 </w:t>
      </w:r>
      <w:r w:rsidRPr="00142B43">
        <w:rPr>
          <w:rStyle w:val="StyleUnderline"/>
          <w:color w:val="000000" w:themeColor="text1"/>
        </w:rPr>
        <w:t xml:space="preserve">Hegemony can exist </w:t>
      </w:r>
      <w:r w:rsidRPr="00142B43">
        <w:rPr>
          <w:rStyle w:val="Emphasis"/>
          <w:color w:val="000000" w:themeColor="text1"/>
        </w:rPr>
        <w:t>only among market-oriented powers</w:t>
      </w:r>
      <w:r w:rsidRPr="00142B43">
        <w:rPr>
          <w:rStyle w:val="StyleUnderline"/>
          <w:color w:val="000000" w:themeColor="text1"/>
        </w:rPr>
        <w:t xml:space="preserve">, because only they care about global order. Yet, there can be </w:t>
      </w:r>
      <w:r w:rsidRPr="00142B43">
        <w:rPr>
          <w:rStyle w:val="Emphasis"/>
          <w:color w:val="000000" w:themeColor="text1"/>
        </w:rPr>
        <w:t>no competition for leadership</w:t>
      </w:r>
      <w:r w:rsidRPr="00142B43">
        <w:rPr>
          <w:rStyle w:val="StyleUnderline"/>
          <w:color w:val="000000" w:themeColor="text1"/>
        </w:rPr>
        <w:t xml:space="preserve"> among market powers, because they </w:t>
      </w:r>
      <w:r w:rsidRPr="00142B43">
        <w:rPr>
          <w:rStyle w:val="Emphasis"/>
          <w:color w:val="000000" w:themeColor="text1"/>
        </w:rPr>
        <w:t>always agree</w:t>
      </w:r>
      <w:r w:rsidRPr="00142B43">
        <w:rPr>
          <w:rStyle w:val="StyleUnderline"/>
          <w:color w:val="000000" w:themeColor="text1"/>
        </w:rPr>
        <w:t xml:space="preserve"> with the goal of their strongest member</w:t>
      </w:r>
      <w:r w:rsidRPr="00142B43">
        <w:rPr>
          <w:color w:val="000000" w:themeColor="text1"/>
          <w:sz w:val="16"/>
        </w:rPr>
        <w:t xml:space="preserve"> (currently the United States) </w:t>
      </w:r>
      <w:r w:rsidRPr="00142B43">
        <w:rPr>
          <w:rStyle w:val="StyleUnderline"/>
          <w:color w:val="000000" w:themeColor="text1"/>
        </w:rPr>
        <w:t xml:space="preserve">to </w:t>
      </w:r>
      <w:r w:rsidRPr="00142B43">
        <w:rPr>
          <w:rStyle w:val="Emphasis"/>
          <w:color w:val="000000" w:themeColor="text1"/>
        </w:rPr>
        <w:t>preserve</w:t>
      </w:r>
      <w:r w:rsidRPr="00142B43">
        <w:rPr>
          <w:rStyle w:val="StyleUnderline"/>
          <w:color w:val="000000" w:themeColor="text1"/>
        </w:rPr>
        <w:t xml:space="preserve"> and </w:t>
      </w:r>
      <w:r w:rsidRPr="00142B43">
        <w:rPr>
          <w:rStyle w:val="Emphasis"/>
          <w:color w:val="000000" w:themeColor="text1"/>
        </w:rPr>
        <w:t>protect the global order</w:t>
      </w:r>
      <w:r w:rsidRPr="00142B43">
        <w:rPr>
          <w:rStyle w:val="StyleUnderline"/>
          <w:color w:val="000000" w:themeColor="text1"/>
        </w:rPr>
        <w:t>.</w:t>
      </w:r>
    </w:p>
    <w:p w14:paraId="72249D04" w14:textId="77777777" w:rsidR="00006201" w:rsidRPr="00142B43" w:rsidRDefault="00006201" w:rsidP="00006201">
      <w:pPr>
        <w:pStyle w:val="Heading4"/>
        <w:rPr>
          <w:rFonts w:cs="Calibri"/>
          <w:bCs/>
          <w:color w:val="000000" w:themeColor="text1"/>
        </w:rPr>
      </w:pPr>
      <w:r>
        <w:rPr>
          <w:rFonts w:cs="Calibri"/>
          <w:bCs/>
          <w:color w:val="000000" w:themeColor="text1"/>
        </w:rPr>
        <w:t xml:space="preserve">4] </w:t>
      </w:r>
      <w:r w:rsidRPr="00142B43">
        <w:rPr>
          <w:rFonts w:cs="Calibri"/>
          <w:bCs/>
          <w:color w:val="000000" w:themeColor="text1"/>
        </w:rPr>
        <w:t xml:space="preserve">Extinction---nuke war leads to </w:t>
      </w:r>
      <w:r w:rsidRPr="00142B43">
        <w:rPr>
          <w:rFonts w:cs="Calibri"/>
          <w:bCs/>
          <w:color w:val="000000" w:themeColor="text1"/>
          <w:u w:val="single"/>
        </w:rPr>
        <w:t>ice age</w:t>
      </w:r>
      <w:r w:rsidRPr="00142B43">
        <w:rPr>
          <w:rFonts w:cs="Calibri"/>
          <w:bCs/>
          <w:color w:val="000000" w:themeColor="text1"/>
        </w:rPr>
        <w:t xml:space="preserve"> and </w:t>
      </w:r>
      <w:r w:rsidRPr="00142B43">
        <w:rPr>
          <w:rFonts w:cs="Calibri"/>
          <w:bCs/>
          <w:color w:val="000000" w:themeColor="text1"/>
          <w:u w:val="single"/>
        </w:rPr>
        <w:t>global famine</w:t>
      </w:r>
      <w:r w:rsidRPr="00142B43">
        <w:rPr>
          <w:rFonts w:cs="Calibri"/>
          <w:bCs/>
          <w:color w:val="000000" w:themeColor="text1"/>
        </w:rPr>
        <w:t>.</w:t>
      </w:r>
    </w:p>
    <w:p w14:paraId="01A88DFB" w14:textId="77777777" w:rsidR="00006201" w:rsidRPr="00142B43" w:rsidRDefault="00006201" w:rsidP="00006201">
      <w:pPr>
        <w:rPr>
          <w:color w:val="000000" w:themeColor="text1"/>
        </w:rPr>
      </w:pPr>
      <w:r w:rsidRPr="00142B43">
        <w:rPr>
          <w:rStyle w:val="Style13ptBold"/>
          <w:color w:val="000000" w:themeColor="text1"/>
        </w:rPr>
        <w:t xml:space="preserve">Starr 15 </w:t>
      </w:r>
      <w:r w:rsidRPr="00142B43">
        <w:rPr>
          <w:color w:val="000000" w:themeColor="text1"/>
          <w:szCs w:val="16"/>
        </w:rPr>
        <w:t xml:space="preserve">[(Steve Starr – Director of the University of Missouri’s Clinical Laboratory Science Program, as well as a senior scientist at the Physicians for Social Responsibility. &lt;MKIM&gt; “Nuclear War, Nuclear Winter, and Human Extinction,” 10/14/19. </w:t>
      </w:r>
      <w:hyperlink r:id="rId10" w:history="1">
        <w:r w:rsidRPr="00142B43">
          <w:rPr>
            <w:rStyle w:val="Hyperlink"/>
            <w:color w:val="000000" w:themeColor="text1"/>
            <w:szCs w:val="16"/>
            <w:u w:val="single"/>
          </w:rPr>
          <w:t>https://fas.org/pir-pubs/nuclear-war-nuclear-winter-and-human-extinction/</w:t>
        </w:r>
      </w:hyperlink>
      <w:r w:rsidRPr="00142B43">
        <w:rPr>
          <w:color w:val="000000" w:themeColor="text1"/>
          <w:szCs w:val="16"/>
        </w:rPr>
        <w:t>)] Re-Cut Justin</w:t>
      </w:r>
    </w:p>
    <w:p w14:paraId="3A5B7C79" w14:textId="77777777" w:rsidR="00006201" w:rsidRPr="00142B43" w:rsidRDefault="00006201" w:rsidP="00006201">
      <w:pPr>
        <w:rPr>
          <w:rStyle w:val="StyleUnderline"/>
          <w:color w:val="000000" w:themeColor="text1"/>
          <w:sz w:val="16"/>
        </w:rPr>
      </w:pPr>
      <w:r w:rsidRPr="00142B43">
        <w:rPr>
          <w:color w:val="000000" w:themeColor="text1"/>
          <w:sz w:val="16"/>
        </w:rPr>
        <w:t xml:space="preserve">While it is impossible to precisely predict all the human impacts that would result from a nuclear winter, it is relatively simple to predict those which would be most profound. That is, </w:t>
      </w:r>
      <w:r w:rsidRPr="00142B43">
        <w:rPr>
          <w:color w:val="000000" w:themeColor="text1"/>
          <w:u w:val="single"/>
        </w:rPr>
        <w:t xml:space="preserve">a </w:t>
      </w:r>
      <w:r w:rsidRPr="00142B43">
        <w:rPr>
          <w:rStyle w:val="Emphasis"/>
          <w:color w:val="000000" w:themeColor="text1"/>
          <w:highlight w:val="green"/>
        </w:rPr>
        <w:t>nuclear winter</w:t>
      </w:r>
      <w:r w:rsidRPr="00142B43">
        <w:rPr>
          <w:color w:val="000000" w:themeColor="text1"/>
          <w:highlight w:val="green"/>
          <w:u w:val="single"/>
        </w:rPr>
        <w:t xml:space="preserve"> would cause</w:t>
      </w:r>
      <w:r w:rsidRPr="00142B43">
        <w:rPr>
          <w:color w:val="000000" w:themeColor="text1"/>
          <w:sz w:val="16"/>
        </w:rPr>
        <w:t xml:space="preserve"> most humans and large animals to die from nuclear famine in </w:t>
      </w:r>
      <w:r w:rsidRPr="00142B43">
        <w:rPr>
          <w:color w:val="000000" w:themeColor="text1"/>
          <w:u w:val="single"/>
        </w:rPr>
        <w:t xml:space="preserve">a </w:t>
      </w:r>
      <w:r w:rsidRPr="00142B43">
        <w:rPr>
          <w:rStyle w:val="Emphasis"/>
          <w:color w:val="000000" w:themeColor="text1"/>
        </w:rPr>
        <w:t xml:space="preserve">mass </w:t>
      </w:r>
      <w:r w:rsidRPr="00142B43">
        <w:rPr>
          <w:rStyle w:val="Emphasis"/>
          <w:color w:val="000000" w:themeColor="text1"/>
          <w:highlight w:val="green"/>
        </w:rPr>
        <w:t>extinction</w:t>
      </w:r>
      <w:r w:rsidRPr="00142B43">
        <w:rPr>
          <w:rStyle w:val="Emphasis"/>
          <w:color w:val="000000" w:themeColor="text1"/>
        </w:rPr>
        <w:t xml:space="preserve"> event</w:t>
      </w:r>
      <w:r w:rsidRPr="00142B43">
        <w:rPr>
          <w:color w:val="000000" w:themeColor="text1"/>
          <w:u w:val="single"/>
        </w:rPr>
        <w:t xml:space="preserve"> similar to the one that </w:t>
      </w:r>
      <w:r w:rsidRPr="00142B43">
        <w:rPr>
          <w:rStyle w:val="Emphasis"/>
          <w:color w:val="000000" w:themeColor="text1"/>
        </w:rPr>
        <w:t>wiped out the dinosaurs</w:t>
      </w:r>
      <w:r w:rsidRPr="00142B43">
        <w:rPr>
          <w:color w:val="000000" w:themeColor="text1"/>
          <w:u w:val="single"/>
        </w:rPr>
        <w:t>. Following</w:t>
      </w:r>
      <w:r w:rsidRPr="00142B43">
        <w:rPr>
          <w:color w:val="000000" w:themeColor="text1"/>
          <w:sz w:val="16"/>
        </w:rPr>
        <w:t xml:space="preserve"> </w:t>
      </w:r>
      <w:r w:rsidRPr="00142B43">
        <w:rPr>
          <w:color w:val="000000" w:themeColor="text1"/>
          <w:u w:val="single"/>
        </w:rPr>
        <w:t>the</w:t>
      </w:r>
      <w:r w:rsidRPr="00142B43">
        <w:rPr>
          <w:color w:val="000000" w:themeColor="text1"/>
          <w:sz w:val="16"/>
        </w:rPr>
        <w:t xml:space="preserve"> </w:t>
      </w:r>
      <w:r w:rsidRPr="00142B43">
        <w:rPr>
          <w:rStyle w:val="Emphasis"/>
          <w:color w:val="000000" w:themeColor="text1"/>
        </w:rPr>
        <w:t>detonation</w:t>
      </w:r>
      <w:r w:rsidRPr="00142B43">
        <w:rPr>
          <w:color w:val="000000" w:themeColor="text1"/>
          <w:sz w:val="16"/>
        </w:rPr>
        <w:t xml:space="preserve"> (in conflict) </w:t>
      </w:r>
      <w:r w:rsidRPr="00142B43">
        <w:rPr>
          <w:color w:val="000000" w:themeColor="text1"/>
          <w:u w:val="single"/>
        </w:rPr>
        <w:t>of</w:t>
      </w:r>
      <w:r w:rsidRPr="00142B43">
        <w:rPr>
          <w:color w:val="000000" w:themeColor="text1"/>
          <w:sz w:val="16"/>
        </w:rPr>
        <w:t xml:space="preserve"> US and/or Russian </w:t>
      </w:r>
      <w:r w:rsidRPr="00142B43">
        <w:rPr>
          <w:color w:val="000000" w:themeColor="text1"/>
          <w:u w:val="single"/>
        </w:rPr>
        <w:t xml:space="preserve">launch-ready </w:t>
      </w:r>
      <w:r w:rsidRPr="00142B43">
        <w:rPr>
          <w:rStyle w:val="Emphasis"/>
          <w:color w:val="000000" w:themeColor="text1"/>
        </w:rPr>
        <w:t>strategic nuclear weapons</w:t>
      </w:r>
      <w:r w:rsidRPr="00142B43">
        <w:rPr>
          <w:color w:val="000000" w:themeColor="text1"/>
          <w:u w:val="single"/>
        </w:rPr>
        <w:t xml:space="preserve">, nuclear </w:t>
      </w:r>
      <w:r w:rsidRPr="00142B43">
        <w:rPr>
          <w:color w:val="000000" w:themeColor="text1"/>
          <w:highlight w:val="green"/>
          <w:u w:val="single"/>
        </w:rPr>
        <w:t>firestorms</w:t>
      </w:r>
      <w:r w:rsidRPr="00142B43">
        <w:rPr>
          <w:color w:val="000000" w:themeColor="text1"/>
          <w:u w:val="single"/>
        </w:rPr>
        <w:t xml:space="preserve"> would burn simultaneously over a total land surface area of many</w:t>
      </w:r>
      <w:r w:rsidRPr="00142B43">
        <w:rPr>
          <w:color w:val="000000" w:themeColor="text1"/>
          <w:sz w:val="16"/>
        </w:rPr>
        <w:t xml:space="preserve"> thousands or </w:t>
      </w:r>
      <w:r w:rsidRPr="00142B43">
        <w:rPr>
          <w:color w:val="000000" w:themeColor="text1"/>
          <w:u w:val="single"/>
        </w:rPr>
        <w:t xml:space="preserve">tens of thousands of square miles. These mass fires, many of which would rage over large cities and industrial areas, </w:t>
      </w:r>
      <w:r w:rsidRPr="00142B43">
        <w:rPr>
          <w:color w:val="000000" w:themeColor="text1"/>
          <w:highlight w:val="green"/>
          <w:u w:val="single"/>
        </w:rPr>
        <w:t>would release</w:t>
      </w:r>
      <w:r w:rsidRPr="00142B43">
        <w:rPr>
          <w:color w:val="000000" w:themeColor="text1"/>
          <w:u w:val="single"/>
        </w:rPr>
        <w:t xml:space="preserve"> </w:t>
      </w:r>
      <w:r w:rsidRPr="00142B43">
        <w:rPr>
          <w:rStyle w:val="Emphasis"/>
          <w:color w:val="000000" w:themeColor="text1"/>
        </w:rPr>
        <w:t xml:space="preserve">many tens of millions of tons of black carbon </w:t>
      </w:r>
      <w:r w:rsidRPr="00142B43">
        <w:rPr>
          <w:rStyle w:val="Emphasis"/>
          <w:color w:val="000000" w:themeColor="text1"/>
          <w:highlight w:val="green"/>
        </w:rPr>
        <w:t>soot</w:t>
      </w:r>
      <w:r w:rsidRPr="00142B43">
        <w:rPr>
          <w:color w:val="000000" w:themeColor="text1"/>
          <w:sz w:val="16"/>
        </w:rPr>
        <w:t xml:space="preserve"> and smoke (up to 180 million tons, according to peer-reviewed studies), </w:t>
      </w:r>
      <w:r w:rsidRPr="00142B43">
        <w:rPr>
          <w:color w:val="000000" w:themeColor="text1"/>
          <w:u w:val="single"/>
        </w:rPr>
        <w:t xml:space="preserve">which would </w:t>
      </w:r>
      <w:r w:rsidRPr="00142B43">
        <w:rPr>
          <w:rStyle w:val="Emphasis"/>
          <w:color w:val="000000" w:themeColor="text1"/>
        </w:rPr>
        <w:t>rise rapidly above cloud level</w:t>
      </w:r>
      <w:r w:rsidRPr="00142B43">
        <w:rPr>
          <w:color w:val="000000" w:themeColor="text1"/>
          <w:u w:val="single"/>
        </w:rPr>
        <w:t xml:space="preserve"> and into the stratosphere</w:t>
      </w:r>
      <w:r w:rsidRPr="00142B43">
        <w:rPr>
          <w:color w:val="000000" w:themeColor="text1"/>
          <w:sz w:val="16"/>
        </w:rPr>
        <w:t xml:space="preserve">. [For an explanation of the calculation of smoke emissions, see Atmospheric effects &amp; societal consequences of regional scale nuclear conflicts.] The </w:t>
      </w:r>
      <w:r w:rsidRPr="00142B43">
        <w:rPr>
          <w:color w:val="000000" w:themeColor="text1"/>
          <w:u w:val="single"/>
        </w:rPr>
        <w:t xml:space="preserve">scientists who </w:t>
      </w:r>
      <w:r w:rsidRPr="00142B43">
        <w:rPr>
          <w:rStyle w:val="Emphasis"/>
          <w:color w:val="000000" w:themeColor="text1"/>
        </w:rPr>
        <w:t>completed</w:t>
      </w:r>
      <w:r w:rsidRPr="00142B43">
        <w:rPr>
          <w:color w:val="000000" w:themeColor="text1"/>
          <w:sz w:val="16"/>
        </w:rPr>
        <w:t xml:space="preserve"> the most </w:t>
      </w:r>
      <w:r w:rsidRPr="00142B43">
        <w:rPr>
          <w:rStyle w:val="Emphasis"/>
          <w:color w:val="000000" w:themeColor="text1"/>
        </w:rPr>
        <w:t xml:space="preserve">recent </w:t>
      </w:r>
      <w:r w:rsidRPr="00142B43">
        <w:rPr>
          <w:rStyle w:val="Emphasis"/>
          <w:color w:val="000000" w:themeColor="text1"/>
          <w:highlight w:val="green"/>
        </w:rPr>
        <w:t>peer-reviewed studies</w:t>
      </w:r>
      <w:r w:rsidRPr="00142B43">
        <w:rPr>
          <w:color w:val="000000" w:themeColor="text1"/>
          <w:sz w:val="16"/>
        </w:rPr>
        <w:t xml:space="preserve"> on nuclear winter </w:t>
      </w:r>
      <w:r w:rsidRPr="00142B43">
        <w:rPr>
          <w:color w:val="000000" w:themeColor="text1"/>
          <w:highlight w:val="green"/>
          <w:u w:val="single"/>
        </w:rPr>
        <w:t>discovered</w:t>
      </w:r>
      <w:r w:rsidRPr="00142B43">
        <w:rPr>
          <w:color w:val="000000" w:themeColor="text1"/>
          <w:u w:val="single"/>
        </w:rPr>
        <w:t xml:space="preserve"> that the </w:t>
      </w:r>
      <w:r w:rsidRPr="00142B43">
        <w:rPr>
          <w:color w:val="000000" w:themeColor="text1"/>
          <w:highlight w:val="green"/>
          <w:u w:val="single"/>
        </w:rPr>
        <w:t xml:space="preserve">sunlight </w:t>
      </w:r>
      <w:r w:rsidRPr="00142B43">
        <w:rPr>
          <w:color w:val="000000" w:themeColor="text1"/>
          <w:u w:val="single"/>
        </w:rPr>
        <w:t xml:space="preserve">would </w:t>
      </w:r>
      <w:r w:rsidRPr="00142B43">
        <w:rPr>
          <w:rStyle w:val="Emphasis"/>
          <w:color w:val="000000" w:themeColor="text1"/>
          <w:highlight w:val="green"/>
        </w:rPr>
        <w:t>heat the smoke</w:t>
      </w:r>
      <w:r w:rsidRPr="00142B43">
        <w:rPr>
          <w:color w:val="000000" w:themeColor="text1"/>
          <w:u w:val="single"/>
        </w:rPr>
        <w:t>, producing a self-lofting effect that would not only aid the rise of the smoke into the stratosphere</w:t>
      </w:r>
      <w:r w:rsidRPr="00142B43">
        <w:rPr>
          <w:color w:val="000000" w:themeColor="text1"/>
          <w:sz w:val="16"/>
        </w:rPr>
        <w:t xml:space="preserve"> (above cloud level, where it could not be rained out), </w:t>
      </w:r>
      <w:r w:rsidRPr="00142B43">
        <w:rPr>
          <w:color w:val="000000" w:themeColor="text1"/>
          <w:u w:val="single"/>
        </w:rPr>
        <w:t xml:space="preserve">but act to keep the smoke in the stratosphere </w:t>
      </w:r>
      <w:r w:rsidRPr="00142B43">
        <w:rPr>
          <w:color w:val="000000" w:themeColor="text1"/>
          <w:highlight w:val="green"/>
          <w:u w:val="single"/>
        </w:rPr>
        <w:t>for 10 years or more</w:t>
      </w:r>
      <w:r w:rsidRPr="00142B43">
        <w:rPr>
          <w:color w:val="000000" w:themeColor="text1"/>
          <w:sz w:val="16"/>
        </w:rPr>
        <w:t xml:space="preserve">. </w:t>
      </w:r>
      <w:r w:rsidRPr="00142B43">
        <w:rPr>
          <w:color w:val="000000" w:themeColor="text1"/>
          <w:u w:val="single"/>
        </w:rPr>
        <w:t>The longevity of the smoke layer would act to greatly increase the severity of its effects upon the biosphere. Once in the stratosphere, the smoke</w:t>
      </w:r>
      <w:r w:rsidRPr="00142B43">
        <w:rPr>
          <w:color w:val="000000" w:themeColor="text1"/>
          <w:sz w:val="16"/>
        </w:rPr>
        <w:t xml:space="preserve"> (predicted to be produced by a range of strategic nuclear wars) </w:t>
      </w:r>
      <w:r w:rsidRPr="00142B43">
        <w:rPr>
          <w:color w:val="000000" w:themeColor="text1"/>
          <w:u w:val="single"/>
        </w:rPr>
        <w:t xml:space="preserve">would rapidly engulf the Earth and form a </w:t>
      </w:r>
      <w:r w:rsidRPr="00142B43">
        <w:rPr>
          <w:rStyle w:val="Emphasis"/>
          <w:color w:val="000000" w:themeColor="text1"/>
        </w:rPr>
        <w:t>dense stratospheric smoke layer</w:t>
      </w:r>
      <w:r w:rsidRPr="00142B43">
        <w:rPr>
          <w:color w:val="000000" w:themeColor="text1"/>
          <w:u w:val="single"/>
        </w:rPr>
        <w:t xml:space="preserve">. The smoke from a war fought with strategic nuclear weapons would quickly </w:t>
      </w:r>
      <w:r w:rsidRPr="00142B43">
        <w:rPr>
          <w:color w:val="000000" w:themeColor="text1"/>
          <w:highlight w:val="green"/>
          <w:u w:val="single"/>
        </w:rPr>
        <w:t>prevent</w:t>
      </w:r>
      <w:r w:rsidRPr="00142B43">
        <w:rPr>
          <w:color w:val="000000" w:themeColor="text1"/>
          <w:u w:val="single"/>
        </w:rPr>
        <w:t xml:space="preserve"> up to </w:t>
      </w:r>
      <w:r w:rsidRPr="00142B43">
        <w:rPr>
          <w:rStyle w:val="Emphasis"/>
          <w:color w:val="000000" w:themeColor="text1"/>
          <w:highlight w:val="green"/>
        </w:rPr>
        <w:t xml:space="preserve">70% of sunlight </w:t>
      </w:r>
      <w:r w:rsidRPr="00142B43">
        <w:rPr>
          <w:rStyle w:val="Emphasis"/>
          <w:color w:val="000000" w:themeColor="text1"/>
        </w:rPr>
        <w:t>from reaching the surface</w:t>
      </w:r>
      <w:r w:rsidRPr="00142B43">
        <w:rPr>
          <w:color w:val="000000" w:themeColor="text1"/>
          <w:u w:val="single"/>
        </w:rPr>
        <w:t xml:space="preserve"> of the Northern Hemisphere</w:t>
      </w:r>
      <w:r w:rsidRPr="00142B43">
        <w:rPr>
          <w:color w:val="000000" w:themeColor="text1"/>
          <w:sz w:val="16"/>
        </w:rPr>
        <w:t xml:space="preserve"> and 35% of sunlight from reaching the surface of the Southern Hemisphere. </w:t>
      </w:r>
      <w:r w:rsidRPr="00142B43">
        <w:rPr>
          <w:color w:val="000000" w:themeColor="text1"/>
          <w:u w:val="single"/>
        </w:rPr>
        <w:t xml:space="preserve">Such an enormous </w:t>
      </w:r>
      <w:r w:rsidRPr="00142B43">
        <w:rPr>
          <w:color w:val="000000" w:themeColor="text1"/>
          <w:highlight w:val="green"/>
          <w:u w:val="single"/>
        </w:rPr>
        <w:t>loss</w:t>
      </w:r>
      <w:r w:rsidRPr="00142B43">
        <w:rPr>
          <w:color w:val="000000" w:themeColor="text1"/>
          <w:u w:val="single"/>
        </w:rPr>
        <w:t xml:space="preserve"> of warming sunlight </w:t>
      </w:r>
      <w:r w:rsidRPr="00142B43">
        <w:rPr>
          <w:color w:val="000000" w:themeColor="text1"/>
          <w:highlight w:val="green"/>
          <w:u w:val="single"/>
        </w:rPr>
        <w:t xml:space="preserve">would produce </w:t>
      </w:r>
      <w:r w:rsidRPr="00142B43">
        <w:rPr>
          <w:rStyle w:val="Emphasis"/>
          <w:color w:val="000000" w:themeColor="text1"/>
          <w:highlight w:val="green"/>
        </w:rPr>
        <w:t>Ice Age weather conditions</w:t>
      </w:r>
      <w:r w:rsidRPr="00142B43">
        <w:rPr>
          <w:rStyle w:val="Emphasis"/>
          <w:color w:val="000000" w:themeColor="text1"/>
        </w:rPr>
        <w:t xml:space="preserve"> on Earth in a matter of weeks</w:t>
      </w:r>
      <w:r w:rsidRPr="00142B43">
        <w:rPr>
          <w:color w:val="000000" w:themeColor="text1"/>
          <w:u w:val="single"/>
        </w:rPr>
        <w:t xml:space="preserve">. For a period of 1-3 years following the war, temperatures would </w:t>
      </w:r>
      <w:r w:rsidRPr="00142B43">
        <w:rPr>
          <w:rStyle w:val="Emphasis"/>
          <w:color w:val="000000" w:themeColor="text1"/>
        </w:rPr>
        <w:t>fall below freezing every day in the central agricultural zones</w:t>
      </w:r>
      <w:r w:rsidRPr="00142B43">
        <w:rPr>
          <w:rStyle w:val="StyleUnderline"/>
          <w:color w:val="000000" w:themeColor="text1"/>
        </w:rPr>
        <w:t xml:space="preserve"> of North America and Eurasia</w:t>
      </w:r>
      <w:r w:rsidRPr="00142B43">
        <w:rPr>
          <w:color w:val="000000" w:themeColor="text1"/>
          <w:sz w:val="16"/>
        </w:rPr>
        <w:t xml:space="preserve">. [For an explanation of nuclear winter, see Nuclear winter revisited with a modern climate model and current nuclear arsenals: Still catastrophic consequences.] </w:t>
      </w:r>
      <w:r w:rsidRPr="00142B43">
        <w:rPr>
          <w:color w:val="000000" w:themeColor="text1"/>
          <w:u w:val="single"/>
        </w:rPr>
        <w:t>Nuclear winter would cause average global surface temperatures to become colder than they were at the height of the last Ice Age</w:t>
      </w:r>
      <w:r w:rsidRPr="00142B43">
        <w:rPr>
          <w:color w:val="000000" w:themeColor="text1"/>
          <w:sz w:val="16"/>
        </w:rPr>
        <w:t xml:space="preserve">. </w:t>
      </w:r>
      <w:r w:rsidRPr="00142B43">
        <w:rPr>
          <w:color w:val="000000" w:themeColor="text1"/>
          <w:u w:val="single"/>
        </w:rPr>
        <w:t xml:space="preserve">Such extreme cold would </w:t>
      </w:r>
      <w:r w:rsidRPr="00142B43">
        <w:rPr>
          <w:color w:val="000000" w:themeColor="text1"/>
          <w:highlight w:val="green"/>
          <w:u w:val="single"/>
        </w:rPr>
        <w:t>eliminate growing seasons for</w:t>
      </w:r>
      <w:r w:rsidRPr="00142B43">
        <w:rPr>
          <w:color w:val="000000" w:themeColor="text1"/>
          <w:u w:val="single"/>
        </w:rPr>
        <w:t xml:space="preserve"> many years, probably for </w:t>
      </w:r>
      <w:r w:rsidRPr="00142B43">
        <w:rPr>
          <w:color w:val="000000" w:themeColor="text1"/>
          <w:highlight w:val="green"/>
          <w:u w:val="single"/>
        </w:rPr>
        <w:t xml:space="preserve">a </w:t>
      </w:r>
      <w:r w:rsidRPr="00142B43">
        <w:rPr>
          <w:rStyle w:val="Emphasis"/>
          <w:color w:val="000000" w:themeColor="text1"/>
          <w:highlight w:val="green"/>
        </w:rPr>
        <w:t>decade</w:t>
      </w:r>
      <w:r w:rsidRPr="00142B43">
        <w:rPr>
          <w:rStyle w:val="Emphasis"/>
          <w:color w:val="000000" w:themeColor="text1"/>
        </w:rPr>
        <w:t xml:space="preserve"> or longer</w:t>
      </w:r>
      <w:r w:rsidRPr="00142B43">
        <w:rPr>
          <w:color w:val="000000" w:themeColor="text1"/>
          <w:sz w:val="16"/>
        </w:rPr>
        <w:t xml:space="preserve">. Can you imagine a winter that lasts for ten years? The results of such a scenario are obvious. </w:t>
      </w:r>
      <w:r w:rsidRPr="00142B43">
        <w:rPr>
          <w:color w:val="000000" w:themeColor="text1"/>
          <w:u w:val="single"/>
        </w:rPr>
        <w:t xml:space="preserve">Temperatures would be much too cold to grow food, and they would remain this way long enough to cause most </w:t>
      </w:r>
      <w:r w:rsidRPr="00142B43">
        <w:rPr>
          <w:color w:val="000000" w:themeColor="text1"/>
          <w:highlight w:val="green"/>
          <w:u w:val="single"/>
        </w:rPr>
        <w:t>humans and animals</w:t>
      </w:r>
      <w:r w:rsidRPr="00142B43">
        <w:rPr>
          <w:color w:val="000000" w:themeColor="text1"/>
          <w:u w:val="single"/>
        </w:rPr>
        <w:t xml:space="preserve"> to </w:t>
      </w:r>
      <w:r w:rsidRPr="00142B43">
        <w:rPr>
          <w:color w:val="000000" w:themeColor="text1"/>
          <w:highlight w:val="green"/>
          <w:u w:val="single"/>
        </w:rPr>
        <w:t xml:space="preserve">starve to death. </w:t>
      </w:r>
      <w:r w:rsidRPr="00142B43">
        <w:rPr>
          <w:color w:val="000000" w:themeColor="text1"/>
          <w:u w:val="single"/>
        </w:rPr>
        <w:t xml:space="preserve">Global nuclear </w:t>
      </w:r>
      <w:r w:rsidRPr="00142B43">
        <w:rPr>
          <w:color w:val="000000" w:themeColor="text1"/>
          <w:highlight w:val="green"/>
          <w:u w:val="single"/>
        </w:rPr>
        <w:t xml:space="preserve">famine would </w:t>
      </w:r>
      <w:r w:rsidRPr="00142B43">
        <w:rPr>
          <w:rStyle w:val="Emphasis"/>
          <w:color w:val="000000" w:themeColor="text1"/>
          <w:highlight w:val="green"/>
        </w:rPr>
        <w:t>ensue</w:t>
      </w:r>
      <w:r w:rsidRPr="00142B43">
        <w:rPr>
          <w:color w:val="000000" w:themeColor="text1"/>
          <w:sz w:val="16"/>
        </w:rPr>
        <w:t xml:space="preserve"> in a setting in which the infrastructure of the combatant nations has been totally destroyed, resulting in massive amounts of chemical and radioactive toxins being released into the biosphere. </w:t>
      </w:r>
      <w:r w:rsidRPr="00142B43">
        <w:rPr>
          <w:color w:val="000000" w:themeColor="text1"/>
          <w:u w:val="single"/>
        </w:rPr>
        <w:t>We don’t need a sophisticated study to tell us that no food and Ice Age temperatures for a decade would kill most people and animals on the planet.</w:t>
      </w:r>
      <w:r w:rsidRPr="00142B43">
        <w:rPr>
          <w:color w:val="000000" w:themeColor="text1"/>
          <w:sz w:val="16"/>
        </w:rPr>
        <w:t xml:space="preserve"> Would the few remaining survivors be able to survive in a radioactive, toxic environment?</w:t>
      </w:r>
    </w:p>
    <w:p w14:paraId="62C300D4" w14:textId="77777777" w:rsidR="00006201" w:rsidRPr="00142B43" w:rsidRDefault="00006201" w:rsidP="00006201">
      <w:pPr>
        <w:pStyle w:val="Heading4"/>
        <w:rPr>
          <w:bCs/>
          <w:color w:val="000000" w:themeColor="text1"/>
        </w:rPr>
      </w:pPr>
      <w:r>
        <w:rPr>
          <w:bCs/>
          <w:color w:val="000000" w:themeColor="text1"/>
        </w:rPr>
        <w:t>5</w:t>
      </w:r>
      <w:r w:rsidRPr="00142B43">
        <w:rPr>
          <w:bCs/>
          <w:color w:val="000000" w:themeColor="text1"/>
        </w:rPr>
        <w:t>] Yes Transition Wars and they cause Extinction</w:t>
      </w:r>
    </w:p>
    <w:p w14:paraId="6E03A645" w14:textId="77777777" w:rsidR="00006201" w:rsidRPr="00142B43" w:rsidRDefault="00006201" w:rsidP="00006201">
      <w:pPr>
        <w:rPr>
          <w:color w:val="000000" w:themeColor="text1"/>
        </w:rPr>
      </w:pPr>
      <w:r w:rsidRPr="00142B43">
        <w:rPr>
          <w:rStyle w:val="Style13ptBold"/>
          <w:color w:val="000000" w:themeColor="text1"/>
        </w:rPr>
        <w:t>Nyquist 5</w:t>
      </w:r>
      <w:r w:rsidRPr="00142B43">
        <w:rPr>
          <w:color w:val="000000" w:themeColor="text1"/>
        </w:rPr>
        <w:t xml:space="preserve"> J.R. Nyquist 2-4-2005 “The Political Consequences of a Financial Crash” </w:t>
      </w:r>
      <w:hyperlink r:id="rId11" w:history="1">
        <w:r w:rsidRPr="00142B43">
          <w:rPr>
            <w:rStyle w:val="Hyperlink"/>
            <w:color w:val="000000" w:themeColor="text1"/>
            <w:u w:val="single"/>
          </w:rPr>
          <w:t>www.financialsense.com/stormw...2005/0204.html</w:t>
        </w:r>
      </w:hyperlink>
      <w:r w:rsidRPr="00142B43">
        <w:rPr>
          <w:color w:val="000000" w:themeColor="text1"/>
        </w:rPr>
        <w:t xml:space="preserve"> (renowned expert in geopolitics and international relations)//Elmer </w:t>
      </w:r>
    </w:p>
    <w:p w14:paraId="1D0E9C6E" w14:textId="77777777" w:rsidR="00006201" w:rsidRPr="00142B43" w:rsidRDefault="00006201" w:rsidP="00006201">
      <w:pPr>
        <w:rPr>
          <w:rFonts w:asciiTheme="minorHAnsi" w:hAnsiTheme="minorHAnsi"/>
          <w:color w:val="000000" w:themeColor="text1"/>
          <w:sz w:val="12"/>
        </w:rPr>
      </w:pPr>
      <w:r w:rsidRPr="00142B43">
        <w:rPr>
          <w:rFonts w:asciiTheme="minorHAnsi" w:hAnsiTheme="minorHAnsi"/>
          <w:color w:val="000000" w:themeColor="text1"/>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142B43">
        <w:rPr>
          <w:rFonts w:asciiTheme="minorHAnsi" w:hAnsiTheme="minorHAnsi"/>
          <w:color w:val="000000" w:themeColor="text1"/>
          <w:u w:val="single"/>
        </w:rPr>
        <w:t xml:space="preserve">the formation of </w:t>
      </w:r>
      <w:r w:rsidRPr="00142B43">
        <w:rPr>
          <w:rFonts w:asciiTheme="minorHAnsi" w:hAnsiTheme="minorHAnsi"/>
          <w:b/>
          <w:bCs/>
          <w:color w:val="000000" w:themeColor="text1"/>
          <w:highlight w:val="green"/>
          <w:u w:val="single"/>
        </w:rPr>
        <w:t>anti-cap</w:t>
      </w:r>
      <w:r w:rsidRPr="00142B43">
        <w:rPr>
          <w:rFonts w:asciiTheme="minorHAnsi" w:hAnsiTheme="minorHAnsi"/>
          <w:b/>
          <w:bCs/>
          <w:color w:val="000000" w:themeColor="text1"/>
          <w:u w:val="single"/>
        </w:rPr>
        <w:t>italist</w:t>
      </w:r>
      <w:r w:rsidRPr="00142B43">
        <w:rPr>
          <w:rFonts w:asciiTheme="minorHAnsi" w:hAnsiTheme="minorHAnsi"/>
          <w:color w:val="000000" w:themeColor="text1"/>
          <w:u w:val="single"/>
        </w:rPr>
        <w:t xml:space="preserve"> majorities and a turning away from the free market system. The danger here is not merely economic. The political left openly </w:t>
      </w:r>
      <w:r w:rsidRPr="00142B43">
        <w:rPr>
          <w:rFonts w:asciiTheme="minorHAnsi" w:hAnsiTheme="minorHAnsi"/>
          <w:color w:val="000000" w:themeColor="text1"/>
          <w:highlight w:val="green"/>
          <w:u w:val="single"/>
        </w:rPr>
        <w:t xml:space="preserve">favors the </w:t>
      </w:r>
      <w:r w:rsidRPr="00142B43">
        <w:rPr>
          <w:rFonts w:asciiTheme="minorHAnsi" w:hAnsiTheme="minorHAnsi"/>
          <w:color w:val="000000" w:themeColor="text1"/>
          <w:u w:val="single"/>
        </w:rPr>
        <w:t xml:space="preserve">collapse of America’s strategic position abroad. The </w:t>
      </w:r>
      <w:r w:rsidRPr="00142B43">
        <w:rPr>
          <w:rFonts w:asciiTheme="minorHAnsi" w:hAnsiTheme="minorHAnsi"/>
          <w:color w:val="000000" w:themeColor="text1"/>
          <w:highlight w:val="green"/>
          <w:u w:val="single"/>
        </w:rPr>
        <w:t>withdrawal</w:t>
      </w:r>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of the</w:t>
      </w:r>
      <w:r w:rsidRPr="00142B43">
        <w:rPr>
          <w:rFonts w:asciiTheme="minorHAnsi" w:hAnsiTheme="minorHAnsi"/>
          <w:color w:val="000000" w:themeColor="text1"/>
          <w:u w:val="single"/>
        </w:rPr>
        <w:t xml:space="preserve"> </w:t>
      </w:r>
      <w:r w:rsidRPr="00142B43">
        <w:rPr>
          <w:rFonts w:asciiTheme="minorHAnsi" w:hAnsiTheme="minorHAnsi"/>
          <w:b/>
          <w:iCs/>
          <w:color w:val="000000" w:themeColor="text1"/>
          <w:highlight w:val="green"/>
          <w:u w:val="single"/>
          <w:bdr w:val="single" w:sz="8" w:space="0" w:color="auto" w:frame="1"/>
        </w:rPr>
        <w:t>U</w:t>
      </w:r>
      <w:r w:rsidRPr="00142B43">
        <w:rPr>
          <w:rFonts w:asciiTheme="minorHAnsi" w:hAnsiTheme="minorHAnsi"/>
          <w:color w:val="000000" w:themeColor="text1"/>
          <w:u w:val="single"/>
        </w:rPr>
        <w:t xml:space="preserve">nited </w:t>
      </w:r>
      <w:r w:rsidRPr="00142B43">
        <w:rPr>
          <w:rFonts w:asciiTheme="minorHAnsi" w:hAnsiTheme="minorHAnsi"/>
          <w:b/>
          <w:iCs/>
          <w:color w:val="000000" w:themeColor="text1"/>
          <w:highlight w:val="green"/>
          <w:u w:val="single"/>
          <w:bdr w:val="single" w:sz="8" w:space="0" w:color="auto" w:frame="1"/>
        </w:rPr>
        <w:t>S</w:t>
      </w:r>
      <w:r w:rsidRPr="00142B43">
        <w:rPr>
          <w:rFonts w:asciiTheme="minorHAnsi" w:hAnsiTheme="minorHAnsi"/>
          <w:color w:val="000000" w:themeColor="text1"/>
          <w:u w:val="single"/>
        </w:rPr>
        <w:t xml:space="preserve">tates </w:t>
      </w:r>
      <w:r w:rsidRPr="00142B43">
        <w:rPr>
          <w:rFonts w:asciiTheme="minorHAnsi" w:hAnsiTheme="minorHAnsi"/>
          <w:color w:val="000000" w:themeColor="text1"/>
          <w:highlight w:val="green"/>
          <w:u w:val="single"/>
        </w:rPr>
        <w:t>from the Middle East</w:t>
      </w:r>
      <w:r w:rsidRPr="00142B43">
        <w:rPr>
          <w:rFonts w:asciiTheme="minorHAnsi" w:hAnsiTheme="minorHAnsi"/>
          <w:color w:val="000000" w:themeColor="text1"/>
          <w:u w:val="single"/>
        </w:rPr>
        <w:t xml:space="preserve">, the </w:t>
      </w:r>
      <w:r w:rsidRPr="00142B43">
        <w:rPr>
          <w:rFonts w:asciiTheme="minorHAnsi" w:hAnsiTheme="minorHAnsi"/>
          <w:color w:val="000000" w:themeColor="text1"/>
          <w:highlight w:val="green"/>
          <w:u w:val="single"/>
        </w:rPr>
        <w:t>Far East and Europe</w:t>
      </w:r>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would</w:t>
      </w:r>
      <w:r w:rsidRPr="00142B43">
        <w:rPr>
          <w:rFonts w:asciiTheme="minorHAnsi" w:hAnsiTheme="minorHAnsi"/>
          <w:color w:val="000000" w:themeColor="text1"/>
          <w:u w:val="single"/>
        </w:rPr>
        <w:t xml:space="preserve"> </w:t>
      </w:r>
      <w:r w:rsidRPr="00142B43">
        <w:rPr>
          <w:rFonts w:asciiTheme="minorHAnsi" w:hAnsiTheme="minorHAnsi"/>
          <w:b/>
          <w:bCs/>
          <w:color w:val="000000" w:themeColor="text1"/>
          <w:highlight w:val="green"/>
          <w:u w:val="single"/>
        </w:rPr>
        <w:t>catastrophically impact</w:t>
      </w:r>
      <w:r w:rsidRPr="00142B43">
        <w:rPr>
          <w:rFonts w:asciiTheme="minorHAnsi" w:hAnsiTheme="minorHAnsi"/>
          <w:b/>
          <w:bCs/>
          <w:color w:val="000000" w:themeColor="text1"/>
          <w:u w:val="single"/>
        </w:rPr>
        <w:t xml:space="preserve"> an international system that presently allows </w:t>
      </w:r>
      <w:r w:rsidRPr="00142B43">
        <w:rPr>
          <w:rFonts w:asciiTheme="minorHAnsi" w:hAnsiTheme="minorHAnsi"/>
          <w:b/>
          <w:bCs/>
          <w:color w:val="000000" w:themeColor="text1"/>
          <w:highlight w:val="green"/>
          <w:u w:val="single"/>
        </w:rPr>
        <w:t>6 billion</w:t>
      </w:r>
      <w:r w:rsidRPr="00142B43">
        <w:rPr>
          <w:rFonts w:asciiTheme="minorHAnsi" w:hAnsiTheme="minorHAnsi"/>
          <w:color w:val="000000" w:themeColor="text1"/>
          <w:u w:val="single"/>
        </w:rPr>
        <w:t xml:space="preserve"> people to live on the earth’s surface </w:t>
      </w:r>
      <w:r w:rsidRPr="00142B43">
        <w:rPr>
          <w:rFonts w:asciiTheme="minorHAnsi" w:hAnsiTheme="minorHAnsi"/>
          <w:color w:val="000000" w:themeColor="text1"/>
          <w:highlight w:val="green"/>
          <w:u w:val="single"/>
        </w:rPr>
        <w:t>in</w:t>
      </w:r>
      <w:r w:rsidRPr="00142B43">
        <w:rPr>
          <w:rFonts w:asciiTheme="minorHAnsi" w:hAnsiTheme="minorHAnsi"/>
          <w:color w:val="000000" w:themeColor="text1"/>
          <w:u w:val="single"/>
        </w:rPr>
        <w:t xml:space="preserve"> relative </w:t>
      </w:r>
      <w:r w:rsidRPr="00142B43">
        <w:rPr>
          <w:rFonts w:asciiTheme="minorHAnsi" w:hAnsiTheme="minorHAnsi"/>
          <w:color w:val="000000" w:themeColor="text1"/>
          <w:highlight w:val="green"/>
          <w:u w:val="single"/>
        </w:rPr>
        <w:t>peace</w:t>
      </w:r>
      <w:r w:rsidRPr="00142B43">
        <w:rPr>
          <w:rFonts w:asciiTheme="minorHAnsi" w:hAnsiTheme="minorHAnsi"/>
          <w:color w:val="000000" w:themeColor="text1"/>
          <w:u w:val="single"/>
        </w:rPr>
        <w:t xml:space="preserve">. Should anti-capitalist dogmas overwhelm the global market and trading system that evolved under American leadership, the planet’s economy would contract and untold </w:t>
      </w:r>
      <w:r w:rsidRPr="00142B43">
        <w:rPr>
          <w:rFonts w:asciiTheme="minorHAnsi" w:hAnsiTheme="minorHAnsi"/>
          <w:b/>
          <w:bCs/>
          <w:color w:val="000000" w:themeColor="text1"/>
          <w:highlight w:val="green"/>
          <w:u w:val="single"/>
          <w:bdr w:val="single" w:sz="4" w:space="0" w:color="auto" w:frame="1"/>
        </w:rPr>
        <w:t>millions would die of starvation</w:t>
      </w:r>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Nationalistic totalitarianism</w:t>
      </w:r>
      <w:r w:rsidRPr="00142B43">
        <w:rPr>
          <w:rFonts w:asciiTheme="minorHAnsi" w:hAnsiTheme="minorHAnsi"/>
          <w:color w:val="000000" w:themeColor="text1"/>
          <w:u w:val="single"/>
        </w:rPr>
        <w:t xml:space="preserve">, fueled by a politics of blame, </w:t>
      </w:r>
      <w:r w:rsidRPr="00142B43">
        <w:rPr>
          <w:rFonts w:asciiTheme="minorHAnsi" w:hAnsiTheme="minorHAnsi"/>
          <w:color w:val="000000" w:themeColor="text1"/>
          <w:highlight w:val="green"/>
          <w:u w:val="single"/>
        </w:rPr>
        <w:t>would</w:t>
      </w:r>
      <w:r w:rsidRPr="00142B43">
        <w:rPr>
          <w:rFonts w:asciiTheme="minorHAnsi" w:hAnsiTheme="minorHAnsi"/>
          <w:color w:val="000000" w:themeColor="text1"/>
          <w:u w:val="single"/>
        </w:rPr>
        <w:t xml:space="preserve"> once again </w:t>
      </w:r>
      <w:r w:rsidRPr="00142B43">
        <w:rPr>
          <w:rFonts w:asciiTheme="minorHAnsi" w:hAnsiTheme="minorHAnsi"/>
          <w:color w:val="000000" w:themeColor="text1"/>
          <w:highlight w:val="green"/>
          <w:u w:val="single"/>
        </w:rPr>
        <w:t>bring war to Asia and Europe</w:t>
      </w:r>
      <w:r w:rsidRPr="00142B43">
        <w:rPr>
          <w:rFonts w:asciiTheme="minorHAnsi" w:hAnsiTheme="minorHAnsi"/>
          <w:color w:val="000000" w:themeColor="text1"/>
          <w:u w:val="single"/>
        </w:rPr>
        <w:t>.</w:t>
      </w:r>
      <w:r w:rsidRPr="00142B43">
        <w:rPr>
          <w:rFonts w:asciiTheme="minorHAnsi" w:hAnsiTheme="minorHAnsi"/>
          <w:color w:val="000000" w:themeColor="text1"/>
          <w:sz w:val="12"/>
        </w:rPr>
        <w:t xml:space="preserve"> But </w:t>
      </w:r>
      <w:r w:rsidRPr="00142B43">
        <w:rPr>
          <w:rFonts w:asciiTheme="minorHAnsi" w:hAnsiTheme="minorHAnsi"/>
          <w:color w:val="000000" w:themeColor="text1"/>
          <w:u w:val="single"/>
        </w:rPr>
        <w:t xml:space="preserve">this time the war would be </w:t>
      </w:r>
      <w:r w:rsidRPr="00142B43">
        <w:rPr>
          <w:rFonts w:asciiTheme="minorHAnsi" w:hAnsiTheme="minorHAnsi"/>
          <w:b/>
          <w:bCs/>
          <w:color w:val="000000" w:themeColor="text1"/>
          <w:highlight w:val="green"/>
          <w:u w:val="single"/>
        </w:rPr>
        <w:t>waged</w:t>
      </w:r>
      <w:r w:rsidRPr="00142B43">
        <w:rPr>
          <w:rFonts w:asciiTheme="minorHAnsi" w:hAnsiTheme="minorHAnsi"/>
          <w:b/>
          <w:bCs/>
          <w:color w:val="000000" w:themeColor="text1"/>
          <w:u w:val="single"/>
        </w:rPr>
        <w:t xml:space="preserve"> </w:t>
      </w:r>
      <w:r w:rsidRPr="00142B43">
        <w:rPr>
          <w:rFonts w:asciiTheme="minorHAnsi" w:hAnsiTheme="minorHAnsi"/>
          <w:b/>
          <w:bCs/>
          <w:color w:val="000000" w:themeColor="text1"/>
          <w:highlight w:val="green"/>
          <w:u w:val="single"/>
        </w:rPr>
        <w:t>with</w:t>
      </w:r>
      <w:r w:rsidRPr="00142B43">
        <w:rPr>
          <w:rFonts w:asciiTheme="minorHAnsi" w:hAnsiTheme="minorHAnsi"/>
          <w:b/>
          <w:bCs/>
          <w:color w:val="000000" w:themeColor="text1"/>
          <w:u w:val="single"/>
        </w:rPr>
        <w:t xml:space="preserve"> </w:t>
      </w:r>
      <w:r w:rsidRPr="00142B43">
        <w:rPr>
          <w:rFonts w:asciiTheme="minorHAnsi" w:hAnsiTheme="minorHAnsi"/>
          <w:b/>
          <w:bCs/>
          <w:color w:val="000000" w:themeColor="text1"/>
          <w:highlight w:val="green"/>
          <w:u w:val="single"/>
        </w:rPr>
        <w:t>mass destruction weapons</w:t>
      </w:r>
      <w:r w:rsidRPr="00142B43">
        <w:rPr>
          <w:rFonts w:asciiTheme="minorHAnsi" w:hAnsiTheme="minorHAnsi"/>
          <w:color w:val="000000" w:themeColor="text1"/>
          <w:u w:val="single"/>
        </w:rPr>
        <w:t xml:space="preserve"> </w:t>
      </w:r>
      <w:r w:rsidRPr="00142B43">
        <w:rPr>
          <w:rFonts w:asciiTheme="minorHAnsi" w:hAnsiTheme="minorHAnsi"/>
          <w:color w:val="000000" w:themeColor="text1"/>
          <w:sz w:val="12"/>
        </w:rPr>
        <w:t xml:space="preserve">and the United States would be blamed because it is the center of global capitalism. Furthermore, </w:t>
      </w:r>
      <w:r w:rsidRPr="00142B43">
        <w:rPr>
          <w:rFonts w:asciiTheme="minorHAnsi" w:hAnsiTheme="minorHAnsi"/>
          <w:color w:val="000000" w:themeColor="text1"/>
          <w:u w:val="single"/>
        </w:rPr>
        <w:t>if the anti-capitalist party gains power in Washington, we can expect to see policies of appeasement and unilateral disarmament enacted. American appeasement and disarmament, in this context, would be an admission of guilt before the court of world opinion. Russia and China,</w:t>
      </w:r>
      <w:r w:rsidRPr="00142B43">
        <w:rPr>
          <w:rFonts w:asciiTheme="minorHAnsi" w:hAnsiTheme="minorHAnsi"/>
          <w:color w:val="000000" w:themeColor="text1"/>
          <w:sz w:val="12"/>
        </w:rPr>
        <w:t xml:space="preserve"> above all, </w:t>
      </w:r>
      <w:r w:rsidRPr="00142B43">
        <w:rPr>
          <w:rFonts w:asciiTheme="minorHAnsi" w:hAnsiTheme="minorHAnsi"/>
          <w:color w:val="000000" w:themeColor="text1"/>
          <w:u w:val="single"/>
        </w:rPr>
        <w:t>would exploit this</w:t>
      </w:r>
      <w:r w:rsidRPr="00142B43">
        <w:rPr>
          <w:rFonts w:asciiTheme="minorHAnsi" w:hAnsiTheme="minorHAnsi"/>
          <w:color w:val="000000" w:themeColor="text1"/>
          <w:sz w:val="12"/>
        </w:rPr>
        <w:t xml:space="preserve"> admission </w:t>
      </w:r>
      <w:r w:rsidRPr="00142B43">
        <w:rPr>
          <w:rFonts w:asciiTheme="minorHAnsi" w:hAnsiTheme="minorHAnsi"/>
          <w:color w:val="000000" w:themeColor="text1"/>
          <w:u w:val="single"/>
        </w:rPr>
        <w:t xml:space="preserve">to </w:t>
      </w:r>
      <w:r w:rsidRPr="00142B43">
        <w:rPr>
          <w:rFonts w:asciiTheme="minorHAnsi" w:hAnsiTheme="minorHAnsi"/>
          <w:color w:val="000000" w:themeColor="text1"/>
          <w:highlight w:val="green"/>
          <w:u w:val="single"/>
        </w:rPr>
        <w:t>justify aggressive wars</w:t>
      </w:r>
      <w:r w:rsidRPr="00142B43">
        <w:rPr>
          <w:rFonts w:asciiTheme="minorHAnsi" w:hAnsiTheme="minorHAnsi"/>
          <w:color w:val="000000" w:themeColor="text1"/>
          <w:u w:val="single"/>
        </w:rPr>
        <w:t xml:space="preserve">, invasions </w:t>
      </w:r>
      <w:r w:rsidRPr="00142B43">
        <w:rPr>
          <w:rFonts w:asciiTheme="minorHAnsi" w:hAnsiTheme="minorHAnsi"/>
          <w:color w:val="000000" w:themeColor="text1"/>
          <w:highlight w:val="green"/>
          <w:u w:val="single"/>
        </w:rPr>
        <w:t>and mass destruction</w:t>
      </w:r>
      <w:r w:rsidRPr="00142B43">
        <w:rPr>
          <w:rFonts w:asciiTheme="minorHAnsi" w:hAnsiTheme="minorHAnsi"/>
          <w:color w:val="000000" w:themeColor="text1"/>
          <w:u w:val="single"/>
        </w:rPr>
        <w:t xml:space="preserve"> attacks</w:t>
      </w:r>
      <w:r w:rsidRPr="00142B43">
        <w:rPr>
          <w:rFonts w:asciiTheme="minorHAnsi" w:hAnsiTheme="minorHAnsi"/>
          <w:color w:val="000000" w:themeColor="text1"/>
          <w:sz w:val="12"/>
        </w:rPr>
        <w:t>. A future financial crash, therefore, must be prevented at all costs.</w:t>
      </w:r>
    </w:p>
    <w:p w14:paraId="5493E913" w14:textId="77777777" w:rsidR="00006201" w:rsidRPr="00142B43" w:rsidRDefault="00006201" w:rsidP="00006201">
      <w:pPr>
        <w:pStyle w:val="Heading4"/>
        <w:rPr>
          <w:bCs/>
          <w:color w:val="000000" w:themeColor="text1"/>
        </w:rPr>
      </w:pPr>
      <w:r>
        <w:rPr>
          <w:bCs/>
          <w:color w:val="000000" w:themeColor="text1"/>
        </w:rPr>
        <w:t xml:space="preserve">6] </w:t>
      </w:r>
      <w:r w:rsidRPr="00142B43">
        <w:rPr>
          <w:bCs/>
          <w:color w:val="000000" w:themeColor="text1"/>
        </w:rPr>
        <w:t>Turns their impact – the transition magnifies every flaw of capitalism</w:t>
      </w:r>
    </w:p>
    <w:p w14:paraId="496151D2" w14:textId="77777777" w:rsidR="00006201" w:rsidRPr="00142B43" w:rsidRDefault="00006201" w:rsidP="00006201">
      <w:pPr>
        <w:rPr>
          <w:color w:val="000000" w:themeColor="text1"/>
        </w:rPr>
      </w:pPr>
      <w:r w:rsidRPr="00142B43">
        <w:rPr>
          <w:rStyle w:val="Style13ptBold"/>
          <w:color w:val="000000" w:themeColor="text1"/>
        </w:rPr>
        <w:t>Avrum 97</w:t>
      </w:r>
      <w:r w:rsidRPr="00142B43">
        <w:rPr>
          <w:color w:val="000000" w:themeColor="text1"/>
        </w:rPr>
        <w:t xml:space="preserve"> Mark Avrum 1997 </w:t>
      </w:r>
      <w:hyperlink r:id="rId12" w:history="1">
        <w:r w:rsidRPr="00142B43">
          <w:rPr>
            <w:rStyle w:val="Hyperlink"/>
            <w:color w:val="000000" w:themeColor="text1"/>
            <w:u w:val="single"/>
          </w:rPr>
          <w:t>http://www.foresight.org/Conferences/MNT05/Papers/Gubrud/</w:t>
        </w:r>
      </w:hyperlink>
      <w:r w:rsidRPr="00142B43">
        <w:rPr>
          <w:color w:val="000000" w:themeColor="text1"/>
        </w:rPr>
        <w:t xml:space="preserve"> “Nanotechnology and International Security” (Graduate Research Assistant – Center for Superconductivity Research at the University of Maryland)//Elmer</w:t>
      </w:r>
    </w:p>
    <w:p w14:paraId="358CCFEA" w14:textId="77777777" w:rsidR="00006201" w:rsidRPr="00142B43" w:rsidRDefault="00006201" w:rsidP="00006201">
      <w:pPr>
        <w:rPr>
          <w:color w:val="000000" w:themeColor="text1"/>
          <w:sz w:val="16"/>
        </w:rPr>
      </w:pPr>
      <w:r w:rsidRPr="00142B43">
        <w:rPr>
          <w:color w:val="000000" w:themeColor="text1"/>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142B43">
        <w:rPr>
          <w:rStyle w:val="StyleUnderline"/>
          <w:color w:val="000000" w:themeColor="text1"/>
          <w:sz w:val="24"/>
          <w:highlight w:val="green"/>
        </w:rPr>
        <w:t>As</w:t>
      </w:r>
      <w:r w:rsidRPr="00142B43">
        <w:rPr>
          <w:rStyle w:val="StyleUnderline"/>
          <w:color w:val="000000" w:themeColor="text1"/>
          <w:sz w:val="24"/>
        </w:rPr>
        <w:t xml:space="preserve"> global </w:t>
      </w:r>
      <w:r w:rsidRPr="00142B43">
        <w:rPr>
          <w:rStyle w:val="StyleUnderline"/>
          <w:color w:val="000000" w:themeColor="text1"/>
          <w:sz w:val="24"/>
          <w:highlight w:val="green"/>
        </w:rPr>
        <w:t>capitalism retreats</w:t>
      </w:r>
      <w:r w:rsidRPr="00142B43">
        <w:rPr>
          <w:rStyle w:val="StyleUnderline"/>
          <w:color w:val="000000" w:themeColor="text1"/>
          <w:sz w:val="24"/>
        </w:rPr>
        <w:t xml:space="preserve">, </w:t>
      </w:r>
      <w:r w:rsidRPr="00142B43">
        <w:rPr>
          <w:rStyle w:val="StyleUnderline"/>
          <w:color w:val="000000" w:themeColor="text1"/>
          <w:sz w:val="24"/>
          <w:highlight w:val="green"/>
        </w:rPr>
        <w:t>it</w:t>
      </w:r>
      <w:r w:rsidRPr="00142B43">
        <w:rPr>
          <w:rStyle w:val="StyleUnderline"/>
          <w:color w:val="000000" w:themeColor="text1"/>
          <w:sz w:val="24"/>
        </w:rPr>
        <w:t xml:space="preserve"> will </w:t>
      </w:r>
      <w:r w:rsidRPr="00142B43">
        <w:rPr>
          <w:rStyle w:val="StyleUnderline"/>
          <w:color w:val="000000" w:themeColor="text1"/>
          <w:sz w:val="24"/>
          <w:highlight w:val="green"/>
        </w:rPr>
        <w:t>leave behind</w:t>
      </w:r>
      <w:r w:rsidRPr="00142B43">
        <w:rPr>
          <w:rStyle w:val="StyleUnderline"/>
          <w:color w:val="000000" w:themeColor="text1"/>
          <w:sz w:val="24"/>
        </w:rPr>
        <w:t xml:space="preserve"> a world dominated by politics, and possibly </w:t>
      </w:r>
      <w:r w:rsidRPr="00142B43">
        <w:rPr>
          <w:rStyle w:val="StyleUnderline"/>
          <w:color w:val="000000" w:themeColor="text1"/>
          <w:sz w:val="24"/>
          <w:highlight w:val="green"/>
        </w:rPr>
        <w:t>feudal concentrations of wealth and power</w:t>
      </w:r>
      <w:r w:rsidRPr="00142B43">
        <w:rPr>
          <w:rStyle w:val="StyleUnderline"/>
          <w:color w:val="000000" w:themeColor="text1"/>
          <w:sz w:val="24"/>
        </w:rPr>
        <w:t xml:space="preserve">. </w:t>
      </w:r>
      <w:r w:rsidRPr="00142B43">
        <w:rPr>
          <w:rStyle w:val="StyleUnderline"/>
          <w:color w:val="000000" w:themeColor="text1"/>
          <w:sz w:val="24"/>
          <w:highlight w:val="green"/>
        </w:rPr>
        <w:t>Economic insecurity</w:t>
      </w:r>
      <w:r w:rsidRPr="00142B43">
        <w:rPr>
          <w:color w:val="000000" w:themeColor="text1"/>
          <w:sz w:val="16"/>
        </w:rPr>
        <w:t xml:space="preserve">, and fears for the material and moral future of humankind </w:t>
      </w:r>
      <w:r w:rsidRPr="00142B43">
        <w:rPr>
          <w:rStyle w:val="StyleUnderline"/>
          <w:color w:val="000000" w:themeColor="text1"/>
          <w:sz w:val="24"/>
        </w:rPr>
        <w:t xml:space="preserve">may </w:t>
      </w:r>
      <w:r w:rsidRPr="00142B43">
        <w:rPr>
          <w:rStyle w:val="StyleUnderline"/>
          <w:color w:val="000000" w:themeColor="text1"/>
          <w:sz w:val="24"/>
          <w:highlight w:val="green"/>
        </w:rPr>
        <w:t>lead to the rise of</w:t>
      </w:r>
      <w:r w:rsidRPr="00142B43">
        <w:rPr>
          <w:rStyle w:val="StyleUnderline"/>
          <w:color w:val="000000" w:themeColor="text1"/>
          <w:sz w:val="24"/>
        </w:rPr>
        <w:t xml:space="preserve"> </w:t>
      </w:r>
      <w:r w:rsidRPr="00142B43">
        <w:rPr>
          <w:rStyle w:val="StyleUnderline"/>
          <w:color w:val="000000" w:themeColor="text1"/>
          <w:sz w:val="24"/>
          <w:highlight w:val="green"/>
        </w:rPr>
        <w:t>demagogic</w:t>
      </w:r>
      <w:r w:rsidRPr="00142B43">
        <w:rPr>
          <w:color w:val="000000" w:themeColor="text1"/>
          <w:sz w:val="16"/>
        </w:rPr>
        <w:t xml:space="preserve"> and intemperate </w:t>
      </w:r>
      <w:r w:rsidRPr="00142B43">
        <w:rPr>
          <w:rStyle w:val="StyleUnderline"/>
          <w:color w:val="000000" w:themeColor="text1"/>
          <w:sz w:val="24"/>
        </w:rPr>
        <w:t xml:space="preserve">national </w:t>
      </w:r>
      <w:r w:rsidRPr="00142B43">
        <w:rPr>
          <w:rStyle w:val="StyleUnderline"/>
          <w:color w:val="000000" w:themeColor="text1"/>
          <w:sz w:val="24"/>
          <w:highlight w:val="green"/>
        </w:rPr>
        <w:t>leaders</w:t>
      </w:r>
      <w:r w:rsidRPr="00142B43">
        <w:rPr>
          <w:color w:val="000000" w:themeColor="text1"/>
          <w:sz w:val="16"/>
        </w:rPr>
        <w:t xml:space="preserve">. With almost two hundred sovereign nations, each struggling to create a new economic and social order, perhaps </w:t>
      </w:r>
      <w:r w:rsidRPr="00142B43">
        <w:rPr>
          <w:rStyle w:val="StyleUnderline"/>
          <w:color w:val="000000" w:themeColor="text1"/>
          <w:sz w:val="24"/>
          <w:highlight w:val="green"/>
        </w:rPr>
        <w:t>the</w:t>
      </w:r>
      <w:r w:rsidRPr="00142B43">
        <w:rPr>
          <w:rStyle w:val="StyleUnderline"/>
          <w:color w:val="000000" w:themeColor="text1"/>
          <w:sz w:val="24"/>
        </w:rPr>
        <w:t xml:space="preserve"> most predictable </w:t>
      </w:r>
      <w:r w:rsidRPr="00142B43">
        <w:rPr>
          <w:rStyle w:val="StyleUnderline"/>
          <w:color w:val="000000" w:themeColor="text1"/>
          <w:sz w:val="24"/>
          <w:highlight w:val="green"/>
        </w:rPr>
        <w:t>outcome is chaos</w:t>
      </w:r>
      <w:r w:rsidRPr="00142B43">
        <w:rPr>
          <w:rStyle w:val="StyleUnderline"/>
          <w:color w:val="000000" w:themeColor="text1"/>
          <w:sz w:val="24"/>
        </w:rPr>
        <w:t xml:space="preserve">: shifting alignments, </w:t>
      </w:r>
      <w:r w:rsidRPr="00142B43">
        <w:rPr>
          <w:rStyle w:val="StyleUnderline"/>
          <w:color w:val="000000" w:themeColor="text1"/>
          <w:sz w:val="24"/>
          <w:highlight w:val="green"/>
        </w:rPr>
        <w:t>displaced populations, power struggles, ethnic conflicts</w:t>
      </w:r>
      <w:r w:rsidRPr="00142B43">
        <w:rPr>
          <w:rStyle w:val="StyleUnderline"/>
          <w:color w:val="000000" w:themeColor="text1"/>
          <w:sz w:val="24"/>
        </w:rPr>
        <w:t xml:space="preserve"> inflamed by demagogues, </w:t>
      </w:r>
      <w:r w:rsidRPr="00142B43">
        <w:rPr>
          <w:color w:val="000000" w:themeColor="text1"/>
          <w:sz w:val="16"/>
        </w:rPr>
        <w:t xml:space="preserve">class conflicts, land disputes, etc. Small and </w:t>
      </w:r>
      <w:r w:rsidRPr="00142B43">
        <w:rPr>
          <w:rStyle w:val="StyleUnderline"/>
          <w:color w:val="000000" w:themeColor="text1"/>
          <w:sz w:val="24"/>
          <w:highlight w:val="green"/>
        </w:rPr>
        <w:t>underdeveloped nations</w:t>
      </w:r>
      <w:r w:rsidRPr="00142B43">
        <w:rPr>
          <w:rStyle w:val="StyleUnderline"/>
          <w:color w:val="000000" w:themeColor="text1"/>
          <w:sz w:val="24"/>
        </w:rPr>
        <w:t xml:space="preserve"> will be more than ever dependent on the major powers for access to technology, and </w:t>
      </w:r>
      <w:r w:rsidRPr="00142B43">
        <w:rPr>
          <w:rStyle w:val="StyleUnderline"/>
          <w:color w:val="000000" w:themeColor="text1"/>
          <w:sz w:val="24"/>
          <w:highlight w:val="green"/>
        </w:rPr>
        <w:t>more</w:t>
      </w:r>
      <w:r w:rsidRPr="00142B43">
        <w:rPr>
          <w:rStyle w:val="StyleUnderline"/>
          <w:color w:val="000000" w:themeColor="text1"/>
          <w:sz w:val="24"/>
        </w:rPr>
        <w:t xml:space="preserve"> than ever </w:t>
      </w:r>
      <w:r w:rsidRPr="00142B43">
        <w:rPr>
          <w:rStyle w:val="StyleUnderline"/>
          <w:color w:val="000000" w:themeColor="text1"/>
          <w:sz w:val="24"/>
          <w:highlight w:val="green"/>
        </w:rPr>
        <w:t>vulnerable to</w:t>
      </w:r>
      <w:r w:rsidRPr="00142B43">
        <w:rPr>
          <w:rStyle w:val="StyleUnderline"/>
          <w:color w:val="000000" w:themeColor="text1"/>
          <w:sz w:val="24"/>
        </w:rPr>
        <w:t xml:space="preserve"> sophisticated forms of </w:t>
      </w:r>
      <w:r w:rsidRPr="00142B43">
        <w:rPr>
          <w:color w:val="000000" w:themeColor="text1"/>
          <w:sz w:val="16"/>
        </w:rPr>
        <w:t xml:space="preserve">control or subversion, or to </w:t>
      </w:r>
      <w:r w:rsidRPr="00142B43">
        <w:rPr>
          <w:rStyle w:val="Emphasis"/>
          <w:color w:val="000000" w:themeColor="text1"/>
          <w:sz w:val="24"/>
          <w:highlight w:val="green"/>
        </w:rPr>
        <w:t>outright domination</w:t>
      </w:r>
      <w:r w:rsidRPr="00142B43">
        <w:rPr>
          <w:color w:val="000000" w:themeColor="text1"/>
          <w:sz w:val="16"/>
        </w:rPr>
        <w:t xml:space="preserve">. Competition among the leading technological powers for the political loyalty of clients might imply reversion to some form of nationalistic imperialism. </w:t>
      </w:r>
    </w:p>
    <w:p w14:paraId="761109B0" w14:textId="77777777" w:rsidR="00006201" w:rsidRPr="00142B43" w:rsidRDefault="00006201" w:rsidP="00006201">
      <w:pPr>
        <w:rPr>
          <w:color w:val="000000" w:themeColor="text1"/>
        </w:rPr>
      </w:pPr>
    </w:p>
    <w:p w14:paraId="77F52A0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669B"/>
    <w:rsid w:val="00006201"/>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356D"/>
    <w:rsid w:val="002B5E17"/>
    <w:rsid w:val="00315690"/>
    <w:rsid w:val="00316B75"/>
    <w:rsid w:val="00325646"/>
    <w:rsid w:val="003460F2"/>
    <w:rsid w:val="0038158C"/>
    <w:rsid w:val="003902BA"/>
    <w:rsid w:val="003A09E2"/>
    <w:rsid w:val="003E2428"/>
    <w:rsid w:val="003F0FDA"/>
    <w:rsid w:val="00407037"/>
    <w:rsid w:val="004605D6"/>
    <w:rsid w:val="004C60E8"/>
    <w:rsid w:val="004E3579"/>
    <w:rsid w:val="004E728B"/>
    <w:rsid w:val="004F39E0"/>
    <w:rsid w:val="0051438B"/>
    <w:rsid w:val="00537BD5"/>
    <w:rsid w:val="0057268A"/>
    <w:rsid w:val="005D2912"/>
    <w:rsid w:val="005F0D3D"/>
    <w:rsid w:val="006065BD"/>
    <w:rsid w:val="00645FA9"/>
    <w:rsid w:val="00647866"/>
    <w:rsid w:val="00665003"/>
    <w:rsid w:val="006A2AD0"/>
    <w:rsid w:val="006C2375"/>
    <w:rsid w:val="006D4ECC"/>
    <w:rsid w:val="00722258"/>
    <w:rsid w:val="007243E5"/>
    <w:rsid w:val="0076669B"/>
    <w:rsid w:val="00766EA0"/>
    <w:rsid w:val="007A2226"/>
    <w:rsid w:val="007F3953"/>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05956"/>
    <w:rsid w:val="00A93661"/>
    <w:rsid w:val="00A95652"/>
    <w:rsid w:val="00AC0AB8"/>
    <w:rsid w:val="00B33C6D"/>
    <w:rsid w:val="00B4508F"/>
    <w:rsid w:val="00B55AD5"/>
    <w:rsid w:val="00B8057C"/>
    <w:rsid w:val="00BD6238"/>
    <w:rsid w:val="00BF593B"/>
    <w:rsid w:val="00BF773A"/>
    <w:rsid w:val="00BF7E81"/>
    <w:rsid w:val="00C13773"/>
    <w:rsid w:val="00C17CC8"/>
    <w:rsid w:val="00C731E1"/>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699A5"/>
  <w15:chartTrackingRefBased/>
  <w15:docId w15:val="{260B7C08-3534-40FF-965B-AB5ACB7A9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6201"/>
    <w:rPr>
      <w:rFonts w:ascii="Calibri" w:hAnsi="Calibri" w:cs="Calibri"/>
      <w:sz w:val="28"/>
    </w:rPr>
  </w:style>
  <w:style w:type="paragraph" w:styleId="Heading1">
    <w:name w:val="heading 1"/>
    <w:aliases w:val="Pocket"/>
    <w:basedOn w:val="Normal"/>
    <w:next w:val="Normal"/>
    <w:link w:val="Heading1Char"/>
    <w:qFormat/>
    <w:rsid w:val="007666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66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66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6669B"/>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666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69B"/>
  </w:style>
  <w:style w:type="character" w:customStyle="1" w:styleId="Heading1Char">
    <w:name w:val="Heading 1 Char"/>
    <w:aliases w:val="Pocket Char"/>
    <w:basedOn w:val="DefaultParagraphFont"/>
    <w:link w:val="Heading1"/>
    <w:rsid w:val="007666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66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669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6669B"/>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76669B"/>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669B"/>
    <w:rPr>
      <w:b/>
      <w:bCs/>
      <w:sz w:val="28"/>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76669B"/>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76669B"/>
    <w:rPr>
      <w:color w:val="auto"/>
      <w:u w:val="none"/>
    </w:rPr>
  </w:style>
  <w:style w:type="character" w:styleId="FollowedHyperlink">
    <w:name w:val="FollowedHyperlink"/>
    <w:basedOn w:val="DefaultParagraphFont"/>
    <w:uiPriority w:val="99"/>
    <w:semiHidden/>
    <w:unhideWhenUsed/>
    <w:rsid w:val="0076669B"/>
    <w:rPr>
      <w:color w:val="auto"/>
      <w:u w:val="none"/>
    </w:rPr>
  </w:style>
  <w:style w:type="paragraph" w:customStyle="1" w:styleId="textbold">
    <w:name w:val="text bold"/>
    <w:basedOn w:val="Normal"/>
    <w:link w:val="Emphasis"/>
    <w:uiPriority w:val="7"/>
    <w:qFormat/>
    <w:rsid w:val="00006201"/>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006201"/>
    <w:rPr>
      <w:u w:val="single"/>
    </w:rPr>
  </w:style>
  <w:style w:type="paragraph" w:customStyle="1" w:styleId="Card">
    <w:name w:val="Card"/>
    <w:aliases w:val="No Spacing31,No Spacing22,No Spacing3,Tags"/>
    <w:basedOn w:val="Heading1"/>
    <w:link w:val="Hyperlink"/>
    <w:autoRedefine/>
    <w:uiPriority w:val="99"/>
    <w:qFormat/>
    <w:rsid w:val="00A059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rail.org/2018/03/field-notes/Dont-Morn-Organize-Is-Communism-a-Pipe-Dreamor-a-Viable-Futu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www.foresight.org/Conferences/MNT05/Papers/Gubr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www.financialsense.com/stormw...2005/0204.html" TargetMode="External"/><Relationship Id="rId5" Type="http://schemas.openxmlformats.org/officeDocument/2006/relationships/webSettings" Target="webSettings.xml"/><Relationship Id="rId10" Type="http://schemas.openxmlformats.org/officeDocument/2006/relationships/hyperlink" Target="https://fas.org/pir-pubs/nuclear-war-nuclear-winter-and-human-extinction/" TargetMode="External"/><Relationship Id="rId4" Type="http://schemas.openxmlformats.org/officeDocument/2006/relationships/settings" Target="settings.xml"/><Relationship Id="rId9" Type="http://schemas.openxmlformats.org/officeDocument/2006/relationships/hyperlink" Target="http://www.thespacereview.com/article/2915/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10054</Words>
  <Characters>57309</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8</cp:revision>
  <dcterms:created xsi:type="dcterms:W3CDTF">2021-09-11T14:23:00Z</dcterms:created>
  <dcterms:modified xsi:type="dcterms:W3CDTF">2021-09-11T15:06:00Z</dcterms:modified>
</cp:coreProperties>
</file>