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E9132" w14:textId="2C2DDAB0" w:rsidR="0048290B" w:rsidRDefault="0048290B" w:rsidP="0048290B">
      <w:pPr>
        <w:pStyle w:val="Heading2"/>
      </w:pPr>
      <w:r>
        <w:t>NC</w:t>
      </w:r>
    </w:p>
    <w:p w14:paraId="1DA755B3" w14:textId="00EFFB76" w:rsidR="00A83F29" w:rsidRPr="003A04A5" w:rsidRDefault="00A83F29" w:rsidP="00A83F29">
      <w:pPr>
        <w:pStyle w:val="Heading3"/>
      </w:pPr>
      <w:r w:rsidRPr="003A04A5">
        <w:t>1</w:t>
      </w:r>
    </w:p>
    <w:p w14:paraId="378F7F7B" w14:textId="77777777" w:rsidR="00A83F29" w:rsidRPr="003A04A5" w:rsidRDefault="00A83F29" w:rsidP="00A83F29">
      <w:pPr>
        <w:pStyle w:val="Heading4"/>
      </w:pPr>
      <w:r w:rsidRPr="003A04A5">
        <w:t>Interpretation – 1AC must use personal knowledge, organic intellectuals, and academic intellectuals, to garner offense.</w:t>
      </w:r>
    </w:p>
    <w:p w14:paraId="171A6827" w14:textId="77777777" w:rsidR="00A83F29" w:rsidRPr="003A04A5" w:rsidRDefault="00A83F29" w:rsidP="00A83F29">
      <w:r w:rsidRPr="003A04A5">
        <w:rPr>
          <w:rStyle w:val="Style13ptBold"/>
        </w:rPr>
        <w:t>Reid-Brinkley</w:t>
      </w:r>
      <w:r w:rsidRPr="003A04A5">
        <w:t xml:space="preserve">, </w:t>
      </w:r>
      <w:proofErr w:type="spellStart"/>
      <w:r w:rsidRPr="003A04A5">
        <w:t>Shanara</w:t>
      </w:r>
      <w:proofErr w:type="spellEnd"/>
      <w:r w:rsidRPr="003A04A5">
        <w:t xml:space="preserve"> (20</w:t>
      </w:r>
      <w:r w:rsidRPr="003A04A5">
        <w:rPr>
          <w:rStyle w:val="Style13ptBold"/>
        </w:rPr>
        <w:t>08</w:t>
      </w:r>
      <w:r w:rsidRPr="003A04A5">
        <w:t xml:space="preserve">),” The Harsh Realities Of “Acting Black”: How African-American Policy Debaters Negotiate Representation Through Racial Performance and Style” Retrieved from </w:t>
      </w:r>
      <w:hyperlink r:id="rId6" w:history="1">
        <w:r w:rsidRPr="003A04A5">
          <w:rPr>
            <w:rStyle w:val="Hyperlink"/>
          </w:rPr>
          <w:t>https://getd.libs.uga.edu/pdfs/reid-brinkley_shanara_r_200805_phd.pdf</w:t>
        </w:r>
      </w:hyperlink>
      <w:r w:rsidRPr="003A04A5">
        <w:t xml:space="preserve"> Taja1h</w:t>
      </w:r>
    </w:p>
    <w:p w14:paraId="6B1A6B2B" w14:textId="77777777" w:rsidR="00A83F29" w:rsidRPr="003A04A5" w:rsidRDefault="00A83F29" w:rsidP="00A83F29">
      <w:pPr>
        <w:rPr>
          <w:sz w:val="16"/>
          <w:szCs w:val="16"/>
        </w:rPr>
      </w:pPr>
      <w:r w:rsidRPr="003A04A5">
        <w:rPr>
          <w:sz w:val="16"/>
        </w:rPr>
        <w:t xml:space="preserve">The process of </w:t>
      </w:r>
      <w:proofErr w:type="spellStart"/>
      <w:r w:rsidRPr="003A04A5">
        <w:rPr>
          <w:sz w:val="16"/>
        </w:rPr>
        <w:t>signifyin</w:t>
      </w:r>
      <w:proofErr w:type="spellEnd"/>
      <w:r w:rsidRPr="003A04A5">
        <w:rPr>
          <w:sz w:val="16"/>
        </w:rPr>
        <w:t xml:space="preserve">’ engaged in by the Louisville debaters is not simply designed to critique the use of traditional evidence. As Green argues, </w:t>
      </w:r>
      <w:r w:rsidRPr="003A04A5">
        <w:rPr>
          <w:rStyle w:val="Emphasis"/>
        </w:rPr>
        <w:t>their goal is to “</w:t>
      </w:r>
      <w:r w:rsidRPr="002D4FFC">
        <w:rPr>
          <w:rStyle w:val="Emphasis"/>
          <w:highlight w:val="green"/>
        </w:rPr>
        <w:t xml:space="preserve">challenge </w:t>
      </w:r>
      <w:r w:rsidRPr="003A04A5">
        <w:rPr>
          <w:rStyle w:val="Emphasis"/>
        </w:rPr>
        <w:t xml:space="preserve">the relationship between social </w:t>
      </w:r>
      <w:r w:rsidRPr="002D4FFC">
        <w:rPr>
          <w:rStyle w:val="Emphasis"/>
          <w:highlight w:val="green"/>
        </w:rPr>
        <w:t>power and knowledge</w:t>
      </w:r>
      <w:r w:rsidRPr="003A04A5">
        <w:rPr>
          <w:rStyle w:val="Emphasis"/>
        </w:rPr>
        <w:t>.”</w:t>
      </w:r>
      <w:r w:rsidRPr="003A04A5">
        <w:rPr>
          <w:sz w:val="16"/>
        </w:rPr>
        <w:t xml:space="preserve">57 In other words, </w:t>
      </w:r>
      <w:r w:rsidRPr="002D4FFC">
        <w:rPr>
          <w:rStyle w:val="Emphasis"/>
          <w:highlight w:val="green"/>
        </w:rPr>
        <w:t>those with</w:t>
      </w:r>
      <w:r w:rsidRPr="003A04A5">
        <w:rPr>
          <w:rStyle w:val="Emphasis"/>
        </w:rPr>
        <w:t xml:space="preserve"> social </w:t>
      </w:r>
      <w:r w:rsidRPr="002D4FFC">
        <w:rPr>
          <w:rStyle w:val="Emphasis"/>
          <w:highlight w:val="green"/>
        </w:rPr>
        <w:t>power within</w:t>
      </w:r>
      <w:r w:rsidRPr="003A04A5">
        <w:rPr>
          <w:rStyle w:val="Emphasis"/>
        </w:rPr>
        <w:t xml:space="preserve"> the </w:t>
      </w:r>
      <w:r w:rsidRPr="002D4FFC">
        <w:rPr>
          <w:rStyle w:val="Emphasis"/>
          <w:highlight w:val="green"/>
        </w:rPr>
        <w:t>debate</w:t>
      </w:r>
      <w:r w:rsidRPr="003A04A5">
        <w:rPr>
          <w:rStyle w:val="Emphasis"/>
        </w:rPr>
        <w:t xml:space="preserve"> community </w:t>
      </w:r>
      <w:r w:rsidRPr="002D4FFC">
        <w:rPr>
          <w:rStyle w:val="Emphasis"/>
          <w:highlight w:val="green"/>
        </w:rPr>
        <w:t>are able to produce</w:t>
      </w:r>
      <w:r w:rsidRPr="003A04A5">
        <w:rPr>
          <w:rStyle w:val="Emphasis"/>
        </w:rPr>
        <w:t xml:space="preserve"> and determine </w:t>
      </w:r>
      <w:r w:rsidRPr="002D4FFC">
        <w:rPr>
          <w:rStyle w:val="Emphasis"/>
          <w:highlight w:val="green"/>
        </w:rPr>
        <w:t>“legitimate” knowledge</w:t>
      </w:r>
      <w:r w:rsidRPr="003A04A5">
        <w:rPr>
          <w:rStyle w:val="Emphasis"/>
        </w:rPr>
        <w:t>.</w:t>
      </w:r>
      <w:r w:rsidRPr="003A04A5">
        <w:rPr>
          <w:sz w:val="16"/>
        </w:rPr>
        <w:t xml:space="preserve"> </w:t>
      </w:r>
      <w:r w:rsidRPr="003A04A5">
        <w:rPr>
          <w:rStyle w:val="Emphasis"/>
        </w:rPr>
        <w:t xml:space="preserve">These legitimating practices usually function </w:t>
      </w:r>
      <w:r w:rsidRPr="002D4FFC">
        <w:rPr>
          <w:rStyle w:val="Emphasis"/>
          <w:highlight w:val="green"/>
        </w:rPr>
        <w:t xml:space="preserve">to maintain the dominance of normative </w:t>
      </w:r>
      <w:proofErr w:type="spellStart"/>
      <w:r w:rsidRPr="002D4FFC">
        <w:rPr>
          <w:rStyle w:val="Emphasis"/>
          <w:highlight w:val="green"/>
        </w:rPr>
        <w:t>knowledgemaking</w:t>
      </w:r>
      <w:proofErr w:type="spellEnd"/>
      <w:r w:rsidRPr="002D4FFC">
        <w:rPr>
          <w:rStyle w:val="Emphasis"/>
          <w:highlight w:val="green"/>
        </w:rPr>
        <w:t xml:space="preserve"> practices, while crowding out</w:t>
      </w:r>
      <w:r w:rsidRPr="003A04A5">
        <w:rPr>
          <w:rStyle w:val="Emphasis"/>
        </w:rPr>
        <w:t xml:space="preserve"> or directly excluding </w:t>
      </w:r>
      <w:r w:rsidRPr="002D4FFC">
        <w:rPr>
          <w:rStyle w:val="Emphasis"/>
          <w:highlight w:val="green"/>
        </w:rPr>
        <w:t>alternative</w:t>
      </w:r>
      <w:r w:rsidRPr="003A04A5">
        <w:rPr>
          <w:rStyle w:val="Emphasis"/>
        </w:rPr>
        <w:t xml:space="preserve"> knowledge-making </w:t>
      </w:r>
      <w:r w:rsidRPr="002D4FFC">
        <w:rPr>
          <w:rStyle w:val="Emphasis"/>
          <w:highlight w:val="green"/>
        </w:rPr>
        <w:t>practices</w:t>
      </w:r>
      <w:r w:rsidRPr="002D4FFC">
        <w:rPr>
          <w:sz w:val="16"/>
          <w:highlight w:val="green"/>
        </w:rPr>
        <w:t xml:space="preserve">. </w:t>
      </w:r>
      <w:r w:rsidRPr="003A04A5">
        <w:rPr>
          <w:sz w:val="16"/>
        </w:rPr>
        <w:t xml:space="preserve">The Louisville </w:t>
      </w:r>
      <w:r w:rsidRPr="002D4FFC">
        <w:rPr>
          <w:sz w:val="16"/>
          <w:highlight w:val="green"/>
        </w:rPr>
        <w:t>“</w:t>
      </w:r>
      <w:r w:rsidRPr="002D4FFC">
        <w:rPr>
          <w:rStyle w:val="Emphasis"/>
          <w:highlight w:val="green"/>
        </w:rPr>
        <w:t>framework looks to</w:t>
      </w:r>
      <w:r w:rsidRPr="003A04A5">
        <w:rPr>
          <w:rStyle w:val="Emphasis"/>
        </w:rPr>
        <w:t xml:space="preserve"> the </w:t>
      </w:r>
      <w:r w:rsidRPr="002D4FFC">
        <w:rPr>
          <w:rStyle w:val="Emphasis"/>
          <w:highlight w:val="green"/>
        </w:rPr>
        <w:t>people who are oppressed</w:t>
      </w:r>
      <w:r w:rsidRPr="003A04A5">
        <w:rPr>
          <w:rStyle w:val="Emphasis"/>
        </w:rPr>
        <w:t xml:space="preserve"> by current constructions of power.</w:t>
      </w:r>
      <w:r w:rsidRPr="003A04A5">
        <w:rPr>
          <w:sz w:val="16"/>
        </w:rPr>
        <w:t xml:space="preserve">”58 Jones and Green offer an alternative framework for drawing claims in debate speeches, they refer to it as a three-tier process: </w:t>
      </w:r>
      <w:r w:rsidRPr="003A04A5">
        <w:rPr>
          <w:rStyle w:val="Emphasis"/>
        </w:rPr>
        <w:t xml:space="preserve">A way in which </w:t>
      </w:r>
      <w:r w:rsidRPr="002D4FFC">
        <w:rPr>
          <w:rStyle w:val="Emphasis"/>
          <w:highlight w:val="green"/>
        </w:rPr>
        <w:t>you</w:t>
      </w:r>
      <w:r w:rsidRPr="003A04A5">
        <w:rPr>
          <w:rStyle w:val="Emphasis"/>
        </w:rPr>
        <w:t xml:space="preserve"> can </w:t>
      </w:r>
      <w:r w:rsidRPr="002D4FFC">
        <w:rPr>
          <w:rStyle w:val="Emphasis"/>
          <w:highlight w:val="green"/>
        </w:rPr>
        <w:t>validate</w:t>
      </w:r>
      <w:r w:rsidRPr="003A04A5">
        <w:rPr>
          <w:rStyle w:val="Emphasis"/>
        </w:rPr>
        <w:t xml:space="preserve"> our </w:t>
      </w:r>
      <w:r w:rsidRPr="002D4FFC">
        <w:rPr>
          <w:rStyle w:val="Emphasis"/>
          <w:highlight w:val="green"/>
        </w:rPr>
        <w:t>claims</w:t>
      </w:r>
      <w:r w:rsidRPr="003A04A5">
        <w:rPr>
          <w:rStyle w:val="Emphasis"/>
        </w:rPr>
        <w:t xml:space="preserve">, is </w:t>
      </w:r>
      <w:r w:rsidRPr="002D4FFC">
        <w:rPr>
          <w:rStyle w:val="Emphasis"/>
          <w:highlight w:val="green"/>
        </w:rPr>
        <w:t>through the three-tier process.</w:t>
      </w:r>
      <w:r w:rsidRPr="003A04A5">
        <w:rPr>
          <w:rStyle w:val="Emphasis"/>
        </w:rPr>
        <w:t xml:space="preserve"> And </w:t>
      </w:r>
      <w:r w:rsidRPr="002D4FFC">
        <w:rPr>
          <w:rStyle w:val="Emphasis"/>
          <w:highlight w:val="green"/>
        </w:rPr>
        <w:t>we talk about personal experience, organic</w:t>
      </w:r>
      <w:r w:rsidRPr="003A04A5">
        <w:rPr>
          <w:rStyle w:val="Emphasis"/>
        </w:rPr>
        <w:t xml:space="preserve"> intellectuals, </w:t>
      </w:r>
      <w:r w:rsidRPr="002D4FFC">
        <w:rPr>
          <w:rStyle w:val="Emphasis"/>
          <w:highlight w:val="green"/>
        </w:rPr>
        <w:t>and academic intellectuals</w:t>
      </w:r>
      <w:r w:rsidRPr="003A04A5">
        <w:rPr>
          <w:rStyle w:val="Emphasis"/>
        </w:rPr>
        <w:t>.</w:t>
      </w:r>
      <w:r w:rsidRPr="003A04A5">
        <w:rPr>
          <w:sz w:val="16"/>
        </w:rPr>
        <w:t xml:space="preserve"> Let me give you an analogy.</w:t>
      </w:r>
      <w:r w:rsidRPr="003A04A5">
        <w:rPr>
          <w:sz w:val="16"/>
          <w:szCs w:val="16"/>
        </w:rPr>
        <w:t xml:space="preserve"> If you place an elephant in the room and send in three blind folded people into the room, and each of them are touching a different part of the elephant. And they come back </w:t>
      </w:r>
      <w:proofErr w:type="gramStart"/>
      <w:r w:rsidRPr="003A04A5">
        <w:rPr>
          <w:sz w:val="16"/>
          <w:szCs w:val="16"/>
        </w:rPr>
        <w:t>outside</w:t>
      </w:r>
      <w:proofErr w:type="gramEnd"/>
      <w:r w:rsidRPr="003A04A5">
        <w:rPr>
          <w:sz w:val="16"/>
          <w:szCs w:val="16"/>
        </w:rPr>
        <w:t xml:space="preserve"> and you ask each different person they gone have a different idea about what they was talking about. </w:t>
      </w:r>
      <w:proofErr w:type="gramStart"/>
      <w:r w:rsidRPr="003A04A5">
        <w:rPr>
          <w:sz w:val="16"/>
          <w:szCs w:val="16"/>
        </w:rPr>
        <w:t>But,</w:t>
      </w:r>
      <w:proofErr w:type="gramEnd"/>
      <w:r w:rsidRPr="003A04A5">
        <w:rPr>
          <w:sz w:val="16"/>
          <w:szCs w:val="16"/>
        </w:rPr>
        <w:t xml:space="preserve"> if you let those people converse and bring those three different people together then you can achieve a greater truth.59</w:t>
      </w:r>
    </w:p>
    <w:p w14:paraId="6F8E4A01" w14:textId="4F60C776" w:rsidR="00A83F29" w:rsidRPr="003A04A5" w:rsidRDefault="00A83F29" w:rsidP="00A83F29">
      <w:pPr>
        <w:pStyle w:val="Heading4"/>
      </w:pPr>
      <w:r w:rsidRPr="003A04A5">
        <w:t xml:space="preserve">Violation – You don’t have organic intellectuals </w:t>
      </w:r>
    </w:p>
    <w:p w14:paraId="40B9EC18" w14:textId="77777777" w:rsidR="00A83F29" w:rsidRPr="003A04A5" w:rsidRDefault="00A83F29" w:rsidP="00A83F29">
      <w:pPr>
        <w:pStyle w:val="Heading4"/>
      </w:pPr>
      <w:r w:rsidRPr="003A04A5">
        <w:t>Prefer</w:t>
      </w:r>
    </w:p>
    <w:p w14:paraId="37A32591" w14:textId="77777777" w:rsidR="00A83F29" w:rsidRPr="003A04A5" w:rsidRDefault="00A83F29" w:rsidP="00A83F29">
      <w:pPr>
        <w:pStyle w:val="Heading4"/>
      </w:pPr>
      <w:r w:rsidRPr="003A04A5">
        <w:t xml:space="preserve">1] </w:t>
      </w:r>
      <w:proofErr w:type="spellStart"/>
      <w:r w:rsidRPr="003A04A5">
        <w:t>Pornotroping</w:t>
      </w:r>
      <w:proofErr w:type="spellEnd"/>
      <w:r w:rsidRPr="003A04A5">
        <w:t xml:space="preserve">: The 1AC narrates forms of violence for ballots commodifying experience and degrading them to high school debate rounds and detaching ourselves from the violence. This turns the </w:t>
      </w:r>
      <w:proofErr w:type="spellStart"/>
      <w:r w:rsidRPr="003A04A5">
        <w:t>aff</w:t>
      </w:r>
      <w:proofErr w:type="spellEnd"/>
      <w:r w:rsidRPr="003A04A5">
        <w:t xml:space="preserve"> because none of your impacts are achieved only recreating cruel optimism. </w:t>
      </w:r>
    </w:p>
    <w:p w14:paraId="08E50525" w14:textId="77777777" w:rsidR="00A83F29" w:rsidRPr="003A04A5" w:rsidRDefault="00A83F29" w:rsidP="00A83F29">
      <w:pPr>
        <w:pStyle w:val="Heading4"/>
      </w:pPr>
      <w:r w:rsidRPr="003A04A5">
        <w:t xml:space="preserve">2] Embodiment – Without embodiment the </w:t>
      </w:r>
      <w:proofErr w:type="spellStart"/>
      <w:r w:rsidRPr="003A04A5">
        <w:t>aff</w:t>
      </w:r>
      <w:proofErr w:type="spellEnd"/>
      <w:r w:rsidRPr="003A04A5">
        <w:t xml:space="preserve"> does nothing. Their method illusory so voting </w:t>
      </w:r>
      <w:proofErr w:type="spellStart"/>
      <w:r w:rsidRPr="003A04A5">
        <w:t>aff</w:t>
      </w:r>
      <w:proofErr w:type="spellEnd"/>
      <w:r w:rsidRPr="003A04A5">
        <w:t xml:space="preserve"> doesn’t do the benefits it discusses. It only matters if you have a connection with the advocacy, means vote neg on presumption. Also turns their method since it filters out whiteness.</w:t>
      </w:r>
    </w:p>
    <w:p w14:paraId="55030B45" w14:textId="77777777" w:rsidR="00A83F29" w:rsidRPr="003A04A5" w:rsidRDefault="00A83F29" w:rsidP="00A83F29">
      <w:pPr>
        <w:rPr>
          <w:b/>
          <w:bCs/>
          <w:color w:val="222222"/>
          <w:sz w:val="26"/>
          <w:szCs w:val="26"/>
          <w:shd w:val="clear" w:color="auto" w:fill="FFFFFF"/>
        </w:rPr>
      </w:pPr>
      <w:r w:rsidRPr="003A04A5">
        <w:rPr>
          <w:b/>
          <w:bCs/>
          <w:color w:val="000000"/>
          <w:sz w:val="26"/>
          <w:szCs w:val="26"/>
          <w:shd w:val="clear" w:color="auto" w:fill="FFFFFF"/>
        </w:rPr>
        <w:t>Campbell 97</w:t>
      </w:r>
      <w:r w:rsidRPr="003A04A5">
        <w:rPr>
          <w:b/>
          <w:bCs/>
          <w:color w:val="222222"/>
          <w:sz w:val="26"/>
          <w:szCs w:val="26"/>
          <w:shd w:val="clear" w:color="auto" w:fill="FFFFFF"/>
        </w:rPr>
        <w:t xml:space="preserve"> </w:t>
      </w:r>
      <w:r w:rsidRPr="003A04A5">
        <w:t>[Fiona, </w:t>
      </w:r>
      <w:hyperlink r:id="rId7" w:tgtFrame="_blank" w:history="1">
        <w:r w:rsidRPr="003A04A5">
          <w:rPr>
            <w:rStyle w:val="Hyperlink"/>
          </w:rPr>
          <w:t>members.tripod.com/FionaCampbell/speech_acts_on_problematising_empowerment.htm</w:t>
        </w:r>
      </w:hyperlink>
      <w:r w:rsidRPr="003A04A5">
        <w:t>, 12-04-07] Brackets in original</w:t>
      </w:r>
    </w:p>
    <w:p w14:paraId="70D4440F" w14:textId="77777777" w:rsidR="00A83F29" w:rsidRPr="003A04A5" w:rsidRDefault="00A83F29" w:rsidP="00A83F29">
      <w:pPr>
        <w:spacing w:after="0" w:line="240" w:lineRule="auto"/>
        <w:rPr>
          <w:rFonts w:eastAsia="Times New Roman"/>
          <w:b/>
          <w:bCs/>
          <w:u w:val="single"/>
        </w:rPr>
      </w:pPr>
      <w:r w:rsidRPr="003A04A5">
        <w:rPr>
          <w:color w:val="222222"/>
          <w:sz w:val="10"/>
          <w:szCs w:val="10"/>
          <w:shd w:val="clear" w:color="auto" w:fill="FFFFFF"/>
        </w:rPr>
        <w:t xml:space="preserve">So who am </w:t>
      </w:r>
      <w:proofErr w:type="gramStart"/>
      <w:r w:rsidRPr="003A04A5">
        <w:rPr>
          <w:color w:val="222222"/>
          <w:sz w:val="10"/>
          <w:szCs w:val="10"/>
          <w:shd w:val="clear" w:color="auto" w:fill="FFFFFF"/>
        </w:rPr>
        <w:t>I  to</w:t>
      </w:r>
      <w:proofErr w:type="gramEnd"/>
      <w:r w:rsidRPr="003A04A5">
        <w:rPr>
          <w:color w:val="222222"/>
          <w:sz w:val="10"/>
          <w:szCs w:val="10"/>
          <w:shd w:val="clear" w:color="auto" w:fill="FFFFFF"/>
        </w:rPr>
        <w:t xml:space="preserve"> speak, to be listened to? And why is it important to identify my speaking position? The </w:t>
      </w:r>
      <w:proofErr w:type="gramStart"/>
      <w:r w:rsidRPr="003A04A5">
        <w:rPr>
          <w:color w:val="222222"/>
          <w:sz w:val="10"/>
          <w:szCs w:val="10"/>
          <w:shd w:val="clear" w:color="auto" w:fill="FFFFFF"/>
        </w:rPr>
        <w:t>word‘ in</w:t>
      </w:r>
      <w:proofErr w:type="gramEnd"/>
      <w:r w:rsidRPr="003A04A5">
        <w:rPr>
          <w:color w:val="222222"/>
          <w:sz w:val="10"/>
          <w:szCs w:val="10"/>
          <w:shd w:val="clear" w:color="auto" w:fill="FFFFFF"/>
        </w:rPr>
        <w:t xml:space="preserve"> spoken or written form (sometimes referred to as Discourse), is the site that both power and knowledge meet. Which is why speech acts can be inherently dangerous</w:t>
      </w:r>
      <w:r w:rsidRPr="003A04A5">
        <w:rPr>
          <w:b/>
          <w:bCs/>
          <w:color w:val="222222"/>
          <w:u w:val="single"/>
          <w:shd w:val="clear" w:color="auto" w:fill="FFFFFF"/>
        </w:rPr>
        <w:t xml:space="preserve">. </w:t>
      </w:r>
      <w:proofErr w:type="gramStart"/>
      <w:r w:rsidRPr="003A04A5">
        <w:rPr>
          <w:b/>
          <w:bCs/>
          <w:color w:val="222222"/>
          <w:u w:val="single"/>
          <w:shd w:val="clear" w:color="auto" w:fill="FFFFFF"/>
        </w:rPr>
        <w:t>Furthermo</w:t>
      </w:r>
      <w:r w:rsidRPr="003A04A5">
        <w:rPr>
          <w:b/>
          <w:bCs/>
          <w:color w:val="000000" w:themeColor="text1"/>
          <w:u w:val="single"/>
          <w:shd w:val="clear" w:color="auto" w:fill="FFFFFF"/>
        </w:rPr>
        <w:t>re</w:t>
      </w:r>
      <w:proofErr w:type="gramEnd"/>
      <w:r w:rsidRPr="003A04A5">
        <w:rPr>
          <w:b/>
          <w:bCs/>
          <w:color w:val="000000" w:themeColor="text1"/>
          <w:u w:val="single"/>
          <w:shd w:val="clear" w:color="auto" w:fill="FFFFFF"/>
        </w:rPr>
        <w:t> </w:t>
      </w:r>
      <w:r w:rsidRPr="002D4FFC">
        <w:rPr>
          <w:b/>
          <w:bCs/>
          <w:color w:val="000000" w:themeColor="text1"/>
          <w:highlight w:val="green"/>
          <w:u w:val="single"/>
          <w:shd w:val="clear" w:color="auto" w:fill="FFFFFF"/>
        </w:rPr>
        <w:t>a person</w:t>
      </w:r>
      <w:r w:rsidRPr="002D4FFC">
        <w:rPr>
          <w:b/>
          <w:bCs/>
          <w:i/>
          <w:iCs/>
          <w:color w:val="000000" w:themeColor="text1"/>
          <w:highlight w:val="green"/>
          <w:u w:val="single"/>
          <w:shd w:val="clear" w:color="auto" w:fill="FFFFFF"/>
        </w:rPr>
        <w:t> </w:t>
      </w:r>
      <w:r w:rsidRPr="002D4FFC">
        <w:rPr>
          <w:b/>
          <w:bCs/>
          <w:color w:val="000000" w:themeColor="text1"/>
          <w:highlight w:val="green"/>
          <w:u w:val="single"/>
          <w:shd w:val="clear" w:color="auto" w:fill="FFFFFF"/>
        </w:rPr>
        <w:t>in a Privileged speaking position</w:t>
      </w:r>
      <w:r w:rsidRPr="003A04A5">
        <w:rPr>
          <w:b/>
          <w:bCs/>
          <w:color w:val="222222"/>
          <w:u w:val="single"/>
          <w:shd w:val="clear" w:color="auto" w:fill="FFFFFF"/>
        </w:rPr>
        <w:t>, such as myself, </w:t>
      </w:r>
      <w:r w:rsidRPr="002D4FFC">
        <w:rPr>
          <w:b/>
          <w:bCs/>
          <w:color w:val="222222"/>
          <w:highlight w:val="green"/>
          <w:u w:val="single"/>
          <w:shd w:val="clear" w:color="auto" w:fill="FFFFFF"/>
        </w:rPr>
        <w:t xml:space="preserve">has a </w:t>
      </w:r>
      <w:r w:rsidRPr="003A04A5">
        <w:rPr>
          <w:b/>
          <w:bCs/>
          <w:color w:val="222222"/>
          <w:u w:val="single"/>
          <w:shd w:val="clear" w:color="auto" w:fill="FFFFFF"/>
        </w:rPr>
        <w:t xml:space="preserve">political/ethical </w:t>
      </w:r>
      <w:r w:rsidRPr="002D4FFC">
        <w:rPr>
          <w:b/>
          <w:bCs/>
          <w:color w:val="222222"/>
          <w:highlight w:val="green"/>
          <w:u w:val="single"/>
          <w:shd w:val="clear" w:color="auto" w:fill="FFFFFF"/>
        </w:rPr>
        <w:t xml:space="preserve">responsibility to interrogate </w:t>
      </w:r>
      <w:r w:rsidRPr="003A04A5">
        <w:rPr>
          <w:b/>
          <w:bCs/>
          <w:color w:val="222222"/>
          <w:u w:val="single"/>
          <w:shd w:val="clear" w:color="auto" w:fill="FFFFFF"/>
        </w:rPr>
        <w:t xml:space="preserve">his/her </w:t>
      </w:r>
      <w:r w:rsidRPr="002D4FFC">
        <w:rPr>
          <w:b/>
          <w:bCs/>
          <w:color w:val="222222"/>
          <w:highlight w:val="green"/>
          <w:u w:val="single"/>
          <w:shd w:val="clear" w:color="auto" w:fill="FFFFFF"/>
        </w:rPr>
        <w:t>relationship” to</w:t>
      </w:r>
      <w:r w:rsidRPr="003A04A5">
        <w:rPr>
          <w:b/>
          <w:bCs/>
          <w:color w:val="222222"/>
          <w:u w:val="single"/>
          <w:shd w:val="clear" w:color="auto" w:fill="FFFFFF"/>
        </w:rPr>
        <w:t xml:space="preserve"> subordinated and </w:t>
      </w:r>
      <w:r w:rsidRPr="002D4FFC">
        <w:rPr>
          <w:b/>
          <w:bCs/>
          <w:color w:val="222222"/>
          <w:highlight w:val="green"/>
          <w:u w:val="single"/>
          <w:shd w:val="clear" w:color="auto" w:fill="FFFFFF"/>
        </w:rPr>
        <w:t>disadvantaged </w:t>
      </w:r>
      <w:r w:rsidRPr="002D4FFC">
        <w:rPr>
          <w:b/>
          <w:bCs/>
          <w:color w:val="000000"/>
          <w:highlight w:val="green"/>
          <w:u w:val="single"/>
          <w:shd w:val="clear" w:color="auto" w:fill="FFFFFF"/>
        </w:rPr>
        <w:t>peoples</w:t>
      </w:r>
      <w:r w:rsidRPr="003A04A5">
        <w:rPr>
          <w:color w:val="000000"/>
          <w:shd w:val="clear" w:color="auto" w:fill="FFFFFF"/>
        </w:rPr>
        <w:t> </w:t>
      </w:r>
      <w:r w:rsidRPr="003A04A5">
        <w:rPr>
          <w:color w:val="000000"/>
          <w:sz w:val="10"/>
          <w:szCs w:val="10"/>
          <w:shd w:val="clear" w:color="auto" w:fill="FFFFFF"/>
        </w:rPr>
        <w:t xml:space="preserve">and declare their „interest‟. On this point, La Trobe University, Professor Margaret Thornton states ―assumed objectivity of </w:t>
      </w:r>
      <w:r w:rsidRPr="002D4FFC">
        <w:rPr>
          <w:b/>
          <w:bCs/>
          <w:color w:val="000000"/>
          <w:highlight w:val="green"/>
          <w:u w:val="single"/>
          <w:shd w:val="clear" w:color="auto" w:fill="FFFFFF"/>
        </w:rPr>
        <w:t>knowledge</w:t>
      </w:r>
      <w:r w:rsidRPr="003A04A5">
        <w:rPr>
          <w:b/>
          <w:bCs/>
          <w:color w:val="000000"/>
          <w:u w:val="single"/>
          <w:shd w:val="clear" w:color="auto" w:fill="FFFFFF"/>
        </w:rPr>
        <w:t> itself camouflage not only the fact that it always has a</w:t>
      </w:r>
      <w:r w:rsidRPr="002D4FFC">
        <w:rPr>
          <w:b/>
          <w:bCs/>
          <w:color w:val="000000"/>
          <w:highlight w:val="green"/>
          <w:u w:val="single"/>
          <w:shd w:val="clear" w:color="auto" w:fill="FFFFFF"/>
        </w:rPr>
        <w:t xml:space="preserve"> standpoint</w:t>
      </w:r>
      <w:r w:rsidRPr="003A04A5">
        <w:rPr>
          <w:b/>
          <w:bCs/>
          <w:color w:val="000000"/>
          <w:u w:val="single"/>
          <w:shd w:val="clear" w:color="auto" w:fill="FFFFFF"/>
        </w:rPr>
        <w:t>, but that it also </w:t>
      </w:r>
      <w:r w:rsidRPr="002D4FFC">
        <w:rPr>
          <w:b/>
          <w:bCs/>
          <w:color w:val="000000"/>
          <w:highlight w:val="green"/>
          <w:u w:val="single"/>
          <w:shd w:val="clear" w:color="auto" w:fill="FFFFFF"/>
        </w:rPr>
        <w:t>serves an ideological purpose</w:t>
      </w:r>
      <w:r w:rsidRPr="003A04A5">
        <w:rPr>
          <w:color w:val="000000"/>
          <w:shd w:val="clear" w:color="auto" w:fill="FFFFFF"/>
        </w:rPr>
        <w:t>‖ </w:t>
      </w:r>
      <w:r w:rsidRPr="003A04A5">
        <w:rPr>
          <w:color w:val="000000"/>
          <w:sz w:val="10"/>
          <w:szCs w:val="10"/>
          <w:shd w:val="clear" w:color="auto" w:fill="FFFFFF"/>
        </w:rPr>
        <w:t>(Thornton 1989: 125</w:t>
      </w:r>
      <w:r w:rsidRPr="003A04A5">
        <w:rPr>
          <w:b/>
          <w:bCs/>
          <w:color w:val="000000"/>
          <w:sz w:val="10"/>
          <w:szCs w:val="10"/>
          <w:u w:val="single"/>
          <w:shd w:val="clear" w:color="auto" w:fill="FFFFFF"/>
        </w:rPr>
        <w:t>).</w:t>
      </w:r>
      <w:r w:rsidRPr="003A04A5">
        <w:rPr>
          <w:b/>
          <w:bCs/>
          <w:color w:val="222222"/>
          <w:u w:val="single"/>
          <w:shd w:val="clear" w:color="auto" w:fill="FFFFFF"/>
        </w:rPr>
        <w:t> </w:t>
      </w:r>
      <w:r w:rsidRPr="002D4FFC">
        <w:rPr>
          <w:b/>
          <w:bCs/>
          <w:color w:val="222222"/>
          <w:highlight w:val="green"/>
          <w:u w:val="single"/>
          <w:shd w:val="clear" w:color="auto" w:fill="FFFFFF"/>
        </w:rPr>
        <w:t xml:space="preserve">Refusing to declare </w:t>
      </w:r>
      <w:proofErr w:type="spellStart"/>
      <w:r w:rsidRPr="002D4FFC">
        <w:rPr>
          <w:b/>
          <w:bCs/>
          <w:color w:val="222222"/>
          <w:highlight w:val="green"/>
          <w:u w:val="single"/>
          <w:shd w:val="clear" w:color="auto" w:fill="FFFFFF"/>
        </w:rPr>
        <w:t>one‟s</w:t>
      </w:r>
      <w:proofErr w:type="spellEnd"/>
      <w:r w:rsidRPr="002D4FFC">
        <w:rPr>
          <w:b/>
          <w:bCs/>
          <w:color w:val="222222"/>
          <w:highlight w:val="green"/>
          <w:u w:val="single"/>
          <w:shd w:val="clear" w:color="auto" w:fill="FFFFFF"/>
        </w:rPr>
        <w:t xml:space="preserve"> speaking position,</w:t>
      </w:r>
      <w:r w:rsidRPr="003A04A5">
        <w:rPr>
          <w:b/>
          <w:bCs/>
          <w:color w:val="222222"/>
          <w:u w:val="single"/>
          <w:shd w:val="clear" w:color="auto" w:fill="FFFFFF"/>
        </w:rPr>
        <w:t xml:space="preserve"> I argue constitutes not only a flagrant denial of the privileging effect of </w:t>
      </w:r>
      <w:proofErr w:type="gramStart"/>
      <w:r w:rsidRPr="003A04A5">
        <w:rPr>
          <w:b/>
          <w:bCs/>
          <w:color w:val="222222"/>
          <w:u w:val="single"/>
          <w:shd w:val="clear" w:color="auto" w:fill="FFFFFF"/>
        </w:rPr>
        <w:t>speech, but</w:t>
      </w:r>
      <w:proofErr w:type="gramEnd"/>
      <w:r w:rsidRPr="003A04A5">
        <w:rPr>
          <w:b/>
          <w:bCs/>
          <w:color w:val="222222"/>
          <w:u w:val="single"/>
          <w:shd w:val="clear" w:color="auto" w:fill="FFFFFF"/>
        </w:rPr>
        <w:t xml:space="preserve"> must be considered as an act of </w:t>
      </w:r>
      <w:r w:rsidRPr="002D4FFC">
        <w:rPr>
          <w:b/>
          <w:bCs/>
          <w:color w:val="222222"/>
          <w:highlight w:val="green"/>
          <w:u w:val="single"/>
          <w:shd w:val="clear" w:color="auto" w:fill="FFFFFF"/>
        </w:rPr>
        <w:t>complicit</w:t>
      </w:r>
      <w:r w:rsidRPr="003A04A5">
        <w:rPr>
          <w:b/>
          <w:bCs/>
          <w:color w:val="222222"/>
          <w:u w:val="single"/>
          <w:shd w:val="clear" w:color="auto" w:fill="FFFFFF"/>
        </w:rPr>
        <w:t>y to systematically mislead</w:t>
      </w:r>
      <w:r w:rsidRPr="003A04A5">
        <w:rPr>
          <w:color w:val="222222"/>
          <w:u w:val="single"/>
          <w:shd w:val="clear" w:color="auto" w:fill="FFFFFF"/>
        </w:rPr>
        <w:t>.</w:t>
      </w:r>
      <w:r w:rsidRPr="003A04A5">
        <w:rPr>
          <w:color w:val="222222"/>
          <w:shd w:val="clear" w:color="auto" w:fill="FFFFFF"/>
        </w:rPr>
        <w:t> </w:t>
      </w:r>
      <w:r w:rsidRPr="003A04A5">
        <w:rPr>
          <w:color w:val="222222"/>
          <w:sz w:val="10"/>
          <w:szCs w:val="10"/>
          <w:shd w:val="clear" w:color="auto" w:fill="FFFFFF"/>
        </w:rPr>
        <w:t xml:space="preserve">I speak tonight from what I would term, a privileged speaking position. As someone who has been exposed to tertiary education, had an opportunity to read and reflect on many books and ideas, with a job and more particularly, as a teacher. Indeed, for some I act as a mentor - the one who ‗knows something about </w:t>
      </w:r>
      <w:proofErr w:type="gramStart"/>
      <w:r w:rsidRPr="003A04A5">
        <w:rPr>
          <w:color w:val="222222"/>
          <w:sz w:val="10"/>
          <w:szCs w:val="10"/>
          <w:shd w:val="clear" w:color="auto" w:fill="FFFFFF"/>
        </w:rPr>
        <w:t>knowledge‘</w:t>
      </w:r>
      <w:proofErr w:type="gramEnd"/>
      <w:r w:rsidRPr="003A04A5">
        <w:rPr>
          <w:color w:val="222222"/>
          <w:sz w:val="10"/>
          <w:szCs w:val="10"/>
          <w:shd w:val="clear" w:color="auto" w:fill="FFFFFF"/>
        </w:rPr>
        <w:t>. On the other hand, I am deeply ambivalent about my ‗</w:t>
      </w:r>
      <w:proofErr w:type="gramStart"/>
      <w:r w:rsidRPr="003A04A5">
        <w:rPr>
          <w:color w:val="222222"/>
          <w:sz w:val="10"/>
          <w:szCs w:val="10"/>
          <w:shd w:val="clear" w:color="auto" w:fill="FFFFFF"/>
        </w:rPr>
        <w:t>expertise‘ to</w:t>
      </w:r>
      <w:proofErr w:type="gramEnd"/>
      <w:r w:rsidRPr="003A04A5">
        <w:rPr>
          <w:color w:val="222222"/>
          <w:sz w:val="10"/>
          <w:szCs w:val="10"/>
          <w:shd w:val="clear" w:color="auto" w:fill="FFFFFF"/>
        </w:rPr>
        <w:t xml:space="preserve"> engage in the act of public speech talk. For am from the margins, the client, patient, the ‗riff </w:t>
      </w:r>
      <w:proofErr w:type="gramStart"/>
      <w:r w:rsidRPr="003A04A5">
        <w:rPr>
          <w:color w:val="222222"/>
          <w:sz w:val="10"/>
          <w:szCs w:val="10"/>
          <w:shd w:val="clear" w:color="auto" w:fill="FFFFFF"/>
        </w:rPr>
        <w:t>raff‘</w:t>
      </w:r>
      <w:proofErr w:type="gramEnd"/>
      <w:r w:rsidRPr="003A04A5">
        <w:rPr>
          <w:color w:val="222222"/>
          <w:sz w:val="10"/>
          <w:szCs w:val="10"/>
          <w:shd w:val="clear" w:color="auto" w:fill="FFFFFF"/>
        </w:rPr>
        <w:t>, flotsam and jetsam of society and might say - somewhat ‗deviant‘. </w:t>
      </w:r>
      <w:r w:rsidRPr="003A04A5">
        <w:rPr>
          <w:color w:val="222222"/>
          <w:sz w:val="10"/>
          <w:szCs w:val="10"/>
          <w:u w:val="single"/>
          <w:shd w:val="clear" w:color="auto" w:fill="FFFFFF"/>
        </w:rPr>
        <w:t>It is important to come clean about my speaking position, my knowledge standpoint and declare my interests:</w:t>
      </w:r>
      <w:r w:rsidRPr="003A04A5">
        <w:rPr>
          <w:color w:val="222222"/>
          <w:sz w:val="10"/>
          <w:szCs w:val="10"/>
          <w:shd w:val="clear" w:color="auto" w:fill="FFFFFF"/>
        </w:rPr>
        <w:t> I speak for myself as a woman who has experienced youth homelessness, childhood violence and later ‗</w:t>
      </w:r>
      <w:proofErr w:type="gramStart"/>
      <w:r w:rsidRPr="003A04A5">
        <w:rPr>
          <w:color w:val="222222"/>
          <w:sz w:val="10"/>
          <w:szCs w:val="10"/>
          <w:shd w:val="clear" w:color="auto" w:fill="FFFFFF"/>
        </w:rPr>
        <w:t>disability‘</w:t>
      </w:r>
      <w:proofErr w:type="gramEnd"/>
      <w:r w:rsidRPr="003A04A5">
        <w:rPr>
          <w:color w:val="222222"/>
          <w:shd w:val="clear" w:color="auto" w:fill="FFFFFF"/>
        </w:rPr>
        <w:t>. </w:t>
      </w:r>
      <w:r w:rsidRPr="003A04A5">
        <w:rPr>
          <w:b/>
          <w:bCs/>
          <w:color w:val="222222"/>
          <w:u w:val="single"/>
          <w:shd w:val="clear" w:color="auto" w:fill="FFFFFF"/>
        </w:rPr>
        <w:t xml:space="preserve">Before I </w:t>
      </w:r>
      <w:proofErr w:type="gramStart"/>
      <w:r w:rsidRPr="003A04A5">
        <w:rPr>
          <w:b/>
          <w:bCs/>
          <w:color w:val="222222"/>
          <w:u w:val="single"/>
          <w:shd w:val="clear" w:color="auto" w:fill="FFFFFF"/>
        </w:rPr>
        <w:t>speak</w:t>
      </w:r>
      <w:proofErr w:type="gramEnd"/>
      <w:r w:rsidRPr="003A04A5">
        <w:rPr>
          <w:b/>
          <w:bCs/>
          <w:color w:val="222222"/>
          <w:u w:val="single"/>
          <w:shd w:val="clear" w:color="auto" w:fill="FFFFFF"/>
        </w:rPr>
        <w:t xml:space="preserve"> I am required to undertake a process of self-examination, to </w:t>
      </w:r>
      <w:proofErr w:type="spellStart"/>
      <w:r w:rsidRPr="003A04A5">
        <w:rPr>
          <w:b/>
          <w:bCs/>
          <w:color w:val="222222"/>
          <w:u w:val="single"/>
          <w:shd w:val="clear" w:color="auto" w:fill="FFFFFF"/>
        </w:rPr>
        <w:t>scrutinise</w:t>
      </w:r>
      <w:proofErr w:type="spellEnd"/>
      <w:r w:rsidRPr="003A04A5">
        <w:rPr>
          <w:b/>
          <w:bCs/>
          <w:color w:val="222222"/>
          <w:u w:val="single"/>
          <w:shd w:val="clear" w:color="auto" w:fill="FFFFFF"/>
        </w:rPr>
        <w:t xml:space="preserve"> my representational politics, to immerse myself in a self-reflexive </w:t>
      </w:r>
      <w:r w:rsidRPr="003A04A5">
        <w:rPr>
          <w:b/>
          <w:bCs/>
          <w:color w:val="000000"/>
          <w:u w:val="single"/>
          <w:shd w:val="clear" w:color="auto" w:fill="FFFFFF"/>
        </w:rPr>
        <w:t xml:space="preserve">interrogation and discern “what [my] representational politics </w:t>
      </w:r>
      <w:proofErr w:type="spellStart"/>
      <w:r w:rsidRPr="003A04A5">
        <w:rPr>
          <w:b/>
          <w:bCs/>
          <w:color w:val="000000"/>
          <w:u w:val="single"/>
          <w:shd w:val="clear" w:color="auto" w:fill="FFFFFF"/>
        </w:rPr>
        <w:t>authorises</w:t>
      </w:r>
      <w:proofErr w:type="spellEnd"/>
      <w:r w:rsidRPr="003A04A5">
        <w:rPr>
          <w:b/>
          <w:bCs/>
          <w:color w:val="222222"/>
          <w:u w:val="single"/>
          <w:shd w:val="clear" w:color="auto" w:fill="FFFFFF"/>
        </w:rPr>
        <w:t> and who it </w:t>
      </w:r>
      <w:r w:rsidRPr="003A04A5">
        <w:rPr>
          <w:b/>
          <w:bCs/>
          <w:color w:val="000000"/>
          <w:u w:val="single"/>
          <w:shd w:val="clear" w:color="auto" w:fill="FFFFFF"/>
        </w:rPr>
        <w:t>erases</w:t>
      </w:r>
      <w:r w:rsidRPr="003A04A5">
        <w:rPr>
          <w:color w:val="000000"/>
          <w:shd w:val="clear" w:color="auto" w:fill="FFFFFF"/>
        </w:rPr>
        <w:t> </w:t>
      </w:r>
      <w:r w:rsidRPr="003A04A5">
        <w:rPr>
          <w:color w:val="000000"/>
          <w:sz w:val="10"/>
          <w:szCs w:val="10"/>
          <w:shd w:val="clear" w:color="auto" w:fill="FFFFFF"/>
        </w:rPr>
        <w:t xml:space="preserve">… ―(Howe 1994: 217). Do I speak for myself or others? Am I making gross </w:t>
      </w:r>
      <w:proofErr w:type="spellStart"/>
      <w:r w:rsidRPr="003A04A5">
        <w:rPr>
          <w:color w:val="000000"/>
          <w:sz w:val="10"/>
          <w:szCs w:val="10"/>
          <w:shd w:val="clear" w:color="auto" w:fill="FFFFFF"/>
        </w:rPr>
        <w:t>generalisations</w:t>
      </w:r>
      <w:proofErr w:type="spellEnd"/>
      <w:r w:rsidRPr="003A04A5">
        <w:rPr>
          <w:color w:val="000000"/>
          <w:sz w:val="10"/>
          <w:szCs w:val="10"/>
          <w:shd w:val="clear" w:color="auto" w:fill="FFFFFF"/>
        </w:rPr>
        <w:t xml:space="preserve"> about groups in the community? Does my speech contain unacknowledged</w:t>
      </w:r>
      <w:r w:rsidRPr="003A04A5">
        <w:rPr>
          <w:color w:val="222222"/>
          <w:sz w:val="10"/>
          <w:szCs w:val="10"/>
          <w:shd w:val="clear" w:color="auto" w:fill="FFFFFF"/>
        </w:rPr>
        <w:t> assumptions and values? More specifically, within this process of reflection</w:t>
      </w:r>
      <w:r w:rsidRPr="003A04A5">
        <w:rPr>
          <w:color w:val="222222"/>
          <w:shd w:val="clear" w:color="auto" w:fill="FFFFFF"/>
        </w:rPr>
        <w:t xml:space="preserve">, </w:t>
      </w:r>
      <w:r w:rsidRPr="003A04A5">
        <w:rPr>
          <w:b/>
          <w:bCs/>
          <w:color w:val="222222"/>
          <w:u w:val="single"/>
          <w:shd w:val="clear" w:color="auto" w:fill="FFFFFF"/>
        </w:rPr>
        <w:t xml:space="preserve">I am required to </w:t>
      </w:r>
      <w:r w:rsidRPr="002D4FFC">
        <w:rPr>
          <w:b/>
          <w:bCs/>
          <w:color w:val="222222"/>
          <w:highlight w:val="green"/>
          <w:u w:val="single"/>
          <w:shd w:val="clear" w:color="auto" w:fill="FFFFFF"/>
        </w:rPr>
        <w:t xml:space="preserve">examine the context and location from which I speak, </w:t>
      </w:r>
      <w:proofErr w:type="gramStart"/>
      <w:r w:rsidRPr="003A04A5">
        <w:rPr>
          <w:b/>
          <w:bCs/>
          <w:color w:val="222222"/>
          <w:u w:val="single"/>
          <w:shd w:val="clear" w:color="auto" w:fill="FFFFFF"/>
        </w:rPr>
        <w:t xml:space="preserve">in order </w:t>
      </w:r>
      <w:r w:rsidRPr="002D4FFC">
        <w:rPr>
          <w:b/>
          <w:bCs/>
          <w:color w:val="222222"/>
          <w:highlight w:val="green"/>
          <w:u w:val="single"/>
          <w:shd w:val="clear" w:color="auto" w:fill="FFFFFF"/>
        </w:rPr>
        <w:t>to</w:t>
      </w:r>
      <w:proofErr w:type="gramEnd"/>
      <w:r w:rsidRPr="002D4FFC">
        <w:rPr>
          <w:b/>
          <w:bCs/>
          <w:color w:val="222222"/>
          <w:highlight w:val="green"/>
          <w:u w:val="single"/>
          <w:shd w:val="clear" w:color="auto" w:fill="FFFFFF"/>
        </w:rPr>
        <w:t xml:space="preserve"> ascertain whether it is ―allied with structures of oppression … [or] … </w:t>
      </w:r>
      <w:r w:rsidRPr="003A04A5">
        <w:rPr>
          <w:b/>
          <w:bCs/>
          <w:color w:val="222222"/>
          <w:u w:val="single"/>
          <w:shd w:val="clear" w:color="auto" w:fill="FFFFFF"/>
        </w:rPr>
        <w:t xml:space="preserve">allied with </w:t>
      </w:r>
      <w:r w:rsidRPr="002D4FFC">
        <w:rPr>
          <w:b/>
          <w:bCs/>
          <w:color w:val="222222"/>
          <w:highlight w:val="green"/>
          <w:u w:val="single"/>
          <w:shd w:val="clear" w:color="auto" w:fill="FFFFFF"/>
        </w:rPr>
        <w:t>resistance to oppression.</w:t>
      </w:r>
    </w:p>
    <w:p w14:paraId="1A43E62B" w14:textId="77777777" w:rsidR="00A83F29" w:rsidRPr="003A04A5" w:rsidRDefault="00A83F29" w:rsidP="00A83F29">
      <w:pPr>
        <w:pStyle w:val="Heading4"/>
      </w:pPr>
      <w:r w:rsidRPr="003A04A5">
        <w:t xml:space="preserve">3] Accessibility – models of debate that don’t meet the </w:t>
      </w:r>
      <w:proofErr w:type="gramStart"/>
      <w:r w:rsidRPr="003A04A5">
        <w:t>three tiered</w:t>
      </w:r>
      <w:proofErr w:type="gramEnd"/>
      <w:r w:rsidRPr="003A04A5">
        <w:t xml:space="preserve"> process are uniquely inaccessible for oppressed bodies because they’re forced to invest in a system that is terminally juxtaposed in opposition to their very identity. </w:t>
      </w:r>
    </w:p>
    <w:p w14:paraId="39E1B6B2" w14:textId="77777777" w:rsidR="00A83F29" w:rsidRPr="003A04A5" w:rsidRDefault="00A83F29" w:rsidP="00A83F29">
      <w:pPr>
        <w:pStyle w:val="Heading4"/>
      </w:pPr>
      <w:r w:rsidRPr="003A04A5">
        <w:t xml:space="preserve">TVA – </w:t>
      </w:r>
      <w:r w:rsidRPr="002D4FFC">
        <w:rPr>
          <w:highlight w:val="green"/>
        </w:rPr>
        <w:t>[</w:t>
      </w:r>
      <w:proofErr w:type="spellStart"/>
      <w:r w:rsidRPr="002D4FFC">
        <w:rPr>
          <w:highlight w:val="green"/>
        </w:rPr>
        <w:t>extempt</w:t>
      </w:r>
      <w:proofErr w:type="spellEnd"/>
      <w:r w:rsidRPr="002D4FFC">
        <w:rPr>
          <w:highlight w:val="green"/>
        </w:rPr>
        <w:t>]</w:t>
      </w:r>
    </w:p>
    <w:p w14:paraId="6CF2B658" w14:textId="77777777" w:rsidR="007E514C" w:rsidRDefault="007E514C" w:rsidP="007E514C">
      <w:pPr>
        <w:pStyle w:val="Heading4"/>
      </w:pPr>
      <w:r>
        <w:t xml:space="preserve">Asian debaters get NC theory, DTD, Competing </w:t>
      </w:r>
      <w:proofErr w:type="spellStart"/>
      <w:r>
        <w:t>Interps</w:t>
      </w:r>
      <w:proofErr w:type="spellEnd"/>
      <w:r>
        <w:t>, no RVI, highest layer, no 2AR paradigm issues</w:t>
      </w:r>
    </w:p>
    <w:p w14:paraId="364A2D21" w14:textId="77777777" w:rsidR="007E514C" w:rsidRDefault="007E514C" w:rsidP="007E514C">
      <w:pPr>
        <w:pStyle w:val="Heading4"/>
      </w:pPr>
      <w:r>
        <w:t>A] its key to check abuse against whiteness</w:t>
      </w:r>
    </w:p>
    <w:p w14:paraId="56B218D6" w14:textId="77777777" w:rsidR="007E514C" w:rsidRPr="00DB229E" w:rsidRDefault="007E514C" w:rsidP="007E514C">
      <w:pPr>
        <w:pStyle w:val="Heading4"/>
      </w:pPr>
      <w:r>
        <w:t xml:space="preserve">B] we indict your orientation toward </w:t>
      </w:r>
      <w:proofErr w:type="spellStart"/>
      <w:r>
        <w:t>anti asian</w:t>
      </w:r>
      <w:proofErr w:type="spellEnd"/>
      <w:r>
        <w:t>-ness</w:t>
      </w:r>
    </w:p>
    <w:p w14:paraId="096FBF62" w14:textId="77777777" w:rsidR="007E514C" w:rsidRPr="0022129D" w:rsidRDefault="007E514C" w:rsidP="007E514C">
      <w:pPr>
        <w:pStyle w:val="Heading4"/>
      </w:pPr>
      <w:r>
        <w:t xml:space="preserve">C] reasonability leads to judge intervention which means biases go unchecked. </w:t>
      </w:r>
    </w:p>
    <w:p w14:paraId="1F0DCCD3" w14:textId="77777777" w:rsidR="007E514C" w:rsidRPr="00D87CC3" w:rsidRDefault="007E514C" w:rsidP="007E514C">
      <w:pPr>
        <w:pStyle w:val="Heading4"/>
      </w:pPr>
      <w:r>
        <w:t xml:space="preserve">D] </w:t>
      </w:r>
      <w:r w:rsidRPr="00F226C8">
        <w:t>RVIs is just a form of white reparations, you shouldn’t win simply because the</w:t>
      </w:r>
      <w:r>
        <w:t xml:space="preserve"> 1AR</w:t>
      </w:r>
      <w:r w:rsidRPr="00F226C8">
        <w:t xml:space="preserve"> </w:t>
      </w:r>
      <w:r>
        <w:t xml:space="preserve">or AC </w:t>
      </w:r>
      <w:r w:rsidRPr="00F226C8">
        <w:t xml:space="preserve">was wrong which reproduces cancellation politics of harshly punishing </w:t>
      </w:r>
      <w:r>
        <w:t>Asian</w:t>
      </w:r>
      <w:r w:rsidRPr="00F226C8">
        <w:t xml:space="preserve"> people for small mistakes.</w:t>
      </w:r>
    </w:p>
    <w:p w14:paraId="6F77734C" w14:textId="77777777" w:rsidR="007E514C" w:rsidRPr="004C13C0" w:rsidRDefault="007E514C" w:rsidP="007E514C">
      <w:pPr>
        <w:rPr>
          <w:sz w:val="16"/>
        </w:rPr>
      </w:pPr>
      <w:r>
        <w:rPr>
          <w:b/>
          <w:bCs/>
          <w:iCs/>
          <w:color w:val="000000" w:themeColor="text1"/>
          <w:szCs w:val="28"/>
        </w:rPr>
        <w:t xml:space="preserve">E] Only terminal impact on theory is anti </w:t>
      </w:r>
      <w:proofErr w:type="spellStart"/>
      <w:r>
        <w:rPr>
          <w:b/>
          <w:bCs/>
          <w:iCs/>
          <w:color w:val="000000" w:themeColor="text1"/>
          <w:szCs w:val="28"/>
        </w:rPr>
        <w:t>asianness</w:t>
      </w:r>
      <w:proofErr w:type="spellEnd"/>
      <w:r>
        <w:rPr>
          <w:b/>
          <w:bCs/>
          <w:iCs/>
          <w:color w:val="000000" w:themeColor="text1"/>
          <w:szCs w:val="28"/>
        </w:rPr>
        <w:t>, fairness and education that require the oppression of Asian bodies is violent.</w:t>
      </w:r>
    </w:p>
    <w:p w14:paraId="548F10BC" w14:textId="77777777" w:rsidR="007E514C" w:rsidRPr="00255BEB" w:rsidRDefault="007E514C" w:rsidP="007E514C">
      <w:pPr>
        <w:pStyle w:val="Heading4"/>
      </w:pPr>
      <w:r w:rsidRPr="00255BEB">
        <w:t xml:space="preserve">F] </w:t>
      </w:r>
      <w:proofErr w:type="gramStart"/>
      <w:r w:rsidRPr="00255BEB">
        <w:t>Non Asian</w:t>
      </w:r>
      <w:proofErr w:type="gramEnd"/>
      <w:r w:rsidRPr="00255BEB">
        <w:t xml:space="preserve"> abuse outweighs Asian abuse on structural unfairness – the debate space is built to exclude Asian bodies. </w:t>
      </w:r>
      <w:proofErr w:type="gramStart"/>
      <w:r w:rsidRPr="00255BEB">
        <w:t>Obviously</w:t>
      </w:r>
      <w:proofErr w:type="gramEnd"/>
      <w:r w:rsidRPr="00255BEB">
        <w:t xml:space="preserve"> we may seem behind on the flow, but that’s only because debate is anti- Asian, which means if I win any reason why the round was skewed against me then vote </w:t>
      </w:r>
      <w:proofErr w:type="spellStart"/>
      <w:r w:rsidRPr="00255BEB">
        <w:t>aff</w:t>
      </w:r>
      <w:proofErr w:type="spellEnd"/>
      <w:r w:rsidRPr="00255BEB">
        <w:t>.</w:t>
      </w:r>
    </w:p>
    <w:p w14:paraId="0F81EC51" w14:textId="77777777" w:rsidR="007E514C" w:rsidRDefault="007E514C" w:rsidP="007E514C">
      <w:pPr>
        <w:pStyle w:val="Heading4"/>
      </w:pPr>
      <w:r w:rsidRPr="00255BEB">
        <w:t xml:space="preserve">G] Reject Non </w:t>
      </w:r>
      <w:proofErr w:type="spellStart"/>
      <w:r w:rsidRPr="00255BEB">
        <w:t>asian</w:t>
      </w:r>
      <w:proofErr w:type="spellEnd"/>
      <w:r w:rsidRPr="00255BEB">
        <w:t xml:space="preserve"> theory- all their </w:t>
      </w:r>
      <w:proofErr w:type="spellStart"/>
      <w:r w:rsidRPr="00255BEB">
        <w:t>interps</w:t>
      </w:r>
      <w:proofErr w:type="spellEnd"/>
      <w:r w:rsidRPr="00255BEB">
        <w:t xml:space="preserve"> are independent reasons to vote </w:t>
      </w:r>
      <w:proofErr w:type="spellStart"/>
      <w:r w:rsidRPr="00255BEB">
        <w:t>aff</w:t>
      </w:r>
      <w:proofErr w:type="spellEnd"/>
      <w:r w:rsidRPr="00255BEB">
        <w:t xml:space="preserve"> because non </w:t>
      </w:r>
      <w:proofErr w:type="spellStart"/>
      <w:r w:rsidRPr="00255BEB">
        <w:t>asian</w:t>
      </w:r>
      <w:proofErr w:type="spellEnd"/>
      <w:r w:rsidRPr="00255BEB">
        <w:t xml:space="preserve"> people imposing norms that resemble telling what the model minority should do where</w:t>
      </w:r>
      <w:r w:rsidRPr="00255BEB">
        <w:tab/>
        <w:t xml:space="preserve"> our resistance strategies our always criticized by </w:t>
      </w:r>
      <w:proofErr w:type="spellStart"/>
      <w:r w:rsidRPr="00255BEB">
        <w:t>nonasian</w:t>
      </w:r>
      <w:proofErr w:type="spellEnd"/>
      <w:r w:rsidRPr="00255BEB">
        <w:t xml:space="preserve"> people which concedes the model minority myth and causes violence</w:t>
      </w:r>
    </w:p>
    <w:p w14:paraId="4042DD1A" w14:textId="06177E4E" w:rsidR="00A83F29" w:rsidRDefault="007E514C" w:rsidP="00A83F29">
      <w:pPr>
        <w:pStyle w:val="Heading4"/>
      </w:pPr>
      <w:r>
        <w:t xml:space="preserve">H] </w:t>
      </w:r>
      <w:r w:rsidR="00A83F29" w:rsidRPr="003A04A5">
        <w:t xml:space="preserve">NC theory first </w:t>
      </w:r>
      <w:r w:rsidR="00A83F29">
        <w:t>–</w:t>
      </w:r>
      <w:r w:rsidR="00A83F29" w:rsidRPr="003A04A5">
        <w:t xml:space="preserve"> </w:t>
      </w:r>
      <w:r w:rsidR="00A83F29">
        <w:t xml:space="preserve">any abuse in the </w:t>
      </w:r>
      <w:proofErr w:type="spellStart"/>
      <w:r w:rsidR="00A83F29">
        <w:t>nc</w:t>
      </w:r>
      <w:proofErr w:type="spellEnd"/>
      <w:r w:rsidR="00A83F29">
        <w:t xml:space="preserve"> is predicate off the ac</w:t>
      </w:r>
    </w:p>
    <w:p w14:paraId="35E61E64" w14:textId="2C1862B1" w:rsidR="00B153D7" w:rsidRDefault="00B153D7" w:rsidP="00B153D7">
      <w:pPr>
        <w:pStyle w:val="Heading3"/>
      </w:pPr>
      <w:r>
        <w:t>2</w:t>
      </w:r>
    </w:p>
    <w:p w14:paraId="0EB48207" w14:textId="77777777" w:rsidR="00B153D7" w:rsidRPr="00CB22E6" w:rsidRDefault="00B153D7" w:rsidP="00B153D7">
      <w:pPr>
        <w:pStyle w:val="Heading4"/>
      </w:pPr>
      <w:proofErr w:type="spellStart"/>
      <w:r w:rsidRPr="00CB22E6">
        <w:t>Interp</w:t>
      </w:r>
      <w:proofErr w:type="spellEnd"/>
      <w:r w:rsidRPr="00CB22E6">
        <w:t>: Non-</w:t>
      </w:r>
      <w:r>
        <w:t>Asian</w:t>
      </w:r>
      <w:r w:rsidRPr="00CB22E6">
        <w:t xml:space="preserve"> debaters must not read new affirmatives against </w:t>
      </w:r>
      <w:proofErr w:type="spellStart"/>
      <w:r>
        <w:t>asian</w:t>
      </w:r>
      <w:proofErr w:type="spellEnd"/>
      <w:r w:rsidRPr="00CB22E6">
        <w:t xml:space="preserve"> debaters.</w:t>
      </w:r>
    </w:p>
    <w:p w14:paraId="3DED0974" w14:textId="77777777" w:rsidR="00B153D7" w:rsidRPr="00CB22E6" w:rsidRDefault="00B153D7" w:rsidP="00B153D7">
      <w:pPr>
        <w:pStyle w:val="Heading4"/>
      </w:pPr>
      <w:r w:rsidRPr="00CB22E6">
        <w:t>Violation: screenshots in doc</w:t>
      </w:r>
    </w:p>
    <w:p w14:paraId="499088D9" w14:textId="77777777" w:rsidR="00B153D7" w:rsidRPr="00CB22E6" w:rsidRDefault="00B153D7" w:rsidP="00B153D7">
      <w:pPr>
        <w:pStyle w:val="Heading4"/>
      </w:pPr>
      <w:r w:rsidRPr="00CB22E6">
        <w:t xml:space="preserve">You can’t defend new </w:t>
      </w:r>
      <w:proofErr w:type="spellStart"/>
      <w:r w:rsidRPr="00CB22E6">
        <w:t>affs</w:t>
      </w:r>
      <w:proofErr w:type="spellEnd"/>
      <w:r w:rsidRPr="00CB22E6">
        <w:t xml:space="preserve"> good, you must defend why </w:t>
      </w:r>
      <w:proofErr w:type="spellStart"/>
      <w:r w:rsidRPr="00CB22E6">
        <w:t>non-</w:t>
      </w:r>
      <w:r>
        <w:t>asian</w:t>
      </w:r>
      <w:proofErr w:type="spellEnd"/>
      <w:r w:rsidRPr="00CB22E6">
        <w:t xml:space="preserve"> debaters reading new </w:t>
      </w:r>
      <w:proofErr w:type="spellStart"/>
      <w:r w:rsidRPr="00CB22E6">
        <w:t>affs</w:t>
      </w:r>
      <w:proofErr w:type="spellEnd"/>
      <w:r w:rsidRPr="00CB22E6">
        <w:t xml:space="preserve"> against </w:t>
      </w:r>
      <w:proofErr w:type="spellStart"/>
      <w:r>
        <w:t>asian</w:t>
      </w:r>
      <w:proofErr w:type="spellEnd"/>
      <w:r w:rsidRPr="00CB22E6">
        <w:t xml:space="preserve"> debaters is good</w:t>
      </w:r>
    </w:p>
    <w:p w14:paraId="48DEC147" w14:textId="77777777" w:rsidR="00B153D7" w:rsidRPr="00CB22E6" w:rsidRDefault="00B153D7" w:rsidP="00B153D7">
      <w:pPr>
        <w:pStyle w:val="Heading4"/>
      </w:pPr>
      <w:r w:rsidRPr="00CB22E6">
        <w:t>Standards:</w:t>
      </w:r>
    </w:p>
    <w:p w14:paraId="24A98F78" w14:textId="77777777" w:rsidR="00B153D7" w:rsidRPr="00CB22E6" w:rsidRDefault="00B153D7" w:rsidP="00B153D7">
      <w:pPr>
        <w:pStyle w:val="Heading4"/>
      </w:pPr>
      <w:r>
        <w:t>A]</w:t>
      </w:r>
      <w:r w:rsidRPr="00CB22E6">
        <w:t xml:space="preserve"> White Subversion, it’s an attempt to survive against </w:t>
      </w:r>
      <w:proofErr w:type="spellStart"/>
      <w:r>
        <w:t>asian</w:t>
      </w:r>
      <w:r w:rsidRPr="00CB22E6">
        <w:t>ness</w:t>
      </w:r>
      <w:proofErr w:type="spellEnd"/>
      <w:r w:rsidRPr="00CB22E6">
        <w:t xml:space="preserve"> when </w:t>
      </w:r>
      <w:proofErr w:type="gramStart"/>
      <w:r w:rsidRPr="00CB22E6">
        <w:t>in reality it’s</w:t>
      </w:r>
      <w:proofErr w:type="gramEnd"/>
      <w:r w:rsidRPr="00CB22E6">
        <w:t xml:space="preserve"> </w:t>
      </w:r>
      <w:proofErr w:type="spellStart"/>
      <w:r>
        <w:t>Asian</w:t>
      </w:r>
      <w:r w:rsidRPr="00CB22E6">
        <w:t>ness</w:t>
      </w:r>
      <w:proofErr w:type="spellEnd"/>
      <w:r w:rsidRPr="00CB22E6">
        <w:t xml:space="preserve"> that’s always against the wall needing to survive, this strategy obfuscates anti-</w:t>
      </w:r>
      <w:proofErr w:type="spellStart"/>
      <w:r>
        <w:t>asian</w:t>
      </w:r>
      <w:r w:rsidRPr="00CB22E6">
        <w:t>ness</w:t>
      </w:r>
      <w:proofErr w:type="spellEnd"/>
    </w:p>
    <w:p w14:paraId="17F1BDCC" w14:textId="77777777" w:rsidR="00B153D7" w:rsidRPr="00CB22E6" w:rsidRDefault="00B153D7" w:rsidP="00B153D7">
      <w:pPr>
        <w:pStyle w:val="Heading4"/>
      </w:pPr>
      <w:r>
        <w:t>B]</w:t>
      </w:r>
      <w:r w:rsidRPr="00CB22E6">
        <w:t xml:space="preserve"> </w:t>
      </w:r>
      <w:r>
        <w:t>Asian</w:t>
      </w:r>
      <w:r w:rsidRPr="00CB22E6">
        <w:t xml:space="preserve"> fairness- </w:t>
      </w:r>
      <w:proofErr w:type="spellStart"/>
      <w:r w:rsidRPr="00CB22E6">
        <w:t>non-</w:t>
      </w:r>
      <w:r>
        <w:t>asian</w:t>
      </w:r>
      <w:proofErr w:type="spellEnd"/>
      <w:r w:rsidRPr="00CB22E6">
        <w:t xml:space="preserve"> people are already structurally ahead in the debate community, this means that competitive equity and openness is especially key. You get infinite prep time while I come into the round behind on substance just adding to the disadvantage, I am already at for being </w:t>
      </w:r>
      <w:proofErr w:type="spellStart"/>
      <w:r>
        <w:t>asian</w:t>
      </w:r>
      <w:proofErr w:type="spellEnd"/>
      <w:r w:rsidRPr="00CB22E6">
        <w:t>.</w:t>
      </w:r>
    </w:p>
    <w:p w14:paraId="300AEE5D" w14:textId="77777777" w:rsidR="00B153D7" w:rsidRPr="00CB22E6" w:rsidRDefault="00B153D7" w:rsidP="00B153D7">
      <w:pPr>
        <w:pStyle w:val="Heading4"/>
      </w:pPr>
      <w:r>
        <w:t>C]</w:t>
      </w:r>
      <w:r w:rsidRPr="00CB22E6">
        <w:t xml:space="preserve"> They plan and carry out their method and advocacy without </w:t>
      </w:r>
      <w:proofErr w:type="spellStart"/>
      <w:r>
        <w:t>Asains</w:t>
      </w:r>
      <w:proofErr w:type="spellEnd"/>
      <w:r w:rsidRPr="00CB22E6">
        <w:t xml:space="preserve">, denying solidarity on the resistant strategies’ pre-round proves their stance on fighting </w:t>
      </w:r>
      <w:proofErr w:type="spellStart"/>
      <w:r w:rsidRPr="00CB22E6">
        <w:t>anti</w:t>
      </w:r>
      <w:r>
        <w:t>asian</w:t>
      </w:r>
      <w:proofErr w:type="spellEnd"/>
      <w:r>
        <w:t xml:space="preserve"> violence</w:t>
      </w:r>
      <w:r w:rsidRPr="00CB22E6">
        <w:t xml:space="preserve"> and building solidarity</w:t>
      </w:r>
    </w:p>
    <w:p w14:paraId="3E8EFE09" w14:textId="45A560FA" w:rsidR="00B153D7" w:rsidRDefault="00B153D7" w:rsidP="00B153D7">
      <w:pPr>
        <w:pStyle w:val="Heading3"/>
      </w:pPr>
      <w:r>
        <w:t>3</w:t>
      </w:r>
    </w:p>
    <w:p w14:paraId="2795A661" w14:textId="77777777" w:rsidR="00B153D7" w:rsidRDefault="00B153D7" w:rsidP="00B153D7">
      <w:pPr>
        <w:pStyle w:val="Heading4"/>
      </w:pPr>
      <w:r>
        <w:rPr>
          <w:bCs/>
        </w:rPr>
        <w:t>Interpretation - Debaters</w:t>
      </w:r>
      <w:r w:rsidRPr="00DB229E">
        <w:t xml:space="preserve"> must </w:t>
      </w:r>
      <w:r>
        <w:t xml:space="preserve">read and mark Asian authors in all speech docs against Asian debaters. Violation – </w:t>
      </w:r>
      <w:r w:rsidRPr="002D4FFC">
        <w:rPr>
          <w:highlight w:val="green"/>
        </w:rPr>
        <w:t>[</w:t>
      </w:r>
      <w:proofErr w:type="spellStart"/>
      <w:r w:rsidRPr="002D4FFC">
        <w:rPr>
          <w:highlight w:val="green"/>
        </w:rPr>
        <w:t>extempt</w:t>
      </w:r>
      <w:proofErr w:type="spellEnd"/>
      <w:r w:rsidRPr="002D4FFC">
        <w:rPr>
          <w:highlight w:val="green"/>
        </w:rPr>
        <w:t>]</w:t>
      </w:r>
    </w:p>
    <w:p w14:paraId="331C901C" w14:textId="77777777" w:rsidR="00B153D7" w:rsidRPr="00DB229E" w:rsidRDefault="00B153D7" w:rsidP="00B153D7">
      <w:pPr>
        <w:pStyle w:val="Heading4"/>
      </w:pPr>
      <w:r>
        <w:t>A</w:t>
      </w:r>
      <w:r w:rsidRPr="00DB229E">
        <w:t xml:space="preserve">] </w:t>
      </w:r>
      <w:proofErr w:type="gramStart"/>
      <w:r w:rsidRPr="00DB229E">
        <w:t>Diversity:</w:t>
      </w:r>
      <w:proofErr w:type="gramEnd"/>
      <w:r w:rsidRPr="00DB229E">
        <w:t xml:space="preserve"> allows for a model of debate with integrative experiences with multiple author perspectives</w:t>
      </w:r>
    </w:p>
    <w:p w14:paraId="69D156D7" w14:textId="77777777" w:rsidR="00B153D7" w:rsidRPr="00DB229E" w:rsidRDefault="00B153D7" w:rsidP="00B153D7">
      <w:pPr>
        <w:pStyle w:val="Heading4"/>
      </w:pPr>
      <w:r>
        <w:t>B</w:t>
      </w:r>
      <w:r w:rsidRPr="00DB229E">
        <w:t xml:space="preserve">] Truth testing; We’re a better model of debate </w:t>
      </w:r>
      <w:proofErr w:type="gramStart"/>
      <w:r w:rsidRPr="00DB229E">
        <w:t>were</w:t>
      </w:r>
      <w:proofErr w:type="gramEnd"/>
      <w:r w:rsidRPr="00DB229E">
        <w:t xml:space="preserve"> </w:t>
      </w:r>
      <w:r>
        <w:t>Asian</w:t>
      </w:r>
      <w:r w:rsidRPr="00DB229E">
        <w:t xml:space="preserve"> </w:t>
      </w:r>
      <w:r>
        <w:t xml:space="preserve">people </w:t>
      </w:r>
      <w:r w:rsidRPr="00DB229E">
        <w:t xml:space="preserve">could engage in rounds </w:t>
      </w:r>
      <w:proofErr w:type="spellStart"/>
      <w:r w:rsidRPr="00DB229E">
        <w:t>bc</w:t>
      </w:r>
      <w:proofErr w:type="spellEnd"/>
      <w:r w:rsidRPr="00DB229E">
        <w:t xml:space="preserve"> they’re debating other authors that understand their perspective and detail it</w:t>
      </w:r>
    </w:p>
    <w:p w14:paraId="748623EB" w14:textId="786677C5" w:rsidR="00B153D7" w:rsidRPr="00B153D7" w:rsidRDefault="00B153D7" w:rsidP="00B153D7">
      <w:pPr>
        <w:pStyle w:val="Heading4"/>
      </w:pPr>
      <w:r>
        <w:t>C</w:t>
      </w:r>
      <w:r w:rsidRPr="00DB229E">
        <w:t xml:space="preserve">] </w:t>
      </w:r>
      <w:r>
        <w:t>Citational Politics: Citing authors means their works get shared and becomes more popular which brings recognition to the violence they mention.</w:t>
      </w:r>
    </w:p>
    <w:p w14:paraId="602901C4" w14:textId="6FFA11A1" w:rsidR="00A83F29" w:rsidRPr="003A04A5" w:rsidRDefault="003C0F44" w:rsidP="00A83F29">
      <w:pPr>
        <w:pStyle w:val="Heading3"/>
      </w:pPr>
      <w:r>
        <w:t>4</w:t>
      </w:r>
    </w:p>
    <w:p w14:paraId="20359572" w14:textId="77777777" w:rsidR="00A83F29" w:rsidRPr="003A04A5" w:rsidRDefault="00A83F29" w:rsidP="00A83F29">
      <w:pPr>
        <w:pStyle w:val="Heading4"/>
        <w:rPr>
          <w:rFonts w:asciiTheme="minorHAnsi" w:hAnsiTheme="minorHAnsi" w:cstheme="minorHAnsi"/>
        </w:rPr>
      </w:pPr>
      <w:r w:rsidRPr="003A04A5">
        <w:rPr>
          <w:rFonts w:asciiTheme="minorHAnsi" w:hAnsiTheme="minorHAnsi" w:cstheme="minorHAnsi"/>
        </w:rPr>
        <w:t>Asian American subject-formation is defined by a status of incomplete assimilation – an epistemic violence in which the racial signification homogenizes the body at a metaphysical level. And yet, something is missing… a haunting – if you will. A feeling of melancholy created by ontological gap between the real and the symbolic that could never be bridged. We are reduced to whatever stereotype thrown at us entails and our identities act to justify all social structures. That means only our theory of power can explain yours.</w:t>
      </w:r>
    </w:p>
    <w:p w14:paraId="42B2F6B4" w14:textId="77777777" w:rsidR="00A83F29" w:rsidRPr="003A04A5" w:rsidRDefault="00A83F29" w:rsidP="00A83F29">
      <w:pPr>
        <w:rPr>
          <w:rFonts w:asciiTheme="minorHAnsi" w:hAnsiTheme="minorHAnsi" w:cstheme="minorHAnsi"/>
        </w:rPr>
      </w:pPr>
      <w:r w:rsidRPr="003A04A5">
        <w:rPr>
          <w:rStyle w:val="Style13ptBold"/>
          <w:rFonts w:asciiTheme="minorHAnsi" w:hAnsiTheme="minorHAnsi" w:cstheme="minorHAnsi"/>
        </w:rPr>
        <w:t>Kim 1 [Asian]</w:t>
      </w:r>
      <w:r w:rsidRPr="003A04A5">
        <w:rPr>
          <w:rFonts w:asciiTheme="minorHAnsi" w:hAnsiTheme="minorHAnsi" w:cstheme="minorHAnsi"/>
        </w:rPr>
        <w:t xml:space="preserve"> (Chang-</w:t>
      </w:r>
      <w:proofErr w:type="spellStart"/>
      <w:r w:rsidRPr="003A04A5">
        <w:rPr>
          <w:rFonts w:asciiTheme="minorHAnsi" w:hAnsiTheme="minorHAnsi" w:cstheme="minorHAnsi"/>
        </w:rPr>
        <w:t>Hee</w:t>
      </w:r>
      <w:proofErr w:type="spellEnd"/>
      <w:r w:rsidRPr="003A04A5">
        <w:rPr>
          <w:rFonts w:asciiTheme="minorHAnsi" w:hAnsiTheme="minorHAnsi" w:cstheme="minorHAnsi"/>
        </w:rPr>
        <w:t xml:space="preserve"> Kim, The Fantasy of Asian America: Identity, Ideology, and Desire) 2009 </w:t>
      </w:r>
      <w:proofErr w:type="spellStart"/>
      <w:r w:rsidRPr="003A04A5">
        <w:rPr>
          <w:rFonts w:asciiTheme="minorHAnsi" w:hAnsiTheme="minorHAnsi" w:cstheme="minorHAnsi"/>
        </w:rPr>
        <w:t>klmd</w:t>
      </w:r>
      <w:proofErr w:type="spellEnd"/>
      <w:r w:rsidRPr="003A04A5">
        <w:rPr>
          <w:rFonts w:asciiTheme="minorHAnsi" w:hAnsiTheme="minorHAnsi" w:cstheme="minorHAnsi"/>
        </w:rPr>
        <w:t xml:space="preserve"> recut/tagged </w:t>
      </w:r>
      <w:proofErr w:type="spellStart"/>
      <w:r w:rsidRPr="003A04A5">
        <w:rPr>
          <w:rFonts w:asciiTheme="minorHAnsi" w:hAnsiTheme="minorHAnsi" w:cstheme="minorHAnsi"/>
        </w:rPr>
        <w:t>Nato</w:t>
      </w:r>
      <w:proofErr w:type="spellEnd"/>
    </w:p>
    <w:p w14:paraId="66AF2B62" w14:textId="77777777" w:rsidR="00A83F29" w:rsidRPr="003A04A5" w:rsidRDefault="00A83F29" w:rsidP="00A83F29">
      <w:pPr>
        <w:rPr>
          <w:rFonts w:asciiTheme="minorHAnsi" w:hAnsiTheme="minorHAnsi" w:cstheme="minorHAnsi"/>
          <w:b/>
          <w:u w:val="single"/>
        </w:rPr>
      </w:pPr>
      <w:r w:rsidRPr="003A04A5">
        <w:rPr>
          <w:rFonts w:asciiTheme="minorHAnsi" w:hAnsiTheme="minorHAnsi" w:cstheme="minorHAnsi"/>
          <w:sz w:val="16"/>
        </w:rPr>
        <w:t xml:space="preserve">Fantasy of </w:t>
      </w:r>
      <w:r w:rsidRPr="003A04A5">
        <w:rPr>
          <w:rStyle w:val="StyleUnderline"/>
          <w:rFonts w:asciiTheme="minorHAnsi" w:hAnsiTheme="minorHAnsi" w:cstheme="minorHAnsi"/>
        </w:rPr>
        <w:t>Asian American Identity The question of how Asian Americans are perceived as ‘permanent aliens’ in the U.S. is a common topic in Asian American studies</w:t>
      </w:r>
      <w:r w:rsidRPr="003A04A5">
        <w:rPr>
          <w:rFonts w:asciiTheme="minorHAnsi" w:hAnsiTheme="minorHAnsi" w:cstheme="minorHAnsi"/>
          <w:sz w:val="16"/>
        </w:rPr>
        <w:t>. Frank H. Wu states that “</w:t>
      </w:r>
      <w:r w:rsidRPr="002D4FFC">
        <w:rPr>
          <w:rStyle w:val="StyleUnderline"/>
          <w:rFonts w:asciiTheme="minorHAnsi" w:hAnsiTheme="minorHAnsi" w:cstheme="minorHAnsi"/>
          <w:highlight w:val="green"/>
        </w:rPr>
        <w:t>where are you from</w:t>
      </w:r>
      <w:r w:rsidRPr="003A04A5">
        <w:rPr>
          <w:rStyle w:val="StyleUnderline"/>
          <w:rFonts w:asciiTheme="minorHAnsi" w:hAnsiTheme="minorHAnsi" w:cstheme="minorHAnsi"/>
        </w:rPr>
        <w:t xml:space="preserve">” is a question anyone with an </w:t>
      </w:r>
      <w:r w:rsidRPr="002D4FFC">
        <w:rPr>
          <w:rStyle w:val="StyleUnderline"/>
          <w:rFonts w:asciiTheme="minorHAnsi" w:hAnsiTheme="minorHAnsi" w:cstheme="minorHAnsi"/>
          <w:highlight w:val="green"/>
        </w:rPr>
        <w:t>Asian</w:t>
      </w:r>
      <w:r w:rsidRPr="003A04A5">
        <w:rPr>
          <w:rStyle w:val="StyleUnderline"/>
          <w:rFonts w:asciiTheme="minorHAnsi" w:hAnsiTheme="minorHAnsi" w:cstheme="minorHAnsi"/>
        </w:rPr>
        <w:t xml:space="preserve"> face is </w:t>
      </w:r>
      <w:r w:rsidRPr="002D4FFC">
        <w:rPr>
          <w:rStyle w:val="StyleUnderline"/>
          <w:rFonts w:asciiTheme="minorHAnsi" w:hAnsiTheme="minorHAnsi" w:cstheme="minorHAnsi"/>
          <w:highlight w:val="green"/>
        </w:rPr>
        <w:t>continuously asked</w:t>
      </w:r>
      <w:r w:rsidRPr="003A04A5">
        <w:rPr>
          <w:rStyle w:val="StyleUnderline"/>
          <w:rFonts w:asciiTheme="minorHAnsi" w:hAnsiTheme="minorHAnsi" w:cstheme="minorHAnsi"/>
        </w:rPr>
        <w:t xml:space="preserve"> in the U.S. In his essay “Where Are You Really From,” he mentions that </w:t>
      </w:r>
      <w:r w:rsidRPr="002D4FFC">
        <w:rPr>
          <w:rStyle w:val="StyleUnderline"/>
          <w:rFonts w:asciiTheme="minorHAnsi" w:hAnsiTheme="minorHAnsi" w:cstheme="minorHAnsi"/>
          <w:highlight w:val="green"/>
        </w:rPr>
        <w:t>Asian Americans’</w:t>
      </w:r>
      <w:r w:rsidRPr="003A04A5">
        <w:rPr>
          <w:rStyle w:val="StyleUnderline"/>
          <w:rFonts w:asciiTheme="minorHAnsi" w:hAnsiTheme="minorHAnsi" w:cstheme="minorHAnsi"/>
        </w:rPr>
        <w:t xml:space="preserve"> being mistaken for a foreigner has become their routine experience to the extent that they </w:t>
      </w:r>
      <w:r w:rsidRPr="002D4FFC">
        <w:rPr>
          <w:rStyle w:val="StyleUnderline"/>
          <w:rFonts w:asciiTheme="minorHAnsi" w:hAnsiTheme="minorHAnsi" w:cstheme="minorHAnsi"/>
          <w:highlight w:val="green"/>
        </w:rPr>
        <w:t>cannot be a real American</w:t>
      </w:r>
      <w:r w:rsidRPr="003A04A5">
        <w:rPr>
          <w:rFonts w:asciiTheme="minorHAnsi" w:hAnsiTheme="minorHAnsi" w:cstheme="minorHAnsi"/>
          <w:sz w:val="16"/>
        </w:rPr>
        <w:t xml:space="preserve">. </w:t>
      </w:r>
      <w:r w:rsidRPr="003A04A5">
        <w:rPr>
          <w:rStyle w:val="StyleUnderline"/>
          <w:rFonts w:asciiTheme="minorHAnsi" w:hAnsiTheme="minorHAnsi" w:cstheme="minorHAnsi"/>
        </w:rPr>
        <w:t>In everyday life in the United States,</w:t>
      </w:r>
      <w:r w:rsidRPr="003A04A5">
        <w:rPr>
          <w:rFonts w:asciiTheme="minorHAnsi" w:hAnsiTheme="minorHAnsi" w:cstheme="minorHAnsi"/>
          <w:sz w:val="16"/>
        </w:rPr>
        <w:t xml:space="preserve"> such awkward situations happen casually and regularly, and </w:t>
      </w:r>
      <w:r w:rsidRPr="003A04A5">
        <w:rPr>
          <w:rStyle w:val="StyleUnderline"/>
          <w:rFonts w:asciiTheme="minorHAnsi" w:hAnsiTheme="minorHAnsi" w:cstheme="minorHAnsi"/>
        </w:rPr>
        <w:t xml:space="preserve">affect Asians and Asian Americans deeply, </w:t>
      </w:r>
      <w:r w:rsidRPr="002D4FFC">
        <w:rPr>
          <w:rStyle w:val="Emphasis"/>
          <w:rFonts w:asciiTheme="minorHAnsi" w:hAnsiTheme="minorHAnsi" w:cstheme="minorHAnsi"/>
          <w:highlight w:val="green"/>
        </w:rPr>
        <w:t>placing</w:t>
      </w:r>
      <w:r w:rsidRPr="003A04A5">
        <w:rPr>
          <w:rStyle w:val="Emphasis"/>
          <w:rFonts w:asciiTheme="minorHAnsi" w:hAnsiTheme="minorHAnsi" w:cstheme="minorHAnsi"/>
        </w:rPr>
        <w:t xml:space="preserve"> them in </w:t>
      </w:r>
      <w:r w:rsidRPr="002D4FFC">
        <w:rPr>
          <w:rStyle w:val="Emphasis"/>
          <w:rFonts w:asciiTheme="minorHAnsi" w:hAnsiTheme="minorHAnsi" w:cstheme="minorHAnsi"/>
          <w:highlight w:val="green"/>
        </w:rPr>
        <w:t>the status of</w:t>
      </w:r>
      <w:r w:rsidRPr="003A04A5">
        <w:rPr>
          <w:rStyle w:val="Emphasis"/>
          <w:rFonts w:asciiTheme="minorHAnsi" w:hAnsiTheme="minorHAnsi" w:cstheme="minorHAnsi"/>
        </w:rPr>
        <w:t xml:space="preserve"> permanent, yet </w:t>
      </w:r>
      <w:r w:rsidRPr="002D4FFC">
        <w:rPr>
          <w:rStyle w:val="Emphasis"/>
          <w:rFonts w:asciiTheme="minorHAnsi" w:hAnsiTheme="minorHAnsi" w:cstheme="minorHAnsi"/>
          <w:highlight w:val="green"/>
        </w:rPr>
        <w:t>never complete assimilation</w:t>
      </w:r>
      <w:r w:rsidRPr="003A04A5">
        <w:rPr>
          <w:rFonts w:asciiTheme="minorHAnsi" w:hAnsiTheme="minorHAnsi" w:cstheme="minorHAnsi"/>
          <w:sz w:val="16"/>
        </w:rPr>
        <w:t xml:space="preserve">. Due to the popular circulation of knowledge informed by </w:t>
      </w:r>
      <w:r w:rsidRPr="003A04A5">
        <w:rPr>
          <w:rStyle w:val="StyleUnderline"/>
          <w:rFonts w:asciiTheme="minorHAnsi" w:hAnsiTheme="minorHAnsi" w:cstheme="minorHAnsi"/>
        </w:rPr>
        <w:t>postcolonial studies in academia, the misrecognition of the Other has become a constant point of reference to support oppositional positions of “minoritized” in opposition to so-called epistemic violence9; our identities are constituted, exchanged, and recognized by the hegemonic social order justifying the legitimacy of existing arbitrary social structures. Given how the cognitive knowledge of ‘who we are’ is predetermined, we are subject to the pre-existing system</w:t>
      </w:r>
      <w:r w:rsidRPr="003A04A5">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3A04A5">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2D4FFC">
        <w:rPr>
          <w:rStyle w:val="StyleUnderline"/>
          <w:rFonts w:asciiTheme="minorHAnsi" w:hAnsiTheme="minorHAnsi" w:cstheme="minorHAnsi"/>
          <w:highlight w:val="green"/>
        </w:rPr>
        <w:t>recognition of</w:t>
      </w:r>
      <w:r w:rsidRPr="003A04A5">
        <w:rPr>
          <w:rStyle w:val="StyleUnderline"/>
          <w:rFonts w:asciiTheme="minorHAnsi" w:hAnsiTheme="minorHAnsi" w:cstheme="minorHAnsi"/>
        </w:rPr>
        <w:t xml:space="preserve"> ones’ </w:t>
      </w:r>
      <w:r w:rsidRPr="002D4FFC">
        <w:rPr>
          <w:rStyle w:val="StyleUnderline"/>
          <w:rFonts w:asciiTheme="minorHAnsi" w:hAnsiTheme="minorHAnsi" w:cstheme="minorHAnsi"/>
          <w:highlight w:val="green"/>
        </w:rPr>
        <w:t>identity</w:t>
      </w:r>
      <w:r w:rsidRPr="003A04A5">
        <w:rPr>
          <w:rStyle w:val="StyleUnderline"/>
          <w:rFonts w:asciiTheme="minorHAnsi" w:hAnsiTheme="minorHAnsi" w:cstheme="minorHAnsi"/>
        </w:rPr>
        <w:t xml:space="preserve"> </w:t>
      </w:r>
      <w:r w:rsidRPr="002D4FFC">
        <w:rPr>
          <w:rStyle w:val="StyleUnderline"/>
          <w:rFonts w:asciiTheme="minorHAnsi" w:hAnsiTheme="minorHAnsi" w:cstheme="minorHAnsi"/>
          <w:highlight w:val="green"/>
        </w:rPr>
        <w:t>as Asian</w:t>
      </w:r>
      <w:r w:rsidRPr="003A04A5">
        <w:rPr>
          <w:rStyle w:val="StyleUnderline"/>
          <w:rFonts w:asciiTheme="minorHAnsi" w:hAnsiTheme="minorHAnsi" w:cstheme="minorHAnsi"/>
        </w:rPr>
        <w:t xml:space="preserve">, for instance, </w:t>
      </w:r>
      <w:r w:rsidRPr="002D4FFC">
        <w:rPr>
          <w:rStyle w:val="StyleUnderline"/>
          <w:rFonts w:asciiTheme="minorHAnsi" w:hAnsiTheme="minorHAnsi" w:cstheme="minorHAnsi"/>
          <w:highlight w:val="green"/>
        </w:rPr>
        <w:t>takes place when</w:t>
      </w:r>
      <w:r w:rsidRPr="003A04A5">
        <w:rPr>
          <w:rStyle w:val="StyleUnderline"/>
          <w:rFonts w:asciiTheme="minorHAnsi" w:hAnsiTheme="minorHAnsi" w:cstheme="minorHAnsi"/>
        </w:rPr>
        <w:t xml:space="preserve"> the </w:t>
      </w:r>
      <w:r w:rsidRPr="002D4FFC">
        <w:rPr>
          <w:rStyle w:val="StyleUnderline"/>
          <w:rFonts w:asciiTheme="minorHAnsi" w:hAnsiTheme="minorHAnsi" w:cstheme="minorHAnsi"/>
          <w:highlight w:val="green"/>
        </w:rPr>
        <w:t>public</w:t>
      </w:r>
      <w:r w:rsidRPr="003A04A5">
        <w:rPr>
          <w:rStyle w:val="StyleUnderline"/>
          <w:rFonts w:asciiTheme="minorHAnsi" w:hAnsiTheme="minorHAnsi" w:cstheme="minorHAnsi"/>
        </w:rPr>
        <w:t xml:space="preserve"> eye </w:t>
      </w:r>
      <w:r w:rsidRPr="002D4FFC">
        <w:rPr>
          <w:rStyle w:val="StyleUnderline"/>
          <w:rFonts w:asciiTheme="minorHAnsi" w:hAnsiTheme="minorHAnsi" w:cstheme="minorHAnsi"/>
          <w:highlight w:val="green"/>
        </w:rPr>
        <w:t>sees something in them that does not</w:t>
      </w:r>
      <w:r w:rsidRPr="003A04A5">
        <w:rPr>
          <w:rStyle w:val="StyleUnderline"/>
          <w:rFonts w:asciiTheme="minorHAnsi" w:hAnsiTheme="minorHAnsi" w:cstheme="minorHAnsi"/>
        </w:rPr>
        <w:t xml:space="preserve"> fully </w:t>
      </w:r>
      <w:r w:rsidRPr="002D4FFC">
        <w:rPr>
          <w:rStyle w:val="StyleUnderline"/>
          <w:rFonts w:asciiTheme="minorHAnsi" w:hAnsiTheme="minorHAnsi" w:cstheme="minorHAnsi"/>
          <w:highlight w:val="green"/>
        </w:rPr>
        <w:t>belong to them</w:t>
      </w:r>
      <w:r w:rsidRPr="003A04A5">
        <w:rPr>
          <w:rStyle w:val="StyleUnderline"/>
          <w:rFonts w:asciiTheme="minorHAnsi" w:hAnsiTheme="minorHAnsi" w:cstheme="minorHAnsi"/>
        </w:rPr>
        <w:t xml:space="preserve">. It ascribes to their being a kind of fantasy that makes them “typical” Asians in terms of racial identification. Parts of their </w:t>
      </w:r>
      <w:r w:rsidRPr="002D4FFC">
        <w:rPr>
          <w:rStyle w:val="StyleUnderline"/>
          <w:rFonts w:asciiTheme="minorHAnsi" w:hAnsiTheme="minorHAnsi" w:cstheme="minorHAnsi"/>
          <w:highlight w:val="green"/>
        </w:rPr>
        <w:t>bodily appearances</w:t>
      </w:r>
      <w:r w:rsidRPr="003A04A5">
        <w:rPr>
          <w:rStyle w:val="StyleUnderline"/>
          <w:rFonts w:asciiTheme="minorHAnsi" w:hAnsiTheme="minorHAnsi" w:cstheme="minorHAnsi"/>
        </w:rPr>
        <w:t xml:space="preserve"> become determinants of their racial identity, functioning as an abstract</w:t>
      </w:r>
      <w:r w:rsidRPr="003A04A5">
        <w:rPr>
          <w:rFonts w:asciiTheme="minorHAnsi" w:hAnsiTheme="minorHAnsi" w:cstheme="minorHAnsi"/>
          <w:sz w:val="16"/>
        </w:rPr>
        <w:t xml:space="preserve"> </w:t>
      </w:r>
      <w:r w:rsidRPr="003A04A5">
        <w:rPr>
          <w:rStyle w:val="StyleUnderline"/>
          <w:rFonts w:asciiTheme="minorHAnsi" w:hAnsiTheme="minorHAnsi" w:cstheme="minorHAnsi"/>
        </w:rPr>
        <w:t xml:space="preserve">sign that automatically </w:t>
      </w:r>
      <w:r w:rsidRPr="002D4FFC">
        <w:rPr>
          <w:rStyle w:val="StyleUnderline"/>
          <w:rFonts w:asciiTheme="minorHAnsi" w:hAnsiTheme="minorHAnsi" w:cstheme="minorHAnsi"/>
          <w:highlight w:val="green"/>
        </w:rPr>
        <w:t>refers to</w:t>
      </w:r>
      <w:r w:rsidRPr="003A04A5">
        <w:rPr>
          <w:rStyle w:val="StyleUnderline"/>
          <w:rFonts w:asciiTheme="minorHAnsi" w:hAnsiTheme="minorHAnsi" w:cstheme="minorHAnsi"/>
        </w:rPr>
        <w:t xml:space="preserve"> some </w:t>
      </w:r>
      <w:r w:rsidRPr="002D4FFC">
        <w:rPr>
          <w:rStyle w:val="StyleUnderline"/>
          <w:rFonts w:asciiTheme="minorHAnsi" w:hAnsiTheme="minorHAnsi" w:cstheme="minorHAnsi"/>
          <w:highlight w:val="green"/>
        </w:rPr>
        <w:t>concept of “Asian,” and their ontological being has</w:t>
      </w:r>
      <w:r w:rsidRPr="003A04A5">
        <w:rPr>
          <w:rStyle w:val="StyleUnderline"/>
          <w:rFonts w:asciiTheme="minorHAnsi" w:hAnsiTheme="minorHAnsi" w:cstheme="minorHAnsi"/>
        </w:rPr>
        <w:t xml:space="preserve"> its </w:t>
      </w:r>
      <w:r w:rsidRPr="002D4FFC">
        <w:rPr>
          <w:rStyle w:val="StyleUnderline"/>
          <w:rFonts w:asciiTheme="minorHAnsi" w:hAnsiTheme="minorHAnsi" w:cstheme="minorHAnsi"/>
          <w:highlight w:val="green"/>
        </w:rPr>
        <w:t>meaning only in relation to the conceptualized.</w:t>
      </w:r>
      <w:r w:rsidRPr="003A04A5">
        <w:rPr>
          <w:rStyle w:val="StyleUnderline"/>
          <w:rFonts w:asciiTheme="minorHAnsi" w:hAnsiTheme="minorHAnsi" w:cstheme="minorHAnsi"/>
        </w:rPr>
        <w:t xml:space="preserve"> Their </w:t>
      </w:r>
      <w:r w:rsidRPr="002D4FFC">
        <w:rPr>
          <w:rStyle w:val="StyleUnderline"/>
          <w:rFonts w:asciiTheme="minorHAnsi" w:hAnsiTheme="minorHAnsi" w:cstheme="minorHAnsi"/>
          <w:highlight w:val="green"/>
        </w:rPr>
        <w:t>subjectivity</w:t>
      </w:r>
      <w:r w:rsidRPr="003A04A5">
        <w:rPr>
          <w:rStyle w:val="StyleUnderline"/>
          <w:rFonts w:asciiTheme="minorHAnsi" w:hAnsiTheme="minorHAnsi" w:cstheme="minorHAnsi"/>
        </w:rPr>
        <w:t xml:space="preserve"> thus </w:t>
      </w:r>
      <w:r w:rsidRPr="002D4FFC">
        <w:rPr>
          <w:rStyle w:val="StyleUnderline"/>
          <w:rFonts w:asciiTheme="minorHAnsi" w:hAnsiTheme="minorHAnsi" w:cstheme="minorHAnsi"/>
          <w:highlight w:val="green"/>
        </w:rPr>
        <w:t>becomes regulated by</w:t>
      </w:r>
      <w:r w:rsidRPr="003A04A5">
        <w:rPr>
          <w:rStyle w:val="StyleUnderline"/>
          <w:rFonts w:asciiTheme="minorHAnsi" w:hAnsiTheme="minorHAnsi" w:cstheme="minorHAnsi"/>
        </w:rPr>
        <w:t xml:space="preserve">, and subject to, </w:t>
      </w:r>
      <w:r w:rsidRPr="002D4FFC">
        <w:rPr>
          <w:rStyle w:val="StyleUnderline"/>
          <w:rFonts w:asciiTheme="minorHAnsi" w:hAnsiTheme="minorHAnsi" w:cstheme="minorHAnsi"/>
          <w:highlight w:val="green"/>
        </w:rPr>
        <w:t>the</w:t>
      </w:r>
      <w:r w:rsidRPr="003A04A5">
        <w:rPr>
          <w:rStyle w:val="StyleUnderline"/>
          <w:rFonts w:asciiTheme="minorHAnsi" w:hAnsiTheme="minorHAnsi" w:cstheme="minorHAnsi"/>
        </w:rPr>
        <w:t xml:space="preserve"> </w:t>
      </w:r>
      <w:proofErr w:type="spellStart"/>
      <w:r w:rsidRPr="003A04A5">
        <w:rPr>
          <w:rStyle w:val="StyleUnderline"/>
          <w:rFonts w:asciiTheme="minorHAnsi" w:hAnsiTheme="minorHAnsi" w:cstheme="minorHAnsi"/>
        </w:rPr>
        <w:t>pre established</w:t>
      </w:r>
      <w:proofErr w:type="spellEnd"/>
      <w:r w:rsidRPr="003A04A5">
        <w:rPr>
          <w:rStyle w:val="StyleUnderline"/>
          <w:rFonts w:asciiTheme="minorHAnsi" w:hAnsiTheme="minorHAnsi" w:cstheme="minorHAnsi"/>
        </w:rPr>
        <w:t xml:space="preserve"> </w:t>
      </w:r>
      <w:r w:rsidRPr="002D4FFC">
        <w:rPr>
          <w:rStyle w:val="StyleUnderline"/>
          <w:rFonts w:asciiTheme="minorHAnsi" w:hAnsiTheme="minorHAnsi" w:cstheme="minorHAnsi"/>
          <w:highlight w:val="green"/>
        </w:rPr>
        <w:t>system</w:t>
      </w:r>
      <w:r w:rsidRPr="003A04A5">
        <w:rPr>
          <w:rStyle w:val="StyleUnderline"/>
          <w:rFonts w:asciiTheme="minorHAnsi" w:hAnsiTheme="minorHAnsi" w:cstheme="minorHAnsi"/>
        </w:rPr>
        <w:t xml:space="preserve"> of racial identification insofar as it certifies “who they are.”</w:t>
      </w:r>
      <w:r w:rsidRPr="003A04A5">
        <w:rPr>
          <w:rFonts w:asciiTheme="minorHAnsi" w:hAnsiTheme="minorHAnsi" w:cstheme="minorHAnsi"/>
          <w:sz w:val="16"/>
        </w:rPr>
        <w:t xml:space="preserve"> It refers to the way in which any Asian American happens to be recognized as Charlie Chan. </w:t>
      </w:r>
      <w:r w:rsidRPr="003A04A5">
        <w:rPr>
          <w:rStyle w:val="StyleUnderline"/>
          <w:rFonts w:asciiTheme="minorHAnsi" w:hAnsiTheme="minorHAnsi" w:cstheme="minorHAnsi"/>
        </w:rPr>
        <w:t>“Who they are,”</w:t>
      </w:r>
      <w:r w:rsidRPr="003A04A5">
        <w:rPr>
          <w:rFonts w:asciiTheme="minorHAnsi" w:hAnsiTheme="minorHAnsi" w:cstheme="minorHAnsi"/>
          <w:sz w:val="16"/>
        </w:rPr>
        <w:t xml:space="preserve"> in this sense, </w:t>
      </w:r>
      <w:r w:rsidRPr="003A04A5">
        <w:rPr>
          <w:rStyle w:val="StyleUnderline"/>
          <w:rFonts w:asciiTheme="minorHAnsi" w:hAnsiTheme="minorHAnsi" w:cstheme="minorHAnsi"/>
        </w:rPr>
        <w:t>indicates,</w:t>
      </w:r>
      <w:r w:rsidRPr="003A04A5">
        <w:rPr>
          <w:rFonts w:asciiTheme="minorHAnsi" w:hAnsiTheme="minorHAnsi" w:cstheme="minorHAnsi"/>
          <w:sz w:val="16"/>
        </w:rPr>
        <w:t xml:space="preserve"> as Louis Althusser might put it, </w:t>
      </w:r>
      <w:r w:rsidRPr="003A04A5">
        <w:rPr>
          <w:rStyle w:val="StyleUnderline"/>
          <w:rFonts w:asciiTheme="minorHAnsi" w:hAnsiTheme="minorHAnsi" w:cstheme="minorHAnsi"/>
        </w:rPr>
        <w:t>an ideological subject that the contingent and arbitrary rule of social agreements, however biased, constitutes</w:t>
      </w:r>
      <w:r w:rsidRPr="003A04A5">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proofErr w:type="gramStart"/>
      <w:r w:rsidRPr="003A04A5">
        <w:rPr>
          <w:rStyle w:val="StyleUnderline"/>
          <w:rFonts w:asciiTheme="minorHAnsi" w:hAnsiTheme="minorHAnsi" w:cstheme="minorHAnsi"/>
        </w:rPr>
        <w:t>particular parts</w:t>
      </w:r>
      <w:proofErr w:type="gramEnd"/>
      <w:r w:rsidRPr="003A04A5">
        <w:rPr>
          <w:rStyle w:val="StyleUnderline"/>
          <w:rFonts w:asciiTheme="minorHAnsi" w:hAnsiTheme="minorHAnsi" w:cstheme="minorHAnsi"/>
        </w:rPr>
        <w:t xml:space="preserve"> of “what they are made of”—hair color, the shape of eyes, facial features—become the universal referent of “who they are.”</w:t>
      </w:r>
      <w:r w:rsidRPr="003A04A5">
        <w:rPr>
          <w:rFonts w:asciiTheme="minorHAnsi" w:hAnsiTheme="minorHAnsi" w:cstheme="minorHAnsi"/>
          <w:sz w:val="16"/>
        </w:rPr>
        <w:t xml:space="preserve"> They not only </w:t>
      </w:r>
      <w:r w:rsidRPr="003A04A5">
        <w:rPr>
          <w:rStyle w:val="StyleUnderline"/>
          <w:rFonts w:asciiTheme="minorHAnsi" w:hAnsiTheme="minorHAnsi" w:cstheme="minorHAnsi"/>
        </w:rPr>
        <w:t>represent but also substitute for the imagined totality of their ontological being</w:t>
      </w:r>
      <w:r w:rsidRPr="003A04A5">
        <w:rPr>
          <w:rFonts w:asciiTheme="minorHAnsi" w:hAnsiTheme="minorHAnsi" w:cstheme="minorHAnsi"/>
          <w:sz w:val="16"/>
        </w:rPr>
        <w:t xml:space="preserve">. In other words, </w:t>
      </w:r>
      <w:r w:rsidRPr="003A04A5">
        <w:rPr>
          <w:rStyle w:val="StyleUnderline"/>
          <w:rFonts w:asciiTheme="minorHAnsi" w:hAnsiTheme="minorHAnsi" w:cstheme="minorHAnsi"/>
        </w:rPr>
        <w:t xml:space="preserve">their </w:t>
      </w:r>
      <w:proofErr w:type="spellStart"/>
      <w:r w:rsidRPr="003A04A5">
        <w:rPr>
          <w:rStyle w:val="StyleUnderline"/>
          <w:rFonts w:asciiTheme="minorHAnsi" w:hAnsiTheme="minorHAnsi" w:cstheme="minorHAnsi"/>
        </w:rPr>
        <w:t>identitarian</w:t>
      </w:r>
      <w:proofErr w:type="spellEnd"/>
      <w:r w:rsidRPr="003A04A5">
        <w:rPr>
          <w:rStyle w:val="StyleUnderline"/>
          <w:rFonts w:asciiTheme="minorHAnsi" w:hAnsiTheme="minorHAnsi" w:cstheme="minorHAnsi"/>
        </w:rPr>
        <w:t xml:space="preserve"> self has its ontological meaning reduced to the conceptual formality of what it means to be Asian American. The process of racial identification</w:t>
      </w:r>
      <w:r w:rsidRPr="003A04A5">
        <w:rPr>
          <w:rFonts w:asciiTheme="minorHAnsi" w:hAnsiTheme="minorHAnsi" w:cstheme="minorHAnsi"/>
          <w:sz w:val="16"/>
        </w:rPr>
        <w:t xml:space="preserve">, as a result, </w:t>
      </w:r>
      <w:r w:rsidRPr="003A04A5">
        <w:rPr>
          <w:rStyle w:val="StyleUnderline"/>
          <w:rFonts w:asciiTheme="minorHAnsi" w:hAnsiTheme="minorHAnsi" w:cstheme="minorHAnsi"/>
        </w:rPr>
        <w:t>occurs beyond their control and will in figuring out their self-identity.</w:t>
      </w:r>
      <w:r w:rsidRPr="003A04A5">
        <w:rPr>
          <w:rFonts w:asciiTheme="minorHAnsi" w:hAnsiTheme="minorHAnsi" w:cstheme="minorHAnsi"/>
          <w:sz w:val="16"/>
        </w:rPr>
        <w:t xml:space="preserve"> It keeps escaping </w:t>
      </w:r>
      <w:r w:rsidRPr="003A04A5">
        <w:rPr>
          <w:rStyle w:val="StyleUnderline"/>
          <w:rFonts w:asciiTheme="minorHAnsi" w:hAnsiTheme="minorHAnsi" w:cstheme="minorHAnsi"/>
        </w:rPr>
        <w:t>and defying their basic desire to</w:t>
      </w:r>
      <w:r w:rsidRPr="003A04A5">
        <w:rPr>
          <w:rFonts w:asciiTheme="minorHAnsi" w:hAnsiTheme="minorHAnsi" w:cstheme="minorHAnsi"/>
          <w:sz w:val="16"/>
        </w:rPr>
        <w:t xml:space="preserve"> 32 </w:t>
      </w:r>
      <w:r w:rsidRPr="003A04A5">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3A04A5">
        <w:rPr>
          <w:rFonts w:asciiTheme="minorHAnsi" w:hAnsiTheme="minorHAnsi" w:cstheme="minorHAnsi"/>
          <w:sz w:val="16"/>
        </w:rPr>
        <w:t xml:space="preserve">. </w:t>
      </w:r>
      <w:r w:rsidRPr="003A04A5">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3A04A5">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3A04A5">
        <w:rPr>
          <w:rStyle w:val="Emphasis"/>
          <w:rFonts w:asciiTheme="minorHAnsi" w:hAnsiTheme="minorHAnsi" w:cstheme="minorHAnsi"/>
        </w:rPr>
        <w:t>the hegemonic authority of public gaze defines “who they are” as typical of Asian Americans.</w:t>
      </w:r>
      <w:r w:rsidRPr="003A04A5">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3A04A5">
        <w:rPr>
          <w:rFonts w:asciiTheme="minorHAnsi" w:hAnsiTheme="minorHAnsi" w:cstheme="minorHAnsi"/>
          <w:sz w:val="16"/>
        </w:rPr>
        <w:t xml:space="preserve">. Nonetheless, </w:t>
      </w:r>
      <w:r w:rsidRPr="002D4FFC">
        <w:rPr>
          <w:rStyle w:val="StyleUnderline"/>
          <w:rFonts w:asciiTheme="minorHAnsi" w:hAnsiTheme="minorHAnsi" w:cstheme="minorHAnsi"/>
          <w:highlight w:val="green"/>
        </w:rPr>
        <w:t>Asian</w:t>
      </w:r>
      <w:r w:rsidRPr="003A04A5">
        <w:rPr>
          <w:rStyle w:val="StyleUnderline"/>
          <w:rFonts w:asciiTheme="minorHAnsi" w:hAnsiTheme="minorHAnsi" w:cstheme="minorHAnsi"/>
        </w:rPr>
        <w:t xml:space="preserve"> Americans’ </w:t>
      </w:r>
      <w:r w:rsidRPr="002D4FFC">
        <w:rPr>
          <w:rStyle w:val="StyleUnderline"/>
          <w:rFonts w:asciiTheme="minorHAnsi" w:hAnsiTheme="minorHAnsi" w:cstheme="minorHAnsi"/>
          <w:highlight w:val="green"/>
        </w:rPr>
        <w:t>bodies</w:t>
      </w:r>
      <w:r w:rsidRPr="003A04A5">
        <w:rPr>
          <w:rStyle w:val="StyleUnderline"/>
          <w:rFonts w:asciiTheme="minorHAnsi" w:hAnsiTheme="minorHAnsi" w:cstheme="minorHAnsi"/>
        </w:rPr>
        <w:t xml:space="preserve"> superfluously </w:t>
      </w:r>
      <w:r w:rsidRPr="002D4FFC">
        <w:rPr>
          <w:rStyle w:val="StyleUnderline"/>
          <w:rFonts w:asciiTheme="minorHAnsi" w:hAnsiTheme="minorHAnsi" w:cstheme="minorHAnsi"/>
          <w:highlight w:val="green"/>
        </w:rPr>
        <w:t>signify</w:t>
      </w:r>
      <w:r w:rsidRPr="003A04A5">
        <w:rPr>
          <w:rStyle w:val="StyleUnderline"/>
          <w:rFonts w:asciiTheme="minorHAnsi" w:hAnsiTheme="minorHAnsi" w:cstheme="minorHAnsi"/>
        </w:rPr>
        <w:t xml:space="preserve"> something excessive, </w:t>
      </w:r>
      <w:r w:rsidRPr="002D4FFC">
        <w:rPr>
          <w:rStyle w:val="StyleUnderline"/>
          <w:rFonts w:asciiTheme="minorHAnsi" w:hAnsiTheme="minorHAnsi" w:cstheme="minorHAnsi"/>
          <w:highlight w:val="green"/>
        </w:rPr>
        <w:t>more than “who they are,”</w:t>
      </w:r>
      <w:r w:rsidRPr="003A04A5">
        <w:rPr>
          <w:rStyle w:val="StyleUnderline"/>
          <w:rFonts w:asciiTheme="minorHAnsi" w:hAnsiTheme="minorHAnsi" w:cstheme="minorHAnsi"/>
        </w:rPr>
        <w:t xml:space="preserve"> an elusive meaning that is not always clear and definable vis-à-vis their racial identity.</w:t>
      </w:r>
      <w:r w:rsidRPr="003A04A5">
        <w:rPr>
          <w:rFonts w:asciiTheme="minorHAnsi" w:hAnsiTheme="minorHAnsi" w:cstheme="minorHAnsi"/>
          <w:sz w:val="16"/>
        </w:rPr>
        <w:t xml:space="preserve"> </w:t>
      </w:r>
      <w:r w:rsidRPr="003A04A5">
        <w:rPr>
          <w:rStyle w:val="StyleUnderline"/>
          <w:rFonts w:asciiTheme="minorHAnsi" w:hAnsiTheme="minorHAnsi" w:cstheme="minorHAnsi"/>
        </w:rPr>
        <w:t xml:space="preserve">The discrepancy between </w:t>
      </w:r>
      <w:r w:rsidRPr="002D4FFC">
        <w:rPr>
          <w:rStyle w:val="StyleUnderline"/>
          <w:rFonts w:asciiTheme="minorHAnsi" w:hAnsiTheme="minorHAnsi" w:cstheme="minorHAnsi"/>
          <w:highlight w:val="green"/>
        </w:rPr>
        <w:t>the</w:t>
      </w:r>
      <w:r w:rsidRPr="003A04A5">
        <w:rPr>
          <w:rStyle w:val="StyleUnderline"/>
          <w:rFonts w:asciiTheme="minorHAnsi" w:hAnsiTheme="minorHAnsi" w:cstheme="minorHAnsi"/>
        </w:rPr>
        <w:t xml:space="preserve"> formalistic meaning of Asian American </w:t>
      </w:r>
      <w:r w:rsidRPr="002D4FFC">
        <w:rPr>
          <w:rStyle w:val="StyleUnderline"/>
          <w:rFonts w:asciiTheme="minorHAnsi" w:hAnsiTheme="minorHAnsi" w:cstheme="minorHAnsi"/>
          <w:highlight w:val="green"/>
        </w:rPr>
        <w:t>identity</w:t>
      </w:r>
      <w:r w:rsidRPr="003A04A5">
        <w:rPr>
          <w:rStyle w:val="StyleUnderline"/>
          <w:rFonts w:asciiTheme="minorHAnsi" w:hAnsiTheme="minorHAnsi" w:cstheme="minorHAnsi"/>
        </w:rPr>
        <w:t xml:space="preserve"> and the self-reflective or self-referential meaning of their subjective self </w:t>
      </w:r>
      <w:r w:rsidRPr="002D4FFC">
        <w:rPr>
          <w:rStyle w:val="StyleUnderline"/>
          <w:rFonts w:asciiTheme="minorHAnsi" w:hAnsiTheme="minorHAnsi" w:cstheme="minorHAnsi"/>
          <w:highlight w:val="green"/>
        </w:rPr>
        <w:t xml:space="preserve">consists in </w:t>
      </w:r>
      <w:r w:rsidRPr="003A04A5">
        <w:rPr>
          <w:rStyle w:val="StyleUnderline"/>
          <w:rFonts w:asciiTheme="minorHAnsi" w:hAnsiTheme="minorHAnsi" w:cstheme="minorHAnsi"/>
        </w:rPr>
        <w:t xml:space="preserve">an indefinable dimension, or </w:t>
      </w:r>
      <w:r w:rsidRPr="002D4FFC">
        <w:rPr>
          <w:rStyle w:val="StyleUnderline"/>
          <w:rFonts w:asciiTheme="minorHAnsi" w:hAnsiTheme="minorHAnsi" w:cstheme="minorHAnsi"/>
          <w:highlight w:val="green"/>
        </w:rPr>
        <w:t>an ontological gap, within the identity</w:t>
      </w:r>
      <w:r w:rsidRPr="003A04A5">
        <w:rPr>
          <w:rFonts w:asciiTheme="minorHAnsi" w:hAnsiTheme="minorHAnsi" w:cstheme="minorHAnsi"/>
          <w:sz w:val="16"/>
        </w:rPr>
        <w:t xml:space="preserve">. Metaphorically, it works as Charlie Chan’s apparitional power encompassing Asian Americans’ distinctive individualities within themselves. </w:t>
      </w:r>
      <w:r w:rsidRPr="003A04A5">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2D4FFC">
        <w:rPr>
          <w:rStyle w:val="StyleUnderline"/>
          <w:rFonts w:asciiTheme="minorHAnsi" w:hAnsiTheme="minorHAnsi" w:cstheme="minorHAnsi"/>
          <w:highlight w:val="green"/>
        </w:rPr>
        <w:t>Asian Americans’ distinctive subjectivity negates any</w:t>
      </w:r>
      <w:r w:rsidRPr="003A04A5">
        <w:rPr>
          <w:rStyle w:val="StyleUnderline"/>
          <w:rFonts w:asciiTheme="minorHAnsi" w:hAnsiTheme="minorHAnsi" w:cstheme="minorHAnsi"/>
        </w:rPr>
        <w:t xml:space="preserve"> given </w:t>
      </w:r>
      <w:r w:rsidRPr="002D4FFC">
        <w:rPr>
          <w:rStyle w:val="StyleUnderline"/>
          <w:rFonts w:asciiTheme="minorHAnsi" w:hAnsiTheme="minorHAnsi" w:cstheme="minorHAnsi"/>
          <w:highlight w:val="green"/>
        </w:rPr>
        <w:t>identity</w:t>
      </w:r>
      <w:r w:rsidRPr="003A04A5">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3A04A5">
        <w:rPr>
          <w:rFonts w:asciiTheme="minorHAnsi" w:hAnsiTheme="minorHAnsi" w:cstheme="minorHAnsi"/>
          <w:sz w:val="16"/>
        </w:rPr>
        <w:t xml:space="preserve">. Constituted as a cognitive system of knowledge that falls within the realm of common sense, </w:t>
      </w:r>
      <w:r w:rsidRPr="002D4FFC">
        <w:rPr>
          <w:rStyle w:val="StyleUnderline"/>
          <w:rFonts w:asciiTheme="minorHAnsi" w:hAnsiTheme="minorHAnsi" w:cstheme="minorHAnsi"/>
          <w:highlight w:val="green"/>
        </w:rPr>
        <w:t>stereotype</w:t>
      </w:r>
      <w:r w:rsidRPr="003A04A5">
        <w:rPr>
          <w:rStyle w:val="StyleUnderline"/>
          <w:rFonts w:asciiTheme="minorHAnsi" w:hAnsiTheme="minorHAnsi" w:cstheme="minorHAnsi"/>
        </w:rPr>
        <w:t xml:space="preserve"> rather </w:t>
      </w:r>
      <w:r w:rsidRPr="002D4FFC">
        <w:rPr>
          <w:rStyle w:val="StyleUnderline"/>
          <w:rFonts w:asciiTheme="minorHAnsi" w:hAnsiTheme="minorHAnsi" w:cstheme="minorHAnsi"/>
          <w:highlight w:val="green"/>
        </w:rPr>
        <w:t>turns Asian Americans into</w:t>
      </w:r>
      <w:r w:rsidRPr="003A04A5">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2D4FFC">
        <w:rPr>
          <w:rStyle w:val="StyleUnderline"/>
          <w:rFonts w:asciiTheme="minorHAnsi" w:hAnsiTheme="minorHAnsi" w:cstheme="minorHAnsi"/>
          <w:highlight w:val="green"/>
        </w:rPr>
        <w:t>puppet-like agent</w:t>
      </w:r>
      <w:r w:rsidRPr="003A04A5">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3A04A5">
        <w:rPr>
          <w:rFonts w:asciiTheme="minorHAnsi" w:hAnsiTheme="minorHAnsi" w:cstheme="minorHAnsi"/>
          <w:sz w:val="16"/>
        </w:rPr>
        <w:t xml:space="preserve">” Simply put, </w:t>
      </w:r>
      <w:r w:rsidRPr="003A04A5">
        <w:rPr>
          <w:rStyle w:val="StyleUnderline"/>
          <w:rFonts w:asciiTheme="minorHAnsi" w:hAnsiTheme="minorHAnsi" w:cstheme="minorHAnsi"/>
        </w:rPr>
        <w:t xml:space="preserve">the former is the real of them whose subjectivity remains neither fully symbolized nor properly interpellated, </w:t>
      </w:r>
      <w:r w:rsidRPr="002D4FFC">
        <w:rPr>
          <w:rStyle w:val="StyleUnderline"/>
          <w:rFonts w:asciiTheme="minorHAnsi" w:hAnsiTheme="minorHAnsi" w:cstheme="minorHAnsi"/>
          <w:highlight w:val="green"/>
        </w:rPr>
        <w:t>an unfathomable dimension of Asian American identity</w:t>
      </w:r>
      <w:r w:rsidRPr="003A04A5">
        <w:rPr>
          <w:rStyle w:val="StyleUnderline"/>
          <w:rFonts w:asciiTheme="minorHAnsi" w:hAnsiTheme="minorHAnsi" w:cstheme="minorHAnsi"/>
        </w:rPr>
        <w:t xml:space="preserve"> that </w:t>
      </w:r>
      <w:r w:rsidRPr="002D4FFC">
        <w:rPr>
          <w:rStyle w:val="StyleUnderline"/>
          <w:rFonts w:asciiTheme="minorHAnsi" w:hAnsiTheme="minorHAnsi" w:cstheme="minorHAnsi"/>
          <w:highlight w:val="green"/>
        </w:rPr>
        <w:t>resists</w:t>
      </w:r>
      <w:r w:rsidRPr="003A04A5">
        <w:rPr>
          <w:rStyle w:val="StyleUnderline"/>
          <w:rFonts w:asciiTheme="minorHAnsi" w:hAnsiTheme="minorHAnsi" w:cstheme="minorHAnsi"/>
        </w:rPr>
        <w:t xml:space="preserve"> their </w:t>
      </w:r>
      <w:r w:rsidRPr="002D4FFC">
        <w:rPr>
          <w:rStyle w:val="StyleUnderline"/>
          <w:rFonts w:asciiTheme="minorHAnsi" w:hAnsiTheme="minorHAnsi" w:cstheme="minorHAnsi"/>
          <w:highlight w:val="green"/>
        </w:rPr>
        <w:t>being</w:t>
      </w:r>
      <w:r w:rsidRPr="003A04A5">
        <w:rPr>
          <w:rStyle w:val="StyleUnderline"/>
          <w:rFonts w:asciiTheme="minorHAnsi" w:hAnsiTheme="minorHAnsi" w:cstheme="minorHAnsi"/>
        </w:rPr>
        <w:t xml:space="preserve"> completely </w:t>
      </w:r>
      <w:r w:rsidRPr="002D4FFC">
        <w:rPr>
          <w:rStyle w:val="StyleUnderline"/>
          <w:rFonts w:asciiTheme="minorHAnsi" w:hAnsiTheme="minorHAnsi" w:cstheme="minorHAnsi"/>
          <w:highlight w:val="green"/>
        </w:rPr>
        <w:t>identified</w:t>
      </w:r>
      <w:r w:rsidRPr="003A04A5">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w:t>
      </w:r>
      <w:r w:rsidRPr="002D4FFC">
        <w:rPr>
          <w:rStyle w:val="StyleUnderline"/>
          <w:rFonts w:asciiTheme="minorHAnsi" w:hAnsiTheme="minorHAnsi" w:cstheme="minorHAnsi"/>
          <w:highlight w:val="green"/>
        </w:rPr>
        <w:t xml:space="preserve">Although it is our fate to be social subjects dictated by the representational system that constitutes our </w:t>
      </w:r>
      <w:proofErr w:type="spellStart"/>
      <w:r w:rsidRPr="002D4FFC">
        <w:rPr>
          <w:rStyle w:val="StyleUnderline"/>
          <w:rFonts w:asciiTheme="minorHAnsi" w:hAnsiTheme="minorHAnsi" w:cstheme="minorHAnsi"/>
          <w:highlight w:val="green"/>
        </w:rPr>
        <w:t>identitarian</w:t>
      </w:r>
      <w:proofErr w:type="spellEnd"/>
      <w:r w:rsidRPr="002D4FFC">
        <w:rPr>
          <w:rStyle w:val="StyleUnderline"/>
          <w:rFonts w:asciiTheme="minorHAnsi" w:hAnsiTheme="minorHAnsi" w:cstheme="minorHAnsi"/>
          <w:highlight w:val="green"/>
        </w:rPr>
        <w:t xml:space="preserve"> position, </w:t>
      </w:r>
      <w:r w:rsidRPr="002D4FFC">
        <w:rPr>
          <w:rStyle w:val="Emphasis"/>
          <w:rFonts w:asciiTheme="minorHAnsi" w:hAnsiTheme="minorHAnsi" w:cstheme="minorHAnsi"/>
          <w:highlight w:val="green"/>
        </w:rPr>
        <w:t>the gap of the subject between real and symbolic never comes to a closure</w:t>
      </w:r>
      <w:r w:rsidRPr="002D4FFC">
        <w:rPr>
          <w:rStyle w:val="StyleUnderline"/>
          <w:rFonts w:asciiTheme="minorHAnsi" w:hAnsiTheme="minorHAnsi" w:cstheme="minorHAnsi"/>
          <w:highlight w:val="green"/>
        </w:rPr>
        <w:t xml:space="preserve">. The </w:t>
      </w:r>
      <w:proofErr w:type="spellStart"/>
      <w:r w:rsidRPr="002D4FFC">
        <w:rPr>
          <w:rStyle w:val="StyleUnderline"/>
          <w:rFonts w:asciiTheme="minorHAnsi" w:hAnsiTheme="minorHAnsi" w:cstheme="minorHAnsi"/>
          <w:highlight w:val="green"/>
        </w:rPr>
        <w:t>identitarian</w:t>
      </w:r>
      <w:proofErr w:type="spellEnd"/>
      <w:r w:rsidRPr="002D4FFC">
        <w:rPr>
          <w:rStyle w:val="StyleUnderline"/>
          <w:rFonts w:asciiTheme="minorHAnsi" w:hAnsiTheme="minorHAnsi" w:cstheme="minorHAnsi"/>
          <w:highlight w:val="green"/>
        </w:rPr>
        <w:t xml:space="preserve"> system of representation can maintain itself through social agreements for the communication</w:t>
      </w:r>
      <w:r w:rsidRPr="003A04A5">
        <w:rPr>
          <w:rStyle w:val="StyleUnderline"/>
          <w:rFonts w:asciiTheme="minorHAnsi" w:hAnsiTheme="minorHAnsi" w:cstheme="minorHAnsi"/>
        </w:rPr>
        <w:t xml:space="preserve"> between self and other</w:t>
      </w:r>
      <w:r w:rsidRPr="003A04A5">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w:t>
      </w:r>
      <w:proofErr w:type="gramStart"/>
      <w:r w:rsidRPr="003A04A5">
        <w:rPr>
          <w:rFonts w:asciiTheme="minorHAnsi" w:hAnsiTheme="minorHAnsi" w:cstheme="minorHAnsi"/>
          <w:sz w:val="16"/>
        </w:rPr>
        <w:t>totality</w:t>
      </w:r>
      <w:proofErr w:type="gramEnd"/>
      <w:r w:rsidRPr="003A04A5">
        <w:rPr>
          <w:rFonts w:asciiTheme="minorHAnsi" w:hAnsiTheme="minorHAnsi" w:cstheme="minorHAnsi"/>
          <w:sz w:val="16"/>
        </w:rPr>
        <w:t xml:space="preserve">, yet it always remains incomplete. W. J. T. Mitchell observes, “Representation is that by which we make our will </w:t>
      </w:r>
      <w:proofErr w:type="spellStart"/>
      <w:r w:rsidRPr="003A04A5">
        <w:rPr>
          <w:rFonts w:asciiTheme="minorHAnsi" w:hAnsiTheme="minorHAnsi" w:cstheme="minorHAnsi"/>
          <w:sz w:val="16"/>
        </w:rPr>
        <w:t>known</w:t>
      </w:r>
      <w:proofErr w:type="spellEnd"/>
      <w:r w:rsidRPr="003A04A5">
        <w:rPr>
          <w:rFonts w:asciiTheme="minorHAnsi" w:hAnsiTheme="minorHAnsi" w:cstheme="minorHAnsi"/>
          <w:sz w:val="16"/>
        </w:rPr>
        <w:t xml:space="preserve"> and, simultaneously, that which alienates our will from ourselves in both the aesthetic and political spheres” (21). </w:t>
      </w:r>
      <w:r w:rsidRPr="003A04A5">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69204031" w14:textId="77777777" w:rsidR="00A83F29" w:rsidRPr="003A04A5" w:rsidRDefault="00A83F29" w:rsidP="00A83F29">
      <w:pPr>
        <w:pStyle w:val="Heading4"/>
        <w:rPr>
          <w:rStyle w:val="Style13ptBold"/>
          <w:b/>
        </w:rPr>
      </w:pPr>
      <w:r w:rsidRPr="003A04A5">
        <w:rPr>
          <w:rStyle w:val="Style13ptBold"/>
          <w:b/>
        </w:rPr>
        <w:t>Forms of communication are bad since it acts to publicly humiliate and shame the Asian Body – we are always in the state as “almost, but not quite”. Education spaces like debate are specifically key to exclude the Asian identity and create a sense of mis belonging.</w:t>
      </w:r>
    </w:p>
    <w:p w14:paraId="154B7FBB" w14:textId="77777777" w:rsidR="00A83F29" w:rsidRPr="003A04A5" w:rsidRDefault="00A83F29" w:rsidP="00A83F29">
      <w:pPr>
        <w:rPr>
          <w:sz w:val="16"/>
        </w:rPr>
      </w:pPr>
      <w:proofErr w:type="spellStart"/>
      <w:r w:rsidRPr="003A04A5">
        <w:rPr>
          <w:rStyle w:val="StyleUnderline"/>
          <w:u w:val="none"/>
        </w:rPr>
        <w:t>Eng</w:t>
      </w:r>
      <w:proofErr w:type="spellEnd"/>
      <w:r w:rsidRPr="003A04A5">
        <w:rPr>
          <w:rStyle w:val="StyleUnderline"/>
          <w:u w:val="none"/>
        </w:rPr>
        <w:t xml:space="preserve"> &amp; Han 1 [Both Asian]</w:t>
      </w:r>
      <w:r w:rsidRPr="003A04A5">
        <w:rPr>
          <w:rStyle w:val="StyleUnderline"/>
          <w:bCs/>
          <w:u w:val="none"/>
        </w:rPr>
        <w:t>,</w:t>
      </w:r>
      <w:r w:rsidRPr="003A04A5">
        <w:rPr>
          <w:sz w:val="16"/>
        </w:rPr>
        <w:t xml:space="preserve"> DAVID L. </w:t>
      </w:r>
      <w:r w:rsidRPr="003A04A5">
        <w:rPr>
          <w:rStyle w:val="StyleUnderline"/>
          <w:bCs/>
          <w:sz w:val="16"/>
          <w:u w:val="none"/>
        </w:rPr>
        <w:t>ENG &amp;</w:t>
      </w:r>
      <w:r w:rsidRPr="003A04A5">
        <w:rPr>
          <w:sz w:val="16"/>
        </w:rPr>
        <w:t xml:space="preserve"> SHINHEE </w:t>
      </w:r>
      <w:r w:rsidRPr="003A04A5">
        <w:rPr>
          <w:rStyle w:val="StyleUnderline"/>
          <w:bCs/>
          <w:sz w:val="16"/>
          <w:u w:val="none"/>
        </w:rPr>
        <w:t>HAN</w:t>
      </w:r>
      <w:r w:rsidRPr="003A04A5">
        <w:rPr>
          <w:rStyle w:val="StyleUnderline"/>
          <w:sz w:val="16"/>
        </w:rPr>
        <w:t xml:space="preserve"> </w:t>
      </w:r>
      <w:r w:rsidRPr="003A04A5">
        <w:rPr>
          <w:sz w:val="16"/>
        </w:rPr>
        <w:t xml:space="preserve">[David L. </w:t>
      </w:r>
      <w:proofErr w:type="spellStart"/>
      <w:r w:rsidRPr="003A04A5">
        <w:rPr>
          <w:sz w:val="16"/>
        </w:rPr>
        <w:t>Eng</w:t>
      </w:r>
      <w:proofErr w:type="spellEnd"/>
      <w:r w:rsidRPr="003A04A5">
        <w:rPr>
          <w:sz w:val="16"/>
        </w:rPr>
        <w:t xml:space="preserve">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w:t>
      </w:r>
      <w:proofErr w:type="spellStart"/>
      <w:r w:rsidRPr="003A04A5">
        <w:rPr>
          <w:sz w:val="16"/>
        </w:rPr>
        <w:t>Eng</w:t>
      </w:r>
      <w:proofErr w:type="spellEnd"/>
      <w:r w:rsidRPr="003A04A5">
        <w:rPr>
          <w:sz w:val="16"/>
        </w:rPr>
        <w:t xml:space="preserve"> is a founding convenor of the Faculty Working Group on Race and Empire Studies as well as a member of the Executive Board of Gender, Sexuality &amp; Women's </w:t>
      </w:r>
      <w:proofErr w:type="gramStart"/>
      <w:r w:rsidRPr="003A04A5">
        <w:rPr>
          <w:sz w:val="16"/>
        </w:rPr>
        <w:t>Studies</w:t>
      </w:r>
      <w:proofErr w:type="gramEnd"/>
      <w:r w:rsidRPr="003A04A5">
        <w:rPr>
          <w:sz w:val="16"/>
        </w:rPr>
        <w:t xml:space="preserve"> and the Alice Paul Center.  </w:t>
      </w:r>
      <w:proofErr w:type="spellStart"/>
      <w:r w:rsidRPr="003A04A5">
        <w:rPr>
          <w:sz w:val="16"/>
        </w:rPr>
        <w:t>Shinhee</w:t>
      </w:r>
      <w:proofErr w:type="spellEnd"/>
      <w:r w:rsidRPr="003A04A5">
        <w:rPr>
          <w:sz w:val="16"/>
        </w:rPr>
        <w:t xml:space="preserve"> Han, Ph.D. is aa senior psychotherapist at the </w:t>
      </w:r>
      <w:proofErr w:type="spellStart"/>
      <w:r w:rsidRPr="003A04A5">
        <w:rPr>
          <w:sz w:val="16"/>
        </w:rPr>
        <w:t>Newschool</w:t>
      </w:r>
      <w:proofErr w:type="spellEnd"/>
      <w:r w:rsidRPr="003A04A5">
        <w:rPr>
          <w:sz w:val="16"/>
        </w:rPr>
        <w:t xml:space="preserve"> University's counseling service.  Her clinical specializations include Asian and Asian American mental health, transnational adoptees, LGBT population and college students with identity, </w:t>
      </w:r>
      <w:proofErr w:type="gramStart"/>
      <w:r w:rsidRPr="003A04A5">
        <w:rPr>
          <w:sz w:val="16"/>
        </w:rPr>
        <w:t>depression</w:t>
      </w:r>
      <w:proofErr w:type="gramEnd"/>
      <w:r w:rsidRPr="003A04A5">
        <w:rPr>
          <w:sz w:val="16"/>
        </w:rPr>
        <w:t xml:space="preserve">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w:t>
      </w:r>
      <w:proofErr w:type="gramStart"/>
      <w:r w:rsidRPr="003A04A5">
        <w:rPr>
          <w:sz w:val="16"/>
        </w:rPr>
        <w:t>Durham</w:t>
      </w:r>
      <w:proofErr w:type="gramEnd"/>
      <w:r w:rsidRPr="003A04A5">
        <w:rPr>
          <w:sz w:val="16"/>
        </w:rPr>
        <w:t xml:space="preserve"> and London, 2019, </w:t>
      </w:r>
      <w:proofErr w:type="spellStart"/>
      <w:r w:rsidRPr="003A04A5">
        <w:rPr>
          <w:sz w:val="16"/>
        </w:rPr>
        <w:t>ghs</w:t>
      </w:r>
      <w:proofErr w:type="spellEnd"/>
      <w:r w:rsidRPr="003A04A5">
        <w:rPr>
          <w:sz w:val="16"/>
        </w:rPr>
        <w:t xml:space="preserve">//BZ Recut/Tagged </w:t>
      </w:r>
      <w:proofErr w:type="spellStart"/>
      <w:r w:rsidRPr="003A04A5">
        <w:rPr>
          <w:sz w:val="16"/>
        </w:rPr>
        <w:t>Nato</w:t>
      </w:r>
      <w:proofErr w:type="spellEnd"/>
    </w:p>
    <w:p w14:paraId="0C6FD9F1" w14:textId="77777777" w:rsidR="00A83F29" w:rsidRPr="003A04A5" w:rsidRDefault="00A83F29" w:rsidP="00A83F29">
      <w:pPr>
        <w:rPr>
          <w:sz w:val="16"/>
        </w:rPr>
      </w:pPr>
      <w:r w:rsidRPr="003A04A5">
        <w:rPr>
          <w:sz w:val="16"/>
        </w:rPr>
        <w:t xml:space="preserve">﻿MIMICRY; OR, THE MELANCHOLIC MACHINE </w:t>
      </w:r>
      <w:r w:rsidRPr="003A04A5">
        <w:rPr>
          <w:rStyle w:val="Emphasis"/>
        </w:rPr>
        <w:t>Racial melancholia as psychic splitting and national dis-ease opens on the interconnected terrains of mimicry, ambivalence, and the stereotype</w:t>
      </w:r>
      <w:r w:rsidRPr="003A04A5">
        <w:rPr>
          <w:sz w:val="16"/>
        </w:rPr>
        <w:t xml:space="preserve">. In his seminal essay “Of Mimicry and Man: The Ambivalence of Colonial Discourse,” </w:t>
      </w:r>
      <w:proofErr w:type="spellStart"/>
      <w:r w:rsidRPr="003A04A5">
        <w:rPr>
          <w:sz w:val="16"/>
        </w:rPr>
        <w:t>Homi</w:t>
      </w:r>
      <w:proofErr w:type="spellEnd"/>
      <w:r w:rsidRPr="003A04A5">
        <w:rPr>
          <w:sz w:val="16"/>
        </w:rPr>
        <w:t xml:space="preserve"> Bhabha describes the ways in which a </w:t>
      </w:r>
      <w:r w:rsidRPr="002D4FFC">
        <w:rPr>
          <w:rStyle w:val="StyleUnderline"/>
          <w:highlight w:val="green"/>
        </w:rPr>
        <w:t xml:space="preserve">colonial regime compels the colonized subject to mimic </w:t>
      </w:r>
      <w:r w:rsidRPr="003A04A5">
        <w:rPr>
          <w:rStyle w:val="StyleUnderline"/>
        </w:rPr>
        <w:t xml:space="preserve">Western ideals of </w:t>
      </w:r>
      <w:r w:rsidRPr="002D4FFC">
        <w:rPr>
          <w:rStyle w:val="StyleUnderline"/>
          <w:highlight w:val="green"/>
        </w:rPr>
        <w:t>whiteness.</w:t>
      </w:r>
      <w:r w:rsidRPr="003A04A5">
        <w:rPr>
          <w:rStyle w:val="StyleUnderline"/>
        </w:rPr>
        <w:t xml:space="preserve"> </w:t>
      </w:r>
      <w:r w:rsidRPr="003A04A5">
        <w:rPr>
          <w:sz w:val="16"/>
        </w:rPr>
        <w:t>At the same time, this mimicry is also condemned to failure. Bhabha writes, “</w:t>
      </w:r>
      <w:r w:rsidRPr="002D4FFC">
        <w:rPr>
          <w:rStyle w:val="StyleUnderline"/>
          <w:highlight w:val="green"/>
        </w:rPr>
        <w:t xml:space="preserve">Colonial mimicry </w:t>
      </w:r>
      <w:r w:rsidRPr="003A04A5">
        <w:rPr>
          <w:rStyle w:val="StyleUnderline"/>
        </w:rPr>
        <w:t xml:space="preserve">is </w:t>
      </w:r>
      <w:r w:rsidRPr="002D4FFC">
        <w:rPr>
          <w:rStyle w:val="StyleUnderline"/>
          <w:highlight w:val="green"/>
        </w:rPr>
        <w:t xml:space="preserve">the desire for a reformed, </w:t>
      </w:r>
      <w:r w:rsidRPr="003A04A5">
        <w:rPr>
          <w:rStyle w:val="StyleUnderline"/>
        </w:rPr>
        <w:t xml:space="preserve">recognizable </w:t>
      </w:r>
      <w:r w:rsidRPr="002D4FFC">
        <w:rPr>
          <w:rStyle w:val="StyleUnderline"/>
          <w:highlight w:val="green"/>
        </w:rPr>
        <w:t>Other</w:t>
      </w:r>
      <w:r w:rsidRPr="003A04A5">
        <w:rPr>
          <w:rStyle w:val="StyleUnderline"/>
        </w:rPr>
        <w:t>, as a subject of a difference that is almost the same, but not quite</w:t>
      </w:r>
      <w:r w:rsidRPr="003A04A5">
        <w:rPr>
          <w:sz w:val="16"/>
        </w:rPr>
        <w:t xml:space="preserve">. Which is to say, that the discourse of mimicry is constructed around an ambivalence; </w:t>
      </w:r>
      <w:proofErr w:type="gramStart"/>
      <w:r w:rsidRPr="003A04A5">
        <w:rPr>
          <w:sz w:val="16"/>
        </w:rPr>
        <w:t>in order to</w:t>
      </w:r>
      <w:proofErr w:type="gramEnd"/>
      <w:r w:rsidRPr="003A04A5">
        <w:rPr>
          <w:sz w:val="16"/>
        </w:rPr>
        <w:t xml:space="preserve"> be effective, </w:t>
      </w:r>
      <w:r w:rsidRPr="003A04A5">
        <w:rPr>
          <w:rStyle w:val="Emphasis"/>
        </w:rPr>
        <w:t xml:space="preserve">mimicry </w:t>
      </w:r>
      <w:r w:rsidRPr="002D4FFC">
        <w:rPr>
          <w:rStyle w:val="Emphasis"/>
          <w:highlight w:val="green"/>
        </w:rPr>
        <w:t>must continually reproduce its slippage,</w:t>
      </w:r>
      <w:r w:rsidRPr="003A04A5">
        <w:rPr>
          <w:rStyle w:val="Emphasis"/>
        </w:rPr>
        <w:t xml:space="preserve"> its excess, </w:t>
      </w:r>
      <w:r w:rsidRPr="002D4FFC">
        <w:rPr>
          <w:rStyle w:val="Emphasis"/>
          <w:highlight w:val="green"/>
        </w:rPr>
        <w:t>its difference.… Almost the same but not white</w:t>
      </w:r>
      <w:r w:rsidRPr="003A04A5">
        <w:rPr>
          <w:sz w:val="16"/>
        </w:rPr>
        <w:t xml:space="preserve">.”28 </w:t>
      </w:r>
      <w:r w:rsidRPr="003A04A5">
        <w:rPr>
          <w:rStyle w:val="StyleUnderline"/>
        </w:rPr>
        <w:t>Bhabha locates and labels the social imperative to assimilate as the colonial structure of mimicry.</w:t>
      </w:r>
      <w:r w:rsidRPr="003A04A5">
        <w:rPr>
          <w:sz w:val="16"/>
        </w:rPr>
        <w:t xml:space="preserve"> He highlights not only the social performance but also its inevitable, built-in failure. </w:t>
      </w:r>
      <w:r w:rsidRPr="003A04A5">
        <w:rPr>
          <w:rStyle w:val="Emphasis"/>
        </w:rPr>
        <w:t xml:space="preserve">This doubling of difference that is almost the same but not quite, almost the same but not white, results in ambivalence, which comes to define the failure of mimicry. </w:t>
      </w:r>
      <w:r w:rsidRPr="003A04A5">
        <w:rPr>
          <w:sz w:val="16"/>
        </w:rPr>
        <w:t xml:space="preserve">Here we elaborate on Bhabha’s observations of mimicry with its </w:t>
      </w:r>
      <w:proofErr w:type="spellStart"/>
      <w:r w:rsidRPr="003A04A5">
        <w:rPr>
          <w:sz w:val="16"/>
        </w:rPr>
        <w:t>intrasubjective</w:t>
      </w:r>
      <w:proofErr w:type="spellEnd"/>
      <w:r w:rsidRPr="003A04A5">
        <w:rPr>
          <w:sz w:val="16"/>
        </w:rPr>
        <w:t xml:space="preser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3A04A5">
        <w:rPr>
          <w:rStyle w:val="StyleUnderline"/>
        </w:rPr>
        <w:t xml:space="preserve">The ambivalence that comes to define Freud’s concept of melancholia is one that finds its origins and routes in social history—in colonial and racial structures impelling performative displays of mimicry and man. </w:t>
      </w:r>
      <w:r w:rsidRPr="003A04A5">
        <w:rPr>
          <w:sz w:val="16"/>
        </w:rPr>
        <w:t>It is crucial to extend Bhabha’s theories on colonial mimicry to the domestic landscape of race relations in the United States—a postcolonial nation itself—</w:t>
      </w:r>
      <w:proofErr w:type="gramStart"/>
      <w:r w:rsidRPr="003A04A5">
        <w:rPr>
          <w:sz w:val="16"/>
        </w:rPr>
        <w:t>in order to</w:t>
      </w:r>
      <w:proofErr w:type="gramEnd"/>
      <w:r w:rsidRPr="003A04A5">
        <w:rPr>
          <w:sz w:val="16"/>
        </w:rPr>
        <w:t xml:space="preserve">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3A04A5">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3A04A5">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3A04A5">
        <w:rPr>
          <w:rStyle w:val="Emphasis"/>
        </w:rPr>
        <w:t xml:space="preserve">Asian Americans are forced to mimic the model minority stereotype </w:t>
      </w:r>
      <w:proofErr w:type="gramStart"/>
      <w:r w:rsidRPr="003A04A5">
        <w:rPr>
          <w:rStyle w:val="Emphasis"/>
        </w:rPr>
        <w:t>in order to</w:t>
      </w:r>
      <w:proofErr w:type="gramEnd"/>
      <w:r w:rsidRPr="003A04A5">
        <w:rPr>
          <w:rStyle w:val="Emphasis"/>
        </w:rPr>
        <w:t xml:space="preserve"> be recognized by mainstream society—in order to be, in order to be seen at all</w:t>
      </w:r>
      <w:r w:rsidRPr="003A04A5">
        <w:rPr>
          <w:sz w:val="16"/>
        </w:rPr>
        <w:t xml:space="preserve">. </w:t>
      </w:r>
      <w:r w:rsidRPr="003A04A5">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3A04A5">
        <w:rPr>
          <w:rStyle w:val="Emphasis"/>
        </w:rPr>
        <w:t xml:space="preserve">. As both a social and a psychic malady, </w:t>
      </w:r>
      <w:proofErr w:type="gramStart"/>
      <w:r w:rsidRPr="003A04A5">
        <w:rPr>
          <w:rStyle w:val="Emphasis"/>
        </w:rPr>
        <w:t>mimicry</w:t>
      </w:r>
      <w:proofErr w:type="gramEnd"/>
      <w:r w:rsidRPr="003A04A5">
        <w:rPr>
          <w:rStyle w:val="Emphasis"/>
        </w:rPr>
        <w:t xml:space="preserve"> and the model minority myth distance Asian Americans from the mimetic ideals of the nation. For Asian Americans, mimicry is always a partial success as well as a partial failure to assimilate into regimes of whiteness. </w:t>
      </w:r>
      <w:r w:rsidRPr="003A04A5">
        <w:rPr>
          <w:sz w:val="16"/>
        </w:rPr>
        <w:t>Let us analyze this dynamic from yet another angle. Although Asian Americans are now largely thought of as model minorities exemplifying the “American dream,” this stereotype of material success is partial because it is configured primarily as economic achievement (</w:t>
      </w:r>
      <w:proofErr w:type="gramStart"/>
      <w:r w:rsidRPr="003A04A5">
        <w:rPr>
          <w:sz w:val="16"/>
        </w:rPr>
        <w:t>in spite of</w:t>
      </w:r>
      <w:proofErr w:type="gramEnd"/>
      <w:r w:rsidRPr="003A04A5">
        <w:rPr>
          <w:sz w:val="16"/>
        </w:rPr>
        <w:t xml:space="preserve"> extreme poverty in various Asian American communities) rather than social or cultural belonging. </w:t>
      </w:r>
      <w:r w:rsidRPr="003A04A5">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3A04A5">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proofErr w:type="gramStart"/>
      <w:r w:rsidRPr="003A04A5">
        <w:rPr>
          <w:sz w:val="16"/>
        </w:rPr>
        <w:t>safe”professional</w:t>
      </w:r>
      <w:proofErr w:type="spellEnd"/>
      <w:proofErr w:type="gramEnd"/>
      <w:r w:rsidRPr="003A04A5">
        <w:rPr>
          <w:sz w:val="16"/>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3A04A5">
        <w:rPr>
          <w:sz w:val="16"/>
        </w:rPr>
        <w:t>boat”or</w:t>
      </w:r>
      <w:proofErr w:type="spellEnd"/>
      <w:r w:rsidRPr="003A04A5">
        <w:rPr>
          <w:sz w:val="16"/>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w:t>
      </w:r>
      <w:proofErr w:type="spellStart"/>
      <w:r w:rsidRPr="003A04A5">
        <w:rPr>
          <w:sz w:val="16"/>
        </w:rPr>
        <w:t>Viego</w:t>
      </w:r>
      <w:proofErr w:type="spellEnd"/>
      <w:r w:rsidRPr="003A04A5">
        <w:rPr>
          <w:sz w:val="16"/>
        </w:rPr>
        <w:t xml:space="preserve"> has described a similar prioritizing of needs over desires in the context of Latino immigration. He describes this process as the psychic production of a “dead </w:t>
      </w:r>
      <w:proofErr w:type="spellStart"/>
      <w:r w:rsidRPr="003A04A5">
        <w:rPr>
          <w:sz w:val="16"/>
        </w:rPr>
        <w:t>subject,”the</w:t>
      </w:r>
      <w:proofErr w:type="spellEnd"/>
      <w:r w:rsidRPr="003A04A5">
        <w:rPr>
          <w:sz w:val="16"/>
        </w:rPr>
        <w:t xml:space="preserve"> creation of a subject dead to his or her desires.32 Insofar as both social and parental pressures emphasize needs over desires— necessity over extravagance in Sau-ling W </w:t>
      </w:r>
      <w:proofErr w:type="spellStart"/>
      <w:r w:rsidRPr="003A04A5">
        <w:rPr>
          <w:sz w:val="16"/>
        </w:rPr>
        <w:t>ong’s</w:t>
      </w:r>
      <w:proofErr w:type="spellEnd"/>
      <w:r w:rsidRPr="003A04A5">
        <w:rPr>
          <w:sz w:val="16"/>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proofErr w:type="gramStart"/>
      <w:r w:rsidRPr="003A04A5">
        <w:rPr>
          <w:sz w:val="16"/>
        </w:rPr>
        <w:t>positive”representation</w:t>
      </w:r>
      <w:proofErr w:type="spellEnd"/>
      <w:proofErr w:type="gramEnd"/>
      <w:r w:rsidRPr="003A04A5">
        <w:rPr>
          <w:sz w:val="16"/>
        </w:rPr>
        <w:t xml:space="preserve">— a model of social achievement and exceptionalism. In this regard, not only mainstream society but also Asian Americans themselves become attached to, and divided by, its seemingly admirable qualities without </w:t>
      </w:r>
      <w:proofErr w:type="spellStart"/>
      <w:r w:rsidRPr="003A04A5">
        <w:rPr>
          <w:sz w:val="16"/>
        </w:rPr>
        <w:t>sufficiendy</w:t>
      </w:r>
      <w:proofErr w:type="spellEnd"/>
      <w:r w:rsidRPr="003A04A5">
        <w:rPr>
          <w:sz w:val="16"/>
        </w:rPr>
        <w:t xml:space="preserve">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3A04A5">
        <w:rPr>
          <w:sz w:val="16"/>
        </w:rPr>
        <w:t>Palace</w:t>
      </w:r>
      <w:proofErr w:type="gramStart"/>
      <w:r w:rsidRPr="003A04A5">
        <w:rPr>
          <w:sz w:val="16"/>
        </w:rPr>
        <w:t>.”Eventually</w:t>
      </w:r>
      <w:proofErr w:type="spellEnd"/>
      <w:proofErr w:type="gramEnd"/>
      <w:r w:rsidRPr="003A04A5">
        <w:rPr>
          <w:sz w:val="16"/>
        </w:rPr>
        <w:t>, the franchise fails, and the first “</w:t>
      </w:r>
      <w:proofErr w:type="spellStart"/>
      <w:r w:rsidRPr="003A04A5">
        <w:rPr>
          <w:sz w:val="16"/>
        </w:rPr>
        <w:t>a”falls</w:t>
      </w:r>
      <w:proofErr w:type="spellEnd"/>
      <w:r w:rsidRPr="003A04A5">
        <w:rPr>
          <w:sz w:val="16"/>
        </w:rPr>
        <w:t xml:space="preserve"> off the “Chicken </w:t>
      </w:r>
      <w:proofErr w:type="spellStart"/>
      <w:r w:rsidRPr="003A04A5">
        <w:rPr>
          <w:sz w:val="16"/>
        </w:rPr>
        <w:t>Palace”sign</w:t>
      </w:r>
      <w:proofErr w:type="spellEnd"/>
      <w:r w:rsidRPr="003A04A5">
        <w:rPr>
          <w:sz w:val="16"/>
        </w:rPr>
        <w:t xml:space="preserve"> which becomes “Chicken </w:t>
      </w:r>
      <w:proofErr w:type="spellStart"/>
      <w:r w:rsidRPr="003A04A5">
        <w:rPr>
          <w:sz w:val="16"/>
        </w:rPr>
        <w:t>P_lace.”This</w:t>
      </w:r>
      <w:proofErr w:type="spellEnd"/>
      <w:r w:rsidRPr="003A04A5">
        <w:rPr>
          <w:sz w:val="16"/>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3A04A5">
        <w:rPr>
          <w:sz w:val="8"/>
          <w:szCs w:val="8"/>
        </w:rPr>
        <w:t xml:space="preserve">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3A04A5">
        <w:rPr>
          <w:sz w:val="8"/>
          <w:szCs w:val="8"/>
        </w:rPr>
        <w:t>intrasubjective</w:t>
      </w:r>
      <w:proofErr w:type="spellEnd"/>
      <w:r w:rsidRPr="003A04A5">
        <w:rPr>
          <w:sz w:val="8"/>
          <w:szCs w:val="8"/>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3A04A5">
        <w:rPr>
          <w:sz w:val="8"/>
          <w:szCs w:val="8"/>
        </w:rPr>
        <w:t>depathologize</w:t>
      </w:r>
      <w:proofErr w:type="spellEnd"/>
      <w:r w:rsidRPr="003A04A5">
        <w:rPr>
          <w:sz w:val="8"/>
          <w:szCs w:val="8"/>
        </w:rPr>
        <w:t xml:space="preserv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3A04A5">
        <w:rPr>
          <w:sz w:val="8"/>
          <w:szCs w:val="8"/>
        </w:rPr>
        <w:t>school</w:t>
      </w:r>
      <w:proofErr w:type="gramStart"/>
      <w:r w:rsidRPr="003A04A5">
        <w:rPr>
          <w:sz w:val="8"/>
          <w:szCs w:val="8"/>
        </w:rPr>
        <w:t>.”When</w:t>
      </w:r>
      <w:proofErr w:type="spellEnd"/>
      <w:proofErr w:type="gramEnd"/>
      <w:r w:rsidRPr="003A04A5">
        <w:rPr>
          <w:sz w:val="8"/>
          <w:szCs w:val="8"/>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3A04A5">
        <w:rPr>
          <w:sz w:val="8"/>
          <w:szCs w:val="8"/>
        </w:rPr>
        <w:t>parents’failure</w:t>
      </w:r>
      <w:proofErr w:type="spellEnd"/>
      <w:r w:rsidRPr="003A04A5">
        <w:rPr>
          <w:sz w:val="8"/>
          <w:szCs w:val="8"/>
        </w:rPr>
        <w:t xml:space="preserve"> to achieve the American dream—to achieve a standard of living and a level of social acceptance greater than what they could have putatively achieved in Korea— is a loss transferred onto and incorporated by Elaine for her to work out and to repair. </w:t>
      </w:r>
      <w:proofErr w:type="gramStart"/>
      <w:r w:rsidRPr="003A04A5">
        <w:rPr>
          <w:sz w:val="8"/>
          <w:szCs w:val="8"/>
        </w:rPr>
        <w:t>In particular, Elaine</w:t>
      </w:r>
      <w:proofErr w:type="gramEnd"/>
      <w:r w:rsidRPr="003A04A5">
        <w:rPr>
          <w:sz w:val="8"/>
          <w:szCs w:val="8"/>
        </w:rPr>
        <w:t xml:space="preserv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w:t>
      </w:r>
      <w:proofErr w:type="gramStart"/>
      <w:r w:rsidRPr="003A04A5">
        <w:rPr>
          <w:sz w:val="8"/>
          <w:szCs w:val="8"/>
        </w:rPr>
        <w:t>at the moment</w:t>
      </w:r>
      <w:proofErr w:type="gramEnd"/>
      <w:r w:rsidRPr="003A04A5">
        <w:rPr>
          <w:sz w:val="8"/>
          <w:szCs w:val="8"/>
        </w:rPr>
        <w:t xml:space="preserve">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3A04A5">
        <w:rPr>
          <w:sz w:val="8"/>
          <w:szCs w:val="8"/>
        </w:rPr>
        <w:t>intrasubjective</w:t>
      </w:r>
      <w:proofErr w:type="spellEnd"/>
      <w:r w:rsidRPr="003A04A5">
        <w:rPr>
          <w:sz w:val="8"/>
          <w:szCs w:val="8"/>
        </w:rPr>
        <w:t xml:space="preser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w:t>
      </w:r>
      <w:proofErr w:type="gramStart"/>
      <w:r w:rsidRPr="003A04A5">
        <w:rPr>
          <w:sz w:val="8"/>
          <w:szCs w:val="8"/>
        </w:rPr>
        <w:t>manner in which</w:t>
      </w:r>
      <w:proofErr w:type="gramEnd"/>
      <w:r w:rsidRPr="003A04A5">
        <w:rPr>
          <w:sz w:val="8"/>
          <w:szCs w:val="8"/>
        </w:rPr>
        <w:t xml:space="preserve"> the </w:t>
      </w:r>
      <w:proofErr w:type="spellStart"/>
      <w:r w:rsidRPr="003A04A5">
        <w:rPr>
          <w:sz w:val="8"/>
          <w:szCs w:val="8"/>
        </w:rPr>
        <w:t>daughters’bodies</w:t>
      </w:r>
      <w:proofErr w:type="spellEnd"/>
      <w:r w:rsidRPr="003A04A5">
        <w:rPr>
          <w:sz w:val="8"/>
          <w:szCs w:val="8"/>
        </w:rPr>
        <w:t xml:space="preserve"> and voices become substitutes for those of the mothers— not just the </w:t>
      </w:r>
      <w:proofErr w:type="spellStart"/>
      <w:r w:rsidRPr="003A04A5">
        <w:rPr>
          <w:sz w:val="8"/>
          <w:szCs w:val="8"/>
        </w:rPr>
        <w:t>mothers’bodies</w:t>
      </w:r>
      <w:proofErr w:type="spellEnd"/>
      <w:r w:rsidRPr="003A04A5">
        <w:rPr>
          <w:sz w:val="8"/>
          <w:szCs w:val="8"/>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3A04A5">
        <w:rPr>
          <w:sz w:val="8"/>
          <w:szCs w:val="8"/>
        </w:rPr>
        <w:t>mothers’losses</w:t>
      </w:r>
      <w:proofErr w:type="spellEnd"/>
      <w:r w:rsidRPr="003A04A5">
        <w:rPr>
          <w:sz w:val="8"/>
          <w:szCs w:val="8"/>
        </w:rPr>
        <w:t xml:space="preserve">. The </w:t>
      </w:r>
      <w:proofErr w:type="spellStart"/>
      <w:r w:rsidRPr="003A04A5">
        <w:rPr>
          <w:sz w:val="8"/>
          <w:szCs w:val="8"/>
        </w:rPr>
        <w:t>mothers’voices</w:t>
      </w:r>
      <w:proofErr w:type="spellEnd"/>
      <w:r w:rsidRPr="003A04A5">
        <w:rPr>
          <w:sz w:val="8"/>
          <w:szCs w:val="8"/>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w:t>
      </w:r>
      <w:proofErr w:type="gramStart"/>
      <w:r w:rsidRPr="003A04A5">
        <w:rPr>
          <w:sz w:val="8"/>
          <w:szCs w:val="8"/>
        </w:rPr>
        <w:t>In the course of</w:t>
      </w:r>
      <w:proofErr w:type="gramEnd"/>
      <w:r w:rsidRPr="003A04A5">
        <w:rPr>
          <w:sz w:val="8"/>
          <w:szCs w:val="8"/>
        </w:rPr>
        <w:t xml:space="preserve">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w:t>
      </w:r>
      <w:proofErr w:type="spellStart"/>
      <w:r w:rsidRPr="003A04A5">
        <w:rPr>
          <w:sz w:val="8"/>
          <w:szCs w:val="8"/>
        </w:rPr>
        <w:t>saidsomething</w:t>
      </w:r>
      <w:proofErr w:type="spellEnd"/>
      <w:r w:rsidRPr="003A04A5">
        <w:rPr>
          <w:sz w:val="8"/>
          <w:szCs w:val="8"/>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w:t>
      </w:r>
      <w:proofErr w:type="spellStart"/>
      <w:r w:rsidRPr="003A04A5">
        <w:rPr>
          <w:sz w:val="8"/>
          <w:szCs w:val="8"/>
        </w:rPr>
        <w:t>incommensurabilities</w:t>
      </w:r>
      <w:proofErr w:type="spellEnd"/>
      <w:r w:rsidRPr="003A04A5">
        <w:rPr>
          <w:sz w:val="8"/>
          <w:szCs w:val="8"/>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3A04A5">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w:t>
      </w:r>
      <w:proofErr w:type="gramStart"/>
      <w:r w:rsidRPr="003A04A5">
        <w:rPr>
          <w:sz w:val="16"/>
        </w:rPr>
        <w:t>brother</w:t>
      </w:r>
      <w:proofErr w:type="gramEnd"/>
      <w:r w:rsidRPr="003A04A5">
        <w:rPr>
          <w:sz w:val="16"/>
        </w:rPr>
        <w:t xml:space="preserve"> and a sister, both of whom were born in the United States. Before Nelson entered school, his mother spoke only Japanese to the children. </w:t>
      </w:r>
      <w:r w:rsidRPr="003A04A5">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2D4FFC">
        <w:rPr>
          <w:rStyle w:val="StyleUnderline"/>
          <w:highlight w:val="green"/>
        </w:rPr>
        <w:t>Nelson</w:t>
      </w:r>
      <w:r w:rsidRPr="003A04A5">
        <w:rPr>
          <w:rStyle w:val="StyleUnderline"/>
        </w:rPr>
        <w:t xml:space="preserve"> recounts a story that took place later in grade school. During a reading lesson, he </w:t>
      </w:r>
      <w:r w:rsidRPr="002D4FFC">
        <w:rPr>
          <w:rStyle w:val="StyleUnderline"/>
          <w:highlight w:val="green"/>
        </w:rPr>
        <w:t>mispronounced “crooked” as “</w:t>
      </w:r>
      <w:proofErr w:type="spellStart"/>
      <w:proofErr w:type="gramStart"/>
      <w:r w:rsidRPr="002D4FFC">
        <w:rPr>
          <w:rStyle w:val="StyleUnderline"/>
          <w:highlight w:val="green"/>
        </w:rPr>
        <w:t>crookd</w:t>
      </w:r>
      <w:proofErr w:type="spellEnd"/>
      <w:r w:rsidRPr="003A04A5">
        <w:rPr>
          <w:rStyle w:val="StyleUnderline"/>
        </w:rPr>
        <w:t>”(</w:t>
      </w:r>
      <w:proofErr w:type="gramEnd"/>
      <w:r w:rsidRPr="003A04A5">
        <w:rPr>
          <w:rStyle w:val="StyleUnderline"/>
        </w:rPr>
        <w:t xml:space="preserve">one syllable). </w:t>
      </w:r>
      <w:r w:rsidRPr="002D4FFC">
        <w:rPr>
          <w:rStyle w:val="StyleUnderline"/>
          <w:highlight w:val="green"/>
        </w:rPr>
        <w:t xml:space="preserve">His teacher shamed him publicly for his failed </w:t>
      </w:r>
      <w:r w:rsidRPr="003A04A5">
        <w:rPr>
          <w:rStyle w:val="StyleUnderline"/>
        </w:rPr>
        <w:t xml:space="preserve">speech act—his failed act of </w:t>
      </w:r>
      <w:r w:rsidRPr="002D4FFC">
        <w:rPr>
          <w:rStyle w:val="StyleUnderline"/>
          <w:highlight w:val="green"/>
        </w:rPr>
        <w:t>mimicry</w:t>
      </w:r>
      <w:r w:rsidRPr="003A04A5">
        <w:rPr>
          <w:rStyle w:val="StyleUnderline"/>
        </w:rPr>
        <w:t xml:space="preserve"> —and demanded to know where he learned to mispronounce such a simple word. </w:t>
      </w:r>
      <w:r w:rsidRPr="003A04A5">
        <w:rPr>
          <w:sz w:val="16"/>
        </w:rPr>
        <w:t xml:space="preserve">Nelson reluctantly replied that he learned this pronunciation from his mother. </w:t>
      </w:r>
      <w:r w:rsidRPr="003A04A5">
        <w:rPr>
          <w:rStyle w:val="StyleUnderline"/>
        </w:rPr>
        <w:t>Nelson remembers</w:t>
      </w:r>
      <w:proofErr w:type="gramStart"/>
      <w:r w:rsidRPr="003A04A5">
        <w:rPr>
          <w:rStyle w:val="StyleUnderline"/>
        </w:rPr>
        <w:t>, in particular, feelings</w:t>
      </w:r>
      <w:proofErr w:type="gramEnd"/>
      <w:r w:rsidRPr="003A04A5">
        <w:rPr>
          <w:rStyle w:val="StyleUnderline"/>
        </w:rPr>
        <w:t xml:space="preserve"> of social embarrassment and shame from the ridicule of his teacher and classmates.</w:t>
      </w:r>
      <w:r w:rsidRPr="003A04A5">
        <w:rPr>
          <w:sz w:val="16"/>
        </w:rPr>
        <w:t xml:space="preserve"> </w:t>
      </w:r>
      <w:r w:rsidRPr="003A04A5">
        <w:rPr>
          <w:rStyle w:val="StyleUnderline"/>
        </w:rPr>
        <w:t>What we learn about Nelson’s case history is that, although his original connection to the primary object (the mother) was through the Japanese language, this connection was interrupted by a foreign property, English.</w:t>
      </w:r>
      <w:r w:rsidRPr="003A04A5">
        <w:rPr>
          <w:sz w:val="16"/>
        </w:rPr>
        <w:t xml:space="preserve"> The mother’s poor mimicry of English severed and revised the earliest mother-child attachment, one brokered in Japanese. As such, Nelson could no longer mirror himself from his mother, in Japanese or in English. </w:t>
      </w:r>
      <w:r w:rsidRPr="003A04A5">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3A04A5">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3A04A5">
        <w:rPr>
          <w:sz w:val="16"/>
        </w:rPr>
        <w:t>Japaneseness</w:t>
      </w:r>
      <w:proofErr w:type="spellEnd"/>
      <w:r w:rsidRPr="003A04A5">
        <w:rPr>
          <w:sz w:val="16"/>
        </w:rPr>
        <w:t xml:space="preserve">. Nelson’s situation reveals how on two fronts ideals of whiteness and ideals of </w:t>
      </w:r>
      <w:proofErr w:type="spellStart"/>
      <w:r w:rsidRPr="003A04A5">
        <w:rPr>
          <w:sz w:val="16"/>
        </w:rPr>
        <w:t>Japaneseness</w:t>
      </w:r>
      <w:proofErr w:type="spellEnd"/>
      <w:r w:rsidRPr="003A04A5">
        <w:rPr>
          <w:sz w:val="16"/>
        </w:rPr>
        <w:t xml:space="preserve"> are lost and unresolved. </w:t>
      </w:r>
      <w:r w:rsidRPr="003A04A5">
        <w:rPr>
          <w:rStyle w:val="StyleUnderline"/>
        </w:rPr>
        <w:t xml:space="preserve">Here </w:t>
      </w:r>
      <w:r w:rsidRPr="002D4FFC">
        <w:rPr>
          <w:rStyle w:val="StyleUnderline"/>
          <w:highlight w:val="green"/>
        </w:rPr>
        <w:t>the problem of accent marks</w:t>
      </w:r>
      <w:r w:rsidRPr="003A04A5">
        <w:rPr>
          <w:rStyle w:val="StyleUnderline"/>
        </w:rPr>
        <w:t xml:space="preserve"> an </w:t>
      </w:r>
      <w:r w:rsidRPr="002D4FFC">
        <w:rPr>
          <w:rStyle w:val="StyleUnderline"/>
          <w:highlight w:val="green"/>
        </w:rPr>
        <w:t>impossible social compliance</w:t>
      </w:r>
      <w:r w:rsidRPr="003A04A5">
        <w:rPr>
          <w:rStyle w:val="StyleUnderline"/>
        </w:rPr>
        <w:t xml:space="preserve">. In both instances, </w:t>
      </w:r>
      <w:r w:rsidRPr="002D4FFC">
        <w:rPr>
          <w:rStyle w:val="StyleUnderline"/>
          <w:highlight w:val="green"/>
        </w:rPr>
        <w:t>language is the privileged vehicle</w:t>
      </w:r>
      <w:r w:rsidRPr="003A04A5">
        <w:rPr>
          <w:rStyle w:val="StyleUnderline"/>
        </w:rPr>
        <w:t xml:space="preserve">— the privileged property— </w:t>
      </w:r>
      <w:r w:rsidRPr="002D4FFC">
        <w:rPr>
          <w:rStyle w:val="StyleUnderline"/>
          <w:highlight w:val="green"/>
        </w:rPr>
        <w:t>by which standards of successful assimilation</w:t>
      </w:r>
      <w:r w:rsidRPr="003A04A5">
        <w:rPr>
          <w:rStyle w:val="StyleUnderline"/>
        </w:rPr>
        <w:t xml:space="preserve"> and failed integration </w:t>
      </w:r>
      <w:r w:rsidRPr="002D4FFC">
        <w:rPr>
          <w:rStyle w:val="StyleUnderline"/>
          <w:highlight w:val="green"/>
        </w:rPr>
        <w:t>are measured</w:t>
      </w:r>
      <w:r w:rsidRPr="003A04A5">
        <w:rPr>
          <w:rStyle w:val="StyleUnderline"/>
        </w:rPr>
        <w:t>.</w:t>
      </w:r>
      <w:r w:rsidRPr="003A04A5">
        <w:rPr>
          <w:sz w:val="16"/>
        </w:rPr>
        <w:t xml:space="preserve"> In this sense, </w:t>
      </w:r>
      <w:r w:rsidRPr="002D4FFC">
        <w:rPr>
          <w:rStyle w:val="Emphasis"/>
          <w:highlight w:val="green"/>
        </w:rPr>
        <w:t>language</w:t>
      </w:r>
      <w:r w:rsidRPr="003A04A5">
        <w:rPr>
          <w:rStyle w:val="Emphasis"/>
        </w:rPr>
        <w:t xml:space="preserve"> itself might be thought of as </w:t>
      </w:r>
      <w:r w:rsidRPr="002D4FFC">
        <w:rPr>
          <w:rStyle w:val="Emphasis"/>
          <w:highlight w:val="green"/>
        </w:rPr>
        <w:t>a</w:t>
      </w:r>
      <w:r w:rsidRPr="003A04A5">
        <w:rPr>
          <w:rStyle w:val="Emphasis"/>
        </w:rPr>
        <w:t xml:space="preserve"> kind of </w:t>
      </w:r>
      <w:r w:rsidRPr="002D4FFC">
        <w:rPr>
          <w:rStyle w:val="Emphasis"/>
          <w:highlight w:val="green"/>
        </w:rPr>
        <w:t>property right</w:t>
      </w:r>
      <w:r w:rsidRPr="003A04A5">
        <w:rPr>
          <w:rStyle w:val="Emphasis"/>
        </w:rPr>
        <w:t xml:space="preserve"> and stereotype, </w:t>
      </w:r>
      <w:r w:rsidRPr="002D4FFC">
        <w:rPr>
          <w:rStyle w:val="Emphasis"/>
          <w:highlight w:val="green"/>
        </w:rPr>
        <w:t>demanding a flawless mimicry</w:t>
      </w:r>
      <w:r w:rsidRPr="003A04A5">
        <w:rPr>
          <w:rStyle w:val="Emphasis"/>
        </w:rPr>
        <w:t xml:space="preserve"> on the part of the young Nelson, whose failed performance leads him to shame and self-abasement at a crucial moment of social and psychic development. </w:t>
      </w:r>
      <w:r w:rsidRPr="003A04A5">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3A04A5">
        <w:rPr>
          <w:rStyle w:val="Emphasis"/>
        </w:rPr>
        <w:t xml:space="preserve">We need to emphasize that </w:t>
      </w:r>
      <w:r w:rsidRPr="002D4FFC">
        <w:rPr>
          <w:rStyle w:val="Emphasis"/>
          <w:highlight w:val="green"/>
        </w:rPr>
        <w:t>the shaming ritual</w:t>
      </w:r>
      <w:r w:rsidRPr="003A04A5">
        <w:rPr>
          <w:rStyle w:val="Emphasis"/>
        </w:rPr>
        <w:t xml:space="preserve"> to which the grade-school teacher subjected Nelson—one </w:t>
      </w:r>
      <w:r w:rsidRPr="002D4FFC">
        <w:rPr>
          <w:rStyle w:val="Emphasis"/>
          <w:highlight w:val="green"/>
        </w:rPr>
        <w:t xml:space="preserve">all too common in the Darwinian </w:t>
      </w:r>
      <w:r w:rsidRPr="003A04A5">
        <w:rPr>
          <w:rStyle w:val="Emphasis"/>
        </w:rPr>
        <w:t>space of the</w:t>
      </w:r>
      <w:r w:rsidRPr="002D4FFC">
        <w:rPr>
          <w:rStyle w:val="Emphasis"/>
          <w:highlight w:val="green"/>
        </w:rPr>
        <w:t xml:space="preserve"> classroom— </w:t>
      </w:r>
      <w:r w:rsidRPr="003A04A5">
        <w:rPr>
          <w:rStyle w:val="Emphasis"/>
        </w:rPr>
        <w:t xml:space="preserve">is one that not merely makes his transition into English difficult but also </w:t>
      </w:r>
      <w:r w:rsidRPr="002D4FFC">
        <w:rPr>
          <w:rStyle w:val="Emphasis"/>
          <w:highlight w:val="green"/>
        </w:rPr>
        <w:t>demonizes</w:t>
      </w:r>
      <w:r w:rsidRPr="003A04A5">
        <w:rPr>
          <w:rStyle w:val="Emphasis"/>
        </w:rPr>
        <w:t xml:space="preserve"> and repudiates </w:t>
      </w:r>
      <w:r w:rsidRPr="002D4FFC">
        <w:rPr>
          <w:rStyle w:val="Emphasis"/>
          <w:highlight w:val="green"/>
        </w:rPr>
        <w:t>the mother</w:t>
      </w:r>
      <w:r w:rsidRPr="003A04A5">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3A04A5">
        <w:rPr>
          <w:rStyle w:val="Emphasis"/>
        </w:rPr>
        <w:t>The relationship between language, pedagogy, and assimilation into a mainstream national citizenry is examined also in a short story by Monique T. D. Truong</w:t>
      </w:r>
      <w:r w:rsidRPr="003A04A5">
        <w:rPr>
          <w:sz w:val="16"/>
        </w:rPr>
        <w:t>. “</w:t>
      </w:r>
      <w:proofErr w:type="gramStart"/>
      <w:r w:rsidRPr="003A04A5">
        <w:rPr>
          <w:sz w:val="16"/>
        </w:rPr>
        <w:t>Kelly”(</w:t>
      </w:r>
      <w:proofErr w:type="gramEnd"/>
      <w:r w:rsidRPr="003A04A5">
        <w:rPr>
          <w:sz w:val="16"/>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3A04A5">
        <w:rPr>
          <w:sz w:val="16"/>
        </w:rPr>
        <w:t>intrasubjective</w:t>
      </w:r>
      <w:proofErr w:type="spellEnd"/>
      <w:r w:rsidRPr="003A04A5">
        <w:rPr>
          <w:sz w:val="16"/>
        </w:rPr>
        <w:t xml:space="preserve"> monologue of one remarkable for its anger and solipsism. What is an epistolary, after all, other than an impassioned (but not necessarily answered) plea to the other? </w:t>
      </w:r>
      <w:r w:rsidRPr="003A04A5">
        <w:rPr>
          <w:rStyle w:val="StyleUnderline"/>
        </w:rPr>
        <w:t xml:space="preserve">Truong’s narrator recalls their grade-school teacher: </w:t>
      </w:r>
      <w:r w:rsidRPr="003A04A5">
        <w:rPr>
          <w:sz w:val="16"/>
        </w:rPr>
        <w:t xml:space="preserve">Kelly, remember how Mrs. </w:t>
      </w:r>
      <w:proofErr w:type="spellStart"/>
      <w:r w:rsidRPr="003A04A5">
        <w:rPr>
          <w:sz w:val="16"/>
        </w:rPr>
        <w:t>Hammerick</w:t>
      </w:r>
      <w:proofErr w:type="spellEnd"/>
      <w:r w:rsidRPr="003A04A5">
        <w:rPr>
          <w:sz w:val="16"/>
        </w:rPr>
        <w:t xml:space="preserve"> talked about Veteran’s Day? How about the Day of Infamy when the Japanese bombed Pearl Harbor? Mrs. </w:t>
      </w:r>
      <w:proofErr w:type="spellStart"/>
      <w:r w:rsidRPr="003A04A5">
        <w:rPr>
          <w:sz w:val="16"/>
        </w:rPr>
        <w:t>Hammerick</w:t>
      </w:r>
      <w:proofErr w:type="spellEnd"/>
      <w:r w:rsidRPr="003A04A5">
        <w:rPr>
          <w:sz w:val="16"/>
        </w:rPr>
        <w:t xml:space="preserve">, you know, the mayor’s wife always had a sweet something surrounding her like she had spent too much time pulling taffy.... Kelly, you only knew that she liked the </w:t>
      </w:r>
      <w:proofErr w:type="spellStart"/>
      <w:r w:rsidRPr="003A04A5">
        <w:rPr>
          <w:sz w:val="16"/>
        </w:rPr>
        <w:t>Beths</w:t>
      </w:r>
      <w:proofErr w:type="spellEnd"/>
      <w:r w:rsidRPr="003A04A5">
        <w:rPr>
          <w:sz w:val="16"/>
        </w:rPr>
        <w:t xml:space="preserve"> and the </w:t>
      </w:r>
      <w:proofErr w:type="spellStart"/>
      <w:r w:rsidRPr="003A04A5">
        <w:rPr>
          <w:sz w:val="16"/>
        </w:rPr>
        <w:t>Susans</w:t>
      </w:r>
      <w:proofErr w:type="spellEnd"/>
      <w:r w:rsidRPr="003A04A5">
        <w:rPr>
          <w:sz w:val="16"/>
        </w:rPr>
        <w:t xml:space="preserve"> </w:t>
      </w:r>
      <w:proofErr w:type="gramStart"/>
      <w:r w:rsidRPr="003A04A5">
        <w:rPr>
          <w:sz w:val="16"/>
        </w:rPr>
        <w:t>cause</w:t>
      </w:r>
      <w:proofErr w:type="gramEnd"/>
      <w:r w:rsidRPr="003A04A5">
        <w:rPr>
          <w:sz w:val="16"/>
        </w:rPr>
        <w:t xml:space="preserve"> they wore pink and never bulged and buckled out of their shirt plackets. I </w:t>
      </w:r>
      <w:proofErr w:type="gramStart"/>
      <w:r w:rsidRPr="003A04A5">
        <w:rPr>
          <w:sz w:val="16"/>
        </w:rPr>
        <w:t>was scared of</w:t>
      </w:r>
      <w:proofErr w:type="gramEnd"/>
      <w:r w:rsidRPr="003A04A5">
        <w:rPr>
          <w:sz w:val="16"/>
        </w:rPr>
        <w:t xml:space="preserve"> her like no dark corners could ever scare me. </w:t>
      </w:r>
      <w:r w:rsidRPr="003A04A5">
        <w:rPr>
          <w:rStyle w:val="StyleUnderline"/>
        </w:rPr>
        <w:t xml:space="preserve">You have to know that all the while she was teaching us history she was telling, with her language for the deaf, blind, and dumb; she was telling all the boys in our class that I was </w:t>
      </w:r>
      <w:proofErr w:type="gramStart"/>
      <w:r w:rsidRPr="003A04A5">
        <w:rPr>
          <w:rStyle w:val="StyleUnderline"/>
        </w:rPr>
        <w:t>Pearl</w:t>
      </w:r>
      <w:proofErr w:type="gramEnd"/>
      <w:r w:rsidRPr="003A04A5">
        <w:rPr>
          <w:rStyle w:val="StyleUnderline"/>
        </w:rPr>
        <w:t xml:space="preserve"> and my last name was Harbor. They understood her like she was speaking French and their names were all Claude and Pierre</w:t>
      </w:r>
      <w:r w:rsidRPr="003A04A5">
        <w:rPr>
          <w:sz w:val="16"/>
        </w:rPr>
        <w:t xml:space="preserve">.45 Truong’s story expands our discussion of language and its performative effects on the constitution of good and bad national subjects. </w:t>
      </w:r>
      <w:r w:rsidRPr="003A04A5">
        <w:rPr>
          <w:rStyle w:val="StyleUnderline"/>
        </w:rPr>
        <w:t xml:space="preserve">Here, Mrs. </w:t>
      </w:r>
      <w:proofErr w:type="spellStart"/>
      <w:r w:rsidRPr="003A04A5">
        <w:rPr>
          <w:rStyle w:val="StyleUnderline"/>
        </w:rPr>
        <w:t>Hammerick’s</w:t>
      </w:r>
      <w:proofErr w:type="spellEnd"/>
      <w:r w:rsidRPr="003A04A5">
        <w:rPr>
          <w:rStyle w:val="StyleUnderline"/>
        </w:rPr>
        <w:t xml:space="preserve"> </w:t>
      </w:r>
      <w:r w:rsidRPr="002D4FFC">
        <w:rPr>
          <w:rStyle w:val="StyleUnderline"/>
          <w:highlight w:val="green"/>
        </w:rPr>
        <w:t>common language</w:t>
      </w:r>
      <w:r w:rsidRPr="003A04A5">
        <w:rPr>
          <w:rStyle w:val="StyleUnderline"/>
        </w:rPr>
        <w:t xml:space="preserve"> for the “deaf, blind, and dumb”—a language from which Thuy-Mai is emphatically excluded—</w:t>
      </w:r>
      <w:r w:rsidRPr="002D4FFC">
        <w:rPr>
          <w:rStyle w:val="StyleUnderline"/>
          <w:highlight w:val="green"/>
        </w:rPr>
        <w:t>is used to create and</w:t>
      </w:r>
      <w:r w:rsidRPr="003A04A5">
        <w:rPr>
          <w:rStyle w:val="StyleUnderline"/>
        </w:rPr>
        <w:t xml:space="preserve"> then </w:t>
      </w:r>
      <w:r w:rsidRPr="002D4FFC">
        <w:rPr>
          <w:rStyle w:val="StyleUnderline"/>
          <w:highlight w:val="green"/>
        </w:rPr>
        <w:t xml:space="preserve">separate good </w:t>
      </w:r>
      <w:r w:rsidRPr="003A04A5">
        <w:rPr>
          <w:rStyle w:val="StyleUnderline"/>
        </w:rPr>
        <w:t xml:space="preserve">students </w:t>
      </w:r>
      <w:r w:rsidRPr="002D4FFC">
        <w:rPr>
          <w:rStyle w:val="StyleUnderline"/>
          <w:highlight w:val="green"/>
        </w:rPr>
        <w:t xml:space="preserve">from bad students within the </w:t>
      </w:r>
      <w:r w:rsidRPr="003A04A5">
        <w:rPr>
          <w:rStyle w:val="StyleUnderline"/>
        </w:rPr>
        <w:t xml:space="preserve">institutionalized space of the </w:t>
      </w:r>
      <w:r w:rsidRPr="002D4FFC">
        <w:rPr>
          <w:rStyle w:val="StyleUnderline"/>
          <w:highlight w:val="green"/>
        </w:rPr>
        <w:t>classroom</w:t>
      </w:r>
      <w:r w:rsidRPr="003A04A5">
        <w:rPr>
          <w:rStyle w:val="StyleUnderline"/>
        </w:rPr>
        <w:t>.</w:t>
      </w:r>
      <w:r w:rsidRPr="003A04A5">
        <w:rPr>
          <w:sz w:val="16"/>
        </w:rPr>
        <w:t xml:space="preserve"> The </w:t>
      </w:r>
      <w:proofErr w:type="spellStart"/>
      <w:r w:rsidRPr="003A04A5">
        <w:rPr>
          <w:sz w:val="16"/>
        </w:rPr>
        <w:t>Susans</w:t>
      </w:r>
      <w:proofErr w:type="spellEnd"/>
      <w:r w:rsidRPr="003A04A5">
        <w:rPr>
          <w:sz w:val="16"/>
        </w:rPr>
        <w:t xml:space="preserve"> and the </w:t>
      </w:r>
      <w:proofErr w:type="spellStart"/>
      <w:r w:rsidRPr="003A04A5">
        <w:rPr>
          <w:sz w:val="16"/>
        </w:rPr>
        <w:t>Beths</w:t>
      </w:r>
      <w:proofErr w:type="spellEnd"/>
      <w:r w:rsidRPr="003A04A5">
        <w:rPr>
          <w:sz w:val="16"/>
        </w:rPr>
        <w:t xml:space="preserve">, the </w:t>
      </w:r>
      <w:proofErr w:type="spellStart"/>
      <w:r w:rsidRPr="003A04A5">
        <w:rPr>
          <w:sz w:val="16"/>
        </w:rPr>
        <w:t>Claudes</w:t>
      </w:r>
      <w:proofErr w:type="spellEnd"/>
      <w:r w:rsidRPr="003A04A5">
        <w:rPr>
          <w:sz w:val="16"/>
        </w:rPr>
        <w:t xml:space="preserve"> and the </w:t>
      </w:r>
      <w:proofErr w:type="spellStart"/>
      <w:r w:rsidRPr="003A04A5">
        <w:rPr>
          <w:sz w:val="16"/>
        </w:rPr>
        <w:t>Pierres</w:t>
      </w:r>
      <w:proofErr w:type="spellEnd"/>
      <w:r w:rsidRPr="003A04A5">
        <w:rPr>
          <w:sz w:val="16"/>
        </w:rPr>
        <w:t>, are all, as Louis Althusser would put it, “</w:t>
      </w:r>
      <w:proofErr w:type="spellStart"/>
      <w:r w:rsidRPr="003A04A5">
        <w:rPr>
          <w:sz w:val="16"/>
        </w:rPr>
        <w:t>interpellated”by</w:t>
      </w:r>
      <w:proofErr w:type="spellEnd"/>
      <w:r w:rsidRPr="003A04A5">
        <w:rPr>
          <w:sz w:val="16"/>
        </w:rPr>
        <w:t xml:space="preserve"> the mayor’s wife as good citizen- subjects of the classroom and nation-state.46 </w:t>
      </w:r>
      <w:r w:rsidRPr="003A04A5">
        <w:rPr>
          <w:rStyle w:val="Emphasis"/>
        </w:rPr>
        <w:t xml:space="preserve">Truong emphasizes how </w:t>
      </w:r>
      <w:r w:rsidRPr="002D4FFC">
        <w:rPr>
          <w:rStyle w:val="Emphasis"/>
          <w:highlight w:val="green"/>
        </w:rPr>
        <w:t xml:space="preserve">education is a primary site through which narratives of national identity </w:t>
      </w:r>
      <w:r w:rsidRPr="003A04A5">
        <w:rPr>
          <w:rStyle w:val="Emphasis"/>
        </w:rPr>
        <w:t xml:space="preserve">and belonging </w:t>
      </w:r>
      <w:r w:rsidRPr="002D4FFC">
        <w:rPr>
          <w:rStyle w:val="Emphasis"/>
          <w:highlight w:val="green"/>
        </w:rPr>
        <w:t xml:space="preserve">are established </w:t>
      </w:r>
      <w:r w:rsidRPr="003A04A5">
        <w:rPr>
          <w:rStyle w:val="Emphasis"/>
        </w:rPr>
        <w:t xml:space="preserve">and reinforced through pedagogical compliance. </w:t>
      </w:r>
      <w:r w:rsidRPr="003A04A5">
        <w:rPr>
          <w:sz w:val="16"/>
        </w:rPr>
        <w:t xml:space="preserve">At the same time, the Vietnamese refugee, Thuy-Mai, is pathologized as Asian enemy, dismissively labeled “Pearl </w:t>
      </w:r>
      <w:proofErr w:type="spellStart"/>
      <w:r w:rsidRPr="003A04A5">
        <w:rPr>
          <w:sz w:val="16"/>
        </w:rPr>
        <w:t>Harbor</w:t>
      </w:r>
      <w:proofErr w:type="gramStart"/>
      <w:r w:rsidRPr="003A04A5">
        <w:rPr>
          <w:sz w:val="16"/>
        </w:rPr>
        <w:t>,”erroneously</w:t>
      </w:r>
      <w:proofErr w:type="spellEnd"/>
      <w:proofErr w:type="gramEnd"/>
      <w:r w:rsidRPr="003A04A5">
        <w:rPr>
          <w:sz w:val="16"/>
        </w:rPr>
        <w:t xml:space="preserve"> conflated with the Japanese, and implicitly rendered a menace to the coherence and integrity of the US nation-state. Mrs. </w:t>
      </w:r>
      <w:proofErr w:type="spellStart"/>
      <w:r w:rsidRPr="003A04A5">
        <w:rPr>
          <w:sz w:val="16"/>
        </w:rPr>
        <w:t>Hammerick</w:t>
      </w:r>
      <w:proofErr w:type="spellEnd"/>
      <w:r w:rsidRPr="003A04A5">
        <w:rPr>
          <w:sz w:val="16"/>
        </w:rPr>
        <w:t xml:space="preserve"> is, of course, not literally speaking French (though Vietnam was of course colonized earlier by France), but </w:t>
      </w:r>
      <w:r w:rsidRPr="003A04A5">
        <w:rPr>
          <w:rStyle w:val="Emphasis"/>
        </w:rPr>
        <w:t xml:space="preserve">Truong’s attention to </w:t>
      </w:r>
      <w:r w:rsidRPr="002D4FFC">
        <w:rPr>
          <w:rStyle w:val="Emphasis"/>
          <w:highlight w:val="green"/>
        </w:rPr>
        <w:t xml:space="preserve">language underscores </w:t>
      </w:r>
      <w:r w:rsidRPr="003A04A5">
        <w:rPr>
          <w:rStyle w:val="Emphasis"/>
        </w:rPr>
        <w:t xml:space="preserve">the ways in which </w:t>
      </w:r>
      <w:r w:rsidRPr="002D4FFC">
        <w:rPr>
          <w:rStyle w:val="Emphasis"/>
          <w:highlight w:val="green"/>
        </w:rPr>
        <w:t>an unconscious discourse of colonialism and race,</w:t>
      </w:r>
      <w:r w:rsidRPr="003A04A5">
        <w:rPr>
          <w:rStyle w:val="Emphasis"/>
        </w:rPr>
        <w:t xml:space="preserve"> of national inclusion and exclusion, is </w:t>
      </w:r>
      <w:r w:rsidRPr="002D4FFC">
        <w:rPr>
          <w:rStyle w:val="Emphasis"/>
          <w:highlight w:val="green"/>
        </w:rPr>
        <w:t>circulated in the classroom.</w:t>
      </w:r>
      <w:r w:rsidRPr="003A04A5">
        <w:rPr>
          <w:rStyle w:val="Emphasis"/>
        </w:rPr>
        <w:t xml:space="preserve"> </w:t>
      </w:r>
      <w:r w:rsidRPr="003A04A5">
        <w:rPr>
          <w:sz w:val="16"/>
        </w:rPr>
        <w:t xml:space="preserve">Furthermore, as Lowe points out, Mrs. </w:t>
      </w:r>
      <w:proofErr w:type="spellStart"/>
      <w:r w:rsidRPr="003A04A5">
        <w:rPr>
          <w:sz w:val="16"/>
        </w:rPr>
        <w:t>Hammerick’s</w:t>
      </w:r>
      <w:proofErr w:type="spellEnd"/>
      <w:r w:rsidRPr="003A04A5">
        <w:rPr>
          <w:sz w:val="16"/>
        </w:rPr>
        <w:t xml:space="preserve"> nationalizing tract is simultaneously a gendered discourse: “The narrator’s observations that the teacher’s history lesson addresses ‘all the </w:t>
      </w:r>
      <w:proofErr w:type="spellStart"/>
      <w:r w:rsidRPr="003A04A5">
        <w:rPr>
          <w:sz w:val="16"/>
        </w:rPr>
        <w:t>boys’further</w:t>
      </w:r>
      <w:proofErr w:type="spellEnd"/>
      <w:r w:rsidRPr="003A04A5">
        <w:rPr>
          <w:sz w:val="16"/>
        </w:rPr>
        <w:t xml:space="preserve"> instantiates how the American nationalist narrative recognizes, recruits, and incorporates male subjects, while ‘</w:t>
      </w:r>
      <w:proofErr w:type="spellStart"/>
      <w:r w:rsidRPr="003A04A5">
        <w:rPr>
          <w:sz w:val="16"/>
        </w:rPr>
        <w:t>feminizing’and</w:t>
      </w:r>
      <w:proofErr w:type="spellEnd"/>
      <w:r w:rsidRPr="003A04A5">
        <w:rPr>
          <w:sz w:val="16"/>
        </w:rPr>
        <w:t xml:space="preserve"> silencing the students who do not conform to that notion of patriotic subjectivity.”47 Racialized subjects, such as Nelson and Thuy-Mai, become “</w:t>
      </w:r>
      <w:proofErr w:type="spellStart"/>
      <w:r w:rsidRPr="003A04A5">
        <w:rPr>
          <w:sz w:val="16"/>
        </w:rPr>
        <w:t>good”citizens</w:t>
      </w:r>
      <w:proofErr w:type="spellEnd"/>
      <w:r w:rsidRPr="003A04A5">
        <w:rPr>
          <w:sz w:val="16"/>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3A089E16" w14:textId="77777777" w:rsidR="00A83F29" w:rsidRPr="003A04A5" w:rsidRDefault="00A83F29" w:rsidP="00A83F29">
      <w:pPr>
        <w:pStyle w:val="Heading4"/>
        <w:rPr>
          <w:rFonts w:asciiTheme="minorHAnsi" w:hAnsiTheme="minorHAnsi" w:cstheme="majorHAnsi"/>
        </w:rPr>
      </w:pPr>
      <w:r w:rsidRPr="003A04A5">
        <w:t xml:space="preserve">Pandemics discourse is anti – Asian and rooted in western superiority. Debates that center disease inevitably </w:t>
      </w:r>
      <w:proofErr w:type="gramStart"/>
      <w:r w:rsidRPr="003A04A5">
        <w:t>lead</w:t>
      </w:r>
      <w:proofErr w:type="gramEnd"/>
      <w:r w:rsidRPr="003A04A5">
        <w:t xml:space="preserve"> to the polarization of Asian culture. </w:t>
      </w:r>
    </w:p>
    <w:p w14:paraId="77A579EC" w14:textId="77777777" w:rsidR="00A83F29" w:rsidRPr="003A04A5" w:rsidRDefault="00A83F29" w:rsidP="00A83F29">
      <w:r w:rsidRPr="003A04A5">
        <w:rPr>
          <w:rStyle w:val="Style13ptBold"/>
        </w:rPr>
        <w:t>White 3-25</w:t>
      </w:r>
      <w:r w:rsidRPr="003A04A5">
        <w:t xml:space="preserve"> [Alexandre I.R White, B.A., Amherst College, 2010 MSc., The London School of Economics and Political Science, 3-25-2021, "Podcast: A History of Pandemic Xenophobia and Racism," </w:t>
      </w:r>
      <w:hyperlink r:id="rId8" w:history="1">
        <w:r w:rsidRPr="003A04A5">
          <w:rPr>
            <w:rStyle w:val="Hyperlink"/>
          </w:rPr>
          <w:t>https://www.theatlantic.com/health/archive/2021/03/a-history-of-pandemic-xenophobia-racism/618421/</w:t>
        </w:r>
      </w:hyperlink>
      <w:r w:rsidRPr="003A04A5">
        <w:t xml:space="preserve"> [accessed: 8/22/21] // Lydia //Recut </w:t>
      </w:r>
      <w:proofErr w:type="spellStart"/>
      <w:r w:rsidRPr="003A04A5">
        <w:t>Nato</w:t>
      </w:r>
      <w:proofErr w:type="spellEnd"/>
    </w:p>
    <w:p w14:paraId="22433AF6" w14:textId="77777777" w:rsidR="00A83F29" w:rsidRPr="003A04A5" w:rsidRDefault="00A83F29" w:rsidP="00A83F29">
      <w:pPr>
        <w:rPr>
          <w:sz w:val="16"/>
          <w:szCs w:val="16"/>
        </w:rPr>
      </w:pPr>
      <w:r w:rsidRPr="003A04A5">
        <w:rPr>
          <w:sz w:val="16"/>
          <w:szCs w:val="16"/>
        </w:rPr>
        <w:t xml:space="preserve">Higgins: Back in April of last year, </w:t>
      </w:r>
      <w:hyperlink r:id="rId9" w:history="1">
        <w:r w:rsidRPr="003A04A5">
          <w:rPr>
            <w:rStyle w:val="Hyperlink"/>
            <w:sz w:val="16"/>
            <w:szCs w:val="16"/>
          </w:rPr>
          <w:t>you wrote</w:t>
        </w:r>
      </w:hyperlink>
      <w:r w:rsidRPr="003A04A5">
        <w:rPr>
          <w:sz w:val="16"/>
          <w:szCs w:val="16"/>
        </w:rPr>
        <w:t xml:space="preserve">: “As we witness spates of xenophobic violence, Sinophobia and other anti-Asian sentiment, it is important for us to notice whose perspective dominates responses to epidemics.” What have you been thinking about as we’ve seen this anti-Asian harassment and violence escalating? White: I’ve been both incredibly saddened by this </w:t>
      </w:r>
      <w:proofErr w:type="gramStart"/>
      <w:r w:rsidRPr="003A04A5">
        <w:rPr>
          <w:sz w:val="16"/>
          <w:szCs w:val="16"/>
        </w:rPr>
        <w:t>and also</w:t>
      </w:r>
      <w:proofErr w:type="gramEnd"/>
      <w:r w:rsidRPr="003A04A5">
        <w:rPr>
          <w:sz w:val="16"/>
          <w:szCs w:val="16"/>
        </w:rPr>
        <w:t xml:space="preserve"> frustrated. </w:t>
      </w:r>
      <w:r w:rsidRPr="003A04A5">
        <w:rPr>
          <w:rStyle w:val="StyleUnderline"/>
        </w:rPr>
        <w:t xml:space="preserve">This history of </w:t>
      </w:r>
      <w:r w:rsidRPr="002D4FFC">
        <w:rPr>
          <w:rStyle w:val="StyleUnderline"/>
          <w:highlight w:val="green"/>
        </w:rPr>
        <w:t>anti-Asian racism runs</w:t>
      </w:r>
      <w:r w:rsidRPr="003A04A5">
        <w:rPr>
          <w:rStyle w:val="StyleUnderline"/>
        </w:rPr>
        <w:t xml:space="preserve"> very much </w:t>
      </w:r>
      <w:r w:rsidRPr="002D4FFC">
        <w:rPr>
          <w:rStyle w:val="StyleUnderline"/>
          <w:highlight w:val="green"/>
        </w:rPr>
        <w:t>through</w:t>
      </w:r>
      <w:r w:rsidRPr="003A04A5">
        <w:rPr>
          <w:rStyle w:val="StyleUnderline"/>
        </w:rPr>
        <w:t xml:space="preserve"> histories of </w:t>
      </w:r>
      <w:r w:rsidRPr="002D4FFC">
        <w:rPr>
          <w:rStyle w:val="StyleUnderline"/>
          <w:highlight w:val="green"/>
        </w:rPr>
        <w:t>epidemics</w:t>
      </w:r>
      <w:r w:rsidRPr="003A04A5">
        <w:rPr>
          <w:rStyle w:val="StyleUnderline"/>
        </w:rPr>
        <w:t>, of immigration, of colonialism that the United States often doesn’t discuss</w:t>
      </w:r>
      <w:r w:rsidRPr="003A04A5">
        <w:rPr>
          <w:sz w:val="16"/>
          <w:szCs w:val="16"/>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Page Act of 1875, which banned the immigration of Chinese women, and which was justified on the basis that Chinese women were perceived to be immoral or guilty of sexual misdeeds. And this conflation of sexual and moral perversity was linked fundamentally with a medical justification that somehow the venereal diseases that Chinese women might bring and spread as sex workers were somehow more virulent than those brought by either other European migrants or that existed in the United States. </w:t>
      </w:r>
      <w:proofErr w:type="gramStart"/>
      <w:r w:rsidRPr="003A04A5">
        <w:rPr>
          <w:rStyle w:val="StyleUnderline"/>
        </w:rPr>
        <w:t>So</w:t>
      </w:r>
      <w:proofErr w:type="gramEnd"/>
      <w:r w:rsidRPr="003A04A5">
        <w:rPr>
          <w:rStyle w:val="StyleUnderline"/>
        </w:rPr>
        <w:t xml:space="preserve"> there was this grim and horrific conflation of gender, sexuality, race, and the foreignness and </w:t>
      </w:r>
      <w:r w:rsidRPr="002D4FFC">
        <w:rPr>
          <w:rStyle w:val="StyleUnderline"/>
          <w:highlight w:val="green"/>
        </w:rPr>
        <w:t>concern for the diseases</w:t>
      </w:r>
      <w:r w:rsidRPr="003A04A5">
        <w:rPr>
          <w:rStyle w:val="StyleUnderline"/>
        </w:rPr>
        <w:t xml:space="preserve"> that were </w:t>
      </w:r>
      <w:r w:rsidRPr="002D4FFC">
        <w:rPr>
          <w:rStyle w:val="StyleUnderline"/>
          <w:highlight w:val="green"/>
        </w:rPr>
        <w:t>more threatening because they were</w:t>
      </w:r>
      <w:r w:rsidRPr="003A04A5">
        <w:rPr>
          <w:rStyle w:val="StyleUnderline"/>
        </w:rPr>
        <w:t xml:space="preserve"> fundamentally </w:t>
      </w:r>
      <w:r w:rsidRPr="002D4FFC">
        <w:rPr>
          <w:rStyle w:val="StyleUnderline"/>
          <w:highlight w:val="green"/>
        </w:rPr>
        <w:t>arriving from Asia</w:t>
      </w:r>
      <w:r w:rsidRPr="003A04A5">
        <w:rPr>
          <w:sz w:val="16"/>
          <w:szCs w:val="16"/>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w:t>
      </w:r>
      <w:proofErr w:type="gramStart"/>
      <w:r w:rsidRPr="003A04A5">
        <w:rPr>
          <w:sz w:val="16"/>
          <w:szCs w:val="16"/>
        </w:rPr>
        <w:t>really important</w:t>
      </w:r>
      <w:proofErr w:type="gramEnd"/>
      <w:r w:rsidRPr="003A04A5">
        <w:rPr>
          <w:sz w:val="16"/>
          <w:szCs w:val="16"/>
        </w:rPr>
        <w:t xml:space="preserve">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sidRPr="003A04A5">
        <w:rPr>
          <w:rStyle w:val="StyleUnderline"/>
        </w:rPr>
        <w:t xml:space="preserve">Even former President [Donald] </w:t>
      </w:r>
      <w:r w:rsidRPr="002D4FFC">
        <w:rPr>
          <w:rStyle w:val="StyleUnderline"/>
          <w:highlight w:val="green"/>
        </w:rPr>
        <w:t>Trump’s Muslim ban</w:t>
      </w:r>
      <w:r w:rsidRPr="003A04A5">
        <w:rPr>
          <w:rStyle w:val="StyleUnderline"/>
        </w:rPr>
        <w:t xml:space="preserve"> is </w:t>
      </w:r>
      <w:r w:rsidRPr="002D4FFC">
        <w:rPr>
          <w:rStyle w:val="StyleUnderline"/>
          <w:highlight w:val="green"/>
        </w:rPr>
        <w:t>rooted in this legacy</w:t>
      </w:r>
      <w:r w:rsidRPr="003A04A5">
        <w:rPr>
          <w:rStyle w:val="StyleUnderline"/>
        </w:rPr>
        <w:t xml:space="preserve"> that really emerges out of a very specific, racially targeted form of exclusion in the Chinese Exclusion Act.</w:t>
      </w:r>
      <w:r w:rsidRPr="003A04A5">
        <w:rPr>
          <w:sz w:val="16"/>
          <w:szCs w:val="16"/>
        </w:rPr>
        <w:t xml:space="preserve"> And this is something that Erika Lee and many others have </w:t>
      </w:r>
      <w:hyperlink r:id="rId10" w:history="1">
        <w:r w:rsidRPr="003A04A5">
          <w:rPr>
            <w:rStyle w:val="Hyperlink"/>
            <w:sz w:val="16"/>
            <w:szCs w:val="16"/>
          </w:rPr>
          <w:t>written about in great detail</w:t>
        </w:r>
      </w:hyperlink>
      <w:r w:rsidRPr="003A04A5">
        <w:rPr>
          <w:sz w:val="16"/>
          <w:szCs w:val="16"/>
        </w:rPr>
        <w:t xml:space="preserve">, and I think is really important to keep in mind, especially when we attempt to understand the complexities of the violence that we’ve seen in recent weeks and the violence we’ve seen broadly across 2020. </w:t>
      </w:r>
      <w:r w:rsidRPr="003A04A5">
        <w:rPr>
          <w:rStyle w:val="StyleUnderline"/>
        </w:rPr>
        <w:t xml:space="preserve">A troubling aspect in [how] the United States responded to </w:t>
      </w:r>
      <w:r w:rsidRPr="002D4FFC">
        <w:rPr>
          <w:rStyle w:val="StyleUnderline"/>
          <w:highlight w:val="green"/>
        </w:rPr>
        <w:t>COVID</w:t>
      </w:r>
      <w:r w:rsidRPr="003A04A5">
        <w:rPr>
          <w:rStyle w:val="StyleUnderline"/>
        </w:rPr>
        <w:t xml:space="preserve">-19—and I would include the United Kingdom in this </w:t>
      </w:r>
      <w:r w:rsidRPr="002D4FFC">
        <w:rPr>
          <w:rStyle w:val="StyleUnderline"/>
          <w:highlight w:val="green"/>
        </w:rPr>
        <w:t>response</w:t>
      </w:r>
      <w:r w:rsidRPr="003A04A5">
        <w:rPr>
          <w:rStyle w:val="StyleUnderline"/>
        </w:rPr>
        <w:t xml:space="preserve"> as well—</w:t>
      </w:r>
      <w:r w:rsidRPr="002D4FFC">
        <w:rPr>
          <w:rStyle w:val="StyleUnderline"/>
          <w:highlight w:val="green"/>
        </w:rPr>
        <w:t>is</w:t>
      </w:r>
      <w:r w:rsidRPr="003A04A5">
        <w:rPr>
          <w:rStyle w:val="StyleUnderline"/>
        </w:rPr>
        <w:t xml:space="preserve"> that for the 19th century and 20th century, so much of </w:t>
      </w:r>
      <w:r w:rsidRPr="002D4FFC">
        <w:rPr>
          <w:rStyle w:val="StyleUnderline"/>
          <w:highlight w:val="green"/>
        </w:rPr>
        <w:t>Western beliefs of</w:t>
      </w:r>
      <w:r w:rsidRPr="003A04A5">
        <w:rPr>
          <w:rStyle w:val="StyleUnderline"/>
        </w:rPr>
        <w:t xml:space="preserve"> fundamental </w:t>
      </w:r>
      <w:r w:rsidRPr="002D4FFC">
        <w:rPr>
          <w:rStyle w:val="StyleUnderline"/>
          <w:highlight w:val="green"/>
        </w:rPr>
        <w:t>superiority</w:t>
      </w:r>
      <w:r w:rsidRPr="003A04A5">
        <w:rPr>
          <w:rStyle w:val="StyleUnderline"/>
        </w:rPr>
        <w:t xml:space="preserve"> of civilization and justifications for colonialism </w:t>
      </w:r>
      <w:r w:rsidRPr="002D4FFC">
        <w:rPr>
          <w:rStyle w:val="StyleUnderline"/>
          <w:highlight w:val="green"/>
        </w:rPr>
        <w:t>emerged out of</w:t>
      </w:r>
      <w:r w:rsidRPr="003A04A5">
        <w:rPr>
          <w:rStyle w:val="StyleUnderline"/>
        </w:rPr>
        <w:t xml:space="preserve"> this </w:t>
      </w:r>
      <w:r w:rsidRPr="002D4FFC">
        <w:rPr>
          <w:rStyle w:val="StyleUnderline"/>
          <w:highlight w:val="green"/>
        </w:rPr>
        <w:t>mythology</w:t>
      </w:r>
      <w:r w:rsidRPr="003A04A5">
        <w:rPr>
          <w:rStyle w:val="StyleUnderline"/>
        </w:rPr>
        <w:t xml:space="preserve"> of </w:t>
      </w:r>
      <w:r w:rsidRPr="002D4FFC">
        <w:rPr>
          <w:rStyle w:val="StyleUnderline"/>
          <w:highlight w:val="green"/>
        </w:rPr>
        <w:t xml:space="preserve">the West being the most </w:t>
      </w:r>
      <w:r w:rsidRPr="003A04A5">
        <w:rPr>
          <w:rStyle w:val="StyleUnderline"/>
        </w:rPr>
        <w:t xml:space="preserve">sanitary, the most hygienic space, and being the most </w:t>
      </w:r>
      <w:r w:rsidRPr="002D4FFC">
        <w:rPr>
          <w:rStyle w:val="StyleUnderline"/>
          <w:highlight w:val="green"/>
        </w:rPr>
        <w:t>hygienic civilization on the planet</w:t>
      </w:r>
      <w:r w:rsidRPr="003A04A5">
        <w:rPr>
          <w:rStyle w:val="StyleUnderline"/>
        </w:rPr>
        <w:t>.</w:t>
      </w:r>
      <w:r w:rsidRPr="003A04A5">
        <w:rPr>
          <w:sz w:val="16"/>
          <w:szCs w:val="16"/>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sidRPr="003A04A5">
        <w:rPr>
          <w:rStyle w:val="StyleUnderline"/>
        </w:rPr>
        <w:t xml:space="preserve">But we also see that myth falling apart as we recognize that the U.S. COVID-19 response up to vaccination delivery has been one of the worst—one of the most unequal and most deadly in the world. </w:t>
      </w:r>
      <w:r w:rsidRPr="003A04A5">
        <w:rPr>
          <w:sz w:val="16"/>
          <w:szCs w:val="16"/>
        </w:rPr>
        <w:t xml:space="preserve">Hamblin: I have a </w:t>
      </w:r>
      <w:hyperlink r:id="rId11" w:history="1">
        <w:r w:rsidRPr="003A04A5">
          <w:rPr>
            <w:rStyle w:val="Hyperlink"/>
            <w:sz w:val="16"/>
            <w:szCs w:val="16"/>
          </w:rPr>
          <w:t>particular interest in the history of hygiene</w:t>
        </w:r>
      </w:hyperlink>
      <w:r w:rsidRPr="003A04A5">
        <w:rPr>
          <w:sz w:val="16"/>
          <w:szCs w:val="16"/>
        </w:rPr>
        <w:t xml:space="preserve">. That myth that you talk about of the Western world being uniquely hygienic—it’s </w:t>
      </w:r>
      <w:proofErr w:type="gramStart"/>
      <w:r w:rsidRPr="003A04A5">
        <w:rPr>
          <w:sz w:val="16"/>
          <w:szCs w:val="16"/>
        </w:rPr>
        <w:t>actually the</w:t>
      </w:r>
      <w:proofErr w:type="gramEnd"/>
      <w:r w:rsidRPr="003A04A5">
        <w:rPr>
          <w:sz w:val="16"/>
          <w:szCs w:val="16"/>
        </w:rPr>
        <w:t xml:space="preserve"> inverse of that. Christian countries were late to and sometimes actively discouraged things like baths because they were </w:t>
      </w:r>
      <w:proofErr w:type="gramStart"/>
      <w:r w:rsidRPr="003A04A5">
        <w:rPr>
          <w:sz w:val="16"/>
          <w:szCs w:val="16"/>
        </w:rPr>
        <w:t>lewd</w:t>
      </w:r>
      <w:proofErr w:type="gramEnd"/>
      <w:r w:rsidRPr="003A04A5">
        <w:rPr>
          <w:sz w:val="16"/>
          <w:szCs w:val="16"/>
        </w:rPr>
        <w:t xml:space="preserve"> and you had to be naked. When Marco Polo traveled, he was taken by hygiene standards elsewhere that were much higher than in Europe. And Europe certainly had its share of plagues and infectious disease. So that was always a baseless idea, right? White: Absolutely. And 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century, that focused on creating the first international infectious-disease controls for regulating the spread of infectious disease among people. But the focus of these controls </w:t>
      </w:r>
      <w:proofErr w:type="gramStart"/>
      <w:r w:rsidRPr="003A04A5">
        <w:rPr>
          <w:sz w:val="16"/>
          <w:szCs w:val="16"/>
        </w:rPr>
        <w:t>were</w:t>
      </w:r>
      <w:proofErr w:type="gramEnd"/>
      <w:r w:rsidRPr="003A04A5">
        <w:rPr>
          <w:sz w:val="16"/>
          <w:szCs w:val="16"/>
        </w:rPr>
        <w:t xml:space="preserve"> not health for all or some sort of humanitarian principle. Rather, it was: How do we allow for the maximum speed and pace of trade and traffic with also the maximum control of infectious disease? It was </w:t>
      </w:r>
      <w:proofErr w:type="gramStart"/>
      <w:r w:rsidRPr="003A04A5">
        <w:rPr>
          <w:sz w:val="16"/>
          <w:szCs w:val="16"/>
        </w:rPr>
        <w:t>really about</w:t>
      </w:r>
      <w:proofErr w:type="gramEnd"/>
      <w:r w:rsidRPr="003A04A5">
        <w:rPr>
          <w:sz w:val="16"/>
          <w:szCs w:val="16"/>
        </w:rPr>
        <w:t xml:space="preserve">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w:t>
      </w:r>
      <w:proofErr w:type="gramStart"/>
      <w:r w:rsidRPr="003A04A5">
        <w:rPr>
          <w:sz w:val="16"/>
          <w:szCs w:val="16"/>
        </w:rPr>
        <w:t>So</w:t>
      </w:r>
      <w:proofErr w:type="gramEnd"/>
      <w:r w:rsidRPr="003A04A5">
        <w:rPr>
          <w:sz w:val="16"/>
          <w:szCs w:val="16"/>
        </w:rPr>
        <w:t xml:space="preserve"> this myth emerges. And it’s a mythmaking process that I think is </w:t>
      </w:r>
      <w:proofErr w:type="gramStart"/>
      <w:r w:rsidRPr="003A04A5">
        <w:rPr>
          <w:sz w:val="16"/>
          <w:szCs w:val="16"/>
        </w:rPr>
        <w:t>actually central</w:t>
      </w:r>
      <w:proofErr w:type="gramEnd"/>
      <w:r w:rsidRPr="003A04A5">
        <w:rPr>
          <w:sz w:val="16"/>
          <w:szCs w:val="16"/>
        </w:rPr>
        <w:t xml:space="preserve"> to Europe and the West coming to envision itself as an entity apart from the rest of the world. And in my work, </w:t>
      </w:r>
      <w:r w:rsidRPr="003A04A5">
        <w:rPr>
          <w:rStyle w:val="StyleUnderline"/>
        </w:rPr>
        <w:t>I call this “</w:t>
      </w:r>
      <w:r w:rsidRPr="002D4FFC">
        <w:rPr>
          <w:rStyle w:val="StyleUnderline"/>
          <w:highlight w:val="green"/>
        </w:rPr>
        <w:t>epidemic Orientalism</w:t>
      </w:r>
      <w:r w:rsidRPr="003A04A5">
        <w:rPr>
          <w:rStyle w:val="StyleUnderline"/>
        </w:rPr>
        <w:t xml:space="preserve">.” We see the ways in which the need to maintain trade, colonial, and resource exploitation becomes bound up with controlling </w:t>
      </w:r>
      <w:proofErr w:type="gramStart"/>
      <w:r w:rsidRPr="003A04A5">
        <w:rPr>
          <w:rStyle w:val="StyleUnderline"/>
        </w:rPr>
        <w:t>particular bodies</w:t>
      </w:r>
      <w:proofErr w:type="gramEnd"/>
      <w:r w:rsidRPr="003A04A5">
        <w:rPr>
          <w:rStyle w:val="StyleUnderline"/>
        </w:rPr>
        <w:t xml:space="preserve"> and people who were seen to be in opposition to a sanitary global trade regime</w:t>
      </w:r>
      <w:r w:rsidRPr="003A04A5">
        <w:rPr>
          <w:sz w:val="16"/>
          <w:szCs w:val="16"/>
        </w:rPr>
        <w:t xml:space="preserve">. And this is where you get a lot of the racist and xenophobic ideologies we’ve talked about already, </w:t>
      </w:r>
      <w:r w:rsidRPr="003A04A5">
        <w:rPr>
          <w:rStyle w:val="StyleUnderline"/>
        </w:rPr>
        <w:t xml:space="preserve">and ideas that we see </w:t>
      </w:r>
      <w:r w:rsidRPr="002D4FFC">
        <w:rPr>
          <w:rStyle w:val="StyleUnderline"/>
          <w:highlight w:val="green"/>
        </w:rPr>
        <w:t>still in the present when we associate diseases with certain parts of the world</w:t>
      </w:r>
      <w:r w:rsidRPr="003A04A5">
        <w:rPr>
          <w:rStyle w:val="StyleUnderline"/>
        </w:rPr>
        <w:t>, essentially slurring the names for an epidemic like COVID-19 in a variety of ways that ascribe blame to certain countries or certain areas</w:t>
      </w:r>
      <w:r w:rsidRPr="003A04A5">
        <w:rPr>
          <w:sz w:val="16"/>
          <w:szCs w:val="16"/>
        </w:rPr>
        <w:t xml:space="preserve">. Hamblin: Right. That draws out this interesting distinction: There’s a lot of scapegoating and blaming of immigrants during these heightened times of </w:t>
      </w:r>
      <w:proofErr w:type="gramStart"/>
      <w:r w:rsidRPr="003A04A5">
        <w:rPr>
          <w:sz w:val="16"/>
          <w:szCs w:val="16"/>
        </w:rPr>
        <w:t>infectious-disease</w:t>
      </w:r>
      <w:proofErr w:type="gramEnd"/>
      <w:r w:rsidRPr="003A04A5">
        <w:rPr>
          <w:sz w:val="16"/>
          <w:szCs w:val="16"/>
        </w:rPr>
        <w:t xml:space="preserv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sidRPr="003A04A5">
        <w:rPr>
          <w:rStyle w:val="StyleUnderline"/>
        </w:rPr>
        <w:t xml:space="preserve">: </w:t>
      </w:r>
      <w:r w:rsidRPr="002D4FFC">
        <w:rPr>
          <w:rStyle w:val="StyleUnderline"/>
          <w:highlight w:val="green"/>
        </w:rPr>
        <w:t>Framing of threat through disease allows for</w:t>
      </w:r>
      <w:r w:rsidRPr="003A04A5">
        <w:rPr>
          <w:rStyle w:val="StyleUnderline"/>
        </w:rPr>
        <w:t xml:space="preserve"> the </w:t>
      </w:r>
      <w:proofErr w:type="spellStart"/>
      <w:r w:rsidRPr="002D4FFC">
        <w:rPr>
          <w:rStyle w:val="StyleUnderline"/>
          <w:highlight w:val="green"/>
        </w:rPr>
        <w:t>pathologization</w:t>
      </w:r>
      <w:proofErr w:type="spellEnd"/>
      <w:r w:rsidRPr="002D4FFC">
        <w:rPr>
          <w:rStyle w:val="StyleUnderline"/>
          <w:highlight w:val="green"/>
        </w:rPr>
        <w:t xml:space="preserve"> of peoples and cultur</w:t>
      </w:r>
      <w:r w:rsidRPr="003A04A5">
        <w:rPr>
          <w:rStyle w:val="StyleUnderline"/>
        </w:rPr>
        <w:t>al practices as somehow distinct and different from one’s own.</w:t>
      </w:r>
      <w:r w:rsidRPr="003A04A5">
        <w:rPr>
          <w:sz w:val="16"/>
          <w:szCs w:val="16"/>
        </w:rPr>
        <w:t xml:space="preserve"> </w:t>
      </w:r>
      <w:proofErr w:type="gramStart"/>
      <w:r w:rsidRPr="003A04A5">
        <w:rPr>
          <w:sz w:val="16"/>
          <w:szCs w:val="16"/>
        </w:rPr>
        <w:t>So</w:t>
      </w:r>
      <w:proofErr w:type="gramEnd"/>
      <w:r w:rsidRPr="003A04A5">
        <w:rPr>
          <w:sz w:val="16"/>
          <w:szCs w:val="16"/>
        </w:rPr>
        <w:t xml:space="preserve">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philosophical question related to this, which is: Obviously, epidemics may begin in a certain place, but to what extent do origins </w:t>
      </w:r>
      <w:proofErr w:type="gramStart"/>
      <w:r w:rsidRPr="003A04A5">
        <w:rPr>
          <w:sz w:val="16"/>
          <w:szCs w:val="16"/>
        </w:rPr>
        <w:t>actually matter</w:t>
      </w:r>
      <w:proofErr w:type="gramEnd"/>
      <w:r w:rsidRPr="003A04A5">
        <w:rPr>
          <w:sz w:val="16"/>
          <w:szCs w:val="16"/>
        </w:rPr>
        <w:t xml:space="preserve">?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w:t>
      </w:r>
      <w:proofErr w:type="gramStart"/>
      <w:r w:rsidRPr="003A04A5">
        <w:rPr>
          <w:sz w:val="16"/>
          <w:szCs w:val="16"/>
        </w:rPr>
        <w:t>So</w:t>
      </w:r>
      <w:proofErr w:type="gramEnd"/>
      <w:r w:rsidRPr="003A04A5">
        <w:rPr>
          <w:sz w:val="16"/>
          <w:szCs w:val="16"/>
        </w:rPr>
        <w:t xml:space="preserve">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w:t>
      </w:r>
      <w:proofErr w:type="gramStart"/>
      <w:r w:rsidRPr="003A04A5">
        <w:rPr>
          <w:sz w:val="16"/>
          <w:szCs w:val="16"/>
        </w:rPr>
        <w:t>many different ways</w:t>
      </w:r>
      <w:proofErr w:type="gramEnd"/>
      <w:r w:rsidRPr="003A04A5">
        <w:rPr>
          <w:sz w:val="16"/>
          <w:szCs w:val="16"/>
        </w:rPr>
        <w:t>.</w:t>
      </w:r>
    </w:p>
    <w:p w14:paraId="0839BC53" w14:textId="77777777" w:rsidR="00A83F29" w:rsidRPr="003A04A5" w:rsidRDefault="00A83F29" w:rsidP="00A83F29">
      <w:pPr>
        <w:pStyle w:val="Heading4"/>
        <w:rPr>
          <w:rFonts w:cs="Times New Roman"/>
        </w:rPr>
      </w:pPr>
      <w:r w:rsidRPr="003A04A5">
        <w:t xml:space="preserve">Thus, my alt is to </w:t>
      </w:r>
      <w:proofErr w:type="spellStart"/>
      <w:r w:rsidRPr="003A04A5">
        <w:t>depathologize</w:t>
      </w:r>
      <w:proofErr w:type="spellEnd"/>
      <w:r w:rsidRPr="003A04A5">
        <w:t xml:space="preserve"> and accept melancholia – re-appropriating melancholia as a militant preservation of the lost object and refusal to attain whitened ideals </w:t>
      </w:r>
      <w:proofErr w:type="gramStart"/>
      <w:r w:rsidRPr="003A04A5">
        <w:t>opens up</w:t>
      </w:r>
      <w:proofErr w:type="gramEnd"/>
      <w:r w:rsidRPr="003A04A5">
        <w:t xml:space="preserve"> acts of revolt. </w:t>
      </w:r>
    </w:p>
    <w:p w14:paraId="29FA5E2C" w14:textId="77777777" w:rsidR="00A83F29" w:rsidRPr="003A04A5" w:rsidRDefault="00A83F29" w:rsidP="00A83F29">
      <w:pPr>
        <w:spacing w:line="276" w:lineRule="auto"/>
        <w:rPr>
          <w:sz w:val="16"/>
        </w:rPr>
      </w:pPr>
      <w:proofErr w:type="spellStart"/>
      <w:r w:rsidRPr="003A04A5">
        <w:rPr>
          <w:rStyle w:val="Style13ptBold"/>
        </w:rPr>
        <w:t>Eng</w:t>
      </w:r>
      <w:proofErr w:type="spellEnd"/>
      <w:r w:rsidRPr="003A04A5">
        <w:rPr>
          <w:rStyle w:val="Style13ptBold"/>
        </w:rPr>
        <w:t xml:space="preserve"> &amp; Han 3 [Both Asian]</w:t>
      </w:r>
      <w:r w:rsidRPr="003A04A5">
        <w:rPr>
          <w:sz w:val="16"/>
        </w:rPr>
        <w:t xml:space="preserve"> [DAVID L. ENG &amp; SHINHEE HAN [David L. </w:t>
      </w:r>
      <w:proofErr w:type="spellStart"/>
      <w:r w:rsidRPr="003A04A5">
        <w:rPr>
          <w:sz w:val="16"/>
        </w:rPr>
        <w:t>Eng</w:t>
      </w:r>
      <w:proofErr w:type="spellEnd"/>
      <w:r w:rsidRPr="003A04A5">
        <w:rPr>
          <w:sz w:val="16"/>
        </w:rPr>
        <w:t xml:space="preserve"> is Richard L. Fisher Professor of English as well as Graduate Chair of the English Department at UPenn. He is also Professor in the Program in Asian American Studies, the Program in Comparative </w:t>
      </w:r>
      <w:proofErr w:type="spellStart"/>
      <w:r w:rsidRPr="003A04A5">
        <w:rPr>
          <w:sz w:val="16"/>
        </w:rPr>
        <w:t>Litera</w:t>
      </w:r>
      <w:proofErr w:type="spellEnd"/>
      <w:r w:rsidRPr="003A04A5">
        <w:rPr>
          <w:sz w:val="16"/>
        </w:rPr>
        <w:t xml:space="preserve"> Racial Castration: Managing Masculinity in Asian America (Duke University Press) as well as the Coeditor (with Alice Y. </w:t>
      </w:r>
      <w:proofErr w:type="spellStart"/>
      <w:r w:rsidRPr="003A04A5">
        <w:rPr>
          <w:sz w:val="16"/>
        </w:rPr>
        <w:t>Hom</w:t>
      </w:r>
      <w:proofErr w:type="spellEnd"/>
      <w:r w:rsidRPr="003A04A5">
        <w:rPr>
          <w:sz w:val="16"/>
        </w:rPr>
        <w:t xml:space="preserve">) of Q&amp;A: Queer in Asian America (Temple University Press, 1998). His current project is a co-edited collection (with David Kazanjian) entitled Loss: Mourning and Melancholia in the Twentieth Century. </w:t>
      </w:r>
      <w:proofErr w:type="spellStart"/>
      <w:r w:rsidRPr="003A04A5">
        <w:rPr>
          <w:sz w:val="16"/>
        </w:rPr>
        <w:t>Shinhee</w:t>
      </w:r>
      <w:proofErr w:type="spellEnd"/>
      <w:r w:rsidRPr="003A04A5">
        <w:rPr>
          <w:sz w:val="16"/>
        </w:rPr>
        <w:t xml:space="preserve"> Han, C.S.W., is a psychotherapist at the Counseling &amp; Psychological Services of Columbia University. She is a doctoral candidate in the Shirley M. </w:t>
      </w:r>
      <w:proofErr w:type="spellStart"/>
      <w:r w:rsidRPr="003A04A5">
        <w:rPr>
          <w:sz w:val="16"/>
        </w:rPr>
        <w:t>Ehrenkranz</w:t>
      </w:r>
      <w:proofErr w:type="spellEnd"/>
      <w:r w:rsidRPr="003A04A5">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3A04A5">
        <w:rPr>
          <w:sz w:val="16"/>
        </w:rPr>
        <w:t>Durham</w:t>
      </w:r>
      <w:proofErr w:type="gramEnd"/>
      <w:r w:rsidRPr="003A04A5">
        <w:rPr>
          <w:sz w:val="16"/>
        </w:rPr>
        <w:t xml:space="preserve"> and London, 2019] </w:t>
      </w:r>
      <w:proofErr w:type="spellStart"/>
      <w:r w:rsidRPr="003A04A5">
        <w:rPr>
          <w:sz w:val="16"/>
        </w:rPr>
        <w:t>ghs</w:t>
      </w:r>
      <w:proofErr w:type="spellEnd"/>
      <w:r w:rsidRPr="003A04A5">
        <w:rPr>
          <w:sz w:val="16"/>
        </w:rPr>
        <w:t xml:space="preserve">//BZ Recut/Tagged </w:t>
      </w:r>
      <w:proofErr w:type="spellStart"/>
      <w:r w:rsidRPr="003A04A5">
        <w:rPr>
          <w:sz w:val="16"/>
        </w:rPr>
        <w:t>Nato</w:t>
      </w:r>
      <w:proofErr w:type="spellEnd"/>
    </w:p>
    <w:p w14:paraId="04FB834C" w14:textId="77777777" w:rsidR="00A83F29" w:rsidRPr="003A04A5" w:rsidRDefault="00A83F29" w:rsidP="00A83F29">
      <w:pPr>
        <w:spacing w:line="276" w:lineRule="auto"/>
        <w:rPr>
          <w:rStyle w:val="StyleUnderline"/>
          <w:szCs w:val="28"/>
        </w:rPr>
      </w:pPr>
      <w:r w:rsidRPr="003A04A5">
        <w:rPr>
          <w:sz w:val="16"/>
          <w:szCs w:val="28"/>
        </w:rPr>
        <w:t>DEPATHOLOGIZING MELANCHOLIA The process of assimilation is a negotiation between mourning and melancholia</w:t>
      </w:r>
      <w:r w:rsidRPr="002D4FFC">
        <w:rPr>
          <w:sz w:val="16"/>
          <w:szCs w:val="28"/>
          <w:highlight w:val="green"/>
        </w:rPr>
        <w:t xml:space="preserve">. </w:t>
      </w:r>
      <w:r w:rsidRPr="002D4FFC">
        <w:rPr>
          <w:rStyle w:val="StyleUnderline"/>
          <w:szCs w:val="28"/>
          <w:highlight w:val="green"/>
        </w:rPr>
        <w:t>The Asian American subject</w:t>
      </w:r>
      <w:r w:rsidRPr="003A04A5">
        <w:rPr>
          <w:rStyle w:val="StyleUnderline"/>
          <w:szCs w:val="28"/>
        </w:rPr>
        <w:t xml:space="preserve"> exemplified by Elaine and Nelson </w:t>
      </w:r>
      <w:r w:rsidRPr="002D4FFC">
        <w:rPr>
          <w:rStyle w:val="StyleUnderline"/>
          <w:szCs w:val="28"/>
          <w:highlight w:val="green"/>
        </w:rPr>
        <w:t>does not inhabit</w:t>
      </w:r>
      <w:r w:rsidRPr="003A04A5">
        <w:rPr>
          <w:rStyle w:val="StyleUnderline"/>
          <w:szCs w:val="28"/>
        </w:rPr>
        <w:t xml:space="preserve"> one or the other—</w:t>
      </w:r>
      <w:r w:rsidRPr="002D4FFC">
        <w:rPr>
          <w:rStyle w:val="StyleUnderline"/>
          <w:szCs w:val="28"/>
          <w:highlight w:val="green"/>
        </w:rPr>
        <w:t>mourning or melancholia</w:t>
      </w:r>
      <w:r w:rsidRPr="003A04A5">
        <w:rPr>
          <w:rStyle w:val="StyleUnderline"/>
          <w:szCs w:val="28"/>
        </w:rPr>
        <w:t xml:space="preserve">—but mourning and melancholia coexist at once in processes of assimilation and the negotiation of social and psychic borders. This continuum between </w:t>
      </w:r>
      <w:r w:rsidRPr="003A04A5">
        <w:rPr>
          <w:rStyle w:val="Emphasis"/>
          <w:szCs w:val="28"/>
        </w:rPr>
        <w:t>mourning and melancholia allows us to</w:t>
      </w:r>
      <w:r w:rsidRPr="003A04A5">
        <w:rPr>
          <w:rStyle w:val="StyleUnderline"/>
          <w:szCs w:val="28"/>
        </w:rPr>
        <w:t xml:space="preserve"> </w:t>
      </w:r>
      <w:r w:rsidRPr="003A04A5">
        <w:rPr>
          <w:rStyle w:val="Emphasis"/>
          <w:szCs w:val="28"/>
        </w:rPr>
        <w:t>approach</w:t>
      </w:r>
      <w:r w:rsidRPr="003A04A5">
        <w:rPr>
          <w:rStyle w:val="StyleUnderline"/>
          <w:szCs w:val="28"/>
        </w:rPr>
        <w:t xml:space="preserve"> racial melancholia </w:t>
      </w:r>
      <w:r w:rsidRPr="003A04A5">
        <w:rPr>
          <w:rStyle w:val="Emphasis"/>
          <w:szCs w:val="28"/>
        </w:rPr>
        <w:t>as conflict rather than damage</w:t>
      </w:r>
      <w:r w:rsidRPr="003A04A5">
        <w:rPr>
          <w:sz w:val="16"/>
          <w:szCs w:val="28"/>
        </w:rPr>
        <w:t xml:space="preserve">. Indeed, we must investigate further the condition of racial melancholia as the </w:t>
      </w:r>
      <w:proofErr w:type="spellStart"/>
      <w:r w:rsidRPr="003A04A5">
        <w:rPr>
          <w:sz w:val="16"/>
          <w:szCs w:val="28"/>
        </w:rPr>
        <w:t>intrasubjective</w:t>
      </w:r>
      <w:proofErr w:type="spellEnd"/>
      <w:r w:rsidRPr="003A04A5">
        <w:rPr>
          <w:sz w:val="16"/>
          <w:szCs w:val="28"/>
        </w:rPr>
        <w:t xml:space="preserve"> displacement of a necessarily intersubjective dynamic of conflict and trauma in all its various social manifestations. </w:t>
      </w:r>
      <w:r w:rsidRPr="003A04A5">
        <w:rPr>
          <w:rStyle w:val="StyleUnderline"/>
          <w:szCs w:val="28"/>
        </w:rPr>
        <w:t xml:space="preserve">We have described racial melancholia among Asian Americans in Generation X as </w:t>
      </w:r>
      <w:r w:rsidRPr="003A04A5">
        <w:rPr>
          <w:rStyle w:val="Emphasis"/>
          <w:szCs w:val="28"/>
        </w:rPr>
        <w:t>tracing a trajectory from love to hate</w:t>
      </w:r>
      <w:r w:rsidRPr="003A04A5">
        <w:rPr>
          <w:rStyle w:val="StyleUnderline"/>
          <w:szCs w:val="28"/>
        </w:rPr>
        <w:t xml:space="preserve"> of the lost object, a hate that is subsequently transformed into self-hate </w:t>
      </w:r>
      <w:proofErr w:type="gramStart"/>
      <w:r w:rsidRPr="003A04A5">
        <w:rPr>
          <w:rStyle w:val="StyleUnderline"/>
          <w:szCs w:val="28"/>
        </w:rPr>
        <w:t>in the course of</w:t>
      </w:r>
      <w:proofErr w:type="gramEnd"/>
      <w:r w:rsidRPr="003A04A5">
        <w:rPr>
          <w:rStyle w:val="StyleUnderline"/>
          <w:szCs w:val="28"/>
        </w:rPr>
        <w:t xml:space="preserve"> moving from the external social world into the internal domain of the psyche. </w:t>
      </w:r>
      <w:r w:rsidRPr="003A04A5">
        <w:rPr>
          <w:sz w:val="16"/>
          <w:szCs w:val="28"/>
        </w:rPr>
        <w:t xml:space="preserve">If racial melancholia traces the history of social exclusions relating to immigration, assimilation, and racialization for the Asian American subject and configuring that exclusion as an </w:t>
      </w:r>
      <w:proofErr w:type="spellStart"/>
      <w:r w:rsidRPr="003A04A5">
        <w:rPr>
          <w:sz w:val="16"/>
          <w:szCs w:val="28"/>
        </w:rPr>
        <w:t>intrasubjective</w:t>
      </w:r>
      <w:proofErr w:type="spellEnd"/>
      <w:r w:rsidRPr="003A04A5">
        <w:rPr>
          <w:sz w:val="16"/>
          <w:szCs w:val="28"/>
        </w:rPr>
        <w:t xml:space="preserve"> psychic form of self-hate, then </w:t>
      </w:r>
      <w:r w:rsidRPr="003A04A5">
        <w:rPr>
          <w:rStyle w:val="StyleUnderline"/>
          <w:szCs w:val="28"/>
        </w:rPr>
        <w:t xml:space="preserve">how might we reverse this trajectory and address this condition as an intersubjective subject-subject relation? </w:t>
      </w:r>
      <w:r w:rsidRPr="002D4FFC">
        <w:rPr>
          <w:rStyle w:val="Emphasis"/>
          <w:szCs w:val="28"/>
          <w:highlight w:val="green"/>
        </w:rPr>
        <w:t>The attention</w:t>
      </w:r>
      <w:r w:rsidRPr="003A04A5">
        <w:rPr>
          <w:rStyle w:val="Emphasis"/>
          <w:szCs w:val="28"/>
        </w:rPr>
        <w:t xml:space="preserve"> to racial melancholia </w:t>
      </w:r>
      <w:r w:rsidRPr="002D4FFC">
        <w:rPr>
          <w:rStyle w:val="Emphasis"/>
          <w:szCs w:val="28"/>
          <w:highlight w:val="green"/>
        </w:rPr>
        <w:t xml:space="preserve">as conflict </w:t>
      </w:r>
      <w:r w:rsidRPr="003A04A5">
        <w:rPr>
          <w:rStyle w:val="Emphasis"/>
          <w:szCs w:val="28"/>
        </w:rPr>
        <w:t xml:space="preserve">rather than damage not only </w:t>
      </w:r>
      <w:r w:rsidRPr="002D4FFC">
        <w:rPr>
          <w:rStyle w:val="Emphasis"/>
          <w:szCs w:val="28"/>
          <w:highlight w:val="green"/>
        </w:rPr>
        <w:t>renders it</w:t>
      </w:r>
      <w:r w:rsidRPr="003A04A5">
        <w:rPr>
          <w:rStyle w:val="Emphasis"/>
          <w:szCs w:val="28"/>
        </w:rPr>
        <w:t xml:space="preserve"> a </w:t>
      </w:r>
      <w:r w:rsidRPr="002D4FFC">
        <w:rPr>
          <w:rStyle w:val="Emphasis"/>
          <w:szCs w:val="28"/>
          <w:highlight w:val="green"/>
        </w:rPr>
        <w:t>productive</w:t>
      </w:r>
      <w:r w:rsidRPr="003A04A5">
        <w:rPr>
          <w:rStyle w:val="Emphasis"/>
          <w:szCs w:val="28"/>
        </w:rPr>
        <w:t xml:space="preserve"> category but also removes Asian Americans from the position of solipsistic “victims” singularly responsible for their own psychic maladies. We are dissatisfied with racial discourses and clinical assessments that pathologize people of color as permanently damaged—forever injured and incapable of being “whole.” </w:t>
      </w:r>
      <w:r w:rsidRPr="003A04A5">
        <w:rPr>
          <w:sz w:val="16"/>
          <w:szCs w:val="28"/>
        </w:rPr>
        <w:t xml:space="preserve">In contrast, our exploration of intersubjective conflict—between mainstream and minority cultures as well as on the intergenerational level— draws attention to race as relation by expanding K </w:t>
      </w:r>
      <w:proofErr w:type="spellStart"/>
      <w:r w:rsidRPr="003A04A5">
        <w:rPr>
          <w:sz w:val="16"/>
          <w:szCs w:val="28"/>
        </w:rPr>
        <w:t>lein’s</w:t>
      </w:r>
      <w:proofErr w:type="spellEnd"/>
      <w:r w:rsidRPr="003A04A5">
        <w:rPr>
          <w:sz w:val="16"/>
          <w:szCs w:val="28"/>
        </w:rPr>
        <w:t xml:space="preserve"> notion of reparation and reinstatement to a communal level. Our discussion of immigration, assimilation, and racialization pursued here develops them as issues involving the fluid negotiation between mourning and melancholia. In this manner, </w:t>
      </w:r>
      <w:r w:rsidRPr="002D4FFC">
        <w:rPr>
          <w:rStyle w:val="Emphasis"/>
          <w:szCs w:val="28"/>
          <w:highlight w:val="green"/>
        </w:rPr>
        <w:t>melancholia is</w:t>
      </w:r>
      <w:r w:rsidRPr="003A04A5">
        <w:rPr>
          <w:rStyle w:val="Emphasis"/>
          <w:szCs w:val="28"/>
        </w:rPr>
        <w:t xml:space="preserve"> neither pathological nor permanent but, to return to Williams, “</w:t>
      </w:r>
      <w:r w:rsidRPr="002D4FFC">
        <w:rPr>
          <w:rStyle w:val="Emphasis"/>
          <w:szCs w:val="28"/>
          <w:highlight w:val="green"/>
        </w:rPr>
        <w:t>a structure</w:t>
      </w:r>
      <w:r w:rsidRPr="003A04A5">
        <w:rPr>
          <w:rStyle w:val="Emphasis"/>
          <w:szCs w:val="28"/>
        </w:rPr>
        <w:t xml:space="preserve"> of </w:t>
      </w:r>
      <w:proofErr w:type="spellStart"/>
      <w:r w:rsidRPr="003A04A5">
        <w:rPr>
          <w:rStyle w:val="Emphasis"/>
          <w:szCs w:val="28"/>
        </w:rPr>
        <w:t>feeling</w:t>
      </w:r>
      <w:proofErr w:type="gramStart"/>
      <w:r w:rsidRPr="003A04A5">
        <w:rPr>
          <w:rStyle w:val="Emphasis"/>
          <w:szCs w:val="28"/>
        </w:rPr>
        <w:t>,”a</w:t>
      </w:r>
      <w:proofErr w:type="spellEnd"/>
      <w:proofErr w:type="gramEnd"/>
      <w:r w:rsidRPr="003A04A5">
        <w:rPr>
          <w:rStyle w:val="Emphasis"/>
          <w:szCs w:val="28"/>
        </w:rPr>
        <w:t xml:space="preserve"> structure of everyday life</w:t>
      </w:r>
      <w:r w:rsidRPr="003A04A5">
        <w:rPr>
          <w:sz w:val="16"/>
          <w:szCs w:val="28"/>
        </w:rPr>
        <w:t xml:space="preserve">. In Disidentifications: Queers of Color and the Performance of Politics (1999), Jose Esteban </w:t>
      </w:r>
      <w:r w:rsidRPr="003A04A5">
        <w:rPr>
          <w:rStyle w:val="StyleUnderline"/>
          <w:szCs w:val="28"/>
        </w:rPr>
        <w:t xml:space="preserve">Munoz observes that, for queers as well as for people of color, melancholia is not a pathology but an integral part of daily existence and survival. </w:t>
      </w:r>
      <w:r w:rsidRPr="003A04A5">
        <w:rPr>
          <w:sz w:val="16"/>
          <w:szCs w:val="28"/>
        </w:rPr>
        <w:t xml:space="preserve">Munoz provides, as we do, a corrective to Freud’s vision of melancholia as a destructive force and states that it is instead part of the “process of dealing with all the catastrophes that occur in the lives of people of color, lesbians, and gay men. I have proposed a different understanding of melancholia that does not see it as a pathology or as a self-absorbed mood that inhibits activism. Rather, </w:t>
      </w:r>
      <w:r w:rsidRPr="002D4FFC">
        <w:rPr>
          <w:rStyle w:val="Emphasis"/>
          <w:szCs w:val="28"/>
          <w:highlight w:val="green"/>
        </w:rPr>
        <w:t>it is a mechanism that</w:t>
      </w:r>
      <w:r w:rsidRPr="003A04A5">
        <w:rPr>
          <w:rStyle w:val="Emphasis"/>
          <w:szCs w:val="28"/>
        </w:rPr>
        <w:t xml:space="preserve"> helps us (re)</w:t>
      </w:r>
      <w:r w:rsidRPr="002D4FFC">
        <w:rPr>
          <w:rStyle w:val="Emphasis"/>
          <w:szCs w:val="28"/>
          <w:highlight w:val="green"/>
        </w:rPr>
        <w:t>construct identity</w:t>
      </w:r>
      <w:r w:rsidRPr="003A04A5">
        <w:rPr>
          <w:rStyle w:val="Emphasis"/>
          <w:szCs w:val="28"/>
        </w:rPr>
        <w:t xml:space="preserve"> and take our dead with us to the various battles we must wage in their names— and in our names.”</w:t>
      </w:r>
      <w:r w:rsidRPr="003A04A5">
        <w:rPr>
          <w:sz w:val="16"/>
          <w:szCs w:val="28"/>
        </w:rPr>
        <w:t xml:space="preserve">55 </w:t>
      </w:r>
      <w:r w:rsidRPr="003A04A5">
        <w:rPr>
          <w:rStyle w:val="Emphasis"/>
          <w:szCs w:val="28"/>
        </w:rPr>
        <w:t xml:space="preserve">Within the continuum of mourning and melancholia is a productive gap </w:t>
      </w:r>
      <w:r w:rsidRPr="002D4FFC">
        <w:rPr>
          <w:rStyle w:val="Emphasis"/>
          <w:szCs w:val="28"/>
          <w:highlight w:val="green"/>
        </w:rPr>
        <w:t xml:space="preserve">inhabited by the </w:t>
      </w:r>
      <w:r w:rsidRPr="003A04A5">
        <w:rPr>
          <w:rStyle w:val="Emphasis"/>
          <w:szCs w:val="28"/>
        </w:rPr>
        <w:t xml:space="preserve">various </w:t>
      </w:r>
      <w:r w:rsidRPr="002D4FFC">
        <w:rPr>
          <w:rStyle w:val="Emphasis"/>
          <w:szCs w:val="28"/>
          <w:highlight w:val="green"/>
        </w:rPr>
        <w:t>issues</w:t>
      </w:r>
      <w:r w:rsidRPr="003A04A5">
        <w:rPr>
          <w:rStyle w:val="Emphasis"/>
          <w:szCs w:val="28"/>
        </w:rPr>
        <w:t xml:space="preserve"> under discussion here—immigration, assimilation, and racialization; mimicry, ambivalence, and the stereotype; sacrifice, loss, and reparation</w:t>
      </w:r>
      <w:r w:rsidRPr="003A04A5">
        <w:rPr>
          <w:sz w:val="16"/>
          <w:szCs w:val="28"/>
        </w:rPr>
        <w:t xml:space="preserve">. The social and psychic negotiations of these various issues are the internal conflicts with which Asian Americans have struggled on an everyday basis. </w:t>
      </w:r>
      <w:r w:rsidRPr="002D4FFC">
        <w:rPr>
          <w:rStyle w:val="Emphasis"/>
          <w:szCs w:val="28"/>
          <w:highlight w:val="green"/>
        </w:rPr>
        <w:t>This struggle</w:t>
      </w:r>
      <w:r w:rsidRPr="003A04A5">
        <w:rPr>
          <w:rStyle w:val="StyleUnderline"/>
          <w:szCs w:val="28"/>
        </w:rPr>
        <w:t xml:space="preserve"> does not necessarily result in damage but </w:t>
      </w:r>
      <w:r w:rsidRPr="002D4FFC">
        <w:rPr>
          <w:rStyle w:val="Emphasis"/>
          <w:szCs w:val="28"/>
          <w:highlight w:val="green"/>
        </w:rPr>
        <w:t>is</w:t>
      </w:r>
      <w:r w:rsidRPr="003A04A5">
        <w:rPr>
          <w:rStyle w:val="StyleUnderline"/>
          <w:szCs w:val="28"/>
        </w:rPr>
        <w:t xml:space="preserve"> in </w:t>
      </w:r>
      <w:r w:rsidRPr="002D4FFC">
        <w:rPr>
          <w:rStyle w:val="Emphasis"/>
          <w:szCs w:val="28"/>
          <w:highlight w:val="green"/>
        </w:rPr>
        <w:t>the final analysis a necessary process of political engagement and action</w:t>
      </w:r>
      <w:r w:rsidRPr="003A04A5">
        <w:rPr>
          <w:rStyle w:val="StyleUnderline"/>
          <w:szCs w:val="28"/>
        </w:rPr>
        <w:t>.</w:t>
      </w:r>
      <w:r w:rsidRPr="003A04A5">
        <w:rPr>
          <w:sz w:val="16"/>
          <w:szCs w:val="28"/>
        </w:rPr>
        <w:t xml:space="preserve"> It is the work of </w:t>
      </w:r>
      <w:proofErr w:type="spellStart"/>
      <w:r w:rsidRPr="003A04A5">
        <w:rPr>
          <w:sz w:val="16"/>
          <w:szCs w:val="28"/>
        </w:rPr>
        <w:t>renarrating</w:t>
      </w:r>
      <w:proofErr w:type="spellEnd"/>
      <w:r w:rsidRPr="003A04A5">
        <w:rPr>
          <w:sz w:val="16"/>
          <w:szCs w:val="28"/>
        </w:rPr>
        <w:t xml:space="preserve"> loss and rebuilding communities. “</w:t>
      </w:r>
      <w:proofErr w:type="spellStart"/>
      <w:r w:rsidRPr="003A04A5">
        <w:rPr>
          <w:sz w:val="16"/>
          <w:szCs w:val="28"/>
        </w:rPr>
        <w:t>Suffering</w:t>
      </w:r>
      <w:proofErr w:type="gramStart"/>
      <w:r w:rsidRPr="003A04A5">
        <w:rPr>
          <w:sz w:val="16"/>
          <w:szCs w:val="28"/>
        </w:rPr>
        <w:t>,”Klein</w:t>
      </w:r>
      <w:proofErr w:type="spellEnd"/>
      <w:proofErr w:type="gramEnd"/>
      <w:r w:rsidRPr="003A04A5">
        <w:rPr>
          <w:sz w:val="16"/>
          <w:szCs w:val="28"/>
        </w:rPr>
        <w:t xml:space="preserve"> offers, contains productive capacities: It seems that every advance in the process of mourning results in a deepening in the individual’s relation to his inner objects, in the happiness of regaining them after they were felt to be lost (“Paradise Lost and Regained”), in an increased trust in them and love for them because they proved to be good and helpful after all. This is similar to the way in which the young child step by step builds up his relation to external objects, for he gains trust not only from pleasant experiences but also from the ways in which he overcomes frustrations and unpleasant experiences, nevertheless retaining his good objects (externally and internally).56 </w:t>
      </w:r>
      <w:r w:rsidRPr="003A04A5">
        <w:rPr>
          <w:rStyle w:val="StyleUnderline"/>
          <w:szCs w:val="28"/>
        </w:rPr>
        <w:t xml:space="preserve">We would like to think about the numerous difficulties of Asian American immigration, assimilation, and racialization processes in terms of “Paradise Lost and Regained.” The reinstatement of lost and loved objects in a racist world that would not have them encompasses the productive capacities of racial melancholia. </w:t>
      </w:r>
      <w:r w:rsidRPr="002D4FFC">
        <w:rPr>
          <w:rStyle w:val="Emphasis"/>
          <w:szCs w:val="28"/>
          <w:highlight w:val="green"/>
        </w:rPr>
        <w:t>It</w:t>
      </w:r>
      <w:r w:rsidRPr="003A04A5">
        <w:rPr>
          <w:rStyle w:val="Emphasis"/>
          <w:szCs w:val="28"/>
        </w:rPr>
        <w:t xml:space="preserve"> also </w:t>
      </w:r>
      <w:r w:rsidRPr="002D4FFC">
        <w:rPr>
          <w:rStyle w:val="Emphasis"/>
          <w:szCs w:val="28"/>
          <w:highlight w:val="green"/>
        </w:rPr>
        <w:t>indexes the possibilities of hope</w:t>
      </w:r>
      <w:r w:rsidRPr="003A04A5">
        <w:rPr>
          <w:rStyle w:val="Emphasis"/>
          <w:szCs w:val="28"/>
        </w:rPr>
        <w:t xml:space="preserve"> and the will of the racial subject— its abiding fidelity to the beautiful picture.</w:t>
      </w:r>
      <w:r w:rsidRPr="003A04A5">
        <w:rPr>
          <w:rStyle w:val="StyleUnderline"/>
          <w:szCs w:val="28"/>
        </w:rPr>
        <w:t xml:space="preserve"> </w:t>
      </w:r>
      <w:r w:rsidRPr="003A04A5">
        <w:rPr>
          <w:sz w:val="16"/>
          <w:szCs w:val="28"/>
        </w:rPr>
        <w:t xml:space="preserve">In the work of racial melancholia lies an important ethical and political project. In “Mourning and </w:t>
      </w:r>
      <w:proofErr w:type="spellStart"/>
      <w:r w:rsidRPr="003A04A5">
        <w:rPr>
          <w:sz w:val="16"/>
          <w:szCs w:val="28"/>
        </w:rPr>
        <w:t>Melancholia</w:t>
      </w:r>
      <w:proofErr w:type="gramStart"/>
      <w:r w:rsidRPr="003A04A5">
        <w:rPr>
          <w:sz w:val="16"/>
          <w:szCs w:val="28"/>
        </w:rPr>
        <w:t>,”Freud</w:t>
      </w:r>
      <w:proofErr w:type="spellEnd"/>
      <w:proofErr w:type="gramEnd"/>
      <w:r w:rsidRPr="003A04A5">
        <w:rPr>
          <w:sz w:val="16"/>
          <w:szCs w:val="28"/>
        </w:rPr>
        <w:t xml:space="preserve"> describes the melancholic’s inability to get over loss in negative terms. </w:t>
      </w:r>
      <w:r w:rsidRPr="003A04A5">
        <w:rPr>
          <w:rStyle w:val="Emphasis"/>
          <w:szCs w:val="28"/>
        </w:rPr>
        <w:t>We instead focus on the melancholic’s absolute refusal to relinquish the racial other— to forfeit alterity— at any costs.</w:t>
      </w:r>
      <w:r w:rsidRPr="003A04A5">
        <w:rPr>
          <w:sz w:val="16"/>
          <w:szCs w:val="28"/>
        </w:rPr>
        <w:t xml:space="preserve"> As Hannah Arendt suggests, and as the case history of Nelson eloquently underscores, an accent is the refusal to give up the mother or mother tongue.57 Put otherwise, </w:t>
      </w:r>
      <w:r w:rsidRPr="003A04A5">
        <w:rPr>
          <w:rStyle w:val="StyleUnderline"/>
          <w:szCs w:val="28"/>
        </w:rPr>
        <w:t>the development of pride in one’s culture, as Beverly Greene points out, can be an important if complex source of psychic resilience, alternately a site of psychic vibrancy or shame.</w:t>
      </w:r>
      <w:r w:rsidRPr="003A04A5">
        <w:rPr>
          <w:sz w:val="16"/>
          <w:szCs w:val="28"/>
        </w:rPr>
        <w:t xml:space="preserve">58 Freud lays out in his essay the provocative idea that in melancholia “the shadow of the object fell upon the ego.”59This idea is notable for, throughout the Freudian oeuvre, it is the ego that holds sway; the narcissism of “His Majesty the </w:t>
      </w:r>
      <w:proofErr w:type="spellStart"/>
      <w:r w:rsidRPr="003A04A5">
        <w:rPr>
          <w:sz w:val="16"/>
          <w:szCs w:val="28"/>
        </w:rPr>
        <w:t>Ego”reigns</w:t>
      </w:r>
      <w:proofErr w:type="spellEnd"/>
      <w:r w:rsidRPr="003A04A5">
        <w:rPr>
          <w:sz w:val="16"/>
          <w:szCs w:val="28"/>
        </w:rPr>
        <w:t xml:space="preserve"> supreme.60Equally so, Lacan emphasizes this narcissism of the ego, reversing Freud’s formulation in “Mourning and </w:t>
      </w:r>
      <w:proofErr w:type="spellStart"/>
      <w:r w:rsidRPr="003A04A5">
        <w:rPr>
          <w:sz w:val="16"/>
          <w:szCs w:val="28"/>
        </w:rPr>
        <w:t>Melancholia”by</w:t>
      </w:r>
      <w:proofErr w:type="spellEnd"/>
      <w:r w:rsidRPr="003A04A5">
        <w:rPr>
          <w:sz w:val="16"/>
          <w:szCs w:val="28"/>
        </w:rPr>
        <w:t xml:space="preserve"> insisting that it is always the shadow of the ego that falls on the object.61In our present discussion, however, we have the loved object rather than the ego holding sway. </w:t>
      </w:r>
      <w:r w:rsidRPr="003A04A5">
        <w:rPr>
          <w:rStyle w:val="Emphasis"/>
          <w:szCs w:val="28"/>
        </w:rPr>
        <w:t xml:space="preserve">Racial melancholia thus delineates one psychic process in which the loved object is so overwhelmingly important to and beloved by the ego that the ego is willing to preserve it even at the cost of its own self. </w:t>
      </w:r>
      <w:r w:rsidRPr="003A04A5">
        <w:rPr>
          <w:sz w:val="16"/>
          <w:szCs w:val="28"/>
        </w:rPr>
        <w:t xml:space="preserve">In the transferential aspects of melancholic identifications, Freud suggests, “is the expression of there being something in common which may signify love.”62 </w:t>
      </w:r>
      <w:r w:rsidRPr="003A04A5">
        <w:rPr>
          <w:rStyle w:val="Emphasis"/>
          <w:szCs w:val="28"/>
        </w:rPr>
        <w:t>This community of love</w:t>
      </w:r>
      <w:r w:rsidRPr="003A04A5">
        <w:rPr>
          <w:sz w:val="16"/>
          <w:szCs w:val="28"/>
        </w:rPr>
        <w:t xml:space="preserve">—as W. R. D. Fairbairn, Jessica Benjamin, Christopher </w:t>
      </w:r>
      <w:proofErr w:type="spellStart"/>
      <w:r w:rsidRPr="003A04A5">
        <w:rPr>
          <w:sz w:val="16"/>
          <w:szCs w:val="28"/>
        </w:rPr>
        <w:t>Bollas</w:t>
      </w:r>
      <w:proofErr w:type="spellEnd"/>
      <w:r w:rsidRPr="003A04A5">
        <w:rPr>
          <w:sz w:val="16"/>
          <w:szCs w:val="28"/>
        </w:rPr>
        <w:t>, and others have noted—</w:t>
      </w:r>
      <w:r w:rsidRPr="003A04A5">
        <w:rPr>
          <w:rStyle w:val="Emphasis"/>
          <w:szCs w:val="28"/>
        </w:rPr>
        <w:t>is possible only through the aggressive and militant preservation of the loved and lost object</w:t>
      </w:r>
      <w:r w:rsidRPr="003A04A5">
        <w:rPr>
          <w:sz w:val="16"/>
          <w:szCs w:val="28"/>
        </w:rPr>
        <w:t xml:space="preserve">.63Hence, </w:t>
      </w:r>
      <w:r w:rsidRPr="003A04A5">
        <w:rPr>
          <w:rStyle w:val="Emphasis"/>
          <w:szCs w:val="28"/>
        </w:rPr>
        <w:t>the melancholic process is</w:t>
      </w:r>
      <w:r w:rsidRPr="003A04A5">
        <w:rPr>
          <w:rStyle w:val="StyleUnderline"/>
          <w:szCs w:val="28"/>
        </w:rPr>
        <w:t xml:space="preserve"> one way in which </w:t>
      </w:r>
      <w:r w:rsidRPr="003A04A5">
        <w:rPr>
          <w:rStyle w:val="Emphasis"/>
          <w:szCs w:val="28"/>
        </w:rPr>
        <w:t>racially disparaged objects and others live on in the psychic realm</w:t>
      </w:r>
      <w:r w:rsidRPr="003A04A5">
        <w:rPr>
          <w:rStyle w:val="StyleUnderline"/>
          <w:szCs w:val="28"/>
        </w:rPr>
        <w:t xml:space="preserve">. </w:t>
      </w:r>
      <w:r w:rsidRPr="003A04A5">
        <w:rPr>
          <w:rStyle w:val="Emphasis"/>
          <w:szCs w:val="28"/>
        </w:rPr>
        <w:t xml:space="preserve">This behavior, Freud remarks, </w:t>
      </w:r>
      <w:r w:rsidRPr="002D4FFC">
        <w:rPr>
          <w:rStyle w:val="Emphasis"/>
          <w:szCs w:val="28"/>
          <w:highlight w:val="green"/>
        </w:rPr>
        <w:t>proceeds from an attitude of “revolt</w:t>
      </w:r>
      <w:r w:rsidRPr="003A04A5">
        <w:rPr>
          <w:rStyle w:val="Emphasis"/>
          <w:szCs w:val="28"/>
        </w:rPr>
        <w:t>” on the part of the ego</w:t>
      </w:r>
      <w:r w:rsidRPr="003A04A5">
        <w:rPr>
          <w:sz w:val="16"/>
          <w:szCs w:val="28"/>
        </w:rPr>
        <w:t xml:space="preserve">.64 </w:t>
      </w:r>
      <w:r w:rsidRPr="003A04A5">
        <w:rPr>
          <w:rStyle w:val="Emphasis"/>
          <w:szCs w:val="28"/>
        </w:rPr>
        <w:t>It displays the ego’s melancholic yet militant refusal to allow certain objects to disappear into social oblivion.</w:t>
      </w:r>
      <w:r w:rsidRPr="003A04A5">
        <w:rPr>
          <w:sz w:val="16"/>
          <w:szCs w:val="28"/>
        </w:rPr>
        <w:t xml:space="preserve"> In this way, Freud tells us, </w:t>
      </w:r>
      <w:proofErr w:type="gramStart"/>
      <w:r w:rsidRPr="003A04A5">
        <w:rPr>
          <w:sz w:val="16"/>
          <w:szCs w:val="28"/>
        </w:rPr>
        <w:t>“</w:t>
      </w:r>
      <w:r w:rsidRPr="003A04A5">
        <w:rPr>
          <w:rStyle w:val="StyleUnderline"/>
          <w:szCs w:val="28"/>
        </w:rPr>
        <w:t>love</w:t>
      </w:r>
      <w:proofErr w:type="gramEnd"/>
      <w:r w:rsidRPr="003A04A5">
        <w:rPr>
          <w:rStyle w:val="StyleUnderline"/>
          <w:szCs w:val="28"/>
        </w:rPr>
        <w:t xml:space="preserve"> escapes extinction.</w:t>
      </w:r>
      <w:r w:rsidRPr="003A04A5">
        <w:rPr>
          <w:sz w:val="16"/>
          <w:szCs w:val="28"/>
        </w:rPr>
        <w:t xml:space="preserve">”65 </w:t>
      </w:r>
      <w:r w:rsidRPr="003A04A5">
        <w:rPr>
          <w:rStyle w:val="StyleUnderline"/>
          <w:szCs w:val="28"/>
        </w:rPr>
        <w:t>This preservation of the threatened racial object might be seen, then, as a type of ethical hold on the part of the melancholic ego.</w:t>
      </w:r>
      <w:r w:rsidRPr="003A04A5">
        <w:rPr>
          <w:sz w:val="16"/>
          <w:szCs w:val="28"/>
        </w:rPr>
        <w:t xml:space="preserve"> The mourner, in contrast, has no such ethics. </w:t>
      </w:r>
      <w:r w:rsidRPr="002D4FFC">
        <w:rPr>
          <w:rStyle w:val="Emphasis"/>
          <w:szCs w:val="28"/>
          <w:highlight w:val="green"/>
        </w:rPr>
        <w:t>The mourner is</w:t>
      </w:r>
      <w:r w:rsidRPr="003A04A5">
        <w:rPr>
          <w:rStyle w:val="StyleUnderline"/>
          <w:szCs w:val="28"/>
        </w:rPr>
        <w:t xml:space="preserve"> perfectly </w:t>
      </w:r>
      <w:r w:rsidRPr="002D4FFC">
        <w:rPr>
          <w:rStyle w:val="Emphasis"/>
          <w:szCs w:val="28"/>
          <w:highlight w:val="green"/>
        </w:rPr>
        <w:t>content to kill off the lost object</w:t>
      </w:r>
      <w:r w:rsidRPr="003A04A5">
        <w:rPr>
          <w:rStyle w:val="StyleUnderline"/>
          <w:szCs w:val="28"/>
        </w:rPr>
        <w:t>, to declare it to be dead yet again within the domain of the psyche</w:t>
      </w:r>
      <w:r w:rsidRPr="003A04A5">
        <w:rPr>
          <w:sz w:val="16"/>
          <w:szCs w:val="28"/>
        </w:rPr>
        <w:t xml:space="preserve">. </w:t>
      </w:r>
      <w:r w:rsidRPr="003A04A5">
        <w:rPr>
          <w:rStyle w:val="Emphasis"/>
          <w:szCs w:val="28"/>
        </w:rPr>
        <w:t>We might describe this dynamic as a historical politics of love and hate in racial melancholia—indeed, a psychic pedagogy of surviving hating and being hated in a long history of race and whiteness as property</w:t>
      </w:r>
      <w:r w:rsidRPr="003A04A5">
        <w:rPr>
          <w:sz w:val="16"/>
          <w:szCs w:val="28"/>
        </w:rPr>
        <w:t xml:space="preserve">.66 While the ambivalence, anger, and rage that characterize this preservation of the lost object threaten the ego’s well-being, we do not imagine that this threat is the result of some existential tendency on the part of the melancholic; it is as we have been arguing throughout this chapter a decidedly social threat. </w:t>
      </w:r>
      <w:r w:rsidRPr="003A04A5">
        <w:rPr>
          <w:rStyle w:val="Emphasis"/>
          <w:szCs w:val="28"/>
        </w:rPr>
        <w:t>Ambivalence, rage, and anger are</w:t>
      </w:r>
      <w:r w:rsidRPr="003A04A5">
        <w:rPr>
          <w:rStyle w:val="StyleUnderline"/>
          <w:szCs w:val="28"/>
        </w:rPr>
        <w:t xml:space="preserve"> the </w:t>
      </w:r>
      <w:r w:rsidRPr="003A04A5">
        <w:rPr>
          <w:rStyle w:val="Emphasis"/>
          <w:szCs w:val="28"/>
        </w:rPr>
        <w:t>internalized refractions of</w:t>
      </w:r>
      <w:r w:rsidRPr="003A04A5">
        <w:rPr>
          <w:rStyle w:val="StyleUnderline"/>
          <w:szCs w:val="28"/>
        </w:rPr>
        <w:t xml:space="preserve"> an institutionalized system of </w:t>
      </w:r>
      <w:r w:rsidRPr="003A04A5">
        <w:rPr>
          <w:rStyle w:val="Emphasis"/>
          <w:szCs w:val="28"/>
        </w:rPr>
        <w:t>whiteness</w:t>
      </w:r>
      <w:r w:rsidRPr="003A04A5">
        <w:rPr>
          <w:rStyle w:val="StyleUnderline"/>
          <w:szCs w:val="28"/>
        </w:rPr>
        <w:t xml:space="preserve"> as property </w:t>
      </w:r>
      <w:r w:rsidRPr="003A04A5">
        <w:rPr>
          <w:rStyle w:val="Emphasis"/>
          <w:szCs w:val="28"/>
        </w:rPr>
        <w:t>bent on</w:t>
      </w:r>
      <w:r w:rsidRPr="003A04A5">
        <w:rPr>
          <w:rStyle w:val="StyleUnderline"/>
          <w:szCs w:val="28"/>
        </w:rPr>
        <w:t xml:space="preserve"> the </w:t>
      </w:r>
      <w:r w:rsidRPr="003A04A5">
        <w:rPr>
          <w:rStyle w:val="Emphasis"/>
          <w:szCs w:val="28"/>
        </w:rPr>
        <w:t>exclusion and obliteration</w:t>
      </w:r>
      <w:r w:rsidRPr="003A04A5">
        <w:rPr>
          <w:rStyle w:val="StyleUnderline"/>
          <w:szCs w:val="28"/>
        </w:rPr>
        <w:t xml:space="preserve"> of the racial object.</w:t>
      </w:r>
      <w:r w:rsidRPr="003A04A5">
        <w:rPr>
          <w:sz w:val="16"/>
          <w:szCs w:val="28"/>
        </w:rPr>
        <w:t xml:space="preserve"> </w:t>
      </w:r>
      <w:r w:rsidRPr="003A04A5">
        <w:rPr>
          <w:rStyle w:val="Emphasis"/>
          <w:szCs w:val="28"/>
        </w:rPr>
        <w:t>If the loved object is not going to live out there, the melancholic emphatically avers, then it is going to live here inside of me.</w:t>
      </w:r>
      <w:r w:rsidRPr="003A04A5">
        <w:rPr>
          <w:sz w:val="16"/>
          <w:szCs w:val="28"/>
        </w:rPr>
        <w:t xml:space="preserve"> Along with Freud, “we only wonder why a man has to be ill before he can be accessible to a truth of this kind.”67 It is the melancholic who brings us face to face with this social truth. </w:t>
      </w:r>
      <w:r w:rsidRPr="003A04A5">
        <w:rPr>
          <w:rStyle w:val="StyleUnderline"/>
          <w:szCs w:val="28"/>
        </w:rPr>
        <w:t>It is the melancholic who teaches us that “in the last resort we must begin to love in order not to fall ill.</w:t>
      </w:r>
      <w:r w:rsidRPr="003A04A5">
        <w:rPr>
          <w:sz w:val="16"/>
          <w:szCs w:val="28"/>
        </w:rPr>
        <w:t xml:space="preserve"> ”68 Both Butler and Douglas Crimp isolate the call of melancholia in the age of aids— the historical period of this chapter’s case histories— as one in which the loss of a public language to mourn a seemingly endless series of young male deaths triggers the absolute need to think about melancholia and political activism. Munoz highlights the communal nature of this activist project—the community-oriented aspect of collective rather than individual losses, of collective rather than individual identifications, and of collective rather than individual revolt: “</w:t>
      </w:r>
      <w:r w:rsidRPr="003A04A5">
        <w:rPr>
          <w:rStyle w:val="StyleUnderline"/>
          <w:szCs w:val="28"/>
        </w:rPr>
        <w:t>Communal mourning, by its very nature, is an immensely complicated text to read, for we do not mourn just one lost object or other, but we also mourn as a ‘whole’— or, put another way, as a contingent and temporary collection of fragments that is experiencing a loss of its parts.”</w:t>
      </w:r>
      <w:r w:rsidRPr="003A04A5">
        <w:rPr>
          <w:sz w:val="16"/>
          <w:szCs w:val="28"/>
        </w:rPr>
        <w:t xml:space="preserve">69A series of unresolved fragments, we come together as a contingent whole. We gain social recognition as a racial collective in the face of this communal loss. </w:t>
      </w:r>
      <w:r w:rsidRPr="003A04A5">
        <w:rPr>
          <w:rStyle w:val="Emphasis"/>
          <w:szCs w:val="28"/>
        </w:rPr>
        <w:t xml:space="preserve">There is a militant refusal on the part of the ego— better yet, a series of egos —to let go, and this militant refusal is at the heart of melancholia’s productive political potentials. Paradoxically, in this instance, the ego’s death drive may be the very precondition for survival, the beginning of a strategy for living and for living on. </w:t>
      </w:r>
      <w:r w:rsidRPr="003A04A5">
        <w:rPr>
          <w:sz w:val="16"/>
          <w:szCs w:val="28"/>
        </w:rPr>
        <w:t xml:space="preserve">Butler asks of melancholia, “Is the psychic violence of conscience not a refracted indictment of the social forms that have made certain kinds of losses ungrievable?”70And Crimp ends his essay “Mourning and </w:t>
      </w:r>
      <w:proofErr w:type="spellStart"/>
      <w:r w:rsidRPr="003A04A5">
        <w:rPr>
          <w:sz w:val="16"/>
          <w:szCs w:val="28"/>
        </w:rPr>
        <w:t>Militancy”with</w:t>
      </w:r>
      <w:proofErr w:type="spellEnd"/>
      <w:r w:rsidRPr="003A04A5">
        <w:rPr>
          <w:sz w:val="16"/>
          <w:szCs w:val="28"/>
        </w:rPr>
        <w:t xml:space="preserve"> this simple and moving call: “Militancy, of course, then, but mourning too: mourning and militancy.”71 </w:t>
      </w:r>
      <w:r w:rsidRPr="003A04A5">
        <w:rPr>
          <w:rStyle w:val="StyleUnderline"/>
          <w:szCs w:val="28"/>
        </w:rPr>
        <w:t xml:space="preserve">We pause here to insert yet another </w:t>
      </w:r>
      <w:r w:rsidRPr="003A04A5">
        <w:rPr>
          <w:rStyle w:val="Emphasis"/>
          <w:szCs w:val="28"/>
        </w:rPr>
        <w:t>permutation of this political project</w:t>
      </w:r>
      <w:r w:rsidRPr="003A04A5">
        <w:rPr>
          <w:rStyle w:val="StyleUnderline"/>
          <w:szCs w:val="28"/>
        </w:rPr>
        <w:t xml:space="preserve"> in relation to the Asian American immigration, assimilation, and racialization processes we have been discussing throughout this essay: mourning and melancholia.</w:t>
      </w:r>
    </w:p>
    <w:p w14:paraId="3FE8AEC3" w14:textId="77777777" w:rsidR="00A83F29" w:rsidRPr="003A04A5" w:rsidRDefault="00A83F29" w:rsidP="00890F40">
      <w:pPr>
        <w:pStyle w:val="Heading4"/>
        <w:ind w:firstLine="720"/>
      </w:pPr>
      <w:r w:rsidRPr="003A04A5">
        <w:t>The ROB is to reject every instance of anti-</w:t>
      </w:r>
      <w:proofErr w:type="spellStart"/>
      <w:r w:rsidRPr="003A04A5">
        <w:t>asianness</w:t>
      </w:r>
      <w:proofErr w:type="spellEnd"/>
      <w:r w:rsidRPr="003A04A5">
        <w:t xml:space="preserve"> in the classroom – anything else normalizes violence. Auto negate – allows a ballot that is won on </w:t>
      </w:r>
      <w:proofErr w:type="gramStart"/>
      <w:r w:rsidRPr="003A04A5">
        <w:t>a</w:t>
      </w:r>
      <w:proofErr w:type="gramEnd"/>
      <w:r w:rsidRPr="003A04A5">
        <w:t xml:space="preserve"> Asian neg to be inserted in the academia which forces them to recognize violence.</w:t>
      </w:r>
    </w:p>
    <w:p w14:paraId="5C853280" w14:textId="604DD5E0" w:rsidR="00A83F29" w:rsidRPr="003A04A5" w:rsidRDefault="00A83F29" w:rsidP="00A83F29">
      <w:pPr>
        <w:rPr>
          <w:sz w:val="16"/>
        </w:rPr>
      </w:pPr>
      <w:proofErr w:type="spellStart"/>
      <w:r w:rsidRPr="003A04A5">
        <w:rPr>
          <w:rStyle w:val="StyleUnderline"/>
          <w:u w:val="none"/>
        </w:rPr>
        <w:t>Eng</w:t>
      </w:r>
      <w:proofErr w:type="spellEnd"/>
      <w:r w:rsidRPr="003A04A5">
        <w:rPr>
          <w:rStyle w:val="StyleUnderline"/>
          <w:u w:val="none"/>
        </w:rPr>
        <w:t xml:space="preserve"> &amp; Han 4</w:t>
      </w:r>
      <w:r w:rsidR="006F0BDE">
        <w:rPr>
          <w:rStyle w:val="StyleUnderline"/>
          <w:u w:val="none"/>
        </w:rPr>
        <w:t xml:space="preserve"> [Asian]</w:t>
      </w:r>
      <w:r w:rsidRPr="003A04A5">
        <w:rPr>
          <w:sz w:val="16"/>
        </w:rPr>
        <w:t xml:space="preserve">, DAVID L. ENG &amp; SHINHEE HAN [David L. </w:t>
      </w:r>
      <w:proofErr w:type="spellStart"/>
      <w:r w:rsidRPr="003A04A5">
        <w:rPr>
          <w:sz w:val="16"/>
        </w:rPr>
        <w:t>Eng</w:t>
      </w:r>
      <w:proofErr w:type="spellEnd"/>
      <w:r w:rsidRPr="003A04A5">
        <w:rPr>
          <w:sz w:val="16"/>
        </w:rPr>
        <w:t xml:space="preserve"> is Richard L. Fisher Professor of English as well as Graduate Chair of the English Department at UPenn. He is also Professor in the Program in Asian American Studies, the Program in Comparative </w:t>
      </w:r>
      <w:proofErr w:type="spellStart"/>
      <w:r w:rsidRPr="003A04A5">
        <w:rPr>
          <w:sz w:val="16"/>
        </w:rPr>
        <w:t>Litera</w:t>
      </w:r>
      <w:proofErr w:type="spellEnd"/>
      <w:r w:rsidRPr="003A04A5">
        <w:rPr>
          <w:sz w:val="16"/>
        </w:rPr>
        <w:t xml:space="preserve"> Racial Castration: Managing Masculinity in Asian America (Duke University Press) as well as the Coeditor (with Alice Y. </w:t>
      </w:r>
      <w:proofErr w:type="spellStart"/>
      <w:r w:rsidRPr="003A04A5">
        <w:rPr>
          <w:sz w:val="16"/>
        </w:rPr>
        <w:t>Hom</w:t>
      </w:r>
      <w:proofErr w:type="spellEnd"/>
      <w:r w:rsidRPr="003A04A5">
        <w:rPr>
          <w:sz w:val="16"/>
        </w:rPr>
        <w:t xml:space="preserve">) of Q&amp;A: Queer in Asian America (Temple University Press, 1998). His current project is a co-edited collection (with David Kazanjian) entitled Loss: Mourning and Melancholia in the Twentieth Century. </w:t>
      </w:r>
      <w:proofErr w:type="spellStart"/>
      <w:r w:rsidRPr="003A04A5">
        <w:rPr>
          <w:sz w:val="16"/>
        </w:rPr>
        <w:t>Shinhee</w:t>
      </w:r>
      <w:proofErr w:type="spellEnd"/>
      <w:r w:rsidRPr="003A04A5">
        <w:rPr>
          <w:sz w:val="16"/>
        </w:rPr>
        <w:t xml:space="preserve"> Han, C.S.W., is a psychotherapist at the Counseling &amp; Psychological Services of Columbia University. She is a doctoral candidate in the Shirley M. </w:t>
      </w:r>
      <w:proofErr w:type="spellStart"/>
      <w:r w:rsidRPr="003A04A5">
        <w:rPr>
          <w:sz w:val="16"/>
        </w:rPr>
        <w:t>Ehrenkranz</w:t>
      </w:r>
      <w:proofErr w:type="spellEnd"/>
      <w:r w:rsidRPr="003A04A5">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3A04A5">
        <w:rPr>
          <w:sz w:val="16"/>
        </w:rPr>
        <w:t>Durham</w:t>
      </w:r>
      <w:proofErr w:type="gramEnd"/>
      <w:r w:rsidRPr="003A04A5">
        <w:rPr>
          <w:sz w:val="16"/>
        </w:rPr>
        <w:t xml:space="preserve"> and London, 2019, </w:t>
      </w:r>
      <w:proofErr w:type="spellStart"/>
      <w:r w:rsidRPr="003A04A5">
        <w:rPr>
          <w:sz w:val="16"/>
        </w:rPr>
        <w:t>ghs</w:t>
      </w:r>
      <w:proofErr w:type="spellEnd"/>
      <w:r w:rsidRPr="003A04A5">
        <w:rPr>
          <w:sz w:val="16"/>
        </w:rPr>
        <w:t xml:space="preserve">//BZ Recut/Tagged </w:t>
      </w:r>
      <w:proofErr w:type="spellStart"/>
      <w:r w:rsidRPr="003A04A5">
        <w:rPr>
          <w:sz w:val="16"/>
        </w:rPr>
        <w:t>Nato</w:t>
      </w:r>
      <w:proofErr w:type="spellEnd"/>
    </w:p>
    <w:p w14:paraId="7CEF3329" w14:textId="6FBC7F33" w:rsidR="00A83F29" w:rsidRDefault="00A83F29" w:rsidP="00A83F29">
      <w:pPr>
        <w:rPr>
          <w:sz w:val="16"/>
          <w:szCs w:val="28"/>
        </w:rPr>
      </w:pPr>
      <w:r w:rsidRPr="003A04A5">
        <w:rPr>
          <w:sz w:val="16"/>
          <w:szCs w:val="28"/>
        </w:rPr>
        <w:t xml:space="preserve">NATIONAL MELANCHOLIA </w:t>
      </w:r>
      <w:r w:rsidRPr="003A04A5">
        <w:rPr>
          <w:rStyle w:val="StyleUnderline"/>
          <w:szCs w:val="28"/>
        </w:rPr>
        <w:t xml:space="preserve">For Asian Americans and other people of color, suspended assimilation into mainstream culture may involve not only debilitating personal consequences; ultimately, </w:t>
      </w:r>
      <w:proofErr w:type="gramStart"/>
      <w:r w:rsidRPr="003A04A5">
        <w:rPr>
          <w:rStyle w:val="StyleUnderline"/>
          <w:szCs w:val="28"/>
        </w:rPr>
        <w:t>it</w:t>
      </w:r>
      <w:proofErr w:type="gramEnd"/>
      <w:r w:rsidRPr="003A04A5">
        <w:rPr>
          <w:rStyle w:val="StyleUnderline"/>
          <w:szCs w:val="28"/>
        </w:rPr>
        <w:t xml:space="preserve"> also constitutes the foundation for a type of national melancholia, a collective national haunting, with destructive effects</w:t>
      </w:r>
      <w:r w:rsidRPr="003A04A5">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3A04A5">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3A04A5">
        <w:rPr>
          <w:rStyle w:val="Emphasis"/>
          <w:szCs w:val="28"/>
        </w:rPr>
        <w:t>It reorients psychic problems of racial melancholia toward social problems concerning legal histories of whiteness as property and</w:t>
      </w:r>
      <w:proofErr w:type="gramStart"/>
      <w:r w:rsidRPr="003A04A5">
        <w:rPr>
          <w:rStyle w:val="Emphasis"/>
          <w:szCs w:val="28"/>
        </w:rPr>
        <w:t>, in particular, exclusion</w:t>
      </w:r>
      <w:proofErr w:type="gramEnd"/>
      <w:r w:rsidRPr="003A04A5">
        <w:rPr>
          <w:rStyle w:val="Emphasis"/>
          <w:szCs w:val="28"/>
        </w:rPr>
        <w:t xml:space="preserve"> laws and bars to naturalization and citizenship for Asian Americans as a type of property right.</w:t>
      </w:r>
      <w:r w:rsidRPr="003A04A5">
        <w:rPr>
          <w:sz w:val="16"/>
          <w:szCs w:val="28"/>
        </w:rPr>
        <w:t xml:space="preserve"> As we know, </w:t>
      </w:r>
      <w:r w:rsidRPr="003A04A5">
        <w:rPr>
          <w:rStyle w:val="Emphasis"/>
          <w:szCs w:val="28"/>
        </w:rPr>
        <w:t xml:space="preserve">the formation of the </w:t>
      </w:r>
      <w:r w:rsidRPr="002D4FFC">
        <w:rPr>
          <w:rStyle w:val="Emphasis"/>
          <w:szCs w:val="28"/>
          <w:highlight w:val="green"/>
        </w:rPr>
        <w:t xml:space="preserve">US </w:t>
      </w:r>
      <w:r w:rsidRPr="003A04A5">
        <w:rPr>
          <w:rStyle w:val="Emphasis"/>
          <w:szCs w:val="28"/>
        </w:rPr>
        <w:t xml:space="preserve">nation-state entailed—and </w:t>
      </w:r>
      <w:r w:rsidRPr="002D4FFC">
        <w:rPr>
          <w:rStyle w:val="Emphasis"/>
          <w:szCs w:val="28"/>
          <w:highlight w:val="green"/>
        </w:rPr>
        <w:t>continues to entail</w:t>
      </w:r>
      <w:r w:rsidRPr="003A04A5">
        <w:rPr>
          <w:rStyle w:val="Emphasis"/>
          <w:szCs w:val="28"/>
        </w:rPr>
        <w:t xml:space="preserve">—a history of </w:t>
      </w:r>
      <w:r w:rsidRPr="002D4FFC">
        <w:rPr>
          <w:rStyle w:val="Emphasis"/>
          <w:szCs w:val="28"/>
          <w:highlight w:val="green"/>
        </w:rPr>
        <w:t xml:space="preserve">institutionalized exclusions, </w:t>
      </w:r>
      <w:r w:rsidRPr="003A04A5">
        <w:rPr>
          <w:rStyle w:val="Emphasis"/>
          <w:szCs w:val="28"/>
        </w:rPr>
        <w:t>legal and otherwise</w:t>
      </w:r>
      <w:r w:rsidRPr="003A04A5">
        <w:rPr>
          <w:rStyle w:val="StyleUnderline"/>
          <w:szCs w:val="28"/>
        </w:rPr>
        <w:t>. Part of our introduction focused on the transatlantic slave trade and indigenous dispossession. Here, it is vital to consider the long history of legalized exclusion</w:t>
      </w:r>
      <w:r w:rsidRPr="002D4FFC">
        <w:rPr>
          <w:rStyle w:val="StyleUnderline"/>
          <w:szCs w:val="28"/>
          <w:highlight w:val="green"/>
        </w:rPr>
        <w:t xml:space="preserve"> of Asian American </w:t>
      </w:r>
      <w:r w:rsidRPr="003A04A5">
        <w:rPr>
          <w:rStyle w:val="StyleUnderline"/>
          <w:szCs w:val="28"/>
        </w:rPr>
        <w:t>immigrants and citizens alike—</w:t>
      </w:r>
      <w:r w:rsidRPr="002D4FFC">
        <w:rPr>
          <w:rStyle w:val="StyleUnderline"/>
          <w:szCs w:val="28"/>
          <w:highlight w:val="green"/>
        </w:rPr>
        <w:t xml:space="preserve">from Japanese internment </w:t>
      </w:r>
      <w:r w:rsidRPr="003A04A5">
        <w:rPr>
          <w:rStyle w:val="StyleUnderline"/>
          <w:szCs w:val="28"/>
        </w:rPr>
        <w:t xml:space="preserve">and indefinite detention during World War II to earlier </w:t>
      </w:r>
      <w:r w:rsidRPr="002D4FFC">
        <w:rPr>
          <w:rStyle w:val="StyleUnderline"/>
          <w:szCs w:val="28"/>
          <w:highlight w:val="green"/>
        </w:rPr>
        <w:t xml:space="preserve">exclusion acts </w:t>
      </w:r>
      <w:r w:rsidRPr="003A04A5">
        <w:rPr>
          <w:rStyle w:val="StyleUnderline"/>
          <w:szCs w:val="28"/>
        </w:rPr>
        <w:t>legislated by Congress, brokered by the executive, and upheld by the judiciary against every Asian immigrant group</w:t>
      </w:r>
      <w:r w:rsidRPr="003A04A5">
        <w:rPr>
          <w:sz w:val="16"/>
          <w:szCs w:val="28"/>
        </w:rPr>
        <w:t xml:space="preserve">.15 For example, from 1882 to 1943, </w:t>
      </w:r>
      <w:r w:rsidRPr="003A04A5">
        <w:rPr>
          <w:rStyle w:val="Emphasis"/>
          <w:szCs w:val="28"/>
        </w:rPr>
        <w:t>Chinese immigrants experienced the longest legalized history of exclusion and bars to naturalization and citizenship—the first raced-based exclusions in US history.</w:t>
      </w:r>
      <w:r w:rsidRPr="003A04A5">
        <w:rPr>
          <w:sz w:val="16"/>
          <w:szCs w:val="28"/>
        </w:rPr>
        <w:t xml:space="preserve"> To cite but one specific instance, </w:t>
      </w:r>
      <w:r w:rsidRPr="003A04A5">
        <w:rPr>
          <w:rStyle w:val="StyleUnderline"/>
          <w:szCs w:val="28"/>
        </w:rPr>
        <w:t xml:space="preserve">in 1888 the US Congress retroactively terminated the legal right of some twenty thousand Chinese residents to reenter the United States after visiting China. </w:t>
      </w:r>
      <w:r w:rsidRPr="003A04A5">
        <w:rPr>
          <w:sz w:val="16"/>
          <w:szCs w:val="28"/>
        </w:rPr>
        <w:t xml:space="preserve">Those excluded from reentry were also barred from recovering their personal property remaining in the country, underscoring the ways in which </w:t>
      </w:r>
      <w:r w:rsidRPr="003A04A5">
        <w:rPr>
          <w:rStyle w:val="Emphasis"/>
          <w:szCs w:val="28"/>
        </w:rPr>
        <w:t>race, citizenship, and property were simultaneously managed by the state to control and restrict flows of both Asian labor and capital.</w:t>
      </w:r>
      <w:r w:rsidRPr="003A04A5">
        <w:rPr>
          <w:sz w:val="16"/>
          <w:szCs w:val="28"/>
        </w:rPr>
        <w:t xml:space="preserve"> </w:t>
      </w:r>
      <w:r w:rsidRPr="003A04A5">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w:t>
      </w:r>
      <w:proofErr w:type="spellStart"/>
      <w:r w:rsidRPr="003A04A5">
        <w:rPr>
          <w:rStyle w:val="StyleUnderline"/>
          <w:szCs w:val="28"/>
        </w:rPr>
        <w:t>Tydings</w:t>
      </w:r>
      <w:proofErr w:type="spellEnd"/>
      <w:r w:rsidRPr="003A04A5">
        <w:rPr>
          <w:rStyle w:val="StyleUnderline"/>
          <w:szCs w:val="28"/>
        </w:rPr>
        <w:t xml:space="preserve">-McDuffie Act (1934), which effectively halted all immigration from Asia for an indefinite period. </w:t>
      </w:r>
      <w:r w:rsidRPr="003A04A5">
        <w:rPr>
          <w:sz w:val="16"/>
          <w:szCs w:val="28"/>
        </w:rPr>
        <w:t xml:space="preserve">As </w:t>
      </w:r>
      <w:proofErr w:type="spellStart"/>
      <w:r w:rsidRPr="003A04A5">
        <w:rPr>
          <w:sz w:val="16"/>
          <w:szCs w:val="28"/>
        </w:rPr>
        <w:t>Teemu</w:t>
      </w:r>
      <w:proofErr w:type="spellEnd"/>
      <w:r w:rsidRPr="003A04A5">
        <w:rPr>
          <w:sz w:val="16"/>
          <w:szCs w:val="28"/>
        </w:rPr>
        <w:t xml:space="preserve"> </w:t>
      </w:r>
      <w:proofErr w:type="spellStart"/>
      <w:r w:rsidRPr="003A04A5">
        <w:rPr>
          <w:sz w:val="16"/>
          <w:szCs w:val="28"/>
        </w:rPr>
        <w:t>Ruskola</w:t>
      </w:r>
      <w:proofErr w:type="spellEnd"/>
      <w:r w:rsidRPr="003A04A5">
        <w:rPr>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2D4FFC">
        <w:rPr>
          <w:rStyle w:val="Emphasis"/>
          <w:szCs w:val="28"/>
          <w:highlight w:val="green"/>
        </w:rPr>
        <w:t xml:space="preserve">few people remember </w:t>
      </w:r>
      <w:r w:rsidRPr="003A04A5">
        <w:rPr>
          <w:rStyle w:val="Emphasis"/>
          <w:szCs w:val="28"/>
        </w:rPr>
        <w:t xml:space="preserve">this </w:t>
      </w:r>
      <w:r w:rsidRPr="002D4FFC">
        <w:rPr>
          <w:rStyle w:val="Emphasis"/>
          <w:szCs w:val="28"/>
          <w:highlight w:val="green"/>
        </w:rPr>
        <w:t xml:space="preserve">history of </w:t>
      </w:r>
      <w:r w:rsidRPr="003A04A5">
        <w:rPr>
          <w:rStyle w:val="Emphasis"/>
          <w:szCs w:val="28"/>
        </w:rPr>
        <w:t xml:space="preserve">racially motivated </w:t>
      </w:r>
      <w:r w:rsidRPr="002D4FFC">
        <w:rPr>
          <w:rStyle w:val="Emphasis"/>
          <w:szCs w:val="28"/>
          <w:highlight w:val="green"/>
        </w:rPr>
        <w:t xml:space="preserve">discrimination against Asian Americans </w:t>
      </w:r>
      <w:r w:rsidRPr="003A04A5">
        <w:rPr>
          <w:rStyle w:val="Emphasis"/>
          <w:szCs w:val="28"/>
        </w:rPr>
        <w:t xml:space="preserve">that laid the legal foundation for the emergence of the figure of the “illegal immigrant” and of “alien citizenship” preoccupying so much of political debate concerning immigration today. </w:t>
      </w:r>
      <w:r w:rsidRPr="002D4FFC">
        <w:rPr>
          <w:rStyle w:val="Emphasis"/>
          <w:szCs w:val="28"/>
          <w:highlight w:val="green"/>
        </w:rPr>
        <w:t>This history</w:t>
      </w:r>
      <w:r w:rsidRPr="003A04A5">
        <w:rPr>
          <w:rStyle w:val="Emphasis"/>
          <w:szCs w:val="28"/>
        </w:rPr>
        <w:t xml:space="preserve"> of exclusion </w:t>
      </w:r>
      <w:r w:rsidRPr="002D4FFC">
        <w:rPr>
          <w:rStyle w:val="Emphasis"/>
          <w:szCs w:val="28"/>
          <w:highlight w:val="green"/>
        </w:rPr>
        <w:t xml:space="preserve">is barely taught in </w:t>
      </w:r>
      <w:r w:rsidRPr="003A04A5">
        <w:rPr>
          <w:rStyle w:val="Emphasis"/>
          <w:szCs w:val="28"/>
        </w:rPr>
        <w:t xml:space="preserve">US universities or high </w:t>
      </w:r>
      <w:r w:rsidRPr="002D4FFC">
        <w:rPr>
          <w:rStyle w:val="Emphasis"/>
          <w:szCs w:val="28"/>
          <w:highlight w:val="green"/>
        </w:rPr>
        <w:t>schools</w:t>
      </w:r>
      <w:r w:rsidRPr="003A04A5">
        <w:rPr>
          <w:rStyle w:val="Emphasis"/>
          <w:szCs w:val="28"/>
        </w:rPr>
        <w:t xml:space="preserve">—indeed, colorblindness and the </w:t>
      </w:r>
      <w:r w:rsidRPr="002D4FFC">
        <w:rPr>
          <w:rStyle w:val="Emphasis"/>
          <w:szCs w:val="28"/>
          <w:highlight w:val="green"/>
        </w:rPr>
        <w:t>model minority myth demand a forgetting of these events</w:t>
      </w:r>
      <w:r w:rsidRPr="003A04A5">
        <w:rPr>
          <w:rStyle w:val="Emphasis"/>
          <w:szCs w:val="28"/>
        </w:rPr>
        <w:t xml:space="preserve"> of group discrimination in the name of abstract equality and individual meritocracy. </w:t>
      </w:r>
      <w:r w:rsidRPr="003A04A5">
        <w:rPr>
          <w:sz w:val="16"/>
          <w:szCs w:val="28"/>
        </w:rPr>
        <w:t xml:space="preserve">A return to this history thus expands our prior analyses of race as relation and whiteness as property to consider how </w:t>
      </w:r>
      <w:r w:rsidRPr="003A04A5">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3A04A5">
        <w:rPr>
          <w:rStyle w:val="Emphasis"/>
          <w:b w:val="0"/>
          <w:sz w:val="16"/>
          <w:szCs w:val="28"/>
          <w:u w:val="none"/>
        </w:rPr>
        <w:t>Racial melancholia can be seen as one profound psychic effect marking these histories of legal exclusion from the nation-state and prohibitions from national belonging.</w:t>
      </w:r>
      <w:r w:rsidRPr="003A04A5">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3A04A5">
        <w:rPr>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3A04A5">
        <w:rPr>
          <w:sz w:val="16"/>
          <w:szCs w:val="28"/>
        </w:rPr>
        <w:t>Celler</w:t>
      </w:r>
      <w:proofErr w:type="spellEnd"/>
      <w:r w:rsidRPr="003A04A5">
        <w:rPr>
          <w:sz w:val="16"/>
          <w:szCs w:val="28"/>
        </w:rPr>
        <w:t xml:space="preserve"> Act) of 1965. </w:t>
      </w:r>
      <w:r w:rsidRPr="003A04A5">
        <w:rPr>
          <w:rStyle w:val="StyleUnderline"/>
          <w:szCs w:val="28"/>
        </w:rPr>
        <w:t>The Hart-</w:t>
      </w:r>
      <w:proofErr w:type="spellStart"/>
      <w:r w:rsidRPr="003A04A5">
        <w:rPr>
          <w:rStyle w:val="StyleUnderline"/>
          <w:szCs w:val="28"/>
        </w:rPr>
        <w:t>Celler</w:t>
      </w:r>
      <w:proofErr w:type="spellEnd"/>
      <w:r w:rsidRPr="003A04A5">
        <w:rPr>
          <w:rStyle w:val="StyleUnderline"/>
          <w:szCs w:val="28"/>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3A04A5">
        <w:rPr>
          <w:rStyle w:val="Emphasis"/>
          <w:szCs w:val="28"/>
        </w:rPr>
        <w:t xml:space="preserve">It dramatically shifted immigration patterns to the United States and spurred a “brain drain” of settlers from Asia (and Latin America). </w:t>
      </w:r>
      <w:r w:rsidRPr="003A04A5">
        <w:rPr>
          <w:sz w:val="16"/>
          <w:szCs w:val="28"/>
        </w:rPr>
        <w:t>At the same time, Hart-</w:t>
      </w:r>
      <w:proofErr w:type="spellStart"/>
      <w:r w:rsidRPr="003A04A5">
        <w:rPr>
          <w:sz w:val="16"/>
          <w:szCs w:val="28"/>
        </w:rPr>
        <w:t>Celler</w:t>
      </w:r>
      <w:proofErr w:type="spellEnd"/>
      <w:r w:rsidRPr="003A04A5">
        <w:rPr>
          <w:sz w:val="16"/>
          <w:szCs w:val="28"/>
        </w:rPr>
        <w:t xml:space="preserve"> also created a vast and largely unacknowledged force of low-income and undocumented migrants from South Asia, new areas of China, particularly Fujian province, and Southeast Asia. </w:t>
      </w:r>
      <w:r w:rsidRPr="003A04A5">
        <w:rPr>
          <w:rStyle w:val="Emphasis"/>
          <w:szCs w:val="28"/>
        </w:rPr>
        <w:t xml:space="preserve">This </w:t>
      </w:r>
      <w:r w:rsidRPr="002D4FFC">
        <w:rPr>
          <w:rStyle w:val="Emphasis"/>
          <w:szCs w:val="28"/>
          <w:highlight w:val="green"/>
        </w:rPr>
        <w:t xml:space="preserve">“yellowing” of the US </w:t>
      </w:r>
      <w:r w:rsidRPr="003A04A5">
        <w:rPr>
          <w:rStyle w:val="Emphasis"/>
          <w:szCs w:val="28"/>
        </w:rPr>
        <w:t xml:space="preserve">nation-state </w:t>
      </w:r>
      <w:r w:rsidRPr="002D4FFC">
        <w:rPr>
          <w:rStyle w:val="Emphasis"/>
          <w:szCs w:val="28"/>
          <w:highlight w:val="green"/>
        </w:rPr>
        <w:t xml:space="preserve">reversed </w:t>
      </w:r>
      <w:r w:rsidRPr="003A04A5">
        <w:rPr>
          <w:rStyle w:val="Emphasis"/>
          <w:szCs w:val="28"/>
        </w:rPr>
        <w:t xml:space="preserve">a long history of </w:t>
      </w:r>
      <w:r w:rsidRPr="002D4FFC">
        <w:rPr>
          <w:rStyle w:val="Emphasis"/>
          <w:szCs w:val="28"/>
          <w:highlight w:val="green"/>
        </w:rPr>
        <w:t>anti-Asian exclusion</w:t>
      </w:r>
      <w:r w:rsidRPr="003A04A5">
        <w:rPr>
          <w:rStyle w:val="Emphasis"/>
          <w:szCs w:val="28"/>
        </w:rPr>
        <w:t xml:space="preserve"> precisely </w:t>
      </w:r>
      <w:r w:rsidRPr="002D4FFC">
        <w:rPr>
          <w:rStyle w:val="Emphasis"/>
          <w:szCs w:val="28"/>
          <w:highlight w:val="green"/>
        </w:rPr>
        <w:t xml:space="preserve">under the banner of model minority citizenship and </w:t>
      </w:r>
      <w:r w:rsidRPr="003A04A5">
        <w:rPr>
          <w:rStyle w:val="Emphasis"/>
          <w:szCs w:val="28"/>
        </w:rPr>
        <w:t xml:space="preserve">the </w:t>
      </w:r>
      <w:r w:rsidRPr="002D4FFC">
        <w:rPr>
          <w:rStyle w:val="Emphasis"/>
          <w:szCs w:val="28"/>
          <w:highlight w:val="green"/>
        </w:rPr>
        <w:t>collective forgetting</w:t>
      </w:r>
      <w:r w:rsidRPr="003A04A5">
        <w:rPr>
          <w:rStyle w:val="Emphasis"/>
          <w:szCs w:val="28"/>
        </w:rPr>
        <w:t xml:space="preserve"> of this history of exclusion and its unauthorized subjects.</w:t>
      </w:r>
      <w:r w:rsidRPr="003A04A5">
        <w:rPr>
          <w:sz w:val="16"/>
          <w:szCs w:val="28"/>
        </w:rPr>
        <w:t xml:space="preserve"> </w:t>
      </w:r>
      <w:r w:rsidRPr="003A04A5">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3A04A5">
        <w:rPr>
          <w:sz w:val="16"/>
          <w:szCs w:val="28"/>
        </w:rPr>
        <w:t xml:space="preserve"> In turn, </w:t>
      </w:r>
      <w:r w:rsidRPr="003A04A5">
        <w:rPr>
          <w:rStyle w:val="StyleUnderline"/>
          <w:szCs w:val="28"/>
        </w:rPr>
        <w:t>the deployment of the model minority myth configures the unequal status of African Americans in US culture and society as a self-inflicted injury.</w:t>
      </w:r>
      <w:r w:rsidRPr="003A04A5">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3A04A5">
        <w:rPr>
          <w:rStyle w:val="StyleUnderline"/>
          <w:szCs w:val="28"/>
        </w:rPr>
        <w:t xml:space="preserve">Du </w:t>
      </w:r>
      <w:proofErr w:type="spellStart"/>
      <w:r w:rsidRPr="003A04A5">
        <w:rPr>
          <w:rStyle w:val="StyleUnderline"/>
          <w:szCs w:val="28"/>
        </w:rPr>
        <w:t>Bois</w:t>
      </w:r>
      <w:proofErr w:type="spellEnd"/>
      <w:r w:rsidRPr="003A04A5">
        <w:rPr>
          <w:rStyle w:val="StyleUnderline"/>
          <w:szCs w:val="28"/>
        </w:rPr>
        <w:t xml:space="preserve"> asked African Americans in The Souls of Black Folk (1903), “How does it feel to be a problem?”19 Today, comparative race scholars have revised Du </w:t>
      </w:r>
      <w:proofErr w:type="spellStart"/>
      <w:r w:rsidRPr="003A04A5">
        <w:rPr>
          <w:rStyle w:val="StyleUnderline"/>
          <w:szCs w:val="28"/>
        </w:rPr>
        <w:t>Bois’s</w:t>
      </w:r>
      <w:proofErr w:type="spellEnd"/>
      <w:r w:rsidRPr="003A04A5">
        <w:rPr>
          <w:rStyle w:val="StyleUnderline"/>
          <w:szCs w:val="28"/>
        </w:rPr>
        <w:t xml:space="preserve"> earlier inquiry, asking Asian Americans, “How does it feel to be a solution?”</w:t>
      </w:r>
      <w:r w:rsidRPr="003A04A5">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3A04A5">
        <w:rPr>
          <w:sz w:val="16"/>
          <w:szCs w:val="28"/>
        </w:rPr>
        <w:t>definitely not</w:t>
      </w:r>
      <w:proofErr w:type="gramEnd"/>
      <w:r w:rsidRPr="003A04A5">
        <w:rPr>
          <w:sz w:val="16"/>
          <w:szCs w:val="28"/>
        </w:rPr>
        <w:t xml:space="preserve"> white. However, </w:t>
      </w:r>
      <w:r w:rsidRPr="003A04A5">
        <w:rPr>
          <w:rStyle w:val="Emphasis"/>
          <w:b w:val="0"/>
          <w:sz w:val="16"/>
          <w:szCs w:val="28"/>
          <w:u w:val="none"/>
        </w:rPr>
        <w:t xml:space="preserve">following the postwar era of inclusion, citizenship, and the emergence of model minority stereotype, Asians were defined as </w:t>
      </w:r>
      <w:proofErr w:type="gramStart"/>
      <w:r w:rsidRPr="003A04A5">
        <w:rPr>
          <w:rStyle w:val="Emphasis"/>
          <w:b w:val="0"/>
          <w:sz w:val="16"/>
          <w:szCs w:val="28"/>
          <w:u w:val="none"/>
        </w:rPr>
        <w:t>definitely not</w:t>
      </w:r>
      <w:proofErr w:type="gramEnd"/>
      <w:r w:rsidRPr="003A04A5">
        <w:rPr>
          <w:rStyle w:val="Emphasis"/>
          <w:b w:val="0"/>
          <w:sz w:val="16"/>
          <w:szCs w:val="28"/>
          <w:u w:val="none"/>
        </w:rPr>
        <w:t xml:space="preserve"> black.</w:t>
      </w:r>
      <w:r w:rsidRPr="003A04A5">
        <w:rPr>
          <w:sz w:val="16"/>
          <w:szCs w:val="28"/>
        </w:rPr>
        <w:t xml:space="preserve">21 </w:t>
      </w:r>
      <w:r w:rsidRPr="003A04A5">
        <w:rPr>
          <w:rStyle w:val="StyleUnderline"/>
          <w:szCs w:val="28"/>
        </w:rPr>
        <w:t>Understanding</w:t>
      </w:r>
      <w:r w:rsidRPr="003A04A5">
        <w:rPr>
          <w:rStyle w:val="StyleUnderline"/>
          <w:iCs/>
          <w:szCs w:val="28"/>
        </w:rPr>
        <w:t xml:space="preserve"> this triangulation is key to apprehending the ways in which racial binaries of black and white mask complex social relations of race while preventing political coalitions and alliances</w:t>
      </w:r>
      <w:r w:rsidRPr="003A04A5">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3A04A5">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3A04A5">
        <w:rPr>
          <w:sz w:val="16"/>
          <w:szCs w:val="28"/>
        </w:rPr>
        <w:t xml:space="preserve">In this manner, the stereotype works to deny, in Lisa Lowe’s words, the “heterogeneity, hybridity, and multiplicity” of various Asian American individuals and groups who do not fit its ideals of model citizenry.22 </w:t>
      </w:r>
      <w:r w:rsidRPr="003A04A5">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3A04A5">
        <w:rPr>
          <w:sz w:val="16"/>
          <w:szCs w:val="28"/>
        </w:rPr>
        <w:t xml:space="preserve"> In this sense, </w:t>
      </w:r>
      <w:r w:rsidRPr="003A04A5">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3A04A5">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3A04A5">
        <w:rPr>
          <w:sz w:val="16"/>
          <w:szCs w:val="28"/>
        </w:rPr>
        <w:t>Goong</w:t>
      </w:r>
      <w:proofErr w:type="spellEnd"/>
      <w:r w:rsidRPr="003A04A5">
        <w:rPr>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3A04A5">
        <w:rPr>
          <w:sz w:val="16"/>
          <w:szCs w:val="28"/>
        </w:rPr>
        <w:t>Fleaman</w:t>
      </w:r>
      <w:proofErr w:type="spellEnd"/>
      <w:r w:rsidRPr="003A04A5">
        <w:rPr>
          <w:sz w:val="16"/>
          <w:szCs w:val="28"/>
        </w:rPr>
        <w:t xml:space="preserve">. They did not understand his accomplishments as an American ancestor, a holding, homing ancestor of this place.”23 </w:t>
      </w:r>
      <w:r w:rsidRPr="003A04A5">
        <w:rPr>
          <w:rStyle w:val="Emphasis"/>
          <w:szCs w:val="28"/>
        </w:rPr>
        <w:t xml:space="preserve">Kingston understands that </w:t>
      </w:r>
      <w:r w:rsidRPr="002D4FFC">
        <w:rPr>
          <w:rStyle w:val="Emphasis"/>
          <w:szCs w:val="28"/>
          <w:highlight w:val="green"/>
        </w:rPr>
        <w:t xml:space="preserve">the law’s refusal to recognize Chinese immigrants as citizens “outlaws” their existence, </w:t>
      </w:r>
      <w:r w:rsidRPr="003A04A5">
        <w:rPr>
          <w:rStyle w:val="Emphasis"/>
          <w:szCs w:val="28"/>
        </w:rPr>
        <w:t xml:space="preserve">subjecting them </w:t>
      </w:r>
      <w:r w:rsidRPr="002D4FFC">
        <w:rPr>
          <w:rStyle w:val="Emphasis"/>
          <w:szCs w:val="28"/>
          <w:highlight w:val="green"/>
        </w:rPr>
        <w:t>to legal erasure</w:t>
      </w:r>
      <w:r w:rsidRPr="003A04A5">
        <w:rPr>
          <w:rStyle w:val="Emphasis"/>
          <w:szCs w:val="28"/>
        </w:rPr>
        <w:t xml:space="preserve"> as well as institutional violence</w:t>
      </w:r>
      <w:r w:rsidRPr="003A04A5">
        <w:rPr>
          <w:sz w:val="16"/>
          <w:szCs w:val="28"/>
        </w:rPr>
        <w:t xml:space="preserve">: “It was dangerous to stay,” she observes in the context of the “Golden Spike” ceremony commemorating the railroad’s completion. “The Driving Out had begun. Ah </w:t>
      </w:r>
      <w:proofErr w:type="spellStart"/>
      <w:r w:rsidRPr="003A04A5">
        <w:rPr>
          <w:sz w:val="16"/>
          <w:szCs w:val="28"/>
        </w:rPr>
        <w:t>Goong</w:t>
      </w:r>
      <w:proofErr w:type="spellEnd"/>
      <w:r w:rsidRPr="003A04A5">
        <w:rPr>
          <w:sz w:val="16"/>
          <w:szCs w:val="28"/>
        </w:rPr>
        <w:t xml:space="preserve"> does not appear in railroad photographs.”24 At the same time, </w:t>
      </w:r>
      <w:r w:rsidRPr="003A04A5">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3A04A5">
        <w:rPr>
          <w:sz w:val="16"/>
          <w:szCs w:val="28"/>
        </w:rPr>
        <w:t xml:space="preserve"> </w:t>
      </w:r>
      <w:r w:rsidRPr="003A04A5">
        <w:rPr>
          <w:rStyle w:val="Emphasis"/>
          <w:szCs w:val="28"/>
        </w:rPr>
        <w:t>They cannot perceive the “</w:t>
      </w:r>
      <w:proofErr w:type="spellStart"/>
      <w:r w:rsidRPr="003A04A5">
        <w:rPr>
          <w:rStyle w:val="Emphasis"/>
          <w:szCs w:val="28"/>
        </w:rPr>
        <w:t>Fleaman’s</w:t>
      </w:r>
      <w:proofErr w:type="spellEnd"/>
      <w:r w:rsidRPr="003A04A5">
        <w:rPr>
          <w:rStyle w:val="Emphasis"/>
          <w:szCs w:val="28"/>
        </w:rPr>
        <w:t xml:space="preserve">” accomplishments building the transcontinental railroad as legitimizing his membership in the American nation. </w:t>
      </w:r>
      <w:r w:rsidRPr="003A04A5">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3A04A5">
        <w:rPr>
          <w:rStyle w:val="StyleUnderline"/>
          <w:szCs w:val="28"/>
        </w:rPr>
        <w:t>assimilation into the national fabric demands a psychic splitting on the part of the Asian American subject who knows and does not know, at once, that she or he is part of the larger social body</w:t>
      </w:r>
      <w:r w:rsidRPr="003A04A5">
        <w:rPr>
          <w:sz w:val="16"/>
          <w:szCs w:val="28"/>
        </w:rPr>
        <w:t xml:space="preserve">. In the same breath, fetishism also describes mainstream society’s disavowal and projection of otherness onto a disparaged group that is then homogenized and reduced to a stereotype. </w:t>
      </w:r>
      <w:r w:rsidRPr="003A04A5">
        <w:rPr>
          <w:rStyle w:val="StyleUnderline"/>
          <w:szCs w:val="28"/>
        </w:rPr>
        <w:t>In this manner, racial fetishism delineates a psychic process by which difference is assumed and projected and then negated and denied,</w:t>
      </w:r>
      <w:r w:rsidRPr="003A04A5">
        <w:rPr>
          <w:sz w:val="16"/>
          <w:szCs w:val="28"/>
        </w:rPr>
        <w:t xml:space="preserve"> returning us to social dynamics of Myrdal’s “American dilemma.” </w:t>
      </w:r>
    </w:p>
    <w:p w14:paraId="27C04E47" w14:textId="6B262E73" w:rsidR="00E65BAC" w:rsidRPr="00B45DD8" w:rsidRDefault="00E65BAC" w:rsidP="00E65BAC">
      <w:pPr>
        <w:pStyle w:val="Heading4"/>
        <w:rPr>
          <w:rFonts w:asciiTheme="minorHAnsi" w:hAnsiTheme="minorHAnsi" w:cstheme="majorHAnsi"/>
        </w:rPr>
      </w:pPr>
      <w:proofErr w:type="spellStart"/>
      <w:r>
        <w:rPr>
          <w:rFonts w:asciiTheme="minorHAnsi" w:hAnsiTheme="minorHAnsi" w:cstheme="majorHAnsi"/>
        </w:rPr>
        <w:t>Interp</w:t>
      </w:r>
      <w:proofErr w:type="spellEnd"/>
      <w:r>
        <w:rPr>
          <w:rFonts w:asciiTheme="minorHAnsi" w:hAnsiTheme="minorHAnsi" w:cstheme="majorHAnsi"/>
        </w:rPr>
        <w:t xml:space="preserve"> – </w:t>
      </w:r>
      <w:proofErr w:type="spellStart"/>
      <w:r>
        <w:rPr>
          <w:rFonts w:asciiTheme="minorHAnsi" w:hAnsiTheme="minorHAnsi" w:cstheme="majorHAnsi"/>
        </w:rPr>
        <w:t>Aff</w:t>
      </w:r>
      <w:proofErr w:type="spellEnd"/>
      <w:r w:rsidRPr="00B45DD8">
        <w:rPr>
          <w:rFonts w:asciiTheme="minorHAnsi" w:hAnsiTheme="minorHAnsi" w:cstheme="majorHAnsi"/>
        </w:rPr>
        <w:t xml:space="preserve"> must concede </w:t>
      </w:r>
      <w:r>
        <w:rPr>
          <w:rFonts w:asciiTheme="minorHAnsi" w:hAnsiTheme="minorHAnsi" w:cstheme="majorHAnsi"/>
        </w:rPr>
        <w:t>Neg</w:t>
      </w:r>
      <w:r w:rsidRPr="00B45DD8">
        <w:rPr>
          <w:rFonts w:asciiTheme="minorHAnsi" w:hAnsiTheme="minorHAnsi" w:cstheme="majorHAnsi"/>
        </w:rPr>
        <w:t xml:space="preserve"> framework if the </w:t>
      </w:r>
      <w:r>
        <w:rPr>
          <w:rFonts w:asciiTheme="minorHAnsi" w:hAnsiTheme="minorHAnsi" w:cstheme="majorHAnsi"/>
        </w:rPr>
        <w:t>neg</w:t>
      </w:r>
      <w:r w:rsidRPr="00B45DD8">
        <w:rPr>
          <w:rFonts w:asciiTheme="minorHAnsi" w:hAnsiTheme="minorHAnsi" w:cstheme="majorHAnsi"/>
        </w:rPr>
        <w:t xml:space="preserve"> debater is Asian and the </w:t>
      </w:r>
      <w:r>
        <w:rPr>
          <w:rFonts w:asciiTheme="minorHAnsi" w:hAnsiTheme="minorHAnsi" w:cstheme="majorHAnsi"/>
        </w:rPr>
        <w:t>neg has Asian melancholy in it</w:t>
      </w:r>
    </w:p>
    <w:p w14:paraId="1787AFE5" w14:textId="59599976" w:rsidR="00E65BAC" w:rsidRPr="00B45DD8" w:rsidRDefault="00E65BAC" w:rsidP="00E65BAC">
      <w:pPr>
        <w:pStyle w:val="Heading4"/>
        <w:rPr>
          <w:rFonts w:asciiTheme="minorHAnsi" w:hAnsiTheme="minorHAnsi" w:cstheme="majorHAnsi"/>
        </w:rPr>
      </w:pPr>
      <w:r w:rsidRPr="00B45DD8">
        <w:rPr>
          <w:rFonts w:asciiTheme="minorHAnsi" w:hAnsiTheme="minorHAnsi" w:cstheme="majorHAnsi"/>
        </w:rPr>
        <w:t xml:space="preserve">A] Forces hard conversations – allowing the </w:t>
      </w:r>
      <w:proofErr w:type="spellStart"/>
      <w:r>
        <w:rPr>
          <w:rFonts w:asciiTheme="minorHAnsi" w:hAnsiTheme="minorHAnsi" w:cstheme="majorHAnsi"/>
        </w:rPr>
        <w:t>aff</w:t>
      </w:r>
      <w:proofErr w:type="spellEnd"/>
      <w:r w:rsidRPr="00B45DD8">
        <w:rPr>
          <w:rFonts w:asciiTheme="minorHAnsi" w:hAnsiTheme="minorHAnsi" w:cstheme="majorHAnsi"/>
        </w:rPr>
        <w:t xml:space="preserve"> </w:t>
      </w:r>
      <w:r w:rsidR="0048290B">
        <w:rPr>
          <w:rFonts w:asciiTheme="minorHAnsi" w:hAnsiTheme="minorHAnsi" w:cstheme="majorHAnsi"/>
        </w:rPr>
        <w:t>weigh under other</w:t>
      </w:r>
      <w:r w:rsidRPr="00B45DD8">
        <w:rPr>
          <w:rFonts w:asciiTheme="minorHAnsi" w:hAnsiTheme="minorHAnsi" w:cstheme="majorHAnsi"/>
        </w:rPr>
        <w:t xml:space="preserve"> framework</w:t>
      </w:r>
      <w:r w:rsidR="0048290B">
        <w:rPr>
          <w:rFonts w:asciiTheme="minorHAnsi" w:hAnsiTheme="minorHAnsi" w:cstheme="majorHAnsi"/>
        </w:rPr>
        <w:t>s</w:t>
      </w:r>
      <w:r w:rsidRPr="00B45DD8">
        <w:rPr>
          <w:rFonts w:asciiTheme="minorHAnsi" w:hAnsiTheme="minorHAnsi" w:cstheme="majorHAnsi"/>
        </w:rPr>
        <w:t xml:space="preserve"> turns away hard conversations that they have been avoiding.</w:t>
      </w:r>
      <w:r>
        <w:rPr>
          <w:rFonts w:asciiTheme="minorHAnsi" w:hAnsiTheme="minorHAnsi" w:cstheme="majorHAnsi"/>
        </w:rPr>
        <w:t xml:space="preserve"> </w:t>
      </w:r>
    </w:p>
    <w:p w14:paraId="4B739D36" w14:textId="44B59808" w:rsidR="00E65BAC" w:rsidRPr="00B45DD8" w:rsidRDefault="00E65BAC" w:rsidP="00E65BAC">
      <w:pPr>
        <w:pStyle w:val="Heading4"/>
      </w:pPr>
      <w:r w:rsidRPr="00B45DD8">
        <w:t xml:space="preserve">B] Structural Unfairness Reparations – we are in the debate space which we think is </w:t>
      </w:r>
      <w:proofErr w:type="spellStart"/>
      <w:r w:rsidRPr="00B45DD8">
        <w:t>anti Asian</w:t>
      </w:r>
      <w:proofErr w:type="spellEnd"/>
      <w:r w:rsidRPr="00B45DD8">
        <w:t xml:space="preserve"> – giving us </w:t>
      </w:r>
      <w:r>
        <w:t>N</w:t>
      </w:r>
      <w:r w:rsidRPr="00B45DD8">
        <w:t>FC evens out the playing field</w:t>
      </w:r>
    </w:p>
    <w:p w14:paraId="2D68C7A8" w14:textId="44761662" w:rsidR="00E65BAC" w:rsidRDefault="00E65BAC" w:rsidP="00E65BAC">
      <w:pPr>
        <w:pStyle w:val="Heading4"/>
      </w:pPr>
      <w:r w:rsidRPr="00B45DD8">
        <w:t xml:space="preserve">C] Truth testing; We’re a better model of debate </w:t>
      </w:r>
      <w:proofErr w:type="gramStart"/>
      <w:r w:rsidRPr="00B45DD8">
        <w:t>were</w:t>
      </w:r>
      <w:proofErr w:type="gramEnd"/>
      <w:r w:rsidRPr="00B45DD8">
        <w:t xml:space="preserve"> Asian people could engage in rounds </w:t>
      </w:r>
      <w:proofErr w:type="spellStart"/>
      <w:r w:rsidRPr="00B45DD8">
        <w:t>bc</w:t>
      </w:r>
      <w:proofErr w:type="spellEnd"/>
      <w:r w:rsidRPr="00B45DD8">
        <w:t xml:space="preserve"> they’re debating frameworks that understand their perspective and detail it</w:t>
      </w:r>
    </w:p>
    <w:p w14:paraId="01457D08" w14:textId="61DA3DB2" w:rsidR="00AB34CE" w:rsidRDefault="00AB34CE" w:rsidP="00AB34CE"/>
    <w:p w14:paraId="0C7DD2CD" w14:textId="538B4E88" w:rsidR="00AB34CE" w:rsidRPr="00AB34CE" w:rsidRDefault="00AB34CE" w:rsidP="00AB34CE">
      <w:pPr>
        <w:pStyle w:val="Heading4"/>
      </w:pPr>
      <w:r>
        <w:t>Also – give Asian debater</w:t>
      </w:r>
      <w:r w:rsidR="00E96F0B">
        <w:t>s</w:t>
      </w:r>
      <w:r>
        <w:t xml:space="preserve"> 30 speaks </w:t>
      </w:r>
      <w:proofErr w:type="spellStart"/>
      <w:r>
        <w:t>cuz</w:t>
      </w:r>
      <w:proofErr w:type="spellEnd"/>
      <w:r>
        <w:t xml:space="preserve"> they need it to compensate for bias </w:t>
      </w:r>
      <w:proofErr w:type="spellStart"/>
      <w:r>
        <w:t>esp</w:t>
      </w:r>
      <w:proofErr w:type="spellEnd"/>
      <w:r>
        <w:t xml:space="preserve"> in a tourney with 3-2 screws.</w:t>
      </w:r>
    </w:p>
    <w:p w14:paraId="6A0F4C73" w14:textId="3003AB5E" w:rsidR="00A95652" w:rsidRDefault="003C0F44" w:rsidP="003C0F44">
      <w:pPr>
        <w:pStyle w:val="Heading3"/>
      </w:pPr>
      <w:r>
        <w:t>5</w:t>
      </w:r>
    </w:p>
    <w:p w14:paraId="4ABA218B" w14:textId="52DDCE82" w:rsidR="003C0F44" w:rsidRPr="000D4284" w:rsidRDefault="003C0F44" w:rsidP="003C0F44">
      <w:pPr>
        <w:pStyle w:val="Heading4"/>
      </w:pPr>
      <w:r>
        <w:t>Text – [</w:t>
      </w:r>
      <w:r w:rsidRPr="002D4FFC">
        <w:rPr>
          <w:highlight w:val="green"/>
        </w:rPr>
        <w:t>Do the Plan but in Mandarin</w:t>
      </w:r>
      <w:r>
        <w:t>]</w:t>
      </w:r>
    </w:p>
    <w:p w14:paraId="61A5AB55" w14:textId="77777777" w:rsidR="003C0F44" w:rsidRDefault="003C0F44" w:rsidP="003C0F44">
      <w:pPr>
        <w:pStyle w:val="Heading4"/>
      </w:pPr>
      <w:r>
        <w:t xml:space="preserve">The normalization of normative English leads to an in-group/out-group that drive racial violence </w:t>
      </w:r>
    </w:p>
    <w:p w14:paraId="2BAAD3EA" w14:textId="77777777" w:rsidR="003C0F44" w:rsidRDefault="003C0F44" w:rsidP="003C0F44">
      <w:r>
        <w:rPr>
          <w:rStyle w:val="Style13ptBold"/>
        </w:rPr>
        <w:t xml:space="preserve">Rosa et al 17 </w:t>
      </w:r>
      <w:r w:rsidRPr="0005568D">
        <w:rPr>
          <w:rStyle w:val="Style13ptBold"/>
          <w:b w:val="0"/>
          <w:bCs w:val="0"/>
        </w:rPr>
        <w:t>Rosa</w:t>
      </w:r>
      <w:r w:rsidRPr="0005568D">
        <w:t xml:space="preserve">, Jonathan, </w:t>
      </w:r>
      <w:r w:rsidRPr="0005568D">
        <w:rPr>
          <w:rStyle w:val="Style13ptBold"/>
          <w:b w:val="0"/>
          <w:bCs w:val="0"/>
        </w:rPr>
        <w:t>and</w:t>
      </w:r>
      <w:r w:rsidRPr="0005568D">
        <w:t xml:space="preserve"> Nelson </w:t>
      </w:r>
      <w:r w:rsidRPr="0005568D">
        <w:rPr>
          <w:rStyle w:val="Style13ptBold"/>
          <w:b w:val="0"/>
          <w:bCs w:val="0"/>
        </w:rPr>
        <w:t>Flores</w:t>
      </w:r>
      <w:r w:rsidRPr="0005568D">
        <w:t xml:space="preserve">. "Unsettling race and language: Toward a </w:t>
      </w:r>
      <w:proofErr w:type="spellStart"/>
      <w:r w:rsidRPr="0005568D">
        <w:t>raciolinguistic</w:t>
      </w:r>
      <w:proofErr w:type="spellEnd"/>
      <w:r w:rsidRPr="0005568D">
        <w:t xml:space="preserve"> perspective." Language in society 46.5 (20</w:t>
      </w:r>
      <w:r w:rsidRPr="0005568D">
        <w:rPr>
          <w:rStyle w:val="Style13ptBold"/>
          <w:b w:val="0"/>
          <w:bCs w:val="0"/>
        </w:rPr>
        <w:t>17</w:t>
      </w:r>
      <w:r w:rsidRPr="0005568D">
        <w:t>):</w:t>
      </w:r>
      <w:r w:rsidRPr="006F1CE7">
        <w:t xml:space="preserve"> 621-647.</w:t>
      </w:r>
      <w:r>
        <w:t xml:space="preserve"> (Assistant Professor of Anthropology and Linguistics and Associate Professor in the Educational Linguistics Division)//Elmer</w:t>
      </w:r>
    </w:p>
    <w:p w14:paraId="17D201F4" w14:textId="4ED48F11" w:rsidR="003C0F44" w:rsidRDefault="003C0F44" w:rsidP="003C0F44">
      <w:pPr>
        <w:rPr>
          <w:b/>
          <w:bCs/>
          <w:u w:val="single"/>
        </w:rPr>
      </w:pPr>
      <w:proofErr w:type="gramStart"/>
      <w:r w:rsidRPr="003C05FC">
        <w:rPr>
          <w:sz w:val="16"/>
        </w:rPr>
        <w:t>Similar to</w:t>
      </w:r>
      <w:proofErr w:type="gramEnd"/>
      <w:r w:rsidRPr="003C05FC">
        <w:rPr>
          <w:sz w:val="16"/>
        </w:rPr>
        <w:t xml:space="preserve"> </w:t>
      </w:r>
      <w:proofErr w:type="spellStart"/>
      <w:r w:rsidRPr="003C05FC">
        <w:rPr>
          <w:sz w:val="16"/>
        </w:rPr>
        <w:t>Bucholtz</w:t>
      </w:r>
      <w:proofErr w:type="spellEnd"/>
      <w:r w:rsidRPr="003C05FC">
        <w:rPr>
          <w:sz w:val="16"/>
        </w:rPr>
        <w:t xml:space="preserve"> &amp; Hall's (2005) approach to identity and interaction, we are interested in </w:t>
      </w:r>
      <w:r w:rsidRPr="002D0F4B">
        <w:rPr>
          <w:b/>
          <w:bCs/>
          <w:u w:val="single"/>
        </w:rPr>
        <w:t xml:space="preserve">how </w:t>
      </w:r>
      <w:r w:rsidRPr="002D4FFC">
        <w:rPr>
          <w:b/>
          <w:bCs/>
          <w:highlight w:val="green"/>
          <w:u w:val="single"/>
        </w:rPr>
        <w:t xml:space="preserve">processes of </w:t>
      </w:r>
      <w:proofErr w:type="spellStart"/>
      <w:r w:rsidRPr="002D4FFC">
        <w:rPr>
          <w:b/>
          <w:bCs/>
          <w:highlight w:val="green"/>
          <w:u w:val="single"/>
        </w:rPr>
        <w:t>raciolinguistic</w:t>
      </w:r>
      <w:proofErr w:type="spellEnd"/>
      <w:r w:rsidRPr="002D4FFC">
        <w:rPr>
          <w:b/>
          <w:bCs/>
          <w:highlight w:val="green"/>
          <w:u w:val="single"/>
        </w:rPr>
        <w:t xml:space="preserve"> </w:t>
      </w:r>
      <w:proofErr w:type="spellStart"/>
      <w:r w:rsidRPr="002D4FFC">
        <w:rPr>
          <w:b/>
          <w:bCs/>
          <w:highlight w:val="green"/>
          <w:u w:val="single"/>
        </w:rPr>
        <w:t>enregisterment</w:t>
      </w:r>
      <w:proofErr w:type="spellEnd"/>
      <w:r w:rsidRPr="002D4FFC">
        <w:rPr>
          <w:b/>
          <w:bCs/>
          <w:highlight w:val="green"/>
          <w:u w:val="single"/>
        </w:rPr>
        <w:t xml:space="preserve"> emblematize </w:t>
      </w:r>
      <w:r w:rsidRPr="002D0F4B">
        <w:rPr>
          <w:b/>
          <w:bCs/>
          <w:u w:val="single"/>
        </w:rPr>
        <w:t xml:space="preserve">particular </w:t>
      </w:r>
      <w:r w:rsidRPr="002D4FFC">
        <w:rPr>
          <w:b/>
          <w:bCs/>
          <w:highlight w:val="green"/>
          <w:u w:val="single"/>
        </w:rPr>
        <w:t xml:space="preserve">linguistic features as </w:t>
      </w:r>
      <w:r w:rsidRPr="002D0F4B">
        <w:rPr>
          <w:b/>
          <w:bCs/>
          <w:u w:val="single"/>
        </w:rPr>
        <w:t>authentic</w:t>
      </w:r>
      <w:r w:rsidRPr="003C05FC">
        <w:rPr>
          <w:u w:val="single"/>
        </w:rPr>
        <w:t xml:space="preserve"> </w:t>
      </w:r>
      <w:r w:rsidRPr="002D4FFC">
        <w:rPr>
          <w:b/>
          <w:bCs/>
          <w:highlight w:val="green"/>
          <w:u w:val="single"/>
          <w:bdr w:val="single" w:sz="4" w:space="0" w:color="auto"/>
        </w:rPr>
        <w:t>signs of racialized models of personhood</w:t>
      </w:r>
      <w:r w:rsidRPr="003C05FC">
        <w:rPr>
          <w:sz w:val="16"/>
        </w:rPr>
        <w:t xml:space="preserve">. This is found not only in sociolinguistic accounts of the features that </w:t>
      </w:r>
      <w:r w:rsidRPr="002D4FFC">
        <w:rPr>
          <w:b/>
          <w:bCs/>
          <w:highlight w:val="green"/>
          <w:u w:val="single"/>
        </w:rPr>
        <w:t>compose</w:t>
      </w:r>
      <w:r w:rsidRPr="002D4FFC">
        <w:rPr>
          <w:sz w:val="16"/>
          <w:highlight w:val="green"/>
        </w:rPr>
        <w:t xml:space="preserve"> </w:t>
      </w:r>
      <w:r w:rsidRPr="003C05FC">
        <w:rPr>
          <w:sz w:val="16"/>
        </w:rPr>
        <w:t>categories such as ‘</w:t>
      </w:r>
      <w:r w:rsidRPr="002D4FFC">
        <w:rPr>
          <w:b/>
          <w:bCs/>
          <w:highlight w:val="green"/>
          <w:u w:val="single"/>
        </w:rPr>
        <w:t xml:space="preserve">African American English’ </w:t>
      </w:r>
      <w:r w:rsidRPr="002D0F4B">
        <w:rPr>
          <w:b/>
          <w:bCs/>
          <w:u w:val="single"/>
        </w:rPr>
        <w:t>(Green 2002) or ‘</w:t>
      </w:r>
      <w:r w:rsidRPr="002D4FFC">
        <w:rPr>
          <w:b/>
          <w:bCs/>
          <w:highlight w:val="green"/>
          <w:u w:val="single"/>
        </w:rPr>
        <w:t xml:space="preserve">Chicano English’ </w:t>
      </w:r>
      <w:r w:rsidRPr="002D0F4B">
        <w:rPr>
          <w:b/>
          <w:bCs/>
          <w:u w:val="single"/>
        </w:rPr>
        <w:t>(Fought 2003), but also popular stereotypes and modes of linguistic appropriation such as ‘Mock Spanish’ (Hill 2008), ‘Mock Asian’ (Chun 2004), ‘Hollywood Injun English’ (Meek 2006), and ‘linguistic minstrelsy’ (</w:t>
      </w:r>
      <w:proofErr w:type="spellStart"/>
      <w:r w:rsidRPr="002D0F4B">
        <w:rPr>
          <w:b/>
          <w:bCs/>
          <w:u w:val="single"/>
        </w:rPr>
        <w:t>Bucholtz</w:t>
      </w:r>
      <w:proofErr w:type="spellEnd"/>
      <w:r w:rsidRPr="002D0F4B">
        <w:rPr>
          <w:b/>
          <w:bCs/>
          <w:u w:val="single"/>
        </w:rPr>
        <w:t xml:space="preserve"> &amp; Lopez 2011).</w:t>
      </w:r>
      <w:r w:rsidRPr="003C05FC">
        <w:rPr>
          <w:sz w:val="16"/>
        </w:rPr>
        <w:t xml:space="preserve"> In each of these cases, minute </w:t>
      </w:r>
      <w:r w:rsidRPr="002D4FFC">
        <w:rPr>
          <w:b/>
          <w:bCs/>
          <w:highlight w:val="green"/>
          <w:u w:val="single"/>
        </w:rPr>
        <w:t>features of language</w:t>
      </w:r>
      <w:r w:rsidRPr="003C05FC">
        <w:rPr>
          <w:sz w:val="16"/>
        </w:rPr>
        <w:t xml:space="preserve">, including grammatical forms, prosodic patterns, and morphological particles, are emblematized as </w:t>
      </w:r>
      <w:r w:rsidRPr="002D4FFC">
        <w:rPr>
          <w:b/>
          <w:bCs/>
          <w:highlight w:val="green"/>
          <w:u w:val="single"/>
        </w:rPr>
        <w:t>sets of signs that correspond to racial categories</w:t>
      </w:r>
      <w:r w:rsidRPr="003C05FC">
        <w:rPr>
          <w:sz w:val="16"/>
        </w:rPr>
        <w:t xml:space="preserve">. Crucially, as Meek (2006) demonstrates, these forms need not correspond to empirically verifiable linguistic practices </w:t>
      </w:r>
      <w:proofErr w:type="gramStart"/>
      <w:r w:rsidRPr="003C05FC">
        <w:rPr>
          <w:sz w:val="16"/>
        </w:rPr>
        <w:t>in order to</w:t>
      </w:r>
      <w:proofErr w:type="gramEnd"/>
      <w:r w:rsidRPr="003C05FC">
        <w:rPr>
          <w:sz w:val="16"/>
        </w:rPr>
        <w:t xml:space="preserve"> undergo racial </w:t>
      </w:r>
      <w:proofErr w:type="spellStart"/>
      <w:r w:rsidRPr="003C05FC">
        <w:rPr>
          <w:sz w:val="16"/>
        </w:rPr>
        <w:t>emblematization</w:t>
      </w:r>
      <w:proofErr w:type="spellEnd"/>
      <w:r w:rsidRPr="003C05FC">
        <w:rPr>
          <w:sz w:val="16"/>
        </w:rPr>
        <w:t xml:space="preserve">. Moreover, as </w:t>
      </w:r>
      <w:proofErr w:type="gramStart"/>
      <w:r w:rsidRPr="003C05FC">
        <w:rPr>
          <w:sz w:val="16"/>
        </w:rPr>
        <w:t>Lo</w:t>
      </w:r>
      <w:proofErr w:type="gramEnd"/>
      <w:r w:rsidRPr="003C05FC">
        <w:rPr>
          <w:sz w:val="16"/>
        </w:rPr>
        <w:t xml:space="preserve"> &amp; Reyes (2009) point out, </w:t>
      </w:r>
      <w:r w:rsidRPr="002D4FFC">
        <w:rPr>
          <w:b/>
          <w:bCs/>
          <w:highlight w:val="green"/>
          <w:u w:val="single"/>
        </w:rPr>
        <w:t xml:space="preserve">the imagination of groups </w:t>
      </w:r>
      <w:r w:rsidRPr="002D0F4B">
        <w:rPr>
          <w:b/>
          <w:bCs/>
          <w:u w:val="single"/>
        </w:rPr>
        <w:t xml:space="preserve">such as Asian Americans as </w:t>
      </w:r>
      <w:r w:rsidRPr="002D4FFC">
        <w:rPr>
          <w:b/>
          <w:bCs/>
          <w:highlight w:val="green"/>
          <w:u w:val="single"/>
        </w:rPr>
        <w:t>lacking a</w:t>
      </w:r>
      <w:r w:rsidRPr="002D0F4B">
        <w:rPr>
          <w:b/>
          <w:bCs/>
          <w:u w:val="single"/>
        </w:rPr>
        <w:t xml:space="preserve"> distinctive </w:t>
      </w:r>
      <w:r w:rsidRPr="002D4FFC">
        <w:rPr>
          <w:b/>
          <w:bCs/>
          <w:highlight w:val="green"/>
          <w:u w:val="single"/>
        </w:rPr>
        <w:t xml:space="preserve">racialized variety of English </w:t>
      </w:r>
      <w:r w:rsidRPr="002D0F4B">
        <w:rPr>
          <w:b/>
          <w:bCs/>
          <w:u w:val="single"/>
        </w:rPr>
        <w:t xml:space="preserve">analogous to African American English or Chicano English, </w:t>
      </w:r>
      <w:r w:rsidRPr="002D4FFC">
        <w:rPr>
          <w:b/>
          <w:bCs/>
          <w:highlight w:val="green"/>
          <w:u w:val="single"/>
        </w:rPr>
        <w:t xml:space="preserve">must be interrogated based on the racial logics that organize stereotypes </w:t>
      </w:r>
      <w:r w:rsidRPr="002D0F4B">
        <w:rPr>
          <w:b/>
          <w:bCs/>
          <w:u w:val="single"/>
        </w:rPr>
        <w:t xml:space="preserve">about and societal positions of different racial groups on the one hand, </w:t>
      </w:r>
      <w:r w:rsidRPr="002D4FFC">
        <w:rPr>
          <w:b/>
          <w:bCs/>
          <w:highlight w:val="green"/>
          <w:u w:val="single"/>
        </w:rPr>
        <w:t>and perceptions of their language practices</w:t>
      </w:r>
      <w:r w:rsidRPr="002D0F4B">
        <w:rPr>
          <w:b/>
          <w:bCs/>
          <w:u w:val="single"/>
        </w:rPr>
        <w:t xml:space="preserve"> on the other</w:t>
      </w:r>
      <w:r w:rsidRPr="002D0F4B">
        <w:rPr>
          <w:b/>
          <w:bCs/>
          <w:sz w:val="16"/>
        </w:rPr>
        <w:t xml:space="preserve">. </w:t>
      </w:r>
      <w:r w:rsidRPr="002D0F4B">
        <w:rPr>
          <w:b/>
          <w:bCs/>
          <w:u w:val="single"/>
        </w:rPr>
        <w:t xml:space="preserve">Specifically, Lo &amp; Reyes argue that </w:t>
      </w:r>
      <w:r w:rsidRPr="002D4FFC">
        <w:rPr>
          <w:b/>
          <w:bCs/>
          <w:highlight w:val="green"/>
          <w:u w:val="single"/>
        </w:rPr>
        <w:t xml:space="preserve">racial ideologies constructing Asian Americans </w:t>
      </w:r>
      <w:r w:rsidRPr="002D0F4B">
        <w:rPr>
          <w:b/>
          <w:bCs/>
          <w:u w:val="single"/>
        </w:rPr>
        <w:t xml:space="preserve">as model minorities who approximate whiteness </w:t>
      </w:r>
      <w:r w:rsidRPr="002D4FFC">
        <w:rPr>
          <w:b/>
          <w:bCs/>
          <w:highlight w:val="green"/>
          <w:u w:val="single"/>
          <w:bdr w:val="single" w:sz="4" w:space="0" w:color="auto"/>
        </w:rPr>
        <w:t>are linked to language ideologies</w:t>
      </w:r>
      <w:r w:rsidRPr="002D4FFC">
        <w:rPr>
          <w:b/>
          <w:bCs/>
          <w:highlight w:val="green"/>
          <w:u w:val="single"/>
        </w:rPr>
        <w:t xml:space="preserve"> </w:t>
      </w:r>
      <w:r w:rsidRPr="002D0F4B">
        <w:rPr>
          <w:b/>
          <w:bCs/>
          <w:u w:val="single"/>
        </w:rPr>
        <w:t>constructing Asian Americans as lacking a racially distinctive variety of English</w:t>
      </w:r>
      <w:r w:rsidRPr="003C05FC">
        <w:rPr>
          <w:sz w:val="16"/>
        </w:rPr>
        <w:t>. In related work, Chun (2016:81) shows how emblematized Mock Asian forms such as ‘</w:t>
      </w:r>
      <w:proofErr w:type="spellStart"/>
      <w:r w:rsidRPr="003C05FC">
        <w:rPr>
          <w:sz w:val="16"/>
        </w:rPr>
        <w:t>ching-chong</w:t>
      </w:r>
      <w:proofErr w:type="spellEnd"/>
      <w:r w:rsidRPr="003C05FC">
        <w:rPr>
          <w:sz w:val="16"/>
        </w:rPr>
        <w:t xml:space="preserve">’ are located across ‘the important boundary between ‘Oriental talk’ and English’, which </w:t>
      </w:r>
      <w:r w:rsidRPr="002D4FFC">
        <w:rPr>
          <w:b/>
          <w:bCs/>
          <w:highlight w:val="green"/>
          <w:u w:val="single"/>
        </w:rPr>
        <w:t>sustains</w:t>
      </w:r>
      <w:r w:rsidRPr="002D4FFC">
        <w:rPr>
          <w:b/>
          <w:bCs/>
          <w:sz w:val="16"/>
          <w:highlight w:val="green"/>
        </w:rPr>
        <w:t xml:space="preserve"> </w:t>
      </w:r>
      <w:r w:rsidRPr="002D4FFC">
        <w:rPr>
          <w:b/>
          <w:bCs/>
          <w:highlight w:val="green"/>
          <w:u w:val="single"/>
        </w:rPr>
        <w:t>Asian Americans</w:t>
      </w:r>
      <w:r w:rsidRPr="002D4FFC">
        <w:rPr>
          <w:sz w:val="16"/>
          <w:highlight w:val="green"/>
        </w:rPr>
        <w:t xml:space="preserve"> </w:t>
      </w:r>
      <w:r w:rsidRPr="003C05FC">
        <w:rPr>
          <w:sz w:val="16"/>
        </w:rPr>
        <w:t xml:space="preserve">alternately </w:t>
      </w:r>
      <w:r w:rsidRPr="002D4FFC">
        <w:rPr>
          <w:b/>
          <w:bCs/>
          <w:highlight w:val="green"/>
          <w:u w:val="single"/>
        </w:rPr>
        <w:t>as model minorities and forever foreigners</w:t>
      </w:r>
      <w:r w:rsidRPr="002D0F4B">
        <w:rPr>
          <w:b/>
          <w:bCs/>
          <w:u w:val="single"/>
        </w:rPr>
        <w:t xml:space="preserve">. Thus, we must carefully reconsider seemingly ‘distinctive’ and ‘nondistinctive’ language varieties alike, by analyzing the logics that position </w:t>
      </w:r>
      <w:proofErr w:type="gramStart"/>
      <w:r w:rsidRPr="002D0F4B">
        <w:rPr>
          <w:b/>
          <w:bCs/>
          <w:u w:val="single"/>
        </w:rPr>
        <w:t>particular racial</w:t>
      </w:r>
      <w:proofErr w:type="gramEnd"/>
      <w:r w:rsidRPr="002D0F4B">
        <w:rPr>
          <w:b/>
          <w:bCs/>
          <w:u w:val="single"/>
        </w:rPr>
        <w:t xml:space="preserve"> groups and linguistic forms in relation to one another. That is, no language variety is objectively distinctive or nondistinctive, but rather comes to be enregistered as such </w:t>
      </w:r>
      <w:proofErr w:type="gramStart"/>
      <w:r w:rsidRPr="002D0F4B">
        <w:rPr>
          <w:b/>
          <w:bCs/>
          <w:u w:val="single"/>
        </w:rPr>
        <w:t>in particular historical</w:t>
      </w:r>
      <w:proofErr w:type="gramEnd"/>
      <w:r w:rsidRPr="002D0F4B">
        <w:rPr>
          <w:b/>
          <w:bCs/>
          <w:u w:val="single"/>
        </w:rPr>
        <w:t>, political, and economic circumstances.</w:t>
      </w:r>
    </w:p>
    <w:p w14:paraId="422EE9FE" w14:textId="4795F15F" w:rsidR="005E04AA" w:rsidRPr="005A5ED9" w:rsidRDefault="005E04AA" w:rsidP="005E04AA">
      <w:pPr>
        <w:pStyle w:val="Heading3"/>
      </w:pPr>
      <w:r>
        <w:t>6</w:t>
      </w:r>
    </w:p>
    <w:p w14:paraId="1CD38885" w14:textId="77777777" w:rsidR="005E04AA" w:rsidRDefault="005E04AA" w:rsidP="005E04AA">
      <w:pPr>
        <w:pStyle w:val="Heading4"/>
      </w:pPr>
      <w:r>
        <w:t xml:space="preserve">Infrastructure is passing now and is at the top of Bidens agenda---Biden has enough </w:t>
      </w:r>
      <w:proofErr w:type="gramStart"/>
      <w:r>
        <w:t>PC</w:t>
      </w:r>
      <w:proofErr w:type="gramEnd"/>
      <w:r>
        <w:t xml:space="preserve"> but continuation is critical.</w:t>
      </w:r>
    </w:p>
    <w:p w14:paraId="7A292896" w14:textId="77777777" w:rsidR="005E04AA" w:rsidRPr="00540107" w:rsidRDefault="005E04AA" w:rsidP="005E04AA">
      <w:proofErr w:type="spellStart"/>
      <w:r w:rsidRPr="00006A3D">
        <w:rPr>
          <w:rStyle w:val="Style13ptBold"/>
        </w:rPr>
        <w:t>Nomikos</w:t>
      </w:r>
      <w:proofErr w:type="spellEnd"/>
      <w:r w:rsidRPr="00006A3D">
        <w:rPr>
          <w:rStyle w:val="Style13ptBold"/>
        </w:rPr>
        <w:t xml:space="preserve"> 9</w:t>
      </w:r>
      <w:r>
        <w:rPr>
          <w:rStyle w:val="Style13ptBold"/>
        </w:rPr>
        <w:t>/</w:t>
      </w:r>
      <w:r w:rsidRPr="00006A3D">
        <w:rPr>
          <w:rStyle w:val="Style13ptBold"/>
        </w:rPr>
        <w:t>1</w:t>
      </w:r>
      <w:r>
        <w:t xml:space="preserve"> [</w:t>
      </w:r>
      <w:r w:rsidRPr="00006A3D">
        <w:t>William</w:t>
      </w:r>
      <w:r>
        <w:t xml:space="preserve">; </w:t>
      </w:r>
      <w:r w:rsidRPr="00006A3D">
        <w:t>9</w:t>
      </w:r>
      <w:r>
        <w:t>/</w:t>
      </w:r>
      <w:r w:rsidRPr="00006A3D">
        <w:t>1</w:t>
      </w:r>
      <w:r>
        <w:t>/</w:t>
      </w:r>
      <w:r w:rsidRPr="00006A3D">
        <w:t>21</w:t>
      </w:r>
      <w:r>
        <w:t>;</w:t>
      </w:r>
      <w:r w:rsidRPr="00540107">
        <w:t xml:space="preserve"> </w:t>
      </w:r>
      <w:r>
        <w:t>Assistant</w:t>
      </w:r>
      <w:r w:rsidRPr="00006A3D">
        <w:t xml:space="preserve"> professor of political science at Washington University in St. Louis and director of the Data-driven Analysis of Peace Project</w:t>
      </w:r>
      <w:r>
        <w:t>;</w:t>
      </w:r>
      <w:r w:rsidRPr="00006A3D">
        <w:t xml:space="preserve"> "</w:t>
      </w:r>
      <w:r w:rsidRPr="00540107">
        <w:rPr>
          <w:i/>
          <w:iCs/>
        </w:rPr>
        <w:t>Everyone has an opinion on Afghanistan — Do voters care?</w:t>
      </w:r>
      <w:r w:rsidRPr="00006A3D">
        <w:t>"</w:t>
      </w:r>
      <w:r>
        <w:t xml:space="preserve"> The Hill, </w:t>
      </w:r>
      <w:hyperlink r:id="rId12" w:history="1">
        <w:r w:rsidRPr="00952336">
          <w:rPr>
            <w:rStyle w:val="Hyperlink"/>
          </w:rPr>
          <w:t>https://thehill.com/blogs/congress-blog/politics/570422-everyone-has-an-opinion-on-afghanistan-do-voters-care</w:t>
        </w:r>
      </w:hyperlink>
      <w:r>
        <w:t>] Justin</w:t>
      </w:r>
    </w:p>
    <w:p w14:paraId="1806ED45" w14:textId="77777777" w:rsidR="005E04AA" w:rsidRPr="0007674A" w:rsidRDefault="005E04AA" w:rsidP="005E04AA">
      <w:pPr>
        <w:rPr>
          <w:color w:val="FF0000"/>
          <w:sz w:val="16"/>
        </w:rPr>
      </w:pPr>
      <w:r w:rsidRPr="00540107">
        <w:rPr>
          <w:sz w:val="16"/>
        </w:rPr>
        <w:t xml:space="preserve">On Aug. 15, Taliban fighters rolled into Kabul, the capital of Afghanistan. They faced little resistance. Within hours, the Taliban had seized control of the city. The airport plunged into chaos as thousands of Afghans sought refuge among departing American personnel. In February 2020, the Trump administration signed a peace agreement calling for the withdraw of American troops, but it is </w:t>
      </w:r>
      <w:r w:rsidRPr="00540107">
        <w:rPr>
          <w:u w:val="single"/>
        </w:rPr>
        <w:t xml:space="preserve">President </w:t>
      </w:r>
      <w:r w:rsidRPr="00540107">
        <w:rPr>
          <w:rStyle w:val="Emphasis"/>
          <w:highlight w:val="green"/>
        </w:rPr>
        <w:t>Biden</w:t>
      </w:r>
      <w:r w:rsidRPr="00540107">
        <w:rPr>
          <w:rStyle w:val="Emphasis"/>
        </w:rPr>
        <w:t xml:space="preserve"> who ultimately pushed ahead and ended what he called “America’s longest war.”</w:t>
      </w:r>
      <w:r w:rsidRPr="00540107">
        <w:rPr>
          <w:sz w:val="16"/>
        </w:rPr>
        <w:t xml:space="preserve"> Even now, with the Taliban in Kabul, </w:t>
      </w:r>
      <w:r w:rsidRPr="00540107">
        <w:rPr>
          <w:u w:val="single"/>
        </w:rPr>
        <w:t xml:space="preserve">Biden remains defiant and </w:t>
      </w:r>
      <w:r w:rsidRPr="00540107">
        <w:rPr>
          <w:rStyle w:val="Emphasis"/>
        </w:rPr>
        <w:t xml:space="preserve">defends his </w:t>
      </w:r>
      <w:r w:rsidRPr="00540107">
        <w:rPr>
          <w:rStyle w:val="Emphasis"/>
          <w:highlight w:val="green"/>
        </w:rPr>
        <w:t>decision</w:t>
      </w:r>
      <w:r w:rsidRPr="00540107">
        <w:rPr>
          <w:u w:val="single"/>
        </w:rPr>
        <w:t xml:space="preserve">. Democrats worry this </w:t>
      </w:r>
      <w:r w:rsidRPr="00540107">
        <w:rPr>
          <w:highlight w:val="green"/>
          <w:u w:val="single"/>
        </w:rPr>
        <w:t xml:space="preserve">will </w:t>
      </w:r>
      <w:r w:rsidRPr="00540107">
        <w:rPr>
          <w:rStyle w:val="Emphasis"/>
          <w:highlight w:val="green"/>
        </w:rPr>
        <w:t>hurt Biden</w:t>
      </w:r>
      <w:r w:rsidRPr="00540107">
        <w:rPr>
          <w:rStyle w:val="Emphasis"/>
        </w:rPr>
        <w:t xml:space="preserve"> politically</w:t>
      </w:r>
      <w:r w:rsidRPr="00540107">
        <w:rPr>
          <w:u w:val="single"/>
        </w:rPr>
        <w:t xml:space="preserve">, and Republicans are </w:t>
      </w:r>
      <w:r w:rsidRPr="00540107">
        <w:rPr>
          <w:rStyle w:val="Emphasis"/>
        </w:rPr>
        <w:t>doing their best to make sure it</w:t>
      </w:r>
      <w:r w:rsidRPr="00540107">
        <w:rPr>
          <w:u w:val="single"/>
        </w:rPr>
        <w:t xml:space="preserve"> does.</w:t>
      </w:r>
      <w:r w:rsidRPr="00540107">
        <w:rPr>
          <w:sz w:val="16"/>
          <w:u w:val="single"/>
        </w:rPr>
        <w:t xml:space="preserve"> </w:t>
      </w:r>
      <w:r w:rsidRPr="00540107">
        <w:rPr>
          <w:highlight w:val="green"/>
          <w:u w:val="single"/>
        </w:rPr>
        <w:t>But</w:t>
      </w:r>
      <w:r w:rsidRPr="00540107">
        <w:rPr>
          <w:sz w:val="16"/>
          <w:u w:val="single"/>
        </w:rPr>
        <w:t xml:space="preserve"> </w:t>
      </w:r>
      <w:r w:rsidRPr="00540107">
        <w:rPr>
          <w:sz w:val="16"/>
        </w:rPr>
        <w:t xml:space="preserve">existing research suggests otherwise. </w:t>
      </w:r>
      <w:r w:rsidRPr="00540107">
        <w:rPr>
          <w:highlight w:val="green"/>
          <w:u w:val="single"/>
        </w:rPr>
        <w:t xml:space="preserve">Americans don’t prioritize </w:t>
      </w:r>
      <w:r w:rsidRPr="00540107">
        <w:rPr>
          <w:rStyle w:val="Emphasis"/>
          <w:highlight w:val="green"/>
        </w:rPr>
        <w:t>fo</w:t>
      </w:r>
      <w:r w:rsidRPr="00540107">
        <w:rPr>
          <w:rStyle w:val="Emphasis"/>
        </w:rPr>
        <w:t xml:space="preserve">reign </w:t>
      </w:r>
      <w:r w:rsidRPr="00540107">
        <w:rPr>
          <w:rStyle w:val="Emphasis"/>
          <w:highlight w:val="green"/>
        </w:rPr>
        <w:t>po</w:t>
      </w:r>
      <w:r w:rsidRPr="00540107">
        <w:rPr>
          <w:rStyle w:val="Emphasis"/>
        </w:rPr>
        <w:t>licy</w:t>
      </w:r>
      <w:r w:rsidRPr="00540107">
        <w:rPr>
          <w:u w:val="single"/>
        </w:rPr>
        <w:t xml:space="preserve"> when voting</w:t>
      </w:r>
      <w:r w:rsidRPr="00540107">
        <w:rPr>
          <w:sz w:val="16"/>
        </w:rPr>
        <w:t xml:space="preserve"> International relations scholars long have argued that voters punish presidents who back down from confrontations with foreign adversaries, because doing so could tarnish the U.S.’s reputation abroad. But the magnitude of the effect on presidential approval varies depending on whether Democrats or Republicans are in power, the composition of the president’s constituency, and the persuasiveness of the justification for backing down. Indeed, as my own research has shown, the actual behavior of the president in crises may not matter at all. Ultimately, </w:t>
      </w:r>
      <w:r w:rsidRPr="00540107">
        <w:rPr>
          <w:highlight w:val="green"/>
          <w:u w:val="single"/>
        </w:rPr>
        <w:t xml:space="preserve">voters </w:t>
      </w:r>
      <w:r w:rsidRPr="00540107">
        <w:rPr>
          <w:rStyle w:val="Emphasis"/>
          <w:highlight w:val="green"/>
        </w:rPr>
        <w:t>care about</w:t>
      </w:r>
      <w:r w:rsidRPr="00540107">
        <w:rPr>
          <w:rStyle w:val="Emphasis"/>
        </w:rPr>
        <w:t xml:space="preserve"> whether a president makes the </w:t>
      </w:r>
      <w:r w:rsidRPr="00540107">
        <w:rPr>
          <w:rStyle w:val="Emphasis"/>
          <w:highlight w:val="green"/>
        </w:rPr>
        <w:t>right policy</w:t>
      </w:r>
      <w:r w:rsidRPr="00540107">
        <w:rPr>
          <w:rStyle w:val="Emphasis"/>
        </w:rPr>
        <w:t xml:space="preserve"> decisions</w:t>
      </w:r>
      <w:r w:rsidRPr="00540107">
        <w:rPr>
          <w:sz w:val="16"/>
        </w:rPr>
        <w:t xml:space="preserve">, not whether American forces remain deployed abroad to maintain their reputation. What’s more, Americans are far more likely care about domestic issues such as health care or the economy than foreign policy. For example, </w:t>
      </w:r>
      <w:r w:rsidRPr="00540107">
        <w:rPr>
          <w:u w:val="single"/>
        </w:rPr>
        <w:t>even as Barack Obama rode opposition to the war in Iraq to electoral victory in 2008, more than five times as many respondents to the American National Elections Survey (ANES) listed the economy as the most important problem facing the nation compared to the war</w:t>
      </w:r>
      <w:r w:rsidRPr="00540107">
        <w:rPr>
          <w:sz w:val="16"/>
        </w:rPr>
        <w:t xml:space="preserve">. Military interventions are unpopular with voters We tend to associate wars with “rally-around-the-flag” effects, in which conflicts lead to popularity bumps for presidents and their parties. Such effects may have been true during WWII, but 21st century military interventions are long, </w:t>
      </w:r>
      <w:proofErr w:type="gramStart"/>
      <w:r w:rsidRPr="00540107">
        <w:rPr>
          <w:sz w:val="16"/>
        </w:rPr>
        <w:t>drawn out</w:t>
      </w:r>
      <w:proofErr w:type="gramEnd"/>
      <w:r w:rsidRPr="00540107">
        <w:rPr>
          <w:sz w:val="16"/>
        </w:rPr>
        <w:t xml:space="preserve"> affairs — and political losers. This is due to what I’ve identified in past research as the time inconsistency between costs and benefits of military interventions. While the costs of intervention accrue immediately, both in terms of actual money as well as human lives, the best-case scenario benefits of intervention take decades, sometimes generations to bear fruit. For politicians facing election campaigns, this means that there is just no incentive to pay the costs of war up front when you might never see the benefits. In research I conducted on troop contributions to the war in Afghanistan, I found that contributors to the war effort — including the United States — withdrew around 10 percent of their forces whenever they were up for reelection. The politics of U.S. casualties Voters do care deeply about the loss of American lives. While images from Kabul evoke memories of Saigon and withdrawal from Vietnam, the more apt comparisons are the capture and failed rescue of U.S. hostages in Teheran following the Iranian revolution in 1979 or the Benghazi embassy attacks in Libya in 2011. Both the Iran hostage crisis and Benghazi negatively affected perception of two presidential candidates, Jimmy </w:t>
      </w:r>
      <w:proofErr w:type="gramStart"/>
      <w:r w:rsidRPr="00540107">
        <w:rPr>
          <w:sz w:val="16"/>
        </w:rPr>
        <w:t>Carter</w:t>
      </w:r>
      <w:proofErr w:type="gramEnd"/>
      <w:r w:rsidRPr="00540107">
        <w:rPr>
          <w:sz w:val="16"/>
        </w:rPr>
        <w:t xml:space="preserve"> and Hillary Clinton, respectively. Biden’s ability to avoid the political fallout might hinge on whether all Americans are evacuated safely. Sadly, this political calculus suggests there may be little room for humanitarian evacuations and refugee resettlements. While Biden has pledged to bring any trapped Americans home, there simply may not be much political incentive to evacuate Afghan refugees – especially if doing so endangers American lives. Moreover, accepting refugees means finding areas in the U.S. willing to resettle them. Conservative media commentators have already seized upon this issue, with one prominent pundit warning his viewers that they will be “invaded” by Afghan refugees. </w:t>
      </w:r>
      <w:r w:rsidRPr="00540107">
        <w:rPr>
          <w:rStyle w:val="Emphasis"/>
          <w:highlight w:val="green"/>
        </w:rPr>
        <w:t>Biden’s</w:t>
      </w:r>
      <w:r w:rsidRPr="00540107">
        <w:rPr>
          <w:rStyle w:val="Emphasis"/>
        </w:rPr>
        <w:t xml:space="preserve"> political </w:t>
      </w:r>
      <w:r w:rsidRPr="00540107">
        <w:rPr>
          <w:rStyle w:val="Emphasis"/>
          <w:highlight w:val="green"/>
        </w:rPr>
        <w:t>calculation</w:t>
      </w:r>
      <w:r w:rsidRPr="00540107">
        <w:rPr>
          <w:sz w:val="16"/>
        </w:rPr>
        <w:t xml:space="preserve"> Voters are not closely engaged with current events, often seeking to avoid politics altogether. Humanitarian disasters quickly disappear from headlines. Consider that less than a week after the Taliban overtook Kabul, news from Afghanistan did not make the front page of newspapers is several major cities. On the flip said, the potential costs of staying in Afghanistan would be enormous. Currently, President </w:t>
      </w:r>
      <w:r w:rsidRPr="00540107">
        <w:rPr>
          <w:u w:val="single"/>
        </w:rPr>
        <w:t xml:space="preserve">Biden is </w:t>
      </w:r>
      <w:r w:rsidRPr="00540107">
        <w:rPr>
          <w:rStyle w:val="Emphasis"/>
          <w:highlight w:val="green"/>
        </w:rPr>
        <w:t>focused on</w:t>
      </w:r>
      <w:r w:rsidRPr="00540107">
        <w:rPr>
          <w:rStyle w:val="Emphasis"/>
        </w:rPr>
        <w:t xml:space="preserve"> getting Congress to pass a </w:t>
      </w:r>
      <w:r w:rsidRPr="00540107">
        <w:rPr>
          <w:rStyle w:val="Emphasis"/>
          <w:highlight w:val="green"/>
        </w:rPr>
        <w:t>$1 trillion infrastructure bill and</w:t>
      </w:r>
      <w:r w:rsidRPr="00540107">
        <w:rPr>
          <w:u w:val="single"/>
        </w:rPr>
        <w:t xml:space="preserve"> a </w:t>
      </w:r>
      <w:r w:rsidRPr="00540107">
        <w:rPr>
          <w:rStyle w:val="Emphasis"/>
          <w:highlight w:val="green"/>
        </w:rPr>
        <w:t>$3.5 trillion</w:t>
      </w:r>
      <w:r w:rsidRPr="00540107">
        <w:rPr>
          <w:rStyle w:val="Emphasis"/>
        </w:rPr>
        <w:t xml:space="preserve"> budget </w:t>
      </w:r>
      <w:r w:rsidRPr="00540107">
        <w:rPr>
          <w:rStyle w:val="Emphasis"/>
          <w:highlight w:val="green"/>
        </w:rPr>
        <w:t>reconciliation bill that</w:t>
      </w:r>
      <w:r w:rsidRPr="00540107">
        <w:rPr>
          <w:sz w:val="16"/>
        </w:rPr>
        <w:t xml:space="preserve">, together, </w:t>
      </w:r>
      <w:r w:rsidRPr="00540107">
        <w:rPr>
          <w:u w:val="single"/>
        </w:rPr>
        <w:t xml:space="preserve">would </w:t>
      </w:r>
      <w:r w:rsidRPr="00540107">
        <w:rPr>
          <w:highlight w:val="green"/>
          <w:u w:val="single"/>
        </w:rPr>
        <w:t>comprise</w:t>
      </w:r>
      <w:r w:rsidRPr="00540107">
        <w:rPr>
          <w:u w:val="single"/>
        </w:rPr>
        <w:t xml:space="preserve"> </w:t>
      </w:r>
      <w:r w:rsidRPr="00540107">
        <w:rPr>
          <w:rStyle w:val="Emphasis"/>
        </w:rPr>
        <w:t xml:space="preserve">much of his </w:t>
      </w:r>
      <w:r w:rsidRPr="00540107">
        <w:rPr>
          <w:rStyle w:val="Emphasis"/>
          <w:highlight w:val="green"/>
        </w:rPr>
        <w:t>first</w:t>
      </w:r>
      <w:r w:rsidRPr="00540107">
        <w:rPr>
          <w:rStyle w:val="Emphasis"/>
        </w:rPr>
        <w:t xml:space="preserve"> term </w:t>
      </w:r>
      <w:r w:rsidRPr="00540107">
        <w:rPr>
          <w:rStyle w:val="Emphasis"/>
          <w:highlight w:val="green"/>
        </w:rPr>
        <w:t>agenda</w:t>
      </w:r>
      <w:r w:rsidRPr="0007674A">
        <w:rPr>
          <w:color w:val="FF0000"/>
          <w:u w:val="single"/>
        </w:rPr>
        <w:t xml:space="preserve">. Given the </w:t>
      </w:r>
      <w:r w:rsidRPr="0007674A">
        <w:rPr>
          <w:rStyle w:val="Emphasis"/>
          <w:color w:val="FF0000"/>
        </w:rPr>
        <w:t>importance of these domestic issues to</w:t>
      </w:r>
      <w:r w:rsidRPr="0007674A">
        <w:rPr>
          <w:color w:val="FF0000"/>
          <w:u w:val="single"/>
        </w:rPr>
        <w:t xml:space="preserve"> voters relative to foreign policy, </w:t>
      </w:r>
      <w:r w:rsidRPr="0007674A">
        <w:rPr>
          <w:rStyle w:val="Emphasis"/>
          <w:color w:val="FF0000"/>
          <w:highlight w:val="green"/>
        </w:rPr>
        <w:t>passing the bills</w:t>
      </w:r>
      <w:r w:rsidRPr="0007674A">
        <w:rPr>
          <w:rStyle w:val="Emphasis"/>
          <w:color w:val="FF0000"/>
        </w:rPr>
        <w:t xml:space="preserve"> through Congress </w:t>
      </w:r>
      <w:r w:rsidRPr="0007674A">
        <w:rPr>
          <w:rStyle w:val="Emphasis"/>
          <w:color w:val="FF0000"/>
          <w:highlight w:val="green"/>
        </w:rPr>
        <w:t>will be</w:t>
      </w:r>
      <w:r w:rsidRPr="0007674A">
        <w:rPr>
          <w:rStyle w:val="Emphasis"/>
          <w:color w:val="FF0000"/>
        </w:rPr>
        <w:t xml:space="preserve"> the most </w:t>
      </w:r>
      <w:r w:rsidRPr="0007674A">
        <w:rPr>
          <w:rStyle w:val="Emphasis"/>
          <w:color w:val="FF0000"/>
          <w:highlight w:val="green"/>
        </w:rPr>
        <w:t>important</w:t>
      </w:r>
      <w:r w:rsidRPr="0007674A">
        <w:rPr>
          <w:rStyle w:val="Emphasis"/>
          <w:color w:val="FF0000"/>
        </w:rPr>
        <w:t xml:space="preserve"> politically for Biden</w:t>
      </w:r>
      <w:r w:rsidRPr="0007674A">
        <w:rPr>
          <w:color w:val="FF0000"/>
          <w:sz w:val="16"/>
        </w:rPr>
        <w:t xml:space="preserve">. According to estimates, </w:t>
      </w:r>
      <w:r w:rsidRPr="0007674A">
        <w:rPr>
          <w:color w:val="FF0000"/>
          <w:u w:val="single"/>
        </w:rPr>
        <w:t xml:space="preserve">the war in </w:t>
      </w:r>
      <w:r w:rsidRPr="0007674A">
        <w:rPr>
          <w:color w:val="FF0000"/>
          <w:highlight w:val="green"/>
          <w:u w:val="single"/>
        </w:rPr>
        <w:t>Afghanistan</w:t>
      </w:r>
      <w:r w:rsidRPr="0007674A">
        <w:rPr>
          <w:color w:val="FF0000"/>
          <w:u w:val="single"/>
        </w:rPr>
        <w:t xml:space="preserve"> alone has already </w:t>
      </w:r>
      <w:r w:rsidRPr="0007674A">
        <w:rPr>
          <w:rStyle w:val="Emphasis"/>
          <w:color w:val="FF0000"/>
          <w:highlight w:val="green"/>
        </w:rPr>
        <w:t>cost</w:t>
      </w:r>
      <w:r w:rsidRPr="0007674A">
        <w:rPr>
          <w:rStyle w:val="Emphasis"/>
          <w:color w:val="FF0000"/>
        </w:rPr>
        <w:t xml:space="preserve"> American </w:t>
      </w:r>
      <w:r w:rsidRPr="0007674A">
        <w:rPr>
          <w:rStyle w:val="Emphasis"/>
          <w:color w:val="FF0000"/>
          <w:highlight w:val="green"/>
        </w:rPr>
        <w:t>taxpayers</w:t>
      </w:r>
      <w:r w:rsidRPr="0007674A">
        <w:rPr>
          <w:rStyle w:val="Emphasis"/>
          <w:color w:val="FF0000"/>
        </w:rPr>
        <w:t xml:space="preserve"> more than $2.2 trillion</w:t>
      </w:r>
      <w:r w:rsidRPr="0007674A">
        <w:rPr>
          <w:color w:val="FF0000"/>
          <w:u w:val="single"/>
        </w:rPr>
        <w:t>. Concerns about the combined price tag of Democrats’ legislative agenda have triggered concerns about federal spending and inflation</w:t>
      </w:r>
      <w:r w:rsidRPr="0007674A">
        <w:rPr>
          <w:color w:val="FF0000"/>
          <w:sz w:val="16"/>
        </w:rPr>
        <w:t xml:space="preserve">. More spending on Afghanistan would make Biden and his fellow Democrats even more vulnerable to such attacks. The slim </w:t>
      </w:r>
      <w:proofErr w:type="gramStart"/>
      <w:r w:rsidRPr="0007674A">
        <w:rPr>
          <w:color w:val="FF0000"/>
          <w:sz w:val="16"/>
        </w:rPr>
        <w:t>margins</w:t>
      </w:r>
      <w:proofErr w:type="gramEnd"/>
      <w:r w:rsidRPr="0007674A">
        <w:rPr>
          <w:color w:val="FF0000"/>
          <w:sz w:val="16"/>
        </w:rPr>
        <w:t xml:space="preserve"> in Congress suggests that </w:t>
      </w:r>
      <w:r w:rsidRPr="0007674A">
        <w:rPr>
          <w:rStyle w:val="Emphasis"/>
          <w:color w:val="FF0000"/>
          <w:highlight w:val="green"/>
        </w:rPr>
        <w:t>Biden</w:t>
      </w:r>
      <w:r w:rsidRPr="0007674A">
        <w:rPr>
          <w:rStyle w:val="Emphasis"/>
          <w:color w:val="FF0000"/>
        </w:rPr>
        <w:t xml:space="preserve"> must </w:t>
      </w:r>
      <w:r w:rsidRPr="0007674A">
        <w:rPr>
          <w:rStyle w:val="Emphasis"/>
          <w:color w:val="FF0000"/>
          <w:highlight w:val="green"/>
        </w:rPr>
        <w:t>reserve his political capital</w:t>
      </w:r>
      <w:r w:rsidRPr="0007674A">
        <w:rPr>
          <w:rStyle w:val="Emphasis"/>
          <w:color w:val="FF0000"/>
        </w:rPr>
        <w:t xml:space="preserve"> to maintain the existing coalitions to pass these two bills</w:t>
      </w:r>
      <w:r w:rsidRPr="0007674A">
        <w:rPr>
          <w:color w:val="FF0000"/>
          <w:sz w:val="16"/>
        </w:rPr>
        <w:t>, not a new war effort. Doing so would also offer the Democrats the best chance for retaining control of Congress in the 2022 midterm elections.</w:t>
      </w:r>
    </w:p>
    <w:p w14:paraId="5CC91D66" w14:textId="77777777" w:rsidR="005E04AA" w:rsidRDefault="005E04AA" w:rsidP="005E04AA">
      <w:pPr>
        <w:rPr>
          <w:sz w:val="16"/>
        </w:rPr>
      </w:pPr>
    </w:p>
    <w:p w14:paraId="2A79A7C6" w14:textId="77777777" w:rsidR="005E04AA" w:rsidRDefault="005E04AA" w:rsidP="005E04AA">
      <w:pPr>
        <w:pStyle w:val="Heading4"/>
      </w:pPr>
      <w:proofErr w:type="spellStart"/>
      <w:r>
        <w:t>Aff</w:t>
      </w:r>
      <w:proofErr w:type="spellEnd"/>
      <w:r>
        <w:t xml:space="preserve"> </w:t>
      </w:r>
      <w:r w:rsidRPr="00F85024">
        <w:rPr>
          <w:u w:val="single"/>
        </w:rPr>
        <w:t>doesn’t solve</w:t>
      </w:r>
      <w:r>
        <w:t xml:space="preserve"> but requires </w:t>
      </w:r>
      <w:r>
        <w:rPr>
          <w:u w:val="single"/>
        </w:rPr>
        <w:t>negotiations</w:t>
      </w:r>
      <w:r>
        <w:t xml:space="preserve"> that </w:t>
      </w:r>
      <w:r w:rsidRPr="00712735">
        <w:rPr>
          <w:u w:val="single"/>
        </w:rPr>
        <w:t>saps PC</w:t>
      </w:r>
      <w:r>
        <w:t>.</w:t>
      </w:r>
    </w:p>
    <w:p w14:paraId="182628FB" w14:textId="77777777" w:rsidR="005E04AA" w:rsidRDefault="005E04AA" w:rsidP="005E04AA">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5878A3">
        <w:rPr>
          <w:rStyle w:val="Emphasis"/>
          <w:highlight w:val="green"/>
        </w:rPr>
        <w:t xml:space="preserve">Negotiations </w:t>
      </w:r>
      <w:r w:rsidRPr="00FB3283">
        <w:rPr>
          <w:rStyle w:val="Emphasis"/>
        </w:rPr>
        <w:t>Over Covid IP</w:t>
      </w:r>
      <w:r w:rsidRPr="005878A3">
        <w:rPr>
          <w:rStyle w:val="Emphasis"/>
        </w:rPr>
        <w:t xml:space="preserve"> Will </w:t>
      </w:r>
      <w:r w:rsidRPr="005878A3">
        <w:rPr>
          <w:rStyle w:val="Emphasis"/>
          <w:highlight w:val="green"/>
        </w:rPr>
        <w:t>Blow Back on Biden</w:t>
      </w:r>
      <w:r>
        <w:t xml:space="preserve">,” Barron’s; 5/26/21; </w:t>
      </w:r>
      <w:hyperlink r:id="rId13" w:history="1">
        <w:r w:rsidRPr="00E41138">
          <w:rPr>
            <w:rStyle w:val="Hyperlink"/>
          </w:rPr>
          <w:t>https://www.barrons.com/articles/drawn-out-negotiations-over-covid-ip-will-blow-back-on-biden-51621973675</w:t>
        </w:r>
      </w:hyperlink>
      <w:r>
        <w:t>] Justin</w:t>
      </w:r>
    </w:p>
    <w:p w14:paraId="0AFED4B1" w14:textId="77777777" w:rsidR="005E04AA" w:rsidRPr="008B501C" w:rsidRDefault="005E04AA" w:rsidP="005E04AA">
      <w:pPr>
        <w:rPr>
          <w:sz w:val="16"/>
          <w:szCs w:val="16"/>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6D3243EB" w14:textId="77777777" w:rsidR="005E04AA" w:rsidRPr="00C86CC7" w:rsidRDefault="005E04AA" w:rsidP="005E04AA">
      <w:pPr>
        <w:rPr>
          <w:sz w:val="16"/>
        </w:rPr>
      </w:pP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p>
    <w:p w14:paraId="3C64825C" w14:textId="77777777" w:rsidR="005E04AA" w:rsidRPr="00C86CC7" w:rsidRDefault="005E04AA" w:rsidP="005E04AA">
      <w:pPr>
        <w:rPr>
          <w:u w:val="single"/>
        </w:rPr>
      </w:pPr>
      <w:r w:rsidRPr="00C86CC7">
        <w:rPr>
          <w:sz w:val="16"/>
        </w:rPr>
        <w:t xml:space="preserve">Even if </w:t>
      </w:r>
      <w:r w:rsidRPr="00C86CC7">
        <w:rPr>
          <w:u w:val="single"/>
        </w:rPr>
        <w:t xml:space="preserve">WTO officials decide to </w:t>
      </w:r>
      <w:r w:rsidRPr="00FB3283">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EA6A04">
        <w:rPr>
          <w:highlight w:val="green"/>
          <w:u w:val="single"/>
        </w:rPr>
        <w:t xml:space="preserve">kickstart </w:t>
      </w:r>
      <w:r w:rsidRPr="00EA6A04">
        <w:rPr>
          <w:rStyle w:val="Heading3Char"/>
          <w:highlight w:val="green"/>
        </w:rPr>
        <w:t xml:space="preserve">months of </w:t>
      </w:r>
      <w:r w:rsidRPr="00FB3283">
        <w:rPr>
          <w:rStyle w:val="Heading3Char"/>
        </w:rPr>
        <w:t xml:space="preserve">legal </w:t>
      </w:r>
      <w:r w:rsidRPr="00EA6A04">
        <w:rPr>
          <w:rStyle w:val="Heading3Char"/>
          <w:highlight w:val="green"/>
        </w:rPr>
        <w:t>negotiations</w:t>
      </w:r>
      <w:r w:rsidRPr="00EA6A04">
        <w:rPr>
          <w:highlight w:val="green"/>
          <w:u w:val="single"/>
        </w:rPr>
        <w:t xml:space="preserve"> over</w:t>
      </w:r>
      <w:r w:rsidRPr="00C86CC7">
        <w:rPr>
          <w:u w:val="single"/>
        </w:rPr>
        <w:t xml:space="preserve"> precisely </w:t>
      </w:r>
      <w:r w:rsidRPr="00EA6A04">
        <w:rPr>
          <w:highlight w:val="green"/>
          <w:u w:val="single"/>
        </w:rPr>
        <w:t>which</w:t>
      </w:r>
      <w:r w:rsidRPr="00C86CC7">
        <w:rPr>
          <w:u w:val="single"/>
        </w:rPr>
        <w:t xml:space="preserve"> </w:t>
      </w:r>
      <w:r w:rsidRPr="00C86CC7">
        <w:rPr>
          <w:rStyle w:val="Emphasis"/>
        </w:rPr>
        <w:t xml:space="preserve">drug </w:t>
      </w:r>
      <w:r w:rsidRPr="00EA6A04">
        <w:rPr>
          <w:rStyle w:val="Emphasis"/>
          <w:highlight w:val="green"/>
        </w:rPr>
        <w:t xml:space="preserve">formulas and </w:t>
      </w:r>
      <w:r w:rsidRPr="00F85024">
        <w:rPr>
          <w:rStyle w:val="Emphasis"/>
        </w:rPr>
        <w:t xml:space="preserve">technical </w:t>
      </w:r>
      <w:r w:rsidRPr="00EA6A04">
        <w:rPr>
          <w:rStyle w:val="Emphasis"/>
          <w:highlight w:val="green"/>
        </w:rPr>
        <w:t>know-how</w:t>
      </w:r>
      <w:r w:rsidRPr="00EA6A04">
        <w:rPr>
          <w:highlight w:val="green"/>
          <w:u w:val="single"/>
        </w:rPr>
        <w:t xml:space="preserve"> are undeserving</w:t>
      </w:r>
      <w:r w:rsidRPr="00C86CC7">
        <w:rPr>
          <w:u w:val="single"/>
        </w:rPr>
        <w:t xml:space="preserve"> of IP protections. And it’s </w:t>
      </w:r>
      <w:r w:rsidRPr="00EA6A04">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EA6A04">
        <w:rPr>
          <w:highlight w:val="green"/>
          <w:u w:val="single"/>
        </w:rPr>
        <w:t>companies</w:t>
      </w:r>
      <w:r w:rsidRPr="00C86CC7">
        <w:rPr>
          <w:u w:val="single"/>
        </w:rPr>
        <w:t xml:space="preserve"> to </w:t>
      </w:r>
      <w:r w:rsidRPr="00EA6A04">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EA6A04">
        <w:rPr>
          <w:rStyle w:val="Emphasis"/>
          <w:highlight w:val="green"/>
        </w:rPr>
        <w:t>secrets</w:t>
      </w:r>
      <w:r w:rsidRPr="00C86CC7">
        <w:rPr>
          <w:u w:val="single"/>
        </w:rPr>
        <w:t>.</w:t>
      </w:r>
    </w:p>
    <w:p w14:paraId="76E9E427" w14:textId="77777777" w:rsidR="005E04AA" w:rsidRPr="0007674A" w:rsidRDefault="005E04AA" w:rsidP="005E04AA">
      <w:pPr>
        <w:rPr>
          <w:rStyle w:val="Emphasis"/>
          <w:color w:val="FF0000"/>
        </w:rPr>
      </w:pPr>
      <w:r w:rsidRPr="00C86CC7">
        <w:rPr>
          <w:sz w:val="16"/>
        </w:rPr>
        <w:t xml:space="preserve">As a result, </w:t>
      </w:r>
      <w:r w:rsidRPr="00C86CC7">
        <w:rPr>
          <w:u w:val="single"/>
        </w:rPr>
        <w:t xml:space="preserve">the </w:t>
      </w:r>
      <w:r w:rsidRPr="00F85024">
        <w:rPr>
          <w:u w:val="single"/>
        </w:rPr>
        <w:t xml:space="preserve">inevitable </w:t>
      </w:r>
      <w:r w:rsidRPr="00EA6A04">
        <w:rPr>
          <w:highlight w:val="green"/>
          <w:u w:val="single"/>
        </w:rPr>
        <w:t>foot-dragging</w:t>
      </w:r>
      <w:r w:rsidRPr="00C86CC7">
        <w:rPr>
          <w:u w:val="single"/>
        </w:rPr>
        <w:t xml:space="preserve"> will </w:t>
      </w:r>
      <w:r w:rsidRPr="00EA6A04">
        <w:rPr>
          <w:highlight w:val="green"/>
          <w:u w:val="single"/>
        </w:rPr>
        <w:t>cause</w:t>
      </w:r>
      <w:r w:rsidRPr="00C86CC7">
        <w:rPr>
          <w:u w:val="single"/>
        </w:rPr>
        <w:t xml:space="preserve"> </w:t>
      </w:r>
      <w:r w:rsidRPr="00C86CC7">
        <w:rPr>
          <w:rStyle w:val="Emphasis"/>
        </w:rPr>
        <w:t xml:space="preserve">enormous </w:t>
      </w:r>
      <w:r w:rsidRPr="00EA6A04">
        <w:rPr>
          <w:rStyle w:val="Emphasis"/>
          <w:highlight w:val="green"/>
        </w:rPr>
        <w:t>resentment</w:t>
      </w:r>
      <w:r w:rsidRPr="00C86CC7">
        <w:rPr>
          <w:rStyle w:val="Emphasis"/>
        </w:rPr>
        <w:t xml:space="preserve"> in </w:t>
      </w:r>
      <w:r w:rsidRPr="0007674A">
        <w:rPr>
          <w:rStyle w:val="Emphasis"/>
          <w:color w:val="FF0000"/>
        </w:rPr>
        <w:t>developing countries</w:t>
      </w:r>
      <w:r w:rsidRPr="0007674A">
        <w:rPr>
          <w:color w:val="FF0000"/>
          <w:u w:val="single"/>
        </w:rPr>
        <w:t xml:space="preserve">. And that’s the </w:t>
      </w:r>
      <w:r w:rsidRPr="0007674A">
        <w:rPr>
          <w:rStyle w:val="Emphasis"/>
          <w:color w:val="FF0000"/>
        </w:rPr>
        <w:t>real threat</w:t>
      </w:r>
      <w:r w:rsidRPr="0007674A">
        <w:rPr>
          <w:color w:val="FF0000"/>
          <w:u w:val="single"/>
        </w:rPr>
        <w:t xml:space="preserve"> of the waiver</w:t>
      </w:r>
      <w:r w:rsidRPr="0007674A">
        <w:rPr>
          <w:color w:val="FF0000"/>
          <w:sz w:val="16"/>
        </w:rPr>
        <w:t xml:space="preserve">—precisely because </w:t>
      </w:r>
      <w:r w:rsidRPr="0007674A">
        <w:rPr>
          <w:color w:val="FF0000"/>
          <w:u w:val="single"/>
        </w:rPr>
        <w:t xml:space="preserve">it won’t </w:t>
      </w:r>
      <w:r w:rsidRPr="0007674A">
        <w:rPr>
          <w:rStyle w:val="Emphasis"/>
          <w:color w:val="FF0000"/>
        </w:rPr>
        <w:t xml:space="preserve">accomplish either of its short-term goals </w:t>
      </w:r>
      <w:r w:rsidRPr="0007674A">
        <w:rPr>
          <w:color w:val="FF0000"/>
          <w:u w:val="single"/>
        </w:rPr>
        <w:t>of improving vaccine access and facilitating tech transfers</w:t>
      </w:r>
      <w:r w:rsidRPr="0007674A">
        <w:rPr>
          <w:color w:val="FF0000"/>
          <w:sz w:val="16"/>
        </w:rPr>
        <w:t xml:space="preserve"> from rich countries to developing ones. </w:t>
      </w:r>
      <w:r w:rsidRPr="0007674A">
        <w:rPr>
          <w:color w:val="FF0000"/>
          <w:u w:val="single"/>
        </w:rPr>
        <w:t xml:space="preserve">It’ll strengthen calls for more extreme, </w:t>
      </w:r>
      <w:r w:rsidRPr="0007674A">
        <w:rPr>
          <w:rStyle w:val="Emphasis"/>
          <w:color w:val="FF0000"/>
        </w:rPr>
        <w:t>anti-IP measures down the road.</w:t>
      </w:r>
    </w:p>
    <w:p w14:paraId="05E2991E" w14:textId="77777777" w:rsidR="005E04AA" w:rsidRPr="0007674A" w:rsidRDefault="005E04AA" w:rsidP="005E04AA">
      <w:pPr>
        <w:rPr>
          <w:color w:val="FF0000"/>
          <w:sz w:val="16"/>
        </w:rPr>
      </w:pPr>
      <w:r w:rsidRPr="0007674A">
        <w:rPr>
          <w:color w:val="FF0000"/>
          <w:sz w:val="16"/>
        </w:rPr>
        <w:t xml:space="preserve">Experts overwhelmingly agree that </w:t>
      </w:r>
      <w:r w:rsidRPr="0007674A">
        <w:rPr>
          <w:color w:val="FF0000"/>
          <w:u w:val="single"/>
        </w:rPr>
        <w:t xml:space="preserve">waiving IP protections alone won’t increase vaccine production. That’s because making a </w:t>
      </w:r>
      <w:r w:rsidRPr="0007674A">
        <w:rPr>
          <w:rStyle w:val="Emphasis"/>
          <w:color w:val="FF0000"/>
        </w:rPr>
        <w:t>shot is far more complicated than just following a recipe</w:t>
      </w:r>
      <w:r w:rsidRPr="0007674A">
        <w:rPr>
          <w:color w:val="FF0000"/>
          <w:sz w:val="16"/>
        </w:rPr>
        <w:t>, and two of the most effective vaccines are based on cutting-edge discoveries using messenger RNA.</w:t>
      </w:r>
    </w:p>
    <w:p w14:paraId="6118CB92" w14:textId="77777777" w:rsidR="005E04AA" w:rsidRPr="0007674A" w:rsidRDefault="005E04AA" w:rsidP="005E04AA">
      <w:pPr>
        <w:rPr>
          <w:color w:val="FF0000"/>
          <w:u w:val="single"/>
        </w:rPr>
      </w:pPr>
      <w:r w:rsidRPr="0007674A">
        <w:rPr>
          <w:color w:val="FF0000"/>
          <w:sz w:val="16"/>
        </w:rPr>
        <w:t xml:space="preserve">As Moderna Chief Executive Stephane </w:t>
      </w:r>
      <w:proofErr w:type="spellStart"/>
      <w:r w:rsidRPr="0007674A">
        <w:rPr>
          <w:color w:val="FF0000"/>
          <w:sz w:val="16"/>
        </w:rPr>
        <w:t>Bancel</w:t>
      </w:r>
      <w:proofErr w:type="spellEnd"/>
      <w:r w:rsidRPr="0007674A">
        <w:rPr>
          <w:color w:val="FF0000"/>
          <w:sz w:val="16"/>
        </w:rPr>
        <w:t xml:space="preserve"> said on a recent earnings call, “</w:t>
      </w:r>
      <w:r w:rsidRPr="0007674A">
        <w:rPr>
          <w:color w:val="FF0000"/>
          <w:u w:val="single"/>
        </w:rPr>
        <w:t xml:space="preserve">This is a new technology. </w:t>
      </w:r>
      <w:r w:rsidRPr="0007674A">
        <w:rPr>
          <w:color w:val="FF0000"/>
          <w:highlight w:val="green"/>
          <w:u w:val="single"/>
        </w:rPr>
        <w:t xml:space="preserve">You </w:t>
      </w:r>
      <w:r w:rsidRPr="0007674A">
        <w:rPr>
          <w:rStyle w:val="Emphasis"/>
          <w:color w:val="FF0000"/>
          <w:highlight w:val="green"/>
        </w:rPr>
        <w:t>cannot</w:t>
      </w:r>
      <w:r w:rsidRPr="0007674A">
        <w:rPr>
          <w:rStyle w:val="Emphasis"/>
          <w:color w:val="FF0000"/>
        </w:rPr>
        <w:t xml:space="preserve"> go </w:t>
      </w:r>
      <w:r w:rsidRPr="0007674A">
        <w:rPr>
          <w:rStyle w:val="Emphasis"/>
          <w:color w:val="FF0000"/>
          <w:highlight w:val="green"/>
        </w:rPr>
        <w:t>hire people who know</w:t>
      </w:r>
      <w:r w:rsidRPr="0007674A">
        <w:rPr>
          <w:rStyle w:val="Emphasis"/>
          <w:color w:val="FF0000"/>
        </w:rPr>
        <w:t xml:space="preserve"> how </w:t>
      </w:r>
      <w:r w:rsidRPr="0007674A">
        <w:rPr>
          <w:rStyle w:val="Emphasis"/>
          <w:color w:val="FF0000"/>
          <w:highlight w:val="green"/>
        </w:rPr>
        <w:t>to make</w:t>
      </w:r>
      <w:r w:rsidRPr="0007674A">
        <w:rPr>
          <w:rStyle w:val="Emphasis"/>
          <w:color w:val="FF0000"/>
        </w:rPr>
        <w:t xml:space="preserve"> the </w:t>
      </w:r>
      <w:r w:rsidRPr="0007674A">
        <w:rPr>
          <w:rStyle w:val="Emphasis"/>
          <w:color w:val="FF0000"/>
          <w:highlight w:val="green"/>
        </w:rPr>
        <w:t>mRNA</w:t>
      </w:r>
      <w:r w:rsidRPr="0007674A">
        <w:rPr>
          <w:color w:val="FF0000"/>
          <w:u w:val="single"/>
        </w:rPr>
        <w:t xml:space="preserve">. Those people </w:t>
      </w:r>
      <w:r w:rsidRPr="0007674A">
        <w:rPr>
          <w:rStyle w:val="Emphasis"/>
          <w:color w:val="FF0000"/>
        </w:rPr>
        <w:t>don’t exist</w:t>
      </w:r>
      <w:r w:rsidRPr="0007674A">
        <w:rPr>
          <w:color w:val="FF0000"/>
          <w:u w:val="single"/>
        </w:rPr>
        <w:t xml:space="preserve">. And then even if all those things were available, whoever wants to do mRNA vaccines </w:t>
      </w:r>
      <w:r w:rsidRPr="0007674A">
        <w:rPr>
          <w:color w:val="FF0000"/>
          <w:highlight w:val="green"/>
          <w:u w:val="single"/>
        </w:rPr>
        <w:t>will have to</w:t>
      </w:r>
      <w:r w:rsidRPr="0007674A">
        <w:rPr>
          <w:color w:val="FF0000"/>
          <w:u w:val="single"/>
        </w:rPr>
        <w:t xml:space="preserve">, you know, </w:t>
      </w:r>
      <w:r w:rsidRPr="0007674A">
        <w:rPr>
          <w:rStyle w:val="Emphasis"/>
          <w:color w:val="FF0000"/>
          <w:highlight w:val="green"/>
        </w:rPr>
        <w:t>buy</w:t>
      </w:r>
      <w:r w:rsidRPr="0007674A">
        <w:rPr>
          <w:rStyle w:val="Emphasis"/>
          <w:color w:val="FF0000"/>
        </w:rPr>
        <w:t xml:space="preserve"> the machine, </w:t>
      </w:r>
      <w:r w:rsidRPr="0007674A">
        <w:rPr>
          <w:rStyle w:val="Emphasis"/>
          <w:color w:val="FF0000"/>
          <w:highlight w:val="green"/>
        </w:rPr>
        <w:t xml:space="preserve">invent </w:t>
      </w:r>
      <w:r w:rsidRPr="0007674A">
        <w:rPr>
          <w:rStyle w:val="Emphasis"/>
          <w:color w:val="FF0000"/>
        </w:rPr>
        <w:t>the manufacturing process, invent creation processes</w:t>
      </w:r>
      <w:r w:rsidRPr="0007674A">
        <w:rPr>
          <w:color w:val="FF0000"/>
          <w:u w:val="single"/>
        </w:rPr>
        <w:t xml:space="preserve"> and ethical processes, </w:t>
      </w:r>
      <w:r w:rsidRPr="0007674A">
        <w:rPr>
          <w:color w:val="FF0000"/>
          <w:highlight w:val="green"/>
          <w:u w:val="single"/>
        </w:rPr>
        <w:t>and then</w:t>
      </w:r>
      <w:r w:rsidRPr="0007674A">
        <w:rPr>
          <w:color w:val="FF0000"/>
          <w:u w:val="single"/>
        </w:rPr>
        <w:t xml:space="preserve"> they will have to go </w:t>
      </w:r>
      <w:r w:rsidRPr="0007674A">
        <w:rPr>
          <w:color w:val="FF0000"/>
          <w:highlight w:val="green"/>
          <w:u w:val="single"/>
        </w:rPr>
        <w:t>run</w:t>
      </w:r>
      <w:r w:rsidRPr="0007674A">
        <w:rPr>
          <w:color w:val="FF0000"/>
          <w:u w:val="single"/>
        </w:rPr>
        <w:t xml:space="preserve"> a clinical </w:t>
      </w:r>
      <w:r w:rsidRPr="0007674A">
        <w:rPr>
          <w:color w:val="FF0000"/>
          <w:highlight w:val="green"/>
          <w:u w:val="single"/>
        </w:rPr>
        <w:t>trial, get</w:t>
      </w:r>
      <w:r w:rsidRPr="0007674A">
        <w:rPr>
          <w:color w:val="FF0000"/>
          <w:u w:val="single"/>
        </w:rPr>
        <w:t xml:space="preserve"> the </w:t>
      </w:r>
      <w:r w:rsidRPr="0007674A">
        <w:rPr>
          <w:color w:val="FF0000"/>
          <w:highlight w:val="green"/>
          <w:u w:val="single"/>
        </w:rPr>
        <w:t xml:space="preserve">data, get </w:t>
      </w:r>
      <w:r w:rsidRPr="0007674A">
        <w:rPr>
          <w:color w:val="FF0000"/>
          <w:u w:val="single"/>
        </w:rPr>
        <w:t xml:space="preserve">the </w:t>
      </w:r>
      <w:r w:rsidRPr="0007674A">
        <w:rPr>
          <w:color w:val="FF0000"/>
          <w:highlight w:val="green"/>
          <w:u w:val="single"/>
        </w:rPr>
        <w:t>product approved and scale manufacturing</w:t>
      </w:r>
      <w:r w:rsidRPr="0007674A">
        <w:rPr>
          <w:color w:val="FF0000"/>
          <w:u w:val="single"/>
        </w:rPr>
        <w:t xml:space="preserve">. This </w:t>
      </w:r>
      <w:r w:rsidRPr="0007674A">
        <w:rPr>
          <w:color w:val="FF0000"/>
          <w:highlight w:val="green"/>
          <w:u w:val="single"/>
        </w:rPr>
        <w:t>doesn’t happen in</w:t>
      </w:r>
      <w:r w:rsidRPr="0007674A">
        <w:rPr>
          <w:color w:val="FF0000"/>
          <w:u w:val="single"/>
        </w:rPr>
        <w:t xml:space="preserve"> six or 12 or 18 </w:t>
      </w:r>
      <w:r w:rsidRPr="0007674A">
        <w:rPr>
          <w:color w:val="FF0000"/>
          <w:highlight w:val="green"/>
          <w:u w:val="single"/>
        </w:rPr>
        <w:t>months</w:t>
      </w:r>
      <w:r w:rsidRPr="0007674A">
        <w:rPr>
          <w:color w:val="FF0000"/>
          <w:u w:val="single"/>
        </w:rPr>
        <w:t>.”</w:t>
      </w:r>
    </w:p>
    <w:p w14:paraId="0F46784F" w14:textId="77777777" w:rsidR="005E04AA" w:rsidRPr="0007674A" w:rsidRDefault="005E04AA" w:rsidP="005E04AA">
      <w:pPr>
        <w:rPr>
          <w:color w:val="FF0000"/>
          <w:sz w:val="16"/>
        </w:rPr>
      </w:pPr>
      <w:r w:rsidRPr="0007674A">
        <w:rPr>
          <w:color w:val="FF0000"/>
          <w:sz w:val="16"/>
        </w:rPr>
        <w:t>Anthony Fauci, the president’s chief medical adviser, has echoed that sentiment and emphasized the need for immediate solutions. “</w:t>
      </w:r>
      <w:r w:rsidRPr="0007674A">
        <w:rPr>
          <w:color w:val="FF0000"/>
          <w:u w:val="single"/>
        </w:rPr>
        <w:t>Going back and forth, consuming time and lawyers in a legal argument about waivers—that is not the endgame</w:t>
      </w:r>
      <w:r w:rsidRPr="0007674A">
        <w:rPr>
          <w:color w:val="FF0000"/>
          <w:sz w:val="16"/>
        </w:rPr>
        <w:t xml:space="preserve">,” he said. “People are dying around the </w:t>
      </w:r>
      <w:proofErr w:type="gramStart"/>
      <w:r w:rsidRPr="0007674A">
        <w:rPr>
          <w:color w:val="FF0000"/>
          <w:sz w:val="16"/>
        </w:rPr>
        <w:t>world</w:t>
      </w:r>
      <w:proofErr w:type="gramEnd"/>
      <w:r w:rsidRPr="0007674A">
        <w:rPr>
          <w:color w:val="FF0000"/>
          <w:sz w:val="16"/>
        </w:rPr>
        <w:t xml:space="preserve"> and we have to get vaccines into their arms in the fastest and most efficient way possible.”</w:t>
      </w:r>
    </w:p>
    <w:p w14:paraId="1D822121" w14:textId="77777777" w:rsidR="005E04AA" w:rsidRPr="0007674A" w:rsidRDefault="005E04AA" w:rsidP="005E04AA">
      <w:pPr>
        <w:rPr>
          <w:color w:val="FF0000"/>
          <w:sz w:val="16"/>
        </w:rPr>
      </w:pPr>
      <w:r w:rsidRPr="0007674A">
        <w:rPr>
          <w:color w:val="FF0000"/>
          <w:sz w:val="16"/>
        </w:rPr>
        <w:t>Those claiming the waiver poses an immediate, rather than long-term, threat to IP rights also misunderstand what the waiver will—and won’t—do.</w:t>
      </w:r>
    </w:p>
    <w:p w14:paraId="243DABD5" w14:textId="77777777" w:rsidR="005E04AA" w:rsidRPr="0007674A" w:rsidRDefault="005E04AA" w:rsidP="005E04AA">
      <w:pPr>
        <w:rPr>
          <w:rStyle w:val="Emphasis"/>
          <w:color w:val="FF0000"/>
        </w:rPr>
      </w:pPr>
      <w:r w:rsidRPr="0007674A">
        <w:rPr>
          <w:color w:val="FF0000"/>
          <w:sz w:val="16"/>
        </w:rPr>
        <w:t xml:space="preserve">The </w:t>
      </w:r>
      <w:r w:rsidRPr="0007674A">
        <w:rPr>
          <w:color w:val="FF0000"/>
          <w:u w:val="single"/>
        </w:rPr>
        <w:t xml:space="preserve">waiver petition itself is more akin to a statement of principle than an actual legal document. In fact, it’s only a </w:t>
      </w:r>
      <w:r w:rsidRPr="0007674A">
        <w:rPr>
          <w:rStyle w:val="Emphasis"/>
          <w:color w:val="FF0000"/>
        </w:rPr>
        <w:t>few pages long.</w:t>
      </w:r>
    </w:p>
    <w:p w14:paraId="6CF5D0BC" w14:textId="77777777" w:rsidR="005E04AA" w:rsidRPr="0007674A" w:rsidRDefault="005E04AA" w:rsidP="005E04AA">
      <w:pPr>
        <w:rPr>
          <w:color w:val="FF0000"/>
          <w:sz w:val="16"/>
        </w:rPr>
      </w:pPr>
      <w:r w:rsidRPr="0007674A">
        <w:rPr>
          <w:color w:val="FF0000"/>
          <w:sz w:val="16"/>
        </w:rPr>
        <w:t>As the Office of the United States Trade Representative has said, “</w:t>
      </w:r>
      <w:r w:rsidRPr="0007674A">
        <w:rPr>
          <w:rStyle w:val="Emphasis"/>
          <w:color w:val="FF0000"/>
        </w:rPr>
        <w:t>Text-based negotiations at the WTO will take time given</w:t>
      </w:r>
      <w:r w:rsidRPr="0007674A">
        <w:rPr>
          <w:color w:val="FF0000"/>
          <w:u w:val="single"/>
        </w:rPr>
        <w:t xml:space="preserve"> the consensus-based nature of the institution and the </w:t>
      </w:r>
      <w:r w:rsidRPr="0007674A">
        <w:rPr>
          <w:rStyle w:val="Emphasis"/>
          <w:color w:val="FF0000"/>
        </w:rPr>
        <w:t>complexity</w:t>
      </w:r>
      <w:r w:rsidRPr="0007674A">
        <w:rPr>
          <w:color w:val="FF0000"/>
          <w:u w:val="single"/>
        </w:rPr>
        <w:t xml:space="preserve"> of the issues involved.</w:t>
      </w:r>
      <w:r w:rsidRPr="0007674A">
        <w:rPr>
          <w:color w:val="FF0000"/>
          <w:sz w:val="16"/>
        </w:rPr>
        <w:t>” The WTO director-general predicts negotiations will last until early December.</w:t>
      </w:r>
    </w:p>
    <w:p w14:paraId="2D55ABA4" w14:textId="77777777" w:rsidR="005E04AA" w:rsidRPr="0007674A" w:rsidRDefault="005E04AA" w:rsidP="005E04AA">
      <w:pPr>
        <w:rPr>
          <w:color w:val="FF0000"/>
          <w:sz w:val="16"/>
        </w:rPr>
      </w:pPr>
      <w:r w:rsidRPr="0007674A">
        <w:rPr>
          <w:color w:val="FF0000"/>
          <w:u w:val="single"/>
        </w:rPr>
        <w:t xml:space="preserve">That’s a lot of </w:t>
      </w:r>
      <w:r w:rsidRPr="0007674A">
        <w:rPr>
          <w:rStyle w:val="Emphasis"/>
          <w:color w:val="FF0000"/>
        </w:rPr>
        <w:t>wasted time and effort.</w:t>
      </w:r>
      <w:r w:rsidRPr="0007674A">
        <w:rPr>
          <w:color w:val="FF0000"/>
          <w:u w:val="single"/>
        </w:rPr>
        <w:t xml:space="preserve"> The U.S. Trade Representative would be </w:t>
      </w:r>
      <w:r w:rsidRPr="0007674A">
        <w:rPr>
          <w:rStyle w:val="Emphasis"/>
          <w:color w:val="FF0000"/>
        </w:rPr>
        <w:t>far better off spending the next six months breaking down real trade barriers and helping export our surplus vaccine doses</w:t>
      </w:r>
      <w:r w:rsidRPr="0007674A">
        <w:rPr>
          <w:color w:val="FF0000"/>
          <w:sz w:val="16"/>
        </w:rPr>
        <w:t xml:space="preserve"> and vaccine ingredients to countries in need.</w:t>
      </w:r>
    </w:p>
    <w:p w14:paraId="4AA6896B" w14:textId="77777777" w:rsidR="005E04AA" w:rsidRDefault="005E04AA" w:rsidP="005E04AA">
      <w:pPr>
        <w:rPr>
          <w:sz w:val="16"/>
        </w:rPr>
      </w:pPr>
    </w:p>
    <w:p w14:paraId="71F2BBB7" w14:textId="77777777" w:rsidR="005E04AA" w:rsidRDefault="005E04AA" w:rsidP="005E04AA">
      <w:pPr>
        <w:pStyle w:val="Heading4"/>
      </w:pPr>
      <w:r>
        <w:t xml:space="preserve">That solves </w:t>
      </w:r>
      <w:r w:rsidRPr="00540107">
        <w:rPr>
          <w:u w:val="single"/>
        </w:rPr>
        <w:t>existential climate change</w:t>
      </w:r>
      <w:r>
        <w:t>.</w:t>
      </w:r>
    </w:p>
    <w:p w14:paraId="08184043" w14:textId="77777777" w:rsidR="005E04AA" w:rsidRPr="00B574A3" w:rsidRDefault="005E04AA" w:rsidP="005E04AA">
      <w:r w:rsidRPr="004660A5">
        <w:rPr>
          <w:rStyle w:val="Style13ptBold"/>
        </w:rPr>
        <w:t>Castillo 21</w:t>
      </w:r>
      <w:r>
        <w:t xml:space="preserve"> [</w:t>
      </w:r>
      <w:proofErr w:type="spellStart"/>
      <w:r>
        <w:t>Rhyma</w:t>
      </w:r>
      <w:proofErr w:type="spellEnd"/>
      <w:r>
        <w:t>; 8/16/21; News</w:t>
      </w:r>
      <w:r w:rsidRPr="00B574A3">
        <w:t xml:space="preserve"> and politics writer at Elite Daily, where she's passionate about advocating for underserved communities throughout the United States. She’s covered issues in politics, immigration, environmental racism, climate change, gun violence, and more. After graduating with an English degree from Texas A&amp;M </w:t>
      </w:r>
      <w:proofErr w:type="spellStart"/>
      <w:r w:rsidRPr="00B574A3">
        <w:t>Unversity</w:t>
      </w:r>
      <w:proofErr w:type="spellEnd"/>
      <w:r w:rsidRPr="00B574A3">
        <w:t xml:space="preserve">, </w:t>
      </w:r>
      <w:proofErr w:type="spellStart"/>
      <w:r w:rsidRPr="00B574A3">
        <w:t>Rhyma</w:t>
      </w:r>
      <w:proofErr w:type="spellEnd"/>
      <w:r w:rsidRPr="00B574A3">
        <w:t xml:space="preserve"> has worked as a technical writer and test author at Educational Testing Service (ETS), a copywriter for Mightier Content, and as a Creative Operations Specialist at GoDaddy. She also has bylines as a freelancer at the San Antonio Current, where her reporting on local news, politics, tech, and entertainment has been widely circulated</w:t>
      </w:r>
      <w:r>
        <w:t>; “</w:t>
      </w:r>
      <w:r w:rsidRPr="00B574A3">
        <w:rPr>
          <w:i/>
          <w:iCs/>
        </w:rPr>
        <w:t>Experts Explain What You Can Do About Climate Change After That Scary IPCC Report</w:t>
      </w:r>
      <w:r>
        <w:t xml:space="preserve">,” Elite Daily, </w:t>
      </w:r>
      <w:hyperlink r:id="rId14" w:history="1">
        <w:r w:rsidRPr="003C780C">
          <w:rPr>
            <w:rStyle w:val="Hyperlink"/>
          </w:rPr>
          <w:t>https://www.elitedaily.com/news/what-you-can-do-climate-change-after-ipcc-report</w:t>
        </w:r>
      </w:hyperlink>
      <w:r>
        <w:t>] Justin</w:t>
      </w:r>
    </w:p>
    <w:p w14:paraId="256609A8" w14:textId="77777777" w:rsidR="005E04AA" w:rsidRPr="003B396B" w:rsidRDefault="005E04AA" w:rsidP="005E04AA">
      <w:pPr>
        <w:rPr>
          <w:u w:val="single"/>
        </w:rPr>
      </w:pPr>
      <w:r w:rsidRPr="003B396B">
        <w:rPr>
          <w:sz w:val="12"/>
          <w:szCs w:val="12"/>
        </w:rPr>
        <w:t xml:space="preserve">I’ll be honest: </w:t>
      </w:r>
      <w:r w:rsidRPr="003B396B">
        <w:rPr>
          <w:highlight w:val="green"/>
          <w:u w:val="single"/>
        </w:rPr>
        <w:t>climate change</w:t>
      </w:r>
      <w:r w:rsidRPr="003B396B">
        <w:rPr>
          <w:sz w:val="12"/>
          <w:szCs w:val="12"/>
        </w:rPr>
        <w:t xml:space="preserve"> is something I have </w:t>
      </w:r>
      <w:r w:rsidRPr="003B396B">
        <w:rPr>
          <w:u w:val="single"/>
        </w:rPr>
        <w:t xml:space="preserve">a daily </w:t>
      </w:r>
      <w:r w:rsidRPr="00B574A3">
        <w:rPr>
          <w:highlight w:val="green"/>
          <w:u w:val="single"/>
        </w:rPr>
        <w:t>existential crisis</w:t>
      </w:r>
      <w:r w:rsidRPr="003B396B">
        <w:rPr>
          <w:u w:val="single"/>
        </w:rPr>
        <w:t xml:space="preserve"> over</w:t>
      </w:r>
      <w:r w:rsidRPr="003B396B">
        <w:rPr>
          <w:sz w:val="12"/>
          <w:szCs w:val="12"/>
        </w:rPr>
        <w:t xml:space="preserve"> — and </w:t>
      </w:r>
      <w:r w:rsidRPr="003B396B">
        <w:rPr>
          <w:u w:val="single"/>
        </w:rPr>
        <w:t xml:space="preserve">with its </w:t>
      </w:r>
      <w:r w:rsidRPr="00B574A3">
        <w:rPr>
          <w:highlight w:val="green"/>
          <w:u w:val="single"/>
        </w:rPr>
        <w:t>effects</w:t>
      </w:r>
      <w:r w:rsidRPr="003B396B">
        <w:rPr>
          <w:u w:val="single"/>
        </w:rPr>
        <w:t xml:space="preserve"> quite literally </w:t>
      </w:r>
      <w:r w:rsidRPr="00B574A3">
        <w:rPr>
          <w:highlight w:val="green"/>
          <w:u w:val="single"/>
        </w:rPr>
        <w:t>showing up on</w:t>
      </w:r>
      <w:r w:rsidRPr="003B396B">
        <w:rPr>
          <w:u w:val="single"/>
        </w:rPr>
        <w:t xml:space="preserve"> people’s doorsteps in the form of </w:t>
      </w:r>
      <w:r w:rsidRPr="00B574A3">
        <w:rPr>
          <w:highlight w:val="green"/>
          <w:u w:val="single"/>
        </w:rPr>
        <w:t>floods</w:t>
      </w:r>
      <w:r w:rsidRPr="003B396B">
        <w:rPr>
          <w:u w:val="single"/>
        </w:rPr>
        <w:t xml:space="preserve">, </w:t>
      </w:r>
      <w:r w:rsidRPr="00B574A3">
        <w:rPr>
          <w:highlight w:val="green"/>
          <w:u w:val="single"/>
        </w:rPr>
        <w:t>wildfires</w:t>
      </w:r>
      <w:r w:rsidRPr="003B396B">
        <w:rPr>
          <w:u w:val="single"/>
        </w:rPr>
        <w:t xml:space="preserve">, record </w:t>
      </w:r>
      <w:r w:rsidRPr="00B574A3">
        <w:rPr>
          <w:highlight w:val="green"/>
          <w:u w:val="single"/>
        </w:rPr>
        <w:t>heatwaves</w:t>
      </w:r>
      <w:r w:rsidRPr="003B396B">
        <w:rPr>
          <w:u w:val="single"/>
        </w:rPr>
        <w:t>, and more, I know I’m not alone</w:t>
      </w:r>
      <w:r w:rsidRPr="003B396B">
        <w:rPr>
          <w:sz w:val="12"/>
          <w:szCs w:val="12"/>
        </w:rPr>
        <w:t>. On Aug. 9, the Intergovernmental Panel on Climate Change (</w:t>
      </w:r>
      <w:r w:rsidRPr="00B574A3">
        <w:rPr>
          <w:highlight w:val="green"/>
          <w:u w:val="single"/>
        </w:rPr>
        <w:t>IPCC</w:t>
      </w:r>
      <w:r w:rsidRPr="00B574A3">
        <w:rPr>
          <w:sz w:val="12"/>
          <w:szCs w:val="12"/>
        </w:rPr>
        <w:t>)</w:t>
      </w:r>
      <w:r w:rsidRPr="003B396B">
        <w:rPr>
          <w:sz w:val="12"/>
          <w:szCs w:val="12"/>
        </w:rPr>
        <w:t xml:space="preserve"> </w:t>
      </w:r>
      <w:r w:rsidRPr="003B396B">
        <w:rPr>
          <w:u w:val="single"/>
        </w:rPr>
        <w:t xml:space="preserve">released an alarming </w:t>
      </w:r>
      <w:r w:rsidRPr="00B574A3">
        <w:rPr>
          <w:highlight w:val="green"/>
          <w:u w:val="single"/>
        </w:rPr>
        <w:t>report</w:t>
      </w:r>
      <w:r w:rsidRPr="003B396B">
        <w:rPr>
          <w:u w:val="single"/>
        </w:rPr>
        <w:t xml:space="preserve"> that was </w:t>
      </w:r>
      <w:r w:rsidRPr="00B574A3">
        <w:rPr>
          <w:highlight w:val="green"/>
          <w:u w:val="single"/>
        </w:rPr>
        <w:t>characterized as a</w:t>
      </w:r>
      <w:r w:rsidRPr="003B396B">
        <w:rPr>
          <w:u w:val="single"/>
        </w:rPr>
        <w:t xml:space="preserve"> “code </w:t>
      </w:r>
      <w:r w:rsidRPr="00B574A3">
        <w:rPr>
          <w:highlight w:val="green"/>
          <w:u w:val="single"/>
        </w:rPr>
        <w:t>red</w:t>
      </w:r>
      <w:r w:rsidRPr="003B396B">
        <w:rPr>
          <w:u w:val="single"/>
        </w:rPr>
        <w:t xml:space="preserve"> for humanity,” which is terrifying</w:t>
      </w:r>
      <w:r w:rsidRPr="003B396B">
        <w:rPr>
          <w:sz w:val="12"/>
          <w:szCs w:val="12"/>
        </w:rPr>
        <w:t xml:space="preserve">, to say the least. But while it’s easy to surrender to fatalist feelings of doom and gloom, </w:t>
      </w:r>
      <w:r w:rsidRPr="003B396B">
        <w:rPr>
          <w:u w:val="single"/>
        </w:rPr>
        <w:t>there’s still time</w:t>
      </w:r>
      <w:r w:rsidRPr="003B396B">
        <w:rPr>
          <w:sz w:val="12"/>
          <w:szCs w:val="12"/>
        </w:rPr>
        <w:t xml:space="preserve"> to turn things around. So, according to experts, here’s what you can do about climate change after the IPCC report. While experts agree that reducing, reusing, and recycling on an individual level is important, they acknowledge it isn’t the main solution to </w:t>
      </w:r>
      <w:r w:rsidRPr="003B396B">
        <w:rPr>
          <w:u w:val="single"/>
        </w:rPr>
        <w:t>climate change</w:t>
      </w:r>
      <w:r w:rsidRPr="003B396B">
        <w:rPr>
          <w:sz w:val="12"/>
          <w:szCs w:val="12"/>
        </w:rPr>
        <w:t xml:space="preserve">, which </w:t>
      </w:r>
      <w:r w:rsidRPr="003B396B">
        <w:rPr>
          <w:u w:val="single"/>
        </w:rPr>
        <w:t>is a largely institutional problem</w:t>
      </w:r>
      <w:r w:rsidRPr="003B396B">
        <w:rPr>
          <w:sz w:val="12"/>
          <w:szCs w:val="12"/>
        </w:rPr>
        <w:t xml:space="preserve">. According to a 2017 report from the Carbon Disclosure Project (CDP), researchers found that just 100 companies were responsible for over 70% of greenhouse gas emissions since 1988, with the top 10 emitters being fossil-fuel based energy corporations. “I'm not suggesting that individual actions aren't good or important,” states Cara Horowitz, J.D., the co-executive director of the Emmett Institute on Climate Change and the Environment at UCLA School of Law. She adds that if you’re lucky enough to afford an electric vehicle, to select the green option on your energy bill, or to adopt an environmentally sustainable diet, you should absolutely do so. However, she notes that “[climate change] is not a problem that can be solved by individual lifestyle choices.” At least, not in place of widespread social, political, and institutional change. “There is an attempt, and in some ways it's often quite deliberate, to make individuals think it's their fault climate change is happening — if only they made different lifestyle choices, if only they recycled more or ate less meat, we [could] solve this problem,” Horowitz says. But one of the most effective ways to address the climate crisis head-on, she states, is to push for institutional change. Lesley Ott, Ph.D., meteorological researcher at NASA’s Global Modeling and Assimilation Office at Goddard Space Flight Center, agrees. “There’s a limit on how much good or bad any one person can do,” to combat climate change, she states. “This is a situation that’s come from billions of people over decades and decades,” she adds. While she notes that </w:t>
      </w:r>
      <w:proofErr w:type="spellStart"/>
      <w:r w:rsidRPr="003B396B">
        <w:rPr>
          <w:sz w:val="12"/>
          <w:szCs w:val="12"/>
        </w:rPr>
        <w:t>its</w:t>
      </w:r>
      <w:proofErr w:type="spellEnd"/>
      <w:r w:rsidRPr="003B396B">
        <w:rPr>
          <w:sz w:val="12"/>
          <w:szCs w:val="12"/>
        </w:rPr>
        <w:t xml:space="preserve"> still important to limit your energy consumption, she acknowledges that large corporations, such as those involved in natural gas, animal agriculture, and product manufacturing, can do a much better job of reducing their emissions. “As climate change is affecting more and more of our infrastructure,” she states, “there are opportunities some companies [could seize] to say ‘hey, you know, I can probably do the right thing for the planet.’” Trained HazMat workers clean up miles oil-drench sand after an off-shore oil spill occurred, Februa... Ott also explains how the climate crisis is both a very difficult and a very simple issue. “It’s simple in that we know what’s causing it,” she says. “We know this is because of greenhouse gases, and we know where the greenhouse gases come from. But it's tricky because those things [that cause greenhouse gases] are so fundamental to many aspects of our lives.” Across the United States and world, many people have no choice but to depend on large energy monopolies for light, gas, and heat. And many people simply cannot afford to purchase electric vehicles, adopt environmentally sustainable diets, or </w:t>
      </w:r>
      <w:proofErr w:type="gramStart"/>
      <w:r w:rsidRPr="003B396B">
        <w:rPr>
          <w:sz w:val="12"/>
          <w:szCs w:val="12"/>
        </w:rPr>
        <w:t>live in</w:t>
      </w:r>
      <w:proofErr w:type="gramEnd"/>
      <w:r w:rsidRPr="003B396B">
        <w:rPr>
          <w:sz w:val="12"/>
          <w:szCs w:val="12"/>
        </w:rPr>
        <w:t xml:space="preserve"> neighborhoods where green energy options are available. So, what’s the solution? According to Ott, the answer is clear: “</w:t>
      </w:r>
      <w:r w:rsidRPr="00B574A3">
        <w:rPr>
          <w:highlight w:val="green"/>
          <w:u w:val="single"/>
        </w:rPr>
        <w:t>We need to change</w:t>
      </w:r>
      <w:r w:rsidRPr="003B396B">
        <w:rPr>
          <w:u w:val="single"/>
        </w:rPr>
        <w:t xml:space="preserve"> the way we consume </w:t>
      </w:r>
      <w:r w:rsidRPr="00B574A3">
        <w:rPr>
          <w:highlight w:val="green"/>
          <w:u w:val="single"/>
        </w:rPr>
        <w:t>energy</w:t>
      </w:r>
      <w:r w:rsidRPr="0007674A">
        <w:rPr>
          <w:color w:val="FF0000"/>
          <w:sz w:val="12"/>
          <w:szCs w:val="12"/>
        </w:rPr>
        <w:t xml:space="preserve">,” she states. “We know the path that we need to go down to combat climate change. And </w:t>
      </w:r>
      <w:r w:rsidRPr="0007674A">
        <w:rPr>
          <w:color w:val="FF0000"/>
          <w:u w:val="single"/>
        </w:rPr>
        <w:t xml:space="preserve">it's </w:t>
      </w:r>
      <w:proofErr w:type="gramStart"/>
      <w:r w:rsidRPr="0007674A">
        <w:rPr>
          <w:color w:val="FF0000"/>
          <w:u w:val="single"/>
        </w:rPr>
        <w:t>really up</w:t>
      </w:r>
      <w:proofErr w:type="gramEnd"/>
      <w:r w:rsidRPr="0007674A">
        <w:rPr>
          <w:color w:val="FF0000"/>
          <w:u w:val="single"/>
        </w:rPr>
        <w:t xml:space="preserve"> to our political leaders in our country and others to marshal the response</w:t>
      </w:r>
      <w:r w:rsidRPr="0007674A">
        <w:rPr>
          <w:color w:val="FF0000"/>
          <w:sz w:val="12"/>
          <w:szCs w:val="12"/>
        </w:rPr>
        <w:t xml:space="preserve">, and really put the procedures in place to do just that, to reduce our emissions,” she adds. If it were up to Gavin Schmidt, Ph.D., director of GISS and Principal Investigator for the GISS </w:t>
      </w:r>
      <w:proofErr w:type="spellStart"/>
      <w:r w:rsidRPr="0007674A">
        <w:rPr>
          <w:color w:val="FF0000"/>
          <w:sz w:val="12"/>
          <w:szCs w:val="12"/>
        </w:rPr>
        <w:t>ModelE</w:t>
      </w:r>
      <w:proofErr w:type="spellEnd"/>
      <w:r w:rsidRPr="0007674A">
        <w:rPr>
          <w:color w:val="FF0000"/>
          <w:sz w:val="12"/>
          <w:szCs w:val="12"/>
        </w:rPr>
        <w:t xml:space="preserve"> Earth System Model at NASA, he’d combat the climate crisis using several strategies: </w:t>
      </w:r>
      <w:r w:rsidRPr="0007674A">
        <w:rPr>
          <w:color w:val="FF0000"/>
          <w:highlight w:val="green"/>
          <w:u w:val="single"/>
        </w:rPr>
        <w:t>shutting down coal</w:t>
      </w:r>
      <w:r w:rsidRPr="0007674A">
        <w:rPr>
          <w:color w:val="FF0000"/>
          <w:u w:val="single"/>
        </w:rPr>
        <w:t xml:space="preserve"> power stations, </w:t>
      </w:r>
      <w:r w:rsidRPr="0007674A">
        <w:rPr>
          <w:color w:val="FF0000"/>
          <w:highlight w:val="green"/>
          <w:u w:val="single"/>
        </w:rPr>
        <w:t>phasing out</w:t>
      </w:r>
      <w:r w:rsidRPr="0007674A">
        <w:rPr>
          <w:color w:val="FF0000"/>
          <w:u w:val="single"/>
        </w:rPr>
        <w:t xml:space="preserve"> natural </w:t>
      </w:r>
      <w:r w:rsidRPr="0007674A">
        <w:rPr>
          <w:color w:val="FF0000"/>
          <w:highlight w:val="green"/>
          <w:u w:val="single"/>
        </w:rPr>
        <w:t>gas, electrifying</w:t>
      </w:r>
      <w:r w:rsidRPr="0007674A">
        <w:rPr>
          <w:color w:val="FF0000"/>
          <w:u w:val="single"/>
        </w:rPr>
        <w:t xml:space="preserve"> transportation </w:t>
      </w:r>
      <w:r w:rsidRPr="0007674A">
        <w:rPr>
          <w:color w:val="FF0000"/>
          <w:highlight w:val="green"/>
          <w:u w:val="single"/>
        </w:rPr>
        <w:t>systems, investing in infrastructure</w:t>
      </w:r>
      <w:r w:rsidRPr="0007674A">
        <w:rPr>
          <w:color w:val="FF0000"/>
          <w:u w:val="single"/>
        </w:rPr>
        <w:t xml:space="preserve"> for more walk-able and bike-able cities</w:t>
      </w:r>
      <w:r w:rsidRPr="0007674A">
        <w:rPr>
          <w:color w:val="FF0000"/>
          <w:sz w:val="12"/>
          <w:szCs w:val="12"/>
        </w:rPr>
        <w:t xml:space="preserve">, </w:t>
      </w:r>
      <w:r w:rsidRPr="0007674A">
        <w:rPr>
          <w:color w:val="FF0000"/>
          <w:highlight w:val="green"/>
          <w:u w:val="single"/>
        </w:rPr>
        <w:t>building</w:t>
      </w:r>
      <w:r w:rsidRPr="0007674A">
        <w:rPr>
          <w:color w:val="FF0000"/>
          <w:u w:val="single"/>
        </w:rPr>
        <w:t xml:space="preserve"> a more </w:t>
      </w:r>
      <w:r w:rsidRPr="0007674A">
        <w:rPr>
          <w:color w:val="FF0000"/>
          <w:highlight w:val="green"/>
          <w:u w:val="single"/>
        </w:rPr>
        <w:t>unified</w:t>
      </w:r>
      <w:r w:rsidRPr="0007674A">
        <w:rPr>
          <w:color w:val="FF0000"/>
          <w:u w:val="single"/>
        </w:rPr>
        <w:t xml:space="preserve"> power </w:t>
      </w:r>
      <w:r w:rsidRPr="0007674A">
        <w:rPr>
          <w:color w:val="FF0000"/>
          <w:highlight w:val="green"/>
          <w:u w:val="single"/>
        </w:rPr>
        <w:t>grid</w:t>
      </w:r>
      <w:r w:rsidRPr="0007674A">
        <w:rPr>
          <w:color w:val="FF0000"/>
          <w:u w:val="single"/>
        </w:rPr>
        <w:t>, and pushing for improved public transit</w:t>
      </w:r>
      <w:r w:rsidRPr="0007674A">
        <w:rPr>
          <w:color w:val="FF0000"/>
          <w:sz w:val="12"/>
          <w:szCs w:val="12"/>
        </w:rPr>
        <w:t xml:space="preserve">. But while scientists have developed the technology and resources for these strategies, </w:t>
      </w:r>
      <w:r w:rsidRPr="0007674A">
        <w:rPr>
          <w:color w:val="FF0000"/>
          <w:u w:val="single"/>
        </w:rPr>
        <w:t xml:space="preserve">Schmidt notes many </w:t>
      </w:r>
      <w:r w:rsidRPr="0007674A">
        <w:rPr>
          <w:color w:val="FF0000"/>
          <w:highlight w:val="green"/>
          <w:u w:val="single"/>
        </w:rPr>
        <w:t>places</w:t>
      </w:r>
      <w:r w:rsidRPr="0007674A">
        <w:rPr>
          <w:color w:val="FF0000"/>
          <w:u w:val="single"/>
        </w:rPr>
        <w:t xml:space="preserve"> — including the United States — simply </w:t>
      </w:r>
      <w:r w:rsidRPr="0007674A">
        <w:rPr>
          <w:color w:val="FF0000"/>
          <w:highlight w:val="green"/>
          <w:u w:val="single"/>
        </w:rPr>
        <w:t>haven’t invested in</w:t>
      </w:r>
      <w:r w:rsidRPr="0007674A">
        <w:rPr>
          <w:color w:val="FF0000"/>
          <w:u w:val="single"/>
        </w:rPr>
        <w:t xml:space="preserve"> the </w:t>
      </w:r>
      <w:r w:rsidRPr="0007674A">
        <w:rPr>
          <w:color w:val="FF0000"/>
          <w:highlight w:val="green"/>
          <w:u w:val="single"/>
        </w:rPr>
        <w:t>infrastructure</w:t>
      </w:r>
      <w:r w:rsidRPr="0007674A">
        <w:rPr>
          <w:color w:val="FF0000"/>
          <w:u w:val="single"/>
        </w:rPr>
        <w:t xml:space="preserve"> necessary to adopt these strategies. “The infrastructure is </w:t>
      </w:r>
      <w:r w:rsidRPr="0007674A">
        <w:rPr>
          <w:color w:val="FF0000"/>
          <w:highlight w:val="green"/>
          <w:u w:val="single"/>
        </w:rPr>
        <w:t>not</w:t>
      </w:r>
      <w:r w:rsidRPr="0007674A">
        <w:rPr>
          <w:color w:val="FF0000"/>
          <w:u w:val="single"/>
        </w:rPr>
        <w:t xml:space="preserve"> all </w:t>
      </w:r>
      <w:r w:rsidRPr="0007674A">
        <w:rPr>
          <w:color w:val="FF0000"/>
          <w:highlight w:val="green"/>
          <w:u w:val="single"/>
        </w:rPr>
        <w:t>there</w:t>
      </w:r>
      <w:r w:rsidRPr="0007674A">
        <w:rPr>
          <w:color w:val="FF0000"/>
          <w:u w:val="single"/>
        </w:rPr>
        <w:t xml:space="preserve">,” </w:t>
      </w:r>
      <w:r w:rsidRPr="0007674A">
        <w:rPr>
          <w:color w:val="FF0000"/>
          <w:sz w:val="12"/>
          <w:szCs w:val="12"/>
        </w:rPr>
        <w:t xml:space="preserve">he states. </w:t>
      </w:r>
      <w:proofErr w:type="gramStart"/>
      <w:r w:rsidRPr="0007674A">
        <w:rPr>
          <w:color w:val="FF0000"/>
          <w:sz w:val="12"/>
          <w:szCs w:val="12"/>
        </w:rPr>
        <w:t>So</w:t>
      </w:r>
      <w:proofErr w:type="gramEnd"/>
      <w:r w:rsidRPr="0007674A">
        <w:rPr>
          <w:color w:val="FF0000"/>
          <w:sz w:val="12"/>
          <w:szCs w:val="12"/>
        </w:rPr>
        <w:t xml:space="preserve"> while we certainly have the concepts and resources available, </w:t>
      </w:r>
      <w:r w:rsidRPr="0007674A">
        <w:rPr>
          <w:color w:val="FF0000"/>
          <w:u w:val="single"/>
        </w:rPr>
        <w:t xml:space="preserve">“we're still </w:t>
      </w:r>
      <w:r w:rsidRPr="0007674A">
        <w:rPr>
          <w:color w:val="FF0000"/>
          <w:highlight w:val="green"/>
          <w:u w:val="single"/>
        </w:rPr>
        <w:t>missing</w:t>
      </w:r>
      <w:r w:rsidRPr="0007674A">
        <w:rPr>
          <w:color w:val="FF0000"/>
          <w:u w:val="single"/>
        </w:rPr>
        <w:t xml:space="preserve"> some practical </w:t>
      </w:r>
      <w:r w:rsidRPr="0007674A">
        <w:rPr>
          <w:color w:val="FF0000"/>
          <w:highlight w:val="green"/>
          <w:u w:val="single"/>
        </w:rPr>
        <w:t>application</w:t>
      </w:r>
      <w:r w:rsidRPr="0007674A">
        <w:rPr>
          <w:color w:val="FF0000"/>
          <w:u w:val="single"/>
        </w:rPr>
        <w:t xml:space="preserve"> [for] those things,” he adds. “</w:t>
      </w:r>
      <w:r w:rsidRPr="0007674A">
        <w:rPr>
          <w:color w:val="FF0000"/>
          <w:highlight w:val="green"/>
          <w:u w:val="single"/>
        </w:rPr>
        <w:t>We have to make</w:t>
      </w:r>
      <w:r w:rsidRPr="0007674A">
        <w:rPr>
          <w:color w:val="FF0000"/>
          <w:u w:val="single"/>
        </w:rPr>
        <w:t xml:space="preserve"> the </w:t>
      </w:r>
      <w:r w:rsidRPr="0007674A">
        <w:rPr>
          <w:color w:val="FF0000"/>
          <w:highlight w:val="green"/>
          <w:u w:val="single"/>
        </w:rPr>
        <w:t>investments</w:t>
      </w:r>
      <w:r w:rsidRPr="0007674A">
        <w:rPr>
          <w:color w:val="FF0000"/>
          <w:u w:val="single"/>
        </w:rPr>
        <w:t>, [and] those investments take a while to come to fruition.”</w:t>
      </w:r>
    </w:p>
    <w:p w14:paraId="6C8CA354" w14:textId="30B41BAB" w:rsidR="005E04AA" w:rsidRDefault="005E04AA" w:rsidP="005E04AA">
      <w:pPr>
        <w:pStyle w:val="Heading3"/>
      </w:pPr>
      <w:r>
        <w:t>7</w:t>
      </w:r>
    </w:p>
    <w:p w14:paraId="6A62C77F" w14:textId="77777777" w:rsidR="005E04AA" w:rsidRPr="005E04AA" w:rsidRDefault="005E04AA" w:rsidP="005E04AA">
      <w:pPr>
        <w:pStyle w:val="Heading4"/>
      </w:pPr>
      <w:r w:rsidRPr="005E04AA">
        <w:t xml:space="preserve">Pharma innovation </w:t>
      </w:r>
      <w:r w:rsidRPr="005E04AA">
        <w:rPr>
          <w:u w:val="single"/>
        </w:rPr>
        <w:t>high now</w:t>
      </w:r>
      <w:r w:rsidRPr="005E04AA">
        <w:t xml:space="preserve"> – monetary incentive is the </w:t>
      </w:r>
      <w:r w:rsidRPr="005E04AA">
        <w:rPr>
          <w:u w:val="single"/>
        </w:rPr>
        <w:t>biggest factor</w:t>
      </w:r>
      <w:r w:rsidRPr="005E04AA">
        <w:t>.</w:t>
      </w:r>
    </w:p>
    <w:p w14:paraId="6A8C483F" w14:textId="77777777" w:rsidR="005E04AA" w:rsidRPr="005E04AA" w:rsidRDefault="005E04AA" w:rsidP="005E04AA">
      <w:proofErr w:type="spellStart"/>
      <w:r w:rsidRPr="005E04AA">
        <w:rPr>
          <w:rFonts w:eastAsiaTheme="majorEastAsia" w:cstheme="majorBidi"/>
          <w:b/>
          <w:bCs/>
          <w:sz w:val="26"/>
          <w:szCs w:val="26"/>
        </w:rPr>
        <w:t>Swagel</w:t>
      </w:r>
      <w:proofErr w:type="spellEnd"/>
      <w:r w:rsidRPr="005E04AA">
        <w:rPr>
          <w:rFonts w:eastAsiaTheme="majorEastAsia" w:cstheme="majorBidi"/>
          <w:b/>
          <w:bCs/>
          <w:sz w:val="26"/>
          <w:szCs w:val="26"/>
        </w:rPr>
        <w:t xml:space="preserve"> 21</w:t>
      </w:r>
      <w:r w:rsidRPr="005E04AA">
        <w:t xml:space="preserve"> Phillip L. </w:t>
      </w:r>
      <w:proofErr w:type="spellStart"/>
      <w:r w:rsidRPr="005E04AA">
        <w:t>Swagel</w:t>
      </w:r>
      <w:proofErr w:type="spellEnd"/>
      <w:r w:rsidRPr="005E04AA">
        <w:t xml:space="preserve">, Director of the Congressional budget office 4-xx-2021, "Research and Development in the Pharmaceutical Industry," Congressional Budget Office, </w:t>
      </w:r>
      <w:hyperlink r:id="rId15" w:anchor="_idTextAnchor020" w:history="1">
        <w:r w:rsidRPr="005E04AA">
          <w:rPr>
            <w:rStyle w:val="Hyperlink"/>
          </w:rPr>
          <w:t>https://www.cbo.goc/publication/57126#_idTextAnchor020</w:t>
        </w:r>
      </w:hyperlink>
      <w:r w:rsidRPr="005E04AA">
        <w:t xml:space="preserve"> SJ//DA</w:t>
      </w:r>
    </w:p>
    <w:p w14:paraId="22BC956B" w14:textId="77777777" w:rsidR="005E04AA" w:rsidRPr="005E04AA" w:rsidRDefault="005E04AA" w:rsidP="005E04AA">
      <w:pPr>
        <w:rPr>
          <w:sz w:val="16"/>
        </w:rPr>
      </w:pPr>
      <w:r w:rsidRPr="005E04AA">
        <w:rPr>
          <w:b/>
          <w:bCs/>
          <w:u w:val="single"/>
        </w:rPr>
        <w:t xml:space="preserve">Every year, the U.S. </w:t>
      </w:r>
      <w:r w:rsidRPr="005E04AA">
        <w:rPr>
          <w:b/>
          <w:bCs/>
          <w:highlight w:val="green"/>
          <w:u w:val="single"/>
        </w:rPr>
        <w:t>pharmaceutical industry develops</w:t>
      </w:r>
      <w:r w:rsidRPr="005E04AA">
        <w:rPr>
          <w:b/>
          <w:bCs/>
          <w:u w:val="single"/>
        </w:rPr>
        <w:t xml:space="preserve"> a variety of new </w:t>
      </w:r>
      <w:r w:rsidRPr="005E04AA">
        <w:rPr>
          <w:b/>
          <w:bCs/>
          <w:highlight w:val="green"/>
          <w:u w:val="single"/>
        </w:rPr>
        <w:t>drugs that provide</w:t>
      </w:r>
      <w:r w:rsidRPr="005E04AA">
        <w:rPr>
          <w:b/>
          <w:bCs/>
          <w:u w:val="single"/>
        </w:rPr>
        <w:t xml:space="preserve"> valuable medical </w:t>
      </w:r>
      <w:r w:rsidRPr="005E04AA">
        <w:rPr>
          <w:b/>
          <w:bCs/>
          <w:highlight w:val="green"/>
          <w:u w:val="single"/>
        </w:rPr>
        <w:t>benefits</w:t>
      </w:r>
      <w:r w:rsidRPr="005E04AA">
        <w:rPr>
          <w:b/>
          <w:bCs/>
          <w:u w:val="single"/>
        </w:rPr>
        <w:t xml:space="preserve">. Many of those drugs are expensive and contribute to rising health care costs for the private sector and the federal government. Policymakers have considered </w:t>
      </w:r>
      <w:r w:rsidRPr="005E04AA">
        <w:rPr>
          <w:b/>
          <w:bCs/>
          <w:highlight w:val="green"/>
          <w:u w:val="single"/>
        </w:rPr>
        <w:t>policies that</w:t>
      </w:r>
      <w:r w:rsidRPr="005E04AA">
        <w:rPr>
          <w:b/>
          <w:bCs/>
          <w:u w:val="single"/>
        </w:rPr>
        <w:t xml:space="preserve"> would </w:t>
      </w:r>
      <w:r w:rsidRPr="005E04AA">
        <w:rPr>
          <w:b/>
          <w:bCs/>
          <w:highlight w:val="green"/>
          <w:u w:val="single"/>
        </w:rPr>
        <w:t>lower drug prices</w:t>
      </w:r>
      <w:r w:rsidRPr="005E04AA">
        <w:rPr>
          <w:b/>
          <w:bCs/>
          <w:u w:val="single"/>
        </w:rPr>
        <w:t xml:space="preserve"> and reduce federal drug expenditures. Such policies would probably </w:t>
      </w:r>
      <w:r w:rsidRPr="005E04AA">
        <w:rPr>
          <w:b/>
          <w:bCs/>
          <w:highlight w:val="green"/>
          <w:u w:val="single"/>
        </w:rPr>
        <w:t>reduce</w:t>
      </w:r>
      <w:r w:rsidRPr="005E04AA">
        <w:rPr>
          <w:b/>
          <w:bCs/>
          <w:u w:val="single"/>
        </w:rPr>
        <w:t xml:space="preserve"> the industry’s </w:t>
      </w:r>
      <w:r w:rsidRPr="005E04AA">
        <w:rPr>
          <w:b/>
          <w:bCs/>
          <w:highlight w:val="green"/>
          <w:u w:val="single"/>
        </w:rPr>
        <w:t>incentive to develop</w:t>
      </w:r>
      <w:r w:rsidRPr="005E04AA">
        <w:rPr>
          <w:b/>
          <w:bCs/>
          <w:u w:val="single"/>
        </w:rPr>
        <w:t xml:space="preserve"> new drugs. </w:t>
      </w:r>
      <w:r w:rsidRPr="005E04AA">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5E04AA">
        <w:rPr>
          <w:u w:val="single"/>
        </w:rPr>
        <w:t>T</w:t>
      </w:r>
      <w:r w:rsidRPr="005E04AA">
        <w:rPr>
          <w:b/>
          <w:bCs/>
          <w:u w:val="single"/>
        </w:rPr>
        <w:t xml:space="preserve">he </w:t>
      </w:r>
      <w:r w:rsidRPr="005E04AA">
        <w:rPr>
          <w:b/>
          <w:bCs/>
          <w:highlight w:val="green"/>
          <w:u w:val="single"/>
        </w:rPr>
        <w:t>pharma</w:t>
      </w:r>
      <w:r w:rsidRPr="005E04AA">
        <w:rPr>
          <w:b/>
          <w:bCs/>
          <w:u w:val="single"/>
        </w:rPr>
        <w:t xml:space="preserve">ceutical industry </w:t>
      </w:r>
      <w:r w:rsidRPr="005E04AA">
        <w:rPr>
          <w:b/>
          <w:bCs/>
          <w:highlight w:val="green"/>
          <w:u w:val="single"/>
        </w:rPr>
        <w:t>devoted $83 billion to R&amp;D</w:t>
      </w:r>
      <w:r w:rsidRPr="005E04AA">
        <w:rPr>
          <w:b/>
          <w:bCs/>
          <w:u w:val="single"/>
        </w:rPr>
        <w:t xml:space="preserve"> expenditures </w:t>
      </w:r>
      <w:r w:rsidRPr="005E04AA">
        <w:rPr>
          <w:b/>
          <w:bCs/>
          <w:highlight w:val="green"/>
          <w:u w:val="single"/>
        </w:rPr>
        <w:t>in 2019</w:t>
      </w:r>
      <w:r w:rsidRPr="005E04AA">
        <w:rPr>
          <w:b/>
          <w:bCs/>
          <w:u w:val="single"/>
        </w:rPr>
        <w:t xml:space="preserve">. Those expenditures </w:t>
      </w:r>
      <w:r w:rsidRPr="005E04AA">
        <w:rPr>
          <w:b/>
          <w:bCs/>
          <w:highlight w:val="green"/>
          <w:u w:val="single"/>
        </w:rPr>
        <w:t>covered</w:t>
      </w:r>
      <w:r w:rsidRPr="005E04AA">
        <w:rPr>
          <w:b/>
          <w:bCs/>
          <w:u w:val="single"/>
        </w:rPr>
        <w:t xml:space="preserve"> a variety of </w:t>
      </w:r>
      <w:r w:rsidRPr="005E04AA">
        <w:rPr>
          <w:b/>
          <w:bCs/>
          <w:highlight w:val="green"/>
          <w:u w:val="single"/>
        </w:rPr>
        <w:t>activities, including discovering</w:t>
      </w:r>
      <w:r w:rsidRPr="005E04AA">
        <w:rPr>
          <w:b/>
          <w:bCs/>
          <w:u w:val="single"/>
        </w:rPr>
        <w:t xml:space="preserve"> and </w:t>
      </w:r>
      <w:r w:rsidRPr="005E04AA">
        <w:rPr>
          <w:b/>
          <w:bCs/>
          <w:highlight w:val="green"/>
          <w:u w:val="single"/>
        </w:rPr>
        <w:t>testing</w:t>
      </w:r>
      <w:r w:rsidRPr="005E04AA">
        <w:rPr>
          <w:b/>
          <w:bCs/>
          <w:u w:val="single"/>
        </w:rPr>
        <w:t xml:space="preserve"> new drugs, developing incremental </w:t>
      </w:r>
      <w:r w:rsidRPr="005E04AA">
        <w:rPr>
          <w:b/>
          <w:bCs/>
          <w:highlight w:val="green"/>
          <w:u w:val="single"/>
        </w:rPr>
        <w:t>innovations</w:t>
      </w:r>
      <w:r w:rsidRPr="005E04AA">
        <w:rPr>
          <w:b/>
          <w:bCs/>
          <w:u w:val="single"/>
        </w:rPr>
        <w:t xml:space="preserve"> such as product extensions, </w:t>
      </w:r>
      <w:r w:rsidRPr="005E04AA">
        <w:rPr>
          <w:b/>
          <w:bCs/>
          <w:highlight w:val="green"/>
          <w:u w:val="single"/>
        </w:rPr>
        <w:t>and</w:t>
      </w:r>
      <w:r w:rsidRPr="005E04AA">
        <w:rPr>
          <w:b/>
          <w:bCs/>
          <w:u w:val="single"/>
        </w:rPr>
        <w:t xml:space="preserve"> clinical </w:t>
      </w:r>
      <w:r w:rsidRPr="005E04AA">
        <w:rPr>
          <w:b/>
          <w:bCs/>
          <w:highlight w:val="green"/>
          <w:u w:val="single"/>
        </w:rPr>
        <w:t>testing</w:t>
      </w:r>
      <w:r w:rsidRPr="005E04AA">
        <w:rPr>
          <w:b/>
          <w:bCs/>
          <w:u w:val="single"/>
        </w:rPr>
        <w:t xml:space="preserve"> for safety-monitoring or marketing purposes. That amount is about 10 times what the industry spent per year in the 1980s, after adjusting for the effects of inflation. </w:t>
      </w:r>
      <w:r w:rsidRPr="005E04AA">
        <w:rPr>
          <w:sz w:val="16"/>
        </w:rPr>
        <w:t>The share of revenues that drug companies devote to R&amp;D has also grown:</w:t>
      </w:r>
      <w:r w:rsidRPr="005E04AA">
        <w:rPr>
          <w:b/>
          <w:bCs/>
          <w:u w:val="single"/>
        </w:rPr>
        <w:t xml:space="preserve"> On average, </w:t>
      </w:r>
      <w:r w:rsidRPr="005E04AA">
        <w:rPr>
          <w:b/>
          <w:bCs/>
          <w:highlight w:val="green"/>
          <w:u w:val="single"/>
        </w:rPr>
        <w:t>pharma</w:t>
      </w:r>
      <w:r w:rsidRPr="005E04AA">
        <w:rPr>
          <w:b/>
          <w:bCs/>
          <w:u w:val="single"/>
        </w:rPr>
        <w:t xml:space="preserve">ceutical companies </w:t>
      </w:r>
      <w:r w:rsidRPr="005E04AA">
        <w:rPr>
          <w:b/>
          <w:bCs/>
          <w:highlight w:val="green"/>
          <w:u w:val="single"/>
        </w:rPr>
        <w:t>spent</w:t>
      </w:r>
      <w:r w:rsidRPr="005E04AA">
        <w:rPr>
          <w:b/>
          <w:bCs/>
          <w:u w:val="single"/>
        </w:rPr>
        <w:t xml:space="preserve"> about </w:t>
      </w:r>
      <w:r w:rsidRPr="005E04AA">
        <w:rPr>
          <w:b/>
          <w:bCs/>
          <w:highlight w:val="green"/>
          <w:u w:val="single"/>
        </w:rPr>
        <w:t>one-quarter of</w:t>
      </w:r>
      <w:r w:rsidRPr="005E04AA">
        <w:rPr>
          <w:b/>
          <w:bCs/>
          <w:u w:val="single"/>
        </w:rPr>
        <w:t xml:space="preserve"> their </w:t>
      </w:r>
      <w:r w:rsidRPr="005E04AA">
        <w:rPr>
          <w:b/>
          <w:bCs/>
          <w:highlight w:val="green"/>
          <w:u w:val="single"/>
        </w:rPr>
        <w:t>revenues</w:t>
      </w:r>
      <w:r w:rsidRPr="005E04AA">
        <w:rPr>
          <w:b/>
          <w:bCs/>
          <w:u w:val="single"/>
        </w:rPr>
        <w:t xml:space="preserve"> (net of expenses and buyer rebates) </w:t>
      </w:r>
      <w:r w:rsidRPr="005E04AA">
        <w:rPr>
          <w:b/>
          <w:bCs/>
          <w:highlight w:val="green"/>
          <w:u w:val="single"/>
        </w:rPr>
        <w:t>on R&amp;D</w:t>
      </w:r>
      <w:r w:rsidRPr="005E04AA">
        <w:rPr>
          <w:b/>
          <w:bCs/>
          <w:u w:val="single"/>
        </w:rPr>
        <w:t xml:space="preserve"> expenses </w:t>
      </w:r>
      <w:r w:rsidRPr="005E04AA">
        <w:rPr>
          <w:sz w:val="16"/>
        </w:rPr>
        <w:t xml:space="preserve">in 2019, which is </w:t>
      </w:r>
      <w:r w:rsidRPr="005E04AA">
        <w:rPr>
          <w:b/>
          <w:bCs/>
          <w:u w:val="single"/>
        </w:rPr>
        <w:t>almost twice as large a share of revenues as they spent in 2000.</w:t>
      </w:r>
      <w:r w:rsidRPr="005E04AA">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5E04AA">
        <w:rPr>
          <w:sz w:val="16"/>
        </w:rPr>
        <w:t>averace</w:t>
      </w:r>
      <w:proofErr w:type="spellEnd"/>
      <w:r w:rsidRPr="005E04AA">
        <w:rPr>
          <w:sz w:val="16"/>
        </w:rPr>
        <w:t xml:space="preserve">, the Food and Drug Administration (FDA) approved 38 new drugs per year from 2010 through 2019 (with a peak of 59 in 2018), which is 60 percent more than the yearly average over the previous decade. </w:t>
      </w:r>
      <w:r w:rsidRPr="005E04AA">
        <w:rPr>
          <w:b/>
          <w:bCs/>
          <w:u w:val="single"/>
        </w:rPr>
        <w:t>Many of the drugs that have been approved in recent years are “specialty drugs.” Specialty drugs generally treat chronic, complex, or rare conditions, and they may also require special handling or monitoring of patients</w:t>
      </w:r>
      <w:r w:rsidRPr="005E04AA">
        <w:rPr>
          <w:sz w:val="16"/>
        </w:rPr>
        <w:t xml:space="preserve">. Many specialty drugs are biologics (large-molecule drugs based on living cell lines), </w:t>
      </w:r>
      <w:r w:rsidRPr="005E04AA">
        <w:rPr>
          <w:b/>
          <w:bCs/>
          <w:u w:val="single"/>
        </w:rPr>
        <w:t xml:space="preserve">which are costly to develop, hard to imitate, and frequently have high prices. </w:t>
      </w:r>
      <w:r w:rsidRPr="005E04AA">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5E04AA">
        <w:rPr>
          <w:b/>
          <w:bCs/>
          <w:u w:val="single"/>
        </w:rPr>
        <w:t xml:space="preserve">What Factors Influence Spending for R&amp;D? </w:t>
      </w:r>
      <w:r w:rsidRPr="005E04AA">
        <w:rPr>
          <w:sz w:val="16"/>
        </w:rPr>
        <w:t xml:space="preserve">Drug companies’ R&amp;D spending decisions depend on three main factors: Anticipated lifetime global revenues from a new drug, </w:t>
      </w:r>
      <w:proofErr w:type="gramStart"/>
      <w:r w:rsidRPr="005E04AA">
        <w:rPr>
          <w:b/>
          <w:bCs/>
          <w:u w:val="single"/>
        </w:rPr>
        <w:t>Expected</w:t>
      </w:r>
      <w:proofErr w:type="gramEnd"/>
      <w:r w:rsidRPr="005E04AA">
        <w:rPr>
          <w:b/>
          <w:bCs/>
          <w:u w:val="single"/>
        </w:rPr>
        <w:t xml:space="preserve"> costs to develop a new drug</w:t>
      </w:r>
      <w:r w:rsidRPr="005E04AA">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5E04AA">
        <w:rPr>
          <w:b/>
          <w:bCs/>
          <w:highlight w:val="green"/>
          <w:u w:val="single"/>
        </w:rPr>
        <w:t>Developing</w:t>
      </w:r>
      <w:r w:rsidRPr="005E04AA">
        <w:rPr>
          <w:b/>
          <w:bCs/>
          <w:u w:val="single"/>
        </w:rPr>
        <w:t xml:space="preserve"> new </w:t>
      </w:r>
      <w:r w:rsidRPr="005E04AA">
        <w:rPr>
          <w:b/>
          <w:bCs/>
          <w:highlight w:val="green"/>
          <w:u w:val="single"/>
        </w:rPr>
        <w:t>drugs is</w:t>
      </w:r>
      <w:r w:rsidRPr="005E04AA">
        <w:rPr>
          <w:b/>
          <w:bCs/>
          <w:u w:val="single"/>
        </w:rPr>
        <w:t xml:space="preserve"> a </w:t>
      </w:r>
      <w:r w:rsidRPr="005E04AA">
        <w:rPr>
          <w:b/>
          <w:bCs/>
          <w:highlight w:val="green"/>
          <w:u w:val="single"/>
        </w:rPr>
        <w:t>costly and uncertain</w:t>
      </w:r>
      <w:r w:rsidRPr="005E04AA">
        <w:rPr>
          <w:b/>
          <w:bCs/>
          <w:u w:val="single"/>
        </w:rPr>
        <w:t xml:space="preserve"> process, and many potential drugs never make it to market. </w:t>
      </w:r>
      <w:r w:rsidRPr="005E04AA">
        <w:rPr>
          <w:b/>
          <w:bCs/>
          <w:highlight w:val="green"/>
          <w:u w:val="single"/>
        </w:rPr>
        <w:t>Only</w:t>
      </w:r>
      <w:r w:rsidRPr="005E04AA">
        <w:rPr>
          <w:b/>
          <w:bCs/>
          <w:u w:val="single"/>
        </w:rPr>
        <w:t xml:space="preserve"> about </w:t>
      </w:r>
      <w:r w:rsidRPr="005E04AA">
        <w:rPr>
          <w:b/>
          <w:bCs/>
          <w:highlight w:val="green"/>
          <w:u w:val="single"/>
        </w:rPr>
        <w:t>12 percent of drugs</w:t>
      </w:r>
      <w:r w:rsidRPr="005E04AA">
        <w:rPr>
          <w:b/>
          <w:bCs/>
          <w:u w:val="single"/>
        </w:rPr>
        <w:t xml:space="preserve"> entering clinical trials </w:t>
      </w:r>
      <w:r w:rsidRPr="005E04AA">
        <w:rPr>
          <w:b/>
          <w:bCs/>
          <w:highlight w:val="green"/>
          <w:u w:val="single"/>
        </w:rPr>
        <w:t>are</w:t>
      </w:r>
      <w:r w:rsidRPr="005E04AA">
        <w:rPr>
          <w:b/>
          <w:bCs/>
          <w:u w:val="single"/>
        </w:rPr>
        <w:t xml:space="preserve"> ultimately </w:t>
      </w:r>
      <w:r w:rsidRPr="005E04AA">
        <w:rPr>
          <w:b/>
          <w:bCs/>
          <w:highlight w:val="green"/>
          <w:u w:val="single"/>
        </w:rPr>
        <w:t>approved</w:t>
      </w:r>
      <w:r w:rsidRPr="005E04AA">
        <w:rPr>
          <w:b/>
          <w:bCs/>
          <w:u w:val="single"/>
        </w:rPr>
        <w:t xml:space="preserve"> for introduction by the FDA. In recent studies, estimates of the average R&amp;D cost per new drug range from less than $1 billion to more than $2 billion per drug</w:t>
      </w:r>
      <w:r w:rsidRPr="005E04AA">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5E04AA">
        <w:rPr>
          <w:sz w:val="16"/>
        </w:rPr>
        <w:t>treatmentscof</w:t>
      </w:r>
      <w:proofErr w:type="spellEnd"/>
      <w:r w:rsidRPr="005E04AA">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5E04AA">
        <w:rPr>
          <w:sz w:val="16"/>
        </w:rPr>
        <w:t>exclusivity, when</w:t>
      </w:r>
      <w:proofErr w:type="gramEnd"/>
      <w:r w:rsidRPr="005E04AA">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5E04AA">
        <w:rPr>
          <w:b/>
          <w:bCs/>
          <w:u w:val="single"/>
        </w:rPr>
        <w:t xml:space="preserve">In particular, </w:t>
      </w:r>
      <w:r w:rsidRPr="005E04AA">
        <w:rPr>
          <w:b/>
          <w:bCs/>
          <w:highlight w:val="green"/>
          <w:u w:val="single"/>
        </w:rPr>
        <w:t>spending</w:t>
      </w:r>
      <w:proofErr w:type="gramEnd"/>
      <w:r w:rsidRPr="005E04AA">
        <w:rPr>
          <w:b/>
          <w:bCs/>
          <w:highlight w:val="green"/>
          <w:u w:val="single"/>
        </w:rPr>
        <w:t xml:space="preserve"> on</w:t>
      </w:r>
      <w:r w:rsidRPr="005E04AA">
        <w:rPr>
          <w:b/>
          <w:bCs/>
          <w:u w:val="single"/>
        </w:rPr>
        <w:t xml:space="preserve"> drug </w:t>
      </w:r>
      <w:r w:rsidRPr="005E04AA">
        <w:rPr>
          <w:b/>
          <w:bCs/>
          <w:highlight w:val="green"/>
          <w:u w:val="single"/>
        </w:rPr>
        <w:t>R&amp;D increased by</w:t>
      </w:r>
      <w:r w:rsidRPr="005E04AA">
        <w:rPr>
          <w:b/>
          <w:bCs/>
          <w:u w:val="single"/>
        </w:rPr>
        <w:t xml:space="preserve"> nearly </w:t>
      </w:r>
      <w:r w:rsidRPr="005E04AA">
        <w:rPr>
          <w:b/>
          <w:bCs/>
          <w:highlight w:val="green"/>
          <w:u w:val="single"/>
        </w:rPr>
        <w:t>50 percent</w:t>
      </w:r>
      <w:r w:rsidRPr="005E04AA">
        <w:rPr>
          <w:b/>
          <w:bCs/>
          <w:u w:val="single"/>
        </w:rPr>
        <w:t xml:space="preserve"> between 2015 and 2019.</w:t>
      </w:r>
      <w:r w:rsidRPr="005E04AA">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5E04AA">
        <w:rPr>
          <w:b/>
          <w:bCs/>
          <w:u w:val="single"/>
        </w:rPr>
        <w:t xml:space="preserve">, </w:t>
      </w:r>
      <w:r w:rsidRPr="005E04AA">
        <w:rPr>
          <w:b/>
          <w:bCs/>
          <w:highlight w:val="green"/>
          <w:u w:val="single"/>
        </w:rPr>
        <w:t>private investment</w:t>
      </w:r>
      <w:r w:rsidRPr="005E04AA">
        <w:rPr>
          <w:b/>
          <w:bCs/>
          <w:u w:val="single"/>
        </w:rPr>
        <w:t xml:space="preserve"> in drug R&amp;D among member firms of the Pharmaceutical Research and Manufacturers of America (PhRMA), an industry trade association, </w:t>
      </w:r>
      <w:r w:rsidRPr="005E04AA">
        <w:rPr>
          <w:b/>
          <w:bCs/>
          <w:highlight w:val="green"/>
          <w:u w:val="single"/>
        </w:rPr>
        <w:t>was</w:t>
      </w:r>
      <w:r w:rsidRPr="005E04AA">
        <w:rPr>
          <w:b/>
          <w:bCs/>
          <w:u w:val="single"/>
        </w:rPr>
        <w:t xml:space="preserve"> about </w:t>
      </w:r>
      <w:r w:rsidRPr="005E04AA">
        <w:rPr>
          <w:b/>
          <w:bCs/>
          <w:highlight w:val="green"/>
          <w:u w:val="single"/>
        </w:rPr>
        <w:t xml:space="preserve">$83 billion </w:t>
      </w:r>
      <w:r w:rsidRPr="005E04AA">
        <w:rPr>
          <w:b/>
          <w:bCs/>
          <w:u w:val="single"/>
        </w:rPr>
        <w:t xml:space="preserve">in 2019, </w:t>
      </w:r>
      <w:r w:rsidRPr="005E04AA">
        <w:rPr>
          <w:b/>
          <w:bCs/>
          <w:highlight w:val="green"/>
          <w:u w:val="single"/>
        </w:rPr>
        <w:t>up from</w:t>
      </w:r>
      <w:r w:rsidRPr="005E04AA">
        <w:rPr>
          <w:b/>
          <w:bCs/>
          <w:u w:val="single"/>
        </w:rPr>
        <w:t xml:space="preserve"> about </w:t>
      </w:r>
      <w:r w:rsidRPr="005E04AA">
        <w:rPr>
          <w:b/>
          <w:bCs/>
          <w:highlight w:val="green"/>
          <w:u w:val="single"/>
        </w:rPr>
        <w:t>$5 billion</w:t>
      </w:r>
      <w:r w:rsidRPr="005E04AA">
        <w:rPr>
          <w:b/>
          <w:bCs/>
          <w:u w:val="single"/>
        </w:rPr>
        <w:t xml:space="preserve"> in 1980 and $38 billion in 2000</w:t>
      </w:r>
      <w:r w:rsidRPr="005E04AA">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5E04AA">
        <w:rPr>
          <w:b/>
          <w:bCs/>
          <w:highlight w:val="green"/>
          <w:u w:val="single"/>
        </w:rPr>
        <w:t>Small companies</w:t>
      </w:r>
      <w:r w:rsidRPr="005E04AA">
        <w:rPr>
          <w:b/>
          <w:bCs/>
          <w:u w:val="single"/>
        </w:rPr>
        <w:t xml:space="preserve"> not in PhRMA </w:t>
      </w:r>
      <w:r w:rsidRPr="005E04AA">
        <w:rPr>
          <w:b/>
          <w:bCs/>
          <w:highlight w:val="green"/>
          <w:u w:val="single"/>
        </w:rPr>
        <w:t>devote</w:t>
      </w:r>
      <w:r w:rsidRPr="005E04AA">
        <w:rPr>
          <w:b/>
          <w:bCs/>
          <w:u w:val="single"/>
        </w:rPr>
        <w:t xml:space="preserve"> a greater share of their </w:t>
      </w:r>
      <w:r w:rsidRPr="005E04AA">
        <w:rPr>
          <w:b/>
          <w:bCs/>
          <w:highlight w:val="green"/>
          <w:u w:val="single"/>
        </w:rPr>
        <w:t>research to</w:t>
      </w:r>
      <w:r w:rsidRPr="005E04AA">
        <w:rPr>
          <w:b/>
          <w:bCs/>
          <w:u w:val="single"/>
        </w:rPr>
        <w:t xml:space="preserve"> developing and testing new </w:t>
      </w:r>
      <w:r w:rsidRPr="005E04AA">
        <w:rPr>
          <w:b/>
          <w:bCs/>
          <w:highlight w:val="green"/>
          <w:u w:val="single"/>
        </w:rPr>
        <w:t>drugs</w:t>
      </w:r>
      <w:r w:rsidRPr="005E04AA">
        <w:rPr>
          <w:b/>
          <w:bCs/>
          <w:u w:val="single"/>
        </w:rPr>
        <w:t>,</w:t>
      </w:r>
      <w:r w:rsidRPr="005E04AA">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5E04AA">
        <w:rPr>
          <w:sz w:val="16"/>
        </w:rPr>
        <w:t>postapproval</w:t>
      </w:r>
      <w:proofErr w:type="spellEnd"/>
      <w:r w:rsidRPr="005E04AA">
        <w:rPr>
          <w:sz w:val="16"/>
        </w:rPr>
        <w:t xml:space="preserve"> testing for safety-monitoring or marketing purposes.</w:t>
      </w:r>
    </w:p>
    <w:p w14:paraId="37BCFF5D" w14:textId="77777777" w:rsidR="005E04AA" w:rsidRPr="005E04AA" w:rsidRDefault="005E04AA" w:rsidP="005E04AA"/>
    <w:p w14:paraId="689D764A" w14:textId="77777777" w:rsidR="005E04AA" w:rsidRPr="005E04AA" w:rsidRDefault="005E04AA" w:rsidP="005E04AA">
      <w:pPr>
        <w:pStyle w:val="Heading4"/>
      </w:pPr>
      <w:r w:rsidRPr="005E04AA">
        <w:t xml:space="preserve">The </w:t>
      </w:r>
      <w:proofErr w:type="spellStart"/>
      <w:r w:rsidRPr="005E04AA">
        <w:t>aff</w:t>
      </w:r>
      <w:proofErr w:type="spellEnd"/>
      <w:r w:rsidRPr="005E04AA">
        <w:t xml:space="preserve"> </w:t>
      </w:r>
      <w:r w:rsidRPr="005E04AA">
        <w:rPr>
          <w:u w:val="single"/>
        </w:rPr>
        <w:t>crushes innovation</w:t>
      </w:r>
      <w:r w:rsidRPr="005E04AA">
        <w:t xml:space="preserve"> in the pharma sector---incentivizes them to focus on </w:t>
      </w:r>
      <w:r w:rsidRPr="005E04AA">
        <w:rPr>
          <w:u w:val="single"/>
        </w:rPr>
        <w:t>non-important issues</w:t>
      </w:r>
      <w:r w:rsidRPr="005E04AA">
        <w:t>.</w:t>
      </w:r>
    </w:p>
    <w:p w14:paraId="7BCFD71C" w14:textId="77777777" w:rsidR="005E04AA" w:rsidRPr="005E04AA" w:rsidRDefault="005E04AA" w:rsidP="005E04AA">
      <w:r w:rsidRPr="005E04AA">
        <w:rPr>
          <w:rStyle w:val="Style13ptBold"/>
        </w:rPr>
        <w:t>Glassman 21</w:t>
      </w:r>
      <w:r w:rsidRPr="005E04AA">
        <w:t xml:space="preserve"> [Amanda; 5/6/21; Executive vice president and a senior fellow at the Center for Global Development, a nonpartisan, nonprofit think tank in Washington and London; “</w:t>
      </w:r>
      <w:r w:rsidRPr="005E04AA">
        <w:rPr>
          <w:i/>
          <w:iCs/>
        </w:rPr>
        <w:t>Big Pharma Is Not the Tobacco Industry</w:t>
      </w:r>
      <w:r w:rsidRPr="005E04AA">
        <w:t xml:space="preserve">,” Barron, </w:t>
      </w:r>
      <w:hyperlink r:id="rId16" w:history="1">
        <w:r w:rsidRPr="005E04AA">
          <w:rPr>
            <w:rStyle w:val="Hyperlink"/>
          </w:rPr>
          <w:t>https://www.barrons.com/articles/big-pharma-is-not-the-tobacco-industry-51620315693</w:t>
        </w:r>
      </w:hyperlink>
      <w:r w:rsidRPr="005E04AA">
        <w:t>] Justin</w:t>
      </w:r>
    </w:p>
    <w:p w14:paraId="2917A33E" w14:textId="5C23679E" w:rsidR="00890F40" w:rsidRPr="005E04AA" w:rsidRDefault="005E04AA">
      <w:pPr>
        <w:rPr>
          <w:sz w:val="16"/>
        </w:rPr>
      </w:pPr>
      <w:r w:rsidRPr="005E04AA">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5E04AA">
        <w:rPr>
          <w:u w:val="single"/>
        </w:rPr>
        <w:t xml:space="preserve">the </w:t>
      </w:r>
      <w:r w:rsidRPr="005E04AA">
        <w:rPr>
          <w:highlight w:val="green"/>
          <w:u w:val="single"/>
        </w:rPr>
        <w:t>companies</w:t>
      </w:r>
      <w:r w:rsidRPr="005E04AA">
        <w:rPr>
          <w:u w:val="single"/>
        </w:rPr>
        <w:t xml:space="preserve"> also </w:t>
      </w:r>
      <w:r w:rsidRPr="005E04AA">
        <w:rPr>
          <w:highlight w:val="green"/>
          <w:u w:val="single"/>
        </w:rPr>
        <w:t xml:space="preserve">put their </w:t>
      </w:r>
      <w:r w:rsidRPr="005E04AA">
        <w:rPr>
          <w:rStyle w:val="Emphasis"/>
        </w:rPr>
        <w:t xml:space="preserve">own </w:t>
      </w:r>
      <w:r w:rsidRPr="005E04AA">
        <w:rPr>
          <w:rStyle w:val="Emphasis"/>
          <w:highlight w:val="green"/>
        </w:rPr>
        <w:t>capital at risk</w:t>
      </w:r>
      <w:r w:rsidRPr="005E04AA">
        <w:rPr>
          <w:rStyle w:val="Emphasis"/>
        </w:rPr>
        <w:t xml:space="preserve"> to develop new products</w:t>
      </w:r>
      <w:r w:rsidRPr="005E04AA">
        <w:rPr>
          <w:u w:val="single"/>
        </w:rPr>
        <w:t xml:space="preserve">, some of which offer </w:t>
      </w:r>
      <w:r w:rsidRPr="005E04AA">
        <w:rPr>
          <w:rStyle w:val="Emphasis"/>
        </w:rPr>
        <w:t>enormous public benefits</w:t>
      </w:r>
      <w:r w:rsidRPr="005E04AA">
        <w:rPr>
          <w:sz w:val="16"/>
        </w:rPr>
        <w:t xml:space="preserve">. In fact, </w:t>
      </w:r>
      <w:r w:rsidRPr="005E04AA">
        <w:rPr>
          <w:u w:val="single"/>
        </w:rPr>
        <w:t xml:space="preserve">several of them did just that in the pandemic: </w:t>
      </w:r>
      <w:r w:rsidRPr="005E04AA">
        <w:rPr>
          <w:rStyle w:val="Emphasis"/>
          <w:highlight w:val="green"/>
        </w:rPr>
        <w:t>invested</w:t>
      </w:r>
      <w:r w:rsidRPr="005E04AA">
        <w:rPr>
          <w:rStyle w:val="Emphasis"/>
        </w:rPr>
        <w:t xml:space="preserve"> their own </w:t>
      </w:r>
      <w:r w:rsidRPr="005E04AA">
        <w:rPr>
          <w:rStyle w:val="Emphasis"/>
          <w:highlight w:val="green"/>
        </w:rPr>
        <w:t>money to develop</w:t>
      </w:r>
      <w:r w:rsidRPr="005E04AA">
        <w:rPr>
          <w:rStyle w:val="Emphasis"/>
        </w:rPr>
        <w:t xml:space="preserve"> patented manufacturing</w:t>
      </w:r>
      <w:r w:rsidRPr="005E04AA">
        <w:rPr>
          <w:u w:val="single"/>
        </w:rPr>
        <w:t xml:space="preserve"> </w:t>
      </w:r>
      <w:r w:rsidRPr="005E04AA">
        <w:rPr>
          <w:highlight w:val="green"/>
          <w:u w:val="single"/>
        </w:rPr>
        <w:t>technologies in record time</w:t>
      </w:r>
      <w:r w:rsidRPr="005E04AA">
        <w:rPr>
          <w:u w:val="single"/>
        </w:rPr>
        <w:t xml:space="preserve">. Those technologies are </w:t>
      </w:r>
      <w:r w:rsidRPr="005E04AA">
        <w:rPr>
          <w:rStyle w:val="Emphasis"/>
        </w:rPr>
        <w:t>literally saving the</w:t>
      </w:r>
      <w:r w:rsidRPr="005E04AA">
        <w:rPr>
          <w:u w:val="single"/>
        </w:rPr>
        <w:t xml:space="preserve"> </w:t>
      </w:r>
      <w:r w:rsidRPr="005E04AA">
        <w:rPr>
          <w:rStyle w:val="Emphasis"/>
        </w:rPr>
        <w:t>world</w:t>
      </w:r>
      <w:r w:rsidRPr="005E04AA">
        <w:rPr>
          <w:sz w:val="16"/>
        </w:rPr>
        <w:t xml:space="preserve"> right now. </w:t>
      </w:r>
      <w:r w:rsidRPr="005E04AA">
        <w:rPr>
          <w:u w:val="single"/>
        </w:rPr>
        <w:t xml:space="preserve">Public </w:t>
      </w:r>
      <w:r w:rsidRPr="005E04AA">
        <w:rPr>
          <w:highlight w:val="green"/>
          <w:u w:val="single"/>
        </w:rPr>
        <w:t xml:space="preserve">funding </w:t>
      </w:r>
      <w:r w:rsidRPr="005E04AA">
        <w:rPr>
          <w:rStyle w:val="Emphasis"/>
          <w:highlight w:val="green"/>
        </w:rPr>
        <w:t>supported research</w:t>
      </w:r>
      <w:r w:rsidRPr="005E04AA">
        <w:rPr>
          <w:rStyle w:val="Emphasis"/>
        </w:rPr>
        <w:t xml:space="preserve"> and development</w:t>
      </w:r>
      <w:r w:rsidRPr="005E04AA">
        <w:rPr>
          <w:u w:val="single"/>
        </w:rPr>
        <w:t xml:space="preserve">, </w:t>
      </w:r>
      <w:r w:rsidRPr="005E04AA">
        <w:rPr>
          <w:highlight w:val="green"/>
          <w:u w:val="single"/>
        </w:rPr>
        <w:t>but companies</w:t>
      </w:r>
      <w:r w:rsidRPr="005E04AA">
        <w:rPr>
          <w:u w:val="single"/>
        </w:rPr>
        <w:t xml:space="preserve"> also </w:t>
      </w:r>
      <w:r w:rsidRPr="005E04AA">
        <w:rPr>
          <w:highlight w:val="green"/>
          <w:u w:val="single"/>
        </w:rPr>
        <w:t xml:space="preserve">brought their own </w:t>
      </w:r>
      <w:r w:rsidRPr="005E04AA">
        <w:rPr>
          <w:rStyle w:val="Emphasis"/>
          <w:highlight w:val="green"/>
        </w:rPr>
        <w:t>proprietary ingenuity</w:t>
      </w:r>
      <w:r w:rsidRPr="005E04AA">
        <w:rPr>
          <w:rStyle w:val="Emphasis"/>
        </w:rPr>
        <w:t xml:space="preserve"> and private investments to bear toward solving the world’s singular, collective challenge</w:t>
      </w:r>
      <w:r w:rsidRPr="005E04AA">
        <w:rPr>
          <w:u w:val="single"/>
        </w:rPr>
        <w:t xml:space="preserve">. Their reward should be </w:t>
      </w:r>
      <w:r w:rsidRPr="005E04AA">
        <w:rPr>
          <w:rStyle w:val="Emphasis"/>
        </w:rPr>
        <w:t>astronomical</w:t>
      </w:r>
      <w:r w:rsidRPr="005E04AA">
        <w:rPr>
          <w:sz w:val="16"/>
        </w:rPr>
        <w:t xml:space="preserve"> given the insane scale of the health and economic benefits these highly efficacious vaccines produce every day. </w:t>
      </w:r>
      <w:r w:rsidRPr="005E04AA">
        <w:rPr>
          <w:u w:val="single"/>
        </w:rPr>
        <w:t xml:space="preserve">Market </w:t>
      </w:r>
      <w:r w:rsidRPr="005E04AA">
        <w:rPr>
          <w:highlight w:val="green"/>
          <w:u w:val="single"/>
        </w:rPr>
        <w:t xml:space="preserve">incentives sent a clear signal that </w:t>
      </w:r>
      <w:r w:rsidRPr="005E04AA">
        <w:rPr>
          <w:rStyle w:val="Emphasis"/>
          <w:highlight w:val="green"/>
        </w:rPr>
        <w:t>further</w:t>
      </w:r>
      <w:r w:rsidRPr="005E04AA">
        <w:rPr>
          <w:rStyle w:val="Emphasis"/>
        </w:rPr>
        <w:t xml:space="preserve"> needed </w:t>
      </w:r>
      <w:r w:rsidRPr="005E04AA">
        <w:rPr>
          <w:rStyle w:val="Emphasis"/>
          <w:highlight w:val="green"/>
        </w:rPr>
        <w:t>innovation</w:t>
      </w:r>
      <w:r w:rsidRPr="005E04AA">
        <w:rPr>
          <w:u w:val="single"/>
        </w:rPr>
        <w:t xml:space="preserve">—greater efficacy, </w:t>
      </w:r>
      <w:r w:rsidRPr="005E04AA">
        <w:rPr>
          <w:rStyle w:val="Emphasis"/>
        </w:rPr>
        <w:t>single doses, more-rapid manufacturing, updated formulations, fast boosters, and others</w:t>
      </w:r>
      <w:r w:rsidRPr="005E04AA">
        <w:rPr>
          <w:u w:val="single"/>
        </w:rPr>
        <w:t>—would be richly rewarded</w:t>
      </w:r>
      <w:r w:rsidRPr="005E04AA">
        <w:rPr>
          <w:sz w:val="16"/>
        </w:rPr>
        <w:t xml:space="preserve">. Market incentives could also have been used to lubricate supply lines and buy vaccines on behalf of the entire world; with enough money, incredible things can happen. But activist </w:t>
      </w:r>
      <w:r w:rsidRPr="005E04AA">
        <w:rPr>
          <w:u w:val="single"/>
        </w:rPr>
        <w:t xml:space="preserve">lobbying to </w:t>
      </w:r>
      <w:r w:rsidRPr="005E04AA">
        <w:rPr>
          <w:rStyle w:val="Emphasis"/>
          <w:highlight w:val="green"/>
        </w:rPr>
        <w:t>waive patents</w:t>
      </w:r>
      <w:r w:rsidRPr="005E04AA">
        <w:rPr>
          <w:u w:val="single"/>
        </w:rPr>
        <w:t>—a move the Biden administration endorsed yesterday—</w:t>
      </w:r>
      <w:r w:rsidRPr="005E04AA">
        <w:rPr>
          <w:highlight w:val="green"/>
          <w:u w:val="single"/>
        </w:rPr>
        <w:t>sends</w:t>
      </w:r>
      <w:r w:rsidRPr="005E04AA">
        <w:rPr>
          <w:u w:val="single"/>
        </w:rPr>
        <w:t xml:space="preserve"> </w:t>
      </w:r>
      <w:r w:rsidRPr="005E04AA">
        <w:rPr>
          <w:rStyle w:val="Emphasis"/>
        </w:rPr>
        <w:t xml:space="preserve">exactly </w:t>
      </w:r>
      <w:r w:rsidRPr="005E04AA">
        <w:rPr>
          <w:rStyle w:val="Emphasis"/>
          <w:highlight w:val="green"/>
        </w:rPr>
        <w:t>the opposite signal</w:t>
      </w:r>
      <w:r w:rsidRPr="005E04AA">
        <w:rPr>
          <w:highlight w:val="green"/>
          <w:u w:val="single"/>
        </w:rPr>
        <w:t>. It says</w:t>
      </w:r>
      <w:r w:rsidRPr="005E04AA">
        <w:rPr>
          <w:u w:val="single"/>
        </w:rPr>
        <w:t xml:space="preserve"> that the most </w:t>
      </w:r>
      <w:r w:rsidRPr="005E04AA">
        <w:rPr>
          <w:rStyle w:val="Emphasis"/>
        </w:rPr>
        <w:t xml:space="preserve">important, valuable </w:t>
      </w:r>
      <w:r w:rsidRPr="005E04AA">
        <w:rPr>
          <w:rStyle w:val="Emphasis"/>
          <w:highlight w:val="green"/>
        </w:rPr>
        <w:t>innovations will be penalized</w:t>
      </w:r>
      <w:r w:rsidRPr="005E04AA">
        <w:rPr>
          <w:rStyle w:val="Emphasis"/>
        </w:rPr>
        <w:t>, not rewarded</w:t>
      </w:r>
      <w:r w:rsidRPr="005E04AA">
        <w:rPr>
          <w:u w:val="single"/>
        </w:rPr>
        <w:t xml:space="preserve">. It tells innovators, </w:t>
      </w:r>
      <w:r w:rsidRPr="005E04AA">
        <w:rPr>
          <w:rStyle w:val="Emphasis"/>
        </w:rPr>
        <w:t>don’t bother attacking</w:t>
      </w:r>
      <w:r w:rsidRPr="005E04AA">
        <w:rPr>
          <w:u w:val="single"/>
        </w:rPr>
        <w:t xml:space="preserve"> the most important global problems; </w:t>
      </w:r>
      <w:r w:rsidRPr="005E04AA">
        <w:rPr>
          <w:highlight w:val="green"/>
          <w:u w:val="single"/>
        </w:rPr>
        <w:t xml:space="preserve">instead, throw your </w:t>
      </w:r>
      <w:r w:rsidRPr="005E04AA">
        <w:rPr>
          <w:rStyle w:val="Emphasis"/>
          <w:highlight w:val="green"/>
        </w:rPr>
        <w:t>investment</w:t>
      </w:r>
      <w:r w:rsidRPr="005E04AA">
        <w:rPr>
          <w:rStyle w:val="Emphasis"/>
        </w:rPr>
        <w:t xml:space="preserve"> dollars</w:t>
      </w:r>
      <w:r w:rsidRPr="005E04AA">
        <w:rPr>
          <w:u w:val="single"/>
        </w:rPr>
        <w:t xml:space="preserve"> </w:t>
      </w:r>
      <w:r w:rsidRPr="005E04AA">
        <w:rPr>
          <w:highlight w:val="green"/>
          <w:u w:val="single"/>
        </w:rPr>
        <w:t xml:space="preserve">at the next treatment for </w:t>
      </w:r>
      <w:r w:rsidRPr="005E04AA">
        <w:rPr>
          <w:rStyle w:val="Emphasis"/>
          <w:highlight w:val="green"/>
        </w:rPr>
        <w:t>e</w:t>
      </w:r>
      <w:r w:rsidRPr="005E04AA">
        <w:rPr>
          <w:rStyle w:val="Emphasis"/>
        </w:rPr>
        <w:t xml:space="preserve">rectile </w:t>
      </w:r>
      <w:r w:rsidRPr="005E04AA">
        <w:rPr>
          <w:rStyle w:val="Emphasis"/>
          <w:highlight w:val="green"/>
        </w:rPr>
        <w:t>d</w:t>
      </w:r>
      <w:r w:rsidRPr="005E04AA">
        <w:rPr>
          <w:rStyle w:val="Emphasis"/>
        </w:rPr>
        <w:t>isfunction</w:t>
      </w:r>
      <w:r w:rsidRPr="005E04AA">
        <w:rPr>
          <w:sz w:val="16"/>
        </w:rPr>
        <w:t xml:space="preserve">, which will surely earn you a steady return with far less agita. It is worth going back to first principles. What problem are we trying to solve? </w:t>
      </w:r>
      <w:r w:rsidRPr="005E04AA">
        <w:rPr>
          <w:u w:val="single"/>
        </w:rPr>
        <w:t xml:space="preserve">We have </w:t>
      </w:r>
      <w:r w:rsidRPr="005E04AA">
        <w:rPr>
          <w:rStyle w:val="Emphasis"/>
        </w:rPr>
        <w:t>highly efficacious vaccines</w:t>
      </w:r>
      <w:r w:rsidRPr="005E04AA">
        <w:rPr>
          <w:u w:val="single"/>
        </w:rPr>
        <w:t xml:space="preserve"> that we would like to get out to the entire world as quickly as possible to minimize, </w:t>
      </w:r>
      <w:r w:rsidRPr="005E04AA">
        <w:rPr>
          <w:rStyle w:val="Emphasis"/>
        </w:rPr>
        <w:t>preventable disease and deaths</w:t>
      </w:r>
      <w:r w:rsidRPr="005E04AA">
        <w:rPr>
          <w:u w:val="single"/>
        </w:rPr>
        <w:t xml:space="preserve"> address atrocious inequities, and </w:t>
      </w:r>
      <w:r w:rsidRPr="005E04AA">
        <w:rPr>
          <w:rStyle w:val="Emphasis"/>
        </w:rPr>
        <w:t>enable the reopening of society</w:t>
      </w:r>
      <w:r w:rsidRPr="005E04AA">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sectPr w:rsidR="00890F40" w:rsidRPr="005E04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700B1"/>
    <w:rsid w:val="000139A3"/>
    <w:rsid w:val="0007674A"/>
    <w:rsid w:val="00100833"/>
    <w:rsid w:val="00104529"/>
    <w:rsid w:val="00105942"/>
    <w:rsid w:val="00107396"/>
    <w:rsid w:val="00111950"/>
    <w:rsid w:val="00120B57"/>
    <w:rsid w:val="00144A4C"/>
    <w:rsid w:val="00176AB0"/>
    <w:rsid w:val="00177B7D"/>
    <w:rsid w:val="0018322D"/>
    <w:rsid w:val="001B5776"/>
    <w:rsid w:val="001E085E"/>
    <w:rsid w:val="001E527A"/>
    <w:rsid w:val="001F78CE"/>
    <w:rsid w:val="00251FC7"/>
    <w:rsid w:val="002855A7"/>
    <w:rsid w:val="002A27C0"/>
    <w:rsid w:val="002B146A"/>
    <w:rsid w:val="002B5E17"/>
    <w:rsid w:val="002D4FFC"/>
    <w:rsid w:val="00315690"/>
    <w:rsid w:val="00316B75"/>
    <w:rsid w:val="00325646"/>
    <w:rsid w:val="003460F2"/>
    <w:rsid w:val="0038158C"/>
    <w:rsid w:val="003902BA"/>
    <w:rsid w:val="003A09E2"/>
    <w:rsid w:val="003C0F44"/>
    <w:rsid w:val="00407037"/>
    <w:rsid w:val="004605D6"/>
    <w:rsid w:val="0048290B"/>
    <w:rsid w:val="004C60E8"/>
    <w:rsid w:val="004E3579"/>
    <w:rsid w:val="004E728B"/>
    <w:rsid w:val="004F39E0"/>
    <w:rsid w:val="00537BD5"/>
    <w:rsid w:val="0057268A"/>
    <w:rsid w:val="005A5ED9"/>
    <w:rsid w:val="005D2912"/>
    <w:rsid w:val="005E04AA"/>
    <w:rsid w:val="005F0D3D"/>
    <w:rsid w:val="006065BD"/>
    <w:rsid w:val="00645FA9"/>
    <w:rsid w:val="00647866"/>
    <w:rsid w:val="00665003"/>
    <w:rsid w:val="006700B1"/>
    <w:rsid w:val="006A2AD0"/>
    <w:rsid w:val="006C2375"/>
    <w:rsid w:val="006D4ECC"/>
    <w:rsid w:val="006F0BDE"/>
    <w:rsid w:val="00722258"/>
    <w:rsid w:val="007243E5"/>
    <w:rsid w:val="00766EA0"/>
    <w:rsid w:val="007A2226"/>
    <w:rsid w:val="007B3ADD"/>
    <w:rsid w:val="007E514C"/>
    <w:rsid w:val="007F5B66"/>
    <w:rsid w:val="00823A1C"/>
    <w:rsid w:val="00845B9D"/>
    <w:rsid w:val="00860984"/>
    <w:rsid w:val="00890F40"/>
    <w:rsid w:val="008B3ECB"/>
    <w:rsid w:val="008B4E85"/>
    <w:rsid w:val="008C1B2E"/>
    <w:rsid w:val="0091627E"/>
    <w:rsid w:val="0097032B"/>
    <w:rsid w:val="009D2EAD"/>
    <w:rsid w:val="009D54B2"/>
    <w:rsid w:val="009E1922"/>
    <w:rsid w:val="009F7612"/>
    <w:rsid w:val="009F7ED2"/>
    <w:rsid w:val="00A83F29"/>
    <w:rsid w:val="00A93661"/>
    <w:rsid w:val="00A95652"/>
    <w:rsid w:val="00AB34CE"/>
    <w:rsid w:val="00AC0AB8"/>
    <w:rsid w:val="00B153D7"/>
    <w:rsid w:val="00B33C6D"/>
    <w:rsid w:val="00B4508F"/>
    <w:rsid w:val="00B55AD5"/>
    <w:rsid w:val="00B8057C"/>
    <w:rsid w:val="00BD6238"/>
    <w:rsid w:val="00BF593B"/>
    <w:rsid w:val="00BF773A"/>
    <w:rsid w:val="00BF7E81"/>
    <w:rsid w:val="00C13773"/>
    <w:rsid w:val="00C17CC8"/>
    <w:rsid w:val="00C83417"/>
    <w:rsid w:val="00C9214E"/>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5BAC"/>
    <w:rsid w:val="00E96F0B"/>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E82A1"/>
  <w15:chartTrackingRefBased/>
  <w15:docId w15:val="{E3076713-7A1B-483A-9E23-E5BA77E55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83F29"/>
    <w:rPr>
      <w:rFonts w:ascii="Calibri" w:hAnsi="Calibri" w:cs="Calibri"/>
      <w:sz w:val="28"/>
    </w:rPr>
  </w:style>
  <w:style w:type="paragraph" w:styleId="Heading1">
    <w:name w:val="heading 1"/>
    <w:aliases w:val="Pocket"/>
    <w:basedOn w:val="Normal"/>
    <w:next w:val="Normal"/>
    <w:link w:val="Heading1Char"/>
    <w:qFormat/>
    <w:rsid w:val="006700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700B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6700B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No Spacing1,No Spacing11,No Spacing111,No Spacing1121,No Spacing2,Debate Text,Read stuff,No Spacing4,No Spacing21,CD - Cite,TAG,no read,ta, Ch,T"/>
    <w:basedOn w:val="Normal"/>
    <w:next w:val="Normal"/>
    <w:link w:val="Heading4Char"/>
    <w:uiPriority w:val="3"/>
    <w:unhideWhenUsed/>
    <w:qFormat/>
    <w:rsid w:val="006700B1"/>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6700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00B1"/>
  </w:style>
  <w:style w:type="character" w:customStyle="1" w:styleId="Heading1Char">
    <w:name w:val="Heading 1 Char"/>
    <w:aliases w:val="Pocket Char"/>
    <w:basedOn w:val="DefaultParagraphFont"/>
    <w:link w:val="Heading1"/>
    <w:rsid w:val="006700B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700B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6700B1"/>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 Char,No Spacing111 Char,No Spacing1121 Char,No Spacing2 Char"/>
    <w:basedOn w:val="DefaultParagraphFont"/>
    <w:link w:val="Heading4"/>
    <w:uiPriority w:val="3"/>
    <w:rsid w:val="006700B1"/>
    <w:rPr>
      <w:rFonts w:ascii="Calibri" w:eastAsiaTheme="majorEastAsia" w:hAnsi="Calibri" w:cstheme="majorBidi"/>
      <w:b/>
      <w:iCs/>
      <w:sz w:val="28"/>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B"/>
    <w:basedOn w:val="DefaultParagraphFont"/>
    <w:link w:val="textbold"/>
    <w:uiPriority w:val="7"/>
    <w:qFormat/>
    <w:rsid w:val="006700B1"/>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5"/>
    <w:qFormat/>
    <w:rsid w:val="006700B1"/>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6700B1"/>
    <w:rPr>
      <w:b w:val="0"/>
      <w:sz w:val="28"/>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C"/>
    <w:basedOn w:val="DefaultParagraphFont"/>
    <w:link w:val="Card"/>
    <w:uiPriority w:val="99"/>
    <w:unhideWhenUsed/>
    <w:rsid w:val="006700B1"/>
    <w:rPr>
      <w:color w:val="auto"/>
      <w:u w:val="none"/>
    </w:rPr>
  </w:style>
  <w:style w:type="character" w:styleId="FollowedHyperlink">
    <w:name w:val="FollowedHyperlink"/>
    <w:basedOn w:val="DefaultParagraphFont"/>
    <w:uiPriority w:val="99"/>
    <w:semiHidden/>
    <w:unhideWhenUsed/>
    <w:rsid w:val="006700B1"/>
    <w:rPr>
      <w:color w:val="auto"/>
      <w:u w:val="none"/>
    </w:rPr>
  </w:style>
  <w:style w:type="paragraph" w:customStyle="1" w:styleId="textbold">
    <w:name w:val="text bold"/>
    <w:basedOn w:val="Normal"/>
    <w:link w:val="Emphasis"/>
    <w:uiPriority w:val="7"/>
    <w:qFormat/>
    <w:rsid w:val="00A83F29"/>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nonunderlined,Note Level 2,No Spacing11211,Tag and Ci,No Spacing23,card,tag,No Spacing31,No Spacing22,No Spacing3,No Spacing111112,Medium Grid 21,Dont use,Tags"/>
    <w:basedOn w:val="Heading1"/>
    <w:link w:val="Hyperlink"/>
    <w:autoRedefine/>
    <w:uiPriority w:val="99"/>
    <w:qFormat/>
    <w:rsid w:val="00A83F2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StyleThickunderline1">
    <w:name w:val="Style Thick underline1"/>
    <w:basedOn w:val="DefaultParagraphFont"/>
    <w:rsid w:val="005A5ED9"/>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atlantic.com/health/archive/2021/03/a-history-of-pandemic-xenophobia-racism/618421/" TargetMode="External"/><Relationship Id="rId13" Type="http://schemas.openxmlformats.org/officeDocument/2006/relationships/hyperlink" Target="https://www.barrons.com/articles/drawn-out-negotiations-over-covid-ip-will-blow-back-on-biden-5162197367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members.tripod.com/FionaCampbell/speech_acts_on_problematising_empowerment.htm" TargetMode="External"/><Relationship Id="rId12" Type="http://schemas.openxmlformats.org/officeDocument/2006/relationships/hyperlink" Target="https://thehill.com/blogs/congress-blog/politics/570422-everyone-has-an-opinion-on-afghanistan-do-voters-car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arrons.com/articles/big-pharma-is-not-the-tobacco-industry-51620315693" TargetMode="External"/><Relationship Id="rId1" Type="http://schemas.openxmlformats.org/officeDocument/2006/relationships/customXml" Target="../customXml/item1.xml"/><Relationship Id="rId6" Type="http://schemas.openxmlformats.org/officeDocument/2006/relationships/hyperlink" Target="https://getd.libs.uga.edu/pdfs/reid-brinkley_shanara_r_200805_phd.pdf" TargetMode="External"/><Relationship Id="rId11" Type="http://schemas.openxmlformats.org/officeDocument/2006/relationships/hyperlink" Target="https://www.penguinrandomhouse.com/books/588965/clean-by-james-hamblin/" TargetMode="External"/><Relationship Id="rId5" Type="http://schemas.openxmlformats.org/officeDocument/2006/relationships/webSettings" Target="webSettings.xml"/><Relationship Id="rId15" Type="http://schemas.openxmlformats.org/officeDocument/2006/relationships/hyperlink" Target="https://www.cbo.goc/publication/57126" TargetMode="External"/><Relationship Id="rId10" Type="http://schemas.openxmlformats.org/officeDocument/2006/relationships/hyperlink" Target="https://www.basicbooks.com/titles/erika-lee/america-for-americans/9781541672598/" TargetMode="External"/><Relationship Id="rId4" Type="http://schemas.openxmlformats.org/officeDocument/2006/relationships/settings" Target="settings.xml"/><Relationship Id="rId9" Type="http://schemas.openxmlformats.org/officeDocument/2006/relationships/hyperlink" Target="https://www.hopkinsmedicine.org/news/articles/xenophobia-in-the-time-of-quarantines" TargetMode="External"/><Relationship Id="rId14" Type="http://schemas.openxmlformats.org/officeDocument/2006/relationships/hyperlink" Target="https://www.elitedaily.com/news/what-you-can-do-climate-change-after-ipcc-repo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54</TotalTime>
  <Pages>1</Pages>
  <Words>17873</Words>
  <Characters>101882</Characters>
  <Application>Microsoft Office Word</Application>
  <DocSecurity>0</DocSecurity>
  <Lines>849</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19</cp:revision>
  <dcterms:created xsi:type="dcterms:W3CDTF">2021-09-10T23:01:00Z</dcterms:created>
  <dcterms:modified xsi:type="dcterms:W3CDTF">2021-09-11T00:05:00Z</dcterms:modified>
</cp:coreProperties>
</file>