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C2EC2" w14:textId="69613BC0" w:rsidR="00A95652" w:rsidRDefault="00E258B9" w:rsidP="00E258B9">
      <w:pPr>
        <w:pStyle w:val="Heading1"/>
      </w:pPr>
      <w:r>
        <w:t>Bronx R1</w:t>
      </w:r>
    </w:p>
    <w:p w14:paraId="523E1482" w14:textId="33711342" w:rsidR="00E258B9" w:rsidRDefault="00E258B9" w:rsidP="00E258B9">
      <w:pPr>
        <w:pStyle w:val="Heading3"/>
      </w:pPr>
      <w:r>
        <w:t>1</w:t>
      </w:r>
    </w:p>
    <w:p w14:paraId="5A9CE204" w14:textId="77777777" w:rsidR="00E258B9" w:rsidRPr="003624D8" w:rsidRDefault="00E258B9" w:rsidP="00E258B9">
      <w:pPr>
        <w:pStyle w:val="Heading4"/>
      </w:pPr>
      <w:r w:rsidRPr="003624D8">
        <w:t>The ROB is to reject every instance of anti-</w:t>
      </w:r>
      <w:proofErr w:type="spellStart"/>
      <w:r w:rsidRPr="003624D8">
        <w:t>asianness</w:t>
      </w:r>
      <w:proofErr w:type="spellEnd"/>
      <w:r w:rsidRPr="003624D8">
        <w:t xml:space="preserve"> in the classroom – anything else normalizes violence</w:t>
      </w:r>
    </w:p>
    <w:p w14:paraId="4F9795D5" w14:textId="77777777" w:rsidR="00E258B9" w:rsidRPr="003624D8" w:rsidRDefault="00E258B9" w:rsidP="00E258B9">
      <w:pPr>
        <w:rPr>
          <w:sz w:val="16"/>
        </w:rPr>
      </w:pPr>
      <w:proofErr w:type="spellStart"/>
      <w:r w:rsidRPr="003624D8">
        <w:rPr>
          <w:rStyle w:val="StyleUnderline"/>
          <w:b/>
          <w:bCs/>
          <w:u w:val="none"/>
        </w:rPr>
        <w:t>Eng</w:t>
      </w:r>
      <w:proofErr w:type="spellEnd"/>
      <w:r w:rsidRPr="003624D8">
        <w:rPr>
          <w:rStyle w:val="StyleUnderline"/>
          <w:b/>
          <w:bCs/>
          <w:u w:val="none"/>
        </w:rPr>
        <w:t xml:space="preserve"> &amp; Han 1</w:t>
      </w:r>
      <w:r>
        <w:rPr>
          <w:rStyle w:val="StyleUnderline"/>
          <w:b/>
          <w:bCs/>
          <w:u w:val="none"/>
        </w:rPr>
        <w:t xml:space="preserve"> [Asian]</w:t>
      </w:r>
      <w:r w:rsidRPr="003624D8">
        <w:rPr>
          <w:sz w:val="16"/>
        </w:rPr>
        <w:t xml:space="preserve">, DAVID L. ENG &amp; SHINHEE HAN [David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3624D8">
        <w:rPr>
          <w:sz w:val="16"/>
        </w:rPr>
        <w:t>Litera</w:t>
      </w:r>
      <w:proofErr w:type="spellEnd"/>
      <w:r w:rsidRPr="003624D8">
        <w:rPr>
          <w:sz w:val="16"/>
        </w:rPr>
        <w:t xml:space="preserve"> Racial Castration: Managing Masculinity in Asian America (Duke University Press) as well as the Coeditor (with Alice Y. </w:t>
      </w:r>
      <w:proofErr w:type="spellStart"/>
      <w:r w:rsidRPr="003624D8">
        <w:rPr>
          <w:sz w:val="16"/>
        </w:rPr>
        <w:t>Hom</w:t>
      </w:r>
      <w:proofErr w:type="spellEnd"/>
      <w:r w:rsidRPr="003624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3624D8">
        <w:rPr>
          <w:sz w:val="16"/>
        </w:rPr>
        <w:t>Shinhee</w:t>
      </w:r>
      <w:proofErr w:type="spellEnd"/>
      <w:r w:rsidRPr="003624D8">
        <w:rPr>
          <w:sz w:val="16"/>
        </w:rPr>
        <w:t xml:space="preserve"> Han, C.S.W., is a psychotherapist at the Counseling &amp; Psychological Services of Columbia University. She is a doctoral candidate in the Shirley M. </w:t>
      </w:r>
      <w:proofErr w:type="spellStart"/>
      <w:r w:rsidRPr="003624D8">
        <w:rPr>
          <w:sz w:val="16"/>
        </w:rPr>
        <w:t>Ehrenkranz</w:t>
      </w:r>
      <w:proofErr w:type="spellEnd"/>
      <w:r w:rsidRPr="003624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055BF92E" w14:textId="77777777" w:rsidR="00E258B9" w:rsidRDefault="00E258B9" w:rsidP="00E258B9">
      <w:pPr>
        <w:rPr>
          <w:sz w:val="16"/>
          <w:szCs w:val="28"/>
        </w:rPr>
      </w:pPr>
      <w:r w:rsidRPr="003624D8">
        <w:rPr>
          <w:sz w:val="16"/>
          <w:szCs w:val="28"/>
        </w:rPr>
        <w:t xml:space="preserve">NATIONAL MELANCHOLIA </w:t>
      </w:r>
      <w:r w:rsidRPr="003624D8">
        <w:rPr>
          <w:rStyle w:val="StyleUnderline"/>
          <w:szCs w:val="28"/>
        </w:rPr>
        <w:t xml:space="preserve">For Asian Americans and other people of color, suspended assimilation into mainstream culture may involve not only debilitating personal consequences; ultimately, </w:t>
      </w:r>
      <w:proofErr w:type="gramStart"/>
      <w:r w:rsidRPr="003624D8">
        <w:rPr>
          <w:rStyle w:val="StyleUnderline"/>
          <w:szCs w:val="28"/>
        </w:rPr>
        <w:t>it</w:t>
      </w:r>
      <w:proofErr w:type="gramEnd"/>
      <w:r w:rsidRPr="003624D8">
        <w:rPr>
          <w:rStyle w:val="StyleUnderline"/>
          <w:szCs w:val="28"/>
        </w:rPr>
        <w:t xml:space="preserve"> also constitutes the foundation for a type of national melancholia, a collective national haunting, with destructive effects</w:t>
      </w:r>
      <w:r w:rsidRPr="003624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3624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3624D8">
        <w:rPr>
          <w:rStyle w:val="Emphasis"/>
          <w:szCs w:val="28"/>
        </w:rPr>
        <w:t>It reorients psychic problems of racial melancholia toward social problems concerning legal histories of whiteness as property and</w:t>
      </w:r>
      <w:proofErr w:type="gramStart"/>
      <w:r w:rsidRPr="003624D8">
        <w:rPr>
          <w:rStyle w:val="Emphasis"/>
          <w:szCs w:val="28"/>
        </w:rPr>
        <w:t>, in particular, exclusion</w:t>
      </w:r>
      <w:proofErr w:type="gramEnd"/>
      <w:r w:rsidRPr="003624D8">
        <w:rPr>
          <w:rStyle w:val="Emphasis"/>
          <w:szCs w:val="28"/>
        </w:rPr>
        <w:t xml:space="preserve"> laws and bars to naturalization and citizenship for Asian Americans as a type of property right.</w:t>
      </w:r>
      <w:r w:rsidRPr="003624D8">
        <w:rPr>
          <w:sz w:val="16"/>
          <w:szCs w:val="28"/>
        </w:rPr>
        <w:t xml:space="preserve"> As we know, </w:t>
      </w:r>
      <w:r w:rsidRPr="003624D8">
        <w:rPr>
          <w:rStyle w:val="Emphasis"/>
          <w:szCs w:val="28"/>
        </w:rPr>
        <w:t xml:space="preserve">the formation of the </w:t>
      </w:r>
      <w:r w:rsidRPr="003624D8">
        <w:rPr>
          <w:rStyle w:val="Emphasis"/>
          <w:szCs w:val="28"/>
          <w:highlight w:val="green"/>
        </w:rPr>
        <w:t xml:space="preserve">US </w:t>
      </w:r>
      <w:r w:rsidRPr="003624D8">
        <w:rPr>
          <w:rStyle w:val="Emphasis"/>
          <w:szCs w:val="28"/>
        </w:rPr>
        <w:t xml:space="preserve">nation-state entailed—and </w:t>
      </w:r>
      <w:r w:rsidRPr="003624D8">
        <w:rPr>
          <w:rStyle w:val="Emphasis"/>
          <w:szCs w:val="28"/>
          <w:highlight w:val="green"/>
        </w:rPr>
        <w:t>continues to entail</w:t>
      </w:r>
      <w:r w:rsidRPr="003624D8">
        <w:rPr>
          <w:rStyle w:val="Emphasis"/>
          <w:szCs w:val="28"/>
        </w:rPr>
        <w:t xml:space="preserve">—a history of </w:t>
      </w:r>
      <w:r w:rsidRPr="003624D8">
        <w:rPr>
          <w:rStyle w:val="Emphasis"/>
          <w:szCs w:val="28"/>
          <w:highlight w:val="green"/>
        </w:rPr>
        <w:t xml:space="preserve">institutionalized exclusions, </w:t>
      </w:r>
      <w:r w:rsidRPr="003624D8">
        <w:rPr>
          <w:rStyle w:val="Emphasis"/>
          <w:szCs w:val="28"/>
        </w:rPr>
        <w:t>legal and otherwise</w:t>
      </w:r>
      <w:r w:rsidRPr="003624D8">
        <w:rPr>
          <w:rStyle w:val="StyleUnderline"/>
          <w:szCs w:val="28"/>
        </w:rPr>
        <w:t>. Part of our introduction focused on the transatlantic slave trade and indigenous dispossession. Here, it is vital to consider the long history of legalized exclusion</w:t>
      </w:r>
      <w:r w:rsidRPr="003624D8">
        <w:rPr>
          <w:rStyle w:val="StyleUnderline"/>
          <w:szCs w:val="28"/>
          <w:highlight w:val="green"/>
        </w:rPr>
        <w:t xml:space="preserve"> of Asian American </w:t>
      </w:r>
      <w:r w:rsidRPr="003624D8">
        <w:rPr>
          <w:rStyle w:val="StyleUnderline"/>
          <w:szCs w:val="28"/>
        </w:rPr>
        <w:t>immigrants and citizens alike—</w:t>
      </w:r>
      <w:r w:rsidRPr="003624D8">
        <w:rPr>
          <w:rStyle w:val="StyleUnderline"/>
          <w:szCs w:val="28"/>
          <w:highlight w:val="green"/>
        </w:rPr>
        <w:t xml:space="preserve">from Japanese internment </w:t>
      </w:r>
      <w:r w:rsidRPr="003624D8">
        <w:rPr>
          <w:rStyle w:val="StyleUnderline"/>
          <w:szCs w:val="28"/>
        </w:rPr>
        <w:t xml:space="preserve">and indefinite detention during World War II to earlier </w:t>
      </w:r>
      <w:r w:rsidRPr="003624D8">
        <w:rPr>
          <w:rStyle w:val="StyleUnderline"/>
          <w:szCs w:val="28"/>
          <w:highlight w:val="green"/>
        </w:rPr>
        <w:t xml:space="preserve">exclusion acts </w:t>
      </w:r>
      <w:r w:rsidRPr="003624D8">
        <w:rPr>
          <w:rStyle w:val="StyleUnderline"/>
          <w:szCs w:val="28"/>
        </w:rPr>
        <w:t>legislated by Congress, brokered by the executive, and upheld by the judiciary against every Asian immigrant group</w:t>
      </w:r>
      <w:r w:rsidRPr="003624D8">
        <w:rPr>
          <w:sz w:val="16"/>
          <w:szCs w:val="28"/>
        </w:rPr>
        <w:t xml:space="preserve">.15 For example, from 1882 to 1943, </w:t>
      </w:r>
      <w:r w:rsidRPr="003624D8">
        <w:rPr>
          <w:rStyle w:val="Emphasis"/>
          <w:szCs w:val="28"/>
        </w:rPr>
        <w:t>Chinese immigrants experienced the longest legalized history of exclusion and bars to naturalization and citizenship—the first raced-based exclusions in US history.</w:t>
      </w:r>
      <w:r w:rsidRPr="003624D8">
        <w:rPr>
          <w:sz w:val="16"/>
          <w:szCs w:val="28"/>
        </w:rPr>
        <w:t xml:space="preserve"> To cite but one specific instance, </w:t>
      </w:r>
      <w:r w:rsidRPr="003624D8">
        <w:rPr>
          <w:rStyle w:val="StyleUnderline"/>
          <w:szCs w:val="28"/>
        </w:rPr>
        <w:t xml:space="preserve">in 1888 the US Congress retroactively terminated the legal right of some twenty thousand Chinese residents to reenter the United States after visiting China. </w:t>
      </w:r>
      <w:r w:rsidRPr="003624D8">
        <w:rPr>
          <w:sz w:val="16"/>
          <w:szCs w:val="28"/>
        </w:rPr>
        <w:t xml:space="preserve">Those excluded from reentry were also barred from recovering their personal property remaining in the country, underscoring the ways in which </w:t>
      </w:r>
      <w:r w:rsidRPr="003624D8">
        <w:rPr>
          <w:rStyle w:val="Emphasis"/>
          <w:szCs w:val="28"/>
        </w:rPr>
        <w:t>race, citizenship, and property were simultaneously managed by the state to control and restrict flows of both Asian labor and capital.</w:t>
      </w:r>
      <w:r w:rsidRPr="003624D8">
        <w:rPr>
          <w:sz w:val="16"/>
          <w:szCs w:val="28"/>
        </w:rPr>
        <w:t xml:space="preserve"> </w:t>
      </w:r>
      <w:r w:rsidRPr="003624D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3624D8">
        <w:rPr>
          <w:rStyle w:val="StyleUnderline"/>
          <w:szCs w:val="28"/>
        </w:rPr>
        <w:t>Tydings</w:t>
      </w:r>
      <w:proofErr w:type="spellEnd"/>
      <w:r w:rsidRPr="003624D8">
        <w:rPr>
          <w:rStyle w:val="StyleUnderline"/>
          <w:szCs w:val="28"/>
        </w:rPr>
        <w:t xml:space="preserve">-McDuffie Act (1934), which effectively halted all immigration from Asia for an indefinite period. </w:t>
      </w:r>
      <w:r w:rsidRPr="003624D8">
        <w:rPr>
          <w:sz w:val="16"/>
          <w:szCs w:val="28"/>
        </w:rPr>
        <w:t xml:space="preserve">As </w:t>
      </w:r>
      <w:proofErr w:type="spellStart"/>
      <w:r w:rsidRPr="003624D8">
        <w:rPr>
          <w:sz w:val="16"/>
          <w:szCs w:val="28"/>
        </w:rPr>
        <w:t>Teemu</w:t>
      </w:r>
      <w:proofErr w:type="spellEnd"/>
      <w:r w:rsidRPr="003624D8">
        <w:rPr>
          <w:sz w:val="16"/>
          <w:szCs w:val="28"/>
        </w:rPr>
        <w:t xml:space="preserve"> </w:t>
      </w:r>
      <w:proofErr w:type="spellStart"/>
      <w:r w:rsidRPr="003624D8">
        <w:rPr>
          <w:sz w:val="16"/>
          <w:szCs w:val="28"/>
        </w:rPr>
        <w:t>Ruskola</w:t>
      </w:r>
      <w:proofErr w:type="spellEnd"/>
      <w:r w:rsidRPr="003624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3624D8">
        <w:rPr>
          <w:rStyle w:val="Emphasis"/>
          <w:szCs w:val="28"/>
          <w:highlight w:val="green"/>
        </w:rPr>
        <w:t xml:space="preserve">few people remember </w:t>
      </w:r>
      <w:r w:rsidRPr="003624D8">
        <w:rPr>
          <w:rStyle w:val="Emphasis"/>
          <w:szCs w:val="28"/>
        </w:rPr>
        <w:t xml:space="preserve">this </w:t>
      </w:r>
      <w:r w:rsidRPr="003624D8">
        <w:rPr>
          <w:rStyle w:val="Emphasis"/>
          <w:szCs w:val="28"/>
          <w:highlight w:val="green"/>
        </w:rPr>
        <w:t xml:space="preserve">history of </w:t>
      </w:r>
      <w:r w:rsidRPr="003624D8">
        <w:rPr>
          <w:rStyle w:val="Emphasis"/>
          <w:szCs w:val="28"/>
        </w:rPr>
        <w:t xml:space="preserve">racially motivated </w:t>
      </w:r>
      <w:r w:rsidRPr="003624D8">
        <w:rPr>
          <w:rStyle w:val="Emphasis"/>
          <w:szCs w:val="28"/>
          <w:highlight w:val="green"/>
        </w:rPr>
        <w:t xml:space="preserve">discrimination against Asian Americans </w:t>
      </w:r>
      <w:r w:rsidRPr="003624D8">
        <w:rPr>
          <w:rStyle w:val="Emphasis"/>
          <w:szCs w:val="28"/>
        </w:rPr>
        <w:t xml:space="preserve">that laid the legal foundation for the emergence of the figure of the “illegal immigrant” and of “alien citizenship” preoccupying so much of political debate concerning immigration today. </w:t>
      </w:r>
      <w:r w:rsidRPr="003624D8">
        <w:rPr>
          <w:rStyle w:val="Emphasis"/>
          <w:szCs w:val="28"/>
          <w:highlight w:val="green"/>
        </w:rPr>
        <w:t>This history</w:t>
      </w:r>
      <w:r w:rsidRPr="003624D8">
        <w:rPr>
          <w:rStyle w:val="Emphasis"/>
          <w:szCs w:val="28"/>
        </w:rPr>
        <w:t xml:space="preserve"> of exclusion </w:t>
      </w:r>
      <w:r w:rsidRPr="003624D8">
        <w:rPr>
          <w:rStyle w:val="Emphasis"/>
          <w:szCs w:val="28"/>
          <w:highlight w:val="green"/>
        </w:rPr>
        <w:t xml:space="preserve">is barely taught in </w:t>
      </w:r>
      <w:r w:rsidRPr="003624D8">
        <w:rPr>
          <w:rStyle w:val="Emphasis"/>
          <w:szCs w:val="28"/>
        </w:rPr>
        <w:t xml:space="preserve">US universities or high </w:t>
      </w:r>
      <w:r w:rsidRPr="003624D8">
        <w:rPr>
          <w:rStyle w:val="Emphasis"/>
          <w:szCs w:val="28"/>
          <w:highlight w:val="green"/>
        </w:rPr>
        <w:t>schools</w:t>
      </w:r>
      <w:r w:rsidRPr="003624D8">
        <w:rPr>
          <w:rStyle w:val="Emphasis"/>
          <w:szCs w:val="28"/>
        </w:rPr>
        <w:t xml:space="preserve">—indeed, colorblindness and the </w:t>
      </w:r>
      <w:r w:rsidRPr="003624D8">
        <w:rPr>
          <w:rStyle w:val="Emphasis"/>
          <w:szCs w:val="28"/>
          <w:highlight w:val="green"/>
        </w:rPr>
        <w:t>model minority myth demand a forgetting of these events</w:t>
      </w:r>
      <w:r w:rsidRPr="003624D8">
        <w:rPr>
          <w:rStyle w:val="Emphasis"/>
          <w:szCs w:val="28"/>
        </w:rPr>
        <w:t xml:space="preserve"> of group discrimination in the name of abstract equality and individual meritocracy. </w:t>
      </w:r>
      <w:r w:rsidRPr="003624D8">
        <w:rPr>
          <w:sz w:val="16"/>
          <w:szCs w:val="28"/>
        </w:rPr>
        <w:t xml:space="preserve">A return to this history thus expands our prior analyses of race as relation and whiteness as property to consider how </w:t>
      </w:r>
      <w:r w:rsidRPr="003624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3624D8">
        <w:rPr>
          <w:rStyle w:val="Emphasis"/>
          <w:b w:val="0"/>
          <w:sz w:val="16"/>
          <w:szCs w:val="28"/>
          <w:u w:val="none"/>
        </w:rPr>
        <w:t>Racial melancholia can be seen as one profound psychic effect marking these histories of legal exclusion from the nation-state and prohibitions from national belonging.</w:t>
      </w:r>
      <w:r w:rsidRPr="003624D8">
        <w:rPr>
          <w:rStyle w:val="Emphasis"/>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624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624D8">
        <w:rPr>
          <w:sz w:val="16"/>
          <w:szCs w:val="28"/>
        </w:rPr>
        <w:t>Celler</w:t>
      </w:r>
      <w:proofErr w:type="spellEnd"/>
      <w:r w:rsidRPr="003624D8">
        <w:rPr>
          <w:sz w:val="16"/>
          <w:szCs w:val="28"/>
        </w:rPr>
        <w:t xml:space="preserve"> Act) of 1965. </w:t>
      </w:r>
      <w:r w:rsidRPr="003624D8">
        <w:rPr>
          <w:rStyle w:val="StyleUnderline"/>
          <w:szCs w:val="28"/>
        </w:rPr>
        <w:t>The Hart-</w:t>
      </w:r>
      <w:proofErr w:type="spellStart"/>
      <w:r w:rsidRPr="003624D8">
        <w:rPr>
          <w:rStyle w:val="StyleUnderline"/>
          <w:szCs w:val="28"/>
        </w:rPr>
        <w:t>Celler</w:t>
      </w:r>
      <w:proofErr w:type="spellEnd"/>
      <w:r w:rsidRPr="003624D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624D8">
        <w:rPr>
          <w:rStyle w:val="Emphasis"/>
          <w:szCs w:val="28"/>
        </w:rPr>
        <w:t xml:space="preserve">It dramatically shifted immigration patterns to the United States and spurred a “brain drain” of settlers from Asia (and Latin America). </w:t>
      </w:r>
      <w:r w:rsidRPr="003624D8">
        <w:rPr>
          <w:sz w:val="16"/>
          <w:szCs w:val="28"/>
        </w:rPr>
        <w:t>At the same time, Hart-</w:t>
      </w:r>
      <w:proofErr w:type="spellStart"/>
      <w:r w:rsidRPr="003624D8">
        <w:rPr>
          <w:sz w:val="16"/>
          <w:szCs w:val="28"/>
        </w:rPr>
        <w:t>Celler</w:t>
      </w:r>
      <w:proofErr w:type="spellEnd"/>
      <w:r w:rsidRPr="003624D8">
        <w:rPr>
          <w:sz w:val="16"/>
          <w:szCs w:val="28"/>
        </w:rPr>
        <w:t xml:space="preserve"> also created a vast and largely unacknowledged force of low-income and undocumented migrants from South Asia, new areas of China, particularly Fujian province, and Southeast Asia. </w:t>
      </w:r>
      <w:r w:rsidRPr="003624D8">
        <w:rPr>
          <w:rStyle w:val="Emphasis"/>
          <w:szCs w:val="28"/>
        </w:rPr>
        <w:t xml:space="preserve">This </w:t>
      </w:r>
      <w:r w:rsidRPr="003624D8">
        <w:rPr>
          <w:rStyle w:val="Emphasis"/>
          <w:szCs w:val="28"/>
          <w:highlight w:val="green"/>
        </w:rPr>
        <w:t xml:space="preserve">“yellowing” of the US </w:t>
      </w:r>
      <w:r w:rsidRPr="003624D8">
        <w:rPr>
          <w:rStyle w:val="Emphasis"/>
          <w:szCs w:val="28"/>
        </w:rPr>
        <w:t xml:space="preserve">nation-state </w:t>
      </w:r>
      <w:r w:rsidRPr="003624D8">
        <w:rPr>
          <w:rStyle w:val="Emphasis"/>
          <w:szCs w:val="28"/>
          <w:highlight w:val="green"/>
        </w:rPr>
        <w:t xml:space="preserve">reversed </w:t>
      </w:r>
      <w:r w:rsidRPr="003624D8">
        <w:rPr>
          <w:rStyle w:val="Emphasis"/>
          <w:szCs w:val="28"/>
        </w:rPr>
        <w:t xml:space="preserve">a long history of </w:t>
      </w:r>
      <w:r w:rsidRPr="003624D8">
        <w:rPr>
          <w:rStyle w:val="Emphasis"/>
          <w:szCs w:val="28"/>
          <w:highlight w:val="green"/>
        </w:rPr>
        <w:t>anti-Asian exclusion</w:t>
      </w:r>
      <w:r w:rsidRPr="003624D8">
        <w:rPr>
          <w:rStyle w:val="Emphasis"/>
          <w:szCs w:val="28"/>
        </w:rPr>
        <w:t xml:space="preserve"> precisely </w:t>
      </w:r>
      <w:r w:rsidRPr="003624D8">
        <w:rPr>
          <w:rStyle w:val="Emphasis"/>
          <w:szCs w:val="28"/>
          <w:highlight w:val="green"/>
        </w:rPr>
        <w:t xml:space="preserve">under the banner of model minority citizenship and </w:t>
      </w:r>
      <w:r w:rsidRPr="003624D8">
        <w:rPr>
          <w:rStyle w:val="Emphasis"/>
          <w:szCs w:val="28"/>
        </w:rPr>
        <w:t xml:space="preserve">the </w:t>
      </w:r>
      <w:r w:rsidRPr="003624D8">
        <w:rPr>
          <w:rStyle w:val="Emphasis"/>
          <w:szCs w:val="28"/>
          <w:highlight w:val="green"/>
        </w:rPr>
        <w:t>collective forgetting</w:t>
      </w:r>
      <w:r w:rsidRPr="003624D8">
        <w:rPr>
          <w:rStyle w:val="Emphasis"/>
          <w:szCs w:val="28"/>
        </w:rPr>
        <w:t xml:space="preserve"> of this history of exclusion and its unauthorized subjects.</w:t>
      </w:r>
      <w:r w:rsidRPr="003624D8">
        <w:rPr>
          <w:sz w:val="16"/>
          <w:szCs w:val="28"/>
        </w:rPr>
        <w:t xml:space="preserve"> </w:t>
      </w:r>
      <w:r w:rsidRPr="003624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3624D8">
        <w:rPr>
          <w:sz w:val="16"/>
          <w:szCs w:val="28"/>
        </w:rPr>
        <w:t xml:space="preserve"> In turn, </w:t>
      </w:r>
      <w:r w:rsidRPr="003624D8">
        <w:rPr>
          <w:rStyle w:val="StyleUnderline"/>
          <w:szCs w:val="28"/>
        </w:rPr>
        <w:t>the deployment of the model minority myth configures the unequal status of African Americans in US culture and society as a self-inflicted injury.</w:t>
      </w:r>
      <w:r w:rsidRPr="003624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3624D8">
        <w:rPr>
          <w:rStyle w:val="StyleUnderline"/>
          <w:szCs w:val="28"/>
        </w:rPr>
        <w:t xml:space="preserve">Du </w:t>
      </w:r>
      <w:proofErr w:type="spellStart"/>
      <w:r w:rsidRPr="003624D8">
        <w:rPr>
          <w:rStyle w:val="StyleUnderline"/>
          <w:szCs w:val="28"/>
        </w:rPr>
        <w:t>Bois</w:t>
      </w:r>
      <w:proofErr w:type="spellEnd"/>
      <w:r w:rsidRPr="003624D8">
        <w:rPr>
          <w:rStyle w:val="StyleUnderline"/>
          <w:szCs w:val="28"/>
        </w:rPr>
        <w:t xml:space="preserve"> asked African Americans in The Souls of Black Folk (1903), “How does it feel to be a problem?”19 Today, comparative race scholars have revised Du </w:t>
      </w:r>
      <w:proofErr w:type="spellStart"/>
      <w:r w:rsidRPr="003624D8">
        <w:rPr>
          <w:rStyle w:val="StyleUnderline"/>
          <w:szCs w:val="28"/>
        </w:rPr>
        <w:t>Bois’s</w:t>
      </w:r>
      <w:proofErr w:type="spellEnd"/>
      <w:r w:rsidRPr="003624D8">
        <w:rPr>
          <w:rStyle w:val="StyleUnderline"/>
          <w:szCs w:val="28"/>
        </w:rPr>
        <w:t xml:space="preserve"> earlier inquiry, asking Asian Americans, “How does it feel to be a solution?”</w:t>
      </w:r>
      <w:r w:rsidRPr="003624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3624D8">
        <w:rPr>
          <w:sz w:val="16"/>
          <w:szCs w:val="28"/>
        </w:rPr>
        <w:t>definitely not</w:t>
      </w:r>
      <w:proofErr w:type="gramEnd"/>
      <w:r w:rsidRPr="003624D8">
        <w:rPr>
          <w:sz w:val="16"/>
          <w:szCs w:val="28"/>
        </w:rPr>
        <w:t xml:space="preserve"> white. However, </w:t>
      </w:r>
      <w:r w:rsidRPr="003624D8">
        <w:rPr>
          <w:rStyle w:val="Emphasis"/>
          <w:b w:val="0"/>
          <w:sz w:val="16"/>
          <w:szCs w:val="28"/>
          <w:u w:val="none"/>
        </w:rPr>
        <w:t xml:space="preserve">following the postwar era of inclusion, citizenship, and the emergence of model minority stereotype, Asians were defined as </w:t>
      </w:r>
      <w:proofErr w:type="gramStart"/>
      <w:r w:rsidRPr="003624D8">
        <w:rPr>
          <w:rStyle w:val="Emphasis"/>
          <w:b w:val="0"/>
          <w:sz w:val="16"/>
          <w:szCs w:val="28"/>
          <w:u w:val="none"/>
        </w:rPr>
        <w:t>definitely not</w:t>
      </w:r>
      <w:proofErr w:type="gramEnd"/>
      <w:r w:rsidRPr="003624D8">
        <w:rPr>
          <w:rStyle w:val="Emphasis"/>
          <w:b w:val="0"/>
          <w:sz w:val="16"/>
          <w:szCs w:val="28"/>
          <w:u w:val="none"/>
        </w:rPr>
        <w:t xml:space="preserve"> black.</w:t>
      </w:r>
      <w:r w:rsidRPr="003624D8">
        <w:rPr>
          <w:sz w:val="16"/>
          <w:szCs w:val="28"/>
        </w:rPr>
        <w:t xml:space="preserve">21 </w:t>
      </w:r>
      <w:r w:rsidRPr="003624D8">
        <w:rPr>
          <w:rStyle w:val="StyleUnderline"/>
          <w:szCs w:val="28"/>
        </w:rPr>
        <w:t>Understanding</w:t>
      </w:r>
      <w:r w:rsidRPr="003624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3624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3624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3624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3624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624D8">
        <w:rPr>
          <w:sz w:val="16"/>
          <w:szCs w:val="28"/>
        </w:rPr>
        <w:t xml:space="preserve"> In this sense, </w:t>
      </w:r>
      <w:r w:rsidRPr="003624D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3624D8">
        <w:rPr>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3624D8">
        <w:rPr>
          <w:sz w:val="16"/>
          <w:szCs w:val="28"/>
        </w:rPr>
        <w:t>Goong</w:t>
      </w:r>
      <w:proofErr w:type="spellEnd"/>
      <w:r w:rsidRPr="003624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3624D8">
        <w:rPr>
          <w:sz w:val="16"/>
          <w:szCs w:val="28"/>
        </w:rPr>
        <w:t>Fleaman</w:t>
      </w:r>
      <w:proofErr w:type="spellEnd"/>
      <w:r w:rsidRPr="003624D8">
        <w:rPr>
          <w:sz w:val="16"/>
          <w:szCs w:val="28"/>
        </w:rPr>
        <w:t xml:space="preserve">. They did not understand his accomplishments as an American ancestor, a holding, homing ancestor of this place.”23 </w:t>
      </w:r>
      <w:r w:rsidRPr="003624D8">
        <w:rPr>
          <w:rStyle w:val="Emphasis"/>
          <w:szCs w:val="28"/>
        </w:rPr>
        <w:t xml:space="preserve">Kingston understands that </w:t>
      </w:r>
      <w:r w:rsidRPr="003624D8">
        <w:rPr>
          <w:rStyle w:val="Emphasis"/>
          <w:szCs w:val="28"/>
          <w:highlight w:val="green"/>
        </w:rPr>
        <w:t xml:space="preserve">the law’s refusal to recognize Chinese immigrants as citizens “outlaws” their existence, </w:t>
      </w:r>
      <w:r w:rsidRPr="003624D8">
        <w:rPr>
          <w:rStyle w:val="Emphasis"/>
          <w:szCs w:val="28"/>
        </w:rPr>
        <w:t xml:space="preserve">subjecting them </w:t>
      </w:r>
      <w:r w:rsidRPr="003624D8">
        <w:rPr>
          <w:rStyle w:val="Emphasis"/>
          <w:szCs w:val="28"/>
          <w:highlight w:val="green"/>
        </w:rPr>
        <w:t>to legal erasure</w:t>
      </w:r>
      <w:r w:rsidRPr="003624D8">
        <w:rPr>
          <w:rStyle w:val="Emphasis"/>
          <w:szCs w:val="28"/>
        </w:rPr>
        <w:t xml:space="preserve"> as well as institutional violence</w:t>
      </w:r>
      <w:r w:rsidRPr="003624D8">
        <w:rPr>
          <w:sz w:val="16"/>
          <w:szCs w:val="28"/>
        </w:rPr>
        <w:t xml:space="preserve">: “It was dangerous to stay,” she observes in the context of the “Golden Spike” ceremony commemorating the railroad’s completion. “The Driving Out had begun. Ah </w:t>
      </w:r>
      <w:proofErr w:type="spellStart"/>
      <w:r w:rsidRPr="003624D8">
        <w:rPr>
          <w:sz w:val="16"/>
          <w:szCs w:val="28"/>
        </w:rPr>
        <w:t>Goong</w:t>
      </w:r>
      <w:proofErr w:type="spellEnd"/>
      <w:r w:rsidRPr="003624D8">
        <w:rPr>
          <w:sz w:val="16"/>
          <w:szCs w:val="28"/>
        </w:rPr>
        <w:t xml:space="preserve"> does not appear in railroad photographs.”24 At the same time, </w:t>
      </w:r>
      <w:r w:rsidRPr="003624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3624D8">
        <w:rPr>
          <w:sz w:val="16"/>
          <w:szCs w:val="28"/>
        </w:rPr>
        <w:t xml:space="preserve"> </w:t>
      </w:r>
      <w:r w:rsidRPr="003624D8">
        <w:rPr>
          <w:rStyle w:val="Emphasis"/>
          <w:szCs w:val="28"/>
        </w:rPr>
        <w:t>They cannot perceive the “</w:t>
      </w:r>
      <w:proofErr w:type="spellStart"/>
      <w:r w:rsidRPr="003624D8">
        <w:rPr>
          <w:rStyle w:val="Emphasis"/>
          <w:szCs w:val="28"/>
        </w:rPr>
        <w:t>Fleaman’s</w:t>
      </w:r>
      <w:proofErr w:type="spellEnd"/>
      <w:r w:rsidRPr="003624D8">
        <w:rPr>
          <w:rStyle w:val="Emphasis"/>
          <w:szCs w:val="28"/>
        </w:rPr>
        <w:t xml:space="preserve">” accomplishments building the transcontinental railroad as legitimizing his membership in the American nation. </w:t>
      </w:r>
      <w:r w:rsidRPr="003624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3624D8">
        <w:rPr>
          <w:rStyle w:val="StyleUnderline"/>
          <w:szCs w:val="28"/>
        </w:rPr>
        <w:t>assimilation into the national fabric demands a psychic splitting on the part of the Asian American subject who knows and does not know, at once, that she or he is part of the larger social body</w:t>
      </w:r>
      <w:r w:rsidRPr="003624D8">
        <w:rPr>
          <w:sz w:val="16"/>
          <w:szCs w:val="28"/>
        </w:rPr>
        <w:t xml:space="preserve">. In the same breath, fetishism also describes mainstream society’s disavowal and projection of otherness onto a disparaged group that is then homogenized and reduced to a stereotype. </w:t>
      </w:r>
      <w:r w:rsidRPr="003624D8">
        <w:rPr>
          <w:rStyle w:val="StyleUnderline"/>
          <w:szCs w:val="28"/>
        </w:rPr>
        <w:t>In this manner, racial fetishism delineates a psychic process by which difference is assumed and projected and then negated and denied,</w:t>
      </w:r>
      <w:r w:rsidRPr="003624D8">
        <w:rPr>
          <w:sz w:val="16"/>
          <w:szCs w:val="28"/>
        </w:rPr>
        <w:t xml:space="preserve"> returning us to social dynamics of Myrdal’s “American dilemma.” </w:t>
      </w:r>
    </w:p>
    <w:p w14:paraId="13FC8C3E" w14:textId="3B524D2E" w:rsidR="00E258B9" w:rsidRDefault="00E258B9" w:rsidP="00E258B9">
      <w:pPr>
        <w:pStyle w:val="Heading3"/>
      </w:pPr>
      <w:r>
        <w:t>2</w:t>
      </w:r>
    </w:p>
    <w:p w14:paraId="010CE813" w14:textId="77777777" w:rsidR="00E258B9" w:rsidRPr="003624D8" w:rsidRDefault="00E258B9" w:rsidP="00E258B9">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672FD460" w14:textId="77777777" w:rsidR="00E258B9" w:rsidRPr="003624D8" w:rsidRDefault="00E258B9" w:rsidP="00E258B9">
      <w:pPr>
        <w:rPr>
          <w:rFonts w:asciiTheme="minorHAnsi" w:hAnsiTheme="minorHAnsi" w:cstheme="minorHAnsi"/>
        </w:rPr>
      </w:pPr>
      <w:r w:rsidRPr="003624D8">
        <w:rPr>
          <w:rStyle w:val="Style13ptBold"/>
          <w:rFonts w:asciiTheme="minorHAnsi" w:hAnsiTheme="minorHAnsi" w:cstheme="minorHAnsi"/>
        </w:rPr>
        <w:t>Kim 1</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klmd</w:t>
      </w:r>
      <w:proofErr w:type="spellEnd"/>
      <w:r w:rsidRPr="003624D8">
        <w:rPr>
          <w:rFonts w:asciiTheme="minorHAnsi" w:hAnsiTheme="minorHAnsi" w:cstheme="minorHAnsi"/>
        </w:rPr>
        <w:t xml:space="preserve"> recut/tagged </w:t>
      </w:r>
      <w:proofErr w:type="spellStart"/>
      <w:r w:rsidRPr="003624D8">
        <w:rPr>
          <w:rFonts w:asciiTheme="minorHAnsi" w:hAnsiTheme="minorHAnsi" w:cstheme="minorHAnsi"/>
        </w:rPr>
        <w:t>Nato</w:t>
      </w:r>
      <w:proofErr w:type="spellEnd"/>
    </w:p>
    <w:p w14:paraId="30F35EEA" w14:textId="77777777" w:rsidR="00E258B9" w:rsidRPr="003624D8" w:rsidRDefault="00E258B9" w:rsidP="00E258B9">
      <w:pPr>
        <w:rPr>
          <w:rStyle w:val="StyleUnderline"/>
          <w:rFonts w:asciiTheme="minorHAnsi" w:hAnsiTheme="minorHAnsi" w:cstheme="minorHAnsi"/>
        </w:rPr>
      </w:pPr>
      <w:r w:rsidRPr="003624D8">
        <w:rPr>
          <w:rFonts w:asciiTheme="minorHAnsi" w:hAnsiTheme="minorHAnsi" w:cstheme="minorHAnsi"/>
          <w:sz w:val="16"/>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3624D8">
        <w:rPr>
          <w:rFonts w:asciiTheme="minorHAnsi" w:hAnsiTheme="minorHAnsi" w:cstheme="minorHAnsi"/>
          <w:sz w:val="16"/>
        </w:rPr>
        <w:t>. Frank H. Wu states that “</w:t>
      </w:r>
      <w:r w:rsidRPr="003624D8">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3624D8">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3624D8">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3624D8">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3624D8">
        <w:rPr>
          <w:rStyle w:val="StyleUnderline"/>
          <w:rFonts w:asciiTheme="minorHAnsi" w:hAnsiTheme="minorHAnsi" w:cstheme="minorHAnsi"/>
          <w:highlight w:val="green"/>
        </w:rPr>
        <w:t>cannot be a real American</w:t>
      </w:r>
      <w:r w:rsidRPr="003624D8">
        <w:rPr>
          <w:rFonts w:asciiTheme="minorHAnsi" w:hAnsiTheme="minorHAnsi" w:cstheme="minorHAnsi"/>
          <w:sz w:val="16"/>
        </w:rPr>
        <w:t xml:space="preserve">. </w:t>
      </w:r>
      <w:r w:rsidRPr="003624D8">
        <w:rPr>
          <w:rStyle w:val="StyleUnderline"/>
          <w:rFonts w:asciiTheme="minorHAnsi" w:hAnsiTheme="minorHAnsi" w:cstheme="minorHAnsi"/>
        </w:rPr>
        <w:t>In everyday life in the United States,</w:t>
      </w:r>
      <w:r w:rsidRPr="003624D8">
        <w:rPr>
          <w:rFonts w:asciiTheme="minorHAnsi" w:hAnsiTheme="minorHAnsi" w:cstheme="minorHAnsi"/>
          <w:sz w:val="16"/>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3624D8">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3624D8">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3624D8">
        <w:rPr>
          <w:rStyle w:val="Emphasis"/>
          <w:rFonts w:asciiTheme="minorHAnsi" w:hAnsiTheme="minorHAnsi" w:cstheme="minorHAnsi"/>
          <w:highlight w:val="green"/>
        </w:rPr>
        <w:t>never complete assimilation</w:t>
      </w:r>
      <w:r w:rsidRPr="003624D8">
        <w:rPr>
          <w:rFonts w:asciiTheme="minorHAnsi" w:hAnsiTheme="minorHAnsi" w:cstheme="minorHAnsi"/>
          <w:sz w:val="16"/>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3624D8">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3624D8">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3624D8">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3624D8">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3624D8">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3624D8">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3624D8">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3624D8">
        <w:rPr>
          <w:rStyle w:val="StyleUnderline"/>
          <w:rFonts w:asciiTheme="minorHAnsi" w:hAnsiTheme="minorHAnsi" w:cstheme="minorHAnsi"/>
          <w:highlight w:val="green"/>
        </w:rPr>
        <w:t>recognition of</w:t>
      </w:r>
      <w:r w:rsidRPr="003624D8">
        <w:rPr>
          <w:rStyle w:val="StyleUnderline"/>
          <w:rFonts w:asciiTheme="minorHAnsi" w:hAnsiTheme="minorHAnsi" w:cstheme="minorHAnsi"/>
        </w:rPr>
        <w:t xml:space="preserve"> ones’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as Asian</w:t>
      </w:r>
      <w:r w:rsidRPr="003624D8">
        <w:rPr>
          <w:rStyle w:val="StyleUnderline"/>
          <w:rFonts w:asciiTheme="minorHAnsi" w:hAnsiTheme="minorHAnsi" w:cstheme="minorHAnsi"/>
        </w:rPr>
        <w:t xml:space="preserve">, for instance, </w:t>
      </w:r>
      <w:r w:rsidRPr="003624D8">
        <w:rPr>
          <w:rStyle w:val="StyleUnderline"/>
          <w:rFonts w:asciiTheme="minorHAnsi" w:hAnsiTheme="minorHAnsi" w:cstheme="minorHAnsi"/>
          <w:highlight w:val="green"/>
        </w:rPr>
        <w:t>takes place when</w:t>
      </w:r>
      <w:r w:rsidRPr="003624D8">
        <w:rPr>
          <w:rStyle w:val="StyleUnderline"/>
          <w:rFonts w:asciiTheme="minorHAnsi" w:hAnsiTheme="minorHAnsi" w:cstheme="minorHAnsi"/>
        </w:rPr>
        <w:t xml:space="preserve"> the </w:t>
      </w:r>
      <w:r w:rsidRPr="003624D8">
        <w:rPr>
          <w:rStyle w:val="StyleUnderline"/>
          <w:rFonts w:asciiTheme="minorHAnsi" w:hAnsiTheme="minorHAnsi" w:cstheme="minorHAnsi"/>
          <w:highlight w:val="green"/>
        </w:rPr>
        <w:t>public</w:t>
      </w:r>
      <w:r w:rsidRPr="003624D8">
        <w:rPr>
          <w:rStyle w:val="StyleUnderline"/>
          <w:rFonts w:asciiTheme="minorHAnsi" w:hAnsiTheme="minorHAnsi" w:cstheme="minorHAnsi"/>
        </w:rPr>
        <w:t xml:space="preserve"> eye </w:t>
      </w:r>
      <w:r w:rsidRPr="003624D8">
        <w:rPr>
          <w:rStyle w:val="StyleUnderline"/>
          <w:rFonts w:asciiTheme="minorHAnsi" w:hAnsiTheme="minorHAnsi" w:cstheme="minorHAnsi"/>
          <w:highlight w:val="green"/>
        </w:rPr>
        <w:t>sees something in them that does not</w:t>
      </w:r>
      <w:r w:rsidRPr="003624D8">
        <w:rPr>
          <w:rStyle w:val="StyleUnderline"/>
          <w:rFonts w:asciiTheme="minorHAnsi" w:hAnsiTheme="minorHAnsi" w:cstheme="minorHAnsi"/>
        </w:rPr>
        <w:t xml:space="preserve"> fully </w:t>
      </w:r>
      <w:r w:rsidRPr="003624D8">
        <w:rPr>
          <w:rStyle w:val="StyleUnderline"/>
          <w:rFonts w:asciiTheme="minorHAnsi" w:hAnsiTheme="minorHAnsi" w:cstheme="minorHAnsi"/>
          <w:highlight w:val="green"/>
        </w:rPr>
        <w:t>belong to them</w:t>
      </w:r>
      <w:r w:rsidRPr="003624D8">
        <w:rPr>
          <w:rStyle w:val="StyleUnderline"/>
          <w:rFonts w:asciiTheme="minorHAnsi" w:hAnsiTheme="minorHAnsi" w:cstheme="minorHAnsi"/>
        </w:rPr>
        <w:t xml:space="preserve">. It ascribes to their being a kind of fantasy that makes them “typical” Asians in terms of racial identification. Parts of their </w:t>
      </w:r>
      <w:r w:rsidRPr="003624D8">
        <w:rPr>
          <w:rStyle w:val="StyleUnderline"/>
          <w:rFonts w:asciiTheme="minorHAnsi" w:hAnsiTheme="minorHAnsi" w:cstheme="minorHAnsi"/>
          <w:highlight w:val="green"/>
        </w:rPr>
        <w:t>bodily appearances</w:t>
      </w:r>
      <w:r w:rsidRPr="003624D8">
        <w:rPr>
          <w:rStyle w:val="StyleUnderline"/>
          <w:rFonts w:asciiTheme="minorHAnsi" w:hAnsiTheme="minorHAnsi" w:cstheme="minorHAnsi"/>
        </w:rPr>
        <w:t xml:space="preserve"> become </w:t>
      </w:r>
      <w:r w:rsidRPr="003624D8">
        <w:rPr>
          <w:rStyle w:val="StyleUnderline"/>
          <w:rFonts w:asciiTheme="minorHAnsi" w:hAnsiTheme="minorHAnsi" w:cstheme="minorHAnsi"/>
          <w:highlight w:val="green"/>
        </w:rPr>
        <w:t>determin</w:t>
      </w:r>
      <w:r w:rsidRPr="003624D8">
        <w:rPr>
          <w:rStyle w:val="StyleUnderline"/>
          <w:rFonts w:asciiTheme="minorHAnsi" w:hAnsiTheme="minorHAnsi" w:cstheme="minorHAnsi"/>
        </w:rPr>
        <w:t xml:space="preserve">ants of their </w:t>
      </w:r>
      <w:r w:rsidRPr="003624D8">
        <w:rPr>
          <w:rStyle w:val="StyleUnderline"/>
          <w:rFonts w:asciiTheme="minorHAnsi" w:hAnsiTheme="minorHAnsi" w:cstheme="minorHAnsi"/>
          <w:highlight w:val="green"/>
        </w:rPr>
        <w:t>racial identity</w:t>
      </w:r>
      <w:r w:rsidRPr="003624D8">
        <w:rPr>
          <w:rStyle w:val="StyleUnderline"/>
          <w:rFonts w:asciiTheme="minorHAnsi" w:hAnsiTheme="minorHAnsi" w:cstheme="minorHAnsi"/>
        </w:rPr>
        <w:t>, functioning as an abstract</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sign </w:t>
      </w:r>
      <w:r w:rsidRPr="003624D8">
        <w:rPr>
          <w:rStyle w:val="StyleUnderline"/>
          <w:rFonts w:asciiTheme="minorHAnsi" w:hAnsiTheme="minorHAnsi" w:cstheme="minorHAnsi"/>
          <w:highlight w:val="green"/>
        </w:rPr>
        <w:t>that automatically refers to</w:t>
      </w:r>
      <w:r w:rsidRPr="003624D8">
        <w:rPr>
          <w:rStyle w:val="StyleUnderline"/>
          <w:rFonts w:asciiTheme="minorHAnsi" w:hAnsiTheme="minorHAnsi" w:cstheme="minorHAnsi"/>
        </w:rPr>
        <w:t xml:space="preserve"> some </w:t>
      </w:r>
      <w:r w:rsidRPr="003624D8">
        <w:rPr>
          <w:rStyle w:val="StyleUnderline"/>
          <w:rFonts w:asciiTheme="minorHAnsi" w:hAnsiTheme="minorHAnsi" w:cstheme="minorHAnsi"/>
          <w:highlight w:val="green"/>
        </w:rPr>
        <w:t>concept of “Asian,” and their ontological being has</w:t>
      </w:r>
      <w:r w:rsidRPr="003624D8">
        <w:rPr>
          <w:rStyle w:val="StyleUnderline"/>
          <w:rFonts w:asciiTheme="minorHAnsi" w:hAnsiTheme="minorHAnsi" w:cstheme="minorHAnsi"/>
        </w:rPr>
        <w:t xml:space="preserve"> its </w:t>
      </w:r>
      <w:r w:rsidRPr="003624D8">
        <w:rPr>
          <w:rStyle w:val="StyleUnderline"/>
          <w:rFonts w:asciiTheme="minorHAnsi" w:hAnsiTheme="minorHAnsi" w:cstheme="minorHAnsi"/>
          <w:highlight w:val="green"/>
        </w:rPr>
        <w:t>meaning only in relation to the conceptualized.</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subjectivity</w:t>
      </w:r>
      <w:r w:rsidRPr="003624D8">
        <w:rPr>
          <w:rStyle w:val="StyleUnderline"/>
          <w:rFonts w:asciiTheme="minorHAnsi" w:hAnsiTheme="minorHAnsi" w:cstheme="minorHAnsi"/>
        </w:rPr>
        <w:t xml:space="preserve"> thus </w:t>
      </w:r>
      <w:r w:rsidRPr="003624D8">
        <w:rPr>
          <w:rStyle w:val="StyleUnderline"/>
          <w:rFonts w:asciiTheme="minorHAnsi" w:hAnsiTheme="minorHAnsi" w:cstheme="minorHAnsi"/>
          <w:highlight w:val="green"/>
        </w:rPr>
        <w:t>becomes regulated by</w:t>
      </w:r>
      <w:r w:rsidRPr="003624D8">
        <w:rPr>
          <w:rStyle w:val="StyleUnderline"/>
          <w:rFonts w:asciiTheme="minorHAnsi" w:hAnsiTheme="minorHAnsi" w:cstheme="minorHAnsi"/>
        </w:rPr>
        <w:t xml:space="preserve">, and subject to,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w:t>
      </w:r>
      <w:proofErr w:type="spellStart"/>
      <w:r w:rsidRPr="003624D8">
        <w:rPr>
          <w:rStyle w:val="StyleUnderline"/>
          <w:rFonts w:asciiTheme="minorHAnsi" w:hAnsiTheme="minorHAnsi" w:cstheme="minorHAnsi"/>
        </w:rPr>
        <w:t>pre established</w:t>
      </w:r>
      <w:proofErr w:type="spellEnd"/>
      <w:r w:rsidRPr="003624D8">
        <w:rPr>
          <w:rStyle w:val="StyleUnderline"/>
          <w:rFonts w:asciiTheme="minorHAnsi" w:hAnsiTheme="minorHAnsi" w:cstheme="minorHAnsi"/>
        </w:rPr>
        <w:t xml:space="preserve"> </w:t>
      </w:r>
      <w:r w:rsidRPr="003624D8">
        <w:rPr>
          <w:rStyle w:val="StyleUnderline"/>
          <w:rFonts w:asciiTheme="minorHAnsi" w:hAnsiTheme="minorHAnsi" w:cstheme="minorHAnsi"/>
          <w:highlight w:val="green"/>
        </w:rPr>
        <w:t>system</w:t>
      </w:r>
      <w:r w:rsidRPr="003624D8">
        <w:rPr>
          <w:rStyle w:val="StyleUnderline"/>
          <w:rFonts w:asciiTheme="minorHAnsi" w:hAnsiTheme="minorHAnsi" w:cstheme="minorHAnsi"/>
        </w:rPr>
        <w:t xml:space="preserve"> of racial identification insofar as it certifies “who they are.”</w:t>
      </w:r>
      <w:r w:rsidRPr="003624D8">
        <w:rPr>
          <w:rFonts w:asciiTheme="minorHAnsi" w:hAnsiTheme="minorHAnsi" w:cstheme="minorHAnsi"/>
          <w:sz w:val="16"/>
        </w:rPr>
        <w:t xml:space="preserve"> It refers to the way in which any Asian American happens to be recognized as Charlie Chan. </w:t>
      </w:r>
      <w:r w:rsidRPr="003624D8">
        <w:rPr>
          <w:rStyle w:val="StyleUnderline"/>
          <w:rFonts w:asciiTheme="minorHAnsi" w:hAnsiTheme="minorHAnsi" w:cstheme="minorHAnsi"/>
        </w:rPr>
        <w:t>“Who they are,”</w:t>
      </w:r>
      <w:r w:rsidRPr="003624D8">
        <w:rPr>
          <w:rFonts w:asciiTheme="minorHAnsi" w:hAnsiTheme="minorHAnsi" w:cstheme="minorHAnsi"/>
          <w:sz w:val="16"/>
        </w:rPr>
        <w:t xml:space="preserve"> in this sense, </w:t>
      </w:r>
      <w:r w:rsidRPr="003624D8">
        <w:rPr>
          <w:rStyle w:val="StyleUnderline"/>
          <w:rFonts w:asciiTheme="minorHAnsi" w:hAnsiTheme="minorHAnsi" w:cstheme="minorHAnsi"/>
        </w:rPr>
        <w:t>indicates,</w:t>
      </w:r>
      <w:r w:rsidRPr="003624D8">
        <w:rPr>
          <w:rFonts w:asciiTheme="minorHAnsi" w:hAnsiTheme="minorHAnsi" w:cstheme="minorHAnsi"/>
          <w:sz w:val="16"/>
        </w:rPr>
        <w:t xml:space="preserve"> as Louis Althusser might put it, </w:t>
      </w:r>
      <w:r w:rsidRPr="003624D8">
        <w:rPr>
          <w:rStyle w:val="StyleUnderline"/>
          <w:rFonts w:asciiTheme="minorHAnsi" w:hAnsiTheme="minorHAnsi" w:cstheme="minorHAnsi"/>
        </w:rPr>
        <w:t>an ideological subject that the contingent and arbitrary rule of social agreements, however biased, constitutes</w:t>
      </w:r>
      <w:r w:rsidRPr="003624D8">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3624D8">
        <w:rPr>
          <w:rStyle w:val="StyleUnderline"/>
          <w:rFonts w:asciiTheme="minorHAnsi" w:hAnsiTheme="minorHAnsi" w:cstheme="minorHAnsi"/>
        </w:rPr>
        <w:t>particular parts</w:t>
      </w:r>
      <w:proofErr w:type="gramEnd"/>
      <w:r w:rsidRPr="003624D8">
        <w:rPr>
          <w:rStyle w:val="StyleUnderline"/>
          <w:rFonts w:asciiTheme="minorHAnsi" w:hAnsiTheme="minorHAnsi" w:cstheme="minorHAnsi"/>
        </w:rPr>
        <w:t xml:space="preserve"> of “what they are made of”—hair color, the shape of eyes, facial features—become the universal referent of “who they are.”</w:t>
      </w:r>
      <w:r w:rsidRPr="003624D8">
        <w:rPr>
          <w:rFonts w:asciiTheme="minorHAnsi" w:hAnsiTheme="minorHAnsi" w:cstheme="minorHAnsi"/>
          <w:sz w:val="16"/>
        </w:rPr>
        <w:t xml:space="preserve"> They not only </w:t>
      </w:r>
      <w:r w:rsidRPr="003624D8">
        <w:rPr>
          <w:rStyle w:val="StyleUnderline"/>
          <w:rFonts w:asciiTheme="minorHAnsi" w:hAnsiTheme="minorHAnsi" w:cstheme="minorHAnsi"/>
        </w:rPr>
        <w:t>represent but also substitute for the imagined totality of their ontological being</w:t>
      </w:r>
      <w:r w:rsidRPr="003624D8">
        <w:rPr>
          <w:rFonts w:asciiTheme="minorHAnsi" w:hAnsiTheme="minorHAnsi" w:cstheme="minorHAnsi"/>
          <w:sz w:val="16"/>
        </w:rPr>
        <w:t xml:space="preserve">. In other words, </w:t>
      </w:r>
      <w:r w:rsidRPr="003624D8">
        <w:rPr>
          <w:rStyle w:val="StyleUnderline"/>
          <w:rFonts w:asciiTheme="minorHAnsi" w:hAnsiTheme="minorHAnsi" w:cstheme="minorHAnsi"/>
        </w:rPr>
        <w:t xml:space="preserve">their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self has its </w:t>
      </w:r>
      <w:r w:rsidRPr="003624D8">
        <w:rPr>
          <w:rStyle w:val="StyleUnderline"/>
          <w:rFonts w:asciiTheme="minorHAnsi" w:hAnsiTheme="minorHAnsi" w:cstheme="minorHAnsi"/>
          <w:highlight w:val="green"/>
        </w:rPr>
        <w:t>ontological meaning reduced to the conceptual formality of</w:t>
      </w:r>
      <w:r w:rsidRPr="003624D8">
        <w:rPr>
          <w:rStyle w:val="StyleUnderline"/>
          <w:rFonts w:asciiTheme="minorHAnsi" w:hAnsiTheme="minorHAnsi" w:cstheme="minorHAnsi"/>
        </w:rPr>
        <w:t xml:space="preserve"> what it means to be </w:t>
      </w:r>
      <w:r w:rsidRPr="003624D8">
        <w:rPr>
          <w:rStyle w:val="StyleUnderline"/>
          <w:rFonts w:asciiTheme="minorHAnsi" w:hAnsiTheme="minorHAnsi" w:cstheme="minorHAnsi"/>
          <w:highlight w:val="green"/>
        </w:rPr>
        <w:t>Asian American.</w:t>
      </w:r>
      <w:r w:rsidRPr="003624D8">
        <w:rPr>
          <w:rStyle w:val="StyleUnderline"/>
          <w:rFonts w:asciiTheme="minorHAnsi" w:hAnsiTheme="minorHAnsi" w:cstheme="minorHAnsi"/>
        </w:rPr>
        <w:t xml:space="preserve"> The process of racial identification</w:t>
      </w:r>
      <w:r w:rsidRPr="003624D8">
        <w:rPr>
          <w:rFonts w:asciiTheme="minorHAnsi" w:hAnsiTheme="minorHAnsi" w:cstheme="minorHAnsi"/>
          <w:sz w:val="16"/>
        </w:rPr>
        <w:t xml:space="preserve">, as a result, </w:t>
      </w:r>
      <w:r w:rsidRPr="003624D8">
        <w:rPr>
          <w:rStyle w:val="StyleUnderline"/>
          <w:rFonts w:asciiTheme="minorHAnsi" w:hAnsiTheme="minorHAnsi" w:cstheme="minorHAnsi"/>
        </w:rPr>
        <w:t>occurs beyond their control and will in figuring out their self-identity.</w:t>
      </w:r>
      <w:r w:rsidRPr="003624D8">
        <w:rPr>
          <w:rFonts w:asciiTheme="minorHAnsi" w:hAnsiTheme="minorHAnsi" w:cstheme="minorHAnsi"/>
          <w:sz w:val="16"/>
        </w:rPr>
        <w:t xml:space="preserve"> It keeps escaping </w:t>
      </w:r>
      <w:r w:rsidRPr="003624D8">
        <w:rPr>
          <w:rStyle w:val="StyleUnderline"/>
          <w:rFonts w:asciiTheme="minorHAnsi" w:hAnsiTheme="minorHAnsi" w:cstheme="minorHAnsi"/>
        </w:rPr>
        <w:t>and defying their basic desire to</w:t>
      </w:r>
      <w:r w:rsidRPr="003624D8">
        <w:rPr>
          <w:rFonts w:asciiTheme="minorHAnsi" w:hAnsiTheme="minorHAnsi" w:cstheme="minorHAnsi"/>
          <w:sz w:val="16"/>
        </w:rPr>
        <w:t xml:space="preserve"> 32 </w:t>
      </w:r>
      <w:r w:rsidRPr="003624D8">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3624D8">
        <w:rPr>
          <w:rFonts w:asciiTheme="minorHAnsi" w:hAnsiTheme="minorHAnsi" w:cstheme="minorHAnsi"/>
          <w:sz w:val="16"/>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3624D8">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624D8">
        <w:rPr>
          <w:rFonts w:asciiTheme="minorHAnsi" w:hAnsiTheme="minorHAnsi" w:cstheme="minorHAnsi"/>
          <w:sz w:val="16"/>
        </w:rPr>
        <w:t xml:space="preserve">. Nonetheless,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3624D8">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3624D8">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3624D8">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3624D8">
        <w:rPr>
          <w:rFonts w:asciiTheme="minorHAnsi" w:hAnsiTheme="minorHAnsi" w:cstheme="minorHAnsi"/>
          <w:sz w:val="16"/>
        </w:rPr>
        <w:t xml:space="preserve"> </w:t>
      </w:r>
      <w:r w:rsidRPr="003624D8">
        <w:rPr>
          <w:rStyle w:val="StyleUnderline"/>
          <w:rFonts w:asciiTheme="minorHAnsi" w:hAnsiTheme="minorHAnsi" w:cstheme="minorHAnsi"/>
        </w:rPr>
        <w:t xml:space="preserve">The discrepancy between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3624D8">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3624D8">
        <w:rPr>
          <w:rStyle w:val="StyleUnderline"/>
          <w:rFonts w:asciiTheme="minorHAnsi" w:hAnsiTheme="minorHAnsi" w:cstheme="minorHAnsi"/>
          <w:highlight w:val="green"/>
        </w:rPr>
        <w:t>an ontological gap, within the identity</w:t>
      </w:r>
      <w:r w:rsidRPr="003624D8">
        <w:rPr>
          <w:rFonts w:asciiTheme="minorHAnsi" w:hAnsiTheme="minorHAnsi" w:cstheme="minorHAnsi"/>
          <w:sz w:val="16"/>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3624D8">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3624D8">
        <w:rPr>
          <w:rFonts w:asciiTheme="minorHAnsi" w:hAnsiTheme="minorHAnsi" w:cstheme="minorHAnsi"/>
          <w:sz w:val="16"/>
        </w:rPr>
        <w:t xml:space="preserve">. Constituted as a cognitive system of knowledge that falls within the realm of common sense, </w:t>
      </w:r>
      <w:r w:rsidRPr="003624D8">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3624D8">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3624D8">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624D8">
        <w:rPr>
          <w:rFonts w:asciiTheme="minorHAnsi" w:hAnsiTheme="minorHAnsi" w:cstheme="minorHAnsi"/>
          <w:sz w:val="16"/>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3624D8">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3624D8">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3624D8">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3624D8">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3624D8">
        <w:rPr>
          <w:rStyle w:val="StyleUnderline"/>
          <w:rFonts w:asciiTheme="minorHAnsi" w:hAnsiTheme="minorHAnsi" w:cstheme="minorHAnsi"/>
          <w:highlight w:val="green"/>
        </w:rPr>
        <w:t xml:space="preserve">system that constitutes our </w:t>
      </w:r>
      <w:proofErr w:type="spellStart"/>
      <w:r w:rsidRPr="003624D8">
        <w:rPr>
          <w:rStyle w:val="StyleUnderline"/>
          <w:rFonts w:asciiTheme="minorHAnsi" w:hAnsiTheme="minorHAnsi" w:cstheme="minorHAnsi"/>
          <w:highlight w:val="green"/>
        </w:rPr>
        <w:t>identitarian</w:t>
      </w:r>
      <w:proofErr w:type="spellEnd"/>
      <w:r w:rsidRPr="003624D8">
        <w:rPr>
          <w:rStyle w:val="StyleUnderline"/>
          <w:rFonts w:asciiTheme="minorHAnsi" w:hAnsiTheme="minorHAnsi" w:cstheme="minorHAnsi"/>
          <w:highlight w:val="green"/>
        </w:rPr>
        <w:t xml:space="preserve"> position, </w:t>
      </w:r>
      <w:r w:rsidRPr="003624D8">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3624D8">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xml:space="preserve">. The </w:t>
      </w:r>
      <w:proofErr w:type="spellStart"/>
      <w:r w:rsidRPr="003624D8">
        <w:rPr>
          <w:rStyle w:val="StyleUnderline"/>
          <w:rFonts w:asciiTheme="minorHAnsi" w:hAnsiTheme="minorHAnsi" w:cstheme="minorHAnsi"/>
        </w:rPr>
        <w:t>identitarian</w:t>
      </w:r>
      <w:proofErr w:type="spellEnd"/>
      <w:r w:rsidRPr="003624D8">
        <w:rPr>
          <w:rStyle w:val="StyleUnderline"/>
          <w:rFonts w:asciiTheme="minorHAnsi" w:hAnsiTheme="minorHAnsi" w:cstheme="minorHAnsi"/>
        </w:rPr>
        <w:t xml:space="preserve"> system of representation can maintain itself through social agreements for the communication between self and other</w:t>
      </w:r>
      <w:r w:rsidRPr="003624D8">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3624D8">
        <w:rPr>
          <w:rFonts w:asciiTheme="minorHAnsi" w:hAnsiTheme="minorHAnsi" w:cstheme="minorHAnsi"/>
          <w:sz w:val="16"/>
        </w:rPr>
        <w:t>totality</w:t>
      </w:r>
      <w:proofErr w:type="gramEnd"/>
      <w:r w:rsidRPr="003624D8">
        <w:rPr>
          <w:rFonts w:asciiTheme="minorHAnsi" w:hAnsiTheme="minorHAnsi" w:cstheme="minorHAnsi"/>
          <w:sz w:val="16"/>
        </w:rPr>
        <w:t xml:space="preserve">, yet it always remains incomplete. W. J. T. Mitchell observes, “Representation is that by which we make our will </w:t>
      </w:r>
      <w:proofErr w:type="spellStart"/>
      <w:r w:rsidRPr="003624D8">
        <w:rPr>
          <w:rFonts w:asciiTheme="minorHAnsi" w:hAnsiTheme="minorHAnsi" w:cstheme="minorHAnsi"/>
          <w:sz w:val="16"/>
        </w:rPr>
        <w:t>known</w:t>
      </w:r>
      <w:proofErr w:type="spellEnd"/>
      <w:r w:rsidRPr="003624D8">
        <w:rPr>
          <w:rFonts w:asciiTheme="minorHAnsi" w:hAnsiTheme="minorHAnsi" w:cstheme="minorHAnsi"/>
          <w:sz w:val="16"/>
        </w:rPr>
        <w:t xml:space="preserve">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2ABC6B41" w14:textId="29B9BE9E" w:rsidR="00EB64AB" w:rsidRDefault="00EB64AB" w:rsidP="00E258B9">
      <w:pPr>
        <w:pStyle w:val="Heading4"/>
      </w:pPr>
      <w:r>
        <w:t>Links</w:t>
      </w:r>
    </w:p>
    <w:p w14:paraId="4C67DC34" w14:textId="28273562" w:rsidR="00E258B9" w:rsidRPr="003624D8" w:rsidRDefault="00EB64AB" w:rsidP="00E258B9">
      <w:pPr>
        <w:pStyle w:val="Heading4"/>
      </w:pPr>
      <w:r>
        <w:t xml:space="preserve">1] </w:t>
      </w:r>
      <w:r w:rsidR="00E258B9" w:rsidRPr="003624D8">
        <w:t xml:space="preserve">Pandemics discourse is anti – Asian and rooted in western superiority. Debates that center disease inevitably </w:t>
      </w:r>
      <w:proofErr w:type="gramStart"/>
      <w:r w:rsidR="00E258B9" w:rsidRPr="003624D8">
        <w:t>lead</w:t>
      </w:r>
      <w:proofErr w:type="gramEnd"/>
      <w:r w:rsidR="00E258B9" w:rsidRPr="003624D8">
        <w:t xml:space="preserve"> to the polarization of Asian culture.</w:t>
      </w:r>
      <w:r>
        <w:t xml:space="preserve"> This is a uniqueness question – our argument is that every article written in the context of disease is already </w:t>
      </w:r>
      <w:proofErr w:type="spellStart"/>
      <w:r>
        <w:t>anti Asian</w:t>
      </w:r>
      <w:proofErr w:type="spellEnd"/>
      <w:r>
        <w:t xml:space="preserve"> which includes yours.</w:t>
      </w:r>
    </w:p>
    <w:p w14:paraId="47778378" w14:textId="77777777" w:rsidR="00E258B9" w:rsidRPr="003624D8" w:rsidRDefault="00E258B9" w:rsidP="00E258B9">
      <w:r w:rsidRPr="003624D8">
        <w:rPr>
          <w:rStyle w:val="Style13ptBold"/>
        </w:rPr>
        <w:t>White 3-25</w:t>
      </w:r>
      <w:r w:rsidRPr="003624D8">
        <w:t xml:space="preserve"> [Alexandre I.R White, B.A., Amherst College, 2010 MSc., The London School of Economics and Political Science, 3-25-2021, "Podcast: A History of Pandemic Xenophobia and Racism," </w:t>
      </w:r>
      <w:hyperlink r:id="rId6" w:history="1">
        <w:r w:rsidRPr="003624D8">
          <w:rPr>
            <w:rStyle w:val="Hyperlink"/>
          </w:rPr>
          <w:t>https://www.theatlantic.com/health/archive/2021/03/a-history-of-pandemic-xenophobia-racism/618421/</w:t>
        </w:r>
      </w:hyperlink>
      <w:r w:rsidRPr="003624D8">
        <w:t xml:space="preserve"> [accessed: 8/22/21] // Lydia //Recut </w:t>
      </w:r>
      <w:proofErr w:type="spellStart"/>
      <w:r w:rsidRPr="003624D8">
        <w:t>Nato</w:t>
      </w:r>
      <w:proofErr w:type="spellEnd"/>
    </w:p>
    <w:p w14:paraId="30BC8C87" w14:textId="1C65080E" w:rsidR="00E258B9" w:rsidRPr="00E258B9" w:rsidRDefault="00E258B9" w:rsidP="00E258B9">
      <w:pPr>
        <w:rPr>
          <w:rStyle w:val="Style13ptBold"/>
          <w:b w:val="0"/>
          <w:bCs w:val="0"/>
          <w:sz w:val="16"/>
          <w:szCs w:val="16"/>
        </w:rPr>
      </w:pPr>
      <w:r w:rsidRPr="003624D8">
        <w:rPr>
          <w:sz w:val="16"/>
          <w:szCs w:val="16"/>
        </w:rPr>
        <w:t xml:space="preserve">Higgins: Back in April of last year, </w:t>
      </w:r>
      <w:hyperlink r:id="rId7" w:history="1">
        <w:r w:rsidRPr="003624D8">
          <w:rPr>
            <w:rStyle w:val="Hyperlink"/>
            <w:sz w:val="16"/>
            <w:szCs w:val="16"/>
          </w:rPr>
          <w:t>you wrote</w:t>
        </w:r>
      </w:hyperlink>
      <w:r w:rsidRPr="003624D8">
        <w:rPr>
          <w:sz w:val="16"/>
          <w:szCs w:val="16"/>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w:t>
      </w:r>
      <w:proofErr w:type="gramStart"/>
      <w:r w:rsidRPr="003624D8">
        <w:rPr>
          <w:sz w:val="16"/>
          <w:szCs w:val="16"/>
        </w:rPr>
        <w:t>and also</w:t>
      </w:r>
      <w:proofErr w:type="gramEnd"/>
      <w:r w:rsidRPr="003624D8">
        <w:rPr>
          <w:sz w:val="16"/>
          <w:szCs w:val="16"/>
        </w:rPr>
        <w:t xml:space="preserve"> frustrated. </w:t>
      </w:r>
      <w:r w:rsidRPr="003624D8">
        <w:rPr>
          <w:rStyle w:val="StyleUnderline"/>
        </w:rPr>
        <w:t xml:space="preserve">This history of </w:t>
      </w:r>
      <w:r w:rsidRPr="003624D8">
        <w:rPr>
          <w:rStyle w:val="StyleUnderline"/>
          <w:highlight w:val="green"/>
        </w:rPr>
        <w:t>anti-Asian racism runs</w:t>
      </w:r>
      <w:r w:rsidRPr="003624D8">
        <w:rPr>
          <w:rStyle w:val="StyleUnderline"/>
        </w:rPr>
        <w:t xml:space="preserve"> very much </w:t>
      </w:r>
      <w:r w:rsidRPr="003624D8">
        <w:rPr>
          <w:rStyle w:val="StyleUnderline"/>
          <w:highlight w:val="green"/>
        </w:rPr>
        <w:t>through</w:t>
      </w:r>
      <w:r w:rsidRPr="003624D8">
        <w:rPr>
          <w:rStyle w:val="StyleUnderline"/>
        </w:rPr>
        <w:t xml:space="preserve"> histories of </w:t>
      </w:r>
      <w:r w:rsidRPr="003624D8">
        <w:rPr>
          <w:rStyle w:val="StyleUnderline"/>
          <w:highlight w:val="green"/>
        </w:rPr>
        <w:t>epidemics</w:t>
      </w:r>
      <w:r w:rsidRPr="003624D8">
        <w:rPr>
          <w:rStyle w:val="StyleUnderline"/>
        </w:rPr>
        <w:t>, of immigration, of colonialism that the United States often doesn’t discuss</w:t>
      </w:r>
      <w:r w:rsidRPr="003624D8">
        <w:rPr>
          <w:sz w:val="16"/>
          <w:szCs w:val="16"/>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proofErr w:type="gramStart"/>
      <w:r w:rsidRPr="003624D8">
        <w:rPr>
          <w:rStyle w:val="StyleUnderline"/>
        </w:rPr>
        <w:t>So</w:t>
      </w:r>
      <w:proofErr w:type="gramEnd"/>
      <w:r w:rsidRPr="003624D8">
        <w:rPr>
          <w:rStyle w:val="StyleUnderline"/>
        </w:rPr>
        <w:t xml:space="preserve"> there was this grim and horrific conflation of gender, sexuality, race, and the foreignness and </w:t>
      </w:r>
      <w:r w:rsidRPr="003624D8">
        <w:rPr>
          <w:rStyle w:val="StyleUnderline"/>
          <w:highlight w:val="green"/>
        </w:rPr>
        <w:t>concern for the diseases</w:t>
      </w:r>
      <w:r w:rsidRPr="003624D8">
        <w:rPr>
          <w:rStyle w:val="StyleUnderline"/>
        </w:rPr>
        <w:t xml:space="preserve"> that were </w:t>
      </w:r>
      <w:r w:rsidRPr="003624D8">
        <w:rPr>
          <w:rStyle w:val="StyleUnderline"/>
          <w:highlight w:val="green"/>
        </w:rPr>
        <w:t>more threatening because they were</w:t>
      </w:r>
      <w:r w:rsidRPr="003624D8">
        <w:rPr>
          <w:rStyle w:val="StyleUnderline"/>
        </w:rPr>
        <w:t xml:space="preserve"> fundamentally </w:t>
      </w:r>
      <w:r w:rsidRPr="003624D8">
        <w:rPr>
          <w:rStyle w:val="StyleUnderline"/>
          <w:highlight w:val="green"/>
        </w:rPr>
        <w:t>arriving from Asia</w:t>
      </w:r>
      <w:r w:rsidRPr="003624D8">
        <w:rPr>
          <w:sz w:val="16"/>
          <w:szCs w:val="16"/>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w:t>
      </w:r>
      <w:proofErr w:type="gramStart"/>
      <w:r w:rsidRPr="003624D8">
        <w:rPr>
          <w:sz w:val="16"/>
          <w:szCs w:val="16"/>
        </w:rPr>
        <w:t>really important</w:t>
      </w:r>
      <w:proofErr w:type="gramEnd"/>
      <w:r w:rsidRPr="003624D8">
        <w:rPr>
          <w:sz w:val="16"/>
          <w:szCs w:val="16"/>
        </w:rPr>
        <w:t xml:space="preserve">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3624D8">
        <w:rPr>
          <w:rStyle w:val="StyleUnderline"/>
        </w:rPr>
        <w:t xml:space="preserve">Even former President [Donald] </w:t>
      </w:r>
      <w:r w:rsidRPr="003624D8">
        <w:rPr>
          <w:rStyle w:val="StyleUnderline"/>
          <w:highlight w:val="green"/>
        </w:rPr>
        <w:t>Trump’s Muslim ban</w:t>
      </w:r>
      <w:r w:rsidRPr="003624D8">
        <w:rPr>
          <w:rStyle w:val="StyleUnderline"/>
        </w:rPr>
        <w:t xml:space="preserve"> is </w:t>
      </w:r>
      <w:r w:rsidRPr="003624D8">
        <w:rPr>
          <w:rStyle w:val="StyleUnderline"/>
          <w:highlight w:val="green"/>
        </w:rPr>
        <w:t>rooted in this legacy</w:t>
      </w:r>
      <w:r w:rsidRPr="003624D8">
        <w:rPr>
          <w:rStyle w:val="StyleUnderline"/>
        </w:rPr>
        <w:t xml:space="preserve"> that really emerges out of a very specific, racially targeted form of exclusion in the Chinese Exclusion Act.</w:t>
      </w:r>
      <w:r w:rsidRPr="003624D8">
        <w:rPr>
          <w:sz w:val="16"/>
          <w:szCs w:val="16"/>
        </w:rPr>
        <w:t xml:space="preserve"> And this is something that Erika Lee and many others have </w:t>
      </w:r>
      <w:hyperlink r:id="rId8" w:history="1">
        <w:r w:rsidRPr="003624D8">
          <w:rPr>
            <w:rStyle w:val="Hyperlink"/>
            <w:sz w:val="16"/>
            <w:szCs w:val="16"/>
          </w:rPr>
          <w:t>written about in great detail</w:t>
        </w:r>
      </w:hyperlink>
      <w:r w:rsidRPr="003624D8">
        <w:rPr>
          <w:sz w:val="16"/>
          <w:szCs w:val="16"/>
        </w:rPr>
        <w:t xml:space="preserve">, and I think is really important to keep in mind, especially when we attempt to understand the complexities of the violence that we’ve seen in recent weeks and the violence we’ve seen broadly across 2020. </w:t>
      </w:r>
      <w:r w:rsidRPr="003624D8">
        <w:rPr>
          <w:rStyle w:val="StyleUnderline"/>
        </w:rPr>
        <w:t xml:space="preserve">A troubling aspect in [how] the United States responded to </w:t>
      </w:r>
      <w:r w:rsidRPr="003624D8">
        <w:rPr>
          <w:rStyle w:val="StyleUnderline"/>
          <w:highlight w:val="green"/>
        </w:rPr>
        <w:t>COVID</w:t>
      </w:r>
      <w:r w:rsidRPr="003624D8">
        <w:rPr>
          <w:rStyle w:val="StyleUnderline"/>
        </w:rPr>
        <w:t xml:space="preserve">-19—and I would include the United Kingdom in this </w:t>
      </w:r>
      <w:r w:rsidRPr="003624D8">
        <w:rPr>
          <w:rStyle w:val="StyleUnderline"/>
          <w:highlight w:val="green"/>
        </w:rPr>
        <w:t>response</w:t>
      </w:r>
      <w:r w:rsidRPr="003624D8">
        <w:rPr>
          <w:rStyle w:val="StyleUnderline"/>
        </w:rPr>
        <w:t xml:space="preserve"> as well—</w:t>
      </w:r>
      <w:r w:rsidRPr="003624D8">
        <w:rPr>
          <w:rStyle w:val="StyleUnderline"/>
          <w:highlight w:val="green"/>
        </w:rPr>
        <w:t>is</w:t>
      </w:r>
      <w:r w:rsidRPr="003624D8">
        <w:rPr>
          <w:rStyle w:val="StyleUnderline"/>
        </w:rPr>
        <w:t xml:space="preserve"> that for the 19th century and 20th century, so much of </w:t>
      </w:r>
      <w:r w:rsidRPr="003624D8">
        <w:rPr>
          <w:rStyle w:val="StyleUnderline"/>
          <w:highlight w:val="green"/>
        </w:rPr>
        <w:t>Western beliefs of</w:t>
      </w:r>
      <w:r w:rsidRPr="003624D8">
        <w:rPr>
          <w:rStyle w:val="StyleUnderline"/>
        </w:rPr>
        <w:t xml:space="preserve"> fundamental </w:t>
      </w:r>
      <w:r w:rsidRPr="003624D8">
        <w:rPr>
          <w:rStyle w:val="StyleUnderline"/>
          <w:highlight w:val="green"/>
        </w:rPr>
        <w:t>superiority</w:t>
      </w:r>
      <w:r w:rsidRPr="003624D8">
        <w:rPr>
          <w:rStyle w:val="StyleUnderline"/>
        </w:rPr>
        <w:t xml:space="preserve"> of civilization and justifications for colonialism </w:t>
      </w:r>
      <w:r w:rsidRPr="003624D8">
        <w:rPr>
          <w:rStyle w:val="StyleUnderline"/>
          <w:highlight w:val="green"/>
        </w:rPr>
        <w:t>emerged out of</w:t>
      </w:r>
      <w:r w:rsidRPr="003624D8">
        <w:rPr>
          <w:rStyle w:val="StyleUnderline"/>
        </w:rPr>
        <w:t xml:space="preserve"> this </w:t>
      </w:r>
      <w:r w:rsidRPr="003624D8">
        <w:rPr>
          <w:rStyle w:val="StyleUnderline"/>
          <w:highlight w:val="green"/>
        </w:rPr>
        <w:t>mythology</w:t>
      </w:r>
      <w:r w:rsidRPr="003624D8">
        <w:rPr>
          <w:rStyle w:val="StyleUnderline"/>
        </w:rPr>
        <w:t xml:space="preserve"> of </w:t>
      </w:r>
      <w:r w:rsidRPr="003624D8">
        <w:rPr>
          <w:rStyle w:val="StyleUnderline"/>
          <w:highlight w:val="green"/>
        </w:rPr>
        <w:t xml:space="preserve">the West being the most </w:t>
      </w:r>
      <w:r w:rsidRPr="003624D8">
        <w:rPr>
          <w:rStyle w:val="StyleUnderline"/>
        </w:rPr>
        <w:t xml:space="preserve">sanitary, the most hygienic space, and being the most </w:t>
      </w:r>
      <w:r w:rsidRPr="003624D8">
        <w:rPr>
          <w:rStyle w:val="StyleUnderline"/>
          <w:highlight w:val="green"/>
        </w:rPr>
        <w:t>hygienic civilization on the planet</w:t>
      </w:r>
      <w:r w:rsidRPr="003624D8">
        <w:rPr>
          <w:rStyle w:val="StyleUnderline"/>
        </w:rPr>
        <w:t>.</w:t>
      </w:r>
      <w:r w:rsidRPr="003624D8">
        <w:rPr>
          <w:sz w:val="16"/>
          <w:szCs w:val="16"/>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3624D8">
        <w:rPr>
          <w:rStyle w:val="StyleUnderline"/>
        </w:rPr>
        <w:t xml:space="preserve">But we also see that myth falling apart as we recognize that the U.S. COVID-19 response up to vaccination delivery has been one of the worst—one of the most unequal and most deadly in the world. </w:t>
      </w:r>
      <w:r w:rsidRPr="003624D8">
        <w:rPr>
          <w:sz w:val="16"/>
          <w:szCs w:val="16"/>
        </w:rPr>
        <w:t xml:space="preserve">Hamblin: I have a </w:t>
      </w:r>
      <w:hyperlink r:id="rId9" w:history="1">
        <w:r w:rsidRPr="003624D8">
          <w:rPr>
            <w:rStyle w:val="Hyperlink"/>
            <w:sz w:val="16"/>
            <w:szCs w:val="16"/>
          </w:rPr>
          <w:t>particular interest in the history of hygiene</w:t>
        </w:r>
      </w:hyperlink>
      <w:r w:rsidRPr="003624D8">
        <w:rPr>
          <w:sz w:val="16"/>
          <w:szCs w:val="16"/>
        </w:rPr>
        <w:t xml:space="preserve">. That myth that you talk about of the Western world being uniquely hygienic—it’s </w:t>
      </w:r>
      <w:proofErr w:type="gramStart"/>
      <w:r w:rsidRPr="003624D8">
        <w:rPr>
          <w:sz w:val="16"/>
          <w:szCs w:val="16"/>
        </w:rPr>
        <w:t>actually the</w:t>
      </w:r>
      <w:proofErr w:type="gramEnd"/>
      <w:r w:rsidRPr="003624D8">
        <w:rPr>
          <w:sz w:val="16"/>
          <w:szCs w:val="16"/>
        </w:rPr>
        <w:t xml:space="preserve"> inverse of that. Christian countries were late to and sometimes actively discouraged things like baths because they were </w:t>
      </w:r>
      <w:proofErr w:type="gramStart"/>
      <w:r w:rsidRPr="003624D8">
        <w:rPr>
          <w:sz w:val="16"/>
          <w:szCs w:val="16"/>
        </w:rPr>
        <w:t>lewd</w:t>
      </w:r>
      <w:proofErr w:type="gramEnd"/>
      <w:r w:rsidRPr="003624D8">
        <w:rPr>
          <w:sz w:val="16"/>
          <w:szCs w:val="16"/>
        </w:rPr>
        <w:t xml:space="preserve">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century, that focused on creating the first international infectious-disease controls for regulating the spread of infectious disease among people. But the focus of these controls </w:t>
      </w:r>
      <w:proofErr w:type="gramStart"/>
      <w:r w:rsidRPr="003624D8">
        <w:rPr>
          <w:sz w:val="16"/>
          <w:szCs w:val="16"/>
        </w:rPr>
        <w:t>were</w:t>
      </w:r>
      <w:proofErr w:type="gramEnd"/>
      <w:r w:rsidRPr="003624D8">
        <w:rPr>
          <w:sz w:val="16"/>
          <w:szCs w:val="16"/>
        </w:rPr>
        <w:t xml:space="preserve"> not health for all or some sort of humanitarian principle. Rather, it was: How do we allow for the maximum speed and pace of trade and traffic with also the maximum control of infectious disease? It was </w:t>
      </w:r>
      <w:proofErr w:type="gramStart"/>
      <w:r w:rsidRPr="003624D8">
        <w:rPr>
          <w:sz w:val="16"/>
          <w:szCs w:val="16"/>
        </w:rPr>
        <w:t>really about</w:t>
      </w:r>
      <w:proofErr w:type="gramEnd"/>
      <w:r w:rsidRPr="003624D8">
        <w:rPr>
          <w:sz w:val="16"/>
          <w:szCs w:val="16"/>
        </w:rPr>
        <w:t xml:space="preserve">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w:t>
      </w:r>
      <w:proofErr w:type="gramStart"/>
      <w:r w:rsidRPr="003624D8">
        <w:rPr>
          <w:sz w:val="16"/>
          <w:szCs w:val="16"/>
        </w:rPr>
        <w:t>So</w:t>
      </w:r>
      <w:proofErr w:type="gramEnd"/>
      <w:r w:rsidRPr="003624D8">
        <w:rPr>
          <w:sz w:val="16"/>
          <w:szCs w:val="16"/>
        </w:rPr>
        <w:t xml:space="preserve"> this myth emerges. And it’s a mythmaking process that I think is </w:t>
      </w:r>
      <w:proofErr w:type="gramStart"/>
      <w:r w:rsidRPr="003624D8">
        <w:rPr>
          <w:sz w:val="16"/>
          <w:szCs w:val="16"/>
        </w:rPr>
        <w:t>actually central</w:t>
      </w:r>
      <w:proofErr w:type="gramEnd"/>
      <w:r w:rsidRPr="003624D8">
        <w:rPr>
          <w:sz w:val="16"/>
          <w:szCs w:val="16"/>
        </w:rPr>
        <w:t xml:space="preserve"> to Europe and the West coming to envision itself as an entity apart from the rest of the world. And in my work, </w:t>
      </w:r>
      <w:r w:rsidRPr="003624D8">
        <w:rPr>
          <w:rStyle w:val="StyleUnderline"/>
        </w:rPr>
        <w:t>I call this “</w:t>
      </w:r>
      <w:r w:rsidRPr="003624D8">
        <w:rPr>
          <w:rStyle w:val="StyleUnderline"/>
          <w:highlight w:val="green"/>
        </w:rPr>
        <w:t>epidemic Orientalism</w:t>
      </w:r>
      <w:r w:rsidRPr="003624D8">
        <w:rPr>
          <w:rStyle w:val="StyleUnderline"/>
        </w:rPr>
        <w:t xml:space="preserve">.” We see the ways in which the need to maintain trade, colonial, and resource exploitation becomes bound up with controlling </w:t>
      </w:r>
      <w:proofErr w:type="gramStart"/>
      <w:r w:rsidRPr="003624D8">
        <w:rPr>
          <w:rStyle w:val="StyleUnderline"/>
        </w:rPr>
        <w:t>particular bodies</w:t>
      </w:r>
      <w:proofErr w:type="gramEnd"/>
      <w:r w:rsidRPr="003624D8">
        <w:rPr>
          <w:rStyle w:val="StyleUnderline"/>
        </w:rPr>
        <w:t xml:space="preserve"> and people who were seen to be in opposition to a sanitary global trade regime</w:t>
      </w:r>
      <w:r w:rsidRPr="003624D8">
        <w:rPr>
          <w:sz w:val="16"/>
          <w:szCs w:val="16"/>
        </w:rPr>
        <w:t xml:space="preserve">. And this is where you get a lot of the racist and xenophobic ideologies we’ve talked about already, </w:t>
      </w:r>
      <w:r w:rsidRPr="003624D8">
        <w:rPr>
          <w:rStyle w:val="StyleUnderline"/>
        </w:rPr>
        <w:t xml:space="preserve">and ideas that we see </w:t>
      </w:r>
      <w:r w:rsidRPr="003624D8">
        <w:rPr>
          <w:rStyle w:val="StyleUnderline"/>
          <w:highlight w:val="green"/>
        </w:rPr>
        <w:t>still in the present when we associate diseases with certain parts of the world</w:t>
      </w:r>
      <w:r w:rsidRPr="003624D8">
        <w:rPr>
          <w:rStyle w:val="StyleUnderline"/>
        </w:rPr>
        <w:t>, essentially slurring the names for an epidemic like COVID-19 in a variety of ways that ascribe blame to certain countries or certain areas</w:t>
      </w:r>
      <w:r w:rsidRPr="003624D8">
        <w:rPr>
          <w:sz w:val="16"/>
          <w:szCs w:val="16"/>
        </w:rPr>
        <w:t xml:space="preserve">. Hamblin: Right. That draws out this interesting distinction: There’s a lot of scapegoating and blaming of immigrants during these heightened times of </w:t>
      </w:r>
      <w:proofErr w:type="gramStart"/>
      <w:r w:rsidRPr="003624D8">
        <w:rPr>
          <w:sz w:val="16"/>
          <w:szCs w:val="16"/>
        </w:rPr>
        <w:t>infectious-disease</w:t>
      </w:r>
      <w:proofErr w:type="gramEnd"/>
      <w:r w:rsidRPr="003624D8">
        <w:rPr>
          <w:sz w:val="16"/>
          <w:szCs w:val="16"/>
        </w:rPr>
        <w:t xml:space="preserv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3624D8">
        <w:rPr>
          <w:rStyle w:val="StyleUnderline"/>
        </w:rPr>
        <w:t xml:space="preserve">: </w:t>
      </w:r>
      <w:r w:rsidRPr="003624D8">
        <w:rPr>
          <w:rStyle w:val="StyleUnderline"/>
          <w:highlight w:val="green"/>
        </w:rPr>
        <w:t>Framing of threat through disease allows for</w:t>
      </w:r>
      <w:r w:rsidRPr="003624D8">
        <w:rPr>
          <w:rStyle w:val="StyleUnderline"/>
        </w:rPr>
        <w:t xml:space="preserve"> the </w:t>
      </w:r>
      <w:proofErr w:type="spellStart"/>
      <w:r w:rsidRPr="003624D8">
        <w:rPr>
          <w:rStyle w:val="StyleUnderline"/>
          <w:highlight w:val="green"/>
        </w:rPr>
        <w:t>pathologization</w:t>
      </w:r>
      <w:proofErr w:type="spellEnd"/>
      <w:r w:rsidRPr="003624D8">
        <w:rPr>
          <w:rStyle w:val="StyleUnderline"/>
          <w:highlight w:val="green"/>
        </w:rPr>
        <w:t xml:space="preserve"> of peoples and cultur</w:t>
      </w:r>
      <w:r w:rsidRPr="003624D8">
        <w:rPr>
          <w:rStyle w:val="StyleUnderline"/>
        </w:rPr>
        <w:t>al practices as somehow distinct and different from one’s own.</w:t>
      </w:r>
      <w:r w:rsidRPr="003624D8">
        <w:rPr>
          <w:sz w:val="16"/>
          <w:szCs w:val="16"/>
        </w:rPr>
        <w:t xml:space="preserve"> </w:t>
      </w:r>
      <w:proofErr w:type="gramStart"/>
      <w:r w:rsidRPr="003624D8">
        <w:rPr>
          <w:sz w:val="16"/>
          <w:szCs w:val="16"/>
        </w:rPr>
        <w:t>So</w:t>
      </w:r>
      <w:proofErr w:type="gramEnd"/>
      <w:r w:rsidRPr="003624D8">
        <w:rPr>
          <w:sz w:val="16"/>
          <w:szCs w:val="16"/>
        </w:rPr>
        <w:t xml:space="preserve">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w:t>
      </w:r>
      <w:proofErr w:type="gramStart"/>
      <w:r w:rsidRPr="003624D8">
        <w:rPr>
          <w:sz w:val="16"/>
          <w:szCs w:val="16"/>
        </w:rPr>
        <w:t>actually matter</w:t>
      </w:r>
      <w:proofErr w:type="gramEnd"/>
      <w:r w:rsidRPr="003624D8">
        <w:rPr>
          <w:sz w:val="16"/>
          <w:szCs w:val="16"/>
        </w:rPr>
        <w:t xml:space="preserve">?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w:t>
      </w:r>
      <w:proofErr w:type="gramStart"/>
      <w:r w:rsidRPr="003624D8">
        <w:rPr>
          <w:sz w:val="16"/>
          <w:szCs w:val="16"/>
        </w:rPr>
        <w:t>So</w:t>
      </w:r>
      <w:proofErr w:type="gramEnd"/>
      <w:r w:rsidRPr="003624D8">
        <w:rPr>
          <w:sz w:val="16"/>
          <w:szCs w:val="16"/>
        </w:rPr>
        <w:t xml:space="preserve">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w:t>
      </w:r>
      <w:proofErr w:type="gramStart"/>
      <w:r w:rsidRPr="003624D8">
        <w:rPr>
          <w:sz w:val="16"/>
          <w:szCs w:val="16"/>
        </w:rPr>
        <w:t>many different ways</w:t>
      </w:r>
      <w:proofErr w:type="gramEnd"/>
      <w:r w:rsidRPr="003624D8">
        <w:rPr>
          <w:sz w:val="16"/>
          <w:szCs w:val="16"/>
        </w:rPr>
        <w:t>.</w:t>
      </w:r>
    </w:p>
    <w:p w14:paraId="45940651" w14:textId="00F175D8" w:rsidR="004D3817" w:rsidRPr="004D3817" w:rsidRDefault="004E1B41" w:rsidP="004D3817">
      <w:pPr>
        <w:pStyle w:val="Heading4"/>
        <w:rPr>
          <w:bCs/>
        </w:rPr>
      </w:pPr>
      <w:r>
        <w:rPr>
          <w:rStyle w:val="Style13ptBold"/>
          <w:b/>
        </w:rPr>
        <w:t xml:space="preserve">2] We have lines </w:t>
      </w:r>
      <w:r w:rsidR="004D3817">
        <w:t xml:space="preserve">Brink 21 </w:t>
      </w:r>
      <w:proofErr w:type="spellStart"/>
      <w:r w:rsidR="004D3817">
        <w:t>ev</w:t>
      </w:r>
      <w:proofErr w:type="spellEnd"/>
      <w:r w:rsidR="004D3817">
        <w:t xml:space="preserve"> “Virus is currently raging in India” “Globalization all combine to increase odds new virus”.</w:t>
      </w:r>
    </w:p>
    <w:p w14:paraId="038CF581" w14:textId="644A4C3F" w:rsidR="00E258B9" w:rsidRPr="003624D8" w:rsidRDefault="004D3817" w:rsidP="00E258B9">
      <w:pPr>
        <w:pStyle w:val="Heading4"/>
        <w:rPr>
          <w:rStyle w:val="Style13ptBold"/>
          <w:b/>
        </w:rPr>
      </w:pPr>
      <w:r>
        <w:rPr>
          <w:rStyle w:val="Style13ptBold"/>
          <w:b/>
        </w:rPr>
        <w:t xml:space="preserve">3] </w:t>
      </w:r>
      <w:r w:rsidR="00E258B9" w:rsidRPr="003624D8">
        <w:rPr>
          <w:rStyle w:val="Style13ptBold"/>
          <w:b/>
        </w:rPr>
        <w:t xml:space="preserve">Debate is a communicative activity which forces coercive </w:t>
      </w:r>
      <w:proofErr w:type="spellStart"/>
      <w:r w:rsidR="00E258B9" w:rsidRPr="003624D8">
        <w:rPr>
          <w:rStyle w:val="Style13ptBold"/>
          <w:b/>
        </w:rPr>
        <w:t>mimetism</w:t>
      </w:r>
      <w:proofErr w:type="spellEnd"/>
      <w:r w:rsidR="00E258B9" w:rsidRPr="003624D8">
        <w:rPr>
          <w:rStyle w:val="Style13ptBold"/>
          <w:b/>
        </w:rPr>
        <w:t xml:space="preserve"> which gauges successful assimilation that excludes Asian bodies. Language marks impossible social compliance for the Asian and separates them from the rest of the students.</w:t>
      </w:r>
    </w:p>
    <w:p w14:paraId="51B2F5B5" w14:textId="77777777" w:rsidR="00E258B9" w:rsidRPr="003624D8" w:rsidRDefault="00E258B9" w:rsidP="00E258B9">
      <w:pPr>
        <w:rPr>
          <w:sz w:val="16"/>
        </w:rPr>
      </w:pPr>
      <w:proofErr w:type="spellStart"/>
      <w:r w:rsidRPr="003624D8">
        <w:rPr>
          <w:rStyle w:val="StyleUnderline"/>
          <w:b/>
          <w:bCs/>
          <w:u w:val="none"/>
        </w:rPr>
        <w:t>Eng</w:t>
      </w:r>
      <w:proofErr w:type="spellEnd"/>
      <w:r w:rsidRPr="003624D8">
        <w:rPr>
          <w:rStyle w:val="StyleUnderline"/>
          <w:b/>
          <w:bCs/>
          <w:u w:val="none"/>
        </w:rPr>
        <w:t xml:space="preserve"> &amp; Han 2</w:t>
      </w:r>
      <w:r>
        <w:rPr>
          <w:rStyle w:val="StyleUnderline"/>
          <w:b/>
          <w:bCs/>
          <w:u w:val="none"/>
        </w:rPr>
        <w:t xml:space="preserve"> [Asian]</w:t>
      </w:r>
      <w:r w:rsidRPr="003624D8">
        <w:rPr>
          <w:rStyle w:val="StyleUnderline"/>
          <w:bCs/>
          <w:u w:val="none"/>
        </w:rPr>
        <w:t>,</w:t>
      </w:r>
      <w:r w:rsidRPr="003624D8">
        <w:rPr>
          <w:sz w:val="16"/>
        </w:rPr>
        <w:t xml:space="preserve"> DAVID L. </w:t>
      </w:r>
      <w:r w:rsidRPr="003624D8">
        <w:rPr>
          <w:rStyle w:val="StyleUnderline"/>
          <w:bCs/>
          <w:sz w:val="16"/>
          <w:u w:val="none"/>
        </w:rPr>
        <w:t>ENG &amp;</w:t>
      </w:r>
      <w:r w:rsidRPr="003624D8">
        <w:rPr>
          <w:sz w:val="16"/>
        </w:rPr>
        <w:t xml:space="preserve"> SHINHEE </w:t>
      </w:r>
      <w:r w:rsidRPr="003624D8">
        <w:rPr>
          <w:rStyle w:val="StyleUnderline"/>
          <w:bCs/>
          <w:sz w:val="16"/>
          <w:u w:val="none"/>
        </w:rPr>
        <w:t>HAN</w:t>
      </w:r>
      <w:r w:rsidRPr="003624D8">
        <w:rPr>
          <w:rStyle w:val="StyleUnderline"/>
          <w:sz w:val="16"/>
        </w:rPr>
        <w:t xml:space="preserve"> </w:t>
      </w:r>
      <w:r w:rsidRPr="003624D8">
        <w:rPr>
          <w:sz w:val="16"/>
        </w:rPr>
        <w:t xml:space="preserve">[David L. </w:t>
      </w:r>
      <w:proofErr w:type="spellStart"/>
      <w:r w:rsidRPr="003624D8">
        <w:rPr>
          <w:sz w:val="16"/>
        </w:rPr>
        <w:t>Eng</w:t>
      </w:r>
      <w:proofErr w:type="spellEnd"/>
      <w:r w:rsidRPr="003624D8">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3624D8">
        <w:rPr>
          <w:sz w:val="16"/>
        </w:rPr>
        <w:t>Eng</w:t>
      </w:r>
      <w:proofErr w:type="spellEnd"/>
      <w:r w:rsidRPr="003624D8">
        <w:rPr>
          <w:sz w:val="16"/>
        </w:rPr>
        <w:t xml:space="preserve"> is a founding convenor of the Faculty Working Group on Race and Empire Studies as well as a member of the Executive Board of Gender, Sexuality &amp; Women's </w:t>
      </w:r>
      <w:proofErr w:type="gramStart"/>
      <w:r w:rsidRPr="003624D8">
        <w:rPr>
          <w:sz w:val="16"/>
        </w:rPr>
        <w:t>Studies</w:t>
      </w:r>
      <w:proofErr w:type="gramEnd"/>
      <w:r w:rsidRPr="003624D8">
        <w:rPr>
          <w:sz w:val="16"/>
        </w:rPr>
        <w:t xml:space="preserve"> and the Alice Paul Center.  </w:t>
      </w:r>
      <w:proofErr w:type="spellStart"/>
      <w:r w:rsidRPr="003624D8">
        <w:rPr>
          <w:sz w:val="16"/>
        </w:rPr>
        <w:t>Shinhee</w:t>
      </w:r>
      <w:proofErr w:type="spellEnd"/>
      <w:r w:rsidRPr="003624D8">
        <w:rPr>
          <w:sz w:val="16"/>
        </w:rPr>
        <w:t xml:space="preserve"> Han, Ph.D. is aa senior psychotherapist at the </w:t>
      </w:r>
      <w:proofErr w:type="spellStart"/>
      <w:r w:rsidRPr="003624D8">
        <w:rPr>
          <w:sz w:val="16"/>
        </w:rPr>
        <w:t>Newschool</w:t>
      </w:r>
      <w:proofErr w:type="spellEnd"/>
      <w:r w:rsidRPr="003624D8">
        <w:rPr>
          <w:sz w:val="16"/>
        </w:rPr>
        <w:t xml:space="preserve"> University's counseling service.  Her clinical specializations include Asian and Asian American mental health, transnational adoptees, LGBT population and college students with identity, </w:t>
      </w:r>
      <w:proofErr w:type="gramStart"/>
      <w:r w:rsidRPr="003624D8">
        <w:rPr>
          <w:sz w:val="16"/>
        </w:rPr>
        <w:t>depression</w:t>
      </w:r>
      <w:proofErr w:type="gramEnd"/>
      <w:r w:rsidRPr="003624D8">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3624D8">
        <w:rPr>
          <w:sz w:val="16"/>
        </w:rPr>
        <w:t>Durham</w:t>
      </w:r>
      <w:proofErr w:type="gramEnd"/>
      <w:r w:rsidRPr="003624D8">
        <w:rPr>
          <w:sz w:val="16"/>
        </w:rPr>
        <w:t xml:space="preserve"> and London, 2019, </w:t>
      </w:r>
      <w:proofErr w:type="spellStart"/>
      <w:r w:rsidRPr="003624D8">
        <w:rPr>
          <w:sz w:val="16"/>
        </w:rPr>
        <w:t>ghs</w:t>
      </w:r>
      <w:proofErr w:type="spellEnd"/>
      <w:r w:rsidRPr="003624D8">
        <w:rPr>
          <w:sz w:val="16"/>
        </w:rPr>
        <w:t xml:space="preserve">//BZ Recut/Tagged </w:t>
      </w:r>
      <w:proofErr w:type="spellStart"/>
      <w:r w:rsidRPr="003624D8">
        <w:rPr>
          <w:sz w:val="16"/>
        </w:rPr>
        <w:t>Nato</w:t>
      </w:r>
      <w:proofErr w:type="spellEnd"/>
    </w:p>
    <w:p w14:paraId="59890229" w14:textId="77777777" w:rsidR="00E258B9" w:rsidRPr="003624D8" w:rsidRDefault="00E258B9" w:rsidP="00E258B9">
      <w:pPr>
        <w:rPr>
          <w:sz w:val="16"/>
        </w:rPr>
      </w:pPr>
      <w:r w:rsidRPr="003624D8">
        <w:rPr>
          <w:sz w:val="16"/>
        </w:rPr>
        <w:t xml:space="preserve">﻿MIMICRY; OR, THE MELANCHOLIC MACHINE </w:t>
      </w:r>
      <w:r w:rsidRPr="003624D8">
        <w:rPr>
          <w:rStyle w:val="Emphasis"/>
        </w:rPr>
        <w:t>Racial melancholia as psychic splitting and national dis-ease opens on the interconnected terrains of mimicry, ambivalence, and the stereotype</w:t>
      </w:r>
      <w:r w:rsidRPr="003624D8">
        <w:rPr>
          <w:sz w:val="16"/>
        </w:rPr>
        <w:t xml:space="preserve">. In his seminal essay “Of Mimicry and Man: The Ambivalence of Colonial Discourse,” </w:t>
      </w:r>
      <w:proofErr w:type="spellStart"/>
      <w:r w:rsidRPr="003624D8">
        <w:rPr>
          <w:sz w:val="16"/>
        </w:rPr>
        <w:t>Homi</w:t>
      </w:r>
      <w:proofErr w:type="spellEnd"/>
      <w:r w:rsidRPr="003624D8">
        <w:rPr>
          <w:sz w:val="16"/>
        </w:rPr>
        <w:t xml:space="preserve"> Bhabha describes the ways in which a </w:t>
      </w:r>
      <w:r w:rsidRPr="003624D8">
        <w:rPr>
          <w:rStyle w:val="StyleUnderline"/>
          <w:highlight w:val="green"/>
        </w:rPr>
        <w:t xml:space="preserve">colonial regime compels the colonized subject to mimic </w:t>
      </w:r>
      <w:r w:rsidRPr="003624D8">
        <w:rPr>
          <w:rStyle w:val="StyleUnderline"/>
        </w:rPr>
        <w:t xml:space="preserve">Western ideals of </w:t>
      </w:r>
      <w:r w:rsidRPr="003624D8">
        <w:rPr>
          <w:rStyle w:val="StyleUnderline"/>
          <w:highlight w:val="green"/>
        </w:rPr>
        <w:t>whiteness.</w:t>
      </w:r>
      <w:r w:rsidRPr="003624D8">
        <w:rPr>
          <w:rStyle w:val="StyleUnderline"/>
        </w:rPr>
        <w:t xml:space="preserve"> </w:t>
      </w:r>
      <w:r w:rsidRPr="003624D8">
        <w:rPr>
          <w:sz w:val="16"/>
        </w:rPr>
        <w:t>At the same time, this mimicry is also condemned to failure. Bhabha writes, “</w:t>
      </w:r>
      <w:r w:rsidRPr="003624D8">
        <w:rPr>
          <w:rStyle w:val="StyleUnderline"/>
          <w:highlight w:val="green"/>
        </w:rPr>
        <w:t xml:space="preserve">Colonial mimicry </w:t>
      </w:r>
      <w:r w:rsidRPr="003624D8">
        <w:rPr>
          <w:rStyle w:val="StyleUnderline"/>
        </w:rPr>
        <w:t xml:space="preserve">is </w:t>
      </w:r>
      <w:r w:rsidRPr="003624D8">
        <w:rPr>
          <w:rStyle w:val="StyleUnderline"/>
          <w:highlight w:val="green"/>
        </w:rPr>
        <w:t xml:space="preserve">the desire for a reformed, </w:t>
      </w:r>
      <w:r w:rsidRPr="003624D8">
        <w:rPr>
          <w:rStyle w:val="StyleUnderline"/>
        </w:rPr>
        <w:t xml:space="preserve">recognizable </w:t>
      </w:r>
      <w:r w:rsidRPr="003624D8">
        <w:rPr>
          <w:rStyle w:val="StyleUnderline"/>
          <w:highlight w:val="green"/>
        </w:rPr>
        <w:t>Other</w:t>
      </w:r>
      <w:r w:rsidRPr="003624D8">
        <w:rPr>
          <w:rStyle w:val="StyleUnderline"/>
        </w:rPr>
        <w:t>, as a subject of a difference that is almost the same, but not quite</w:t>
      </w:r>
      <w:r w:rsidRPr="003624D8">
        <w:rPr>
          <w:sz w:val="16"/>
        </w:rPr>
        <w:t xml:space="preserve">. Which is to say, that the discourse of mimicry is constructed around an ambivalence; </w:t>
      </w:r>
      <w:proofErr w:type="gramStart"/>
      <w:r w:rsidRPr="003624D8">
        <w:rPr>
          <w:sz w:val="16"/>
        </w:rPr>
        <w:t>in order to</w:t>
      </w:r>
      <w:proofErr w:type="gramEnd"/>
      <w:r w:rsidRPr="003624D8">
        <w:rPr>
          <w:sz w:val="16"/>
        </w:rPr>
        <w:t xml:space="preserve"> be effective, </w:t>
      </w:r>
      <w:r w:rsidRPr="003624D8">
        <w:rPr>
          <w:rStyle w:val="Emphasis"/>
        </w:rPr>
        <w:t xml:space="preserve">mimicry </w:t>
      </w:r>
      <w:r w:rsidRPr="003624D8">
        <w:rPr>
          <w:rStyle w:val="Emphasis"/>
          <w:highlight w:val="green"/>
        </w:rPr>
        <w:t>must continually reproduce its slippage,</w:t>
      </w:r>
      <w:r w:rsidRPr="003624D8">
        <w:rPr>
          <w:rStyle w:val="Emphasis"/>
        </w:rPr>
        <w:t xml:space="preserve"> its excess, </w:t>
      </w:r>
      <w:r w:rsidRPr="003624D8">
        <w:rPr>
          <w:rStyle w:val="Emphasis"/>
          <w:highlight w:val="green"/>
        </w:rPr>
        <w:t>its difference.… Almost the same but not white</w:t>
      </w:r>
      <w:r w:rsidRPr="003624D8">
        <w:rPr>
          <w:sz w:val="16"/>
        </w:rPr>
        <w:t xml:space="preserve">.”28 </w:t>
      </w:r>
      <w:r w:rsidRPr="003624D8">
        <w:rPr>
          <w:rStyle w:val="StyleUnderline"/>
        </w:rPr>
        <w:t>Bhabha locates and labels the social imperative to assimilate as the colonial structure of mimicry.</w:t>
      </w:r>
      <w:r w:rsidRPr="003624D8">
        <w:rPr>
          <w:sz w:val="16"/>
        </w:rPr>
        <w:t xml:space="preserve"> He highlights not only the social performance but also its inevitable, built-in failure. </w:t>
      </w:r>
      <w:r w:rsidRPr="003624D8">
        <w:rPr>
          <w:rStyle w:val="Emphasis"/>
        </w:rPr>
        <w:t xml:space="preserve">This doubling of difference that is almost the same but not quite, almost the same but not white, results in ambivalence, which comes to define the failure of mimicry. </w:t>
      </w:r>
      <w:r w:rsidRPr="003624D8">
        <w:rPr>
          <w:sz w:val="16"/>
        </w:rPr>
        <w:t xml:space="preserve">Here we elaborate on Bhabha’s observations of mimicry with its </w:t>
      </w:r>
      <w:proofErr w:type="spellStart"/>
      <w:r w:rsidRPr="003624D8">
        <w:rPr>
          <w:sz w:val="16"/>
        </w:rPr>
        <w:t>intrasubjective</w:t>
      </w:r>
      <w:proofErr w:type="spellEnd"/>
      <w:r w:rsidRPr="003624D8">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624D8">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3624D8">
        <w:rPr>
          <w:sz w:val="16"/>
        </w:rPr>
        <w:t>It is crucial to extend Bhabha’s theories on colonial mimicry to the domestic landscape of race relations in the United States—a postcolonial nation itself—</w:t>
      </w:r>
      <w:proofErr w:type="gramStart"/>
      <w:r w:rsidRPr="003624D8">
        <w:rPr>
          <w:sz w:val="16"/>
        </w:rPr>
        <w:t>in order to</w:t>
      </w:r>
      <w:proofErr w:type="gramEnd"/>
      <w:r w:rsidRPr="003624D8">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3624D8">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3624D8">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624D8">
        <w:rPr>
          <w:rStyle w:val="Emphasis"/>
        </w:rPr>
        <w:t xml:space="preserve">Asian Americans are forced to mimic the model minority stereotype </w:t>
      </w:r>
      <w:proofErr w:type="gramStart"/>
      <w:r w:rsidRPr="003624D8">
        <w:rPr>
          <w:rStyle w:val="Emphasis"/>
        </w:rPr>
        <w:t>in order to</w:t>
      </w:r>
      <w:proofErr w:type="gramEnd"/>
      <w:r w:rsidRPr="003624D8">
        <w:rPr>
          <w:rStyle w:val="Emphasis"/>
        </w:rPr>
        <w:t xml:space="preserve"> be recognized by mainstream society—in order to be, in order to be seen at all</w:t>
      </w:r>
      <w:r w:rsidRPr="003624D8">
        <w:rPr>
          <w:sz w:val="16"/>
        </w:rPr>
        <w:t xml:space="preserve">. </w:t>
      </w:r>
      <w:r w:rsidRPr="003624D8">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3624D8">
        <w:rPr>
          <w:rStyle w:val="Emphasis"/>
        </w:rPr>
        <w:t xml:space="preserve">. As both a social and a psychic malady, </w:t>
      </w:r>
      <w:proofErr w:type="gramStart"/>
      <w:r w:rsidRPr="003624D8">
        <w:rPr>
          <w:rStyle w:val="Emphasis"/>
        </w:rPr>
        <w:t>mimicry</w:t>
      </w:r>
      <w:proofErr w:type="gramEnd"/>
      <w:r w:rsidRPr="003624D8">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3624D8">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3624D8">
        <w:rPr>
          <w:sz w:val="16"/>
        </w:rPr>
        <w:t>in spite of</w:t>
      </w:r>
      <w:proofErr w:type="gramEnd"/>
      <w:r w:rsidRPr="003624D8">
        <w:rPr>
          <w:sz w:val="16"/>
        </w:rPr>
        <w:t xml:space="preserve"> extreme poverty in various Asian American communities) rather than social or cultural belonging. </w:t>
      </w:r>
      <w:r w:rsidRPr="003624D8">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624D8">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3624D8">
        <w:rPr>
          <w:sz w:val="16"/>
        </w:rPr>
        <w:t>safe”professional</w:t>
      </w:r>
      <w:proofErr w:type="spellEnd"/>
      <w:proofErr w:type="gramEnd"/>
      <w:r w:rsidRPr="003624D8">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3624D8">
        <w:rPr>
          <w:sz w:val="16"/>
        </w:rPr>
        <w:t>boat”or</w:t>
      </w:r>
      <w:proofErr w:type="spellEnd"/>
      <w:r w:rsidRPr="003624D8">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3624D8">
        <w:rPr>
          <w:sz w:val="16"/>
        </w:rPr>
        <w:t>Viego</w:t>
      </w:r>
      <w:proofErr w:type="spellEnd"/>
      <w:r w:rsidRPr="003624D8">
        <w:rPr>
          <w:sz w:val="16"/>
        </w:rPr>
        <w:t xml:space="preserve"> has described a similar prioritizing of needs over desires in the context of Latino immigration. He describes this process as the psychic production of a “dead </w:t>
      </w:r>
      <w:proofErr w:type="spellStart"/>
      <w:r w:rsidRPr="003624D8">
        <w:rPr>
          <w:sz w:val="16"/>
        </w:rPr>
        <w:t>subject,”the</w:t>
      </w:r>
      <w:proofErr w:type="spellEnd"/>
      <w:r w:rsidRPr="003624D8">
        <w:rPr>
          <w:sz w:val="16"/>
        </w:rPr>
        <w:t xml:space="preserve"> creation of a subject dead to his or her desires.32 Insofar as both social and parental pressures emphasize needs over desires— necessity over extravagance in Sau-ling W </w:t>
      </w:r>
      <w:proofErr w:type="spellStart"/>
      <w:r w:rsidRPr="003624D8">
        <w:rPr>
          <w:sz w:val="16"/>
        </w:rPr>
        <w:t>ong’s</w:t>
      </w:r>
      <w:proofErr w:type="spellEnd"/>
      <w:r w:rsidRPr="003624D8">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3624D8">
        <w:rPr>
          <w:sz w:val="16"/>
        </w:rPr>
        <w:t>positive”representation</w:t>
      </w:r>
      <w:proofErr w:type="spellEnd"/>
      <w:proofErr w:type="gramEnd"/>
      <w:r w:rsidRPr="003624D8">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3624D8">
        <w:rPr>
          <w:sz w:val="16"/>
        </w:rPr>
        <w:t>sufficiendy</w:t>
      </w:r>
      <w:proofErr w:type="spellEnd"/>
      <w:r w:rsidRPr="003624D8">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3624D8">
        <w:rPr>
          <w:sz w:val="16"/>
        </w:rPr>
        <w:t>Palace</w:t>
      </w:r>
      <w:proofErr w:type="gramStart"/>
      <w:r w:rsidRPr="003624D8">
        <w:rPr>
          <w:sz w:val="16"/>
        </w:rPr>
        <w:t>.”Eventually</w:t>
      </w:r>
      <w:proofErr w:type="spellEnd"/>
      <w:proofErr w:type="gramEnd"/>
      <w:r w:rsidRPr="003624D8">
        <w:rPr>
          <w:sz w:val="16"/>
        </w:rPr>
        <w:t>, the franchise fails, and the first “</w:t>
      </w:r>
      <w:proofErr w:type="spellStart"/>
      <w:r w:rsidRPr="003624D8">
        <w:rPr>
          <w:sz w:val="16"/>
        </w:rPr>
        <w:t>a”falls</w:t>
      </w:r>
      <w:proofErr w:type="spellEnd"/>
      <w:r w:rsidRPr="003624D8">
        <w:rPr>
          <w:sz w:val="16"/>
        </w:rPr>
        <w:t xml:space="preserve"> off the “Chicken </w:t>
      </w:r>
      <w:proofErr w:type="spellStart"/>
      <w:r w:rsidRPr="003624D8">
        <w:rPr>
          <w:sz w:val="16"/>
        </w:rPr>
        <w:t>Palace”sign</w:t>
      </w:r>
      <w:proofErr w:type="spellEnd"/>
      <w:r w:rsidRPr="003624D8">
        <w:rPr>
          <w:sz w:val="16"/>
        </w:rPr>
        <w:t xml:space="preserve"> which becomes “Chicken </w:t>
      </w:r>
      <w:proofErr w:type="spellStart"/>
      <w:r w:rsidRPr="003624D8">
        <w:rPr>
          <w:sz w:val="16"/>
        </w:rPr>
        <w:t>P_lace.”This</w:t>
      </w:r>
      <w:proofErr w:type="spellEnd"/>
      <w:r w:rsidRPr="003624D8">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3624D8">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3624D8">
        <w:rPr>
          <w:sz w:val="8"/>
          <w:szCs w:val="8"/>
        </w:rPr>
        <w:t>intrasubjective</w:t>
      </w:r>
      <w:proofErr w:type="spellEnd"/>
      <w:r w:rsidRPr="003624D8">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3624D8">
        <w:rPr>
          <w:sz w:val="8"/>
          <w:szCs w:val="8"/>
        </w:rPr>
        <w:t>depathologize</w:t>
      </w:r>
      <w:proofErr w:type="spellEnd"/>
      <w:r w:rsidRPr="003624D8">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3624D8">
        <w:rPr>
          <w:sz w:val="8"/>
          <w:szCs w:val="8"/>
        </w:rPr>
        <w:t>school</w:t>
      </w:r>
      <w:proofErr w:type="gramStart"/>
      <w:r w:rsidRPr="003624D8">
        <w:rPr>
          <w:sz w:val="8"/>
          <w:szCs w:val="8"/>
        </w:rPr>
        <w:t>.”When</w:t>
      </w:r>
      <w:proofErr w:type="spellEnd"/>
      <w:proofErr w:type="gramEnd"/>
      <w:r w:rsidRPr="003624D8">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3624D8">
        <w:rPr>
          <w:sz w:val="8"/>
          <w:szCs w:val="8"/>
        </w:rPr>
        <w:t>parents’failure</w:t>
      </w:r>
      <w:proofErr w:type="spellEnd"/>
      <w:r w:rsidRPr="003624D8">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3624D8">
        <w:rPr>
          <w:sz w:val="8"/>
          <w:szCs w:val="8"/>
        </w:rPr>
        <w:t>In particular, Elaine</w:t>
      </w:r>
      <w:proofErr w:type="gramEnd"/>
      <w:r w:rsidRPr="003624D8">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3624D8">
        <w:rPr>
          <w:sz w:val="8"/>
          <w:szCs w:val="8"/>
        </w:rPr>
        <w:t>at the moment</w:t>
      </w:r>
      <w:proofErr w:type="gramEnd"/>
      <w:r w:rsidRPr="003624D8">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3624D8">
        <w:rPr>
          <w:sz w:val="8"/>
          <w:szCs w:val="8"/>
        </w:rPr>
        <w:t>intrasubjective</w:t>
      </w:r>
      <w:proofErr w:type="spellEnd"/>
      <w:r w:rsidRPr="003624D8">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3624D8">
        <w:rPr>
          <w:sz w:val="8"/>
          <w:szCs w:val="8"/>
        </w:rPr>
        <w:t>manner in which</w:t>
      </w:r>
      <w:proofErr w:type="gramEnd"/>
      <w:r w:rsidRPr="003624D8">
        <w:rPr>
          <w:sz w:val="8"/>
          <w:szCs w:val="8"/>
        </w:rPr>
        <w:t xml:space="preserve"> the </w:t>
      </w:r>
      <w:proofErr w:type="spellStart"/>
      <w:r w:rsidRPr="003624D8">
        <w:rPr>
          <w:sz w:val="8"/>
          <w:szCs w:val="8"/>
        </w:rPr>
        <w:t>daughters’bodies</w:t>
      </w:r>
      <w:proofErr w:type="spellEnd"/>
      <w:r w:rsidRPr="003624D8">
        <w:rPr>
          <w:sz w:val="8"/>
          <w:szCs w:val="8"/>
        </w:rPr>
        <w:t xml:space="preserve"> and voices become substitutes for those of the mothers— not just the </w:t>
      </w:r>
      <w:proofErr w:type="spellStart"/>
      <w:r w:rsidRPr="003624D8">
        <w:rPr>
          <w:sz w:val="8"/>
          <w:szCs w:val="8"/>
        </w:rPr>
        <w:t>mothers’bodies</w:t>
      </w:r>
      <w:proofErr w:type="spellEnd"/>
      <w:r w:rsidRPr="003624D8">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3624D8">
        <w:rPr>
          <w:sz w:val="8"/>
          <w:szCs w:val="8"/>
        </w:rPr>
        <w:t>mothers’losses</w:t>
      </w:r>
      <w:proofErr w:type="spellEnd"/>
      <w:r w:rsidRPr="003624D8">
        <w:rPr>
          <w:sz w:val="8"/>
          <w:szCs w:val="8"/>
        </w:rPr>
        <w:t xml:space="preserve">. The </w:t>
      </w:r>
      <w:proofErr w:type="spellStart"/>
      <w:r w:rsidRPr="003624D8">
        <w:rPr>
          <w:sz w:val="8"/>
          <w:szCs w:val="8"/>
        </w:rPr>
        <w:t>mothers’voices</w:t>
      </w:r>
      <w:proofErr w:type="spellEnd"/>
      <w:r w:rsidRPr="003624D8">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3624D8">
        <w:rPr>
          <w:sz w:val="8"/>
          <w:szCs w:val="8"/>
        </w:rPr>
        <w:t>In the course of</w:t>
      </w:r>
      <w:proofErr w:type="gramEnd"/>
      <w:r w:rsidRPr="003624D8">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3624D8">
        <w:rPr>
          <w:sz w:val="8"/>
          <w:szCs w:val="8"/>
        </w:rPr>
        <w:t>saidsomething</w:t>
      </w:r>
      <w:proofErr w:type="spellEnd"/>
      <w:r w:rsidRPr="003624D8">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3624D8">
        <w:rPr>
          <w:sz w:val="8"/>
          <w:szCs w:val="8"/>
        </w:rPr>
        <w:t>incommensurabilities</w:t>
      </w:r>
      <w:proofErr w:type="spellEnd"/>
      <w:r w:rsidRPr="003624D8">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3624D8">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3624D8">
        <w:rPr>
          <w:sz w:val="16"/>
        </w:rPr>
        <w:t>brother</w:t>
      </w:r>
      <w:proofErr w:type="gramEnd"/>
      <w:r w:rsidRPr="003624D8">
        <w:rPr>
          <w:sz w:val="16"/>
        </w:rPr>
        <w:t xml:space="preserve"> and a sister, both of whom were born in the United States. Before Nelson entered school, his mother spoke only Japanese to the children. </w:t>
      </w:r>
      <w:r w:rsidRPr="003624D8">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3624D8">
        <w:rPr>
          <w:rStyle w:val="StyleUnderline"/>
          <w:highlight w:val="green"/>
        </w:rPr>
        <w:t>Nelson</w:t>
      </w:r>
      <w:r w:rsidRPr="003624D8">
        <w:rPr>
          <w:rStyle w:val="StyleUnderline"/>
        </w:rPr>
        <w:t xml:space="preserve"> recounts a story that took place later in grade school. During a reading lesson, he </w:t>
      </w:r>
      <w:r w:rsidRPr="003624D8">
        <w:rPr>
          <w:rStyle w:val="StyleUnderline"/>
          <w:highlight w:val="green"/>
        </w:rPr>
        <w:t>mispronounced “crooked” as “</w:t>
      </w:r>
      <w:proofErr w:type="spellStart"/>
      <w:proofErr w:type="gramStart"/>
      <w:r w:rsidRPr="003624D8">
        <w:rPr>
          <w:rStyle w:val="StyleUnderline"/>
          <w:highlight w:val="green"/>
        </w:rPr>
        <w:t>crookd</w:t>
      </w:r>
      <w:proofErr w:type="spellEnd"/>
      <w:r w:rsidRPr="003624D8">
        <w:rPr>
          <w:rStyle w:val="StyleUnderline"/>
        </w:rPr>
        <w:t>”(</w:t>
      </w:r>
      <w:proofErr w:type="gramEnd"/>
      <w:r w:rsidRPr="003624D8">
        <w:rPr>
          <w:rStyle w:val="StyleUnderline"/>
        </w:rPr>
        <w:t xml:space="preserve">one syllable). </w:t>
      </w:r>
      <w:r w:rsidRPr="003624D8">
        <w:rPr>
          <w:rStyle w:val="StyleUnderline"/>
          <w:highlight w:val="green"/>
        </w:rPr>
        <w:t xml:space="preserve">His teacher shamed him publicly for his failed </w:t>
      </w:r>
      <w:r w:rsidRPr="003624D8">
        <w:rPr>
          <w:rStyle w:val="StyleUnderline"/>
        </w:rPr>
        <w:t xml:space="preserve">speech act—his failed act of </w:t>
      </w:r>
      <w:r w:rsidRPr="003624D8">
        <w:rPr>
          <w:rStyle w:val="StyleUnderline"/>
          <w:highlight w:val="green"/>
        </w:rPr>
        <w:t>mimicry</w:t>
      </w:r>
      <w:r w:rsidRPr="003624D8">
        <w:rPr>
          <w:rStyle w:val="StyleUnderline"/>
        </w:rPr>
        <w:t xml:space="preserve"> —and demanded to know where he learned to mispronounce such a simple word. </w:t>
      </w:r>
      <w:r w:rsidRPr="003624D8">
        <w:rPr>
          <w:sz w:val="16"/>
        </w:rPr>
        <w:t xml:space="preserve">Nelson reluctantly replied that he learned this pronunciation from his mother. </w:t>
      </w:r>
      <w:r w:rsidRPr="003624D8">
        <w:rPr>
          <w:rStyle w:val="StyleUnderline"/>
        </w:rPr>
        <w:t>Nelson remembers</w:t>
      </w:r>
      <w:proofErr w:type="gramStart"/>
      <w:r w:rsidRPr="003624D8">
        <w:rPr>
          <w:rStyle w:val="StyleUnderline"/>
        </w:rPr>
        <w:t>, in particular, feelings</w:t>
      </w:r>
      <w:proofErr w:type="gramEnd"/>
      <w:r w:rsidRPr="003624D8">
        <w:rPr>
          <w:rStyle w:val="StyleUnderline"/>
        </w:rPr>
        <w:t xml:space="preserve"> of social embarrassment and shame from the ridicule of his teacher and classmates.</w:t>
      </w:r>
      <w:r w:rsidRPr="003624D8">
        <w:rPr>
          <w:sz w:val="16"/>
        </w:rPr>
        <w:t xml:space="preserve"> </w:t>
      </w:r>
      <w:r w:rsidRPr="003624D8">
        <w:rPr>
          <w:rStyle w:val="StyleUnderline"/>
        </w:rPr>
        <w:t>What we learn about Nelson’s case history is that, although his original connection to the primary object (the mother) was through the Japanese language, this connection was interrupted by a foreign property, English.</w:t>
      </w:r>
      <w:r w:rsidRPr="003624D8">
        <w:rPr>
          <w:sz w:val="16"/>
        </w:rPr>
        <w:t xml:space="preserve"> The mother’s poor mimicry of English severed and revised the earliest mother-child attachment, one brokered in Japanese. As such, Nelson could no longer mirror himself from his mother, in Japanese or in English. </w:t>
      </w:r>
      <w:r w:rsidRPr="003624D8">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624D8">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3624D8">
        <w:rPr>
          <w:sz w:val="16"/>
        </w:rPr>
        <w:t>Japaneseness</w:t>
      </w:r>
      <w:proofErr w:type="spellEnd"/>
      <w:r w:rsidRPr="003624D8">
        <w:rPr>
          <w:sz w:val="16"/>
        </w:rPr>
        <w:t xml:space="preserve">. Nelson’s situation reveals how on two fronts ideals of whiteness and ideals of </w:t>
      </w:r>
      <w:proofErr w:type="spellStart"/>
      <w:r w:rsidRPr="003624D8">
        <w:rPr>
          <w:sz w:val="16"/>
        </w:rPr>
        <w:t>Japaneseness</w:t>
      </w:r>
      <w:proofErr w:type="spellEnd"/>
      <w:r w:rsidRPr="003624D8">
        <w:rPr>
          <w:sz w:val="16"/>
        </w:rPr>
        <w:t xml:space="preserve"> are lost and unresolved. </w:t>
      </w:r>
      <w:r w:rsidRPr="003624D8">
        <w:rPr>
          <w:rStyle w:val="StyleUnderline"/>
        </w:rPr>
        <w:t xml:space="preserve">Here </w:t>
      </w:r>
      <w:r w:rsidRPr="003624D8">
        <w:rPr>
          <w:rStyle w:val="StyleUnderline"/>
          <w:highlight w:val="green"/>
        </w:rPr>
        <w:t>the problem of accent marks</w:t>
      </w:r>
      <w:r w:rsidRPr="003624D8">
        <w:rPr>
          <w:rStyle w:val="StyleUnderline"/>
        </w:rPr>
        <w:t xml:space="preserve"> an </w:t>
      </w:r>
      <w:r w:rsidRPr="003624D8">
        <w:rPr>
          <w:rStyle w:val="StyleUnderline"/>
          <w:highlight w:val="green"/>
        </w:rPr>
        <w:t>impossible social compliance</w:t>
      </w:r>
      <w:r w:rsidRPr="003624D8">
        <w:rPr>
          <w:rStyle w:val="StyleUnderline"/>
        </w:rPr>
        <w:t xml:space="preserve">. In both instances, </w:t>
      </w:r>
      <w:r w:rsidRPr="003624D8">
        <w:rPr>
          <w:rStyle w:val="StyleUnderline"/>
          <w:highlight w:val="green"/>
        </w:rPr>
        <w:t>language is the privileged vehicle</w:t>
      </w:r>
      <w:r w:rsidRPr="003624D8">
        <w:rPr>
          <w:rStyle w:val="StyleUnderline"/>
        </w:rPr>
        <w:t xml:space="preserve">— the privileged property— </w:t>
      </w:r>
      <w:r w:rsidRPr="003624D8">
        <w:rPr>
          <w:rStyle w:val="StyleUnderline"/>
          <w:highlight w:val="green"/>
        </w:rPr>
        <w:t>by which standards of successful assimilation</w:t>
      </w:r>
      <w:r w:rsidRPr="003624D8">
        <w:rPr>
          <w:rStyle w:val="StyleUnderline"/>
        </w:rPr>
        <w:t xml:space="preserve"> and failed integration </w:t>
      </w:r>
      <w:r w:rsidRPr="003624D8">
        <w:rPr>
          <w:rStyle w:val="StyleUnderline"/>
          <w:highlight w:val="green"/>
        </w:rPr>
        <w:t>are measured</w:t>
      </w:r>
      <w:r w:rsidRPr="003624D8">
        <w:rPr>
          <w:rStyle w:val="StyleUnderline"/>
        </w:rPr>
        <w:t>.</w:t>
      </w:r>
      <w:r w:rsidRPr="003624D8">
        <w:rPr>
          <w:sz w:val="16"/>
        </w:rPr>
        <w:t xml:space="preserve"> In this sense, </w:t>
      </w:r>
      <w:r w:rsidRPr="003624D8">
        <w:rPr>
          <w:rStyle w:val="Emphasis"/>
          <w:highlight w:val="green"/>
        </w:rPr>
        <w:t>language</w:t>
      </w:r>
      <w:r w:rsidRPr="003624D8">
        <w:rPr>
          <w:rStyle w:val="Emphasis"/>
        </w:rPr>
        <w:t xml:space="preserve"> itself might be thought of as </w:t>
      </w:r>
      <w:r w:rsidRPr="003624D8">
        <w:rPr>
          <w:rStyle w:val="Emphasis"/>
          <w:highlight w:val="green"/>
        </w:rPr>
        <w:t>a</w:t>
      </w:r>
      <w:r w:rsidRPr="003624D8">
        <w:rPr>
          <w:rStyle w:val="Emphasis"/>
        </w:rPr>
        <w:t xml:space="preserve"> kind of </w:t>
      </w:r>
      <w:r w:rsidRPr="003624D8">
        <w:rPr>
          <w:rStyle w:val="Emphasis"/>
          <w:highlight w:val="green"/>
        </w:rPr>
        <w:t>property right</w:t>
      </w:r>
      <w:r w:rsidRPr="003624D8">
        <w:rPr>
          <w:rStyle w:val="Emphasis"/>
        </w:rPr>
        <w:t xml:space="preserve"> and stereotype, </w:t>
      </w:r>
      <w:r w:rsidRPr="003624D8">
        <w:rPr>
          <w:rStyle w:val="Emphasis"/>
          <w:highlight w:val="green"/>
        </w:rPr>
        <w:t>demanding a flawless mimicry</w:t>
      </w:r>
      <w:r w:rsidRPr="003624D8">
        <w:rPr>
          <w:rStyle w:val="Emphasis"/>
        </w:rPr>
        <w:t xml:space="preserve"> on the part of the young Nelson, whose failed performance leads him to shame and self-abasement at a crucial moment of social and psychic development. </w:t>
      </w:r>
      <w:r w:rsidRPr="003624D8">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624D8">
        <w:rPr>
          <w:rStyle w:val="Emphasis"/>
        </w:rPr>
        <w:t xml:space="preserve">We need to emphasize that </w:t>
      </w:r>
      <w:r w:rsidRPr="003624D8">
        <w:rPr>
          <w:rStyle w:val="Emphasis"/>
          <w:highlight w:val="green"/>
        </w:rPr>
        <w:t>the shaming ritual</w:t>
      </w:r>
      <w:r w:rsidRPr="003624D8">
        <w:rPr>
          <w:rStyle w:val="Emphasis"/>
        </w:rPr>
        <w:t xml:space="preserve"> to which the grade-school teacher subjected Nelson—one </w:t>
      </w:r>
      <w:r w:rsidRPr="003624D8">
        <w:rPr>
          <w:rStyle w:val="Emphasis"/>
          <w:highlight w:val="green"/>
        </w:rPr>
        <w:t xml:space="preserve">all too common in the Darwinian </w:t>
      </w:r>
      <w:r w:rsidRPr="003624D8">
        <w:rPr>
          <w:rStyle w:val="Emphasis"/>
        </w:rPr>
        <w:t>space of the</w:t>
      </w:r>
      <w:r w:rsidRPr="003624D8">
        <w:rPr>
          <w:rStyle w:val="Emphasis"/>
          <w:highlight w:val="green"/>
        </w:rPr>
        <w:t xml:space="preserve"> classroom— </w:t>
      </w:r>
      <w:r w:rsidRPr="003624D8">
        <w:rPr>
          <w:rStyle w:val="Emphasis"/>
        </w:rPr>
        <w:t xml:space="preserve">is one that not merely makes his transition into English difficult but also </w:t>
      </w:r>
      <w:r w:rsidRPr="003624D8">
        <w:rPr>
          <w:rStyle w:val="Emphasis"/>
          <w:highlight w:val="green"/>
        </w:rPr>
        <w:t>demonizes</w:t>
      </w:r>
      <w:r w:rsidRPr="003624D8">
        <w:rPr>
          <w:rStyle w:val="Emphasis"/>
        </w:rPr>
        <w:t xml:space="preserve"> and repudiates </w:t>
      </w:r>
      <w:r w:rsidRPr="003624D8">
        <w:rPr>
          <w:rStyle w:val="Emphasis"/>
          <w:highlight w:val="green"/>
        </w:rPr>
        <w:t>the mother</w:t>
      </w:r>
      <w:r w:rsidRPr="003624D8">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3624D8">
        <w:rPr>
          <w:rStyle w:val="Emphasis"/>
        </w:rPr>
        <w:t>The relationship between language, pedagogy, and assimilation into a mainstream national citizenry is examined also in a short story by Monique T. D. Truong</w:t>
      </w:r>
      <w:r w:rsidRPr="003624D8">
        <w:rPr>
          <w:sz w:val="16"/>
        </w:rPr>
        <w:t>. “</w:t>
      </w:r>
      <w:proofErr w:type="gramStart"/>
      <w:r w:rsidRPr="003624D8">
        <w:rPr>
          <w:sz w:val="16"/>
        </w:rPr>
        <w:t>Kelly”(</w:t>
      </w:r>
      <w:proofErr w:type="gramEnd"/>
      <w:r w:rsidRPr="003624D8">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3624D8">
        <w:rPr>
          <w:sz w:val="16"/>
        </w:rPr>
        <w:t>intrasubjective</w:t>
      </w:r>
      <w:proofErr w:type="spellEnd"/>
      <w:r w:rsidRPr="003624D8">
        <w:rPr>
          <w:sz w:val="16"/>
        </w:rPr>
        <w:t xml:space="preserve"> monologue of one remarkable for its anger and solipsism. What is an epistolary, after all, other than an impassioned (but not necessarily answered) plea to the other? </w:t>
      </w:r>
      <w:r w:rsidRPr="003624D8">
        <w:rPr>
          <w:rStyle w:val="StyleUnderline"/>
        </w:rPr>
        <w:t xml:space="preserve">Truong’s narrator recalls their grade-school teacher: </w:t>
      </w:r>
      <w:r w:rsidRPr="003624D8">
        <w:rPr>
          <w:sz w:val="16"/>
        </w:rPr>
        <w:t xml:space="preserve">Kelly, remember how Mrs. </w:t>
      </w:r>
      <w:proofErr w:type="spellStart"/>
      <w:r w:rsidRPr="003624D8">
        <w:rPr>
          <w:sz w:val="16"/>
        </w:rPr>
        <w:t>Hammerick</w:t>
      </w:r>
      <w:proofErr w:type="spellEnd"/>
      <w:r w:rsidRPr="003624D8">
        <w:rPr>
          <w:sz w:val="16"/>
        </w:rPr>
        <w:t xml:space="preserve"> talked about Veteran’s Day? How about the Day of Infamy when the Japanese bombed Pearl Harbor? Mrs. </w:t>
      </w:r>
      <w:proofErr w:type="spellStart"/>
      <w:r w:rsidRPr="003624D8">
        <w:rPr>
          <w:sz w:val="16"/>
        </w:rPr>
        <w:t>Hammerick</w:t>
      </w:r>
      <w:proofErr w:type="spellEnd"/>
      <w:r w:rsidRPr="003624D8">
        <w:rPr>
          <w:sz w:val="16"/>
        </w:rPr>
        <w:t xml:space="preserve">, you know, the mayor’s wife always had a sweet something surrounding her like she had spent too much time pulling taffy.... Kelly, you only knew that she liked the </w:t>
      </w:r>
      <w:proofErr w:type="spellStart"/>
      <w:r w:rsidRPr="003624D8">
        <w:rPr>
          <w:sz w:val="16"/>
        </w:rPr>
        <w:t>Beths</w:t>
      </w:r>
      <w:proofErr w:type="spellEnd"/>
      <w:r w:rsidRPr="003624D8">
        <w:rPr>
          <w:sz w:val="16"/>
        </w:rPr>
        <w:t xml:space="preserve"> and the </w:t>
      </w:r>
      <w:proofErr w:type="spellStart"/>
      <w:r w:rsidRPr="003624D8">
        <w:rPr>
          <w:sz w:val="16"/>
        </w:rPr>
        <w:t>Susans</w:t>
      </w:r>
      <w:proofErr w:type="spellEnd"/>
      <w:r w:rsidRPr="003624D8">
        <w:rPr>
          <w:sz w:val="16"/>
        </w:rPr>
        <w:t xml:space="preserve"> </w:t>
      </w:r>
      <w:proofErr w:type="gramStart"/>
      <w:r w:rsidRPr="003624D8">
        <w:rPr>
          <w:sz w:val="16"/>
        </w:rPr>
        <w:t>cause</w:t>
      </w:r>
      <w:proofErr w:type="gramEnd"/>
      <w:r w:rsidRPr="003624D8">
        <w:rPr>
          <w:sz w:val="16"/>
        </w:rPr>
        <w:t xml:space="preserve"> they wore pink and never bulged and buckled out of their shirt plackets. I </w:t>
      </w:r>
      <w:proofErr w:type="gramStart"/>
      <w:r w:rsidRPr="003624D8">
        <w:rPr>
          <w:sz w:val="16"/>
        </w:rPr>
        <w:t>was scared of</w:t>
      </w:r>
      <w:proofErr w:type="gramEnd"/>
      <w:r w:rsidRPr="003624D8">
        <w:rPr>
          <w:sz w:val="16"/>
        </w:rPr>
        <w:t xml:space="preserve"> her like no dark corners could ever scare me. </w:t>
      </w:r>
      <w:r w:rsidRPr="003624D8">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3624D8">
        <w:rPr>
          <w:rStyle w:val="StyleUnderline"/>
        </w:rPr>
        <w:t>Pearl</w:t>
      </w:r>
      <w:proofErr w:type="gramEnd"/>
      <w:r w:rsidRPr="003624D8">
        <w:rPr>
          <w:rStyle w:val="StyleUnderline"/>
        </w:rPr>
        <w:t xml:space="preserve"> and my last name was Harbor. They understood her like she was speaking French and their names were all Claude and Pierre</w:t>
      </w:r>
      <w:r w:rsidRPr="003624D8">
        <w:rPr>
          <w:sz w:val="16"/>
        </w:rPr>
        <w:t xml:space="preserve">.45 Truong’s story expands our discussion of language and its performative effects on the constitution of good and bad national subjects. </w:t>
      </w:r>
      <w:r w:rsidRPr="003624D8">
        <w:rPr>
          <w:rStyle w:val="StyleUnderline"/>
        </w:rPr>
        <w:t xml:space="preserve">Here, Mrs. </w:t>
      </w:r>
      <w:proofErr w:type="spellStart"/>
      <w:r w:rsidRPr="003624D8">
        <w:rPr>
          <w:rStyle w:val="StyleUnderline"/>
        </w:rPr>
        <w:t>Hammerick’s</w:t>
      </w:r>
      <w:proofErr w:type="spellEnd"/>
      <w:r w:rsidRPr="003624D8">
        <w:rPr>
          <w:rStyle w:val="StyleUnderline"/>
        </w:rPr>
        <w:t xml:space="preserve"> </w:t>
      </w:r>
      <w:r w:rsidRPr="003624D8">
        <w:rPr>
          <w:rStyle w:val="StyleUnderline"/>
          <w:highlight w:val="green"/>
        </w:rPr>
        <w:t>common language</w:t>
      </w:r>
      <w:r w:rsidRPr="003624D8">
        <w:rPr>
          <w:rStyle w:val="StyleUnderline"/>
        </w:rPr>
        <w:t xml:space="preserve"> for the “deaf, blind, and dumb”—a language from which Thuy-Mai is emphatically excluded—</w:t>
      </w:r>
      <w:r w:rsidRPr="003624D8">
        <w:rPr>
          <w:rStyle w:val="StyleUnderline"/>
          <w:highlight w:val="green"/>
        </w:rPr>
        <w:t>is used to create and</w:t>
      </w:r>
      <w:r w:rsidRPr="003624D8">
        <w:rPr>
          <w:rStyle w:val="StyleUnderline"/>
        </w:rPr>
        <w:t xml:space="preserve"> then </w:t>
      </w:r>
      <w:r w:rsidRPr="003624D8">
        <w:rPr>
          <w:rStyle w:val="StyleUnderline"/>
          <w:highlight w:val="green"/>
        </w:rPr>
        <w:t xml:space="preserve">separate good </w:t>
      </w:r>
      <w:r w:rsidRPr="003624D8">
        <w:rPr>
          <w:rStyle w:val="StyleUnderline"/>
        </w:rPr>
        <w:t xml:space="preserve">students </w:t>
      </w:r>
      <w:r w:rsidRPr="003624D8">
        <w:rPr>
          <w:rStyle w:val="StyleUnderline"/>
          <w:highlight w:val="green"/>
        </w:rPr>
        <w:t xml:space="preserve">from bad students within the </w:t>
      </w:r>
      <w:r w:rsidRPr="003624D8">
        <w:rPr>
          <w:rStyle w:val="StyleUnderline"/>
        </w:rPr>
        <w:t xml:space="preserve">institutionalized space of the </w:t>
      </w:r>
      <w:r w:rsidRPr="003624D8">
        <w:rPr>
          <w:rStyle w:val="StyleUnderline"/>
          <w:highlight w:val="green"/>
        </w:rPr>
        <w:t>classroom</w:t>
      </w:r>
      <w:r w:rsidRPr="003624D8">
        <w:rPr>
          <w:rStyle w:val="StyleUnderline"/>
        </w:rPr>
        <w:t>.</w:t>
      </w:r>
      <w:r w:rsidRPr="003624D8">
        <w:rPr>
          <w:sz w:val="16"/>
        </w:rPr>
        <w:t xml:space="preserve"> The </w:t>
      </w:r>
      <w:proofErr w:type="spellStart"/>
      <w:r w:rsidRPr="003624D8">
        <w:rPr>
          <w:sz w:val="16"/>
        </w:rPr>
        <w:t>Susans</w:t>
      </w:r>
      <w:proofErr w:type="spellEnd"/>
      <w:r w:rsidRPr="003624D8">
        <w:rPr>
          <w:sz w:val="16"/>
        </w:rPr>
        <w:t xml:space="preserve"> and the </w:t>
      </w:r>
      <w:proofErr w:type="spellStart"/>
      <w:r w:rsidRPr="003624D8">
        <w:rPr>
          <w:sz w:val="16"/>
        </w:rPr>
        <w:t>Beths</w:t>
      </w:r>
      <w:proofErr w:type="spellEnd"/>
      <w:r w:rsidRPr="003624D8">
        <w:rPr>
          <w:sz w:val="16"/>
        </w:rPr>
        <w:t xml:space="preserve">, the </w:t>
      </w:r>
      <w:proofErr w:type="spellStart"/>
      <w:r w:rsidRPr="003624D8">
        <w:rPr>
          <w:sz w:val="16"/>
        </w:rPr>
        <w:t>Claudes</w:t>
      </w:r>
      <w:proofErr w:type="spellEnd"/>
      <w:r w:rsidRPr="003624D8">
        <w:rPr>
          <w:sz w:val="16"/>
        </w:rPr>
        <w:t xml:space="preserve"> and the </w:t>
      </w:r>
      <w:proofErr w:type="spellStart"/>
      <w:r w:rsidRPr="003624D8">
        <w:rPr>
          <w:sz w:val="16"/>
        </w:rPr>
        <w:t>Pierres</w:t>
      </w:r>
      <w:proofErr w:type="spellEnd"/>
      <w:r w:rsidRPr="003624D8">
        <w:rPr>
          <w:sz w:val="16"/>
        </w:rPr>
        <w:t>, are all, as Louis Althusser would put it, “</w:t>
      </w:r>
      <w:proofErr w:type="spellStart"/>
      <w:r w:rsidRPr="003624D8">
        <w:rPr>
          <w:sz w:val="16"/>
        </w:rPr>
        <w:t>interpellated”by</w:t>
      </w:r>
      <w:proofErr w:type="spellEnd"/>
      <w:r w:rsidRPr="003624D8">
        <w:rPr>
          <w:sz w:val="16"/>
        </w:rPr>
        <w:t xml:space="preserve"> the mayor’s wife as good citizen- subjects of the classroom and nation-state.46 </w:t>
      </w:r>
      <w:r w:rsidRPr="003624D8">
        <w:rPr>
          <w:rStyle w:val="Emphasis"/>
        </w:rPr>
        <w:t xml:space="preserve">Truong emphasizes how </w:t>
      </w:r>
      <w:r w:rsidRPr="003624D8">
        <w:rPr>
          <w:rStyle w:val="Emphasis"/>
          <w:highlight w:val="green"/>
        </w:rPr>
        <w:t xml:space="preserve">education is a primary site through which narratives of national identity </w:t>
      </w:r>
      <w:r w:rsidRPr="003624D8">
        <w:rPr>
          <w:rStyle w:val="Emphasis"/>
        </w:rPr>
        <w:t xml:space="preserve">and belonging </w:t>
      </w:r>
      <w:r w:rsidRPr="003624D8">
        <w:rPr>
          <w:rStyle w:val="Emphasis"/>
          <w:highlight w:val="green"/>
        </w:rPr>
        <w:t xml:space="preserve">are established </w:t>
      </w:r>
      <w:r w:rsidRPr="003624D8">
        <w:rPr>
          <w:rStyle w:val="Emphasis"/>
        </w:rPr>
        <w:t xml:space="preserve">and reinforced through pedagogical compliance. </w:t>
      </w:r>
      <w:r w:rsidRPr="003624D8">
        <w:rPr>
          <w:sz w:val="16"/>
        </w:rPr>
        <w:t xml:space="preserve">At the same time, the Vietnamese refugee, Thuy-Mai, is pathologized as Asian enemy, dismissively labeled “Pearl </w:t>
      </w:r>
      <w:proofErr w:type="spellStart"/>
      <w:r w:rsidRPr="003624D8">
        <w:rPr>
          <w:sz w:val="16"/>
        </w:rPr>
        <w:t>Harbor</w:t>
      </w:r>
      <w:proofErr w:type="gramStart"/>
      <w:r w:rsidRPr="003624D8">
        <w:rPr>
          <w:sz w:val="16"/>
        </w:rPr>
        <w:t>,”erroneously</w:t>
      </w:r>
      <w:proofErr w:type="spellEnd"/>
      <w:proofErr w:type="gramEnd"/>
      <w:r w:rsidRPr="003624D8">
        <w:rPr>
          <w:sz w:val="16"/>
        </w:rPr>
        <w:t xml:space="preserve"> conflated with the Japanese, and implicitly rendered a menace to the coherence and integrity of the US nation-state. Mrs. </w:t>
      </w:r>
      <w:proofErr w:type="spellStart"/>
      <w:r w:rsidRPr="003624D8">
        <w:rPr>
          <w:sz w:val="16"/>
        </w:rPr>
        <w:t>Hammerick</w:t>
      </w:r>
      <w:proofErr w:type="spellEnd"/>
      <w:r w:rsidRPr="003624D8">
        <w:rPr>
          <w:sz w:val="16"/>
        </w:rPr>
        <w:t xml:space="preserve"> is, of course, not literally speaking French (though Vietnam was of course colonized earlier by France), but </w:t>
      </w:r>
      <w:r w:rsidRPr="003624D8">
        <w:rPr>
          <w:rStyle w:val="Emphasis"/>
        </w:rPr>
        <w:t xml:space="preserve">Truong’s attention to </w:t>
      </w:r>
      <w:r w:rsidRPr="003624D8">
        <w:rPr>
          <w:rStyle w:val="Emphasis"/>
          <w:highlight w:val="green"/>
        </w:rPr>
        <w:t xml:space="preserve">language underscores </w:t>
      </w:r>
      <w:r w:rsidRPr="003624D8">
        <w:rPr>
          <w:rStyle w:val="Emphasis"/>
        </w:rPr>
        <w:t xml:space="preserve">the ways in which </w:t>
      </w:r>
      <w:r w:rsidRPr="003624D8">
        <w:rPr>
          <w:rStyle w:val="Emphasis"/>
          <w:highlight w:val="green"/>
        </w:rPr>
        <w:t>an unconscious discourse of colonialism and race,</w:t>
      </w:r>
      <w:r w:rsidRPr="003624D8">
        <w:rPr>
          <w:rStyle w:val="Emphasis"/>
        </w:rPr>
        <w:t xml:space="preserve"> of national inclusion and exclusion, is </w:t>
      </w:r>
      <w:r w:rsidRPr="003624D8">
        <w:rPr>
          <w:rStyle w:val="Emphasis"/>
          <w:highlight w:val="green"/>
        </w:rPr>
        <w:t>circulated in the classroom.</w:t>
      </w:r>
      <w:r w:rsidRPr="003624D8">
        <w:rPr>
          <w:rStyle w:val="Emphasis"/>
        </w:rPr>
        <w:t xml:space="preserve"> </w:t>
      </w:r>
      <w:r w:rsidRPr="003624D8">
        <w:rPr>
          <w:sz w:val="16"/>
        </w:rPr>
        <w:t xml:space="preserve">Furthermore, as Lowe points out, Mrs. </w:t>
      </w:r>
      <w:proofErr w:type="spellStart"/>
      <w:r w:rsidRPr="003624D8">
        <w:rPr>
          <w:sz w:val="16"/>
        </w:rPr>
        <w:t>Hammerick’s</w:t>
      </w:r>
      <w:proofErr w:type="spellEnd"/>
      <w:r w:rsidRPr="003624D8">
        <w:rPr>
          <w:sz w:val="16"/>
        </w:rPr>
        <w:t xml:space="preserve"> nationalizing tract is simultaneously a gendered discourse: “The narrator’s observations that the teacher’s history lesson addresses ‘all the </w:t>
      </w:r>
      <w:proofErr w:type="spellStart"/>
      <w:r w:rsidRPr="003624D8">
        <w:rPr>
          <w:sz w:val="16"/>
        </w:rPr>
        <w:t>boys’further</w:t>
      </w:r>
      <w:proofErr w:type="spellEnd"/>
      <w:r w:rsidRPr="003624D8">
        <w:rPr>
          <w:sz w:val="16"/>
        </w:rPr>
        <w:t xml:space="preserve"> instantiates how the American nationalist narrative recognizes, recruits, and incorporates male subjects, while ‘</w:t>
      </w:r>
      <w:proofErr w:type="spellStart"/>
      <w:r w:rsidRPr="003624D8">
        <w:rPr>
          <w:sz w:val="16"/>
        </w:rPr>
        <w:t>feminizing’and</w:t>
      </w:r>
      <w:proofErr w:type="spellEnd"/>
      <w:r w:rsidRPr="003624D8">
        <w:rPr>
          <w:sz w:val="16"/>
        </w:rPr>
        <w:t xml:space="preserve"> silencing the students who do not conform to that notion of patriotic subjectivity.”47 Racialized subjects, such as Nelson and Thuy-Mai, become “</w:t>
      </w:r>
      <w:proofErr w:type="spellStart"/>
      <w:r w:rsidRPr="003624D8">
        <w:rPr>
          <w:sz w:val="16"/>
        </w:rPr>
        <w:t>good”citizens</w:t>
      </w:r>
      <w:proofErr w:type="spellEnd"/>
      <w:r w:rsidRPr="003624D8">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7824BDD3" w14:textId="77777777" w:rsidR="00E258B9" w:rsidRPr="003624D8" w:rsidRDefault="00E258B9" w:rsidP="00E258B9">
      <w:pPr>
        <w:pStyle w:val="Heading4"/>
        <w:rPr>
          <w:rStyle w:val="Style13ptBold"/>
          <w:rFonts w:asciiTheme="minorHAnsi" w:hAnsiTheme="minorHAnsi" w:cstheme="minorHAnsi"/>
          <w:b/>
          <w:bCs w:val="0"/>
        </w:rPr>
      </w:pPr>
      <w:r w:rsidRPr="003624D8">
        <w:rPr>
          <w:rStyle w:val="Style13ptBold"/>
          <w:rFonts w:asciiTheme="minorHAnsi" w:hAnsiTheme="minorHAnsi" w:cstheme="minorHAnsi"/>
          <w:b/>
          <w:bCs w:val="0"/>
        </w:rPr>
        <w:t xml:space="preserve">Thus, the advocacy </w:t>
      </w:r>
      <w:proofErr w:type="gramStart"/>
      <w:r w:rsidRPr="003624D8">
        <w:rPr>
          <w:rStyle w:val="Style13ptBold"/>
          <w:rFonts w:asciiTheme="minorHAnsi" w:hAnsiTheme="minorHAnsi" w:cstheme="minorHAnsi"/>
          <w:b/>
          <w:bCs w:val="0"/>
        </w:rPr>
        <w:t>refuse</w:t>
      </w:r>
      <w:proofErr w:type="gramEnd"/>
      <w:r w:rsidRPr="003624D8">
        <w:rPr>
          <w:rStyle w:val="Style13ptBold"/>
          <w:rFonts w:asciiTheme="minorHAnsi" w:hAnsiTheme="minorHAnsi" w:cstheme="minorHAnsi"/>
          <w:b/>
          <w:bCs w:val="0"/>
        </w:rPr>
        <w:t xml:space="preserve"> Asian subject formation. Signifiers will always fail to bridge the gap between the real and symbolic, but self-negation makes the subject unfathomable in ideological edifice.</w:t>
      </w:r>
    </w:p>
    <w:p w14:paraId="34934D2D" w14:textId="77777777" w:rsidR="00E258B9" w:rsidRPr="003624D8" w:rsidRDefault="00E258B9" w:rsidP="00E258B9">
      <w:pPr>
        <w:rPr>
          <w:rFonts w:asciiTheme="minorHAnsi" w:hAnsiTheme="minorHAnsi" w:cstheme="minorHAnsi"/>
        </w:rPr>
      </w:pPr>
      <w:r w:rsidRPr="003624D8">
        <w:rPr>
          <w:rStyle w:val="Style13ptBold"/>
          <w:rFonts w:asciiTheme="minorHAnsi" w:hAnsiTheme="minorHAnsi" w:cstheme="minorHAnsi"/>
        </w:rPr>
        <w:t>Kim 2</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w:t>
      </w:r>
      <w:proofErr w:type="spellStart"/>
      <w:r w:rsidRPr="003624D8">
        <w:rPr>
          <w:rFonts w:asciiTheme="minorHAnsi" w:hAnsiTheme="minorHAnsi" w:cstheme="minorHAnsi"/>
        </w:rPr>
        <w:t>Hee</w:t>
      </w:r>
      <w:proofErr w:type="spellEnd"/>
      <w:r w:rsidRPr="003624D8">
        <w:rPr>
          <w:rFonts w:asciiTheme="minorHAnsi" w:hAnsiTheme="minorHAnsi" w:cstheme="minorHAnsi"/>
        </w:rPr>
        <w:t xml:space="preserve"> Kim, The Fantasy of Asian America: Identity, Ideology, and Desire) 2009 //</w:t>
      </w:r>
      <w:proofErr w:type="spellStart"/>
      <w:r w:rsidRPr="003624D8">
        <w:rPr>
          <w:rFonts w:asciiTheme="minorHAnsi" w:hAnsiTheme="minorHAnsi" w:cstheme="minorHAnsi"/>
        </w:rPr>
        <w:t>Nato</w:t>
      </w:r>
      <w:proofErr w:type="spellEnd"/>
    </w:p>
    <w:p w14:paraId="12048534" w14:textId="76C6FE1B" w:rsidR="00E258B9" w:rsidRDefault="00E258B9" w:rsidP="00E258B9">
      <w:pPr>
        <w:rPr>
          <w:rStyle w:val="StyleUnderline"/>
        </w:rPr>
      </w:pPr>
      <w:r w:rsidRPr="003624D8">
        <w:rPr>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3624D8">
        <w:rPr>
          <w:rStyle w:val="StyleUnderline"/>
          <w:highlight w:val="green"/>
        </w:rPr>
        <w:t>freedom</w:t>
      </w:r>
      <w:r w:rsidRPr="003624D8">
        <w:rPr>
          <w:rStyle w:val="StyleUnderline"/>
        </w:rPr>
        <w:t xml:space="preserve"> to gain the true sense of self is not the subject’s recognizing the objectified other in self-reflectivity; rather, that </w:t>
      </w:r>
      <w:r w:rsidRPr="003624D8">
        <w:rPr>
          <w:rStyle w:val="StyleUnderline"/>
          <w:highlight w:val="green"/>
        </w:rPr>
        <w:t>is</w:t>
      </w:r>
      <w:r w:rsidRPr="003624D8">
        <w:rPr>
          <w:rStyle w:val="StyleUnderline"/>
        </w:rPr>
        <w:t xml:space="preserve"> </w:t>
      </w:r>
      <w:proofErr w:type="gramStart"/>
      <w:r w:rsidRPr="003624D8">
        <w:rPr>
          <w:rStyle w:val="StyleUnderline"/>
        </w:rPr>
        <w:t>its</w:t>
      </w:r>
      <w:proofErr w:type="gramEnd"/>
      <w:r w:rsidRPr="003624D8">
        <w:rPr>
          <w:rStyle w:val="StyleUnderline"/>
        </w:rPr>
        <w:t xml:space="preserve"> </w:t>
      </w:r>
      <w:r w:rsidRPr="003624D8">
        <w:rPr>
          <w:rStyle w:val="StyleUnderline"/>
          <w:highlight w:val="green"/>
        </w:rPr>
        <w:t>eliminating the other from itself</w:t>
      </w:r>
      <w:r w:rsidRPr="003624D8">
        <w:rPr>
          <w:rStyle w:val="StyleUnderline"/>
        </w:rPr>
        <w:t xml:space="preserve"> to consolidate its hegemonic</w:t>
      </w:r>
      <w:r w:rsidRPr="003624D8">
        <w:rPr>
          <w:sz w:val="16"/>
        </w:rPr>
        <w:t xml:space="preserve">—whether master or slave—position </w:t>
      </w:r>
      <w:r w:rsidRPr="003624D8">
        <w:rPr>
          <w:rStyle w:val="StyleUnderline"/>
          <w:highlight w:val="green"/>
        </w:rPr>
        <w:t>and</w:t>
      </w:r>
      <w:r w:rsidRPr="003624D8">
        <w:rPr>
          <w:rStyle w:val="StyleUnderline"/>
        </w:rPr>
        <w:t xml:space="preserve"> thus to </w:t>
      </w:r>
      <w:r w:rsidRPr="003624D8">
        <w:rPr>
          <w:rStyle w:val="StyleUnderline"/>
          <w:highlight w:val="green"/>
        </w:rPr>
        <w:t>become independent</w:t>
      </w:r>
      <w:r w:rsidRPr="003624D8">
        <w:rPr>
          <w:rStyle w:val="StyleUnderline"/>
        </w:rPr>
        <w:t xml:space="preserve"> of the other </w:t>
      </w:r>
      <w:r w:rsidRPr="003624D8">
        <w:rPr>
          <w:rStyle w:val="StyleUnderline"/>
          <w:highlight w:val="green"/>
        </w:rPr>
        <w:t>permanently</w:t>
      </w:r>
      <w:r w:rsidRPr="003624D8">
        <w:rPr>
          <w:rStyle w:val="StyleUnderline"/>
        </w:rPr>
        <w:t>.</w:t>
      </w:r>
      <w:r w:rsidRPr="003624D8">
        <w:rPr>
          <w:sz w:val="16"/>
        </w:rPr>
        <w:t xml:space="preserve"> Nonetheless, the Hegelian subject is aware that its dialectical positionality as either master or slave relies on the other, without which it cannot survive, realizing its ontological limitation as such. </w:t>
      </w:r>
      <w:r w:rsidRPr="003624D8">
        <w:rPr>
          <w:rStyle w:val="StyleUnderline"/>
        </w:rPr>
        <w:t xml:space="preserve">This is a critical moment when the </w:t>
      </w:r>
      <w:r w:rsidRPr="003624D8">
        <w:rPr>
          <w:rStyle w:val="StyleUnderline"/>
          <w:highlight w:val="green"/>
        </w:rPr>
        <w:t>ontological gap</w:t>
      </w:r>
      <w:r w:rsidRPr="003624D8">
        <w:rPr>
          <w:rStyle w:val="StyleUnderline"/>
        </w:rPr>
        <w:t xml:space="preserve"> of the subject </w:t>
      </w:r>
      <w:r w:rsidRPr="003624D8">
        <w:rPr>
          <w:rStyle w:val="StyleUnderline"/>
          <w:highlight w:val="green"/>
        </w:rPr>
        <w:t xml:space="preserve">erupts, separating </w:t>
      </w:r>
      <w:proofErr w:type="gramStart"/>
      <w:r w:rsidRPr="003624D8">
        <w:rPr>
          <w:rStyle w:val="StyleUnderline"/>
          <w:highlight w:val="green"/>
        </w:rPr>
        <w:t>its</w:t>
      </w:r>
      <w:proofErr w:type="gramEnd"/>
      <w:r w:rsidRPr="003624D8">
        <w:rPr>
          <w:rStyle w:val="StyleUnderline"/>
        </w:rPr>
        <w:t xml:space="preserve"> becoming from its </w:t>
      </w:r>
      <w:r w:rsidRPr="003624D8">
        <w:rPr>
          <w:rStyle w:val="StyleUnderline"/>
          <w:highlight w:val="green"/>
        </w:rPr>
        <w:t>being</w:t>
      </w:r>
      <w:r w:rsidRPr="003624D8">
        <w:rPr>
          <w:rStyle w:val="StyleUnderline"/>
        </w:rPr>
        <w:t>.</w:t>
      </w:r>
      <w:r w:rsidRPr="003624D8">
        <w:rPr>
          <w:sz w:val="16"/>
        </w:rPr>
        <w:t xml:space="preserve"> That is, the 44 subject as </w:t>
      </w:r>
      <w:r w:rsidRPr="003624D8">
        <w:rPr>
          <w:rStyle w:val="StyleUnderline"/>
        </w:rPr>
        <w:t>either master or slave can never be the other, for their relationship always remains ontologically distanced in the perpetual process of becoming.</w:t>
      </w:r>
      <w:r w:rsidRPr="003624D8">
        <w:rPr>
          <w:sz w:val="16"/>
        </w:rPr>
        <w:t xml:space="preserve"> Yet the relationship between master and slave is different from that of the </w:t>
      </w:r>
      <w:proofErr w:type="spellStart"/>
      <w:r w:rsidRPr="003624D8">
        <w:rPr>
          <w:sz w:val="16"/>
        </w:rPr>
        <w:t>Adornian</w:t>
      </w:r>
      <w:proofErr w:type="spellEnd"/>
      <w:r w:rsidRPr="003624D8">
        <w:rPr>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624D8">
        <w:rPr>
          <w:rStyle w:val="StyleUnderline"/>
        </w:rPr>
        <w:t>master’s position is indebted to that of the slave insofar</w:t>
      </w:r>
      <w:r w:rsidRPr="003624D8">
        <w:rPr>
          <w:sz w:val="16"/>
        </w:rPr>
        <w:t xml:space="preserve"> as the latter, i.e., </w:t>
      </w:r>
      <w:r w:rsidRPr="003624D8">
        <w:rPr>
          <w:rStyle w:val="StyleUnderline"/>
        </w:rPr>
        <w:t xml:space="preserve">the enemy, is what makes the former ontologically </w:t>
      </w:r>
      <w:proofErr w:type="gramStart"/>
      <w:r w:rsidRPr="003624D8">
        <w:rPr>
          <w:rStyle w:val="StyleUnderline"/>
        </w:rPr>
        <w:t>consistent in itself</w:t>
      </w:r>
      <w:proofErr w:type="gramEnd"/>
      <w:r w:rsidRPr="003624D8">
        <w:rPr>
          <w:rStyle w:val="StyleUnderline"/>
        </w:rPr>
        <w:t xml:space="preserve">. </w:t>
      </w:r>
      <w:r w:rsidRPr="003624D8">
        <w:rPr>
          <w:sz w:val="16"/>
        </w:rPr>
        <w:t xml:space="preserve">In other words, the </w:t>
      </w:r>
      <w:r w:rsidRPr="003624D8">
        <w:rPr>
          <w:rStyle w:val="StyleUnderline"/>
        </w:rPr>
        <w:t xml:space="preserve">true sense of </w:t>
      </w:r>
      <w:r w:rsidRPr="003624D8">
        <w:rPr>
          <w:rStyle w:val="StyleUnderline"/>
          <w:highlight w:val="green"/>
        </w:rPr>
        <w:t>freedom for the subject</w:t>
      </w:r>
      <w:r w:rsidRPr="003624D8">
        <w:rPr>
          <w:sz w:val="16"/>
        </w:rPr>
        <w:t xml:space="preserve"> in Hegel is to either become the enemy or eliminate it, either of which </w:t>
      </w:r>
      <w:r w:rsidRPr="003624D8">
        <w:rPr>
          <w:rStyle w:val="StyleUnderline"/>
          <w:highlight w:val="green"/>
        </w:rPr>
        <w:t>means</w:t>
      </w:r>
      <w:r w:rsidRPr="003624D8">
        <w:rPr>
          <w:rStyle w:val="StyleUnderline"/>
        </w:rPr>
        <w:t xml:space="preserve"> the </w:t>
      </w:r>
      <w:r w:rsidRPr="003624D8">
        <w:rPr>
          <w:rStyle w:val="StyleUnderline"/>
          <w:highlight w:val="green"/>
        </w:rPr>
        <w:t>death</w:t>
      </w:r>
      <w:r w:rsidRPr="003624D8">
        <w:rPr>
          <w:rStyle w:val="StyleUnderline"/>
        </w:rPr>
        <w:t xml:space="preserve"> of the subject</w:t>
      </w:r>
      <w:r w:rsidRPr="003624D8">
        <w:rPr>
          <w:sz w:val="16"/>
        </w:rPr>
        <w:t xml:space="preserve">. The Hegelian </w:t>
      </w:r>
      <w:r w:rsidRPr="003624D8">
        <w:rPr>
          <w:rStyle w:val="StyleUnderline"/>
        </w:rPr>
        <w:t>subject</w:t>
      </w:r>
      <w:r w:rsidRPr="003624D8">
        <w:rPr>
          <w:sz w:val="16"/>
        </w:rPr>
        <w:t xml:space="preserve"> essentially attempts to </w:t>
      </w:r>
      <w:r w:rsidRPr="003624D8">
        <w:rPr>
          <w:rStyle w:val="StyleUnderline"/>
        </w:rPr>
        <w:t>carry out the “</w:t>
      </w:r>
      <w:r w:rsidRPr="003624D8">
        <w:rPr>
          <w:rStyle w:val="StyleUnderline"/>
          <w:highlight w:val="green"/>
        </w:rPr>
        <w:t>absolute negation” of the selves</w:t>
      </w:r>
      <w:r w:rsidRPr="003624D8">
        <w:rPr>
          <w:rStyle w:val="StyleUnderline"/>
        </w:rPr>
        <w:t xml:space="preserve"> in a fashion to negate their own otherness in themselves and to</w:t>
      </w:r>
      <w:r w:rsidRPr="003624D8">
        <w:rPr>
          <w:sz w:val="16"/>
        </w:rPr>
        <w:t xml:space="preserve"> “</w:t>
      </w:r>
      <w:r w:rsidRPr="003624D8">
        <w:rPr>
          <w:rStyle w:val="StyleUnderline"/>
          <w:highlight w:val="green"/>
        </w:rPr>
        <w:t>raise</w:t>
      </w:r>
      <w:r w:rsidRPr="003624D8">
        <w:rPr>
          <w:sz w:val="16"/>
        </w:rPr>
        <w:t xml:space="preserve"> their </w:t>
      </w:r>
      <w:r w:rsidRPr="003624D8">
        <w:rPr>
          <w:rStyle w:val="StyleUnderline"/>
          <w:highlight w:val="green"/>
        </w:rPr>
        <w:t>self-certainty</w:t>
      </w:r>
      <w:r w:rsidRPr="003624D8">
        <w:rPr>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3624D8">
        <w:rPr>
          <w:sz w:val="16"/>
        </w:rPr>
        <w:t>identitarian</w:t>
      </w:r>
      <w:proofErr w:type="spellEnd"/>
      <w:r w:rsidRPr="003624D8">
        <w:rPr>
          <w:sz w:val="16"/>
        </w:rPr>
        <w:t xml:space="preserve"> position </w:t>
      </w:r>
      <w:proofErr w:type="gramStart"/>
      <w:r w:rsidRPr="003624D8">
        <w:rPr>
          <w:sz w:val="16"/>
        </w:rPr>
        <w:t>in light of</w:t>
      </w:r>
      <w:proofErr w:type="gramEnd"/>
      <w:r w:rsidRPr="003624D8">
        <w:rPr>
          <w:sz w:val="16"/>
        </w:rPr>
        <w:t xml:space="preserve"> the life-death struggle between master and slave. The eventual </w:t>
      </w:r>
      <w:r w:rsidRPr="003624D8">
        <w:rPr>
          <w:rStyle w:val="StyleUnderline"/>
        </w:rPr>
        <w:t>way to obtain freedom from its own ontological limitation that the subject cannot be in-</w:t>
      </w:r>
      <w:proofErr w:type="spellStart"/>
      <w:r w:rsidRPr="003624D8">
        <w:rPr>
          <w:rStyle w:val="StyleUnderline"/>
        </w:rPr>
        <w:t>andfor</w:t>
      </w:r>
      <w:proofErr w:type="spellEnd"/>
      <w:r w:rsidRPr="003624D8">
        <w:rPr>
          <w:rStyle w:val="StyleUnderline"/>
        </w:rPr>
        <w:t xml:space="preserve"> itself </w:t>
      </w:r>
      <w:proofErr w:type="gramStart"/>
      <w:r w:rsidRPr="003624D8">
        <w:rPr>
          <w:rStyle w:val="StyleUnderline"/>
        </w:rPr>
        <w:t>as a whole is</w:t>
      </w:r>
      <w:proofErr w:type="gramEnd"/>
      <w:r w:rsidRPr="003624D8">
        <w:rPr>
          <w:rStyle w:val="StyleUnderline"/>
        </w:rPr>
        <w:t xml:space="preserve"> paradoxically negating its positive being dependent on that of the other.</w:t>
      </w:r>
      <w:r w:rsidRPr="003624D8">
        <w:rPr>
          <w:sz w:val="16"/>
        </w:rPr>
        <w:t xml:space="preserve"> This illustrates the </w:t>
      </w:r>
      <w:r w:rsidRPr="003624D8">
        <w:rPr>
          <w:rStyle w:val="StyleUnderline"/>
          <w:highlight w:val="green"/>
        </w:rPr>
        <w:t>subject’s</w:t>
      </w:r>
      <w:r w:rsidRPr="003624D8">
        <w:rPr>
          <w:rStyle w:val="StyleUnderline"/>
        </w:rPr>
        <w:t xml:space="preserve"> death </w:t>
      </w:r>
      <w:r w:rsidRPr="003624D8">
        <w:rPr>
          <w:rStyle w:val="StyleUnderline"/>
          <w:highlight w:val="green"/>
        </w:rPr>
        <w:t>instinct towards “nothingness</w:t>
      </w:r>
      <w:r w:rsidRPr="003624D8">
        <w:rPr>
          <w:sz w:val="16"/>
        </w:rPr>
        <w:t xml:space="preserve">,” which </w:t>
      </w:r>
      <w:r w:rsidRPr="003624D8">
        <w:rPr>
          <w:rStyle w:val="StyleUnderline"/>
          <w:highlight w:val="green"/>
        </w:rPr>
        <w:t>makes</w:t>
      </w:r>
      <w:r w:rsidRPr="003624D8">
        <w:rPr>
          <w:rStyle w:val="StyleUnderline"/>
        </w:rPr>
        <w:t xml:space="preserve"> our </w:t>
      </w:r>
      <w:r w:rsidRPr="003624D8">
        <w:rPr>
          <w:rStyle w:val="StyleUnderline"/>
          <w:highlight w:val="green"/>
        </w:rPr>
        <w:t>knowledge</w:t>
      </w:r>
      <w:r w:rsidRPr="003624D8">
        <w:rPr>
          <w:rStyle w:val="StyleUnderline"/>
        </w:rPr>
        <w:t xml:space="preserve"> on the subject inexorably </w:t>
      </w:r>
      <w:r w:rsidRPr="003624D8">
        <w:rPr>
          <w:rStyle w:val="StyleUnderline"/>
          <w:highlight w:val="green"/>
        </w:rPr>
        <w:t>entangled in</w:t>
      </w:r>
      <w:r w:rsidRPr="003624D8">
        <w:rPr>
          <w:rStyle w:val="StyleUnderline"/>
        </w:rPr>
        <w:t xml:space="preserve"> inconsistencies and </w:t>
      </w:r>
      <w:r w:rsidRPr="003624D8">
        <w:rPr>
          <w:rStyle w:val="StyleUnderline"/>
          <w:highlight w:val="green"/>
        </w:rPr>
        <w:t>contradictions</w:t>
      </w:r>
      <w:r w:rsidRPr="003624D8">
        <w:rPr>
          <w:rStyle w:val="StyleUnderline"/>
        </w:rPr>
        <w:t xml:space="preserve">. </w:t>
      </w:r>
      <w:r w:rsidRPr="003624D8">
        <w:rPr>
          <w:sz w:val="16"/>
        </w:rPr>
        <w:t xml:space="preserve">45 In Hegel, the </w:t>
      </w:r>
      <w:r w:rsidRPr="003624D8">
        <w:rPr>
          <w:rStyle w:val="StyleUnderline"/>
        </w:rPr>
        <w:t xml:space="preserve">subject’s death instinct, an ontological abyss </w:t>
      </w:r>
      <w:r w:rsidRPr="003624D8">
        <w:rPr>
          <w:rStyle w:val="StyleUnderline"/>
          <w:highlight w:val="green"/>
        </w:rPr>
        <w:t>that remains unfathomable in</w:t>
      </w:r>
      <w:r w:rsidRPr="003624D8">
        <w:rPr>
          <w:rStyle w:val="StyleUnderline"/>
        </w:rPr>
        <w:t xml:space="preserve"> its </w:t>
      </w:r>
      <w:r w:rsidRPr="003624D8">
        <w:rPr>
          <w:rStyle w:val="StyleUnderline"/>
          <w:highlight w:val="green"/>
        </w:rPr>
        <w:t>ideological edifice</w:t>
      </w:r>
      <w:r w:rsidRPr="003624D8">
        <w:rPr>
          <w:rStyle w:val="StyleUnderline"/>
        </w:rPr>
        <w:t>, is the only way to realize its “pure existence-for-self</w:t>
      </w:r>
      <w:r w:rsidRPr="003624D8">
        <w:rPr>
          <w:sz w:val="16"/>
        </w:rPr>
        <w:t xml:space="preserve">” (Hegel 55) Identity is apparitional in nature, for as discussed earlier, </w:t>
      </w:r>
      <w:r w:rsidRPr="003624D8">
        <w:rPr>
          <w:rStyle w:val="StyleUnderline"/>
        </w:rPr>
        <w:t xml:space="preserve">we all can become a/the “real Asian American” but never will be, and the resulting gap between our being and becoming is where the subject endlessly strives to secure its </w:t>
      </w:r>
      <w:proofErr w:type="spellStart"/>
      <w:r w:rsidRPr="003624D8">
        <w:rPr>
          <w:rStyle w:val="StyleUnderline"/>
        </w:rPr>
        <w:t>identitarian</w:t>
      </w:r>
      <w:proofErr w:type="spellEnd"/>
      <w:r w:rsidRPr="003624D8">
        <w:rPr>
          <w:rStyle w:val="StyleUnderline"/>
        </w:rPr>
        <w:t xml:space="preserve"> position</w:t>
      </w:r>
      <w:r w:rsidRPr="003624D8">
        <w:rPr>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624D8">
        <w:rPr>
          <w:rStyle w:val="StyleUnderline"/>
        </w:rPr>
        <w:t>Asian American identity</w:t>
      </w:r>
      <w:r w:rsidRPr="003624D8">
        <w:rPr>
          <w:sz w:val="16"/>
        </w:rPr>
        <w:t xml:space="preserve"> as the cultural capital of </w:t>
      </w:r>
      <w:r w:rsidRPr="003624D8">
        <w:rPr>
          <w:rStyle w:val="StyleUnderline"/>
        </w:rPr>
        <w:t>both accommodation and resistance in U.S. society</w:t>
      </w:r>
      <w:r w:rsidRPr="003624D8">
        <w:rPr>
          <w:sz w:val="16"/>
        </w:rPr>
        <w:t xml:space="preserve">, and it well explains the point I am making here (143-44): on the one hand, </w:t>
      </w:r>
      <w:r w:rsidRPr="003624D8">
        <w:rPr>
          <w:rStyle w:val="StyleUnderline"/>
        </w:rPr>
        <w:t>Asian Americans make a good relationship with the society that praises them as a model minority</w:t>
      </w:r>
      <w:r w:rsidRPr="003624D8">
        <w:rPr>
          <w:sz w:val="16"/>
        </w:rPr>
        <w:t xml:space="preserve">, as a civil subject fully assimilable to the mainstream; on the other hand, </w:t>
      </w:r>
      <w:r w:rsidRPr="003624D8">
        <w:rPr>
          <w:rStyle w:val="StyleUnderline"/>
        </w:rPr>
        <w:t xml:space="preserve">they make a bad relationship with the society that stereotypes their identity as a yellow peril, viciously alienating them from the mainstream. </w:t>
      </w:r>
      <w:r w:rsidRPr="003624D8">
        <w:rPr>
          <w:rStyle w:val="StyleUnderline"/>
          <w:highlight w:val="green"/>
        </w:rPr>
        <w:t>Asian American identity has</w:t>
      </w:r>
      <w:r w:rsidRPr="003624D8">
        <w:rPr>
          <w:rStyle w:val="StyleUnderline"/>
        </w:rPr>
        <w:t xml:space="preserve"> its </w:t>
      </w:r>
      <w:r w:rsidRPr="003624D8">
        <w:rPr>
          <w:rStyle w:val="StyleUnderline"/>
          <w:highlight w:val="green"/>
        </w:rPr>
        <w:t>multiple meanings</w:t>
      </w:r>
      <w:r w:rsidRPr="003624D8">
        <w:rPr>
          <w:rStyle w:val="StyleUnderline"/>
        </w:rPr>
        <w:t xml:space="preserve"> with an apparitional effect </w:t>
      </w:r>
      <w:r w:rsidRPr="003624D8">
        <w:rPr>
          <w:rStyle w:val="StyleUnderline"/>
          <w:highlight w:val="green"/>
        </w:rPr>
        <w:t>that changes the ontological meaning</w:t>
      </w:r>
      <w:r w:rsidRPr="003624D8">
        <w:rPr>
          <w:rStyle w:val="StyleUnderline"/>
        </w:rPr>
        <w:t xml:space="preserve"> of its referent </w:t>
      </w:r>
      <w:r w:rsidRPr="003624D8">
        <w:rPr>
          <w:rStyle w:val="StyleUnderline"/>
          <w:highlight w:val="green"/>
        </w:rPr>
        <w:t>and</w:t>
      </w:r>
      <w:r w:rsidRPr="003624D8">
        <w:rPr>
          <w:rStyle w:val="StyleUnderline"/>
        </w:rPr>
        <w:t xml:space="preserve"> at the same time, </w:t>
      </w:r>
      <w:r w:rsidRPr="003624D8">
        <w:rPr>
          <w:rStyle w:val="StyleUnderline"/>
          <w:highlight w:val="green"/>
        </w:rPr>
        <w:t>reduces them</w:t>
      </w:r>
      <w:r w:rsidRPr="003624D8">
        <w:rPr>
          <w:rStyle w:val="StyleUnderline"/>
        </w:rPr>
        <w:t xml:space="preserve"> back t</w:t>
      </w:r>
      <w:r w:rsidRPr="003624D8">
        <w:rPr>
          <w:rStyle w:val="StyleUnderline"/>
          <w:highlight w:val="green"/>
        </w:rPr>
        <w:t>o their archetype</w:t>
      </w:r>
      <w:r w:rsidRPr="003624D8">
        <w:rPr>
          <w:sz w:val="16"/>
        </w:rPr>
        <w:t xml:space="preserve">: Charlie Chan or the gook. While the </w:t>
      </w:r>
      <w:r w:rsidRPr="003624D8">
        <w:rPr>
          <w:rStyle w:val="StyleUnderline"/>
        </w:rPr>
        <w:t>identity</w:t>
      </w:r>
      <w:r w:rsidRPr="003624D8">
        <w:rPr>
          <w:sz w:val="16"/>
        </w:rPr>
        <w:t xml:space="preserve"> acts as a conduit that connects Asian Americans with the society for their mutual understanding, </w:t>
      </w:r>
      <w:r w:rsidRPr="003624D8">
        <w:rPr>
          <w:rStyle w:val="StyleUnderline"/>
        </w:rPr>
        <w:t xml:space="preserve">this </w:t>
      </w:r>
      <w:r w:rsidRPr="003624D8">
        <w:rPr>
          <w:rStyle w:val="StyleUnderline"/>
          <w:highlight w:val="green"/>
        </w:rPr>
        <w:t>communicative sign always signifies itself as</w:t>
      </w:r>
      <w:r w:rsidRPr="003624D8">
        <w:rPr>
          <w:rStyle w:val="StyleUnderline"/>
        </w:rPr>
        <w:t xml:space="preserve"> inconsistent, </w:t>
      </w:r>
      <w:r w:rsidRPr="003624D8">
        <w:rPr>
          <w:rStyle w:val="StyleUnderline"/>
          <w:highlight w:val="green"/>
        </w:rPr>
        <w:t>contradictory</w:t>
      </w:r>
      <w:r w:rsidRPr="003624D8">
        <w:rPr>
          <w:sz w:val="16"/>
        </w:rPr>
        <w:t xml:space="preserve">, and, as Nguyen puts it, “hypocritical” </w:t>
      </w:r>
      <w:r w:rsidRPr="003624D8">
        <w:rPr>
          <w:rStyle w:val="StyleUnderline"/>
        </w:rPr>
        <w:t>in representing Asian Americans as a whole</w:t>
      </w:r>
      <w:r w:rsidRPr="003624D8">
        <w:rPr>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3624D8">
        <w:rPr>
          <w:sz w:val="16"/>
        </w:rPr>
        <w:t>identitarian</w:t>
      </w:r>
      <w:proofErr w:type="spellEnd"/>
      <w:r w:rsidRPr="003624D8">
        <w:rPr>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3624D8">
        <w:rPr>
          <w:sz w:val="16"/>
        </w:rPr>
        <w:t>preontological</w:t>
      </w:r>
      <w:proofErr w:type="spellEnd"/>
      <w:r w:rsidRPr="003624D8">
        <w:rPr>
          <w:sz w:val="16"/>
        </w:rPr>
        <w:t xml:space="preserve"> chaotic multitude, namely, individuals with identities, into, as </w:t>
      </w:r>
      <w:proofErr w:type="spellStart"/>
      <w:r w:rsidRPr="003624D8">
        <w:rPr>
          <w:sz w:val="16"/>
        </w:rPr>
        <w:t>Slavoj</w:t>
      </w:r>
      <w:proofErr w:type="spellEnd"/>
      <w:r w:rsidRPr="003624D8">
        <w:rPr>
          <w:sz w:val="16"/>
        </w:rPr>
        <w:t xml:space="preserve"> </w:t>
      </w:r>
      <w:proofErr w:type="spellStart"/>
      <w:r w:rsidRPr="003624D8">
        <w:rPr>
          <w:sz w:val="16"/>
        </w:rPr>
        <w:t>Žižek</w:t>
      </w:r>
      <w:proofErr w:type="spellEnd"/>
      <w:r w:rsidRPr="003624D8">
        <w:rPr>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624D8">
        <w:rPr>
          <w:rStyle w:val="StyleUnderline"/>
        </w:rPr>
        <w:t xml:space="preserve">in terms of the life/death struggle, which makes the mutual gap never closed. This gap can be translated as a minimal void that prevents the subject from being, that is, fully getting identified with, its </w:t>
      </w:r>
      <w:proofErr w:type="spellStart"/>
      <w:r w:rsidRPr="003624D8">
        <w:rPr>
          <w:rStyle w:val="StyleUnderline"/>
        </w:rPr>
        <w:t>identitarian</w:t>
      </w:r>
      <w:proofErr w:type="spellEnd"/>
      <w:r w:rsidRPr="003624D8">
        <w:rPr>
          <w:rStyle w:val="StyleUnderline"/>
        </w:rPr>
        <w:t xml:space="preserve"> self, which potentially gives rise to the totalitarian racist subject: being fully identified as white, “the kind of men” who can kill Vincent Chin, or anyone with a darker skin, with impunity.</w:t>
      </w:r>
    </w:p>
    <w:p w14:paraId="228E3416" w14:textId="77777777" w:rsidR="00052137" w:rsidRPr="00ED6FCE" w:rsidRDefault="00052137" w:rsidP="00052137">
      <w:pPr>
        <w:pStyle w:val="Heading4"/>
        <w:tabs>
          <w:tab w:val="left" w:pos="4630"/>
        </w:tabs>
      </w:pPr>
      <w:r>
        <w:t xml:space="preserve">Neoliberalism is inevitable – but </w:t>
      </w:r>
      <w:proofErr w:type="spellStart"/>
      <w:r>
        <w:t>perfcons</w:t>
      </w:r>
      <w:proofErr w:type="spellEnd"/>
      <w:r>
        <w:t xml:space="preserve"> are good to create a buffer zone between the ruling ideology and the subject of exclusion.</w:t>
      </w:r>
    </w:p>
    <w:p w14:paraId="4470E797" w14:textId="77777777" w:rsidR="00052137" w:rsidRPr="00ED6FCE" w:rsidRDefault="00052137" w:rsidP="00052137">
      <w:r w:rsidRPr="00ED6FCE">
        <w:rPr>
          <w:rStyle w:val="Style13ptBold"/>
        </w:rPr>
        <w:t xml:space="preserve">Kim 09 </w:t>
      </w:r>
      <w:r w:rsidRPr="00ED6FCE">
        <w:t>(Chang-</w:t>
      </w:r>
      <w:proofErr w:type="spellStart"/>
      <w:r w:rsidRPr="00ED6FCE">
        <w:t>Hee</w:t>
      </w:r>
      <w:proofErr w:type="spellEnd"/>
      <w:r w:rsidRPr="00ED6FCE">
        <w:t xml:space="preserve"> Kim, The Fantasy of Asian America: Identity, Ideology, and Desire) 2009 //</w:t>
      </w:r>
      <w:proofErr w:type="spellStart"/>
      <w:r w:rsidRPr="00ED6FCE">
        <w:t>Nato</w:t>
      </w:r>
      <w:proofErr w:type="spellEnd"/>
      <w:r w:rsidRPr="00ED6FCE">
        <w:t xml:space="preserve"> + </w:t>
      </w:r>
      <w:proofErr w:type="spellStart"/>
      <w:r w:rsidRPr="00ED6FCE">
        <w:t>lydia</w:t>
      </w:r>
      <w:proofErr w:type="spellEnd"/>
    </w:p>
    <w:p w14:paraId="4B0F3C6E" w14:textId="2F64A819" w:rsidR="00052137" w:rsidRDefault="00052137" w:rsidP="00E258B9">
      <w:pPr>
        <w:rPr>
          <w:u w:val="single"/>
        </w:rPr>
      </w:pPr>
      <w:r w:rsidRPr="00ED6FCE">
        <w:rPr>
          <w:sz w:val="16"/>
          <w:szCs w:val="16"/>
        </w:rPr>
        <w:t>On a theoretical level, Mei-Li’s double identity, which cheats the American spectator, is concerned with the politically salient use of a so-called “</w:t>
      </w:r>
      <w:r w:rsidRPr="00DB32EF">
        <w:rPr>
          <w:rStyle w:val="StyleUnderline"/>
          <w:highlight w:val="green"/>
        </w:rPr>
        <w:t>performative contradiction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explains that the </w:t>
      </w:r>
      <w:r w:rsidRPr="00ED6FCE">
        <w:rPr>
          <w:rStyle w:val="StyleUnderline"/>
        </w:rPr>
        <w:t xml:space="preserve">ruling </w:t>
      </w:r>
      <w:r w:rsidRPr="00DB32EF">
        <w:rPr>
          <w:rStyle w:val="StyleUnderline"/>
        </w:rPr>
        <w:t>ideology can</w:t>
      </w:r>
      <w:r w:rsidRPr="00ED6FCE">
        <w:rPr>
          <w:rStyle w:val="StyleUnderline"/>
        </w:rPr>
        <w:t xml:space="preserve"> possibly </w:t>
      </w:r>
      <w:r w:rsidRPr="00DB32EF">
        <w:rPr>
          <w:rStyle w:val="StyleUnderline"/>
        </w:rPr>
        <w:t>claim its universality</w:t>
      </w:r>
      <w:r w:rsidRPr="00ED6FCE">
        <w:rPr>
          <w:rStyle w:val="StyleUnderline"/>
        </w:rPr>
        <w:t xml:space="preserve"> only </w:t>
      </w:r>
      <w:r w:rsidRPr="00ED6FCE">
        <w:rPr>
          <w:rStyle w:val="StyleUnderline"/>
          <w:highlight w:val="green"/>
        </w:rPr>
        <w:t>when grounded upon</w:t>
      </w:r>
      <w:r w:rsidRPr="00ED6FCE">
        <w:rPr>
          <w:rStyle w:val="StyleUnderline"/>
        </w:rPr>
        <w:t xml:space="preserve"> the </w:t>
      </w:r>
      <w:r w:rsidRPr="00ED6FCE">
        <w:rPr>
          <w:rStyle w:val="StyleUnderline"/>
          <w:highlight w:val="green"/>
        </w:rPr>
        <w:t>continuing exclusion</w:t>
      </w:r>
      <w:r w:rsidRPr="00ED6FCE">
        <w:rPr>
          <w:rStyle w:val="StyleUnderline"/>
        </w:rPr>
        <w:t xml:space="preserve"> </w:t>
      </w:r>
      <w:r w:rsidRPr="00DB32EF">
        <w:rPr>
          <w:rStyle w:val="StyleUnderline"/>
        </w:rPr>
        <w:t>of its own particulars</w:t>
      </w:r>
      <w:r w:rsidRPr="00ED6FCE">
        <w:rPr>
          <w:rStyle w:val="StyleUnderline"/>
        </w:rPr>
        <w:t xml:space="preserve"> </w:t>
      </w:r>
      <w:r w:rsidRPr="00ED6FCE">
        <w:rPr>
          <w:rStyle w:val="StyleUnderline"/>
          <w:highlight w:val="green"/>
        </w:rPr>
        <w:t>that contradict its</w:t>
      </w:r>
      <w:r w:rsidRPr="00ED6FCE">
        <w:rPr>
          <w:rStyle w:val="StyleUnderline"/>
        </w:rPr>
        <w:t xml:space="preserve"> </w:t>
      </w:r>
      <w:r w:rsidRPr="00ED6FCE">
        <w:rPr>
          <w:rStyle w:val="StyleUnderline"/>
          <w:highlight w:val="green"/>
        </w:rPr>
        <w:t>dominant discourse</w:t>
      </w:r>
      <w:r w:rsidRPr="00ED6FCE">
        <w:rPr>
          <w:rStyle w:val="StyleUnderline"/>
        </w:rPr>
        <w:t xml:space="preserve"> and challenge its power</w:t>
      </w:r>
      <w:r w:rsidRPr="00ED6FCE">
        <w:rPr>
          <w:sz w:val="16"/>
          <w:szCs w:val="16"/>
        </w:rPr>
        <w:t>. The hegemonic system of the ruling ideology makes this process of exclusion a consistent routine in a persistent manner of questioning, renegotiating, and displacing the oppositional particulars—i.e., of “</w:t>
      </w:r>
      <w:r w:rsidRPr="00ED6FCE">
        <w:rPr>
          <w:rStyle w:val="StyleUnderline"/>
          <w:highlight w:val="green"/>
        </w:rPr>
        <w:t>assuming the gap</w:t>
      </w:r>
      <w:r w:rsidRPr="00ED6FCE">
        <w:rPr>
          <w:rStyle w:val="StyleUnderline"/>
        </w:rPr>
        <w:t xml:space="preserve"> between its own form and content, by conceiving itself as unaccomplished in its very notion.”</w:t>
      </w:r>
      <w:r w:rsidRPr="00ED6FCE">
        <w:rPr>
          <w:sz w:val="16"/>
          <w:szCs w:val="16"/>
        </w:rPr>
        <w:t xml:space="preserve"> </w:t>
      </w:r>
      <w:proofErr w:type="spellStart"/>
      <w:r w:rsidRPr="00ED6FCE">
        <w:rPr>
          <w:sz w:val="16"/>
          <w:szCs w:val="16"/>
        </w:rPr>
        <w:t>Žižek</w:t>
      </w:r>
      <w:proofErr w:type="spellEnd"/>
      <w:r w:rsidRPr="00ED6FCE">
        <w:rPr>
          <w:sz w:val="16"/>
          <w:szCs w:val="16"/>
        </w:rPr>
        <w:t xml:space="preserve"> likens to </w:t>
      </w:r>
      <w:r w:rsidRPr="00ED6FCE">
        <w:rPr>
          <w:rStyle w:val="StyleUnderline"/>
          <w:highlight w:val="green"/>
        </w:rPr>
        <w:t>cheating the paradoxical formation of</w:t>
      </w:r>
      <w:r w:rsidRPr="00ED6FCE">
        <w:rPr>
          <w:rStyle w:val="StyleUnderline"/>
        </w:rPr>
        <w:t xml:space="preserve"> the universal hegemony of </w:t>
      </w:r>
      <w:r w:rsidRPr="00ED6FCE">
        <w:rPr>
          <w:rStyle w:val="StyleUnderline"/>
          <w:highlight w:val="green"/>
        </w:rPr>
        <w:t>a ruing ideology</w:t>
      </w:r>
      <w:r w:rsidRPr="00ED6FCE">
        <w:rPr>
          <w:rStyle w:val="StyleUnderline"/>
        </w:rPr>
        <w:t>, which in fact has recourse to its insubordinate particulars.</w:t>
      </w:r>
      <w:r w:rsidRPr="00ED6FCE">
        <w:rPr>
          <w:sz w:val="16"/>
          <w:szCs w:val="16"/>
        </w:rPr>
        <w:t xml:space="preserve"> He continues: [I]f the ruling ideology performatively ‘cheats’ by undermining…its own officially asserted universality, </w:t>
      </w:r>
      <w:r w:rsidRPr="00DB32EF">
        <w:rPr>
          <w:rStyle w:val="StyleUnderline"/>
          <w:highlight w:val="green"/>
        </w:rPr>
        <w:t>progressive politics should</w:t>
      </w:r>
      <w:r w:rsidRPr="00DB32EF">
        <w:rPr>
          <w:rStyle w:val="StyleUnderline"/>
        </w:rPr>
        <w:t xml:space="preserve"> precisely </w:t>
      </w:r>
      <w:r w:rsidRPr="00DB32EF">
        <w:rPr>
          <w:rStyle w:val="StyleUnderline"/>
          <w:highlight w:val="green"/>
        </w:rPr>
        <w:t>openly practice performative contradiction</w:t>
      </w:r>
      <w:r w:rsidRPr="00ED6FCE">
        <w:rPr>
          <w:sz w:val="16"/>
          <w:szCs w:val="16"/>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w:t>
      </w:r>
      <w:proofErr w:type="gramStart"/>
      <w:r w:rsidRPr="00ED6FCE">
        <w:rPr>
          <w:sz w:val="16"/>
          <w:szCs w:val="16"/>
        </w:rPr>
        <w:t>particular subjects</w:t>
      </w:r>
      <w:proofErr w:type="gramEnd"/>
      <w:r w:rsidRPr="00ED6FCE">
        <w:rPr>
          <w:sz w:val="16"/>
          <w:szCs w:val="16"/>
        </w:rPr>
        <w:t xml:space="preserve"> inassimilable to it. On the other hand, such a paradoxical, which </w:t>
      </w:r>
      <w:proofErr w:type="spellStart"/>
      <w:r w:rsidRPr="00ED6FCE">
        <w:rPr>
          <w:sz w:val="16"/>
          <w:szCs w:val="16"/>
        </w:rPr>
        <w:t>Žižek</w:t>
      </w:r>
      <w:proofErr w:type="spellEnd"/>
      <w:r w:rsidRPr="00ED6FCE">
        <w:rPr>
          <w:sz w:val="16"/>
          <w:szCs w:val="16"/>
        </w:rPr>
        <w:t xml:space="preserve"> translates as </w:t>
      </w:r>
      <w:r w:rsidRPr="00DB32EF">
        <w:rPr>
          <w:rStyle w:val="StyleUnderline"/>
        </w:rPr>
        <w:t>cheating</w:t>
      </w:r>
      <w:r w:rsidRPr="00ED6FCE">
        <w:rPr>
          <w:rStyle w:val="StyleUnderline"/>
        </w:rPr>
        <w:t xml:space="preserve">, identity of the inassimilable subjects also </w:t>
      </w:r>
      <w:r w:rsidRPr="00DB32EF">
        <w:rPr>
          <w:rStyle w:val="StyleUnderline"/>
        </w:rPr>
        <w:t>creates a</w:t>
      </w:r>
      <w:r w:rsidRPr="00ED6FCE">
        <w:rPr>
          <w:rStyle w:val="StyleUnderline"/>
        </w:rPr>
        <w:t xml:space="preserve"> </w:t>
      </w:r>
      <w:r w:rsidRPr="00ED6FCE">
        <w:rPr>
          <w:rStyle w:val="StyleUnderline"/>
          <w:highlight w:val="green"/>
        </w:rPr>
        <w:t>performative</w:t>
      </w:r>
      <w:r w:rsidRPr="00ED6FCE">
        <w:rPr>
          <w:rStyle w:val="StyleUnderline"/>
        </w:rPr>
        <w:t xml:space="preserve"> locus of </w:t>
      </w:r>
      <w:r w:rsidRPr="00ED6FCE">
        <w:rPr>
          <w:rStyle w:val="StyleUnderline"/>
          <w:highlight w:val="green"/>
        </w:rPr>
        <w:t>inconsistency</w:t>
      </w:r>
      <w:r w:rsidRPr="00ED6FCE">
        <w:rPr>
          <w:rStyle w:val="StyleUnderline"/>
        </w:rPr>
        <w:t xml:space="preserve">, exclusion, and exception in the hegemonic space of the ruling ideology </w:t>
      </w:r>
      <w:r w:rsidRPr="00ED6FCE">
        <w:rPr>
          <w:rStyle w:val="StyleUnderline"/>
          <w:highlight w:val="green"/>
        </w:rPr>
        <w:t>as a</w:t>
      </w:r>
      <w:r w:rsidRPr="00ED6FCE">
        <w:rPr>
          <w:rStyle w:val="StyleUnderline"/>
        </w:rPr>
        <w:t xml:space="preserve"> kind of </w:t>
      </w:r>
      <w:r w:rsidRPr="00ED6FCE">
        <w:rPr>
          <w:rStyle w:val="StyleUnderline"/>
          <w:highlight w:val="green"/>
        </w:rPr>
        <w:t>buffer zone</w:t>
      </w:r>
      <w:r w:rsidRPr="00ED6FCE">
        <w:rPr>
          <w:rStyle w:val="StyleUnderline"/>
        </w:rPr>
        <w:t xml:space="preserve"> </w:t>
      </w:r>
      <w:r w:rsidRPr="00ED6FCE">
        <w:rPr>
          <w:rStyle w:val="StyleUnderline"/>
          <w:highlight w:val="green"/>
        </w:rPr>
        <w:t>between the</w:t>
      </w:r>
      <w:r w:rsidRPr="00ED6FCE">
        <w:rPr>
          <w:rStyle w:val="StyleUnderline"/>
        </w:rPr>
        <w:t xml:space="preserve"> universal (the </w:t>
      </w:r>
      <w:r w:rsidRPr="00ED6FCE">
        <w:rPr>
          <w:rStyle w:val="StyleUnderline"/>
          <w:highlight w:val="green"/>
        </w:rPr>
        <w:t>ruling ideology</w:t>
      </w:r>
      <w:r w:rsidRPr="00ED6FCE">
        <w:rPr>
          <w:rStyle w:val="StyleUnderline"/>
        </w:rPr>
        <w:t xml:space="preserve">) </w:t>
      </w:r>
      <w:r w:rsidRPr="00ED6FCE">
        <w:rPr>
          <w:rStyle w:val="StyleUnderline"/>
          <w:highlight w:val="green"/>
        </w:rPr>
        <w:t>and</w:t>
      </w:r>
      <w:r w:rsidRPr="00ED6FCE">
        <w:rPr>
          <w:rStyle w:val="StyleUnderline"/>
        </w:rPr>
        <w:t xml:space="preserve"> </w:t>
      </w:r>
      <w:proofErr w:type="gramStart"/>
      <w:r w:rsidRPr="00ED6FCE">
        <w:rPr>
          <w:rStyle w:val="StyleUnderline"/>
        </w:rPr>
        <w:t>the particular</w:t>
      </w:r>
      <w:proofErr w:type="gramEnd"/>
      <w:r w:rsidRPr="00ED6FCE">
        <w:rPr>
          <w:rStyle w:val="StyleUnderline"/>
        </w:rPr>
        <w:t xml:space="preserve"> (the </w:t>
      </w:r>
      <w:r w:rsidRPr="00ED6FCE">
        <w:rPr>
          <w:rStyle w:val="StyleUnderline"/>
          <w:highlight w:val="green"/>
        </w:rPr>
        <w:t>subject of exclusion</w:t>
      </w:r>
      <w:r w:rsidRPr="00ED6FCE">
        <w:rPr>
          <w:rStyle w:val="StyleUnderline"/>
        </w:rPr>
        <w:t>)</w:t>
      </w:r>
      <w:r w:rsidRPr="00ED6FCE">
        <w:rPr>
          <w:sz w:val="16"/>
          <w:szCs w:val="16"/>
        </w:rPr>
        <w:t xml:space="preserve">. This buffer zone, or </w:t>
      </w:r>
      <w:r w:rsidRPr="00ED6FCE">
        <w:rPr>
          <w:rStyle w:val="StyleUnderline"/>
        </w:rPr>
        <w:t xml:space="preserve">ideological gap, works as a sort of structural </w:t>
      </w:r>
      <w:r w:rsidRPr="00DB32EF">
        <w:rPr>
          <w:rStyle w:val="StyleUnderline"/>
          <w:highlight w:val="green"/>
        </w:rPr>
        <w:t>short circuit</w:t>
      </w:r>
      <w:r w:rsidRPr="00ED6FCE">
        <w:rPr>
          <w:rStyle w:val="StyleUnderline"/>
        </w:rPr>
        <w:t xml:space="preserve"> between </w:t>
      </w:r>
      <w:r w:rsidRPr="00DB32EF">
        <w:rPr>
          <w:rStyle w:val="StyleUnderline"/>
          <w:highlight w:val="green"/>
        </w:rPr>
        <w:t>them</w:t>
      </w:r>
      <w:r w:rsidRPr="00ED6FCE">
        <w:rPr>
          <w:rStyle w:val="StyleUnderline"/>
        </w:rPr>
        <w:t xml:space="preserve">, for the act of cheating is what they both want from each other for their own sake. </w:t>
      </w:r>
      <w:proofErr w:type="gramStart"/>
      <w:r w:rsidRPr="00ED6FCE">
        <w:rPr>
          <w:rStyle w:val="StyleUnderline"/>
        </w:rPr>
        <w:t>I</w:t>
      </w:r>
      <w:r w:rsidRPr="00ED6FCE">
        <w:rPr>
          <w:sz w:val="16"/>
          <w:szCs w:val="16"/>
        </w:rPr>
        <w:t>n light of</w:t>
      </w:r>
      <w:proofErr w:type="gramEnd"/>
      <w:r w:rsidRPr="00ED6FCE">
        <w:rPr>
          <w:sz w:val="16"/>
          <w:szCs w:val="16"/>
        </w:rPr>
        <w:t xml:space="preserve"> progressive politics, the particular subject, the inconsistent site of exclusion, can appropriate the self-contradictory performance of cheating for its own exclusive inclusion as the perverse site of exception. </w:t>
      </w:r>
      <w:r w:rsidRPr="00ED6FCE">
        <w:rPr>
          <w:rStyle w:val="StyleUnderline"/>
          <w:highlight w:val="green"/>
        </w:rPr>
        <w:t>The performative</w:t>
      </w:r>
      <w:r w:rsidRPr="00ED6FCE">
        <w:rPr>
          <w:rStyle w:val="StyleUnderline"/>
        </w:rPr>
        <w:t xml:space="preserve"> </w:t>
      </w:r>
      <w:r w:rsidRPr="00ED6FCE">
        <w:rPr>
          <w:rStyle w:val="StyleUnderline"/>
          <w:highlight w:val="green"/>
        </w:rPr>
        <w:t>contradiction of</w:t>
      </w:r>
      <w:r w:rsidRPr="00ED6FCE">
        <w:rPr>
          <w:rStyle w:val="StyleUnderline"/>
        </w:rPr>
        <w:t xml:space="preserve"> the U.S. </w:t>
      </w:r>
      <w:r w:rsidRPr="00ED6FCE">
        <w:rPr>
          <w:rStyle w:val="StyleUnderline"/>
          <w:highlight w:val="green"/>
        </w:rPr>
        <w:t>neoliberal expansionism</w:t>
      </w:r>
      <w:r w:rsidRPr="00ED6FCE">
        <w:rPr>
          <w:rStyle w:val="StyleUnderline"/>
        </w:rPr>
        <w:t xml:space="preserve"> </w:t>
      </w:r>
      <w:r w:rsidRPr="00ED6FCE">
        <w:rPr>
          <w:rStyle w:val="StyleUnderline"/>
          <w:highlight w:val="green"/>
        </w:rPr>
        <w:t>enables Mei-Li</w:t>
      </w:r>
      <w:r w:rsidRPr="00ED6FCE">
        <w:rPr>
          <w:rStyle w:val="StyleUnderline"/>
        </w:rPr>
        <w:t xml:space="preserve"> </w:t>
      </w:r>
      <w:r w:rsidRPr="00ED6FCE">
        <w:rPr>
          <w:rStyle w:val="StyleUnderline"/>
          <w:highlight w:val="green"/>
        </w:rPr>
        <w:t>to become</w:t>
      </w:r>
      <w:r w:rsidRPr="00ED6FCE">
        <w:rPr>
          <w:rStyle w:val="StyleUnderline"/>
        </w:rPr>
        <w:t xml:space="preserve"> the inconsistent </w:t>
      </w:r>
      <w:r w:rsidRPr="00ED6FCE">
        <w:rPr>
          <w:rStyle w:val="StyleUnderline"/>
          <w:highlight w:val="green"/>
        </w:rPr>
        <w:t>subject of exception</w:t>
      </w:r>
      <w:r w:rsidRPr="00ED6FCE">
        <w:rPr>
          <w:rStyle w:val="StyleUnderline"/>
        </w:rPr>
        <w:t>—a female Oriental illegal-immigrant who marries for love and can be naturalized as a lawful citizen subject.</w:t>
      </w:r>
      <w:r w:rsidRPr="00ED6FCE">
        <w:rPr>
          <w:sz w:val="16"/>
          <w:szCs w:val="16"/>
        </w:rPr>
        <w:t xml:space="preserve"> Nonetheless, it is not so much obvious as problematic to assume that her desire to be American citizen is spontaneously transparent and self-oriented. On the one hand, the hegemonic ideology of Cold War neoliberalism wants the </w:t>
      </w:r>
      <w:proofErr w:type="gramStart"/>
      <w:r w:rsidRPr="00ED6FCE">
        <w:rPr>
          <w:sz w:val="16"/>
          <w:szCs w:val="16"/>
        </w:rPr>
        <w:t>particular Oriental</w:t>
      </w:r>
      <w:proofErr w:type="gramEnd"/>
      <w:r w:rsidRPr="00ED6FCE">
        <w:rPr>
          <w:sz w:val="16"/>
          <w:szCs w:val="16"/>
        </w:rPr>
        <w:t xml:space="preserve">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ED6FCE">
        <w:rPr>
          <w:sz w:val="16"/>
          <w:szCs w:val="16"/>
        </w:rPr>
        <w:t>Inderpal</w:t>
      </w:r>
      <w:proofErr w:type="spellEnd"/>
      <w:r w:rsidRPr="00ED6FCE">
        <w:rPr>
          <w:sz w:val="16"/>
          <w:szCs w:val="16"/>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proofErr w:type="gramStart"/>
      <w:r w:rsidRPr="00ED6FCE">
        <w:rPr>
          <w:sz w:val="16"/>
          <w:szCs w:val="16"/>
        </w:rPr>
        <w:t>post industrial</w:t>
      </w:r>
      <w:proofErr w:type="spellEnd"/>
      <w:proofErr w:type="gramEnd"/>
      <w:r w:rsidRPr="00ED6FCE">
        <w:rPr>
          <w:sz w:val="16"/>
          <w:szCs w:val="16"/>
        </w:rPr>
        <w:t xml:space="preserve"> society, in which serious labor is put into producing the conditions of consciousness in which buying can occur” (30</w:t>
      </w:r>
      <w:r w:rsidRPr="00ED6FCE">
        <w:rPr>
          <w:rStyle w:val="StyleUnderline"/>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DB32EF">
        <w:rPr>
          <w:rStyle w:val="StyleUnderline"/>
          <w:highlight w:val="green"/>
        </w:rPr>
        <w:t>double identity</w:t>
      </w:r>
      <w:r w:rsidRPr="00ED6FCE">
        <w:rPr>
          <w:rStyle w:val="StyleUnderline"/>
        </w:rPr>
        <w:t xml:space="preserve"> bears upon her politically-salient </w:t>
      </w:r>
      <w:r w:rsidRPr="00DB32EF">
        <w:rPr>
          <w:rStyle w:val="StyleUnderline"/>
          <w:highlight w:val="green"/>
        </w:rPr>
        <w:t>use</w:t>
      </w:r>
      <w:r w:rsidRPr="00ED6FCE">
        <w:rPr>
          <w:rStyle w:val="StyleUnderline"/>
        </w:rPr>
        <w:t xml:space="preserve"> of “</w:t>
      </w:r>
      <w:r w:rsidRPr="00DB32EF">
        <w:rPr>
          <w:rStyle w:val="StyleUnderline"/>
          <w:highlight w:val="green"/>
        </w:rPr>
        <w:t>performative contradiction</w:t>
      </w:r>
      <w:r w:rsidRPr="00ED6FCE">
        <w:rPr>
          <w:rStyle w:val="StyleUnderline"/>
        </w:rPr>
        <w:t xml:space="preserve">,” by which she </w:t>
      </w:r>
      <w:r w:rsidRPr="00DB32EF">
        <w:rPr>
          <w:rStyle w:val="StyleUnderline"/>
          <w:highlight w:val="green"/>
        </w:rPr>
        <w:t>becomes a member of</w:t>
      </w:r>
      <w:r w:rsidRPr="00ED6FCE">
        <w:rPr>
          <w:rStyle w:val="StyleUnderline"/>
        </w:rPr>
        <w:t xml:space="preserve"> American civil </w:t>
      </w:r>
      <w:r w:rsidRPr="00DB32EF">
        <w:rPr>
          <w:rStyle w:val="StyleUnderline"/>
          <w:highlight w:val="green"/>
        </w:rPr>
        <w:t>society</w:t>
      </w:r>
      <w:r w:rsidRPr="00ED6FCE">
        <w:rPr>
          <w:rStyle w:val="StyleUnderline"/>
        </w:rPr>
        <w:t xml:space="preserve"> with a free but pretended choice—namely, a choice only to become American and thus civilized.</w:t>
      </w:r>
    </w:p>
    <w:p w14:paraId="439190F6" w14:textId="11A471C7" w:rsidR="00052137" w:rsidRDefault="00052137" w:rsidP="00052137">
      <w:pPr>
        <w:pStyle w:val="Heading3"/>
      </w:pPr>
      <w:r>
        <w:t>3</w:t>
      </w:r>
    </w:p>
    <w:p w14:paraId="0D0FEE49" w14:textId="77777777" w:rsidR="00052137" w:rsidRDefault="00052137" w:rsidP="00052137">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37352144" w14:textId="77777777" w:rsidR="00052137" w:rsidRPr="00B7045F" w:rsidRDefault="00052137" w:rsidP="00052137">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0" w:history="1">
        <w:r w:rsidRPr="00F623D7">
          <w:rPr>
            <w:rStyle w:val="Hyperlink"/>
          </w:rPr>
          <w:t>https://www.nbcnews.com/politics/congress/democrats-plow-full-speed-ahead-sweeping-biden-budget-despite-tensions-n1278722</w:t>
        </w:r>
      </w:hyperlink>
      <w:r>
        <w:t>] Justin</w:t>
      </w:r>
    </w:p>
    <w:p w14:paraId="0C49F0C4" w14:textId="77777777" w:rsidR="00052137" w:rsidRPr="00EE3EAC" w:rsidRDefault="00052137" w:rsidP="00052137">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12207A">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12207A">
        <w:rPr>
          <w:highlight w:val="green"/>
          <w:u w:val="single"/>
        </w:rPr>
        <w:t>Democrat</w:t>
      </w:r>
      <w:r w:rsidRPr="00EE3EAC">
        <w:rPr>
          <w:u w:val="single"/>
        </w:rPr>
        <w:t xml:space="preserve"> </w:t>
      </w:r>
      <w:r w:rsidRPr="00B7045F">
        <w:rPr>
          <w:rStyle w:val="Emphasis"/>
        </w:rPr>
        <w:t xml:space="preserve">effectively </w:t>
      </w:r>
      <w:r w:rsidRPr="0012207A">
        <w:rPr>
          <w:rStyle w:val="Emphasis"/>
          <w:highlight w:val="green"/>
        </w:rPr>
        <w:t>cast aside calls by</w:t>
      </w:r>
      <w:r w:rsidRPr="00B7045F">
        <w:rPr>
          <w:rStyle w:val="Emphasis"/>
        </w:rPr>
        <w:t xml:space="preserve"> Sen. Joe </w:t>
      </w:r>
      <w:r w:rsidRPr="0012207A">
        <w:rPr>
          <w:rStyle w:val="Emphasis"/>
          <w:highlight w:val="green"/>
        </w:rPr>
        <w:t>Manchin</w:t>
      </w:r>
      <w:r w:rsidRPr="00EE3EAC">
        <w:rPr>
          <w:u w:val="single"/>
        </w:rPr>
        <w:t xml:space="preserve">, D-W.Va., </w:t>
      </w:r>
      <w:r w:rsidRPr="0012207A">
        <w:rPr>
          <w:highlight w:val="green"/>
          <w:u w:val="single"/>
        </w:rPr>
        <w:t>for a “</w:t>
      </w:r>
      <w:r w:rsidRPr="0012207A">
        <w:rPr>
          <w:rStyle w:val="Emphasis"/>
          <w:highlight w:val="green"/>
        </w:rPr>
        <w:t>strategic pause</w:t>
      </w:r>
      <w:r w:rsidRPr="0012207A">
        <w:rPr>
          <w:highlight w:val="green"/>
          <w:u w:val="single"/>
        </w:rPr>
        <w:t>” in</w:t>
      </w:r>
      <w:r w:rsidRPr="00EE3EAC">
        <w:rPr>
          <w:u w:val="single"/>
        </w:rPr>
        <w:t xml:space="preserve"> the process of </w:t>
      </w:r>
      <w:r w:rsidRPr="0012207A">
        <w:rPr>
          <w:highlight w:val="green"/>
          <w:u w:val="single"/>
        </w:rPr>
        <w:t>crafting the bill</w:t>
      </w:r>
      <w:r w:rsidRPr="00EE3EAC">
        <w:rPr>
          <w:sz w:val="16"/>
        </w:rPr>
        <w:t xml:space="preserve">, as he voiced concerns about inflation and debt in a recent op-ed for the Wall Street Journal. </w:t>
      </w:r>
      <w:r w:rsidRPr="0012207A">
        <w:rPr>
          <w:highlight w:val="green"/>
          <w:u w:val="single"/>
        </w:rPr>
        <w:t xml:space="preserve">Schumer is </w:t>
      </w:r>
      <w:r w:rsidRPr="0012207A">
        <w:rPr>
          <w:rStyle w:val="Emphasis"/>
          <w:highlight w:val="green"/>
        </w:rPr>
        <w:t>navigating demands by Manchin</w:t>
      </w:r>
      <w:r w:rsidRPr="0012207A">
        <w:rPr>
          <w:highlight w:val="green"/>
          <w:u w:val="single"/>
        </w:rPr>
        <w:t>, as well as</w:t>
      </w:r>
      <w:r w:rsidRPr="00EE3EAC">
        <w:rPr>
          <w:u w:val="single"/>
        </w:rPr>
        <w:t xml:space="preserve"> Sen. Kyrsten </w:t>
      </w:r>
      <w:r w:rsidRPr="0012207A">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12207A">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12207A">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12207A">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12207A">
        <w:rPr>
          <w:rStyle w:val="Emphasis"/>
          <w:highlight w:val="green"/>
        </w:rPr>
        <w:t>betting Manchin can</w:t>
      </w:r>
      <w:r w:rsidRPr="00B7045F">
        <w:rPr>
          <w:rStyle w:val="Emphasis"/>
        </w:rPr>
        <w:t xml:space="preserve"> ultimately </w:t>
      </w:r>
      <w:r w:rsidRPr="0012207A">
        <w:rPr>
          <w:rStyle w:val="Emphasis"/>
          <w:highlight w:val="green"/>
        </w:rPr>
        <w:t>be won over</w:t>
      </w:r>
      <w:r w:rsidRPr="00EE3EAC">
        <w:rPr>
          <w:sz w:val="16"/>
        </w:rPr>
        <w:t xml:space="preserve"> on the substance of the package. </w:t>
      </w:r>
      <w:r w:rsidRPr="0012207A">
        <w:rPr>
          <w:rStyle w:val="Emphasis"/>
          <w:highlight w:val="green"/>
        </w:rPr>
        <w:t>Lawmakers</w:t>
      </w:r>
      <w:r w:rsidRPr="00B7045F">
        <w:rPr>
          <w:rStyle w:val="Emphasis"/>
        </w:rPr>
        <w:t xml:space="preserve"> and committees </w:t>
      </w:r>
      <w:r w:rsidRPr="0012207A">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12207A">
        <w:rPr>
          <w:highlight w:val="green"/>
          <w:u w:val="single"/>
        </w:rPr>
        <w:t>Manchin has</w:t>
      </w:r>
      <w:r w:rsidRPr="00EE3EAC">
        <w:rPr>
          <w:u w:val="single"/>
        </w:rPr>
        <w:t xml:space="preserve"> </w:t>
      </w:r>
      <w:r w:rsidRPr="00B7045F">
        <w:rPr>
          <w:rStyle w:val="Emphasis"/>
        </w:rPr>
        <w:t xml:space="preserve">major </w:t>
      </w:r>
      <w:r w:rsidRPr="0012207A">
        <w:rPr>
          <w:rStyle w:val="Emphasis"/>
          <w:highlight w:val="green"/>
        </w:rPr>
        <w:t>influence over</w:t>
      </w:r>
      <w:r w:rsidRPr="00B7045F">
        <w:rPr>
          <w:rStyle w:val="Emphasis"/>
        </w:rPr>
        <w:t xml:space="preserve"> the </w:t>
      </w:r>
      <w:r w:rsidRPr="0012207A">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12207A">
        <w:rPr>
          <w:highlight w:val="green"/>
          <w:u w:val="single"/>
        </w:rPr>
        <w:t xml:space="preserve">He’s not </w:t>
      </w:r>
      <w:r w:rsidRPr="0012207A">
        <w:rPr>
          <w:rStyle w:val="Emphasis"/>
          <w:highlight w:val="green"/>
        </w:rPr>
        <w:t>opposed to the</w:t>
      </w:r>
      <w:r w:rsidRPr="00B7045F">
        <w:rPr>
          <w:rStyle w:val="Emphasis"/>
        </w:rPr>
        <w:t xml:space="preserve"> overall </w:t>
      </w:r>
      <w:r w:rsidRPr="0012207A">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0BA6587D" w14:textId="77777777" w:rsidR="00052137" w:rsidRDefault="00052137" w:rsidP="00052137"/>
    <w:p w14:paraId="079D5941" w14:textId="77777777" w:rsidR="00052137" w:rsidRDefault="00052137" w:rsidP="00052137">
      <w:pPr>
        <w:pStyle w:val="Heading4"/>
      </w:pPr>
      <w:bookmarkStart w:id="0" w:name="_Hlk82708663"/>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3A75BBAD" w14:textId="77777777" w:rsidR="00052137" w:rsidRDefault="00052137" w:rsidP="00052137">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12207A">
        <w:rPr>
          <w:rStyle w:val="Emphasis"/>
          <w:highlight w:val="green"/>
        </w:rPr>
        <w:t xml:space="preserve">Negotiations </w:t>
      </w:r>
      <w:r w:rsidRPr="00FB3283">
        <w:rPr>
          <w:rStyle w:val="Emphasis"/>
        </w:rPr>
        <w:t>Over Covid IP</w:t>
      </w:r>
      <w:r w:rsidRPr="005878A3">
        <w:rPr>
          <w:rStyle w:val="Emphasis"/>
        </w:rPr>
        <w:t xml:space="preserve"> Will </w:t>
      </w:r>
      <w:r w:rsidRPr="0012207A">
        <w:rPr>
          <w:rStyle w:val="Emphasis"/>
          <w:highlight w:val="green"/>
        </w:rPr>
        <w:t>Blow Back on Biden</w:t>
      </w:r>
      <w:r>
        <w:t xml:space="preserve">,” Barron’s; 5/26/21; </w:t>
      </w:r>
      <w:hyperlink r:id="rId11" w:history="1">
        <w:r w:rsidRPr="00E41138">
          <w:rPr>
            <w:rStyle w:val="Hyperlink"/>
          </w:rPr>
          <w:t>https://www.barrons.com/articles/drawn-out-negotiations-over-covid-ip-will-blow-back-on-biden-51621973675</w:t>
        </w:r>
      </w:hyperlink>
      <w:r>
        <w:t>] Justin</w:t>
      </w:r>
    </w:p>
    <w:p w14:paraId="51ADA401" w14:textId="77777777" w:rsidR="00052137" w:rsidRDefault="00052137" w:rsidP="00052137">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12207A">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12207A">
        <w:rPr>
          <w:highlight w:val="green"/>
          <w:u w:val="single"/>
        </w:rPr>
        <w:t xml:space="preserve">kickstart </w:t>
      </w:r>
      <w:r w:rsidRPr="0012207A">
        <w:rPr>
          <w:rStyle w:val="Heading3Char"/>
          <w:sz w:val="24"/>
          <w:szCs w:val="20"/>
          <w:highlight w:val="green"/>
        </w:rPr>
        <w:t xml:space="preserve">months of </w:t>
      </w:r>
      <w:r w:rsidRPr="00B7045F">
        <w:rPr>
          <w:rStyle w:val="Heading3Char"/>
          <w:sz w:val="24"/>
          <w:szCs w:val="20"/>
        </w:rPr>
        <w:t xml:space="preserve">legal </w:t>
      </w:r>
      <w:r w:rsidRPr="0012207A">
        <w:rPr>
          <w:rStyle w:val="Heading3Char"/>
          <w:sz w:val="24"/>
          <w:szCs w:val="20"/>
          <w:highlight w:val="green"/>
        </w:rPr>
        <w:t>negotiations</w:t>
      </w:r>
      <w:r w:rsidRPr="0012207A">
        <w:rPr>
          <w:sz w:val="18"/>
          <w:szCs w:val="18"/>
          <w:highlight w:val="green"/>
          <w:u w:val="single"/>
        </w:rPr>
        <w:t xml:space="preserve"> </w:t>
      </w:r>
      <w:r w:rsidRPr="0012207A">
        <w:rPr>
          <w:highlight w:val="green"/>
          <w:u w:val="single"/>
        </w:rPr>
        <w:t>over</w:t>
      </w:r>
      <w:r w:rsidRPr="00C86CC7">
        <w:rPr>
          <w:u w:val="single"/>
        </w:rPr>
        <w:t xml:space="preserve"> precisely </w:t>
      </w:r>
      <w:r w:rsidRPr="0012207A">
        <w:rPr>
          <w:highlight w:val="green"/>
          <w:u w:val="single"/>
        </w:rPr>
        <w:t>which</w:t>
      </w:r>
      <w:r w:rsidRPr="00C86CC7">
        <w:rPr>
          <w:u w:val="single"/>
        </w:rPr>
        <w:t xml:space="preserve"> </w:t>
      </w:r>
      <w:r w:rsidRPr="00C86CC7">
        <w:rPr>
          <w:rStyle w:val="Emphasis"/>
        </w:rPr>
        <w:t xml:space="preserve">drug </w:t>
      </w:r>
      <w:r w:rsidRPr="0012207A">
        <w:rPr>
          <w:rStyle w:val="Emphasis"/>
          <w:highlight w:val="green"/>
        </w:rPr>
        <w:t xml:space="preserve">formulas and </w:t>
      </w:r>
      <w:r w:rsidRPr="00F85024">
        <w:rPr>
          <w:rStyle w:val="Emphasis"/>
        </w:rPr>
        <w:t xml:space="preserve">technical </w:t>
      </w:r>
      <w:r w:rsidRPr="0012207A">
        <w:rPr>
          <w:rStyle w:val="Emphasis"/>
          <w:highlight w:val="green"/>
        </w:rPr>
        <w:t>know-how</w:t>
      </w:r>
      <w:r w:rsidRPr="0012207A">
        <w:rPr>
          <w:highlight w:val="green"/>
          <w:u w:val="single"/>
        </w:rPr>
        <w:t xml:space="preserve"> are undeserving</w:t>
      </w:r>
      <w:r w:rsidRPr="00C86CC7">
        <w:rPr>
          <w:u w:val="single"/>
        </w:rPr>
        <w:t xml:space="preserve"> of IP protections. And it’s </w:t>
      </w:r>
      <w:r w:rsidRPr="0012207A">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12207A">
        <w:rPr>
          <w:highlight w:val="green"/>
          <w:u w:val="single"/>
        </w:rPr>
        <w:t>companies</w:t>
      </w:r>
      <w:r w:rsidRPr="00C86CC7">
        <w:rPr>
          <w:u w:val="single"/>
        </w:rPr>
        <w:t xml:space="preserve"> to </w:t>
      </w:r>
      <w:r w:rsidRPr="0012207A">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12207A">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12207A">
        <w:rPr>
          <w:highlight w:val="green"/>
          <w:u w:val="single"/>
        </w:rPr>
        <w:t>foot-dragging</w:t>
      </w:r>
      <w:r w:rsidRPr="00C86CC7">
        <w:rPr>
          <w:u w:val="single"/>
        </w:rPr>
        <w:t xml:space="preserve"> will </w:t>
      </w:r>
      <w:r w:rsidRPr="0012207A">
        <w:rPr>
          <w:highlight w:val="green"/>
          <w:u w:val="single"/>
        </w:rPr>
        <w:t>cause</w:t>
      </w:r>
      <w:r w:rsidRPr="00C86CC7">
        <w:rPr>
          <w:u w:val="single"/>
        </w:rPr>
        <w:t xml:space="preserve"> </w:t>
      </w:r>
      <w:r w:rsidRPr="00C86CC7">
        <w:rPr>
          <w:rStyle w:val="Emphasis"/>
        </w:rPr>
        <w:t xml:space="preserve">enormous </w:t>
      </w:r>
      <w:r w:rsidRPr="0012207A">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0D799122" w14:textId="77777777" w:rsidR="00052137" w:rsidRDefault="00052137" w:rsidP="00052137">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Moderna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12207A">
        <w:rPr>
          <w:highlight w:val="green"/>
          <w:u w:val="single"/>
        </w:rPr>
        <w:t xml:space="preserve">You </w:t>
      </w:r>
      <w:r w:rsidRPr="0012207A">
        <w:rPr>
          <w:rStyle w:val="Emphasis"/>
          <w:highlight w:val="green"/>
        </w:rPr>
        <w:t>cannot</w:t>
      </w:r>
      <w:r w:rsidRPr="00FD7B60">
        <w:rPr>
          <w:rStyle w:val="Emphasis"/>
        </w:rPr>
        <w:t xml:space="preserve"> go </w:t>
      </w:r>
      <w:r w:rsidRPr="0012207A">
        <w:rPr>
          <w:rStyle w:val="Emphasis"/>
          <w:highlight w:val="green"/>
        </w:rPr>
        <w:t>hire people who know</w:t>
      </w:r>
      <w:r w:rsidRPr="00FD7B60">
        <w:rPr>
          <w:rStyle w:val="Emphasis"/>
        </w:rPr>
        <w:t xml:space="preserve"> how </w:t>
      </w:r>
      <w:r w:rsidRPr="0012207A">
        <w:rPr>
          <w:rStyle w:val="Emphasis"/>
          <w:highlight w:val="green"/>
        </w:rPr>
        <w:t>to make</w:t>
      </w:r>
      <w:r w:rsidRPr="00FD7B60">
        <w:rPr>
          <w:rStyle w:val="Emphasis"/>
        </w:rPr>
        <w:t xml:space="preserve"> the </w:t>
      </w:r>
      <w:r w:rsidRPr="0012207A">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12207A">
        <w:rPr>
          <w:highlight w:val="green"/>
          <w:u w:val="single"/>
        </w:rPr>
        <w:t>will have to</w:t>
      </w:r>
      <w:r w:rsidRPr="00712735">
        <w:rPr>
          <w:u w:val="single"/>
        </w:rPr>
        <w:t xml:space="preserve">, you know, </w:t>
      </w:r>
      <w:r w:rsidRPr="0012207A">
        <w:rPr>
          <w:rStyle w:val="Emphasis"/>
          <w:highlight w:val="green"/>
        </w:rPr>
        <w:t>buy</w:t>
      </w:r>
      <w:r w:rsidRPr="00FD7B60">
        <w:rPr>
          <w:rStyle w:val="Emphasis"/>
        </w:rPr>
        <w:t xml:space="preserve"> the machine, </w:t>
      </w:r>
      <w:r w:rsidRPr="0012207A">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12207A">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12207A">
        <w:rPr>
          <w:highlight w:val="green"/>
          <w:u w:val="single"/>
        </w:rPr>
        <w:t>run</w:t>
      </w:r>
      <w:r w:rsidRPr="00712735">
        <w:rPr>
          <w:u w:val="single"/>
        </w:rPr>
        <w:t xml:space="preserve"> a clinical </w:t>
      </w:r>
      <w:r w:rsidRPr="0012207A">
        <w:rPr>
          <w:highlight w:val="green"/>
          <w:u w:val="single"/>
        </w:rPr>
        <w:t>trial, get</w:t>
      </w:r>
      <w:r w:rsidRPr="00712735">
        <w:rPr>
          <w:u w:val="single"/>
        </w:rPr>
        <w:t xml:space="preserve"> the </w:t>
      </w:r>
      <w:r w:rsidRPr="0012207A">
        <w:rPr>
          <w:highlight w:val="green"/>
          <w:u w:val="single"/>
        </w:rPr>
        <w:t xml:space="preserve">data, get </w:t>
      </w:r>
      <w:r w:rsidRPr="00F85024">
        <w:rPr>
          <w:u w:val="single"/>
        </w:rPr>
        <w:t xml:space="preserve">the </w:t>
      </w:r>
      <w:r w:rsidRPr="0012207A">
        <w:rPr>
          <w:highlight w:val="green"/>
          <w:u w:val="single"/>
        </w:rPr>
        <w:t>product approved and scale manufacturing</w:t>
      </w:r>
      <w:r w:rsidRPr="00712735">
        <w:rPr>
          <w:u w:val="single"/>
        </w:rPr>
        <w:t xml:space="preserve">. This </w:t>
      </w:r>
      <w:r w:rsidRPr="0012207A">
        <w:rPr>
          <w:highlight w:val="green"/>
          <w:u w:val="single"/>
        </w:rPr>
        <w:t>doesn’t happen in</w:t>
      </w:r>
      <w:r w:rsidRPr="00712735">
        <w:rPr>
          <w:u w:val="single"/>
        </w:rPr>
        <w:t xml:space="preserve"> six or 12 or 18 </w:t>
      </w:r>
      <w:r w:rsidRPr="0012207A">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0BC185DE" w14:textId="77777777" w:rsidR="00052137" w:rsidRDefault="00052137" w:rsidP="00052137">
      <w:pPr>
        <w:rPr>
          <w:sz w:val="16"/>
        </w:rPr>
      </w:pPr>
    </w:p>
    <w:p w14:paraId="1A395830" w14:textId="77777777" w:rsidR="00052137" w:rsidRDefault="00052137" w:rsidP="00052137">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24F8E84E" w14:textId="77777777" w:rsidR="00052137" w:rsidRPr="00DF7150" w:rsidRDefault="00052137" w:rsidP="00052137">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2" w:history="1">
        <w:r w:rsidRPr="00F623D7">
          <w:rPr>
            <w:rStyle w:val="Hyperlink"/>
          </w:rPr>
          <w:t>https://www.jdsupra.com/legalnews/the-us-senate-infrastructure-bill-4989100/</w:t>
        </w:r>
      </w:hyperlink>
      <w:r>
        <w:t>] Justin</w:t>
      </w:r>
    </w:p>
    <w:p w14:paraId="7BF4BB05" w14:textId="77777777" w:rsidR="00052137" w:rsidRDefault="00052137" w:rsidP="00052137">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76B7A1FA" w14:textId="77777777" w:rsidR="00052137" w:rsidRDefault="00052137" w:rsidP="00052137"/>
    <w:p w14:paraId="7DCDFB10" w14:textId="77777777" w:rsidR="00052137" w:rsidRDefault="00052137" w:rsidP="00052137">
      <w:pPr>
        <w:pStyle w:val="Heading4"/>
        <w:rPr>
          <w:u w:val="single"/>
        </w:rPr>
      </w:pPr>
      <w:r>
        <w:t>Cyberattacks on the grid spiral to all-out nuclear conflict.</w:t>
      </w:r>
    </w:p>
    <w:p w14:paraId="62258FC5" w14:textId="77777777" w:rsidR="00052137" w:rsidRDefault="00052137" w:rsidP="00052137">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3" w:history="1">
        <w:r w:rsidRPr="00D26E47">
          <w:rPr>
            <w:rStyle w:val="Hyperlink"/>
          </w:rPr>
          <w:t>https://www.armscontrol.org/act/2019-11/features/cyber-battles-nuclear-outcomes-dangerous-new-pathways-escalation</w:t>
        </w:r>
      </w:hyperlink>
      <w:r>
        <w:rPr>
          <w:rStyle w:val="Hyperlink"/>
        </w:rPr>
        <w:t>] Justin</w:t>
      </w:r>
    </w:p>
    <w:p w14:paraId="56095540" w14:textId="77777777" w:rsidR="00052137" w:rsidRDefault="00052137" w:rsidP="00052137">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68C0A53E" w14:textId="77777777" w:rsidR="00052137" w:rsidRPr="00166EFC" w:rsidRDefault="00052137" w:rsidP="00052137">
      <w:pPr>
        <w:pStyle w:val="Heading4"/>
        <w:rPr>
          <w:rFonts w:cs="Calibri"/>
        </w:rPr>
      </w:pPr>
      <w:r w:rsidRPr="00166EFC">
        <w:rPr>
          <w:rFonts w:cs="Calibri"/>
        </w:rPr>
        <w:t>Nuclear detonations cause nuclear winter and extinction, and the rainout effect is wrong – self-lofting means soot goes above the clouds</w:t>
      </w:r>
    </w:p>
    <w:p w14:paraId="41901C8E" w14:textId="77777777" w:rsidR="00052137" w:rsidRPr="00166EFC" w:rsidRDefault="00052137" w:rsidP="00052137">
      <w:pPr>
        <w:rPr>
          <w:sz w:val="16"/>
          <w:szCs w:val="18"/>
        </w:rPr>
      </w:pPr>
      <w:r w:rsidRPr="00166EFC">
        <w:rPr>
          <w:rStyle w:val="Style13ptBold"/>
        </w:rPr>
        <w:t>Starr 15</w:t>
      </w:r>
      <w:r w:rsidRPr="00166EFC">
        <w:t xml:space="preserve"> </w:t>
      </w:r>
      <w:r w:rsidRPr="00166EFC">
        <w:rPr>
          <w:sz w:val="16"/>
          <w:szCs w:val="18"/>
        </w:rPr>
        <w:t xml:space="preserve">Steven Starr, 10-14-2015, "Nuclear War, Nuclear Winter, and Human Extinction," Federation </w:t>
      </w:r>
      <w:proofErr w:type="gramStart"/>
      <w:r w:rsidRPr="00166EFC">
        <w:rPr>
          <w:sz w:val="16"/>
          <w:szCs w:val="18"/>
        </w:rPr>
        <w:t>Of</w:t>
      </w:r>
      <w:proofErr w:type="gramEnd"/>
      <w:r w:rsidRPr="00166EFC">
        <w:rPr>
          <w:sz w:val="16"/>
          <w:szCs w:val="18"/>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0ED9D882" w14:textId="23CE2F7D" w:rsidR="00FE0159" w:rsidRDefault="00052137" w:rsidP="00FE0159">
      <w:pPr>
        <w:rPr>
          <w:rStyle w:val="Emphasis"/>
        </w:rPr>
      </w:pPr>
      <w:r w:rsidRPr="00166EFC">
        <w:rPr>
          <w:sz w:val="10"/>
        </w:rPr>
        <w:t xml:space="preserve">While it is impossible to precisely predict all the human impacts that would result from a nuclear winter, it is relatively simple to predict those which would be most profound. </w:t>
      </w:r>
      <w:r w:rsidRPr="00166EFC">
        <w:rPr>
          <w:rStyle w:val="Emphasis"/>
        </w:rPr>
        <w:t xml:space="preserve">That is, a nuclear winter would cause most humans and large animals to die from nuclear famine in a mass extinction event </w:t>
      </w:r>
      <w:proofErr w:type="gramStart"/>
      <w:r w:rsidRPr="00166EFC">
        <w:rPr>
          <w:rStyle w:val="Emphasis"/>
        </w:rPr>
        <w:t>similar to</w:t>
      </w:r>
      <w:proofErr w:type="gramEnd"/>
      <w:r w:rsidRPr="00166EFC">
        <w:rPr>
          <w:rStyle w:val="Emphasis"/>
        </w:rPr>
        <w:t xml:space="preserve"> the one that wiped out the dinosaurs</w:t>
      </w:r>
      <w:r w:rsidRPr="00166EFC">
        <w:rPr>
          <w:sz w:val="10"/>
        </w:rPr>
        <w:t xml:space="preserve">. </w:t>
      </w:r>
      <w:r w:rsidRPr="00166EFC">
        <w:rPr>
          <w:rStyle w:val="Emphasis"/>
          <w:highlight w:val="green"/>
        </w:rPr>
        <w:t>Following the detonation</w:t>
      </w:r>
      <w:r w:rsidRPr="00166EFC">
        <w:rPr>
          <w:sz w:val="10"/>
        </w:rPr>
        <w:t xml:space="preserve"> (in conflict) </w:t>
      </w:r>
      <w:r w:rsidRPr="00166EFC">
        <w:rPr>
          <w:rStyle w:val="Emphasis"/>
          <w:highlight w:val="green"/>
        </w:rPr>
        <w:t>of</w:t>
      </w:r>
      <w:r w:rsidRPr="00166EFC">
        <w:rPr>
          <w:sz w:val="10"/>
        </w:rPr>
        <w:t xml:space="preserve"> US and/or Russian launch-ready </w:t>
      </w:r>
      <w:r w:rsidRPr="00166EFC">
        <w:rPr>
          <w:rStyle w:val="Emphasis"/>
        </w:rPr>
        <w:t xml:space="preserve">strategic </w:t>
      </w:r>
      <w:r w:rsidRPr="00166EFC">
        <w:rPr>
          <w:rStyle w:val="Emphasis"/>
          <w:highlight w:val="green"/>
        </w:rPr>
        <w:t>nuclear weapons</w:t>
      </w:r>
      <w:r w:rsidRPr="00166EFC">
        <w:rPr>
          <w:rStyle w:val="Emphasis"/>
        </w:rPr>
        <w:t xml:space="preserve">, nuclear </w:t>
      </w:r>
      <w:r w:rsidRPr="00166EFC">
        <w:rPr>
          <w:rStyle w:val="Emphasis"/>
          <w:highlight w:val="green"/>
        </w:rPr>
        <w:t xml:space="preserve">firestorms </w:t>
      </w:r>
      <w:r w:rsidRPr="00166EFC">
        <w:rPr>
          <w:rStyle w:val="Emphasis"/>
        </w:rPr>
        <w:t xml:space="preserve">would burn simultaneously over a total land surface area of many thousands or tens of thousands of square miles. These mass fires, many of which would rage over large cities and industrial areas, </w:t>
      </w:r>
      <w:r w:rsidRPr="00166EFC">
        <w:rPr>
          <w:rStyle w:val="Emphasis"/>
          <w:highlight w:val="green"/>
        </w:rPr>
        <w:t>would release</w:t>
      </w:r>
      <w:r w:rsidRPr="00166EFC">
        <w:rPr>
          <w:rStyle w:val="Emphasis"/>
        </w:rPr>
        <w:t xml:space="preserve"> many </w:t>
      </w:r>
      <w:r w:rsidRPr="00166EFC">
        <w:rPr>
          <w:rStyle w:val="Emphasis"/>
          <w:highlight w:val="green"/>
        </w:rPr>
        <w:t>tens of millions of tons of black carbon soot and smoke</w:t>
      </w:r>
      <w:r w:rsidRPr="00166EFC">
        <w:rPr>
          <w:sz w:val="10"/>
        </w:rPr>
        <w:t xml:space="preserve"> (up to </w:t>
      </w:r>
      <w:hyperlink r:id="rId14" w:history="1">
        <w:r w:rsidRPr="00166EFC">
          <w:rPr>
            <w:rStyle w:val="Hyperlink"/>
            <w:sz w:val="10"/>
          </w:rPr>
          <w:t>180 million tons</w:t>
        </w:r>
      </w:hyperlink>
      <w:r w:rsidRPr="00166EFC">
        <w:rPr>
          <w:sz w:val="10"/>
        </w:rPr>
        <w:t xml:space="preserve">, according to peer-reviewed studies), </w:t>
      </w:r>
      <w:r w:rsidRPr="00166EFC">
        <w:rPr>
          <w:rStyle w:val="Emphasis"/>
        </w:rPr>
        <w:t>which would rise rapidly above cloud level and into the stratosphere.</w:t>
      </w:r>
      <w:r w:rsidRPr="00166EFC">
        <w:rPr>
          <w:sz w:val="10"/>
        </w:rPr>
        <w:t xml:space="preserve"> [For an explanation of the calculation of smoke emissions, see </w:t>
      </w:r>
      <w:hyperlink r:id="rId15" w:history="1">
        <w:r w:rsidRPr="00166EFC">
          <w:rPr>
            <w:rStyle w:val="Hyperlink"/>
            <w:sz w:val="10"/>
          </w:rPr>
          <w:t>Atmospheric effects &amp; societal consequences of regional scale nuclear conflicts</w:t>
        </w:r>
      </w:hyperlink>
      <w:r w:rsidRPr="00166EFC">
        <w:rPr>
          <w:sz w:val="10"/>
        </w:rPr>
        <w:t xml:space="preserve">.] </w:t>
      </w:r>
      <w:r w:rsidRPr="00166EFC">
        <w:rPr>
          <w:rStyle w:val="Emphasis"/>
        </w:rPr>
        <w:t xml:space="preserve">The scientists who completed the most recent peer-reviewed studies on nuclear winter discovered that the </w:t>
      </w:r>
      <w:r w:rsidRPr="00166EFC">
        <w:rPr>
          <w:rStyle w:val="Emphasis"/>
          <w:highlight w:val="green"/>
        </w:rPr>
        <w:t>sunlight would heat the smoke, producing a self-lofting effect that would</w:t>
      </w:r>
      <w:r w:rsidRPr="00166EFC">
        <w:rPr>
          <w:rStyle w:val="Emphasis"/>
        </w:rPr>
        <w:t xml:space="preserve"> not only </w:t>
      </w:r>
      <w:r w:rsidRPr="00166EFC">
        <w:rPr>
          <w:rStyle w:val="Emphasis"/>
          <w:highlight w:val="green"/>
        </w:rPr>
        <w:t>aid the rise of the smoke into the stratosphere</w:t>
      </w:r>
      <w:r w:rsidRPr="00166EFC">
        <w:rPr>
          <w:rStyle w:val="Emphasis"/>
        </w:rPr>
        <w:t xml:space="preserve"> (</w:t>
      </w:r>
      <w:r w:rsidRPr="00166EFC">
        <w:rPr>
          <w:rStyle w:val="Emphasis"/>
          <w:highlight w:val="green"/>
        </w:rPr>
        <w:t>above cloud level, where it could not be rained out</w:t>
      </w:r>
      <w:r w:rsidRPr="00166EFC">
        <w:rPr>
          <w:rStyle w:val="Emphasis"/>
        </w:rPr>
        <w:t>), but act to keep the smoke in the stratosphere for 10 years or more</w:t>
      </w:r>
      <w:r w:rsidRPr="00166EFC">
        <w:rPr>
          <w:sz w:val="10"/>
        </w:rPr>
        <w:t xml:space="preserve">. The longevity of the smoke layer would act to greatly increase the severity of its effects upon the biosphere. </w:t>
      </w:r>
      <w:r w:rsidRPr="00166EFC">
        <w:rPr>
          <w:rStyle w:val="Emphasis"/>
        </w:rPr>
        <w:t>Once in the stratosphere, the smoke</w:t>
      </w:r>
      <w:r w:rsidRPr="00166EFC">
        <w:rPr>
          <w:sz w:val="10"/>
        </w:rPr>
        <w:t xml:space="preserve"> (predicted to be produced by a range of strategic nuclear wars) </w:t>
      </w:r>
      <w:r w:rsidRPr="00166EFC">
        <w:rPr>
          <w:rStyle w:val="Emphasis"/>
        </w:rPr>
        <w:t xml:space="preserve">would rapidly engulf the Earth and form a </w:t>
      </w:r>
      <w:hyperlink r:id="rId16" w:history="1">
        <w:r w:rsidRPr="00166EFC">
          <w:rPr>
            <w:rStyle w:val="Emphasis"/>
          </w:rPr>
          <w:t>dense stratospheric smoke layer</w:t>
        </w:r>
      </w:hyperlink>
      <w:r w:rsidRPr="00166EFC">
        <w:rPr>
          <w:sz w:val="10"/>
        </w:rPr>
        <w:t xml:space="preserve">. </w:t>
      </w:r>
      <w:r w:rsidRPr="00166EFC">
        <w:rPr>
          <w:rStyle w:val="Emphasis"/>
          <w:highlight w:val="green"/>
        </w:rPr>
        <w:t>The smoke from</w:t>
      </w:r>
      <w:r w:rsidRPr="00166EFC">
        <w:rPr>
          <w:rStyle w:val="Emphasis"/>
        </w:rPr>
        <w:t xml:space="preserve"> a war fought with strategic </w:t>
      </w:r>
      <w:r w:rsidRPr="00166EFC">
        <w:rPr>
          <w:rStyle w:val="Emphasis"/>
          <w:highlight w:val="green"/>
        </w:rPr>
        <w:t>nuclear weapons would</w:t>
      </w:r>
      <w:r w:rsidRPr="00166EFC">
        <w:rPr>
          <w:rStyle w:val="Emphasis"/>
        </w:rPr>
        <w:t xml:space="preserve"> quickly </w:t>
      </w:r>
      <w:r w:rsidRPr="00166EFC">
        <w:rPr>
          <w:rStyle w:val="Emphasis"/>
          <w:highlight w:val="green"/>
        </w:rPr>
        <w:t>prevent</w:t>
      </w:r>
      <w:r w:rsidRPr="00166EFC">
        <w:rPr>
          <w:rStyle w:val="Emphasis"/>
        </w:rPr>
        <w:t xml:space="preserve"> up to </w:t>
      </w:r>
      <w:r w:rsidRPr="00166EFC">
        <w:rPr>
          <w:rStyle w:val="Emphasis"/>
          <w:highlight w:val="green"/>
        </w:rPr>
        <w:t>70% of sunlight from reaching the</w:t>
      </w:r>
      <w:r w:rsidRPr="00166EFC">
        <w:rPr>
          <w:rStyle w:val="Emphasis"/>
        </w:rPr>
        <w:t xml:space="preserve"> surface of the </w:t>
      </w:r>
      <w:r w:rsidRPr="00166EFC">
        <w:rPr>
          <w:rStyle w:val="Emphasis"/>
          <w:highlight w:val="green"/>
        </w:rPr>
        <w:t>Northern Hemisphere and 35% of sunlight from reaching</w:t>
      </w:r>
      <w:r w:rsidRPr="00166EFC">
        <w:rPr>
          <w:rStyle w:val="Emphasis"/>
        </w:rPr>
        <w:t xml:space="preserve"> the surface of the </w:t>
      </w:r>
      <w:r w:rsidRPr="00166EFC">
        <w:rPr>
          <w:rStyle w:val="Emphasis"/>
          <w:highlight w:val="green"/>
        </w:rPr>
        <w:t>Southern Hemisphere</w:t>
      </w:r>
      <w:r w:rsidRPr="00166EFC">
        <w:rPr>
          <w:rStyle w:val="Emphasis"/>
        </w:rPr>
        <w:t>.</w:t>
      </w:r>
      <w:r w:rsidRPr="00166EFC">
        <w:rPr>
          <w:sz w:val="10"/>
        </w:rPr>
        <w:t xml:space="preserve"> Such an enormous loss of warming sunlight would produce Ice Age weather conditions on Earth in a matter of weeks. </w:t>
      </w:r>
      <w:r w:rsidRPr="00166EFC">
        <w:rPr>
          <w:rStyle w:val="Emphasis"/>
        </w:rPr>
        <w:t xml:space="preserve">For a period of 1-3 years following the war, </w:t>
      </w:r>
      <w:r w:rsidRPr="00166EFC">
        <w:rPr>
          <w:rStyle w:val="Emphasis"/>
          <w:highlight w:val="green"/>
        </w:rPr>
        <w:t xml:space="preserve">temperatures </w:t>
      </w:r>
      <w:r w:rsidRPr="00166EFC">
        <w:rPr>
          <w:rStyle w:val="Emphasis"/>
        </w:rPr>
        <w:t>would fall below freezing every day in the central agricultural zones of North America and Eurasia.</w:t>
      </w:r>
      <w:r w:rsidRPr="00166EFC">
        <w:rPr>
          <w:sz w:val="10"/>
        </w:rPr>
        <w:t xml:space="preserve"> [For an explanation of nuclear winter, see </w:t>
      </w:r>
      <w:hyperlink r:id="rId17" w:history="1">
        <w:r w:rsidRPr="00166EFC">
          <w:rPr>
            <w:rStyle w:val="Hyperlink"/>
            <w:sz w:val="10"/>
          </w:rPr>
          <w:t>Nuclear winter revisited with a modern climate model and current nuclear arsenals: Still catastrophic consequences</w:t>
        </w:r>
      </w:hyperlink>
      <w:r w:rsidRPr="00166EFC">
        <w:rPr>
          <w:sz w:val="10"/>
        </w:rPr>
        <w:t xml:space="preserve">.] Nuclear winter would cause average global surface temperatures to become colder than they were at the height of the last Ice Age. </w:t>
      </w:r>
      <w:r w:rsidRPr="00166EFC">
        <w:rPr>
          <w:rStyle w:val="Emphasis"/>
        </w:rPr>
        <w:t xml:space="preserve">Such extreme cold </w:t>
      </w:r>
      <w:r w:rsidRPr="00166EFC">
        <w:rPr>
          <w:rStyle w:val="Emphasis"/>
          <w:highlight w:val="green"/>
        </w:rPr>
        <w:t>would eliminate growing seasons for</w:t>
      </w:r>
      <w:r w:rsidRPr="00166EFC">
        <w:rPr>
          <w:rStyle w:val="Emphasis"/>
        </w:rPr>
        <w:t xml:space="preserve"> many years, probably for </w:t>
      </w:r>
      <w:r w:rsidRPr="00166EFC">
        <w:rPr>
          <w:rStyle w:val="Emphasis"/>
          <w:highlight w:val="green"/>
        </w:rPr>
        <w:t>a decade or longer</w:t>
      </w:r>
      <w:r w:rsidRPr="00166EFC">
        <w:rPr>
          <w:rStyle w:val="Emphasis"/>
        </w:rPr>
        <w:t>.</w:t>
      </w:r>
      <w:r w:rsidRPr="00166EFC">
        <w:rPr>
          <w:sz w:val="10"/>
        </w:rPr>
        <w:t xml:space="preserve"> Can you imagine a winter that lasts for ten years? The results of such a scenario are obvious. </w:t>
      </w:r>
      <w:r w:rsidRPr="00166EFC">
        <w:rPr>
          <w:rStyle w:val="Emphasis"/>
        </w:rPr>
        <w:t xml:space="preserve">Temperatures would be much too cold to grow food, and they would remain this way </w:t>
      </w:r>
      <w:r w:rsidRPr="00166EFC">
        <w:rPr>
          <w:rStyle w:val="Emphasis"/>
          <w:highlight w:val="green"/>
        </w:rPr>
        <w:t>long enough to cause most humans and animals to starve to death</w:t>
      </w:r>
      <w:r w:rsidRPr="00166EFC">
        <w:rPr>
          <w:rStyle w:val="Emphasis"/>
        </w:rPr>
        <w:t xml:space="preserve">. Global nuclear famine would ensue in a setting in which the </w:t>
      </w:r>
      <w:r w:rsidRPr="00166EFC">
        <w:rPr>
          <w:rStyle w:val="Emphasis"/>
          <w:highlight w:val="green"/>
        </w:rPr>
        <w:t>infrastructure</w:t>
      </w:r>
      <w:r w:rsidRPr="00166EFC">
        <w:rPr>
          <w:rStyle w:val="Emphasis"/>
        </w:rPr>
        <w:t xml:space="preserve"> of the combatant nations </w:t>
      </w:r>
      <w:r w:rsidRPr="00166EFC">
        <w:rPr>
          <w:rStyle w:val="Emphasis"/>
          <w:highlight w:val="green"/>
        </w:rPr>
        <w:t xml:space="preserve">has been </w:t>
      </w:r>
      <w:proofErr w:type="gramStart"/>
      <w:r w:rsidRPr="00166EFC">
        <w:rPr>
          <w:rStyle w:val="Emphasis"/>
          <w:highlight w:val="green"/>
        </w:rPr>
        <w:t>totally destroyed</w:t>
      </w:r>
      <w:proofErr w:type="gramEnd"/>
      <w:r w:rsidRPr="00166EFC">
        <w:rPr>
          <w:rStyle w:val="Emphasis"/>
        </w:rPr>
        <w:t xml:space="preserve">, </w:t>
      </w:r>
      <w:r w:rsidRPr="00166EFC">
        <w:rPr>
          <w:sz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sidRPr="00166EFC">
        <w:rPr>
          <w:sz w:val="10"/>
        </w:rPr>
        <w:t>whether or not</w:t>
      </w:r>
      <w:proofErr w:type="gramEnd"/>
      <w:r w:rsidRPr="00166EFC">
        <w:rPr>
          <w:sz w:val="10"/>
        </w:rPr>
        <w:t xml:space="preserve"> nuclear winter could cause human extinction. There is essentially no way to truly “know” without fighting a strategic nuclear war. Yet while it is crucial that we all understand the mortal peril that we face, </w:t>
      </w:r>
      <w:r w:rsidRPr="00166EFC">
        <w:rPr>
          <w:rStyle w:val="Emphasis"/>
        </w:rPr>
        <w:t>it is not necessary to engage in an unwinnable academic debate as to whether any humans will survive.</w:t>
      </w:r>
    </w:p>
    <w:p w14:paraId="38009F1C" w14:textId="417D442A" w:rsidR="004A7491" w:rsidRPr="00FE0159" w:rsidRDefault="004A7491" w:rsidP="00EC6A2F">
      <w:pPr>
        <w:pStyle w:val="Heading4"/>
      </w:pPr>
      <w:r>
        <w:t xml:space="preserve">Extinction first </w:t>
      </w:r>
      <w:r w:rsidR="00EC6A2F">
        <w:t xml:space="preserve">in a </w:t>
      </w:r>
      <w:r>
        <w:t>post fiat</w:t>
      </w:r>
      <w:r w:rsidR="00EC6A2F">
        <w:t xml:space="preserve"> world</w:t>
      </w:r>
      <w:r>
        <w:t xml:space="preserve"> – means that everyone is </w:t>
      </w:r>
      <w:proofErr w:type="gramStart"/>
      <w:r>
        <w:t>dead</w:t>
      </w:r>
      <w:proofErr w:type="gramEnd"/>
      <w:r>
        <w:t xml:space="preserve"> so all material conditions are useless</w:t>
      </w:r>
    </w:p>
    <w:p w14:paraId="17D8DA09" w14:textId="09188574" w:rsidR="00362832" w:rsidRPr="00362832" w:rsidRDefault="00362832" w:rsidP="00362832">
      <w:pPr>
        <w:rPr>
          <w:b/>
          <w:iCs/>
          <w:u w:val="single"/>
        </w:rPr>
      </w:pPr>
    </w:p>
    <w:sectPr w:rsidR="00362832" w:rsidRPr="003628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2A2C"/>
    <w:rsid w:val="000139A3"/>
    <w:rsid w:val="00052137"/>
    <w:rsid w:val="000976AE"/>
    <w:rsid w:val="00100833"/>
    <w:rsid w:val="00104529"/>
    <w:rsid w:val="00105942"/>
    <w:rsid w:val="00107396"/>
    <w:rsid w:val="00111950"/>
    <w:rsid w:val="00144A4C"/>
    <w:rsid w:val="00176AB0"/>
    <w:rsid w:val="00177B7D"/>
    <w:rsid w:val="0018322D"/>
    <w:rsid w:val="001B5776"/>
    <w:rsid w:val="001E527A"/>
    <w:rsid w:val="001F78CE"/>
    <w:rsid w:val="00251FC7"/>
    <w:rsid w:val="002855A7"/>
    <w:rsid w:val="00292A2C"/>
    <w:rsid w:val="002B146A"/>
    <w:rsid w:val="002B5E17"/>
    <w:rsid w:val="00315690"/>
    <w:rsid w:val="00316B75"/>
    <w:rsid w:val="00325646"/>
    <w:rsid w:val="003460F2"/>
    <w:rsid w:val="00362832"/>
    <w:rsid w:val="0038158C"/>
    <w:rsid w:val="003902BA"/>
    <w:rsid w:val="003A09E2"/>
    <w:rsid w:val="00407037"/>
    <w:rsid w:val="004605D6"/>
    <w:rsid w:val="004A7491"/>
    <w:rsid w:val="004C60E8"/>
    <w:rsid w:val="004D3817"/>
    <w:rsid w:val="004E1B41"/>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2DA4"/>
    <w:rsid w:val="0091627E"/>
    <w:rsid w:val="0095536C"/>
    <w:rsid w:val="0097032B"/>
    <w:rsid w:val="009D2EAD"/>
    <w:rsid w:val="009D54B2"/>
    <w:rsid w:val="009E1922"/>
    <w:rsid w:val="009F7612"/>
    <w:rsid w:val="009F7ED2"/>
    <w:rsid w:val="00A93661"/>
    <w:rsid w:val="00A95652"/>
    <w:rsid w:val="00AC0AB8"/>
    <w:rsid w:val="00AF7BEE"/>
    <w:rsid w:val="00B33C6D"/>
    <w:rsid w:val="00B4508F"/>
    <w:rsid w:val="00B55AD5"/>
    <w:rsid w:val="00B8057C"/>
    <w:rsid w:val="00BD6238"/>
    <w:rsid w:val="00BF593B"/>
    <w:rsid w:val="00BF773A"/>
    <w:rsid w:val="00BF7E81"/>
    <w:rsid w:val="00C13773"/>
    <w:rsid w:val="00C17CC8"/>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58B9"/>
    <w:rsid w:val="00E5262C"/>
    <w:rsid w:val="00EB64AB"/>
    <w:rsid w:val="00EC6A2F"/>
    <w:rsid w:val="00EC7DC4"/>
    <w:rsid w:val="00ED30CF"/>
    <w:rsid w:val="00F176EF"/>
    <w:rsid w:val="00F45E10"/>
    <w:rsid w:val="00F6364A"/>
    <w:rsid w:val="00F9113A"/>
    <w:rsid w:val="00FE015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79BD9"/>
  <w15:chartTrackingRefBased/>
  <w15:docId w15:val="{0E75E6E6-3524-41D1-B397-EFCAC2552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2A2C"/>
    <w:rPr>
      <w:rFonts w:ascii="Calibri" w:hAnsi="Calibri" w:cs="Calibri"/>
      <w:sz w:val="28"/>
    </w:rPr>
  </w:style>
  <w:style w:type="paragraph" w:styleId="Heading1">
    <w:name w:val="heading 1"/>
    <w:aliases w:val="Pocket"/>
    <w:basedOn w:val="Normal"/>
    <w:next w:val="Normal"/>
    <w:link w:val="Heading1Char"/>
    <w:qFormat/>
    <w:rsid w:val="00292A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2A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2A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292A2C"/>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292A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2A2C"/>
  </w:style>
  <w:style w:type="character" w:customStyle="1" w:styleId="Heading1Char">
    <w:name w:val="Heading 1 Char"/>
    <w:aliases w:val="Pocket Char"/>
    <w:basedOn w:val="DefaultParagraphFont"/>
    <w:link w:val="Heading1"/>
    <w:rsid w:val="00292A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2A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92A2C"/>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92A2C"/>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292A2C"/>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2A2C"/>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292A2C"/>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C"/>
    <w:basedOn w:val="DefaultParagraphFont"/>
    <w:link w:val="Card"/>
    <w:uiPriority w:val="99"/>
    <w:unhideWhenUsed/>
    <w:rsid w:val="00292A2C"/>
    <w:rPr>
      <w:color w:val="auto"/>
      <w:u w:val="none"/>
    </w:rPr>
  </w:style>
  <w:style w:type="character" w:styleId="FollowedHyperlink">
    <w:name w:val="FollowedHyperlink"/>
    <w:basedOn w:val="DefaultParagraphFont"/>
    <w:uiPriority w:val="99"/>
    <w:semiHidden/>
    <w:unhideWhenUsed/>
    <w:rsid w:val="00292A2C"/>
    <w:rPr>
      <w:color w:val="auto"/>
      <w:u w:val="none"/>
    </w:rPr>
  </w:style>
  <w:style w:type="paragraph" w:customStyle="1" w:styleId="textbold">
    <w:name w:val="text bold"/>
    <w:basedOn w:val="Normal"/>
    <w:link w:val="Emphasis"/>
    <w:uiPriority w:val="7"/>
    <w:qFormat/>
    <w:rsid w:val="00E258B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0521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icbooks.com/titles/erika-lee/america-for-americans/9781541672598/" TargetMode="External"/><Relationship Id="rId13" Type="http://schemas.openxmlformats.org/officeDocument/2006/relationships/hyperlink" Target="https://www.armscontrol.org/act/2019-11/features/cyber-battles-nuclear-outcomes-dangerous-new-pathways-escala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hopkinsmedicine.org/news/articles/xenophobia-in-the-time-of-quarantines" TargetMode="External"/><Relationship Id="rId12" Type="http://schemas.openxmlformats.org/officeDocument/2006/relationships/hyperlink" Target="https://www.jdsupra.com/legalnews/the-us-senate-infrastructure-bill-4989100/" TargetMode="External"/><Relationship Id="rId17" Type="http://schemas.openxmlformats.org/officeDocument/2006/relationships/hyperlink" Target="http://climate.envsci.rutgers.edu/pdf/RobockNW2006JD008235.pdf" TargetMode="External"/><Relationship Id="rId2" Type="http://schemas.openxmlformats.org/officeDocument/2006/relationships/numbering" Target="numbering.xml"/><Relationship Id="rId16" Type="http://schemas.openxmlformats.org/officeDocument/2006/relationships/hyperlink" Target="http://www.nucleardarkness.org/warconsequences/hundredfiftytonessmoke/" TargetMode="External"/><Relationship Id="rId1" Type="http://schemas.openxmlformats.org/officeDocument/2006/relationships/customXml" Target="../customXml/item1.xml"/><Relationship Id="rId6" Type="http://schemas.openxmlformats.org/officeDocument/2006/relationships/hyperlink" Target="https://www.theatlantic.com/health/archive/2021/03/a-history-of-pandemic-xenophobia-racism/618421/" TargetMode="External"/><Relationship Id="rId11" Type="http://schemas.openxmlformats.org/officeDocument/2006/relationships/hyperlink" Target="https://www.barrons.com/articles/drawn-out-negotiations-over-covid-ip-will-blow-back-on-biden-51621973675" TargetMode="External"/><Relationship Id="rId5" Type="http://schemas.openxmlformats.org/officeDocument/2006/relationships/webSettings" Target="webSettings.xml"/><Relationship Id="rId15" Type="http://schemas.openxmlformats.org/officeDocument/2006/relationships/hyperlink" Target="http://climate.envsci.rutgers.edu/pdf/acp-7-1973-2007.pdf" TargetMode="External"/><Relationship Id="rId10" Type="http://schemas.openxmlformats.org/officeDocument/2006/relationships/hyperlink" Target="https://www.nbcnews.com/politics/congress/democrats-plow-full-speed-ahead-sweeping-biden-budget-despite-tensions-n12787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enguinrandomhouse.com/books/588965/clean-by-james-hamblin/" TargetMode="External"/><Relationship Id="rId14" Type="http://schemas.openxmlformats.org/officeDocument/2006/relationships/hyperlink" Target="http://climate.envsci.rutgers.edu/pdf/ToonRobockTurcoPhysicsToda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14683</Words>
  <Characters>83694</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16</cp:revision>
  <dcterms:created xsi:type="dcterms:W3CDTF">2021-10-15T20:24:00Z</dcterms:created>
  <dcterms:modified xsi:type="dcterms:W3CDTF">2021-10-15T21:47:00Z</dcterms:modified>
</cp:coreProperties>
</file>