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92BC1" w14:textId="77777777" w:rsidR="003E662E" w:rsidRPr="003624D8" w:rsidRDefault="003E662E" w:rsidP="003E662E">
      <w:pPr>
        <w:pStyle w:val="Heading3"/>
      </w:pPr>
      <w:bookmarkStart w:id="0" w:name="_Hlk82698016"/>
      <w:r w:rsidRPr="003624D8">
        <w:t>1AC – Framing</w:t>
      </w:r>
    </w:p>
    <w:p w14:paraId="0F60451C" w14:textId="77777777" w:rsidR="003E662E" w:rsidRPr="003624D8" w:rsidRDefault="003E662E" w:rsidP="003E662E">
      <w:pPr>
        <w:pStyle w:val="Heading4"/>
      </w:pPr>
      <w:r w:rsidRPr="003624D8">
        <w:t>The ROB is to reject every instance of anti-asianness in the classroom – anything else normalizes violence</w:t>
      </w:r>
    </w:p>
    <w:p w14:paraId="7B480D46" w14:textId="77777777" w:rsidR="003E662E" w:rsidRPr="003624D8" w:rsidRDefault="003E662E" w:rsidP="003E662E">
      <w:pPr>
        <w:rPr>
          <w:sz w:val="16"/>
        </w:rPr>
      </w:pPr>
      <w:r w:rsidRPr="003624D8">
        <w:rPr>
          <w:rStyle w:val="StyleUnderline"/>
          <w:b/>
          <w:bCs/>
          <w:u w:val="none"/>
        </w:rPr>
        <w:t>Eng &amp; Han 1</w:t>
      </w:r>
      <w:r w:rsidRPr="003624D8">
        <w:rPr>
          <w:sz w:val="16"/>
        </w:rPr>
        <w:t xml:space="preserve">,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w:t>
      </w:r>
      <w:proofErr w:type="gramStart"/>
      <w:r w:rsidRPr="003624D8">
        <w:rPr>
          <w:sz w:val="16"/>
        </w:rPr>
        <w:t>Durham</w:t>
      </w:r>
      <w:proofErr w:type="gramEnd"/>
      <w:r w:rsidRPr="003624D8">
        <w:rPr>
          <w:sz w:val="16"/>
        </w:rPr>
        <w:t xml:space="preserve"> and London, 2019, ghs//BZ Recut/Tagged Nato</w:t>
      </w:r>
    </w:p>
    <w:p w14:paraId="163228EC" w14:textId="77777777" w:rsidR="003E662E" w:rsidRPr="003624D8" w:rsidRDefault="003E662E" w:rsidP="003E662E">
      <w:pPr>
        <w:rPr>
          <w:sz w:val="16"/>
          <w:szCs w:val="28"/>
        </w:rPr>
      </w:pPr>
      <w:r w:rsidRPr="003624D8">
        <w:rPr>
          <w:sz w:val="16"/>
          <w:szCs w:val="28"/>
        </w:rPr>
        <w:t xml:space="preserve">NATIONAL MELANCHOLIA </w:t>
      </w:r>
      <w:r w:rsidRPr="003624D8">
        <w:rPr>
          <w:rStyle w:val="StyleUnderline"/>
          <w:szCs w:val="28"/>
        </w:rPr>
        <w:t xml:space="preserve">For Asian Americans and other people of color, suspended assimilation into mainstream culture may involve not only debilitating personal consequences; ultimately, </w:t>
      </w:r>
      <w:proofErr w:type="gramStart"/>
      <w:r w:rsidRPr="003624D8">
        <w:rPr>
          <w:rStyle w:val="StyleUnderline"/>
          <w:szCs w:val="28"/>
        </w:rPr>
        <w:t>it</w:t>
      </w:r>
      <w:proofErr w:type="gramEnd"/>
      <w:r w:rsidRPr="003624D8">
        <w:rPr>
          <w:rStyle w:val="StyleUnderline"/>
          <w:szCs w:val="28"/>
        </w:rPr>
        <w:t xml:space="preserve"> also constitutes the foundation for a type of national melancholia, a collective national haunting, with destructive effects</w:t>
      </w:r>
      <w:r w:rsidRPr="003624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3624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3624D8">
        <w:rPr>
          <w:rStyle w:val="Emphasis"/>
          <w:szCs w:val="28"/>
        </w:rPr>
        <w:t>It reorients psychic problems of racial melancholia toward social problems concerning legal histories of whiteness as property and</w:t>
      </w:r>
      <w:proofErr w:type="gramStart"/>
      <w:r w:rsidRPr="003624D8">
        <w:rPr>
          <w:rStyle w:val="Emphasis"/>
          <w:szCs w:val="28"/>
        </w:rPr>
        <w:t>, in particular, exclusion</w:t>
      </w:r>
      <w:proofErr w:type="gramEnd"/>
      <w:r w:rsidRPr="003624D8">
        <w:rPr>
          <w:rStyle w:val="Emphasis"/>
          <w:szCs w:val="28"/>
        </w:rPr>
        <w:t xml:space="preserve"> laws and bars to naturalization and citizenship for Asian Americans as a type of property right.</w:t>
      </w:r>
      <w:r w:rsidRPr="003624D8">
        <w:rPr>
          <w:sz w:val="16"/>
          <w:szCs w:val="28"/>
        </w:rPr>
        <w:t xml:space="preserve"> As we know, </w:t>
      </w:r>
      <w:r w:rsidRPr="003624D8">
        <w:rPr>
          <w:rStyle w:val="Emphasis"/>
          <w:szCs w:val="28"/>
        </w:rPr>
        <w:t xml:space="preserve">the formation of the </w:t>
      </w:r>
      <w:r w:rsidRPr="003624D8">
        <w:rPr>
          <w:rStyle w:val="Emphasis"/>
          <w:szCs w:val="28"/>
          <w:highlight w:val="green"/>
        </w:rPr>
        <w:t xml:space="preserve">US </w:t>
      </w:r>
      <w:r w:rsidRPr="003624D8">
        <w:rPr>
          <w:rStyle w:val="Emphasis"/>
          <w:szCs w:val="28"/>
        </w:rPr>
        <w:t xml:space="preserve">nation-state entailed—and </w:t>
      </w:r>
      <w:r w:rsidRPr="003624D8">
        <w:rPr>
          <w:rStyle w:val="Emphasis"/>
          <w:szCs w:val="28"/>
          <w:highlight w:val="green"/>
        </w:rPr>
        <w:t>continues to entail</w:t>
      </w:r>
      <w:r w:rsidRPr="003624D8">
        <w:rPr>
          <w:rStyle w:val="Emphasis"/>
          <w:szCs w:val="28"/>
        </w:rPr>
        <w:t xml:space="preserve">—a history of </w:t>
      </w:r>
      <w:r w:rsidRPr="003624D8">
        <w:rPr>
          <w:rStyle w:val="Emphasis"/>
          <w:szCs w:val="28"/>
          <w:highlight w:val="green"/>
        </w:rPr>
        <w:t xml:space="preserve">institutionalized exclusions, </w:t>
      </w:r>
      <w:r w:rsidRPr="003624D8">
        <w:rPr>
          <w:rStyle w:val="Emphasis"/>
          <w:szCs w:val="28"/>
        </w:rPr>
        <w:t>legal and otherwise</w:t>
      </w:r>
      <w:r w:rsidRPr="003624D8">
        <w:rPr>
          <w:rStyle w:val="StyleUnderline"/>
          <w:szCs w:val="28"/>
        </w:rPr>
        <w:t>. Part of our introduction focused on the transatlantic slave trade and indigenous dispossession. Here, it is vital to consider the long history of legalized exclusion</w:t>
      </w:r>
      <w:r w:rsidRPr="003624D8">
        <w:rPr>
          <w:rStyle w:val="StyleUnderline"/>
          <w:szCs w:val="28"/>
          <w:highlight w:val="green"/>
        </w:rPr>
        <w:t xml:space="preserve"> of Asian American </w:t>
      </w:r>
      <w:r w:rsidRPr="003624D8">
        <w:rPr>
          <w:rStyle w:val="StyleUnderline"/>
          <w:szCs w:val="28"/>
        </w:rPr>
        <w:t>immigrants and citizens alike—</w:t>
      </w:r>
      <w:r w:rsidRPr="003624D8">
        <w:rPr>
          <w:rStyle w:val="StyleUnderline"/>
          <w:szCs w:val="28"/>
          <w:highlight w:val="green"/>
        </w:rPr>
        <w:t xml:space="preserve">from Japanese internment </w:t>
      </w:r>
      <w:r w:rsidRPr="003624D8">
        <w:rPr>
          <w:rStyle w:val="StyleUnderline"/>
          <w:szCs w:val="28"/>
        </w:rPr>
        <w:t xml:space="preserve">and indefinite detention during World War II to earlier </w:t>
      </w:r>
      <w:r w:rsidRPr="003624D8">
        <w:rPr>
          <w:rStyle w:val="StyleUnderline"/>
          <w:szCs w:val="28"/>
          <w:highlight w:val="green"/>
        </w:rPr>
        <w:t xml:space="preserve">exclusion acts </w:t>
      </w:r>
      <w:r w:rsidRPr="003624D8">
        <w:rPr>
          <w:rStyle w:val="StyleUnderline"/>
          <w:szCs w:val="28"/>
        </w:rPr>
        <w:t>legislated by Congress, brokered by the executive, and upheld by the judiciary against every Asian immigrant group</w:t>
      </w:r>
      <w:r w:rsidRPr="003624D8">
        <w:rPr>
          <w:sz w:val="16"/>
          <w:szCs w:val="28"/>
        </w:rPr>
        <w:t xml:space="preserve">.15 For example, from 1882 to 1943, </w:t>
      </w:r>
      <w:r w:rsidRPr="003624D8">
        <w:rPr>
          <w:rStyle w:val="Emphasis"/>
          <w:szCs w:val="28"/>
        </w:rPr>
        <w:t>Chinese immigrants experienced the longest legalized history of exclusion and bars to naturalization and citizenship—the first raced-based exclusions in US history.</w:t>
      </w:r>
      <w:r w:rsidRPr="003624D8">
        <w:rPr>
          <w:sz w:val="16"/>
          <w:szCs w:val="28"/>
        </w:rPr>
        <w:t xml:space="preserve"> To cite but one specific instance, </w:t>
      </w:r>
      <w:r w:rsidRPr="003624D8">
        <w:rPr>
          <w:rStyle w:val="StyleUnderline"/>
          <w:szCs w:val="28"/>
        </w:rPr>
        <w:t xml:space="preserve">in 1888 the US Congress retroactively terminated the legal right of some twenty thousand Chinese residents to reenter the United States after visiting China. </w:t>
      </w:r>
      <w:r w:rsidRPr="003624D8">
        <w:rPr>
          <w:sz w:val="16"/>
          <w:szCs w:val="28"/>
        </w:rPr>
        <w:t xml:space="preserve">Those excluded from reentry were also barred from recovering their personal property remaining in the country, underscoring the ways in which </w:t>
      </w:r>
      <w:r w:rsidRPr="003624D8">
        <w:rPr>
          <w:rStyle w:val="Emphasis"/>
          <w:szCs w:val="28"/>
        </w:rPr>
        <w:t>race, citizenship, and property were simultaneously managed by the state to control and restrict flows of both Asian labor and capital.</w:t>
      </w:r>
      <w:r w:rsidRPr="003624D8">
        <w:rPr>
          <w:sz w:val="16"/>
          <w:szCs w:val="28"/>
        </w:rPr>
        <w:t xml:space="preserve"> </w:t>
      </w:r>
      <w:r w:rsidRPr="003624D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 indefinite period. </w:t>
      </w:r>
      <w:r w:rsidRPr="003624D8">
        <w:rPr>
          <w:sz w:val="16"/>
          <w:szCs w:val="28"/>
        </w:rPr>
        <w:t xml:space="preserve">As Teemu Ruskola notes, at the very historical moment when “the United States was pleased to refer to its China policy as Open Door … it hardly escaped the Chinese that the door swung one way only.”16 Yet, in our multicultural and colorblind age, </w:t>
      </w:r>
      <w:r w:rsidRPr="003624D8">
        <w:rPr>
          <w:rStyle w:val="Emphasis"/>
          <w:szCs w:val="28"/>
          <w:highlight w:val="green"/>
        </w:rPr>
        <w:t xml:space="preserve">few people remember </w:t>
      </w:r>
      <w:r w:rsidRPr="003624D8">
        <w:rPr>
          <w:rStyle w:val="Emphasis"/>
          <w:szCs w:val="28"/>
        </w:rPr>
        <w:t xml:space="preserve">this </w:t>
      </w:r>
      <w:r w:rsidRPr="003624D8">
        <w:rPr>
          <w:rStyle w:val="Emphasis"/>
          <w:szCs w:val="28"/>
          <w:highlight w:val="green"/>
        </w:rPr>
        <w:t xml:space="preserve">history of </w:t>
      </w:r>
      <w:r w:rsidRPr="003624D8">
        <w:rPr>
          <w:rStyle w:val="Emphasis"/>
          <w:szCs w:val="28"/>
        </w:rPr>
        <w:t xml:space="preserve">racially motivated </w:t>
      </w:r>
      <w:r w:rsidRPr="003624D8">
        <w:rPr>
          <w:rStyle w:val="Emphasis"/>
          <w:szCs w:val="28"/>
          <w:highlight w:val="green"/>
        </w:rPr>
        <w:t xml:space="preserve">discrimination against Asian Americans </w:t>
      </w:r>
      <w:r w:rsidRPr="003624D8">
        <w:rPr>
          <w:rStyle w:val="Emphasis"/>
          <w:szCs w:val="28"/>
        </w:rPr>
        <w:t xml:space="preserve">that laid the legal foundation for the emergence of the figure of the “illegal immigrant” and of “alien citizenship” preoccupying so much of political debate concerning immigration today. </w:t>
      </w:r>
      <w:r w:rsidRPr="003624D8">
        <w:rPr>
          <w:rStyle w:val="Emphasis"/>
          <w:szCs w:val="28"/>
          <w:highlight w:val="green"/>
        </w:rPr>
        <w:t>This history</w:t>
      </w:r>
      <w:r w:rsidRPr="003624D8">
        <w:rPr>
          <w:rStyle w:val="Emphasis"/>
          <w:szCs w:val="28"/>
        </w:rPr>
        <w:t xml:space="preserve"> of exclusion </w:t>
      </w:r>
      <w:r w:rsidRPr="003624D8">
        <w:rPr>
          <w:rStyle w:val="Emphasis"/>
          <w:szCs w:val="28"/>
          <w:highlight w:val="green"/>
        </w:rPr>
        <w:t xml:space="preserve">is barely taught in </w:t>
      </w:r>
      <w:r w:rsidRPr="003624D8">
        <w:rPr>
          <w:rStyle w:val="Emphasis"/>
          <w:szCs w:val="28"/>
        </w:rPr>
        <w:t xml:space="preserve">US universities or high </w:t>
      </w:r>
      <w:r w:rsidRPr="003624D8">
        <w:rPr>
          <w:rStyle w:val="Emphasis"/>
          <w:szCs w:val="28"/>
          <w:highlight w:val="green"/>
        </w:rPr>
        <w:t>schools</w:t>
      </w:r>
      <w:r w:rsidRPr="003624D8">
        <w:rPr>
          <w:rStyle w:val="Emphasis"/>
          <w:szCs w:val="28"/>
        </w:rPr>
        <w:t xml:space="preserve">—indeed, colorblindness and the </w:t>
      </w:r>
      <w:r w:rsidRPr="003624D8">
        <w:rPr>
          <w:rStyle w:val="Emphasis"/>
          <w:szCs w:val="28"/>
          <w:highlight w:val="green"/>
        </w:rPr>
        <w:t>model minority myth demand a forgetting of these events</w:t>
      </w:r>
      <w:r w:rsidRPr="003624D8">
        <w:rPr>
          <w:rStyle w:val="Emphasis"/>
          <w:szCs w:val="28"/>
        </w:rPr>
        <w:t xml:space="preserve"> of group discrimination in the name of abstract equality and individual meritocracy. </w:t>
      </w:r>
      <w:r w:rsidRPr="003624D8">
        <w:rPr>
          <w:sz w:val="16"/>
          <w:szCs w:val="28"/>
        </w:rPr>
        <w:t xml:space="preserve">A return to this history thus expands our prior analyses of race as relation and whiteness as property to consider how </w:t>
      </w:r>
      <w:r w:rsidRPr="003624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3624D8">
        <w:rPr>
          <w:rStyle w:val="Emphasis"/>
          <w:b w:val="0"/>
          <w:sz w:val="16"/>
          <w:szCs w:val="28"/>
          <w:u w:val="none"/>
        </w:rPr>
        <w:t>Racial melancholia can be seen as one profound psychic effect marking these histories of legal exclusion from the nation-state and prohibitions from national belonging.</w:t>
      </w:r>
      <w:r w:rsidRPr="003624D8">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3624D8">
        <w:rPr>
          <w:sz w:val="16"/>
          <w:szCs w:val="28"/>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w:t>
      </w:r>
      <w:r w:rsidRPr="003624D8">
        <w:rPr>
          <w:rStyle w:val="StyleUnderline"/>
          <w:szCs w:val="28"/>
        </w:rPr>
        <w:t xml:space="preserve">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3624D8">
        <w:rPr>
          <w:rStyle w:val="Emphasis"/>
          <w:szCs w:val="28"/>
        </w:rPr>
        <w:t xml:space="preserve">It dramatically shifted immigration patterns to the United States and spurred a “brain drain” of settlers from Asia (and Latin America). </w:t>
      </w:r>
      <w:r w:rsidRPr="003624D8">
        <w:rPr>
          <w:sz w:val="16"/>
          <w:szCs w:val="28"/>
        </w:rPr>
        <w:t xml:space="preserve">At the same time, Hart-Celler also created a vast and largely unacknowledged force of low-income and undocumented migrants from South Asia, new areas of China, particularly Fujian province, and Southeast Asia. </w:t>
      </w:r>
      <w:r w:rsidRPr="003624D8">
        <w:rPr>
          <w:rStyle w:val="Emphasis"/>
          <w:szCs w:val="28"/>
        </w:rPr>
        <w:t xml:space="preserve">This </w:t>
      </w:r>
      <w:r w:rsidRPr="003624D8">
        <w:rPr>
          <w:rStyle w:val="Emphasis"/>
          <w:szCs w:val="28"/>
          <w:highlight w:val="green"/>
        </w:rPr>
        <w:t xml:space="preserve">“yellowing” of the US </w:t>
      </w:r>
      <w:r w:rsidRPr="003624D8">
        <w:rPr>
          <w:rStyle w:val="Emphasis"/>
          <w:szCs w:val="28"/>
        </w:rPr>
        <w:t xml:space="preserve">nation-state </w:t>
      </w:r>
      <w:r w:rsidRPr="003624D8">
        <w:rPr>
          <w:rStyle w:val="Emphasis"/>
          <w:szCs w:val="28"/>
          <w:highlight w:val="green"/>
        </w:rPr>
        <w:t xml:space="preserve">reversed </w:t>
      </w:r>
      <w:r w:rsidRPr="003624D8">
        <w:rPr>
          <w:rStyle w:val="Emphasis"/>
          <w:szCs w:val="28"/>
        </w:rPr>
        <w:t xml:space="preserve">a long history of </w:t>
      </w:r>
      <w:r w:rsidRPr="003624D8">
        <w:rPr>
          <w:rStyle w:val="Emphasis"/>
          <w:szCs w:val="28"/>
          <w:highlight w:val="green"/>
        </w:rPr>
        <w:t>anti-Asian exclusion</w:t>
      </w:r>
      <w:r w:rsidRPr="003624D8">
        <w:rPr>
          <w:rStyle w:val="Emphasis"/>
          <w:szCs w:val="28"/>
        </w:rPr>
        <w:t xml:space="preserve"> precisely </w:t>
      </w:r>
      <w:r w:rsidRPr="003624D8">
        <w:rPr>
          <w:rStyle w:val="Emphasis"/>
          <w:szCs w:val="28"/>
          <w:highlight w:val="green"/>
        </w:rPr>
        <w:t xml:space="preserve">under the banner of model minority citizenship and </w:t>
      </w:r>
      <w:r w:rsidRPr="003624D8">
        <w:rPr>
          <w:rStyle w:val="Emphasis"/>
          <w:szCs w:val="28"/>
        </w:rPr>
        <w:t xml:space="preserve">the </w:t>
      </w:r>
      <w:r w:rsidRPr="003624D8">
        <w:rPr>
          <w:rStyle w:val="Emphasis"/>
          <w:szCs w:val="28"/>
          <w:highlight w:val="green"/>
        </w:rPr>
        <w:t>collective forgetting</w:t>
      </w:r>
      <w:r w:rsidRPr="003624D8">
        <w:rPr>
          <w:rStyle w:val="Emphasis"/>
          <w:szCs w:val="28"/>
        </w:rPr>
        <w:t xml:space="preserve"> of this history of exclusion and its unauthorized subjects.</w:t>
      </w:r>
      <w:r w:rsidRPr="003624D8">
        <w:rPr>
          <w:sz w:val="16"/>
          <w:szCs w:val="28"/>
        </w:rPr>
        <w:t xml:space="preserve"> </w:t>
      </w:r>
      <w:r w:rsidRPr="003624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3624D8">
        <w:rPr>
          <w:sz w:val="16"/>
          <w:szCs w:val="28"/>
        </w:rPr>
        <w:t xml:space="preserve"> In turn, </w:t>
      </w:r>
      <w:r w:rsidRPr="003624D8">
        <w:rPr>
          <w:rStyle w:val="StyleUnderline"/>
          <w:szCs w:val="28"/>
        </w:rPr>
        <w:t>the deployment of the model minority myth configures the unequal status of African Americans in US culture and society as a self-inflicted injury.</w:t>
      </w:r>
      <w:r w:rsidRPr="003624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3624D8">
        <w:rPr>
          <w:rStyle w:val="StyleUnderline"/>
          <w:szCs w:val="28"/>
        </w:rPr>
        <w:t>Du Bois asked African Americans in The Souls of Black Folk (1903), “How does it feel to be a problem?”19 Today, comparative race scholars have revised Du Bois’s earlier inquiry, asking Asian Americans, “How does it feel to be a solution?”</w:t>
      </w:r>
      <w:r w:rsidRPr="003624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3624D8">
        <w:rPr>
          <w:sz w:val="16"/>
          <w:szCs w:val="28"/>
        </w:rPr>
        <w:t>definitely not</w:t>
      </w:r>
      <w:proofErr w:type="gramEnd"/>
      <w:r w:rsidRPr="003624D8">
        <w:rPr>
          <w:sz w:val="16"/>
          <w:szCs w:val="28"/>
        </w:rPr>
        <w:t xml:space="preserve"> white. However, </w:t>
      </w:r>
      <w:r w:rsidRPr="003624D8">
        <w:rPr>
          <w:rStyle w:val="Emphasis"/>
          <w:b w:val="0"/>
          <w:sz w:val="16"/>
          <w:szCs w:val="28"/>
          <w:u w:val="none"/>
        </w:rPr>
        <w:t xml:space="preserve">following the postwar era of inclusion, citizenship, and the emergence of model minority stereotype, Asians were defined as </w:t>
      </w:r>
      <w:proofErr w:type="gramStart"/>
      <w:r w:rsidRPr="003624D8">
        <w:rPr>
          <w:rStyle w:val="Emphasis"/>
          <w:b w:val="0"/>
          <w:sz w:val="16"/>
          <w:szCs w:val="28"/>
          <w:u w:val="none"/>
        </w:rPr>
        <w:t>definitely not</w:t>
      </w:r>
      <w:proofErr w:type="gramEnd"/>
      <w:r w:rsidRPr="003624D8">
        <w:rPr>
          <w:rStyle w:val="Emphasis"/>
          <w:b w:val="0"/>
          <w:sz w:val="16"/>
          <w:szCs w:val="28"/>
          <w:u w:val="none"/>
        </w:rPr>
        <w:t xml:space="preserve"> black.</w:t>
      </w:r>
      <w:r w:rsidRPr="003624D8">
        <w:rPr>
          <w:sz w:val="16"/>
          <w:szCs w:val="28"/>
        </w:rPr>
        <w:t xml:space="preserve">21 </w:t>
      </w:r>
      <w:r w:rsidRPr="003624D8">
        <w:rPr>
          <w:rStyle w:val="StyleUnderline"/>
          <w:szCs w:val="28"/>
        </w:rPr>
        <w:t>Understanding</w:t>
      </w:r>
      <w:r w:rsidRPr="003624D8">
        <w:rPr>
          <w:rStyle w:val="StyleUnderline"/>
          <w:iCs/>
          <w:szCs w:val="28"/>
        </w:rPr>
        <w:t xml:space="preserve"> this triangulation is key to apprehending the ways in which racial binaries of black and white mask complex social relations of race while preventing political coalitions and alliances</w:t>
      </w:r>
      <w:r w:rsidRPr="003624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3624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3624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3624D8">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3624D8">
        <w:rPr>
          <w:sz w:val="16"/>
          <w:szCs w:val="28"/>
        </w:rPr>
        <w:t xml:space="preserve"> In this sense, </w:t>
      </w:r>
      <w:r w:rsidRPr="003624D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3624D8">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3624D8">
        <w:rPr>
          <w:rStyle w:val="Emphasis"/>
          <w:szCs w:val="28"/>
        </w:rPr>
        <w:t xml:space="preserve">Kingston understands that </w:t>
      </w:r>
      <w:r w:rsidRPr="003624D8">
        <w:rPr>
          <w:rStyle w:val="Emphasis"/>
          <w:szCs w:val="28"/>
          <w:highlight w:val="green"/>
        </w:rPr>
        <w:t xml:space="preserve">the law’s refusal to recognize Chinese immigrants as citizens “outlaws” their existence, </w:t>
      </w:r>
      <w:r w:rsidRPr="003624D8">
        <w:rPr>
          <w:rStyle w:val="Emphasis"/>
          <w:szCs w:val="28"/>
        </w:rPr>
        <w:t xml:space="preserve">subjecting them </w:t>
      </w:r>
      <w:r w:rsidRPr="003624D8">
        <w:rPr>
          <w:rStyle w:val="Emphasis"/>
          <w:szCs w:val="28"/>
          <w:highlight w:val="green"/>
        </w:rPr>
        <w:t>to legal erasure</w:t>
      </w:r>
      <w:r w:rsidRPr="003624D8">
        <w:rPr>
          <w:rStyle w:val="Emphasis"/>
          <w:szCs w:val="28"/>
        </w:rPr>
        <w:t xml:space="preserve"> as well as institutional violence</w:t>
      </w:r>
      <w:r w:rsidRPr="003624D8">
        <w:rPr>
          <w:sz w:val="16"/>
          <w:szCs w:val="28"/>
        </w:rPr>
        <w:t xml:space="preserve">: “It was dangerous to stay,” she observes in the context of the “Golden Spike” ceremony commemorating the railroad’s completion. “The Driving Out had begun. Ah Goong does not appear in railroad photographs.”24 At the same time, </w:t>
      </w:r>
      <w:r w:rsidRPr="003624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3624D8">
        <w:rPr>
          <w:sz w:val="16"/>
          <w:szCs w:val="28"/>
        </w:rPr>
        <w:t xml:space="preserve"> </w:t>
      </w:r>
      <w:r w:rsidRPr="003624D8">
        <w:rPr>
          <w:rStyle w:val="Emphasis"/>
          <w:szCs w:val="28"/>
        </w:rPr>
        <w:t xml:space="preserve">They cannot perceive the “Fleaman’s” accomplishments building the transcontinental railroad as legitimizing his membership in the American nation. </w:t>
      </w:r>
      <w:r w:rsidRPr="003624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3624D8">
        <w:rPr>
          <w:rStyle w:val="StyleUnderline"/>
          <w:szCs w:val="28"/>
        </w:rPr>
        <w:t>assimilation into the national fabric demands a psychic splitting on the part of the Asian American subject who knows and does not know, at once, that she or he is part of the larger social body</w:t>
      </w:r>
      <w:r w:rsidRPr="003624D8">
        <w:rPr>
          <w:sz w:val="16"/>
          <w:szCs w:val="28"/>
        </w:rPr>
        <w:t xml:space="preserve">. In the same breath, fetishism also describes mainstream society’s disavowal and projection of otherness onto a disparaged group that is then homogenized and reduced to a stereotype. </w:t>
      </w:r>
      <w:r w:rsidRPr="003624D8">
        <w:rPr>
          <w:rStyle w:val="StyleUnderline"/>
          <w:szCs w:val="28"/>
        </w:rPr>
        <w:t>In this manner, racial fetishism delineates a psychic process by which difference is assumed and projected and then negated and denied,</w:t>
      </w:r>
      <w:r w:rsidRPr="003624D8">
        <w:rPr>
          <w:sz w:val="16"/>
          <w:szCs w:val="28"/>
        </w:rPr>
        <w:t xml:space="preserve"> returning us to social dynamics of Myrdal’s “American dilemma.” </w:t>
      </w:r>
    </w:p>
    <w:p w14:paraId="191C5729" w14:textId="77777777" w:rsidR="003E662E" w:rsidRDefault="003E662E" w:rsidP="003E662E">
      <w:pPr>
        <w:pStyle w:val="Heading3"/>
        <w:rPr>
          <w:lang w:eastAsia="zh-CN"/>
        </w:rPr>
      </w:pPr>
      <w:bookmarkStart w:id="1" w:name="_Hlk82698019"/>
      <w:bookmarkEnd w:id="0"/>
      <w:r w:rsidRPr="003624D8">
        <w:rPr>
          <w:lang w:eastAsia="zh-CN"/>
        </w:rPr>
        <w:t>1AC – Linguistics</w:t>
      </w:r>
    </w:p>
    <w:p w14:paraId="6F488487" w14:textId="77777777" w:rsidR="003E662E" w:rsidRDefault="003E662E" w:rsidP="003E662E">
      <w:pPr>
        <w:pStyle w:val="Heading4"/>
        <w:rPr>
          <w:lang w:eastAsia="zh-CN"/>
        </w:rPr>
      </w:pPr>
      <w:r w:rsidRPr="00D96949">
        <w:rPr>
          <w:lang w:eastAsia="zh-CN"/>
        </w:rPr>
        <w:t>已解决：世界贸易组织成员国应该减少对药品的知识产权保护。</w:t>
      </w:r>
    </w:p>
    <w:p w14:paraId="4C111791" w14:textId="77777777" w:rsidR="003E662E" w:rsidRDefault="003E662E" w:rsidP="003E662E">
      <w:pPr>
        <w:pStyle w:val="Heading4"/>
      </w:pPr>
      <w:r>
        <w:t>Linguistic features signify personhood and creates stereotypes. Vote Aff to interrogate racial ideologies of language.</w:t>
      </w:r>
    </w:p>
    <w:p w14:paraId="46C1FE80" w14:textId="77777777" w:rsidR="003E662E" w:rsidRDefault="003E662E" w:rsidP="003E662E">
      <w:r>
        <w:rPr>
          <w:rStyle w:val="Style13ptBold"/>
        </w:rPr>
        <w:t xml:space="preserve">Rosa et al 17 </w:t>
      </w:r>
      <w:r w:rsidRPr="0005568D">
        <w:rPr>
          <w:rStyle w:val="Style13ptBold"/>
          <w:b w:val="0"/>
          <w:bCs w:val="0"/>
        </w:rPr>
        <w:t>Rosa</w:t>
      </w:r>
      <w:r w:rsidRPr="0005568D">
        <w:t xml:space="preserve">, Jonathan, </w:t>
      </w:r>
      <w:r w:rsidRPr="0005568D">
        <w:rPr>
          <w:rStyle w:val="Style13ptBold"/>
          <w:b w:val="0"/>
          <w:bCs w:val="0"/>
        </w:rPr>
        <w:t>and</w:t>
      </w:r>
      <w:r w:rsidRPr="0005568D">
        <w:t xml:space="preserve"> Nelson </w:t>
      </w:r>
      <w:r w:rsidRPr="0005568D">
        <w:rPr>
          <w:rStyle w:val="Style13ptBold"/>
          <w:b w:val="0"/>
          <w:bCs w:val="0"/>
        </w:rPr>
        <w:t>Flores</w:t>
      </w:r>
      <w:r w:rsidRPr="0005568D">
        <w:t>. "Unsettling race and language: Toward a raciolinguistic perspective." Language in society 46.5 (20</w:t>
      </w:r>
      <w:r w:rsidRPr="0005568D">
        <w:rPr>
          <w:rStyle w:val="Style13ptBold"/>
          <w:b w:val="0"/>
          <w:bCs w:val="0"/>
        </w:rPr>
        <w:t>17</w:t>
      </w:r>
      <w:r w:rsidRPr="0005568D">
        <w:t>):</w:t>
      </w:r>
      <w:r w:rsidRPr="006F1CE7">
        <w:t xml:space="preserve"> 621-647.</w:t>
      </w:r>
      <w:r>
        <w:t xml:space="preserve"> (Assistant Professor of Anthropology and Linguistics and Associate Professor in the Educational Linguistics Division)//Elmer recut Nato</w:t>
      </w:r>
    </w:p>
    <w:p w14:paraId="1B4D52C3" w14:textId="77777777" w:rsidR="003E662E" w:rsidRDefault="003E662E" w:rsidP="003E662E">
      <w:pPr>
        <w:rPr>
          <w:b/>
          <w:bCs/>
          <w:u w:val="single"/>
        </w:rPr>
      </w:pPr>
      <w:proofErr w:type="gramStart"/>
      <w:r w:rsidRPr="003C05FC">
        <w:rPr>
          <w:sz w:val="16"/>
        </w:rPr>
        <w:t>Similar to</w:t>
      </w:r>
      <w:proofErr w:type="gramEnd"/>
      <w:r w:rsidRPr="003C05FC">
        <w:rPr>
          <w:sz w:val="16"/>
        </w:rPr>
        <w:t xml:space="preserve"> Bucholtz &amp; Hall's (2005) approach to identity and interaction, we are interested in </w:t>
      </w:r>
      <w:r w:rsidRPr="002D0F4B">
        <w:rPr>
          <w:b/>
          <w:bCs/>
          <w:u w:val="single"/>
        </w:rPr>
        <w:t xml:space="preserve">how </w:t>
      </w:r>
      <w:r w:rsidRPr="004333CC">
        <w:rPr>
          <w:b/>
          <w:bCs/>
          <w:highlight w:val="green"/>
          <w:u w:val="single"/>
        </w:rPr>
        <w:t xml:space="preserve">processes of raciolinguistic enregisterment emblematize </w:t>
      </w:r>
      <w:r w:rsidRPr="002D0F4B">
        <w:rPr>
          <w:b/>
          <w:bCs/>
          <w:u w:val="single"/>
        </w:rPr>
        <w:t xml:space="preserve">particular </w:t>
      </w:r>
      <w:r w:rsidRPr="00E200CE">
        <w:rPr>
          <w:b/>
          <w:bCs/>
          <w:u w:val="single"/>
        </w:rPr>
        <w:t xml:space="preserve">linguistic </w:t>
      </w:r>
      <w:r w:rsidRPr="004333CC">
        <w:rPr>
          <w:b/>
          <w:bCs/>
          <w:highlight w:val="green"/>
          <w:u w:val="single"/>
        </w:rPr>
        <w:t xml:space="preserve">features as </w:t>
      </w:r>
      <w:r w:rsidRPr="002D0F4B">
        <w:rPr>
          <w:b/>
          <w:bCs/>
          <w:u w:val="single"/>
        </w:rPr>
        <w:t>authentic</w:t>
      </w:r>
      <w:r w:rsidRPr="003C05FC">
        <w:rPr>
          <w:u w:val="single"/>
        </w:rPr>
        <w:t xml:space="preserve"> </w:t>
      </w:r>
      <w:r w:rsidRPr="004333CC">
        <w:rPr>
          <w:b/>
          <w:bCs/>
          <w:highlight w:val="green"/>
          <w:u w:val="single"/>
          <w:bdr w:val="single" w:sz="4" w:space="0" w:color="auto"/>
        </w:rPr>
        <w:t xml:space="preserve">signs of </w:t>
      </w:r>
      <w:r w:rsidRPr="00E200CE">
        <w:rPr>
          <w:b/>
          <w:bCs/>
          <w:u w:val="single"/>
          <w:bdr w:val="single" w:sz="4" w:space="0" w:color="auto"/>
        </w:rPr>
        <w:t xml:space="preserve">racialized models of </w:t>
      </w:r>
      <w:r w:rsidRPr="004333CC">
        <w:rPr>
          <w:b/>
          <w:bCs/>
          <w:highlight w:val="green"/>
          <w:u w:val="single"/>
          <w:bdr w:val="single" w:sz="4" w:space="0" w:color="auto"/>
        </w:rPr>
        <w:t>personhood</w:t>
      </w:r>
      <w:r w:rsidRPr="003C05FC">
        <w:rPr>
          <w:sz w:val="16"/>
        </w:rPr>
        <w:t xml:space="preserve">. This is found not only in sociolinguistic accounts of the features that </w:t>
      </w:r>
      <w:r w:rsidRPr="00E200CE">
        <w:rPr>
          <w:b/>
          <w:bCs/>
          <w:highlight w:val="green"/>
          <w:u w:val="single"/>
        </w:rPr>
        <w:t>compose</w:t>
      </w:r>
      <w:r w:rsidRPr="00E200CE">
        <w:rPr>
          <w:sz w:val="16"/>
        </w:rPr>
        <w:t xml:space="preserve"> </w:t>
      </w:r>
      <w:r w:rsidRPr="003C05FC">
        <w:rPr>
          <w:sz w:val="16"/>
        </w:rPr>
        <w:t>categories such as ‘</w:t>
      </w:r>
      <w:r w:rsidRPr="00E200CE">
        <w:rPr>
          <w:b/>
          <w:bCs/>
          <w:u w:val="single"/>
        </w:rPr>
        <w:t xml:space="preserve">African American English’ </w:t>
      </w:r>
      <w:r w:rsidRPr="002D0F4B">
        <w:rPr>
          <w:b/>
          <w:bCs/>
          <w:u w:val="single"/>
        </w:rPr>
        <w:t>(Green 2002) or ‘</w:t>
      </w:r>
      <w:r w:rsidRPr="00E200CE">
        <w:rPr>
          <w:b/>
          <w:bCs/>
          <w:u w:val="single"/>
        </w:rPr>
        <w:t xml:space="preserve">Chicano English’ </w:t>
      </w:r>
      <w:r w:rsidRPr="002D0F4B">
        <w:rPr>
          <w:b/>
          <w:bCs/>
          <w:u w:val="single"/>
        </w:rPr>
        <w:t xml:space="preserve">(Fought 2003), but also popular </w:t>
      </w:r>
      <w:r w:rsidRPr="00E200CE">
        <w:rPr>
          <w:b/>
          <w:bCs/>
          <w:highlight w:val="green"/>
          <w:u w:val="single"/>
        </w:rPr>
        <w:t>stereotypes</w:t>
      </w:r>
      <w:r w:rsidRPr="002D0F4B">
        <w:rPr>
          <w:b/>
          <w:bCs/>
          <w:u w:val="single"/>
        </w:rPr>
        <w:t xml:space="preserve"> and modes of linguistic appropriation </w:t>
      </w:r>
      <w:r w:rsidRPr="00E200CE">
        <w:rPr>
          <w:b/>
          <w:bCs/>
          <w:highlight w:val="green"/>
          <w:u w:val="single"/>
        </w:rPr>
        <w:t>such as</w:t>
      </w:r>
      <w:r w:rsidRPr="002D0F4B">
        <w:rPr>
          <w:b/>
          <w:bCs/>
          <w:u w:val="single"/>
        </w:rPr>
        <w:t xml:space="preserve"> ‘Mock Spanish’ (Hill 2008), ‘</w:t>
      </w:r>
      <w:r w:rsidRPr="00E200CE">
        <w:rPr>
          <w:b/>
          <w:bCs/>
          <w:highlight w:val="green"/>
          <w:u w:val="single"/>
        </w:rPr>
        <w:t>Mock Asian’</w:t>
      </w:r>
      <w:r w:rsidRPr="002D0F4B">
        <w:rPr>
          <w:b/>
          <w:bCs/>
          <w:u w:val="single"/>
        </w:rPr>
        <w:t xml:space="preserve"> (Chun 2004), ‘Hollywood Injun English’ (Meek 2006), and ‘linguistic minstrelsy’ (Bucholtz &amp; Lopez 2011).</w:t>
      </w:r>
      <w:r w:rsidRPr="003C05FC">
        <w:rPr>
          <w:sz w:val="16"/>
        </w:rPr>
        <w:t xml:space="preserve"> In each of these cases, minute </w:t>
      </w:r>
      <w:r w:rsidRPr="00E200CE">
        <w:rPr>
          <w:b/>
          <w:bCs/>
          <w:u w:val="single"/>
        </w:rPr>
        <w:t>features of language</w:t>
      </w:r>
      <w:r w:rsidRPr="00E200CE">
        <w:rPr>
          <w:sz w:val="16"/>
        </w:rPr>
        <w:t xml:space="preserve">, including grammatical forms, prosodic patterns, and morphological particles, are emblematized as </w:t>
      </w:r>
      <w:r w:rsidRPr="00E200CE">
        <w:rPr>
          <w:b/>
          <w:bCs/>
          <w:u w:val="single"/>
        </w:rPr>
        <w:t>sets of signs that correspond to racial categories</w:t>
      </w:r>
      <w:r w:rsidRPr="00E200CE">
        <w:rPr>
          <w:sz w:val="16"/>
        </w:rPr>
        <w:t xml:space="preserve">. Crucially, as Meek (2006) demonstrates, these forms need not correspond to empirically verifiable linguistic practices </w:t>
      </w:r>
      <w:proofErr w:type="gramStart"/>
      <w:r w:rsidRPr="00E200CE">
        <w:rPr>
          <w:sz w:val="16"/>
        </w:rPr>
        <w:t>in order to</w:t>
      </w:r>
      <w:proofErr w:type="gramEnd"/>
      <w:r w:rsidRPr="00E200CE">
        <w:rPr>
          <w:sz w:val="16"/>
        </w:rPr>
        <w:t xml:space="preserve"> undergo racial emblematization. Moreover, as </w:t>
      </w:r>
      <w:proofErr w:type="gramStart"/>
      <w:r w:rsidRPr="00E200CE">
        <w:rPr>
          <w:sz w:val="16"/>
        </w:rPr>
        <w:t>Lo</w:t>
      </w:r>
      <w:proofErr w:type="gramEnd"/>
      <w:r w:rsidRPr="00E200CE">
        <w:rPr>
          <w:sz w:val="16"/>
        </w:rPr>
        <w:t xml:space="preserve"> &amp; Reyes (2009) point out, </w:t>
      </w:r>
      <w:r w:rsidRPr="00E200CE">
        <w:rPr>
          <w:b/>
          <w:bCs/>
          <w:u w:val="single"/>
        </w:rPr>
        <w:t xml:space="preserve">the imagination of groups such as </w:t>
      </w:r>
      <w:r w:rsidRPr="00E200CE">
        <w:rPr>
          <w:b/>
          <w:bCs/>
          <w:highlight w:val="green"/>
          <w:u w:val="single"/>
        </w:rPr>
        <w:t>Asian Americans</w:t>
      </w:r>
      <w:r w:rsidRPr="00E200CE">
        <w:rPr>
          <w:b/>
          <w:bCs/>
          <w:u w:val="single"/>
        </w:rPr>
        <w:t xml:space="preserve"> as </w:t>
      </w:r>
      <w:r w:rsidRPr="00E200CE">
        <w:rPr>
          <w:b/>
          <w:bCs/>
          <w:highlight w:val="green"/>
          <w:u w:val="single"/>
        </w:rPr>
        <w:t>lack</w:t>
      </w:r>
      <w:r w:rsidRPr="00E200CE">
        <w:rPr>
          <w:b/>
          <w:bCs/>
          <w:u w:val="single"/>
        </w:rPr>
        <w:t xml:space="preserve">ing a distinctive </w:t>
      </w:r>
      <w:r w:rsidRPr="00E200CE">
        <w:rPr>
          <w:b/>
          <w:bCs/>
          <w:highlight w:val="green"/>
          <w:u w:val="single"/>
        </w:rPr>
        <w:t>racialized variety of English</w:t>
      </w:r>
      <w:r w:rsidRPr="00E200CE">
        <w:rPr>
          <w:b/>
          <w:bCs/>
          <w:u w:val="single"/>
        </w:rPr>
        <w:t xml:space="preserve"> </w:t>
      </w:r>
      <w:r w:rsidRPr="002D0F4B">
        <w:rPr>
          <w:b/>
          <w:bCs/>
          <w:u w:val="single"/>
        </w:rPr>
        <w:t xml:space="preserve">analogous to African American English or Chicano English, </w:t>
      </w:r>
      <w:r w:rsidRPr="004333CC">
        <w:rPr>
          <w:b/>
          <w:bCs/>
          <w:highlight w:val="green"/>
          <w:u w:val="single"/>
        </w:rPr>
        <w:t xml:space="preserve">must be interrogated based on the racial logics that organize stereotypes </w:t>
      </w:r>
      <w:r w:rsidRPr="002D0F4B">
        <w:rPr>
          <w:b/>
          <w:bCs/>
          <w:u w:val="single"/>
        </w:rPr>
        <w:t>about and societal positions of different racial groups on the one hand</w:t>
      </w:r>
      <w:r w:rsidRPr="00E200CE">
        <w:rPr>
          <w:b/>
          <w:bCs/>
          <w:u w:val="single"/>
        </w:rPr>
        <w:t>, and perceptions of their language practices on the other</w:t>
      </w:r>
      <w:r w:rsidRPr="00E200CE">
        <w:rPr>
          <w:b/>
          <w:bCs/>
          <w:sz w:val="16"/>
        </w:rPr>
        <w:t xml:space="preserve">. </w:t>
      </w:r>
      <w:r w:rsidRPr="00E200CE">
        <w:rPr>
          <w:b/>
          <w:bCs/>
          <w:u w:val="single"/>
        </w:rPr>
        <w:t>Specifically, Lo &amp; Reyes argue</w:t>
      </w:r>
      <w:r w:rsidRPr="002D0F4B">
        <w:rPr>
          <w:b/>
          <w:bCs/>
          <w:u w:val="single"/>
        </w:rPr>
        <w:t xml:space="preserve"> that </w:t>
      </w:r>
      <w:r w:rsidRPr="004333CC">
        <w:rPr>
          <w:b/>
          <w:bCs/>
          <w:highlight w:val="green"/>
          <w:u w:val="single"/>
        </w:rPr>
        <w:t xml:space="preserve">racial ideologies constructing Asian Americans </w:t>
      </w:r>
      <w:r w:rsidRPr="002D0F4B">
        <w:rPr>
          <w:b/>
          <w:bCs/>
          <w:u w:val="single"/>
        </w:rPr>
        <w:t xml:space="preserve">as model minorities who approximate whiteness </w:t>
      </w:r>
      <w:r w:rsidRPr="004333CC">
        <w:rPr>
          <w:b/>
          <w:bCs/>
          <w:highlight w:val="green"/>
          <w:u w:val="single"/>
          <w:bdr w:val="single" w:sz="4" w:space="0" w:color="auto"/>
        </w:rPr>
        <w:t>are linked to language ideologies</w:t>
      </w:r>
      <w:r w:rsidRPr="004333CC">
        <w:rPr>
          <w:b/>
          <w:bCs/>
          <w:highlight w:val="green"/>
          <w:u w:val="single"/>
        </w:rPr>
        <w:t xml:space="preserve"> </w:t>
      </w:r>
      <w:r w:rsidRPr="002D0F4B">
        <w:rPr>
          <w:b/>
          <w:bCs/>
          <w:u w:val="single"/>
        </w:rPr>
        <w:t>constructing Asian Americans as lacking a racially distinctive variety of English</w:t>
      </w:r>
      <w:r w:rsidRPr="003C05FC">
        <w:rPr>
          <w:sz w:val="16"/>
        </w:rPr>
        <w:t xml:space="preserve">. In related work, Chun (2016:81) shows how emblematized Mock Asian forms such as ‘ching-chong’ are located across ‘the important boundary between ‘Oriental talk’ and English’, which </w:t>
      </w:r>
      <w:r w:rsidRPr="004333CC">
        <w:rPr>
          <w:b/>
          <w:bCs/>
          <w:highlight w:val="green"/>
          <w:u w:val="single"/>
        </w:rPr>
        <w:t>sustains</w:t>
      </w:r>
      <w:r w:rsidRPr="004333CC">
        <w:rPr>
          <w:b/>
          <w:bCs/>
          <w:sz w:val="16"/>
          <w:highlight w:val="green"/>
        </w:rPr>
        <w:t xml:space="preserve"> </w:t>
      </w:r>
      <w:r w:rsidRPr="004333CC">
        <w:rPr>
          <w:b/>
          <w:bCs/>
          <w:highlight w:val="green"/>
          <w:u w:val="single"/>
        </w:rPr>
        <w:t>Asian Americans</w:t>
      </w:r>
      <w:r w:rsidRPr="004333CC">
        <w:rPr>
          <w:sz w:val="16"/>
          <w:highlight w:val="green"/>
        </w:rPr>
        <w:t xml:space="preserve"> </w:t>
      </w:r>
      <w:r w:rsidRPr="003C05FC">
        <w:rPr>
          <w:sz w:val="16"/>
        </w:rPr>
        <w:t xml:space="preserve">alternately </w:t>
      </w:r>
      <w:r w:rsidRPr="004333CC">
        <w:rPr>
          <w:b/>
          <w:bCs/>
          <w:highlight w:val="green"/>
          <w:u w:val="single"/>
        </w:rPr>
        <w:t xml:space="preserve">as </w:t>
      </w:r>
      <w:r w:rsidRPr="00E200CE">
        <w:rPr>
          <w:b/>
          <w:bCs/>
          <w:u w:val="single"/>
        </w:rPr>
        <w:t xml:space="preserve">model minorities and </w:t>
      </w:r>
      <w:r w:rsidRPr="004333CC">
        <w:rPr>
          <w:b/>
          <w:bCs/>
          <w:highlight w:val="green"/>
          <w:u w:val="single"/>
        </w:rPr>
        <w:t>forever foreigners</w:t>
      </w:r>
      <w:r w:rsidRPr="002D0F4B">
        <w:rPr>
          <w:b/>
          <w:bCs/>
          <w:u w:val="single"/>
        </w:rPr>
        <w:t xml:space="preserve">. Thus, we must carefully reconsider seemingly ‘distinctive’ and ‘nondistinctive’ language varieties alike, by analyzing the logics that position </w:t>
      </w:r>
      <w:proofErr w:type="gramStart"/>
      <w:r w:rsidRPr="002D0F4B">
        <w:rPr>
          <w:b/>
          <w:bCs/>
          <w:u w:val="single"/>
        </w:rPr>
        <w:t>particular racial</w:t>
      </w:r>
      <w:proofErr w:type="gramEnd"/>
      <w:r w:rsidRPr="002D0F4B">
        <w:rPr>
          <w:b/>
          <w:bCs/>
          <w:u w:val="single"/>
        </w:rPr>
        <w:t xml:space="preserve"> groups and linguistic forms in relation to one another. That is, no language variety is objectively distinctive or nondistinctive, but rather comes to be enregistered as such </w:t>
      </w:r>
      <w:proofErr w:type="gramStart"/>
      <w:r w:rsidRPr="002D0F4B">
        <w:rPr>
          <w:b/>
          <w:bCs/>
          <w:u w:val="single"/>
        </w:rPr>
        <w:t>in particular historical</w:t>
      </w:r>
      <w:proofErr w:type="gramEnd"/>
      <w:r w:rsidRPr="002D0F4B">
        <w:rPr>
          <w:b/>
          <w:bCs/>
          <w:u w:val="single"/>
        </w:rPr>
        <w:t>, political, and economic circumstances.</w:t>
      </w:r>
    </w:p>
    <w:p w14:paraId="006CC9A7" w14:textId="77777777" w:rsidR="003E662E" w:rsidRPr="003568AC" w:rsidRDefault="003E662E" w:rsidP="003E662E">
      <w:pPr>
        <w:pStyle w:val="Heading4"/>
      </w:pPr>
      <w:r>
        <w:t>The 1AC’s translation is linguistic activism that reclaims cultural agency and critiques stereotypes.</w:t>
      </w:r>
    </w:p>
    <w:p w14:paraId="6880B1BB" w14:textId="77777777" w:rsidR="003E662E" w:rsidRPr="00AA3542" w:rsidRDefault="003E662E" w:rsidP="003E662E">
      <w:r>
        <w:rPr>
          <w:rStyle w:val="Style13ptBold"/>
        </w:rPr>
        <w:t xml:space="preserve">Duan 15 </w:t>
      </w:r>
      <w:r w:rsidRPr="00CB2374">
        <w:rPr>
          <w:rStyle w:val="Style13ptBold"/>
          <w:b w:val="0"/>
          <w:bCs w:val="0"/>
        </w:rPr>
        <w:t>Duan</w:t>
      </w:r>
      <w:r w:rsidRPr="00AA3542">
        <w:t>, Carlina. " The Space Between: An analysis of code-switching within Asian American poetry as strategic poetic device"(English Honors) AND" Here I Go, Torching"(Creative Writing Honors). Diss. 20</w:t>
      </w:r>
      <w:r w:rsidRPr="00CB2374">
        <w:rPr>
          <w:rStyle w:val="Style13ptBold"/>
          <w:b w:val="0"/>
          <w:bCs w:val="0"/>
        </w:rPr>
        <w:t>15</w:t>
      </w:r>
      <w:r w:rsidRPr="00AA3542">
        <w:t>.</w:t>
      </w:r>
      <w:r>
        <w:t xml:space="preserve"> (BA in Honors English from the University of Michigan)//Elmer recut Nato</w:t>
      </w:r>
    </w:p>
    <w:p w14:paraId="2C2F3744" w14:textId="77777777" w:rsidR="003E662E" w:rsidRPr="00D96949" w:rsidRDefault="003E662E" w:rsidP="003E662E">
      <w:pPr>
        <w:rPr>
          <w:b/>
          <w:bCs/>
          <w:u w:val="single"/>
        </w:rPr>
      </w:pPr>
      <w:r w:rsidRPr="003C05FC">
        <w:rPr>
          <w:sz w:val="16"/>
        </w:rPr>
        <w:t xml:space="preserve">In an interview with Women’s Review of Books literary magazine, Hong further discussed </w:t>
      </w:r>
      <w:r w:rsidRPr="004333CC">
        <w:rPr>
          <w:b/>
          <w:bCs/>
          <w:highlight w:val="green"/>
          <w:u w:val="single"/>
        </w:rPr>
        <w:t>the strategic role of translation</w:t>
      </w:r>
      <w:r w:rsidRPr="004333CC">
        <w:rPr>
          <w:b/>
          <w:bCs/>
          <w:sz w:val="16"/>
          <w:highlight w:val="green"/>
        </w:rPr>
        <w:t xml:space="preserve"> </w:t>
      </w:r>
      <w:r w:rsidRPr="004333CC">
        <w:rPr>
          <w:b/>
          <w:bCs/>
          <w:highlight w:val="green"/>
          <w:u w:val="single"/>
        </w:rPr>
        <w:t>as a form of linguistic activism</w:t>
      </w:r>
      <w:r w:rsidRPr="004333CC">
        <w:rPr>
          <w:highlight w:val="green"/>
          <w:u w:val="single"/>
        </w:rPr>
        <w:t xml:space="preserve"> </w:t>
      </w:r>
      <w:r w:rsidRPr="003C05FC">
        <w:rPr>
          <w:sz w:val="16"/>
        </w:rPr>
        <w:t xml:space="preserve">within her poetic work. When asked why she does not include translations from Korean to English within her own poetry, </w:t>
      </w:r>
      <w:r w:rsidRPr="003C05FC">
        <w:rPr>
          <w:b/>
          <w:bCs/>
          <w:u w:val="single"/>
        </w:rPr>
        <w:t xml:space="preserve">Hong said: “I </w:t>
      </w:r>
      <w:r w:rsidRPr="003568AC">
        <w:rPr>
          <w:b/>
          <w:bCs/>
          <w:u w:val="single"/>
        </w:rPr>
        <w:t>wanted to open up these schisms, to emphasize that memory, the filtering of human experience into poetry, is often fractured and not transparent</w:t>
      </w:r>
      <w:r w:rsidRPr="003C05FC">
        <w:rPr>
          <w:b/>
          <w:bCs/>
          <w:u w:val="single"/>
        </w:rPr>
        <w:t>, especially experiences which have always been bisected and undercut by two languages.</w:t>
      </w:r>
      <w:r w:rsidRPr="003C05FC">
        <w:rPr>
          <w:sz w:val="16"/>
        </w:rPr>
        <w:t xml:space="preserve">” She added, “I think I want to debunk the idea of </w:t>
      </w:r>
      <w:r w:rsidRPr="002D0F4B">
        <w:rPr>
          <w:b/>
          <w:bCs/>
          <w:u w:val="single"/>
        </w:rPr>
        <w:t>easy translation—whether it be the idea of literal translation or, as I said before, the translating of one’s experience into poetry</w:t>
      </w:r>
      <w:r w:rsidRPr="003C05FC">
        <w:rPr>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4333CC">
        <w:rPr>
          <w:b/>
          <w:bCs/>
          <w:highlight w:val="green"/>
          <w:u w:val="single"/>
        </w:rPr>
        <w:t xml:space="preserve">codeswitching </w:t>
      </w:r>
      <w:r w:rsidRPr="002D0F4B">
        <w:rPr>
          <w:b/>
          <w:bCs/>
          <w:u w:val="single"/>
        </w:rPr>
        <w:t xml:space="preserve">— without translation — also more accurately </w:t>
      </w:r>
      <w:r w:rsidRPr="004333CC">
        <w:rPr>
          <w:b/>
          <w:bCs/>
          <w:highlight w:val="green"/>
          <w:u w:val="single"/>
        </w:rPr>
        <w:t xml:space="preserve">reflects </w:t>
      </w:r>
      <w:r w:rsidRPr="002D0F4B">
        <w:rPr>
          <w:b/>
          <w:bCs/>
          <w:u w:val="single"/>
        </w:rPr>
        <w:t xml:space="preserve">her personal </w:t>
      </w:r>
      <w:r w:rsidRPr="003568AC">
        <w:rPr>
          <w:b/>
          <w:bCs/>
          <w:highlight w:val="green"/>
          <w:u w:val="single"/>
        </w:rPr>
        <w:t>experiences of</w:t>
      </w:r>
      <w:r w:rsidRPr="002D0F4B">
        <w:rPr>
          <w:b/>
          <w:bCs/>
          <w:u w:val="single"/>
        </w:rPr>
        <w:t xml:space="preserve"> cultural and </w:t>
      </w:r>
      <w:r w:rsidRPr="003568AC">
        <w:rPr>
          <w:b/>
          <w:bCs/>
          <w:highlight w:val="green"/>
          <w:u w:val="single"/>
        </w:rPr>
        <w:t>linguistic movement.</w:t>
      </w:r>
      <w:r w:rsidRPr="002D0F4B">
        <w:rPr>
          <w:b/>
          <w:bCs/>
          <w:u w:val="single"/>
        </w:rPr>
        <w:t xml:space="preserve"> Hong points out that </w:t>
      </w:r>
      <w:r w:rsidRPr="003568AC">
        <w:rPr>
          <w:b/>
          <w:bCs/>
          <w:u w:val="single"/>
        </w:rPr>
        <w:t xml:space="preserve">human </w:t>
      </w:r>
      <w:r w:rsidRPr="00CB2374">
        <w:rPr>
          <w:b/>
          <w:bCs/>
          <w:highlight w:val="green"/>
          <w:u w:val="single"/>
        </w:rPr>
        <w:t>experiences</w:t>
      </w:r>
      <w:r w:rsidRPr="003568AC">
        <w:rPr>
          <w:b/>
          <w:bCs/>
          <w:u w:val="single"/>
        </w:rPr>
        <w:t xml:space="preserve"> </w:t>
      </w:r>
      <w:r w:rsidRPr="002D0F4B">
        <w:rPr>
          <w:b/>
          <w:bCs/>
          <w:u w:val="single"/>
        </w:rPr>
        <w:t xml:space="preserve">and the world of memory, especially </w:t>
      </w:r>
      <w:r w:rsidRPr="00CB2374">
        <w:rPr>
          <w:b/>
          <w:bCs/>
          <w:highlight w:val="green"/>
          <w:u w:val="single"/>
        </w:rPr>
        <w:t xml:space="preserve">for bilingual speakers, are </w:t>
      </w:r>
      <w:r w:rsidRPr="004333CC">
        <w:rPr>
          <w:b/>
          <w:bCs/>
          <w:highlight w:val="green"/>
          <w:u w:val="single"/>
        </w:rPr>
        <w:t>“not transparent</w:t>
      </w:r>
      <w:r w:rsidRPr="002D0F4B">
        <w:rPr>
          <w:b/>
          <w:bCs/>
          <w:u w:val="single"/>
        </w:rPr>
        <w:t xml:space="preserve">” — not captured neatly by one language, </w:t>
      </w:r>
      <w:r w:rsidRPr="00CB2374">
        <w:rPr>
          <w:b/>
          <w:bCs/>
          <w:highlight w:val="green"/>
          <w:u w:val="single"/>
        </w:rPr>
        <w:t>but</w:t>
      </w:r>
      <w:r w:rsidRPr="002D0F4B">
        <w:rPr>
          <w:b/>
          <w:bCs/>
          <w:u w:val="single"/>
        </w:rPr>
        <w:t xml:space="preserve"> rather, “</w:t>
      </w:r>
      <w:r w:rsidRPr="004333CC">
        <w:rPr>
          <w:b/>
          <w:bCs/>
          <w:highlight w:val="green"/>
          <w:u w:val="single"/>
        </w:rPr>
        <w:t xml:space="preserve">bisected” by </w:t>
      </w:r>
      <w:r w:rsidRPr="002D0F4B">
        <w:rPr>
          <w:b/>
          <w:bCs/>
          <w:u w:val="single"/>
        </w:rPr>
        <w:t xml:space="preserve">the </w:t>
      </w:r>
      <w:r w:rsidRPr="004333CC">
        <w:rPr>
          <w:b/>
          <w:bCs/>
          <w:highlight w:val="green"/>
          <w:u w:val="single"/>
        </w:rPr>
        <w:t>complexities of belonging to two</w:t>
      </w:r>
      <w:r w:rsidRPr="002D0F4B">
        <w:rPr>
          <w:b/>
          <w:bCs/>
          <w:u w:val="single"/>
        </w:rPr>
        <w:t xml:space="preserve"> (or more) </w:t>
      </w:r>
      <w:r w:rsidRPr="004333CC">
        <w:rPr>
          <w:b/>
          <w:bCs/>
          <w:highlight w:val="green"/>
          <w:u w:val="single"/>
        </w:rPr>
        <w:t>languages</w:t>
      </w:r>
      <w:r w:rsidRPr="002D0F4B">
        <w:rPr>
          <w:b/>
          <w:bCs/>
          <w:u w:val="single"/>
        </w:rPr>
        <w:t xml:space="preserve">, </w:t>
      </w:r>
      <w:r w:rsidRPr="00CB2374">
        <w:rPr>
          <w:b/>
          <w:bCs/>
          <w:u w:val="single"/>
        </w:rPr>
        <w:t>implying a movement between multiple spaces. Scholars describe poetic code-switching in this way as a navigation of power</w:t>
      </w:r>
      <w:r w:rsidRPr="003C05FC">
        <w:rPr>
          <w:u w:val="single"/>
        </w:rPr>
        <w:t>.</w:t>
      </w:r>
      <w:r w:rsidRPr="003C05FC">
        <w:rPr>
          <w:sz w:val="16"/>
        </w:rPr>
        <w:t xml:space="preserve"> Literary scholar Benzi Zhang argues that code-switching makes apparent different levels of cultural knowledge for speaker and reader: </w:t>
      </w:r>
      <w:r w:rsidRPr="002D0F4B">
        <w:rPr>
          <w:b/>
          <w:bCs/>
          <w:u w:val="single"/>
        </w:rPr>
        <w:t>“[</w:t>
      </w:r>
      <w:r w:rsidRPr="004333CC">
        <w:rPr>
          <w:b/>
          <w:bCs/>
          <w:highlight w:val="green"/>
          <w:u w:val="single"/>
        </w:rPr>
        <w:t xml:space="preserve">T]he insertion of </w:t>
      </w:r>
      <w:r w:rsidRPr="002D0F4B">
        <w:rPr>
          <w:b/>
          <w:bCs/>
          <w:u w:val="single"/>
        </w:rPr>
        <w:t xml:space="preserve">[…] </w:t>
      </w:r>
      <w:r w:rsidRPr="004333CC">
        <w:rPr>
          <w:b/>
          <w:bCs/>
          <w:highlight w:val="green"/>
          <w:u w:val="single"/>
        </w:rPr>
        <w:t xml:space="preserve">foreign words </w:t>
      </w:r>
      <w:r w:rsidRPr="002D0F4B">
        <w:rPr>
          <w:b/>
          <w:bCs/>
          <w:u w:val="single"/>
        </w:rPr>
        <w:t xml:space="preserve">effectively </w:t>
      </w:r>
      <w:proofErr w:type="gramStart"/>
      <w:r w:rsidRPr="002D0F4B">
        <w:rPr>
          <w:b/>
          <w:bCs/>
          <w:u w:val="single"/>
        </w:rPr>
        <w:t>renders</w:t>
      </w:r>
      <w:proofErr w:type="gramEnd"/>
      <w:r w:rsidRPr="002D0F4B">
        <w:rPr>
          <w:b/>
          <w:bCs/>
          <w:u w:val="single"/>
        </w:rPr>
        <w:t xml:space="preserve"> Asian sensibilities into English and </w:t>
      </w:r>
      <w:r w:rsidRPr="004333CC">
        <w:rPr>
          <w:b/>
          <w:bCs/>
          <w:highlight w:val="green"/>
          <w:u w:val="single"/>
        </w:rPr>
        <w:t xml:space="preserve">signifies </w:t>
      </w:r>
      <w:r w:rsidRPr="002D0F4B">
        <w:rPr>
          <w:b/>
          <w:bCs/>
          <w:u w:val="single"/>
        </w:rPr>
        <w:t xml:space="preserve">different positions of </w:t>
      </w:r>
      <w:r w:rsidRPr="004333CC">
        <w:rPr>
          <w:b/>
          <w:bCs/>
          <w:highlight w:val="green"/>
          <w:u w:val="single"/>
        </w:rPr>
        <w:t>cultural agency</w:t>
      </w:r>
      <w:r w:rsidRPr="002D0F4B">
        <w:rPr>
          <w:b/>
          <w:bCs/>
          <w:u w:val="single"/>
        </w:rPr>
        <w:t>”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3C05FC">
        <w:rPr>
          <w:sz w:val="16"/>
        </w:rPr>
        <w:t xml:space="preserve">; Hong’s speaker can access cultural understanding that her readers do not have. Yet, Hong does more than negotiate questions of audience access; </w:t>
      </w:r>
      <w:r w:rsidRPr="002D0F4B">
        <w:rPr>
          <w:b/>
          <w:bCs/>
          <w:u w:val="single"/>
        </w:rPr>
        <w:t xml:space="preserve">she uses code-switching to reflect her speaker’s lived experiences of </w:t>
      </w:r>
      <w:proofErr w:type="gramStart"/>
      <w:r w:rsidRPr="002D0F4B">
        <w:rPr>
          <w:b/>
          <w:bCs/>
          <w:u w:val="single"/>
        </w:rPr>
        <w:t>Korean-American</w:t>
      </w:r>
      <w:proofErr w:type="gramEnd"/>
      <w:r w:rsidRPr="002D0F4B">
        <w:rPr>
          <w:b/>
          <w:bCs/>
          <w:u w:val="single"/>
        </w:rPr>
        <w:t xml:space="preserve"> identity, grappling with multiple languages and cultural codes</w:t>
      </w:r>
      <w:r w:rsidRPr="003C05FC">
        <w:rPr>
          <w:sz w:val="16"/>
        </w:rPr>
        <w:t>. In “An Introduction to Chinese-American and Japanese American Literatures,” Jeffrey Chan et al. writes, “</w:t>
      </w:r>
      <w:r w:rsidRPr="002D0F4B">
        <w:rPr>
          <w:b/>
          <w:bCs/>
          <w:u w:val="single"/>
        </w:rPr>
        <w:t>The minority experience does not yield itself to accurate or complete expression on the white man’s language” (qtd. Zhang 137</w:t>
      </w:r>
      <w:r w:rsidRPr="003C05FC">
        <w:rPr>
          <w:sz w:val="16"/>
        </w:rPr>
        <w:t xml:space="preserve">). As Chang et al. suggest, code-switching embeds itself as a natural part of the “minority experience,” and is documented as such in Hong’s poems. </w:t>
      </w:r>
      <w:r w:rsidRPr="002D0F4B">
        <w:rPr>
          <w:b/>
          <w:bCs/>
          <w:u w:val="single"/>
        </w:rPr>
        <w:t xml:space="preserve">Thus, the poems </w:t>
      </w:r>
      <w:r w:rsidRPr="00CB2374">
        <w:rPr>
          <w:b/>
          <w:bCs/>
          <w:u w:val="single"/>
        </w:rPr>
        <w:t xml:space="preserve">not only </w:t>
      </w:r>
      <w:r w:rsidRPr="00CB2374">
        <w:rPr>
          <w:b/>
          <w:bCs/>
          <w:highlight w:val="green"/>
          <w:u w:val="single"/>
        </w:rPr>
        <w:t xml:space="preserve">act as </w:t>
      </w:r>
      <w:r w:rsidRPr="00CB2374">
        <w:rPr>
          <w:b/>
          <w:bCs/>
          <w:u w:val="single"/>
        </w:rPr>
        <w:t xml:space="preserve">social </w:t>
      </w:r>
      <w:r w:rsidRPr="00CB2374">
        <w:rPr>
          <w:b/>
          <w:bCs/>
          <w:highlight w:val="green"/>
          <w:u w:val="single"/>
        </w:rPr>
        <w:t>critique of exoticization</w:t>
      </w:r>
      <w:r w:rsidRPr="00CB2374">
        <w:rPr>
          <w:b/>
          <w:bCs/>
          <w:u w:val="single"/>
        </w:rPr>
        <w:t xml:space="preserve">, but further inhabit the embodied experiences </w:t>
      </w:r>
      <w:r w:rsidRPr="002D0F4B">
        <w:rPr>
          <w:b/>
          <w:bCs/>
          <w:u w:val="single"/>
        </w:rPr>
        <w:t xml:space="preserve">of </w:t>
      </w:r>
      <w:proofErr w:type="gramStart"/>
      <w:r w:rsidRPr="002D0F4B">
        <w:rPr>
          <w:b/>
          <w:bCs/>
          <w:u w:val="single"/>
        </w:rPr>
        <w:t>Korean-American</w:t>
      </w:r>
      <w:proofErr w:type="gramEnd"/>
      <w:r w:rsidRPr="002D0F4B">
        <w:rPr>
          <w:b/>
          <w:bCs/>
          <w:u w:val="single"/>
        </w:rPr>
        <w:t xml:space="preserve"> female identities living in the U.S. — which, as Hong reveals, are complicated experiences of rage, agency, celebration, and shifting power dynamics</w:t>
      </w:r>
      <w:r w:rsidRPr="002D0F4B">
        <w:rPr>
          <w:b/>
          <w:bCs/>
          <w:sz w:val="16"/>
        </w:rPr>
        <w:t>.</w:t>
      </w:r>
      <w:r w:rsidRPr="003C05FC">
        <w:rPr>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sidRPr="002D0F4B">
        <w:rPr>
          <w:b/>
          <w:bCs/>
          <w:u w:val="single"/>
        </w:rPr>
        <w:t xml:space="preserve">According to Clausen, Hong’s work with </w:t>
      </w:r>
      <w:r w:rsidRPr="004333CC">
        <w:rPr>
          <w:b/>
          <w:bCs/>
          <w:highlight w:val="green"/>
          <w:u w:val="single"/>
        </w:rPr>
        <w:t xml:space="preserve">code-switching </w:t>
      </w:r>
      <w:r w:rsidRPr="00CB2374">
        <w:rPr>
          <w:rStyle w:val="Emphasis"/>
        </w:rPr>
        <w:t>subverts traditional notions of the ‘native tongue’ as representative of “homeland</w:t>
      </w:r>
      <w:r w:rsidRPr="002D0F4B">
        <w:rPr>
          <w:b/>
          <w:bCs/>
          <w:u w:val="single"/>
        </w:rPr>
        <w:t xml:space="preserve">,” </w:t>
      </w:r>
      <w:r w:rsidRPr="00CB2374">
        <w:rPr>
          <w:b/>
          <w:bCs/>
          <w:highlight w:val="green"/>
          <w:u w:val="single"/>
        </w:rPr>
        <w:t>dismantl</w:t>
      </w:r>
      <w:r w:rsidRPr="002D0F4B">
        <w:rPr>
          <w:b/>
          <w:bCs/>
          <w:u w:val="single"/>
        </w:rPr>
        <w:t xml:space="preserve">ing </w:t>
      </w:r>
      <w:r w:rsidRPr="00CB2374">
        <w:rPr>
          <w:b/>
          <w:bCs/>
          <w:highlight w:val="green"/>
          <w:u w:val="single"/>
        </w:rPr>
        <w:t>what a reader</w:t>
      </w:r>
      <w:r w:rsidRPr="002D0F4B">
        <w:rPr>
          <w:b/>
          <w:bCs/>
          <w:u w:val="single"/>
        </w:rPr>
        <w:t xml:space="preserve"> may </w:t>
      </w:r>
      <w:r w:rsidRPr="00CB2374">
        <w:rPr>
          <w:b/>
          <w:bCs/>
          <w:highlight w:val="green"/>
          <w:u w:val="single"/>
        </w:rPr>
        <w:t>expect</w:t>
      </w:r>
      <w:r w:rsidRPr="002D0F4B">
        <w:rPr>
          <w:b/>
          <w:bCs/>
          <w:u w:val="single"/>
        </w:rPr>
        <w:t xml:space="preserve"> of a Korean American author: that she </w:t>
      </w:r>
      <w:proofErr w:type="gramStart"/>
      <w:r w:rsidRPr="002D0F4B">
        <w:rPr>
          <w:b/>
          <w:bCs/>
          <w:u w:val="single"/>
        </w:rPr>
        <w:t>use</w:t>
      </w:r>
      <w:proofErr w:type="gramEnd"/>
      <w:r w:rsidRPr="002D0F4B">
        <w:rPr>
          <w:b/>
          <w:bCs/>
          <w:u w:val="single"/>
        </w:rPr>
        <w:t xml:space="preserve"> Korean language to specifically discuss her ethnic culture as a hyphenated American</w:t>
      </w:r>
      <w:r w:rsidRPr="003C05FC">
        <w:rPr>
          <w:sz w:val="16"/>
        </w:rPr>
        <w:t xml:space="preserve">. In other words, Hong’s code-switches function as intentional poetic </w:t>
      </w:r>
      <w:proofErr w:type="gramStart"/>
      <w:r w:rsidRPr="003C05FC">
        <w:rPr>
          <w:sz w:val="16"/>
        </w:rPr>
        <w:t>protest against</w:t>
      </w:r>
      <w:proofErr w:type="gramEnd"/>
      <w:r w:rsidRPr="003C05FC">
        <w:rPr>
          <w:sz w:val="16"/>
        </w:rPr>
        <w:t xml:space="preserve">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2D0F4B">
        <w:rPr>
          <w:b/>
          <w:bCs/>
          <w:u w:val="single"/>
        </w:rPr>
        <w:t>In this chapter, I reveal Hong’s awareness of Korean language and code-switching as tools in identity-construction.</w:t>
      </w:r>
      <w:r w:rsidRPr="002D0F4B">
        <w:rPr>
          <w:b/>
          <w:bCs/>
          <w:sz w:val="16"/>
        </w:rPr>
        <w:t xml:space="preserve"> </w:t>
      </w:r>
      <w:r w:rsidRPr="00CB2374">
        <w:rPr>
          <w:b/>
          <w:bCs/>
          <w:highlight w:val="green"/>
          <w:u w:val="single"/>
        </w:rPr>
        <w:t>Rather than</w:t>
      </w:r>
      <w:r w:rsidRPr="002D0F4B">
        <w:rPr>
          <w:b/>
          <w:bCs/>
          <w:u w:val="single"/>
        </w:rPr>
        <w:t xml:space="preserve"> allow </w:t>
      </w:r>
      <w:r w:rsidRPr="00CB2374">
        <w:rPr>
          <w:b/>
          <w:bCs/>
          <w:highlight w:val="green"/>
          <w:u w:val="single"/>
        </w:rPr>
        <w:t>others to shape her identity</w:t>
      </w:r>
      <w:r w:rsidRPr="002D0F4B">
        <w:rPr>
          <w:b/>
          <w:bCs/>
          <w:u w:val="single"/>
        </w:rPr>
        <w:t xml:space="preserve"> for her, </w:t>
      </w:r>
      <w:r w:rsidRPr="00CB2374">
        <w:rPr>
          <w:b/>
          <w:bCs/>
          <w:highlight w:val="green"/>
          <w:u w:val="single"/>
        </w:rPr>
        <w:t xml:space="preserve">she remains </w:t>
      </w:r>
      <w:r w:rsidRPr="004333CC">
        <w:rPr>
          <w:b/>
          <w:bCs/>
          <w:highlight w:val="green"/>
          <w:u w:val="single"/>
        </w:rPr>
        <w:t>dominant in shaping her identity — and</w:t>
      </w:r>
      <w:r w:rsidRPr="002D0F4B">
        <w:rPr>
          <w:b/>
          <w:bCs/>
          <w:u w:val="single"/>
        </w:rPr>
        <w:t xml:space="preserve"> her </w:t>
      </w:r>
      <w:r w:rsidRPr="004333CC">
        <w:rPr>
          <w:b/>
          <w:bCs/>
          <w:highlight w:val="green"/>
          <w:u w:val="single"/>
        </w:rPr>
        <w:t xml:space="preserve">agency </w:t>
      </w:r>
      <w:r w:rsidRPr="002D0F4B">
        <w:rPr>
          <w:b/>
          <w:bCs/>
          <w:u w:val="single"/>
        </w:rPr>
        <w:t>— for herself.</w:t>
      </w:r>
    </w:p>
    <w:p w14:paraId="2A67F2F6" w14:textId="77777777" w:rsidR="003E662E" w:rsidRPr="00B55AD5" w:rsidRDefault="003E662E" w:rsidP="003E662E"/>
    <w:p w14:paraId="6883D454" w14:textId="77777777" w:rsidR="003E662E" w:rsidRPr="003624D8" w:rsidRDefault="003E662E" w:rsidP="003E662E">
      <w:pPr>
        <w:pStyle w:val="Heading3"/>
      </w:pPr>
      <w:r w:rsidRPr="003624D8">
        <w:t>1AC – Topic</w:t>
      </w:r>
    </w:p>
    <w:p w14:paraId="24758344" w14:textId="77777777" w:rsidR="003E662E" w:rsidRPr="003624D8" w:rsidRDefault="003E662E" w:rsidP="003E662E">
      <w:pPr>
        <w:pStyle w:val="Heading4"/>
        <w:rPr>
          <w:lang w:eastAsia="zh-TW"/>
        </w:rPr>
      </w:pPr>
      <w:r w:rsidRPr="003624D8">
        <w:rPr>
          <w:lang w:eastAsia="zh-TW"/>
        </w:rPr>
        <w:t>Vote aff is I win the topic is anti-asian – a] you should reject discussions on the topic if its racist b] endorses valuable education on the way language discourse shapes the way we view the world.</w:t>
      </w:r>
    </w:p>
    <w:p w14:paraId="4B399EFF" w14:textId="77777777" w:rsidR="003E662E" w:rsidRPr="003624D8" w:rsidRDefault="003E662E" w:rsidP="003E662E">
      <w:pPr>
        <w:pStyle w:val="Heading4"/>
      </w:pPr>
      <w:r w:rsidRPr="003624D8">
        <w:t xml:space="preserve">1] Discussion around intellectual property generates hatred of Asian Americans that forces them to leave the country. </w:t>
      </w:r>
    </w:p>
    <w:p w14:paraId="7C956790" w14:textId="77777777" w:rsidR="003E662E" w:rsidRPr="003624D8" w:rsidRDefault="003E662E" w:rsidP="003E662E">
      <w:r w:rsidRPr="003624D8">
        <w:rPr>
          <w:b/>
          <w:bCs/>
        </w:rPr>
        <w:t>Lai 21</w:t>
      </w:r>
      <w:r w:rsidRPr="003624D8">
        <w:t xml:space="preserve"> Alicia Lai, 3-22-2021, "It’s Wrong to Target Asian-American Scientists for Espionage Prosecution," Scientific American, </w:t>
      </w:r>
      <w:hyperlink r:id="rId6" w:history="1">
        <w:r w:rsidRPr="003624D8">
          <w:rPr>
            <w:rStyle w:val="Hyperlink"/>
          </w:rPr>
          <w:t>https://www.scientificamerican.com/article/prosecuting-asian-american-scientists-for-espionage-is-a-shortsighted-strategy/</w:t>
        </w:r>
      </w:hyperlink>
      <w:r w:rsidRPr="003624D8">
        <w:t xml:space="preserve"> //Nato</w:t>
      </w:r>
    </w:p>
    <w:p w14:paraId="0AB2F1BB" w14:textId="77777777" w:rsidR="003E662E" w:rsidRPr="003624D8" w:rsidRDefault="003E662E" w:rsidP="003E662E">
      <w:pPr>
        <w:rPr>
          <w:rStyle w:val="StyleUnderline"/>
        </w:rPr>
      </w:pPr>
      <w:r w:rsidRPr="003624D8">
        <w:rPr>
          <w:rStyle w:val="StyleUnderline"/>
        </w:rPr>
        <w:t xml:space="preserve">When trying to catch spies, it is tempting to cast a broad net despite the risk of making false accusations. Recently the U.S. Department of Justice has done just that. In an effort to crack down on what it depicts as an </w:t>
      </w:r>
      <w:r w:rsidRPr="003624D8">
        <w:rPr>
          <w:rStyle w:val="StyleUnderline"/>
          <w:highlight w:val="green"/>
        </w:rPr>
        <w:t>intellectual espionage</w:t>
      </w:r>
      <w:r w:rsidRPr="003624D8">
        <w:rPr>
          <w:rStyle w:val="StyleUnderline"/>
        </w:rPr>
        <w:t xml:space="preserve"> campaign by China, it has </w:t>
      </w:r>
      <w:r w:rsidRPr="003624D8">
        <w:rPr>
          <w:rStyle w:val="StyleUnderline"/>
          <w:highlight w:val="green"/>
        </w:rPr>
        <w:t>revved up its prosecution of Asian-American citizens for</w:t>
      </w:r>
      <w:r w:rsidRPr="003624D8">
        <w:rPr>
          <w:rStyle w:val="StyleUnderline"/>
        </w:rPr>
        <w:t xml:space="preserve"> scientific espionage and </w:t>
      </w:r>
      <w:r w:rsidRPr="003624D8">
        <w:rPr>
          <w:rStyle w:val="StyleUnderline"/>
          <w:highlight w:val="green"/>
        </w:rPr>
        <w:t>intellectual-property theft</w:t>
      </w:r>
      <w:r w:rsidRPr="003624D8">
        <w:rPr>
          <w:sz w:val="16"/>
        </w:rPr>
        <w:t xml:space="preserve">—from the notable case of Wen Ho Lee of Los Alamos National Laboratory in </w:t>
      </w:r>
      <w:hyperlink r:id="rId7" w:history="1">
        <w:r w:rsidRPr="003624D8">
          <w:rPr>
            <w:rStyle w:val="Hyperlink"/>
            <w:sz w:val="16"/>
          </w:rPr>
          <w:t>1999</w:t>
        </w:r>
      </w:hyperlink>
      <w:r w:rsidRPr="003624D8">
        <w:rPr>
          <w:sz w:val="16"/>
        </w:rPr>
        <w:t xml:space="preserve"> to Gang Chen of the Massachusetts Institute of Technology this past January. </w:t>
      </w:r>
      <w:r w:rsidRPr="003624D8">
        <w:rPr>
          <w:rStyle w:val="StyleUnderline"/>
          <w:highlight w:val="green"/>
        </w:rPr>
        <w:t>The cycle is familiar</w:t>
      </w:r>
      <w:r w:rsidRPr="003624D8">
        <w:rPr>
          <w:rStyle w:val="StyleUnderline"/>
        </w:rPr>
        <w:t xml:space="preserve"> yet somehow shocking every time: Immigrant or naturalized scientists are accused of disloyalty.</w:t>
      </w:r>
      <w:r w:rsidRPr="003624D8">
        <w:rPr>
          <w:sz w:val="16"/>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and at least one such case is </w:t>
      </w:r>
      <w:hyperlink r:id="rId8" w:history="1">
        <w:r w:rsidRPr="003624D8">
          <w:rPr>
            <w:rStyle w:val="Hyperlink"/>
            <w:sz w:val="16"/>
          </w:rPr>
          <w:t>currently pending</w:t>
        </w:r>
      </w:hyperlink>
      <w:r w:rsidRPr="003624D8">
        <w:rPr>
          <w:sz w:val="16"/>
        </w:rPr>
        <w:t xml:space="preserve"> in federal court. What is driving this harsh crackdown? One answer is high economic stakes. </w:t>
      </w:r>
      <w:r w:rsidRPr="003624D8">
        <w:rPr>
          <w:rStyle w:val="StyleUnderline"/>
        </w:rPr>
        <w:t xml:space="preserve">Intellectual capital sits at the heart of the U.S. economy: an analysis of data from 2014 showed that industries relying on intellectual property directly </w:t>
      </w:r>
      <w:hyperlink r:id="rId9" w:history="1">
        <w:r w:rsidRPr="003624D8">
          <w:rPr>
            <w:rStyle w:val="StyleUnderline"/>
          </w:rPr>
          <w:t>accounted for 28 million jobs and $6.6 trillion in value</w:t>
        </w:r>
      </w:hyperlink>
      <w:r w:rsidRPr="003624D8">
        <w:rPr>
          <w:sz w:val="16"/>
        </w:rPr>
        <w:t xml:space="preserve">. Unsurprisingly, the </w:t>
      </w:r>
      <w:r w:rsidRPr="003624D8">
        <w:rPr>
          <w:rStyle w:val="StyleUnderline"/>
          <w:highlight w:val="green"/>
        </w:rPr>
        <w:t>U.S. reacts aggressively to foreign threats</w:t>
      </w:r>
      <w:r w:rsidRPr="003624D8">
        <w:rPr>
          <w:rStyle w:val="StyleUnderline"/>
        </w:rPr>
        <w:t xml:space="preserve"> to its source of wealth</w:t>
      </w:r>
      <w:r w:rsidRPr="003624D8">
        <w:rPr>
          <w:sz w:val="16"/>
        </w:rPr>
        <w:t xml:space="preserve">. And there have been real threats tied to the Chinese government—for instance, inducements offered by the Thousand Talents recruitment program, the Equifax data breach of consumers' personal information and the SolarWinds hack of U.S. government data. Because of long-standing concerns, the Obama administration heightened penalties under the Economic Espionage Act. </w:t>
      </w:r>
      <w:r w:rsidRPr="003624D8">
        <w:rPr>
          <w:rStyle w:val="StyleUnderline"/>
        </w:rPr>
        <w:t xml:space="preserve">The </w:t>
      </w:r>
      <w:r w:rsidRPr="003624D8">
        <w:rPr>
          <w:rStyle w:val="StyleUnderline"/>
          <w:highlight w:val="green"/>
        </w:rPr>
        <w:t>Trump administration</w:t>
      </w:r>
      <w:r w:rsidRPr="003624D8">
        <w:rPr>
          <w:rStyle w:val="StyleUnderline"/>
        </w:rPr>
        <w:t xml:space="preserve"> began the </w:t>
      </w:r>
      <w:hyperlink r:id="rId10" w:history="1">
        <w:r w:rsidRPr="003624D8">
          <w:rPr>
            <w:rStyle w:val="StyleUnderline"/>
          </w:rPr>
          <w:t>China Initiative</w:t>
        </w:r>
      </w:hyperlink>
      <w:r w:rsidRPr="003624D8">
        <w:rPr>
          <w:rStyle w:val="StyleUnderline"/>
        </w:rPr>
        <w:t xml:space="preserve"> to fight what it </w:t>
      </w:r>
      <w:r w:rsidRPr="003624D8">
        <w:rPr>
          <w:rStyle w:val="StyleUnderline"/>
          <w:highlight w:val="green"/>
        </w:rPr>
        <w:t>portrayed</w:t>
      </w:r>
      <w:r w:rsidRPr="003624D8">
        <w:rPr>
          <w:rStyle w:val="StyleUnderline"/>
        </w:rPr>
        <w:t xml:space="preserve"> as </w:t>
      </w:r>
      <w:r w:rsidRPr="003624D8">
        <w:rPr>
          <w:rStyle w:val="StyleUnderline"/>
          <w:highlight w:val="green"/>
        </w:rPr>
        <w:t>an epidemic of intellectual theft</w:t>
      </w:r>
      <w:r w:rsidRPr="003624D8">
        <w:rPr>
          <w:rStyle w:val="StyleUnderline"/>
        </w:rPr>
        <w:t xml:space="preserve">. The </w:t>
      </w:r>
      <w:r w:rsidRPr="003624D8">
        <w:rPr>
          <w:rStyle w:val="StyleUnderline"/>
          <w:highlight w:val="green"/>
        </w:rPr>
        <w:t>Biden</w:t>
      </w:r>
      <w:r w:rsidRPr="003624D8">
        <w:rPr>
          <w:rStyle w:val="StyleUnderline"/>
        </w:rPr>
        <w:t xml:space="preserve"> administration has already </w:t>
      </w:r>
      <w:r w:rsidRPr="003624D8">
        <w:rPr>
          <w:rStyle w:val="StyleUnderline"/>
          <w:highlight w:val="green"/>
        </w:rPr>
        <w:t>made</w:t>
      </w:r>
      <w:r w:rsidRPr="003624D8">
        <w:rPr>
          <w:rStyle w:val="StyleUnderline"/>
        </w:rPr>
        <w:t xml:space="preserve"> high-profile </w:t>
      </w:r>
      <w:r w:rsidRPr="003624D8">
        <w:rPr>
          <w:rStyle w:val="StyleUnderline"/>
          <w:highlight w:val="green"/>
        </w:rPr>
        <w:t>arrests</w:t>
      </w:r>
      <w:r w:rsidRPr="003624D8">
        <w:rPr>
          <w:rStyle w:val="StyleUnderline"/>
        </w:rPr>
        <w:t xml:space="preserve">. </w:t>
      </w:r>
      <w:r w:rsidRPr="003624D8">
        <w:rPr>
          <w:sz w:val="16"/>
        </w:rPr>
        <w:t xml:space="preserve">Politicians on both sides of the aisle struggle to avoid appearing “weak on China.” </w:t>
      </w:r>
      <w:r w:rsidRPr="003624D8">
        <w:rPr>
          <w:rStyle w:val="StyleUnderline"/>
        </w:rPr>
        <w:t xml:space="preserve">It is a persuasively simple narrative: </w:t>
      </w:r>
      <w:r w:rsidRPr="003624D8">
        <w:rPr>
          <w:rStyle w:val="StyleUnderline"/>
          <w:highlight w:val="green"/>
        </w:rPr>
        <w:t>stop</w:t>
      </w:r>
      <w:r w:rsidRPr="003624D8">
        <w:rPr>
          <w:rStyle w:val="StyleUnderline"/>
        </w:rPr>
        <w:t xml:space="preserve"> foreign </w:t>
      </w:r>
      <w:r w:rsidRPr="003624D8">
        <w:rPr>
          <w:rStyle w:val="StyleUnderline"/>
          <w:highlight w:val="green"/>
        </w:rPr>
        <w:t>spies from stealing America's intellectual property</w:t>
      </w:r>
      <w:r w:rsidRPr="003624D8">
        <w:rPr>
          <w:sz w:val="16"/>
        </w:rPr>
        <w:t xml:space="preserve">. But there is more to it. </w:t>
      </w:r>
      <w:r w:rsidRPr="003624D8">
        <w:rPr>
          <w:rStyle w:val="StyleUnderline"/>
        </w:rPr>
        <w:t xml:space="preserve">Too often prosecutions are mistargeted, and rhetoric ignores clear exculpatory evidence, </w:t>
      </w:r>
      <w:r w:rsidRPr="003624D8">
        <w:rPr>
          <w:rStyle w:val="StyleUnderline"/>
          <w:highlight w:val="green"/>
        </w:rPr>
        <w:t>capitalizing on</w:t>
      </w:r>
      <w:r w:rsidRPr="003624D8">
        <w:rPr>
          <w:rStyle w:val="StyleUnderline"/>
        </w:rPr>
        <w:t xml:space="preserve"> the perception of </w:t>
      </w:r>
      <w:r w:rsidRPr="003624D8">
        <w:rPr>
          <w:rStyle w:val="StyleUnderline"/>
          <w:highlight w:val="green"/>
        </w:rPr>
        <w:t>Asian-Americans as perpetual foreigners</w:t>
      </w:r>
      <w:r w:rsidRPr="003624D8">
        <w:rPr>
          <w:rStyle w:val="StyleUnderline"/>
        </w:rPr>
        <w:t xml:space="preserve">. </w:t>
      </w:r>
      <w:r w:rsidRPr="003624D8">
        <w:rPr>
          <w:sz w:val="16"/>
        </w:rPr>
        <w:t xml:space="preserve">The </w:t>
      </w:r>
      <w:r w:rsidRPr="003624D8">
        <w:rPr>
          <w:rStyle w:val="StyleUnderline"/>
        </w:rPr>
        <w:t>sentiment can be traced back to the 1790 Naturalization Act</w:t>
      </w:r>
      <w:r w:rsidRPr="003624D8">
        <w:rPr>
          <w:sz w:val="16"/>
        </w:rPr>
        <w:t xml:space="preserve"> (forbidding Asians and other nonwhite individuals from holding U.S. citizenship) and the 1882 </w:t>
      </w:r>
      <w:hyperlink r:id="rId11" w:history="1">
        <w:r w:rsidRPr="003624D8">
          <w:rPr>
            <w:rStyle w:val="Hyperlink"/>
            <w:sz w:val="16"/>
          </w:rPr>
          <w:t>Chinese Exclusion Act</w:t>
        </w:r>
      </w:hyperlink>
      <w:r w:rsidRPr="003624D8">
        <w:rPr>
          <w:sz w:val="16"/>
        </w:rPr>
        <w:t xml:space="preserve"> (essentially prohibiting all Chinese immigration, initially for 10 years and later indefinitely). </w:t>
      </w:r>
      <w:r w:rsidRPr="003624D8">
        <w:rPr>
          <w:rStyle w:val="StyleUnderline"/>
        </w:rPr>
        <w:t>And it extends to the current wave of anti-Asian crimes tied to the COVID-19 pandemic</w:t>
      </w:r>
      <w:r w:rsidRPr="003624D8">
        <w:rPr>
          <w:sz w:val="16"/>
        </w:rPr>
        <w:t xml:space="preserve">. Whereas overall hate crimes in the U.S. decreased by 7 percent during 2020, </w:t>
      </w:r>
      <w:r w:rsidRPr="003624D8">
        <w:rPr>
          <w:rStyle w:val="StyleUnderline"/>
        </w:rPr>
        <w:t xml:space="preserve">anti-Asian hate crimes </w:t>
      </w:r>
      <w:hyperlink r:id="rId12" w:history="1">
        <w:r w:rsidRPr="003624D8">
          <w:rPr>
            <w:rStyle w:val="StyleUnderline"/>
          </w:rPr>
          <w:t>increased</w:t>
        </w:r>
      </w:hyperlink>
      <w:r w:rsidRPr="003624D8">
        <w:rPr>
          <w:rStyle w:val="StyleUnderline"/>
        </w:rPr>
        <w:t xml:space="preserve"> by 149 percent</w:t>
      </w:r>
      <w:r w:rsidRPr="003624D8">
        <w:rPr>
          <w:sz w:val="16"/>
        </w:rPr>
        <w:t xml:space="preserve">. Recent news cycles are studded with violence: a two-year-old toddler </w:t>
      </w:r>
      <w:hyperlink r:id="rId13" w:history="1">
        <w:r w:rsidRPr="003624D8">
          <w:rPr>
            <w:rStyle w:val="Hyperlink"/>
            <w:sz w:val="16"/>
          </w:rPr>
          <w:t>stabbed</w:t>
        </w:r>
      </w:hyperlink>
      <w:r w:rsidRPr="003624D8">
        <w:rPr>
          <w:sz w:val="16"/>
        </w:rPr>
        <w:t xml:space="preserve"> in a Texas wholesale store, a woman </w:t>
      </w:r>
      <w:hyperlink r:id="rId14" w:history="1">
        <w:r w:rsidRPr="003624D8">
          <w:rPr>
            <w:rStyle w:val="Hyperlink"/>
            <w:sz w:val="16"/>
          </w:rPr>
          <w:t>doused with acid</w:t>
        </w:r>
      </w:hyperlink>
      <w:r w:rsidRPr="003624D8">
        <w:rPr>
          <w:sz w:val="16"/>
        </w:rPr>
        <w:t xml:space="preserve"> on her front porch in Brooklyn, a man </w:t>
      </w:r>
      <w:hyperlink r:id="rId15" w:history="1">
        <w:r w:rsidRPr="003624D8">
          <w:rPr>
            <w:rStyle w:val="Hyperlink"/>
            <w:sz w:val="16"/>
          </w:rPr>
          <w:t>knifed</w:t>
        </w:r>
      </w:hyperlink>
      <w:r w:rsidRPr="003624D8">
        <w:rPr>
          <w:sz w:val="16"/>
        </w:rPr>
        <w:t xml:space="preserve"> in Manhattan's Chinatown, a couple </w:t>
      </w:r>
      <w:hyperlink r:id="rId16" w:history="1">
        <w:r w:rsidRPr="003624D8">
          <w:rPr>
            <w:rStyle w:val="Hyperlink"/>
            <w:sz w:val="16"/>
          </w:rPr>
          <w:t>beaten</w:t>
        </w:r>
      </w:hyperlink>
      <w:r w:rsidRPr="003624D8">
        <w:rPr>
          <w:sz w:val="16"/>
        </w:rPr>
        <w:t xml:space="preserve"> with a rock in a sock in Seattle, a mother and her eight-year-old daughter </w:t>
      </w:r>
      <w:hyperlink r:id="rId17" w:history="1">
        <w:r w:rsidRPr="003624D8">
          <w:rPr>
            <w:rStyle w:val="Hyperlink"/>
            <w:sz w:val="16"/>
          </w:rPr>
          <w:t>stabbed to death</w:t>
        </w:r>
      </w:hyperlink>
      <w:r w:rsidRPr="003624D8">
        <w:rPr>
          <w:sz w:val="16"/>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 </w:t>
      </w:r>
      <w:hyperlink r:id="rId18" w:history="1">
        <w:r w:rsidRPr="003624D8">
          <w:rPr>
            <w:rStyle w:val="Hyperlink"/>
            <w:sz w:val="16"/>
          </w:rPr>
          <w:t>states</w:t>
        </w:r>
      </w:hyperlink>
      <w:r w:rsidRPr="003624D8">
        <w:rPr>
          <w:sz w:val="16"/>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w:t>
      </w:r>
      <w:proofErr w:type="gramStart"/>
      <w:r w:rsidRPr="003624D8">
        <w:rPr>
          <w:sz w:val="16"/>
        </w:rPr>
        <w:t>Chinese-American</w:t>
      </w:r>
      <w:proofErr w:type="gramEnd"/>
      <w:r w:rsidRPr="003624D8">
        <w:rPr>
          <w:sz w:val="16"/>
        </w:rPr>
        <w:t xml:space="preserve"> rose from 17 to 52 percent between 2009 and 2015. More crucial is the rate of false positives: defendants of Chinese ethnicity </w:t>
      </w:r>
      <w:hyperlink r:id="rId19" w:history="1">
        <w:r w:rsidRPr="003624D8">
          <w:rPr>
            <w:rStyle w:val="Hyperlink"/>
            <w:sz w:val="16"/>
          </w:rPr>
          <w:t>have been unjustly accused</w:t>
        </w:r>
      </w:hyperlink>
      <w:r w:rsidRPr="003624D8">
        <w:rPr>
          <w:sz w:val="16"/>
        </w:rPr>
        <w:t xml:space="preserve"> at twice the rate of non-Chinese defendants. Many of these false 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w:t>
      </w:r>
      <w:proofErr w:type="gramStart"/>
      <w:r w:rsidRPr="003624D8">
        <w:rPr>
          <w:sz w:val="16"/>
        </w:rPr>
        <w:t>Chinese-American</w:t>
      </w:r>
      <w:proofErr w:type="gramEnd"/>
      <w:r w:rsidRPr="003624D8">
        <w:rPr>
          <w:sz w:val="16"/>
        </w:rPr>
        <w:t xml:space="preserve">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w:t>
      </w:r>
      <w:proofErr w:type="gramStart"/>
      <w:r w:rsidRPr="003624D8">
        <w:rPr>
          <w:sz w:val="16"/>
        </w:rPr>
        <w:t>financial</w:t>
      </w:r>
      <w:proofErr w:type="gramEnd"/>
      <w:r w:rsidRPr="003624D8">
        <w:rPr>
          <w:sz w:val="16"/>
        </w:rPr>
        <w:t xml:space="preserve">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sidRPr="003624D8">
        <w:rPr>
          <w:rStyle w:val="StyleUnderline"/>
        </w:rPr>
        <w:t>this climate causes a “brain drain” of intellectual capital</w:t>
      </w:r>
      <w:r w:rsidRPr="003624D8">
        <w:rPr>
          <w:sz w:val="16"/>
        </w:rPr>
        <w:t xml:space="preserve">. According to the World Intellectual Property Organization, </w:t>
      </w:r>
      <w:r w:rsidRPr="003624D8">
        <w:rPr>
          <w:rStyle w:val="StyleUnderline"/>
        </w:rPr>
        <w:t xml:space="preserve">immigrants make up a </w:t>
      </w:r>
      <w:hyperlink r:id="rId20" w:history="1">
        <w:r w:rsidRPr="003624D8">
          <w:rPr>
            <w:rStyle w:val="StyleUnderline"/>
          </w:rPr>
          <w:t>significant proportion</w:t>
        </w:r>
      </w:hyperlink>
      <w:r w:rsidRPr="003624D8">
        <w:rPr>
          <w:rStyle w:val="StyleUnderline"/>
        </w:rPr>
        <w:t xml:space="preserve"> of U.S.-based inventors and have won a third of the Nobel Prizes given to Americans. But now many immigrant </w:t>
      </w:r>
      <w:r w:rsidRPr="003624D8">
        <w:rPr>
          <w:rStyle w:val="StyleUnderline"/>
          <w:highlight w:val="green"/>
        </w:rPr>
        <w:t>scientists</w:t>
      </w:r>
      <w:r w:rsidRPr="003624D8">
        <w:rPr>
          <w:rStyle w:val="StyleUnderline"/>
        </w:rPr>
        <w:t xml:space="preserve"> and inventors are </w:t>
      </w:r>
      <w:hyperlink r:id="rId21" w:history="1">
        <w:r w:rsidRPr="003624D8">
          <w:rPr>
            <w:rStyle w:val="StyleUnderline"/>
            <w:highlight w:val="green"/>
          </w:rPr>
          <w:t>choosing to leave</w:t>
        </w:r>
      </w:hyperlink>
      <w:r w:rsidRPr="003624D8">
        <w:rPr>
          <w:rStyle w:val="StyleUnderline"/>
          <w:highlight w:val="green"/>
        </w:rPr>
        <w:t xml:space="preserve"> the U.S</w:t>
      </w:r>
      <w:r w:rsidRPr="003624D8">
        <w:rPr>
          <w:rStyle w:val="StyleUnderline"/>
        </w:rPr>
        <w:t>. for other countries on the promise of higher pay, prestigious positions, looser regulatory schemes and—most notably—no federal prosecutions for legitimate research activity.</w:t>
      </w:r>
      <w:r w:rsidRPr="003624D8">
        <w:rPr>
          <w:sz w:val="16"/>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Yibin Kang </w:t>
      </w:r>
      <w:hyperlink r:id="rId22" w:history="1">
        <w:r w:rsidRPr="003624D8">
          <w:rPr>
            <w:rStyle w:val="Hyperlink"/>
            <w:sz w:val="16"/>
          </w:rPr>
          <w:t>notes</w:t>
        </w:r>
      </w:hyperlink>
      <w:r w:rsidRPr="003624D8">
        <w:rPr>
          <w:sz w:val="16"/>
        </w:rPr>
        <w:t xml:space="preserve">, “What's happening is doing a great service for the Chinese government. If you turn this into a toxic environment, you're actually helping the Chinese government to then recruit back to China.” </w:t>
      </w:r>
      <w:r w:rsidRPr="003624D8">
        <w:rPr>
          <w:rStyle w:val="StyleUnderline"/>
        </w:rPr>
        <w:t>The U.S. loses in this situation any way you look at it. The country stifles its own innovation ecosystem by discouraging international partnerships, obstructing access to nonclassified federally funded research, renouncing immigrant intellectual capital and rejecting investments in innovations from certain other countries</w:t>
      </w:r>
      <w:r w:rsidRPr="003624D8">
        <w:rPr>
          <w:sz w:val="16"/>
        </w:rPr>
        <w:t xml:space="preserve">. On the international stage, it compromises its diplomatic standing by failing to recognize the diverse legal needs of other countries and forcing the </w:t>
      </w:r>
      <w:hyperlink r:id="rId23" w:history="1">
        <w:r w:rsidRPr="003624D8">
          <w:rPr>
            <w:rStyle w:val="Hyperlink"/>
            <w:sz w:val="16"/>
          </w:rPr>
          <w:t>harmonization</w:t>
        </w:r>
      </w:hyperlink>
      <w:r w:rsidRPr="003624D8">
        <w:rPr>
          <w:sz w:val="16"/>
        </w:rPr>
        <w:t xml:space="preserve"> of patent law. But these harms have gone largely unrecognized. In 2018 the National Institutes of Health—the main source of funding for many academic labs—</w:t>
      </w:r>
      <w:hyperlink r:id="rId24" w:history="1">
        <w:r w:rsidRPr="003624D8">
          <w:rPr>
            <w:rStyle w:val="Hyperlink"/>
            <w:sz w:val="16"/>
          </w:rPr>
          <w:t>instructed</w:t>
        </w:r>
      </w:hyperlink>
      <w:r w:rsidRPr="003624D8">
        <w:rPr>
          <w:sz w:val="16"/>
        </w:rPr>
        <w:t xml:space="preserve"> around 10,000 U.S. research institutions to continue cracking down. Sun calls these “gotcha” cases: they apply disproportionately heavy criminal penalties for mere administrative missteps. Several institutions, such as </w:t>
      </w:r>
      <w:hyperlink r:id="rId25" w:history="1">
        <w:r w:rsidRPr="003624D8">
          <w:rPr>
            <w:rStyle w:val="Hyperlink"/>
            <w:sz w:val="16"/>
          </w:rPr>
          <w:t>Emory University</w:t>
        </w:r>
      </w:hyperlink>
      <w:r w:rsidRPr="003624D8">
        <w:rPr>
          <w:sz w:val="16"/>
        </w:rPr>
        <w:t xml:space="preserve"> in Atlanta and </w:t>
      </w:r>
      <w:hyperlink r:id="rId26" w:history="1">
        <w:r w:rsidRPr="003624D8">
          <w:rPr>
            <w:rStyle w:val="Hyperlink"/>
            <w:sz w:val="16"/>
          </w:rPr>
          <w:t>MD Anderson Cancer Center</w:t>
        </w:r>
      </w:hyperlink>
      <w:r w:rsidRPr="003624D8">
        <w:rPr>
          <w:sz w:val="16"/>
        </w:rPr>
        <w:t xml:space="preserve"> in Houston, subsequently fired a number of their Asian-American researchers. The myopia is astounding. </w:t>
      </w:r>
      <w:r w:rsidRPr="003624D8">
        <w:rPr>
          <w:rStyle w:val="StyleUnderline"/>
        </w:rPr>
        <w:t>Tensions and violence are escalating every day in courtrooms and on city streets.</w:t>
      </w:r>
      <w:r w:rsidRPr="003624D8">
        <w:rPr>
          <w:sz w:val="16"/>
        </w:rPr>
        <w:t xml:space="preserve"> But at least </w:t>
      </w:r>
      <w:r w:rsidRPr="003624D8">
        <w:rPr>
          <w:rStyle w:val="StyleUnderline"/>
        </w:rPr>
        <w:t xml:space="preserve">in the scientific community, prosecutors, legislators, </w:t>
      </w:r>
      <w:proofErr w:type="gramStart"/>
      <w:r w:rsidRPr="003624D8">
        <w:rPr>
          <w:rStyle w:val="StyleUnderline"/>
        </w:rPr>
        <w:t>agencies</w:t>
      </w:r>
      <w:proofErr w:type="gramEnd"/>
      <w:r w:rsidRPr="003624D8">
        <w:rPr>
          <w:rStyle w:val="StyleUnderline"/>
        </w:rPr>
        <w:t xml:space="preserve"> and directors of research institutions have the power to slow down and consider the hard facts of each case.</w:t>
      </w:r>
      <w:r w:rsidRPr="003624D8">
        <w:rPr>
          <w:sz w:val="16"/>
        </w:rPr>
        <w:t xml:space="preserve"> Jumping to conclusory prosecutions and terminations does no good for anyone. </w:t>
      </w:r>
      <w:r w:rsidRPr="003624D8">
        <w:rPr>
          <w:rStyle w:val="StyleUnderline"/>
          <w:highlight w:val="green"/>
        </w:rPr>
        <w:t>By treating Asian-American citizens as perpetual foreigners</w:t>
      </w:r>
      <w:r w:rsidRPr="003624D8">
        <w:rPr>
          <w:rStyle w:val="StyleUnderline"/>
        </w:rPr>
        <w:t xml:space="preserve"> and prosecuting them without merit or nuance, the </w:t>
      </w:r>
      <w:r w:rsidRPr="003624D8">
        <w:rPr>
          <w:rStyle w:val="StyleUnderline"/>
          <w:highlight w:val="green"/>
        </w:rPr>
        <w:t>U.S. will continue down a self-destructive path, harming its own citizens</w:t>
      </w:r>
      <w:r w:rsidRPr="003624D8">
        <w:rPr>
          <w:rStyle w:val="StyleUnderline"/>
        </w:rPr>
        <w:t xml:space="preserve">, </w:t>
      </w:r>
      <w:proofErr w:type="gramStart"/>
      <w:r w:rsidRPr="003624D8">
        <w:rPr>
          <w:rStyle w:val="StyleUnderline"/>
        </w:rPr>
        <w:t>innovation</w:t>
      </w:r>
      <w:proofErr w:type="gramEnd"/>
      <w:r w:rsidRPr="003624D8">
        <w:rPr>
          <w:rStyle w:val="StyleUnderline"/>
        </w:rPr>
        <w:t xml:space="preserve"> and economy.</w:t>
      </w:r>
    </w:p>
    <w:p w14:paraId="0DF05480" w14:textId="77777777" w:rsidR="003E662E" w:rsidRPr="003624D8" w:rsidRDefault="003E662E" w:rsidP="003E662E">
      <w:pPr>
        <w:pStyle w:val="Heading4"/>
      </w:pPr>
      <w:r w:rsidRPr="003624D8">
        <w:t xml:space="preserve">2] Pandemics discourse is anti – Asian and rooted in western superiority. Debates that center disease inevitably </w:t>
      </w:r>
      <w:proofErr w:type="gramStart"/>
      <w:r w:rsidRPr="003624D8">
        <w:t>lead</w:t>
      </w:r>
      <w:proofErr w:type="gramEnd"/>
      <w:r w:rsidRPr="003624D8">
        <w:t xml:space="preserve"> to the polarization of Asian culture.</w:t>
      </w:r>
    </w:p>
    <w:p w14:paraId="57E66381" w14:textId="77777777" w:rsidR="003E662E" w:rsidRPr="003624D8" w:rsidRDefault="003E662E" w:rsidP="003E662E">
      <w:r w:rsidRPr="003624D8">
        <w:rPr>
          <w:rStyle w:val="Style13ptBold"/>
        </w:rPr>
        <w:t>White 3-25</w:t>
      </w:r>
      <w:r w:rsidRPr="003624D8">
        <w:t xml:space="preserve"> [Alexandre I.R White, B.A., Amherst College, 2010 MSc., The London School of Economics and Political Science, 3-25-2021, "Podcast: A History of Pandemic Xenophobia and Racism," </w:t>
      </w:r>
      <w:hyperlink r:id="rId27" w:history="1">
        <w:r w:rsidRPr="003624D8">
          <w:rPr>
            <w:rStyle w:val="Hyperlink"/>
          </w:rPr>
          <w:t>https://www.theatlantic.com/health/archive/2021/03/a-history-of-pandemic-xenophobia-racism/618421/</w:t>
        </w:r>
      </w:hyperlink>
      <w:r w:rsidRPr="003624D8">
        <w:t xml:space="preserve"> [accessed: 8/22/21] // Lydia //Recut Nato</w:t>
      </w:r>
    </w:p>
    <w:p w14:paraId="3C841DC3" w14:textId="77777777" w:rsidR="003E662E" w:rsidRPr="003624D8" w:rsidRDefault="003E662E" w:rsidP="003E662E">
      <w:pPr>
        <w:rPr>
          <w:sz w:val="16"/>
          <w:szCs w:val="16"/>
        </w:rPr>
      </w:pPr>
      <w:r w:rsidRPr="003624D8">
        <w:rPr>
          <w:sz w:val="16"/>
          <w:szCs w:val="16"/>
        </w:rPr>
        <w:t xml:space="preserve">Higgins: Back in April of last year, </w:t>
      </w:r>
      <w:hyperlink r:id="rId28" w:history="1">
        <w:r w:rsidRPr="003624D8">
          <w:rPr>
            <w:rStyle w:val="Hyperlink"/>
            <w:sz w:val="16"/>
            <w:szCs w:val="16"/>
          </w:rPr>
          <w:t>you wrote</w:t>
        </w:r>
      </w:hyperlink>
      <w:r w:rsidRPr="003624D8">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w:t>
      </w:r>
      <w:proofErr w:type="gramStart"/>
      <w:r w:rsidRPr="003624D8">
        <w:rPr>
          <w:sz w:val="16"/>
          <w:szCs w:val="16"/>
        </w:rPr>
        <w:t>and also</w:t>
      </w:r>
      <w:proofErr w:type="gramEnd"/>
      <w:r w:rsidRPr="003624D8">
        <w:rPr>
          <w:sz w:val="16"/>
          <w:szCs w:val="16"/>
        </w:rPr>
        <w:t xml:space="preserve"> frustrated. </w:t>
      </w:r>
      <w:r w:rsidRPr="003624D8">
        <w:rPr>
          <w:rStyle w:val="StyleUnderline"/>
        </w:rPr>
        <w:t xml:space="preserve">This history of </w:t>
      </w:r>
      <w:r w:rsidRPr="003624D8">
        <w:rPr>
          <w:rStyle w:val="StyleUnderline"/>
          <w:highlight w:val="green"/>
        </w:rPr>
        <w:t>anti-Asian racism runs</w:t>
      </w:r>
      <w:r w:rsidRPr="003624D8">
        <w:rPr>
          <w:rStyle w:val="StyleUnderline"/>
        </w:rPr>
        <w:t xml:space="preserve"> very much </w:t>
      </w:r>
      <w:r w:rsidRPr="003624D8">
        <w:rPr>
          <w:rStyle w:val="StyleUnderline"/>
          <w:highlight w:val="green"/>
        </w:rPr>
        <w:t>through</w:t>
      </w:r>
      <w:r w:rsidRPr="003624D8">
        <w:rPr>
          <w:rStyle w:val="StyleUnderline"/>
        </w:rPr>
        <w:t xml:space="preserve"> histories of </w:t>
      </w:r>
      <w:r w:rsidRPr="003624D8">
        <w:rPr>
          <w:rStyle w:val="StyleUnderline"/>
          <w:highlight w:val="green"/>
        </w:rPr>
        <w:t>epidemics</w:t>
      </w:r>
      <w:r w:rsidRPr="003624D8">
        <w:rPr>
          <w:rStyle w:val="StyleUnderline"/>
        </w:rPr>
        <w:t>, of immigration, of colonialism that the United States often doesn’t discuss</w:t>
      </w:r>
      <w:r w:rsidRPr="003624D8">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proofErr w:type="gramStart"/>
      <w:r w:rsidRPr="003624D8">
        <w:rPr>
          <w:rStyle w:val="StyleUnderline"/>
        </w:rPr>
        <w:t>So</w:t>
      </w:r>
      <w:proofErr w:type="gramEnd"/>
      <w:r w:rsidRPr="003624D8">
        <w:rPr>
          <w:rStyle w:val="StyleUnderline"/>
        </w:rPr>
        <w:t xml:space="preserve"> there was this grim and horrific conflation of gender, sexuality, race, and the foreignness and </w:t>
      </w:r>
      <w:r w:rsidRPr="003624D8">
        <w:rPr>
          <w:rStyle w:val="StyleUnderline"/>
          <w:highlight w:val="green"/>
        </w:rPr>
        <w:t>concern for the diseases</w:t>
      </w:r>
      <w:r w:rsidRPr="003624D8">
        <w:rPr>
          <w:rStyle w:val="StyleUnderline"/>
        </w:rPr>
        <w:t xml:space="preserve"> that were </w:t>
      </w:r>
      <w:r w:rsidRPr="003624D8">
        <w:rPr>
          <w:rStyle w:val="StyleUnderline"/>
          <w:highlight w:val="green"/>
        </w:rPr>
        <w:t>more threatening because they were</w:t>
      </w:r>
      <w:r w:rsidRPr="003624D8">
        <w:rPr>
          <w:rStyle w:val="StyleUnderline"/>
        </w:rPr>
        <w:t xml:space="preserve"> fundamentally </w:t>
      </w:r>
      <w:r w:rsidRPr="003624D8">
        <w:rPr>
          <w:rStyle w:val="StyleUnderline"/>
          <w:highlight w:val="green"/>
        </w:rPr>
        <w:t>arriving from Asia</w:t>
      </w:r>
      <w:r w:rsidRPr="003624D8">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w:t>
      </w:r>
      <w:proofErr w:type="gramStart"/>
      <w:r w:rsidRPr="003624D8">
        <w:rPr>
          <w:sz w:val="16"/>
          <w:szCs w:val="16"/>
        </w:rPr>
        <w:t>really important</w:t>
      </w:r>
      <w:proofErr w:type="gramEnd"/>
      <w:r w:rsidRPr="003624D8">
        <w:rPr>
          <w:sz w:val="16"/>
          <w:szCs w:val="16"/>
        </w:rPr>
        <w:t xml:space="preserve">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3624D8">
        <w:rPr>
          <w:rStyle w:val="StyleUnderline"/>
        </w:rPr>
        <w:t xml:space="preserve">Even former President [Donald] </w:t>
      </w:r>
      <w:r w:rsidRPr="003624D8">
        <w:rPr>
          <w:rStyle w:val="StyleUnderline"/>
          <w:highlight w:val="green"/>
        </w:rPr>
        <w:t>Trump’s Muslim ban</w:t>
      </w:r>
      <w:r w:rsidRPr="003624D8">
        <w:rPr>
          <w:rStyle w:val="StyleUnderline"/>
        </w:rPr>
        <w:t xml:space="preserve"> is </w:t>
      </w:r>
      <w:r w:rsidRPr="003624D8">
        <w:rPr>
          <w:rStyle w:val="StyleUnderline"/>
          <w:highlight w:val="green"/>
        </w:rPr>
        <w:t>rooted in this legacy</w:t>
      </w:r>
      <w:r w:rsidRPr="003624D8">
        <w:rPr>
          <w:rStyle w:val="StyleUnderline"/>
        </w:rPr>
        <w:t xml:space="preserve"> that really emerges out of a very specific, racially targeted form of exclusion in the Chinese Exclusion Act.</w:t>
      </w:r>
      <w:r w:rsidRPr="003624D8">
        <w:rPr>
          <w:sz w:val="16"/>
          <w:szCs w:val="16"/>
        </w:rPr>
        <w:t xml:space="preserve"> And this is something that Erika Lee and many others have </w:t>
      </w:r>
      <w:hyperlink r:id="rId29" w:history="1">
        <w:r w:rsidRPr="003624D8">
          <w:rPr>
            <w:rStyle w:val="Hyperlink"/>
            <w:sz w:val="16"/>
            <w:szCs w:val="16"/>
          </w:rPr>
          <w:t>written about in great detail</w:t>
        </w:r>
      </w:hyperlink>
      <w:r w:rsidRPr="003624D8">
        <w:rPr>
          <w:sz w:val="16"/>
          <w:szCs w:val="16"/>
        </w:rPr>
        <w:t xml:space="preserve">, and I think is really important to keep in mind, especially when we attempt to understand the complexities of the violence that we’ve seen in recent weeks and the violence we’ve seen broadly across 2020. </w:t>
      </w:r>
      <w:r w:rsidRPr="003624D8">
        <w:rPr>
          <w:rStyle w:val="StyleUnderline"/>
        </w:rPr>
        <w:t xml:space="preserve">A troubling aspect in [how] the United States responded to </w:t>
      </w:r>
      <w:r w:rsidRPr="003624D8">
        <w:rPr>
          <w:rStyle w:val="StyleUnderline"/>
          <w:highlight w:val="green"/>
        </w:rPr>
        <w:t>COVID</w:t>
      </w:r>
      <w:r w:rsidRPr="003624D8">
        <w:rPr>
          <w:rStyle w:val="StyleUnderline"/>
        </w:rPr>
        <w:t xml:space="preserve">-19—and I would include the United Kingdom in this </w:t>
      </w:r>
      <w:r w:rsidRPr="003624D8">
        <w:rPr>
          <w:rStyle w:val="StyleUnderline"/>
          <w:highlight w:val="green"/>
        </w:rPr>
        <w:t>response</w:t>
      </w:r>
      <w:r w:rsidRPr="003624D8">
        <w:rPr>
          <w:rStyle w:val="StyleUnderline"/>
        </w:rPr>
        <w:t xml:space="preserve"> as well—</w:t>
      </w:r>
      <w:r w:rsidRPr="003624D8">
        <w:rPr>
          <w:rStyle w:val="StyleUnderline"/>
          <w:highlight w:val="green"/>
        </w:rPr>
        <w:t>is</w:t>
      </w:r>
      <w:r w:rsidRPr="003624D8">
        <w:rPr>
          <w:rStyle w:val="StyleUnderline"/>
        </w:rPr>
        <w:t xml:space="preserve"> that for the 19th century and 20th century, so much of </w:t>
      </w:r>
      <w:r w:rsidRPr="003624D8">
        <w:rPr>
          <w:rStyle w:val="StyleUnderline"/>
          <w:highlight w:val="green"/>
        </w:rPr>
        <w:t>Western beliefs of</w:t>
      </w:r>
      <w:r w:rsidRPr="003624D8">
        <w:rPr>
          <w:rStyle w:val="StyleUnderline"/>
        </w:rPr>
        <w:t xml:space="preserve"> fundamental </w:t>
      </w:r>
      <w:r w:rsidRPr="003624D8">
        <w:rPr>
          <w:rStyle w:val="StyleUnderline"/>
          <w:highlight w:val="green"/>
        </w:rPr>
        <w:t>superiority</w:t>
      </w:r>
      <w:r w:rsidRPr="003624D8">
        <w:rPr>
          <w:rStyle w:val="StyleUnderline"/>
        </w:rPr>
        <w:t xml:space="preserve"> of civilization and justifications for colonialism </w:t>
      </w:r>
      <w:r w:rsidRPr="003624D8">
        <w:rPr>
          <w:rStyle w:val="StyleUnderline"/>
          <w:highlight w:val="green"/>
        </w:rPr>
        <w:t>emerged out of</w:t>
      </w:r>
      <w:r w:rsidRPr="003624D8">
        <w:rPr>
          <w:rStyle w:val="StyleUnderline"/>
        </w:rPr>
        <w:t xml:space="preserve"> this </w:t>
      </w:r>
      <w:r w:rsidRPr="003624D8">
        <w:rPr>
          <w:rStyle w:val="StyleUnderline"/>
          <w:highlight w:val="green"/>
        </w:rPr>
        <w:t>mythology</w:t>
      </w:r>
      <w:r w:rsidRPr="003624D8">
        <w:rPr>
          <w:rStyle w:val="StyleUnderline"/>
        </w:rPr>
        <w:t xml:space="preserve"> of </w:t>
      </w:r>
      <w:r w:rsidRPr="003624D8">
        <w:rPr>
          <w:rStyle w:val="StyleUnderline"/>
          <w:highlight w:val="green"/>
        </w:rPr>
        <w:t xml:space="preserve">the West being the most </w:t>
      </w:r>
      <w:r w:rsidRPr="003624D8">
        <w:rPr>
          <w:rStyle w:val="StyleUnderline"/>
        </w:rPr>
        <w:t xml:space="preserve">sanitary, the most hygienic space, and being the most </w:t>
      </w:r>
      <w:r w:rsidRPr="003624D8">
        <w:rPr>
          <w:rStyle w:val="StyleUnderline"/>
          <w:highlight w:val="green"/>
        </w:rPr>
        <w:t>hygienic civilization on the planet</w:t>
      </w:r>
      <w:r w:rsidRPr="003624D8">
        <w:rPr>
          <w:rStyle w:val="StyleUnderline"/>
        </w:rPr>
        <w:t>.</w:t>
      </w:r>
      <w:r w:rsidRPr="003624D8">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3624D8">
        <w:rPr>
          <w:rStyle w:val="StyleUnderline"/>
        </w:rPr>
        <w:t xml:space="preserve">But we also see that myth falling apart as we recognize that the U.S. COVID-19 response up to vaccination delivery has been one of the worst—one of the most unequal and most deadly in the world. </w:t>
      </w:r>
      <w:r w:rsidRPr="003624D8">
        <w:rPr>
          <w:sz w:val="16"/>
          <w:szCs w:val="16"/>
        </w:rPr>
        <w:t xml:space="preserve">Hamblin: I have a </w:t>
      </w:r>
      <w:hyperlink r:id="rId30" w:history="1">
        <w:r w:rsidRPr="003624D8">
          <w:rPr>
            <w:rStyle w:val="Hyperlink"/>
            <w:sz w:val="16"/>
            <w:szCs w:val="16"/>
          </w:rPr>
          <w:t>particular interest in the history of hygiene</w:t>
        </w:r>
      </w:hyperlink>
      <w:r w:rsidRPr="003624D8">
        <w:rPr>
          <w:sz w:val="16"/>
          <w:szCs w:val="16"/>
        </w:rPr>
        <w:t xml:space="preserve">. That myth that you talk about of the Western world being uniquely hygienic—it’s </w:t>
      </w:r>
      <w:proofErr w:type="gramStart"/>
      <w:r w:rsidRPr="003624D8">
        <w:rPr>
          <w:sz w:val="16"/>
          <w:szCs w:val="16"/>
        </w:rPr>
        <w:t>actually the</w:t>
      </w:r>
      <w:proofErr w:type="gramEnd"/>
      <w:r w:rsidRPr="003624D8">
        <w:rPr>
          <w:sz w:val="16"/>
          <w:szCs w:val="16"/>
        </w:rPr>
        <w:t xml:space="preserve"> inverse of that. Christian countries were late to and sometimes actively discouraged things like baths because they were </w:t>
      </w:r>
      <w:proofErr w:type="gramStart"/>
      <w:r w:rsidRPr="003624D8">
        <w:rPr>
          <w:sz w:val="16"/>
          <w:szCs w:val="16"/>
        </w:rPr>
        <w:t>lewd</w:t>
      </w:r>
      <w:proofErr w:type="gramEnd"/>
      <w:r w:rsidRPr="003624D8">
        <w:rPr>
          <w:sz w:val="16"/>
          <w:szCs w:val="16"/>
        </w:rPr>
        <w:t xml:space="preserve">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t>
      </w:r>
      <w:proofErr w:type="gramStart"/>
      <w:r w:rsidRPr="003624D8">
        <w:rPr>
          <w:sz w:val="16"/>
          <w:szCs w:val="16"/>
        </w:rPr>
        <w:t>were</w:t>
      </w:r>
      <w:proofErr w:type="gramEnd"/>
      <w:r w:rsidRPr="003624D8">
        <w:rPr>
          <w:sz w:val="16"/>
          <w:szCs w:val="16"/>
        </w:rPr>
        <w:t xml:space="preserve"> not health for all or some sort of humanitarian principle. Rather, it was: How do we allow for the maximum speed and pace of trade and traffic with also the maximum control of infectious disease? It was </w:t>
      </w:r>
      <w:proofErr w:type="gramStart"/>
      <w:r w:rsidRPr="003624D8">
        <w:rPr>
          <w:sz w:val="16"/>
          <w:szCs w:val="16"/>
        </w:rPr>
        <w:t>really about</w:t>
      </w:r>
      <w:proofErr w:type="gramEnd"/>
      <w:r w:rsidRPr="003624D8">
        <w:rPr>
          <w:sz w:val="16"/>
          <w:szCs w:val="16"/>
        </w:rPr>
        <w:t xml:space="preserve">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w:t>
      </w:r>
      <w:proofErr w:type="gramStart"/>
      <w:r w:rsidRPr="003624D8">
        <w:rPr>
          <w:sz w:val="16"/>
          <w:szCs w:val="16"/>
        </w:rPr>
        <w:t>So</w:t>
      </w:r>
      <w:proofErr w:type="gramEnd"/>
      <w:r w:rsidRPr="003624D8">
        <w:rPr>
          <w:sz w:val="16"/>
          <w:szCs w:val="16"/>
        </w:rPr>
        <w:t xml:space="preserve"> this myth emerges. And it’s a mythmaking process that I think is </w:t>
      </w:r>
      <w:proofErr w:type="gramStart"/>
      <w:r w:rsidRPr="003624D8">
        <w:rPr>
          <w:sz w:val="16"/>
          <w:szCs w:val="16"/>
        </w:rPr>
        <w:t>actually central</w:t>
      </w:r>
      <w:proofErr w:type="gramEnd"/>
      <w:r w:rsidRPr="003624D8">
        <w:rPr>
          <w:sz w:val="16"/>
          <w:szCs w:val="16"/>
        </w:rPr>
        <w:t xml:space="preserve"> to Europe and the West coming to envision itself as an entity apart from the rest of the world. And in my work, </w:t>
      </w:r>
      <w:r w:rsidRPr="003624D8">
        <w:rPr>
          <w:rStyle w:val="StyleUnderline"/>
        </w:rPr>
        <w:t>I call this “</w:t>
      </w:r>
      <w:r w:rsidRPr="003624D8">
        <w:rPr>
          <w:rStyle w:val="StyleUnderline"/>
          <w:highlight w:val="green"/>
        </w:rPr>
        <w:t>epidemic Orientalism</w:t>
      </w:r>
      <w:r w:rsidRPr="003624D8">
        <w:rPr>
          <w:rStyle w:val="StyleUnderline"/>
        </w:rPr>
        <w:t xml:space="preserve">.” We see the ways in which the need to maintain trade, colonial, and resource exploitation becomes bound up with controlling </w:t>
      </w:r>
      <w:proofErr w:type="gramStart"/>
      <w:r w:rsidRPr="003624D8">
        <w:rPr>
          <w:rStyle w:val="StyleUnderline"/>
        </w:rPr>
        <w:t>particular bodies</w:t>
      </w:r>
      <w:proofErr w:type="gramEnd"/>
      <w:r w:rsidRPr="003624D8">
        <w:rPr>
          <w:rStyle w:val="StyleUnderline"/>
        </w:rPr>
        <w:t xml:space="preserve"> and people who were seen to be in opposition to a sanitary global trade regime</w:t>
      </w:r>
      <w:r w:rsidRPr="003624D8">
        <w:rPr>
          <w:sz w:val="16"/>
          <w:szCs w:val="16"/>
        </w:rPr>
        <w:t xml:space="preserve">. And this is where you get a lot of the racist and xenophobic ideologies we’ve talked about already, </w:t>
      </w:r>
      <w:r w:rsidRPr="003624D8">
        <w:rPr>
          <w:rStyle w:val="StyleUnderline"/>
        </w:rPr>
        <w:t xml:space="preserve">and ideas that we see </w:t>
      </w:r>
      <w:r w:rsidRPr="003624D8">
        <w:rPr>
          <w:rStyle w:val="StyleUnderline"/>
          <w:highlight w:val="green"/>
        </w:rPr>
        <w:t>still in the present when we associate diseases with certain parts of the world</w:t>
      </w:r>
      <w:r w:rsidRPr="003624D8">
        <w:rPr>
          <w:rStyle w:val="StyleUnderline"/>
        </w:rPr>
        <w:t>, essentially slurring the names for an epidemic like COVID-19 in a variety of ways that ascribe blame to certain countries or certain areas</w:t>
      </w:r>
      <w:r w:rsidRPr="003624D8">
        <w:rPr>
          <w:sz w:val="16"/>
          <w:szCs w:val="16"/>
        </w:rPr>
        <w:t xml:space="preserve">. Hamblin: Right. That draws out this interesting distinction: There’s a lot of scapegoating and blaming of immigrants during these heightened times of </w:t>
      </w:r>
      <w:proofErr w:type="gramStart"/>
      <w:r w:rsidRPr="003624D8">
        <w:rPr>
          <w:sz w:val="16"/>
          <w:szCs w:val="16"/>
        </w:rPr>
        <w:t>infectious-disease</w:t>
      </w:r>
      <w:proofErr w:type="gramEnd"/>
      <w:r w:rsidRPr="003624D8">
        <w:rPr>
          <w:sz w:val="16"/>
          <w:szCs w:val="16"/>
        </w:rPr>
        <w:t xml:space="preserv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3624D8">
        <w:rPr>
          <w:rStyle w:val="StyleUnderline"/>
        </w:rPr>
        <w:t xml:space="preserve">: </w:t>
      </w:r>
      <w:r w:rsidRPr="003624D8">
        <w:rPr>
          <w:rStyle w:val="StyleUnderline"/>
          <w:highlight w:val="green"/>
        </w:rPr>
        <w:t>Framing of threat through disease allows for</w:t>
      </w:r>
      <w:r w:rsidRPr="003624D8">
        <w:rPr>
          <w:rStyle w:val="StyleUnderline"/>
        </w:rPr>
        <w:t xml:space="preserve"> the </w:t>
      </w:r>
      <w:r w:rsidRPr="003624D8">
        <w:rPr>
          <w:rStyle w:val="StyleUnderline"/>
          <w:highlight w:val="green"/>
        </w:rPr>
        <w:t>pathologization of peoples and cultur</w:t>
      </w:r>
      <w:r w:rsidRPr="003624D8">
        <w:rPr>
          <w:rStyle w:val="StyleUnderline"/>
        </w:rPr>
        <w:t>al practices as somehow distinct and different from one’s own.</w:t>
      </w:r>
      <w:r w:rsidRPr="003624D8">
        <w:rPr>
          <w:sz w:val="16"/>
          <w:szCs w:val="16"/>
        </w:rPr>
        <w:t xml:space="preserve"> </w:t>
      </w:r>
      <w:proofErr w:type="gramStart"/>
      <w:r w:rsidRPr="003624D8">
        <w:rPr>
          <w:sz w:val="16"/>
          <w:szCs w:val="16"/>
        </w:rPr>
        <w:t>So</w:t>
      </w:r>
      <w:proofErr w:type="gramEnd"/>
      <w:r w:rsidRPr="003624D8">
        <w:rPr>
          <w:sz w:val="16"/>
          <w:szCs w:val="16"/>
        </w:rPr>
        <w:t xml:space="preserve">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w:t>
      </w:r>
      <w:proofErr w:type="gramStart"/>
      <w:r w:rsidRPr="003624D8">
        <w:rPr>
          <w:sz w:val="16"/>
          <w:szCs w:val="16"/>
        </w:rPr>
        <w:t>actually matter</w:t>
      </w:r>
      <w:proofErr w:type="gramEnd"/>
      <w:r w:rsidRPr="003624D8">
        <w:rPr>
          <w:sz w:val="16"/>
          <w:szCs w:val="16"/>
        </w:rPr>
        <w:t xml:space="preserve">?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w:t>
      </w:r>
      <w:proofErr w:type="gramStart"/>
      <w:r w:rsidRPr="003624D8">
        <w:rPr>
          <w:sz w:val="16"/>
          <w:szCs w:val="16"/>
        </w:rPr>
        <w:t>So</w:t>
      </w:r>
      <w:proofErr w:type="gramEnd"/>
      <w:r w:rsidRPr="003624D8">
        <w:rPr>
          <w:sz w:val="16"/>
          <w:szCs w:val="16"/>
        </w:rPr>
        <w:t xml:space="preserve">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w:t>
      </w:r>
      <w:proofErr w:type="gramStart"/>
      <w:r w:rsidRPr="003624D8">
        <w:rPr>
          <w:sz w:val="16"/>
          <w:szCs w:val="16"/>
        </w:rPr>
        <w:t>many different ways</w:t>
      </w:r>
      <w:proofErr w:type="gramEnd"/>
      <w:r w:rsidRPr="003624D8">
        <w:rPr>
          <w:sz w:val="16"/>
          <w:szCs w:val="16"/>
        </w:rPr>
        <w:t>.</w:t>
      </w:r>
    </w:p>
    <w:p w14:paraId="1D58AE31" w14:textId="77777777" w:rsidR="003E662E" w:rsidRPr="003624D8" w:rsidRDefault="003E662E" w:rsidP="003E662E">
      <w:pPr>
        <w:pStyle w:val="Heading3"/>
      </w:pPr>
      <w:r w:rsidRPr="003624D8">
        <w:t>1AC – Kritik</w:t>
      </w:r>
    </w:p>
    <w:p w14:paraId="6E1F5A13" w14:textId="77777777" w:rsidR="003E662E" w:rsidRPr="003624D8" w:rsidRDefault="003E662E" w:rsidP="003E662E">
      <w:pPr>
        <w:pStyle w:val="Heading4"/>
        <w:rPr>
          <w:rFonts w:asciiTheme="minorHAnsi" w:hAnsiTheme="minorHAnsi" w:cstheme="minorHAnsi"/>
        </w:rPr>
      </w:pPr>
      <w:r w:rsidRPr="003624D8">
        <w:rPr>
          <w:rFonts w:asciiTheme="minorHAnsi" w:hAnsiTheme="minorHAnsi" w:cstheme="minorHAnsi"/>
        </w:rPr>
        <w:t>Asian Americans subject formation is never complete – there is an ontological gap between the real and symbolic which is characterized by incomplete assimilation. Asian bodies are not our own but rather tools of society.</w:t>
      </w:r>
    </w:p>
    <w:p w14:paraId="43CF87A8" w14:textId="77777777" w:rsidR="003E662E" w:rsidRPr="003624D8" w:rsidRDefault="003E662E" w:rsidP="003E662E">
      <w:pPr>
        <w:rPr>
          <w:rFonts w:asciiTheme="minorHAnsi" w:hAnsiTheme="minorHAnsi" w:cstheme="minorHAnsi"/>
        </w:rPr>
      </w:pPr>
      <w:r w:rsidRPr="003624D8">
        <w:rPr>
          <w:rStyle w:val="Style13ptBold"/>
          <w:rFonts w:asciiTheme="minorHAnsi" w:hAnsiTheme="minorHAnsi" w:cstheme="minorHAnsi"/>
        </w:rPr>
        <w:t xml:space="preserve">Kim 1 </w:t>
      </w:r>
      <w:r w:rsidRPr="003624D8">
        <w:rPr>
          <w:rFonts w:asciiTheme="minorHAnsi" w:hAnsiTheme="minorHAnsi" w:cstheme="minorHAnsi"/>
        </w:rPr>
        <w:t>(Chang-Hee Kim, The Fantasy of Asian America: Identity, Ideology, and Desire) 2009 klmd recut/tagged Nato</w:t>
      </w:r>
    </w:p>
    <w:p w14:paraId="0B942282" w14:textId="77777777" w:rsidR="003E662E" w:rsidRPr="003624D8" w:rsidRDefault="003E662E" w:rsidP="003E662E">
      <w:pPr>
        <w:rPr>
          <w:rStyle w:val="StyleUnderline"/>
          <w:rFonts w:asciiTheme="minorHAnsi" w:hAnsiTheme="minorHAnsi" w:cstheme="minorHAnsi"/>
        </w:rPr>
      </w:pPr>
      <w:r w:rsidRPr="003624D8">
        <w:rPr>
          <w:rFonts w:asciiTheme="minorHAnsi" w:hAnsiTheme="minorHAnsi" w:cstheme="minorHAnsi"/>
          <w:sz w:val="16"/>
        </w:rPr>
        <w:t xml:space="preserve">Fantasy of </w:t>
      </w:r>
      <w:r w:rsidRPr="003624D8">
        <w:rPr>
          <w:rStyle w:val="StyleUnderline"/>
          <w:rFonts w:asciiTheme="minorHAnsi" w:hAnsiTheme="minorHAnsi" w:cstheme="minorHAnsi"/>
        </w:rPr>
        <w:t>Asian American Identity The question of how Asian Americans are perceived as ‘permanent aliens’ in the U.S. is a common topic in Asian American studies</w:t>
      </w:r>
      <w:r w:rsidRPr="003624D8">
        <w:rPr>
          <w:rFonts w:asciiTheme="minorHAnsi" w:hAnsiTheme="minorHAnsi" w:cstheme="minorHAnsi"/>
          <w:sz w:val="16"/>
        </w:rPr>
        <w:t>. Frank H. Wu states that “</w:t>
      </w:r>
      <w:r w:rsidRPr="003624D8">
        <w:rPr>
          <w:rStyle w:val="StyleUnderline"/>
          <w:rFonts w:asciiTheme="minorHAnsi" w:hAnsiTheme="minorHAnsi" w:cstheme="minorHAnsi"/>
          <w:highlight w:val="green"/>
        </w:rPr>
        <w:t>where are you from</w:t>
      </w:r>
      <w:r w:rsidRPr="003624D8">
        <w:rPr>
          <w:rStyle w:val="StyleUnderline"/>
          <w:rFonts w:asciiTheme="minorHAnsi" w:hAnsiTheme="minorHAnsi" w:cstheme="minorHAnsi"/>
        </w:rPr>
        <w:t xml:space="preserve">” is a question anyone with an </w:t>
      </w:r>
      <w:r w:rsidRPr="003624D8">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face is </w:t>
      </w:r>
      <w:r w:rsidRPr="003624D8">
        <w:rPr>
          <w:rStyle w:val="StyleUnderline"/>
          <w:rFonts w:asciiTheme="minorHAnsi" w:hAnsiTheme="minorHAnsi" w:cstheme="minorHAnsi"/>
          <w:highlight w:val="green"/>
        </w:rPr>
        <w:t>continuously asked</w:t>
      </w:r>
      <w:r w:rsidRPr="003624D8">
        <w:rPr>
          <w:rStyle w:val="StyleUnderline"/>
          <w:rFonts w:asciiTheme="minorHAnsi" w:hAnsiTheme="minorHAnsi" w:cstheme="minorHAnsi"/>
        </w:rPr>
        <w:t xml:space="preserve"> in the U.S. In his essay “</w:t>
      </w:r>
      <w:r w:rsidRPr="003624D8">
        <w:rPr>
          <w:rStyle w:val="StyleUnderline"/>
          <w:rFonts w:asciiTheme="minorHAnsi" w:hAnsiTheme="minorHAnsi" w:cstheme="minorHAnsi"/>
          <w:highlight w:val="green"/>
        </w:rPr>
        <w:t>Where Are You Really From</w:t>
      </w:r>
      <w:r w:rsidRPr="003624D8">
        <w:rPr>
          <w:rStyle w:val="StyleUnderline"/>
          <w:rFonts w:asciiTheme="minorHAnsi" w:hAnsiTheme="minorHAnsi" w:cstheme="minorHAnsi"/>
        </w:rPr>
        <w:t xml:space="preserve">,” he mentions that </w:t>
      </w:r>
      <w:r w:rsidRPr="003624D8">
        <w:rPr>
          <w:rStyle w:val="StyleUnderline"/>
          <w:rFonts w:asciiTheme="minorHAnsi" w:hAnsiTheme="minorHAnsi" w:cstheme="minorHAnsi"/>
          <w:highlight w:val="green"/>
        </w:rPr>
        <w:t>Asian Americans’</w:t>
      </w:r>
      <w:r w:rsidRPr="003624D8">
        <w:rPr>
          <w:rStyle w:val="StyleUnderline"/>
          <w:rFonts w:asciiTheme="minorHAnsi" w:hAnsiTheme="minorHAnsi" w:cstheme="minorHAnsi"/>
        </w:rPr>
        <w:t xml:space="preserve"> being mistaken for a foreigner has become their routine experience to the extent that they </w:t>
      </w:r>
      <w:r w:rsidRPr="003624D8">
        <w:rPr>
          <w:rStyle w:val="StyleUnderline"/>
          <w:rFonts w:asciiTheme="minorHAnsi" w:hAnsiTheme="minorHAnsi" w:cstheme="minorHAnsi"/>
          <w:highlight w:val="green"/>
        </w:rPr>
        <w:t>cannot be a real American</w:t>
      </w:r>
      <w:r w:rsidRPr="003624D8">
        <w:rPr>
          <w:rFonts w:asciiTheme="minorHAnsi" w:hAnsiTheme="minorHAnsi" w:cstheme="minorHAnsi"/>
          <w:sz w:val="16"/>
        </w:rPr>
        <w:t xml:space="preserve">. </w:t>
      </w:r>
      <w:r w:rsidRPr="003624D8">
        <w:rPr>
          <w:rStyle w:val="StyleUnderline"/>
          <w:rFonts w:asciiTheme="minorHAnsi" w:hAnsiTheme="minorHAnsi" w:cstheme="minorHAnsi"/>
        </w:rPr>
        <w:t>In everyday life in the United States,</w:t>
      </w:r>
      <w:r w:rsidRPr="003624D8">
        <w:rPr>
          <w:rFonts w:asciiTheme="minorHAnsi" w:hAnsiTheme="minorHAnsi" w:cstheme="minorHAnsi"/>
          <w:sz w:val="16"/>
        </w:rPr>
        <w:t xml:space="preserve"> such awkward situations happen casually and regularly, and </w:t>
      </w:r>
      <w:r w:rsidRPr="003624D8">
        <w:rPr>
          <w:rStyle w:val="StyleUnderline"/>
          <w:rFonts w:asciiTheme="minorHAnsi" w:hAnsiTheme="minorHAnsi" w:cstheme="minorHAnsi"/>
        </w:rPr>
        <w:t xml:space="preserve">affect Asians and Asian Americans deeply, </w:t>
      </w:r>
      <w:r w:rsidRPr="003624D8">
        <w:rPr>
          <w:rStyle w:val="Emphasis"/>
          <w:rFonts w:asciiTheme="minorHAnsi" w:hAnsiTheme="minorHAnsi" w:cstheme="minorHAnsi"/>
          <w:highlight w:val="green"/>
        </w:rPr>
        <w:t>placing</w:t>
      </w:r>
      <w:r w:rsidRPr="003624D8">
        <w:rPr>
          <w:rStyle w:val="Emphasis"/>
          <w:rFonts w:asciiTheme="minorHAnsi" w:hAnsiTheme="minorHAnsi" w:cstheme="minorHAnsi"/>
        </w:rPr>
        <w:t xml:space="preserve"> them in </w:t>
      </w:r>
      <w:r w:rsidRPr="003624D8">
        <w:rPr>
          <w:rStyle w:val="Emphasis"/>
          <w:rFonts w:asciiTheme="minorHAnsi" w:hAnsiTheme="minorHAnsi" w:cstheme="minorHAnsi"/>
          <w:highlight w:val="green"/>
        </w:rPr>
        <w:t>the status of</w:t>
      </w:r>
      <w:r w:rsidRPr="003624D8">
        <w:rPr>
          <w:rStyle w:val="Emphasis"/>
          <w:rFonts w:asciiTheme="minorHAnsi" w:hAnsiTheme="minorHAnsi" w:cstheme="minorHAnsi"/>
        </w:rPr>
        <w:t xml:space="preserve"> permanent, yet </w:t>
      </w:r>
      <w:r w:rsidRPr="003624D8">
        <w:rPr>
          <w:rStyle w:val="Emphasis"/>
          <w:rFonts w:asciiTheme="minorHAnsi" w:hAnsiTheme="minorHAnsi" w:cstheme="minorHAnsi"/>
          <w:highlight w:val="green"/>
        </w:rPr>
        <w:t>never complete assimilation</w:t>
      </w:r>
      <w:r w:rsidRPr="003624D8">
        <w:rPr>
          <w:rFonts w:asciiTheme="minorHAnsi" w:hAnsiTheme="minorHAnsi" w:cstheme="minorHAnsi"/>
          <w:sz w:val="16"/>
        </w:rPr>
        <w:t xml:space="preserve">. Due to the popular circulation of knowledge informed by </w:t>
      </w:r>
      <w:r w:rsidRPr="003624D8">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3624D8">
        <w:rPr>
          <w:rStyle w:val="StyleUnderline"/>
          <w:rFonts w:asciiTheme="minorHAnsi" w:hAnsiTheme="minorHAnsi" w:cstheme="minorHAnsi"/>
          <w:highlight w:val="green"/>
        </w:rPr>
        <w:t>our identities are constituted</w:t>
      </w:r>
      <w:r w:rsidRPr="003624D8">
        <w:rPr>
          <w:rStyle w:val="StyleUnderline"/>
          <w:rFonts w:asciiTheme="minorHAnsi" w:hAnsiTheme="minorHAnsi" w:cstheme="minorHAnsi"/>
        </w:rPr>
        <w:t xml:space="preserve">, exchanged, and recognized </w:t>
      </w:r>
      <w:r w:rsidRPr="003624D8">
        <w:rPr>
          <w:rStyle w:val="StyleUnderline"/>
          <w:rFonts w:asciiTheme="minorHAnsi" w:hAnsiTheme="minorHAnsi" w:cstheme="minorHAnsi"/>
          <w:highlight w:val="green"/>
        </w:rPr>
        <w:t>by the</w:t>
      </w:r>
      <w:r w:rsidRPr="003624D8">
        <w:rPr>
          <w:rStyle w:val="StyleUnderline"/>
          <w:rFonts w:asciiTheme="minorHAnsi" w:hAnsiTheme="minorHAnsi" w:cstheme="minorHAnsi"/>
        </w:rPr>
        <w:t xml:space="preserve"> hegemonic social </w:t>
      </w:r>
      <w:r w:rsidRPr="003624D8">
        <w:rPr>
          <w:rStyle w:val="StyleUnderline"/>
          <w:rFonts w:asciiTheme="minorHAnsi" w:hAnsiTheme="minorHAnsi" w:cstheme="minorHAnsi"/>
          <w:highlight w:val="green"/>
        </w:rPr>
        <w:t>order justifying</w:t>
      </w:r>
      <w:r w:rsidRPr="003624D8">
        <w:rPr>
          <w:rStyle w:val="StyleUnderline"/>
          <w:rFonts w:asciiTheme="minorHAnsi" w:hAnsiTheme="minorHAnsi" w:cstheme="minorHAnsi"/>
        </w:rPr>
        <w:t xml:space="preserve"> the legitimacy of </w:t>
      </w:r>
      <w:r w:rsidRPr="003624D8">
        <w:rPr>
          <w:rStyle w:val="StyleUnderline"/>
          <w:rFonts w:asciiTheme="minorHAnsi" w:hAnsiTheme="minorHAnsi" w:cstheme="minorHAnsi"/>
          <w:highlight w:val="green"/>
        </w:rPr>
        <w:t>existing</w:t>
      </w:r>
      <w:r w:rsidRPr="003624D8">
        <w:rPr>
          <w:rStyle w:val="StyleUnderline"/>
          <w:rFonts w:asciiTheme="minorHAnsi" w:hAnsiTheme="minorHAnsi" w:cstheme="minorHAnsi"/>
        </w:rPr>
        <w:t xml:space="preserve"> arbitrary social </w:t>
      </w:r>
      <w:r w:rsidRPr="003624D8">
        <w:rPr>
          <w:rStyle w:val="StyleUnderline"/>
          <w:rFonts w:asciiTheme="minorHAnsi" w:hAnsiTheme="minorHAnsi" w:cstheme="minorHAnsi"/>
          <w:highlight w:val="green"/>
        </w:rPr>
        <w:t>structures.</w:t>
      </w:r>
      <w:r w:rsidRPr="003624D8">
        <w:rPr>
          <w:rStyle w:val="StyleUnderline"/>
          <w:rFonts w:asciiTheme="minorHAnsi" w:hAnsiTheme="minorHAnsi" w:cstheme="minorHAnsi"/>
        </w:rPr>
        <w:t xml:space="preserve"> Given how the cognitive knowledge of ‘who we are’ is predetermined, we are subject to the pre-existing system</w:t>
      </w:r>
      <w:r w:rsidRPr="003624D8">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3624D8">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3624D8">
        <w:rPr>
          <w:rStyle w:val="StyleUnderline"/>
          <w:rFonts w:asciiTheme="minorHAnsi" w:hAnsiTheme="minorHAnsi" w:cstheme="minorHAnsi"/>
          <w:highlight w:val="green"/>
        </w:rPr>
        <w:t>recognition of</w:t>
      </w:r>
      <w:r w:rsidRPr="003624D8">
        <w:rPr>
          <w:rStyle w:val="StyleUnderline"/>
          <w:rFonts w:asciiTheme="minorHAnsi" w:hAnsiTheme="minorHAnsi" w:cstheme="minorHAnsi"/>
        </w:rPr>
        <w:t xml:space="preserve"> ones’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w:t>
      </w:r>
      <w:r w:rsidRPr="003624D8">
        <w:rPr>
          <w:rStyle w:val="StyleUnderline"/>
          <w:rFonts w:asciiTheme="minorHAnsi" w:hAnsiTheme="minorHAnsi" w:cstheme="minorHAnsi"/>
          <w:highlight w:val="green"/>
        </w:rPr>
        <w:t>as Asian</w:t>
      </w:r>
      <w:r w:rsidRPr="003624D8">
        <w:rPr>
          <w:rStyle w:val="StyleUnderline"/>
          <w:rFonts w:asciiTheme="minorHAnsi" w:hAnsiTheme="minorHAnsi" w:cstheme="minorHAnsi"/>
        </w:rPr>
        <w:t xml:space="preserve">, for instance, </w:t>
      </w:r>
      <w:r w:rsidRPr="003624D8">
        <w:rPr>
          <w:rStyle w:val="StyleUnderline"/>
          <w:rFonts w:asciiTheme="minorHAnsi" w:hAnsiTheme="minorHAnsi" w:cstheme="minorHAnsi"/>
          <w:highlight w:val="green"/>
        </w:rPr>
        <w:t>takes place when</w:t>
      </w:r>
      <w:r w:rsidRPr="003624D8">
        <w:rPr>
          <w:rStyle w:val="StyleUnderline"/>
          <w:rFonts w:asciiTheme="minorHAnsi" w:hAnsiTheme="minorHAnsi" w:cstheme="minorHAnsi"/>
        </w:rPr>
        <w:t xml:space="preserve"> the </w:t>
      </w:r>
      <w:r w:rsidRPr="003624D8">
        <w:rPr>
          <w:rStyle w:val="StyleUnderline"/>
          <w:rFonts w:asciiTheme="minorHAnsi" w:hAnsiTheme="minorHAnsi" w:cstheme="minorHAnsi"/>
          <w:highlight w:val="green"/>
        </w:rPr>
        <w:t>public</w:t>
      </w:r>
      <w:r w:rsidRPr="003624D8">
        <w:rPr>
          <w:rStyle w:val="StyleUnderline"/>
          <w:rFonts w:asciiTheme="minorHAnsi" w:hAnsiTheme="minorHAnsi" w:cstheme="minorHAnsi"/>
        </w:rPr>
        <w:t xml:space="preserve"> eye </w:t>
      </w:r>
      <w:r w:rsidRPr="003624D8">
        <w:rPr>
          <w:rStyle w:val="StyleUnderline"/>
          <w:rFonts w:asciiTheme="minorHAnsi" w:hAnsiTheme="minorHAnsi" w:cstheme="minorHAnsi"/>
          <w:highlight w:val="green"/>
        </w:rPr>
        <w:t>sees something in them that does not</w:t>
      </w:r>
      <w:r w:rsidRPr="003624D8">
        <w:rPr>
          <w:rStyle w:val="StyleUnderline"/>
          <w:rFonts w:asciiTheme="minorHAnsi" w:hAnsiTheme="minorHAnsi" w:cstheme="minorHAnsi"/>
        </w:rPr>
        <w:t xml:space="preserve"> fully </w:t>
      </w:r>
      <w:r w:rsidRPr="003624D8">
        <w:rPr>
          <w:rStyle w:val="StyleUnderline"/>
          <w:rFonts w:asciiTheme="minorHAnsi" w:hAnsiTheme="minorHAnsi" w:cstheme="minorHAnsi"/>
          <w:highlight w:val="green"/>
        </w:rPr>
        <w:t>belong to them</w:t>
      </w:r>
      <w:r w:rsidRPr="003624D8">
        <w:rPr>
          <w:rStyle w:val="StyleUnderline"/>
          <w:rFonts w:asciiTheme="minorHAnsi" w:hAnsiTheme="minorHAnsi" w:cstheme="minorHAnsi"/>
        </w:rPr>
        <w:t xml:space="preserve">. It ascribes to their being a kind of fantasy that makes them “typical” Asians in terms of racial identification. Parts of their </w:t>
      </w:r>
      <w:r w:rsidRPr="003624D8">
        <w:rPr>
          <w:rStyle w:val="StyleUnderline"/>
          <w:rFonts w:asciiTheme="minorHAnsi" w:hAnsiTheme="minorHAnsi" w:cstheme="minorHAnsi"/>
          <w:highlight w:val="green"/>
        </w:rPr>
        <w:t>bodily appearances</w:t>
      </w:r>
      <w:r w:rsidRPr="003624D8">
        <w:rPr>
          <w:rStyle w:val="StyleUnderline"/>
          <w:rFonts w:asciiTheme="minorHAnsi" w:hAnsiTheme="minorHAnsi" w:cstheme="minorHAnsi"/>
        </w:rPr>
        <w:t xml:space="preserve"> become </w:t>
      </w:r>
      <w:r w:rsidRPr="003624D8">
        <w:rPr>
          <w:rStyle w:val="StyleUnderline"/>
          <w:rFonts w:asciiTheme="minorHAnsi" w:hAnsiTheme="minorHAnsi" w:cstheme="minorHAnsi"/>
          <w:highlight w:val="green"/>
        </w:rPr>
        <w:t>determin</w:t>
      </w:r>
      <w:r w:rsidRPr="003624D8">
        <w:rPr>
          <w:rStyle w:val="StyleUnderline"/>
          <w:rFonts w:asciiTheme="minorHAnsi" w:hAnsiTheme="minorHAnsi" w:cstheme="minorHAnsi"/>
        </w:rPr>
        <w:t xml:space="preserve">ants of their </w:t>
      </w:r>
      <w:r w:rsidRPr="003624D8">
        <w:rPr>
          <w:rStyle w:val="StyleUnderline"/>
          <w:rFonts w:asciiTheme="minorHAnsi" w:hAnsiTheme="minorHAnsi" w:cstheme="minorHAnsi"/>
          <w:highlight w:val="green"/>
        </w:rPr>
        <w:t>racial identity</w:t>
      </w:r>
      <w:r w:rsidRPr="003624D8">
        <w:rPr>
          <w:rStyle w:val="StyleUnderline"/>
          <w:rFonts w:asciiTheme="minorHAnsi" w:hAnsiTheme="minorHAnsi" w:cstheme="minorHAnsi"/>
        </w:rPr>
        <w:t>, functioning as an abstract</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sign </w:t>
      </w:r>
      <w:r w:rsidRPr="003624D8">
        <w:rPr>
          <w:rStyle w:val="StyleUnderline"/>
          <w:rFonts w:asciiTheme="minorHAnsi" w:hAnsiTheme="minorHAnsi" w:cstheme="minorHAnsi"/>
          <w:highlight w:val="green"/>
        </w:rPr>
        <w:t>that automatically refers to</w:t>
      </w:r>
      <w:r w:rsidRPr="003624D8">
        <w:rPr>
          <w:rStyle w:val="StyleUnderline"/>
          <w:rFonts w:asciiTheme="minorHAnsi" w:hAnsiTheme="minorHAnsi" w:cstheme="minorHAnsi"/>
        </w:rPr>
        <w:t xml:space="preserve"> some </w:t>
      </w:r>
      <w:r w:rsidRPr="003624D8">
        <w:rPr>
          <w:rStyle w:val="StyleUnderline"/>
          <w:rFonts w:asciiTheme="minorHAnsi" w:hAnsiTheme="minorHAnsi" w:cstheme="minorHAnsi"/>
          <w:highlight w:val="green"/>
        </w:rPr>
        <w:t>concept of “Asian,” and their ontological being has</w:t>
      </w:r>
      <w:r w:rsidRPr="003624D8">
        <w:rPr>
          <w:rStyle w:val="StyleUnderline"/>
          <w:rFonts w:asciiTheme="minorHAnsi" w:hAnsiTheme="minorHAnsi" w:cstheme="minorHAnsi"/>
        </w:rPr>
        <w:t xml:space="preserve"> its </w:t>
      </w:r>
      <w:r w:rsidRPr="003624D8">
        <w:rPr>
          <w:rStyle w:val="StyleUnderline"/>
          <w:rFonts w:asciiTheme="minorHAnsi" w:hAnsiTheme="minorHAnsi" w:cstheme="minorHAnsi"/>
          <w:highlight w:val="green"/>
        </w:rPr>
        <w:t>meaning only in relation to the conceptualized.</w:t>
      </w:r>
      <w:r w:rsidRPr="003624D8">
        <w:rPr>
          <w:rStyle w:val="StyleUnderline"/>
          <w:rFonts w:asciiTheme="minorHAnsi" w:hAnsiTheme="minorHAnsi" w:cstheme="minorHAnsi"/>
        </w:rPr>
        <w:t xml:space="preserve"> Their </w:t>
      </w:r>
      <w:r w:rsidRPr="003624D8">
        <w:rPr>
          <w:rStyle w:val="StyleUnderline"/>
          <w:rFonts w:asciiTheme="minorHAnsi" w:hAnsiTheme="minorHAnsi" w:cstheme="minorHAnsi"/>
          <w:highlight w:val="green"/>
        </w:rPr>
        <w:t>subjectivity</w:t>
      </w:r>
      <w:r w:rsidRPr="003624D8">
        <w:rPr>
          <w:rStyle w:val="StyleUnderline"/>
          <w:rFonts w:asciiTheme="minorHAnsi" w:hAnsiTheme="minorHAnsi" w:cstheme="minorHAnsi"/>
        </w:rPr>
        <w:t xml:space="preserve"> thus </w:t>
      </w:r>
      <w:r w:rsidRPr="003624D8">
        <w:rPr>
          <w:rStyle w:val="StyleUnderline"/>
          <w:rFonts w:asciiTheme="minorHAnsi" w:hAnsiTheme="minorHAnsi" w:cstheme="minorHAnsi"/>
          <w:highlight w:val="green"/>
        </w:rPr>
        <w:t>becomes regulated by</w:t>
      </w:r>
      <w:r w:rsidRPr="003624D8">
        <w:rPr>
          <w:rStyle w:val="StyleUnderline"/>
          <w:rFonts w:asciiTheme="minorHAnsi" w:hAnsiTheme="minorHAnsi" w:cstheme="minorHAnsi"/>
        </w:rPr>
        <w:t xml:space="preserve">, and subject to, </w:t>
      </w:r>
      <w:r w:rsidRPr="003624D8">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pre established </w:t>
      </w:r>
      <w:r w:rsidRPr="003624D8">
        <w:rPr>
          <w:rStyle w:val="StyleUnderline"/>
          <w:rFonts w:asciiTheme="minorHAnsi" w:hAnsiTheme="minorHAnsi" w:cstheme="minorHAnsi"/>
          <w:highlight w:val="green"/>
        </w:rPr>
        <w:t>system</w:t>
      </w:r>
      <w:r w:rsidRPr="003624D8">
        <w:rPr>
          <w:rStyle w:val="StyleUnderline"/>
          <w:rFonts w:asciiTheme="minorHAnsi" w:hAnsiTheme="minorHAnsi" w:cstheme="minorHAnsi"/>
        </w:rPr>
        <w:t xml:space="preserve"> of racial identification insofar as it certifies “who they are.”</w:t>
      </w:r>
      <w:r w:rsidRPr="003624D8">
        <w:rPr>
          <w:rFonts w:asciiTheme="minorHAnsi" w:hAnsiTheme="minorHAnsi" w:cstheme="minorHAnsi"/>
          <w:sz w:val="16"/>
        </w:rPr>
        <w:t xml:space="preserve"> It refers to the way in which any Asian American happens to be recognized as Charlie Chan. </w:t>
      </w:r>
      <w:r w:rsidRPr="003624D8">
        <w:rPr>
          <w:rStyle w:val="StyleUnderline"/>
          <w:rFonts w:asciiTheme="minorHAnsi" w:hAnsiTheme="minorHAnsi" w:cstheme="minorHAnsi"/>
        </w:rPr>
        <w:t>“Who they are,”</w:t>
      </w:r>
      <w:r w:rsidRPr="003624D8">
        <w:rPr>
          <w:rFonts w:asciiTheme="minorHAnsi" w:hAnsiTheme="minorHAnsi" w:cstheme="minorHAnsi"/>
          <w:sz w:val="16"/>
        </w:rPr>
        <w:t xml:space="preserve"> in this sense, </w:t>
      </w:r>
      <w:r w:rsidRPr="003624D8">
        <w:rPr>
          <w:rStyle w:val="StyleUnderline"/>
          <w:rFonts w:asciiTheme="minorHAnsi" w:hAnsiTheme="minorHAnsi" w:cstheme="minorHAnsi"/>
        </w:rPr>
        <w:t>indicates,</w:t>
      </w:r>
      <w:r w:rsidRPr="003624D8">
        <w:rPr>
          <w:rFonts w:asciiTheme="minorHAnsi" w:hAnsiTheme="minorHAnsi" w:cstheme="minorHAnsi"/>
          <w:sz w:val="16"/>
        </w:rPr>
        <w:t xml:space="preserve"> as Louis Althusser might put it, </w:t>
      </w:r>
      <w:r w:rsidRPr="003624D8">
        <w:rPr>
          <w:rStyle w:val="StyleUnderline"/>
          <w:rFonts w:asciiTheme="minorHAnsi" w:hAnsiTheme="minorHAnsi" w:cstheme="minorHAnsi"/>
        </w:rPr>
        <w:t>an ideological subject that the contingent and arbitrary rule of social agreements, however biased, constitutes</w:t>
      </w:r>
      <w:r w:rsidRPr="003624D8">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3624D8">
        <w:rPr>
          <w:rStyle w:val="StyleUnderline"/>
          <w:rFonts w:asciiTheme="minorHAnsi" w:hAnsiTheme="minorHAnsi" w:cstheme="minorHAnsi"/>
        </w:rPr>
        <w:t>particular parts</w:t>
      </w:r>
      <w:proofErr w:type="gramEnd"/>
      <w:r w:rsidRPr="003624D8">
        <w:rPr>
          <w:rStyle w:val="StyleUnderline"/>
          <w:rFonts w:asciiTheme="minorHAnsi" w:hAnsiTheme="minorHAnsi" w:cstheme="minorHAnsi"/>
        </w:rPr>
        <w:t xml:space="preserve"> of “what they are made of”—hair color, the shape of eyes, facial features—become the universal referent of “who they are.”</w:t>
      </w:r>
      <w:r w:rsidRPr="003624D8">
        <w:rPr>
          <w:rFonts w:asciiTheme="minorHAnsi" w:hAnsiTheme="minorHAnsi" w:cstheme="minorHAnsi"/>
          <w:sz w:val="16"/>
        </w:rPr>
        <w:t xml:space="preserve"> They not only </w:t>
      </w:r>
      <w:r w:rsidRPr="003624D8">
        <w:rPr>
          <w:rStyle w:val="StyleUnderline"/>
          <w:rFonts w:asciiTheme="minorHAnsi" w:hAnsiTheme="minorHAnsi" w:cstheme="minorHAnsi"/>
        </w:rPr>
        <w:t>represent but also substitute for the imagined totality of their ontological being</w:t>
      </w:r>
      <w:r w:rsidRPr="003624D8">
        <w:rPr>
          <w:rFonts w:asciiTheme="minorHAnsi" w:hAnsiTheme="minorHAnsi" w:cstheme="minorHAnsi"/>
          <w:sz w:val="16"/>
        </w:rPr>
        <w:t xml:space="preserve">. In other words, </w:t>
      </w:r>
      <w:r w:rsidRPr="003624D8">
        <w:rPr>
          <w:rStyle w:val="StyleUnderline"/>
          <w:rFonts w:asciiTheme="minorHAnsi" w:hAnsiTheme="minorHAnsi" w:cstheme="minorHAnsi"/>
        </w:rPr>
        <w:t xml:space="preserve">their identitarian self has its </w:t>
      </w:r>
      <w:r w:rsidRPr="003624D8">
        <w:rPr>
          <w:rStyle w:val="StyleUnderline"/>
          <w:rFonts w:asciiTheme="minorHAnsi" w:hAnsiTheme="minorHAnsi" w:cstheme="minorHAnsi"/>
          <w:highlight w:val="green"/>
        </w:rPr>
        <w:t>ontological meaning reduced to the conceptual formality of</w:t>
      </w:r>
      <w:r w:rsidRPr="003624D8">
        <w:rPr>
          <w:rStyle w:val="StyleUnderline"/>
          <w:rFonts w:asciiTheme="minorHAnsi" w:hAnsiTheme="minorHAnsi" w:cstheme="minorHAnsi"/>
        </w:rPr>
        <w:t xml:space="preserve"> what it means to be </w:t>
      </w:r>
      <w:r w:rsidRPr="003624D8">
        <w:rPr>
          <w:rStyle w:val="StyleUnderline"/>
          <w:rFonts w:asciiTheme="minorHAnsi" w:hAnsiTheme="minorHAnsi" w:cstheme="minorHAnsi"/>
          <w:highlight w:val="green"/>
        </w:rPr>
        <w:t>Asian American.</w:t>
      </w:r>
      <w:r w:rsidRPr="003624D8">
        <w:rPr>
          <w:rStyle w:val="StyleUnderline"/>
          <w:rFonts w:asciiTheme="minorHAnsi" w:hAnsiTheme="minorHAnsi" w:cstheme="minorHAnsi"/>
        </w:rPr>
        <w:t xml:space="preserve"> The process of racial identification</w:t>
      </w:r>
      <w:r w:rsidRPr="003624D8">
        <w:rPr>
          <w:rFonts w:asciiTheme="minorHAnsi" w:hAnsiTheme="minorHAnsi" w:cstheme="minorHAnsi"/>
          <w:sz w:val="16"/>
        </w:rPr>
        <w:t xml:space="preserve">, as a result, </w:t>
      </w:r>
      <w:r w:rsidRPr="003624D8">
        <w:rPr>
          <w:rStyle w:val="StyleUnderline"/>
          <w:rFonts w:asciiTheme="minorHAnsi" w:hAnsiTheme="minorHAnsi" w:cstheme="minorHAnsi"/>
        </w:rPr>
        <w:t>occurs beyond their control and will in figuring out their self-identity.</w:t>
      </w:r>
      <w:r w:rsidRPr="003624D8">
        <w:rPr>
          <w:rFonts w:asciiTheme="minorHAnsi" w:hAnsiTheme="minorHAnsi" w:cstheme="minorHAnsi"/>
          <w:sz w:val="16"/>
        </w:rPr>
        <w:t xml:space="preserve"> It keeps escaping </w:t>
      </w:r>
      <w:r w:rsidRPr="003624D8">
        <w:rPr>
          <w:rStyle w:val="StyleUnderline"/>
          <w:rFonts w:asciiTheme="minorHAnsi" w:hAnsiTheme="minorHAnsi" w:cstheme="minorHAnsi"/>
        </w:rPr>
        <w:t>and defying their basic desire to</w:t>
      </w:r>
      <w:r w:rsidRPr="003624D8">
        <w:rPr>
          <w:rFonts w:asciiTheme="minorHAnsi" w:hAnsiTheme="minorHAnsi" w:cstheme="minorHAnsi"/>
          <w:sz w:val="16"/>
        </w:rPr>
        <w:t xml:space="preserve"> 32 </w:t>
      </w:r>
      <w:r w:rsidRPr="003624D8">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3624D8">
        <w:rPr>
          <w:rFonts w:asciiTheme="minorHAnsi" w:hAnsiTheme="minorHAnsi" w:cstheme="minorHAnsi"/>
          <w:sz w:val="16"/>
        </w:rPr>
        <w:t xml:space="preserve">. </w:t>
      </w:r>
      <w:r w:rsidRPr="003624D8">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3624D8">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3624D8">
        <w:rPr>
          <w:rStyle w:val="Emphasis"/>
          <w:rFonts w:asciiTheme="minorHAnsi" w:hAnsiTheme="minorHAnsi" w:cstheme="minorHAnsi"/>
        </w:rPr>
        <w:t>the hegemonic authority of public gaze defines “who they are” as typical of Asian Americans.</w:t>
      </w:r>
      <w:r w:rsidRPr="003624D8">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3624D8">
        <w:rPr>
          <w:rFonts w:asciiTheme="minorHAnsi" w:hAnsiTheme="minorHAnsi" w:cstheme="minorHAnsi"/>
          <w:sz w:val="16"/>
        </w:rPr>
        <w:t xml:space="preserve">. Nonetheless, </w:t>
      </w:r>
      <w:r w:rsidRPr="003624D8">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Americans’ </w:t>
      </w:r>
      <w:r w:rsidRPr="003624D8">
        <w:rPr>
          <w:rStyle w:val="StyleUnderline"/>
          <w:rFonts w:asciiTheme="minorHAnsi" w:hAnsiTheme="minorHAnsi" w:cstheme="minorHAnsi"/>
          <w:highlight w:val="green"/>
        </w:rPr>
        <w:t>bodies</w:t>
      </w:r>
      <w:r w:rsidRPr="003624D8">
        <w:rPr>
          <w:rStyle w:val="StyleUnderline"/>
          <w:rFonts w:asciiTheme="minorHAnsi" w:hAnsiTheme="minorHAnsi" w:cstheme="minorHAnsi"/>
        </w:rPr>
        <w:t xml:space="preserve"> superfluously </w:t>
      </w:r>
      <w:r w:rsidRPr="003624D8">
        <w:rPr>
          <w:rStyle w:val="StyleUnderline"/>
          <w:rFonts w:asciiTheme="minorHAnsi" w:hAnsiTheme="minorHAnsi" w:cstheme="minorHAnsi"/>
          <w:highlight w:val="green"/>
        </w:rPr>
        <w:t>signify</w:t>
      </w:r>
      <w:r w:rsidRPr="003624D8">
        <w:rPr>
          <w:rStyle w:val="StyleUnderline"/>
          <w:rFonts w:asciiTheme="minorHAnsi" w:hAnsiTheme="minorHAnsi" w:cstheme="minorHAnsi"/>
        </w:rPr>
        <w:t xml:space="preserve"> something excessive, </w:t>
      </w:r>
      <w:r w:rsidRPr="003624D8">
        <w:rPr>
          <w:rStyle w:val="StyleUnderline"/>
          <w:rFonts w:asciiTheme="minorHAnsi" w:hAnsiTheme="minorHAnsi" w:cstheme="minorHAnsi"/>
          <w:highlight w:val="green"/>
        </w:rPr>
        <w:t>more than “who they are,”</w:t>
      </w:r>
      <w:r w:rsidRPr="003624D8">
        <w:rPr>
          <w:rStyle w:val="StyleUnderline"/>
          <w:rFonts w:asciiTheme="minorHAnsi" w:hAnsiTheme="minorHAnsi" w:cstheme="minorHAnsi"/>
        </w:rPr>
        <w:t xml:space="preserve"> an elusive meaning that is not always clear and definable vis-à-vis their racial identity.</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The discrepancy between </w:t>
      </w:r>
      <w:r w:rsidRPr="003624D8">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formalistic meaning of Asian American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and the self-reflective or self-referential meaning of their subjective self </w:t>
      </w:r>
      <w:r w:rsidRPr="003624D8">
        <w:rPr>
          <w:rStyle w:val="StyleUnderline"/>
          <w:rFonts w:asciiTheme="minorHAnsi" w:hAnsiTheme="minorHAnsi" w:cstheme="minorHAnsi"/>
          <w:highlight w:val="green"/>
        </w:rPr>
        <w:t xml:space="preserve">consists in </w:t>
      </w:r>
      <w:r w:rsidRPr="003624D8">
        <w:rPr>
          <w:rStyle w:val="StyleUnderline"/>
          <w:rFonts w:asciiTheme="minorHAnsi" w:hAnsiTheme="minorHAnsi" w:cstheme="minorHAnsi"/>
        </w:rPr>
        <w:t xml:space="preserve">an indefinable dimension, or </w:t>
      </w:r>
      <w:r w:rsidRPr="003624D8">
        <w:rPr>
          <w:rStyle w:val="StyleUnderline"/>
          <w:rFonts w:asciiTheme="minorHAnsi" w:hAnsiTheme="minorHAnsi" w:cstheme="minorHAnsi"/>
          <w:highlight w:val="green"/>
        </w:rPr>
        <w:t>an ontological gap, within the identity</w:t>
      </w:r>
      <w:r w:rsidRPr="003624D8">
        <w:rPr>
          <w:rFonts w:asciiTheme="minorHAnsi" w:hAnsiTheme="minorHAnsi" w:cstheme="minorHAnsi"/>
          <w:sz w:val="16"/>
        </w:rPr>
        <w:t xml:space="preserve">. Metaphorically, it works as Charlie Chan’s apparitional power encompassing Asian Americans’ distinctive individualities within themselves. </w:t>
      </w:r>
      <w:r w:rsidRPr="003624D8">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3624D8">
        <w:rPr>
          <w:rStyle w:val="StyleUnderline"/>
          <w:rFonts w:asciiTheme="minorHAnsi" w:hAnsiTheme="minorHAnsi" w:cstheme="minorHAnsi"/>
          <w:highlight w:val="green"/>
        </w:rPr>
        <w:t>Asian Americans’ distinctive subjectivity negates any</w:t>
      </w:r>
      <w:r w:rsidRPr="003624D8">
        <w:rPr>
          <w:rStyle w:val="StyleUnderline"/>
          <w:rFonts w:asciiTheme="minorHAnsi" w:hAnsiTheme="minorHAnsi" w:cstheme="minorHAnsi"/>
        </w:rPr>
        <w:t xml:space="preserve"> given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3624D8">
        <w:rPr>
          <w:rFonts w:asciiTheme="minorHAnsi" w:hAnsiTheme="minorHAnsi" w:cstheme="minorHAnsi"/>
          <w:sz w:val="16"/>
        </w:rPr>
        <w:t xml:space="preserve">. Constituted as a cognitive system of knowledge that falls within the realm of common sense, </w:t>
      </w:r>
      <w:r w:rsidRPr="003624D8">
        <w:rPr>
          <w:rStyle w:val="StyleUnderline"/>
          <w:rFonts w:asciiTheme="minorHAnsi" w:hAnsiTheme="minorHAnsi" w:cstheme="minorHAnsi"/>
          <w:highlight w:val="green"/>
        </w:rPr>
        <w:t>stereotype</w:t>
      </w:r>
      <w:r w:rsidRPr="003624D8">
        <w:rPr>
          <w:rStyle w:val="StyleUnderline"/>
          <w:rFonts w:asciiTheme="minorHAnsi" w:hAnsiTheme="minorHAnsi" w:cstheme="minorHAnsi"/>
        </w:rPr>
        <w:t xml:space="preserve"> rather </w:t>
      </w:r>
      <w:r w:rsidRPr="003624D8">
        <w:rPr>
          <w:rStyle w:val="StyleUnderline"/>
          <w:rFonts w:asciiTheme="minorHAnsi" w:hAnsiTheme="minorHAnsi" w:cstheme="minorHAnsi"/>
          <w:highlight w:val="green"/>
        </w:rPr>
        <w:t>turns Asian Americans into</w:t>
      </w:r>
      <w:r w:rsidRPr="003624D8">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3624D8">
        <w:rPr>
          <w:rStyle w:val="StyleUnderline"/>
          <w:rFonts w:asciiTheme="minorHAnsi" w:hAnsiTheme="minorHAnsi" w:cstheme="minorHAnsi"/>
          <w:highlight w:val="green"/>
        </w:rPr>
        <w:t>puppet-like agent</w:t>
      </w:r>
      <w:r w:rsidRPr="003624D8">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3624D8">
        <w:rPr>
          <w:rFonts w:asciiTheme="minorHAnsi" w:hAnsiTheme="minorHAnsi" w:cstheme="minorHAnsi"/>
          <w:sz w:val="16"/>
        </w:rPr>
        <w:t xml:space="preserve">” Simply put, </w:t>
      </w:r>
      <w:r w:rsidRPr="003624D8">
        <w:rPr>
          <w:rStyle w:val="StyleUnderline"/>
          <w:rFonts w:asciiTheme="minorHAnsi" w:hAnsiTheme="minorHAnsi" w:cstheme="minorHAnsi"/>
        </w:rPr>
        <w:t xml:space="preserve">the former is the real of them whose subjectivity remains neither fully symbolized nor properly interpellated, </w:t>
      </w:r>
      <w:r w:rsidRPr="003624D8">
        <w:rPr>
          <w:rStyle w:val="StyleUnderline"/>
          <w:rFonts w:asciiTheme="minorHAnsi" w:hAnsiTheme="minorHAnsi" w:cstheme="minorHAnsi"/>
          <w:highlight w:val="green"/>
        </w:rPr>
        <w:t>an unfathomable dimension of Asian American identity</w:t>
      </w:r>
      <w:r w:rsidRPr="003624D8">
        <w:rPr>
          <w:rStyle w:val="StyleUnderline"/>
          <w:rFonts w:asciiTheme="minorHAnsi" w:hAnsiTheme="minorHAnsi" w:cstheme="minorHAnsi"/>
        </w:rPr>
        <w:t xml:space="preserve"> that </w:t>
      </w:r>
      <w:r w:rsidRPr="003624D8">
        <w:rPr>
          <w:rStyle w:val="StyleUnderline"/>
          <w:rFonts w:asciiTheme="minorHAnsi" w:hAnsiTheme="minorHAnsi" w:cstheme="minorHAnsi"/>
          <w:highlight w:val="green"/>
        </w:rPr>
        <w:t>resists</w:t>
      </w:r>
      <w:r w:rsidRPr="003624D8">
        <w:rPr>
          <w:rStyle w:val="StyleUnderline"/>
          <w:rFonts w:asciiTheme="minorHAnsi" w:hAnsiTheme="minorHAnsi" w:cstheme="minorHAnsi"/>
        </w:rPr>
        <w:t xml:space="preserve"> their </w:t>
      </w:r>
      <w:r w:rsidRPr="003624D8">
        <w:rPr>
          <w:rStyle w:val="StyleUnderline"/>
          <w:rFonts w:asciiTheme="minorHAnsi" w:hAnsiTheme="minorHAnsi" w:cstheme="minorHAnsi"/>
          <w:highlight w:val="green"/>
        </w:rPr>
        <w:t>being</w:t>
      </w:r>
      <w:r w:rsidRPr="003624D8">
        <w:rPr>
          <w:rStyle w:val="StyleUnderline"/>
          <w:rFonts w:asciiTheme="minorHAnsi" w:hAnsiTheme="minorHAnsi" w:cstheme="minorHAnsi"/>
        </w:rPr>
        <w:t xml:space="preserve"> completely </w:t>
      </w:r>
      <w:r w:rsidRPr="003624D8">
        <w:rPr>
          <w:rStyle w:val="StyleUnderline"/>
          <w:rFonts w:asciiTheme="minorHAnsi" w:hAnsiTheme="minorHAnsi" w:cstheme="minorHAnsi"/>
          <w:highlight w:val="green"/>
        </w:rPr>
        <w:t>identified</w:t>
      </w:r>
      <w:r w:rsidRPr="003624D8">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3624D8">
        <w:rPr>
          <w:rStyle w:val="StyleUnderline"/>
          <w:rFonts w:asciiTheme="minorHAnsi" w:hAnsiTheme="minorHAnsi" w:cstheme="minorHAnsi"/>
          <w:highlight w:val="green"/>
        </w:rPr>
        <w:t>it is our fate to be social subjects dictated by the</w:t>
      </w:r>
      <w:r w:rsidRPr="003624D8">
        <w:rPr>
          <w:rStyle w:val="StyleUnderline"/>
          <w:rFonts w:asciiTheme="minorHAnsi" w:hAnsiTheme="minorHAnsi" w:cstheme="minorHAnsi"/>
        </w:rPr>
        <w:t xml:space="preserve"> representational </w:t>
      </w:r>
      <w:r w:rsidRPr="003624D8">
        <w:rPr>
          <w:rStyle w:val="StyleUnderline"/>
          <w:rFonts w:asciiTheme="minorHAnsi" w:hAnsiTheme="minorHAnsi" w:cstheme="minorHAnsi"/>
          <w:highlight w:val="green"/>
        </w:rPr>
        <w:t xml:space="preserve">system that constitutes our identitarian position, </w:t>
      </w:r>
      <w:r w:rsidRPr="003624D8">
        <w:rPr>
          <w:rStyle w:val="Emphasis"/>
          <w:rFonts w:asciiTheme="minorHAnsi" w:hAnsiTheme="minorHAnsi" w:cstheme="minorHAnsi"/>
          <w:highlight w:val="green"/>
        </w:rPr>
        <w:t>the gap</w:t>
      </w:r>
      <w:r w:rsidRPr="003624D8">
        <w:rPr>
          <w:rStyle w:val="Emphasis"/>
          <w:rFonts w:asciiTheme="minorHAnsi" w:hAnsiTheme="minorHAnsi" w:cstheme="minorHAnsi"/>
        </w:rPr>
        <w:t xml:space="preserve"> of the subject between real and symbolic </w:t>
      </w:r>
      <w:r w:rsidRPr="003624D8">
        <w:rPr>
          <w:rStyle w:val="Emphasis"/>
          <w:rFonts w:asciiTheme="minorHAnsi" w:hAnsiTheme="minorHAnsi" w:cstheme="minorHAnsi"/>
          <w:highlight w:val="green"/>
        </w:rPr>
        <w:t>never comes to a closure</w:t>
      </w:r>
      <w:r w:rsidRPr="003624D8">
        <w:rPr>
          <w:rStyle w:val="StyleUnderline"/>
          <w:rFonts w:asciiTheme="minorHAnsi" w:hAnsiTheme="minorHAnsi" w:cstheme="minorHAnsi"/>
        </w:rPr>
        <w:t>. The identitarian system of representation can maintain itself through social agreements for the communication between self and other</w:t>
      </w:r>
      <w:r w:rsidRPr="003624D8">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w:t>
      </w:r>
      <w:proofErr w:type="gramStart"/>
      <w:r w:rsidRPr="003624D8">
        <w:rPr>
          <w:rFonts w:asciiTheme="minorHAnsi" w:hAnsiTheme="minorHAnsi" w:cstheme="minorHAnsi"/>
          <w:sz w:val="16"/>
        </w:rPr>
        <w:t>totality</w:t>
      </w:r>
      <w:proofErr w:type="gramEnd"/>
      <w:r w:rsidRPr="003624D8">
        <w:rPr>
          <w:rFonts w:asciiTheme="minorHAnsi" w:hAnsiTheme="minorHAnsi" w:cstheme="minorHAnsi"/>
          <w:sz w:val="16"/>
        </w:rPr>
        <w:t xml:space="preserve">, yet it always remains incomplete. W. J. T. Mitchell observes, “Representation is that by which we make our will known and, simultaneously, that which alienates our will from ourselves in both the aesthetic and political spheres” (21). </w:t>
      </w:r>
      <w:r w:rsidRPr="003624D8">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1D8611C1" w14:textId="77777777" w:rsidR="008C604C" w:rsidRPr="003624D8" w:rsidRDefault="008C604C" w:rsidP="008C604C">
      <w:pPr>
        <w:pStyle w:val="Heading4"/>
        <w:rPr>
          <w:rFonts w:asciiTheme="minorHAnsi" w:hAnsiTheme="minorHAnsi" w:cstheme="minorHAnsi"/>
        </w:rPr>
      </w:pPr>
      <w:r w:rsidRPr="003624D8">
        <w:rPr>
          <w:rFonts w:asciiTheme="minorHAnsi" w:hAnsiTheme="minorHAnsi" w:cstheme="minorHAnsi"/>
        </w:rPr>
        <w:t>Debate is a site of Coercive mimeticism which stipulates the Asian American body and tricks one into thinking it is the identity. Process of “liberation” from within the debate space only acts to further maintain the space since it concedes the mimeticism given by the society. Implications – a] impact turns T b] our theory of power includes debate.</w:t>
      </w:r>
    </w:p>
    <w:p w14:paraId="3B63D402" w14:textId="77777777" w:rsidR="008C604C" w:rsidRPr="003624D8" w:rsidRDefault="008C604C" w:rsidP="008C604C">
      <w:pPr>
        <w:rPr>
          <w:rFonts w:asciiTheme="minorHAnsi" w:hAnsiTheme="minorHAnsi" w:cstheme="minorHAnsi"/>
          <w:sz w:val="20"/>
          <w:szCs w:val="20"/>
        </w:rPr>
      </w:pPr>
      <w:r w:rsidRPr="003624D8">
        <w:rPr>
          <w:rStyle w:val="Style13ptBold"/>
          <w:rFonts w:asciiTheme="minorHAnsi" w:hAnsiTheme="minorHAnsi" w:cstheme="minorHAnsi"/>
        </w:rPr>
        <w:t xml:space="preserve">Chambers-Letson 1 </w:t>
      </w:r>
      <w:r w:rsidRPr="003624D8">
        <w:rPr>
          <w:rStyle w:val="Style13ptBold"/>
          <w:rFonts w:asciiTheme="minorHAnsi" w:hAnsiTheme="minorHAnsi" w:cstheme="minorHAnsi"/>
          <w:b w:val="0"/>
          <w:sz w:val="20"/>
          <w:szCs w:val="20"/>
        </w:rPr>
        <w:t xml:space="preserve">(Joshua Chambers-Letson, Joshua Chambers-Letson conducts research and teaches courses in performance theory, critical race theory, contemporary art and performance, political theory, and queer of color critique, “A Race So Different – Performance and Law in Asian America”, New York University Press, 2013)//Shreyas </w:t>
      </w:r>
      <w:r w:rsidRPr="003624D8">
        <w:rPr>
          <w:sz w:val="20"/>
          <w:szCs w:val="20"/>
        </w:rPr>
        <w:t>Recut/Tagged Nato</w:t>
      </w:r>
    </w:p>
    <w:p w14:paraId="44236929" w14:textId="621F9D9B" w:rsidR="008C604C" w:rsidRPr="008C604C" w:rsidRDefault="008C604C" w:rsidP="008C604C">
      <w:pPr>
        <w:rPr>
          <w:rStyle w:val="Style13ptBold"/>
          <w:rFonts w:asciiTheme="minorHAnsi" w:hAnsiTheme="minorHAnsi" w:cstheme="minorHAnsi"/>
          <w:b w:val="0"/>
          <w:bCs w:val="0"/>
          <w:sz w:val="16"/>
        </w:rPr>
      </w:pPr>
      <w:r w:rsidRPr="003624D8">
        <w:rPr>
          <w:rFonts w:asciiTheme="minorHAnsi" w:hAnsiTheme="minorHAnsi" w:cstheme="minorHAnsi"/>
          <w:sz w:val="16"/>
        </w:rPr>
        <w:t xml:space="preserve">But what is it that compels the subject to perform submission to the hail of the law? In Lidless, the law’s misrecognition of Bashir as an “enemy combatant” because of his racial and religious dillerence tautologically results in a situation in which Alice (and, by extension, US law) treats him as if he were an enemy combatant. Fifteen years after leaving Guanta- namo, the only way for him to become recognizable to Alice is by playing the role of the enemy combatant-that is, the torture victim. And, as he admits, this is a role that he has come to love </w:t>
      </w:r>
      <w:proofErr w:type="gramStart"/>
      <w:r w:rsidRPr="003624D8">
        <w:rPr>
          <w:rFonts w:asciiTheme="minorHAnsi" w:hAnsiTheme="minorHAnsi" w:cstheme="minorHAnsi"/>
          <w:sz w:val="16"/>
        </w:rPr>
        <w:t>in order to</w:t>
      </w:r>
      <w:proofErr w:type="gramEnd"/>
      <w:r w:rsidRPr="003624D8">
        <w:rPr>
          <w:rFonts w:asciiTheme="minorHAnsi" w:hAnsiTheme="minorHAnsi" w:cstheme="minorHAnsi"/>
          <w:sz w:val="16"/>
        </w:rPr>
        <w:t xml:space="preserve"> keep “from going crazy.” Bashir’s case exemplifies the ways in which legal interpellation can be perversely seductive. As Judith Butler remarks, in her assessment of the Althusserian scene, “This turning toward the voice of the law is a sign of a certain desire to be beheld by and perhaps also to behold the face of authority</w:t>
      </w:r>
      <w:proofErr w:type="gramStart"/>
      <w:r w:rsidRPr="003624D8">
        <w:rPr>
          <w:rFonts w:asciiTheme="minorHAnsi" w:hAnsiTheme="minorHAnsi" w:cstheme="minorHAnsi"/>
          <w:sz w:val="16"/>
        </w:rPr>
        <w:t>. . . .</w:t>
      </w:r>
      <w:proofErr w:type="gramEnd"/>
      <w:r w:rsidRPr="003624D8">
        <w:rPr>
          <w:rFonts w:asciiTheme="minorHAnsi" w:hAnsiTheme="minorHAnsi" w:cstheme="minorHAnsi"/>
          <w:sz w:val="16"/>
        </w:rPr>
        <w:t xml:space="preserve"> [It is] a mirror stage . . .that permits the misrecognition without which the sociality of the subject cannot be achieved</w:t>
      </w:r>
      <w:proofErr w:type="gramStart"/>
      <w:r w:rsidRPr="003624D8">
        <w:rPr>
          <w:rFonts w:asciiTheme="minorHAnsi" w:hAnsiTheme="minorHAnsi" w:cstheme="minorHAnsi"/>
          <w:sz w:val="16"/>
        </w:rPr>
        <w:t>.”‘</w:t>
      </w:r>
      <w:proofErr w:type="gramEnd"/>
      <w:r w:rsidRPr="003624D8">
        <w:rPr>
          <w:rFonts w:asciiTheme="minorHAnsi" w:hAnsiTheme="minorHAnsi" w:cstheme="minorHAnsi"/>
          <w:sz w:val="16"/>
        </w:rPr>
        <w:t xml:space="preserve">“‘ In Bashir and Alice’s twisted exchange, the Lidless audience is privy to Cowhig’s restaging of this “theoretical scene.” </w:t>
      </w:r>
      <w:r w:rsidRPr="003624D8">
        <w:rPr>
          <w:rStyle w:val="StyleUnderline"/>
          <w:rFonts w:asciiTheme="minorHAnsi" w:hAnsiTheme="minorHAnsi" w:cstheme="minorHAnsi"/>
        </w:rPr>
        <w:t xml:space="preserve">We watch as </w:t>
      </w:r>
      <w:r w:rsidRPr="003624D8">
        <w:rPr>
          <w:rStyle w:val="StyleUnderline"/>
          <w:rFonts w:asciiTheme="minorHAnsi" w:hAnsiTheme="minorHAnsi" w:cstheme="minorHAnsi"/>
          <w:highlight w:val="green"/>
        </w:rPr>
        <w:t>Bashir is made a subject for the law after his dominated body is seduced into performing the very subject position for which he was misrecognized in the first place</w:t>
      </w:r>
      <w:r w:rsidRPr="003624D8">
        <w:rPr>
          <w:rFonts w:asciiTheme="minorHAnsi" w:hAnsiTheme="minorHAnsi" w:cstheme="minorHAnsi"/>
          <w:sz w:val="16"/>
        </w:rPr>
        <w:t>. Bashir describes the simultaneously seductive and coercive process of his interpellation as an “enemy combatant” by Alice thus: “When you were hard-when you screamed, ordered boards and chains-that was simple. I could go somewhere else. But when you were soft-when you touched my ears. my neck-my body had a will of its own. My own flesh, my own muscle, betrayed me</w:t>
      </w:r>
      <w:proofErr w:type="gramStart"/>
      <w:r w:rsidRPr="003624D8">
        <w:rPr>
          <w:rFonts w:asciiTheme="minorHAnsi" w:hAnsiTheme="minorHAnsi" w:cstheme="minorHAnsi"/>
          <w:sz w:val="16"/>
        </w:rPr>
        <w:t>.”“</w:t>
      </w:r>
      <w:proofErr w:type="gramEnd"/>
      <w:r w:rsidRPr="003624D8">
        <w:rPr>
          <w:rFonts w:asciiTheme="minorHAnsi" w:hAnsiTheme="minorHAnsi" w:cstheme="minorHAnsi"/>
          <w:sz w:val="16"/>
        </w:rPr>
        <w:t xml:space="preserve">° Unwilling to hear more, Alice begs him, “Stop. No more. Please.” Demonstrating the way in which the language of domination often finds its way into the mouth of the dominated, Bashir repeats her phrase but echoes it back to her with the urgency of a Guantanamo detainee during the act of torture: “Stop. No more. Please. I swear I’m an innocent man. I don’t know Osama or Saddam or Khalid. I was studying at a mosque. I just wanted to be a good Muslim. Please, I beg you. Believe me.”"' He throws a bag onto the floor before asking once more, “Please." There is a long silence and then, as if something triggers a switch inside of her, she grabs him and wrenches his arms behind his back. She orders him, “Drop to your hands and knees. Now crawl. Go! There’s a plastic bag by your feet. Pull the bag over your head and bend forward at the waist.”M Bashir knows the choreography and positions his body into a stress position, waiting expectantly for the next order. Alice only recognizes Bashir after he returns to the role scripted for him in the Bush administration memo. In other words, </w:t>
      </w:r>
      <w:r w:rsidRPr="003624D8">
        <w:rPr>
          <w:rStyle w:val="StyleUnderline"/>
          <w:rFonts w:asciiTheme="minorHAnsi" w:hAnsiTheme="minorHAnsi" w:cstheme="minorHAnsi"/>
          <w:highlight w:val="green"/>
        </w:rPr>
        <w:t>Bashir becomes a subject by performing a role for which he was cast by way of misrecognition</w:t>
      </w:r>
      <w:r w:rsidRPr="003624D8">
        <w:rPr>
          <w:rFonts w:asciiTheme="minorHAnsi" w:hAnsiTheme="minorHAnsi" w:cstheme="minorHAnsi"/>
          <w:sz w:val="16"/>
          <w:highlight w:val="green"/>
        </w:rPr>
        <w:t xml:space="preserve">. </w:t>
      </w:r>
      <w:r w:rsidRPr="003624D8">
        <w:rPr>
          <w:rStyle w:val="StyleUnderline"/>
          <w:rFonts w:asciiTheme="minorHAnsi" w:hAnsiTheme="minorHAnsi" w:cstheme="minorHAnsi"/>
          <w:highlight w:val="green"/>
        </w:rPr>
        <w:t>His subjectivity is brought into being through</w:t>
      </w:r>
      <w:r w:rsidRPr="003624D8">
        <w:rPr>
          <w:rStyle w:val="StyleUnderline"/>
          <w:rFonts w:asciiTheme="minorHAnsi" w:hAnsiTheme="minorHAnsi" w:cstheme="minorHAnsi"/>
        </w:rPr>
        <w:t xml:space="preserve"> a performance of </w:t>
      </w:r>
      <w:r w:rsidRPr="003624D8">
        <w:rPr>
          <w:rStyle w:val="StyleUnderline"/>
          <w:rFonts w:asciiTheme="minorHAnsi" w:hAnsiTheme="minorHAnsi" w:cstheme="minorHAnsi"/>
          <w:highlight w:val="green"/>
        </w:rPr>
        <w:t>coercive mimeticism</w:t>
      </w:r>
      <w:r w:rsidRPr="003624D8">
        <w:rPr>
          <w:rFonts w:asciiTheme="minorHAnsi" w:hAnsiTheme="minorHAnsi" w:cstheme="minorHAnsi"/>
          <w:sz w:val="16"/>
        </w:rPr>
        <w:t xml:space="preserve">, a practice that Rey Chow describes by way of a revision to Althusser’s scene théorelique: </w:t>
      </w:r>
      <w:r w:rsidRPr="003624D8">
        <w:rPr>
          <w:rStyle w:val="StyleUnderline"/>
          <w:rFonts w:asciiTheme="minorHAnsi" w:hAnsiTheme="minorHAnsi" w:cstheme="minorHAnsi"/>
        </w:rPr>
        <w:t>It is to say, “Yes, that’s me” to a call and a vocation</w:t>
      </w:r>
      <w:proofErr w:type="gramStart"/>
      <w:r w:rsidRPr="003624D8">
        <w:rPr>
          <w:rStyle w:val="StyleUnderline"/>
          <w:rFonts w:asciiTheme="minorHAnsi" w:hAnsiTheme="minorHAnsi" w:cstheme="minorHAnsi"/>
        </w:rPr>
        <w:t>-“</w:t>
      </w:r>
      <w:proofErr w:type="gramEnd"/>
      <w:r w:rsidRPr="003624D8">
        <w:rPr>
          <w:rStyle w:val="StyleUnderline"/>
          <w:rFonts w:asciiTheme="minorHAnsi" w:hAnsiTheme="minorHAnsi" w:cstheme="minorHAnsi"/>
        </w:rPr>
        <w:t>Hey, Asian!” “Hey, Indian!” “Hey, gay man!”-as if it were a crime with which one has been charged; it is to admit and submit to the allegations (of otherness) that society at large has made against one</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Such acts of confession may now be further described as a socially endorsed, </w:t>
      </w:r>
      <w:r w:rsidRPr="003624D8">
        <w:rPr>
          <w:rStyle w:val="StyleUnderline"/>
          <w:rFonts w:asciiTheme="minorHAnsi" w:hAnsiTheme="minorHAnsi" w:cstheme="minorHAnsi"/>
          <w:highlight w:val="green"/>
        </w:rPr>
        <w:t>coercive mimeticism</w:t>
      </w:r>
      <w:r w:rsidRPr="003624D8">
        <w:rPr>
          <w:rStyle w:val="StyleUnderline"/>
          <w:rFonts w:asciiTheme="minorHAnsi" w:hAnsiTheme="minorHAnsi" w:cstheme="minorHAnsi"/>
        </w:rPr>
        <w:t xml:space="preserve">, which </w:t>
      </w:r>
      <w:r w:rsidRPr="003624D8">
        <w:rPr>
          <w:rStyle w:val="StyleUnderline"/>
          <w:rFonts w:asciiTheme="minorHAnsi" w:hAnsiTheme="minorHAnsi" w:cstheme="minorHAnsi"/>
          <w:highlight w:val="green"/>
        </w:rPr>
        <w:t>stipulates that the thing to imitate</w:t>
      </w:r>
      <w:r w:rsidRPr="003624D8">
        <w:rPr>
          <w:rStyle w:val="StyleUnderline"/>
          <w:rFonts w:asciiTheme="minorHAnsi" w:hAnsiTheme="minorHAnsi" w:cstheme="minorHAnsi"/>
        </w:rPr>
        <w:t xml:space="preserve">, resemble, and </w:t>
      </w:r>
      <w:r w:rsidRPr="003624D8">
        <w:rPr>
          <w:rStyle w:val="StyleUnderline"/>
          <w:rFonts w:asciiTheme="minorHAnsi" w:hAnsiTheme="minorHAnsi" w:cstheme="minorHAnsi"/>
          <w:highlight w:val="green"/>
        </w:rPr>
        <w:t>become</w:t>
      </w:r>
      <w:r w:rsidRPr="003624D8">
        <w:rPr>
          <w:rStyle w:val="StyleUnderline"/>
          <w:rFonts w:asciiTheme="minorHAnsi" w:hAnsiTheme="minorHAnsi" w:cstheme="minorHAnsi"/>
        </w:rPr>
        <w:t xml:space="preserve"> is none other than </w:t>
      </w:r>
      <w:r w:rsidRPr="003624D8">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ethnic or sexual </w:t>
      </w:r>
      <w:r w:rsidRPr="003624D8">
        <w:rPr>
          <w:rStyle w:val="StyleUnderline"/>
          <w:rFonts w:asciiTheme="minorHAnsi" w:hAnsiTheme="minorHAnsi" w:cstheme="minorHAnsi"/>
          <w:highlight w:val="green"/>
        </w:rPr>
        <w:t>minority</w:t>
      </w:r>
      <w:r w:rsidRPr="003624D8">
        <w:rPr>
          <w:rStyle w:val="StyleUnderline"/>
          <w:rFonts w:asciiTheme="minorHAnsi" w:hAnsiTheme="minorHAnsi" w:cstheme="minorHAnsi"/>
        </w:rPr>
        <w:t xml:space="preserve"> </w:t>
      </w:r>
      <w:proofErr w:type="gramStart"/>
      <w:r w:rsidRPr="003624D8">
        <w:rPr>
          <w:rStyle w:val="StyleUnderline"/>
          <w:rFonts w:asciiTheme="minorHAnsi" w:hAnsiTheme="minorHAnsi" w:cstheme="minorHAnsi"/>
        </w:rPr>
        <w:t>herself</w:t>
      </w:r>
      <w:r w:rsidRPr="003624D8">
        <w:rPr>
          <w:rFonts w:asciiTheme="minorHAnsi" w:hAnsiTheme="minorHAnsi" w:cstheme="minorHAnsi"/>
          <w:sz w:val="16"/>
        </w:rPr>
        <w:t>.“</w:t>
      </w:r>
      <w:proofErr w:type="gramEnd"/>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In acts of coercive mimeticism, the </w:t>
      </w:r>
      <w:r w:rsidRPr="003624D8">
        <w:rPr>
          <w:rStyle w:val="StyleUnderline"/>
          <w:rFonts w:asciiTheme="minorHAnsi" w:hAnsiTheme="minorHAnsi" w:cstheme="minorHAnsi"/>
          <w:highlight w:val="green"/>
        </w:rPr>
        <w:t>minoritarian subject believes that by responding to</w:t>
      </w:r>
      <w:r w:rsidRPr="003624D8">
        <w:rPr>
          <w:rStyle w:val="StyleUnderline"/>
          <w:rFonts w:asciiTheme="minorHAnsi" w:hAnsiTheme="minorHAnsi" w:cstheme="minorHAnsi"/>
        </w:rPr>
        <w:t xml:space="preserve"> the hail of </w:t>
      </w:r>
      <w:r w:rsidRPr="003624D8">
        <w:rPr>
          <w:rStyle w:val="StyleUnderline"/>
          <w:rFonts w:asciiTheme="minorHAnsi" w:hAnsiTheme="minorHAnsi" w:cstheme="minorHAnsi"/>
          <w:highlight w:val="green"/>
        </w:rPr>
        <w:t>minority status through self-referential performances, she is “liberating” herself from subordination</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But while she may achieve some modicum of recognition and relief, </w:t>
      </w:r>
      <w:r w:rsidRPr="003624D8">
        <w:rPr>
          <w:rStyle w:val="StyleUnderline"/>
          <w:rFonts w:asciiTheme="minorHAnsi" w:hAnsiTheme="minorHAnsi" w:cstheme="minorHAnsi"/>
          <w:highlight w:val="green"/>
        </w:rPr>
        <w:t>she is inadvertently contributing to the maintenance of the dominant structures of ideology</w:t>
      </w:r>
      <w:r w:rsidRPr="003624D8">
        <w:rPr>
          <w:rStyle w:val="StyleUnderline"/>
          <w:rFonts w:asciiTheme="minorHAnsi" w:hAnsiTheme="minorHAnsi" w:cstheme="minorHAnsi"/>
        </w:rPr>
        <w:t>, interpellation, and racialization</w:t>
      </w:r>
      <w:r w:rsidRPr="003624D8">
        <w:rPr>
          <w:rFonts w:asciiTheme="minorHAnsi" w:hAnsiTheme="minorHAnsi" w:cstheme="minorHAnsi"/>
          <w:sz w:val="16"/>
        </w:rPr>
        <w:t>. This is particularly dangerous when the law is involved because, as Antonio Viego observes, “</w:t>
      </w:r>
      <w:r w:rsidRPr="003624D8">
        <w:rPr>
          <w:rStyle w:val="StyleUnderline"/>
          <w:rFonts w:asciiTheme="minorHAnsi" w:hAnsiTheme="minorHAnsi" w:cstheme="minorHAnsi"/>
        </w:rPr>
        <w:t>If misrecognition is a serious harm, then we must be concerned that legal recognition may go wrong, misrecognizing already subordinated groups and codifying that misrecognition with the force of law</w:t>
      </w:r>
      <w:r w:rsidRPr="003624D8">
        <w:rPr>
          <w:rFonts w:asciiTheme="minorHAnsi" w:hAnsiTheme="minorHAnsi" w:cstheme="minorHAnsi"/>
          <w:sz w:val="16"/>
        </w:rPr>
        <w:t xml:space="preserve"> and the intractability of stare decisis, . . . [whereby] the price of protection is incarceration.”"" </w:t>
      </w:r>
      <w:r w:rsidRPr="003624D8">
        <w:rPr>
          <w:rStyle w:val="StyleUnderline"/>
          <w:rFonts w:asciiTheme="minorHAnsi" w:hAnsiTheme="minorHAnsi" w:cstheme="minorHAnsi"/>
        </w:rPr>
        <w:t>If Bashir demands recognition from Alice for his time in Guantanamo, the price extracted in the preceding scene is his figurative return to the interrogation chamber</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In other words, when we perform as properly situated subjects </w:t>
      </w:r>
      <w:proofErr w:type="gramStart"/>
      <w:r w:rsidRPr="003624D8">
        <w:rPr>
          <w:rStyle w:val="StyleUnderline"/>
          <w:rFonts w:asciiTheme="minorHAnsi" w:hAnsiTheme="minorHAnsi" w:cstheme="minorHAnsi"/>
        </w:rPr>
        <w:t>in order to</w:t>
      </w:r>
      <w:proofErr w:type="gramEnd"/>
      <w:r w:rsidRPr="003624D8">
        <w:rPr>
          <w:rStyle w:val="StyleUnderline"/>
          <w:rFonts w:asciiTheme="minorHAnsi" w:hAnsiTheme="minorHAnsi" w:cstheme="minorHAnsi"/>
        </w:rPr>
        <w:t xml:space="preserve"> be recognizable as such by the law, we run the risk of transforming our bodies into prisons</w:t>
      </w:r>
      <w:r w:rsidRPr="003624D8">
        <w:rPr>
          <w:rFonts w:asciiTheme="minorHAnsi" w:hAnsiTheme="minorHAnsi" w:cstheme="minorHAnsi"/>
          <w:sz w:val="16"/>
        </w:rPr>
        <w:t>.</w:t>
      </w:r>
    </w:p>
    <w:p w14:paraId="4CFC8CF9" w14:textId="5AECA92F" w:rsidR="003E662E" w:rsidRPr="003624D8" w:rsidRDefault="003E662E" w:rsidP="003E662E">
      <w:pPr>
        <w:pStyle w:val="Heading4"/>
        <w:rPr>
          <w:rStyle w:val="Style13ptBold"/>
          <w:b/>
        </w:rPr>
      </w:pPr>
      <w:r w:rsidRPr="003624D8">
        <w:rPr>
          <w:rStyle w:val="Style13ptBold"/>
          <w:b/>
        </w:rPr>
        <w:t>Debate is a communicative activity which forces coercive mimetism which gauges successful assimilation that excludes Asian bodies. Language marks impossible social compliance for the Asian and separates them from the rest of the students.</w:t>
      </w:r>
    </w:p>
    <w:p w14:paraId="0FB90BB2" w14:textId="77777777" w:rsidR="003E662E" w:rsidRPr="003624D8" w:rsidRDefault="003E662E" w:rsidP="003E662E">
      <w:pPr>
        <w:rPr>
          <w:sz w:val="16"/>
        </w:rPr>
      </w:pPr>
      <w:r w:rsidRPr="003624D8">
        <w:rPr>
          <w:rStyle w:val="StyleUnderline"/>
          <w:b/>
          <w:bCs/>
          <w:u w:val="none"/>
        </w:rPr>
        <w:t>Eng &amp; Han 2</w:t>
      </w:r>
      <w:r w:rsidRPr="003624D8">
        <w:rPr>
          <w:rStyle w:val="StyleUnderline"/>
          <w:bCs/>
          <w:u w:val="none"/>
        </w:rPr>
        <w:t>,</w:t>
      </w:r>
      <w:r w:rsidRPr="003624D8">
        <w:rPr>
          <w:sz w:val="16"/>
        </w:rPr>
        <w:t xml:space="preserve"> DAVID L. </w:t>
      </w:r>
      <w:r w:rsidRPr="003624D8">
        <w:rPr>
          <w:rStyle w:val="StyleUnderline"/>
          <w:bCs/>
          <w:sz w:val="16"/>
          <w:u w:val="none"/>
        </w:rPr>
        <w:t>ENG &amp;</w:t>
      </w:r>
      <w:r w:rsidRPr="003624D8">
        <w:rPr>
          <w:sz w:val="16"/>
        </w:rPr>
        <w:t xml:space="preserve"> SHINHEE </w:t>
      </w:r>
      <w:r w:rsidRPr="003624D8">
        <w:rPr>
          <w:rStyle w:val="StyleUnderline"/>
          <w:bCs/>
          <w:sz w:val="16"/>
          <w:u w:val="none"/>
        </w:rPr>
        <w:t>HAN</w:t>
      </w:r>
      <w:r w:rsidRPr="003624D8">
        <w:rPr>
          <w:rStyle w:val="StyleUnderline"/>
          <w:sz w:val="16"/>
        </w:rPr>
        <w:t xml:space="preserve"> </w:t>
      </w:r>
      <w:r w:rsidRPr="003624D8">
        <w:rPr>
          <w:sz w:val="16"/>
        </w:rPr>
        <w:t xml:space="preserve">[David L. Eng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Eng is a founding convenor of the Faculty Working Group on Race and Empire Studies as well as a member of the Executive Board of Gender, Sexuality &amp; Women's </w:t>
      </w:r>
      <w:proofErr w:type="gramStart"/>
      <w:r w:rsidRPr="003624D8">
        <w:rPr>
          <w:sz w:val="16"/>
        </w:rPr>
        <w:t>Studies</w:t>
      </w:r>
      <w:proofErr w:type="gramEnd"/>
      <w:r w:rsidRPr="003624D8">
        <w:rPr>
          <w:sz w:val="16"/>
        </w:rPr>
        <w:t xml:space="preserve"> and the Alice Paul Center.  Shinhee Han, Ph.D. is aa senior psychotherapist at the Newschool University's counseling service.  Her clinical specializations include Asian and Asian American mental health, transnational adoptees, LGBT population and college students with identity, </w:t>
      </w:r>
      <w:proofErr w:type="gramStart"/>
      <w:r w:rsidRPr="003624D8">
        <w:rPr>
          <w:sz w:val="16"/>
        </w:rPr>
        <w:t>depression</w:t>
      </w:r>
      <w:proofErr w:type="gramEnd"/>
      <w:r w:rsidRPr="003624D8">
        <w:rPr>
          <w:sz w:val="16"/>
        </w:rPr>
        <w:t xml:space="preserve">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w:t>
      </w:r>
      <w:proofErr w:type="gramStart"/>
      <w:r w:rsidRPr="003624D8">
        <w:rPr>
          <w:sz w:val="16"/>
        </w:rPr>
        <w:t>Durham</w:t>
      </w:r>
      <w:proofErr w:type="gramEnd"/>
      <w:r w:rsidRPr="003624D8">
        <w:rPr>
          <w:sz w:val="16"/>
        </w:rPr>
        <w:t xml:space="preserve"> and London, 2019, ghs//BZ Recut/Tagged Nato</w:t>
      </w:r>
    </w:p>
    <w:p w14:paraId="490259F8" w14:textId="77777777" w:rsidR="003E662E" w:rsidRPr="003624D8" w:rsidRDefault="003E662E" w:rsidP="003E662E">
      <w:pPr>
        <w:rPr>
          <w:sz w:val="16"/>
        </w:rPr>
      </w:pPr>
      <w:r w:rsidRPr="003624D8">
        <w:rPr>
          <w:sz w:val="16"/>
        </w:rPr>
        <w:t xml:space="preserve">﻿MIMICRY; OR, THE MELANCHOLIC MACHINE </w:t>
      </w:r>
      <w:r w:rsidRPr="003624D8">
        <w:rPr>
          <w:rStyle w:val="Emphasis"/>
        </w:rPr>
        <w:t>Racial melancholia as psychic splitting and national dis-ease opens on the interconnected terrains of mimicry, ambivalence, and the stereotype</w:t>
      </w:r>
      <w:r w:rsidRPr="003624D8">
        <w:rPr>
          <w:sz w:val="16"/>
        </w:rPr>
        <w:t xml:space="preserve">. In his seminal essay “Of Mimicry and Man: The Ambivalence of Colonial Discourse,” Homi Bhabha describes the ways in which a </w:t>
      </w:r>
      <w:r w:rsidRPr="003624D8">
        <w:rPr>
          <w:rStyle w:val="StyleUnderline"/>
          <w:highlight w:val="green"/>
        </w:rPr>
        <w:t xml:space="preserve">colonial regime compels the colonized subject to mimic </w:t>
      </w:r>
      <w:r w:rsidRPr="003624D8">
        <w:rPr>
          <w:rStyle w:val="StyleUnderline"/>
        </w:rPr>
        <w:t xml:space="preserve">Western ideals of </w:t>
      </w:r>
      <w:r w:rsidRPr="003624D8">
        <w:rPr>
          <w:rStyle w:val="StyleUnderline"/>
          <w:highlight w:val="green"/>
        </w:rPr>
        <w:t>whiteness.</w:t>
      </w:r>
      <w:r w:rsidRPr="003624D8">
        <w:rPr>
          <w:rStyle w:val="StyleUnderline"/>
        </w:rPr>
        <w:t xml:space="preserve"> </w:t>
      </w:r>
      <w:r w:rsidRPr="003624D8">
        <w:rPr>
          <w:sz w:val="16"/>
        </w:rPr>
        <w:t>At the same time, this mimicry is also condemned to failure. Bhabha writes, “</w:t>
      </w:r>
      <w:r w:rsidRPr="003624D8">
        <w:rPr>
          <w:rStyle w:val="StyleUnderline"/>
          <w:highlight w:val="green"/>
        </w:rPr>
        <w:t xml:space="preserve">Colonial mimicry </w:t>
      </w:r>
      <w:r w:rsidRPr="003624D8">
        <w:rPr>
          <w:rStyle w:val="StyleUnderline"/>
        </w:rPr>
        <w:t xml:space="preserve">is </w:t>
      </w:r>
      <w:r w:rsidRPr="003624D8">
        <w:rPr>
          <w:rStyle w:val="StyleUnderline"/>
          <w:highlight w:val="green"/>
        </w:rPr>
        <w:t xml:space="preserve">the desire for a reformed, </w:t>
      </w:r>
      <w:r w:rsidRPr="003624D8">
        <w:rPr>
          <w:rStyle w:val="StyleUnderline"/>
        </w:rPr>
        <w:t xml:space="preserve">recognizable </w:t>
      </w:r>
      <w:r w:rsidRPr="003624D8">
        <w:rPr>
          <w:rStyle w:val="StyleUnderline"/>
          <w:highlight w:val="green"/>
        </w:rPr>
        <w:t>Other</w:t>
      </w:r>
      <w:r w:rsidRPr="003624D8">
        <w:rPr>
          <w:rStyle w:val="StyleUnderline"/>
        </w:rPr>
        <w:t>, as a subject of a difference that is almost the same, but not quite</w:t>
      </w:r>
      <w:r w:rsidRPr="003624D8">
        <w:rPr>
          <w:sz w:val="16"/>
        </w:rPr>
        <w:t xml:space="preserve">. Which is to say, that the discourse of mimicry is constructed around an ambivalence; </w:t>
      </w:r>
      <w:proofErr w:type="gramStart"/>
      <w:r w:rsidRPr="003624D8">
        <w:rPr>
          <w:sz w:val="16"/>
        </w:rPr>
        <w:t>in order to</w:t>
      </w:r>
      <w:proofErr w:type="gramEnd"/>
      <w:r w:rsidRPr="003624D8">
        <w:rPr>
          <w:sz w:val="16"/>
        </w:rPr>
        <w:t xml:space="preserve"> be effective, </w:t>
      </w:r>
      <w:r w:rsidRPr="003624D8">
        <w:rPr>
          <w:rStyle w:val="Emphasis"/>
        </w:rPr>
        <w:t xml:space="preserve">mimicry </w:t>
      </w:r>
      <w:r w:rsidRPr="003624D8">
        <w:rPr>
          <w:rStyle w:val="Emphasis"/>
          <w:highlight w:val="green"/>
        </w:rPr>
        <w:t>must continually reproduce its slippage,</w:t>
      </w:r>
      <w:r w:rsidRPr="003624D8">
        <w:rPr>
          <w:rStyle w:val="Emphasis"/>
        </w:rPr>
        <w:t xml:space="preserve"> its excess, </w:t>
      </w:r>
      <w:r w:rsidRPr="003624D8">
        <w:rPr>
          <w:rStyle w:val="Emphasis"/>
          <w:highlight w:val="green"/>
        </w:rPr>
        <w:t>its difference.… Almost the same but not white</w:t>
      </w:r>
      <w:r w:rsidRPr="003624D8">
        <w:rPr>
          <w:sz w:val="16"/>
        </w:rPr>
        <w:t xml:space="preserve">.”28 </w:t>
      </w:r>
      <w:r w:rsidRPr="003624D8">
        <w:rPr>
          <w:rStyle w:val="StyleUnderline"/>
        </w:rPr>
        <w:t>Bhabha locates and labels the social imperative to assimilate as the colonial structure of mimicry.</w:t>
      </w:r>
      <w:r w:rsidRPr="003624D8">
        <w:rPr>
          <w:sz w:val="16"/>
        </w:rPr>
        <w:t xml:space="preserve"> He highlights not only the social performance but also its inevitable, built-in failure. </w:t>
      </w:r>
      <w:r w:rsidRPr="003624D8">
        <w:rPr>
          <w:rStyle w:val="Emphasis"/>
        </w:rPr>
        <w:t xml:space="preserve">This doubling of difference that is almost the same but not quite, almost the same but not white, results in ambivalence, which comes to define the failure of mimicry. </w:t>
      </w:r>
      <w:r w:rsidRPr="003624D8">
        <w:rPr>
          <w:sz w:val="16"/>
        </w:rPr>
        <w:t xml:space="preserve">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3624D8">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3624D8">
        <w:rPr>
          <w:sz w:val="16"/>
        </w:rPr>
        <w:t>It is crucial to extend Bhabha’s theories on colonial mimicry to the domestic landscape of race relations in the United States—a postcolonial nation itself—</w:t>
      </w:r>
      <w:proofErr w:type="gramStart"/>
      <w:r w:rsidRPr="003624D8">
        <w:rPr>
          <w:sz w:val="16"/>
        </w:rPr>
        <w:t>in order to</w:t>
      </w:r>
      <w:proofErr w:type="gramEnd"/>
      <w:r w:rsidRPr="003624D8">
        <w:rPr>
          <w:sz w:val="16"/>
        </w:rPr>
        <w:t xml:space="preserve">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3624D8">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3624D8">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3624D8">
        <w:rPr>
          <w:rStyle w:val="Emphasis"/>
        </w:rPr>
        <w:t xml:space="preserve">Asian Americans are forced to mimic the model minority stereotype </w:t>
      </w:r>
      <w:proofErr w:type="gramStart"/>
      <w:r w:rsidRPr="003624D8">
        <w:rPr>
          <w:rStyle w:val="Emphasis"/>
        </w:rPr>
        <w:t>in order to</w:t>
      </w:r>
      <w:proofErr w:type="gramEnd"/>
      <w:r w:rsidRPr="003624D8">
        <w:rPr>
          <w:rStyle w:val="Emphasis"/>
        </w:rPr>
        <w:t xml:space="preserve"> be recognized by mainstream society—in order to be, in order to be seen at all</w:t>
      </w:r>
      <w:r w:rsidRPr="003624D8">
        <w:rPr>
          <w:sz w:val="16"/>
        </w:rPr>
        <w:t xml:space="preserve">. </w:t>
      </w:r>
      <w:r w:rsidRPr="003624D8">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3624D8">
        <w:rPr>
          <w:rStyle w:val="Emphasis"/>
        </w:rPr>
        <w:t xml:space="preserve">. As both a social and a psychic malady, </w:t>
      </w:r>
      <w:proofErr w:type="gramStart"/>
      <w:r w:rsidRPr="003624D8">
        <w:rPr>
          <w:rStyle w:val="Emphasis"/>
        </w:rPr>
        <w:t>mimicry</w:t>
      </w:r>
      <w:proofErr w:type="gramEnd"/>
      <w:r w:rsidRPr="003624D8">
        <w:rPr>
          <w:rStyle w:val="Emphasis"/>
        </w:rPr>
        <w:t xml:space="preserve"> and the model minority myth distance Asian Americans from the mimetic ideals of the nation. For Asian Americans, mimicry is always a partial success as well as a partial failure to assimilate into regimes of whiteness. </w:t>
      </w:r>
      <w:r w:rsidRPr="003624D8">
        <w:rPr>
          <w:sz w:val="16"/>
        </w:rPr>
        <w:t>Let us analyze this dynamic from yet another angle. Although Asian Americans are now largely thought of as model minorities exemplifying the “American dream,” this stereotype of material success is partial because it is configured primarily as economic achievement (</w:t>
      </w:r>
      <w:proofErr w:type="gramStart"/>
      <w:r w:rsidRPr="003624D8">
        <w:rPr>
          <w:sz w:val="16"/>
        </w:rPr>
        <w:t>in spite of</w:t>
      </w:r>
      <w:proofErr w:type="gramEnd"/>
      <w:r w:rsidRPr="003624D8">
        <w:rPr>
          <w:sz w:val="16"/>
        </w:rPr>
        <w:t xml:space="preserve"> extreme poverty in various Asian American communities) rather than social or cultural belonging. </w:t>
      </w:r>
      <w:r w:rsidRPr="003624D8">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3624D8">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gramStart"/>
      <w:r w:rsidRPr="003624D8">
        <w:rPr>
          <w:sz w:val="16"/>
        </w:rPr>
        <w:t>safe”professional</w:t>
      </w:r>
      <w:proofErr w:type="gramEnd"/>
      <w:r w:rsidRPr="003624D8">
        <w:rPr>
          <w:sz w:val="16"/>
        </w:rPr>
        <w:t xml:space="preserve"> and upwardly mobile careers— doctor, engineer, lawyer— often at the expense of individual desires and psychic well-being—“doing well versus feeling well.”31They must not contest the dominant order of things; they must not “rock the boat”or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Viego has described a similar prioritizing of needs over desires in the context of Latino immigration. He describes this process as the psychic production of a “dead subject,”the creation of a subject dead to his or her desires.32 Insofar as both social and parental pressures emphasize needs over desires— necessity over extravagance in Sau-ling W ong’s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gramStart"/>
      <w:r w:rsidRPr="003624D8">
        <w:rPr>
          <w:sz w:val="16"/>
        </w:rPr>
        <w:t>positive”representation</w:t>
      </w:r>
      <w:proofErr w:type="gramEnd"/>
      <w:r w:rsidRPr="003624D8">
        <w:rPr>
          <w:sz w:val="16"/>
        </w:rPr>
        <w:t>— a model of social achievement and exceptionalism. In this regard, not only mainstream society but also Asian Americans themselves become attached to, and divided by, its seemingly admirable qualities without sufficiendy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Palace</w:t>
      </w:r>
      <w:proofErr w:type="gramStart"/>
      <w:r w:rsidRPr="003624D8">
        <w:rPr>
          <w:sz w:val="16"/>
        </w:rPr>
        <w:t>.”Eventually</w:t>
      </w:r>
      <w:proofErr w:type="gramEnd"/>
      <w:r w:rsidRPr="003624D8">
        <w:rPr>
          <w:sz w:val="16"/>
        </w:rPr>
        <w:t xml:space="preserve">, the franchise fails, and the first “a”falls off the “Chicken Palace”sign which becomes “Chicken P_lace.”This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3624D8">
        <w:rPr>
          <w:sz w:val="8"/>
          <w:szCs w:val="8"/>
        </w:rPr>
        <w:t>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intrasubjective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depathologize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school</w:t>
      </w:r>
      <w:proofErr w:type="gramStart"/>
      <w:r w:rsidRPr="003624D8">
        <w:rPr>
          <w:sz w:val="8"/>
          <w:szCs w:val="8"/>
        </w:rPr>
        <w:t>.”When</w:t>
      </w:r>
      <w:proofErr w:type="gramEnd"/>
      <w:r w:rsidRPr="003624D8">
        <w:rPr>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parents’failure to achieve the American dream—to achieve a standard of living and a level of social acceptance greater than what they could have putatively achieved in Korea— is a loss transferred onto and incorporated by Elaine for her to work out and to repair. </w:t>
      </w:r>
      <w:proofErr w:type="gramStart"/>
      <w:r w:rsidRPr="003624D8">
        <w:rPr>
          <w:sz w:val="8"/>
          <w:szCs w:val="8"/>
        </w:rPr>
        <w:t>In particular, Elaine</w:t>
      </w:r>
      <w:proofErr w:type="gramEnd"/>
      <w:r w:rsidRPr="003624D8">
        <w:rPr>
          <w:sz w:val="8"/>
          <w:szCs w:val="8"/>
        </w:rPr>
        <w:t xml:space="preserv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w:t>
      </w:r>
      <w:proofErr w:type="gramStart"/>
      <w:r w:rsidRPr="003624D8">
        <w:rPr>
          <w:sz w:val="8"/>
          <w:szCs w:val="8"/>
        </w:rPr>
        <w:t>at the moment</w:t>
      </w:r>
      <w:proofErr w:type="gramEnd"/>
      <w:r w:rsidRPr="003624D8">
        <w:rPr>
          <w:sz w:val="8"/>
          <w:szCs w:val="8"/>
        </w:rPr>
        <w:t xml:space="preserve">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intrasubjective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w:t>
      </w:r>
      <w:proofErr w:type="gramStart"/>
      <w:r w:rsidRPr="003624D8">
        <w:rPr>
          <w:sz w:val="8"/>
          <w:szCs w:val="8"/>
        </w:rPr>
        <w:t>manner in which</w:t>
      </w:r>
      <w:proofErr w:type="gramEnd"/>
      <w:r w:rsidRPr="003624D8">
        <w:rPr>
          <w:sz w:val="8"/>
          <w:szCs w:val="8"/>
        </w:rPr>
        <w:t xml:space="preserve"> the daughters’bodies and voices become substitutes for those of the mothers— not just the mothers’bodies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mothers’losses. The mothers’voices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w:t>
      </w:r>
      <w:proofErr w:type="gramStart"/>
      <w:r w:rsidRPr="003624D8">
        <w:rPr>
          <w:sz w:val="8"/>
          <w:szCs w:val="8"/>
        </w:rPr>
        <w:t>In the course of</w:t>
      </w:r>
      <w:proofErr w:type="gramEnd"/>
      <w:r w:rsidRPr="003624D8">
        <w:rPr>
          <w:sz w:val="8"/>
          <w:szCs w:val="8"/>
        </w:rPr>
        <w:t xml:space="preserve">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saidsomething,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incommensurabilities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3624D8">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w:t>
      </w:r>
      <w:proofErr w:type="gramStart"/>
      <w:r w:rsidRPr="003624D8">
        <w:rPr>
          <w:sz w:val="16"/>
        </w:rPr>
        <w:t>brother</w:t>
      </w:r>
      <w:proofErr w:type="gramEnd"/>
      <w:r w:rsidRPr="003624D8">
        <w:rPr>
          <w:sz w:val="16"/>
        </w:rPr>
        <w:t xml:space="preserve"> and a sister, both of whom were born in the United States. Before Nelson entered school, his mother spoke only Japanese to the children. </w:t>
      </w:r>
      <w:r w:rsidRPr="003624D8">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3624D8">
        <w:rPr>
          <w:rStyle w:val="StyleUnderline"/>
          <w:highlight w:val="green"/>
        </w:rPr>
        <w:t>Nelson</w:t>
      </w:r>
      <w:r w:rsidRPr="003624D8">
        <w:rPr>
          <w:rStyle w:val="StyleUnderline"/>
        </w:rPr>
        <w:t xml:space="preserve"> recounts a story that took place later in grade school. During a reading lesson, he </w:t>
      </w:r>
      <w:r w:rsidRPr="003624D8">
        <w:rPr>
          <w:rStyle w:val="StyleUnderline"/>
          <w:highlight w:val="green"/>
        </w:rPr>
        <w:t>mispronounced “crooked” as “</w:t>
      </w:r>
      <w:proofErr w:type="gramStart"/>
      <w:r w:rsidRPr="003624D8">
        <w:rPr>
          <w:rStyle w:val="StyleUnderline"/>
          <w:highlight w:val="green"/>
        </w:rPr>
        <w:t>crookd</w:t>
      </w:r>
      <w:r w:rsidRPr="003624D8">
        <w:rPr>
          <w:rStyle w:val="StyleUnderline"/>
        </w:rPr>
        <w:t>”(</w:t>
      </w:r>
      <w:proofErr w:type="gramEnd"/>
      <w:r w:rsidRPr="003624D8">
        <w:rPr>
          <w:rStyle w:val="StyleUnderline"/>
        </w:rPr>
        <w:t xml:space="preserve">one syllable). </w:t>
      </w:r>
      <w:r w:rsidRPr="003624D8">
        <w:rPr>
          <w:rStyle w:val="StyleUnderline"/>
          <w:highlight w:val="green"/>
        </w:rPr>
        <w:t xml:space="preserve">His teacher shamed him publicly for his failed </w:t>
      </w:r>
      <w:r w:rsidRPr="003624D8">
        <w:rPr>
          <w:rStyle w:val="StyleUnderline"/>
        </w:rPr>
        <w:t xml:space="preserve">speech act—his failed act of </w:t>
      </w:r>
      <w:r w:rsidRPr="003624D8">
        <w:rPr>
          <w:rStyle w:val="StyleUnderline"/>
          <w:highlight w:val="green"/>
        </w:rPr>
        <w:t>mimicry</w:t>
      </w:r>
      <w:r w:rsidRPr="003624D8">
        <w:rPr>
          <w:rStyle w:val="StyleUnderline"/>
        </w:rPr>
        <w:t xml:space="preserve"> —and demanded to know where he learned to mispronounce such a simple word. </w:t>
      </w:r>
      <w:r w:rsidRPr="003624D8">
        <w:rPr>
          <w:sz w:val="16"/>
        </w:rPr>
        <w:t xml:space="preserve">Nelson reluctantly replied that he learned this pronunciation from his mother. </w:t>
      </w:r>
      <w:r w:rsidRPr="003624D8">
        <w:rPr>
          <w:rStyle w:val="StyleUnderline"/>
        </w:rPr>
        <w:t>Nelson remembers</w:t>
      </w:r>
      <w:proofErr w:type="gramStart"/>
      <w:r w:rsidRPr="003624D8">
        <w:rPr>
          <w:rStyle w:val="StyleUnderline"/>
        </w:rPr>
        <w:t>, in particular, feelings</w:t>
      </w:r>
      <w:proofErr w:type="gramEnd"/>
      <w:r w:rsidRPr="003624D8">
        <w:rPr>
          <w:rStyle w:val="StyleUnderline"/>
        </w:rPr>
        <w:t xml:space="preserve"> of social embarrassment and shame from the ridicule of his teacher and classmates.</w:t>
      </w:r>
      <w:r w:rsidRPr="003624D8">
        <w:rPr>
          <w:sz w:val="16"/>
        </w:rPr>
        <w:t xml:space="preserve"> </w:t>
      </w:r>
      <w:r w:rsidRPr="003624D8">
        <w:rPr>
          <w:rStyle w:val="StyleUnderline"/>
        </w:rPr>
        <w:t>What we learn about Nelson’s case history is that, although his original connection to the primary object (the mother) was through the Japanese language, this connection was interrupted by a foreign property, English.</w:t>
      </w:r>
      <w:r w:rsidRPr="003624D8">
        <w:rPr>
          <w:sz w:val="16"/>
        </w:rPr>
        <w:t xml:space="preserve"> The mother’s poor mimicry of English severed and revised the earliest mother-child attachment, one brokered in Japanese. As such, Nelson could no longer mirror himself from his mother, in Japanese or in English. </w:t>
      </w:r>
      <w:r w:rsidRPr="003624D8">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3624D8">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3624D8">
        <w:rPr>
          <w:rStyle w:val="StyleUnderline"/>
        </w:rPr>
        <w:t xml:space="preserve">Here </w:t>
      </w:r>
      <w:r w:rsidRPr="003624D8">
        <w:rPr>
          <w:rStyle w:val="StyleUnderline"/>
          <w:highlight w:val="green"/>
        </w:rPr>
        <w:t>the problem of accent marks</w:t>
      </w:r>
      <w:r w:rsidRPr="003624D8">
        <w:rPr>
          <w:rStyle w:val="StyleUnderline"/>
        </w:rPr>
        <w:t xml:space="preserve"> an </w:t>
      </w:r>
      <w:r w:rsidRPr="003624D8">
        <w:rPr>
          <w:rStyle w:val="StyleUnderline"/>
          <w:highlight w:val="green"/>
        </w:rPr>
        <w:t>impossible social compliance</w:t>
      </w:r>
      <w:r w:rsidRPr="003624D8">
        <w:rPr>
          <w:rStyle w:val="StyleUnderline"/>
        </w:rPr>
        <w:t xml:space="preserve">. In both instances, </w:t>
      </w:r>
      <w:r w:rsidRPr="003624D8">
        <w:rPr>
          <w:rStyle w:val="StyleUnderline"/>
          <w:highlight w:val="green"/>
        </w:rPr>
        <w:t>language is the privileged vehicle</w:t>
      </w:r>
      <w:r w:rsidRPr="003624D8">
        <w:rPr>
          <w:rStyle w:val="StyleUnderline"/>
        </w:rPr>
        <w:t xml:space="preserve">— the privileged property— </w:t>
      </w:r>
      <w:r w:rsidRPr="003624D8">
        <w:rPr>
          <w:rStyle w:val="StyleUnderline"/>
          <w:highlight w:val="green"/>
        </w:rPr>
        <w:t>by which standards of successful assimilation</w:t>
      </w:r>
      <w:r w:rsidRPr="003624D8">
        <w:rPr>
          <w:rStyle w:val="StyleUnderline"/>
        </w:rPr>
        <w:t xml:space="preserve"> and failed integration </w:t>
      </w:r>
      <w:r w:rsidRPr="003624D8">
        <w:rPr>
          <w:rStyle w:val="StyleUnderline"/>
          <w:highlight w:val="green"/>
        </w:rPr>
        <w:t>are measured</w:t>
      </w:r>
      <w:r w:rsidRPr="003624D8">
        <w:rPr>
          <w:rStyle w:val="StyleUnderline"/>
        </w:rPr>
        <w:t>.</w:t>
      </w:r>
      <w:r w:rsidRPr="003624D8">
        <w:rPr>
          <w:sz w:val="16"/>
        </w:rPr>
        <w:t xml:space="preserve"> In this sense, </w:t>
      </w:r>
      <w:r w:rsidRPr="003624D8">
        <w:rPr>
          <w:rStyle w:val="Emphasis"/>
          <w:highlight w:val="green"/>
        </w:rPr>
        <w:t>language</w:t>
      </w:r>
      <w:r w:rsidRPr="003624D8">
        <w:rPr>
          <w:rStyle w:val="Emphasis"/>
        </w:rPr>
        <w:t xml:space="preserve"> itself might be thought of as </w:t>
      </w:r>
      <w:r w:rsidRPr="003624D8">
        <w:rPr>
          <w:rStyle w:val="Emphasis"/>
          <w:highlight w:val="green"/>
        </w:rPr>
        <w:t>a</w:t>
      </w:r>
      <w:r w:rsidRPr="003624D8">
        <w:rPr>
          <w:rStyle w:val="Emphasis"/>
        </w:rPr>
        <w:t xml:space="preserve"> kind of </w:t>
      </w:r>
      <w:r w:rsidRPr="003624D8">
        <w:rPr>
          <w:rStyle w:val="Emphasis"/>
          <w:highlight w:val="green"/>
        </w:rPr>
        <w:t>property right</w:t>
      </w:r>
      <w:r w:rsidRPr="003624D8">
        <w:rPr>
          <w:rStyle w:val="Emphasis"/>
        </w:rPr>
        <w:t xml:space="preserve"> and stereotype, </w:t>
      </w:r>
      <w:r w:rsidRPr="003624D8">
        <w:rPr>
          <w:rStyle w:val="Emphasis"/>
          <w:highlight w:val="green"/>
        </w:rPr>
        <w:t>demanding a flawless mimicry</w:t>
      </w:r>
      <w:r w:rsidRPr="003624D8">
        <w:rPr>
          <w:rStyle w:val="Emphasis"/>
        </w:rPr>
        <w:t xml:space="preserve"> on the part of the young Nelson, whose failed performance leads him to shame and self-abasement at a crucial moment of social and psychic development. </w:t>
      </w:r>
      <w:r w:rsidRPr="003624D8">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3624D8">
        <w:rPr>
          <w:rStyle w:val="Emphasis"/>
        </w:rPr>
        <w:t xml:space="preserve">We need to emphasize that </w:t>
      </w:r>
      <w:r w:rsidRPr="003624D8">
        <w:rPr>
          <w:rStyle w:val="Emphasis"/>
          <w:highlight w:val="green"/>
        </w:rPr>
        <w:t>the shaming ritual</w:t>
      </w:r>
      <w:r w:rsidRPr="003624D8">
        <w:rPr>
          <w:rStyle w:val="Emphasis"/>
        </w:rPr>
        <w:t xml:space="preserve"> to which the grade-school teacher subjected Nelson—one </w:t>
      </w:r>
      <w:r w:rsidRPr="003624D8">
        <w:rPr>
          <w:rStyle w:val="Emphasis"/>
          <w:highlight w:val="green"/>
        </w:rPr>
        <w:t xml:space="preserve">all too common in the Darwinian </w:t>
      </w:r>
      <w:r w:rsidRPr="003624D8">
        <w:rPr>
          <w:rStyle w:val="Emphasis"/>
        </w:rPr>
        <w:t>space of the</w:t>
      </w:r>
      <w:r w:rsidRPr="003624D8">
        <w:rPr>
          <w:rStyle w:val="Emphasis"/>
          <w:highlight w:val="green"/>
        </w:rPr>
        <w:t xml:space="preserve"> classroom— </w:t>
      </w:r>
      <w:r w:rsidRPr="003624D8">
        <w:rPr>
          <w:rStyle w:val="Emphasis"/>
        </w:rPr>
        <w:t xml:space="preserve">is one that not merely makes his transition into English difficult but also </w:t>
      </w:r>
      <w:r w:rsidRPr="003624D8">
        <w:rPr>
          <w:rStyle w:val="Emphasis"/>
          <w:highlight w:val="green"/>
        </w:rPr>
        <w:t>demonizes</w:t>
      </w:r>
      <w:r w:rsidRPr="003624D8">
        <w:rPr>
          <w:rStyle w:val="Emphasis"/>
        </w:rPr>
        <w:t xml:space="preserve"> and repudiates </w:t>
      </w:r>
      <w:r w:rsidRPr="003624D8">
        <w:rPr>
          <w:rStyle w:val="Emphasis"/>
          <w:highlight w:val="green"/>
        </w:rPr>
        <w:t>the mother</w:t>
      </w:r>
      <w:r w:rsidRPr="003624D8">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3624D8">
        <w:rPr>
          <w:rStyle w:val="Emphasis"/>
        </w:rPr>
        <w:t>The relationship between language, pedagogy, and assimilation into a mainstream national citizenry is examined also in a short story by Monique T. D. Truong</w:t>
      </w:r>
      <w:r w:rsidRPr="003624D8">
        <w:rPr>
          <w:sz w:val="16"/>
        </w:rPr>
        <w:t>. “</w:t>
      </w:r>
      <w:proofErr w:type="gramStart"/>
      <w:r w:rsidRPr="003624D8">
        <w:rPr>
          <w:sz w:val="16"/>
        </w:rPr>
        <w:t>Kelly”(</w:t>
      </w:r>
      <w:proofErr w:type="gramEnd"/>
      <w:r w:rsidRPr="003624D8">
        <w:rPr>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w:t>
      </w:r>
      <w:r w:rsidRPr="003624D8">
        <w:rPr>
          <w:rStyle w:val="StyleUnderline"/>
        </w:rPr>
        <w:t xml:space="preserve">Truong’s narrator recalls their grade-school teacher: </w:t>
      </w:r>
      <w:r w:rsidRPr="003624D8">
        <w:rPr>
          <w:sz w:val="16"/>
        </w:rPr>
        <w:t xml:space="preserve">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w:t>
      </w:r>
      <w:proofErr w:type="gramStart"/>
      <w:r w:rsidRPr="003624D8">
        <w:rPr>
          <w:sz w:val="16"/>
        </w:rPr>
        <w:t>cause</w:t>
      </w:r>
      <w:proofErr w:type="gramEnd"/>
      <w:r w:rsidRPr="003624D8">
        <w:rPr>
          <w:sz w:val="16"/>
        </w:rPr>
        <w:t xml:space="preserve"> they wore pink and never bulged and buckled out of their shirt plackets. I </w:t>
      </w:r>
      <w:proofErr w:type="gramStart"/>
      <w:r w:rsidRPr="003624D8">
        <w:rPr>
          <w:sz w:val="16"/>
        </w:rPr>
        <w:t>was scared of</w:t>
      </w:r>
      <w:proofErr w:type="gramEnd"/>
      <w:r w:rsidRPr="003624D8">
        <w:rPr>
          <w:sz w:val="16"/>
        </w:rPr>
        <w:t xml:space="preserve"> her like no dark corners could ever scare me. </w:t>
      </w:r>
      <w:r w:rsidRPr="003624D8">
        <w:rPr>
          <w:rStyle w:val="StyleUnderline"/>
        </w:rPr>
        <w:t xml:space="preserve">You have to know that all the while she was teaching us history she was telling, with her language for the deaf, blind, and dumb; she was telling all the boys in our class that I was </w:t>
      </w:r>
      <w:proofErr w:type="gramStart"/>
      <w:r w:rsidRPr="003624D8">
        <w:rPr>
          <w:rStyle w:val="StyleUnderline"/>
        </w:rPr>
        <w:t>Pearl</w:t>
      </w:r>
      <w:proofErr w:type="gramEnd"/>
      <w:r w:rsidRPr="003624D8">
        <w:rPr>
          <w:rStyle w:val="StyleUnderline"/>
        </w:rPr>
        <w:t xml:space="preserve"> and my last name was Harbor. They understood her like she was speaking French and their names were all Claude and Pierre</w:t>
      </w:r>
      <w:r w:rsidRPr="003624D8">
        <w:rPr>
          <w:sz w:val="16"/>
        </w:rPr>
        <w:t xml:space="preserve">.45 Truong’s story expands our discussion of language and its performative effects on the constitution of good and bad national subjects. </w:t>
      </w:r>
      <w:r w:rsidRPr="003624D8">
        <w:rPr>
          <w:rStyle w:val="StyleUnderline"/>
        </w:rPr>
        <w:t xml:space="preserve">Here, Mrs. Hammerick’s </w:t>
      </w:r>
      <w:r w:rsidRPr="003624D8">
        <w:rPr>
          <w:rStyle w:val="StyleUnderline"/>
          <w:highlight w:val="green"/>
        </w:rPr>
        <w:t>common language</w:t>
      </w:r>
      <w:r w:rsidRPr="003624D8">
        <w:rPr>
          <w:rStyle w:val="StyleUnderline"/>
        </w:rPr>
        <w:t xml:space="preserve"> for the “deaf, blind, and dumb”—a language from which Thuy-Mai is emphatically excluded—</w:t>
      </w:r>
      <w:r w:rsidRPr="003624D8">
        <w:rPr>
          <w:rStyle w:val="StyleUnderline"/>
          <w:highlight w:val="green"/>
        </w:rPr>
        <w:t>is used to create and</w:t>
      </w:r>
      <w:r w:rsidRPr="003624D8">
        <w:rPr>
          <w:rStyle w:val="StyleUnderline"/>
        </w:rPr>
        <w:t xml:space="preserve"> then </w:t>
      </w:r>
      <w:r w:rsidRPr="003624D8">
        <w:rPr>
          <w:rStyle w:val="StyleUnderline"/>
          <w:highlight w:val="green"/>
        </w:rPr>
        <w:t xml:space="preserve">separate good </w:t>
      </w:r>
      <w:r w:rsidRPr="003624D8">
        <w:rPr>
          <w:rStyle w:val="StyleUnderline"/>
        </w:rPr>
        <w:t xml:space="preserve">students </w:t>
      </w:r>
      <w:r w:rsidRPr="003624D8">
        <w:rPr>
          <w:rStyle w:val="StyleUnderline"/>
          <w:highlight w:val="green"/>
        </w:rPr>
        <w:t xml:space="preserve">from bad students within the </w:t>
      </w:r>
      <w:r w:rsidRPr="003624D8">
        <w:rPr>
          <w:rStyle w:val="StyleUnderline"/>
        </w:rPr>
        <w:t xml:space="preserve">institutionalized space of the </w:t>
      </w:r>
      <w:r w:rsidRPr="003624D8">
        <w:rPr>
          <w:rStyle w:val="StyleUnderline"/>
          <w:highlight w:val="green"/>
        </w:rPr>
        <w:t>classroom</w:t>
      </w:r>
      <w:r w:rsidRPr="003624D8">
        <w:rPr>
          <w:rStyle w:val="StyleUnderline"/>
        </w:rPr>
        <w:t>.</w:t>
      </w:r>
      <w:r w:rsidRPr="003624D8">
        <w:rPr>
          <w:sz w:val="16"/>
        </w:rPr>
        <w:t xml:space="preserve"> The Susans and the Beths, the Claudes and the Pierres, are all, as Louis Althusser would put it, “interpellated”by the mayor’s wife as good citizen- subjects of the classroom and nation-state.46 </w:t>
      </w:r>
      <w:r w:rsidRPr="003624D8">
        <w:rPr>
          <w:rStyle w:val="Emphasis"/>
        </w:rPr>
        <w:t xml:space="preserve">Truong emphasizes how </w:t>
      </w:r>
      <w:r w:rsidRPr="003624D8">
        <w:rPr>
          <w:rStyle w:val="Emphasis"/>
          <w:highlight w:val="green"/>
        </w:rPr>
        <w:t xml:space="preserve">education is a primary site through which narratives of national identity </w:t>
      </w:r>
      <w:r w:rsidRPr="003624D8">
        <w:rPr>
          <w:rStyle w:val="Emphasis"/>
        </w:rPr>
        <w:t xml:space="preserve">and belonging </w:t>
      </w:r>
      <w:r w:rsidRPr="003624D8">
        <w:rPr>
          <w:rStyle w:val="Emphasis"/>
          <w:highlight w:val="green"/>
        </w:rPr>
        <w:t xml:space="preserve">are established </w:t>
      </w:r>
      <w:r w:rsidRPr="003624D8">
        <w:rPr>
          <w:rStyle w:val="Emphasis"/>
        </w:rPr>
        <w:t xml:space="preserve">and reinforced through pedagogical compliance. </w:t>
      </w:r>
      <w:r w:rsidRPr="003624D8">
        <w:rPr>
          <w:sz w:val="16"/>
        </w:rPr>
        <w:t>At the same time, the Vietnamese refugee, Thuy-Mai, is pathologized as Asian enemy, dismissively labeled “Pearl Harbor</w:t>
      </w:r>
      <w:proofErr w:type="gramStart"/>
      <w:r w:rsidRPr="003624D8">
        <w:rPr>
          <w:sz w:val="16"/>
        </w:rPr>
        <w:t>,”erroneously</w:t>
      </w:r>
      <w:proofErr w:type="gramEnd"/>
      <w:r w:rsidRPr="003624D8">
        <w:rPr>
          <w:sz w:val="16"/>
        </w:rPr>
        <w:t xml:space="preserve"> conflated with the Japanese, and implicitly rendered a menace to the coherence and integrity of the US nation-state. Mrs. Hammerick is, of course, not literally speaking French (though Vietnam was of course colonized earlier by France), but </w:t>
      </w:r>
      <w:r w:rsidRPr="003624D8">
        <w:rPr>
          <w:rStyle w:val="Emphasis"/>
        </w:rPr>
        <w:t xml:space="preserve">Truong’s attention to </w:t>
      </w:r>
      <w:r w:rsidRPr="003624D8">
        <w:rPr>
          <w:rStyle w:val="Emphasis"/>
          <w:highlight w:val="green"/>
        </w:rPr>
        <w:t xml:space="preserve">language underscores </w:t>
      </w:r>
      <w:r w:rsidRPr="003624D8">
        <w:rPr>
          <w:rStyle w:val="Emphasis"/>
        </w:rPr>
        <w:t xml:space="preserve">the ways in which </w:t>
      </w:r>
      <w:r w:rsidRPr="003624D8">
        <w:rPr>
          <w:rStyle w:val="Emphasis"/>
          <w:highlight w:val="green"/>
        </w:rPr>
        <w:t>an unconscious discourse of colonialism and race,</w:t>
      </w:r>
      <w:r w:rsidRPr="003624D8">
        <w:rPr>
          <w:rStyle w:val="Emphasis"/>
        </w:rPr>
        <w:t xml:space="preserve"> of national inclusion and exclusion, is </w:t>
      </w:r>
      <w:r w:rsidRPr="003624D8">
        <w:rPr>
          <w:rStyle w:val="Emphasis"/>
          <w:highlight w:val="green"/>
        </w:rPr>
        <w:t>circulated in the classroom.</w:t>
      </w:r>
      <w:r w:rsidRPr="003624D8">
        <w:rPr>
          <w:rStyle w:val="Emphasis"/>
        </w:rPr>
        <w:t xml:space="preserve"> </w:t>
      </w:r>
      <w:r w:rsidRPr="003624D8">
        <w:rPr>
          <w:sz w:val="16"/>
        </w:rPr>
        <w:t>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7A4262AC" w14:textId="77777777" w:rsidR="003E662E" w:rsidRPr="003624D8" w:rsidRDefault="003E662E" w:rsidP="003E662E">
      <w:pPr>
        <w:pStyle w:val="Heading4"/>
        <w:rPr>
          <w:rStyle w:val="Style13ptBold"/>
          <w:rFonts w:asciiTheme="minorHAnsi" w:hAnsiTheme="minorHAnsi" w:cstheme="minorHAnsi"/>
          <w:b/>
          <w:bCs w:val="0"/>
        </w:rPr>
      </w:pPr>
      <w:r w:rsidRPr="003624D8">
        <w:rPr>
          <w:rStyle w:val="Style13ptBold"/>
          <w:rFonts w:asciiTheme="minorHAnsi" w:hAnsiTheme="minorHAnsi" w:cstheme="minorHAnsi"/>
          <w:b/>
          <w:bCs w:val="0"/>
        </w:rPr>
        <w:t xml:space="preserve">Thus, the advocacy </w:t>
      </w:r>
      <w:proofErr w:type="gramStart"/>
      <w:r w:rsidRPr="003624D8">
        <w:rPr>
          <w:rStyle w:val="Style13ptBold"/>
          <w:rFonts w:asciiTheme="minorHAnsi" w:hAnsiTheme="minorHAnsi" w:cstheme="minorHAnsi"/>
          <w:b/>
          <w:bCs w:val="0"/>
        </w:rPr>
        <w:t>refuse</w:t>
      </w:r>
      <w:proofErr w:type="gramEnd"/>
      <w:r w:rsidRPr="003624D8">
        <w:rPr>
          <w:rStyle w:val="Style13ptBold"/>
          <w:rFonts w:asciiTheme="minorHAnsi" w:hAnsiTheme="minorHAnsi" w:cstheme="minorHAnsi"/>
          <w:b/>
          <w:bCs w:val="0"/>
        </w:rPr>
        <w:t xml:space="preserve"> Asian subject formation. Signifiers will always fail to bridge the gap between the real and symbolic, but self-negation makes the subject unfathomable in ideological edifice.</w:t>
      </w:r>
    </w:p>
    <w:p w14:paraId="5FD049AF" w14:textId="77777777" w:rsidR="003E662E" w:rsidRPr="003624D8" w:rsidRDefault="003E662E" w:rsidP="003E662E">
      <w:pPr>
        <w:rPr>
          <w:rFonts w:asciiTheme="minorHAnsi" w:hAnsiTheme="minorHAnsi" w:cstheme="minorHAnsi"/>
        </w:rPr>
      </w:pPr>
      <w:r w:rsidRPr="003624D8">
        <w:rPr>
          <w:rStyle w:val="Style13ptBold"/>
          <w:rFonts w:asciiTheme="minorHAnsi" w:hAnsiTheme="minorHAnsi" w:cstheme="minorHAnsi"/>
        </w:rPr>
        <w:t xml:space="preserve">Kim 2 </w:t>
      </w:r>
      <w:r w:rsidRPr="003624D8">
        <w:rPr>
          <w:rFonts w:asciiTheme="minorHAnsi" w:hAnsiTheme="minorHAnsi" w:cstheme="minorHAnsi"/>
        </w:rPr>
        <w:t>(Chang-Hee Kim, The Fantasy of Asian America: Identity, Ideology, and Desire) 2009 //Nato</w:t>
      </w:r>
    </w:p>
    <w:p w14:paraId="54A79950" w14:textId="226FEB08" w:rsidR="003E662E" w:rsidRDefault="003E662E" w:rsidP="003E662E">
      <w:pPr>
        <w:rPr>
          <w:rStyle w:val="StyleUnderline"/>
        </w:rPr>
      </w:pPr>
      <w:r w:rsidRPr="003624D8">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3624D8">
        <w:rPr>
          <w:rStyle w:val="StyleUnderline"/>
          <w:highlight w:val="green"/>
        </w:rPr>
        <w:t>freedom</w:t>
      </w:r>
      <w:r w:rsidRPr="003624D8">
        <w:rPr>
          <w:rStyle w:val="StyleUnderline"/>
        </w:rPr>
        <w:t xml:space="preserve"> to gain the true sense of self is not the subject’s recognizing the objectified other in self-reflectivity; rather, that </w:t>
      </w:r>
      <w:r w:rsidRPr="003624D8">
        <w:rPr>
          <w:rStyle w:val="StyleUnderline"/>
          <w:highlight w:val="green"/>
        </w:rPr>
        <w:t>is</w:t>
      </w:r>
      <w:r w:rsidRPr="003624D8">
        <w:rPr>
          <w:rStyle w:val="StyleUnderline"/>
        </w:rPr>
        <w:t xml:space="preserve"> </w:t>
      </w:r>
      <w:proofErr w:type="gramStart"/>
      <w:r w:rsidRPr="003624D8">
        <w:rPr>
          <w:rStyle w:val="StyleUnderline"/>
        </w:rPr>
        <w:t>its</w:t>
      </w:r>
      <w:proofErr w:type="gramEnd"/>
      <w:r w:rsidRPr="003624D8">
        <w:rPr>
          <w:rStyle w:val="StyleUnderline"/>
        </w:rPr>
        <w:t xml:space="preserve"> </w:t>
      </w:r>
      <w:r w:rsidRPr="003624D8">
        <w:rPr>
          <w:rStyle w:val="StyleUnderline"/>
          <w:highlight w:val="green"/>
        </w:rPr>
        <w:t>eliminating the other from itself</w:t>
      </w:r>
      <w:r w:rsidRPr="003624D8">
        <w:rPr>
          <w:rStyle w:val="StyleUnderline"/>
        </w:rPr>
        <w:t xml:space="preserve"> to consolidate its hegemonic</w:t>
      </w:r>
      <w:r w:rsidRPr="003624D8">
        <w:rPr>
          <w:sz w:val="16"/>
        </w:rPr>
        <w:t xml:space="preserve">—whether master or slave—position </w:t>
      </w:r>
      <w:r w:rsidRPr="003624D8">
        <w:rPr>
          <w:rStyle w:val="StyleUnderline"/>
          <w:highlight w:val="green"/>
        </w:rPr>
        <w:t>and</w:t>
      </w:r>
      <w:r w:rsidRPr="003624D8">
        <w:rPr>
          <w:rStyle w:val="StyleUnderline"/>
        </w:rPr>
        <w:t xml:space="preserve"> thus to </w:t>
      </w:r>
      <w:r w:rsidRPr="003624D8">
        <w:rPr>
          <w:rStyle w:val="StyleUnderline"/>
          <w:highlight w:val="green"/>
        </w:rPr>
        <w:t>become independent</w:t>
      </w:r>
      <w:r w:rsidRPr="003624D8">
        <w:rPr>
          <w:rStyle w:val="StyleUnderline"/>
        </w:rPr>
        <w:t xml:space="preserve"> of the other </w:t>
      </w:r>
      <w:r w:rsidRPr="003624D8">
        <w:rPr>
          <w:rStyle w:val="StyleUnderline"/>
          <w:highlight w:val="green"/>
        </w:rPr>
        <w:t>permanently</w:t>
      </w:r>
      <w:r w:rsidRPr="003624D8">
        <w:rPr>
          <w:rStyle w:val="StyleUnderline"/>
        </w:rPr>
        <w:t>.</w:t>
      </w:r>
      <w:r w:rsidRPr="003624D8">
        <w:rPr>
          <w:sz w:val="16"/>
        </w:rPr>
        <w:t xml:space="preserve"> Nonetheless, the Hegelian subject is aware that its dialectical positionality as either master or slave relies on the other, without which it cannot survive, realizing its ontological limitation as such. </w:t>
      </w:r>
      <w:r w:rsidRPr="003624D8">
        <w:rPr>
          <w:rStyle w:val="StyleUnderline"/>
        </w:rPr>
        <w:t xml:space="preserve">This is a critical moment when the </w:t>
      </w:r>
      <w:r w:rsidRPr="003624D8">
        <w:rPr>
          <w:rStyle w:val="StyleUnderline"/>
          <w:highlight w:val="green"/>
        </w:rPr>
        <w:t>ontological gap</w:t>
      </w:r>
      <w:r w:rsidRPr="003624D8">
        <w:rPr>
          <w:rStyle w:val="StyleUnderline"/>
        </w:rPr>
        <w:t xml:space="preserve"> of the subject </w:t>
      </w:r>
      <w:r w:rsidRPr="003624D8">
        <w:rPr>
          <w:rStyle w:val="StyleUnderline"/>
          <w:highlight w:val="green"/>
        </w:rPr>
        <w:t xml:space="preserve">erupts, separating </w:t>
      </w:r>
      <w:proofErr w:type="gramStart"/>
      <w:r w:rsidRPr="003624D8">
        <w:rPr>
          <w:rStyle w:val="StyleUnderline"/>
          <w:highlight w:val="green"/>
        </w:rPr>
        <w:t>its</w:t>
      </w:r>
      <w:proofErr w:type="gramEnd"/>
      <w:r w:rsidRPr="003624D8">
        <w:rPr>
          <w:rStyle w:val="StyleUnderline"/>
        </w:rPr>
        <w:t xml:space="preserve"> becoming from its </w:t>
      </w:r>
      <w:r w:rsidRPr="003624D8">
        <w:rPr>
          <w:rStyle w:val="StyleUnderline"/>
          <w:highlight w:val="green"/>
        </w:rPr>
        <w:t>being</w:t>
      </w:r>
      <w:r w:rsidRPr="003624D8">
        <w:rPr>
          <w:rStyle w:val="StyleUnderline"/>
        </w:rPr>
        <w:t>.</w:t>
      </w:r>
      <w:r w:rsidRPr="003624D8">
        <w:rPr>
          <w:sz w:val="16"/>
        </w:rPr>
        <w:t xml:space="preserve"> That is, the 44 subject as </w:t>
      </w:r>
      <w:r w:rsidRPr="003624D8">
        <w:rPr>
          <w:rStyle w:val="StyleUnderline"/>
        </w:rPr>
        <w:t>either master or slave can never be the other, for their relationship always remains ontologically distanced in the perpetual process of becoming.</w:t>
      </w:r>
      <w:r w:rsidRPr="003624D8">
        <w:rPr>
          <w:sz w:val="16"/>
        </w:rPr>
        <w:t xml:space="preserve"> Yet the relationship between master and slave is different from that of the Adornian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3624D8">
        <w:rPr>
          <w:rStyle w:val="StyleUnderline"/>
        </w:rPr>
        <w:t>master’s position is indebted to that of the slave insofar</w:t>
      </w:r>
      <w:r w:rsidRPr="003624D8">
        <w:rPr>
          <w:sz w:val="16"/>
        </w:rPr>
        <w:t xml:space="preserve"> as the latter, i.e., </w:t>
      </w:r>
      <w:r w:rsidRPr="003624D8">
        <w:rPr>
          <w:rStyle w:val="StyleUnderline"/>
        </w:rPr>
        <w:t xml:space="preserve">the enemy, is what makes the former ontologically </w:t>
      </w:r>
      <w:proofErr w:type="gramStart"/>
      <w:r w:rsidRPr="003624D8">
        <w:rPr>
          <w:rStyle w:val="StyleUnderline"/>
        </w:rPr>
        <w:t>consistent in itself</w:t>
      </w:r>
      <w:proofErr w:type="gramEnd"/>
      <w:r w:rsidRPr="003624D8">
        <w:rPr>
          <w:rStyle w:val="StyleUnderline"/>
        </w:rPr>
        <w:t xml:space="preserve">. </w:t>
      </w:r>
      <w:r w:rsidRPr="003624D8">
        <w:rPr>
          <w:sz w:val="16"/>
        </w:rPr>
        <w:t xml:space="preserve">In other words, the </w:t>
      </w:r>
      <w:r w:rsidRPr="003624D8">
        <w:rPr>
          <w:rStyle w:val="StyleUnderline"/>
        </w:rPr>
        <w:t xml:space="preserve">true sense of </w:t>
      </w:r>
      <w:r w:rsidRPr="003624D8">
        <w:rPr>
          <w:rStyle w:val="StyleUnderline"/>
          <w:highlight w:val="green"/>
        </w:rPr>
        <w:t>freedom for the subject</w:t>
      </w:r>
      <w:r w:rsidRPr="003624D8">
        <w:rPr>
          <w:sz w:val="16"/>
        </w:rPr>
        <w:t xml:space="preserve"> in Hegel is to either become the enemy or eliminate it, either of which </w:t>
      </w:r>
      <w:r w:rsidRPr="003624D8">
        <w:rPr>
          <w:rStyle w:val="StyleUnderline"/>
          <w:highlight w:val="green"/>
        </w:rPr>
        <w:t>means</w:t>
      </w:r>
      <w:r w:rsidRPr="003624D8">
        <w:rPr>
          <w:rStyle w:val="StyleUnderline"/>
        </w:rPr>
        <w:t xml:space="preserve"> the </w:t>
      </w:r>
      <w:r w:rsidRPr="003624D8">
        <w:rPr>
          <w:rStyle w:val="StyleUnderline"/>
          <w:highlight w:val="green"/>
        </w:rPr>
        <w:t>death</w:t>
      </w:r>
      <w:r w:rsidRPr="003624D8">
        <w:rPr>
          <w:rStyle w:val="StyleUnderline"/>
        </w:rPr>
        <w:t xml:space="preserve"> of the subject</w:t>
      </w:r>
      <w:r w:rsidRPr="003624D8">
        <w:rPr>
          <w:sz w:val="16"/>
        </w:rPr>
        <w:t xml:space="preserve">. The Hegelian </w:t>
      </w:r>
      <w:r w:rsidRPr="003624D8">
        <w:rPr>
          <w:rStyle w:val="StyleUnderline"/>
        </w:rPr>
        <w:t>subject</w:t>
      </w:r>
      <w:r w:rsidRPr="003624D8">
        <w:rPr>
          <w:sz w:val="16"/>
        </w:rPr>
        <w:t xml:space="preserve"> essentially attempts to </w:t>
      </w:r>
      <w:r w:rsidRPr="003624D8">
        <w:rPr>
          <w:rStyle w:val="StyleUnderline"/>
        </w:rPr>
        <w:t>carry out the “</w:t>
      </w:r>
      <w:r w:rsidRPr="003624D8">
        <w:rPr>
          <w:rStyle w:val="StyleUnderline"/>
          <w:highlight w:val="green"/>
        </w:rPr>
        <w:t>absolute negation” of the selves</w:t>
      </w:r>
      <w:r w:rsidRPr="003624D8">
        <w:rPr>
          <w:rStyle w:val="StyleUnderline"/>
        </w:rPr>
        <w:t xml:space="preserve"> in a fashion to negate their own otherness in themselves and to</w:t>
      </w:r>
      <w:r w:rsidRPr="003624D8">
        <w:rPr>
          <w:sz w:val="16"/>
        </w:rPr>
        <w:t xml:space="preserve"> “</w:t>
      </w:r>
      <w:r w:rsidRPr="003624D8">
        <w:rPr>
          <w:rStyle w:val="StyleUnderline"/>
          <w:highlight w:val="green"/>
        </w:rPr>
        <w:t>raise</w:t>
      </w:r>
      <w:r w:rsidRPr="003624D8">
        <w:rPr>
          <w:sz w:val="16"/>
        </w:rPr>
        <w:t xml:space="preserve"> their </w:t>
      </w:r>
      <w:r w:rsidRPr="003624D8">
        <w:rPr>
          <w:rStyle w:val="StyleUnderline"/>
          <w:highlight w:val="green"/>
        </w:rPr>
        <w:t>self-certainty</w:t>
      </w:r>
      <w:r w:rsidRPr="003624D8">
        <w:rPr>
          <w:sz w:val="16"/>
        </w:rPr>
        <w:t xml:space="preserve"> (about existing for-self) to truth in the ‘other’ as well as in themselves” (Hegel 55). Rather than pretend to remain objective and distanced in treating the other, the Hegelian subject strives to secure its identitarian position </w:t>
      </w:r>
      <w:proofErr w:type="gramStart"/>
      <w:r w:rsidRPr="003624D8">
        <w:rPr>
          <w:sz w:val="16"/>
        </w:rPr>
        <w:t>in light of</w:t>
      </w:r>
      <w:proofErr w:type="gramEnd"/>
      <w:r w:rsidRPr="003624D8">
        <w:rPr>
          <w:sz w:val="16"/>
        </w:rPr>
        <w:t xml:space="preserve"> the life-death struggle between master and slave. The eventual </w:t>
      </w:r>
      <w:r w:rsidRPr="003624D8">
        <w:rPr>
          <w:rStyle w:val="StyleUnderline"/>
        </w:rPr>
        <w:t xml:space="preserve">way to obtain freedom from its own ontological limitation that the subject cannot be in-andfor itself </w:t>
      </w:r>
      <w:proofErr w:type="gramStart"/>
      <w:r w:rsidRPr="003624D8">
        <w:rPr>
          <w:rStyle w:val="StyleUnderline"/>
        </w:rPr>
        <w:t>as a whole is</w:t>
      </w:r>
      <w:proofErr w:type="gramEnd"/>
      <w:r w:rsidRPr="003624D8">
        <w:rPr>
          <w:rStyle w:val="StyleUnderline"/>
        </w:rPr>
        <w:t xml:space="preserve"> paradoxically negating its positive being dependent on that of the other.</w:t>
      </w:r>
      <w:r w:rsidRPr="003624D8">
        <w:rPr>
          <w:sz w:val="16"/>
        </w:rPr>
        <w:t xml:space="preserve"> This illustrates the </w:t>
      </w:r>
      <w:r w:rsidRPr="003624D8">
        <w:rPr>
          <w:rStyle w:val="StyleUnderline"/>
          <w:highlight w:val="green"/>
        </w:rPr>
        <w:t>subject’s</w:t>
      </w:r>
      <w:r w:rsidRPr="003624D8">
        <w:rPr>
          <w:rStyle w:val="StyleUnderline"/>
        </w:rPr>
        <w:t xml:space="preserve"> death </w:t>
      </w:r>
      <w:r w:rsidRPr="003624D8">
        <w:rPr>
          <w:rStyle w:val="StyleUnderline"/>
          <w:highlight w:val="green"/>
        </w:rPr>
        <w:t>instinct towards “nothingness</w:t>
      </w:r>
      <w:r w:rsidRPr="003624D8">
        <w:rPr>
          <w:sz w:val="16"/>
        </w:rPr>
        <w:t xml:space="preserve">,” which </w:t>
      </w:r>
      <w:r w:rsidRPr="003624D8">
        <w:rPr>
          <w:rStyle w:val="StyleUnderline"/>
          <w:highlight w:val="green"/>
        </w:rPr>
        <w:t>makes</w:t>
      </w:r>
      <w:r w:rsidRPr="003624D8">
        <w:rPr>
          <w:rStyle w:val="StyleUnderline"/>
        </w:rPr>
        <w:t xml:space="preserve"> our </w:t>
      </w:r>
      <w:r w:rsidRPr="003624D8">
        <w:rPr>
          <w:rStyle w:val="StyleUnderline"/>
          <w:highlight w:val="green"/>
        </w:rPr>
        <w:t>knowledge</w:t>
      </w:r>
      <w:r w:rsidRPr="003624D8">
        <w:rPr>
          <w:rStyle w:val="StyleUnderline"/>
        </w:rPr>
        <w:t xml:space="preserve"> on the subject inexorably </w:t>
      </w:r>
      <w:r w:rsidRPr="003624D8">
        <w:rPr>
          <w:rStyle w:val="StyleUnderline"/>
          <w:highlight w:val="green"/>
        </w:rPr>
        <w:t>entangled in</w:t>
      </w:r>
      <w:r w:rsidRPr="003624D8">
        <w:rPr>
          <w:rStyle w:val="StyleUnderline"/>
        </w:rPr>
        <w:t xml:space="preserve"> inconsistencies and </w:t>
      </w:r>
      <w:r w:rsidRPr="003624D8">
        <w:rPr>
          <w:rStyle w:val="StyleUnderline"/>
          <w:highlight w:val="green"/>
        </w:rPr>
        <w:t>contradictions</w:t>
      </w:r>
      <w:r w:rsidRPr="003624D8">
        <w:rPr>
          <w:rStyle w:val="StyleUnderline"/>
        </w:rPr>
        <w:t xml:space="preserve">. </w:t>
      </w:r>
      <w:r w:rsidRPr="003624D8">
        <w:rPr>
          <w:sz w:val="16"/>
        </w:rPr>
        <w:t xml:space="preserve">45 In Hegel, the </w:t>
      </w:r>
      <w:r w:rsidRPr="003624D8">
        <w:rPr>
          <w:rStyle w:val="StyleUnderline"/>
        </w:rPr>
        <w:t xml:space="preserve">subject’s death instinct, an ontological abyss </w:t>
      </w:r>
      <w:r w:rsidRPr="003624D8">
        <w:rPr>
          <w:rStyle w:val="StyleUnderline"/>
          <w:highlight w:val="green"/>
        </w:rPr>
        <w:t>that remains unfathomable in</w:t>
      </w:r>
      <w:r w:rsidRPr="003624D8">
        <w:rPr>
          <w:rStyle w:val="StyleUnderline"/>
        </w:rPr>
        <w:t xml:space="preserve"> its </w:t>
      </w:r>
      <w:r w:rsidRPr="003624D8">
        <w:rPr>
          <w:rStyle w:val="StyleUnderline"/>
          <w:highlight w:val="green"/>
        </w:rPr>
        <w:t>ideological edifice</w:t>
      </w:r>
      <w:r w:rsidRPr="003624D8">
        <w:rPr>
          <w:rStyle w:val="StyleUnderline"/>
        </w:rPr>
        <w:t>, is the only way to realize its “pure existence-for-self</w:t>
      </w:r>
      <w:r w:rsidRPr="003624D8">
        <w:rPr>
          <w:sz w:val="16"/>
        </w:rPr>
        <w:t xml:space="preserve">” (Hegel 55) Identity is apparitional in nature, for as discussed earlier, </w:t>
      </w:r>
      <w:r w:rsidRPr="003624D8">
        <w:rPr>
          <w:rStyle w:val="StyleUnderline"/>
        </w:rPr>
        <w:t>we all can become a/the “real Asian American” but never will be, and the resulting gap between our being and becoming is where the subject endlessly strives to secure its identitarian position</w:t>
      </w:r>
      <w:r w:rsidRPr="003624D8">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3624D8">
        <w:rPr>
          <w:rStyle w:val="StyleUnderline"/>
        </w:rPr>
        <w:t>Asian American identity</w:t>
      </w:r>
      <w:r w:rsidRPr="003624D8">
        <w:rPr>
          <w:sz w:val="16"/>
        </w:rPr>
        <w:t xml:space="preserve"> as the cultural capital of </w:t>
      </w:r>
      <w:r w:rsidRPr="003624D8">
        <w:rPr>
          <w:rStyle w:val="StyleUnderline"/>
        </w:rPr>
        <w:t>both accommodation and resistance in U.S. society</w:t>
      </w:r>
      <w:r w:rsidRPr="003624D8">
        <w:rPr>
          <w:sz w:val="16"/>
        </w:rPr>
        <w:t xml:space="preserve">, and it well explains the point I am making here (143-44): on the one hand, </w:t>
      </w:r>
      <w:r w:rsidRPr="003624D8">
        <w:rPr>
          <w:rStyle w:val="StyleUnderline"/>
        </w:rPr>
        <w:t>Asian Americans make a good relationship with the society that praises them as a model minority</w:t>
      </w:r>
      <w:r w:rsidRPr="003624D8">
        <w:rPr>
          <w:sz w:val="16"/>
        </w:rPr>
        <w:t xml:space="preserve">, as a civil subject fully assimilable to the mainstream; on the other hand, </w:t>
      </w:r>
      <w:r w:rsidRPr="003624D8">
        <w:rPr>
          <w:rStyle w:val="StyleUnderline"/>
        </w:rPr>
        <w:t xml:space="preserve">they make a bad relationship with the society that stereotypes their identity as a yellow peril, viciously alienating them from the mainstream. </w:t>
      </w:r>
      <w:r w:rsidRPr="003624D8">
        <w:rPr>
          <w:rStyle w:val="StyleUnderline"/>
          <w:highlight w:val="green"/>
        </w:rPr>
        <w:t>Asian American identity has</w:t>
      </w:r>
      <w:r w:rsidRPr="003624D8">
        <w:rPr>
          <w:rStyle w:val="StyleUnderline"/>
        </w:rPr>
        <w:t xml:space="preserve"> its </w:t>
      </w:r>
      <w:r w:rsidRPr="003624D8">
        <w:rPr>
          <w:rStyle w:val="StyleUnderline"/>
          <w:highlight w:val="green"/>
        </w:rPr>
        <w:t>multiple meanings</w:t>
      </w:r>
      <w:r w:rsidRPr="003624D8">
        <w:rPr>
          <w:rStyle w:val="StyleUnderline"/>
        </w:rPr>
        <w:t xml:space="preserve"> with an apparitional effect </w:t>
      </w:r>
      <w:r w:rsidRPr="003624D8">
        <w:rPr>
          <w:rStyle w:val="StyleUnderline"/>
          <w:highlight w:val="green"/>
        </w:rPr>
        <w:t>that changes the ontological meaning</w:t>
      </w:r>
      <w:r w:rsidRPr="003624D8">
        <w:rPr>
          <w:rStyle w:val="StyleUnderline"/>
        </w:rPr>
        <w:t xml:space="preserve"> of its referent </w:t>
      </w:r>
      <w:r w:rsidRPr="003624D8">
        <w:rPr>
          <w:rStyle w:val="StyleUnderline"/>
          <w:highlight w:val="green"/>
        </w:rPr>
        <w:t>and</w:t>
      </w:r>
      <w:r w:rsidRPr="003624D8">
        <w:rPr>
          <w:rStyle w:val="StyleUnderline"/>
        </w:rPr>
        <w:t xml:space="preserve"> at the same time, </w:t>
      </w:r>
      <w:r w:rsidRPr="003624D8">
        <w:rPr>
          <w:rStyle w:val="StyleUnderline"/>
          <w:highlight w:val="green"/>
        </w:rPr>
        <w:t>reduces them</w:t>
      </w:r>
      <w:r w:rsidRPr="003624D8">
        <w:rPr>
          <w:rStyle w:val="StyleUnderline"/>
        </w:rPr>
        <w:t xml:space="preserve"> back t</w:t>
      </w:r>
      <w:r w:rsidRPr="003624D8">
        <w:rPr>
          <w:rStyle w:val="StyleUnderline"/>
          <w:highlight w:val="green"/>
        </w:rPr>
        <w:t>o their archetype</w:t>
      </w:r>
      <w:r w:rsidRPr="003624D8">
        <w:rPr>
          <w:sz w:val="16"/>
        </w:rPr>
        <w:t xml:space="preserve">: Charlie Chan or the gook. While the </w:t>
      </w:r>
      <w:r w:rsidRPr="003624D8">
        <w:rPr>
          <w:rStyle w:val="StyleUnderline"/>
        </w:rPr>
        <w:t>identity</w:t>
      </w:r>
      <w:r w:rsidRPr="003624D8">
        <w:rPr>
          <w:sz w:val="16"/>
        </w:rPr>
        <w:t xml:space="preserve"> acts as a conduit that connects Asian Americans with the society for their mutual understanding, </w:t>
      </w:r>
      <w:r w:rsidRPr="003624D8">
        <w:rPr>
          <w:rStyle w:val="StyleUnderline"/>
        </w:rPr>
        <w:t xml:space="preserve">this </w:t>
      </w:r>
      <w:r w:rsidRPr="003624D8">
        <w:rPr>
          <w:rStyle w:val="StyleUnderline"/>
          <w:highlight w:val="green"/>
        </w:rPr>
        <w:t>communicative sign always signifies itself as</w:t>
      </w:r>
      <w:r w:rsidRPr="003624D8">
        <w:rPr>
          <w:rStyle w:val="StyleUnderline"/>
        </w:rPr>
        <w:t xml:space="preserve"> inconsistent, </w:t>
      </w:r>
      <w:r w:rsidRPr="003624D8">
        <w:rPr>
          <w:rStyle w:val="StyleUnderline"/>
          <w:highlight w:val="green"/>
        </w:rPr>
        <w:t>contradictory</w:t>
      </w:r>
      <w:r w:rsidRPr="003624D8">
        <w:rPr>
          <w:sz w:val="16"/>
        </w:rPr>
        <w:t xml:space="preserve">, and, as Nguyen puts it, “hypocritical” </w:t>
      </w:r>
      <w:r w:rsidRPr="003624D8">
        <w:rPr>
          <w:rStyle w:val="StyleUnderline"/>
        </w:rPr>
        <w:t>in representing Asian Americans as a whole</w:t>
      </w:r>
      <w:r w:rsidRPr="003624D8">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identitarian subject as the constituent of the former. Such a vanishing mediator as identity, through its apparitional as well as self-effacing effect, plays a role in maintaining the systematic order of the reality by transforming the preontological chaotic multitude, namely, individuals with identities, into, as Slavoj Žižek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3624D8">
        <w:rPr>
          <w:rStyle w:val="StyleUnderline"/>
        </w:rPr>
        <w:t>in terms of the life/death struggle, which makes the mutual gap never closed. This gap can be translated as a minimal void that prevents the subject from being, that is, fully getting identified with, its identitarian self, which potentially gives rise to the totalitarian racist subject: being fully identified as white, “the kind of men” who can kill Vincent Chin, or anyone with a darker skin, with impunity.</w:t>
      </w:r>
    </w:p>
    <w:p w14:paraId="1CCBF2B5" w14:textId="77777777" w:rsidR="008C604C" w:rsidRPr="003624D8" w:rsidRDefault="008C604C" w:rsidP="008C604C">
      <w:pPr>
        <w:pStyle w:val="Heading4"/>
      </w:pPr>
      <w:r w:rsidRPr="003624D8">
        <w:t>Permutation is key – movements are stronger when coalitions are formed and there’s the net benefit of using solidarity to defy the divisiveness of the model minority.</w:t>
      </w:r>
    </w:p>
    <w:p w14:paraId="572ABE0E" w14:textId="77777777" w:rsidR="008C604C" w:rsidRPr="003624D8" w:rsidRDefault="008C604C" w:rsidP="008C604C">
      <w:pPr>
        <w:rPr>
          <w:sz w:val="22"/>
        </w:rPr>
      </w:pPr>
      <w:r w:rsidRPr="003624D8">
        <w:rPr>
          <w:rStyle w:val="Style13ptBold"/>
        </w:rPr>
        <w:t xml:space="preserve">Ty 17 </w:t>
      </w:r>
      <w:r w:rsidRPr="003624D8">
        <w:rPr>
          <w:sz w:val="22"/>
        </w:rPr>
        <w:t xml:space="preserve">[Eleanor Ty, Professor in the Department of </w:t>
      </w:r>
      <w:proofErr w:type="gramStart"/>
      <w:r w:rsidRPr="003624D8">
        <w:rPr>
          <w:sz w:val="22"/>
        </w:rPr>
        <w:t>English</w:t>
      </w:r>
      <w:proofErr w:type="gramEnd"/>
      <w:r w:rsidRPr="003624D8">
        <w:rPr>
          <w:sz w:val="22"/>
        </w:rPr>
        <w:t xml:space="preserve"> and Film Studies at Wilfrid Laurier University. She holds a PhD and MA in English from McMaster University, and a BA Hons from the University of Toronto., University </w:t>
      </w:r>
      <w:proofErr w:type="gramStart"/>
      <w:r w:rsidRPr="003624D8">
        <w:rPr>
          <w:sz w:val="22"/>
        </w:rPr>
        <w:t>Of</w:t>
      </w:r>
      <w:proofErr w:type="gramEnd"/>
      <w:r w:rsidRPr="003624D8">
        <w:rPr>
          <w:sz w:val="22"/>
        </w:rPr>
        <w:t xml:space="preserve"> Illinois Press, "Asian Fail Narratives Of Disenchantment And the Model Minority ", 2017]//lydiaw</w:t>
      </w:r>
    </w:p>
    <w:p w14:paraId="1DC9F0AF" w14:textId="77777777" w:rsidR="008C604C" w:rsidRPr="003624D8" w:rsidRDefault="008C604C" w:rsidP="008C604C">
      <w:pPr>
        <w:spacing w:after="0" w:line="240" w:lineRule="auto"/>
        <w:rPr>
          <w:rStyle w:val="StyleUnderline"/>
          <w:rFonts w:eastAsia="Times New Roman"/>
          <w:sz w:val="16"/>
          <w:szCs w:val="28"/>
          <w:u w:val="none"/>
          <w:lang w:eastAsia="zh-TW"/>
        </w:rPr>
      </w:pPr>
      <w:r w:rsidRPr="003624D8">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w:t>
      </w:r>
      <w:proofErr w:type="gramStart"/>
      <w:r w:rsidRPr="003624D8">
        <w:rPr>
          <w:rFonts w:eastAsia="Times New Roman"/>
          <w:sz w:val="16"/>
          <w:szCs w:val="28"/>
          <w:lang w:eastAsia="zh-TW"/>
        </w:rPr>
        <w:t>racialization</w:t>
      </w:r>
      <w:proofErr w:type="gramEnd"/>
      <w:r w:rsidRPr="003624D8">
        <w:rPr>
          <w:rFonts w:eastAsia="Times New Roman"/>
          <w:sz w:val="16"/>
          <w:szCs w:val="28"/>
          <w:lang w:eastAsia="zh-TW"/>
        </w:rPr>
        <w:t xml:space="preserve">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3624D8">
        <w:rPr>
          <w:rFonts w:eastAsia="Times New Roman"/>
          <w:b/>
          <w:bCs/>
          <w:szCs w:val="28"/>
          <w:u w:val="single"/>
          <w:lang w:eastAsia="zh-TW"/>
        </w:rPr>
        <w:t>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Zipperer 15).</w:t>
      </w:r>
      <w:r w:rsidRPr="003624D8">
        <w:rPr>
          <w:rFonts w:eastAsia="Times New Roman"/>
          <w:b/>
          <w:bCs/>
          <w:sz w:val="16"/>
          <w:szCs w:val="28"/>
          <w:lang w:eastAsia="zh-TW"/>
        </w:rPr>
        <w:t xml:space="preserve"> </w:t>
      </w:r>
      <w:r w:rsidRPr="003624D8">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3624D8">
        <w:rPr>
          <w:rFonts w:eastAsia="Times New Roman"/>
          <w:szCs w:val="28"/>
          <w:u w:val="single"/>
          <w:lang w:eastAsia="zh-TW"/>
        </w:rPr>
        <w:t xml:space="preserve">. </w:t>
      </w:r>
      <w:r w:rsidRPr="003624D8">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3624D8">
        <w:rPr>
          <w:rStyle w:val="StyleUnderline"/>
          <w:szCs w:val="28"/>
          <w:highlight w:val="green"/>
          <w:lang w:eastAsia="zh-TW"/>
        </w:rPr>
        <w:t>If in the 1960s</w:t>
      </w:r>
      <w:r w:rsidRPr="003624D8">
        <w:rPr>
          <w:rFonts w:eastAsia="Times New Roman"/>
          <w:szCs w:val="28"/>
          <w:u w:val="single"/>
          <w:lang w:eastAsia="zh-TW"/>
        </w:rPr>
        <w:t xml:space="preserve"> </w:t>
      </w:r>
      <w:r w:rsidRPr="003624D8">
        <w:rPr>
          <w:rFonts w:eastAsia="Times New Roman"/>
          <w:b/>
          <w:bCs/>
          <w:szCs w:val="28"/>
          <w:u w:val="single"/>
          <w:lang w:eastAsia="zh-TW"/>
        </w:rPr>
        <w:t>and early 1970s</w:t>
      </w:r>
      <w:r w:rsidRPr="003624D8">
        <w:rPr>
          <w:rFonts w:eastAsia="Times New Roman"/>
          <w:szCs w:val="28"/>
          <w:u w:val="single"/>
          <w:lang w:eastAsia="zh-TW"/>
        </w:rPr>
        <w:t xml:space="preserve"> </w:t>
      </w:r>
      <w:r w:rsidRPr="003624D8">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Fonts w:eastAsia="Times New Roman"/>
          <w:szCs w:val="28"/>
          <w:u w:val="single"/>
          <w:lang w:eastAsia="zh-TW"/>
        </w:rPr>
        <w:t xml:space="preserve"> </w:t>
      </w:r>
      <w:r w:rsidRPr="003624D8">
        <w:rPr>
          <w:rStyle w:val="StyleUnderline"/>
          <w:szCs w:val="28"/>
          <w:highlight w:val="green"/>
          <w:lang w:eastAsia="zh-TW"/>
        </w:rPr>
        <w:t>movements were formed in solidarity with</w:t>
      </w:r>
      <w:r w:rsidRPr="003624D8">
        <w:rPr>
          <w:rFonts w:eastAsia="Times New Roman"/>
          <w:szCs w:val="28"/>
          <w:u w:val="single"/>
          <w:lang w:eastAsia="zh-TW"/>
        </w:rPr>
        <w:t xml:space="preserve"> </w:t>
      </w:r>
      <w:r w:rsidRPr="003624D8">
        <w:rPr>
          <w:rFonts w:eastAsia="Times New Roman"/>
          <w:b/>
          <w:bCs/>
          <w:szCs w:val="28"/>
          <w:u w:val="single"/>
          <w:lang w:eastAsia="zh-TW"/>
        </w:rPr>
        <w:t>and as a response to</w:t>
      </w:r>
      <w:r w:rsidRPr="003624D8">
        <w:rPr>
          <w:rFonts w:eastAsia="Times New Roman"/>
          <w:szCs w:val="28"/>
          <w:u w:val="single"/>
          <w:lang w:eastAsia="zh-TW"/>
        </w:rPr>
        <w:t xml:space="preserve"> </w:t>
      </w:r>
      <w:r w:rsidRPr="003624D8">
        <w:rPr>
          <w:rStyle w:val="StyleUnderline"/>
          <w:szCs w:val="28"/>
          <w:highlight w:val="green"/>
          <w:lang w:eastAsia="zh-TW"/>
        </w:rPr>
        <w:t>the Black Panther and Women’s Liberation</w:t>
      </w:r>
      <w:r w:rsidRPr="003624D8">
        <w:rPr>
          <w:rFonts w:eastAsia="Times New Roman"/>
          <w:szCs w:val="28"/>
          <w:u w:val="single"/>
          <w:lang w:eastAsia="zh-TW"/>
        </w:rPr>
        <w:t xml:space="preserve"> </w:t>
      </w:r>
      <w:r w:rsidRPr="003624D8">
        <w:rPr>
          <w:rFonts w:eastAsia="Times New Roman"/>
          <w:b/>
          <w:bCs/>
          <w:szCs w:val="28"/>
          <w:u w:val="single"/>
          <w:lang w:eastAsia="zh-TW"/>
        </w:rPr>
        <w:t>movements</w:t>
      </w:r>
      <w:r w:rsidRPr="003624D8">
        <w:rPr>
          <w:rStyle w:val="StyleUnderline"/>
          <w:szCs w:val="28"/>
          <w:lang w:eastAsia="zh-TW"/>
        </w:rPr>
        <w:t xml:space="preserve">, </w:t>
      </w:r>
      <w:r w:rsidRPr="003624D8">
        <w:rPr>
          <w:rStyle w:val="StyleUnderline"/>
          <w:szCs w:val="28"/>
          <w:highlight w:val="green"/>
          <w:lang w:eastAsia="zh-TW"/>
        </w:rPr>
        <w:t>then in the twenty-first century the criminalization of</w:t>
      </w:r>
      <w:r w:rsidRPr="003624D8">
        <w:rPr>
          <w:rFonts w:eastAsia="Times New Roman"/>
          <w:szCs w:val="28"/>
          <w:u w:val="single"/>
          <w:lang w:eastAsia="zh-TW"/>
        </w:rPr>
        <w:t xml:space="preserve"> </w:t>
      </w:r>
      <w:r w:rsidRPr="003624D8">
        <w:rPr>
          <w:rFonts w:eastAsia="Times New Roman"/>
          <w:b/>
          <w:bCs/>
          <w:szCs w:val="28"/>
          <w:u w:val="single"/>
          <w:lang w:eastAsia="zh-TW"/>
        </w:rPr>
        <w:t>large numbers of young</w:t>
      </w:r>
      <w:r w:rsidRPr="003624D8">
        <w:rPr>
          <w:rFonts w:eastAsia="Times New Roman"/>
          <w:szCs w:val="28"/>
          <w:u w:val="single"/>
          <w:lang w:eastAsia="zh-TW"/>
        </w:rPr>
        <w:t xml:space="preserve"> </w:t>
      </w:r>
      <w:r w:rsidRPr="003624D8">
        <w:rPr>
          <w:rStyle w:val="StyleUnderline"/>
          <w:szCs w:val="28"/>
          <w:highlight w:val="green"/>
          <w:lang w:eastAsia="zh-TW"/>
        </w:rPr>
        <w:t>African Americans</w:t>
      </w:r>
      <w:r w:rsidRPr="003624D8">
        <w:rPr>
          <w:rFonts w:eastAsia="Times New Roman"/>
          <w:szCs w:val="28"/>
          <w:u w:val="single"/>
          <w:lang w:eastAsia="zh-TW"/>
        </w:rPr>
        <w:t xml:space="preserve"> </w:t>
      </w:r>
      <w:r w:rsidRPr="003624D8">
        <w:rPr>
          <w:rFonts w:eastAsia="Times New Roman"/>
          <w:b/>
          <w:bCs/>
          <w:szCs w:val="28"/>
          <w:u w:val="single"/>
          <w:lang w:eastAsia="zh-TW"/>
        </w:rPr>
        <w:t>and First Nations Canadians</w:t>
      </w:r>
      <w:r w:rsidRPr="003624D8">
        <w:rPr>
          <w:rFonts w:eastAsia="Times New Roman"/>
          <w:szCs w:val="28"/>
          <w:u w:val="single"/>
          <w:lang w:eastAsia="zh-TW"/>
        </w:rPr>
        <w:t xml:space="preserve"> </w:t>
      </w:r>
      <w:r w:rsidRPr="003624D8">
        <w:rPr>
          <w:rStyle w:val="StyleUnderline"/>
          <w:szCs w:val="28"/>
          <w:highlight w:val="green"/>
          <w:lang w:eastAsia="zh-TW"/>
        </w:rPr>
        <w:t>has considerable effects on</w:t>
      </w:r>
      <w:r w:rsidRPr="003624D8">
        <w:rPr>
          <w:rFonts w:eastAsia="Times New Roman"/>
          <w:szCs w:val="28"/>
          <w:u w:val="single"/>
          <w:lang w:eastAsia="zh-TW"/>
        </w:rPr>
        <w:t xml:space="preserve"> </w:t>
      </w:r>
      <w:r w:rsidRPr="003624D8">
        <w:rPr>
          <w:rFonts w:eastAsia="Times New Roman"/>
          <w:b/>
          <w:bCs/>
          <w:szCs w:val="28"/>
          <w:u w:val="single"/>
          <w:lang w:eastAsia="zh-TW"/>
        </w:rPr>
        <w:t>American and Canadian racial and</w:t>
      </w:r>
      <w:r w:rsidRPr="003624D8">
        <w:rPr>
          <w:rFonts w:eastAsia="Times New Roman"/>
          <w:szCs w:val="28"/>
          <w:u w:val="single"/>
          <w:lang w:eastAsia="zh-TW"/>
        </w:rPr>
        <w:t xml:space="preserve"> </w:t>
      </w:r>
      <w:r w:rsidRPr="003624D8">
        <w:rPr>
          <w:rStyle w:val="StyleUnderline"/>
          <w:szCs w:val="28"/>
          <w:highlight w:val="green"/>
          <w:lang w:eastAsia="zh-TW"/>
        </w:rPr>
        <w:t>social inequality</w:t>
      </w:r>
      <w:r w:rsidRPr="003624D8">
        <w:rPr>
          <w:rFonts w:eastAsia="Times New Roman"/>
          <w:szCs w:val="28"/>
          <w:u w:val="single"/>
          <w:lang w:eastAsia="zh-TW"/>
        </w:rPr>
        <w:t xml:space="preserve">, </w:t>
      </w:r>
      <w:r w:rsidRPr="003624D8">
        <w:rPr>
          <w:rStyle w:val="StyleUnderline"/>
          <w:szCs w:val="28"/>
          <w:highlight w:val="green"/>
          <w:lang w:eastAsia="zh-TW"/>
        </w:rPr>
        <w:t>on the collective</w:t>
      </w:r>
      <w:r w:rsidRPr="003624D8">
        <w:rPr>
          <w:rFonts w:eastAsia="Times New Roman"/>
          <w:szCs w:val="28"/>
          <w:u w:val="single"/>
          <w:lang w:eastAsia="zh-TW"/>
        </w:rPr>
        <w:t xml:space="preserve"> </w:t>
      </w:r>
      <w:r w:rsidRPr="003624D8">
        <w:rPr>
          <w:rFonts w:eastAsia="Times New Roman"/>
          <w:b/>
          <w:bCs/>
          <w:szCs w:val="28"/>
          <w:u w:val="single"/>
          <w:lang w:eastAsia="zh-TW"/>
        </w:rPr>
        <w:t>affective</w:t>
      </w:r>
      <w:r w:rsidRPr="003624D8">
        <w:rPr>
          <w:rFonts w:eastAsia="Times New Roman"/>
          <w:szCs w:val="28"/>
          <w:u w:val="single"/>
          <w:lang w:eastAsia="zh-TW"/>
        </w:rPr>
        <w:t xml:space="preserve"> </w:t>
      </w:r>
      <w:r w:rsidRPr="003624D8">
        <w:rPr>
          <w:rStyle w:val="StyleUnderline"/>
          <w:szCs w:val="28"/>
          <w:highlight w:val="green"/>
          <w:lang w:eastAsia="zh-TW"/>
        </w:rPr>
        <w:t>experiences of p</w:t>
      </w:r>
      <w:r w:rsidRPr="003624D8">
        <w:rPr>
          <w:rFonts w:eastAsia="Times New Roman"/>
          <w:b/>
          <w:bCs/>
          <w:szCs w:val="28"/>
          <w:u w:val="single"/>
          <w:lang w:eastAsia="zh-TW"/>
        </w:rPr>
        <w:t>eople</w:t>
      </w:r>
      <w:r w:rsidRPr="003624D8">
        <w:rPr>
          <w:rFonts w:eastAsia="Times New Roman"/>
          <w:szCs w:val="28"/>
          <w:u w:val="single"/>
          <w:lang w:eastAsia="zh-TW"/>
        </w:rPr>
        <w:t xml:space="preserve"> </w:t>
      </w:r>
      <w:r w:rsidRPr="003624D8">
        <w:rPr>
          <w:rStyle w:val="StyleUnderline"/>
          <w:szCs w:val="28"/>
          <w:highlight w:val="green"/>
          <w:lang w:eastAsia="zh-TW"/>
        </w:rPr>
        <w:t>o</w:t>
      </w:r>
      <w:r w:rsidRPr="003624D8">
        <w:rPr>
          <w:rFonts w:eastAsia="Times New Roman"/>
          <w:b/>
          <w:bCs/>
          <w:szCs w:val="28"/>
          <w:u w:val="single"/>
          <w:lang w:eastAsia="zh-TW"/>
        </w:rPr>
        <w:t xml:space="preserve">f </w:t>
      </w:r>
      <w:r w:rsidRPr="003624D8">
        <w:rPr>
          <w:rStyle w:val="StyleUnderline"/>
          <w:szCs w:val="28"/>
          <w:highlight w:val="green"/>
          <w:lang w:eastAsia="zh-TW"/>
        </w:rPr>
        <w:t>c</w:t>
      </w:r>
      <w:r w:rsidRPr="003624D8">
        <w:rPr>
          <w:rFonts w:eastAsia="Times New Roman"/>
          <w:b/>
          <w:bCs/>
          <w:szCs w:val="28"/>
          <w:u w:val="single"/>
          <w:lang w:eastAsia="zh-TW"/>
        </w:rPr>
        <w:t xml:space="preserve">olor </w:t>
      </w:r>
      <w:r w:rsidRPr="003624D8">
        <w:rPr>
          <w:rStyle w:val="StyleUnderline"/>
          <w:szCs w:val="28"/>
          <w:highlight w:val="green"/>
          <w:lang w:eastAsia="zh-TW"/>
        </w:rPr>
        <w:t>and minorities</w:t>
      </w:r>
      <w:r w:rsidRPr="003624D8">
        <w:rPr>
          <w:rFonts w:eastAsia="Times New Roman"/>
          <w:szCs w:val="28"/>
          <w:u w:val="single"/>
          <w:lang w:eastAsia="zh-TW"/>
        </w:rPr>
        <w:t>.</w:t>
      </w:r>
      <w:r w:rsidRPr="003624D8">
        <w:rPr>
          <w:rFonts w:eastAsia="Times New Roman"/>
          <w:sz w:val="16"/>
          <w:szCs w:val="28"/>
          <w:lang w:eastAsia="zh-TW"/>
        </w:rPr>
        <w:t xml:space="preserve"> In the works I examined, we see the affect of fear in Vietnamese refugees who do not understand enough English to follow rules in The Gangster We Are All Looking For, or the dire consequences of the misrecognition of a Filipino immigrant in Gilvarry’s </w:t>
      </w:r>
      <w:proofErr w:type="gramStart"/>
      <w:r w:rsidRPr="003624D8">
        <w:rPr>
          <w:rFonts w:eastAsia="Times New Roman"/>
          <w:sz w:val="16"/>
          <w:szCs w:val="28"/>
          <w:lang w:eastAsia="zh-TW"/>
        </w:rPr>
        <w:t>From</w:t>
      </w:r>
      <w:proofErr w:type="gramEnd"/>
      <w:r w:rsidRPr="003624D8">
        <w:rPr>
          <w:rFonts w:eastAsia="Times New Roman"/>
          <w:sz w:val="16"/>
          <w:szCs w:val="28"/>
          <w:lang w:eastAsia="zh-TW"/>
        </w:rPr>
        <w:t xml:space="preserve">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3624D8">
        <w:rPr>
          <w:rFonts w:eastAsia="Times New Roman"/>
          <w:sz w:val="16"/>
          <w:szCs w:val="28"/>
          <w:lang w:eastAsia="zh-TW"/>
        </w:rPr>
        <w:t>– )</w:t>
      </w:r>
      <w:proofErr w:type="gramEnd"/>
      <w:r w:rsidRPr="003624D8">
        <w:rPr>
          <w:rFonts w:eastAsia="Times New Roman"/>
          <w:sz w:val="16"/>
          <w:szCs w:val="28"/>
          <w:lang w:eastAsia="zh-TW"/>
        </w:rPr>
        <w:t>, where the fearful flesh-eating zombie Others turn out to be our own family members and neighbors rather than invaders from an external nation. People now fear contagion from those who are within rather than from strangers from a distant shore</w:t>
      </w:r>
      <w:r w:rsidRPr="003624D8">
        <w:rPr>
          <w:rFonts w:eastAsia="Times New Roman"/>
          <w:szCs w:val="28"/>
          <w:u w:val="single"/>
          <w:lang w:eastAsia="zh-TW"/>
        </w:rPr>
        <w:t xml:space="preserve">. </w:t>
      </w:r>
      <w:r w:rsidRPr="003624D8">
        <w:rPr>
          <w:rFonts w:eastAsia="Times New Roman"/>
          <w:b/>
          <w:bCs/>
          <w:szCs w:val="28"/>
          <w:u w:val="single"/>
          <w:lang w:eastAsia="zh-TW"/>
        </w:rPr>
        <w:t>For this reason,</w:t>
      </w:r>
      <w:r w:rsidRPr="003624D8">
        <w:rPr>
          <w:rFonts w:eastAsia="Times New Roman"/>
          <w:szCs w:val="28"/>
          <w:u w:val="single"/>
          <w:lang w:eastAsia="zh-TW"/>
        </w:rPr>
        <w:t xml:space="preserve"> </w:t>
      </w:r>
      <w:r w:rsidRPr="003624D8">
        <w:rPr>
          <w:rStyle w:val="StyleUnderline"/>
          <w:szCs w:val="28"/>
          <w:lang w:eastAsia="zh-TW"/>
        </w:rPr>
        <w:t xml:space="preserve">it is heartening to see </w:t>
      </w:r>
      <w:r w:rsidRPr="003624D8">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Style w:val="StyleUnderline"/>
          <w:szCs w:val="28"/>
          <w:highlight w:val="green"/>
          <w:lang w:eastAsia="zh-TW"/>
        </w:rPr>
        <w:t>s</w:t>
      </w:r>
      <w:r w:rsidRPr="003624D8">
        <w:rPr>
          <w:rFonts w:eastAsia="Times New Roman"/>
          <w:szCs w:val="28"/>
          <w:u w:val="single"/>
          <w:lang w:eastAsia="zh-TW"/>
        </w:rPr>
        <w:t xml:space="preserve"> </w:t>
      </w:r>
      <w:r w:rsidRPr="003624D8">
        <w:rPr>
          <w:rFonts w:eastAsia="Times New Roman"/>
          <w:b/>
          <w:bCs/>
          <w:szCs w:val="28"/>
          <w:u w:val="single"/>
          <w:lang w:eastAsia="zh-TW"/>
        </w:rPr>
        <w:t>and Asian Canadians</w:t>
      </w:r>
      <w:r w:rsidRPr="003624D8">
        <w:rPr>
          <w:rFonts w:eastAsia="Times New Roman"/>
          <w:szCs w:val="28"/>
          <w:u w:val="single"/>
          <w:lang w:eastAsia="zh-TW"/>
        </w:rPr>
        <w:t xml:space="preserve"> </w:t>
      </w:r>
      <w:r w:rsidRPr="003624D8">
        <w:rPr>
          <w:rStyle w:val="StyleUnderline"/>
          <w:szCs w:val="28"/>
          <w:highlight w:val="green"/>
          <w:lang w:eastAsia="zh-TW"/>
        </w:rPr>
        <w:t>expressing solidarity with other disenfranchised groups</w:t>
      </w:r>
      <w:r w:rsidRPr="003624D8">
        <w:rPr>
          <w:rFonts w:eastAsia="Times New Roman"/>
          <w:szCs w:val="28"/>
          <w:u w:val="single"/>
          <w:lang w:eastAsia="zh-TW"/>
        </w:rPr>
        <w:t xml:space="preserve"> </w:t>
      </w:r>
      <w:r w:rsidRPr="003624D8">
        <w:rPr>
          <w:rFonts w:eastAsia="Times New Roman"/>
          <w:b/>
          <w:bCs/>
          <w:szCs w:val="28"/>
          <w:u w:val="single"/>
          <w:lang w:eastAsia="zh-TW"/>
        </w:rPr>
        <w:t>and working for global environmental causes. The affiliations work</w:t>
      </w:r>
      <w:r w:rsidRPr="003624D8">
        <w:rPr>
          <w:rFonts w:eastAsia="Times New Roman"/>
          <w:szCs w:val="28"/>
          <w:u w:val="single"/>
          <w:lang w:eastAsia="zh-TW"/>
        </w:rPr>
        <w:t xml:space="preserve"> </w:t>
      </w:r>
      <w:r w:rsidRPr="003624D8">
        <w:rPr>
          <w:rStyle w:val="StyleUnderline"/>
          <w:szCs w:val="28"/>
          <w:highlight w:val="green"/>
          <w:lang w:eastAsia="zh-TW"/>
        </w:rPr>
        <w:t>to defy</w:t>
      </w:r>
      <w:r w:rsidRPr="003624D8">
        <w:rPr>
          <w:rFonts w:eastAsia="Times New Roman"/>
          <w:szCs w:val="28"/>
          <w:u w:val="single"/>
          <w:lang w:eastAsia="zh-TW"/>
        </w:rPr>
        <w:t xml:space="preserve"> </w:t>
      </w:r>
      <w:r w:rsidRPr="003624D8">
        <w:rPr>
          <w:rFonts w:eastAsia="Times New Roman"/>
          <w:b/>
          <w:bCs/>
          <w:szCs w:val="28"/>
          <w:u w:val="single"/>
          <w:lang w:eastAsia="zh-TW"/>
        </w:rPr>
        <w:t>and counter</w:t>
      </w:r>
      <w:r w:rsidRPr="003624D8">
        <w:rPr>
          <w:rFonts w:eastAsia="Times New Roman"/>
          <w:szCs w:val="28"/>
          <w:u w:val="single"/>
          <w:lang w:eastAsia="zh-TW"/>
        </w:rPr>
        <w:t xml:space="preserve"> </w:t>
      </w:r>
      <w:r w:rsidRPr="003624D8">
        <w:rPr>
          <w:rStyle w:val="StyleUnderline"/>
          <w:szCs w:val="28"/>
          <w:highlight w:val="green"/>
          <w:lang w:eastAsia="zh-TW"/>
        </w:rPr>
        <w:t>the</w:t>
      </w:r>
      <w:r w:rsidRPr="003624D8">
        <w:rPr>
          <w:rFonts w:eastAsia="Times New Roman"/>
          <w:szCs w:val="28"/>
          <w:u w:val="single"/>
          <w:lang w:eastAsia="zh-TW"/>
        </w:rPr>
        <w:t xml:space="preserve"> </w:t>
      </w:r>
      <w:r w:rsidRPr="003624D8">
        <w:rPr>
          <w:rFonts w:eastAsia="Times New Roman"/>
          <w:b/>
          <w:bCs/>
          <w:szCs w:val="28"/>
          <w:u w:val="single"/>
          <w:lang w:eastAsia="zh-TW"/>
        </w:rPr>
        <w:t>racially</w:t>
      </w:r>
      <w:r w:rsidRPr="003624D8">
        <w:rPr>
          <w:rFonts w:eastAsia="Times New Roman"/>
          <w:szCs w:val="28"/>
          <w:u w:val="single"/>
          <w:lang w:eastAsia="zh-TW"/>
        </w:rPr>
        <w:t xml:space="preserve"> </w:t>
      </w:r>
      <w:r w:rsidRPr="003624D8">
        <w:rPr>
          <w:rStyle w:val="StyleUnderline"/>
          <w:szCs w:val="28"/>
          <w:highlight w:val="green"/>
          <w:lang w:eastAsia="zh-TW"/>
        </w:rPr>
        <w:t>divisive idealization of</w:t>
      </w:r>
      <w:r w:rsidRPr="003624D8">
        <w:rPr>
          <w:rFonts w:eastAsia="Times New Roman"/>
          <w:szCs w:val="28"/>
          <w:u w:val="single"/>
          <w:lang w:eastAsia="zh-TW"/>
        </w:rPr>
        <w:t xml:space="preserve"> </w:t>
      </w:r>
      <w:r w:rsidRPr="003624D8">
        <w:rPr>
          <w:rFonts w:eastAsia="Times New Roman"/>
          <w:b/>
          <w:bCs/>
          <w:szCs w:val="28"/>
          <w:u w:val="single"/>
          <w:lang w:eastAsia="zh-TW"/>
        </w:rPr>
        <w:t>Asian North Americans perpetuated by</w:t>
      </w:r>
      <w:r w:rsidRPr="003624D8">
        <w:rPr>
          <w:rFonts w:eastAsia="Times New Roman"/>
          <w:szCs w:val="28"/>
          <w:u w:val="single"/>
          <w:lang w:eastAsia="zh-TW"/>
        </w:rPr>
        <w:t xml:space="preserve"> </w:t>
      </w:r>
      <w:r w:rsidRPr="003624D8">
        <w:rPr>
          <w:rStyle w:val="StyleUnderline"/>
          <w:szCs w:val="28"/>
          <w:highlight w:val="green"/>
          <w:lang w:eastAsia="zh-TW"/>
        </w:rPr>
        <w:t>the model minority</w:t>
      </w:r>
      <w:r w:rsidRPr="003624D8">
        <w:rPr>
          <w:rFonts w:eastAsia="Times New Roman"/>
          <w:szCs w:val="28"/>
          <w:u w:val="single"/>
          <w:lang w:eastAsia="zh-TW"/>
        </w:rPr>
        <w:t xml:space="preserve"> </w:t>
      </w:r>
      <w:r w:rsidRPr="003624D8">
        <w:rPr>
          <w:rFonts w:eastAsia="Times New Roman"/>
          <w:b/>
          <w:bCs/>
          <w:szCs w:val="28"/>
          <w:u w:val="single"/>
          <w:lang w:eastAsia="zh-TW"/>
        </w:rPr>
        <w:t>myth</w:t>
      </w:r>
      <w:r w:rsidRPr="003624D8">
        <w:rPr>
          <w:rFonts w:eastAsia="Times New Roman"/>
          <w:szCs w:val="28"/>
          <w:u w:val="single"/>
          <w:lang w:eastAsia="zh-TW"/>
        </w:rPr>
        <w:t xml:space="preserve">. </w:t>
      </w:r>
      <w:r w:rsidRPr="003624D8">
        <w:rPr>
          <w:rStyle w:val="StyleUnderline"/>
          <w:szCs w:val="28"/>
          <w:highlight w:val="green"/>
          <w:lang w:eastAsia="zh-TW"/>
        </w:rPr>
        <w:t>For example</w:t>
      </w:r>
      <w:r w:rsidRPr="003624D8">
        <w:rPr>
          <w:rFonts w:eastAsia="Times New Roman"/>
          <w:szCs w:val="28"/>
          <w:u w:val="single"/>
          <w:lang w:eastAsia="zh-TW"/>
        </w:rPr>
        <w:t>, #</w:t>
      </w:r>
      <w:r w:rsidRPr="003624D8">
        <w:rPr>
          <w:rStyle w:val="StyleUnderline"/>
          <w:szCs w:val="28"/>
          <w:highlight w:val="green"/>
          <w:lang w:eastAsia="zh-TW"/>
        </w:rPr>
        <w:t>Asians4Blacklives</w:t>
      </w:r>
      <w:r w:rsidRPr="003624D8">
        <w:rPr>
          <w:rFonts w:eastAsia="Times New Roman"/>
          <w:szCs w:val="28"/>
          <w:u w:val="single"/>
          <w:lang w:eastAsia="zh-TW"/>
        </w:rPr>
        <w:t xml:space="preserve"> </w:t>
      </w:r>
      <w:r w:rsidRPr="003624D8">
        <w:rPr>
          <w:rFonts w:eastAsia="Times New Roman"/>
          <w:b/>
          <w:bCs/>
          <w:szCs w:val="28"/>
          <w:u w:val="single"/>
          <w:lang w:eastAsia="zh-TW"/>
        </w:rPr>
        <w:t>is a “diverse group of Asian voices coming from the Philippines, Vietnam, India, China, Pakistan, Korea, Burma, Japan, and other nations, based in the Bay Area,” who “</w:t>
      </w:r>
      <w:r w:rsidRPr="003624D8">
        <w:rPr>
          <w:rStyle w:val="StyleUnderline"/>
          <w:szCs w:val="28"/>
          <w:highlight w:val="green"/>
          <w:lang w:eastAsia="zh-TW"/>
        </w:rPr>
        <w:t>have come together</w:t>
      </w:r>
      <w:r w:rsidRPr="003624D8">
        <w:rPr>
          <w:rFonts w:eastAsia="Times New Roman"/>
          <w:szCs w:val="28"/>
          <w:u w:val="single"/>
          <w:lang w:eastAsia="zh-TW"/>
        </w:rPr>
        <w:t xml:space="preserve"> </w:t>
      </w:r>
      <w:r w:rsidRPr="003624D8">
        <w:rPr>
          <w:rFonts w:eastAsia="Times New Roman"/>
          <w:b/>
          <w:bCs/>
          <w:szCs w:val="28"/>
          <w:u w:val="single"/>
          <w:lang w:eastAsia="zh-TW"/>
        </w:rPr>
        <w:t>in response to a call from Black Lives Matter Bay Area”</w:t>
      </w:r>
      <w:r w:rsidRPr="003624D8">
        <w:rPr>
          <w:rFonts w:eastAsia="Times New Roman"/>
          <w:szCs w:val="28"/>
          <w:u w:val="single"/>
          <w:lang w:eastAsia="zh-TW"/>
        </w:rPr>
        <w:t xml:space="preserve"> </w:t>
      </w:r>
      <w:r w:rsidRPr="003624D8">
        <w:rPr>
          <w:rStyle w:val="StyleUnderline"/>
          <w:szCs w:val="28"/>
          <w:highlight w:val="green"/>
          <w:lang w:eastAsia="zh-TW"/>
        </w:rPr>
        <w:t>to show solidarity</w:t>
      </w:r>
      <w:r w:rsidRPr="003624D8">
        <w:rPr>
          <w:rFonts w:eastAsia="Times New Roman"/>
          <w:szCs w:val="28"/>
          <w:u w:val="single"/>
          <w:lang w:eastAsia="zh-TW"/>
        </w:rPr>
        <w:t xml:space="preserve"> </w:t>
      </w:r>
      <w:r w:rsidRPr="003624D8">
        <w:rPr>
          <w:rFonts w:eastAsia="Times New Roman"/>
          <w:b/>
          <w:bCs/>
          <w:szCs w:val="28"/>
          <w:u w:val="single"/>
          <w:lang w:eastAsia="zh-TW"/>
        </w:rPr>
        <w:t>with black people. The group recognizes that Asians, like blacks, are subjected to racism, misrecognition, and negative stereotyping</w:t>
      </w:r>
      <w:r w:rsidRPr="003624D8">
        <w:rPr>
          <w:rFonts w:eastAsia="Times New Roman"/>
          <w:szCs w:val="28"/>
          <w:u w:val="single"/>
          <w:lang w:eastAsia="zh-TW"/>
        </w:rPr>
        <w:t xml:space="preserve">. </w:t>
      </w:r>
      <w:r w:rsidRPr="003624D8">
        <w:rPr>
          <w:rFonts w:eastAsia="Times New Roman"/>
          <w:sz w:val="16"/>
          <w:szCs w:val="28"/>
          <w:lang w:eastAsia="zh-TW"/>
        </w:rPr>
        <w:t xml:space="preserve">In her most recent book, Undercurrent, Asian Canadian poet Rita Wong vows to “honour what the flow of water teaches us” (“Declaration of Intent”), to be led by the “healing walkers” of the “Cree and Dene elders and everyday people” and to “reassert human responsibilities to land, water, life” (“Fresh Ancient Ground”). </w:t>
      </w:r>
      <w:r w:rsidRPr="003624D8">
        <w:rPr>
          <w:rFonts w:eastAsia="Times New Roman"/>
          <w:b/>
          <w:bCs/>
          <w:szCs w:val="28"/>
          <w:u w:val="single"/>
          <w:lang w:eastAsia="zh-TW"/>
        </w:rPr>
        <w:t>Wong stresses</w:t>
      </w:r>
      <w:r w:rsidRPr="003624D8">
        <w:rPr>
          <w:rFonts w:eastAsia="Times New Roman"/>
          <w:szCs w:val="28"/>
          <w:u w:val="single"/>
          <w:lang w:eastAsia="zh-TW"/>
        </w:rPr>
        <w:t xml:space="preserve"> </w:t>
      </w:r>
      <w:r w:rsidRPr="003624D8">
        <w:rPr>
          <w:rFonts w:eastAsia="Times New Roman"/>
          <w:szCs w:val="28"/>
          <w:highlight w:val="green"/>
          <w:u w:val="single"/>
          <w:lang w:eastAsia="zh-TW"/>
        </w:rPr>
        <w:t>t</w:t>
      </w:r>
      <w:r w:rsidRPr="003624D8">
        <w:rPr>
          <w:rStyle w:val="StyleUnderline"/>
          <w:szCs w:val="28"/>
          <w:highlight w:val="green"/>
          <w:lang w:eastAsia="zh-TW"/>
        </w:rPr>
        <w:t>he need to form alliances with feminists and First Nations communities</w:t>
      </w:r>
      <w:r w:rsidRPr="003624D8">
        <w:rPr>
          <w:rFonts w:eastAsia="Times New Roman"/>
          <w:szCs w:val="28"/>
          <w:u w:val="single"/>
          <w:lang w:eastAsia="zh-TW"/>
        </w:rPr>
        <w:t xml:space="preserve">, </w:t>
      </w:r>
      <w:r w:rsidRPr="003624D8">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3624D8">
        <w:rPr>
          <w:rFonts w:eastAsia="Times New Roman"/>
          <w:szCs w:val="28"/>
          <w:u w:val="single"/>
          <w:lang w:eastAsia="zh-TW"/>
        </w:rPr>
        <w:t>.</w:t>
      </w:r>
      <w:r w:rsidRPr="003624D8">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Asianfail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w:t>
      </w:r>
      <w:proofErr w:type="gramStart"/>
      <w:r w:rsidRPr="003624D8">
        <w:rPr>
          <w:rFonts w:eastAsia="Times New Roman"/>
          <w:sz w:val="16"/>
          <w:szCs w:val="28"/>
          <w:lang w:eastAsia="zh-TW"/>
        </w:rPr>
        <w:t>Old World</w:t>
      </w:r>
      <w:proofErr w:type="gramEnd"/>
      <w:r w:rsidRPr="003624D8">
        <w:rPr>
          <w:rFonts w:eastAsia="Times New Roman"/>
          <w:sz w:val="16"/>
          <w:szCs w:val="28"/>
          <w:lang w:eastAsia="zh-TW"/>
        </w:rPr>
        <w:t xml:space="preserve"> cultural beliefs. </w:t>
      </w:r>
      <w:r w:rsidRPr="003624D8">
        <w:rPr>
          <w:rFonts w:eastAsia="Times New Roman"/>
          <w:b/>
          <w:bCs/>
          <w:szCs w:val="28"/>
          <w:u w:val="single"/>
          <w:lang w:eastAsia="zh-TW"/>
        </w:rPr>
        <w:t>These instances I have been discussing here</w:t>
      </w:r>
      <w:r w:rsidRPr="003624D8">
        <w:rPr>
          <w:rFonts w:eastAsia="Times New Roman"/>
          <w:szCs w:val="28"/>
          <w:u w:val="single"/>
          <w:lang w:eastAsia="zh-TW"/>
        </w:rPr>
        <w:t xml:space="preserve"> </w:t>
      </w:r>
      <w:r w:rsidRPr="003624D8">
        <w:rPr>
          <w:rStyle w:val="StyleUnderline"/>
          <w:szCs w:val="28"/>
          <w:highlight w:val="green"/>
          <w:lang w:eastAsia="zh-TW"/>
        </w:rPr>
        <w:t>illustrate the increasing diversity of Asian</w:t>
      </w:r>
      <w:r w:rsidRPr="003624D8">
        <w:rPr>
          <w:rFonts w:eastAsia="Times New Roman"/>
          <w:szCs w:val="28"/>
          <w:u w:val="single"/>
          <w:lang w:eastAsia="zh-TW"/>
        </w:rPr>
        <w:t xml:space="preserve"> </w:t>
      </w:r>
      <w:r w:rsidRPr="003624D8">
        <w:rPr>
          <w:rFonts w:eastAsia="Times New Roman"/>
          <w:b/>
          <w:bCs/>
          <w:szCs w:val="28"/>
          <w:u w:val="single"/>
          <w:lang w:eastAsia="zh-TW"/>
        </w:rPr>
        <w:t>North American</w:t>
      </w:r>
      <w:r w:rsidRPr="003624D8">
        <w:rPr>
          <w:rFonts w:eastAsia="Times New Roman"/>
          <w:szCs w:val="28"/>
          <w:u w:val="single"/>
          <w:lang w:eastAsia="zh-TW"/>
        </w:rPr>
        <w:t xml:space="preserve"> </w:t>
      </w:r>
      <w:r w:rsidRPr="003624D8">
        <w:rPr>
          <w:rStyle w:val="StyleUnderline"/>
          <w:szCs w:val="28"/>
          <w:highlight w:val="green"/>
          <w:lang w:eastAsia="zh-TW"/>
        </w:rPr>
        <w:t>subjects</w:t>
      </w:r>
      <w:r w:rsidRPr="003624D8">
        <w:rPr>
          <w:rFonts w:eastAsia="Times New Roman"/>
          <w:szCs w:val="28"/>
          <w:u w:val="single"/>
          <w:lang w:eastAsia="zh-TW"/>
        </w:rPr>
        <w:t xml:space="preserve">, </w:t>
      </w:r>
      <w:r w:rsidRPr="003624D8">
        <w:rPr>
          <w:rStyle w:val="StyleUnderline"/>
          <w:szCs w:val="28"/>
          <w:highlight w:val="green"/>
          <w:lang w:eastAsia="zh-TW"/>
        </w:rPr>
        <w:t>and their responses to failure</w:t>
      </w:r>
      <w:r w:rsidRPr="003624D8">
        <w:rPr>
          <w:rFonts w:eastAsia="Times New Roman"/>
          <w:szCs w:val="28"/>
          <w:u w:val="single"/>
          <w:lang w:eastAsia="zh-TW"/>
        </w:rPr>
        <w:t xml:space="preserve"> </w:t>
      </w:r>
      <w:r w:rsidRPr="003624D8">
        <w:rPr>
          <w:rFonts w:eastAsia="Times New Roman"/>
          <w:b/>
          <w:bCs/>
          <w:szCs w:val="28"/>
          <w:u w:val="single"/>
          <w:lang w:eastAsia="zh-TW"/>
        </w:rPr>
        <w:t>of various sorts</w:t>
      </w:r>
      <w:r w:rsidRPr="003624D8">
        <w:rPr>
          <w:rFonts w:eastAsia="Times New Roman"/>
          <w:szCs w:val="28"/>
          <w:u w:val="single"/>
          <w:lang w:eastAsia="zh-TW"/>
        </w:rPr>
        <w:t xml:space="preserve">. </w:t>
      </w:r>
      <w:r w:rsidRPr="003624D8">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3624D8">
        <w:rPr>
          <w:rStyle w:val="StyleUnderline"/>
          <w:szCs w:val="28"/>
        </w:rPr>
        <w:t xml:space="preserve">. Sometimes, the </w:t>
      </w:r>
      <w:r w:rsidRPr="003624D8">
        <w:rPr>
          <w:rStyle w:val="StyleUnderline"/>
          <w:szCs w:val="28"/>
          <w:highlight w:val="green"/>
        </w:rPr>
        <w:t>failure to follow traditional routes leads to</w:t>
      </w:r>
      <w:r w:rsidRPr="003624D8">
        <w:rPr>
          <w:rStyle w:val="StyleUnderline"/>
          <w:szCs w:val="28"/>
        </w:rPr>
        <w:t xml:space="preserve"> a new and </w:t>
      </w:r>
      <w:r w:rsidRPr="003624D8">
        <w:rPr>
          <w:rStyle w:val="StyleUnderline"/>
          <w:szCs w:val="28"/>
          <w:highlight w:val="green"/>
        </w:rPr>
        <w:t xml:space="preserve">unexpected way of finding </w:t>
      </w:r>
      <w:r w:rsidRPr="003624D8">
        <w:rPr>
          <w:rStyle w:val="StyleUnderline"/>
          <w:szCs w:val="28"/>
        </w:rPr>
        <w:t xml:space="preserve">peace and </w:t>
      </w:r>
      <w:r w:rsidRPr="003624D8">
        <w:rPr>
          <w:rStyle w:val="StyleUnderline"/>
          <w:szCs w:val="28"/>
          <w:highlight w:val="green"/>
        </w:rPr>
        <w:t>contentment</w:t>
      </w:r>
      <w:r w:rsidRPr="003624D8">
        <w:rPr>
          <w:rStyle w:val="StyleUnderline"/>
          <w:szCs w:val="28"/>
        </w:rPr>
        <w:t>, or an unexplored career path. In keeping with the motif of finding pleasures in the unpredictable</w:t>
      </w:r>
      <w:r w:rsidRPr="003624D8">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3A985079" w14:textId="67233BFE" w:rsidR="008C604C" w:rsidRPr="003624D8" w:rsidRDefault="008C604C" w:rsidP="003E662E">
      <w:pPr>
        <w:rPr>
          <w:u w:val="single"/>
        </w:rPr>
      </w:pPr>
    </w:p>
    <w:p w14:paraId="4E10FC24" w14:textId="1D7BDE8B" w:rsidR="003E662E" w:rsidRDefault="003E662E" w:rsidP="003E1B14">
      <w:pPr>
        <w:pStyle w:val="Heading3"/>
      </w:pPr>
      <w:bookmarkStart w:id="2" w:name="_Hlk82698026"/>
      <w:bookmarkEnd w:id="1"/>
      <w:r w:rsidRPr="003624D8">
        <w:t>1AC – Theory</w:t>
      </w:r>
    </w:p>
    <w:p w14:paraId="2AA6BB9A" w14:textId="77777777" w:rsidR="003E662E" w:rsidRDefault="003E662E" w:rsidP="003E662E">
      <w:pPr>
        <w:pStyle w:val="Heading4"/>
      </w:pPr>
      <w:r>
        <w:t>ROB Before T</w:t>
      </w:r>
    </w:p>
    <w:p w14:paraId="5977DE35" w14:textId="77777777" w:rsidR="003E662E" w:rsidRDefault="003E662E" w:rsidP="003E662E">
      <w:pPr>
        <w:pStyle w:val="Heading4"/>
      </w:pPr>
      <w:r>
        <w:t>A] Jurisdiction- the ROB speaks specifically to this round and how the ballot should be signed, while theory is about norm-setting which is out of the judge’s jurisdiction bc that is out of round</w:t>
      </w:r>
    </w:p>
    <w:p w14:paraId="669485BC" w14:textId="77777777" w:rsidR="003E662E" w:rsidRDefault="003E662E" w:rsidP="003E662E">
      <w:pPr>
        <w:pStyle w:val="Heading4"/>
      </w:pPr>
      <w:r>
        <w:t>B] Offense- the ROB constrains what is and isn’t offensive so theory must be contextualized to the framing or else it’s not offensive so you can’t vote on it</w:t>
      </w:r>
    </w:p>
    <w:p w14:paraId="6ADB63CC" w14:textId="77777777" w:rsidR="003E662E" w:rsidRDefault="003E662E" w:rsidP="003E662E">
      <w:pPr>
        <w:pStyle w:val="Heading4"/>
      </w:pPr>
      <w:r>
        <w:t xml:space="preserve">C] Theory speaks to a fair and educational </w:t>
      </w:r>
      <w:proofErr w:type="gramStart"/>
      <w:r>
        <w:t>space</w:t>
      </w:r>
      <w:proofErr w:type="gramEnd"/>
      <w:r>
        <w:t xml:space="preserve"> but my ROB evidence says that those spaces can’t exist prior to the aff because they’re grounded in accumulation</w:t>
      </w:r>
    </w:p>
    <w:p w14:paraId="7D907587" w14:textId="77777777" w:rsidR="003E662E" w:rsidRDefault="003E662E" w:rsidP="003E662E">
      <w:pPr>
        <w:pStyle w:val="Heading4"/>
      </w:pPr>
      <w:r>
        <w:t>D] Pedagogy- the ROB proves my pedagogy is good in debate space which means it should come before theory since there’s no guarantee of norm-setting but there is guarantee of pedagogical value</w:t>
      </w:r>
    </w:p>
    <w:p w14:paraId="29F9B5F4" w14:textId="77777777" w:rsidR="003E662E" w:rsidRDefault="003E662E" w:rsidP="003E662E">
      <w:pPr>
        <w:pStyle w:val="Heading4"/>
      </w:pPr>
      <w:r>
        <w:t>E] Scope- the ROB methodology makes descriptive claims about the world and thus how to operate within that world which applies and can motivate action outside of the debate space while theory only operates inside debate making my ROB more valuable</w:t>
      </w:r>
    </w:p>
    <w:p w14:paraId="0085DE1D" w14:textId="0095A446" w:rsidR="003E662E" w:rsidRDefault="003E662E" w:rsidP="003E662E">
      <w:pPr>
        <w:pStyle w:val="Heading4"/>
      </w:pPr>
      <w:r>
        <w:t>F] Side Constraint- the kritik sets out a problem in society and the ROB attempts to resolve it otherwise that societal bias can never be solved and influences theory meaning it’s a side constraint on effective theory</w:t>
      </w:r>
    </w:p>
    <w:p w14:paraId="07CBD505" w14:textId="31B7CE27" w:rsidR="00F8586C" w:rsidRDefault="00F8586C" w:rsidP="00F8586C"/>
    <w:p w14:paraId="736C6905" w14:textId="3F82E761" w:rsidR="00F8586C" w:rsidRDefault="00F8586C" w:rsidP="00F8586C">
      <w:pPr>
        <w:pStyle w:val="Heading4"/>
      </w:pPr>
      <w:r>
        <w:t xml:space="preserve">Fairness not a voter – </w:t>
      </w:r>
    </w:p>
    <w:p w14:paraId="3A9BD956" w14:textId="1829B338" w:rsidR="00F8586C" w:rsidRDefault="00F8586C" w:rsidP="00F8586C">
      <w:pPr>
        <w:pStyle w:val="Heading4"/>
      </w:pPr>
      <w:r>
        <w:t>1] no brightline to how much fairness is enough</w:t>
      </w:r>
    </w:p>
    <w:p w14:paraId="12CD2DBC" w14:textId="3BB0AB72" w:rsidR="00F8586C" w:rsidRPr="00F8586C" w:rsidRDefault="00F8586C" w:rsidP="00F8586C">
      <w:pPr>
        <w:pStyle w:val="Heading4"/>
      </w:pPr>
      <w:r>
        <w:t>2] inevitable – there will always be things like coaching unfairness that happens</w:t>
      </w:r>
    </w:p>
    <w:p w14:paraId="55740975" w14:textId="3BBCD83D" w:rsidR="003E662E" w:rsidRPr="003624D8" w:rsidRDefault="003E662E" w:rsidP="003E662E">
      <w:pPr>
        <w:pStyle w:val="Heading3"/>
      </w:pPr>
      <w:r w:rsidRPr="003624D8">
        <w:t>1AC – Paradox</w:t>
      </w:r>
    </w:p>
    <w:p w14:paraId="0E69F2AF" w14:textId="77777777" w:rsidR="003E662E" w:rsidRPr="003624D8" w:rsidRDefault="003E662E" w:rsidP="003E662E">
      <w:pPr>
        <w:pStyle w:val="Heading4"/>
        <w:rPr>
          <w:rFonts w:cs="Calibri"/>
        </w:rPr>
      </w:pPr>
      <w:r w:rsidRPr="003624D8">
        <w:rPr>
          <w:rFonts w:cs="Calibri"/>
        </w:rPr>
        <w:t>Power Paradox – trying to explain and solve for antagonisms fail since it leaves no room for the subject to be unidentifiable which makes it stuck in a cycle of violence.</w:t>
      </w:r>
    </w:p>
    <w:p w14:paraId="118FD8ED" w14:textId="77777777" w:rsidR="003E662E" w:rsidRPr="003624D8" w:rsidRDefault="003E662E" w:rsidP="003E662E">
      <w:pPr>
        <w:rPr>
          <w:rFonts w:asciiTheme="minorHAnsi" w:hAnsiTheme="minorHAnsi" w:cstheme="minorHAnsi"/>
        </w:rPr>
      </w:pPr>
      <w:r w:rsidRPr="003624D8">
        <w:rPr>
          <w:rStyle w:val="Style13ptBold"/>
          <w:rFonts w:asciiTheme="minorHAnsi" w:hAnsiTheme="minorHAnsi" w:cstheme="minorHAnsi"/>
        </w:rPr>
        <w:t xml:space="preserve">Kim 4 </w:t>
      </w:r>
      <w:r w:rsidRPr="003624D8">
        <w:rPr>
          <w:rFonts w:asciiTheme="minorHAnsi" w:hAnsiTheme="minorHAnsi" w:cstheme="minorHAnsi"/>
        </w:rPr>
        <w:t>(Chang-Hee Kim, The Fantasy of Asian America: Identity, Ideology, and Desire) 2009 //Nato</w:t>
      </w:r>
    </w:p>
    <w:p w14:paraId="4A166E4E" w14:textId="5269B11F" w:rsidR="008C604C" w:rsidRPr="003624D8" w:rsidRDefault="003E662E" w:rsidP="008C604C">
      <w:pPr>
        <w:rPr>
          <w:rStyle w:val="StyleUnderline"/>
        </w:rPr>
      </w:pPr>
      <w:proofErr w:type="gramStart"/>
      <w:r w:rsidRPr="003624D8">
        <w:rPr>
          <w:sz w:val="16"/>
        </w:rPr>
        <w:t>In light of</w:t>
      </w:r>
      <w:proofErr w:type="gramEnd"/>
      <w:r w:rsidRPr="003624D8">
        <w:rPr>
          <w:sz w:val="16"/>
        </w:rPr>
        <w:t xml:space="preserve"> </w:t>
      </w:r>
      <w:r w:rsidRPr="003624D8">
        <w:rPr>
          <w:rStyle w:val="StyleUnderline"/>
        </w:rPr>
        <w:t xml:space="preserve">racial identification, the apparitional </w:t>
      </w:r>
      <w:r w:rsidRPr="003624D8">
        <w:rPr>
          <w:rStyle w:val="StyleUnderline"/>
          <w:highlight w:val="green"/>
        </w:rPr>
        <w:t>power</w:t>
      </w:r>
      <w:r w:rsidRPr="003624D8">
        <w:rPr>
          <w:rStyle w:val="StyleUnderline"/>
        </w:rPr>
        <w:t xml:space="preserve"> of fantasy operates </w:t>
      </w:r>
      <w:r w:rsidRPr="003624D8">
        <w:rPr>
          <w:rStyle w:val="StyleUnderline"/>
          <w:highlight w:val="green"/>
        </w:rPr>
        <w:t>paradox</w:t>
      </w:r>
      <w:r w:rsidRPr="003624D8">
        <w:rPr>
          <w:rStyle w:val="StyleUnderline"/>
        </w:rPr>
        <w:t>ically</w:t>
      </w:r>
      <w:r w:rsidRPr="003624D8">
        <w:rPr>
          <w:sz w:val="16"/>
        </w:rPr>
        <w:t xml:space="preserve"> with a double function. </w:t>
      </w:r>
      <w:r w:rsidRPr="003624D8">
        <w:rPr>
          <w:rStyle w:val="StyleUnderline"/>
          <w:highlight w:val="green"/>
        </w:rPr>
        <w:t>First</w:t>
      </w:r>
      <w:r w:rsidRPr="003624D8">
        <w:rPr>
          <w:rStyle w:val="StyleUnderline"/>
        </w:rPr>
        <w:t xml:space="preserve">, it </w:t>
      </w:r>
      <w:r w:rsidRPr="003624D8">
        <w:rPr>
          <w:rStyle w:val="StyleUnderline"/>
          <w:highlight w:val="green"/>
        </w:rPr>
        <w:t>creates the gap of</w:t>
      </w:r>
      <w:r w:rsidRPr="003624D8">
        <w:rPr>
          <w:rStyle w:val="StyleUnderline"/>
        </w:rPr>
        <w:t xml:space="preserve"> the subject between </w:t>
      </w:r>
      <w:r w:rsidRPr="003624D8">
        <w:rPr>
          <w:rStyle w:val="StyleUnderline"/>
          <w:highlight w:val="green"/>
        </w:rPr>
        <w:t>real and symbolic. Second</w:t>
      </w:r>
      <w:r w:rsidRPr="003624D8">
        <w:rPr>
          <w:rStyle w:val="StyleUnderline"/>
        </w:rPr>
        <w:t xml:space="preserve">, it </w:t>
      </w:r>
      <w:r w:rsidRPr="003624D8">
        <w:rPr>
          <w:rStyle w:val="StyleUnderline"/>
          <w:highlight w:val="green"/>
        </w:rPr>
        <w:t>disavows</w:t>
      </w:r>
      <w:r w:rsidRPr="003624D8">
        <w:rPr>
          <w:rStyle w:val="StyleUnderline"/>
        </w:rPr>
        <w:t xml:space="preserve"> inherent </w:t>
      </w:r>
      <w:r w:rsidRPr="003624D8">
        <w:rPr>
          <w:rStyle w:val="StyleUnderline"/>
          <w:highlight w:val="green"/>
        </w:rPr>
        <w:t>antagonisms</w:t>
      </w:r>
      <w:r w:rsidRPr="003624D8">
        <w:rPr>
          <w:rStyle w:val="StyleUnderline"/>
        </w:rPr>
        <w:t xml:space="preserve"> in the community </w:t>
      </w:r>
      <w:r w:rsidRPr="003624D8">
        <w:rPr>
          <w:rStyle w:val="StyleUnderline"/>
          <w:highlight w:val="green"/>
        </w:rPr>
        <w:t>by attempting to close the gap, turning</w:t>
      </w:r>
      <w:r w:rsidRPr="003624D8">
        <w:rPr>
          <w:rStyle w:val="StyleUnderline"/>
        </w:rPr>
        <w:t xml:space="preserve"> its </w:t>
      </w:r>
      <w:r w:rsidRPr="003624D8">
        <w:rPr>
          <w:rStyle w:val="StyleUnderline"/>
          <w:highlight w:val="green"/>
        </w:rPr>
        <w:t>members into all identifiable subjects</w:t>
      </w:r>
      <w:r w:rsidRPr="003624D8">
        <w:rPr>
          <w:rStyle w:val="StyleUnderline"/>
        </w:rPr>
        <w:t xml:space="preserve"> naturally belonging to it.</w:t>
      </w:r>
      <w:r w:rsidRPr="003624D8">
        <w:rPr>
          <w:sz w:val="16"/>
        </w:rPr>
        <w:t xml:space="preserve"> In </w:t>
      </w:r>
      <w:r w:rsidRPr="003624D8">
        <w:rPr>
          <w:rStyle w:val="StyleUnderline"/>
        </w:rPr>
        <w:t>Orientalism, for instance</w:t>
      </w:r>
      <w:r w:rsidRPr="003624D8">
        <w:rPr>
          <w:sz w:val="16"/>
        </w:rPr>
        <w:t xml:space="preserve">, Edward Said </w:t>
      </w:r>
      <w:r w:rsidRPr="003624D8">
        <w:rPr>
          <w:rStyle w:val="StyleUnderline"/>
        </w:rPr>
        <w:t>criticizes a Western tradition of</w:t>
      </w:r>
      <w:r w:rsidRPr="003624D8">
        <w:rPr>
          <w:sz w:val="16"/>
        </w:rPr>
        <w:t xml:space="preserve"> colonialism for </w:t>
      </w:r>
      <w:r w:rsidRPr="003624D8">
        <w:rPr>
          <w:rStyle w:val="StyleUnderline"/>
        </w:rPr>
        <w:t>producing knowledge</w:t>
      </w:r>
      <w:r w:rsidRPr="003624D8">
        <w:rPr>
          <w:sz w:val="16"/>
        </w:rPr>
        <w:t xml:space="preserve"> about the East as an imagined construct that all “Eastern” societies are fundamentally similar insofar as they are conceptualized as antithetical to the Western counterparts. His point, though, is not that the a priori knowledge called Orientalism distorts some Oriental essence; rather, </w:t>
      </w:r>
      <w:r w:rsidRPr="003624D8">
        <w:rPr>
          <w:rStyle w:val="StyleUnderline"/>
          <w:highlight w:val="green"/>
        </w:rPr>
        <w:t>Orientalism</w:t>
      </w:r>
      <w:r w:rsidRPr="003624D8">
        <w:rPr>
          <w:sz w:val="16"/>
        </w:rPr>
        <w:t>, as he puts it, “</w:t>
      </w:r>
      <w:r w:rsidRPr="003624D8">
        <w:rPr>
          <w:rStyle w:val="StyleUnderline"/>
          <w:highlight w:val="green"/>
        </w:rPr>
        <w:t>operates as representations</w:t>
      </w:r>
      <w:r w:rsidRPr="003624D8">
        <w:rPr>
          <w:sz w:val="16"/>
        </w:rPr>
        <w:t xml:space="preserve">” (273). Granted, </w:t>
      </w:r>
      <w:r w:rsidRPr="003624D8">
        <w:rPr>
          <w:rStyle w:val="StyleUnderline"/>
        </w:rPr>
        <w:t>the reason that Western knowledge of the East becomes problematic is not so much that the West distorts</w:t>
      </w:r>
      <w:r w:rsidRPr="003624D8">
        <w:rPr>
          <w:sz w:val="16"/>
        </w:rPr>
        <w:t xml:space="preserve"> some sort of the primordial essence of the </w:t>
      </w:r>
      <w:r w:rsidRPr="003624D8">
        <w:rPr>
          <w:rStyle w:val="StyleUnderline"/>
        </w:rPr>
        <w:t xml:space="preserve">East; rather, it is that its hegemonic system of representation is </w:t>
      </w:r>
      <w:r w:rsidRPr="003624D8">
        <w:rPr>
          <w:rStyle w:val="StyleUnderline"/>
          <w:highlight w:val="green"/>
        </w:rPr>
        <w:t>arbitrarily closing the gap between the real</w:t>
      </w:r>
      <w:r w:rsidRPr="003624D8">
        <w:rPr>
          <w:rStyle w:val="StyleUnderline"/>
        </w:rPr>
        <w:t xml:space="preserve"> (unidentifiable) </w:t>
      </w:r>
      <w:r w:rsidRPr="003624D8">
        <w:rPr>
          <w:rStyle w:val="StyleUnderline"/>
          <w:highlight w:val="green"/>
        </w:rPr>
        <w:t>and the symbolic</w:t>
      </w:r>
      <w:r w:rsidRPr="003624D8">
        <w:rPr>
          <w:rStyle w:val="StyleUnderline"/>
        </w:rPr>
        <w:t xml:space="preserve"> (representable) of the East</w:t>
      </w:r>
      <w:r w:rsidRPr="003624D8">
        <w:rPr>
          <w:sz w:val="16"/>
        </w:rPr>
        <w:t xml:space="preserve">, </w:t>
      </w:r>
      <w:r w:rsidRPr="003624D8">
        <w:rPr>
          <w:rStyle w:val="StyleUnderline"/>
          <w:highlight w:val="green"/>
        </w:rPr>
        <w:t>leaving no room for the East to be otherwise</w:t>
      </w:r>
      <w:r w:rsidRPr="003624D8">
        <w:rPr>
          <w:sz w:val="16"/>
        </w:rPr>
        <w:t xml:space="preserve">, 35 namely, </w:t>
      </w:r>
      <w:r w:rsidRPr="003624D8">
        <w:rPr>
          <w:rStyle w:val="StyleUnderline"/>
        </w:rPr>
        <w:t>to be further imaginable as something the West is not in the know about</w:t>
      </w:r>
      <w:r w:rsidRPr="003624D8">
        <w:rPr>
          <w:sz w:val="16"/>
        </w:rPr>
        <w:t xml:space="preserve">. Here, the notion of the real is an imaginary entity that always comes after the signification of the symbolic as a social construct, such that the real structurally originates in the unknowable gap with the symbolic. In other words, the </w:t>
      </w:r>
      <w:r w:rsidRPr="003624D8">
        <w:rPr>
          <w:rStyle w:val="StyleUnderline"/>
        </w:rPr>
        <w:t xml:space="preserve">Western fantasy of the East gives birth to the symbolic essence of the East via Orientalism by </w:t>
      </w:r>
      <w:r w:rsidRPr="003624D8">
        <w:rPr>
          <w:rStyle w:val="StyleUnderline"/>
          <w:highlight w:val="green"/>
        </w:rPr>
        <w:t>turning</w:t>
      </w:r>
      <w:r w:rsidRPr="003624D8">
        <w:rPr>
          <w:rStyle w:val="StyleUnderline"/>
        </w:rPr>
        <w:t xml:space="preserve"> the </w:t>
      </w:r>
      <w:r w:rsidRPr="003624D8">
        <w:rPr>
          <w:rStyle w:val="StyleUnderline"/>
          <w:highlight w:val="green"/>
        </w:rPr>
        <w:t>East into an identifiable form of knowledge, getting rid of</w:t>
      </w:r>
      <w:r w:rsidRPr="003624D8">
        <w:rPr>
          <w:rStyle w:val="StyleUnderline"/>
        </w:rPr>
        <w:t xml:space="preserve"> an imaginary </w:t>
      </w:r>
      <w:r w:rsidRPr="003624D8">
        <w:rPr>
          <w:rStyle w:val="StyleUnderline"/>
          <w:highlight w:val="green"/>
        </w:rPr>
        <w:t>essence</w:t>
      </w:r>
      <w:r w:rsidRPr="003624D8">
        <w:rPr>
          <w:rStyle w:val="StyleUnderline"/>
        </w:rPr>
        <w:t xml:space="preserve"> believed to </w:t>
      </w:r>
      <w:r w:rsidRPr="003624D8">
        <w:rPr>
          <w:rStyle w:val="StyleUnderline"/>
          <w:highlight w:val="green"/>
        </w:rPr>
        <w:t>remain un-representable</w:t>
      </w:r>
      <w:r w:rsidRPr="003624D8">
        <w:rPr>
          <w:rStyle w:val="StyleUnderline"/>
        </w:rPr>
        <w:t xml:space="preserve"> and unidentifiable</w:t>
      </w:r>
      <w:r w:rsidRPr="003624D8">
        <w:rPr>
          <w:sz w:val="16"/>
        </w:rPr>
        <w:t xml:space="preserve">. At the same time, such a hegemonic system of Western representation of the East also creates a fantasy about the indefinable entity of imaginary essence, the real, of the East leaving the gap open. </w:t>
      </w:r>
      <w:r w:rsidRPr="003624D8">
        <w:rPr>
          <w:rStyle w:val="StyleUnderline"/>
          <w:highlight w:val="green"/>
        </w:rPr>
        <w:t>Within this paradox</w:t>
      </w:r>
      <w:r w:rsidRPr="003624D8">
        <w:rPr>
          <w:rStyle w:val="StyleUnderline"/>
        </w:rPr>
        <w:t xml:space="preserve">ical framework, the </w:t>
      </w:r>
      <w:r w:rsidRPr="003624D8">
        <w:rPr>
          <w:rStyle w:val="StyleUnderline"/>
          <w:highlight w:val="green"/>
        </w:rPr>
        <w:t>East</w:t>
      </w:r>
      <w:r w:rsidRPr="003624D8">
        <w:rPr>
          <w:rStyle w:val="StyleUnderline"/>
        </w:rPr>
        <w:t xml:space="preserve"> as an object of representation </w:t>
      </w:r>
      <w:r w:rsidRPr="003624D8">
        <w:rPr>
          <w:rStyle w:val="StyleUnderline"/>
          <w:highlight w:val="green"/>
        </w:rPr>
        <w:t>becomes stuck within the endless circle of Orientalism</w:t>
      </w:r>
      <w:r w:rsidRPr="003624D8">
        <w:rPr>
          <w:rStyle w:val="StyleUnderline"/>
        </w:rPr>
        <w:t xml:space="preserve"> by being </w:t>
      </w:r>
      <w:r w:rsidRPr="003624D8">
        <w:rPr>
          <w:rStyle w:val="StyleUnderline"/>
          <w:highlight w:val="green"/>
        </w:rPr>
        <w:t>neither the fully</w:t>
      </w:r>
      <w:r w:rsidRPr="003624D8">
        <w:rPr>
          <w:rStyle w:val="StyleUnderline"/>
        </w:rPr>
        <w:t xml:space="preserve"> Orientalism-</w:t>
      </w:r>
      <w:r w:rsidRPr="003624D8">
        <w:rPr>
          <w:rStyle w:val="StyleUnderline"/>
          <w:highlight w:val="green"/>
        </w:rPr>
        <w:t>free</w:t>
      </w:r>
      <w:r w:rsidRPr="003624D8">
        <w:rPr>
          <w:rStyle w:val="StyleUnderline"/>
        </w:rPr>
        <w:t xml:space="preserve"> East </w:t>
      </w:r>
      <w:r w:rsidRPr="003624D8">
        <w:rPr>
          <w:rStyle w:val="StyleUnderline"/>
          <w:highlight w:val="green"/>
        </w:rPr>
        <w:t>nor</w:t>
      </w:r>
      <w:r w:rsidRPr="003624D8">
        <w:rPr>
          <w:rStyle w:val="StyleUnderline"/>
        </w:rPr>
        <w:t xml:space="preserve"> the East as an </w:t>
      </w:r>
      <w:r w:rsidRPr="003624D8">
        <w:rPr>
          <w:rStyle w:val="StyleUnderline"/>
          <w:highlight w:val="green"/>
        </w:rPr>
        <w:t>authentic Western knowledge</w:t>
      </w:r>
      <w:r w:rsidRPr="003624D8">
        <w:rPr>
          <w:rStyle w:val="StyleUnderline"/>
        </w:rPr>
        <w:t>.</w:t>
      </w:r>
      <w:bookmarkEnd w:id="2"/>
    </w:p>
    <w:p w14:paraId="50E4C035" w14:textId="77777777" w:rsidR="008C604C" w:rsidRDefault="008C604C" w:rsidP="008C604C">
      <w:pPr>
        <w:pStyle w:val="Heading3"/>
      </w:pPr>
      <w:r>
        <w:t>1AC – Perm</w:t>
      </w:r>
    </w:p>
    <w:p w14:paraId="72AE8240" w14:textId="77777777" w:rsidR="008C604C" w:rsidRPr="003624D8" w:rsidRDefault="008C604C" w:rsidP="008C604C">
      <w:pPr>
        <w:pStyle w:val="Heading4"/>
      </w:pPr>
      <w:r w:rsidRPr="003624D8">
        <w:t>Permutation is key – movements are stronger when coalitions are formed and there’s the net benefit of using solidarity to defy the divisiveness of the model minority.</w:t>
      </w:r>
    </w:p>
    <w:p w14:paraId="2BC7B8A7" w14:textId="77777777" w:rsidR="008C604C" w:rsidRPr="003624D8" w:rsidRDefault="008C604C" w:rsidP="008C604C">
      <w:pPr>
        <w:rPr>
          <w:sz w:val="22"/>
        </w:rPr>
      </w:pPr>
      <w:r w:rsidRPr="003624D8">
        <w:rPr>
          <w:rStyle w:val="Style13ptBold"/>
        </w:rPr>
        <w:t xml:space="preserve">Ty 17 </w:t>
      </w:r>
      <w:r w:rsidRPr="003624D8">
        <w:rPr>
          <w:sz w:val="22"/>
        </w:rPr>
        <w:t xml:space="preserve">[Eleanor Ty, Professor in the Department of </w:t>
      </w:r>
      <w:proofErr w:type="gramStart"/>
      <w:r w:rsidRPr="003624D8">
        <w:rPr>
          <w:sz w:val="22"/>
        </w:rPr>
        <w:t>English</w:t>
      </w:r>
      <w:proofErr w:type="gramEnd"/>
      <w:r w:rsidRPr="003624D8">
        <w:rPr>
          <w:sz w:val="22"/>
        </w:rPr>
        <w:t xml:space="preserve"> and Film Studies at Wilfrid Laurier University. She holds a PhD and MA in English from McMaster University, and a BA Hons from the University of Toronto., University </w:t>
      </w:r>
      <w:proofErr w:type="gramStart"/>
      <w:r w:rsidRPr="003624D8">
        <w:rPr>
          <w:sz w:val="22"/>
        </w:rPr>
        <w:t>Of</w:t>
      </w:r>
      <w:proofErr w:type="gramEnd"/>
      <w:r w:rsidRPr="003624D8">
        <w:rPr>
          <w:sz w:val="22"/>
        </w:rPr>
        <w:t xml:space="preserve"> Illinois Press, "Asian Fail Narratives Of Disenchantment And the Model Minority ", 2017]//lydiaw</w:t>
      </w:r>
    </w:p>
    <w:p w14:paraId="2803AB9F" w14:textId="77777777" w:rsidR="008C604C" w:rsidRPr="008C604C" w:rsidRDefault="008C604C" w:rsidP="008C604C">
      <w:pPr>
        <w:spacing w:after="0" w:line="240" w:lineRule="auto"/>
        <w:rPr>
          <w:rFonts w:eastAsia="Times New Roman"/>
          <w:sz w:val="16"/>
          <w:szCs w:val="28"/>
          <w:lang w:eastAsia="zh-TW"/>
        </w:rPr>
      </w:pPr>
      <w:r w:rsidRPr="003624D8">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w:t>
      </w:r>
      <w:proofErr w:type="gramStart"/>
      <w:r w:rsidRPr="003624D8">
        <w:rPr>
          <w:rFonts w:eastAsia="Times New Roman"/>
          <w:sz w:val="16"/>
          <w:szCs w:val="28"/>
          <w:lang w:eastAsia="zh-TW"/>
        </w:rPr>
        <w:t>racialization</w:t>
      </w:r>
      <w:proofErr w:type="gramEnd"/>
      <w:r w:rsidRPr="003624D8">
        <w:rPr>
          <w:rFonts w:eastAsia="Times New Roman"/>
          <w:sz w:val="16"/>
          <w:szCs w:val="28"/>
          <w:lang w:eastAsia="zh-TW"/>
        </w:rPr>
        <w:t xml:space="preserve">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3624D8">
        <w:rPr>
          <w:rFonts w:eastAsia="Times New Roman"/>
          <w:b/>
          <w:bCs/>
          <w:szCs w:val="28"/>
          <w:u w:val="single"/>
          <w:lang w:eastAsia="zh-TW"/>
        </w:rPr>
        <w:t>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Zipperer 15).</w:t>
      </w:r>
      <w:r w:rsidRPr="003624D8">
        <w:rPr>
          <w:rFonts w:eastAsia="Times New Roman"/>
          <w:b/>
          <w:bCs/>
          <w:sz w:val="16"/>
          <w:szCs w:val="28"/>
          <w:lang w:eastAsia="zh-TW"/>
        </w:rPr>
        <w:t xml:space="preserve"> </w:t>
      </w:r>
      <w:r w:rsidRPr="003624D8">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3624D8">
        <w:rPr>
          <w:rFonts w:eastAsia="Times New Roman"/>
          <w:szCs w:val="28"/>
          <w:u w:val="single"/>
          <w:lang w:eastAsia="zh-TW"/>
        </w:rPr>
        <w:t xml:space="preserve">. </w:t>
      </w:r>
      <w:r w:rsidRPr="003624D8">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3624D8">
        <w:rPr>
          <w:rStyle w:val="StyleUnderline"/>
          <w:szCs w:val="28"/>
          <w:highlight w:val="green"/>
          <w:lang w:eastAsia="zh-TW"/>
        </w:rPr>
        <w:t>If in the 1960s</w:t>
      </w:r>
      <w:r w:rsidRPr="003624D8">
        <w:rPr>
          <w:rFonts w:eastAsia="Times New Roman"/>
          <w:szCs w:val="28"/>
          <w:u w:val="single"/>
          <w:lang w:eastAsia="zh-TW"/>
        </w:rPr>
        <w:t xml:space="preserve"> </w:t>
      </w:r>
      <w:r w:rsidRPr="003624D8">
        <w:rPr>
          <w:rFonts w:eastAsia="Times New Roman"/>
          <w:b/>
          <w:bCs/>
          <w:szCs w:val="28"/>
          <w:u w:val="single"/>
          <w:lang w:eastAsia="zh-TW"/>
        </w:rPr>
        <w:t>and early 1970s</w:t>
      </w:r>
      <w:r w:rsidRPr="003624D8">
        <w:rPr>
          <w:rFonts w:eastAsia="Times New Roman"/>
          <w:szCs w:val="28"/>
          <w:u w:val="single"/>
          <w:lang w:eastAsia="zh-TW"/>
        </w:rPr>
        <w:t xml:space="preserve"> </w:t>
      </w:r>
      <w:r w:rsidRPr="003624D8">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Fonts w:eastAsia="Times New Roman"/>
          <w:szCs w:val="28"/>
          <w:u w:val="single"/>
          <w:lang w:eastAsia="zh-TW"/>
        </w:rPr>
        <w:t xml:space="preserve"> </w:t>
      </w:r>
      <w:r w:rsidRPr="003624D8">
        <w:rPr>
          <w:rStyle w:val="StyleUnderline"/>
          <w:szCs w:val="28"/>
          <w:highlight w:val="green"/>
          <w:lang w:eastAsia="zh-TW"/>
        </w:rPr>
        <w:t>movements were formed in solidarity with</w:t>
      </w:r>
      <w:r w:rsidRPr="003624D8">
        <w:rPr>
          <w:rFonts w:eastAsia="Times New Roman"/>
          <w:szCs w:val="28"/>
          <w:u w:val="single"/>
          <w:lang w:eastAsia="zh-TW"/>
        </w:rPr>
        <w:t xml:space="preserve"> </w:t>
      </w:r>
      <w:r w:rsidRPr="003624D8">
        <w:rPr>
          <w:rFonts w:eastAsia="Times New Roman"/>
          <w:b/>
          <w:bCs/>
          <w:szCs w:val="28"/>
          <w:u w:val="single"/>
          <w:lang w:eastAsia="zh-TW"/>
        </w:rPr>
        <w:t>and as a response to</w:t>
      </w:r>
      <w:r w:rsidRPr="003624D8">
        <w:rPr>
          <w:rFonts w:eastAsia="Times New Roman"/>
          <w:szCs w:val="28"/>
          <w:u w:val="single"/>
          <w:lang w:eastAsia="zh-TW"/>
        </w:rPr>
        <w:t xml:space="preserve"> </w:t>
      </w:r>
      <w:r w:rsidRPr="003624D8">
        <w:rPr>
          <w:rStyle w:val="StyleUnderline"/>
          <w:szCs w:val="28"/>
          <w:highlight w:val="green"/>
          <w:lang w:eastAsia="zh-TW"/>
        </w:rPr>
        <w:t>the Black Panther and Women’s Liberation</w:t>
      </w:r>
      <w:r w:rsidRPr="003624D8">
        <w:rPr>
          <w:rFonts w:eastAsia="Times New Roman"/>
          <w:szCs w:val="28"/>
          <w:u w:val="single"/>
          <w:lang w:eastAsia="zh-TW"/>
        </w:rPr>
        <w:t xml:space="preserve"> </w:t>
      </w:r>
      <w:r w:rsidRPr="003624D8">
        <w:rPr>
          <w:rFonts w:eastAsia="Times New Roman"/>
          <w:b/>
          <w:bCs/>
          <w:szCs w:val="28"/>
          <w:u w:val="single"/>
          <w:lang w:eastAsia="zh-TW"/>
        </w:rPr>
        <w:t>movements</w:t>
      </w:r>
      <w:r w:rsidRPr="003624D8">
        <w:rPr>
          <w:rStyle w:val="StyleUnderline"/>
          <w:szCs w:val="28"/>
          <w:lang w:eastAsia="zh-TW"/>
        </w:rPr>
        <w:t xml:space="preserve">, </w:t>
      </w:r>
      <w:r w:rsidRPr="003624D8">
        <w:rPr>
          <w:rStyle w:val="StyleUnderline"/>
          <w:szCs w:val="28"/>
          <w:highlight w:val="green"/>
          <w:lang w:eastAsia="zh-TW"/>
        </w:rPr>
        <w:t>then in the twenty-first century the criminalization of</w:t>
      </w:r>
      <w:r w:rsidRPr="003624D8">
        <w:rPr>
          <w:rFonts w:eastAsia="Times New Roman"/>
          <w:szCs w:val="28"/>
          <w:u w:val="single"/>
          <w:lang w:eastAsia="zh-TW"/>
        </w:rPr>
        <w:t xml:space="preserve"> </w:t>
      </w:r>
      <w:r w:rsidRPr="003624D8">
        <w:rPr>
          <w:rFonts w:eastAsia="Times New Roman"/>
          <w:b/>
          <w:bCs/>
          <w:szCs w:val="28"/>
          <w:u w:val="single"/>
          <w:lang w:eastAsia="zh-TW"/>
        </w:rPr>
        <w:t>large numbers of young</w:t>
      </w:r>
      <w:r w:rsidRPr="003624D8">
        <w:rPr>
          <w:rFonts w:eastAsia="Times New Roman"/>
          <w:szCs w:val="28"/>
          <w:u w:val="single"/>
          <w:lang w:eastAsia="zh-TW"/>
        </w:rPr>
        <w:t xml:space="preserve"> </w:t>
      </w:r>
      <w:r w:rsidRPr="003624D8">
        <w:rPr>
          <w:rStyle w:val="StyleUnderline"/>
          <w:szCs w:val="28"/>
          <w:highlight w:val="green"/>
          <w:lang w:eastAsia="zh-TW"/>
        </w:rPr>
        <w:t>African Americans</w:t>
      </w:r>
      <w:r w:rsidRPr="003624D8">
        <w:rPr>
          <w:rFonts w:eastAsia="Times New Roman"/>
          <w:szCs w:val="28"/>
          <w:u w:val="single"/>
          <w:lang w:eastAsia="zh-TW"/>
        </w:rPr>
        <w:t xml:space="preserve"> </w:t>
      </w:r>
      <w:r w:rsidRPr="003624D8">
        <w:rPr>
          <w:rFonts w:eastAsia="Times New Roman"/>
          <w:b/>
          <w:bCs/>
          <w:szCs w:val="28"/>
          <w:u w:val="single"/>
          <w:lang w:eastAsia="zh-TW"/>
        </w:rPr>
        <w:t>and First Nations Canadians</w:t>
      </w:r>
      <w:r w:rsidRPr="003624D8">
        <w:rPr>
          <w:rFonts w:eastAsia="Times New Roman"/>
          <w:szCs w:val="28"/>
          <w:u w:val="single"/>
          <w:lang w:eastAsia="zh-TW"/>
        </w:rPr>
        <w:t xml:space="preserve"> </w:t>
      </w:r>
      <w:r w:rsidRPr="003624D8">
        <w:rPr>
          <w:rStyle w:val="StyleUnderline"/>
          <w:szCs w:val="28"/>
          <w:highlight w:val="green"/>
          <w:lang w:eastAsia="zh-TW"/>
        </w:rPr>
        <w:t>has considerable effects on</w:t>
      </w:r>
      <w:r w:rsidRPr="003624D8">
        <w:rPr>
          <w:rFonts w:eastAsia="Times New Roman"/>
          <w:szCs w:val="28"/>
          <w:u w:val="single"/>
          <w:lang w:eastAsia="zh-TW"/>
        </w:rPr>
        <w:t xml:space="preserve"> </w:t>
      </w:r>
      <w:r w:rsidRPr="003624D8">
        <w:rPr>
          <w:rFonts w:eastAsia="Times New Roman"/>
          <w:b/>
          <w:bCs/>
          <w:szCs w:val="28"/>
          <w:u w:val="single"/>
          <w:lang w:eastAsia="zh-TW"/>
        </w:rPr>
        <w:t>American and Canadian racial and</w:t>
      </w:r>
      <w:r w:rsidRPr="003624D8">
        <w:rPr>
          <w:rFonts w:eastAsia="Times New Roman"/>
          <w:szCs w:val="28"/>
          <w:u w:val="single"/>
          <w:lang w:eastAsia="zh-TW"/>
        </w:rPr>
        <w:t xml:space="preserve"> </w:t>
      </w:r>
      <w:r w:rsidRPr="003624D8">
        <w:rPr>
          <w:rStyle w:val="StyleUnderline"/>
          <w:szCs w:val="28"/>
          <w:highlight w:val="green"/>
          <w:lang w:eastAsia="zh-TW"/>
        </w:rPr>
        <w:t>social inequality</w:t>
      </w:r>
      <w:r w:rsidRPr="003624D8">
        <w:rPr>
          <w:rFonts w:eastAsia="Times New Roman"/>
          <w:szCs w:val="28"/>
          <w:u w:val="single"/>
          <w:lang w:eastAsia="zh-TW"/>
        </w:rPr>
        <w:t xml:space="preserve">, </w:t>
      </w:r>
      <w:r w:rsidRPr="003624D8">
        <w:rPr>
          <w:rStyle w:val="StyleUnderline"/>
          <w:szCs w:val="28"/>
          <w:highlight w:val="green"/>
          <w:lang w:eastAsia="zh-TW"/>
        </w:rPr>
        <w:t>on the collective</w:t>
      </w:r>
      <w:r w:rsidRPr="003624D8">
        <w:rPr>
          <w:rFonts w:eastAsia="Times New Roman"/>
          <w:szCs w:val="28"/>
          <w:u w:val="single"/>
          <w:lang w:eastAsia="zh-TW"/>
        </w:rPr>
        <w:t xml:space="preserve"> </w:t>
      </w:r>
      <w:r w:rsidRPr="003624D8">
        <w:rPr>
          <w:rFonts w:eastAsia="Times New Roman"/>
          <w:b/>
          <w:bCs/>
          <w:szCs w:val="28"/>
          <w:u w:val="single"/>
          <w:lang w:eastAsia="zh-TW"/>
        </w:rPr>
        <w:t>affective</w:t>
      </w:r>
      <w:r w:rsidRPr="003624D8">
        <w:rPr>
          <w:rFonts w:eastAsia="Times New Roman"/>
          <w:szCs w:val="28"/>
          <w:u w:val="single"/>
          <w:lang w:eastAsia="zh-TW"/>
        </w:rPr>
        <w:t xml:space="preserve"> </w:t>
      </w:r>
      <w:r w:rsidRPr="003624D8">
        <w:rPr>
          <w:rStyle w:val="StyleUnderline"/>
          <w:szCs w:val="28"/>
          <w:highlight w:val="green"/>
          <w:lang w:eastAsia="zh-TW"/>
        </w:rPr>
        <w:t>experiences of p</w:t>
      </w:r>
      <w:r w:rsidRPr="003624D8">
        <w:rPr>
          <w:rFonts w:eastAsia="Times New Roman"/>
          <w:b/>
          <w:bCs/>
          <w:szCs w:val="28"/>
          <w:u w:val="single"/>
          <w:lang w:eastAsia="zh-TW"/>
        </w:rPr>
        <w:t>eople</w:t>
      </w:r>
      <w:r w:rsidRPr="003624D8">
        <w:rPr>
          <w:rFonts w:eastAsia="Times New Roman"/>
          <w:szCs w:val="28"/>
          <w:u w:val="single"/>
          <w:lang w:eastAsia="zh-TW"/>
        </w:rPr>
        <w:t xml:space="preserve"> </w:t>
      </w:r>
      <w:r w:rsidRPr="003624D8">
        <w:rPr>
          <w:rStyle w:val="StyleUnderline"/>
          <w:szCs w:val="28"/>
          <w:highlight w:val="green"/>
          <w:lang w:eastAsia="zh-TW"/>
        </w:rPr>
        <w:t>o</w:t>
      </w:r>
      <w:r w:rsidRPr="003624D8">
        <w:rPr>
          <w:rFonts w:eastAsia="Times New Roman"/>
          <w:b/>
          <w:bCs/>
          <w:szCs w:val="28"/>
          <w:u w:val="single"/>
          <w:lang w:eastAsia="zh-TW"/>
        </w:rPr>
        <w:t xml:space="preserve">f </w:t>
      </w:r>
      <w:r w:rsidRPr="003624D8">
        <w:rPr>
          <w:rStyle w:val="StyleUnderline"/>
          <w:szCs w:val="28"/>
          <w:highlight w:val="green"/>
          <w:lang w:eastAsia="zh-TW"/>
        </w:rPr>
        <w:t>c</w:t>
      </w:r>
      <w:r w:rsidRPr="003624D8">
        <w:rPr>
          <w:rFonts w:eastAsia="Times New Roman"/>
          <w:b/>
          <w:bCs/>
          <w:szCs w:val="28"/>
          <w:u w:val="single"/>
          <w:lang w:eastAsia="zh-TW"/>
        </w:rPr>
        <w:t xml:space="preserve">olor </w:t>
      </w:r>
      <w:r w:rsidRPr="003624D8">
        <w:rPr>
          <w:rStyle w:val="StyleUnderline"/>
          <w:szCs w:val="28"/>
          <w:highlight w:val="green"/>
          <w:lang w:eastAsia="zh-TW"/>
        </w:rPr>
        <w:t>and minorities</w:t>
      </w:r>
      <w:r w:rsidRPr="003624D8">
        <w:rPr>
          <w:rFonts w:eastAsia="Times New Roman"/>
          <w:szCs w:val="28"/>
          <w:u w:val="single"/>
          <w:lang w:eastAsia="zh-TW"/>
        </w:rPr>
        <w:t>.</w:t>
      </w:r>
      <w:r w:rsidRPr="003624D8">
        <w:rPr>
          <w:rFonts w:eastAsia="Times New Roman"/>
          <w:sz w:val="16"/>
          <w:szCs w:val="28"/>
          <w:lang w:eastAsia="zh-TW"/>
        </w:rPr>
        <w:t xml:space="preserve"> In the works I examined, we see the affect of fear in Vietnamese refugees who do not understand enough English to follow rules in The Gangster We Are All Looking For, or the dire consequences of the misrecognition of a Filipino immigrant in Gilvarry’s </w:t>
      </w:r>
      <w:proofErr w:type="gramStart"/>
      <w:r w:rsidRPr="003624D8">
        <w:rPr>
          <w:rFonts w:eastAsia="Times New Roman"/>
          <w:sz w:val="16"/>
          <w:szCs w:val="28"/>
          <w:lang w:eastAsia="zh-TW"/>
        </w:rPr>
        <w:t>From</w:t>
      </w:r>
      <w:proofErr w:type="gramEnd"/>
      <w:r w:rsidRPr="003624D8">
        <w:rPr>
          <w:rFonts w:eastAsia="Times New Roman"/>
          <w:sz w:val="16"/>
          <w:szCs w:val="28"/>
          <w:lang w:eastAsia="zh-TW"/>
        </w:rPr>
        <w:t xml:space="preserve">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3624D8">
        <w:rPr>
          <w:rFonts w:eastAsia="Times New Roman"/>
          <w:sz w:val="16"/>
          <w:szCs w:val="28"/>
          <w:lang w:eastAsia="zh-TW"/>
        </w:rPr>
        <w:t>– )</w:t>
      </w:r>
      <w:proofErr w:type="gramEnd"/>
      <w:r w:rsidRPr="003624D8">
        <w:rPr>
          <w:rFonts w:eastAsia="Times New Roman"/>
          <w:sz w:val="16"/>
          <w:szCs w:val="28"/>
          <w:lang w:eastAsia="zh-TW"/>
        </w:rPr>
        <w:t>, where the fearful flesh-eating zombie Others turn out to be our own family members and neighbors rather than invaders from an external nation. People now fear contagion from those who are within rather than from strangers from a distant shore</w:t>
      </w:r>
      <w:r w:rsidRPr="003624D8">
        <w:rPr>
          <w:rFonts w:eastAsia="Times New Roman"/>
          <w:szCs w:val="28"/>
          <w:u w:val="single"/>
          <w:lang w:eastAsia="zh-TW"/>
        </w:rPr>
        <w:t xml:space="preserve">. </w:t>
      </w:r>
      <w:r w:rsidRPr="003624D8">
        <w:rPr>
          <w:rFonts w:eastAsia="Times New Roman"/>
          <w:b/>
          <w:bCs/>
          <w:szCs w:val="28"/>
          <w:u w:val="single"/>
          <w:lang w:eastAsia="zh-TW"/>
        </w:rPr>
        <w:t>For this reason,</w:t>
      </w:r>
      <w:r w:rsidRPr="003624D8">
        <w:rPr>
          <w:rFonts w:eastAsia="Times New Roman"/>
          <w:szCs w:val="28"/>
          <w:u w:val="single"/>
          <w:lang w:eastAsia="zh-TW"/>
        </w:rPr>
        <w:t xml:space="preserve"> </w:t>
      </w:r>
      <w:r w:rsidRPr="003624D8">
        <w:rPr>
          <w:rStyle w:val="StyleUnderline"/>
          <w:szCs w:val="28"/>
          <w:lang w:eastAsia="zh-TW"/>
        </w:rPr>
        <w:t xml:space="preserve">it is heartening to see </w:t>
      </w:r>
      <w:r w:rsidRPr="003624D8">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Style w:val="StyleUnderline"/>
          <w:szCs w:val="28"/>
          <w:highlight w:val="green"/>
          <w:lang w:eastAsia="zh-TW"/>
        </w:rPr>
        <w:t>s</w:t>
      </w:r>
      <w:r w:rsidRPr="003624D8">
        <w:rPr>
          <w:rFonts w:eastAsia="Times New Roman"/>
          <w:szCs w:val="28"/>
          <w:u w:val="single"/>
          <w:lang w:eastAsia="zh-TW"/>
        </w:rPr>
        <w:t xml:space="preserve"> </w:t>
      </w:r>
      <w:r w:rsidRPr="003624D8">
        <w:rPr>
          <w:rFonts w:eastAsia="Times New Roman"/>
          <w:b/>
          <w:bCs/>
          <w:szCs w:val="28"/>
          <w:u w:val="single"/>
          <w:lang w:eastAsia="zh-TW"/>
        </w:rPr>
        <w:t>and Asian Canadians</w:t>
      </w:r>
      <w:r w:rsidRPr="003624D8">
        <w:rPr>
          <w:rFonts w:eastAsia="Times New Roman"/>
          <w:szCs w:val="28"/>
          <w:u w:val="single"/>
          <w:lang w:eastAsia="zh-TW"/>
        </w:rPr>
        <w:t xml:space="preserve"> </w:t>
      </w:r>
      <w:r w:rsidRPr="003624D8">
        <w:rPr>
          <w:rStyle w:val="StyleUnderline"/>
          <w:szCs w:val="28"/>
          <w:highlight w:val="green"/>
          <w:lang w:eastAsia="zh-TW"/>
        </w:rPr>
        <w:t>expressing solidarity with other disenfranchised groups</w:t>
      </w:r>
      <w:r w:rsidRPr="003624D8">
        <w:rPr>
          <w:rFonts w:eastAsia="Times New Roman"/>
          <w:szCs w:val="28"/>
          <w:u w:val="single"/>
          <w:lang w:eastAsia="zh-TW"/>
        </w:rPr>
        <w:t xml:space="preserve"> </w:t>
      </w:r>
      <w:r w:rsidRPr="003624D8">
        <w:rPr>
          <w:rFonts w:eastAsia="Times New Roman"/>
          <w:b/>
          <w:bCs/>
          <w:szCs w:val="28"/>
          <w:u w:val="single"/>
          <w:lang w:eastAsia="zh-TW"/>
        </w:rPr>
        <w:t>and working for global environmental causes. The affiliations work</w:t>
      </w:r>
      <w:r w:rsidRPr="003624D8">
        <w:rPr>
          <w:rFonts w:eastAsia="Times New Roman"/>
          <w:szCs w:val="28"/>
          <w:u w:val="single"/>
          <w:lang w:eastAsia="zh-TW"/>
        </w:rPr>
        <w:t xml:space="preserve"> </w:t>
      </w:r>
      <w:r w:rsidRPr="003624D8">
        <w:rPr>
          <w:rStyle w:val="StyleUnderline"/>
          <w:szCs w:val="28"/>
          <w:highlight w:val="green"/>
          <w:lang w:eastAsia="zh-TW"/>
        </w:rPr>
        <w:t>to defy</w:t>
      </w:r>
      <w:r w:rsidRPr="003624D8">
        <w:rPr>
          <w:rFonts w:eastAsia="Times New Roman"/>
          <w:szCs w:val="28"/>
          <w:u w:val="single"/>
          <w:lang w:eastAsia="zh-TW"/>
        </w:rPr>
        <w:t xml:space="preserve"> </w:t>
      </w:r>
      <w:r w:rsidRPr="003624D8">
        <w:rPr>
          <w:rFonts w:eastAsia="Times New Roman"/>
          <w:b/>
          <w:bCs/>
          <w:szCs w:val="28"/>
          <w:u w:val="single"/>
          <w:lang w:eastAsia="zh-TW"/>
        </w:rPr>
        <w:t>and counter</w:t>
      </w:r>
      <w:r w:rsidRPr="003624D8">
        <w:rPr>
          <w:rFonts w:eastAsia="Times New Roman"/>
          <w:szCs w:val="28"/>
          <w:u w:val="single"/>
          <w:lang w:eastAsia="zh-TW"/>
        </w:rPr>
        <w:t xml:space="preserve"> </w:t>
      </w:r>
      <w:r w:rsidRPr="003624D8">
        <w:rPr>
          <w:rStyle w:val="StyleUnderline"/>
          <w:szCs w:val="28"/>
          <w:highlight w:val="green"/>
          <w:lang w:eastAsia="zh-TW"/>
        </w:rPr>
        <w:t>the</w:t>
      </w:r>
      <w:r w:rsidRPr="003624D8">
        <w:rPr>
          <w:rFonts w:eastAsia="Times New Roman"/>
          <w:szCs w:val="28"/>
          <w:u w:val="single"/>
          <w:lang w:eastAsia="zh-TW"/>
        </w:rPr>
        <w:t xml:space="preserve"> </w:t>
      </w:r>
      <w:r w:rsidRPr="003624D8">
        <w:rPr>
          <w:rFonts w:eastAsia="Times New Roman"/>
          <w:b/>
          <w:bCs/>
          <w:szCs w:val="28"/>
          <w:u w:val="single"/>
          <w:lang w:eastAsia="zh-TW"/>
        </w:rPr>
        <w:t>racially</w:t>
      </w:r>
      <w:r w:rsidRPr="003624D8">
        <w:rPr>
          <w:rFonts w:eastAsia="Times New Roman"/>
          <w:szCs w:val="28"/>
          <w:u w:val="single"/>
          <w:lang w:eastAsia="zh-TW"/>
        </w:rPr>
        <w:t xml:space="preserve"> </w:t>
      </w:r>
      <w:r w:rsidRPr="003624D8">
        <w:rPr>
          <w:rStyle w:val="StyleUnderline"/>
          <w:szCs w:val="28"/>
          <w:highlight w:val="green"/>
          <w:lang w:eastAsia="zh-TW"/>
        </w:rPr>
        <w:t>divisive idealization of</w:t>
      </w:r>
      <w:r w:rsidRPr="003624D8">
        <w:rPr>
          <w:rFonts w:eastAsia="Times New Roman"/>
          <w:szCs w:val="28"/>
          <w:u w:val="single"/>
          <w:lang w:eastAsia="zh-TW"/>
        </w:rPr>
        <w:t xml:space="preserve"> </w:t>
      </w:r>
      <w:r w:rsidRPr="003624D8">
        <w:rPr>
          <w:rFonts w:eastAsia="Times New Roman"/>
          <w:b/>
          <w:bCs/>
          <w:szCs w:val="28"/>
          <w:u w:val="single"/>
          <w:lang w:eastAsia="zh-TW"/>
        </w:rPr>
        <w:t>Asian North Americans perpetuated by</w:t>
      </w:r>
      <w:r w:rsidRPr="003624D8">
        <w:rPr>
          <w:rFonts w:eastAsia="Times New Roman"/>
          <w:szCs w:val="28"/>
          <w:u w:val="single"/>
          <w:lang w:eastAsia="zh-TW"/>
        </w:rPr>
        <w:t xml:space="preserve"> </w:t>
      </w:r>
      <w:r w:rsidRPr="003624D8">
        <w:rPr>
          <w:rStyle w:val="StyleUnderline"/>
          <w:szCs w:val="28"/>
          <w:highlight w:val="green"/>
          <w:lang w:eastAsia="zh-TW"/>
        </w:rPr>
        <w:t>the model minority</w:t>
      </w:r>
      <w:r w:rsidRPr="003624D8">
        <w:rPr>
          <w:rFonts w:eastAsia="Times New Roman"/>
          <w:szCs w:val="28"/>
          <w:u w:val="single"/>
          <w:lang w:eastAsia="zh-TW"/>
        </w:rPr>
        <w:t xml:space="preserve"> </w:t>
      </w:r>
      <w:r w:rsidRPr="003624D8">
        <w:rPr>
          <w:rFonts w:eastAsia="Times New Roman"/>
          <w:b/>
          <w:bCs/>
          <w:szCs w:val="28"/>
          <w:u w:val="single"/>
          <w:lang w:eastAsia="zh-TW"/>
        </w:rPr>
        <w:t>myth</w:t>
      </w:r>
      <w:r w:rsidRPr="003624D8">
        <w:rPr>
          <w:rFonts w:eastAsia="Times New Roman"/>
          <w:szCs w:val="28"/>
          <w:u w:val="single"/>
          <w:lang w:eastAsia="zh-TW"/>
        </w:rPr>
        <w:t xml:space="preserve">. </w:t>
      </w:r>
      <w:r w:rsidRPr="003624D8">
        <w:rPr>
          <w:rStyle w:val="StyleUnderline"/>
          <w:szCs w:val="28"/>
          <w:highlight w:val="green"/>
          <w:lang w:eastAsia="zh-TW"/>
        </w:rPr>
        <w:t>For example</w:t>
      </w:r>
      <w:r w:rsidRPr="003624D8">
        <w:rPr>
          <w:rFonts w:eastAsia="Times New Roman"/>
          <w:szCs w:val="28"/>
          <w:u w:val="single"/>
          <w:lang w:eastAsia="zh-TW"/>
        </w:rPr>
        <w:t>, #</w:t>
      </w:r>
      <w:r w:rsidRPr="003624D8">
        <w:rPr>
          <w:rStyle w:val="StyleUnderline"/>
          <w:szCs w:val="28"/>
          <w:highlight w:val="green"/>
          <w:lang w:eastAsia="zh-TW"/>
        </w:rPr>
        <w:t>Asians4Blacklives</w:t>
      </w:r>
      <w:r w:rsidRPr="003624D8">
        <w:rPr>
          <w:rFonts w:eastAsia="Times New Roman"/>
          <w:szCs w:val="28"/>
          <w:u w:val="single"/>
          <w:lang w:eastAsia="zh-TW"/>
        </w:rPr>
        <w:t xml:space="preserve"> </w:t>
      </w:r>
      <w:r w:rsidRPr="003624D8">
        <w:rPr>
          <w:rFonts w:eastAsia="Times New Roman"/>
          <w:b/>
          <w:bCs/>
          <w:szCs w:val="28"/>
          <w:u w:val="single"/>
          <w:lang w:eastAsia="zh-TW"/>
        </w:rPr>
        <w:t>is a “diverse group of Asian voices coming from the Philippines, Vietnam, India, China, Pakistan, Korea, Burma, Japan, and other nations, based in the Bay Area,” who “</w:t>
      </w:r>
      <w:r w:rsidRPr="003624D8">
        <w:rPr>
          <w:rStyle w:val="StyleUnderline"/>
          <w:szCs w:val="28"/>
          <w:highlight w:val="green"/>
          <w:lang w:eastAsia="zh-TW"/>
        </w:rPr>
        <w:t>have come together</w:t>
      </w:r>
      <w:r w:rsidRPr="003624D8">
        <w:rPr>
          <w:rFonts w:eastAsia="Times New Roman"/>
          <w:szCs w:val="28"/>
          <w:u w:val="single"/>
          <w:lang w:eastAsia="zh-TW"/>
        </w:rPr>
        <w:t xml:space="preserve"> </w:t>
      </w:r>
      <w:r w:rsidRPr="003624D8">
        <w:rPr>
          <w:rFonts w:eastAsia="Times New Roman"/>
          <w:b/>
          <w:bCs/>
          <w:szCs w:val="28"/>
          <w:u w:val="single"/>
          <w:lang w:eastAsia="zh-TW"/>
        </w:rPr>
        <w:t>in response to a call from Black Lives Matter Bay Area”</w:t>
      </w:r>
      <w:r w:rsidRPr="003624D8">
        <w:rPr>
          <w:rFonts w:eastAsia="Times New Roman"/>
          <w:szCs w:val="28"/>
          <w:u w:val="single"/>
          <w:lang w:eastAsia="zh-TW"/>
        </w:rPr>
        <w:t xml:space="preserve"> </w:t>
      </w:r>
      <w:r w:rsidRPr="003624D8">
        <w:rPr>
          <w:rStyle w:val="StyleUnderline"/>
          <w:szCs w:val="28"/>
          <w:highlight w:val="green"/>
          <w:lang w:eastAsia="zh-TW"/>
        </w:rPr>
        <w:t>to show solidarity</w:t>
      </w:r>
      <w:r w:rsidRPr="003624D8">
        <w:rPr>
          <w:rFonts w:eastAsia="Times New Roman"/>
          <w:szCs w:val="28"/>
          <w:u w:val="single"/>
          <w:lang w:eastAsia="zh-TW"/>
        </w:rPr>
        <w:t xml:space="preserve"> </w:t>
      </w:r>
      <w:r w:rsidRPr="003624D8">
        <w:rPr>
          <w:rFonts w:eastAsia="Times New Roman"/>
          <w:b/>
          <w:bCs/>
          <w:szCs w:val="28"/>
          <w:u w:val="single"/>
          <w:lang w:eastAsia="zh-TW"/>
        </w:rPr>
        <w:t>with black people. The group recognizes that Asians, like blacks, are subjected to racism, misrecognition, and negative stereotyping</w:t>
      </w:r>
      <w:r w:rsidRPr="003624D8">
        <w:rPr>
          <w:rFonts w:eastAsia="Times New Roman"/>
          <w:szCs w:val="28"/>
          <w:u w:val="single"/>
          <w:lang w:eastAsia="zh-TW"/>
        </w:rPr>
        <w:t xml:space="preserve">. </w:t>
      </w:r>
      <w:r w:rsidRPr="003624D8">
        <w:rPr>
          <w:rFonts w:eastAsia="Times New Roman"/>
          <w:sz w:val="16"/>
          <w:szCs w:val="28"/>
          <w:lang w:eastAsia="zh-TW"/>
        </w:rPr>
        <w:t xml:space="preserve">In her most recent book, Undercurrent, Asian Canadian poet Rita Wong vows to “honour what the flow of water teaches us” (“Declaration of Intent”), to be led by the “healing walkers” of the “Cree and Dene elders and everyday people” and to “reassert human responsibilities to land, water, life” (“Fresh Ancient Ground”). </w:t>
      </w:r>
      <w:r w:rsidRPr="003624D8">
        <w:rPr>
          <w:rFonts w:eastAsia="Times New Roman"/>
          <w:b/>
          <w:bCs/>
          <w:szCs w:val="28"/>
          <w:u w:val="single"/>
          <w:lang w:eastAsia="zh-TW"/>
        </w:rPr>
        <w:t>Wong stresses</w:t>
      </w:r>
      <w:r w:rsidRPr="003624D8">
        <w:rPr>
          <w:rFonts w:eastAsia="Times New Roman"/>
          <w:szCs w:val="28"/>
          <w:u w:val="single"/>
          <w:lang w:eastAsia="zh-TW"/>
        </w:rPr>
        <w:t xml:space="preserve"> </w:t>
      </w:r>
      <w:r w:rsidRPr="003624D8">
        <w:rPr>
          <w:rFonts w:eastAsia="Times New Roman"/>
          <w:szCs w:val="28"/>
          <w:highlight w:val="green"/>
          <w:u w:val="single"/>
          <w:lang w:eastAsia="zh-TW"/>
        </w:rPr>
        <w:t>t</w:t>
      </w:r>
      <w:r w:rsidRPr="003624D8">
        <w:rPr>
          <w:rStyle w:val="StyleUnderline"/>
          <w:szCs w:val="28"/>
          <w:highlight w:val="green"/>
          <w:lang w:eastAsia="zh-TW"/>
        </w:rPr>
        <w:t>he need to form alliances with feminists and First Nations communities</w:t>
      </w:r>
      <w:r w:rsidRPr="003624D8">
        <w:rPr>
          <w:rFonts w:eastAsia="Times New Roman"/>
          <w:szCs w:val="28"/>
          <w:u w:val="single"/>
          <w:lang w:eastAsia="zh-TW"/>
        </w:rPr>
        <w:t xml:space="preserve">, </w:t>
      </w:r>
      <w:r w:rsidRPr="003624D8">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3624D8">
        <w:rPr>
          <w:rFonts w:eastAsia="Times New Roman"/>
          <w:szCs w:val="28"/>
          <w:u w:val="single"/>
          <w:lang w:eastAsia="zh-TW"/>
        </w:rPr>
        <w:t>.</w:t>
      </w:r>
      <w:r w:rsidRPr="003624D8">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Asianfail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w:t>
      </w:r>
      <w:proofErr w:type="gramStart"/>
      <w:r w:rsidRPr="003624D8">
        <w:rPr>
          <w:rFonts w:eastAsia="Times New Roman"/>
          <w:sz w:val="16"/>
          <w:szCs w:val="28"/>
          <w:lang w:eastAsia="zh-TW"/>
        </w:rPr>
        <w:t>Old World</w:t>
      </w:r>
      <w:proofErr w:type="gramEnd"/>
      <w:r w:rsidRPr="003624D8">
        <w:rPr>
          <w:rFonts w:eastAsia="Times New Roman"/>
          <w:sz w:val="16"/>
          <w:szCs w:val="28"/>
          <w:lang w:eastAsia="zh-TW"/>
        </w:rPr>
        <w:t xml:space="preserve"> cultural beliefs. </w:t>
      </w:r>
      <w:r w:rsidRPr="003624D8">
        <w:rPr>
          <w:rFonts w:eastAsia="Times New Roman"/>
          <w:b/>
          <w:bCs/>
          <w:szCs w:val="28"/>
          <w:u w:val="single"/>
          <w:lang w:eastAsia="zh-TW"/>
        </w:rPr>
        <w:t>These instances I have been discussing here</w:t>
      </w:r>
      <w:r w:rsidRPr="003624D8">
        <w:rPr>
          <w:rFonts w:eastAsia="Times New Roman"/>
          <w:szCs w:val="28"/>
          <w:u w:val="single"/>
          <w:lang w:eastAsia="zh-TW"/>
        </w:rPr>
        <w:t xml:space="preserve"> </w:t>
      </w:r>
      <w:r w:rsidRPr="003624D8">
        <w:rPr>
          <w:rStyle w:val="StyleUnderline"/>
          <w:szCs w:val="28"/>
          <w:highlight w:val="green"/>
          <w:lang w:eastAsia="zh-TW"/>
        </w:rPr>
        <w:t>illustrate the increasing diversity of Asian</w:t>
      </w:r>
      <w:r w:rsidRPr="003624D8">
        <w:rPr>
          <w:rFonts w:eastAsia="Times New Roman"/>
          <w:szCs w:val="28"/>
          <w:u w:val="single"/>
          <w:lang w:eastAsia="zh-TW"/>
        </w:rPr>
        <w:t xml:space="preserve"> </w:t>
      </w:r>
      <w:r w:rsidRPr="003624D8">
        <w:rPr>
          <w:rFonts w:eastAsia="Times New Roman"/>
          <w:b/>
          <w:bCs/>
          <w:szCs w:val="28"/>
          <w:u w:val="single"/>
          <w:lang w:eastAsia="zh-TW"/>
        </w:rPr>
        <w:t>North American</w:t>
      </w:r>
      <w:r w:rsidRPr="003624D8">
        <w:rPr>
          <w:rFonts w:eastAsia="Times New Roman"/>
          <w:szCs w:val="28"/>
          <w:u w:val="single"/>
          <w:lang w:eastAsia="zh-TW"/>
        </w:rPr>
        <w:t xml:space="preserve"> </w:t>
      </w:r>
      <w:r w:rsidRPr="003624D8">
        <w:rPr>
          <w:rStyle w:val="StyleUnderline"/>
          <w:szCs w:val="28"/>
          <w:highlight w:val="green"/>
          <w:lang w:eastAsia="zh-TW"/>
        </w:rPr>
        <w:t>subjects</w:t>
      </w:r>
      <w:r w:rsidRPr="003624D8">
        <w:rPr>
          <w:rFonts w:eastAsia="Times New Roman"/>
          <w:szCs w:val="28"/>
          <w:u w:val="single"/>
          <w:lang w:eastAsia="zh-TW"/>
        </w:rPr>
        <w:t xml:space="preserve">, </w:t>
      </w:r>
      <w:r w:rsidRPr="003624D8">
        <w:rPr>
          <w:rStyle w:val="StyleUnderline"/>
          <w:szCs w:val="28"/>
          <w:highlight w:val="green"/>
          <w:lang w:eastAsia="zh-TW"/>
        </w:rPr>
        <w:t>and their responses to failure</w:t>
      </w:r>
      <w:r w:rsidRPr="003624D8">
        <w:rPr>
          <w:rFonts w:eastAsia="Times New Roman"/>
          <w:szCs w:val="28"/>
          <w:u w:val="single"/>
          <w:lang w:eastAsia="zh-TW"/>
        </w:rPr>
        <w:t xml:space="preserve"> </w:t>
      </w:r>
      <w:r w:rsidRPr="003624D8">
        <w:rPr>
          <w:rFonts w:eastAsia="Times New Roman"/>
          <w:b/>
          <w:bCs/>
          <w:szCs w:val="28"/>
          <w:u w:val="single"/>
          <w:lang w:eastAsia="zh-TW"/>
        </w:rPr>
        <w:t>of various sorts</w:t>
      </w:r>
      <w:r w:rsidRPr="003624D8">
        <w:rPr>
          <w:rFonts w:eastAsia="Times New Roman"/>
          <w:szCs w:val="28"/>
          <w:u w:val="single"/>
          <w:lang w:eastAsia="zh-TW"/>
        </w:rPr>
        <w:t xml:space="preserve">. </w:t>
      </w:r>
      <w:r w:rsidRPr="003624D8">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3624D8">
        <w:rPr>
          <w:rStyle w:val="StyleUnderline"/>
          <w:szCs w:val="28"/>
        </w:rPr>
        <w:t xml:space="preserve">. Sometimes, the </w:t>
      </w:r>
      <w:r w:rsidRPr="003624D8">
        <w:rPr>
          <w:rStyle w:val="StyleUnderline"/>
          <w:szCs w:val="28"/>
          <w:highlight w:val="green"/>
        </w:rPr>
        <w:t>failure to follow traditional routes leads to</w:t>
      </w:r>
      <w:r w:rsidRPr="003624D8">
        <w:rPr>
          <w:rStyle w:val="StyleUnderline"/>
          <w:szCs w:val="28"/>
        </w:rPr>
        <w:t xml:space="preserve"> a new and </w:t>
      </w:r>
      <w:r w:rsidRPr="003624D8">
        <w:rPr>
          <w:rStyle w:val="StyleUnderline"/>
          <w:szCs w:val="28"/>
          <w:highlight w:val="green"/>
        </w:rPr>
        <w:t xml:space="preserve">unexpected way of finding </w:t>
      </w:r>
      <w:r w:rsidRPr="003624D8">
        <w:rPr>
          <w:rStyle w:val="StyleUnderline"/>
          <w:szCs w:val="28"/>
        </w:rPr>
        <w:t xml:space="preserve">peace and </w:t>
      </w:r>
      <w:r w:rsidRPr="003624D8">
        <w:rPr>
          <w:rStyle w:val="StyleUnderline"/>
          <w:szCs w:val="28"/>
          <w:highlight w:val="green"/>
        </w:rPr>
        <w:t>contentment</w:t>
      </w:r>
      <w:r w:rsidRPr="003624D8">
        <w:rPr>
          <w:rStyle w:val="StyleUnderline"/>
          <w:szCs w:val="28"/>
        </w:rPr>
        <w:t>, or an unexplored career path. In keeping with the motif of finding pleasures in the unpredictable</w:t>
      </w:r>
      <w:r w:rsidRPr="003624D8">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77443DAA" w14:textId="77777777" w:rsidR="008C604C" w:rsidRDefault="008C604C">
      <w:pPr>
        <w:rPr>
          <w:rFonts w:asciiTheme="minorHAnsi" w:hAnsiTheme="minorHAnsi" w:cstheme="minorBidi"/>
          <w:sz w:val="22"/>
        </w:rPr>
      </w:pPr>
    </w:p>
    <w:sectPr w:rsidR="008C60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E20B6"/>
    <w:rsid w:val="000139A3"/>
    <w:rsid w:val="00100833"/>
    <w:rsid w:val="00104529"/>
    <w:rsid w:val="00105942"/>
    <w:rsid w:val="00107396"/>
    <w:rsid w:val="0011195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1B14"/>
    <w:rsid w:val="003E662E"/>
    <w:rsid w:val="00407037"/>
    <w:rsid w:val="004605D6"/>
    <w:rsid w:val="004C60E8"/>
    <w:rsid w:val="004E3579"/>
    <w:rsid w:val="004E728B"/>
    <w:rsid w:val="004F39E0"/>
    <w:rsid w:val="00537BD5"/>
    <w:rsid w:val="0057268A"/>
    <w:rsid w:val="005D2912"/>
    <w:rsid w:val="005F0D3D"/>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C604C"/>
    <w:rsid w:val="0091627E"/>
    <w:rsid w:val="0097032B"/>
    <w:rsid w:val="009D2EAD"/>
    <w:rsid w:val="009D54B2"/>
    <w:rsid w:val="009E1922"/>
    <w:rsid w:val="009F761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214E"/>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20B6"/>
    <w:rsid w:val="00F176EF"/>
    <w:rsid w:val="00F45E10"/>
    <w:rsid w:val="00F6364A"/>
    <w:rsid w:val="00F8586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EBB90"/>
  <w15:chartTrackingRefBased/>
  <w15:docId w15:val="{82287FEC-E57F-46F9-9063-60DEE3E16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E662E"/>
    <w:rPr>
      <w:rFonts w:ascii="Calibri" w:hAnsi="Calibri" w:cs="Calibri"/>
      <w:sz w:val="28"/>
    </w:rPr>
  </w:style>
  <w:style w:type="paragraph" w:styleId="Heading1">
    <w:name w:val="heading 1"/>
    <w:aliases w:val="Pocket"/>
    <w:basedOn w:val="Normal"/>
    <w:next w:val="Normal"/>
    <w:link w:val="Heading1Char"/>
    <w:qFormat/>
    <w:rsid w:val="00EE20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E20B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EE20B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EE20B6"/>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EE20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20B6"/>
  </w:style>
  <w:style w:type="character" w:customStyle="1" w:styleId="Heading1Char">
    <w:name w:val="Heading 1 Char"/>
    <w:aliases w:val="Pocket Char"/>
    <w:basedOn w:val="DefaultParagraphFont"/>
    <w:link w:val="Heading1"/>
    <w:rsid w:val="00EE20B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E20B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EE20B6"/>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EE20B6"/>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EE20B6"/>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E20B6"/>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EE20B6"/>
    <w:rPr>
      <w:b w:val="0"/>
      <w:sz w:val="28"/>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EE20B6"/>
    <w:rPr>
      <w:color w:val="auto"/>
      <w:u w:val="none"/>
    </w:rPr>
  </w:style>
  <w:style w:type="character" w:styleId="FollowedHyperlink">
    <w:name w:val="FollowedHyperlink"/>
    <w:basedOn w:val="DefaultParagraphFont"/>
    <w:uiPriority w:val="99"/>
    <w:semiHidden/>
    <w:unhideWhenUsed/>
    <w:rsid w:val="00EE20B6"/>
    <w:rPr>
      <w:color w:val="auto"/>
      <w:u w:val="none"/>
    </w:rPr>
  </w:style>
  <w:style w:type="paragraph" w:customStyle="1" w:styleId="textbold">
    <w:name w:val="text bold"/>
    <w:basedOn w:val="Normal"/>
    <w:link w:val="Emphasis"/>
    <w:uiPriority w:val="7"/>
    <w:qFormat/>
    <w:rsid w:val="003E662E"/>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lu.org/legal-document/xi-v-haugen-second-amended-complaint" TargetMode="External"/><Relationship Id="rId13" Type="http://schemas.openxmlformats.org/officeDocument/2006/relationships/hyperlink" Target="https://abcnews.go.com/US/fbi-warns-potential-surge-hate-crimes-asian-americans/story?id=69831920" TargetMode="External"/><Relationship Id="rId18" Type="http://schemas.openxmlformats.org/officeDocument/2006/relationships/hyperlink" Target="https://capac-chu.house.gov/press-release/capac-joins-wrongly-accused-asian-american-scientists-call-accountability-doj-and-end" TargetMode="External"/><Relationship Id="rId26" Type="http://schemas.openxmlformats.org/officeDocument/2006/relationships/hyperlink" Target="https://www.sciencemag.org/news/2019/04/exclusive-major-us-cancer-center-ousts-asian-researchers-after-nih-flags-their-foreign" TargetMode="External"/><Relationship Id="rId3" Type="http://schemas.openxmlformats.org/officeDocument/2006/relationships/styles" Target="styles.xml"/><Relationship Id="rId21" Type="http://schemas.openxmlformats.org/officeDocument/2006/relationships/hyperlink" Target="https://www/" TargetMode="External"/><Relationship Id="rId7" Type="http://schemas.openxmlformats.org/officeDocument/2006/relationships/hyperlink" Target="https://www.nytimes.com/2001/02/04/us/the-making-of-a-suspect-the-case-of-wen-ho-lee.html" TargetMode="External"/><Relationship Id="rId12" Type="http://schemas.openxmlformats.org/officeDocument/2006/relationships/hyperlink" Target="https://www.csusb.edu/sites/default/files/FACT%20SHEET-%20Anti-Asian%20Hate%202020%203.2.21.pdf" TargetMode="External"/><Relationship Id="rId17" Type="http://schemas.openxmlformats.org/officeDocument/2006/relationships/hyperlink" Target="https://www.latimes.com/california/story/2021-03-08/bodies-woman-girl-found-rancho-cucamonga-home" TargetMode="External"/><Relationship Id="rId25" Type="http://schemas.openxmlformats.org/officeDocument/2006/relationships/hyperlink" Target="https://science.sciencemag.org/content/364/6443/811" TargetMode="External"/><Relationship Id="rId2" Type="http://schemas.openxmlformats.org/officeDocument/2006/relationships/numbering" Target="numbering.xml"/><Relationship Id="rId16" Type="http://schemas.openxmlformats.org/officeDocument/2006/relationships/hyperlink" Target="https://komonews.com/news/local/stranger-attacks-asian-couple-in-chinatown-as-hate-crimes-spike-in-king-county" TargetMode="External"/><Relationship Id="rId20" Type="http://schemas.openxmlformats.org/officeDocument/2006/relationships/hyperlink" Target="https://www.hbs.edu/ris/" TargetMode="External"/><Relationship Id="rId29" Type="http://schemas.openxmlformats.org/officeDocument/2006/relationships/hyperlink" Target="https://www.basicbooks.com/titles/erika-lee/america-for-americans/9781541672598/" TargetMode="External"/><Relationship Id="rId1" Type="http://schemas.openxmlformats.org/officeDocument/2006/relationships/customXml" Target="../customXml/item1.xml"/><Relationship Id="rId6" Type="http://schemas.openxmlformats.org/officeDocument/2006/relationships/hyperlink" Target="https://www.scientificamerican.com/article/prosecuting-asian-american-scientists-for-espionage-is-a-shortsighted-strategy/" TargetMode="External"/><Relationship Id="rId11" Type="http://schemas.openxmlformats.org/officeDocument/2006/relationships/hyperlink" Target="https://history.state.gov/milestones/1866-1898/chinese-immigration" TargetMode="External"/><Relationship Id="rId24" Type="http://schemas.openxmlformats.org/officeDocument/2006/relationships/hyperlink" Target="https://www.sciencemag.org/sites/default/files/NIH%20Foreign%20Influence%20Letter%20to%20Grantees%2008-20-18.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bcnewyork.com/news/local/crime-and-courts/asian-man-stabbed-in-unprovoked-chinatown-attack-police-say-suspect-in-custody/2911858/" TargetMode="External"/><Relationship Id="rId23" Type="http://schemas.openxmlformats.org/officeDocument/2006/relationships/hyperlink" Target="https://www.wto.org/english/tratop_e/trips_e/intel2_e.htm" TargetMode="External"/><Relationship Id="rId28" Type="http://schemas.openxmlformats.org/officeDocument/2006/relationships/hyperlink" Target="https://www.hopkinsmedicine.org/news/articles/xenophobia-in-the-time-of-quarantines" TargetMode="External"/><Relationship Id="rId10" Type="http://schemas.openxmlformats.org/officeDocument/2006/relationships/hyperlink" Target="https://www.justice.gov/opa/speech/attorney-general-jeff-sessions-announces-new-initiative-combat-chinese-economic-espionage" TargetMode="External"/><Relationship Id="rId19" Type="http://schemas.openxmlformats.org/officeDocument/2006/relationships/hyperlink" Target="http://cardozolawreview.com/wp-content/uploads/2019/01/Kim.40.2.6.newcharts.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spto.gov/learning-and-resources/ip-motion/intellectual-property-and-us-economy%22%20%5Cl%20%22:~:text=On%20September%2026,%202016,%20the,of,%20U.S.%20gross%20domestic%20product" TargetMode="External"/><Relationship Id="rId14" Type="http://schemas.openxmlformats.org/officeDocument/2006/relationships/hyperlink" Target="https://nypost.com/2020/04/06/brooklyn-woman-burned-outside-home-in-possible-acid-attack" TargetMode="External"/><Relationship Id="rId22" Type="http://schemas.openxmlformats.org/officeDocument/2006/relationships/hyperlink" Target="https://paw.princeton.edu/article/academic-anxiety" TargetMode="External"/><Relationship Id="rId27" Type="http://schemas.openxmlformats.org/officeDocument/2006/relationships/hyperlink" Target="https://www.theatlantic.com/health/archive/2021/03/a-history-of-pandemic-xenophobia-racism/618421/" TargetMode="External"/><Relationship Id="rId30" Type="http://schemas.openxmlformats.org/officeDocument/2006/relationships/hyperlink" Target="https://www.penguinrandomhouse.com/books/588965/clean-by-james-hambl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17896</Words>
  <Characters>102012</Characters>
  <Application>Microsoft Office Word</Application>
  <DocSecurity>0</DocSecurity>
  <Lines>850</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6</cp:revision>
  <dcterms:created xsi:type="dcterms:W3CDTF">2021-09-25T23:38:00Z</dcterms:created>
  <dcterms:modified xsi:type="dcterms:W3CDTF">2021-09-25T23:45:00Z</dcterms:modified>
</cp:coreProperties>
</file>