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F3700" w14:textId="77777777" w:rsidR="00A95652" w:rsidRPr="00B55AD5" w:rsidRDefault="00F41F2B" w:rsidP="00B55AD5">
      <w:r>
        <w:rPr>
          <w:noProof/>
        </w:rPr>
        <w:drawing>
          <wp:inline distT="0" distB="0" distL="0" distR="0" wp14:anchorId="34CDD883" wp14:editId="57F7E770">
            <wp:extent cx="9319260" cy="5974080"/>
            <wp:effectExtent l="0" t="0" r="0" b="7620"/>
            <wp:docPr id="1" name="Picture 1" descr="Violence against Asian Americ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olence against Asian America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260" cy="597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C236C5"/>
    <w:rsid w:val="000139A3"/>
    <w:rsid w:val="00100833"/>
    <w:rsid w:val="00104529"/>
    <w:rsid w:val="00105942"/>
    <w:rsid w:val="00107396"/>
    <w:rsid w:val="00111950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5F0D3D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61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236C5"/>
    <w:rsid w:val="00C83417"/>
    <w:rsid w:val="00C9214E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1F2B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CB278"/>
  <w15:chartTrackingRefBased/>
  <w15:docId w15:val="{83E687EB-0E9F-4B76-9309-E35F3124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C236C5"/>
    <w:rPr>
      <w:rFonts w:ascii="Calibri" w:hAnsi="Calibri" w:cs="Calibri"/>
      <w:sz w:val="28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C236C5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C236C5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C236C5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C236C5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DefaultParagraphFont">
    <w:name w:val="Default Paragraph Font"/>
    <w:uiPriority w:val="1"/>
    <w:semiHidden/>
    <w:unhideWhenUsed/>
    <w:rsid w:val="00C236C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236C5"/>
  </w:style>
  <w:style w:type="character" w:customStyle="1" w:styleId="Heading1Char">
    <w:name w:val="Heading 1 Char"/>
    <w:aliases w:val="Pocket Char"/>
    <w:basedOn w:val="DefaultParagraphFont"/>
    <w:link w:val="Heading1"/>
    <w:rsid w:val="00C236C5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C236C5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C236C5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C236C5"/>
    <w:rPr>
      <w:rFonts w:ascii="Calibri" w:eastAsiaTheme="majorEastAsia" w:hAnsi="Calibri" w:cstheme="majorBidi"/>
      <w:b/>
      <w:iCs/>
      <w:sz w:val="28"/>
    </w:rPr>
  </w:style>
  <w:style w:type="character" w:styleId="Emphasis">
    <w:name w:val="Emphasis"/>
    <w:basedOn w:val="DefaultParagraphFont"/>
    <w:uiPriority w:val="7"/>
    <w:qFormat/>
    <w:rsid w:val="00C236C5"/>
    <w:rPr>
      <w:rFonts w:ascii="Calibri" w:hAnsi="Calibri" w:cs="Calibri"/>
      <w:b/>
      <w:i w:val="0"/>
      <w:iCs/>
      <w:sz w:val="28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C236C5"/>
    <w:rPr>
      <w:b/>
      <w:bCs/>
      <w:sz w:val="28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C236C5"/>
    <w:rPr>
      <w:b w:val="0"/>
      <w:sz w:val="28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C236C5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236C5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ama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Naaman Wei</dc:creator>
  <cp:keywords>5.1.1</cp:keywords>
  <dc:description/>
  <cp:lastModifiedBy>Naaman Wei 魏弘维</cp:lastModifiedBy>
  <cp:revision>2</cp:revision>
  <dcterms:created xsi:type="dcterms:W3CDTF">2021-09-25T17:47:00Z</dcterms:created>
  <dcterms:modified xsi:type="dcterms:W3CDTF">2021-09-25T17:47:00Z</dcterms:modified>
</cp:coreProperties>
</file>