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48D54" w14:textId="77777777" w:rsidR="002B6428" w:rsidRPr="003624D8" w:rsidRDefault="002B6428" w:rsidP="002B6428">
      <w:pPr>
        <w:pStyle w:val="Heading3"/>
      </w:pPr>
      <w:bookmarkStart w:id="0" w:name="_Hlk82698016"/>
      <w:r w:rsidRPr="003624D8">
        <w:t>1AC – Framing</w:t>
      </w:r>
    </w:p>
    <w:p w14:paraId="580E94D3" w14:textId="77777777" w:rsidR="002B6428" w:rsidRPr="003624D8" w:rsidRDefault="002B6428" w:rsidP="002B6428">
      <w:pPr>
        <w:pStyle w:val="Heading4"/>
      </w:pPr>
      <w:r w:rsidRPr="003624D8">
        <w:t>The ROB is to reject every instance of anti-asianness in the classroom – anything else normalizes violence</w:t>
      </w:r>
    </w:p>
    <w:p w14:paraId="42703D2A" w14:textId="77777777" w:rsidR="002B6428" w:rsidRPr="003624D8" w:rsidRDefault="002B6428" w:rsidP="002B6428">
      <w:pPr>
        <w:rPr>
          <w:sz w:val="16"/>
        </w:rPr>
      </w:pPr>
      <w:r w:rsidRPr="003624D8">
        <w:rPr>
          <w:rStyle w:val="StyleUnderline"/>
          <w:b/>
          <w:bCs/>
          <w:u w:val="none"/>
        </w:rPr>
        <w:t>Eng &amp; Han 1</w:t>
      </w:r>
      <w:r w:rsidRPr="003624D8">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66E75E47" w14:textId="77777777" w:rsidR="002B6428" w:rsidRPr="003624D8" w:rsidRDefault="002B6428" w:rsidP="002B6428">
      <w:pPr>
        <w:rPr>
          <w:sz w:val="16"/>
          <w:szCs w:val="28"/>
        </w:rPr>
      </w:pPr>
      <w:r w:rsidRPr="003624D8">
        <w:rPr>
          <w:sz w:val="16"/>
          <w:szCs w:val="28"/>
        </w:rPr>
        <w:t xml:space="preserve">NATIONAL MELANCHOLIA </w:t>
      </w:r>
      <w:r w:rsidRPr="003624D8">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624D8">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624D8">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 xml:space="preserve">At the same time, Hart-Celler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624D8">
        <w:rPr>
          <w:rStyle w:val="Emphasis"/>
          <w:b w:val="0"/>
          <w:sz w:val="16"/>
          <w:szCs w:val="28"/>
          <w:u w:val="none"/>
        </w:rPr>
        <w:t>following the postwar era of inclusion, citizenship, and the emergence of model minority stereotype, Asians were defined as definitely not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 xml:space="preserve">They cannot perceive the “Fleaman’s”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bookmarkEnd w:id="0"/>
    <w:p w14:paraId="0DC0B7A8" w14:textId="77777777" w:rsidR="002B6428" w:rsidRDefault="002B6428" w:rsidP="002B6428">
      <w:pPr>
        <w:pStyle w:val="Heading3"/>
      </w:pPr>
      <w:r w:rsidRPr="003624D8">
        <w:t>1AC – Linguistics</w:t>
      </w:r>
    </w:p>
    <w:p w14:paraId="355250DE" w14:textId="77777777" w:rsidR="002B6428" w:rsidRDefault="002B6428" w:rsidP="002B6428">
      <w:pPr>
        <w:pStyle w:val="Heading4"/>
        <w:rPr>
          <w:lang w:eastAsia="zh-CN"/>
        </w:rPr>
      </w:pPr>
      <w:r w:rsidRPr="00D96949">
        <w:rPr>
          <w:lang w:eastAsia="zh-CN"/>
        </w:rPr>
        <w:t xml:space="preserve">Plan Text: </w:t>
      </w:r>
      <w:r w:rsidRPr="00D96949">
        <w:rPr>
          <w:lang w:eastAsia="zh-CN"/>
        </w:rPr>
        <w:t>已解决：世界贸易组织成员国应该减少对药品的知识产权保护。</w:t>
      </w:r>
    </w:p>
    <w:p w14:paraId="31F52E44" w14:textId="77777777" w:rsidR="002B6428" w:rsidRDefault="002B6428" w:rsidP="002B6428">
      <w:pPr>
        <w:pStyle w:val="Heading4"/>
      </w:pPr>
      <w:r>
        <w:t>Linguistic features signify personhood and creates stereotypes. Vote Aff to interrogate racial ideologies of language.</w:t>
      </w:r>
    </w:p>
    <w:p w14:paraId="25FCA379" w14:textId="77777777" w:rsidR="002B6428" w:rsidRDefault="002B6428" w:rsidP="002B6428">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"Unsettling race and language: Toward a raciolinguistic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 recut Nato</w:t>
      </w:r>
    </w:p>
    <w:p w14:paraId="68181858" w14:textId="77777777" w:rsidR="002B6428" w:rsidRDefault="002B6428" w:rsidP="002B6428">
      <w:pPr>
        <w:rPr>
          <w:b/>
          <w:bCs/>
          <w:u w:val="single"/>
        </w:rPr>
      </w:pPr>
      <w:r w:rsidRPr="003C05FC">
        <w:rPr>
          <w:sz w:val="16"/>
        </w:rPr>
        <w:t xml:space="preserve">Similar to Bucholtz &amp; Hall's (2005) approach to identity and interaction, we are interested in </w:t>
      </w:r>
      <w:r w:rsidRPr="002D0F4B">
        <w:rPr>
          <w:b/>
          <w:bCs/>
          <w:u w:val="single"/>
        </w:rPr>
        <w:t xml:space="preserve">how </w:t>
      </w:r>
      <w:r w:rsidRPr="004333CC">
        <w:rPr>
          <w:b/>
          <w:bCs/>
          <w:highlight w:val="green"/>
          <w:u w:val="single"/>
        </w:rPr>
        <w:t xml:space="preserve">processes of raciolinguistic enregisterment emblematize </w:t>
      </w:r>
      <w:r w:rsidRPr="002D0F4B">
        <w:rPr>
          <w:b/>
          <w:bCs/>
          <w:u w:val="single"/>
        </w:rPr>
        <w:t xml:space="preserve">particular </w:t>
      </w:r>
      <w:r w:rsidRPr="00E200CE">
        <w:rPr>
          <w:b/>
          <w:bCs/>
          <w:u w:val="single"/>
        </w:rPr>
        <w:t xml:space="preserve">linguistic </w:t>
      </w:r>
      <w:r w:rsidRPr="004333CC">
        <w:rPr>
          <w:b/>
          <w:bCs/>
          <w:highlight w:val="green"/>
          <w:u w:val="single"/>
        </w:rPr>
        <w:t xml:space="preserve">features as </w:t>
      </w:r>
      <w:r w:rsidRPr="002D0F4B">
        <w:rPr>
          <w:b/>
          <w:bCs/>
          <w:u w:val="single"/>
        </w:rPr>
        <w:t>authentic</w:t>
      </w:r>
      <w:r w:rsidRPr="003C05FC">
        <w:rPr>
          <w:u w:val="single"/>
        </w:rPr>
        <w:t xml:space="preserve"> </w:t>
      </w:r>
      <w:r w:rsidRPr="004333CC">
        <w:rPr>
          <w:b/>
          <w:bCs/>
          <w:highlight w:val="green"/>
          <w:u w:val="single"/>
          <w:bdr w:val="single" w:sz="4" w:space="0" w:color="auto"/>
        </w:rPr>
        <w:t xml:space="preserve">signs of </w:t>
      </w:r>
      <w:r w:rsidRPr="00E200CE">
        <w:rPr>
          <w:b/>
          <w:bCs/>
          <w:u w:val="single"/>
          <w:bdr w:val="single" w:sz="4" w:space="0" w:color="auto"/>
        </w:rPr>
        <w:t xml:space="preserve">racialized models of </w:t>
      </w:r>
      <w:r w:rsidRPr="004333CC">
        <w:rPr>
          <w:b/>
          <w:bCs/>
          <w:highlight w:val="green"/>
          <w:u w:val="single"/>
          <w:bdr w:val="single" w:sz="4" w:space="0" w:color="auto"/>
        </w:rPr>
        <w:t>personhood</w:t>
      </w:r>
      <w:r w:rsidRPr="003C05FC">
        <w:rPr>
          <w:sz w:val="16"/>
        </w:rPr>
        <w:t xml:space="preserve">. This is found not only in sociolinguistic accounts of the features that </w:t>
      </w:r>
      <w:r w:rsidRPr="00E200CE">
        <w:rPr>
          <w:b/>
          <w:bCs/>
          <w:highlight w:val="green"/>
          <w:u w:val="single"/>
        </w:rPr>
        <w:t>compose</w:t>
      </w:r>
      <w:r w:rsidRPr="00E200CE">
        <w:rPr>
          <w:sz w:val="16"/>
        </w:rPr>
        <w:t xml:space="preserve"> </w:t>
      </w:r>
      <w:r w:rsidRPr="003C05FC">
        <w:rPr>
          <w:sz w:val="16"/>
        </w:rPr>
        <w:t>categories such as ‘</w:t>
      </w:r>
      <w:r w:rsidRPr="00E200CE">
        <w:rPr>
          <w:b/>
          <w:bCs/>
          <w:u w:val="single"/>
        </w:rPr>
        <w:t xml:space="preserve">African American English’ </w:t>
      </w:r>
      <w:r w:rsidRPr="002D0F4B">
        <w:rPr>
          <w:b/>
          <w:bCs/>
          <w:u w:val="single"/>
        </w:rPr>
        <w:t>(Green 2002) or ‘</w:t>
      </w:r>
      <w:r w:rsidRPr="00E200CE">
        <w:rPr>
          <w:b/>
          <w:bCs/>
          <w:u w:val="single"/>
        </w:rPr>
        <w:t xml:space="preserve">Chicano English’ </w:t>
      </w:r>
      <w:r w:rsidRPr="002D0F4B">
        <w:rPr>
          <w:b/>
          <w:bCs/>
          <w:u w:val="single"/>
        </w:rPr>
        <w:t xml:space="preserve">(Fought 2003), but also popular </w:t>
      </w:r>
      <w:r w:rsidRPr="00E200CE">
        <w:rPr>
          <w:b/>
          <w:bCs/>
          <w:highlight w:val="green"/>
          <w:u w:val="single"/>
        </w:rPr>
        <w:t>stereotypes</w:t>
      </w:r>
      <w:r w:rsidRPr="002D0F4B">
        <w:rPr>
          <w:b/>
          <w:bCs/>
          <w:u w:val="single"/>
        </w:rPr>
        <w:t xml:space="preserve"> and modes of linguistic appropriation </w:t>
      </w:r>
      <w:r w:rsidRPr="00E200CE">
        <w:rPr>
          <w:b/>
          <w:bCs/>
          <w:highlight w:val="green"/>
          <w:u w:val="single"/>
        </w:rPr>
        <w:t>such as</w:t>
      </w:r>
      <w:r w:rsidRPr="002D0F4B">
        <w:rPr>
          <w:b/>
          <w:bCs/>
          <w:u w:val="single"/>
        </w:rPr>
        <w:t xml:space="preserve"> ‘Mock Spanish’ (Hill 2008), ‘</w:t>
      </w:r>
      <w:r w:rsidRPr="00E200CE">
        <w:rPr>
          <w:b/>
          <w:bCs/>
          <w:highlight w:val="green"/>
          <w:u w:val="single"/>
        </w:rPr>
        <w:t>Mock Asian’</w:t>
      </w:r>
      <w:r w:rsidRPr="002D0F4B">
        <w:rPr>
          <w:b/>
          <w:bCs/>
          <w:u w:val="single"/>
        </w:rPr>
        <w:t xml:space="preserve"> (Chun 2004), ‘Hollywood Injun English’ (Meek 2006), and ‘linguistic minstrelsy’ (Bucholtz &amp; Lopez 2011).</w:t>
      </w:r>
      <w:r w:rsidRPr="003C05FC">
        <w:rPr>
          <w:sz w:val="16"/>
        </w:rPr>
        <w:t xml:space="preserve"> In each of these cases, minute </w:t>
      </w:r>
      <w:r w:rsidRPr="00E200CE">
        <w:rPr>
          <w:b/>
          <w:bCs/>
          <w:u w:val="single"/>
        </w:rPr>
        <w:t>features of language</w:t>
      </w:r>
      <w:r w:rsidRPr="00E200CE">
        <w:rPr>
          <w:sz w:val="16"/>
        </w:rPr>
        <w:t xml:space="preserve">, including grammatical forms, prosodic patterns, and morphological particles, are emblematized as </w:t>
      </w:r>
      <w:r w:rsidRPr="00E200CE">
        <w:rPr>
          <w:b/>
          <w:bCs/>
          <w:u w:val="single"/>
        </w:rPr>
        <w:t>sets of signs that correspond to racial categories</w:t>
      </w:r>
      <w:r w:rsidRPr="00E200CE">
        <w:rPr>
          <w:sz w:val="16"/>
        </w:rPr>
        <w:t xml:space="preserve">. Crucially, as Meek (2006) demonstrates, these forms need not correspond to empirically verifiable linguistic practices in order to undergo racial emblematization. Moreover, as Lo &amp; Reyes (2009) point out, </w:t>
      </w:r>
      <w:r w:rsidRPr="00E200CE">
        <w:rPr>
          <w:b/>
          <w:bCs/>
          <w:u w:val="single"/>
        </w:rPr>
        <w:t xml:space="preserve">the imagination of groups such as </w:t>
      </w:r>
      <w:r w:rsidRPr="00E200CE">
        <w:rPr>
          <w:b/>
          <w:bCs/>
          <w:highlight w:val="green"/>
          <w:u w:val="single"/>
        </w:rPr>
        <w:t>Asian Americans</w:t>
      </w:r>
      <w:r w:rsidRPr="00E200CE">
        <w:rPr>
          <w:b/>
          <w:bCs/>
          <w:u w:val="single"/>
        </w:rPr>
        <w:t xml:space="preserve"> as </w:t>
      </w:r>
      <w:r w:rsidRPr="00E200CE">
        <w:rPr>
          <w:b/>
          <w:bCs/>
          <w:highlight w:val="green"/>
          <w:u w:val="single"/>
        </w:rPr>
        <w:t>lack</w:t>
      </w:r>
      <w:r w:rsidRPr="00E200CE">
        <w:rPr>
          <w:b/>
          <w:bCs/>
          <w:u w:val="single"/>
        </w:rPr>
        <w:t xml:space="preserve">ing a distinctive </w:t>
      </w:r>
      <w:r w:rsidRPr="00E200CE">
        <w:rPr>
          <w:b/>
          <w:bCs/>
          <w:highlight w:val="green"/>
          <w:u w:val="single"/>
        </w:rPr>
        <w:t>racialized variety of English</w:t>
      </w:r>
      <w:r w:rsidRPr="00E200CE">
        <w:rPr>
          <w:b/>
          <w:bCs/>
          <w:u w:val="single"/>
        </w:rPr>
        <w:t xml:space="preserve"> </w:t>
      </w:r>
      <w:r w:rsidRPr="002D0F4B">
        <w:rPr>
          <w:b/>
          <w:bCs/>
          <w:u w:val="single"/>
        </w:rPr>
        <w:t xml:space="preserve">analogous to African American English or Chicano English, </w:t>
      </w:r>
      <w:r w:rsidRPr="004333CC">
        <w:rPr>
          <w:b/>
          <w:bCs/>
          <w:highlight w:val="green"/>
          <w:u w:val="single"/>
        </w:rPr>
        <w:t xml:space="preserve">must be interrogated based on the racial logics that organize stereotypes </w:t>
      </w:r>
      <w:r w:rsidRPr="002D0F4B">
        <w:rPr>
          <w:b/>
          <w:bCs/>
          <w:u w:val="single"/>
        </w:rPr>
        <w:t>about and societal positions of different racial groups on the one hand</w:t>
      </w:r>
      <w:r w:rsidRPr="00E200CE">
        <w:rPr>
          <w:b/>
          <w:bCs/>
          <w:u w:val="single"/>
        </w:rPr>
        <w:t>, and perceptions of their language practices on the other</w:t>
      </w:r>
      <w:r w:rsidRPr="00E200CE">
        <w:rPr>
          <w:b/>
          <w:bCs/>
          <w:sz w:val="16"/>
        </w:rPr>
        <w:t xml:space="preserve">. </w:t>
      </w:r>
      <w:r w:rsidRPr="00E200CE">
        <w:rPr>
          <w:b/>
          <w:bCs/>
          <w:u w:val="single"/>
        </w:rPr>
        <w:t>Specifically, Lo &amp; Reyes argue</w:t>
      </w:r>
      <w:r w:rsidRPr="002D0F4B">
        <w:rPr>
          <w:b/>
          <w:bCs/>
          <w:u w:val="single"/>
        </w:rPr>
        <w:t xml:space="preserve"> that </w:t>
      </w:r>
      <w:r w:rsidRPr="004333CC">
        <w:rPr>
          <w:b/>
          <w:bCs/>
          <w:highlight w:val="green"/>
          <w:u w:val="single"/>
        </w:rPr>
        <w:t xml:space="preserve">racial ideologies constructing Asian Americans </w:t>
      </w:r>
      <w:r w:rsidRPr="002D0F4B">
        <w:rPr>
          <w:b/>
          <w:bCs/>
          <w:u w:val="single"/>
        </w:rPr>
        <w:t xml:space="preserve">as model minorities who approximate whiteness </w:t>
      </w:r>
      <w:r w:rsidRPr="004333CC">
        <w:rPr>
          <w:b/>
          <w:bCs/>
          <w:highlight w:val="green"/>
          <w:u w:val="single"/>
          <w:bdr w:val="single" w:sz="4" w:space="0" w:color="auto"/>
        </w:rPr>
        <w:t>are linked to language ideologies</w:t>
      </w:r>
      <w:r w:rsidRPr="004333CC">
        <w:rPr>
          <w:b/>
          <w:bCs/>
          <w:highlight w:val="green"/>
          <w:u w:val="single"/>
        </w:rPr>
        <w:t xml:space="preserve"> </w:t>
      </w:r>
      <w:r w:rsidRPr="002D0F4B">
        <w:rPr>
          <w:b/>
          <w:bCs/>
          <w:u w:val="single"/>
        </w:rPr>
        <w:t>constructing Asian Americans as lacking a racially distinctive variety of English</w:t>
      </w:r>
      <w:r w:rsidRPr="003C05FC">
        <w:rPr>
          <w:sz w:val="16"/>
        </w:rPr>
        <w:t xml:space="preserve">. In related work, Chun (2016:81) shows how emblematized Mock Asian forms such as ‘ching-chong’ are located across ‘the important boundary between ‘Oriental talk’ and English’, which </w:t>
      </w:r>
      <w:r w:rsidRPr="004333CC">
        <w:rPr>
          <w:b/>
          <w:bCs/>
          <w:highlight w:val="green"/>
          <w:u w:val="single"/>
        </w:rPr>
        <w:t>sustains</w:t>
      </w:r>
      <w:r w:rsidRPr="004333CC">
        <w:rPr>
          <w:b/>
          <w:bCs/>
          <w:sz w:val="16"/>
          <w:highlight w:val="green"/>
        </w:rPr>
        <w:t xml:space="preserve"> </w:t>
      </w:r>
      <w:r w:rsidRPr="004333CC">
        <w:rPr>
          <w:b/>
          <w:bCs/>
          <w:highlight w:val="green"/>
          <w:u w:val="single"/>
        </w:rPr>
        <w:t>Asian Americans</w:t>
      </w:r>
      <w:r w:rsidRPr="004333CC">
        <w:rPr>
          <w:sz w:val="16"/>
          <w:highlight w:val="green"/>
        </w:rPr>
        <w:t xml:space="preserve"> </w:t>
      </w:r>
      <w:r w:rsidRPr="003C05FC">
        <w:rPr>
          <w:sz w:val="16"/>
        </w:rPr>
        <w:t xml:space="preserve">alternately </w:t>
      </w:r>
      <w:r w:rsidRPr="004333CC">
        <w:rPr>
          <w:b/>
          <w:bCs/>
          <w:highlight w:val="green"/>
          <w:u w:val="single"/>
        </w:rPr>
        <w:t xml:space="preserve">as </w:t>
      </w:r>
      <w:r w:rsidRPr="00E200CE">
        <w:rPr>
          <w:b/>
          <w:bCs/>
          <w:u w:val="single"/>
        </w:rPr>
        <w:t xml:space="preserve">model minorities and </w:t>
      </w:r>
      <w:r w:rsidRPr="004333CC">
        <w:rPr>
          <w:b/>
          <w:bCs/>
          <w:highlight w:val="green"/>
          <w:u w:val="single"/>
        </w:rPr>
        <w:t>forever foreigners</w:t>
      </w:r>
      <w:r w:rsidRPr="002D0F4B">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7F6ADB6E" w14:textId="77777777" w:rsidR="002B6428" w:rsidRPr="003568AC" w:rsidRDefault="002B6428" w:rsidP="002B6428">
      <w:pPr>
        <w:pStyle w:val="Heading4"/>
      </w:pPr>
      <w:r>
        <w:t>The 1AC’s translation is linguistic activism that reclaims cultural agency and critiques stereotypes.</w:t>
      </w:r>
    </w:p>
    <w:p w14:paraId="417107A4" w14:textId="77777777" w:rsidR="002B6428" w:rsidRPr="00AA3542" w:rsidRDefault="002B6428" w:rsidP="002B6428">
      <w:r>
        <w:rPr>
          <w:rStyle w:val="Style13ptBold"/>
        </w:rPr>
        <w:t xml:space="preserve">Duan 15 </w:t>
      </w:r>
      <w:r w:rsidRPr="00CB2374">
        <w:rPr>
          <w:rStyle w:val="Style13ptBold"/>
          <w:b w:val="0"/>
          <w:bCs w:val="0"/>
        </w:rPr>
        <w:t>Duan</w:t>
      </w:r>
      <w:r w:rsidRPr="00AA3542">
        <w:t>, Carlina. " The Space Between: An analysis of code-switching within Asian American poetry as strategic poetic device"(English Honors) AND" Here I Go, Torching"(Creative Writing Honors). Diss. 20</w:t>
      </w:r>
      <w:r w:rsidRPr="00CB2374">
        <w:rPr>
          <w:rStyle w:val="Style13ptBold"/>
          <w:b w:val="0"/>
          <w:bCs w:val="0"/>
        </w:rPr>
        <w:t>15</w:t>
      </w:r>
      <w:r w:rsidRPr="00AA3542">
        <w:t>.</w:t>
      </w:r>
      <w:r>
        <w:t xml:space="preserve"> (BA in Honors English from the University of Michigan)//Elmer recut Nato</w:t>
      </w:r>
    </w:p>
    <w:p w14:paraId="283F0202" w14:textId="77777777" w:rsidR="002B6428" w:rsidRPr="00D96949" w:rsidRDefault="002B6428" w:rsidP="002B6428">
      <w:pPr>
        <w:rPr>
          <w:b/>
          <w:bCs/>
          <w:u w:val="single"/>
        </w:rPr>
      </w:pPr>
      <w:r w:rsidRPr="003C05FC">
        <w:rPr>
          <w:sz w:val="16"/>
        </w:rPr>
        <w:t xml:space="preserve">In an interview with Women’s Review of Books literary magazine, Hong further discussed </w:t>
      </w:r>
      <w:r w:rsidRPr="004333CC">
        <w:rPr>
          <w:b/>
          <w:bCs/>
          <w:highlight w:val="green"/>
          <w:u w:val="single"/>
        </w:rPr>
        <w:t>the strategic role of translation</w:t>
      </w:r>
      <w:r w:rsidRPr="004333CC">
        <w:rPr>
          <w:b/>
          <w:bCs/>
          <w:sz w:val="16"/>
          <w:highlight w:val="green"/>
        </w:rPr>
        <w:t xml:space="preserve"> </w:t>
      </w:r>
      <w:r w:rsidRPr="004333CC">
        <w:rPr>
          <w:b/>
          <w:bCs/>
          <w:highlight w:val="green"/>
          <w:u w:val="single"/>
        </w:rPr>
        <w:t>as a form of linguistic activism</w:t>
      </w:r>
      <w:r w:rsidRPr="004333CC">
        <w:rPr>
          <w:highlight w:val="green"/>
          <w:u w:val="single"/>
        </w:rPr>
        <w:t xml:space="preserve"> </w:t>
      </w:r>
      <w:r w:rsidRPr="003C05FC">
        <w:rPr>
          <w:sz w:val="16"/>
        </w:rPr>
        <w:t xml:space="preserve">within her poetic work. When asked why she does not include translations from Korean to English within her own poetry, </w:t>
      </w:r>
      <w:r w:rsidRPr="003C05FC">
        <w:rPr>
          <w:b/>
          <w:bCs/>
          <w:u w:val="single"/>
        </w:rPr>
        <w:t xml:space="preserve">Hong said: “I </w:t>
      </w:r>
      <w:r w:rsidRPr="003568AC">
        <w:rPr>
          <w:b/>
          <w:bCs/>
          <w:u w:val="single"/>
        </w:rPr>
        <w:t>wanted to open up these schisms, to emphasize that memory, the filtering of human experience into poetry, is often fractured and not transparent</w:t>
      </w:r>
      <w:r w:rsidRPr="003C05FC">
        <w:rPr>
          <w:b/>
          <w:bCs/>
          <w:u w:val="single"/>
        </w:rPr>
        <w:t>, especially experiences which have always been bisected and undercut by two languages.</w:t>
      </w:r>
      <w:r w:rsidRPr="003C05FC">
        <w:rPr>
          <w:sz w:val="16"/>
        </w:rPr>
        <w:t xml:space="preserve">” She added, “I think I want to debunk the idea of </w:t>
      </w:r>
      <w:r w:rsidRPr="002D0F4B">
        <w:rPr>
          <w:b/>
          <w:bCs/>
          <w:u w:val="single"/>
        </w:rPr>
        <w:t>easy translation—whether it be the idea of literal translation or, as I said before, the translating of one’s experience into poetry</w:t>
      </w:r>
      <w:r w:rsidRPr="003C05FC">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4333CC">
        <w:rPr>
          <w:b/>
          <w:bCs/>
          <w:highlight w:val="green"/>
          <w:u w:val="single"/>
        </w:rPr>
        <w:t xml:space="preserve">codeswitching </w:t>
      </w:r>
      <w:r w:rsidRPr="002D0F4B">
        <w:rPr>
          <w:b/>
          <w:bCs/>
          <w:u w:val="single"/>
        </w:rPr>
        <w:t xml:space="preserve">— without translation — also more accurately </w:t>
      </w:r>
      <w:r w:rsidRPr="004333CC">
        <w:rPr>
          <w:b/>
          <w:bCs/>
          <w:highlight w:val="green"/>
          <w:u w:val="single"/>
        </w:rPr>
        <w:t xml:space="preserve">reflects </w:t>
      </w:r>
      <w:r w:rsidRPr="002D0F4B">
        <w:rPr>
          <w:b/>
          <w:bCs/>
          <w:u w:val="single"/>
        </w:rPr>
        <w:t xml:space="preserve">her personal </w:t>
      </w:r>
      <w:r w:rsidRPr="003568AC">
        <w:rPr>
          <w:b/>
          <w:bCs/>
          <w:highlight w:val="green"/>
          <w:u w:val="single"/>
        </w:rPr>
        <w:t>experiences of</w:t>
      </w:r>
      <w:r w:rsidRPr="002D0F4B">
        <w:rPr>
          <w:b/>
          <w:bCs/>
          <w:u w:val="single"/>
        </w:rPr>
        <w:t xml:space="preserve"> cultural and </w:t>
      </w:r>
      <w:r w:rsidRPr="003568AC">
        <w:rPr>
          <w:b/>
          <w:bCs/>
          <w:highlight w:val="green"/>
          <w:u w:val="single"/>
        </w:rPr>
        <w:t>linguistic movement.</w:t>
      </w:r>
      <w:r w:rsidRPr="002D0F4B">
        <w:rPr>
          <w:b/>
          <w:bCs/>
          <w:u w:val="single"/>
        </w:rPr>
        <w:t xml:space="preserve"> Hong points out that </w:t>
      </w:r>
      <w:r w:rsidRPr="003568AC">
        <w:rPr>
          <w:b/>
          <w:bCs/>
          <w:u w:val="single"/>
        </w:rPr>
        <w:t xml:space="preserve">human </w:t>
      </w:r>
      <w:r w:rsidRPr="00CB2374">
        <w:rPr>
          <w:b/>
          <w:bCs/>
          <w:highlight w:val="green"/>
          <w:u w:val="single"/>
        </w:rPr>
        <w:t>experiences</w:t>
      </w:r>
      <w:r w:rsidRPr="003568AC">
        <w:rPr>
          <w:b/>
          <w:bCs/>
          <w:u w:val="single"/>
        </w:rPr>
        <w:t xml:space="preserve"> </w:t>
      </w:r>
      <w:r w:rsidRPr="002D0F4B">
        <w:rPr>
          <w:b/>
          <w:bCs/>
          <w:u w:val="single"/>
        </w:rPr>
        <w:t xml:space="preserve">and the world of memory, especially </w:t>
      </w:r>
      <w:r w:rsidRPr="00CB2374">
        <w:rPr>
          <w:b/>
          <w:bCs/>
          <w:highlight w:val="green"/>
          <w:u w:val="single"/>
        </w:rPr>
        <w:t xml:space="preserve">for bilingual speakers, are </w:t>
      </w:r>
      <w:r w:rsidRPr="004333CC">
        <w:rPr>
          <w:b/>
          <w:bCs/>
          <w:highlight w:val="green"/>
          <w:u w:val="single"/>
        </w:rPr>
        <w:t>“not transparent</w:t>
      </w:r>
      <w:r w:rsidRPr="002D0F4B">
        <w:rPr>
          <w:b/>
          <w:bCs/>
          <w:u w:val="single"/>
        </w:rPr>
        <w:t xml:space="preserve">” — not captured neatly by one language, </w:t>
      </w:r>
      <w:r w:rsidRPr="00CB2374">
        <w:rPr>
          <w:b/>
          <w:bCs/>
          <w:highlight w:val="green"/>
          <w:u w:val="single"/>
        </w:rPr>
        <w:t>but</w:t>
      </w:r>
      <w:r w:rsidRPr="002D0F4B">
        <w:rPr>
          <w:b/>
          <w:bCs/>
          <w:u w:val="single"/>
        </w:rPr>
        <w:t xml:space="preserve"> rather, “</w:t>
      </w:r>
      <w:r w:rsidRPr="004333CC">
        <w:rPr>
          <w:b/>
          <w:bCs/>
          <w:highlight w:val="green"/>
          <w:u w:val="single"/>
        </w:rPr>
        <w:t xml:space="preserve">bisected” by </w:t>
      </w:r>
      <w:r w:rsidRPr="002D0F4B">
        <w:rPr>
          <w:b/>
          <w:bCs/>
          <w:u w:val="single"/>
        </w:rPr>
        <w:t xml:space="preserve">the </w:t>
      </w:r>
      <w:r w:rsidRPr="004333CC">
        <w:rPr>
          <w:b/>
          <w:bCs/>
          <w:highlight w:val="green"/>
          <w:u w:val="single"/>
        </w:rPr>
        <w:t>complexities of belonging to two</w:t>
      </w:r>
      <w:r w:rsidRPr="002D0F4B">
        <w:rPr>
          <w:b/>
          <w:bCs/>
          <w:u w:val="single"/>
        </w:rPr>
        <w:t xml:space="preserve"> (or more) </w:t>
      </w:r>
      <w:r w:rsidRPr="004333CC">
        <w:rPr>
          <w:b/>
          <w:bCs/>
          <w:highlight w:val="green"/>
          <w:u w:val="single"/>
        </w:rPr>
        <w:t>languages</w:t>
      </w:r>
      <w:r w:rsidRPr="002D0F4B">
        <w:rPr>
          <w:b/>
          <w:bCs/>
          <w:u w:val="single"/>
        </w:rPr>
        <w:t xml:space="preserve">, </w:t>
      </w:r>
      <w:r w:rsidRPr="00CB2374">
        <w:rPr>
          <w:b/>
          <w:bCs/>
          <w:u w:val="single"/>
        </w:rPr>
        <w:t>implying a movement between multiple spaces. Scholars describe poetic code-switching in this way as a navigation of power</w:t>
      </w:r>
      <w:r w:rsidRPr="003C05FC">
        <w:rPr>
          <w:u w:val="single"/>
        </w:rPr>
        <w:t>.</w:t>
      </w:r>
      <w:r w:rsidRPr="003C05FC">
        <w:rPr>
          <w:sz w:val="16"/>
        </w:rPr>
        <w:t xml:space="preserve"> Literary scholar Benzi Zhang argues that code-switching makes apparent different levels of cultural knowledge for speaker and reader: </w:t>
      </w:r>
      <w:r w:rsidRPr="002D0F4B">
        <w:rPr>
          <w:b/>
          <w:bCs/>
          <w:u w:val="single"/>
        </w:rPr>
        <w:t>“[</w:t>
      </w:r>
      <w:r w:rsidRPr="004333CC">
        <w:rPr>
          <w:b/>
          <w:bCs/>
          <w:highlight w:val="green"/>
          <w:u w:val="single"/>
        </w:rPr>
        <w:t xml:space="preserve">T]he insertion of </w:t>
      </w:r>
      <w:r w:rsidRPr="002D0F4B">
        <w:rPr>
          <w:b/>
          <w:bCs/>
          <w:u w:val="single"/>
        </w:rPr>
        <w:t xml:space="preserve">[…] </w:t>
      </w:r>
      <w:r w:rsidRPr="004333CC">
        <w:rPr>
          <w:b/>
          <w:bCs/>
          <w:highlight w:val="green"/>
          <w:u w:val="single"/>
        </w:rPr>
        <w:t xml:space="preserve">foreign words </w:t>
      </w:r>
      <w:r w:rsidRPr="002D0F4B">
        <w:rPr>
          <w:b/>
          <w:bCs/>
          <w:u w:val="single"/>
        </w:rPr>
        <w:t xml:space="preserve">effectively renders Asian sensibilities into English and </w:t>
      </w:r>
      <w:r w:rsidRPr="004333CC">
        <w:rPr>
          <w:b/>
          <w:bCs/>
          <w:highlight w:val="green"/>
          <w:u w:val="single"/>
        </w:rPr>
        <w:t xml:space="preserve">signifies </w:t>
      </w:r>
      <w:r w:rsidRPr="002D0F4B">
        <w:rPr>
          <w:b/>
          <w:bCs/>
          <w:u w:val="single"/>
        </w:rPr>
        <w:t xml:space="preserve">different positions of </w:t>
      </w:r>
      <w:r w:rsidRPr="004333CC">
        <w:rPr>
          <w:b/>
          <w:bCs/>
          <w:highlight w:val="green"/>
          <w:u w:val="single"/>
        </w:rPr>
        <w:t>cultural agency</w:t>
      </w:r>
      <w:r w:rsidRPr="002D0F4B">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3C05FC">
        <w:rPr>
          <w:sz w:val="16"/>
        </w:rPr>
        <w:t xml:space="preserve">; Hong’s speaker can access cultural understanding that her readers do not have. Yet, Hong does more than negotiate questions of audience access; </w:t>
      </w:r>
      <w:r w:rsidRPr="002D0F4B">
        <w:rPr>
          <w:b/>
          <w:bCs/>
          <w:u w:val="single"/>
        </w:rPr>
        <w:t>she uses code-switching to reflect her speaker’s lived experiences of Korean-American identity, grappling with multiple languages and cultural codes</w:t>
      </w:r>
      <w:r w:rsidRPr="003C05FC">
        <w:rPr>
          <w:sz w:val="16"/>
        </w:rPr>
        <w:t>. In “An Introduction to Chinese-American and Japanese American Literatures,” Jeffrey Chan et al. writes, “</w:t>
      </w:r>
      <w:r w:rsidRPr="002D0F4B">
        <w:rPr>
          <w:b/>
          <w:bCs/>
          <w:u w:val="single"/>
        </w:rPr>
        <w:t>The minority experience does not yield itself to accurate or complete expression on the white man’s language” (qtd. Zhang 137</w:t>
      </w:r>
      <w:r w:rsidRPr="003C05FC">
        <w:rPr>
          <w:sz w:val="16"/>
        </w:rPr>
        <w:t xml:space="preserve">). As Chang et al. suggest, code-switching embeds itself as a natural part of the “minority experience,” and is documented as such in Hong’s poems. </w:t>
      </w:r>
      <w:r w:rsidRPr="002D0F4B">
        <w:rPr>
          <w:b/>
          <w:bCs/>
          <w:u w:val="single"/>
        </w:rPr>
        <w:t xml:space="preserve">Thus, the poems </w:t>
      </w:r>
      <w:r w:rsidRPr="00CB2374">
        <w:rPr>
          <w:b/>
          <w:bCs/>
          <w:u w:val="single"/>
        </w:rPr>
        <w:t xml:space="preserve">not only </w:t>
      </w:r>
      <w:r w:rsidRPr="00CB2374">
        <w:rPr>
          <w:b/>
          <w:bCs/>
          <w:highlight w:val="green"/>
          <w:u w:val="single"/>
        </w:rPr>
        <w:t xml:space="preserve">act as </w:t>
      </w:r>
      <w:r w:rsidRPr="00CB2374">
        <w:rPr>
          <w:b/>
          <w:bCs/>
          <w:u w:val="single"/>
        </w:rPr>
        <w:t xml:space="preserve">social </w:t>
      </w:r>
      <w:r w:rsidRPr="00CB2374">
        <w:rPr>
          <w:b/>
          <w:bCs/>
          <w:highlight w:val="green"/>
          <w:u w:val="single"/>
        </w:rPr>
        <w:t>critique of exoticization</w:t>
      </w:r>
      <w:r w:rsidRPr="00CB2374">
        <w:rPr>
          <w:b/>
          <w:bCs/>
          <w:u w:val="single"/>
        </w:rPr>
        <w:t xml:space="preserve">, but further inhabit the embodied experiences </w:t>
      </w:r>
      <w:r w:rsidRPr="002D0F4B">
        <w:rPr>
          <w:b/>
          <w:bCs/>
          <w:u w:val="single"/>
        </w:rPr>
        <w:t>of Korean-American female identities living in the U.S. — which, as Hong reveals, are complicated experiences of rage, agency, celebration, and shifting power dynamics</w:t>
      </w:r>
      <w:r w:rsidRPr="002D0F4B">
        <w:rPr>
          <w:b/>
          <w:bCs/>
          <w:sz w:val="16"/>
        </w:rPr>
        <w:t>.</w:t>
      </w:r>
      <w:r w:rsidRPr="003C05FC">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D0F4B">
        <w:rPr>
          <w:b/>
          <w:bCs/>
          <w:u w:val="single"/>
        </w:rPr>
        <w:t xml:space="preserve">According to Clausen, Hong’s work with </w:t>
      </w:r>
      <w:r w:rsidRPr="004333CC">
        <w:rPr>
          <w:b/>
          <w:bCs/>
          <w:highlight w:val="green"/>
          <w:u w:val="single"/>
        </w:rPr>
        <w:t xml:space="preserve">code-switching </w:t>
      </w:r>
      <w:r w:rsidRPr="00CB2374">
        <w:rPr>
          <w:rStyle w:val="Emphasis"/>
        </w:rPr>
        <w:t>subverts traditional notions of the ‘native tongue’ as representative of “homeland</w:t>
      </w:r>
      <w:r w:rsidRPr="002D0F4B">
        <w:rPr>
          <w:b/>
          <w:bCs/>
          <w:u w:val="single"/>
        </w:rPr>
        <w:t xml:space="preserve">,” </w:t>
      </w:r>
      <w:r w:rsidRPr="00CB2374">
        <w:rPr>
          <w:b/>
          <w:bCs/>
          <w:highlight w:val="green"/>
          <w:u w:val="single"/>
        </w:rPr>
        <w:t>dismantl</w:t>
      </w:r>
      <w:r w:rsidRPr="002D0F4B">
        <w:rPr>
          <w:b/>
          <w:bCs/>
          <w:u w:val="single"/>
        </w:rPr>
        <w:t xml:space="preserve">ing </w:t>
      </w:r>
      <w:r w:rsidRPr="00CB2374">
        <w:rPr>
          <w:b/>
          <w:bCs/>
          <w:highlight w:val="green"/>
          <w:u w:val="single"/>
        </w:rPr>
        <w:t>what a reader</w:t>
      </w:r>
      <w:r w:rsidRPr="002D0F4B">
        <w:rPr>
          <w:b/>
          <w:bCs/>
          <w:u w:val="single"/>
        </w:rPr>
        <w:t xml:space="preserve"> may </w:t>
      </w:r>
      <w:r w:rsidRPr="00CB2374">
        <w:rPr>
          <w:b/>
          <w:bCs/>
          <w:highlight w:val="green"/>
          <w:u w:val="single"/>
        </w:rPr>
        <w:t>expect</w:t>
      </w:r>
      <w:r w:rsidRPr="002D0F4B">
        <w:rPr>
          <w:b/>
          <w:bCs/>
          <w:u w:val="single"/>
        </w:rPr>
        <w:t xml:space="preserve"> of a Korean American author: that she use Korean language to specifically discuss her ethnic culture as a hyphenated American</w:t>
      </w:r>
      <w:r w:rsidRPr="003C05FC">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D0F4B">
        <w:rPr>
          <w:b/>
          <w:bCs/>
          <w:u w:val="single"/>
        </w:rPr>
        <w:t>In this chapter, I reveal Hong’s awareness of Korean language and code-switching as tools in identity-construction.</w:t>
      </w:r>
      <w:r w:rsidRPr="002D0F4B">
        <w:rPr>
          <w:b/>
          <w:bCs/>
          <w:sz w:val="16"/>
        </w:rPr>
        <w:t xml:space="preserve"> </w:t>
      </w:r>
      <w:r w:rsidRPr="00CB2374">
        <w:rPr>
          <w:b/>
          <w:bCs/>
          <w:highlight w:val="green"/>
          <w:u w:val="single"/>
        </w:rPr>
        <w:t>Rather than</w:t>
      </w:r>
      <w:r w:rsidRPr="002D0F4B">
        <w:rPr>
          <w:b/>
          <w:bCs/>
          <w:u w:val="single"/>
        </w:rPr>
        <w:t xml:space="preserve"> allow </w:t>
      </w:r>
      <w:r w:rsidRPr="00CB2374">
        <w:rPr>
          <w:b/>
          <w:bCs/>
          <w:highlight w:val="green"/>
          <w:u w:val="single"/>
        </w:rPr>
        <w:t>others to shape her identity</w:t>
      </w:r>
      <w:r w:rsidRPr="002D0F4B">
        <w:rPr>
          <w:b/>
          <w:bCs/>
          <w:u w:val="single"/>
        </w:rPr>
        <w:t xml:space="preserve"> for her, </w:t>
      </w:r>
      <w:r w:rsidRPr="00CB2374">
        <w:rPr>
          <w:b/>
          <w:bCs/>
          <w:highlight w:val="green"/>
          <w:u w:val="single"/>
        </w:rPr>
        <w:t xml:space="preserve">she remains </w:t>
      </w:r>
      <w:r w:rsidRPr="004333CC">
        <w:rPr>
          <w:b/>
          <w:bCs/>
          <w:highlight w:val="green"/>
          <w:u w:val="single"/>
        </w:rPr>
        <w:t>dominant in shaping her identity — and</w:t>
      </w:r>
      <w:r w:rsidRPr="002D0F4B">
        <w:rPr>
          <w:b/>
          <w:bCs/>
          <w:u w:val="single"/>
        </w:rPr>
        <w:t xml:space="preserve"> her </w:t>
      </w:r>
      <w:r w:rsidRPr="004333CC">
        <w:rPr>
          <w:b/>
          <w:bCs/>
          <w:highlight w:val="green"/>
          <w:u w:val="single"/>
        </w:rPr>
        <w:t xml:space="preserve">agency </w:t>
      </w:r>
      <w:r w:rsidRPr="002D0F4B">
        <w:rPr>
          <w:b/>
          <w:bCs/>
          <w:u w:val="single"/>
        </w:rPr>
        <w:t>— for herself.</w:t>
      </w:r>
    </w:p>
    <w:p w14:paraId="7CB50640" w14:textId="77777777" w:rsidR="002B6428" w:rsidRPr="003624D8" w:rsidRDefault="002B6428" w:rsidP="002B6428">
      <w:pPr>
        <w:pStyle w:val="Heading3"/>
      </w:pPr>
      <w:r w:rsidRPr="003624D8">
        <w:t>1AC – Topic</w:t>
      </w:r>
    </w:p>
    <w:p w14:paraId="47BDCF1E" w14:textId="77777777" w:rsidR="002B6428" w:rsidRPr="003624D8" w:rsidRDefault="002B6428" w:rsidP="002B6428">
      <w:pPr>
        <w:pStyle w:val="Heading4"/>
        <w:rPr>
          <w:lang w:eastAsia="zh-TW"/>
        </w:rPr>
      </w:pPr>
      <w:r w:rsidRPr="003624D8">
        <w:rPr>
          <w:lang w:eastAsia="zh-TW"/>
        </w:rPr>
        <w:t>Vote aff is I win the topic is anti-asian – a] you should reject discussions on the topic if its racist b] endorses valuable education on the way language discourse shapes the way we view the world.</w:t>
      </w:r>
    </w:p>
    <w:p w14:paraId="57BF9421" w14:textId="77777777" w:rsidR="002B6428" w:rsidRPr="003624D8" w:rsidRDefault="002B6428" w:rsidP="002B6428">
      <w:pPr>
        <w:pStyle w:val="Heading4"/>
      </w:pPr>
      <w:r w:rsidRPr="003624D8">
        <w:t xml:space="preserve">1] Discussion around intellectual property generates hatred of Asian Americans that forces them to leave the country. </w:t>
      </w:r>
    </w:p>
    <w:p w14:paraId="6BA294D8" w14:textId="77777777" w:rsidR="002B6428" w:rsidRPr="003624D8" w:rsidRDefault="002B6428" w:rsidP="002B6428">
      <w:r w:rsidRPr="003624D8">
        <w:rPr>
          <w:b/>
          <w:bCs/>
        </w:rPr>
        <w:t>Lai 21</w:t>
      </w:r>
      <w:r w:rsidRPr="003624D8">
        <w:t xml:space="preserve"> Alicia Lai, 3-22-2021, "It’s Wrong to Target Asian-American Scientists for Espionage Prosecution," Scientific American, </w:t>
      </w:r>
      <w:hyperlink r:id="rId6" w:history="1">
        <w:r w:rsidRPr="003624D8">
          <w:rPr>
            <w:rStyle w:val="Hyperlink"/>
          </w:rPr>
          <w:t>https://www.scientificamerican.com/article/prosecuting-asian-american-scientists-for-espionage-is-a-shortsighted-strategy/</w:t>
        </w:r>
      </w:hyperlink>
      <w:r w:rsidRPr="003624D8">
        <w:t xml:space="preserve"> //Nato</w:t>
      </w:r>
    </w:p>
    <w:p w14:paraId="57352106" w14:textId="77777777" w:rsidR="002B6428" w:rsidRPr="003624D8" w:rsidRDefault="002B6428" w:rsidP="002B6428">
      <w:pPr>
        <w:rPr>
          <w:rStyle w:val="StyleUnderline"/>
        </w:rPr>
      </w:pPr>
      <w:r w:rsidRPr="003624D8">
        <w:rPr>
          <w:rStyle w:val="StyleUnderline"/>
        </w:rPr>
        <w:t xml:space="preserve">When trying to catch spies, it is tempting to cast a broad net despite the risk of making false accusations. Recently the U.S. Department of Justice has done just that. In an effort to crack down on what it depicts as an </w:t>
      </w:r>
      <w:r w:rsidRPr="003624D8">
        <w:rPr>
          <w:rStyle w:val="StyleUnderline"/>
          <w:highlight w:val="green"/>
        </w:rPr>
        <w:t>intellectual espionage</w:t>
      </w:r>
      <w:r w:rsidRPr="003624D8">
        <w:rPr>
          <w:rStyle w:val="StyleUnderline"/>
        </w:rPr>
        <w:t xml:space="preserve"> campaign by China, it has </w:t>
      </w:r>
      <w:r w:rsidRPr="003624D8">
        <w:rPr>
          <w:rStyle w:val="StyleUnderline"/>
          <w:highlight w:val="green"/>
        </w:rPr>
        <w:t>revved up its prosecution of Asian-American citizens for</w:t>
      </w:r>
      <w:r w:rsidRPr="003624D8">
        <w:rPr>
          <w:rStyle w:val="StyleUnderline"/>
        </w:rPr>
        <w:t xml:space="preserve"> scientific espionage and </w:t>
      </w:r>
      <w:r w:rsidRPr="003624D8">
        <w:rPr>
          <w:rStyle w:val="StyleUnderline"/>
          <w:highlight w:val="green"/>
        </w:rPr>
        <w:t>intellectual-property theft</w:t>
      </w:r>
      <w:r w:rsidRPr="003624D8">
        <w:rPr>
          <w:sz w:val="16"/>
        </w:rPr>
        <w:t xml:space="preserve">—from the notable case of Wen Ho Lee of Los Alamos National Laboratory in </w:t>
      </w:r>
      <w:hyperlink r:id="rId7" w:history="1">
        <w:r w:rsidRPr="003624D8">
          <w:rPr>
            <w:rStyle w:val="Hyperlink"/>
            <w:sz w:val="16"/>
          </w:rPr>
          <w:t>1999</w:t>
        </w:r>
      </w:hyperlink>
      <w:r w:rsidRPr="003624D8">
        <w:rPr>
          <w:sz w:val="16"/>
        </w:rPr>
        <w:t xml:space="preserve"> to Gang Chen of the Massachusetts Institute of Technology this past January. </w:t>
      </w:r>
      <w:r w:rsidRPr="003624D8">
        <w:rPr>
          <w:rStyle w:val="StyleUnderline"/>
          <w:highlight w:val="green"/>
        </w:rPr>
        <w:t>The cycle is familiar</w:t>
      </w:r>
      <w:r w:rsidRPr="003624D8">
        <w:rPr>
          <w:rStyle w:val="StyleUnderline"/>
        </w:rPr>
        <w:t xml:space="preserve"> yet somehow shocking every time: Immigrant or naturalized scientists are accused of disloyalty.</w:t>
      </w:r>
      <w:r w:rsidRPr="003624D8">
        <w:rPr>
          <w:sz w:val="16"/>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 </w:t>
      </w:r>
      <w:hyperlink r:id="rId8" w:history="1">
        <w:r w:rsidRPr="003624D8">
          <w:rPr>
            <w:rStyle w:val="Hyperlink"/>
            <w:sz w:val="16"/>
          </w:rPr>
          <w:t>currently pending</w:t>
        </w:r>
      </w:hyperlink>
      <w:r w:rsidRPr="003624D8">
        <w:rPr>
          <w:sz w:val="16"/>
        </w:rPr>
        <w:t xml:space="preserve"> in federal court. What is driving this harsh crackdown? One answer is high economic stakes. </w:t>
      </w:r>
      <w:r w:rsidRPr="003624D8">
        <w:rPr>
          <w:rStyle w:val="StyleUnderline"/>
        </w:rPr>
        <w:t xml:space="preserve">Intellectual capital sits at the heart of the U.S. economy: an analysis of data from 2014 showed that industries relying on intellectual property directly </w:t>
      </w:r>
      <w:hyperlink r:id="rId9" w:history="1">
        <w:r w:rsidRPr="003624D8">
          <w:rPr>
            <w:rStyle w:val="StyleUnderline"/>
          </w:rPr>
          <w:t>accounted for 28 million jobs and $6.6 trillion in value</w:t>
        </w:r>
      </w:hyperlink>
      <w:r w:rsidRPr="003624D8">
        <w:rPr>
          <w:sz w:val="16"/>
        </w:rPr>
        <w:t xml:space="preserve">. Unsurprisingly, the </w:t>
      </w:r>
      <w:r w:rsidRPr="003624D8">
        <w:rPr>
          <w:rStyle w:val="StyleUnderline"/>
          <w:highlight w:val="green"/>
        </w:rPr>
        <w:t>U.S. reacts aggressively to foreign threats</w:t>
      </w:r>
      <w:r w:rsidRPr="003624D8">
        <w:rPr>
          <w:rStyle w:val="StyleUnderline"/>
        </w:rPr>
        <w:t xml:space="preserve"> to its source of wealth</w:t>
      </w:r>
      <w:r w:rsidRPr="003624D8">
        <w:rPr>
          <w:sz w:val="16"/>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3624D8">
        <w:rPr>
          <w:rStyle w:val="StyleUnderline"/>
        </w:rPr>
        <w:t xml:space="preserve">The </w:t>
      </w:r>
      <w:r w:rsidRPr="003624D8">
        <w:rPr>
          <w:rStyle w:val="StyleUnderline"/>
          <w:highlight w:val="green"/>
        </w:rPr>
        <w:t>Trump administration</w:t>
      </w:r>
      <w:r w:rsidRPr="003624D8">
        <w:rPr>
          <w:rStyle w:val="StyleUnderline"/>
        </w:rPr>
        <w:t xml:space="preserve"> began the </w:t>
      </w:r>
      <w:hyperlink r:id="rId10" w:history="1">
        <w:r w:rsidRPr="003624D8">
          <w:rPr>
            <w:rStyle w:val="StyleUnderline"/>
          </w:rPr>
          <w:t>China Initiative</w:t>
        </w:r>
      </w:hyperlink>
      <w:r w:rsidRPr="003624D8">
        <w:rPr>
          <w:rStyle w:val="StyleUnderline"/>
        </w:rPr>
        <w:t xml:space="preserve"> to fight what it </w:t>
      </w:r>
      <w:r w:rsidRPr="003624D8">
        <w:rPr>
          <w:rStyle w:val="StyleUnderline"/>
          <w:highlight w:val="green"/>
        </w:rPr>
        <w:t>portrayed</w:t>
      </w:r>
      <w:r w:rsidRPr="003624D8">
        <w:rPr>
          <w:rStyle w:val="StyleUnderline"/>
        </w:rPr>
        <w:t xml:space="preserve"> as </w:t>
      </w:r>
      <w:r w:rsidRPr="003624D8">
        <w:rPr>
          <w:rStyle w:val="StyleUnderline"/>
          <w:highlight w:val="green"/>
        </w:rPr>
        <w:t>an epidemic of intellectual theft</w:t>
      </w:r>
      <w:r w:rsidRPr="003624D8">
        <w:rPr>
          <w:rStyle w:val="StyleUnderline"/>
        </w:rPr>
        <w:t xml:space="preserve">. The </w:t>
      </w:r>
      <w:r w:rsidRPr="003624D8">
        <w:rPr>
          <w:rStyle w:val="StyleUnderline"/>
          <w:highlight w:val="green"/>
        </w:rPr>
        <w:t>Biden</w:t>
      </w:r>
      <w:r w:rsidRPr="003624D8">
        <w:rPr>
          <w:rStyle w:val="StyleUnderline"/>
        </w:rPr>
        <w:t xml:space="preserve"> administration has already </w:t>
      </w:r>
      <w:r w:rsidRPr="003624D8">
        <w:rPr>
          <w:rStyle w:val="StyleUnderline"/>
          <w:highlight w:val="green"/>
        </w:rPr>
        <w:t>made</w:t>
      </w:r>
      <w:r w:rsidRPr="003624D8">
        <w:rPr>
          <w:rStyle w:val="StyleUnderline"/>
        </w:rPr>
        <w:t xml:space="preserve"> high-profile </w:t>
      </w:r>
      <w:r w:rsidRPr="003624D8">
        <w:rPr>
          <w:rStyle w:val="StyleUnderline"/>
          <w:highlight w:val="green"/>
        </w:rPr>
        <w:t>arrests</w:t>
      </w:r>
      <w:r w:rsidRPr="003624D8">
        <w:rPr>
          <w:rStyle w:val="StyleUnderline"/>
        </w:rPr>
        <w:t xml:space="preserve">. </w:t>
      </w:r>
      <w:r w:rsidRPr="003624D8">
        <w:rPr>
          <w:sz w:val="16"/>
        </w:rPr>
        <w:t xml:space="preserve">Politicians on both sides of the aisle struggle to avoid appearing “weak on China.” </w:t>
      </w:r>
      <w:r w:rsidRPr="003624D8">
        <w:rPr>
          <w:rStyle w:val="StyleUnderline"/>
        </w:rPr>
        <w:t xml:space="preserve">It is a persuasively simple narrative: </w:t>
      </w:r>
      <w:r w:rsidRPr="003624D8">
        <w:rPr>
          <w:rStyle w:val="StyleUnderline"/>
          <w:highlight w:val="green"/>
        </w:rPr>
        <w:t>stop</w:t>
      </w:r>
      <w:r w:rsidRPr="003624D8">
        <w:rPr>
          <w:rStyle w:val="StyleUnderline"/>
        </w:rPr>
        <w:t xml:space="preserve"> foreign </w:t>
      </w:r>
      <w:r w:rsidRPr="003624D8">
        <w:rPr>
          <w:rStyle w:val="StyleUnderline"/>
          <w:highlight w:val="green"/>
        </w:rPr>
        <w:t>spies from stealing America's intellectual property</w:t>
      </w:r>
      <w:r w:rsidRPr="003624D8">
        <w:rPr>
          <w:sz w:val="16"/>
        </w:rPr>
        <w:t xml:space="preserve">. But there is more to it. </w:t>
      </w:r>
      <w:r w:rsidRPr="003624D8">
        <w:rPr>
          <w:rStyle w:val="StyleUnderline"/>
        </w:rPr>
        <w:t xml:space="preserve">Too often prosecutions are mistargeted, and rhetoric ignores clear exculpatory evidence, </w:t>
      </w:r>
      <w:r w:rsidRPr="003624D8">
        <w:rPr>
          <w:rStyle w:val="StyleUnderline"/>
          <w:highlight w:val="green"/>
        </w:rPr>
        <w:t>capitalizing on</w:t>
      </w:r>
      <w:r w:rsidRPr="003624D8">
        <w:rPr>
          <w:rStyle w:val="StyleUnderline"/>
        </w:rPr>
        <w:t xml:space="preserve"> the perception of </w:t>
      </w:r>
      <w:r w:rsidRPr="003624D8">
        <w:rPr>
          <w:rStyle w:val="StyleUnderline"/>
          <w:highlight w:val="green"/>
        </w:rPr>
        <w:t>Asian-Americans as perpetual foreigners</w:t>
      </w:r>
      <w:r w:rsidRPr="003624D8">
        <w:rPr>
          <w:rStyle w:val="StyleUnderline"/>
        </w:rPr>
        <w:t xml:space="preserve">. </w:t>
      </w:r>
      <w:r w:rsidRPr="003624D8">
        <w:rPr>
          <w:sz w:val="16"/>
        </w:rPr>
        <w:t xml:space="preserve">The </w:t>
      </w:r>
      <w:r w:rsidRPr="003624D8">
        <w:rPr>
          <w:rStyle w:val="StyleUnderline"/>
        </w:rPr>
        <w:t>sentiment can be traced back to the 1790 Naturalization Act</w:t>
      </w:r>
      <w:r w:rsidRPr="003624D8">
        <w:rPr>
          <w:sz w:val="16"/>
        </w:rPr>
        <w:t xml:space="preserve"> (forbidding Asians and other nonwhite individuals from holding U.S. citizenship) and the 1882 </w:t>
      </w:r>
      <w:hyperlink r:id="rId11" w:history="1">
        <w:r w:rsidRPr="003624D8">
          <w:rPr>
            <w:rStyle w:val="Hyperlink"/>
            <w:sz w:val="16"/>
          </w:rPr>
          <w:t>Chinese Exclusion Act</w:t>
        </w:r>
      </w:hyperlink>
      <w:r w:rsidRPr="003624D8">
        <w:rPr>
          <w:sz w:val="16"/>
        </w:rPr>
        <w:t xml:space="preserve"> (essentially prohibiting all Chinese immigration, initially for 10 years and later indefinitely). </w:t>
      </w:r>
      <w:r w:rsidRPr="003624D8">
        <w:rPr>
          <w:rStyle w:val="StyleUnderline"/>
        </w:rPr>
        <w:t>And it extends to the current wave of anti-Asian crimes tied to the COVID-19 pandemic</w:t>
      </w:r>
      <w:r w:rsidRPr="003624D8">
        <w:rPr>
          <w:sz w:val="16"/>
        </w:rPr>
        <w:t xml:space="preserve">. Whereas overall hate crimes in the U.S. decreased by 7 percent during 2020, </w:t>
      </w:r>
      <w:r w:rsidRPr="003624D8">
        <w:rPr>
          <w:rStyle w:val="StyleUnderline"/>
        </w:rPr>
        <w:t xml:space="preserve">anti-Asian hate crimes </w:t>
      </w:r>
      <w:hyperlink r:id="rId12" w:history="1">
        <w:r w:rsidRPr="003624D8">
          <w:rPr>
            <w:rStyle w:val="StyleUnderline"/>
          </w:rPr>
          <w:t>increased</w:t>
        </w:r>
      </w:hyperlink>
      <w:r w:rsidRPr="003624D8">
        <w:rPr>
          <w:rStyle w:val="StyleUnderline"/>
        </w:rPr>
        <w:t xml:space="preserve"> by 149 percent</w:t>
      </w:r>
      <w:r w:rsidRPr="003624D8">
        <w:rPr>
          <w:sz w:val="16"/>
        </w:rPr>
        <w:t xml:space="preserve">. Recent news cycles are studded with violence: a two-year-old toddler </w:t>
      </w:r>
      <w:hyperlink r:id="rId13" w:history="1">
        <w:r w:rsidRPr="003624D8">
          <w:rPr>
            <w:rStyle w:val="Hyperlink"/>
            <w:sz w:val="16"/>
          </w:rPr>
          <w:t>stabbed</w:t>
        </w:r>
      </w:hyperlink>
      <w:r w:rsidRPr="003624D8">
        <w:rPr>
          <w:sz w:val="16"/>
        </w:rPr>
        <w:t xml:space="preserve"> in a Texas wholesale store, a woman </w:t>
      </w:r>
      <w:hyperlink r:id="rId14" w:history="1">
        <w:r w:rsidRPr="003624D8">
          <w:rPr>
            <w:rStyle w:val="Hyperlink"/>
            <w:sz w:val="16"/>
          </w:rPr>
          <w:t>doused with acid</w:t>
        </w:r>
      </w:hyperlink>
      <w:r w:rsidRPr="003624D8">
        <w:rPr>
          <w:sz w:val="16"/>
        </w:rPr>
        <w:t xml:space="preserve"> on her front porch in Brooklyn, a man </w:t>
      </w:r>
      <w:hyperlink r:id="rId15" w:history="1">
        <w:r w:rsidRPr="003624D8">
          <w:rPr>
            <w:rStyle w:val="Hyperlink"/>
            <w:sz w:val="16"/>
          </w:rPr>
          <w:t>knifed</w:t>
        </w:r>
      </w:hyperlink>
      <w:r w:rsidRPr="003624D8">
        <w:rPr>
          <w:sz w:val="16"/>
        </w:rPr>
        <w:t xml:space="preserve"> in Manhattan's Chinatown, a couple </w:t>
      </w:r>
      <w:hyperlink r:id="rId16" w:history="1">
        <w:r w:rsidRPr="003624D8">
          <w:rPr>
            <w:rStyle w:val="Hyperlink"/>
            <w:sz w:val="16"/>
          </w:rPr>
          <w:t>beaten</w:t>
        </w:r>
      </w:hyperlink>
      <w:r w:rsidRPr="003624D8">
        <w:rPr>
          <w:sz w:val="16"/>
        </w:rPr>
        <w:t xml:space="preserve"> with a rock in a sock in Seattle, a mother and her eight-year-old daughter </w:t>
      </w:r>
      <w:hyperlink r:id="rId17" w:history="1">
        <w:r w:rsidRPr="003624D8">
          <w:rPr>
            <w:rStyle w:val="Hyperlink"/>
            <w:sz w:val="16"/>
          </w:rPr>
          <w:t>stabbed to death</w:t>
        </w:r>
      </w:hyperlink>
      <w:r w:rsidRPr="003624D8">
        <w:rPr>
          <w:sz w:val="16"/>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 </w:t>
      </w:r>
      <w:hyperlink r:id="rId18" w:history="1">
        <w:r w:rsidRPr="003624D8">
          <w:rPr>
            <w:rStyle w:val="Hyperlink"/>
            <w:sz w:val="16"/>
          </w:rPr>
          <w:t>states</w:t>
        </w:r>
      </w:hyperlink>
      <w:r w:rsidRPr="003624D8">
        <w:rPr>
          <w:sz w:val="16"/>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 </w:t>
      </w:r>
      <w:hyperlink r:id="rId19" w:history="1">
        <w:r w:rsidRPr="003624D8">
          <w:rPr>
            <w:rStyle w:val="Hyperlink"/>
            <w:sz w:val="16"/>
          </w:rPr>
          <w:t>have been unjustly accused</w:t>
        </w:r>
      </w:hyperlink>
      <w:r w:rsidRPr="003624D8">
        <w:rPr>
          <w:sz w:val="16"/>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3624D8">
        <w:rPr>
          <w:rStyle w:val="StyleUnderline"/>
        </w:rPr>
        <w:t>this climate causes a “brain drain” of intellectual capital</w:t>
      </w:r>
      <w:r w:rsidRPr="003624D8">
        <w:rPr>
          <w:sz w:val="16"/>
        </w:rPr>
        <w:t xml:space="preserve">. According to the World Intellectual Property Organization, </w:t>
      </w:r>
      <w:r w:rsidRPr="003624D8">
        <w:rPr>
          <w:rStyle w:val="StyleUnderline"/>
        </w:rPr>
        <w:t xml:space="preserve">immigrants make up a </w:t>
      </w:r>
      <w:hyperlink r:id="rId20" w:history="1">
        <w:r w:rsidRPr="003624D8">
          <w:rPr>
            <w:rStyle w:val="StyleUnderline"/>
          </w:rPr>
          <w:t>significant proportion</w:t>
        </w:r>
      </w:hyperlink>
      <w:r w:rsidRPr="003624D8">
        <w:rPr>
          <w:rStyle w:val="StyleUnderline"/>
        </w:rPr>
        <w:t xml:space="preserve"> of U.S.-based inventors and have won a third of the Nobel Prizes given to Americans. But now many immigrant </w:t>
      </w:r>
      <w:r w:rsidRPr="003624D8">
        <w:rPr>
          <w:rStyle w:val="StyleUnderline"/>
          <w:highlight w:val="green"/>
        </w:rPr>
        <w:t>scientists</w:t>
      </w:r>
      <w:r w:rsidRPr="003624D8">
        <w:rPr>
          <w:rStyle w:val="StyleUnderline"/>
        </w:rPr>
        <w:t xml:space="preserve"> and inventors are </w:t>
      </w:r>
      <w:hyperlink r:id="rId21" w:history="1">
        <w:r w:rsidRPr="003624D8">
          <w:rPr>
            <w:rStyle w:val="StyleUnderline"/>
            <w:highlight w:val="green"/>
          </w:rPr>
          <w:t>choosing to leave</w:t>
        </w:r>
      </w:hyperlink>
      <w:r w:rsidRPr="003624D8">
        <w:rPr>
          <w:rStyle w:val="StyleUnderline"/>
          <w:highlight w:val="green"/>
        </w:rPr>
        <w:t xml:space="preserve"> the U.S</w:t>
      </w:r>
      <w:r w:rsidRPr="003624D8">
        <w:rPr>
          <w:rStyle w:val="StyleUnderline"/>
        </w:rPr>
        <w:t>. for other countries on the promise of higher pay, prestigious positions, looser regulatory schemes and—most notably—no federal prosecutions for legitimate research activity.</w:t>
      </w:r>
      <w:r w:rsidRPr="003624D8">
        <w:rPr>
          <w:sz w:val="16"/>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 </w:t>
      </w:r>
      <w:hyperlink r:id="rId22" w:history="1">
        <w:r w:rsidRPr="003624D8">
          <w:rPr>
            <w:rStyle w:val="Hyperlink"/>
            <w:sz w:val="16"/>
          </w:rPr>
          <w:t>notes</w:t>
        </w:r>
      </w:hyperlink>
      <w:r w:rsidRPr="003624D8">
        <w:rPr>
          <w:sz w:val="16"/>
        </w:rPr>
        <w:t xml:space="preserve">, “What's happening is doing a great service for the Chinese government. If you turn this into a toxic environment, you're actually helping the Chinese government to then recruit back to China.” </w:t>
      </w:r>
      <w:r w:rsidRPr="003624D8">
        <w:rPr>
          <w:rStyle w:val="StyleUnderline"/>
        </w:rPr>
        <w:t>The U.S. loses in this situation any way you look at it. The country stifles its own innovation ecosystem by discouraging international partnerships, obstructing access to nonclassified federally funded research, renouncing immigrant intellectual capital and rejecting investments in innovations from certain other countries</w:t>
      </w:r>
      <w:r w:rsidRPr="003624D8">
        <w:rPr>
          <w:sz w:val="16"/>
        </w:rPr>
        <w:t xml:space="preserve">. On the international stage, it compromises its diplomatic standing by failing to recognize the diverse legal needs of other countries and forcing the </w:t>
      </w:r>
      <w:hyperlink r:id="rId23" w:history="1">
        <w:r w:rsidRPr="003624D8">
          <w:rPr>
            <w:rStyle w:val="Hyperlink"/>
            <w:sz w:val="16"/>
          </w:rPr>
          <w:t>harmonization</w:t>
        </w:r>
      </w:hyperlink>
      <w:r w:rsidRPr="003624D8">
        <w:rPr>
          <w:sz w:val="16"/>
        </w:rPr>
        <w:t xml:space="preserve"> of patent law. But these harms have gone largely unrecognized. In 2018 the National Institutes of Health—the main source of funding for many academic labs—</w:t>
      </w:r>
      <w:hyperlink r:id="rId24" w:history="1">
        <w:r w:rsidRPr="003624D8">
          <w:rPr>
            <w:rStyle w:val="Hyperlink"/>
            <w:sz w:val="16"/>
          </w:rPr>
          <w:t>instructed</w:t>
        </w:r>
      </w:hyperlink>
      <w:r w:rsidRPr="003624D8">
        <w:rPr>
          <w:sz w:val="16"/>
        </w:rPr>
        <w:t xml:space="preserve"> around 10,000 U.S. research institutions to continue cracking down. Sun calls these “gotcha” cases: they apply disproportionately heavy criminal penalties for mere administrative missteps. Several institutions, such as </w:t>
      </w:r>
      <w:hyperlink r:id="rId25" w:history="1">
        <w:r w:rsidRPr="003624D8">
          <w:rPr>
            <w:rStyle w:val="Hyperlink"/>
            <w:sz w:val="16"/>
          </w:rPr>
          <w:t>Emory University</w:t>
        </w:r>
      </w:hyperlink>
      <w:r w:rsidRPr="003624D8">
        <w:rPr>
          <w:sz w:val="16"/>
        </w:rPr>
        <w:t xml:space="preserve"> in Atlanta and </w:t>
      </w:r>
      <w:hyperlink r:id="rId26" w:history="1">
        <w:r w:rsidRPr="003624D8">
          <w:rPr>
            <w:rStyle w:val="Hyperlink"/>
            <w:sz w:val="16"/>
          </w:rPr>
          <w:t>MD Anderson Cancer Center</w:t>
        </w:r>
      </w:hyperlink>
      <w:r w:rsidRPr="003624D8">
        <w:rPr>
          <w:sz w:val="16"/>
        </w:rPr>
        <w:t xml:space="preserve"> in Houston, subsequently fired a number of their Asian-American researchers. The myopia is astounding. </w:t>
      </w:r>
      <w:r w:rsidRPr="003624D8">
        <w:rPr>
          <w:rStyle w:val="StyleUnderline"/>
        </w:rPr>
        <w:t>Tensions and violence are escalating every day in courtrooms and on city streets.</w:t>
      </w:r>
      <w:r w:rsidRPr="003624D8">
        <w:rPr>
          <w:sz w:val="16"/>
        </w:rPr>
        <w:t xml:space="preserve"> But at least </w:t>
      </w:r>
      <w:r w:rsidRPr="003624D8">
        <w:rPr>
          <w:rStyle w:val="StyleUnderline"/>
        </w:rPr>
        <w:t>in the scientific community, prosecutors, legislators, agencies and directors of research institutions have the power to slow down and consider the hard facts of each case.</w:t>
      </w:r>
      <w:r w:rsidRPr="003624D8">
        <w:rPr>
          <w:sz w:val="16"/>
        </w:rPr>
        <w:t xml:space="preserve"> Jumping to conclusory prosecutions and terminations does no good for anyone. </w:t>
      </w:r>
      <w:r w:rsidRPr="003624D8">
        <w:rPr>
          <w:rStyle w:val="StyleUnderline"/>
          <w:highlight w:val="green"/>
        </w:rPr>
        <w:t>By treating Asian-American citizens as perpetual foreigners</w:t>
      </w:r>
      <w:r w:rsidRPr="003624D8">
        <w:rPr>
          <w:rStyle w:val="StyleUnderline"/>
        </w:rPr>
        <w:t xml:space="preserve"> and prosecuting them without merit or nuance, the </w:t>
      </w:r>
      <w:r w:rsidRPr="003624D8">
        <w:rPr>
          <w:rStyle w:val="StyleUnderline"/>
          <w:highlight w:val="green"/>
        </w:rPr>
        <w:t>U.S. will continue down a self-destructive path, harming its own citizens</w:t>
      </w:r>
      <w:r w:rsidRPr="003624D8">
        <w:rPr>
          <w:rStyle w:val="StyleUnderline"/>
        </w:rPr>
        <w:t>, innovation and economy.</w:t>
      </w:r>
    </w:p>
    <w:p w14:paraId="2C40B514" w14:textId="77777777" w:rsidR="002B6428" w:rsidRPr="003624D8" w:rsidRDefault="002B6428" w:rsidP="002B6428">
      <w:pPr>
        <w:pStyle w:val="Heading4"/>
      </w:pPr>
      <w:r w:rsidRPr="003624D8">
        <w:t>2] Pandemics discourse is anti – Asian and rooted in western superiority. Debates that center disease inevitably lead to the polarization of Asian culture.</w:t>
      </w:r>
    </w:p>
    <w:p w14:paraId="496F8832" w14:textId="77777777" w:rsidR="002B6428" w:rsidRPr="003624D8" w:rsidRDefault="002B6428" w:rsidP="002B6428">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27" w:history="1">
        <w:r w:rsidRPr="003624D8">
          <w:rPr>
            <w:rStyle w:val="Hyperlink"/>
          </w:rPr>
          <w:t>https://www.theatlantic.com/health/archive/2021/03/a-history-of-pandemic-xenophobia-racism/618421/</w:t>
        </w:r>
      </w:hyperlink>
      <w:r w:rsidRPr="003624D8">
        <w:t xml:space="preserve"> [accessed: 8/22/21] // Lydia //Recut Nato</w:t>
      </w:r>
    </w:p>
    <w:p w14:paraId="56C8CE63" w14:textId="77777777" w:rsidR="002B6428" w:rsidRPr="003624D8" w:rsidRDefault="002B6428" w:rsidP="002B6428">
      <w:pPr>
        <w:rPr>
          <w:sz w:val="16"/>
          <w:szCs w:val="16"/>
        </w:rPr>
      </w:pPr>
      <w:r w:rsidRPr="003624D8">
        <w:rPr>
          <w:sz w:val="16"/>
          <w:szCs w:val="16"/>
        </w:rPr>
        <w:t xml:space="preserve">Higgins: Back in April of last year, </w:t>
      </w:r>
      <w:hyperlink r:id="rId28"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3624D8">
        <w:rPr>
          <w:rStyle w:val="StyleUnderline"/>
        </w:rPr>
        <w:t xml:space="preserve">So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29"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30"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We see the ways in which the need to maintain trade, colonial, and resource exploitation becomes bound up with controlling particular bodies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r w:rsidRPr="003624D8">
        <w:rPr>
          <w:rStyle w:val="StyleUnderline"/>
          <w:highlight w:val="green"/>
        </w:rPr>
        <w:t>pathologization of peoples and cultur</w:t>
      </w:r>
      <w:r w:rsidRPr="003624D8">
        <w:rPr>
          <w:rStyle w:val="StyleUnderline"/>
        </w:rPr>
        <w:t>al practices as somehow distinct and different from one’s own.</w:t>
      </w:r>
      <w:r w:rsidRPr="003624D8">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09FA7936" w14:textId="77777777" w:rsidR="002B6428" w:rsidRPr="003624D8" w:rsidRDefault="002B6428" w:rsidP="002B6428">
      <w:pPr>
        <w:pStyle w:val="Heading3"/>
      </w:pPr>
      <w:bookmarkStart w:id="1" w:name="_Hlk82698019"/>
      <w:r w:rsidRPr="003624D8">
        <w:t>1AC – Kritik</w:t>
      </w:r>
    </w:p>
    <w:p w14:paraId="6908CF3A" w14:textId="77777777" w:rsidR="002B6428" w:rsidRPr="003624D8" w:rsidRDefault="002B6428" w:rsidP="002B6428">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1202D045" w14:textId="77777777" w:rsidR="002B6428" w:rsidRPr="003624D8" w:rsidRDefault="002B6428" w:rsidP="002B6428">
      <w:pPr>
        <w:rPr>
          <w:rFonts w:asciiTheme="minorHAnsi" w:hAnsiTheme="minorHAnsi" w:cstheme="minorHAnsi"/>
        </w:rPr>
      </w:pPr>
      <w:r w:rsidRPr="003624D8">
        <w:rPr>
          <w:rStyle w:val="Style13ptBold"/>
          <w:rFonts w:asciiTheme="minorHAnsi" w:hAnsiTheme="minorHAnsi" w:cstheme="minorHAnsi"/>
        </w:rPr>
        <w:t xml:space="preserve">Kim 1 </w:t>
      </w:r>
      <w:r w:rsidRPr="003624D8">
        <w:rPr>
          <w:rFonts w:asciiTheme="minorHAnsi" w:hAnsiTheme="minorHAnsi" w:cstheme="minorHAnsi"/>
        </w:rPr>
        <w:t>(Chang-Hee Kim, The Fantasy of Asian America: Identity, Ideology, and Desire) 2009 klmd recut/tagged Nato</w:t>
      </w:r>
    </w:p>
    <w:p w14:paraId="10FCA5A2" w14:textId="77777777" w:rsidR="002B6428" w:rsidRPr="003624D8" w:rsidRDefault="002B6428" w:rsidP="002B6428">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pre established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3624D8">
        <w:rPr>
          <w:rStyle w:val="StyleUnderline"/>
          <w:rFonts w:asciiTheme="minorHAnsi" w:hAnsiTheme="minorHAnsi" w:cstheme="minorHAnsi"/>
        </w:rPr>
        <w:t>particular parts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identitarian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identitarian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476B0507" w14:textId="77777777" w:rsidR="002B6428" w:rsidRPr="003624D8" w:rsidRDefault="002B6428" w:rsidP="002B6428">
      <w:pPr>
        <w:pStyle w:val="Heading4"/>
        <w:rPr>
          <w:rStyle w:val="Style13ptBold"/>
          <w:b/>
        </w:rPr>
      </w:pPr>
      <w:r w:rsidRPr="003624D8">
        <w:rPr>
          <w:rStyle w:val="Style13ptBold"/>
          <w:b/>
        </w:rPr>
        <w:t>Debate is a communicative activity which forces coercive mimetism which gauges successful assimilation that excludes Asian bodies. Language marks impossible social compliance for the Asian and separates them from the rest of the students.</w:t>
      </w:r>
    </w:p>
    <w:p w14:paraId="6FACBAD3" w14:textId="77777777" w:rsidR="002B6428" w:rsidRPr="003624D8" w:rsidRDefault="002B6428" w:rsidP="002B6428">
      <w:pPr>
        <w:rPr>
          <w:sz w:val="16"/>
        </w:rPr>
      </w:pPr>
      <w:r w:rsidRPr="003624D8">
        <w:rPr>
          <w:rStyle w:val="StyleUnderline"/>
          <w:b/>
          <w:bCs/>
          <w:u w:val="none"/>
        </w:rPr>
        <w:t>Eng &amp; Han 2</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50883653" w14:textId="77777777" w:rsidR="002B6428" w:rsidRPr="003624D8" w:rsidRDefault="002B6428" w:rsidP="002B6428">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Homi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in order to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Asian Americans are forced to mimic the model minority stereotype in order to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624D8">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“crookd</w:t>
      </w:r>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 in particular, feelings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3624D8">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Hammerick’s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Susans and the Beths, the Claudes and the Pierres, are all, as Louis Althusser would put it, “interpellated”by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498E9CB" w14:textId="77777777" w:rsidR="002B6428" w:rsidRPr="003624D8" w:rsidRDefault="002B6428" w:rsidP="002B6428">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494DC9D7" w14:textId="77777777" w:rsidR="002B6428" w:rsidRPr="003624D8" w:rsidRDefault="002B6428" w:rsidP="002B6428">
      <w:pPr>
        <w:rPr>
          <w:rFonts w:asciiTheme="minorHAnsi" w:hAnsiTheme="minorHAnsi" w:cstheme="minorHAnsi"/>
        </w:rPr>
      </w:pPr>
      <w:r w:rsidRPr="003624D8">
        <w:rPr>
          <w:rStyle w:val="Style13ptBold"/>
          <w:rFonts w:asciiTheme="minorHAnsi" w:hAnsiTheme="minorHAnsi" w:cstheme="minorHAnsi"/>
        </w:rPr>
        <w:t xml:space="preserve">Kim 2 </w:t>
      </w:r>
      <w:r w:rsidRPr="003624D8">
        <w:rPr>
          <w:rFonts w:asciiTheme="minorHAnsi" w:hAnsiTheme="minorHAnsi" w:cstheme="minorHAnsi"/>
        </w:rPr>
        <w:t>(Chang-Hee Kim, The Fantasy of Asian America: Identity, Ideology, and Desire) 2009 //Nato</w:t>
      </w:r>
    </w:p>
    <w:p w14:paraId="1C8955BA" w14:textId="0442AABD" w:rsidR="00A95652" w:rsidRPr="006A30A2" w:rsidRDefault="002B6428" w:rsidP="00B55AD5">
      <w:pPr>
        <w:rPr>
          <w:u w:val="singl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its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erupts, separating its</w:t>
      </w:r>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consistent in itself.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3624D8">
        <w:rPr>
          <w:rStyle w:val="StyleUnderline"/>
        </w:rPr>
        <w:t>way to obtain freedom from its own ontological limitation that the subject cannot be in-andfor itself as a whole is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we all can become a/the “real Asian American” but never will be, and the resulting gap between our being and becoming is where the subject endlessly strives to secure its identitarian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bookmarkEnd w:id="1"/>
    </w:p>
    <w:p w14:paraId="48133430" w14:textId="77777777" w:rsidR="002B6428" w:rsidRPr="003624D8" w:rsidRDefault="002B6428" w:rsidP="002B6428">
      <w:pPr>
        <w:pStyle w:val="Heading3"/>
      </w:pPr>
      <w:r w:rsidRPr="003624D8">
        <w:t>1AC – Theory</w:t>
      </w:r>
    </w:p>
    <w:p w14:paraId="03E2B0F6" w14:textId="45FEAB99" w:rsidR="002B6428" w:rsidRPr="002B6428" w:rsidRDefault="002B6428" w:rsidP="002B6428">
      <w:pPr>
        <w:pStyle w:val="Heading4"/>
        <w:rPr>
          <w:bCs/>
          <w:color w:val="000000" w:themeColor="text1"/>
          <w:szCs w:val="28"/>
        </w:rPr>
      </w:pPr>
      <w:r w:rsidRPr="003624D8">
        <w:t xml:space="preserve">Aff gets 1AR theory, DTD, no RVI, CI – a] key to check abuse against white practices b] indicts your orientation towards anti Asian structures c] RVIs is a form of white reparations of harshly punishing minorities for small mistakes d] </w:t>
      </w:r>
      <w:r w:rsidRPr="003624D8">
        <w:rPr>
          <w:bCs/>
          <w:color w:val="000000" w:themeColor="text1"/>
          <w:szCs w:val="28"/>
        </w:rPr>
        <w:t>Only terminal impact on theory is anti asianness, fairness and education that require the oppression of Asian bodies is violent.</w:t>
      </w:r>
      <w:r w:rsidRPr="003624D8">
        <w:t xml:space="preserve"> </w:t>
      </w:r>
    </w:p>
    <w:p w14:paraId="776BFECD" w14:textId="77777777" w:rsidR="002B6428" w:rsidRDefault="002B6428" w:rsidP="00960BA7"/>
    <w:sectPr w:rsidR="002B64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0164"/>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2B6428"/>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A30A2"/>
    <w:rsid w:val="006C2375"/>
    <w:rsid w:val="006D4ECC"/>
    <w:rsid w:val="00710164"/>
    <w:rsid w:val="00722258"/>
    <w:rsid w:val="007243E5"/>
    <w:rsid w:val="00766EA0"/>
    <w:rsid w:val="007A2226"/>
    <w:rsid w:val="007F5B66"/>
    <w:rsid w:val="00823A1C"/>
    <w:rsid w:val="00845B9D"/>
    <w:rsid w:val="00860984"/>
    <w:rsid w:val="008B3ECB"/>
    <w:rsid w:val="008B4E85"/>
    <w:rsid w:val="008C1B2E"/>
    <w:rsid w:val="008F2B14"/>
    <w:rsid w:val="0091627E"/>
    <w:rsid w:val="00960BA7"/>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35B23"/>
  <w15:chartTrackingRefBased/>
  <w15:docId w15:val="{2C3055BC-741F-47BB-8D62-E0B69D9A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0164"/>
    <w:rPr>
      <w:rFonts w:ascii="Calibri" w:hAnsi="Calibri" w:cs="Calibri"/>
      <w:sz w:val="28"/>
    </w:rPr>
  </w:style>
  <w:style w:type="paragraph" w:styleId="Heading1">
    <w:name w:val="heading 1"/>
    <w:aliases w:val="Pocket"/>
    <w:basedOn w:val="Normal"/>
    <w:next w:val="Normal"/>
    <w:link w:val="Heading1Char"/>
    <w:qFormat/>
    <w:rsid w:val="007101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01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7101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71016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101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164"/>
  </w:style>
  <w:style w:type="character" w:customStyle="1" w:styleId="Heading1Char">
    <w:name w:val="Heading 1 Char"/>
    <w:aliases w:val="Pocket Char"/>
    <w:basedOn w:val="DefaultParagraphFont"/>
    <w:link w:val="Heading1"/>
    <w:rsid w:val="007101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016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71016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10164"/>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710164"/>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0164"/>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710164"/>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710164"/>
    <w:rPr>
      <w:color w:val="auto"/>
      <w:u w:val="none"/>
    </w:rPr>
  </w:style>
  <w:style w:type="character" w:styleId="FollowedHyperlink">
    <w:name w:val="FollowedHyperlink"/>
    <w:basedOn w:val="DefaultParagraphFont"/>
    <w:uiPriority w:val="99"/>
    <w:semiHidden/>
    <w:unhideWhenUsed/>
    <w:rsid w:val="00710164"/>
    <w:rPr>
      <w:color w:val="auto"/>
      <w:u w:val="none"/>
    </w:rPr>
  </w:style>
  <w:style w:type="paragraph" w:customStyle="1" w:styleId="textbold">
    <w:name w:val="text bold"/>
    <w:basedOn w:val="Normal"/>
    <w:link w:val="Emphasis"/>
    <w:uiPriority w:val="7"/>
    <w:qFormat/>
    <w:rsid w:val="002B642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13611</Words>
  <Characters>77585</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8</cp:revision>
  <dcterms:created xsi:type="dcterms:W3CDTF">2021-09-24T21:14:00Z</dcterms:created>
  <dcterms:modified xsi:type="dcterms:W3CDTF">2021-09-24T21:19:00Z</dcterms:modified>
</cp:coreProperties>
</file>