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C359A" w14:textId="77777777" w:rsidR="003824D2" w:rsidRPr="003824D2" w:rsidRDefault="003824D2" w:rsidP="003824D2">
      <w:pPr>
        <w:pStyle w:val="Heading2"/>
        <w:rPr>
          <w:rFonts w:asciiTheme="majorHAnsi" w:hAnsiTheme="majorHAnsi" w:cstheme="majorHAnsi"/>
        </w:rPr>
      </w:pPr>
      <w:r w:rsidRPr="003824D2">
        <w:rPr>
          <w:rFonts w:asciiTheme="majorHAnsi" w:hAnsiTheme="majorHAnsi" w:cstheme="majorHAnsi"/>
        </w:rPr>
        <w:t>1AC – Shell</w:t>
      </w:r>
    </w:p>
    <w:p w14:paraId="6FD13AC5" w14:textId="77777777" w:rsidR="003824D2" w:rsidRPr="003824D2" w:rsidRDefault="003824D2" w:rsidP="003824D2">
      <w:pPr>
        <w:pStyle w:val="Heading3"/>
        <w:rPr>
          <w:rFonts w:asciiTheme="majorHAnsi" w:hAnsiTheme="majorHAnsi" w:cstheme="majorHAnsi"/>
        </w:rPr>
      </w:pPr>
      <w:r w:rsidRPr="003824D2">
        <w:rPr>
          <w:rFonts w:asciiTheme="majorHAnsi" w:hAnsiTheme="majorHAnsi" w:cstheme="majorHAnsi"/>
        </w:rPr>
        <w:lastRenderedPageBreak/>
        <w:t>1AC – Framing</w:t>
      </w:r>
    </w:p>
    <w:p w14:paraId="48C89200"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Ethics begin a priori. Prefer:</w:t>
      </w:r>
    </w:p>
    <w:p w14:paraId="5195DC58"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u w:val="single"/>
        </w:rPr>
        <w:t>[A] Empirical Uncertainty</w:t>
      </w:r>
      <w:r w:rsidRPr="003824D2">
        <w:rPr>
          <w:rFonts w:asciiTheme="majorHAnsi" w:hAnsiTheme="majorHAnsi" w:cstheme="majorHAnsi"/>
        </w:rPr>
        <w:t xml:space="preserve"> – evil demon could deceive us and inability to know others experience make empiricism an unreliable basis for universal ethics.  Outweighs since </w:t>
      </w:r>
      <w:proofErr w:type="spellStart"/>
      <w:r w:rsidRPr="003824D2">
        <w:rPr>
          <w:rFonts w:asciiTheme="majorHAnsi" w:hAnsiTheme="majorHAnsi" w:cstheme="majorHAnsi"/>
        </w:rPr>
        <w:t>since</w:t>
      </w:r>
      <w:proofErr w:type="spellEnd"/>
      <w:r w:rsidRPr="003824D2">
        <w:rPr>
          <w:rFonts w:asciiTheme="majorHAnsi" w:hAnsiTheme="majorHAnsi" w:cstheme="majorHAnsi"/>
        </w:rPr>
        <w:t xml:space="preserve"> people could say they don’t experience the same. </w:t>
      </w:r>
    </w:p>
    <w:p w14:paraId="7D330DB5"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u w:val="single"/>
        </w:rPr>
        <w:t>[B] Constitutive Authority</w:t>
      </w:r>
      <w:r w:rsidRPr="003824D2">
        <w:rPr>
          <w:rFonts w:asciiTheme="majorHAnsi" w:hAnsiTheme="majorHAnsi" w:cstheme="majorHAnsi"/>
        </w:rPr>
        <w:t xml:space="preserve"> – The meta-ethic is bindingness. Practical reason is the only unescapable authority because to ask why I should be a reasoner concedes </w:t>
      </w:r>
      <w:proofErr w:type="gramStart"/>
      <w:r w:rsidRPr="003824D2">
        <w:rPr>
          <w:rFonts w:asciiTheme="majorHAnsi" w:hAnsiTheme="majorHAnsi" w:cstheme="majorHAnsi"/>
        </w:rPr>
        <w:t>it’s</w:t>
      </w:r>
      <w:proofErr w:type="gramEnd"/>
      <w:r w:rsidRPr="003824D2">
        <w:rPr>
          <w:rFonts w:asciiTheme="majorHAnsi" w:hAnsiTheme="majorHAnsi" w:cstheme="majorHAnsi"/>
        </w:rPr>
        <w:t xml:space="preserve"> authority since you’re actively reasoning.</w:t>
      </w:r>
    </w:p>
    <w:p w14:paraId="2AA1CE9E"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[C] </w:t>
      </w:r>
      <w:r w:rsidRPr="003824D2">
        <w:rPr>
          <w:rFonts w:asciiTheme="majorHAnsi" w:hAnsiTheme="majorHAnsi" w:cstheme="majorHAnsi"/>
          <w:u w:val="single"/>
        </w:rPr>
        <w:t>Naturalistic fallacy</w:t>
      </w:r>
      <w:r w:rsidRPr="003824D2">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1C80529A"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u w:val="single"/>
        </w:rPr>
        <w:t>That justifies universality</w:t>
      </w:r>
      <w:r w:rsidRPr="003824D2">
        <w:rPr>
          <w:rFonts w:asciiTheme="majorHAnsi" w:hAnsiTheme="majorHAnsi" w:cstheme="majorHAnsi"/>
        </w:rPr>
        <w:t xml:space="preserve"> – a] a priori principles like reason apply to everyone since they are independent of human experience and b] any non-universalizable norm justifies someone’s ability to impede on your ends </w:t>
      </w:r>
      <w:proofErr w:type="gramStart"/>
      <w:r w:rsidRPr="003824D2">
        <w:rPr>
          <w:rFonts w:asciiTheme="majorHAnsi" w:hAnsiTheme="majorHAnsi" w:cstheme="majorHAnsi"/>
        </w:rPr>
        <w:t>i.e.</w:t>
      </w:r>
      <w:proofErr w:type="gramEnd"/>
      <w:r w:rsidRPr="003824D2">
        <w:rPr>
          <w:rFonts w:asciiTheme="majorHAnsi" w:hAnsiTheme="majorHAnsi" w:cstheme="majorHAnsi"/>
        </w:rPr>
        <w:t xml:space="preserve"> if I want to eat ice cream, I must recognize that others may affect my pursuit of that end.</w:t>
      </w:r>
    </w:p>
    <w:p w14:paraId="01ED9133"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Additionally: Theoretical justifications outweigh –</w:t>
      </w:r>
    </w:p>
    <w:p w14:paraId="11E80E4C"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1] Frameworks are T debates about the word just which proves the better model of debate is what matters.</w:t>
      </w:r>
    </w:p>
    <w:p w14:paraId="0E793901"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2] Turns substance – it doesn’t matter how true a philosophy is if it can’t be engaged or is impossible to learn.</w:t>
      </w:r>
    </w:p>
    <w:p w14:paraId="5B8C991A"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Prefer non extinction intent-based frameworks</w:t>
      </w:r>
    </w:p>
    <w:p w14:paraId="3BDA6E0F"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1] Predictability – every individual engages within freedom and when going to school or using public infrastructure which means it’s the one political engagement everyone is aware of.</w:t>
      </w:r>
    </w:p>
    <w:p w14:paraId="45BD19B4"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2] Resource disparities- Our framework ensures big squads don’t have a comparative advantage since debates become about quality of arguments rather than quantity - their model crowds out small schools because they </w:t>
      </w:r>
      <w:proofErr w:type="gramStart"/>
      <w:r w:rsidRPr="003824D2">
        <w:rPr>
          <w:rFonts w:asciiTheme="majorHAnsi" w:hAnsiTheme="majorHAnsi" w:cstheme="majorHAnsi"/>
        </w:rPr>
        <w:t>have to</w:t>
      </w:r>
      <w:proofErr w:type="gramEnd"/>
      <w:r w:rsidRPr="003824D2">
        <w:rPr>
          <w:rFonts w:asciiTheme="majorHAnsi" w:hAnsiTheme="majorHAnsi" w:cstheme="majorHAnsi"/>
        </w:rPr>
        <w:t xml:space="preserve"> prep for every unique advantage under each </w:t>
      </w:r>
      <w:proofErr w:type="spellStart"/>
      <w:r w:rsidRPr="003824D2">
        <w:rPr>
          <w:rFonts w:asciiTheme="majorHAnsi" w:hAnsiTheme="majorHAnsi" w:cstheme="majorHAnsi"/>
        </w:rPr>
        <w:t>aff</w:t>
      </w:r>
      <w:proofErr w:type="spellEnd"/>
      <w:r w:rsidRPr="003824D2">
        <w:rPr>
          <w:rFonts w:asciiTheme="majorHAnsi" w:hAnsiTheme="majorHAnsi" w:cstheme="majorHAnsi"/>
        </w:rPr>
        <w:t xml:space="preserve">, every counterplan, and every </w:t>
      </w:r>
      <w:proofErr w:type="spellStart"/>
      <w:r w:rsidRPr="003824D2">
        <w:rPr>
          <w:rFonts w:asciiTheme="majorHAnsi" w:hAnsiTheme="majorHAnsi" w:cstheme="majorHAnsi"/>
        </w:rPr>
        <w:t>disad</w:t>
      </w:r>
      <w:proofErr w:type="spellEnd"/>
      <w:r w:rsidRPr="003824D2">
        <w:rPr>
          <w:rFonts w:asciiTheme="majorHAnsi" w:hAnsiTheme="majorHAnsi" w:cstheme="majorHAnsi"/>
        </w:rPr>
        <w:t xml:space="preserve"> with carded responses to each of them</w:t>
      </w:r>
    </w:p>
    <w:p w14:paraId="028FE995"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lastRenderedPageBreak/>
        <w:t xml:space="preserve">3] Resolvability – other debates create a mess of weighing and link turns, but using Kant is easily resolvable because it becomes a question of </w:t>
      </w:r>
      <w:proofErr w:type="gramStart"/>
      <w:r w:rsidRPr="003824D2">
        <w:rPr>
          <w:rFonts w:asciiTheme="majorHAnsi" w:hAnsiTheme="majorHAnsi" w:cstheme="majorHAnsi"/>
        </w:rPr>
        <w:t>whether or not</w:t>
      </w:r>
      <w:proofErr w:type="gramEnd"/>
      <w:r w:rsidRPr="003824D2">
        <w:rPr>
          <w:rFonts w:asciiTheme="majorHAnsi" w:hAnsiTheme="majorHAnsi" w:cstheme="majorHAnsi"/>
        </w:rPr>
        <w:t xml:space="preserve"> it violates</w:t>
      </w:r>
    </w:p>
    <w:p w14:paraId="6600AEC7"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Thus, the standard is consistency with the categorical imperative. </w:t>
      </w:r>
    </w:p>
    <w:p w14:paraId="433DE43C"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u w:val="single"/>
        </w:rPr>
        <w:t>[1] Consequences Fail:</w:t>
      </w:r>
      <w:r w:rsidRPr="003824D2">
        <w:rPr>
          <w:rFonts w:asciiTheme="majorHAnsi" w:hAnsiTheme="majorHAnsi" w:cstheme="majorHAnsi"/>
        </w:rPr>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action theory – Every action is infinitely divisible, only intents unify because we commit the end point of an action – but consequences cannot determine what step of action is moral d] Yes act/omission distinction – there are infinite events occurring over which you have no control, so you can never be moral </w:t>
      </w:r>
    </w:p>
    <w:p w14:paraId="45E240CE" w14:textId="4AC69799" w:rsidR="003824D2" w:rsidRPr="003824D2" w:rsidRDefault="003824D2" w:rsidP="003824D2">
      <w:pPr>
        <w:pStyle w:val="Heading4"/>
        <w:spacing w:line="480" w:lineRule="auto"/>
        <w:rPr>
          <w:rFonts w:asciiTheme="majorHAnsi" w:hAnsiTheme="majorHAnsi" w:cstheme="majorHAnsi"/>
        </w:rPr>
      </w:pPr>
      <w:r w:rsidRPr="003824D2">
        <w:rPr>
          <w:rFonts w:asciiTheme="majorHAnsi" w:hAnsiTheme="majorHAnsi" w:cstheme="majorHAnsi"/>
        </w:rPr>
        <w:t>[</w:t>
      </w:r>
      <w:r>
        <w:rPr>
          <w:rFonts w:asciiTheme="majorHAnsi" w:hAnsiTheme="majorHAnsi" w:cstheme="majorHAnsi"/>
        </w:rPr>
        <w:t>2</w:t>
      </w:r>
      <w:r w:rsidRPr="003824D2">
        <w:rPr>
          <w:rFonts w:asciiTheme="majorHAnsi" w:hAnsiTheme="majorHAnsi" w:cstheme="majorHAnsi"/>
        </w:rPr>
        <w:t>] Only universalizable reason can effectively explain the perspectives of agents – that’s the best method for combatting oppression.</w:t>
      </w:r>
    </w:p>
    <w:p w14:paraId="13DCF861" w14:textId="77777777" w:rsidR="003824D2" w:rsidRPr="003824D2" w:rsidRDefault="003824D2" w:rsidP="003824D2">
      <w:pPr>
        <w:rPr>
          <w:rFonts w:asciiTheme="majorHAnsi" w:hAnsiTheme="majorHAnsi" w:cstheme="majorHAnsi"/>
        </w:rPr>
      </w:pPr>
      <w:r w:rsidRPr="003824D2">
        <w:rPr>
          <w:rStyle w:val="Style13ptBold"/>
          <w:rFonts w:asciiTheme="majorHAnsi" w:hAnsiTheme="majorHAnsi" w:cstheme="majorHAnsi"/>
        </w:rPr>
        <w:t>Farr 02</w:t>
      </w:r>
      <w:r w:rsidRPr="003824D2">
        <w:rPr>
          <w:rFonts w:asciiTheme="majorHAnsi" w:hAnsiTheme="majorHAnsi" w:cstheme="majorHAnsi"/>
          <w:sz w:val="16"/>
        </w:rPr>
        <w:t xml:space="preserve"> </w:t>
      </w:r>
      <w:r w:rsidRPr="003824D2">
        <w:rPr>
          <w:rFonts w:asciiTheme="majorHAnsi" w:hAnsiTheme="majorHAnsi" w:cstheme="majorHAnsi"/>
        </w:rPr>
        <w:t xml:space="preserve">Arnold Farr (prof of </w:t>
      </w:r>
      <w:proofErr w:type="spellStart"/>
      <w:r w:rsidRPr="003824D2">
        <w:rPr>
          <w:rFonts w:asciiTheme="majorHAnsi" w:hAnsiTheme="majorHAnsi" w:cstheme="majorHAnsi"/>
        </w:rPr>
        <w:t>phil</w:t>
      </w:r>
      <w:proofErr w:type="spellEnd"/>
      <w:r w:rsidRPr="003824D2">
        <w:rPr>
          <w:rFonts w:asciiTheme="majorHAnsi" w:hAnsiTheme="majorHAnsi" w:cstheme="majorHAnsi"/>
        </w:rPr>
        <w:t xml:space="preserve"> @ </w:t>
      </w:r>
      <w:proofErr w:type="spellStart"/>
      <w:r w:rsidRPr="003824D2">
        <w:rPr>
          <w:rFonts w:asciiTheme="majorHAnsi" w:hAnsiTheme="majorHAnsi" w:cstheme="majorHAnsi"/>
        </w:rPr>
        <w:t>UKentucky</w:t>
      </w:r>
      <w:proofErr w:type="spellEnd"/>
      <w:r w:rsidRPr="003824D2">
        <w:rPr>
          <w:rFonts w:asciiTheme="majorHAnsi" w:hAnsiTheme="majorHAnsi" w:cstheme="majorHAnsi"/>
        </w:rPr>
        <w:t>, focusing on German idealism, philosophy of race, postmodernism, psychoanalysis, and liberation philosophy). “Can a Philosophy of Race Afford to Abandon the Kantian Categorical Imperative?” JOURNAL of SOCIAL PHILOSOPHY, Vol. 33 No. 1, Spring 2002, 17–32.</w:t>
      </w:r>
    </w:p>
    <w:p w14:paraId="1F31570A" w14:textId="77777777" w:rsidR="003824D2" w:rsidRPr="003824D2" w:rsidRDefault="003824D2" w:rsidP="003824D2">
      <w:pPr>
        <w:rPr>
          <w:rFonts w:asciiTheme="majorHAnsi" w:hAnsiTheme="majorHAnsi" w:cstheme="majorHAnsi"/>
          <w:b/>
          <w:u w:val="single"/>
        </w:rPr>
      </w:pPr>
      <w:r w:rsidRPr="003824D2">
        <w:rPr>
          <w:rFonts w:asciiTheme="majorHAnsi" w:hAnsiTheme="majorHAnsi" w:cstheme="majorHAnsi"/>
          <w:b/>
          <w:u w:val="single"/>
        </w:rPr>
        <w:t>One</w:t>
      </w:r>
      <w:r w:rsidRPr="003824D2">
        <w:rPr>
          <w:rFonts w:asciiTheme="majorHAnsi" w:hAnsiTheme="majorHAnsi" w:cstheme="majorHAnsi"/>
          <w:sz w:val="16"/>
        </w:rPr>
        <w:t xml:space="preserve"> of the most popular </w:t>
      </w:r>
      <w:r w:rsidRPr="003824D2">
        <w:rPr>
          <w:rFonts w:asciiTheme="majorHAnsi" w:hAnsiTheme="majorHAnsi" w:cstheme="majorHAnsi"/>
          <w:b/>
          <w:u w:val="single"/>
        </w:rPr>
        <w:t>criticism</w:t>
      </w:r>
      <w:r w:rsidRPr="003824D2">
        <w:rPr>
          <w:rFonts w:asciiTheme="majorHAnsi" w:hAnsiTheme="majorHAnsi" w:cstheme="majorHAnsi"/>
          <w:sz w:val="16"/>
        </w:rPr>
        <w:t xml:space="preserve">s </w:t>
      </w:r>
      <w:r w:rsidRPr="003824D2">
        <w:rPr>
          <w:rFonts w:asciiTheme="majorHAnsi" w:hAnsiTheme="majorHAnsi" w:cstheme="majorHAnsi"/>
          <w:b/>
          <w:u w:val="single"/>
        </w:rPr>
        <w:t>of Kant’s moral philosophy is that it is too formalistic.</w:t>
      </w:r>
      <w:r w:rsidRPr="003824D2">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3824D2">
        <w:rPr>
          <w:rFonts w:asciiTheme="majorHAnsi" w:hAnsiTheme="majorHAnsi" w:cstheme="majorHAnsi"/>
          <w:b/>
          <w:u w:val="single"/>
        </w:rPr>
        <w:t>although a distinction between the universal and the concrete is</w:t>
      </w:r>
      <w:r w:rsidRPr="003824D2">
        <w:rPr>
          <w:rFonts w:asciiTheme="majorHAnsi" w:hAnsiTheme="majorHAnsi" w:cstheme="majorHAnsi"/>
          <w:sz w:val="16"/>
        </w:rPr>
        <w:t xml:space="preserve"> a </w:t>
      </w:r>
      <w:r w:rsidRPr="003824D2">
        <w:rPr>
          <w:rFonts w:asciiTheme="majorHAnsi" w:hAnsiTheme="majorHAnsi" w:cstheme="majorHAnsi"/>
          <w:b/>
          <w:u w:val="single"/>
        </w:rPr>
        <w:t>valid</w:t>
      </w:r>
      <w:r w:rsidRPr="003824D2">
        <w:rPr>
          <w:rFonts w:asciiTheme="majorHAnsi" w:hAnsiTheme="majorHAnsi" w:cstheme="majorHAnsi"/>
          <w:sz w:val="16"/>
        </w:rPr>
        <w:t xml:space="preserve"> distinction, </w:t>
      </w:r>
      <w:r w:rsidRPr="003824D2">
        <w:rPr>
          <w:rFonts w:asciiTheme="majorHAnsi" w:hAnsiTheme="majorHAnsi" w:cstheme="majorHAnsi"/>
          <w:b/>
          <w:u w:val="single"/>
        </w:rPr>
        <w:t>the unity of the two is required for</w:t>
      </w:r>
      <w:r w:rsidRPr="003824D2">
        <w:rPr>
          <w:rFonts w:asciiTheme="majorHAnsi" w:hAnsiTheme="majorHAnsi" w:cstheme="majorHAnsi"/>
          <w:sz w:val="16"/>
        </w:rPr>
        <w:t xml:space="preserve"> an understanding of human </w:t>
      </w:r>
      <w:r w:rsidRPr="003824D2">
        <w:rPr>
          <w:rFonts w:asciiTheme="majorHAnsi" w:hAnsiTheme="majorHAnsi" w:cstheme="majorHAnsi"/>
          <w:b/>
          <w:u w:val="single"/>
        </w:rPr>
        <w:t>agency.</w:t>
      </w:r>
      <w:r w:rsidRPr="003824D2">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3824D2">
        <w:rPr>
          <w:rFonts w:asciiTheme="majorHAnsi" w:hAnsiTheme="majorHAnsi" w:cstheme="majorHAnsi"/>
          <w:b/>
          <w:u w:val="single"/>
        </w:rPr>
        <w:t>Kant is</w:t>
      </w:r>
      <w:r w:rsidRPr="003824D2">
        <w:rPr>
          <w:rFonts w:asciiTheme="majorHAnsi" w:hAnsiTheme="majorHAnsi" w:cstheme="majorHAnsi"/>
          <w:sz w:val="16"/>
        </w:rPr>
        <w:t xml:space="preserve"> often </w:t>
      </w:r>
      <w:r w:rsidRPr="003824D2">
        <w:rPr>
          <w:rFonts w:asciiTheme="majorHAnsi" w:hAnsiTheme="majorHAnsi" w:cstheme="majorHAnsi"/>
          <w:b/>
          <w:u w:val="single"/>
        </w:rPr>
        <w:t>accused of making the moral agent an abstract, empty</w:t>
      </w:r>
      <w:r w:rsidRPr="003824D2">
        <w:rPr>
          <w:rFonts w:asciiTheme="majorHAnsi" w:hAnsiTheme="majorHAnsi" w:cstheme="majorHAnsi"/>
          <w:sz w:val="16"/>
        </w:rPr>
        <w:t xml:space="preserve">, noumenal </w:t>
      </w:r>
      <w:r w:rsidRPr="003824D2">
        <w:rPr>
          <w:rFonts w:asciiTheme="majorHAnsi" w:hAnsiTheme="majorHAnsi" w:cstheme="majorHAnsi"/>
          <w:b/>
          <w:u w:val="single"/>
        </w:rPr>
        <w:t>subject. Nothing could be further from the truth. The Kantian subject is</w:t>
      </w:r>
      <w:r w:rsidRPr="003824D2">
        <w:rPr>
          <w:rFonts w:asciiTheme="majorHAnsi" w:hAnsiTheme="majorHAnsi" w:cstheme="majorHAnsi"/>
          <w:sz w:val="16"/>
        </w:rPr>
        <w:t xml:space="preserve"> an </w:t>
      </w:r>
      <w:r w:rsidRPr="003824D2">
        <w:rPr>
          <w:rStyle w:val="Emphasis"/>
          <w:rFonts w:asciiTheme="majorHAnsi" w:hAnsiTheme="majorHAnsi" w:cstheme="majorHAnsi"/>
        </w:rPr>
        <w:lastRenderedPageBreak/>
        <w:t>embodied</w:t>
      </w:r>
      <w:r w:rsidRPr="003824D2">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3824D2">
        <w:rPr>
          <w:rFonts w:asciiTheme="majorHAnsi" w:hAnsiTheme="majorHAnsi" w:cstheme="majorHAnsi"/>
          <w:b/>
          <w:u w:val="single"/>
        </w:rPr>
        <w:t>The</w:t>
      </w:r>
      <w:r w:rsidRPr="003824D2">
        <w:rPr>
          <w:rFonts w:asciiTheme="majorHAnsi" w:hAnsiTheme="majorHAnsi" w:cstheme="majorHAnsi"/>
          <w:sz w:val="16"/>
        </w:rPr>
        <w:t xml:space="preserve"> very </w:t>
      </w:r>
      <w:r w:rsidRPr="003824D2">
        <w:rPr>
          <w:rFonts w:asciiTheme="majorHAnsi" w:hAnsiTheme="majorHAnsi" w:cstheme="majorHAnsi"/>
          <w:b/>
          <w:u w:val="single"/>
        </w:rPr>
        <w:t xml:space="preserve">fact that </w:t>
      </w:r>
      <w:r w:rsidRPr="003824D2">
        <w:rPr>
          <w:rFonts w:asciiTheme="majorHAnsi" w:hAnsiTheme="majorHAnsi" w:cstheme="majorHAnsi"/>
          <w:b/>
          <w:highlight w:val="green"/>
          <w:u w:val="single"/>
        </w:rPr>
        <w:t>I cannot</w:t>
      </w:r>
      <w:r w:rsidRPr="003824D2">
        <w:rPr>
          <w:rFonts w:asciiTheme="majorHAnsi" w:hAnsiTheme="majorHAnsi" w:cstheme="majorHAnsi"/>
          <w:b/>
          <w:u w:val="single"/>
        </w:rPr>
        <w:t xml:space="preserve"> simply </w:t>
      </w:r>
      <w:r w:rsidRPr="003824D2">
        <w:rPr>
          <w:rFonts w:asciiTheme="majorHAnsi" w:hAnsiTheme="majorHAnsi" w:cstheme="majorHAnsi"/>
          <w:b/>
          <w:highlight w:val="green"/>
          <w:u w:val="single"/>
        </w:rPr>
        <w:t>satisfy my desires without considering the rightness</w:t>
      </w:r>
      <w:r w:rsidRPr="003824D2">
        <w:rPr>
          <w:rFonts w:asciiTheme="majorHAnsi" w:hAnsiTheme="majorHAnsi" w:cstheme="majorHAnsi"/>
          <w:sz w:val="16"/>
        </w:rPr>
        <w:t xml:space="preserve"> or wrongness </w:t>
      </w:r>
      <w:r w:rsidRPr="003824D2">
        <w:rPr>
          <w:rFonts w:asciiTheme="majorHAnsi" w:hAnsiTheme="majorHAnsi" w:cstheme="majorHAnsi"/>
          <w:b/>
          <w:highlight w:val="green"/>
          <w:u w:val="single"/>
        </w:rPr>
        <w:t xml:space="preserve">of my actions </w:t>
      </w:r>
      <w:r w:rsidRPr="003824D2">
        <w:rPr>
          <w:rFonts w:asciiTheme="majorHAnsi" w:hAnsiTheme="majorHAnsi" w:cstheme="majorHAnsi"/>
          <w:b/>
          <w:u w:val="single"/>
        </w:rPr>
        <w:t xml:space="preserve">suggests that </w:t>
      </w:r>
      <w:r w:rsidRPr="003824D2">
        <w:rPr>
          <w:rFonts w:asciiTheme="majorHAnsi" w:hAnsiTheme="majorHAnsi" w:cstheme="majorHAnsi"/>
          <w:b/>
          <w:highlight w:val="green"/>
          <w:u w:val="single"/>
        </w:rPr>
        <w:t xml:space="preserve">my </w:t>
      </w:r>
      <w:r w:rsidRPr="003824D2">
        <w:rPr>
          <w:rFonts w:asciiTheme="majorHAnsi" w:hAnsiTheme="majorHAnsi" w:cstheme="majorHAnsi"/>
          <w:b/>
          <w:u w:val="single"/>
        </w:rPr>
        <w:t xml:space="preserve">empirical </w:t>
      </w:r>
      <w:r w:rsidRPr="003824D2">
        <w:rPr>
          <w:rFonts w:asciiTheme="majorHAnsi" w:hAnsiTheme="majorHAnsi" w:cstheme="majorHAnsi"/>
          <w:b/>
          <w:highlight w:val="green"/>
          <w:u w:val="single"/>
        </w:rPr>
        <w:t>character must be held in check</w:t>
      </w:r>
      <w:r w:rsidRPr="003824D2">
        <w:rPr>
          <w:rFonts w:asciiTheme="majorHAnsi" w:hAnsiTheme="majorHAnsi" w:cstheme="majorHAnsi"/>
          <w:sz w:val="16"/>
        </w:rPr>
        <w:t xml:space="preserve"> by something, or else I behave like a Freudian id. My </w:t>
      </w:r>
      <w:proofErr w:type="spellStart"/>
      <w:r w:rsidRPr="003824D2">
        <w:rPr>
          <w:rFonts w:asciiTheme="majorHAnsi" w:hAnsiTheme="majorHAnsi" w:cstheme="majorHAnsi"/>
          <w:sz w:val="16"/>
        </w:rPr>
        <w:t>empiri</w:t>
      </w:r>
      <w:proofErr w:type="spellEnd"/>
      <w:r w:rsidRPr="003824D2">
        <w:rPr>
          <w:rFonts w:asciiTheme="majorHAnsi" w:hAnsiTheme="majorHAnsi" w:cstheme="majorHAnsi"/>
          <w:sz w:val="16"/>
        </w:rPr>
        <w:t xml:space="preserve">- </w:t>
      </w:r>
      <w:proofErr w:type="spellStart"/>
      <w:r w:rsidRPr="003824D2">
        <w:rPr>
          <w:rFonts w:asciiTheme="majorHAnsi" w:hAnsiTheme="majorHAnsi" w:cstheme="majorHAnsi"/>
          <w:sz w:val="16"/>
        </w:rPr>
        <w:t>cal</w:t>
      </w:r>
      <w:proofErr w:type="spellEnd"/>
      <w:r w:rsidRPr="003824D2">
        <w:rPr>
          <w:rFonts w:asciiTheme="majorHAnsi" w:hAnsiTheme="majorHAnsi" w:cstheme="majorHAnsi"/>
          <w:sz w:val="16"/>
        </w:rPr>
        <w:t xml:space="preserve"> character must be held in check </w:t>
      </w:r>
      <w:r w:rsidRPr="003824D2">
        <w:rPr>
          <w:rFonts w:asciiTheme="majorHAnsi" w:hAnsiTheme="majorHAnsi" w:cstheme="majorHAnsi"/>
          <w:b/>
          <w:u w:val="single"/>
        </w:rPr>
        <w:t>by my intelligible character</w:t>
      </w:r>
      <w:r w:rsidRPr="003824D2">
        <w:rPr>
          <w:rFonts w:asciiTheme="majorHAnsi" w:hAnsiTheme="majorHAnsi" w:cstheme="majorHAnsi"/>
          <w:sz w:val="16"/>
        </w:rPr>
        <w:t xml:space="preserve">, which is the legislative activity of practical reason. It is through our intelligible character that </w:t>
      </w:r>
      <w:r w:rsidRPr="003824D2">
        <w:rPr>
          <w:rFonts w:asciiTheme="majorHAnsi" w:hAnsiTheme="majorHAnsi" w:cstheme="majorHAnsi"/>
          <w:b/>
          <w:u w:val="single"/>
        </w:rPr>
        <w:t>we formulate principles that keep our</w:t>
      </w:r>
      <w:r w:rsidRPr="003824D2">
        <w:rPr>
          <w:rFonts w:asciiTheme="majorHAnsi" w:hAnsiTheme="majorHAnsi" w:cstheme="majorHAnsi"/>
          <w:sz w:val="16"/>
        </w:rPr>
        <w:t xml:space="preserve"> empirical </w:t>
      </w:r>
      <w:r w:rsidRPr="003824D2">
        <w:rPr>
          <w:rFonts w:asciiTheme="majorHAnsi" w:hAnsiTheme="majorHAnsi" w:cstheme="majorHAnsi"/>
          <w:b/>
          <w:u w:val="single"/>
        </w:rPr>
        <w:t>impulses in check.</w:t>
      </w:r>
      <w:r w:rsidRPr="003824D2">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3824D2">
        <w:rPr>
          <w:rFonts w:asciiTheme="majorHAnsi" w:hAnsiTheme="majorHAnsi" w:cstheme="majorHAnsi"/>
          <w:sz w:val="16"/>
        </w:rPr>
        <w:t>Onora</w:t>
      </w:r>
      <w:proofErr w:type="spellEnd"/>
      <w:r w:rsidRPr="003824D2">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3824D2">
        <w:rPr>
          <w:rFonts w:asciiTheme="majorHAnsi" w:hAnsiTheme="majorHAnsi" w:cstheme="majorHAnsi"/>
          <w:sz w:val="16"/>
        </w:rPr>
        <w:t>universilizability</w:t>
      </w:r>
      <w:proofErr w:type="spellEnd"/>
      <w:r w:rsidRPr="003824D2">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3824D2">
        <w:rPr>
          <w:rFonts w:asciiTheme="majorHAnsi" w:hAnsiTheme="majorHAnsi" w:cstheme="majorHAnsi"/>
          <w:sz w:val="16"/>
        </w:rPr>
        <w:t>Imperative</w:t>
      </w:r>
      <w:proofErr w:type="gramEnd"/>
      <w:r w:rsidRPr="003824D2">
        <w:rPr>
          <w:rFonts w:asciiTheme="majorHAnsi" w:hAnsiTheme="majorHAnsi" w:cstheme="majorHAnsi"/>
          <w:sz w:val="16"/>
        </w:rPr>
        <w:t xml:space="preserve"> we accept the moral reality of other selves, and hence the possibility (not, note, the reality) of a moral community. </w:t>
      </w:r>
      <w:r w:rsidRPr="003824D2">
        <w:rPr>
          <w:rFonts w:asciiTheme="majorHAnsi" w:hAnsiTheme="majorHAnsi" w:cstheme="majorHAnsi"/>
          <w:b/>
          <w:u w:val="single"/>
        </w:rPr>
        <w:t xml:space="preserve">The Formula of </w:t>
      </w:r>
      <w:r w:rsidRPr="003824D2">
        <w:rPr>
          <w:rFonts w:asciiTheme="majorHAnsi" w:hAnsiTheme="majorHAnsi" w:cstheme="majorHAnsi"/>
          <w:b/>
          <w:highlight w:val="green"/>
          <w:u w:val="single"/>
        </w:rPr>
        <w:t>Universal Law enjoins no more than that we act only on maxims that are open to others also</w:t>
      </w:r>
      <w:r w:rsidRPr="003824D2">
        <w:rPr>
          <w:rFonts w:asciiTheme="majorHAnsi" w:hAnsiTheme="majorHAnsi" w:cstheme="majorHAnsi"/>
          <w:b/>
          <w:u w:val="single"/>
        </w:rPr>
        <w:t>.</w:t>
      </w:r>
      <w:r w:rsidRPr="003824D2">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3824D2">
        <w:rPr>
          <w:rFonts w:asciiTheme="majorHAnsi" w:hAnsiTheme="majorHAnsi" w:cstheme="majorHAnsi"/>
          <w:sz w:val="16"/>
        </w:rPr>
        <w:t>individ</w:t>
      </w:r>
      <w:proofErr w:type="spellEnd"/>
      <w:r w:rsidRPr="003824D2">
        <w:rPr>
          <w:rFonts w:asciiTheme="majorHAnsi" w:hAnsiTheme="majorHAnsi" w:cstheme="majorHAnsi"/>
          <w:sz w:val="16"/>
        </w:rPr>
        <w:t xml:space="preserve">- </w:t>
      </w:r>
      <w:proofErr w:type="spellStart"/>
      <w:r w:rsidRPr="003824D2">
        <w:rPr>
          <w:rFonts w:asciiTheme="majorHAnsi" w:hAnsiTheme="majorHAnsi" w:cstheme="majorHAnsi"/>
          <w:sz w:val="16"/>
        </w:rPr>
        <w:t>ual</w:t>
      </w:r>
      <w:proofErr w:type="spellEnd"/>
      <w:r w:rsidRPr="003824D2">
        <w:rPr>
          <w:rFonts w:asciiTheme="majorHAnsi" w:hAnsiTheme="majorHAnsi" w:cstheme="majorHAnsi"/>
          <w:sz w:val="16"/>
        </w:rPr>
        <w:t xml:space="preserve"> think beyond his or her own </w:t>
      </w:r>
      <w:proofErr w:type="gramStart"/>
      <w:r w:rsidRPr="003824D2">
        <w:rPr>
          <w:rFonts w:asciiTheme="majorHAnsi" w:hAnsiTheme="majorHAnsi" w:cstheme="majorHAnsi"/>
          <w:sz w:val="16"/>
        </w:rPr>
        <w:t>particular desires</w:t>
      </w:r>
      <w:proofErr w:type="gramEnd"/>
      <w:r w:rsidRPr="003824D2">
        <w:rPr>
          <w:rFonts w:asciiTheme="majorHAnsi" w:hAnsiTheme="majorHAnsi" w:cstheme="majorHAnsi"/>
          <w:sz w:val="16"/>
          <w:highlight w:val="green"/>
        </w:rPr>
        <w:t xml:space="preserve">. </w:t>
      </w:r>
      <w:r w:rsidRPr="003824D2">
        <w:rPr>
          <w:rStyle w:val="Emphasis"/>
          <w:rFonts w:asciiTheme="majorHAnsi" w:hAnsiTheme="majorHAnsi" w:cstheme="majorHAnsi"/>
          <w:highlight w:val="green"/>
        </w:rPr>
        <w:t>The individual is not allowed to exclude others</w:t>
      </w:r>
      <w:r w:rsidRPr="003824D2">
        <w:rPr>
          <w:rFonts w:asciiTheme="majorHAnsi" w:hAnsiTheme="majorHAnsi" w:cstheme="majorHAnsi"/>
          <w:b/>
          <w:highlight w:val="green"/>
          <w:u w:val="single"/>
        </w:rPr>
        <w:t xml:space="preserve"> as</w:t>
      </w:r>
      <w:r w:rsidRPr="003824D2">
        <w:rPr>
          <w:rFonts w:asciiTheme="majorHAnsi" w:hAnsiTheme="majorHAnsi" w:cstheme="majorHAnsi"/>
          <w:sz w:val="16"/>
        </w:rPr>
        <w:t xml:space="preserve"> rational </w:t>
      </w:r>
      <w:r w:rsidRPr="003824D2">
        <w:rPr>
          <w:rFonts w:asciiTheme="majorHAnsi" w:hAnsiTheme="majorHAnsi" w:cstheme="majorHAnsi"/>
          <w:b/>
          <w:highlight w:val="green"/>
          <w:u w:val="single"/>
        </w:rPr>
        <w:t>moral agents</w:t>
      </w:r>
      <w:r w:rsidRPr="003824D2">
        <w:rPr>
          <w:rFonts w:asciiTheme="majorHAnsi" w:hAnsiTheme="majorHAnsi" w:cstheme="majorHAnsi"/>
          <w:sz w:val="16"/>
        </w:rPr>
        <w:t xml:space="preserve"> who have the right to act as he acts </w:t>
      </w:r>
      <w:proofErr w:type="gramStart"/>
      <w:r w:rsidRPr="003824D2">
        <w:rPr>
          <w:rFonts w:asciiTheme="majorHAnsi" w:hAnsiTheme="majorHAnsi" w:cstheme="majorHAnsi"/>
          <w:sz w:val="16"/>
        </w:rPr>
        <w:t>in a given</w:t>
      </w:r>
      <w:proofErr w:type="gramEnd"/>
      <w:r w:rsidRPr="003824D2">
        <w:rPr>
          <w:rFonts w:asciiTheme="majorHAnsi" w:hAnsiTheme="majorHAnsi" w:cstheme="majorHAnsi"/>
          <w:sz w:val="16"/>
        </w:rPr>
        <w:t xml:space="preserve"> situation. For example, if I decide to use another person merely as a means for my own </w:t>
      </w:r>
      <w:proofErr w:type="gramStart"/>
      <w:r w:rsidRPr="003824D2">
        <w:rPr>
          <w:rFonts w:asciiTheme="majorHAnsi" w:hAnsiTheme="majorHAnsi" w:cstheme="majorHAnsi"/>
          <w:sz w:val="16"/>
        </w:rPr>
        <w:t>end</w:t>
      </w:r>
      <w:proofErr w:type="gramEnd"/>
      <w:r w:rsidRPr="003824D2">
        <w:rPr>
          <w:rFonts w:asciiTheme="majorHAnsi" w:hAnsiTheme="majorHAnsi" w:cstheme="majorHAnsi"/>
          <w:sz w:val="16"/>
        </w:rPr>
        <w:t xml:space="preserve"> I must recognize the other person’s right to do the same to me. I </w:t>
      </w:r>
      <w:proofErr w:type="gramStart"/>
      <w:r w:rsidRPr="003824D2">
        <w:rPr>
          <w:rFonts w:asciiTheme="majorHAnsi" w:hAnsiTheme="majorHAnsi" w:cstheme="majorHAnsi"/>
          <w:sz w:val="16"/>
        </w:rPr>
        <w:t>cannot consistently will</w:t>
      </w:r>
      <w:proofErr w:type="gramEnd"/>
      <w:r w:rsidRPr="003824D2">
        <w:rPr>
          <w:rFonts w:asciiTheme="majorHAnsi" w:hAnsiTheme="majorHAnsi" w:cstheme="majorHAnsi"/>
          <w:sz w:val="16"/>
        </w:rPr>
        <w:t xml:space="preserve"> that I use another as a means only and will that I not be used in the same manner by another. </w:t>
      </w:r>
      <w:r w:rsidRPr="003824D2">
        <w:rPr>
          <w:rFonts w:asciiTheme="majorHAnsi" w:hAnsiTheme="majorHAnsi" w:cstheme="majorHAnsi"/>
          <w:b/>
          <w:u w:val="single"/>
        </w:rPr>
        <w:t>Hence,</w:t>
      </w:r>
      <w:r w:rsidRPr="003824D2">
        <w:rPr>
          <w:rFonts w:asciiTheme="majorHAnsi" w:hAnsiTheme="majorHAnsi" w:cstheme="majorHAnsi"/>
          <w:sz w:val="16"/>
        </w:rPr>
        <w:t xml:space="preserve"> </w:t>
      </w:r>
      <w:r w:rsidRPr="003824D2">
        <w:rPr>
          <w:rFonts w:asciiTheme="majorHAnsi" w:hAnsiTheme="majorHAnsi" w:cstheme="majorHAnsi"/>
          <w:sz w:val="16"/>
          <w:highlight w:val="green"/>
        </w:rPr>
        <w:t xml:space="preserve">the </w:t>
      </w:r>
      <w:r w:rsidRPr="003824D2">
        <w:rPr>
          <w:rFonts w:asciiTheme="majorHAnsi" w:hAnsiTheme="majorHAnsi" w:cstheme="majorHAnsi"/>
          <w:b/>
          <w:highlight w:val="green"/>
          <w:u w:val="single"/>
        </w:rPr>
        <w:t>universalizability</w:t>
      </w:r>
      <w:r w:rsidRPr="003824D2">
        <w:rPr>
          <w:rFonts w:asciiTheme="majorHAnsi" w:hAnsiTheme="majorHAnsi" w:cstheme="majorHAnsi"/>
          <w:sz w:val="16"/>
        </w:rPr>
        <w:t xml:space="preserve"> criterion </w:t>
      </w:r>
      <w:r w:rsidRPr="003824D2">
        <w:rPr>
          <w:rFonts w:asciiTheme="majorHAnsi" w:hAnsiTheme="majorHAnsi" w:cstheme="majorHAnsi"/>
          <w:b/>
          <w:highlight w:val="green"/>
          <w:u w:val="single"/>
        </w:rPr>
        <w:t>is a principle of consistency and</w:t>
      </w:r>
      <w:r w:rsidRPr="003824D2">
        <w:rPr>
          <w:rFonts w:asciiTheme="majorHAnsi" w:hAnsiTheme="majorHAnsi" w:cstheme="majorHAnsi"/>
          <w:sz w:val="16"/>
        </w:rPr>
        <w:t xml:space="preserve"> a principle </w:t>
      </w:r>
      <w:r w:rsidRPr="003824D2">
        <w:rPr>
          <w:rFonts w:asciiTheme="majorHAnsi" w:hAnsiTheme="majorHAnsi" w:cstheme="majorHAnsi"/>
          <w:sz w:val="16"/>
          <w:highlight w:val="green"/>
        </w:rPr>
        <w:t xml:space="preserve">of </w:t>
      </w:r>
      <w:r w:rsidRPr="003824D2">
        <w:rPr>
          <w:rFonts w:asciiTheme="majorHAnsi" w:hAnsiTheme="majorHAnsi" w:cstheme="majorHAnsi"/>
          <w:b/>
          <w:highlight w:val="green"/>
          <w:u w:val="single"/>
        </w:rPr>
        <w:t>inclusion</w:t>
      </w:r>
      <w:r w:rsidRPr="003824D2">
        <w:rPr>
          <w:rFonts w:asciiTheme="majorHAnsi" w:hAnsiTheme="majorHAnsi" w:cstheme="majorHAnsi"/>
          <w:b/>
          <w:u w:val="single"/>
        </w:rPr>
        <w:t>.</w:t>
      </w:r>
      <w:r w:rsidRPr="003824D2">
        <w:rPr>
          <w:rFonts w:asciiTheme="majorHAnsi" w:hAnsiTheme="majorHAnsi" w:cstheme="majorHAnsi"/>
          <w:sz w:val="16"/>
        </w:rPr>
        <w:t xml:space="preserve"> That is, in choosing my maxims </w:t>
      </w:r>
      <w:r w:rsidRPr="003824D2">
        <w:rPr>
          <w:rFonts w:asciiTheme="majorHAnsi" w:hAnsiTheme="majorHAnsi" w:cstheme="majorHAnsi"/>
          <w:b/>
          <w:u w:val="single"/>
        </w:rPr>
        <w:t>I</w:t>
      </w:r>
      <w:r w:rsidRPr="003824D2">
        <w:rPr>
          <w:rFonts w:asciiTheme="majorHAnsi" w:hAnsiTheme="majorHAnsi" w:cstheme="majorHAnsi"/>
          <w:sz w:val="16"/>
        </w:rPr>
        <w:t xml:space="preserve"> attempt to </w:t>
      </w:r>
      <w:r w:rsidRPr="003824D2">
        <w:rPr>
          <w:rFonts w:asciiTheme="majorHAnsi" w:hAnsiTheme="majorHAnsi" w:cstheme="majorHAnsi"/>
          <w:b/>
          <w:highlight w:val="green"/>
          <w:u w:val="single"/>
        </w:rPr>
        <w:t>include the perspective of other moral agents</w:t>
      </w:r>
      <w:r w:rsidRPr="003824D2">
        <w:rPr>
          <w:rFonts w:asciiTheme="majorHAnsi" w:hAnsiTheme="majorHAnsi" w:cstheme="majorHAnsi"/>
          <w:b/>
          <w:u w:val="single"/>
        </w:rPr>
        <w:t>.</w:t>
      </w:r>
    </w:p>
    <w:p w14:paraId="42E4DE25" w14:textId="77777777" w:rsidR="003824D2" w:rsidRPr="003824D2" w:rsidRDefault="003824D2" w:rsidP="006E6D93">
      <w:pPr>
        <w:pStyle w:val="Heading3"/>
        <w:ind w:firstLine="720"/>
        <w:rPr>
          <w:rFonts w:asciiTheme="majorHAnsi" w:hAnsiTheme="majorHAnsi" w:cstheme="majorHAnsi"/>
        </w:rPr>
      </w:pPr>
      <w:r w:rsidRPr="003824D2">
        <w:rPr>
          <w:rFonts w:asciiTheme="majorHAnsi" w:hAnsiTheme="majorHAnsi" w:cstheme="majorHAnsi"/>
        </w:rPr>
        <w:lastRenderedPageBreak/>
        <w:t>1AC – Offense</w:t>
      </w:r>
    </w:p>
    <w:p w14:paraId="612AFE2B" w14:textId="77777777" w:rsidR="003824D2" w:rsidRPr="003824D2" w:rsidRDefault="003824D2" w:rsidP="003824D2">
      <w:pPr>
        <w:pStyle w:val="Heading4"/>
        <w:rPr>
          <w:rFonts w:asciiTheme="majorHAnsi" w:hAnsiTheme="majorHAnsi" w:cstheme="majorHAnsi"/>
        </w:rPr>
      </w:pPr>
      <w:bookmarkStart w:id="0" w:name="_Hlk75965343"/>
      <w:r w:rsidRPr="003824D2">
        <w:rPr>
          <w:rFonts w:asciiTheme="majorHAnsi" w:hAnsiTheme="majorHAnsi" w:cstheme="majorHAnsi"/>
        </w:rPr>
        <w:t xml:space="preserve">1] Extending policies to space violates the categorical imperative through not recognizing extra-terrestrial life as agents. </w:t>
      </w:r>
    </w:p>
    <w:bookmarkEnd w:id="0"/>
    <w:p w14:paraId="49659176" w14:textId="77777777" w:rsidR="003824D2" w:rsidRPr="003824D2" w:rsidRDefault="003824D2" w:rsidP="003824D2">
      <w:pPr>
        <w:rPr>
          <w:rStyle w:val="apple-converted-space"/>
          <w:rFonts w:asciiTheme="majorHAnsi" w:eastAsiaTheme="majorEastAsia" w:hAnsiTheme="majorHAnsi" w:cstheme="majorHAnsi"/>
          <w:color w:val="000000"/>
        </w:rPr>
      </w:pPr>
      <w:proofErr w:type="spellStart"/>
      <w:r w:rsidRPr="003824D2">
        <w:rPr>
          <w:rStyle w:val="Style13ptBold"/>
          <w:rFonts w:asciiTheme="majorHAnsi" w:hAnsiTheme="majorHAnsi" w:cstheme="majorHAnsi"/>
        </w:rPr>
        <w:t>Segobaetso</w:t>
      </w:r>
      <w:proofErr w:type="spellEnd"/>
      <w:r w:rsidRPr="003824D2">
        <w:rPr>
          <w:rStyle w:val="Style13ptBold"/>
          <w:rFonts w:asciiTheme="majorHAnsi" w:hAnsiTheme="majorHAnsi" w:cstheme="majorHAnsi"/>
        </w:rPr>
        <w:t xml:space="preserve"> 18</w:t>
      </w:r>
      <w:r w:rsidRPr="003824D2">
        <w:rPr>
          <w:rFonts w:asciiTheme="majorHAnsi" w:hAnsiTheme="majorHAnsi" w:cstheme="majorHAnsi"/>
          <w:color w:val="000000"/>
        </w:rPr>
        <w:t xml:space="preserve"> </w:t>
      </w:r>
      <w:proofErr w:type="spellStart"/>
      <w:r w:rsidRPr="003824D2">
        <w:rPr>
          <w:rFonts w:asciiTheme="majorHAnsi" w:hAnsiTheme="majorHAnsi" w:cstheme="majorHAnsi"/>
          <w:color w:val="000000"/>
        </w:rPr>
        <w:t>Segobaetso</w:t>
      </w:r>
      <w:proofErr w:type="spellEnd"/>
      <w:r w:rsidRPr="003824D2">
        <w:rPr>
          <w:rFonts w:asciiTheme="majorHAnsi" w:hAnsiTheme="majorHAnsi" w:cstheme="majorHAnsi"/>
          <w:color w:val="000000"/>
        </w:rPr>
        <w:t>, Benjamin.</w:t>
      </w:r>
      <w:r w:rsidRPr="003824D2">
        <w:rPr>
          <w:rStyle w:val="apple-converted-space"/>
          <w:rFonts w:asciiTheme="majorHAnsi" w:eastAsiaTheme="majorEastAsia" w:hAnsiTheme="majorHAnsi" w:cstheme="majorHAnsi"/>
          <w:color w:val="000000"/>
        </w:rPr>
        <w:t xml:space="preserve"> </w:t>
      </w:r>
      <w:r w:rsidRPr="003824D2">
        <w:rPr>
          <w:rFonts w:asciiTheme="majorHAnsi" w:hAnsiTheme="majorHAnsi" w:cstheme="majorHAnsi"/>
          <w:i/>
          <w:iCs/>
          <w:color w:val="000000"/>
        </w:rPr>
        <w:t>Ethical Implications of the Colonization, Privatization and Commercialization of Outer Space</w:t>
      </w:r>
      <w:r w:rsidRPr="003824D2">
        <w:rPr>
          <w:rFonts w:asciiTheme="majorHAnsi" w:hAnsiTheme="majorHAnsi" w:cstheme="majorHAnsi"/>
          <w:color w:val="000000"/>
        </w:rPr>
        <w:t>.</w:t>
      </w:r>
      <w:r w:rsidRPr="003824D2">
        <w:rPr>
          <w:rStyle w:val="apple-converted-space"/>
          <w:rFonts w:asciiTheme="majorHAnsi" w:eastAsiaTheme="majorEastAsia" w:hAnsiTheme="majorHAnsi" w:cstheme="majorHAnsi"/>
          <w:color w:val="000000"/>
        </w:rPr>
        <w:t xml:space="preserve"> SJEP //recut </w:t>
      </w:r>
      <w:proofErr w:type="spellStart"/>
      <w:r w:rsidRPr="003824D2">
        <w:rPr>
          <w:rStyle w:val="apple-converted-space"/>
          <w:rFonts w:asciiTheme="majorHAnsi" w:eastAsiaTheme="majorEastAsia" w:hAnsiTheme="majorHAnsi" w:cstheme="majorHAnsi"/>
          <w:color w:val="000000"/>
        </w:rPr>
        <w:t>Nato</w:t>
      </w:r>
      <w:proofErr w:type="spellEnd"/>
    </w:p>
    <w:p w14:paraId="588A2D8A" w14:textId="77777777" w:rsidR="003824D2" w:rsidRPr="003824D2" w:rsidRDefault="003824D2" w:rsidP="003824D2">
      <w:pPr>
        <w:rPr>
          <w:rStyle w:val="Emphasis"/>
          <w:rFonts w:asciiTheme="majorHAnsi" w:hAnsiTheme="majorHAnsi" w:cstheme="majorHAnsi"/>
        </w:rPr>
      </w:pPr>
      <w:r w:rsidRPr="003824D2">
        <w:rPr>
          <w:rFonts w:asciiTheme="majorHAnsi" w:hAnsiTheme="majorHAnsi" w:cstheme="majorHAnsi"/>
          <w:sz w:val="16"/>
        </w:rPr>
        <w:t xml:space="preserve">It can be argued through Kantian ethics that our record here on Earth paints a picture of neoliberal and capitalist policies with tendencies to </w:t>
      </w:r>
      <w:proofErr w:type="spellStart"/>
      <w:r w:rsidRPr="003824D2">
        <w:rPr>
          <w:rFonts w:asciiTheme="majorHAnsi" w:hAnsiTheme="majorHAnsi" w:cstheme="majorHAnsi"/>
          <w:sz w:val="16"/>
        </w:rPr>
        <w:t>favour</w:t>
      </w:r>
      <w:proofErr w:type="spellEnd"/>
      <w:r w:rsidRPr="003824D2">
        <w:rPr>
          <w:rFonts w:asciiTheme="majorHAnsi" w:hAnsiTheme="majorHAnsi" w:cstheme="majorHAnsi"/>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3824D2">
        <w:rPr>
          <w:rFonts w:asciiTheme="majorHAnsi" w:hAnsiTheme="majorHAnsi" w:cstheme="majorHAnsi"/>
          <w:sz w:val="16"/>
        </w:rPr>
        <w:t>i</w:t>
      </w:r>
      <w:proofErr w:type="spellEnd"/>
      <w:r w:rsidRPr="003824D2">
        <w:rPr>
          <w:rFonts w:asciiTheme="majorHAnsi" w:hAnsiTheme="majorHAnsi" w:cstheme="majorHAnsi"/>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3824D2">
        <w:rPr>
          <w:rStyle w:val="Emphasis"/>
          <w:rFonts w:asciiTheme="majorHAnsi" w:hAnsiTheme="majorHAnsi" w:cstheme="majorHAnsi"/>
        </w:rPr>
        <w:t xml:space="preserve">Kantian ethicists would argue that extending to </w:t>
      </w:r>
      <w:r w:rsidRPr="003824D2">
        <w:rPr>
          <w:rStyle w:val="Emphasis"/>
          <w:rFonts w:asciiTheme="majorHAnsi" w:hAnsiTheme="majorHAnsi" w:cstheme="majorHAnsi"/>
          <w:highlight w:val="green"/>
        </w:rPr>
        <w:t xml:space="preserve">space </w:t>
      </w:r>
      <w:r w:rsidRPr="003824D2">
        <w:rPr>
          <w:rStyle w:val="Emphasis"/>
          <w:rFonts w:asciiTheme="majorHAnsi" w:hAnsiTheme="majorHAnsi" w:cstheme="majorHAnsi"/>
        </w:rPr>
        <w:t xml:space="preserve">neoliberal and capitalist </w:t>
      </w:r>
      <w:r w:rsidRPr="003824D2">
        <w:rPr>
          <w:rStyle w:val="Emphasis"/>
          <w:rFonts w:asciiTheme="majorHAnsi" w:hAnsiTheme="majorHAnsi" w:cstheme="majorHAnsi"/>
          <w:highlight w:val="green"/>
        </w:rPr>
        <w:t>policies is immoral because</w:t>
      </w:r>
      <w:r w:rsidRPr="003824D2">
        <w:rPr>
          <w:rStyle w:val="Emphasis"/>
          <w:rFonts w:asciiTheme="majorHAnsi" w:hAnsiTheme="majorHAnsi" w:cstheme="majorHAnsi"/>
        </w:rPr>
        <w:t xml:space="preserve"> these systems create economic disparities and </w:t>
      </w:r>
      <w:proofErr w:type="gramStart"/>
      <w:r w:rsidRPr="003824D2">
        <w:rPr>
          <w:rStyle w:val="Emphasis"/>
          <w:rFonts w:asciiTheme="majorHAnsi" w:hAnsiTheme="majorHAnsi" w:cstheme="majorHAnsi"/>
        </w:rPr>
        <w:t>life threatening</w:t>
      </w:r>
      <w:proofErr w:type="gramEnd"/>
      <w:r w:rsidRPr="003824D2">
        <w:rPr>
          <w:rStyle w:val="Emphasis"/>
          <w:rFonts w:asciiTheme="majorHAnsi" w:hAnsiTheme="majorHAnsi" w:cstheme="majorHAnsi"/>
        </w:rPr>
        <w:t xml:space="preserve"> environmental injustices; therefore, they are set up in a way that </w:t>
      </w:r>
      <w:r w:rsidRPr="003824D2">
        <w:rPr>
          <w:rStyle w:val="Emphasis"/>
          <w:rFonts w:asciiTheme="majorHAnsi" w:hAnsiTheme="majorHAnsi" w:cstheme="majorHAnsi"/>
          <w:highlight w:val="green"/>
        </w:rPr>
        <w:t xml:space="preserve">we could not </w:t>
      </w:r>
      <w:r w:rsidRPr="003824D2">
        <w:rPr>
          <w:rStyle w:val="Emphasis"/>
          <w:rFonts w:asciiTheme="majorHAnsi" w:hAnsiTheme="majorHAnsi" w:cstheme="majorHAnsi"/>
        </w:rPr>
        <w:t xml:space="preserve">rationally </w:t>
      </w:r>
      <w:r w:rsidRPr="003824D2">
        <w:rPr>
          <w:rStyle w:val="Emphasis"/>
          <w:rFonts w:asciiTheme="majorHAnsi" w:hAnsiTheme="majorHAnsi" w:cstheme="majorHAnsi"/>
          <w:highlight w:val="green"/>
        </w:rPr>
        <w:t>will everyone to act the way they act</w:t>
      </w:r>
      <w:r w:rsidRPr="003824D2">
        <w:rPr>
          <w:rStyle w:val="Emphasis"/>
          <w:rFonts w:asciiTheme="majorHAnsi" w:hAnsiTheme="majorHAnsi" w:cstheme="majorHAnsi"/>
        </w:rPr>
        <w:t xml:space="preserve"> either here </w:t>
      </w:r>
      <w:r w:rsidRPr="003824D2">
        <w:rPr>
          <w:rStyle w:val="Emphasis"/>
          <w:rFonts w:asciiTheme="majorHAnsi" w:hAnsiTheme="majorHAnsi" w:cstheme="majorHAnsi"/>
          <w:highlight w:val="green"/>
        </w:rPr>
        <w:t>on Earth</w:t>
      </w:r>
      <w:r w:rsidRPr="003824D2">
        <w:rPr>
          <w:rStyle w:val="Emphasis"/>
          <w:rFonts w:asciiTheme="majorHAnsi" w:hAnsiTheme="majorHAnsi" w:cstheme="majorHAnsi"/>
        </w:rPr>
        <w:t xml:space="preserve"> or </w:t>
      </w:r>
      <w:r w:rsidRPr="003824D2">
        <w:rPr>
          <w:rStyle w:val="Emphasis"/>
          <w:rFonts w:asciiTheme="majorHAnsi" w:hAnsiTheme="majorHAnsi" w:cstheme="majorHAnsi"/>
          <w:highlight w:val="green"/>
        </w:rPr>
        <w:t>in space</w:t>
      </w:r>
      <w:r w:rsidRPr="003824D2">
        <w:rPr>
          <w:rStyle w:val="Emphasis"/>
          <w:rFonts w:asciiTheme="majorHAnsi" w:hAnsiTheme="majorHAnsi" w:cstheme="majorHAnsi"/>
        </w:rPr>
        <w:t xml:space="preserve">. Also, </w:t>
      </w:r>
      <w:r w:rsidRPr="003824D2">
        <w:rPr>
          <w:rStyle w:val="Emphasis"/>
          <w:rFonts w:asciiTheme="majorHAnsi" w:hAnsiTheme="majorHAnsi" w:cstheme="majorHAnsi"/>
          <w:highlight w:val="green"/>
        </w:rPr>
        <w:t>Kantian ethicists</w:t>
      </w:r>
      <w:r w:rsidRPr="003824D2">
        <w:rPr>
          <w:rStyle w:val="Emphasis"/>
          <w:rFonts w:asciiTheme="majorHAnsi" w:hAnsiTheme="majorHAnsi" w:cstheme="majorHAnsi"/>
        </w:rPr>
        <w:t xml:space="preserve"> would </w:t>
      </w:r>
      <w:r w:rsidRPr="003824D2">
        <w:rPr>
          <w:rStyle w:val="Emphasis"/>
          <w:rFonts w:asciiTheme="majorHAnsi" w:hAnsiTheme="majorHAnsi" w:cstheme="majorHAnsi"/>
          <w:highlight w:val="green"/>
        </w:rPr>
        <w:t>ask whether</w:t>
      </w:r>
      <w:r w:rsidRPr="003824D2">
        <w:rPr>
          <w:rStyle w:val="Emphasis"/>
          <w:rFonts w:asciiTheme="majorHAnsi" w:hAnsiTheme="majorHAnsi" w:cstheme="majorHAnsi"/>
        </w:rPr>
        <w:t xml:space="preserve"> the action of </w:t>
      </w:r>
      <w:r w:rsidRPr="003824D2">
        <w:rPr>
          <w:rStyle w:val="Emphasis"/>
          <w:rFonts w:asciiTheme="majorHAnsi" w:hAnsiTheme="majorHAnsi" w:cstheme="majorHAnsi"/>
          <w:highlight w:val="green"/>
        </w:rPr>
        <w:t xml:space="preserve">extending </w:t>
      </w:r>
      <w:r w:rsidRPr="003824D2">
        <w:rPr>
          <w:rStyle w:val="Emphasis"/>
          <w:rFonts w:asciiTheme="majorHAnsi" w:hAnsiTheme="majorHAnsi" w:cstheme="majorHAnsi"/>
        </w:rPr>
        <w:t xml:space="preserve">neoliberal and capitalist </w:t>
      </w:r>
      <w:r w:rsidRPr="003824D2">
        <w:rPr>
          <w:rStyle w:val="Emphasis"/>
          <w:rFonts w:asciiTheme="majorHAnsi" w:hAnsiTheme="majorHAnsi" w:cstheme="majorHAnsi"/>
          <w:highlight w:val="green"/>
        </w:rPr>
        <w:t>policies</w:t>
      </w:r>
      <w:r w:rsidRPr="003824D2">
        <w:rPr>
          <w:rStyle w:val="Emphasis"/>
          <w:rFonts w:asciiTheme="majorHAnsi" w:hAnsiTheme="majorHAnsi" w:cstheme="majorHAnsi"/>
        </w:rPr>
        <w:t xml:space="preserve"> to space would </w:t>
      </w:r>
      <w:r w:rsidRPr="003824D2">
        <w:rPr>
          <w:rStyle w:val="Emphasis"/>
          <w:rFonts w:asciiTheme="majorHAnsi" w:hAnsiTheme="majorHAnsi" w:cstheme="majorHAnsi"/>
          <w:highlight w:val="green"/>
        </w:rPr>
        <w:t>respect</w:t>
      </w:r>
      <w:r w:rsidRPr="003824D2">
        <w:rPr>
          <w:rStyle w:val="Emphasis"/>
          <w:rFonts w:asciiTheme="majorHAnsi" w:hAnsiTheme="majorHAnsi" w:cstheme="majorHAnsi"/>
        </w:rPr>
        <w:t xml:space="preserve"> the </w:t>
      </w:r>
      <w:r w:rsidRPr="003824D2">
        <w:rPr>
          <w:rStyle w:val="Emphasis"/>
          <w:rFonts w:asciiTheme="majorHAnsi" w:hAnsiTheme="majorHAnsi" w:cstheme="majorHAnsi"/>
          <w:highlight w:val="green"/>
        </w:rPr>
        <w:t xml:space="preserve">goals of extra-terrestrial </w:t>
      </w:r>
      <w:r w:rsidRPr="003824D2">
        <w:rPr>
          <w:rStyle w:val="Emphasis"/>
          <w:rFonts w:asciiTheme="majorHAnsi" w:hAnsiTheme="majorHAnsi" w:cstheme="majorHAnsi"/>
        </w:rPr>
        <w:t xml:space="preserve">intelligent </w:t>
      </w:r>
      <w:r w:rsidRPr="003824D2">
        <w:rPr>
          <w:rStyle w:val="Emphasis"/>
          <w:rFonts w:asciiTheme="majorHAnsi" w:hAnsiTheme="majorHAnsi" w:cstheme="majorHAnsi"/>
          <w:highlight w:val="green"/>
        </w:rPr>
        <w:t>life</w:t>
      </w:r>
      <w:r w:rsidRPr="003824D2">
        <w:rPr>
          <w:rStyle w:val="Emphasis"/>
          <w:rFonts w:asciiTheme="majorHAnsi" w:hAnsiTheme="majorHAnsi" w:cstheme="majorHAnsi"/>
        </w:rPr>
        <w:t xml:space="preserve"> if any </w:t>
      </w:r>
      <w:r w:rsidRPr="003824D2">
        <w:rPr>
          <w:rStyle w:val="Emphasis"/>
          <w:rFonts w:asciiTheme="majorHAnsi" w:hAnsiTheme="majorHAnsi" w:cstheme="majorHAnsi"/>
          <w:highlight w:val="green"/>
        </w:rPr>
        <w:t>rather than</w:t>
      </w:r>
      <w:r w:rsidRPr="003824D2">
        <w:rPr>
          <w:rStyle w:val="Emphasis"/>
          <w:rFonts w:asciiTheme="majorHAnsi" w:hAnsiTheme="majorHAnsi" w:cstheme="majorHAnsi"/>
        </w:rPr>
        <w:t xml:space="preserve"> merely </w:t>
      </w:r>
      <w:r w:rsidRPr="003824D2">
        <w:rPr>
          <w:rStyle w:val="Emphasis"/>
          <w:rFonts w:asciiTheme="majorHAnsi" w:hAnsiTheme="majorHAnsi" w:cstheme="majorHAnsi"/>
          <w:highlight w:val="green"/>
        </w:rPr>
        <w:t>using them for humans’</w:t>
      </w:r>
      <w:r w:rsidRPr="003824D2">
        <w:rPr>
          <w:rStyle w:val="Emphasis"/>
          <w:rFonts w:asciiTheme="majorHAnsi" w:hAnsiTheme="majorHAnsi" w:cstheme="majorHAnsi"/>
        </w:rPr>
        <w:t xml:space="preserve"> own </w:t>
      </w:r>
      <w:r w:rsidRPr="003824D2">
        <w:rPr>
          <w:rStyle w:val="Emphasis"/>
          <w:rFonts w:asciiTheme="majorHAnsi" w:hAnsiTheme="majorHAnsi" w:cstheme="majorHAnsi"/>
          <w:highlight w:val="green"/>
        </w:rPr>
        <w:t>purposes</w:t>
      </w:r>
      <w:r w:rsidRPr="003824D2">
        <w:rPr>
          <w:rStyle w:val="Emphasis"/>
          <w:rFonts w:asciiTheme="majorHAnsi" w:hAnsiTheme="majorHAnsi" w:cstheme="majorHAnsi"/>
        </w:rPr>
        <w:t xml:space="preserve">? If the answer is no, then the participating agent must not perform the action. </w:t>
      </w:r>
      <w:r w:rsidRPr="003824D2">
        <w:rPr>
          <w:rFonts w:asciiTheme="majorHAnsi" w:hAnsiTheme="majorHAnsi" w:cstheme="majorHAnsi"/>
          <w:sz w:val="16"/>
        </w:rPr>
        <w:t xml:space="preserve">Kant wrote on the possible existence of extra-terrestrial intelligent species in the final pages of the last book that he published, Anthropology from a Pragmatic Point of View [Anthropologie in </w:t>
      </w:r>
      <w:proofErr w:type="spellStart"/>
      <w:r w:rsidRPr="003824D2">
        <w:rPr>
          <w:rFonts w:asciiTheme="majorHAnsi" w:hAnsiTheme="majorHAnsi" w:cstheme="majorHAnsi"/>
          <w:sz w:val="16"/>
        </w:rPr>
        <w:t>pragmatischer</w:t>
      </w:r>
      <w:proofErr w:type="spellEnd"/>
      <w:r w:rsidRPr="003824D2">
        <w:rPr>
          <w:rFonts w:asciiTheme="majorHAnsi" w:hAnsiTheme="majorHAnsi" w:cstheme="majorHAnsi"/>
          <w:sz w:val="16"/>
        </w:rPr>
        <w:t xml:space="preserve"> </w:t>
      </w:r>
      <w:proofErr w:type="spellStart"/>
      <w:r w:rsidRPr="003824D2">
        <w:rPr>
          <w:rFonts w:asciiTheme="majorHAnsi" w:hAnsiTheme="majorHAnsi" w:cstheme="majorHAnsi"/>
          <w:sz w:val="16"/>
        </w:rPr>
        <w:t>Hinsicht</w:t>
      </w:r>
      <w:proofErr w:type="spellEnd"/>
      <w:r w:rsidRPr="003824D2">
        <w:rPr>
          <w:rFonts w:asciiTheme="majorHAnsi" w:hAnsiTheme="majorHAnsi" w:cstheme="majorHAnsi"/>
          <w:sz w:val="16"/>
        </w:rPr>
        <w:t>] (1978). In this publication, Kant hinted that the highest concept of the Alien species may be that of a terrestrial rational being [</w:t>
      </w:r>
      <w:proofErr w:type="spellStart"/>
      <w:r w:rsidRPr="003824D2">
        <w:rPr>
          <w:rFonts w:asciiTheme="majorHAnsi" w:hAnsiTheme="majorHAnsi" w:cstheme="majorHAnsi"/>
          <w:sz w:val="16"/>
        </w:rPr>
        <w:t>eines</w:t>
      </w:r>
      <w:proofErr w:type="spellEnd"/>
      <w:r w:rsidRPr="003824D2">
        <w:rPr>
          <w:rFonts w:asciiTheme="majorHAnsi" w:hAnsiTheme="majorHAnsi" w:cstheme="majorHAnsi"/>
          <w:sz w:val="16"/>
        </w:rPr>
        <w:t xml:space="preserve"> </w:t>
      </w:r>
      <w:proofErr w:type="spellStart"/>
      <w:r w:rsidRPr="003824D2">
        <w:rPr>
          <w:rFonts w:asciiTheme="majorHAnsi" w:hAnsiTheme="majorHAnsi" w:cstheme="majorHAnsi"/>
          <w:sz w:val="16"/>
        </w:rPr>
        <w:t>irdischen</w:t>
      </w:r>
      <w:proofErr w:type="spellEnd"/>
      <w:r w:rsidRPr="003824D2">
        <w:rPr>
          <w:rFonts w:asciiTheme="majorHAnsi" w:hAnsiTheme="majorHAnsi" w:cstheme="majorHAnsi"/>
          <w:sz w:val="16"/>
        </w:rPr>
        <w:t xml:space="preserve"> </w:t>
      </w:r>
      <w:proofErr w:type="spellStart"/>
      <w:proofErr w:type="gramStart"/>
      <w:r w:rsidRPr="003824D2">
        <w:rPr>
          <w:rFonts w:asciiTheme="majorHAnsi" w:hAnsiTheme="majorHAnsi" w:cstheme="majorHAnsi"/>
          <w:sz w:val="16"/>
        </w:rPr>
        <w:t>vernünftigen</w:t>
      </w:r>
      <w:proofErr w:type="spellEnd"/>
      <w:r w:rsidRPr="003824D2">
        <w:rPr>
          <w:rFonts w:asciiTheme="majorHAnsi" w:hAnsiTheme="majorHAnsi" w:cstheme="majorHAnsi"/>
          <w:sz w:val="16"/>
        </w:rPr>
        <w:t xml:space="preserve"> ]</w:t>
      </w:r>
      <w:proofErr w:type="gramEnd"/>
      <w:r w:rsidRPr="003824D2">
        <w:rPr>
          <w:rFonts w:asciiTheme="majorHAnsi" w:hAnsiTheme="majorHAnsi" w:cstheme="majorHAnsi"/>
          <w:sz w:val="16"/>
        </w:rPr>
        <w:t>; however, he argued that it will be difficult to describe its characteristics because there is no knowledge available of a non-terrestrial rational being [</w:t>
      </w:r>
      <w:proofErr w:type="spellStart"/>
      <w:r w:rsidRPr="003824D2">
        <w:rPr>
          <w:rFonts w:asciiTheme="majorHAnsi" w:hAnsiTheme="majorHAnsi" w:cstheme="majorHAnsi"/>
          <w:sz w:val="16"/>
        </w:rPr>
        <w:t>nicht</w:t>
      </w:r>
      <w:proofErr w:type="spellEnd"/>
      <w:r w:rsidRPr="003824D2">
        <w:rPr>
          <w:rFonts w:asciiTheme="majorHAnsi" w:hAnsiTheme="majorHAnsi" w:cstheme="majorHAnsi"/>
          <w:sz w:val="16"/>
        </w:rPr>
        <w:t xml:space="preserve"> </w:t>
      </w:r>
      <w:proofErr w:type="spellStart"/>
      <w:r w:rsidRPr="003824D2">
        <w:rPr>
          <w:rFonts w:asciiTheme="majorHAnsi" w:hAnsiTheme="majorHAnsi" w:cstheme="majorHAnsi"/>
          <w:sz w:val="16"/>
        </w:rPr>
        <w:t>irdischen</w:t>
      </w:r>
      <w:proofErr w:type="spellEnd"/>
      <w:r w:rsidRPr="003824D2">
        <w:rPr>
          <w:rFonts w:asciiTheme="majorHAnsi" w:hAnsiTheme="majorHAnsi" w:cstheme="majorHAnsi"/>
          <w:sz w:val="16"/>
        </w:rPr>
        <w:t xml:space="preserve"> </w:t>
      </w:r>
      <w:proofErr w:type="spellStart"/>
      <w:r w:rsidRPr="003824D2">
        <w:rPr>
          <w:rFonts w:asciiTheme="majorHAnsi" w:hAnsiTheme="majorHAnsi" w:cstheme="majorHAnsi"/>
          <w:sz w:val="16"/>
        </w:rPr>
        <w:t>Wesen</w:t>
      </w:r>
      <w:proofErr w:type="spellEnd"/>
      <w:r w:rsidRPr="003824D2">
        <w:rPr>
          <w:rFonts w:asciiTheme="majorHAnsi" w:hAnsiTheme="majorHAnsi" w:cstheme="majorHAnsi"/>
          <w:sz w:val="16"/>
        </w:rPr>
        <w:t xml:space="preserve">] which could be used as a reference in regards to its properties and ultimately classify that terrestrial being as rational. </w:t>
      </w:r>
      <w:r w:rsidRPr="003824D2">
        <w:rPr>
          <w:rStyle w:val="Emphasis"/>
          <w:rFonts w:asciiTheme="majorHAnsi" w:hAnsiTheme="majorHAnsi" w:cstheme="majorHAnsi"/>
        </w:rPr>
        <w:t xml:space="preserve">This dilemma will continue until extraterrestrial intelligent life is discovered because comparing two species of rational beings </w:t>
      </w:r>
      <w:proofErr w:type="gramStart"/>
      <w:r w:rsidRPr="003824D2">
        <w:rPr>
          <w:rStyle w:val="Emphasis"/>
          <w:rFonts w:asciiTheme="majorHAnsi" w:hAnsiTheme="majorHAnsi" w:cstheme="majorHAnsi"/>
        </w:rPr>
        <w:t>has to</w:t>
      </w:r>
      <w:proofErr w:type="gramEnd"/>
      <w:r w:rsidRPr="003824D2">
        <w:rPr>
          <w:rStyle w:val="Emphasis"/>
          <w:rFonts w:asciiTheme="majorHAnsi" w:hAnsiTheme="majorHAnsi" w:cstheme="majorHAnsi"/>
        </w:rPr>
        <w:t xml:space="preserve"> be on the basis of experience, but that experience has not been possible yet (Kant, 237-238).</w:t>
      </w:r>
      <w:r w:rsidRPr="003824D2">
        <w:rPr>
          <w:rFonts w:asciiTheme="majorHAnsi" w:hAnsiTheme="majorHAnsi" w:cstheme="majorHAnsi"/>
          <w:sz w:val="16"/>
        </w:rPr>
        <w:t xml:space="preserve"> In applying Kant’s deontological moral theory, it must first be recognized that Kant visualized a kind of respect in which we all can recognize every rational being exists as an </w:t>
      </w:r>
      <w:proofErr w:type="gramStart"/>
      <w:r w:rsidRPr="003824D2">
        <w:rPr>
          <w:rFonts w:asciiTheme="majorHAnsi" w:hAnsiTheme="majorHAnsi" w:cstheme="majorHAnsi"/>
          <w:sz w:val="16"/>
        </w:rPr>
        <w:t>end in itself</w:t>
      </w:r>
      <w:proofErr w:type="gramEnd"/>
      <w:r w:rsidRPr="003824D2">
        <w:rPr>
          <w:rFonts w:asciiTheme="majorHAnsi" w:hAnsiTheme="majorHAnsi" w:cstheme="majorHAnsi"/>
          <w:sz w:val="16"/>
        </w:rPr>
        <w:t xml:space="preserve"> (1) as being not fully comprehensible by any human understanding, (2) as being an end in him- or herself, and (3) as being a potential source of moral law (Kant, 2012). </w:t>
      </w:r>
      <w:r w:rsidRPr="003824D2">
        <w:rPr>
          <w:rStyle w:val="Emphasis"/>
          <w:rFonts w:asciiTheme="majorHAnsi" w:hAnsiTheme="majorHAnsi" w:cstheme="majorHAnsi"/>
        </w:rPr>
        <w:t>In this regard, since Kant insinuated that the highest concept of the extraterrestrial intelligent species may be that of a terrestrial rational being [</w:t>
      </w:r>
      <w:proofErr w:type="spellStart"/>
      <w:r w:rsidRPr="003824D2">
        <w:rPr>
          <w:rStyle w:val="Emphasis"/>
          <w:rFonts w:asciiTheme="majorHAnsi" w:hAnsiTheme="majorHAnsi" w:cstheme="majorHAnsi"/>
        </w:rPr>
        <w:t>eines</w:t>
      </w:r>
      <w:proofErr w:type="spellEnd"/>
      <w:r w:rsidRPr="003824D2">
        <w:rPr>
          <w:rStyle w:val="Emphasis"/>
          <w:rFonts w:asciiTheme="majorHAnsi" w:hAnsiTheme="majorHAnsi" w:cstheme="majorHAnsi"/>
        </w:rPr>
        <w:t xml:space="preserve"> </w:t>
      </w:r>
      <w:proofErr w:type="spellStart"/>
      <w:r w:rsidRPr="003824D2">
        <w:rPr>
          <w:rStyle w:val="Emphasis"/>
          <w:rFonts w:asciiTheme="majorHAnsi" w:hAnsiTheme="majorHAnsi" w:cstheme="majorHAnsi"/>
        </w:rPr>
        <w:t>irdischen</w:t>
      </w:r>
      <w:proofErr w:type="spellEnd"/>
      <w:r w:rsidRPr="003824D2">
        <w:rPr>
          <w:rStyle w:val="Emphasis"/>
          <w:rFonts w:asciiTheme="majorHAnsi" w:hAnsiTheme="majorHAnsi" w:cstheme="majorHAnsi"/>
        </w:rPr>
        <w:t xml:space="preserve"> </w:t>
      </w:r>
      <w:proofErr w:type="spellStart"/>
      <w:proofErr w:type="gramStart"/>
      <w:r w:rsidRPr="003824D2">
        <w:rPr>
          <w:rStyle w:val="Emphasis"/>
          <w:rFonts w:asciiTheme="majorHAnsi" w:hAnsiTheme="majorHAnsi" w:cstheme="majorHAnsi"/>
        </w:rPr>
        <w:t>vernünftigen</w:t>
      </w:r>
      <w:proofErr w:type="spellEnd"/>
      <w:r w:rsidRPr="003824D2">
        <w:rPr>
          <w:rStyle w:val="Emphasis"/>
          <w:rFonts w:asciiTheme="majorHAnsi" w:hAnsiTheme="majorHAnsi" w:cstheme="majorHAnsi"/>
        </w:rPr>
        <w:t xml:space="preserve"> ]</w:t>
      </w:r>
      <w:proofErr w:type="gramEnd"/>
      <w:r w:rsidRPr="003824D2">
        <w:rPr>
          <w:rStyle w:val="Emphasis"/>
          <w:rFonts w:asciiTheme="majorHAnsi" w:hAnsiTheme="majorHAnsi" w:cstheme="majorHAnsi"/>
        </w:rPr>
        <w:t xml:space="preserve">; that implies any encounter with extra-terrestrial intelligent life will compel us under the deontological moral theory to recognize that life as being not fully comprehensible by any human understanding, as being an end in itself, and as being a potential source of moral law (Kant, 2012). It must be realized that Kant’s deontology theory </w:t>
      </w:r>
      <w:r w:rsidRPr="003824D2">
        <w:rPr>
          <w:rStyle w:val="Emphasis"/>
          <w:rFonts w:asciiTheme="majorHAnsi" w:hAnsiTheme="majorHAnsi" w:cstheme="majorHAnsi"/>
        </w:rPr>
        <w:lastRenderedPageBreak/>
        <w:t xml:space="preserve">does not go without criticism by critical theorists who believe in dismantling all systems of oppression. </w:t>
      </w:r>
    </w:p>
    <w:p w14:paraId="4801E086"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2] Promise breaking – private entities appropriating space violates articles 2 and 4 of the OST</w:t>
      </w:r>
    </w:p>
    <w:p w14:paraId="0B0F42E9" w14:textId="77777777" w:rsidR="003824D2" w:rsidRPr="003824D2" w:rsidRDefault="003824D2" w:rsidP="003824D2">
      <w:pPr>
        <w:rPr>
          <w:rFonts w:asciiTheme="majorHAnsi" w:hAnsiTheme="majorHAnsi" w:cstheme="majorHAnsi"/>
        </w:rPr>
      </w:pPr>
      <w:proofErr w:type="spellStart"/>
      <w:r w:rsidRPr="003824D2">
        <w:rPr>
          <w:rStyle w:val="Style13ptBold"/>
          <w:rFonts w:asciiTheme="majorHAnsi" w:hAnsiTheme="majorHAnsi" w:cstheme="majorHAnsi"/>
        </w:rPr>
        <w:t>Wisaeus</w:t>
      </w:r>
      <w:proofErr w:type="spellEnd"/>
      <w:r w:rsidRPr="003824D2">
        <w:rPr>
          <w:rStyle w:val="Style13ptBold"/>
          <w:rFonts w:asciiTheme="majorHAnsi" w:hAnsiTheme="majorHAnsi" w:cstheme="majorHAnsi"/>
        </w:rPr>
        <w:t xml:space="preserve"> 17 </w:t>
      </w:r>
      <w:r w:rsidRPr="003824D2">
        <w:rPr>
          <w:rFonts w:asciiTheme="majorHAnsi" w:hAnsiTheme="majorHAnsi" w:cstheme="majorHAnsi"/>
        </w:rPr>
        <w:t xml:space="preserve">Per </w:t>
      </w:r>
      <w:proofErr w:type="spellStart"/>
      <w:r w:rsidRPr="003824D2">
        <w:rPr>
          <w:rFonts w:asciiTheme="majorHAnsi" w:hAnsiTheme="majorHAnsi" w:cstheme="majorHAnsi"/>
        </w:rPr>
        <w:t>Wisaeus</w:t>
      </w:r>
      <w:proofErr w:type="spellEnd"/>
      <w:r w:rsidRPr="003824D2">
        <w:rPr>
          <w:rFonts w:asciiTheme="majorHAnsi" w:hAnsiTheme="majorHAnsi" w:cstheme="majorHAnsi"/>
        </w:rPr>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9" w:history="1">
        <w:r w:rsidRPr="003824D2">
          <w:rPr>
            <w:rStyle w:val="Hyperlink"/>
            <w:rFonts w:asciiTheme="majorHAnsi" w:hAnsiTheme="majorHAnsi" w:cstheme="majorHAnsi"/>
          </w:rPr>
          <w:t>https://lup.lub.lu.se/student-papers/record/8930484/file/8933833.pdf</w:t>
        </w:r>
      </w:hyperlink>
      <w:r w:rsidRPr="003824D2">
        <w:rPr>
          <w:rFonts w:asciiTheme="majorHAnsi" w:hAnsiTheme="majorHAnsi" w:cstheme="majorHAnsi"/>
        </w:rPr>
        <w:t xml:space="preserve"> SJMS //Recut </w:t>
      </w:r>
      <w:proofErr w:type="spellStart"/>
      <w:r w:rsidRPr="003824D2">
        <w:rPr>
          <w:rFonts w:asciiTheme="majorHAnsi" w:hAnsiTheme="majorHAnsi" w:cstheme="majorHAnsi"/>
        </w:rPr>
        <w:t>Nato</w:t>
      </w:r>
      <w:proofErr w:type="spellEnd"/>
    </w:p>
    <w:p w14:paraId="63868A08"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sz w:val="16"/>
        </w:rPr>
        <w:t xml:space="preserve">3.5 </w:t>
      </w:r>
      <w:r w:rsidRPr="003824D2">
        <w:rPr>
          <w:rStyle w:val="Emphasis"/>
          <w:rFonts w:asciiTheme="majorHAnsi" w:hAnsiTheme="majorHAnsi" w:cstheme="majorHAnsi"/>
        </w:rPr>
        <w:t>Appropriation of space</w:t>
      </w:r>
      <w:r w:rsidRPr="003824D2">
        <w:rPr>
          <w:rFonts w:asciiTheme="majorHAnsi" w:hAnsiTheme="majorHAnsi" w:cstheme="majorHAnsi"/>
          <w:sz w:val="16"/>
        </w:rPr>
        <w:t xml:space="preserve"> </w:t>
      </w:r>
      <w:proofErr w:type="gramStart"/>
      <w:r w:rsidRPr="003824D2">
        <w:rPr>
          <w:rFonts w:asciiTheme="majorHAnsi" w:hAnsiTheme="majorHAnsi" w:cstheme="majorHAnsi"/>
          <w:sz w:val="16"/>
        </w:rPr>
        <w:t>The</w:t>
      </w:r>
      <w:proofErr w:type="gramEnd"/>
      <w:r w:rsidRPr="003824D2">
        <w:rPr>
          <w:rFonts w:asciiTheme="majorHAnsi" w:hAnsiTheme="majorHAnsi" w:cstheme="majorHAnsi"/>
          <w:sz w:val="16"/>
        </w:rPr>
        <w:t xml:space="preserve"> word appropriation is used in Article II OST but it does not exist consensus nor an exact definition of its meaning. </w:t>
      </w:r>
      <w:r w:rsidRPr="003824D2">
        <w:rPr>
          <w:rStyle w:val="Emphasis"/>
          <w:rFonts w:asciiTheme="majorHAnsi" w:hAnsiTheme="majorHAnsi" w:cstheme="majorHAnsi"/>
        </w:rPr>
        <w:t>Traditionally, appropriation have had the meaning of taking control over an area to use it exclusively and with a long-term intention.</w:t>
      </w:r>
      <w:r w:rsidRPr="003824D2">
        <w:rPr>
          <w:rFonts w:asciiTheme="majorHAnsi" w:hAnsiTheme="majorHAnsi" w:cstheme="majorHAnsi"/>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3824D2">
        <w:rPr>
          <w:rStyle w:val="Emphasis"/>
          <w:rFonts w:asciiTheme="majorHAnsi" w:hAnsiTheme="majorHAnsi" w:cstheme="majorHAnsi"/>
        </w:rPr>
        <w:t xml:space="preserve">The possibility to appropriate outer space has the problem of the difficulty of defining outer space due to the lack of landmarks. </w:t>
      </w:r>
      <w:r w:rsidRPr="003824D2">
        <w:rPr>
          <w:rStyle w:val="Emphasis"/>
          <w:rFonts w:asciiTheme="majorHAnsi" w:hAnsiTheme="majorHAnsi" w:cstheme="majorHAnsi"/>
          <w:highlight w:val="green"/>
        </w:rPr>
        <w:t xml:space="preserve">Article II </w:t>
      </w:r>
      <w:r w:rsidRPr="003824D2">
        <w:rPr>
          <w:rStyle w:val="Emphasis"/>
          <w:rFonts w:asciiTheme="majorHAnsi" w:hAnsiTheme="majorHAnsi" w:cstheme="majorHAnsi"/>
        </w:rPr>
        <w:t xml:space="preserve">OST and its </w:t>
      </w:r>
      <w:r w:rsidRPr="003824D2">
        <w:rPr>
          <w:rStyle w:val="Emphasis"/>
          <w:rFonts w:asciiTheme="majorHAnsi" w:hAnsiTheme="majorHAnsi" w:cstheme="majorHAnsi"/>
          <w:highlight w:val="green"/>
        </w:rPr>
        <w:t>prohibition of</w:t>
      </w:r>
      <w:r w:rsidRPr="003824D2">
        <w:rPr>
          <w:rStyle w:val="Emphasis"/>
          <w:rFonts w:asciiTheme="majorHAnsi" w:hAnsiTheme="majorHAnsi" w:cstheme="majorHAnsi"/>
        </w:rPr>
        <w:t xml:space="preserve"> national </w:t>
      </w:r>
      <w:r w:rsidRPr="003824D2">
        <w:rPr>
          <w:rStyle w:val="Emphasis"/>
          <w:rFonts w:asciiTheme="majorHAnsi" w:hAnsiTheme="majorHAnsi" w:cstheme="majorHAnsi"/>
          <w:highlight w:val="green"/>
        </w:rPr>
        <w:t>appropriation</w:t>
      </w:r>
      <w:r w:rsidRPr="003824D2">
        <w:rPr>
          <w:rStyle w:val="Emphasis"/>
          <w:rFonts w:asciiTheme="majorHAnsi" w:hAnsiTheme="majorHAnsi" w:cstheme="majorHAnsi"/>
        </w:rPr>
        <w:t xml:space="preserve"> is </w:t>
      </w:r>
      <w:r w:rsidRPr="003824D2">
        <w:rPr>
          <w:rStyle w:val="Emphasis"/>
          <w:rFonts w:asciiTheme="majorHAnsi" w:hAnsiTheme="majorHAnsi" w:cstheme="majorHAnsi"/>
          <w:highlight w:val="green"/>
        </w:rPr>
        <w:t xml:space="preserve">regarding outer space </w:t>
      </w:r>
      <w:r w:rsidRPr="003824D2">
        <w:rPr>
          <w:rStyle w:val="Emphasis"/>
          <w:rFonts w:asciiTheme="majorHAnsi" w:hAnsiTheme="majorHAnsi" w:cstheme="majorHAnsi"/>
        </w:rPr>
        <w:t xml:space="preserve">and celestial </w:t>
      </w:r>
      <w:r w:rsidRPr="003824D2">
        <w:rPr>
          <w:rStyle w:val="Emphasis"/>
          <w:rFonts w:asciiTheme="majorHAnsi" w:hAnsiTheme="majorHAnsi" w:cstheme="majorHAnsi"/>
          <w:highlight w:val="green"/>
        </w:rPr>
        <w:t>bodies.</w:t>
      </w:r>
      <w:r w:rsidRPr="003824D2">
        <w:rPr>
          <w:rFonts w:asciiTheme="majorHAnsi" w:hAnsiTheme="majorHAnsi" w:cstheme="majorHAnsi"/>
          <w:sz w:val="16"/>
          <w:highlight w:val="green"/>
        </w:rPr>
        <w:t xml:space="preserve"> As</w:t>
      </w:r>
      <w:r w:rsidRPr="003824D2">
        <w:rPr>
          <w:rFonts w:asciiTheme="majorHAnsi" w:hAnsiTheme="majorHAnsi" w:cstheme="majorHAnsi"/>
          <w:sz w:val="16"/>
        </w:rPr>
        <w:t xml:space="preserve">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3824D2">
        <w:rPr>
          <w:rStyle w:val="Emphasis"/>
          <w:rFonts w:asciiTheme="majorHAnsi" w:hAnsiTheme="majorHAnsi" w:cstheme="majorHAnsi"/>
        </w:rPr>
        <w:t>A celestial body has the advantage of being tangible and possible to locate.</w:t>
      </w:r>
      <w:r w:rsidRPr="003824D2">
        <w:rPr>
          <w:rFonts w:asciiTheme="majorHAnsi" w:hAnsiTheme="majorHAnsi" w:cstheme="majorHAnsi"/>
          <w:sz w:val="16"/>
        </w:rPr>
        <w:t xml:space="preserve"> 130 Another aspect of the problem is the fact that space law is not clear on what constitutes a celestial body, which </w:t>
      </w:r>
      <w:proofErr w:type="gramStart"/>
      <w:r w:rsidRPr="003824D2">
        <w:rPr>
          <w:rFonts w:asciiTheme="majorHAnsi" w:hAnsiTheme="majorHAnsi" w:cstheme="majorHAnsi"/>
          <w:sz w:val="16"/>
        </w:rPr>
        <w:t>opens up</w:t>
      </w:r>
      <w:proofErr w:type="gramEnd"/>
      <w:r w:rsidRPr="003824D2">
        <w:rPr>
          <w:rFonts w:asciiTheme="majorHAnsi" w:hAnsiTheme="majorHAnsi" w:cstheme="majorHAnsi"/>
          <w:sz w:val="16"/>
        </w:rPr>
        <w:t xml:space="preserve"> for the possibility of circumventing the prohibition of Article II OST by appropriating asteroids or meteorites. This is, as much else in space law, not completely clear.131 As mentioned earlier, </w:t>
      </w:r>
      <w:r w:rsidRPr="003824D2">
        <w:rPr>
          <w:rStyle w:val="Emphasis"/>
          <w:rFonts w:asciiTheme="majorHAnsi" w:hAnsiTheme="majorHAnsi" w:cstheme="majorHAnsi"/>
        </w:rPr>
        <w:t>it can be said that the UN claimed jurisdiction of the whole outer space with its declarations adopted in 1961 and 1963.</w:t>
      </w:r>
      <w:r w:rsidRPr="003824D2">
        <w:rPr>
          <w:rFonts w:asciiTheme="majorHAnsi" w:hAnsiTheme="majorHAnsi" w:cstheme="majorHAnsi"/>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it is only reasonable to limit the jurisdiction to our solar system.133 Even this is a liberal limitation since the furthest a human made space object has travelled is outside our planet system.134 Therefore a starting point for appropriation would be to </w:t>
      </w:r>
      <w:proofErr w:type="gramStart"/>
      <w:r w:rsidRPr="003824D2">
        <w:rPr>
          <w:rFonts w:asciiTheme="majorHAnsi" w:hAnsiTheme="majorHAnsi" w:cstheme="majorHAnsi"/>
          <w:sz w:val="16"/>
        </w:rPr>
        <w:t>actually be</w:t>
      </w:r>
      <w:proofErr w:type="gramEnd"/>
      <w:r w:rsidRPr="003824D2">
        <w:rPr>
          <w:rFonts w:asciiTheme="majorHAnsi" w:hAnsiTheme="majorHAnsi" w:cstheme="majorHAnsi"/>
          <w:sz w:val="16"/>
        </w:rPr>
        <w:t xml:space="preserve"> able to physically access the object. </w:t>
      </w:r>
      <w:proofErr w:type="gramStart"/>
      <w:r w:rsidRPr="003824D2">
        <w:rPr>
          <w:rFonts w:asciiTheme="majorHAnsi" w:hAnsiTheme="majorHAnsi" w:cstheme="majorHAnsi"/>
          <w:sz w:val="16"/>
        </w:rPr>
        <w:t>In order to</w:t>
      </w:r>
      <w:proofErr w:type="gramEnd"/>
      <w:r w:rsidRPr="003824D2">
        <w:rPr>
          <w:rFonts w:asciiTheme="majorHAnsi" w:hAnsiTheme="majorHAnsi" w:cstheme="majorHAnsi"/>
          <w:sz w:val="16"/>
        </w:rPr>
        <w:t xml:space="preserve"> appropriate a celestial body in space one would have to be able to control it. </w:t>
      </w:r>
      <w:proofErr w:type="gramStart"/>
      <w:r w:rsidRPr="003824D2">
        <w:rPr>
          <w:rFonts w:asciiTheme="majorHAnsi" w:hAnsiTheme="majorHAnsi" w:cstheme="majorHAnsi"/>
          <w:sz w:val="16"/>
        </w:rPr>
        <w:t>In order to</w:t>
      </w:r>
      <w:proofErr w:type="gramEnd"/>
      <w:r w:rsidRPr="003824D2">
        <w:rPr>
          <w:rFonts w:asciiTheme="majorHAnsi" w:hAnsiTheme="majorHAnsi" w:cstheme="majorHAnsi"/>
          <w:sz w:val="16"/>
        </w:rPr>
        <w:t xml:space="preserve"> control a celestial body a starting point is to be able to reach it. The conclusion is that if one </w:t>
      </w:r>
      <w:proofErr w:type="gramStart"/>
      <w:r w:rsidRPr="003824D2">
        <w:rPr>
          <w:rFonts w:asciiTheme="majorHAnsi" w:hAnsiTheme="majorHAnsi" w:cstheme="majorHAnsi"/>
          <w:sz w:val="16"/>
        </w:rPr>
        <w:t>is able to</w:t>
      </w:r>
      <w:proofErr w:type="gramEnd"/>
      <w:r w:rsidRPr="003824D2">
        <w:rPr>
          <w:rFonts w:asciiTheme="majorHAnsi" w:hAnsiTheme="majorHAnsi" w:cstheme="majorHAnsi"/>
          <w:sz w:val="16"/>
        </w:rPr>
        <w:t xml:space="preserve"> both reach a part of outer space or a celestial body and define it and maintain a presence, one would be able to theoretically appropriate it. 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w:t>
      </w:r>
      <w:proofErr w:type="gramStart"/>
      <w:r w:rsidRPr="003824D2">
        <w:rPr>
          <w:rFonts w:asciiTheme="majorHAnsi" w:hAnsiTheme="majorHAnsi" w:cstheme="majorHAnsi"/>
          <w:sz w:val="16"/>
        </w:rPr>
        <w:t>opened up</w:t>
      </w:r>
      <w:proofErr w:type="gramEnd"/>
      <w:r w:rsidRPr="003824D2">
        <w:rPr>
          <w:rFonts w:asciiTheme="majorHAnsi" w:hAnsiTheme="majorHAnsi" w:cstheme="majorHAnsi"/>
          <w:sz w:val="16"/>
        </w:rPr>
        <w:t xml:space="preserve">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Private and international appropriation Whether one can decide if appropriation is allowed by OST is depending on what type of appropriation it is. National appropriation refers to when a state claims and takes control over a celestial body, which is clearly prohibited by Article II OST. This option will not be further discussed due to the clear language of OST. Private appropriation has the meaning of a private entity taking control over a celestial body. The third possibility is international appropriation which has </w:t>
      </w:r>
      <w:r w:rsidRPr="003824D2">
        <w:rPr>
          <w:rFonts w:asciiTheme="majorHAnsi" w:hAnsiTheme="majorHAnsi" w:cstheme="majorHAnsi"/>
          <w:sz w:val="16"/>
        </w:rPr>
        <w:lastRenderedPageBreak/>
        <w:t xml:space="preserve">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3824D2">
        <w:rPr>
          <w:rFonts w:asciiTheme="majorHAnsi" w:hAnsiTheme="majorHAnsi" w:cstheme="majorHAnsi"/>
          <w:sz w:val="16"/>
        </w:rPr>
        <w:t>contrario</w:t>
      </w:r>
      <w:proofErr w:type="spellEnd"/>
      <w:r w:rsidRPr="003824D2">
        <w:rPr>
          <w:rFonts w:asciiTheme="majorHAnsi" w:hAnsiTheme="majorHAnsi" w:cstheme="majorHAnsi"/>
          <w:sz w:val="16"/>
        </w:rPr>
        <w:t xml:space="preserve"> </w:t>
      </w:r>
      <w:r w:rsidRPr="003824D2">
        <w:rPr>
          <w:rStyle w:val="Emphasis"/>
          <w:rFonts w:asciiTheme="majorHAnsi" w:hAnsiTheme="majorHAnsi" w:cstheme="majorHAnsi"/>
        </w:rPr>
        <w:t xml:space="preserve">reading of </w:t>
      </w:r>
      <w:r w:rsidRPr="003824D2">
        <w:rPr>
          <w:rStyle w:val="Emphasis"/>
          <w:rFonts w:asciiTheme="majorHAnsi" w:hAnsiTheme="majorHAnsi" w:cstheme="majorHAnsi"/>
          <w:highlight w:val="green"/>
        </w:rPr>
        <w:t xml:space="preserve">Article II </w:t>
      </w:r>
      <w:r w:rsidRPr="003824D2">
        <w:rPr>
          <w:rStyle w:val="Emphasis"/>
          <w:rFonts w:asciiTheme="majorHAnsi" w:hAnsiTheme="majorHAnsi" w:cstheme="majorHAnsi"/>
        </w:rPr>
        <w:t xml:space="preserve">OST: Outer space, including the Moon and other celestial bodies, </w:t>
      </w:r>
      <w:r w:rsidRPr="003824D2">
        <w:rPr>
          <w:rStyle w:val="Emphasis"/>
          <w:rFonts w:asciiTheme="majorHAnsi" w:hAnsiTheme="majorHAnsi" w:cstheme="majorHAnsi"/>
          <w:highlight w:val="green"/>
        </w:rPr>
        <w:t>is not subjected to national appropriation</w:t>
      </w:r>
      <w:r w:rsidRPr="003824D2">
        <w:rPr>
          <w:rStyle w:val="Emphasis"/>
          <w:rFonts w:asciiTheme="majorHAnsi" w:hAnsiTheme="majorHAnsi" w:cstheme="majorHAnsi"/>
        </w:rPr>
        <w:t xml:space="preserve"> by claim of sovereignty, by means of use or occupation or </w:t>
      </w:r>
      <w:r w:rsidRPr="003824D2">
        <w:rPr>
          <w:rStyle w:val="Emphasis"/>
          <w:rFonts w:asciiTheme="majorHAnsi" w:hAnsiTheme="majorHAnsi" w:cstheme="majorHAnsi"/>
          <w:highlight w:val="green"/>
        </w:rPr>
        <w:t>by any means</w:t>
      </w:r>
      <w:r w:rsidRPr="003824D2">
        <w:rPr>
          <w:rStyle w:val="Emphasis"/>
          <w:rFonts w:asciiTheme="majorHAnsi" w:hAnsiTheme="majorHAnsi" w:cstheme="majorHAnsi"/>
        </w:rPr>
        <w:t>.</w:t>
      </w:r>
      <w:r w:rsidRPr="003824D2">
        <w:rPr>
          <w:rFonts w:asciiTheme="majorHAnsi" w:hAnsiTheme="majorHAnsi" w:cstheme="majorHAnsi"/>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w:t>
      </w:r>
      <w:proofErr w:type="gramStart"/>
      <w:r w:rsidRPr="003824D2">
        <w:rPr>
          <w:rFonts w:asciiTheme="majorHAnsi" w:hAnsiTheme="majorHAnsi" w:cstheme="majorHAnsi"/>
          <w:sz w:val="16"/>
        </w:rPr>
        <w:t>opens up</w:t>
      </w:r>
      <w:proofErr w:type="gramEnd"/>
      <w:r w:rsidRPr="003824D2">
        <w:rPr>
          <w:rFonts w:asciiTheme="majorHAnsi" w:hAnsiTheme="majorHAnsi" w:cstheme="majorHAnsi"/>
          <w:sz w:val="16"/>
        </w:rPr>
        <w:t xml:space="preserve"> for the possibility of appropriation.135 3.5.2.1.1 </w:t>
      </w:r>
      <w:r w:rsidRPr="003824D2">
        <w:rPr>
          <w:rStyle w:val="Emphasis"/>
          <w:rFonts w:asciiTheme="majorHAnsi" w:hAnsiTheme="majorHAnsi" w:cstheme="majorHAnsi"/>
          <w:highlight w:val="green"/>
        </w:rPr>
        <w:t>Private appropriation</w:t>
      </w:r>
      <w:r w:rsidRPr="003824D2">
        <w:rPr>
          <w:rStyle w:val="Emphasis"/>
          <w:rFonts w:asciiTheme="majorHAnsi" w:hAnsiTheme="majorHAnsi" w:cstheme="majorHAnsi"/>
        </w:rPr>
        <w:t xml:space="preserve"> Those who favor private appropriation, such as Stephen </w:t>
      </w:r>
      <w:proofErr w:type="spellStart"/>
      <w:r w:rsidRPr="003824D2">
        <w:rPr>
          <w:rStyle w:val="Emphasis"/>
          <w:rFonts w:asciiTheme="majorHAnsi" w:hAnsiTheme="majorHAnsi" w:cstheme="majorHAnsi"/>
        </w:rPr>
        <w:t>Gorove</w:t>
      </w:r>
      <w:proofErr w:type="spellEnd"/>
      <w:r w:rsidRPr="003824D2">
        <w:rPr>
          <w:rStyle w:val="Emphasis"/>
          <w:rFonts w:asciiTheme="majorHAnsi" w:hAnsiTheme="majorHAnsi" w:cstheme="majorHAnsi"/>
        </w:rPr>
        <w:t>, come to the frank conclusion that a private entity could lawfully appropriate parts of space because of the lack of explicit prohibition.</w:t>
      </w:r>
      <w:r w:rsidRPr="003824D2">
        <w:rPr>
          <w:rFonts w:asciiTheme="majorHAnsi" w:hAnsiTheme="majorHAnsi" w:cstheme="majorHAnsi"/>
          <w:sz w:val="16"/>
        </w:rPr>
        <w:t xml:space="preserve">136 </w:t>
      </w:r>
      <w:r w:rsidRPr="003824D2">
        <w:rPr>
          <w:rStyle w:val="Emphasis"/>
          <w:rFonts w:asciiTheme="majorHAnsi" w:hAnsiTheme="majorHAnsi" w:cstheme="majorHAnsi"/>
        </w:rPr>
        <w:t xml:space="preserve">This loophole theory </w:t>
      </w:r>
      <w:r w:rsidRPr="003824D2">
        <w:rPr>
          <w:rStyle w:val="Emphasis"/>
          <w:rFonts w:asciiTheme="majorHAnsi" w:hAnsiTheme="majorHAnsi" w:cstheme="majorHAnsi"/>
          <w:highlight w:val="green"/>
        </w:rPr>
        <w:t xml:space="preserve">is rejected </w:t>
      </w:r>
      <w:r w:rsidRPr="003824D2">
        <w:rPr>
          <w:rStyle w:val="Emphasis"/>
          <w:rFonts w:asciiTheme="majorHAnsi" w:hAnsiTheme="majorHAnsi" w:cstheme="majorHAnsi"/>
        </w:rPr>
        <w:t>by most authors, however.</w:t>
      </w:r>
      <w:r w:rsidRPr="003824D2">
        <w:rPr>
          <w:rFonts w:asciiTheme="majorHAnsi" w:hAnsiTheme="majorHAnsi" w:cstheme="majorHAnsi"/>
          <w:sz w:val="16"/>
        </w:rPr>
        <w:t xml:space="preserve"> 137 </w:t>
      </w:r>
      <w:r w:rsidRPr="003824D2">
        <w:rPr>
          <w:rStyle w:val="Emphasis"/>
          <w:rFonts w:asciiTheme="majorHAnsi" w:hAnsiTheme="majorHAnsi" w:cstheme="majorHAnsi"/>
        </w:rPr>
        <w:t xml:space="preserve">One major flaw in </w:t>
      </w:r>
      <w:proofErr w:type="spellStart"/>
      <w:r w:rsidRPr="003824D2">
        <w:rPr>
          <w:rStyle w:val="Emphasis"/>
          <w:rFonts w:asciiTheme="majorHAnsi" w:hAnsiTheme="majorHAnsi" w:cstheme="majorHAnsi"/>
        </w:rPr>
        <w:t>Gorove’s</w:t>
      </w:r>
      <w:proofErr w:type="spellEnd"/>
      <w:r w:rsidRPr="003824D2">
        <w:rPr>
          <w:rStyle w:val="Emphasis"/>
          <w:rFonts w:asciiTheme="majorHAnsi" w:hAnsiTheme="majorHAnsi" w:cstheme="majorHAnsi"/>
        </w:rPr>
        <w:t xml:space="preserve"> argumentation is the overlooking of </w:t>
      </w:r>
      <w:r w:rsidRPr="003824D2">
        <w:rPr>
          <w:rStyle w:val="Emphasis"/>
          <w:rFonts w:asciiTheme="majorHAnsi" w:hAnsiTheme="majorHAnsi" w:cstheme="majorHAnsi"/>
          <w:highlight w:val="green"/>
        </w:rPr>
        <w:t xml:space="preserve">Article VI </w:t>
      </w:r>
      <w:r w:rsidRPr="003824D2">
        <w:rPr>
          <w:rStyle w:val="Emphasis"/>
          <w:rFonts w:asciiTheme="majorHAnsi" w:hAnsiTheme="majorHAnsi" w:cstheme="majorHAnsi"/>
        </w:rPr>
        <w:t xml:space="preserve">OST. Article VI OST </w:t>
      </w:r>
      <w:r w:rsidRPr="003824D2">
        <w:rPr>
          <w:rStyle w:val="Emphasis"/>
          <w:rFonts w:asciiTheme="majorHAnsi" w:hAnsiTheme="majorHAnsi" w:cstheme="majorHAnsi"/>
          <w:highlight w:val="green"/>
        </w:rPr>
        <w:t xml:space="preserve">prescribes </w:t>
      </w:r>
      <w:proofErr w:type="gramStart"/>
      <w:r w:rsidRPr="003824D2">
        <w:rPr>
          <w:rStyle w:val="Emphasis"/>
          <w:rFonts w:asciiTheme="majorHAnsi" w:hAnsiTheme="majorHAnsi" w:cstheme="majorHAnsi"/>
          <w:highlight w:val="green"/>
        </w:rPr>
        <w:t>that states</w:t>
      </w:r>
      <w:proofErr w:type="gramEnd"/>
      <w:r w:rsidRPr="003824D2">
        <w:rPr>
          <w:rStyle w:val="Emphasis"/>
          <w:rFonts w:asciiTheme="majorHAnsi" w:hAnsiTheme="majorHAnsi" w:cstheme="majorHAnsi"/>
          <w:highlight w:val="green"/>
        </w:rPr>
        <w:t xml:space="preserve"> have the responsibility for activities in</w:t>
      </w:r>
      <w:r w:rsidRPr="003824D2">
        <w:rPr>
          <w:rStyle w:val="Emphasis"/>
          <w:rFonts w:asciiTheme="majorHAnsi" w:hAnsiTheme="majorHAnsi" w:cstheme="majorHAnsi"/>
        </w:rPr>
        <w:t xml:space="preserve"> outer </w:t>
      </w:r>
      <w:r w:rsidRPr="003824D2">
        <w:rPr>
          <w:rStyle w:val="Emphasis"/>
          <w:rFonts w:asciiTheme="majorHAnsi" w:hAnsiTheme="majorHAnsi" w:cstheme="majorHAnsi"/>
          <w:highlight w:val="green"/>
        </w:rPr>
        <w:t>space</w:t>
      </w:r>
      <w:r w:rsidRPr="003824D2">
        <w:rPr>
          <w:rStyle w:val="Emphasis"/>
          <w:rFonts w:asciiTheme="majorHAnsi" w:hAnsiTheme="majorHAnsi" w:cstheme="majorHAnsi"/>
        </w:rPr>
        <w:t xml:space="preserve"> and other celestial bodies, including the Moon. Activities </w:t>
      </w:r>
      <w:r w:rsidRPr="003824D2">
        <w:rPr>
          <w:rStyle w:val="Emphasis"/>
          <w:rFonts w:asciiTheme="majorHAnsi" w:hAnsiTheme="majorHAnsi" w:cstheme="majorHAnsi"/>
          <w:highlight w:val="green"/>
        </w:rPr>
        <w:t>include</w:t>
      </w:r>
      <w:r w:rsidRPr="003824D2">
        <w:rPr>
          <w:rStyle w:val="Emphasis"/>
          <w:rFonts w:asciiTheme="majorHAnsi" w:hAnsiTheme="majorHAnsi" w:cstheme="majorHAnsi"/>
        </w:rPr>
        <w:t xml:space="preserve"> both activities made by governmental as well as </w:t>
      </w:r>
      <w:r w:rsidRPr="003824D2">
        <w:rPr>
          <w:rStyle w:val="Emphasis"/>
          <w:rFonts w:asciiTheme="majorHAnsi" w:hAnsiTheme="majorHAnsi" w:cstheme="majorHAnsi"/>
          <w:highlight w:val="green"/>
        </w:rPr>
        <w:t>non-governmental</w:t>
      </w:r>
      <w:r w:rsidRPr="003824D2">
        <w:rPr>
          <w:rStyle w:val="Emphasis"/>
          <w:rFonts w:asciiTheme="majorHAnsi" w:hAnsiTheme="majorHAnsi" w:cstheme="majorHAnsi"/>
        </w:rPr>
        <w:t xml:space="preserve"> organizations. </w:t>
      </w:r>
      <w:r w:rsidRPr="003824D2">
        <w:rPr>
          <w:rFonts w:asciiTheme="majorHAnsi" w:hAnsiTheme="majorHAnsi" w:cstheme="majorHAnsi"/>
          <w:sz w:val="16"/>
        </w:rPr>
        <w:t xml:space="preserve">Activities are not necessarily </w:t>
      </w:r>
      <w:proofErr w:type="gramStart"/>
      <w:r w:rsidRPr="003824D2">
        <w:rPr>
          <w:rFonts w:asciiTheme="majorHAnsi" w:hAnsiTheme="majorHAnsi" w:cstheme="majorHAnsi"/>
          <w:sz w:val="16"/>
        </w:rPr>
        <w:t>appropriation</w:t>
      </w:r>
      <w:proofErr w:type="gramEnd"/>
      <w:r w:rsidRPr="003824D2">
        <w:rPr>
          <w:rFonts w:asciiTheme="majorHAnsi" w:hAnsiTheme="majorHAnsi" w:cstheme="majorHAnsi"/>
          <w:sz w:val="16"/>
        </w:rPr>
        <w:t xml:space="preserve"> but it could be, see discussion in 3.4 Freedom of exploration, use and access. </w:t>
      </w:r>
      <w:r w:rsidRPr="003824D2">
        <w:rPr>
          <w:rStyle w:val="Emphasis"/>
          <w:rFonts w:asciiTheme="majorHAnsi" w:hAnsiTheme="majorHAnsi" w:cstheme="majorHAnsi"/>
        </w:rPr>
        <w:t xml:space="preserve">As mentioned earlier, the OST does not bind private entities per se, but </w:t>
      </w:r>
      <w:r w:rsidRPr="003824D2">
        <w:rPr>
          <w:rStyle w:val="Emphasis"/>
          <w:rFonts w:asciiTheme="majorHAnsi" w:hAnsiTheme="majorHAnsi" w:cstheme="majorHAnsi"/>
          <w:highlight w:val="green"/>
        </w:rPr>
        <w:t>private entities</w:t>
      </w:r>
      <w:r w:rsidRPr="003824D2">
        <w:rPr>
          <w:rStyle w:val="Emphasis"/>
          <w:rFonts w:asciiTheme="majorHAnsi" w:hAnsiTheme="majorHAnsi" w:cstheme="majorHAnsi"/>
        </w:rPr>
        <w:t xml:space="preserve"> are forced to </w:t>
      </w:r>
      <w:r w:rsidRPr="003824D2">
        <w:rPr>
          <w:rStyle w:val="Emphasis"/>
          <w:rFonts w:asciiTheme="majorHAnsi" w:hAnsiTheme="majorHAnsi" w:cstheme="majorHAnsi"/>
          <w:highlight w:val="green"/>
        </w:rPr>
        <w:t>obey</w:t>
      </w:r>
      <w:r w:rsidRPr="003824D2">
        <w:rPr>
          <w:rStyle w:val="Emphasis"/>
          <w:rFonts w:asciiTheme="majorHAnsi" w:hAnsiTheme="majorHAnsi" w:cstheme="majorHAnsi"/>
        </w:rPr>
        <w:t xml:space="preserve"> the </w:t>
      </w:r>
      <w:r w:rsidRPr="003824D2">
        <w:rPr>
          <w:rStyle w:val="Emphasis"/>
          <w:rFonts w:asciiTheme="majorHAnsi" w:hAnsiTheme="majorHAnsi" w:cstheme="majorHAnsi"/>
          <w:highlight w:val="green"/>
        </w:rPr>
        <w:t>OST</w:t>
      </w:r>
      <w:r w:rsidRPr="003824D2">
        <w:rPr>
          <w:rStyle w:val="Emphasis"/>
          <w:rFonts w:asciiTheme="majorHAnsi" w:hAnsiTheme="majorHAnsi" w:cstheme="majorHAnsi"/>
        </w:rPr>
        <w:t xml:space="preserve"> </w:t>
      </w:r>
      <w:proofErr w:type="gramStart"/>
      <w:r w:rsidRPr="003824D2">
        <w:rPr>
          <w:rStyle w:val="Emphasis"/>
          <w:rFonts w:asciiTheme="majorHAnsi" w:hAnsiTheme="majorHAnsi" w:cstheme="majorHAnsi"/>
        </w:rPr>
        <w:t>due to the fact that</w:t>
      </w:r>
      <w:proofErr w:type="gramEnd"/>
      <w:r w:rsidRPr="003824D2">
        <w:rPr>
          <w:rStyle w:val="Emphasis"/>
          <w:rFonts w:asciiTheme="majorHAnsi" w:hAnsiTheme="majorHAnsi" w:cstheme="majorHAnsi"/>
        </w:rPr>
        <w:t xml:space="preserve"> a private entity is entitled to the freedoms set out in the OST via its supervising government. In theory, a private entity could appropriate </w:t>
      </w:r>
      <w:proofErr w:type="gramStart"/>
      <w:r w:rsidRPr="003824D2">
        <w:rPr>
          <w:rStyle w:val="Emphasis"/>
          <w:rFonts w:asciiTheme="majorHAnsi" w:hAnsiTheme="majorHAnsi" w:cstheme="majorHAnsi"/>
        </w:rPr>
        <w:t>i.e.</w:t>
      </w:r>
      <w:proofErr w:type="gramEnd"/>
      <w:r w:rsidRPr="003824D2">
        <w:rPr>
          <w:rStyle w:val="Emphasis"/>
          <w:rFonts w:asciiTheme="majorHAnsi" w:hAnsiTheme="majorHAnsi" w:cstheme="majorHAnsi"/>
        </w:rPr>
        <w:t xml:space="preserve"> a celestial body but </w:t>
      </w:r>
      <w:r w:rsidRPr="003824D2">
        <w:rPr>
          <w:rStyle w:val="Emphasis"/>
          <w:rFonts w:asciiTheme="majorHAnsi" w:hAnsiTheme="majorHAnsi" w:cstheme="majorHAnsi"/>
          <w:highlight w:val="green"/>
        </w:rPr>
        <w:t>its supervising state would be responsible for</w:t>
      </w:r>
      <w:r w:rsidRPr="003824D2">
        <w:rPr>
          <w:rStyle w:val="Emphasis"/>
          <w:rFonts w:asciiTheme="majorHAnsi" w:hAnsiTheme="majorHAnsi" w:cstheme="majorHAnsi"/>
        </w:rPr>
        <w:t xml:space="preserve"> it and would most probably prevent the </w:t>
      </w:r>
      <w:r w:rsidRPr="003824D2">
        <w:rPr>
          <w:rStyle w:val="Emphasis"/>
          <w:rFonts w:asciiTheme="majorHAnsi" w:hAnsiTheme="majorHAnsi" w:cstheme="majorHAnsi"/>
          <w:highlight w:val="green"/>
        </w:rPr>
        <w:t>appropriation</w:t>
      </w:r>
      <w:r w:rsidRPr="003824D2">
        <w:rPr>
          <w:rStyle w:val="Emphasis"/>
          <w:rFonts w:asciiTheme="majorHAnsi" w:hAnsiTheme="majorHAnsi" w:cstheme="majorHAnsi"/>
        </w:rPr>
        <w:t>. However, it would be too easy for states to circumvent the state-prohibition by licensing private companies to appropriate space. Those arguing in favor of this position refer to Articles VI and VII of OST since these Articles proclaim that states are responsible for national activities in space.</w:t>
      </w:r>
      <w:r w:rsidRPr="003824D2">
        <w:rPr>
          <w:rFonts w:asciiTheme="majorHAnsi" w:hAnsiTheme="majorHAnsi" w:cstheme="majorHAnsi"/>
          <w:sz w:val="16"/>
        </w:rPr>
        <w:t xml:space="preserve"> 138 Even if OST should not be regarded as prohibiting private appropriation and a private appropriation took place an appropriation wouldn’t be able to stand for itself without any support of a state. </w:t>
      </w:r>
      <w:r w:rsidRPr="003824D2">
        <w:rPr>
          <w:rStyle w:val="Emphasis"/>
          <w:rFonts w:asciiTheme="majorHAnsi" w:hAnsiTheme="majorHAnsi" w:cstheme="majorHAnsi"/>
        </w:rPr>
        <w:t>Private property cannot exist without a state endorsing it. Since at least one state would have to endorse the appropriation, Article II OST would once again be an obstacle for the appropriation.</w:t>
      </w:r>
      <w:r w:rsidRPr="003824D2">
        <w:rPr>
          <w:rFonts w:asciiTheme="majorHAnsi" w:hAnsiTheme="majorHAnsi" w:cstheme="majorHAnsi"/>
          <w:sz w:val="16"/>
        </w:rPr>
        <w:t>139</w:t>
      </w:r>
    </w:p>
    <w:p w14:paraId="3B6A473F" w14:textId="77777777" w:rsidR="003824D2" w:rsidRPr="003824D2" w:rsidRDefault="003824D2" w:rsidP="003824D2">
      <w:pPr>
        <w:pStyle w:val="Heading3"/>
        <w:rPr>
          <w:rFonts w:asciiTheme="majorHAnsi" w:hAnsiTheme="majorHAnsi" w:cstheme="majorHAnsi"/>
        </w:rPr>
      </w:pPr>
      <w:r w:rsidRPr="003824D2">
        <w:rPr>
          <w:rFonts w:asciiTheme="majorHAnsi" w:hAnsiTheme="majorHAnsi" w:cstheme="majorHAnsi"/>
        </w:rPr>
        <w:lastRenderedPageBreak/>
        <w:t>1AC – Method</w:t>
      </w:r>
    </w:p>
    <w:p w14:paraId="773C1CC4"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Plan – The appropriation of outer space by private entities is unjust.</w:t>
      </w:r>
    </w:p>
    <w:p w14:paraId="58288616"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The advantage is </w:t>
      </w:r>
      <w:r w:rsidRPr="003824D2">
        <w:rPr>
          <w:rFonts w:asciiTheme="majorHAnsi" w:hAnsiTheme="majorHAnsi" w:cstheme="majorHAnsi"/>
          <w:u w:val="single"/>
        </w:rPr>
        <w:t>Debris</w:t>
      </w:r>
      <w:r w:rsidRPr="003824D2">
        <w:rPr>
          <w:rFonts w:asciiTheme="majorHAnsi" w:hAnsiTheme="majorHAnsi" w:cstheme="majorHAnsi"/>
        </w:rPr>
        <w:t xml:space="preserve"> –</w:t>
      </w:r>
    </w:p>
    <w:p w14:paraId="25ACCFA3"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The space sector is trending towards </w:t>
      </w:r>
      <w:r w:rsidRPr="003824D2">
        <w:rPr>
          <w:rFonts w:asciiTheme="majorHAnsi" w:hAnsiTheme="majorHAnsi" w:cstheme="majorHAnsi"/>
          <w:u w:val="single"/>
        </w:rPr>
        <w:t>privatization</w:t>
      </w:r>
      <w:r w:rsidRPr="003824D2">
        <w:rPr>
          <w:rFonts w:asciiTheme="majorHAnsi" w:hAnsiTheme="majorHAnsi" w:cstheme="majorHAnsi"/>
        </w:rPr>
        <w:t xml:space="preserve"> – that drives </w:t>
      </w:r>
      <w:r w:rsidRPr="003824D2">
        <w:rPr>
          <w:rFonts w:asciiTheme="majorHAnsi" w:hAnsiTheme="majorHAnsi" w:cstheme="majorHAnsi"/>
          <w:u w:val="single"/>
        </w:rPr>
        <w:t>feedback</w:t>
      </w:r>
      <w:r w:rsidRPr="003824D2">
        <w:rPr>
          <w:rFonts w:asciiTheme="majorHAnsi" w:hAnsiTheme="majorHAnsi" w:cstheme="majorHAnsi"/>
        </w:rPr>
        <w:t xml:space="preserve"> loops of technology creating </w:t>
      </w:r>
      <w:r w:rsidRPr="003824D2">
        <w:rPr>
          <w:rFonts w:asciiTheme="majorHAnsi" w:hAnsiTheme="majorHAnsi" w:cstheme="majorHAnsi"/>
          <w:u w:val="single"/>
        </w:rPr>
        <w:t>cascading collisions</w:t>
      </w:r>
      <w:r w:rsidRPr="003824D2">
        <w:rPr>
          <w:rFonts w:asciiTheme="majorHAnsi" w:hAnsiTheme="majorHAnsi" w:cstheme="majorHAnsi"/>
        </w:rPr>
        <w:t xml:space="preserve">. </w:t>
      </w:r>
    </w:p>
    <w:p w14:paraId="71A66B4A" w14:textId="77777777" w:rsidR="003824D2" w:rsidRPr="003824D2" w:rsidRDefault="003824D2" w:rsidP="003824D2">
      <w:pPr>
        <w:rPr>
          <w:rFonts w:asciiTheme="majorHAnsi" w:hAnsiTheme="majorHAnsi" w:cstheme="majorHAnsi"/>
        </w:rPr>
      </w:pPr>
      <w:r w:rsidRPr="003824D2">
        <w:rPr>
          <w:rStyle w:val="Style13ptBold"/>
          <w:rFonts w:asciiTheme="majorHAnsi" w:hAnsiTheme="majorHAnsi" w:cstheme="majorHAnsi"/>
        </w:rPr>
        <w:t>BERNAT 20</w:t>
      </w:r>
      <w:r w:rsidRPr="003824D2">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186EF63D"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u w:val="single"/>
        </w:rPr>
        <w:t xml:space="preserve">The second decade of the 21st century has brought a </w:t>
      </w:r>
      <w:r w:rsidRPr="003824D2">
        <w:rPr>
          <w:rStyle w:val="Emphasis"/>
          <w:rFonts w:asciiTheme="majorHAnsi" w:hAnsiTheme="majorHAnsi" w:cstheme="majorHAnsi"/>
        </w:rPr>
        <w:t>dynamic and somewhat surprising development of the space industry</w:t>
      </w:r>
      <w:r w:rsidRPr="003824D2">
        <w:rPr>
          <w:rFonts w:asciiTheme="majorHAnsi" w:hAnsiTheme="majorHAnsi" w:cstheme="majorHAnsi"/>
          <w:sz w:val="16"/>
        </w:rPr>
        <w:t xml:space="preserve">. Since 1972 – the Apollo 17 crew mission to the Moon, the humankind has not left the safe environment of Earth’s orbit, and for years </w:t>
      </w:r>
      <w:r w:rsidRPr="003824D2">
        <w:rPr>
          <w:rFonts w:asciiTheme="majorHAnsi" w:hAnsiTheme="majorHAnsi" w:cstheme="majorHAnsi"/>
          <w:highlight w:val="green"/>
          <w:u w:val="single"/>
        </w:rPr>
        <w:t>the global</w:t>
      </w:r>
      <w:r w:rsidRPr="003824D2">
        <w:rPr>
          <w:rFonts w:asciiTheme="majorHAnsi" w:hAnsiTheme="majorHAnsi" w:cstheme="majorHAnsi"/>
          <w:u w:val="single"/>
        </w:rPr>
        <w:t xml:space="preserve"> space </w:t>
      </w:r>
      <w:r w:rsidRPr="003824D2">
        <w:rPr>
          <w:rFonts w:asciiTheme="majorHAnsi" w:hAnsiTheme="majorHAnsi" w:cstheme="majorHAnsi"/>
          <w:highlight w:val="green"/>
          <w:u w:val="single"/>
        </w:rPr>
        <w:t>sector</w:t>
      </w:r>
      <w:r w:rsidRPr="003824D2">
        <w:rPr>
          <w:rFonts w:asciiTheme="majorHAnsi" w:hAnsiTheme="majorHAnsi" w:cstheme="majorHAnsi"/>
          <w:u w:val="single"/>
        </w:rPr>
        <w:t xml:space="preserve"> has been </w:t>
      </w:r>
      <w:r w:rsidRPr="003824D2">
        <w:rPr>
          <w:rStyle w:val="Emphasis"/>
          <w:rFonts w:asciiTheme="majorHAnsi" w:hAnsiTheme="majorHAnsi" w:cstheme="majorHAnsi"/>
          <w:highlight w:val="green"/>
        </w:rPr>
        <w:t>progressing</w:t>
      </w:r>
      <w:r w:rsidRPr="003824D2">
        <w:rPr>
          <w:rFonts w:asciiTheme="majorHAnsi" w:hAnsiTheme="majorHAnsi" w:cstheme="majorHAnsi"/>
          <w:highlight w:val="green"/>
          <w:u w:val="single"/>
        </w:rPr>
        <w:t xml:space="preserve"> in</w:t>
      </w:r>
      <w:r w:rsidRPr="003824D2">
        <w:rPr>
          <w:rFonts w:asciiTheme="majorHAnsi" w:hAnsiTheme="majorHAnsi" w:cstheme="majorHAnsi"/>
          <w:u w:val="single"/>
        </w:rPr>
        <w:t xml:space="preserve"> </w:t>
      </w:r>
      <w:r w:rsidRPr="003824D2">
        <w:rPr>
          <w:rStyle w:val="Emphasis"/>
          <w:rFonts w:asciiTheme="majorHAnsi" w:hAnsiTheme="majorHAnsi" w:cstheme="majorHAnsi"/>
        </w:rPr>
        <w:t>slow</w:t>
      </w:r>
      <w:r w:rsidRPr="003824D2">
        <w:rPr>
          <w:rFonts w:asciiTheme="majorHAnsi" w:hAnsiTheme="majorHAnsi" w:cstheme="majorHAnsi"/>
          <w:u w:val="single"/>
        </w:rPr>
        <w:t xml:space="preserve"> but </w:t>
      </w:r>
      <w:r w:rsidRPr="003824D2">
        <w:rPr>
          <w:rStyle w:val="Emphasis"/>
          <w:rFonts w:asciiTheme="majorHAnsi" w:hAnsiTheme="majorHAnsi" w:cstheme="majorHAnsi"/>
          <w:highlight w:val="green"/>
        </w:rPr>
        <w:t>steady</w:t>
      </w:r>
      <w:r w:rsidRPr="003824D2">
        <w:rPr>
          <w:rFonts w:asciiTheme="majorHAnsi" w:hAnsiTheme="majorHAnsi" w:cstheme="majorHAnsi"/>
          <w:highlight w:val="green"/>
          <w:u w:val="single"/>
        </w:rPr>
        <w:t xml:space="preserve"> pace</w:t>
      </w:r>
      <w:r w:rsidRPr="003824D2">
        <w:rPr>
          <w:rFonts w:asciiTheme="majorHAnsi" w:hAnsiTheme="majorHAnsi" w:cstheme="majorHAnsi"/>
          <w:u w:val="single"/>
        </w:rPr>
        <w:t xml:space="preserve"> run by a </w:t>
      </w:r>
      <w:r w:rsidRPr="003824D2">
        <w:rPr>
          <w:rStyle w:val="Emphasis"/>
          <w:rFonts w:asciiTheme="majorHAnsi" w:hAnsiTheme="majorHAnsi" w:cstheme="majorHAnsi"/>
        </w:rPr>
        <w:t>few largest space agencies</w:t>
      </w:r>
      <w:r w:rsidRPr="003824D2">
        <w:rPr>
          <w:rFonts w:asciiTheme="majorHAnsi" w:hAnsiTheme="majorHAnsi" w:cstheme="majorHAnsi"/>
          <w:u w:val="single"/>
        </w:rPr>
        <w:t xml:space="preserve"> like American NASA, European ESA, Japanese JAXA, and Chinese CNSA</w:t>
      </w:r>
      <w:r w:rsidRPr="003824D2">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73E93B7A"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u w:val="single"/>
        </w:rPr>
        <w:t xml:space="preserve">The </w:t>
      </w:r>
      <w:r w:rsidRPr="003824D2">
        <w:rPr>
          <w:rFonts w:asciiTheme="majorHAnsi" w:hAnsiTheme="majorHAnsi" w:cstheme="majorHAnsi"/>
          <w:highlight w:val="green"/>
          <w:u w:val="single"/>
        </w:rPr>
        <w:t>situation</w:t>
      </w:r>
      <w:r w:rsidRPr="003824D2">
        <w:rPr>
          <w:rFonts w:asciiTheme="majorHAnsi" w:hAnsiTheme="majorHAnsi" w:cstheme="majorHAnsi"/>
          <w:u w:val="single"/>
        </w:rPr>
        <w:t xml:space="preserve"> started to </w:t>
      </w:r>
      <w:r w:rsidRPr="003824D2">
        <w:rPr>
          <w:rFonts w:asciiTheme="majorHAnsi" w:hAnsiTheme="majorHAnsi" w:cstheme="majorHAnsi"/>
          <w:highlight w:val="green"/>
          <w:u w:val="single"/>
        </w:rPr>
        <w:t>change</w:t>
      </w:r>
      <w:r w:rsidRPr="003824D2">
        <w:rPr>
          <w:rFonts w:asciiTheme="majorHAnsi" w:hAnsiTheme="majorHAnsi" w:cstheme="majorHAnsi"/>
          <w:u w:val="single"/>
        </w:rPr>
        <w:t xml:space="preserve"> at the turn of the century </w:t>
      </w:r>
      <w:r w:rsidRPr="003824D2">
        <w:rPr>
          <w:rFonts w:asciiTheme="majorHAnsi" w:hAnsiTheme="majorHAnsi" w:cstheme="majorHAnsi"/>
          <w:highlight w:val="green"/>
          <w:u w:val="single"/>
        </w:rPr>
        <w:t>when</w:t>
      </w:r>
      <w:r w:rsidRPr="003824D2">
        <w:rPr>
          <w:rFonts w:asciiTheme="majorHAnsi" w:hAnsiTheme="majorHAnsi" w:cstheme="majorHAnsi"/>
          <w:u w:val="single"/>
        </w:rPr>
        <w:t xml:space="preserve"> </w:t>
      </w:r>
      <w:r w:rsidRPr="003824D2">
        <w:rPr>
          <w:rStyle w:val="Emphasis"/>
          <w:rFonts w:asciiTheme="majorHAnsi" w:hAnsiTheme="majorHAnsi" w:cstheme="majorHAnsi"/>
        </w:rPr>
        <w:t>new generations</w:t>
      </w:r>
      <w:r w:rsidRPr="003824D2">
        <w:rPr>
          <w:rFonts w:asciiTheme="majorHAnsi" w:hAnsiTheme="majorHAnsi" w:cstheme="majorHAnsi"/>
          <w:u w:val="single"/>
        </w:rPr>
        <w:t xml:space="preserve"> of </w:t>
      </w:r>
      <w:r w:rsidRPr="003824D2">
        <w:rPr>
          <w:rStyle w:val="Emphasis"/>
          <w:rFonts w:asciiTheme="majorHAnsi" w:hAnsiTheme="majorHAnsi" w:cstheme="majorHAnsi"/>
          <w:highlight w:val="green"/>
        </w:rPr>
        <w:t>private entrepreneurs</w:t>
      </w:r>
      <w:r w:rsidRPr="003824D2">
        <w:rPr>
          <w:rFonts w:asciiTheme="majorHAnsi" w:hAnsiTheme="majorHAnsi" w:cstheme="majorHAnsi"/>
          <w:u w:val="single"/>
        </w:rPr>
        <w:t xml:space="preserve"> began to </w:t>
      </w:r>
      <w:r w:rsidRPr="003824D2">
        <w:rPr>
          <w:rStyle w:val="Emphasis"/>
          <w:rFonts w:asciiTheme="majorHAnsi" w:hAnsiTheme="majorHAnsi" w:cstheme="majorHAnsi"/>
          <w:highlight w:val="green"/>
        </w:rPr>
        <w:t>invest</w:t>
      </w:r>
      <w:r w:rsidRPr="003824D2">
        <w:rPr>
          <w:rFonts w:asciiTheme="majorHAnsi" w:hAnsiTheme="majorHAnsi" w:cstheme="majorHAnsi"/>
          <w:highlight w:val="green"/>
          <w:u w:val="single"/>
        </w:rPr>
        <w:t xml:space="preserve"> in</w:t>
      </w:r>
      <w:r w:rsidRPr="003824D2">
        <w:rPr>
          <w:rFonts w:asciiTheme="majorHAnsi" w:hAnsiTheme="majorHAnsi" w:cstheme="majorHAnsi"/>
          <w:u w:val="single"/>
        </w:rPr>
        <w:t xml:space="preserve"> and </w:t>
      </w:r>
      <w:r w:rsidRPr="003824D2">
        <w:rPr>
          <w:rStyle w:val="Emphasis"/>
          <w:rFonts w:asciiTheme="majorHAnsi" w:hAnsiTheme="majorHAnsi" w:cstheme="majorHAnsi"/>
        </w:rPr>
        <w:t>develop</w:t>
      </w:r>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space technologies</w:t>
      </w:r>
      <w:r w:rsidRPr="003824D2">
        <w:rPr>
          <w:rFonts w:asciiTheme="majorHAnsi" w:hAnsiTheme="majorHAnsi" w:cstheme="majorHAnsi"/>
          <w:u w:val="single"/>
        </w:rPr>
        <w:t xml:space="preserve"> like </w:t>
      </w:r>
      <w:r w:rsidRPr="003824D2">
        <w:rPr>
          <w:rStyle w:val="Emphasis"/>
          <w:rFonts w:asciiTheme="majorHAnsi" w:hAnsiTheme="majorHAnsi" w:cstheme="majorHAnsi"/>
        </w:rPr>
        <w:t>rocket boosters</w:t>
      </w:r>
      <w:r w:rsidRPr="003824D2">
        <w:rPr>
          <w:rFonts w:asciiTheme="majorHAnsi" w:hAnsiTheme="majorHAnsi" w:cstheme="majorHAnsi"/>
          <w:u w:val="single"/>
        </w:rPr>
        <w:t xml:space="preserve">, </w:t>
      </w:r>
      <w:r w:rsidRPr="003824D2">
        <w:rPr>
          <w:rStyle w:val="Emphasis"/>
          <w:rFonts w:asciiTheme="majorHAnsi" w:hAnsiTheme="majorHAnsi" w:cstheme="majorHAnsi"/>
        </w:rPr>
        <w:t>spaceships</w:t>
      </w:r>
      <w:r w:rsidRPr="003824D2">
        <w:rPr>
          <w:rFonts w:asciiTheme="majorHAnsi" w:hAnsiTheme="majorHAnsi" w:cstheme="majorHAnsi"/>
          <w:u w:val="single"/>
        </w:rPr>
        <w:t xml:space="preserve">, and what most important for the </w:t>
      </w:r>
      <w:r w:rsidRPr="003824D2">
        <w:rPr>
          <w:rStyle w:val="Emphasis"/>
          <w:rFonts w:asciiTheme="majorHAnsi" w:hAnsiTheme="majorHAnsi" w:cstheme="majorHAnsi"/>
        </w:rPr>
        <w:t>subject of the paper</w:t>
      </w:r>
      <w:r w:rsidRPr="003824D2">
        <w:rPr>
          <w:rFonts w:asciiTheme="majorHAnsi" w:hAnsiTheme="majorHAnsi" w:cstheme="majorHAnsi"/>
          <w:sz w:val="16"/>
        </w:rPr>
        <w:t xml:space="preserve"> – </w:t>
      </w:r>
      <w:r w:rsidRPr="003824D2">
        <w:rPr>
          <w:rStyle w:val="Emphasis"/>
          <w:rFonts w:asciiTheme="majorHAnsi" w:hAnsiTheme="majorHAnsi" w:cstheme="majorHAnsi"/>
        </w:rPr>
        <w:t>satellites and their</w:t>
      </w:r>
      <w:r w:rsidRPr="003824D2">
        <w:rPr>
          <w:rFonts w:asciiTheme="majorHAnsi" w:hAnsiTheme="majorHAnsi" w:cstheme="majorHAnsi"/>
          <w:sz w:val="16"/>
        </w:rPr>
        <w:t xml:space="preserve"> </w:t>
      </w:r>
      <w:r w:rsidRPr="003824D2">
        <w:rPr>
          <w:rStyle w:val="Emphasis"/>
          <w:rFonts w:asciiTheme="majorHAnsi" w:hAnsiTheme="majorHAnsi" w:cstheme="majorHAnsi"/>
        </w:rPr>
        <w:t>constellations</w:t>
      </w:r>
      <w:r w:rsidRPr="003824D2">
        <w:rPr>
          <w:rFonts w:asciiTheme="majorHAnsi" w:hAnsiTheme="majorHAnsi" w:cstheme="majorHAnsi"/>
          <w:sz w:val="16"/>
        </w:rPr>
        <w:t xml:space="preserve">. </w:t>
      </w:r>
      <w:r w:rsidRPr="003824D2">
        <w:rPr>
          <w:rFonts w:asciiTheme="majorHAnsi" w:hAnsiTheme="majorHAnsi" w:cstheme="majorHAnsi"/>
          <w:u w:val="single"/>
        </w:rPr>
        <w:t xml:space="preserve">This new shift is known among the </w:t>
      </w:r>
      <w:r w:rsidRPr="003824D2">
        <w:rPr>
          <w:rStyle w:val="Emphasis"/>
          <w:rFonts w:asciiTheme="majorHAnsi" w:hAnsiTheme="majorHAnsi" w:cstheme="majorHAnsi"/>
        </w:rPr>
        <w:t>space industry as “Space 2.0”</w:t>
      </w:r>
      <w:r w:rsidRPr="003824D2">
        <w:rPr>
          <w:rFonts w:asciiTheme="majorHAnsi" w:hAnsiTheme="majorHAnsi" w:cstheme="majorHAnsi"/>
          <w:u w:val="single"/>
        </w:rPr>
        <w:t xml:space="preserve">, and its emergence is dated around 2000-2002 when the </w:t>
      </w:r>
      <w:r w:rsidRPr="003824D2">
        <w:rPr>
          <w:rStyle w:val="Emphasis"/>
          <w:rFonts w:asciiTheme="majorHAnsi" w:hAnsiTheme="majorHAnsi" w:cstheme="majorHAnsi"/>
        </w:rPr>
        <w:t>companies</w:t>
      </w:r>
      <w:r w:rsidRPr="003824D2">
        <w:rPr>
          <w:rFonts w:asciiTheme="majorHAnsi" w:hAnsiTheme="majorHAnsi" w:cstheme="majorHAnsi"/>
          <w:u w:val="single"/>
        </w:rPr>
        <w:t xml:space="preserve"> like </w:t>
      </w:r>
      <w:r w:rsidRPr="003824D2">
        <w:rPr>
          <w:rStyle w:val="Emphasis"/>
          <w:rFonts w:asciiTheme="majorHAnsi" w:hAnsiTheme="majorHAnsi" w:cstheme="majorHAnsi"/>
          <w:highlight w:val="green"/>
        </w:rPr>
        <w:t>SpaceX</w:t>
      </w:r>
      <w:r w:rsidRPr="003824D2">
        <w:rPr>
          <w:rFonts w:asciiTheme="majorHAnsi" w:hAnsiTheme="majorHAnsi" w:cstheme="majorHAnsi"/>
          <w:highlight w:val="green"/>
          <w:u w:val="single"/>
        </w:rPr>
        <w:t xml:space="preserve">, </w:t>
      </w:r>
      <w:r w:rsidRPr="003824D2">
        <w:rPr>
          <w:rStyle w:val="Emphasis"/>
          <w:rFonts w:asciiTheme="majorHAnsi" w:hAnsiTheme="majorHAnsi" w:cstheme="majorHAnsi"/>
          <w:highlight w:val="green"/>
        </w:rPr>
        <w:t>Blue</w:t>
      </w:r>
      <w:r w:rsidRPr="003824D2">
        <w:rPr>
          <w:rFonts w:asciiTheme="majorHAnsi" w:hAnsiTheme="majorHAnsi" w:cstheme="majorHAnsi"/>
          <w:highlight w:val="green"/>
          <w:u w:val="single"/>
        </w:rPr>
        <w:t xml:space="preserve"> </w:t>
      </w:r>
      <w:r w:rsidRPr="003824D2">
        <w:rPr>
          <w:rStyle w:val="Emphasis"/>
          <w:rFonts w:asciiTheme="majorHAnsi" w:hAnsiTheme="majorHAnsi" w:cstheme="majorHAnsi"/>
          <w:highlight w:val="green"/>
        </w:rPr>
        <w:t>Origin</w:t>
      </w:r>
      <w:r w:rsidRPr="003824D2">
        <w:rPr>
          <w:rFonts w:asciiTheme="majorHAnsi" w:hAnsiTheme="majorHAnsi" w:cstheme="majorHAnsi"/>
          <w:u w:val="single"/>
        </w:rPr>
        <w:t xml:space="preserve">, and </w:t>
      </w:r>
      <w:r w:rsidRPr="003824D2">
        <w:rPr>
          <w:rStyle w:val="Emphasis"/>
          <w:rFonts w:asciiTheme="majorHAnsi" w:hAnsiTheme="majorHAnsi" w:cstheme="majorHAnsi"/>
          <w:highlight w:val="green"/>
        </w:rPr>
        <w:t>Virgin</w:t>
      </w:r>
      <w:r w:rsidRPr="003824D2">
        <w:rPr>
          <w:rFonts w:asciiTheme="majorHAnsi" w:hAnsiTheme="majorHAnsi" w:cstheme="majorHAnsi"/>
          <w:highlight w:val="green"/>
          <w:u w:val="single"/>
        </w:rPr>
        <w:t xml:space="preserve"> </w:t>
      </w:r>
      <w:r w:rsidRPr="003824D2">
        <w:rPr>
          <w:rStyle w:val="Emphasis"/>
          <w:rFonts w:asciiTheme="majorHAnsi" w:hAnsiTheme="majorHAnsi" w:cstheme="majorHAnsi"/>
          <w:highlight w:val="green"/>
        </w:rPr>
        <w:t>Galactic</w:t>
      </w:r>
      <w:r w:rsidRPr="003824D2">
        <w:rPr>
          <w:rFonts w:asciiTheme="majorHAnsi" w:hAnsiTheme="majorHAnsi" w:cstheme="majorHAnsi"/>
          <w:u w:val="single"/>
        </w:rPr>
        <w:t xml:space="preserve"> were </w:t>
      </w:r>
      <w:r w:rsidRPr="003824D2">
        <w:rPr>
          <w:rFonts w:asciiTheme="majorHAnsi" w:hAnsiTheme="majorHAnsi" w:cstheme="majorHAnsi"/>
          <w:highlight w:val="green"/>
          <w:u w:val="single"/>
        </w:rPr>
        <w:t>established</w:t>
      </w:r>
      <w:r w:rsidRPr="003824D2">
        <w:rPr>
          <w:rFonts w:asciiTheme="majorHAnsi" w:hAnsiTheme="majorHAnsi" w:cstheme="majorHAnsi"/>
          <w:sz w:val="16"/>
        </w:rPr>
        <w:t xml:space="preserve">. (Pyle, 2019). </w:t>
      </w:r>
      <w:r w:rsidRPr="003824D2">
        <w:rPr>
          <w:rFonts w:asciiTheme="majorHAnsi" w:hAnsiTheme="majorHAnsi" w:cstheme="majorHAnsi"/>
          <w:u w:val="single"/>
        </w:rPr>
        <w:t>The real change, however, came in 2012</w:t>
      </w:r>
      <w:r w:rsidRPr="003824D2">
        <w:rPr>
          <w:rFonts w:asciiTheme="majorHAnsi" w:hAnsiTheme="majorHAnsi" w:cstheme="majorHAnsi"/>
          <w:sz w:val="16"/>
        </w:rPr>
        <w:t xml:space="preserve"> when the first SpaceX commercial mission was successfully launched to the ISS (NASA, 2012). </w:t>
      </w:r>
    </w:p>
    <w:p w14:paraId="559BB5CC"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u w:val="single"/>
        </w:rPr>
        <w:t xml:space="preserve">Since then, the </w:t>
      </w:r>
      <w:r w:rsidRPr="003824D2">
        <w:rPr>
          <w:rFonts w:asciiTheme="majorHAnsi" w:hAnsiTheme="majorHAnsi" w:cstheme="majorHAnsi"/>
          <w:highlight w:val="green"/>
          <w:u w:val="single"/>
        </w:rPr>
        <w:t xml:space="preserve">participation of the </w:t>
      </w:r>
      <w:r w:rsidRPr="003824D2">
        <w:rPr>
          <w:rStyle w:val="Emphasis"/>
          <w:rFonts w:asciiTheme="majorHAnsi" w:hAnsiTheme="majorHAnsi" w:cstheme="majorHAnsi"/>
          <w:highlight w:val="green"/>
        </w:rPr>
        <w:t>private sector</w:t>
      </w:r>
      <w:r w:rsidRPr="003824D2">
        <w:rPr>
          <w:rStyle w:val="Emphasis"/>
          <w:rFonts w:asciiTheme="majorHAnsi" w:hAnsiTheme="majorHAnsi" w:cstheme="majorHAnsi"/>
        </w:rPr>
        <w:t xml:space="preserve"> in the space industry has </w:t>
      </w:r>
      <w:r w:rsidRPr="003824D2">
        <w:rPr>
          <w:rStyle w:val="Emphasis"/>
          <w:rFonts w:asciiTheme="majorHAnsi" w:hAnsiTheme="majorHAnsi" w:cstheme="majorHAnsi"/>
          <w:highlight w:val="green"/>
        </w:rPr>
        <w:t>skyrocketed</w:t>
      </w:r>
      <w:r w:rsidRPr="003824D2">
        <w:rPr>
          <w:rStyle w:val="Emphasis"/>
          <w:rFonts w:asciiTheme="majorHAnsi" w:hAnsiTheme="majorHAnsi" w:cstheme="majorHAnsi"/>
        </w:rPr>
        <w:t>, especially in the United States</w:t>
      </w:r>
      <w:r w:rsidRPr="003824D2">
        <w:rPr>
          <w:rFonts w:asciiTheme="majorHAnsi" w:hAnsiTheme="majorHAnsi" w:cstheme="majorHAnsi"/>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824D2">
        <w:rPr>
          <w:rFonts w:asciiTheme="majorHAnsi" w:hAnsiTheme="majorHAnsi" w:cstheme="majorHAnsi"/>
          <w:sz w:val="16"/>
        </w:rPr>
        <w:t>Weitering</w:t>
      </w:r>
      <w:proofErr w:type="spellEnd"/>
      <w:r w:rsidRPr="003824D2">
        <w:rPr>
          <w:rFonts w:asciiTheme="majorHAnsi" w:hAnsiTheme="majorHAnsi" w:cstheme="majorHAnsi"/>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19A4453"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u w:val="single"/>
        </w:rPr>
        <w:t xml:space="preserve">Nowadays, in the space industry, </w:t>
      </w:r>
      <w:r w:rsidRPr="003824D2">
        <w:rPr>
          <w:rFonts w:asciiTheme="majorHAnsi" w:hAnsiTheme="majorHAnsi" w:cstheme="majorHAnsi"/>
          <w:highlight w:val="green"/>
          <w:u w:val="single"/>
        </w:rPr>
        <w:t>we witness</w:t>
      </w:r>
      <w:r w:rsidRPr="003824D2">
        <w:rPr>
          <w:rFonts w:asciiTheme="majorHAnsi" w:hAnsiTheme="majorHAnsi" w:cstheme="majorHAnsi"/>
          <w:u w:val="single"/>
        </w:rPr>
        <w:t xml:space="preserve"> a very </w:t>
      </w:r>
      <w:r w:rsidRPr="003824D2">
        <w:rPr>
          <w:rStyle w:val="Emphasis"/>
          <w:rFonts w:asciiTheme="majorHAnsi" w:hAnsiTheme="majorHAnsi" w:cstheme="majorHAnsi"/>
        </w:rPr>
        <w:t>productive</w:t>
      </w:r>
      <w:r w:rsidRPr="003824D2">
        <w:rPr>
          <w:rFonts w:asciiTheme="majorHAnsi" w:hAnsiTheme="majorHAnsi" w:cstheme="majorHAnsi"/>
          <w:u w:val="single"/>
        </w:rPr>
        <w:t xml:space="preserve"> cybernetic </w:t>
      </w:r>
      <w:r w:rsidRPr="003824D2">
        <w:rPr>
          <w:rFonts w:asciiTheme="majorHAnsi" w:hAnsiTheme="majorHAnsi" w:cstheme="majorHAnsi"/>
          <w:highlight w:val="green"/>
          <w:u w:val="single"/>
        </w:rPr>
        <w:t>feedback look between</w:t>
      </w:r>
      <w:r w:rsidRPr="003824D2">
        <w:rPr>
          <w:rFonts w:asciiTheme="majorHAnsi" w:hAnsiTheme="majorHAnsi" w:cstheme="majorHAnsi"/>
          <w:u w:val="single"/>
        </w:rPr>
        <w:t xml:space="preserve"> the </w:t>
      </w:r>
      <w:r w:rsidRPr="003824D2">
        <w:rPr>
          <w:rStyle w:val="Emphasis"/>
          <w:rFonts w:asciiTheme="majorHAnsi" w:hAnsiTheme="majorHAnsi" w:cstheme="majorHAnsi"/>
          <w:highlight w:val="green"/>
        </w:rPr>
        <w:t>development</w:t>
      </w:r>
      <w:r w:rsidRPr="003824D2">
        <w:rPr>
          <w:rStyle w:val="Emphasis"/>
          <w:rFonts w:asciiTheme="majorHAnsi" w:hAnsiTheme="majorHAnsi" w:cstheme="majorHAnsi"/>
        </w:rPr>
        <w:t xml:space="preserve"> of space technologies</w:t>
      </w:r>
      <w:r w:rsidRPr="003824D2">
        <w:rPr>
          <w:rFonts w:asciiTheme="majorHAnsi" w:hAnsiTheme="majorHAnsi" w:cstheme="majorHAnsi"/>
          <w:u w:val="single"/>
        </w:rPr>
        <w:t xml:space="preserve">, the </w:t>
      </w:r>
      <w:r w:rsidRPr="003824D2">
        <w:rPr>
          <w:rStyle w:val="Emphasis"/>
          <w:rFonts w:asciiTheme="majorHAnsi" w:hAnsiTheme="majorHAnsi" w:cstheme="majorHAnsi"/>
          <w:highlight w:val="green"/>
        </w:rPr>
        <w:t>democratization</w:t>
      </w:r>
      <w:r w:rsidRPr="003824D2">
        <w:rPr>
          <w:rStyle w:val="Emphasis"/>
          <w:rFonts w:asciiTheme="majorHAnsi" w:hAnsiTheme="majorHAnsi" w:cstheme="majorHAnsi"/>
        </w:rPr>
        <w:t xml:space="preserve"> of those technologies</w:t>
      </w:r>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and</w:t>
      </w:r>
      <w:r w:rsidRPr="003824D2">
        <w:rPr>
          <w:rFonts w:asciiTheme="majorHAnsi" w:hAnsiTheme="majorHAnsi" w:cstheme="majorHAnsi"/>
          <w:u w:val="single"/>
        </w:rPr>
        <w:t xml:space="preserve"> a </w:t>
      </w:r>
      <w:r w:rsidRPr="003824D2">
        <w:rPr>
          <w:rStyle w:val="Emphasis"/>
          <w:rFonts w:asciiTheme="majorHAnsi" w:hAnsiTheme="majorHAnsi" w:cstheme="majorHAnsi"/>
        </w:rPr>
        <w:t xml:space="preserve">substantial </w:t>
      </w:r>
      <w:r w:rsidRPr="003824D2">
        <w:rPr>
          <w:rStyle w:val="Emphasis"/>
          <w:rFonts w:asciiTheme="majorHAnsi" w:hAnsiTheme="majorHAnsi" w:cstheme="majorHAnsi"/>
          <w:highlight w:val="green"/>
        </w:rPr>
        <w:t>reduction of prices</w:t>
      </w:r>
      <w:r w:rsidRPr="003824D2">
        <w:rPr>
          <w:rFonts w:asciiTheme="majorHAnsi" w:hAnsiTheme="majorHAnsi" w:cstheme="majorHAnsi"/>
          <w:sz w:val="16"/>
        </w:rPr>
        <w:t xml:space="preserve">. The latter is even more significant if we compare the cost of launching cargo into orbit now and 20 years ago – Falcon 9 </w:t>
      </w:r>
      <w:r w:rsidRPr="003824D2">
        <w:rPr>
          <w:rFonts w:asciiTheme="majorHAnsi" w:hAnsiTheme="majorHAnsi" w:cstheme="majorHAnsi"/>
          <w:sz w:val="16"/>
        </w:rPr>
        <w:lastRenderedPageBreak/>
        <w:t xml:space="preserve">is over ten times cheaper than Space Shuttle (Jones, 2018). </w:t>
      </w:r>
      <w:r w:rsidRPr="003824D2">
        <w:rPr>
          <w:rFonts w:asciiTheme="majorHAnsi" w:hAnsiTheme="majorHAnsi" w:cstheme="majorHAnsi"/>
          <w:u w:val="single"/>
        </w:rPr>
        <w:t xml:space="preserve">This, of course, directly </w:t>
      </w:r>
      <w:r w:rsidRPr="003824D2">
        <w:rPr>
          <w:rFonts w:asciiTheme="majorHAnsi" w:hAnsiTheme="majorHAnsi" w:cstheme="majorHAnsi"/>
          <w:highlight w:val="green"/>
          <w:u w:val="single"/>
        </w:rPr>
        <w:t>translates into</w:t>
      </w:r>
      <w:r w:rsidRPr="003824D2">
        <w:rPr>
          <w:rFonts w:asciiTheme="majorHAnsi" w:hAnsiTheme="majorHAnsi" w:cstheme="majorHAnsi"/>
          <w:u w:val="single"/>
        </w:rPr>
        <w:t xml:space="preserve"> the </w:t>
      </w:r>
      <w:r w:rsidRPr="003824D2">
        <w:rPr>
          <w:rStyle w:val="Emphasis"/>
          <w:rFonts w:asciiTheme="majorHAnsi" w:hAnsiTheme="majorHAnsi" w:cstheme="majorHAnsi"/>
        </w:rPr>
        <w:t>mass</w:t>
      </w:r>
      <w:r w:rsidRPr="003824D2">
        <w:rPr>
          <w:rFonts w:asciiTheme="majorHAnsi" w:hAnsiTheme="majorHAnsi" w:cstheme="majorHAnsi"/>
          <w:u w:val="single"/>
        </w:rPr>
        <w:t xml:space="preserve"> and number of </w:t>
      </w:r>
      <w:r w:rsidRPr="003824D2">
        <w:rPr>
          <w:rFonts w:asciiTheme="majorHAnsi" w:hAnsiTheme="majorHAnsi" w:cstheme="majorHAnsi"/>
          <w:highlight w:val="green"/>
          <w:u w:val="single"/>
        </w:rPr>
        <w:t>objects</w:t>
      </w:r>
      <w:r w:rsidRPr="003824D2">
        <w:rPr>
          <w:rFonts w:asciiTheme="majorHAnsi" w:hAnsiTheme="majorHAnsi" w:cstheme="majorHAnsi"/>
          <w:u w:val="single"/>
        </w:rPr>
        <w:t xml:space="preserve"> that we </w:t>
      </w:r>
      <w:proofErr w:type="gramStart"/>
      <w:r w:rsidRPr="003824D2">
        <w:rPr>
          <w:rFonts w:asciiTheme="majorHAnsi" w:hAnsiTheme="majorHAnsi" w:cstheme="majorHAnsi"/>
          <w:u w:val="single"/>
        </w:rPr>
        <w:t>are able to</w:t>
      </w:r>
      <w:proofErr w:type="gramEnd"/>
      <w:r w:rsidRPr="003824D2">
        <w:rPr>
          <w:rFonts w:asciiTheme="majorHAnsi" w:hAnsiTheme="majorHAnsi" w:cstheme="majorHAnsi"/>
          <w:u w:val="single"/>
        </w:rPr>
        <w:t xml:space="preserve"> put </w:t>
      </w:r>
      <w:r w:rsidRPr="003824D2">
        <w:rPr>
          <w:rFonts w:asciiTheme="majorHAnsi" w:hAnsiTheme="majorHAnsi" w:cstheme="majorHAnsi"/>
          <w:highlight w:val="green"/>
          <w:u w:val="single"/>
        </w:rPr>
        <w:t>in</w:t>
      </w:r>
      <w:r w:rsidRPr="003824D2">
        <w:rPr>
          <w:rFonts w:asciiTheme="majorHAnsi" w:hAnsiTheme="majorHAnsi" w:cstheme="majorHAnsi"/>
          <w:u w:val="single"/>
        </w:rPr>
        <w:t xml:space="preserve"> the </w:t>
      </w:r>
      <w:r w:rsidRPr="003824D2">
        <w:rPr>
          <w:rStyle w:val="Emphasis"/>
          <w:rFonts w:asciiTheme="majorHAnsi" w:hAnsiTheme="majorHAnsi" w:cstheme="majorHAnsi"/>
          <w:highlight w:val="green"/>
        </w:rPr>
        <w:t>orbit</w:t>
      </w:r>
      <w:r w:rsidRPr="003824D2">
        <w:rPr>
          <w:rStyle w:val="Emphasis"/>
          <w:rFonts w:asciiTheme="majorHAnsi" w:hAnsiTheme="majorHAnsi" w:cstheme="majorHAnsi"/>
        </w:rPr>
        <w:t xml:space="preserve"> viably</w:t>
      </w:r>
      <w:r w:rsidRPr="003824D2">
        <w:rPr>
          <w:rFonts w:asciiTheme="majorHAnsi" w:hAnsiTheme="majorHAnsi" w:cstheme="majorHAnsi"/>
          <w:u w:val="single"/>
        </w:rPr>
        <w:t xml:space="preserve">. Once the constellations consisting of </w:t>
      </w:r>
      <w:r w:rsidRPr="003824D2">
        <w:rPr>
          <w:rStyle w:val="Emphasis"/>
          <w:rFonts w:asciiTheme="majorHAnsi" w:hAnsiTheme="majorHAnsi" w:cstheme="majorHAnsi"/>
        </w:rPr>
        <w:t>thousands of satellites were unthinkable</w:t>
      </w:r>
      <w:r w:rsidRPr="003824D2">
        <w:rPr>
          <w:rFonts w:asciiTheme="majorHAnsi" w:hAnsiTheme="majorHAnsi" w:cstheme="majorHAnsi"/>
          <w:u w:val="single"/>
        </w:rPr>
        <w:t xml:space="preserve">, but in the current environment, they become a </w:t>
      </w:r>
      <w:r w:rsidRPr="003824D2">
        <w:rPr>
          <w:rStyle w:val="Emphasis"/>
          <w:rFonts w:asciiTheme="majorHAnsi" w:hAnsiTheme="majorHAnsi" w:cstheme="majorHAnsi"/>
        </w:rPr>
        <w:t>reality</w:t>
      </w:r>
      <w:r w:rsidRPr="003824D2">
        <w:rPr>
          <w:rFonts w:asciiTheme="majorHAnsi" w:hAnsiTheme="majorHAnsi" w:cstheme="majorHAnsi"/>
          <w:sz w:val="16"/>
        </w:rPr>
        <w:t xml:space="preserve">. </w:t>
      </w:r>
    </w:p>
    <w:p w14:paraId="263C0F9A"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824D2">
        <w:rPr>
          <w:rFonts w:asciiTheme="majorHAnsi" w:hAnsiTheme="majorHAnsi" w:cstheme="majorHAnsi"/>
          <w:sz w:val="16"/>
        </w:rPr>
        <w:t>Bernat</w:t>
      </w:r>
      <w:proofErr w:type="spellEnd"/>
      <w:r w:rsidRPr="003824D2">
        <w:rPr>
          <w:rFonts w:asciiTheme="majorHAnsi" w:hAnsiTheme="majorHAnsi" w:cstheme="majorHAnsi"/>
          <w:sz w:val="16"/>
        </w:rPr>
        <w:t xml:space="preserve">, 2019), which has also contributed to the growing numbers of orbiting objects. </w:t>
      </w:r>
    </w:p>
    <w:p w14:paraId="692F4C8D"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sz w:val="16"/>
        </w:rPr>
        <w:t xml:space="preserve">The goal of the paper is to present the argumentation that </w:t>
      </w:r>
      <w:r w:rsidRPr="003824D2">
        <w:rPr>
          <w:rFonts w:asciiTheme="majorHAnsi" w:hAnsiTheme="majorHAnsi" w:cstheme="majorHAnsi"/>
          <w:u w:val="single"/>
        </w:rPr>
        <w:t xml:space="preserve">the </w:t>
      </w:r>
      <w:r w:rsidRPr="003824D2">
        <w:rPr>
          <w:rFonts w:asciiTheme="majorHAnsi" w:hAnsiTheme="majorHAnsi" w:cstheme="majorHAnsi"/>
          <w:highlight w:val="green"/>
          <w:u w:val="single"/>
        </w:rPr>
        <w:t>threat posed by</w:t>
      </w:r>
      <w:r w:rsidRPr="003824D2">
        <w:rPr>
          <w:rFonts w:asciiTheme="majorHAnsi" w:hAnsiTheme="majorHAnsi" w:cstheme="majorHAnsi"/>
          <w:u w:val="single"/>
        </w:rPr>
        <w:t xml:space="preserve"> the </w:t>
      </w:r>
      <w:r w:rsidRPr="003824D2">
        <w:rPr>
          <w:rStyle w:val="Emphasis"/>
          <w:rFonts w:asciiTheme="majorHAnsi" w:hAnsiTheme="majorHAnsi" w:cstheme="majorHAnsi"/>
          <w:highlight w:val="green"/>
        </w:rPr>
        <w:t>cascading collisions</w:t>
      </w:r>
      <w:r w:rsidRPr="003824D2">
        <w:rPr>
          <w:rFonts w:asciiTheme="majorHAnsi" w:hAnsiTheme="majorHAnsi" w:cstheme="majorHAnsi"/>
          <w:u w:val="single"/>
        </w:rPr>
        <w:t xml:space="preserve"> in the Earth’s orbit (</w:t>
      </w:r>
      <w:r w:rsidRPr="003824D2">
        <w:rPr>
          <w:rStyle w:val="Emphasis"/>
          <w:rFonts w:asciiTheme="majorHAnsi" w:hAnsiTheme="majorHAnsi" w:cstheme="majorHAnsi"/>
        </w:rPr>
        <w:t>Kessler</w:t>
      </w:r>
      <w:r w:rsidRPr="003824D2">
        <w:rPr>
          <w:rFonts w:asciiTheme="majorHAnsi" w:hAnsiTheme="majorHAnsi" w:cstheme="majorHAnsi"/>
          <w:u w:val="single"/>
        </w:rPr>
        <w:t xml:space="preserve"> </w:t>
      </w:r>
      <w:r w:rsidRPr="003824D2">
        <w:rPr>
          <w:rStyle w:val="Emphasis"/>
          <w:rFonts w:asciiTheme="majorHAnsi" w:hAnsiTheme="majorHAnsi" w:cstheme="majorHAnsi"/>
        </w:rPr>
        <w:t>syndrome</w:t>
      </w:r>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is becoming</w:t>
      </w:r>
      <w:r w:rsidRPr="003824D2">
        <w:rPr>
          <w:rFonts w:asciiTheme="majorHAnsi" w:hAnsiTheme="majorHAnsi" w:cstheme="majorHAnsi"/>
          <w:u w:val="single"/>
        </w:rPr>
        <w:t xml:space="preserve"> more </w:t>
      </w:r>
      <w:r w:rsidRPr="003824D2">
        <w:rPr>
          <w:rFonts w:asciiTheme="majorHAnsi" w:hAnsiTheme="majorHAnsi" w:cstheme="majorHAnsi"/>
          <w:highlight w:val="green"/>
          <w:u w:val="single"/>
        </w:rPr>
        <w:t>severe</w:t>
      </w:r>
      <w:r w:rsidRPr="003824D2">
        <w:rPr>
          <w:rFonts w:asciiTheme="majorHAnsi" w:hAnsiTheme="majorHAnsi" w:cstheme="majorHAnsi"/>
          <w:u w:val="single"/>
        </w:rPr>
        <w:t xml:space="preserve"> due to the </w:t>
      </w:r>
      <w:r w:rsidRPr="003824D2">
        <w:rPr>
          <w:rStyle w:val="Emphasis"/>
          <w:rFonts w:asciiTheme="majorHAnsi" w:hAnsiTheme="majorHAnsi" w:cstheme="majorHAnsi"/>
        </w:rPr>
        <w:t>construction of orbital satellite constellations</w:t>
      </w:r>
      <w:r w:rsidRPr="003824D2">
        <w:rPr>
          <w:rFonts w:asciiTheme="majorHAnsi" w:hAnsiTheme="majorHAnsi" w:cstheme="majorHAnsi"/>
          <w:sz w:val="16"/>
        </w:rPr>
        <w:t xml:space="preserve">; </w:t>
      </w:r>
      <w:r w:rsidRPr="003824D2">
        <w:rPr>
          <w:rFonts w:asciiTheme="majorHAnsi" w:hAnsiTheme="majorHAnsi" w:cstheme="majorHAnsi"/>
          <w:u w:val="single"/>
        </w:rPr>
        <w:t xml:space="preserve">the threat that presents a real danger for people during their EVAs and orbital infrastructure, which may bare </w:t>
      </w:r>
      <w:r w:rsidRPr="003824D2">
        <w:rPr>
          <w:rStyle w:val="Emphasis"/>
          <w:rFonts w:asciiTheme="majorHAnsi" w:hAnsiTheme="majorHAnsi" w:cstheme="majorHAnsi"/>
        </w:rPr>
        <w:t>immediate consequences</w:t>
      </w:r>
      <w:r w:rsidRPr="003824D2">
        <w:rPr>
          <w:rFonts w:asciiTheme="majorHAnsi" w:hAnsiTheme="majorHAnsi" w:cstheme="majorHAnsi"/>
          <w:u w:val="single"/>
        </w:rPr>
        <w:t xml:space="preserve"> for </w:t>
      </w:r>
      <w:r w:rsidRPr="003824D2">
        <w:rPr>
          <w:rStyle w:val="Emphasis"/>
          <w:rFonts w:asciiTheme="majorHAnsi" w:hAnsiTheme="majorHAnsi" w:cstheme="majorHAnsi"/>
        </w:rPr>
        <w:t>safety</w:t>
      </w:r>
      <w:r w:rsidRPr="003824D2">
        <w:rPr>
          <w:rFonts w:asciiTheme="majorHAnsi" w:hAnsiTheme="majorHAnsi" w:cstheme="majorHAnsi"/>
          <w:u w:val="single"/>
        </w:rPr>
        <w:t xml:space="preserve"> and </w:t>
      </w:r>
      <w:r w:rsidRPr="003824D2">
        <w:rPr>
          <w:rStyle w:val="Emphasis"/>
          <w:rFonts w:asciiTheme="majorHAnsi" w:hAnsiTheme="majorHAnsi" w:cstheme="majorHAnsi"/>
        </w:rPr>
        <w:t>security</w:t>
      </w:r>
      <w:r w:rsidRPr="003824D2">
        <w:rPr>
          <w:rFonts w:asciiTheme="majorHAnsi" w:hAnsiTheme="majorHAnsi" w:cstheme="majorHAnsi"/>
          <w:u w:val="single"/>
        </w:rPr>
        <w:t xml:space="preserve"> systems on Earth</w:t>
      </w:r>
      <w:r w:rsidRPr="003824D2">
        <w:rPr>
          <w:rFonts w:asciiTheme="majorHAnsi" w:hAnsiTheme="majorHAnsi" w:cstheme="majorHAnsi"/>
          <w:sz w:val="16"/>
        </w:rPr>
        <w:t xml:space="preserve">. </w:t>
      </w:r>
      <w:proofErr w:type="gramStart"/>
      <w:r w:rsidRPr="003824D2">
        <w:rPr>
          <w:rFonts w:asciiTheme="majorHAnsi" w:hAnsiTheme="majorHAnsi" w:cstheme="majorHAnsi"/>
          <w:sz w:val="16"/>
        </w:rPr>
        <w:t>In order to</w:t>
      </w:r>
      <w:proofErr w:type="gramEnd"/>
      <w:r w:rsidRPr="003824D2">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5698B39C" w14:textId="77777777" w:rsidR="003824D2" w:rsidRPr="003824D2" w:rsidRDefault="003824D2" w:rsidP="003824D2">
      <w:pPr>
        <w:rPr>
          <w:rFonts w:asciiTheme="majorHAnsi" w:hAnsiTheme="majorHAnsi" w:cstheme="majorHAnsi"/>
          <w:u w:val="single"/>
        </w:rPr>
      </w:pPr>
    </w:p>
    <w:p w14:paraId="3B2F4136"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Privatization </w:t>
      </w:r>
      <w:r w:rsidRPr="003824D2">
        <w:rPr>
          <w:rFonts w:asciiTheme="majorHAnsi" w:hAnsiTheme="majorHAnsi" w:cstheme="majorHAnsi"/>
          <w:u w:val="single"/>
        </w:rPr>
        <w:t>exponentially</w:t>
      </w:r>
      <w:r w:rsidRPr="003824D2">
        <w:rPr>
          <w:rFonts w:asciiTheme="majorHAnsi" w:hAnsiTheme="majorHAnsi" w:cstheme="majorHAnsi"/>
        </w:rPr>
        <w:t xml:space="preserve"> increases debris – lack of regulations </w:t>
      </w:r>
      <w:r w:rsidRPr="003824D2">
        <w:rPr>
          <w:rFonts w:asciiTheme="majorHAnsi" w:hAnsiTheme="majorHAnsi" w:cstheme="majorHAnsi"/>
          <w:u w:val="single"/>
        </w:rPr>
        <w:t>spikes</w:t>
      </w:r>
      <w:r w:rsidRPr="003824D2">
        <w:rPr>
          <w:rFonts w:asciiTheme="majorHAnsi" w:hAnsiTheme="majorHAnsi" w:cstheme="majorHAnsi"/>
        </w:rPr>
        <w:t xml:space="preserve"> it – </w:t>
      </w:r>
      <w:r w:rsidRPr="003824D2">
        <w:rPr>
          <w:rFonts w:asciiTheme="majorHAnsi" w:hAnsiTheme="majorHAnsi" w:cstheme="majorHAnsi"/>
          <w:u w:val="single"/>
        </w:rPr>
        <w:t>models</w:t>
      </w:r>
      <w:r w:rsidRPr="003824D2">
        <w:rPr>
          <w:rFonts w:asciiTheme="majorHAnsi" w:hAnsiTheme="majorHAnsi" w:cstheme="majorHAnsi"/>
        </w:rPr>
        <w:t>.</w:t>
      </w:r>
    </w:p>
    <w:p w14:paraId="1EE590C8" w14:textId="77777777" w:rsidR="003824D2" w:rsidRPr="003824D2" w:rsidRDefault="003824D2" w:rsidP="003824D2">
      <w:pPr>
        <w:rPr>
          <w:rFonts w:asciiTheme="majorHAnsi" w:hAnsiTheme="majorHAnsi" w:cstheme="majorHAnsi"/>
        </w:rPr>
      </w:pPr>
      <w:r w:rsidRPr="003824D2">
        <w:rPr>
          <w:rStyle w:val="Style13ptBold"/>
          <w:rFonts w:asciiTheme="majorHAnsi" w:hAnsiTheme="majorHAnsi" w:cstheme="majorHAnsi"/>
        </w:rPr>
        <w:t>BERNAT 20</w:t>
      </w:r>
      <w:r w:rsidRPr="003824D2">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67F00C2A"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sz w:val="16"/>
        </w:rPr>
        <w:t xml:space="preserve">5. </w:t>
      </w:r>
      <w:r w:rsidRPr="003824D2">
        <w:rPr>
          <w:rStyle w:val="Emphasis"/>
          <w:rFonts w:asciiTheme="majorHAnsi" w:hAnsiTheme="majorHAnsi" w:cstheme="majorHAnsi"/>
        </w:rPr>
        <w:t>Orbital satellite constellations and the growing threat of the Kessler syndrome</w:t>
      </w:r>
      <w:r w:rsidRPr="003824D2">
        <w:rPr>
          <w:rFonts w:asciiTheme="majorHAnsi" w:hAnsiTheme="majorHAnsi" w:cstheme="majorHAnsi"/>
          <w:sz w:val="16"/>
        </w:rPr>
        <w:t xml:space="preserve"> </w:t>
      </w:r>
    </w:p>
    <w:p w14:paraId="7F0F9A58"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u w:val="single"/>
        </w:rPr>
        <w:t xml:space="preserve">Space 2.0 – the new era of </w:t>
      </w:r>
      <w:r w:rsidRPr="003824D2">
        <w:rPr>
          <w:rStyle w:val="Emphasis"/>
          <w:rFonts w:asciiTheme="majorHAnsi" w:hAnsiTheme="majorHAnsi" w:cstheme="majorHAnsi"/>
        </w:rPr>
        <w:t>space exploration</w:t>
      </w:r>
      <w:r w:rsidRPr="003824D2">
        <w:rPr>
          <w:rFonts w:asciiTheme="majorHAnsi" w:hAnsiTheme="majorHAnsi" w:cstheme="majorHAnsi"/>
          <w:u w:val="single"/>
        </w:rPr>
        <w:t xml:space="preserve"> that we witness now in the 21st century means, in words of Buzz Aldrin, “moving human enterprise into space”</w:t>
      </w:r>
      <w:r w:rsidRPr="003824D2">
        <w:rPr>
          <w:rFonts w:asciiTheme="majorHAnsi" w:hAnsiTheme="majorHAnsi" w:cstheme="majorHAnsi"/>
          <w:sz w:val="16"/>
        </w:rPr>
        <w:t xml:space="preserve"> (Pyle, 2019, p. xiv). </w:t>
      </w:r>
      <w:r w:rsidRPr="003824D2">
        <w:rPr>
          <w:rFonts w:asciiTheme="majorHAnsi" w:hAnsiTheme="majorHAnsi" w:cstheme="majorHAnsi"/>
          <w:u w:val="single"/>
        </w:rPr>
        <w:t xml:space="preserve">The process of </w:t>
      </w:r>
      <w:r w:rsidRPr="003824D2">
        <w:rPr>
          <w:rStyle w:val="Emphasis"/>
          <w:rFonts w:asciiTheme="majorHAnsi" w:hAnsiTheme="majorHAnsi" w:cstheme="majorHAnsi"/>
          <w:highlight w:val="green"/>
        </w:rPr>
        <w:t xml:space="preserve">commercialization </w:t>
      </w:r>
      <w:r w:rsidRPr="003824D2">
        <w:rPr>
          <w:rStyle w:val="Emphasis"/>
          <w:rFonts w:asciiTheme="majorHAnsi" w:hAnsiTheme="majorHAnsi" w:cstheme="majorHAnsi"/>
        </w:rPr>
        <w:t xml:space="preserve">of outer space </w:t>
      </w:r>
      <w:r w:rsidRPr="003824D2">
        <w:rPr>
          <w:rStyle w:val="Emphasis"/>
          <w:rFonts w:asciiTheme="majorHAnsi" w:hAnsiTheme="majorHAnsi" w:cstheme="majorHAnsi"/>
          <w:highlight w:val="green"/>
        </w:rPr>
        <w:t xml:space="preserve">has </w:t>
      </w:r>
      <w:r w:rsidRPr="003824D2">
        <w:rPr>
          <w:rStyle w:val="Emphasis"/>
          <w:rFonts w:asciiTheme="majorHAnsi" w:hAnsiTheme="majorHAnsi" w:cstheme="majorHAnsi"/>
        </w:rPr>
        <w:t xml:space="preserve">already </w:t>
      </w:r>
      <w:r w:rsidRPr="003824D2">
        <w:rPr>
          <w:rStyle w:val="Emphasis"/>
          <w:rFonts w:asciiTheme="majorHAnsi" w:hAnsiTheme="majorHAnsi" w:cstheme="majorHAnsi"/>
          <w:highlight w:val="green"/>
        </w:rPr>
        <w:t>begun</w:t>
      </w:r>
      <w:r w:rsidRPr="003824D2">
        <w:rPr>
          <w:rFonts w:asciiTheme="majorHAnsi" w:hAnsiTheme="majorHAnsi" w:cstheme="majorHAnsi"/>
          <w:u w:val="single"/>
        </w:rPr>
        <w:t xml:space="preserve"> and is </w:t>
      </w:r>
      <w:r w:rsidRPr="003824D2">
        <w:rPr>
          <w:rStyle w:val="Emphasis"/>
          <w:rFonts w:asciiTheme="majorHAnsi" w:hAnsiTheme="majorHAnsi" w:cstheme="majorHAnsi"/>
        </w:rPr>
        <w:t>not limited to private companies</w:t>
      </w:r>
      <w:r w:rsidRPr="003824D2">
        <w:rPr>
          <w:rFonts w:asciiTheme="majorHAnsi" w:hAnsiTheme="majorHAnsi" w:cstheme="majorHAnsi"/>
          <w:u w:val="single"/>
        </w:rPr>
        <w:t xml:space="preserve"> providing technologies and services for national or international space agencies, as it was in the past</w:t>
      </w:r>
      <w:r w:rsidRPr="003824D2">
        <w:rPr>
          <w:rFonts w:asciiTheme="majorHAnsi" w:hAnsiTheme="majorHAnsi" w:cstheme="majorHAnsi"/>
          <w:sz w:val="16"/>
        </w:rPr>
        <w:t xml:space="preserve">. On the contrary, </w:t>
      </w:r>
      <w:r w:rsidRPr="003824D2">
        <w:rPr>
          <w:rFonts w:asciiTheme="majorHAnsi" w:hAnsiTheme="majorHAnsi" w:cstheme="majorHAnsi"/>
          <w:highlight w:val="green"/>
          <w:u w:val="single"/>
        </w:rPr>
        <w:t>private companies</w:t>
      </w:r>
      <w:r w:rsidRPr="003824D2">
        <w:rPr>
          <w:rFonts w:asciiTheme="majorHAnsi" w:hAnsiTheme="majorHAnsi" w:cstheme="majorHAnsi"/>
          <w:u w:val="single"/>
        </w:rPr>
        <w:t xml:space="preserve"> from the space sector have </w:t>
      </w:r>
      <w:r w:rsidRPr="003824D2">
        <w:rPr>
          <w:rFonts w:asciiTheme="majorHAnsi" w:hAnsiTheme="majorHAnsi" w:cstheme="majorHAnsi"/>
          <w:highlight w:val="green"/>
          <w:u w:val="single"/>
        </w:rPr>
        <w:t>now</w:t>
      </w:r>
      <w:r w:rsidRPr="003824D2">
        <w:rPr>
          <w:rFonts w:asciiTheme="majorHAnsi" w:hAnsiTheme="majorHAnsi" w:cstheme="majorHAnsi"/>
          <w:u w:val="single"/>
        </w:rPr>
        <w:t xml:space="preserve"> matured to </w:t>
      </w:r>
      <w:r w:rsidRPr="003824D2">
        <w:rPr>
          <w:rFonts w:asciiTheme="majorHAnsi" w:hAnsiTheme="majorHAnsi" w:cstheme="majorHAnsi"/>
          <w:highlight w:val="green"/>
          <w:u w:val="single"/>
        </w:rPr>
        <w:t>carry</w:t>
      </w:r>
      <w:r w:rsidRPr="003824D2">
        <w:rPr>
          <w:rFonts w:asciiTheme="majorHAnsi" w:hAnsiTheme="majorHAnsi" w:cstheme="majorHAnsi"/>
          <w:u w:val="single"/>
        </w:rPr>
        <w:t xml:space="preserve"> out their own </w:t>
      </w:r>
      <w:r w:rsidRPr="003824D2">
        <w:rPr>
          <w:rFonts w:asciiTheme="majorHAnsi" w:hAnsiTheme="majorHAnsi" w:cstheme="majorHAnsi"/>
          <w:highlight w:val="green"/>
          <w:u w:val="single"/>
        </w:rPr>
        <w:t>independent projects</w:t>
      </w:r>
      <w:r w:rsidRPr="003824D2">
        <w:rPr>
          <w:rFonts w:asciiTheme="majorHAnsi" w:hAnsiTheme="majorHAnsi" w:cstheme="majorHAnsi"/>
          <w:sz w:val="16"/>
        </w:rPr>
        <w:t xml:space="preserve">. </w:t>
      </w:r>
    </w:p>
    <w:p w14:paraId="14A1222D"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3824D2">
        <w:rPr>
          <w:rFonts w:asciiTheme="majorHAnsi" w:hAnsiTheme="majorHAnsi" w:cstheme="majorHAnsi"/>
          <w:sz w:val="16"/>
        </w:rPr>
        <w:t>Station, and</w:t>
      </w:r>
      <w:proofErr w:type="gramEnd"/>
      <w:r w:rsidRPr="003824D2">
        <w:rPr>
          <w:rFonts w:asciiTheme="majorHAnsi" w:hAnsiTheme="majorHAnsi" w:cstheme="majorHAnsi"/>
          <w:sz w:val="16"/>
        </w:rPr>
        <w:t xml:space="preserve"> is in the process of </w:t>
      </w:r>
      <w:r w:rsidRPr="003824D2">
        <w:rPr>
          <w:rFonts w:asciiTheme="majorHAnsi" w:hAnsiTheme="majorHAnsi" w:cstheme="majorHAnsi"/>
          <w:highlight w:val="green"/>
          <w:u w:val="single"/>
        </w:rPr>
        <w:lastRenderedPageBreak/>
        <w:t>constructing</w:t>
      </w:r>
      <w:r w:rsidRPr="003824D2">
        <w:rPr>
          <w:rFonts w:asciiTheme="majorHAnsi" w:hAnsiTheme="majorHAnsi" w:cstheme="majorHAnsi"/>
          <w:u w:val="single"/>
        </w:rPr>
        <w:t xml:space="preserve"> </w:t>
      </w:r>
      <w:proofErr w:type="spellStart"/>
      <w:r w:rsidRPr="003824D2">
        <w:rPr>
          <w:rFonts w:asciiTheme="majorHAnsi" w:hAnsiTheme="majorHAnsi" w:cstheme="majorHAnsi"/>
          <w:u w:val="single"/>
        </w:rPr>
        <w:t>Starlink</w:t>
      </w:r>
      <w:proofErr w:type="spellEnd"/>
      <w:r w:rsidRPr="003824D2">
        <w:rPr>
          <w:rFonts w:asciiTheme="majorHAnsi" w:hAnsiTheme="majorHAnsi" w:cstheme="majorHAnsi"/>
          <w:u w:val="single"/>
        </w:rPr>
        <w:t xml:space="preserve"> satellite </w:t>
      </w:r>
      <w:r w:rsidRPr="003824D2">
        <w:rPr>
          <w:rFonts w:asciiTheme="majorHAnsi" w:hAnsiTheme="majorHAnsi" w:cstheme="majorHAnsi"/>
          <w:highlight w:val="green"/>
          <w:u w:val="single"/>
        </w:rPr>
        <w:t>constellation</w:t>
      </w:r>
      <w:r w:rsidRPr="003824D2">
        <w:rPr>
          <w:rFonts w:asciiTheme="majorHAnsi" w:hAnsiTheme="majorHAnsi" w:cstheme="majorHAnsi"/>
          <w:u w:val="single"/>
        </w:rPr>
        <w:t xml:space="preserve"> that will provide high-speed internet access across the planet</w:t>
      </w:r>
      <w:r w:rsidRPr="003824D2">
        <w:rPr>
          <w:rFonts w:asciiTheme="majorHAnsi" w:hAnsiTheme="majorHAnsi" w:cstheme="majorHAnsi"/>
          <w:sz w:val="16"/>
        </w:rPr>
        <w:t xml:space="preserve">. </w:t>
      </w:r>
    </w:p>
    <w:p w14:paraId="04A8C3BC"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sz w:val="16"/>
        </w:rPr>
        <w:t xml:space="preserve">Each satellite weighs around 260 kg, is equipped with an </w:t>
      </w:r>
      <w:proofErr w:type="spellStart"/>
      <w:r w:rsidRPr="003824D2">
        <w:rPr>
          <w:rFonts w:asciiTheme="majorHAnsi" w:hAnsiTheme="majorHAnsi" w:cstheme="majorHAnsi"/>
          <w:sz w:val="16"/>
        </w:rPr>
        <w:t>ion</w:t>
      </w:r>
      <w:proofErr w:type="spellEnd"/>
      <w:r w:rsidRPr="003824D2">
        <w:rPr>
          <w:rFonts w:asciiTheme="majorHAnsi" w:hAnsiTheme="majorHAnsi" w:cstheme="majorHAnsi"/>
          <w:sz w:val="16"/>
        </w:rPr>
        <w:t xml:space="preserve"> propulsion system, autonomous collision avoidance system, and orbits Earth at approximately 540-560 km altitude (</w:t>
      </w:r>
      <w:proofErr w:type="spellStart"/>
      <w:r w:rsidRPr="003824D2">
        <w:rPr>
          <w:rFonts w:asciiTheme="majorHAnsi" w:hAnsiTheme="majorHAnsi" w:cstheme="majorHAnsi"/>
          <w:sz w:val="16"/>
        </w:rPr>
        <w:t>Starlink</w:t>
      </w:r>
      <w:proofErr w:type="spellEnd"/>
      <w:r w:rsidRPr="003824D2">
        <w:rPr>
          <w:rFonts w:asciiTheme="majorHAnsi" w:hAnsiTheme="majorHAnsi" w:cstheme="majorHAnsi"/>
          <w:sz w:val="16"/>
        </w:rPr>
        <w:t xml:space="preserve">, 2020). At the beginning of November 2020, more than 860 </w:t>
      </w:r>
      <w:proofErr w:type="spellStart"/>
      <w:r w:rsidRPr="003824D2">
        <w:rPr>
          <w:rFonts w:asciiTheme="majorHAnsi" w:hAnsiTheme="majorHAnsi" w:cstheme="majorHAnsi"/>
          <w:sz w:val="16"/>
        </w:rPr>
        <w:t>Starlink</w:t>
      </w:r>
      <w:proofErr w:type="spellEnd"/>
      <w:r w:rsidRPr="003824D2">
        <w:rPr>
          <w:rFonts w:asciiTheme="majorHAnsi" w:hAnsiTheme="majorHAnsi" w:cstheme="majorHAnsi"/>
          <w:sz w:val="16"/>
        </w:rPr>
        <w:t xml:space="preserve"> satellites were orbiting the Earth (Jewett, 2020). </w:t>
      </w:r>
      <w:r w:rsidRPr="003824D2">
        <w:rPr>
          <w:rFonts w:asciiTheme="majorHAnsi" w:hAnsiTheme="majorHAnsi" w:cstheme="majorHAnsi"/>
          <w:u w:val="single"/>
        </w:rPr>
        <w:t xml:space="preserve">Immediate </w:t>
      </w:r>
      <w:r w:rsidRPr="003824D2">
        <w:rPr>
          <w:rFonts w:asciiTheme="majorHAnsi" w:hAnsiTheme="majorHAnsi" w:cstheme="majorHAnsi"/>
          <w:highlight w:val="green"/>
          <w:u w:val="single"/>
        </w:rPr>
        <w:t>plans include</w:t>
      </w:r>
      <w:r w:rsidRPr="003824D2">
        <w:rPr>
          <w:rFonts w:asciiTheme="majorHAnsi" w:hAnsiTheme="majorHAnsi" w:cstheme="majorHAnsi"/>
          <w:u w:val="single"/>
        </w:rPr>
        <w:t xml:space="preserve"> launching </w:t>
      </w:r>
      <w:r w:rsidRPr="003824D2">
        <w:rPr>
          <w:rStyle w:val="Emphasis"/>
          <w:rFonts w:asciiTheme="majorHAnsi" w:hAnsiTheme="majorHAnsi" w:cstheme="majorHAnsi"/>
          <w:highlight w:val="green"/>
        </w:rPr>
        <w:t>12,000</w:t>
      </w:r>
      <w:r w:rsidRPr="003824D2">
        <w:rPr>
          <w:rStyle w:val="Emphasis"/>
          <w:rFonts w:asciiTheme="majorHAnsi" w:hAnsiTheme="majorHAnsi" w:cstheme="majorHAnsi"/>
        </w:rPr>
        <w:t xml:space="preserve"> satellites, </w:t>
      </w:r>
      <w:r w:rsidRPr="003824D2">
        <w:rPr>
          <w:rStyle w:val="Emphasis"/>
          <w:rFonts w:asciiTheme="majorHAnsi" w:hAnsiTheme="majorHAnsi" w:cstheme="majorHAnsi"/>
          <w:highlight w:val="green"/>
        </w:rPr>
        <w:t>but they assume</w:t>
      </w:r>
      <w:r w:rsidRPr="003824D2">
        <w:rPr>
          <w:rStyle w:val="Emphasis"/>
          <w:rFonts w:asciiTheme="majorHAnsi" w:hAnsiTheme="majorHAnsi" w:cstheme="majorHAnsi"/>
        </w:rPr>
        <w:t xml:space="preserve"> a potential later extension to </w:t>
      </w:r>
      <w:r w:rsidRPr="003824D2">
        <w:rPr>
          <w:rStyle w:val="Emphasis"/>
          <w:rFonts w:asciiTheme="majorHAnsi" w:hAnsiTheme="majorHAnsi" w:cstheme="majorHAnsi"/>
          <w:highlight w:val="green"/>
        </w:rPr>
        <w:t>42,000</w:t>
      </w:r>
      <w:r w:rsidRPr="003824D2">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3824D2">
        <w:rPr>
          <w:rFonts w:asciiTheme="majorHAnsi" w:hAnsiTheme="majorHAnsi" w:cstheme="majorHAnsi"/>
          <w:sz w:val="16"/>
        </w:rPr>
        <w:t>Starlink</w:t>
      </w:r>
      <w:proofErr w:type="spellEnd"/>
      <w:r w:rsidRPr="003824D2">
        <w:rPr>
          <w:rFonts w:asciiTheme="majorHAnsi" w:hAnsiTheme="majorHAnsi" w:cstheme="majorHAnsi"/>
          <w:sz w:val="16"/>
        </w:rPr>
        <w:t xml:space="preserve">, 2020). The </w:t>
      </w:r>
      <w:r w:rsidRPr="003824D2">
        <w:rPr>
          <w:rFonts w:asciiTheme="majorHAnsi" w:hAnsiTheme="majorHAnsi" w:cstheme="majorHAnsi"/>
          <w:u w:val="single"/>
        </w:rPr>
        <w:t>orbital collisions are, however, inevitable</w:t>
      </w:r>
      <w:r w:rsidRPr="003824D2">
        <w:rPr>
          <w:rFonts w:asciiTheme="majorHAnsi" w:hAnsiTheme="majorHAnsi" w:cstheme="majorHAnsi"/>
          <w:sz w:val="16"/>
        </w:rPr>
        <w:t xml:space="preserve">. As it was shown before, </w:t>
      </w:r>
      <w:r w:rsidRPr="003824D2">
        <w:rPr>
          <w:rFonts w:asciiTheme="majorHAnsi" w:hAnsiTheme="majorHAnsi" w:cstheme="majorHAnsi"/>
          <w:u w:val="single"/>
        </w:rPr>
        <w:t xml:space="preserve">the possibility of </w:t>
      </w:r>
      <w:r w:rsidRPr="003824D2">
        <w:rPr>
          <w:rFonts w:asciiTheme="majorHAnsi" w:hAnsiTheme="majorHAnsi" w:cstheme="majorHAnsi"/>
          <w:highlight w:val="green"/>
          <w:u w:val="single"/>
        </w:rPr>
        <w:t>collisions grows with</w:t>
      </w:r>
      <w:r w:rsidRPr="003824D2">
        <w:rPr>
          <w:rFonts w:asciiTheme="majorHAnsi" w:hAnsiTheme="majorHAnsi" w:cstheme="majorHAnsi"/>
          <w:u w:val="single"/>
        </w:rPr>
        <w:t xml:space="preserve"> the number of </w:t>
      </w:r>
      <w:r w:rsidRPr="003824D2">
        <w:rPr>
          <w:rFonts w:asciiTheme="majorHAnsi" w:hAnsiTheme="majorHAnsi" w:cstheme="majorHAnsi"/>
          <w:highlight w:val="green"/>
          <w:u w:val="single"/>
        </w:rPr>
        <w:t>orbital objects</w:t>
      </w:r>
      <w:r w:rsidRPr="003824D2">
        <w:rPr>
          <w:rFonts w:asciiTheme="majorHAnsi" w:hAnsiTheme="majorHAnsi" w:cstheme="majorHAnsi"/>
          <w:sz w:val="16"/>
        </w:rPr>
        <w:t xml:space="preserve">. </w:t>
      </w:r>
      <w:proofErr w:type="spellStart"/>
      <w:r w:rsidRPr="003824D2">
        <w:rPr>
          <w:rFonts w:asciiTheme="majorHAnsi" w:hAnsiTheme="majorHAnsi" w:cstheme="majorHAnsi"/>
          <w:sz w:val="16"/>
        </w:rPr>
        <w:t>Bastida</w:t>
      </w:r>
      <w:proofErr w:type="spellEnd"/>
      <w:r w:rsidRPr="003824D2">
        <w:rPr>
          <w:rFonts w:asciiTheme="majorHAnsi" w:hAnsiTheme="majorHAnsi" w:cstheme="majorHAnsi"/>
          <w:sz w:val="16"/>
        </w:rPr>
        <w:t xml:space="preserve"> </w:t>
      </w:r>
      <w:proofErr w:type="spellStart"/>
      <w:r w:rsidRPr="003824D2">
        <w:rPr>
          <w:rFonts w:asciiTheme="majorHAnsi" w:hAnsiTheme="majorHAnsi" w:cstheme="majorHAnsi"/>
          <w:u w:val="single"/>
        </w:rPr>
        <w:t>Virgili</w:t>
      </w:r>
      <w:proofErr w:type="spellEnd"/>
      <w:r w:rsidRPr="003824D2">
        <w:rPr>
          <w:rFonts w:asciiTheme="majorHAnsi" w:hAnsiTheme="majorHAnsi" w:cstheme="majorHAnsi"/>
          <w:u w:val="single"/>
        </w:rPr>
        <w:t xml:space="preserve"> with the team </w:t>
      </w:r>
      <w:r w:rsidRPr="003824D2">
        <w:rPr>
          <w:rFonts w:asciiTheme="majorHAnsi" w:hAnsiTheme="majorHAnsi" w:cstheme="majorHAnsi"/>
          <w:highlight w:val="green"/>
          <w:u w:val="single"/>
        </w:rPr>
        <w:t>compared</w:t>
      </w:r>
      <w:r w:rsidRPr="003824D2">
        <w:rPr>
          <w:rFonts w:asciiTheme="majorHAnsi" w:hAnsiTheme="majorHAnsi" w:cstheme="majorHAnsi"/>
          <w:sz w:val="16"/>
        </w:rPr>
        <w:t xml:space="preserve"> (2016, p. 154-155) </w:t>
      </w:r>
      <w:r w:rsidRPr="003824D2">
        <w:rPr>
          <w:rFonts w:asciiTheme="majorHAnsi" w:hAnsiTheme="majorHAnsi" w:cstheme="majorHAnsi"/>
          <w:u w:val="single"/>
        </w:rPr>
        <w:t xml:space="preserve">orbital </w:t>
      </w:r>
      <w:r w:rsidRPr="003824D2">
        <w:rPr>
          <w:rFonts w:asciiTheme="majorHAnsi" w:hAnsiTheme="majorHAnsi" w:cstheme="majorHAnsi"/>
          <w:highlight w:val="green"/>
          <w:u w:val="single"/>
        </w:rPr>
        <w:t>debris</w:t>
      </w:r>
      <w:r w:rsidRPr="003824D2">
        <w:rPr>
          <w:rFonts w:asciiTheme="majorHAnsi" w:hAnsiTheme="majorHAnsi" w:cstheme="majorHAnsi"/>
          <w:u w:val="single"/>
        </w:rPr>
        <w:t xml:space="preserve"> environment development </w:t>
      </w:r>
      <w:r w:rsidRPr="003824D2">
        <w:rPr>
          <w:rStyle w:val="Emphasis"/>
          <w:rFonts w:asciiTheme="majorHAnsi" w:hAnsiTheme="majorHAnsi" w:cstheme="majorHAnsi"/>
          <w:highlight w:val="green"/>
        </w:rPr>
        <w:t>without</w:t>
      </w:r>
      <w:r w:rsidRPr="003824D2">
        <w:rPr>
          <w:rFonts w:asciiTheme="majorHAnsi" w:hAnsiTheme="majorHAnsi" w:cstheme="majorHAnsi"/>
          <w:highlight w:val="green"/>
          <w:u w:val="single"/>
        </w:rPr>
        <w:t xml:space="preserve"> and </w:t>
      </w:r>
      <w:r w:rsidRPr="003824D2">
        <w:rPr>
          <w:rStyle w:val="Emphasis"/>
          <w:rFonts w:asciiTheme="majorHAnsi" w:hAnsiTheme="majorHAnsi" w:cstheme="majorHAnsi"/>
          <w:highlight w:val="green"/>
        </w:rPr>
        <w:t>with</w:t>
      </w:r>
      <w:r w:rsidRPr="003824D2">
        <w:rPr>
          <w:rFonts w:asciiTheme="majorHAnsi" w:hAnsiTheme="majorHAnsi" w:cstheme="majorHAnsi"/>
          <w:highlight w:val="green"/>
          <w:u w:val="single"/>
        </w:rPr>
        <w:t xml:space="preserve"> </w:t>
      </w:r>
      <w:r w:rsidRPr="003824D2">
        <w:rPr>
          <w:rFonts w:asciiTheme="majorHAnsi" w:hAnsiTheme="majorHAnsi" w:cstheme="majorHAnsi"/>
          <w:u w:val="single"/>
        </w:rPr>
        <w:t xml:space="preserve">a large </w:t>
      </w:r>
      <w:r w:rsidRPr="003824D2">
        <w:rPr>
          <w:rStyle w:val="Emphasis"/>
          <w:rFonts w:asciiTheme="majorHAnsi" w:hAnsiTheme="majorHAnsi" w:cstheme="majorHAnsi"/>
        </w:rPr>
        <w:t xml:space="preserve">hypothetical </w:t>
      </w:r>
      <w:r w:rsidRPr="003824D2">
        <w:rPr>
          <w:rStyle w:val="Emphasis"/>
          <w:rFonts w:asciiTheme="majorHAnsi" w:hAnsiTheme="majorHAnsi" w:cstheme="majorHAnsi"/>
          <w:highlight w:val="green"/>
        </w:rPr>
        <w:t>constellation</w:t>
      </w:r>
      <w:r w:rsidRPr="003824D2">
        <w:rPr>
          <w:rFonts w:asciiTheme="majorHAnsi" w:hAnsiTheme="majorHAnsi" w:cstheme="majorHAnsi"/>
          <w:sz w:val="16"/>
        </w:rPr>
        <w:t xml:space="preserve"> consisting of merely 1080 satellites, distributed across 20 orbital planes at 1,100 km altitude (Fig. 5).</w:t>
      </w:r>
    </w:p>
    <w:p w14:paraId="5969BD4A" w14:textId="77777777" w:rsidR="003824D2" w:rsidRPr="003824D2" w:rsidRDefault="003824D2" w:rsidP="003824D2">
      <w:pPr>
        <w:rPr>
          <w:rFonts w:asciiTheme="majorHAnsi" w:hAnsiTheme="majorHAnsi" w:cstheme="majorHAnsi"/>
        </w:rPr>
      </w:pPr>
      <w:r w:rsidRPr="003824D2">
        <w:rPr>
          <w:rFonts w:asciiTheme="majorHAnsi" w:hAnsiTheme="majorHAnsi" w:cstheme="majorHAnsi"/>
          <w:noProof/>
        </w:rPr>
        <w:drawing>
          <wp:inline distT="0" distB="0" distL="0" distR="0" wp14:anchorId="47DD0438" wp14:editId="04F7A67F">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488FB05A" w14:textId="77777777" w:rsidR="003824D2" w:rsidRPr="003824D2" w:rsidRDefault="003824D2" w:rsidP="003824D2">
      <w:pPr>
        <w:rPr>
          <w:rStyle w:val="Emphasis"/>
          <w:rFonts w:asciiTheme="majorHAnsi" w:hAnsiTheme="majorHAnsi" w:cstheme="majorHAnsi"/>
        </w:rPr>
      </w:pPr>
      <w:r w:rsidRPr="003824D2">
        <w:rPr>
          <w:rStyle w:val="Emphasis"/>
          <w:rFonts w:asciiTheme="majorHAnsi" w:hAnsiTheme="majorHAnsi" w:cstheme="majorHAnsi"/>
        </w:rPr>
        <w:t xml:space="preserve">Figure 5. Comparison of </w:t>
      </w:r>
      <w:proofErr w:type="gramStart"/>
      <w:r w:rsidRPr="003824D2">
        <w:rPr>
          <w:rStyle w:val="Emphasis"/>
          <w:rFonts w:asciiTheme="majorHAnsi" w:hAnsiTheme="majorHAnsi" w:cstheme="majorHAnsi"/>
        </w:rPr>
        <w:t>long term</w:t>
      </w:r>
      <w:proofErr w:type="gramEnd"/>
      <w:r w:rsidRPr="003824D2">
        <w:rPr>
          <w:rStyle w:val="Emphasis"/>
          <w:rFonts w:asciiTheme="majorHAnsi" w:hAnsiTheme="majorHAnsi" w:cstheme="majorHAnsi"/>
        </w:rPr>
        <w:t xml:space="preserve"> evolution of the number of objects in LEO with and without the constellation (</w:t>
      </w:r>
      <w:proofErr w:type="spellStart"/>
      <w:r w:rsidRPr="003824D2">
        <w:rPr>
          <w:rStyle w:val="Emphasis"/>
          <w:rFonts w:asciiTheme="majorHAnsi" w:hAnsiTheme="majorHAnsi" w:cstheme="majorHAnsi"/>
        </w:rPr>
        <w:t>Virgili</w:t>
      </w:r>
      <w:proofErr w:type="spellEnd"/>
      <w:r w:rsidRPr="003824D2">
        <w:rPr>
          <w:rStyle w:val="Emphasis"/>
          <w:rFonts w:asciiTheme="majorHAnsi" w:hAnsiTheme="majorHAnsi" w:cstheme="majorHAnsi"/>
        </w:rPr>
        <w:t xml:space="preserve"> et al., 2016, p. 155)</w:t>
      </w:r>
    </w:p>
    <w:p w14:paraId="4B6D38D2"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sz w:val="16"/>
        </w:rPr>
        <w:t xml:space="preserve">It </w:t>
      </w:r>
      <w:proofErr w:type="gramStart"/>
      <w:r w:rsidRPr="003824D2">
        <w:rPr>
          <w:rFonts w:asciiTheme="majorHAnsi" w:hAnsiTheme="majorHAnsi" w:cstheme="majorHAnsi"/>
          <w:sz w:val="16"/>
        </w:rPr>
        <w:t>has to</w:t>
      </w:r>
      <w:proofErr w:type="gramEnd"/>
      <w:r w:rsidRPr="003824D2">
        <w:rPr>
          <w:rFonts w:asciiTheme="majorHAnsi" w:hAnsiTheme="majorHAnsi" w:cstheme="majorHAnsi"/>
          <w:sz w:val="16"/>
        </w:rPr>
        <w:t xml:space="preserve"> be noted that although SpaceX’s </w:t>
      </w:r>
      <w:proofErr w:type="spellStart"/>
      <w:r w:rsidRPr="003824D2">
        <w:rPr>
          <w:rFonts w:asciiTheme="majorHAnsi" w:hAnsiTheme="majorHAnsi" w:cstheme="majorHAnsi"/>
          <w:sz w:val="16"/>
        </w:rPr>
        <w:t>Starlink</w:t>
      </w:r>
      <w:proofErr w:type="spellEnd"/>
      <w:r w:rsidRPr="003824D2">
        <w:rPr>
          <w:rFonts w:asciiTheme="majorHAnsi" w:hAnsiTheme="majorHAnsi" w:cstheme="majorHAnsi"/>
          <w:sz w:val="16"/>
        </w:rPr>
        <w:t xml:space="preserve"> is the only constellation that is being built in orbit, it is not the only one planned. </w:t>
      </w:r>
      <w:r w:rsidRPr="003824D2">
        <w:rPr>
          <w:rFonts w:asciiTheme="majorHAnsi" w:hAnsiTheme="majorHAnsi" w:cstheme="majorHAnsi"/>
          <w:u w:val="single"/>
        </w:rPr>
        <w:t xml:space="preserve">There are at least a </w:t>
      </w:r>
      <w:r w:rsidRPr="003824D2">
        <w:rPr>
          <w:rStyle w:val="Emphasis"/>
          <w:rFonts w:asciiTheme="majorHAnsi" w:hAnsiTheme="majorHAnsi" w:cstheme="majorHAnsi"/>
        </w:rPr>
        <w:t>few initiatives aiming at the same goal</w:t>
      </w:r>
      <w:r w:rsidRPr="003824D2">
        <w:rPr>
          <w:rFonts w:asciiTheme="majorHAnsi" w:hAnsiTheme="majorHAnsi" w:cstheme="majorHAnsi"/>
          <w:u w:val="single"/>
        </w:rPr>
        <w:t xml:space="preserve"> – to construct internet infrastructure at the Earth’s orbit</w:t>
      </w:r>
      <w:r w:rsidRPr="003824D2">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3824D2">
        <w:rPr>
          <w:rFonts w:asciiTheme="majorHAnsi" w:hAnsiTheme="majorHAnsi" w:cstheme="majorHAnsi"/>
          <w:sz w:val="16"/>
        </w:rPr>
        <w:t>Starlink’s</w:t>
      </w:r>
      <w:proofErr w:type="spellEnd"/>
      <w:r w:rsidRPr="003824D2">
        <w:rPr>
          <w:rFonts w:asciiTheme="majorHAnsi" w:hAnsiTheme="majorHAnsi" w:cstheme="majorHAnsi"/>
          <w:sz w:val="16"/>
        </w:rPr>
        <w:t xml:space="preserve"> biggest competitors (Henry, 2019b). Now, </w:t>
      </w:r>
      <w:r w:rsidRPr="003824D2">
        <w:rPr>
          <w:rFonts w:asciiTheme="majorHAnsi" w:hAnsiTheme="majorHAnsi" w:cstheme="majorHAnsi"/>
          <w:u w:val="single"/>
        </w:rPr>
        <w:t xml:space="preserve">there is even a </w:t>
      </w:r>
      <w:r w:rsidRPr="003824D2">
        <w:rPr>
          <w:rStyle w:val="Emphasis"/>
          <w:rFonts w:asciiTheme="majorHAnsi" w:hAnsiTheme="majorHAnsi" w:cstheme="majorHAnsi"/>
          <w:highlight w:val="green"/>
        </w:rPr>
        <w:t>rivalry between</w:t>
      </w:r>
      <w:r w:rsidRPr="003824D2">
        <w:rPr>
          <w:rStyle w:val="Emphasis"/>
          <w:rFonts w:asciiTheme="majorHAnsi" w:hAnsiTheme="majorHAnsi" w:cstheme="majorHAnsi"/>
        </w:rPr>
        <w:t xml:space="preserve"> the two </w:t>
      </w:r>
      <w:r w:rsidRPr="003824D2">
        <w:rPr>
          <w:rStyle w:val="Emphasis"/>
          <w:rFonts w:asciiTheme="majorHAnsi" w:hAnsiTheme="majorHAnsi" w:cstheme="majorHAnsi"/>
          <w:highlight w:val="green"/>
        </w:rPr>
        <w:t>companies</w:t>
      </w:r>
      <w:r w:rsidRPr="003824D2">
        <w:rPr>
          <w:rFonts w:asciiTheme="majorHAnsi" w:hAnsiTheme="majorHAnsi" w:cstheme="majorHAnsi"/>
          <w:u w:val="single"/>
        </w:rPr>
        <w:t xml:space="preserve"> because Kuiper’s </w:t>
      </w:r>
      <w:r w:rsidRPr="003824D2">
        <w:rPr>
          <w:rStyle w:val="Emphasis"/>
          <w:rFonts w:asciiTheme="majorHAnsi" w:hAnsiTheme="majorHAnsi" w:cstheme="majorHAnsi"/>
        </w:rPr>
        <w:t>lowest orbital shell is planned to be 590 km</w:t>
      </w:r>
      <w:r w:rsidRPr="003824D2">
        <w:rPr>
          <w:rFonts w:asciiTheme="majorHAnsi" w:hAnsiTheme="majorHAnsi" w:cstheme="majorHAnsi"/>
          <w:u w:val="single"/>
        </w:rPr>
        <w:t>, with a tolerance of 9 km either above or below</w:t>
      </w:r>
      <w:r w:rsidRPr="003824D2">
        <w:rPr>
          <w:rFonts w:asciiTheme="majorHAnsi" w:hAnsiTheme="majorHAnsi" w:cstheme="majorHAnsi"/>
          <w:sz w:val="16"/>
        </w:rPr>
        <w:t xml:space="preserve"> (Cao, 2020), which is the altitude of </w:t>
      </w:r>
      <w:proofErr w:type="spellStart"/>
      <w:r w:rsidRPr="003824D2">
        <w:rPr>
          <w:rFonts w:asciiTheme="majorHAnsi" w:hAnsiTheme="majorHAnsi" w:cstheme="majorHAnsi"/>
          <w:sz w:val="16"/>
        </w:rPr>
        <w:t>Starlink</w:t>
      </w:r>
      <w:proofErr w:type="spellEnd"/>
      <w:r w:rsidRPr="003824D2">
        <w:rPr>
          <w:rFonts w:asciiTheme="majorHAnsi" w:hAnsiTheme="majorHAnsi" w:cstheme="majorHAnsi"/>
          <w:sz w:val="16"/>
        </w:rPr>
        <w:t xml:space="preserve"> satellites. Moreover, </w:t>
      </w:r>
      <w:r w:rsidRPr="003824D2">
        <w:rPr>
          <w:rFonts w:asciiTheme="majorHAnsi" w:hAnsiTheme="majorHAnsi" w:cstheme="majorHAnsi"/>
          <w:u w:val="single"/>
        </w:rPr>
        <w:t xml:space="preserve">the race for space in orbit is now at the beginning. </w:t>
      </w:r>
    </w:p>
    <w:p w14:paraId="3829BF1C" w14:textId="77777777" w:rsidR="003824D2" w:rsidRPr="003824D2" w:rsidRDefault="003824D2" w:rsidP="003824D2">
      <w:pPr>
        <w:rPr>
          <w:rFonts w:asciiTheme="majorHAnsi" w:hAnsiTheme="majorHAnsi" w:cstheme="majorHAnsi"/>
          <w:b/>
          <w:iCs/>
          <w:u w:val="single"/>
        </w:rPr>
      </w:pPr>
      <w:r w:rsidRPr="003824D2">
        <w:rPr>
          <w:rFonts w:asciiTheme="majorHAnsi" w:hAnsiTheme="majorHAnsi" w:cstheme="majorHAnsi"/>
          <w:u w:val="single"/>
        </w:rPr>
        <w:lastRenderedPageBreak/>
        <w:t xml:space="preserve">The outer space is vast. It increasingly becomes more cluttered with both </w:t>
      </w:r>
      <w:r w:rsidRPr="003824D2">
        <w:rPr>
          <w:rStyle w:val="Emphasis"/>
          <w:rFonts w:asciiTheme="majorHAnsi" w:hAnsiTheme="majorHAnsi" w:cstheme="majorHAnsi"/>
        </w:rPr>
        <w:t>operational satellites and space debris</w:t>
      </w:r>
      <w:r w:rsidRPr="003824D2">
        <w:rPr>
          <w:rFonts w:asciiTheme="majorHAnsi" w:hAnsiTheme="majorHAnsi" w:cstheme="majorHAnsi"/>
          <w:u w:val="single"/>
        </w:rPr>
        <w:t xml:space="preserve">. The threat of collisions </w:t>
      </w:r>
      <w:proofErr w:type="gramStart"/>
      <w:r w:rsidRPr="003824D2">
        <w:rPr>
          <w:rFonts w:asciiTheme="majorHAnsi" w:hAnsiTheme="majorHAnsi" w:cstheme="majorHAnsi"/>
          <w:u w:val="single"/>
        </w:rPr>
        <w:t>increases</w:t>
      </w:r>
      <w:proofErr w:type="gramEnd"/>
      <w:r w:rsidRPr="003824D2">
        <w:rPr>
          <w:rFonts w:asciiTheme="majorHAnsi" w:hAnsiTheme="majorHAnsi" w:cstheme="majorHAnsi"/>
          <w:u w:val="single"/>
        </w:rPr>
        <w:t xml:space="preserve"> and </w:t>
      </w:r>
      <w:r w:rsidRPr="003824D2">
        <w:rPr>
          <w:rFonts w:asciiTheme="majorHAnsi" w:hAnsiTheme="majorHAnsi" w:cstheme="majorHAnsi"/>
          <w:highlight w:val="green"/>
          <w:u w:val="single"/>
        </w:rPr>
        <w:t>no institution</w:t>
      </w:r>
      <w:r w:rsidRPr="003824D2">
        <w:rPr>
          <w:rFonts w:asciiTheme="majorHAnsi" w:hAnsiTheme="majorHAnsi" w:cstheme="majorHAnsi"/>
          <w:u w:val="single"/>
        </w:rPr>
        <w:t xml:space="preserve"> or body </w:t>
      </w:r>
      <w:r w:rsidRPr="003824D2">
        <w:rPr>
          <w:rFonts w:asciiTheme="majorHAnsi" w:hAnsiTheme="majorHAnsi" w:cstheme="majorHAnsi"/>
          <w:highlight w:val="green"/>
          <w:u w:val="single"/>
        </w:rPr>
        <w:t>has enough power to</w:t>
      </w:r>
      <w:r w:rsidRPr="003824D2">
        <w:rPr>
          <w:rFonts w:asciiTheme="majorHAnsi" w:hAnsiTheme="majorHAnsi" w:cstheme="majorHAnsi"/>
          <w:u w:val="single"/>
        </w:rPr>
        <w:t xml:space="preserve"> license, </w:t>
      </w:r>
      <w:r w:rsidRPr="003824D2">
        <w:rPr>
          <w:rFonts w:asciiTheme="majorHAnsi" w:hAnsiTheme="majorHAnsi" w:cstheme="majorHAnsi"/>
          <w:highlight w:val="green"/>
          <w:u w:val="single"/>
        </w:rPr>
        <w:t>coordinate</w:t>
      </w:r>
      <w:r w:rsidRPr="003824D2">
        <w:rPr>
          <w:rFonts w:asciiTheme="majorHAnsi" w:hAnsiTheme="majorHAnsi" w:cstheme="majorHAnsi"/>
          <w:u w:val="single"/>
        </w:rPr>
        <w:t xml:space="preserve"> and regulate what is sent to the </w:t>
      </w:r>
      <w:r w:rsidRPr="003824D2">
        <w:rPr>
          <w:rFonts w:asciiTheme="majorHAnsi" w:hAnsiTheme="majorHAnsi" w:cstheme="majorHAnsi"/>
          <w:highlight w:val="green"/>
          <w:u w:val="single"/>
        </w:rPr>
        <w:t>orbit</w:t>
      </w:r>
      <w:r w:rsidRPr="003824D2">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3824D2">
        <w:rPr>
          <w:rFonts w:asciiTheme="majorHAnsi" w:hAnsiTheme="majorHAnsi" w:cstheme="majorHAnsi"/>
          <w:sz w:val="16"/>
        </w:rPr>
        <w:t>in the area of</w:t>
      </w:r>
      <w:proofErr w:type="gramEnd"/>
      <w:r w:rsidRPr="003824D2">
        <w:rPr>
          <w:rFonts w:asciiTheme="majorHAnsi" w:hAnsiTheme="majorHAnsi" w:cstheme="majorHAnsi"/>
          <w:sz w:val="16"/>
        </w:rPr>
        <w:t xml:space="preserve"> private constellations, it is the Federal Aviation Administration (FAA) that issues the appropriate approvals. </w:t>
      </w:r>
      <w:r w:rsidRPr="003824D2">
        <w:rPr>
          <w:rFonts w:asciiTheme="majorHAnsi" w:hAnsiTheme="majorHAnsi" w:cstheme="majorHAnsi"/>
          <w:u w:val="single"/>
        </w:rPr>
        <w:t xml:space="preserve">The race to put broadband internet satellites bears similarities to the gold rush – </w:t>
      </w:r>
      <w:r w:rsidRPr="003824D2">
        <w:rPr>
          <w:rFonts w:asciiTheme="majorHAnsi" w:hAnsiTheme="majorHAnsi" w:cstheme="majorHAnsi"/>
          <w:highlight w:val="green"/>
          <w:u w:val="single"/>
        </w:rPr>
        <w:t xml:space="preserve">there are </w:t>
      </w:r>
      <w:r w:rsidRPr="003824D2">
        <w:rPr>
          <w:rStyle w:val="Emphasis"/>
          <w:rFonts w:asciiTheme="majorHAnsi" w:hAnsiTheme="majorHAnsi" w:cstheme="majorHAnsi"/>
          <w:highlight w:val="green"/>
        </w:rPr>
        <w:t>no rules</w:t>
      </w:r>
      <w:r w:rsidRPr="003824D2">
        <w:rPr>
          <w:rFonts w:asciiTheme="majorHAnsi" w:hAnsiTheme="majorHAnsi" w:cstheme="majorHAnsi"/>
          <w:u w:val="single"/>
        </w:rPr>
        <w:t xml:space="preserve">, at the global level, </w:t>
      </w:r>
      <w:r w:rsidRPr="003824D2">
        <w:rPr>
          <w:rFonts w:asciiTheme="majorHAnsi" w:hAnsiTheme="majorHAnsi" w:cstheme="majorHAnsi"/>
          <w:highlight w:val="green"/>
          <w:u w:val="single"/>
        </w:rPr>
        <w:t xml:space="preserve">apart from </w:t>
      </w:r>
      <w:r w:rsidRPr="003824D2">
        <w:rPr>
          <w:rStyle w:val="Emphasis"/>
          <w:rFonts w:asciiTheme="majorHAnsi" w:hAnsiTheme="majorHAnsi" w:cstheme="majorHAnsi"/>
          <w:highlight w:val="green"/>
        </w:rPr>
        <w:t>first-come, first-served.</w:t>
      </w:r>
    </w:p>
    <w:p w14:paraId="34956173" w14:textId="77777777" w:rsidR="003824D2" w:rsidRPr="003824D2" w:rsidRDefault="003824D2" w:rsidP="003824D2">
      <w:pPr>
        <w:rPr>
          <w:rFonts w:asciiTheme="majorHAnsi" w:hAnsiTheme="majorHAnsi" w:cstheme="majorHAnsi"/>
        </w:rPr>
      </w:pPr>
    </w:p>
    <w:p w14:paraId="61C84F2B"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Models are </w:t>
      </w:r>
      <w:r w:rsidRPr="003824D2">
        <w:rPr>
          <w:rFonts w:asciiTheme="majorHAnsi" w:hAnsiTheme="majorHAnsi" w:cstheme="majorHAnsi"/>
          <w:u w:val="single"/>
        </w:rPr>
        <w:t>rigorous</w:t>
      </w:r>
      <w:r w:rsidRPr="003824D2">
        <w:rPr>
          <w:rFonts w:asciiTheme="majorHAnsi" w:hAnsiTheme="majorHAnsi" w:cstheme="majorHAnsi"/>
        </w:rPr>
        <w:t xml:space="preserve"> and </w:t>
      </w:r>
      <w:r w:rsidRPr="003824D2">
        <w:rPr>
          <w:rFonts w:asciiTheme="majorHAnsi" w:hAnsiTheme="majorHAnsi" w:cstheme="majorHAnsi"/>
          <w:u w:val="single"/>
        </w:rPr>
        <w:t>robust</w:t>
      </w:r>
      <w:r w:rsidRPr="003824D2">
        <w:rPr>
          <w:rFonts w:asciiTheme="majorHAnsi" w:hAnsiTheme="majorHAnsi" w:cstheme="majorHAnsi"/>
        </w:rPr>
        <w:t xml:space="preserve"> – </w:t>
      </w:r>
      <w:r w:rsidRPr="003824D2">
        <w:rPr>
          <w:rFonts w:asciiTheme="majorHAnsi" w:hAnsiTheme="majorHAnsi" w:cstheme="majorHAnsi"/>
          <w:color w:val="FF0000"/>
        </w:rPr>
        <w:t>the card above this</w:t>
      </w:r>
      <w:r w:rsidRPr="003824D2">
        <w:rPr>
          <w:rFonts w:asciiTheme="majorHAnsi" w:hAnsiTheme="majorHAnsi" w:cstheme="majorHAnsi"/>
        </w:rPr>
        <w:t>.</w:t>
      </w:r>
    </w:p>
    <w:p w14:paraId="5C920F05" w14:textId="77777777" w:rsidR="003824D2" w:rsidRPr="003824D2" w:rsidRDefault="003824D2" w:rsidP="003824D2">
      <w:pPr>
        <w:rPr>
          <w:rFonts w:asciiTheme="majorHAnsi" w:hAnsiTheme="majorHAnsi" w:cstheme="majorHAnsi"/>
        </w:rPr>
      </w:pPr>
      <w:r w:rsidRPr="003824D2">
        <w:rPr>
          <w:rFonts w:asciiTheme="majorHAnsi" w:hAnsiTheme="majorHAnsi" w:cstheme="majorHAnsi"/>
        </w:rPr>
        <w:t>---To clarify this is the methodology for above chart.</w:t>
      </w:r>
    </w:p>
    <w:p w14:paraId="6A5709F5" w14:textId="77777777" w:rsidR="003824D2" w:rsidRPr="003824D2" w:rsidRDefault="003824D2" w:rsidP="003824D2">
      <w:pPr>
        <w:rPr>
          <w:rFonts w:asciiTheme="majorHAnsi" w:hAnsiTheme="majorHAnsi" w:cstheme="majorHAnsi"/>
        </w:rPr>
      </w:pPr>
      <w:proofErr w:type="spellStart"/>
      <w:r w:rsidRPr="003824D2">
        <w:rPr>
          <w:rStyle w:val="Style13ptBold"/>
          <w:rFonts w:asciiTheme="majorHAnsi" w:hAnsiTheme="majorHAnsi" w:cstheme="majorHAnsi"/>
        </w:rPr>
        <w:t>Virgili</w:t>
      </w:r>
      <w:proofErr w:type="spellEnd"/>
      <w:r w:rsidRPr="003824D2">
        <w:rPr>
          <w:rStyle w:val="Style13ptBold"/>
          <w:rFonts w:asciiTheme="majorHAnsi" w:hAnsiTheme="majorHAnsi" w:cstheme="majorHAnsi"/>
        </w:rPr>
        <w:t xml:space="preserve"> et al. 16</w:t>
      </w:r>
      <w:r w:rsidRPr="003824D2">
        <w:rPr>
          <w:rFonts w:asciiTheme="majorHAnsi" w:hAnsiTheme="majorHAnsi" w:cstheme="majorHAnsi"/>
        </w:rPr>
        <w:t xml:space="preserve"> – </w:t>
      </w:r>
      <w:proofErr w:type="spellStart"/>
      <w:r w:rsidRPr="003824D2">
        <w:rPr>
          <w:rFonts w:asciiTheme="majorHAnsi" w:hAnsiTheme="majorHAnsi" w:cstheme="majorHAnsi"/>
        </w:rPr>
        <w:t>Bastida</w:t>
      </w:r>
      <w:proofErr w:type="spellEnd"/>
      <w:r w:rsidRPr="003824D2">
        <w:rPr>
          <w:rFonts w:asciiTheme="majorHAnsi" w:hAnsiTheme="majorHAnsi" w:cstheme="majorHAnsi"/>
        </w:rPr>
        <w:t xml:space="preserve">, J.C. </w:t>
      </w:r>
      <w:proofErr w:type="spellStart"/>
      <w:r w:rsidRPr="003824D2">
        <w:rPr>
          <w:rFonts w:asciiTheme="majorHAnsi" w:hAnsiTheme="majorHAnsi" w:cstheme="majorHAnsi"/>
        </w:rPr>
        <w:t>Dolado</w:t>
      </w:r>
      <w:proofErr w:type="spellEnd"/>
      <w:r w:rsidRPr="003824D2">
        <w:rPr>
          <w:rFonts w:asciiTheme="majorHAnsi" w:hAnsiTheme="majorHAnsi" w:cstheme="majorHAnsi"/>
        </w:rPr>
        <w:t xml:space="preserve">, H.G. Lewis, J. Radtke, H. </w:t>
      </w:r>
      <w:proofErr w:type="spellStart"/>
      <w:r w:rsidRPr="003824D2">
        <w:rPr>
          <w:rFonts w:asciiTheme="majorHAnsi" w:hAnsiTheme="majorHAnsi" w:cstheme="majorHAnsi"/>
        </w:rPr>
        <w:t>Krag</w:t>
      </w:r>
      <w:proofErr w:type="spellEnd"/>
      <w:r w:rsidRPr="003824D2">
        <w:rPr>
          <w:rFonts w:asciiTheme="majorHAnsi" w:hAnsiTheme="majorHAnsi" w:cstheme="majorHAnsi"/>
        </w:rPr>
        <w:t xml:space="preserve">, B. </w:t>
      </w:r>
      <w:proofErr w:type="spellStart"/>
      <w:r w:rsidRPr="003824D2">
        <w:rPr>
          <w:rFonts w:asciiTheme="majorHAnsi" w:hAnsiTheme="majorHAnsi" w:cstheme="majorHAnsi"/>
        </w:rPr>
        <w:t>Revelin</w:t>
      </w:r>
      <w:proofErr w:type="spellEnd"/>
      <w:r w:rsidRPr="003824D2">
        <w:rPr>
          <w:rFonts w:asciiTheme="majorHAnsi" w:hAnsiTheme="majorHAnsi" w:cstheme="majorHAnsi"/>
        </w:rPr>
        <w:t xml:space="preserve">, C. </w:t>
      </w:r>
      <w:proofErr w:type="spellStart"/>
      <w:r w:rsidRPr="003824D2">
        <w:rPr>
          <w:rFonts w:asciiTheme="majorHAnsi" w:hAnsiTheme="majorHAnsi" w:cstheme="majorHAnsi"/>
        </w:rPr>
        <w:t>Cazaux</w:t>
      </w:r>
      <w:proofErr w:type="spellEnd"/>
      <w:r w:rsidRPr="003824D2">
        <w:rPr>
          <w:rFonts w:asciiTheme="majorHAnsi" w:hAnsiTheme="majorHAnsi" w:cstheme="majorHAnsi"/>
        </w:rPr>
        <w:t xml:space="preserve"> b , C. Colombo, R. Crowther, M. Metz, 4/26/16, [“Risk to space sustainability from large constellations of satellites,” Act </w:t>
      </w:r>
      <w:proofErr w:type="spellStart"/>
      <w:r w:rsidRPr="003824D2">
        <w:rPr>
          <w:rFonts w:asciiTheme="majorHAnsi" w:hAnsiTheme="majorHAnsi" w:cstheme="majorHAnsi"/>
        </w:rPr>
        <w:t>Astranautica</w:t>
      </w:r>
      <w:proofErr w:type="spellEnd"/>
      <w:r w:rsidRPr="003824D2">
        <w:rPr>
          <w:rFonts w:asciiTheme="majorHAnsi" w:hAnsiTheme="majorHAnsi" w:cstheme="majorHAnsi"/>
        </w:rPr>
        <w:t xml:space="preserve">, </w:t>
      </w:r>
      <w:hyperlink r:id="rId11" w:history="1">
        <w:r w:rsidRPr="003824D2">
          <w:rPr>
            <w:rStyle w:val="Hyperlink"/>
            <w:rFonts w:asciiTheme="majorHAnsi" w:hAnsiTheme="majorHAnsi" w:cstheme="majorHAnsi"/>
          </w:rPr>
          <w:t>https://sci-hub.se/10.1016/j.actaastro.2016.03.034</w:t>
        </w:r>
      </w:hyperlink>
      <w:r w:rsidRPr="003824D2">
        <w:rPr>
          <w:rFonts w:asciiTheme="majorHAnsi" w:hAnsiTheme="majorHAnsi" w:cstheme="majorHAnsi"/>
        </w:rPr>
        <w:t>.] Justin</w:t>
      </w:r>
    </w:p>
    <w:p w14:paraId="2825DF5C"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sz w:val="16"/>
        </w:rPr>
        <w:t xml:space="preserve">1.3. </w:t>
      </w:r>
      <w:r w:rsidRPr="003824D2">
        <w:rPr>
          <w:rStyle w:val="Emphasis"/>
          <w:rFonts w:asciiTheme="majorHAnsi" w:hAnsiTheme="majorHAnsi" w:cstheme="majorHAnsi"/>
        </w:rPr>
        <w:t>Simulation approach</w:t>
      </w:r>
      <w:r w:rsidRPr="003824D2">
        <w:rPr>
          <w:rFonts w:asciiTheme="majorHAnsi" w:hAnsiTheme="majorHAnsi" w:cstheme="majorHAnsi"/>
          <w:u w:val="single"/>
        </w:rPr>
        <w:t xml:space="preserve"> and </w:t>
      </w:r>
      <w:r w:rsidRPr="003824D2">
        <w:rPr>
          <w:rStyle w:val="Emphasis"/>
          <w:rFonts w:asciiTheme="majorHAnsi" w:hAnsiTheme="majorHAnsi" w:cstheme="majorHAnsi"/>
        </w:rPr>
        <w:t>result analysis</w:t>
      </w:r>
      <w:r w:rsidRPr="003824D2">
        <w:rPr>
          <w:rFonts w:asciiTheme="majorHAnsi" w:hAnsiTheme="majorHAnsi" w:cstheme="majorHAnsi"/>
          <w:sz w:val="16"/>
        </w:rPr>
        <w:t xml:space="preserve"> A </w:t>
      </w:r>
      <w:r w:rsidRPr="003824D2">
        <w:rPr>
          <w:rFonts w:asciiTheme="majorHAnsi" w:hAnsiTheme="majorHAnsi" w:cstheme="majorHAnsi"/>
          <w:u w:val="single"/>
        </w:rPr>
        <w:t>Monte Carlo</w:t>
      </w:r>
      <w:r w:rsidRPr="003824D2">
        <w:rPr>
          <w:rFonts w:asciiTheme="majorHAnsi" w:hAnsiTheme="majorHAnsi" w:cstheme="majorHAnsi"/>
          <w:sz w:val="16"/>
        </w:rPr>
        <w:t xml:space="preserve"> </w:t>
      </w:r>
      <w:r w:rsidRPr="003824D2">
        <w:rPr>
          <w:rFonts w:asciiTheme="majorHAnsi" w:hAnsiTheme="majorHAnsi" w:cstheme="majorHAnsi"/>
          <w:sz w:val="16"/>
          <w:highlight w:val="green"/>
        </w:rPr>
        <w:t>(</w:t>
      </w:r>
      <w:r w:rsidRPr="003824D2">
        <w:rPr>
          <w:rStyle w:val="Emphasis"/>
          <w:rFonts w:asciiTheme="majorHAnsi" w:hAnsiTheme="majorHAnsi" w:cstheme="majorHAnsi"/>
          <w:highlight w:val="green"/>
        </w:rPr>
        <w:t>MC</w:t>
      </w:r>
      <w:r w:rsidRPr="003824D2">
        <w:rPr>
          <w:rFonts w:asciiTheme="majorHAnsi" w:hAnsiTheme="majorHAnsi" w:cstheme="majorHAnsi"/>
          <w:sz w:val="16"/>
          <w:highlight w:val="green"/>
        </w:rPr>
        <w:t xml:space="preserve">) </w:t>
      </w:r>
      <w:r w:rsidRPr="003824D2">
        <w:rPr>
          <w:rFonts w:asciiTheme="majorHAnsi" w:hAnsiTheme="majorHAnsi" w:cstheme="majorHAnsi"/>
          <w:highlight w:val="green"/>
          <w:u w:val="single"/>
        </w:rPr>
        <w:t>approach</w:t>
      </w:r>
      <w:r w:rsidRPr="003824D2">
        <w:rPr>
          <w:rFonts w:asciiTheme="majorHAnsi" w:hAnsiTheme="majorHAnsi" w:cstheme="majorHAnsi"/>
          <w:u w:val="single"/>
        </w:rPr>
        <w:t xml:space="preserve"> was used to </w:t>
      </w:r>
      <w:r w:rsidRPr="003824D2">
        <w:rPr>
          <w:rStyle w:val="Emphasis"/>
          <w:rFonts w:asciiTheme="majorHAnsi" w:hAnsiTheme="majorHAnsi" w:cstheme="majorHAnsi"/>
          <w:highlight w:val="green"/>
        </w:rPr>
        <w:t>simulate</w:t>
      </w:r>
      <w:r w:rsidRPr="003824D2">
        <w:rPr>
          <w:rStyle w:val="Emphasis"/>
          <w:rFonts w:asciiTheme="majorHAnsi" w:hAnsiTheme="majorHAnsi" w:cstheme="majorHAnsi"/>
        </w:rPr>
        <w:t xml:space="preserve"> the </w:t>
      </w:r>
      <w:r w:rsidRPr="003824D2">
        <w:rPr>
          <w:rStyle w:val="Emphasis"/>
          <w:rFonts w:asciiTheme="majorHAnsi" w:hAnsiTheme="majorHAnsi" w:cstheme="majorHAnsi"/>
          <w:highlight w:val="green"/>
        </w:rPr>
        <w:t>evolution of</w:t>
      </w:r>
      <w:r w:rsidRPr="003824D2">
        <w:rPr>
          <w:rStyle w:val="Emphasis"/>
          <w:rFonts w:asciiTheme="majorHAnsi" w:hAnsiTheme="majorHAnsi" w:cstheme="majorHAnsi"/>
        </w:rPr>
        <w:t xml:space="preserve"> the </w:t>
      </w:r>
      <w:r w:rsidRPr="003824D2">
        <w:rPr>
          <w:rStyle w:val="Emphasis"/>
          <w:rFonts w:asciiTheme="majorHAnsi" w:hAnsiTheme="majorHAnsi" w:cstheme="majorHAnsi"/>
          <w:highlight w:val="green"/>
        </w:rPr>
        <w:t>object population</w:t>
      </w:r>
      <w:r w:rsidRPr="003824D2">
        <w:rPr>
          <w:rFonts w:asciiTheme="majorHAnsi" w:hAnsiTheme="majorHAnsi" w:cstheme="majorHAnsi"/>
          <w:u w:val="single"/>
        </w:rPr>
        <w:t xml:space="preserve"> over a period of </w:t>
      </w:r>
      <w:r w:rsidRPr="003824D2">
        <w:rPr>
          <w:rStyle w:val="Emphasis"/>
          <w:rFonts w:asciiTheme="majorHAnsi" w:hAnsiTheme="majorHAnsi" w:cstheme="majorHAnsi"/>
        </w:rPr>
        <w:t>200 years</w:t>
      </w:r>
      <w:r w:rsidRPr="003824D2">
        <w:rPr>
          <w:rFonts w:asciiTheme="majorHAnsi" w:hAnsiTheme="majorHAnsi" w:cstheme="majorHAnsi"/>
          <w:u w:val="single"/>
        </w:rPr>
        <w:t xml:space="preserve"> under different post-mission disposal requirements, </w:t>
      </w:r>
      <w:r w:rsidRPr="003824D2">
        <w:rPr>
          <w:rFonts w:asciiTheme="majorHAnsi" w:hAnsiTheme="majorHAnsi" w:cstheme="majorHAnsi"/>
          <w:highlight w:val="green"/>
          <w:u w:val="single"/>
        </w:rPr>
        <w:t xml:space="preserve">with </w:t>
      </w:r>
      <w:r w:rsidRPr="003824D2">
        <w:rPr>
          <w:rStyle w:val="Emphasis"/>
          <w:rFonts w:asciiTheme="majorHAnsi" w:hAnsiTheme="majorHAnsi" w:cstheme="majorHAnsi"/>
          <w:highlight w:val="green"/>
        </w:rPr>
        <w:t>four different tools</w:t>
      </w:r>
      <w:r w:rsidRPr="003824D2">
        <w:rPr>
          <w:rFonts w:asciiTheme="majorHAnsi" w:hAnsiTheme="majorHAnsi" w:cstheme="majorHAnsi"/>
          <w:sz w:val="16"/>
        </w:rPr>
        <w:t xml:space="preserve"> (</w:t>
      </w:r>
      <w:r w:rsidRPr="003824D2">
        <w:rPr>
          <w:rStyle w:val="Emphasis"/>
          <w:rFonts w:asciiTheme="majorHAnsi" w:hAnsiTheme="majorHAnsi" w:cstheme="majorHAnsi"/>
          <w:highlight w:val="green"/>
        </w:rPr>
        <w:t>MEDEE</w:t>
      </w:r>
      <w:r w:rsidRPr="003824D2">
        <w:rPr>
          <w:rFonts w:asciiTheme="majorHAnsi" w:hAnsiTheme="majorHAnsi" w:cstheme="majorHAnsi"/>
          <w:sz w:val="16"/>
        </w:rPr>
        <w:t xml:space="preserve"> – </w:t>
      </w:r>
      <w:r w:rsidRPr="003824D2">
        <w:rPr>
          <w:rStyle w:val="Emphasis"/>
          <w:rFonts w:asciiTheme="majorHAnsi" w:hAnsiTheme="majorHAnsi" w:cstheme="majorHAnsi"/>
        </w:rPr>
        <w:t>Modelling</w:t>
      </w:r>
      <w:r w:rsidRPr="003824D2">
        <w:rPr>
          <w:rFonts w:asciiTheme="majorHAnsi" w:hAnsiTheme="majorHAnsi" w:cstheme="majorHAnsi"/>
          <w:u w:val="single"/>
        </w:rPr>
        <w:t xml:space="preserve"> the </w:t>
      </w:r>
      <w:r w:rsidRPr="003824D2">
        <w:rPr>
          <w:rStyle w:val="Emphasis"/>
          <w:rFonts w:asciiTheme="majorHAnsi" w:hAnsiTheme="majorHAnsi" w:cstheme="majorHAnsi"/>
        </w:rPr>
        <w:t>Evolution</w:t>
      </w:r>
      <w:r w:rsidRPr="003824D2">
        <w:rPr>
          <w:rFonts w:asciiTheme="majorHAnsi" w:hAnsiTheme="majorHAnsi" w:cstheme="majorHAnsi"/>
          <w:u w:val="single"/>
        </w:rPr>
        <w:t xml:space="preserve"> of </w:t>
      </w:r>
      <w:r w:rsidRPr="003824D2">
        <w:rPr>
          <w:rStyle w:val="Emphasis"/>
          <w:rFonts w:asciiTheme="majorHAnsi" w:hAnsiTheme="majorHAnsi" w:cstheme="majorHAnsi"/>
        </w:rPr>
        <w:t>Debris</w:t>
      </w:r>
      <w:r w:rsidRPr="003824D2">
        <w:rPr>
          <w:rFonts w:asciiTheme="majorHAnsi" w:hAnsiTheme="majorHAnsi" w:cstheme="majorHAnsi"/>
          <w:u w:val="single"/>
        </w:rPr>
        <w:t xml:space="preserve"> on </w:t>
      </w:r>
      <w:r w:rsidRPr="003824D2">
        <w:rPr>
          <w:rStyle w:val="Emphasis"/>
          <w:rFonts w:asciiTheme="majorHAnsi" w:hAnsiTheme="majorHAnsi" w:cstheme="majorHAnsi"/>
        </w:rPr>
        <w:t>Earth's</w:t>
      </w:r>
      <w:r w:rsidRPr="003824D2">
        <w:rPr>
          <w:rFonts w:asciiTheme="majorHAnsi" w:hAnsiTheme="majorHAnsi" w:cstheme="majorHAnsi"/>
          <w:u w:val="single"/>
        </w:rPr>
        <w:t xml:space="preserve"> </w:t>
      </w:r>
      <w:r w:rsidRPr="003824D2">
        <w:rPr>
          <w:rStyle w:val="Emphasis"/>
          <w:rFonts w:asciiTheme="majorHAnsi" w:hAnsiTheme="majorHAnsi" w:cstheme="majorHAnsi"/>
        </w:rPr>
        <w:t>Environment</w:t>
      </w:r>
      <w:r w:rsidRPr="003824D2">
        <w:rPr>
          <w:rFonts w:asciiTheme="majorHAnsi" w:hAnsiTheme="majorHAnsi" w:cstheme="majorHAnsi"/>
          <w:sz w:val="16"/>
        </w:rPr>
        <w:t xml:space="preserve"> [9], </w:t>
      </w:r>
      <w:r w:rsidRPr="003824D2">
        <w:rPr>
          <w:rStyle w:val="Emphasis"/>
          <w:rFonts w:asciiTheme="majorHAnsi" w:hAnsiTheme="majorHAnsi" w:cstheme="majorHAnsi"/>
          <w:highlight w:val="green"/>
        </w:rPr>
        <w:t>LUCA</w:t>
      </w:r>
      <w:r w:rsidRPr="003824D2">
        <w:rPr>
          <w:rFonts w:asciiTheme="majorHAnsi" w:hAnsiTheme="majorHAnsi" w:cstheme="majorHAnsi"/>
          <w:sz w:val="16"/>
        </w:rPr>
        <w:t xml:space="preserve"> – </w:t>
      </w:r>
      <w:r w:rsidRPr="003824D2">
        <w:rPr>
          <w:rStyle w:val="Emphasis"/>
          <w:rFonts w:asciiTheme="majorHAnsi" w:hAnsiTheme="majorHAnsi" w:cstheme="majorHAnsi"/>
        </w:rPr>
        <w:t>Long</w:t>
      </w:r>
      <w:r w:rsidRPr="003824D2">
        <w:rPr>
          <w:rFonts w:asciiTheme="majorHAnsi" w:hAnsiTheme="majorHAnsi" w:cstheme="majorHAnsi"/>
          <w:u w:val="single"/>
        </w:rPr>
        <w:t xml:space="preserve"> </w:t>
      </w:r>
      <w:r w:rsidRPr="003824D2">
        <w:rPr>
          <w:rStyle w:val="Emphasis"/>
          <w:rFonts w:asciiTheme="majorHAnsi" w:hAnsiTheme="majorHAnsi" w:cstheme="majorHAnsi"/>
        </w:rPr>
        <w:t>Term</w:t>
      </w:r>
      <w:r w:rsidRPr="003824D2">
        <w:rPr>
          <w:rFonts w:asciiTheme="majorHAnsi" w:hAnsiTheme="majorHAnsi" w:cstheme="majorHAnsi"/>
          <w:u w:val="single"/>
        </w:rPr>
        <w:t xml:space="preserve"> </w:t>
      </w:r>
      <w:r w:rsidRPr="003824D2">
        <w:rPr>
          <w:rStyle w:val="Emphasis"/>
          <w:rFonts w:asciiTheme="majorHAnsi" w:hAnsiTheme="majorHAnsi" w:cstheme="majorHAnsi"/>
        </w:rPr>
        <w:t>Utility</w:t>
      </w:r>
      <w:r w:rsidRPr="003824D2">
        <w:rPr>
          <w:rFonts w:asciiTheme="majorHAnsi" w:hAnsiTheme="majorHAnsi" w:cstheme="majorHAnsi"/>
          <w:u w:val="single"/>
        </w:rPr>
        <w:t xml:space="preserve"> for </w:t>
      </w:r>
      <w:r w:rsidRPr="003824D2">
        <w:rPr>
          <w:rStyle w:val="Emphasis"/>
          <w:rFonts w:asciiTheme="majorHAnsi" w:hAnsiTheme="majorHAnsi" w:cstheme="majorHAnsi"/>
        </w:rPr>
        <w:t>Collision</w:t>
      </w:r>
      <w:r w:rsidRPr="003824D2">
        <w:rPr>
          <w:rFonts w:asciiTheme="majorHAnsi" w:hAnsiTheme="majorHAnsi" w:cstheme="majorHAnsi"/>
          <w:u w:val="single"/>
        </w:rPr>
        <w:t xml:space="preserve"> </w:t>
      </w:r>
      <w:r w:rsidRPr="003824D2">
        <w:rPr>
          <w:rStyle w:val="Emphasis"/>
          <w:rFonts w:asciiTheme="majorHAnsi" w:hAnsiTheme="majorHAnsi" w:cstheme="majorHAnsi"/>
        </w:rPr>
        <w:t>Analysis</w:t>
      </w:r>
      <w:r w:rsidRPr="003824D2">
        <w:rPr>
          <w:rFonts w:asciiTheme="majorHAnsi" w:hAnsiTheme="majorHAnsi" w:cstheme="majorHAnsi"/>
          <w:sz w:val="16"/>
        </w:rPr>
        <w:t xml:space="preserve"> [10], </w:t>
      </w:r>
      <w:r w:rsidRPr="003824D2">
        <w:rPr>
          <w:rStyle w:val="Emphasis"/>
          <w:rFonts w:asciiTheme="majorHAnsi" w:hAnsiTheme="majorHAnsi" w:cstheme="majorHAnsi"/>
          <w:highlight w:val="green"/>
        </w:rPr>
        <w:t>DAMAGE</w:t>
      </w:r>
      <w:r w:rsidRPr="003824D2">
        <w:rPr>
          <w:rFonts w:asciiTheme="majorHAnsi" w:hAnsiTheme="majorHAnsi" w:cstheme="majorHAnsi"/>
          <w:sz w:val="16"/>
        </w:rPr>
        <w:t xml:space="preserve"> – </w:t>
      </w:r>
      <w:r w:rsidRPr="003824D2">
        <w:rPr>
          <w:rStyle w:val="Emphasis"/>
          <w:rFonts w:asciiTheme="majorHAnsi" w:hAnsiTheme="majorHAnsi" w:cstheme="majorHAnsi"/>
        </w:rPr>
        <w:t>Debris</w:t>
      </w:r>
      <w:r w:rsidRPr="003824D2">
        <w:rPr>
          <w:rFonts w:asciiTheme="majorHAnsi" w:hAnsiTheme="majorHAnsi" w:cstheme="majorHAnsi"/>
          <w:u w:val="single"/>
        </w:rPr>
        <w:t xml:space="preserve"> </w:t>
      </w:r>
      <w:r w:rsidRPr="003824D2">
        <w:rPr>
          <w:rStyle w:val="Emphasis"/>
          <w:rFonts w:asciiTheme="majorHAnsi" w:hAnsiTheme="majorHAnsi" w:cstheme="majorHAnsi"/>
        </w:rPr>
        <w:t>Analysis</w:t>
      </w:r>
      <w:r w:rsidRPr="003824D2">
        <w:rPr>
          <w:rFonts w:asciiTheme="majorHAnsi" w:hAnsiTheme="majorHAnsi" w:cstheme="majorHAnsi"/>
          <w:u w:val="single"/>
        </w:rPr>
        <w:t xml:space="preserve"> and </w:t>
      </w:r>
      <w:r w:rsidRPr="003824D2">
        <w:rPr>
          <w:rStyle w:val="Emphasis"/>
          <w:rFonts w:asciiTheme="majorHAnsi" w:hAnsiTheme="majorHAnsi" w:cstheme="majorHAnsi"/>
        </w:rPr>
        <w:t>Monitoring</w:t>
      </w:r>
      <w:r w:rsidRPr="003824D2">
        <w:rPr>
          <w:rFonts w:asciiTheme="majorHAnsi" w:hAnsiTheme="majorHAnsi" w:cstheme="majorHAnsi"/>
          <w:u w:val="single"/>
        </w:rPr>
        <w:t xml:space="preserve"> </w:t>
      </w:r>
      <w:r w:rsidRPr="003824D2">
        <w:rPr>
          <w:rStyle w:val="Emphasis"/>
          <w:rFonts w:asciiTheme="majorHAnsi" w:hAnsiTheme="majorHAnsi" w:cstheme="majorHAnsi"/>
        </w:rPr>
        <w:t>Architecture</w:t>
      </w:r>
      <w:r w:rsidRPr="003824D2">
        <w:rPr>
          <w:rFonts w:asciiTheme="majorHAnsi" w:hAnsiTheme="majorHAnsi" w:cstheme="majorHAnsi"/>
          <w:u w:val="single"/>
        </w:rPr>
        <w:t xml:space="preserve"> to the </w:t>
      </w:r>
      <w:r w:rsidRPr="003824D2">
        <w:rPr>
          <w:rStyle w:val="Emphasis"/>
          <w:rFonts w:asciiTheme="majorHAnsi" w:hAnsiTheme="majorHAnsi" w:cstheme="majorHAnsi"/>
        </w:rPr>
        <w:t>Geosynchronous</w:t>
      </w:r>
      <w:r w:rsidRPr="003824D2">
        <w:rPr>
          <w:rFonts w:asciiTheme="majorHAnsi" w:hAnsiTheme="majorHAnsi" w:cstheme="majorHAnsi"/>
          <w:u w:val="single"/>
        </w:rPr>
        <w:t xml:space="preserve"> </w:t>
      </w:r>
      <w:r w:rsidRPr="003824D2">
        <w:rPr>
          <w:rStyle w:val="Emphasis"/>
          <w:rFonts w:asciiTheme="majorHAnsi" w:hAnsiTheme="majorHAnsi" w:cstheme="majorHAnsi"/>
        </w:rPr>
        <w:t>Environment</w:t>
      </w:r>
      <w:r w:rsidRPr="003824D2">
        <w:rPr>
          <w:rFonts w:asciiTheme="majorHAnsi" w:hAnsiTheme="majorHAnsi" w:cstheme="majorHAnsi"/>
          <w:sz w:val="16"/>
        </w:rPr>
        <w:t xml:space="preserve"> [11] </w:t>
      </w:r>
      <w:r w:rsidRPr="003824D2">
        <w:rPr>
          <w:rFonts w:asciiTheme="majorHAnsi" w:hAnsiTheme="majorHAnsi" w:cstheme="majorHAnsi"/>
          <w:highlight w:val="green"/>
          <w:u w:val="single"/>
        </w:rPr>
        <w:t xml:space="preserve">and </w:t>
      </w:r>
      <w:r w:rsidRPr="003824D2">
        <w:rPr>
          <w:rStyle w:val="Emphasis"/>
          <w:rFonts w:asciiTheme="majorHAnsi" w:hAnsiTheme="majorHAnsi" w:cstheme="majorHAnsi"/>
          <w:highlight w:val="green"/>
        </w:rPr>
        <w:t>DELTA</w:t>
      </w:r>
      <w:r w:rsidRPr="003824D2">
        <w:rPr>
          <w:rFonts w:asciiTheme="majorHAnsi" w:hAnsiTheme="majorHAnsi" w:cstheme="majorHAnsi"/>
          <w:sz w:val="16"/>
        </w:rPr>
        <w:t xml:space="preserve"> – </w:t>
      </w:r>
      <w:r w:rsidRPr="003824D2">
        <w:rPr>
          <w:rStyle w:val="Emphasis"/>
          <w:rFonts w:asciiTheme="majorHAnsi" w:hAnsiTheme="majorHAnsi" w:cstheme="majorHAnsi"/>
        </w:rPr>
        <w:t>Debris</w:t>
      </w:r>
      <w:r w:rsidRPr="003824D2">
        <w:rPr>
          <w:rFonts w:asciiTheme="majorHAnsi" w:hAnsiTheme="majorHAnsi" w:cstheme="majorHAnsi"/>
          <w:u w:val="single"/>
        </w:rPr>
        <w:t xml:space="preserve"> </w:t>
      </w:r>
      <w:r w:rsidRPr="003824D2">
        <w:rPr>
          <w:rStyle w:val="Emphasis"/>
          <w:rFonts w:asciiTheme="majorHAnsi" w:hAnsiTheme="majorHAnsi" w:cstheme="majorHAnsi"/>
        </w:rPr>
        <w:t>Environment</w:t>
      </w:r>
      <w:r w:rsidRPr="003824D2">
        <w:rPr>
          <w:rFonts w:asciiTheme="majorHAnsi" w:hAnsiTheme="majorHAnsi" w:cstheme="majorHAnsi"/>
          <w:u w:val="single"/>
        </w:rPr>
        <w:t xml:space="preserve"> </w:t>
      </w:r>
      <w:r w:rsidRPr="003824D2">
        <w:rPr>
          <w:rStyle w:val="Emphasis"/>
          <w:rFonts w:asciiTheme="majorHAnsi" w:hAnsiTheme="majorHAnsi" w:cstheme="majorHAnsi"/>
        </w:rPr>
        <w:t>Long</w:t>
      </w:r>
      <w:r w:rsidRPr="003824D2">
        <w:rPr>
          <w:rFonts w:asciiTheme="majorHAnsi" w:hAnsiTheme="majorHAnsi" w:cstheme="majorHAnsi"/>
          <w:u w:val="single"/>
        </w:rPr>
        <w:t xml:space="preserve"> </w:t>
      </w:r>
      <w:r w:rsidRPr="003824D2">
        <w:rPr>
          <w:rStyle w:val="Emphasis"/>
          <w:rFonts w:asciiTheme="majorHAnsi" w:hAnsiTheme="majorHAnsi" w:cstheme="majorHAnsi"/>
        </w:rPr>
        <w:t>Term</w:t>
      </w:r>
      <w:r w:rsidRPr="003824D2">
        <w:rPr>
          <w:rFonts w:asciiTheme="majorHAnsi" w:hAnsiTheme="majorHAnsi" w:cstheme="majorHAnsi"/>
          <w:u w:val="single"/>
        </w:rPr>
        <w:t xml:space="preserve"> </w:t>
      </w:r>
      <w:r w:rsidRPr="003824D2">
        <w:rPr>
          <w:rStyle w:val="Emphasis"/>
          <w:rFonts w:asciiTheme="majorHAnsi" w:hAnsiTheme="majorHAnsi" w:cstheme="majorHAnsi"/>
        </w:rPr>
        <w:t>Analysis</w:t>
      </w:r>
      <w:r w:rsidRPr="003824D2">
        <w:rPr>
          <w:rFonts w:asciiTheme="majorHAnsi" w:hAnsiTheme="majorHAnsi" w:cstheme="majorHAnsi"/>
          <w:sz w:val="16"/>
        </w:rPr>
        <w:t xml:space="preserve"> [12]). For analysis purposes, </w:t>
      </w:r>
      <w:r w:rsidRPr="003824D2">
        <w:rPr>
          <w:rFonts w:asciiTheme="majorHAnsi" w:hAnsiTheme="majorHAnsi" w:cstheme="majorHAnsi"/>
          <w:u w:val="single"/>
        </w:rPr>
        <w:t xml:space="preserve">the </w:t>
      </w:r>
      <w:r w:rsidRPr="003824D2">
        <w:rPr>
          <w:rStyle w:val="Emphasis"/>
          <w:rFonts w:asciiTheme="majorHAnsi" w:hAnsiTheme="majorHAnsi" w:cstheme="majorHAnsi"/>
        </w:rPr>
        <w:t>effective</w:t>
      </w:r>
      <w:r w:rsidRPr="003824D2">
        <w:rPr>
          <w:rFonts w:asciiTheme="majorHAnsi" w:hAnsiTheme="majorHAnsi" w:cstheme="majorHAnsi"/>
          <w:u w:val="single"/>
        </w:rPr>
        <w:t xml:space="preserve"> </w:t>
      </w:r>
      <w:r w:rsidRPr="003824D2">
        <w:rPr>
          <w:rStyle w:val="Emphasis"/>
          <w:rFonts w:asciiTheme="majorHAnsi" w:hAnsiTheme="majorHAnsi" w:cstheme="majorHAnsi"/>
        </w:rPr>
        <w:t>number</w:t>
      </w:r>
      <w:r w:rsidRPr="003824D2">
        <w:rPr>
          <w:rFonts w:asciiTheme="majorHAnsi" w:hAnsiTheme="majorHAnsi" w:cstheme="majorHAnsi"/>
          <w:u w:val="single"/>
        </w:rPr>
        <w:t xml:space="preserve"> of objects was used where the </w:t>
      </w:r>
      <w:r w:rsidRPr="003824D2">
        <w:rPr>
          <w:rStyle w:val="Emphasis"/>
          <w:rFonts w:asciiTheme="majorHAnsi" w:hAnsiTheme="majorHAnsi" w:cstheme="majorHAnsi"/>
          <w:highlight w:val="green"/>
        </w:rPr>
        <w:t>contribution</w:t>
      </w:r>
      <w:r w:rsidRPr="003824D2">
        <w:rPr>
          <w:rFonts w:asciiTheme="majorHAnsi" w:hAnsiTheme="majorHAnsi" w:cstheme="majorHAnsi"/>
          <w:u w:val="single"/>
        </w:rPr>
        <w:t xml:space="preserve"> to the population by each object </w:t>
      </w:r>
      <w:r w:rsidRPr="003824D2">
        <w:rPr>
          <w:rFonts w:asciiTheme="majorHAnsi" w:hAnsiTheme="majorHAnsi" w:cstheme="majorHAnsi"/>
          <w:highlight w:val="green"/>
          <w:u w:val="single"/>
        </w:rPr>
        <w:t>was weighted by</w:t>
      </w:r>
      <w:r w:rsidRPr="003824D2">
        <w:rPr>
          <w:rFonts w:asciiTheme="majorHAnsi" w:hAnsiTheme="majorHAnsi" w:cstheme="majorHAnsi"/>
          <w:u w:val="single"/>
        </w:rPr>
        <w:t xml:space="preserve"> the </w:t>
      </w:r>
      <w:r w:rsidRPr="003824D2">
        <w:rPr>
          <w:rStyle w:val="Emphasis"/>
          <w:rFonts w:asciiTheme="majorHAnsi" w:hAnsiTheme="majorHAnsi" w:cstheme="majorHAnsi"/>
          <w:highlight w:val="green"/>
        </w:rPr>
        <w:t>proportion</w:t>
      </w:r>
      <w:r w:rsidRPr="003824D2">
        <w:rPr>
          <w:rFonts w:asciiTheme="majorHAnsi" w:hAnsiTheme="majorHAnsi" w:cstheme="majorHAnsi"/>
          <w:highlight w:val="green"/>
          <w:u w:val="single"/>
        </w:rPr>
        <w:t xml:space="preserve"> of the </w:t>
      </w:r>
      <w:r w:rsidRPr="003824D2">
        <w:rPr>
          <w:rStyle w:val="Emphasis"/>
          <w:rFonts w:asciiTheme="majorHAnsi" w:hAnsiTheme="majorHAnsi" w:cstheme="majorHAnsi"/>
          <w:highlight w:val="green"/>
        </w:rPr>
        <w:t>orbital</w:t>
      </w:r>
      <w:r w:rsidRPr="003824D2">
        <w:rPr>
          <w:rFonts w:asciiTheme="majorHAnsi" w:hAnsiTheme="majorHAnsi" w:cstheme="majorHAnsi"/>
          <w:highlight w:val="green"/>
          <w:u w:val="single"/>
        </w:rPr>
        <w:t xml:space="preserve"> </w:t>
      </w:r>
      <w:r w:rsidRPr="003824D2">
        <w:rPr>
          <w:rStyle w:val="Emphasis"/>
          <w:rFonts w:asciiTheme="majorHAnsi" w:hAnsiTheme="majorHAnsi" w:cstheme="majorHAnsi"/>
          <w:highlight w:val="green"/>
        </w:rPr>
        <w:t>period</w:t>
      </w:r>
      <w:r w:rsidRPr="003824D2">
        <w:rPr>
          <w:rFonts w:asciiTheme="majorHAnsi" w:hAnsiTheme="majorHAnsi" w:cstheme="majorHAnsi"/>
          <w:u w:val="single"/>
        </w:rPr>
        <w:t xml:space="preserve"> spent in LEO</w:t>
      </w:r>
      <w:r w:rsidRPr="003824D2">
        <w:rPr>
          <w:rFonts w:asciiTheme="majorHAnsi" w:hAnsiTheme="majorHAnsi" w:cstheme="majorHAnsi"/>
          <w:sz w:val="16"/>
        </w:rPr>
        <w:t xml:space="preserve">. In a first step, </w:t>
      </w:r>
      <w:r w:rsidRPr="003824D2">
        <w:rPr>
          <w:rFonts w:asciiTheme="majorHAnsi" w:hAnsiTheme="majorHAnsi" w:cstheme="majorHAnsi"/>
          <w:highlight w:val="green"/>
          <w:u w:val="single"/>
        </w:rPr>
        <w:t>four</w:t>
      </w:r>
      <w:r w:rsidRPr="003824D2">
        <w:rPr>
          <w:rFonts w:asciiTheme="majorHAnsi" w:hAnsiTheme="majorHAnsi" w:cstheme="majorHAnsi"/>
          <w:u w:val="single"/>
        </w:rPr>
        <w:t xml:space="preserve"> different </w:t>
      </w:r>
      <w:r w:rsidRPr="003824D2">
        <w:rPr>
          <w:rStyle w:val="Emphasis"/>
          <w:rFonts w:asciiTheme="majorHAnsi" w:hAnsiTheme="majorHAnsi" w:cstheme="majorHAnsi"/>
        </w:rPr>
        <w:t>evolutionary</w:t>
      </w:r>
      <w:r w:rsidRPr="003824D2">
        <w:rPr>
          <w:rFonts w:asciiTheme="majorHAnsi" w:hAnsiTheme="majorHAnsi" w:cstheme="majorHAnsi"/>
          <w:u w:val="single"/>
        </w:rPr>
        <w:t xml:space="preserve"> </w:t>
      </w:r>
      <w:r w:rsidRPr="003824D2">
        <w:rPr>
          <w:rStyle w:val="Emphasis"/>
          <w:rFonts w:asciiTheme="majorHAnsi" w:hAnsiTheme="majorHAnsi" w:cstheme="majorHAnsi"/>
          <w:highlight w:val="green"/>
        </w:rPr>
        <w:t>models</w:t>
      </w:r>
      <w:r w:rsidRPr="003824D2">
        <w:rPr>
          <w:rFonts w:asciiTheme="majorHAnsi" w:hAnsiTheme="majorHAnsi" w:cstheme="majorHAnsi"/>
          <w:highlight w:val="green"/>
          <w:u w:val="single"/>
        </w:rPr>
        <w:t xml:space="preserve"> performed an </w:t>
      </w:r>
      <w:r w:rsidRPr="003824D2">
        <w:rPr>
          <w:rStyle w:val="Emphasis"/>
          <w:rFonts w:asciiTheme="majorHAnsi" w:hAnsiTheme="majorHAnsi" w:cstheme="majorHAnsi"/>
          <w:highlight w:val="green"/>
        </w:rPr>
        <w:t>analysis</w:t>
      </w:r>
      <w:r w:rsidRPr="003824D2">
        <w:rPr>
          <w:rFonts w:asciiTheme="majorHAnsi" w:hAnsiTheme="majorHAnsi" w:cstheme="majorHAnsi"/>
          <w:highlight w:val="green"/>
          <w:u w:val="single"/>
        </w:rPr>
        <w:t xml:space="preserve"> of two</w:t>
      </w:r>
      <w:r w:rsidRPr="003824D2">
        <w:rPr>
          <w:rFonts w:asciiTheme="majorHAnsi" w:hAnsiTheme="majorHAnsi" w:cstheme="majorHAnsi"/>
          <w:u w:val="single"/>
        </w:rPr>
        <w:t xml:space="preserve"> </w:t>
      </w:r>
      <w:r w:rsidRPr="003824D2">
        <w:rPr>
          <w:rStyle w:val="Emphasis"/>
          <w:rFonts w:asciiTheme="majorHAnsi" w:hAnsiTheme="majorHAnsi" w:cstheme="majorHAnsi"/>
        </w:rPr>
        <w:t>reference</w:t>
      </w:r>
      <w:r w:rsidRPr="003824D2">
        <w:rPr>
          <w:rFonts w:asciiTheme="majorHAnsi" w:hAnsiTheme="majorHAnsi" w:cstheme="majorHAnsi"/>
          <w:u w:val="single"/>
        </w:rPr>
        <w:t xml:space="preserve"> </w:t>
      </w:r>
      <w:r w:rsidRPr="003824D2">
        <w:rPr>
          <w:rStyle w:val="Emphasis"/>
          <w:rFonts w:asciiTheme="majorHAnsi" w:hAnsiTheme="majorHAnsi" w:cstheme="majorHAnsi"/>
          <w:highlight w:val="green"/>
        </w:rPr>
        <w:t>scenarios</w:t>
      </w:r>
      <w:r w:rsidRPr="003824D2">
        <w:rPr>
          <w:rFonts w:asciiTheme="majorHAnsi" w:hAnsiTheme="majorHAnsi" w:cstheme="majorHAnsi"/>
          <w:u w:val="single"/>
        </w:rPr>
        <w:t xml:space="preserve">. One scenario considered only the </w:t>
      </w:r>
      <w:r w:rsidRPr="003824D2">
        <w:rPr>
          <w:rStyle w:val="Emphasis"/>
          <w:rFonts w:asciiTheme="majorHAnsi" w:hAnsiTheme="majorHAnsi" w:cstheme="majorHAnsi"/>
        </w:rPr>
        <w:t>evolution</w:t>
      </w:r>
      <w:r w:rsidRPr="003824D2">
        <w:rPr>
          <w:rFonts w:asciiTheme="majorHAnsi" w:hAnsiTheme="majorHAnsi" w:cstheme="majorHAnsi"/>
          <w:u w:val="single"/>
        </w:rPr>
        <w:t xml:space="preserve"> of the </w:t>
      </w:r>
      <w:r w:rsidRPr="003824D2">
        <w:rPr>
          <w:rStyle w:val="Emphasis"/>
          <w:rFonts w:asciiTheme="majorHAnsi" w:hAnsiTheme="majorHAnsi" w:cstheme="majorHAnsi"/>
        </w:rPr>
        <w:t>background</w:t>
      </w:r>
      <w:r w:rsidRPr="003824D2">
        <w:rPr>
          <w:rFonts w:asciiTheme="majorHAnsi" w:hAnsiTheme="majorHAnsi" w:cstheme="majorHAnsi"/>
          <w:u w:val="single"/>
        </w:rPr>
        <w:t xml:space="preserve"> </w:t>
      </w:r>
      <w:r w:rsidRPr="003824D2">
        <w:rPr>
          <w:rStyle w:val="Emphasis"/>
          <w:rFonts w:asciiTheme="majorHAnsi" w:hAnsiTheme="majorHAnsi" w:cstheme="majorHAnsi"/>
        </w:rPr>
        <w:t>population</w:t>
      </w:r>
      <w:r w:rsidRPr="003824D2">
        <w:rPr>
          <w:rFonts w:asciiTheme="majorHAnsi" w:hAnsiTheme="majorHAnsi" w:cstheme="majorHAnsi"/>
          <w:u w:val="single"/>
        </w:rPr>
        <w:t xml:space="preserve"> and </w:t>
      </w:r>
      <w:r w:rsidRPr="003824D2">
        <w:rPr>
          <w:rStyle w:val="Emphasis"/>
          <w:rFonts w:asciiTheme="majorHAnsi" w:hAnsiTheme="majorHAnsi" w:cstheme="majorHAnsi"/>
        </w:rPr>
        <w:t>non</w:t>
      </w:r>
      <w:r w:rsidRPr="003824D2">
        <w:rPr>
          <w:rFonts w:asciiTheme="majorHAnsi" w:hAnsiTheme="majorHAnsi" w:cstheme="majorHAnsi"/>
          <w:u w:val="single"/>
        </w:rPr>
        <w:t>-</w:t>
      </w:r>
      <w:r w:rsidRPr="003824D2">
        <w:rPr>
          <w:rStyle w:val="Emphasis"/>
          <w:rFonts w:asciiTheme="majorHAnsi" w:hAnsiTheme="majorHAnsi" w:cstheme="majorHAnsi"/>
        </w:rPr>
        <w:t>constellation</w:t>
      </w:r>
      <w:r w:rsidRPr="003824D2">
        <w:rPr>
          <w:rFonts w:asciiTheme="majorHAnsi" w:hAnsiTheme="majorHAnsi" w:cstheme="majorHAnsi"/>
          <w:u w:val="single"/>
        </w:rPr>
        <w:t xml:space="preserve"> </w:t>
      </w:r>
      <w:r w:rsidRPr="003824D2">
        <w:rPr>
          <w:rStyle w:val="Emphasis"/>
          <w:rFonts w:asciiTheme="majorHAnsi" w:hAnsiTheme="majorHAnsi" w:cstheme="majorHAnsi"/>
        </w:rPr>
        <w:t>traffic</w:t>
      </w:r>
      <w:r w:rsidRPr="003824D2">
        <w:rPr>
          <w:rFonts w:asciiTheme="majorHAnsi" w:hAnsiTheme="majorHAnsi" w:cstheme="majorHAnsi"/>
          <w:u w:val="single"/>
        </w:rPr>
        <w:t xml:space="preserve">. The second scenario </w:t>
      </w:r>
      <w:r w:rsidRPr="003824D2">
        <w:rPr>
          <w:rStyle w:val="Emphasis"/>
          <w:rFonts w:asciiTheme="majorHAnsi" w:hAnsiTheme="majorHAnsi" w:cstheme="majorHAnsi"/>
        </w:rPr>
        <w:t>augmented</w:t>
      </w:r>
      <w:r w:rsidRPr="003824D2">
        <w:rPr>
          <w:rFonts w:asciiTheme="majorHAnsi" w:hAnsiTheme="majorHAnsi" w:cstheme="majorHAnsi"/>
          <w:u w:val="single"/>
        </w:rPr>
        <w:t xml:space="preserve"> the first with the addition of the </w:t>
      </w:r>
      <w:r w:rsidRPr="003824D2">
        <w:rPr>
          <w:rStyle w:val="Emphasis"/>
          <w:rFonts w:asciiTheme="majorHAnsi" w:hAnsiTheme="majorHAnsi" w:cstheme="majorHAnsi"/>
        </w:rPr>
        <w:t>representative</w:t>
      </w:r>
      <w:r w:rsidRPr="003824D2">
        <w:rPr>
          <w:rFonts w:asciiTheme="majorHAnsi" w:hAnsiTheme="majorHAnsi" w:cstheme="majorHAnsi"/>
          <w:u w:val="single"/>
        </w:rPr>
        <w:t xml:space="preserve"> </w:t>
      </w:r>
      <w:r w:rsidRPr="003824D2">
        <w:rPr>
          <w:rStyle w:val="Emphasis"/>
          <w:rFonts w:asciiTheme="majorHAnsi" w:hAnsiTheme="majorHAnsi" w:cstheme="majorHAnsi"/>
        </w:rPr>
        <w:t>constellation</w:t>
      </w:r>
      <w:r w:rsidRPr="003824D2">
        <w:rPr>
          <w:rFonts w:asciiTheme="majorHAnsi" w:hAnsiTheme="majorHAnsi" w:cstheme="majorHAnsi"/>
          <w:sz w:val="16"/>
        </w:rPr>
        <w:t xml:space="preserve">, </w:t>
      </w:r>
      <w:r w:rsidRPr="003824D2">
        <w:rPr>
          <w:rFonts w:asciiTheme="majorHAnsi" w:hAnsiTheme="majorHAnsi" w:cstheme="majorHAnsi"/>
          <w:u w:val="single"/>
        </w:rPr>
        <w:t xml:space="preserve">with the requirement that </w:t>
      </w:r>
      <w:r w:rsidRPr="003824D2">
        <w:rPr>
          <w:rStyle w:val="Emphasis"/>
          <w:rFonts w:asciiTheme="majorHAnsi" w:hAnsiTheme="majorHAnsi" w:cstheme="majorHAnsi"/>
        </w:rPr>
        <w:t>90</w:t>
      </w:r>
      <w:r w:rsidRPr="003824D2">
        <w:rPr>
          <w:rFonts w:asciiTheme="majorHAnsi" w:hAnsiTheme="majorHAnsi" w:cstheme="majorHAnsi"/>
          <w:u w:val="single"/>
        </w:rPr>
        <w:t xml:space="preserve">% of the constellation satellites achieved </w:t>
      </w:r>
      <w:r w:rsidRPr="003824D2">
        <w:rPr>
          <w:rStyle w:val="Emphasis"/>
          <w:rFonts w:asciiTheme="majorHAnsi" w:hAnsiTheme="majorHAnsi" w:cstheme="majorHAnsi"/>
        </w:rPr>
        <w:t>post</w:t>
      </w:r>
      <w:r w:rsidRPr="003824D2">
        <w:rPr>
          <w:rFonts w:asciiTheme="majorHAnsi" w:hAnsiTheme="majorHAnsi" w:cstheme="majorHAnsi"/>
          <w:u w:val="single"/>
        </w:rPr>
        <w:t>-</w:t>
      </w:r>
      <w:r w:rsidRPr="003824D2">
        <w:rPr>
          <w:rStyle w:val="Emphasis"/>
          <w:rFonts w:asciiTheme="majorHAnsi" w:hAnsiTheme="majorHAnsi" w:cstheme="majorHAnsi"/>
        </w:rPr>
        <w:t>mission</w:t>
      </w:r>
      <w:r w:rsidRPr="003824D2">
        <w:rPr>
          <w:rFonts w:asciiTheme="majorHAnsi" w:hAnsiTheme="majorHAnsi" w:cstheme="majorHAnsi"/>
          <w:u w:val="single"/>
        </w:rPr>
        <w:t xml:space="preserve"> </w:t>
      </w:r>
      <w:r w:rsidRPr="003824D2">
        <w:rPr>
          <w:rStyle w:val="Emphasis"/>
          <w:rFonts w:asciiTheme="majorHAnsi" w:hAnsiTheme="majorHAnsi" w:cstheme="majorHAnsi"/>
        </w:rPr>
        <w:t>disposal</w:t>
      </w:r>
      <w:r w:rsidRPr="003824D2">
        <w:rPr>
          <w:rFonts w:asciiTheme="majorHAnsi" w:hAnsiTheme="majorHAnsi" w:cstheme="majorHAnsi"/>
          <w:u w:val="single"/>
        </w:rPr>
        <w:t xml:space="preserve"> to orbits with remaining lifetimes of 25 years</w:t>
      </w:r>
      <w:r w:rsidRPr="003824D2">
        <w:rPr>
          <w:rFonts w:asciiTheme="majorHAnsi" w:hAnsiTheme="majorHAnsi" w:cstheme="majorHAnsi"/>
          <w:sz w:val="16"/>
        </w:rPr>
        <w:t xml:space="preserve">. The </w:t>
      </w:r>
      <w:proofErr w:type="spellStart"/>
      <w:r w:rsidRPr="003824D2">
        <w:rPr>
          <w:rStyle w:val="Emphasis"/>
          <w:rFonts w:asciiTheme="majorHAnsi" w:hAnsiTheme="majorHAnsi" w:cstheme="majorHAnsi"/>
        </w:rPr>
        <w:t>manoeuvres</w:t>
      </w:r>
      <w:proofErr w:type="spellEnd"/>
      <w:r w:rsidRPr="003824D2">
        <w:rPr>
          <w:rFonts w:asciiTheme="majorHAnsi" w:hAnsiTheme="majorHAnsi" w:cstheme="majorHAnsi"/>
          <w:u w:val="single"/>
        </w:rPr>
        <w:t xml:space="preserve"> performed at the mission end to meet the disposal requirement are assumed to be </w:t>
      </w:r>
      <w:r w:rsidRPr="003824D2">
        <w:rPr>
          <w:rStyle w:val="Emphasis"/>
          <w:rFonts w:asciiTheme="majorHAnsi" w:hAnsiTheme="majorHAnsi" w:cstheme="majorHAnsi"/>
        </w:rPr>
        <w:t>impulsive</w:t>
      </w:r>
      <w:r w:rsidRPr="003824D2">
        <w:rPr>
          <w:rFonts w:asciiTheme="majorHAnsi" w:hAnsiTheme="majorHAnsi" w:cstheme="majorHAnsi"/>
          <w:sz w:val="16"/>
        </w:rPr>
        <w:t xml:space="preserve"> (</w:t>
      </w:r>
      <w:proofErr w:type="gramStart"/>
      <w:r w:rsidRPr="003824D2">
        <w:rPr>
          <w:rFonts w:asciiTheme="majorHAnsi" w:hAnsiTheme="majorHAnsi" w:cstheme="majorHAnsi"/>
          <w:sz w:val="16"/>
        </w:rPr>
        <w:t>i.e.</w:t>
      </w:r>
      <w:proofErr w:type="gramEnd"/>
      <w:r w:rsidRPr="003824D2">
        <w:rPr>
          <w:rFonts w:asciiTheme="majorHAnsi" w:hAnsiTheme="majorHAnsi" w:cstheme="majorHAnsi"/>
          <w:sz w:val="16"/>
        </w:rPr>
        <w:t xml:space="preserve"> instantaneous) </w:t>
      </w:r>
      <w:r w:rsidRPr="003824D2">
        <w:rPr>
          <w:rFonts w:asciiTheme="majorHAnsi" w:hAnsiTheme="majorHAnsi" w:cstheme="majorHAnsi"/>
          <w:u w:val="single"/>
        </w:rPr>
        <w:t>and result in an eccentric orbit with the apogee near the original</w:t>
      </w:r>
      <w:r w:rsidRPr="003824D2">
        <w:rPr>
          <w:rFonts w:asciiTheme="majorHAnsi" w:hAnsiTheme="majorHAnsi" w:cstheme="majorHAnsi"/>
          <w:sz w:val="16"/>
        </w:rPr>
        <w:t xml:space="preserve"> </w:t>
      </w:r>
      <w:r w:rsidRPr="003824D2">
        <w:rPr>
          <w:rFonts w:asciiTheme="majorHAnsi" w:hAnsiTheme="majorHAnsi" w:cstheme="majorHAnsi"/>
          <w:sz w:val="16"/>
        </w:rPr>
        <w:lastRenderedPageBreak/>
        <w:t xml:space="preserve">(constellation) </w:t>
      </w:r>
      <w:r w:rsidRPr="003824D2">
        <w:rPr>
          <w:rFonts w:asciiTheme="majorHAnsi" w:hAnsiTheme="majorHAnsi" w:cstheme="majorHAnsi"/>
          <w:u w:val="single"/>
        </w:rPr>
        <w:t xml:space="preserve">altitude and the perigee at an altitude such that the effects of atmospheric drag would cause the orbit to decay within 25 years. </w:t>
      </w:r>
      <w:r w:rsidRPr="003824D2">
        <w:rPr>
          <w:rStyle w:val="Emphasis"/>
          <w:rFonts w:asciiTheme="majorHAnsi" w:hAnsiTheme="majorHAnsi" w:cstheme="majorHAnsi"/>
        </w:rPr>
        <w:t>Two</w:t>
      </w:r>
      <w:r w:rsidRPr="003824D2">
        <w:rPr>
          <w:rFonts w:asciiTheme="majorHAnsi" w:hAnsiTheme="majorHAnsi" w:cstheme="majorHAnsi"/>
          <w:u w:val="single"/>
        </w:rPr>
        <w:t xml:space="preserve"> of the models considered an </w:t>
      </w:r>
      <w:r w:rsidRPr="003824D2">
        <w:rPr>
          <w:rStyle w:val="Emphasis"/>
          <w:rFonts w:asciiTheme="majorHAnsi" w:hAnsiTheme="majorHAnsi" w:cstheme="majorHAnsi"/>
        </w:rPr>
        <w:t>apogee</w:t>
      </w:r>
      <w:r w:rsidRPr="003824D2">
        <w:rPr>
          <w:rFonts w:asciiTheme="majorHAnsi" w:hAnsiTheme="majorHAnsi" w:cstheme="majorHAnsi"/>
          <w:u w:val="single"/>
        </w:rPr>
        <w:t xml:space="preserve"> remaining at the operational constellation altitude, while the other two reduced the apogee by 50 km. The </w:t>
      </w:r>
      <w:r w:rsidRPr="003824D2">
        <w:rPr>
          <w:rStyle w:val="Emphasis"/>
          <w:rFonts w:asciiTheme="majorHAnsi" w:hAnsiTheme="majorHAnsi" w:cstheme="majorHAnsi"/>
        </w:rPr>
        <w:t>purpose</w:t>
      </w:r>
      <w:r w:rsidRPr="003824D2">
        <w:rPr>
          <w:rFonts w:asciiTheme="majorHAnsi" w:hAnsiTheme="majorHAnsi" w:cstheme="majorHAnsi"/>
          <w:u w:val="single"/>
        </w:rPr>
        <w:t xml:space="preserve"> of these scenarios is </w:t>
      </w:r>
      <w:r w:rsidRPr="003824D2">
        <w:rPr>
          <w:rFonts w:asciiTheme="majorHAnsi" w:hAnsiTheme="majorHAnsi" w:cstheme="majorHAnsi"/>
          <w:highlight w:val="green"/>
          <w:u w:val="single"/>
        </w:rPr>
        <w:t xml:space="preserve">to provide a </w:t>
      </w:r>
      <w:r w:rsidRPr="003824D2">
        <w:rPr>
          <w:rStyle w:val="Emphasis"/>
          <w:rFonts w:asciiTheme="majorHAnsi" w:hAnsiTheme="majorHAnsi" w:cstheme="majorHAnsi"/>
          <w:highlight w:val="green"/>
        </w:rPr>
        <w:t>cross</w:t>
      </w:r>
      <w:r w:rsidRPr="003824D2">
        <w:rPr>
          <w:rFonts w:asciiTheme="majorHAnsi" w:hAnsiTheme="majorHAnsi" w:cstheme="majorHAnsi"/>
          <w:highlight w:val="green"/>
          <w:u w:val="single"/>
        </w:rPr>
        <w:t>-</w:t>
      </w:r>
      <w:r w:rsidRPr="003824D2">
        <w:rPr>
          <w:rStyle w:val="Emphasis"/>
          <w:rFonts w:asciiTheme="majorHAnsi" w:hAnsiTheme="majorHAnsi" w:cstheme="majorHAnsi"/>
          <w:highlight w:val="green"/>
        </w:rPr>
        <w:t>comparison</w:t>
      </w:r>
      <w:r w:rsidRPr="003824D2">
        <w:rPr>
          <w:rFonts w:asciiTheme="majorHAnsi" w:hAnsiTheme="majorHAnsi" w:cstheme="majorHAnsi"/>
          <w:u w:val="single"/>
        </w:rPr>
        <w:t xml:space="preserve"> of the models in terms of their predictions of the </w:t>
      </w:r>
      <w:r w:rsidRPr="003824D2">
        <w:rPr>
          <w:rStyle w:val="Emphasis"/>
          <w:rFonts w:asciiTheme="majorHAnsi" w:hAnsiTheme="majorHAnsi" w:cstheme="majorHAnsi"/>
        </w:rPr>
        <w:t>total</w:t>
      </w:r>
      <w:r w:rsidRPr="003824D2">
        <w:rPr>
          <w:rFonts w:asciiTheme="majorHAnsi" w:hAnsiTheme="majorHAnsi" w:cstheme="majorHAnsi"/>
          <w:u w:val="single"/>
        </w:rPr>
        <w:t xml:space="preserve"> </w:t>
      </w:r>
      <w:r w:rsidRPr="003824D2">
        <w:rPr>
          <w:rStyle w:val="Emphasis"/>
          <w:rFonts w:asciiTheme="majorHAnsi" w:hAnsiTheme="majorHAnsi" w:cstheme="majorHAnsi"/>
        </w:rPr>
        <w:t>object</w:t>
      </w:r>
      <w:r w:rsidRPr="003824D2">
        <w:rPr>
          <w:rFonts w:asciiTheme="majorHAnsi" w:hAnsiTheme="majorHAnsi" w:cstheme="majorHAnsi"/>
          <w:u w:val="single"/>
        </w:rPr>
        <w:t xml:space="preserve"> </w:t>
      </w:r>
      <w:r w:rsidRPr="003824D2">
        <w:rPr>
          <w:rStyle w:val="Emphasis"/>
          <w:rFonts w:asciiTheme="majorHAnsi" w:hAnsiTheme="majorHAnsi" w:cstheme="majorHAnsi"/>
        </w:rPr>
        <w:t>population</w:t>
      </w:r>
      <w:r w:rsidRPr="003824D2">
        <w:rPr>
          <w:rFonts w:asciiTheme="majorHAnsi" w:hAnsiTheme="majorHAnsi" w:cstheme="majorHAnsi"/>
          <w:u w:val="single"/>
        </w:rPr>
        <w:t xml:space="preserve">, which </w:t>
      </w:r>
      <w:proofErr w:type="gramStart"/>
      <w:r w:rsidRPr="003824D2">
        <w:rPr>
          <w:rFonts w:asciiTheme="majorHAnsi" w:hAnsiTheme="majorHAnsi" w:cstheme="majorHAnsi"/>
          <w:u w:val="single"/>
        </w:rPr>
        <w:t>take into account</w:t>
      </w:r>
      <w:proofErr w:type="gramEnd"/>
      <w:r w:rsidRPr="003824D2">
        <w:rPr>
          <w:rFonts w:asciiTheme="majorHAnsi" w:hAnsiTheme="majorHAnsi" w:cstheme="majorHAnsi"/>
          <w:u w:val="single"/>
        </w:rPr>
        <w:t xml:space="preserve"> the effects of the constellation</w:t>
      </w:r>
      <w:r w:rsidRPr="003824D2">
        <w:rPr>
          <w:rFonts w:asciiTheme="majorHAnsi" w:hAnsiTheme="majorHAnsi" w:cstheme="majorHAnsi"/>
          <w:sz w:val="16"/>
        </w:rPr>
        <w:t xml:space="preserve">. As the distribution of the MC results for the models is of the same nature and the results are independent, a </w:t>
      </w:r>
      <w:r w:rsidRPr="003824D2">
        <w:rPr>
          <w:rFonts w:asciiTheme="majorHAnsi" w:hAnsiTheme="majorHAnsi" w:cstheme="majorHAnsi"/>
          <w:u w:val="single"/>
        </w:rPr>
        <w:t>bootstrapping [20] approach is used to derive the mean</w:t>
      </w:r>
      <w:r w:rsidRPr="003824D2">
        <w:rPr>
          <w:rFonts w:asciiTheme="majorHAnsi" w:hAnsiTheme="majorHAnsi" w:cstheme="majorHAnsi"/>
          <w:sz w:val="16"/>
        </w:rPr>
        <w:t xml:space="preserve">, </w:t>
      </w:r>
      <w:r w:rsidRPr="003824D2">
        <w:rPr>
          <w:rFonts w:asciiTheme="majorHAnsi" w:hAnsiTheme="majorHAnsi" w:cstheme="majorHAnsi"/>
          <w:u w:val="single"/>
        </w:rPr>
        <w:t xml:space="preserve">the </w:t>
      </w:r>
      <w:r w:rsidRPr="003824D2">
        <w:rPr>
          <w:rStyle w:val="Emphasis"/>
          <w:rFonts w:asciiTheme="majorHAnsi" w:hAnsiTheme="majorHAnsi" w:cstheme="majorHAnsi"/>
        </w:rPr>
        <w:t>standard</w:t>
      </w:r>
      <w:r w:rsidRPr="003824D2">
        <w:rPr>
          <w:rFonts w:asciiTheme="majorHAnsi" w:hAnsiTheme="majorHAnsi" w:cstheme="majorHAnsi"/>
          <w:u w:val="single"/>
        </w:rPr>
        <w:t xml:space="preserve"> </w:t>
      </w:r>
      <w:proofErr w:type="gramStart"/>
      <w:r w:rsidRPr="003824D2">
        <w:rPr>
          <w:rStyle w:val="Emphasis"/>
          <w:rFonts w:asciiTheme="majorHAnsi" w:hAnsiTheme="majorHAnsi" w:cstheme="majorHAnsi"/>
        </w:rPr>
        <w:t>deviation</w:t>
      </w:r>
      <w:proofErr w:type="gramEnd"/>
      <w:r w:rsidRPr="003824D2">
        <w:rPr>
          <w:rFonts w:asciiTheme="majorHAnsi" w:hAnsiTheme="majorHAnsi" w:cstheme="majorHAnsi"/>
          <w:u w:val="single"/>
        </w:rPr>
        <w:t xml:space="preserve"> and the </w:t>
      </w:r>
      <w:r w:rsidRPr="003824D2">
        <w:rPr>
          <w:rStyle w:val="Emphasis"/>
          <w:rFonts w:asciiTheme="majorHAnsi" w:hAnsiTheme="majorHAnsi" w:cstheme="majorHAnsi"/>
          <w:highlight w:val="green"/>
        </w:rPr>
        <w:t>confidence</w:t>
      </w:r>
      <w:r w:rsidRPr="003824D2">
        <w:rPr>
          <w:rFonts w:asciiTheme="majorHAnsi" w:hAnsiTheme="majorHAnsi" w:cstheme="majorHAnsi"/>
          <w:highlight w:val="green"/>
          <w:u w:val="single"/>
        </w:rPr>
        <w:t xml:space="preserve"> </w:t>
      </w:r>
      <w:r w:rsidRPr="003824D2">
        <w:rPr>
          <w:rStyle w:val="Emphasis"/>
          <w:rFonts w:asciiTheme="majorHAnsi" w:hAnsiTheme="majorHAnsi" w:cstheme="majorHAnsi"/>
          <w:highlight w:val="green"/>
        </w:rPr>
        <w:t>levels</w:t>
      </w:r>
      <w:r w:rsidRPr="003824D2">
        <w:rPr>
          <w:rFonts w:asciiTheme="majorHAnsi" w:hAnsiTheme="majorHAnsi" w:cstheme="majorHAnsi"/>
          <w:highlight w:val="green"/>
          <w:u w:val="single"/>
        </w:rPr>
        <w:t xml:space="preserve"> at </w:t>
      </w:r>
      <w:r w:rsidRPr="003824D2">
        <w:rPr>
          <w:rStyle w:val="Emphasis"/>
          <w:rFonts w:asciiTheme="majorHAnsi" w:hAnsiTheme="majorHAnsi" w:cstheme="majorHAnsi"/>
          <w:highlight w:val="green"/>
        </w:rPr>
        <w:t>95</w:t>
      </w:r>
      <w:r w:rsidRPr="003824D2">
        <w:rPr>
          <w:rFonts w:asciiTheme="majorHAnsi" w:hAnsiTheme="majorHAnsi" w:cstheme="majorHAnsi"/>
          <w:highlight w:val="green"/>
          <w:u w:val="single"/>
        </w:rPr>
        <w:t>%</w:t>
      </w:r>
      <w:r w:rsidRPr="003824D2">
        <w:rPr>
          <w:rFonts w:asciiTheme="majorHAnsi" w:hAnsiTheme="majorHAnsi" w:cstheme="majorHAnsi"/>
          <w:u w:val="single"/>
        </w:rPr>
        <w:t xml:space="preserve"> of the combined results of all the MC runs from the four models</w:t>
      </w:r>
      <w:r w:rsidRPr="003824D2">
        <w:rPr>
          <w:rFonts w:asciiTheme="majorHAnsi" w:hAnsiTheme="majorHAnsi" w:cstheme="majorHAnsi"/>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4FF6A0B7" w14:textId="77777777" w:rsidR="003824D2" w:rsidRPr="003824D2" w:rsidRDefault="003824D2" w:rsidP="003824D2">
      <w:pPr>
        <w:rPr>
          <w:rFonts w:asciiTheme="majorHAnsi" w:hAnsiTheme="majorHAnsi" w:cstheme="majorHAnsi"/>
          <w:u w:val="single"/>
        </w:rPr>
      </w:pPr>
    </w:p>
    <w:p w14:paraId="43807395"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Debris is </w:t>
      </w:r>
      <w:r w:rsidRPr="003824D2">
        <w:rPr>
          <w:rFonts w:asciiTheme="majorHAnsi" w:hAnsiTheme="majorHAnsi" w:cstheme="majorHAnsi"/>
          <w:u w:val="single"/>
        </w:rPr>
        <w:t xml:space="preserve">exponentially </w:t>
      </w:r>
      <w:proofErr w:type="gramStart"/>
      <w:r w:rsidRPr="003824D2">
        <w:rPr>
          <w:rFonts w:asciiTheme="majorHAnsi" w:hAnsiTheme="majorHAnsi" w:cstheme="majorHAnsi"/>
          <w:u w:val="single"/>
        </w:rPr>
        <w:t>increasing</w:t>
      </w:r>
      <w:proofErr w:type="gramEnd"/>
      <w:r w:rsidRPr="003824D2">
        <w:rPr>
          <w:rFonts w:asciiTheme="majorHAnsi" w:hAnsiTheme="majorHAnsi" w:cstheme="majorHAnsi"/>
        </w:rPr>
        <w:t xml:space="preserve"> and current models </w:t>
      </w:r>
      <w:r w:rsidRPr="003824D2">
        <w:rPr>
          <w:rFonts w:asciiTheme="majorHAnsi" w:hAnsiTheme="majorHAnsi" w:cstheme="majorHAnsi"/>
          <w:u w:val="single"/>
        </w:rPr>
        <w:t>underestimate the risk</w:t>
      </w:r>
      <w:r w:rsidRPr="003824D2">
        <w:rPr>
          <w:rFonts w:asciiTheme="majorHAnsi" w:hAnsiTheme="majorHAnsi" w:cstheme="majorHAnsi"/>
        </w:rPr>
        <w:t xml:space="preserve">. The </w:t>
      </w:r>
      <w:proofErr w:type="spellStart"/>
      <w:r w:rsidRPr="003824D2">
        <w:rPr>
          <w:rFonts w:asciiTheme="majorHAnsi" w:hAnsiTheme="majorHAnsi" w:cstheme="majorHAnsi"/>
        </w:rPr>
        <w:t>aff</w:t>
      </w:r>
      <w:proofErr w:type="spellEnd"/>
      <w:r w:rsidRPr="003824D2">
        <w:rPr>
          <w:rFonts w:asciiTheme="majorHAnsi" w:hAnsiTheme="majorHAnsi" w:cstheme="majorHAnsi"/>
        </w:rPr>
        <w:t xml:space="preserve"> is our best shot making it </w:t>
      </w:r>
      <w:r w:rsidRPr="003824D2">
        <w:rPr>
          <w:rFonts w:asciiTheme="majorHAnsi" w:hAnsiTheme="majorHAnsi" w:cstheme="majorHAnsi"/>
          <w:u w:val="single"/>
        </w:rPr>
        <w:t>try-or-die</w:t>
      </w:r>
      <w:r w:rsidRPr="003824D2">
        <w:rPr>
          <w:rFonts w:asciiTheme="majorHAnsi" w:hAnsiTheme="majorHAnsi" w:cstheme="majorHAnsi"/>
        </w:rPr>
        <w:t>.</w:t>
      </w:r>
    </w:p>
    <w:p w14:paraId="31DEF292" w14:textId="77777777" w:rsidR="003824D2" w:rsidRPr="003824D2" w:rsidRDefault="003824D2" w:rsidP="003824D2">
      <w:pPr>
        <w:rPr>
          <w:rFonts w:asciiTheme="majorHAnsi" w:hAnsiTheme="majorHAnsi" w:cstheme="majorHAnsi"/>
        </w:rPr>
      </w:pPr>
      <w:r w:rsidRPr="003824D2">
        <w:rPr>
          <w:rStyle w:val="Style13ptBold"/>
          <w:rFonts w:asciiTheme="majorHAnsi" w:hAnsiTheme="majorHAnsi" w:cstheme="majorHAnsi"/>
        </w:rPr>
        <w:t xml:space="preserve">Shen &amp; Blake </w:t>
      </w:r>
      <w:r w:rsidRPr="003824D2">
        <w:rPr>
          <w:rFonts w:asciiTheme="majorHAnsi" w:hAnsiTheme="majorHAnsi" w:cstheme="majorHAnsi"/>
        </w:rPr>
        <w:t>2/24/</w:t>
      </w:r>
      <w:r w:rsidRPr="003824D2">
        <w:rPr>
          <w:rStyle w:val="Style13ptBold"/>
          <w:rFonts w:asciiTheme="majorHAnsi" w:hAnsiTheme="majorHAnsi" w:cstheme="majorHAnsi"/>
        </w:rPr>
        <w:t>22</w:t>
      </w:r>
      <w:r w:rsidRPr="003824D2">
        <w:rPr>
          <w:rFonts w:asciiTheme="majorHAnsi" w:hAnsiTheme="majorHAnsi" w:cstheme="majorHAnsi"/>
        </w:rPr>
        <w:t xml:space="preserve"> [</w:t>
      </w:r>
      <w:proofErr w:type="spellStart"/>
      <w:r w:rsidRPr="003824D2">
        <w:rPr>
          <w:rFonts w:asciiTheme="majorHAnsi" w:hAnsiTheme="majorHAnsi" w:cstheme="majorHAnsi"/>
        </w:rPr>
        <w:t>Zili</w:t>
      </w:r>
      <w:proofErr w:type="spellEnd"/>
      <w:r w:rsidRPr="003824D2">
        <w:rPr>
          <w:rFonts w:asciiTheme="majorHAnsi" w:hAnsiTheme="majorHAnsi" w:cstheme="majorHAnsi"/>
        </w:rPr>
        <w:t xml:space="preserve"> Shen, </w:t>
      </w:r>
      <w:proofErr w:type="gramStart"/>
      <w:r w:rsidRPr="003824D2">
        <w:rPr>
          <w:rFonts w:asciiTheme="majorHAnsi" w:hAnsiTheme="majorHAnsi" w:cstheme="majorHAnsi"/>
        </w:rPr>
        <w:t>Internally</w:t>
      </w:r>
      <w:proofErr w:type="gramEnd"/>
      <w:r w:rsidRPr="003824D2">
        <w:rPr>
          <w:rFonts w:asciiTheme="majorHAnsi" w:hAnsiTheme="majorHAnsi" w:cstheme="majorHAnsi"/>
        </w:rPr>
        <w:t xml:space="preserve"> citing James Blake * I am a Ph.D. student in Astronomy at Yale University. My research focuses on ultra-diffuse galaxies and their globular cluster populations. Since I came to Yale, I have worked on two "dark-matter-free" galaxies NGC1052-DF2 and DF4 ** Department of Physics and Centre for Space Domain Awareness, University of Warwick, Coventry. “How not to bury ourselves under space trash.” </w:t>
      </w:r>
      <w:proofErr w:type="spellStart"/>
      <w:r w:rsidRPr="003824D2">
        <w:rPr>
          <w:rFonts w:asciiTheme="majorHAnsi" w:hAnsiTheme="majorHAnsi" w:cstheme="majorHAnsi"/>
        </w:rPr>
        <w:t>astrobites</w:t>
      </w:r>
      <w:proofErr w:type="spellEnd"/>
      <w:r w:rsidRPr="003824D2">
        <w:rPr>
          <w:rFonts w:asciiTheme="majorHAnsi" w:hAnsiTheme="majorHAnsi" w:cstheme="majorHAnsi"/>
        </w:rPr>
        <w:t xml:space="preserve">. </w:t>
      </w:r>
      <w:hyperlink r:id="rId12" w:history="1">
        <w:r w:rsidRPr="003824D2">
          <w:rPr>
            <w:rStyle w:val="Hyperlink"/>
            <w:rFonts w:asciiTheme="majorHAnsi" w:hAnsiTheme="majorHAnsi" w:cstheme="majorHAnsi"/>
          </w:rPr>
          <w:t>https://astrobites.org/2022/02/24/space-sustainability/</w:t>
        </w:r>
      </w:hyperlink>
      <w:r w:rsidRPr="003824D2">
        <w:rPr>
          <w:rFonts w:asciiTheme="majorHAnsi" w:hAnsiTheme="majorHAnsi" w:cstheme="majorHAnsi"/>
        </w:rPr>
        <w:t>] Justin</w:t>
      </w:r>
    </w:p>
    <w:p w14:paraId="510CA3E7"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sz w:val="14"/>
        </w:rPr>
        <w:t xml:space="preserve">What’s wrong with having some stuff orbiting the Earth, you might ask? Like my trash analogy, the problem is that they block our way to space. </w:t>
      </w:r>
      <w:r w:rsidRPr="003824D2">
        <w:rPr>
          <w:rFonts w:asciiTheme="majorHAnsi" w:hAnsiTheme="majorHAnsi" w:cstheme="majorHAnsi"/>
          <w:highlight w:val="green"/>
          <w:u w:val="single"/>
        </w:rPr>
        <w:t>Fragments</w:t>
      </w:r>
      <w:r w:rsidRPr="003824D2">
        <w:rPr>
          <w:rFonts w:asciiTheme="majorHAnsi" w:hAnsiTheme="majorHAnsi" w:cstheme="majorHAnsi"/>
          <w:u w:val="single"/>
        </w:rPr>
        <w:t xml:space="preserve"> as </w:t>
      </w:r>
      <w:r w:rsidRPr="003824D2">
        <w:rPr>
          <w:rStyle w:val="Emphasis"/>
          <w:rFonts w:asciiTheme="majorHAnsi" w:hAnsiTheme="majorHAnsi" w:cstheme="majorHAnsi"/>
        </w:rPr>
        <w:t>small</w:t>
      </w:r>
      <w:r w:rsidRPr="003824D2">
        <w:rPr>
          <w:rFonts w:asciiTheme="majorHAnsi" w:hAnsiTheme="majorHAnsi" w:cstheme="majorHAnsi"/>
          <w:u w:val="single"/>
        </w:rPr>
        <w:t xml:space="preserve"> as </w:t>
      </w:r>
      <w:r w:rsidRPr="003824D2">
        <w:rPr>
          <w:rStyle w:val="Emphasis"/>
          <w:rFonts w:asciiTheme="majorHAnsi" w:hAnsiTheme="majorHAnsi" w:cstheme="majorHAnsi"/>
          <w:highlight w:val="green"/>
        </w:rPr>
        <w:t>10 cm</w:t>
      </w:r>
      <w:r w:rsidRPr="003824D2">
        <w:rPr>
          <w:rFonts w:asciiTheme="majorHAnsi" w:hAnsiTheme="majorHAnsi" w:cstheme="majorHAnsi"/>
          <w:highlight w:val="green"/>
          <w:u w:val="single"/>
        </w:rPr>
        <w:t xml:space="preserve"> can </w:t>
      </w:r>
      <w:r w:rsidRPr="003824D2">
        <w:rPr>
          <w:rStyle w:val="Emphasis"/>
          <w:rFonts w:asciiTheme="majorHAnsi" w:hAnsiTheme="majorHAnsi" w:cstheme="majorHAnsi"/>
          <w:highlight w:val="green"/>
        </w:rPr>
        <w:t>kill</w:t>
      </w:r>
      <w:r w:rsidRPr="003824D2">
        <w:rPr>
          <w:rFonts w:asciiTheme="majorHAnsi" w:hAnsiTheme="majorHAnsi" w:cstheme="majorHAnsi"/>
          <w:highlight w:val="green"/>
          <w:u w:val="single"/>
        </w:rPr>
        <w:t xml:space="preserve"> a</w:t>
      </w:r>
      <w:r w:rsidRPr="003824D2">
        <w:rPr>
          <w:rFonts w:asciiTheme="majorHAnsi" w:hAnsiTheme="majorHAnsi" w:cstheme="majorHAnsi"/>
          <w:u w:val="single"/>
        </w:rPr>
        <w:t xml:space="preserve"> satellite </w:t>
      </w:r>
      <w:r w:rsidRPr="003824D2">
        <w:rPr>
          <w:rFonts w:asciiTheme="majorHAnsi" w:hAnsiTheme="majorHAnsi" w:cstheme="majorHAnsi"/>
          <w:highlight w:val="green"/>
          <w:u w:val="single"/>
        </w:rPr>
        <w:t>mission</w:t>
      </w:r>
      <w:r w:rsidRPr="003824D2">
        <w:rPr>
          <w:rFonts w:asciiTheme="majorHAnsi" w:hAnsiTheme="majorHAnsi" w:cstheme="majorHAnsi"/>
          <w:sz w:val="14"/>
        </w:rPr>
        <w:t xml:space="preserve">. Unlike my trash analogy, if enough space junk accumulates, </w:t>
      </w:r>
      <w:r w:rsidRPr="003824D2">
        <w:rPr>
          <w:rFonts w:asciiTheme="majorHAnsi" w:hAnsiTheme="majorHAnsi" w:cstheme="majorHAnsi"/>
          <w:u w:val="single"/>
        </w:rPr>
        <w:t xml:space="preserve">they can </w:t>
      </w:r>
      <w:r w:rsidRPr="003824D2">
        <w:rPr>
          <w:rFonts w:asciiTheme="majorHAnsi" w:hAnsiTheme="majorHAnsi" w:cstheme="majorHAnsi"/>
          <w:highlight w:val="green"/>
          <w:u w:val="single"/>
        </w:rPr>
        <w:t>produce more fragments</w:t>
      </w:r>
      <w:r w:rsidRPr="003824D2">
        <w:rPr>
          <w:rFonts w:asciiTheme="majorHAnsi" w:hAnsiTheme="majorHAnsi" w:cstheme="majorHAnsi"/>
          <w:u w:val="single"/>
        </w:rPr>
        <w:t xml:space="preserve"> on their own. Several </w:t>
      </w:r>
      <w:r w:rsidRPr="003824D2">
        <w:rPr>
          <w:rFonts w:asciiTheme="majorHAnsi" w:hAnsiTheme="majorHAnsi" w:cstheme="majorHAnsi"/>
          <w:highlight w:val="green"/>
          <w:u w:val="single"/>
        </w:rPr>
        <w:t>bands of LEO are</w:t>
      </w:r>
      <w:r w:rsidRPr="003824D2">
        <w:rPr>
          <w:rFonts w:asciiTheme="majorHAnsi" w:hAnsiTheme="majorHAnsi" w:cstheme="majorHAnsi"/>
          <w:u w:val="single"/>
        </w:rPr>
        <w:t xml:space="preserve"> already </w:t>
      </w:r>
      <w:r w:rsidRPr="003824D2">
        <w:rPr>
          <w:rFonts w:asciiTheme="majorHAnsi" w:hAnsiTheme="majorHAnsi" w:cstheme="majorHAnsi"/>
          <w:highlight w:val="green"/>
          <w:u w:val="single"/>
        </w:rPr>
        <w:t>at risk of</w:t>
      </w:r>
      <w:r w:rsidRPr="003824D2">
        <w:rPr>
          <w:rFonts w:asciiTheme="majorHAnsi" w:hAnsiTheme="majorHAnsi" w:cstheme="majorHAnsi"/>
          <w:u w:val="single"/>
        </w:rPr>
        <w:t xml:space="preserve"> what’s called a </w:t>
      </w:r>
      <w:r w:rsidRPr="003824D2">
        <w:rPr>
          <w:rStyle w:val="Emphasis"/>
          <w:rFonts w:asciiTheme="majorHAnsi" w:hAnsiTheme="majorHAnsi" w:cstheme="majorHAnsi"/>
          <w:highlight w:val="green"/>
        </w:rPr>
        <w:t>runaway collisional cascade</w:t>
      </w:r>
      <w:r w:rsidRPr="003824D2">
        <w:rPr>
          <w:rFonts w:asciiTheme="majorHAnsi" w:hAnsiTheme="majorHAnsi" w:cstheme="majorHAnsi"/>
          <w:sz w:val="14"/>
        </w:rPr>
        <w:t xml:space="preserve">. This happens when </w:t>
      </w:r>
      <w:r w:rsidRPr="003824D2">
        <w:rPr>
          <w:rFonts w:asciiTheme="majorHAnsi" w:hAnsiTheme="majorHAnsi" w:cstheme="majorHAnsi"/>
          <w:u w:val="single"/>
        </w:rPr>
        <w:t xml:space="preserve">space </w:t>
      </w:r>
      <w:r w:rsidRPr="003824D2">
        <w:rPr>
          <w:rFonts w:asciiTheme="majorHAnsi" w:hAnsiTheme="majorHAnsi" w:cstheme="majorHAnsi"/>
          <w:highlight w:val="green"/>
          <w:u w:val="single"/>
        </w:rPr>
        <w:t xml:space="preserve">junk </w:t>
      </w:r>
      <w:proofErr w:type="gramStart"/>
      <w:r w:rsidRPr="003824D2">
        <w:rPr>
          <w:rFonts w:asciiTheme="majorHAnsi" w:hAnsiTheme="majorHAnsi" w:cstheme="majorHAnsi"/>
          <w:highlight w:val="green"/>
          <w:u w:val="single"/>
        </w:rPr>
        <w:t>collide</w:t>
      </w:r>
      <w:proofErr w:type="gramEnd"/>
      <w:r w:rsidRPr="003824D2">
        <w:rPr>
          <w:rFonts w:asciiTheme="majorHAnsi" w:hAnsiTheme="majorHAnsi" w:cstheme="majorHAnsi"/>
          <w:highlight w:val="green"/>
          <w:u w:val="single"/>
        </w:rPr>
        <w:t xml:space="preserve"> with each other</w:t>
      </w:r>
      <w:r w:rsidRPr="003824D2">
        <w:rPr>
          <w:rFonts w:asciiTheme="majorHAnsi" w:hAnsiTheme="majorHAnsi" w:cstheme="majorHAnsi"/>
          <w:u w:val="single"/>
        </w:rPr>
        <w:t xml:space="preserve"> and fall apart</w:t>
      </w:r>
      <w:r w:rsidRPr="003824D2">
        <w:rPr>
          <w:rFonts w:asciiTheme="majorHAnsi" w:hAnsiTheme="majorHAnsi" w:cstheme="majorHAnsi"/>
          <w:sz w:val="14"/>
        </w:rPr>
        <w:t xml:space="preserve">, </w:t>
      </w:r>
      <w:r w:rsidRPr="003824D2">
        <w:rPr>
          <w:rFonts w:asciiTheme="majorHAnsi" w:hAnsiTheme="majorHAnsi" w:cstheme="majorHAnsi"/>
          <w:u w:val="single"/>
        </w:rPr>
        <w:t>their fragments going on to seeding more collisions</w:t>
      </w:r>
      <w:r w:rsidRPr="003824D2">
        <w:rPr>
          <w:rFonts w:asciiTheme="majorHAnsi" w:hAnsiTheme="majorHAnsi" w:cstheme="majorHAnsi"/>
          <w:sz w:val="14"/>
        </w:rPr>
        <w:t xml:space="preserve">, </w:t>
      </w:r>
      <w:r w:rsidRPr="003824D2">
        <w:rPr>
          <w:rFonts w:asciiTheme="majorHAnsi" w:hAnsiTheme="majorHAnsi" w:cstheme="majorHAnsi"/>
          <w:highlight w:val="green"/>
          <w:u w:val="single"/>
        </w:rPr>
        <w:t>generating more debris</w:t>
      </w:r>
      <w:r w:rsidRPr="003824D2">
        <w:rPr>
          <w:rFonts w:asciiTheme="majorHAnsi" w:hAnsiTheme="majorHAnsi" w:cstheme="majorHAnsi"/>
          <w:sz w:val="14"/>
        </w:rPr>
        <w:t xml:space="preserve">, and restarting the cycle. On the other hand, </w:t>
      </w:r>
      <w:r w:rsidRPr="003824D2">
        <w:rPr>
          <w:rFonts w:asciiTheme="majorHAnsi" w:hAnsiTheme="majorHAnsi" w:cstheme="majorHAnsi"/>
          <w:highlight w:val="green"/>
          <w:u w:val="single"/>
        </w:rPr>
        <w:t>space debris</w:t>
      </w:r>
      <w:r w:rsidRPr="003824D2">
        <w:rPr>
          <w:rFonts w:asciiTheme="majorHAnsi" w:hAnsiTheme="majorHAnsi" w:cstheme="majorHAnsi"/>
          <w:u w:val="single"/>
        </w:rPr>
        <w:t xml:space="preserve"> in high altitude orbits</w:t>
      </w:r>
      <w:r w:rsidRPr="003824D2">
        <w:rPr>
          <w:rFonts w:asciiTheme="majorHAnsi" w:hAnsiTheme="majorHAnsi" w:cstheme="majorHAnsi"/>
          <w:sz w:val="14"/>
        </w:rPr>
        <w:t xml:space="preserve"> (like GSO) </w:t>
      </w:r>
      <w:r w:rsidRPr="003824D2">
        <w:rPr>
          <w:rFonts w:asciiTheme="majorHAnsi" w:hAnsiTheme="majorHAnsi" w:cstheme="majorHAnsi"/>
          <w:highlight w:val="green"/>
          <w:u w:val="single"/>
        </w:rPr>
        <w:t>don’t experience</w:t>
      </w:r>
      <w:r w:rsidRPr="003824D2">
        <w:rPr>
          <w:rFonts w:asciiTheme="majorHAnsi" w:hAnsiTheme="majorHAnsi" w:cstheme="majorHAnsi"/>
          <w:sz w:val="14"/>
        </w:rPr>
        <w:t xml:space="preserve"> much </w:t>
      </w:r>
      <w:r w:rsidRPr="003824D2">
        <w:rPr>
          <w:rStyle w:val="Emphasis"/>
          <w:rFonts w:asciiTheme="majorHAnsi" w:hAnsiTheme="majorHAnsi" w:cstheme="majorHAnsi"/>
        </w:rPr>
        <w:t xml:space="preserve">atmospheric </w:t>
      </w:r>
      <w:proofErr w:type="gramStart"/>
      <w:r w:rsidRPr="003824D2">
        <w:rPr>
          <w:rStyle w:val="Emphasis"/>
          <w:rFonts w:asciiTheme="majorHAnsi" w:hAnsiTheme="majorHAnsi" w:cstheme="majorHAnsi"/>
          <w:highlight w:val="green"/>
        </w:rPr>
        <w:t>drag</w:t>
      </w:r>
      <w:r w:rsidRPr="003824D2">
        <w:rPr>
          <w:rFonts w:asciiTheme="majorHAnsi" w:hAnsiTheme="majorHAnsi" w:cstheme="majorHAnsi"/>
          <w:sz w:val="14"/>
        </w:rPr>
        <w:t xml:space="preserve">, </w:t>
      </w:r>
      <w:r w:rsidRPr="003824D2">
        <w:rPr>
          <w:rFonts w:asciiTheme="majorHAnsi" w:hAnsiTheme="majorHAnsi" w:cstheme="majorHAnsi"/>
          <w:u w:val="single"/>
        </w:rPr>
        <w:t>and</w:t>
      </w:r>
      <w:proofErr w:type="gramEnd"/>
      <w:r w:rsidRPr="003824D2">
        <w:rPr>
          <w:rFonts w:asciiTheme="majorHAnsi" w:hAnsiTheme="majorHAnsi" w:cstheme="majorHAnsi"/>
          <w:u w:val="single"/>
        </w:rPr>
        <w:t xml:space="preserve"> will stay up there for centuries</w:t>
      </w:r>
      <w:r w:rsidRPr="003824D2">
        <w:rPr>
          <w:rFonts w:asciiTheme="majorHAnsi" w:hAnsiTheme="majorHAnsi" w:cstheme="majorHAnsi"/>
          <w:sz w:val="14"/>
        </w:rPr>
        <w:t xml:space="preserve">. From this you probably gathered that most of these debris are either abandoned satellites or their fragments. Even though these objects were originally launched by humans, </w:t>
      </w:r>
      <w:proofErr w:type="gramStart"/>
      <w:r w:rsidRPr="003824D2">
        <w:rPr>
          <w:rFonts w:asciiTheme="majorHAnsi" w:hAnsiTheme="majorHAnsi" w:cstheme="majorHAnsi"/>
          <w:u w:val="single"/>
        </w:rPr>
        <w:t>cataloging</w:t>
      </w:r>
      <w:proofErr w:type="gramEnd"/>
      <w:r w:rsidRPr="003824D2">
        <w:rPr>
          <w:rFonts w:asciiTheme="majorHAnsi" w:hAnsiTheme="majorHAnsi" w:cstheme="majorHAnsi"/>
          <w:u w:val="single"/>
        </w:rPr>
        <w:t xml:space="preserve"> and </w:t>
      </w:r>
      <w:r w:rsidRPr="003824D2">
        <w:rPr>
          <w:rFonts w:asciiTheme="majorHAnsi" w:hAnsiTheme="majorHAnsi" w:cstheme="majorHAnsi"/>
          <w:highlight w:val="green"/>
          <w:u w:val="single"/>
        </w:rPr>
        <w:t>tracking</w:t>
      </w:r>
      <w:r w:rsidRPr="003824D2">
        <w:rPr>
          <w:rFonts w:asciiTheme="majorHAnsi" w:hAnsiTheme="majorHAnsi" w:cstheme="majorHAnsi"/>
          <w:u w:val="single"/>
        </w:rPr>
        <w:t xml:space="preserve"> them </w:t>
      </w:r>
      <w:r w:rsidRPr="003824D2">
        <w:rPr>
          <w:rFonts w:asciiTheme="majorHAnsi" w:hAnsiTheme="majorHAnsi" w:cstheme="majorHAnsi"/>
          <w:highlight w:val="green"/>
          <w:u w:val="single"/>
        </w:rPr>
        <w:t xml:space="preserve">are a </w:t>
      </w:r>
      <w:r w:rsidRPr="003824D2">
        <w:rPr>
          <w:rStyle w:val="Emphasis"/>
          <w:rFonts w:asciiTheme="majorHAnsi" w:hAnsiTheme="majorHAnsi" w:cstheme="majorHAnsi"/>
          <w:highlight w:val="green"/>
        </w:rPr>
        <w:t>huge challenge</w:t>
      </w:r>
      <w:r w:rsidRPr="003824D2">
        <w:rPr>
          <w:rStyle w:val="Emphasis"/>
          <w:rFonts w:asciiTheme="majorHAnsi" w:hAnsiTheme="majorHAnsi" w:cstheme="majorHAnsi"/>
        </w:rPr>
        <w:t>.</w:t>
      </w:r>
    </w:p>
    <w:p w14:paraId="6CF8BF17"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What’s up there?</w:t>
      </w:r>
    </w:p>
    <w:p w14:paraId="1DC7BDF5"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lastRenderedPageBreak/>
        <w:t xml:space="preserve">Since the first manmade satellite was launched in 1957, space agencies have been keeping track of bodies orbiting the Earth. By mass, 98% of those are satellites and rocket bodies, but </w:t>
      </w:r>
      <w:r w:rsidRPr="003824D2">
        <w:rPr>
          <w:rFonts w:asciiTheme="majorHAnsi" w:hAnsiTheme="majorHAnsi" w:cstheme="majorHAnsi"/>
          <w:highlight w:val="green"/>
          <w:u w:val="single"/>
        </w:rPr>
        <w:t xml:space="preserve">we know </w:t>
      </w:r>
      <w:r w:rsidRPr="003824D2">
        <w:rPr>
          <w:rStyle w:val="Emphasis"/>
          <w:rFonts w:asciiTheme="majorHAnsi" w:hAnsiTheme="majorHAnsi" w:cstheme="majorHAnsi"/>
          <w:highlight w:val="green"/>
        </w:rPr>
        <w:t>very little</w:t>
      </w:r>
      <w:r w:rsidRPr="003824D2">
        <w:rPr>
          <w:rFonts w:asciiTheme="majorHAnsi" w:hAnsiTheme="majorHAnsi" w:cstheme="majorHAnsi"/>
          <w:u w:val="single"/>
        </w:rPr>
        <w:t xml:space="preserve"> about</w:t>
      </w:r>
      <w:r w:rsidRPr="003824D2">
        <w:rPr>
          <w:rFonts w:asciiTheme="majorHAnsi" w:hAnsiTheme="majorHAnsi" w:cstheme="majorHAnsi"/>
          <w:sz w:val="14"/>
        </w:rPr>
        <w:t xml:space="preserve"> the remaining 2%, </w:t>
      </w:r>
      <w:r w:rsidRPr="003824D2">
        <w:rPr>
          <w:rFonts w:asciiTheme="majorHAnsi" w:hAnsiTheme="majorHAnsi" w:cstheme="majorHAnsi"/>
          <w:u w:val="single"/>
        </w:rPr>
        <w:t xml:space="preserve">millions of small debris. These small </w:t>
      </w:r>
      <w:r w:rsidRPr="003824D2">
        <w:rPr>
          <w:rFonts w:asciiTheme="majorHAnsi" w:hAnsiTheme="majorHAnsi" w:cstheme="majorHAnsi"/>
          <w:highlight w:val="green"/>
          <w:u w:val="single"/>
        </w:rPr>
        <w:t>debris elude</w:t>
      </w:r>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radars and</w:t>
      </w:r>
      <w:r w:rsidRPr="003824D2">
        <w:rPr>
          <w:rFonts w:asciiTheme="majorHAnsi" w:hAnsiTheme="majorHAnsi" w:cstheme="majorHAnsi"/>
          <w:u w:val="single"/>
        </w:rPr>
        <w:t xml:space="preserve"> optical </w:t>
      </w:r>
      <w:r w:rsidRPr="003824D2">
        <w:rPr>
          <w:rFonts w:asciiTheme="majorHAnsi" w:hAnsiTheme="majorHAnsi" w:cstheme="majorHAnsi"/>
          <w:highlight w:val="green"/>
          <w:u w:val="single"/>
        </w:rPr>
        <w:t>telescopes</w:t>
      </w:r>
      <w:r w:rsidRPr="003824D2">
        <w:rPr>
          <w:rFonts w:asciiTheme="majorHAnsi" w:hAnsiTheme="majorHAnsi" w:cstheme="majorHAnsi"/>
          <w:u w:val="single"/>
        </w:rPr>
        <w:t xml:space="preserve"> used in ground-based surveys</w:t>
      </w:r>
      <w:r w:rsidRPr="003824D2">
        <w:rPr>
          <w:rFonts w:asciiTheme="majorHAnsi" w:hAnsiTheme="majorHAnsi" w:cstheme="majorHAnsi"/>
          <w:sz w:val="14"/>
        </w:rPr>
        <w:t xml:space="preserve">, </w:t>
      </w:r>
      <w:r w:rsidRPr="003824D2">
        <w:rPr>
          <w:rFonts w:asciiTheme="majorHAnsi" w:hAnsiTheme="majorHAnsi" w:cstheme="majorHAnsi"/>
          <w:u w:val="single"/>
        </w:rPr>
        <w:t xml:space="preserve">but they can still cause </w:t>
      </w:r>
      <w:r w:rsidRPr="003824D2">
        <w:rPr>
          <w:rStyle w:val="Emphasis"/>
          <w:rFonts w:asciiTheme="majorHAnsi" w:hAnsiTheme="majorHAnsi" w:cstheme="majorHAnsi"/>
        </w:rPr>
        <w:t>mission-fatal damage to a satellite</w:t>
      </w:r>
      <w:r w:rsidRPr="003824D2">
        <w:rPr>
          <w:rFonts w:asciiTheme="majorHAnsi" w:hAnsiTheme="majorHAnsi" w:cstheme="majorHAnsi"/>
          <w:sz w:val="14"/>
        </w:rPr>
        <w:t xml:space="preserve">. With limited data, </w:t>
      </w:r>
      <w:r w:rsidRPr="003824D2">
        <w:rPr>
          <w:rFonts w:asciiTheme="majorHAnsi" w:hAnsiTheme="majorHAnsi" w:cstheme="majorHAnsi"/>
          <w:highlight w:val="green"/>
          <w:u w:val="single"/>
        </w:rPr>
        <w:t xml:space="preserve">NASA and ESA </w:t>
      </w:r>
      <w:r w:rsidRPr="003824D2">
        <w:rPr>
          <w:rStyle w:val="Emphasis"/>
          <w:rFonts w:asciiTheme="majorHAnsi" w:hAnsiTheme="majorHAnsi" w:cstheme="majorHAnsi"/>
          <w:highlight w:val="green"/>
        </w:rPr>
        <w:t>cannot</w:t>
      </w:r>
      <w:r w:rsidRPr="003824D2">
        <w:rPr>
          <w:rStyle w:val="Emphasis"/>
          <w:rFonts w:asciiTheme="majorHAnsi" w:hAnsiTheme="majorHAnsi" w:cstheme="majorHAnsi"/>
        </w:rPr>
        <w:t xml:space="preserve"> accurately </w:t>
      </w:r>
      <w:r w:rsidRPr="003824D2">
        <w:rPr>
          <w:rStyle w:val="Emphasis"/>
          <w:rFonts w:asciiTheme="majorHAnsi" w:hAnsiTheme="majorHAnsi" w:cstheme="majorHAnsi"/>
          <w:highlight w:val="green"/>
        </w:rPr>
        <w:t>estimate the</w:t>
      </w:r>
      <w:r w:rsidRPr="003824D2">
        <w:rPr>
          <w:rFonts w:asciiTheme="majorHAnsi" w:hAnsiTheme="majorHAnsi" w:cstheme="majorHAnsi"/>
          <w:highlight w:val="green"/>
          <w:u w:val="single"/>
        </w:rPr>
        <w:t xml:space="preserve"> </w:t>
      </w:r>
      <w:r w:rsidRPr="003824D2">
        <w:rPr>
          <w:rStyle w:val="Emphasis"/>
          <w:rFonts w:asciiTheme="majorHAnsi" w:hAnsiTheme="majorHAnsi" w:cstheme="majorHAnsi"/>
          <w:highlight w:val="green"/>
        </w:rPr>
        <w:t>risk</w:t>
      </w:r>
      <w:r w:rsidRPr="003824D2">
        <w:rPr>
          <w:rFonts w:asciiTheme="majorHAnsi" w:hAnsiTheme="majorHAnsi" w:cstheme="majorHAnsi"/>
          <w:u w:val="single"/>
        </w:rPr>
        <w:t xml:space="preserve"> from orbital debris. Their </w:t>
      </w:r>
      <w:r w:rsidRPr="003824D2">
        <w:rPr>
          <w:rFonts w:asciiTheme="majorHAnsi" w:hAnsiTheme="majorHAnsi" w:cstheme="majorHAnsi"/>
          <w:highlight w:val="green"/>
          <w:u w:val="single"/>
        </w:rPr>
        <w:t>models don’t</w:t>
      </w:r>
      <w:r w:rsidRPr="003824D2">
        <w:rPr>
          <w:rFonts w:asciiTheme="majorHAnsi" w:hAnsiTheme="majorHAnsi" w:cstheme="majorHAnsi"/>
          <w:u w:val="single"/>
        </w:rPr>
        <w:t xml:space="preserve"> even </w:t>
      </w:r>
      <w:r w:rsidRPr="003824D2">
        <w:rPr>
          <w:rFonts w:asciiTheme="majorHAnsi" w:hAnsiTheme="majorHAnsi" w:cstheme="majorHAnsi"/>
          <w:highlight w:val="green"/>
          <w:u w:val="single"/>
        </w:rPr>
        <w:t>agree</w:t>
      </w:r>
      <w:r w:rsidRPr="003824D2">
        <w:rPr>
          <w:rFonts w:asciiTheme="majorHAnsi" w:hAnsiTheme="majorHAnsi" w:cstheme="majorHAnsi"/>
          <w:u w:val="single"/>
        </w:rPr>
        <w:t xml:space="preserve"> on the number of expected debris </w:t>
      </w:r>
      <w:r w:rsidRPr="003824D2">
        <w:rPr>
          <w:rFonts w:asciiTheme="majorHAnsi" w:hAnsiTheme="majorHAnsi" w:cstheme="majorHAnsi"/>
          <w:highlight w:val="green"/>
          <w:u w:val="single"/>
        </w:rPr>
        <w:t>because there is no</w:t>
      </w:r>
      <w:r w:rsidRPr="003824D2">
        <w:rPr>
          <w:rFonts w:asciiTheme="majorHAnsi" w:hAnsiTheme="majorHAnsi" w:cstheme="majorHAnsi"/>
          <w:u w:val="single"/>
        </w:rPr>
        <w:t xml:space="preserve"> good </w:t>
      </w:r>
      <w:r w:rsidRPr="003824D2">
        <w:rPr>
          <w:rFonts w:asciiTheme="majorHAnsi" w:hAnsiTheme="majorHAnsi" w:cstheme="majorHAnsi"/>
          <w:highlight w:val="green"/>
          <w:u w:val="single"/>
        </w:rPr>
        <w:t>observational constraint</w:t>
      </w:r>
      <w:r w:rsidRPr="003824D2">
        <w:rPr>
          <w:rFonts w:asciiTheme="majorHAnsi" w:hAnsiTheme="majorHAnsi" w:cstheme="majorHAnsi"/>
          <w:sz w:val="14"/>
        </w:rPr>
        <w:t xml:space="preserve"> for very small fragments.</w:t>
      </w:r>
    </w:p>
    <w:p w14:paraId="12CF295D"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Fig. 2: Number of tracked objects in Low-Earth Orbit (LEO) and Geo-synchronous orbit (GSO). Modified from Fig.2 of the paper.</w:t>
      </w:r>
    </w:p>
    <w:p w14:paraId="30728198"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Fig. 2 shows a breakdown of what we do know about objects in LEO and GSO. In LEO (left panel</w:t>
      </w:r>
      <w:proofErr w:type="gramStart"/>
      <w:r w:rsidRPr="003824D2">
        <w:rPr>
          <w:rFonts w:asciiTheme="majorHAnsi" w:hAnsiTheme="majorHAnsi" w:cstheme="majorHAnsi"/>
          <w:sz w:val="14"/>
        </w:rPr>
        <w:t>) ,</w:t>
      </w:r>
      <w:proofErr w:type="gramEnd"/>
      <w:r w:rsidRPr="003824D2">
        <w:rPr>
          <w:rFonts w:asciiTheme="majorHAnsi" w:hAnsiTheme="majorHAnsi" w:cstheme="majorHAnsi"/>
          <w:sz w:val="14"/>
        </w:rPr>
        <w:t xml:space="preserve"> the most numerous objects are debris. These come from </w:t>
      </w:r>
      <w:r w:rsidRPr="003824D2">
        <w:rPr>
          <w:rStyle w:val="Emphasis"/>
          <w:rFonts w:asciiTheme="majorHAnsi" w:hAnsiTheme="majorHAnsi" w:cstheme="majorHAnsi"/>
          <w:highlight w:val="green"/>
        </w:rPr>
        <w:t>fragmentation</w:t>
      </w:r>
      <w:r w:rsidRPr="003824D2">
        <w:rPr>
          <w:rStyle w:val="Emphasis"/>
          <w:rFonts w:asciiTheme="majorHAnsi" w:hAnsiTheme="majorHAnsi" w:cstheme="majorHAnsi"/>
        </w:rPr>
        <w:t xml:space="preserve"> events</w:t>
      </w:r>
      <w:r w:rsidRPr="003824D2">
        <w:rPr>
          <w:rFonts w:asciiTheme="majorHAnsi" w:hAnsiTheme="majorHAnsi" w:cstheme="majorHAnsi"/>
          <w:sz w:val="14"/>
        </w:rPr>
        <w:t xml:space="preserve">, </w:t>
      </w:r>
      <w:r w:rsidRPr="003824D2">
        <w:rPr>
          <w:rFonts w:asciiTheme="majorHAnsi" w:hAnsiTheme="majorHAnsi" w:cstheme="majorHAnsi"/>
          <w:u w:val="single"/>
        </w:rPr>
        <w:t>or “break-ups,”</w:t>
      </w:r>
      <w:r w:rsidRPr="003824D2">
        <w:rPr>
          <w:rFonts w:asciiTheme="majorHAnsi" w:hAnsiTheme="majorHAnsi" w:cstheme="majorHAnsi"/>
          <w:sz w:val="14"/>
        </w:rPr>
        <w:t xml:space="preserve"> most commonly </w:t>
      </w:r>
      <w:r w:rsidRPr="003824D2">
        <w:rPr>
          <w:rFonts w:asciiTheme="majorHAnsi" w:hAnsiTheme="majorHAnsi" w:cstheme="majorHAnsi"/>
          <w:u w:val="single"/>
        </w:rPr>
        <w:t xml:space="preserve">due to </w:t>
      </w:r>
      <w:r w:rsidRPr="003824D2">
        <w:rPr>
          <w:rStyle w:val="Emphasis"/>
          <w:rFonts w:asciiTheme="majorHAnsi" w:hAnsiTheme="majorHAnsi" w:cstheme="majorHAnsi"/>
        </w:rPr>
        <w:t>propulsion-related subsystems exploding</w:t>
      </w:r>
      <w:r w:rsidRPr="003824D2">
        <w:rPr>
          <w:rFonts w:asciiTheme="majorHAnsi" w:hAnsiTheme="majorHAnsi" w:cstheme="majorHAnsi"/>
          <w:sz w:val="14"/>
        </w:rPr>
        <w:t xml:space="preserve">. In other words, </w:t>
      </w:r>
      <w:r w:rsidRPr="003824D2">
        <w:rPr>
          <w:rFonts w:asciiTheme="majorHAnsi" w:hAnsiTheme="majorHAnsi" w:cstheme="majorHAnsi"/>
          <w:u w:val="single"/>
        </w:rPr>
        <w:t>when leftover fuel gets heated up in space</w:t>
      </w:r>
      <w:r w:rsidRPr="003824D2">
        <w:rPr>
          <w:rFonts w:asciiTheme="majorHAnsi" w:hAnsiTheme="majorHAnsi" w:cstheme="majorHAnsi"/>
          <w:sz w:val="14"/>
        </w:rPr>
        <w:t xml:space="preserve">, </w:t>
      </w:r>
      <w:r w:rsidRPr="003824D2">
        <w:rPr>
          <w:rFonts w:asciiTheme="majorHAnsi" w:hAnsiTheme="majorHAnsi" w:cstheme="majorHAnsi"/>
          <w:u w:val="single"/>
        </w:rPr>
        <w:t xml:space="preserve">it can </w:t>
      </w:r>
      <w:r w:rsidRPr="003824D2">
        <w:rPr>
          <w:rFonts w:asciiTheme="majorHAnsi" w:hAnsiTheme="majorHAnsi" w:cstheme="majorHAnsi"/>
          <w:highlight w:val="green"/>
          <w:u w:val="single"/>
        </w:rPr>
        <w:t>blow</w:t>
      </w:r>
      <w:r w:rsidRPr="003824D2">
        <w:rPr>
          <w:rFonts w:asciiTheme="majorHAnsi" w:hAnsiTheme="majorHAnsi" w:cstheme="majorHAnsi"/>
          <w:u w:val="single"/>
        </w:rPr>
        <w:t xml:space="preserve"> the </w:t>
      </w:r>
      <w:r w:rsidRPr="003824D2">
        <w:rPr>
          <w:rFonts w:asciiTheme="majorHAnsi" w:hAnsiTheme="majorHAnsi" w:cstheme="majorHAnsi"/>
          <w:highlight w:val="green"/>
          <w:u w:val="single"/>
        </w:rPr>
        <w:t>satellite to pieces</w:t>
      </w:r>
      <w:r w:rsidRPr="003824D2">
        <w:rPr>
          <w:rFonts w:asciiTheme="majorHAnsi" w:hAnsiTheme="majorHAnsi" w:cstheme="majorHAnsi"/>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3824D2">
        <w:rPr>
          <w:rFonts w:asciiTheme="majorHAnsi" w:hAnsiTheme="majorHAnsi" w:cstheme="majorHAnsi"/>
          <w:u w:val="single"/>
        </w:rPr>
        <w:t>a large number of</w:t>
      </w:r>
      <w:proofErr w:type="gramEnd"/>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 xml:space="preserve">objects </w:t>
      </w:r>
      <w:r w:rsidRPr="003824D2">
        <w:rPr>
          <w:rFonts w:asciiTheme="majorHAnsi" w:hAnsiTheme="majorHAnsi" w:cstheme="majorHAnsi"/>
          <w:u w:val="single"/>
        </w:rPr>
        <w:t xml:space="preserve">are </w:t>
      </w:r>
      <w:r w:rsidRPr="003824D2">
        <w:rPr>
          <w:rFonts w:asciiTheme="majorHAnsi" w:hAnsiTheme="majorHAnsi" w:cstheme="majorHAnsi"/>
          <w:highlight w:val="green"/>
          <w:u w:val="single"/>
        </w:rPr>
        <w:t>“unknown” because GSO is</w:t>
      </w:r>
      <w:r w:rsidRPr="003824D2">
        <w:rPr>
          <w:rFonts w:asciiTheme="majorHAnsi" w:hAnsiTheme="majorHAnsi" w:cstheme="majorHAnsi"/>
          <w:u w:val="single"/>
        </w:rPr>
        <w:t xml:space="preserve"> </w:t>
      </w:r>
      <w:r w:rsidRPr="003824D2">
        <w:rPr>
          <w:rStyle w:val="Emphasis"/>
          <w:rFonts w:asciiTheme="majorHAnsi" w:hAnsiTheme="majorHAnsi" w:cstheme="majorHAnsi"/>
        </w:rPr>
        <w:t xml:space="preserve">significantly </w:t>
      </w:r>
      <w:r w:rsidRPr="003824D2">
        <w:rPr>
          <w:rStyle w:val="Emphasis"/>
          <w:rFonts w:asciiTheme="majorHAnsi" w:hAnsiTheme="majorHAnsi" w:cstheme="majorHAnsi"/>
          <w:highlight w:val="green"/>
        </w:rPr>
        <w:t>far</w:t>
      </w:r>
      <w:r w:rsidRPr="003824D2">
        <w:rPr>
          <w:rStyle w:val="Emphasis"/>
          <w:rFonts w:asciiTheme="majorHAnsi" w:hAnsiTheme="majorHAnsi" w:cstheme="majorHAnsi"/>
        </w:rPr>
        <w:t xml:space="preserve">ther </w:t>
      </w:r>
      <w:r w:rsidRPr="003824D2">
        <w:rPr>
          <w:rStyle w:val="Emphasis"/>
          <w:rFonts w:asciiTheme="majorHAnsi" w:hAnsiTheme="majorHAnsi" w:cstheme="majorHAnsi"/>
          <w:highlight w:val="green"/>
        </w:rPr>
        <w:t>away</w:t>
      </w:r>
      <w:r w:rsidRPr="003824D2">
        <w:rPr>
          <w:rFonts w:asciiTheme="majorHAnsi" w:hAnsiTheme="majorHAnsi" w:cstheme="majorHAnsi"/>
          <w:u w:val="single"/>
        </w:rPr>
        <w:t xml:space="preserve"> from Earth</w:t>
      </w:r>
      <w:r w:rsidRPr="003824D2">
        <w:rPr>
          <w:rFonts w:asciiTheme="majorHAnsi" w:hAnsiTheme="majorHAnsi" w:cstheme="majorHAnsi"/>
          <w:sz w:val="14"/>
        </w:rPr>
        <w:t xml:space="preserve"> and has historically received less attention. 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33E26F86"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What can be done?</w:t>
      </w:r>
    </w:p>
    <w:p w14:paraId="10DD3037" w14:textId="77777777" w:rsidR="003824D2" w:rsidRPr="003824D2" w:rsidRDefault="003824D2" w:rsidP="003824D2">
      <w:pPr>
        <w:rPr>
          <w:rStyle w:val="Emphasis"/>
          <w:rFonts w:asciiTheme="majorHAnsi" w:hAnsiTheme="majorHAnsi" w:cstheme="majorHAnsi"/>
        </w:rPr>
      </w:pPr>
      <w:r w:rsidRPr="003824D2">
        <w:rPr>
          <w:rFonts w:asciiTheme="majorHAnsi" w:hAnsiTheme="majorHAnsi" w:cstheme="majorHAnsi"/>
          <w:sz w:val="14"/>
        </w:rPr>
        <w:t xml:space="preserve">Like any environmental problem, </w:t>
      </w:r>
      <w:r w:rsidRPr="003824D2">
        <w:rPr>
          <w:rFonts w:asciiTheme="majorHAnsi" w:hAnsiTheme="majorHAnsi" w:cstheme="majorHAnsi"/>
          <w:u w:val="single"/>
        </w:rPr>
        <w:t xml:space="preserve">the </w:t>
      </w:r>
      <w:r w:rsidRPr="003824D2">
        <w:rPr>
          <w:rFonts w:asciiTheme="majorHAnsi" w:hAnsiTheme="majorHAnsi" w:cstheme="majorHAnsi"/>
          <w:highlight w:val="green"/>
          <w:u w:val="single"/>
        </w:rPr>
        <w:t xml:space="preserve">best solution is </w:t>
      </w:r>
      <w:r w:rsidRPr="003824D2">
        <w:rPr>
          <w:rStyle w:val="Emphasis"/>
          <w:rFonts w:asciiTheme="majorHAnsi" w:hAnsiTheme="majorHAnsi" w:cstheme="majorHAnsi"/>
          <w:highlight w:val="green"/>
        </w:rPr>
        <w:t>prevention</w:t>
      </w:r>
      <w:r w:rsidRPr="003824D2">
        <w:rPr>
          <w:rFonts w:asciiTheme="majorHAnsi" w:hAnsiTheme="majorHAnsi" w:cstheme="majorHAnsi"/>
          <w:sz w:val="14"/>
        </w:rPr>
        <w:t xml:space="preserve">.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 Even though these </w:t>
      </w:r>
      <w:r w:rsidRPr="003824D2">
        <w:rPr>
          <w:rFonts w:asciiTheme="majorHAnsi" w:hAnsiTheme="majorHAnsi" w:cstheme="majorHAnsi"/>
          <w:u w:val="single"/>
        </w:rPr>
        <w:t>prevention measures are</w:t>
      </w:r>
      <w:r w:rsidRPr="003824D2">
        <w:rPr>
          <w:rFonts w:asciiTheme="majorHAnsi" w:hAnsiTheme="majorHAnsi" w:cstheme="majorHAnsi"/>
          <w:sz w:val="14"/>
        </w:rPr>
        <w:t xml:space="preserve"> the best way forward, they are </w:t>
      </w:r>
      <w:r w:rsidRPr="003824D2">
        <w:rPr>
          <w:rFonts w:asciiTheme="majorHAnsi" w:hAnsiTheme="majorHAnsi" w:cstheme="majorHAnsi"/>
          <w:u w:val="single"/>
        </w:rPr>
        <w:t xml:space="preserve">(un)surprisingly </w:t>
      </w:r>
      <w:r w:rsidRPr="003824D2">
        <w:rPr>
          <w:rStyle w:val="Emphasis"/>
          <w:rFonts w:asciiTheme="majorHAnsi" w:hAnsiTheme="majorHAnsi" w:cstheme="majorHAnsi"/>
        </w:rPr>
        <w:t>hard to enforce</w:t>
      </w:r>
      <w:r w:rsidRPr="003824D2">
        <w:rPr>
          <w:rFonts w:asciiTheme="majorHAnsi" w:hAnsiTheme="majorHAnsi" w:cstheme="majorHAnsi"/>
          <w:sz w:val="14"/>
        </w:rPr>
        <w:t xml:space="preserve">. The authors </w:t>
      </w:r>
      <w:proofErr w:type="gramStart"/>
      <w:r w:rsidRPr="003824D2">
        <w:rPr>
          <w:rFonts w:asciiTheme="majorHAnsi" w:hAnsiTheme="majorHAnsi" w:cstheme="majorHAnsi"/>
          <w:sz w:val="14"/>
        </w:rPr>
        <w:t>says</w:t>
      </w:r>
      <w:proofErr w:type="gramEnd"/>
      <w:r w:rsidRPr="003824D2">
        <w:rPr>
          <w:rFonts w:asciiTheme="majorHAnsi" w:hAnsiTheme="majorHAnsi" w:cstheme="majorHAnsi"/>
          <w:sz w:val="14"/>
        </w:rPr>
        <w:t xml:space="preserve">, “despite an apparent consensus that [anti-satellite weapon] tests represent irresponsible and reckless </w:t>
      </w:r>
      <w:proofErr w:type="spellStart"/>
      <w:r w:rsidRPr="003824D2">
        <w:rPr>
          <w:rFonts w:asciiTheme="majorHAnsi" w:hAnsiTheme="majorHAnsi" w:cstheme="majorHAnsi"/>
          <w:sz w:val="14"/>
        </w:rPr>
        <w:t>behaviour</w:t>
      </w:r>
      <w:proofErr w:type="spellEnd"/>
      <w:r w:rsidRPr="003824D2">
        <w:rPr>
          <w:rFonts w:asciiTheme="majorHAnsi" w:hAnsiTheme="majorHAnsi" w:cstheme="majorHAnsi"/>
          <w:sz w:val="14"/>
        </w:rPr>
        <w:t xml:space="preserve">, </w:t>
      </w:r>
      <w:r w:rsidRPr="003824D2">
        <w:rPr>
          <w:rFonts w:asciiTheme="majorHAnsi" w:hAnsiTheme="majorHAnsi" w:cstheme="majorHAnsi"/>
          <w:u w:val="single"/>
        </w:rPr>
        <w:t xml:space="preserve">legally </w:t>
      </w:r>
      <w:r w:rsidRPr="003824D2">
        <w:rPr>
          <w:rFonts w:asciiTheme="majorHAnsi" w:hAnsiTheme="majorHAnsi" w:cstheme="majorHAnsi"/>
          <w:highlight w:val="green"/>
          <w:u w:val="single"/>
        </w:rPr>
        <w:t>binding</w:t>
      </w:r>
      <w:r w:rsidRPr="003824D2">
        <w:rPr>
          <w:rFonts w:asciiTheme="majorHAnsi" w:hAnsiTheme="majorHAnsi" w:cstheme="majorHAnsi"/>
          <w:u w:val="single"/>
        </w:rPr>
        <w:t xml:space="preserve"> and internationally </w:t>
      </w:r>
      <w:proofErr w:type="spellStart"/>
      <w:r w:rsidRPr="003824D2">
        <w:rPr>
          <w:rFonts w:asciiTheme="majorHAnsi" w:hAnsiTheme="majorHAnsi" w:cstheme="majorHAnsi"/>
          <w:u w:val="single"/>
        </w:rPr>
        <w:t>recognised</w:t>
      </w:r>
      <w:proofErr w:type="spellEnd"/>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 xml:space="preserve">regulations are </w:t>
      </w:r>
      <w:r w:rsidRPr="003824D2">
        <w:rPr>
          <w:rStyle w:val="Emphasis"/>
          <w:rFonts w:asciiTheme="majorHAnsi" w:hAnsiTheme="majorHAnsi" w:cstheme="majorHAnsi"/>
        </w:rPr>
        <w:t xml:space="preserve">still </w:t>
      </w:r>
      <w:r w:rsidRPr="003824D2">
        <w:rPr>
          <w:rStyle w:val="Emphasis"/>
          <w:rFonts w:asciiTheme="majorHAnsi" w:hAnsiTheme="majorHAnsi" w:cstheme="majorHAnsi"/>
          <w:highlight w:val="green"/>
        </w:rPr>
        <w:t>lacking</w:t>
      </w:r>
      <w:r w:rsidRPr="003824D2">
        <w:rPr>
          <w:rFonts w:asciiTheme="majorHAnsi" w:hAnsiTheme="majorHAnsi" w:cstheme="majorHAnsi"/>
          <w:sz w:val="14"/>
        </w:rPr>
        <w:t xml:space="preserve">.” The level of adherence to the above safety guidelines </w:t>
      </w:r>
      <w:proofErr w:type="gramStart"/>
      <w:r w:rsidRPr="003824D2">
        <w:rPr>
          <w:rFonts w:asciiTheme="majorHAnsi" w:hAnsiTheme="majorHAnsi" w:cstheme="majorHAnsi"/>
          <w:sz w:val="14"/>
        </w:rPr>
        <w:t>remain</w:t>
      </w:r>
      <w:proofErr w:type="gramEnd"/>
      <w:r w:rsidRPr="003824D2">
        <w:rPr>
          <w:rFonts w:asciiTheme="majorHAnsi" w:hAnsiTheme="majorHAnsi" w:cstheme="majorHAnsi"/>
          <w:sz w:val="14"/>
        </w:rPr>
        <w:t xml:space="preserve"> concerningly low. Given that </w:t>
      </w:r>
      <w:r w:rsidRPr="003824D2">
        <w:rPr>
          <w:rFonts w:asciiTheme="majorHAnsi" w:hAnsiTheme="majorHAnsi" w:cstheme="majorHAnsi"/>
          <w:u w:val="single"/>
        </w:rPr>
        <w:t xml:space="preserve">prevention is a “legal quagmire,” we can also try </w:t>
      </w:r>
      <w:r w:rsidRPr="003824D2">
        <w:rPr>
          <w:rFonts w:asciiTheme="majorHAnsi" w:hAnsiTheme="majorHAnsi" w:cstheme="majorHAnsi"/>
          <w:highlight w:val="green"/>
          <w:u w:val="single"/>
        </w:rPr>
        <w:t>to remove debris</w:t>
      </w:r>
      <w:r w:rsidRPr="003824D2">
        <w:rPr>
          <w:rFonts w:asciiTheme="majorHAnsi" w:hAnsiTheme="majorHAnsi" w:cstheme="majorHAnsi"/>
          <w:sz w:val="14"/>
        </w:rPr>
        <w:t xml:space="preserve"> that is already up there. Everything from harpoons to nets and tentacles have been used to collect orbital debris, </w:t>
      </w:r>
      <w:r w:rsidRPr="003824D2">
        <w:rPr>
          <w:rFonts w:asciiTheme="majorHAnsi" w:hAnsiTheme="majorHAnsi" w:cstheme="majorHAnsi"/>
          <w:u w:val="single"/>
        </w:rPr>
        <w:t xml:space="preserve">but </w:t>
      </w:r>
      <w:r w:rsidRPr="003824D2">
        <w:rPr>
          <w:rFonts w:asciiTheme="majorHAnsi" w:hAnsiTheme="majorHAnsi" w:cstheme="majorHAnsi"/>
          <w:highlight w:val="green"/>
          <w:u w:val="single"/>
        </w:rPr>
        <w:t>there’s no one-size-fits-all</w:t>
      </w:r>
      <w:r w:rsidRPr="003824D2">
        <w:rPr>
          <w:rFonts w:asciiTheme="majorHAnsi" w:hAnsiTheme="majorHAnsi" w:cstheme="majorHAnsi"/>
          <w:u w:val="single"/>
        </w:rPr>
        <w:t xml:space="preserve"> solution. Imagine how </w:t>
      </w:r>
      <w:r w:rsidRPr="003824D2">
        <w:rPr>
          <w:rFonts w:asciiTheme="majorHAnsi" w:hAnsiTheme="majorHAnsi" w:cstheme="majorHAnsi"/>
          <w:highlight w:val="green"/>
          <w:u w:val="single"/>
        </w:rPr>
        <w:t>hard</w:t>
      </w:r>
      <w:r w:rsidRPr="003824D2">
        <w:rPr>
          <w:rFonts w:asciiTheme="majorHAnsi" w:hAnsiTheme="majorHAnsi" w:cstheme="majorHAnsi"/>
          <w:u w:val="single"/>
        </w:rPr>
        <w:t xml:space="preserve"> it is </w:t>
      </w:r>
      <w:r w:rsidRPr="003824D2">
        <w:rPr>
          <w:rFonts w:asciiTheme="majorHAnsi" w:hAnsiTheme="majorHAnsi" w:cstheme="majorHAnsi"/>
          <w:highlight w:val="green"/>
          <w:u w:val="single"/>
        </w:rPr>
        <w:t>to capture metal shards</w:t>
      </w:r>
      <w:r w:rsidRPr="003824D2">
        <w:rPr>
          <w:rFonts w:asciiTheme="majorHAnsi" w:hAnsiTheme="majorHAnsi" w:cstheme="majorHAnsi"/>
          <w:u w:val="single"/>
        </w:rPr>
        <w:t xml:space="preserve"> tumbling </w:t>
      </w:r>
      <w:r w:rsidRPr="003824D2">
        <w:rPr>
          <w:rFonts w:asciiTheme="majorHAnsi" w:hAnsiTheme="majorHAnsi" w:cstheme="majorHAnsi"/>
          <w:highlight w:val="green"/>
          <w:u w:val="single"/>
        </w:rPr>
        <w:t xml:space="preserve">at high speed </w:t>
      </w:r>
      <w:r w:rsidRPr="003824D2">
        <w:rPr>
          <w:rStyle w:val="Emphasis"/>
          <w:rFonts w:asciiTheme="majorHAnsi" w:hAnsiTheme="majorHAnsi" w:cstheme="majorHAnsi"/>
          <w:highlight w:val="green"/>
        </w:rPr>
        <w:t>without creating</w:t>
      </w:r>
      <w:r w:rsidRPr="003824D2">
        <w:rPr>
          <w:rStyle w:val="Emphasis"/>
          <w:rFonts w:asciiTheme="majorHAnsi" w:hAnsiTheme="majorHAnsi" w:cstheme="majorHAnsi"/>
        </w:rPr>
        <w:t xml:space="preserve"> more </w:t>
      </w:r>
      <w:r w:rsidRPr="003824D2">
        <w:rPr>
          <w:rStyle w:val="Emphasis"/>
          <w:rFonts w:asciiTheme="majorHAnsi" w:hAnsiTheme="majorHAnsi" w:cstheme="majorHAnsi"/>
          <w:highlight w:val="green"/>
        </w:rPr>
        <w:t>debris</w:t>
      </w:r>
      <w:r w:rsidRPr="003824D2">
        <w:rPr>
          <w:rStyle w:val="Emphasis"/>
          <w:rFonts w:asciiTheme="majorHAnsi" w:hAnsiTheme="majorHAnsi" w:cstheme="majorHAnsi"/>
        </w:rPr>
        <w:t>.</w:t>
      </w:r>
    </w:p>
    <w:p w14:paraId="108F5ADE"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Looking towards the future</w:t>
      </w:r>
    </w:p>
    <w:p w14:paraId="669DA28E"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48720C5C" w14:textId="77777777" w:rsidR="003824D2" w:rsidRPr="003824D2" w:rsidRDefault="003824D2" w:rsidP="003824D2">
      <w:pPr>
        <w:rPr>
          <w:rFonts w:asciiTheme="majorHAnsi" w:hAnsiTheme="majorHAnsi" w:cstheme="majorHAnsi"/>
        </w:rPr>
      </w:pPr>
    </w:p>
    <w:p w14:paraId="5A50F90A"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Debris triggers </w:t>
      </w:r>
      <w:r w:rsidRPr="003824D2">
        <w:rPr>
          <w:rFonts w:asciiTheme="majorHAnsi" w:hAnsiTheme="majorHAnsi" w:cstheme="majorHAnsi"/>
          <w:u w:val="single"/>
        </w:rPr>
        <w:t>miscalculated war</w:t>
      </w:r>
      <w:r w:rsidRPr="003824D2">
        <w:rPr>
          <w:rFonts w:asciiTheme="majorHAnsi" w:hAnsiTheme="majorHAnsi" w:cstheme="majorHAnsi"/>
        </w:rPr>
        <w:t>.</w:t>
      </w:r>
    </w:p>
    <w:p w14:paraId="6F6EE9BE" w14:textId="77777777" w:rsidR="003824D2" w:rsidRPr="003824D2" w:rsidRDefault="003824D2" w:rsidP="003824D2">
      <w:pPr>
        <w:rPr>
          <w:rFonts w:asciiTheme="majorHAnsi" w:hAnsiTheme="majorHAnsi" w:cstheme="majorHAnsi"/>
        </w:rPr>
      </w:pPr>
      <w:r w:rsidRPr="003824D2">
        <w:rPr>
          <w:rFonts w:asciiTheme="majorHAnsi" w:hAnsiTheme="majorHAnsi" w:cstheme="majorHAnsi"/>
        </w:rPr>
        <w:t>Robert</w:t>
      </w:r>
      <w:r w:rsidRPr="003824D2">
        <w:rPr>
          <w:rStyle w:val="Style13ptBold"/>
          <w:rFonts w:asciiTheme="majorHAnsi" w:hAnsiTheme="majorHAnsi" w:cstheme="majorHAnsi"/>
        </w:rPr>
        <w:t xml:space="preserve"> Farley 22</w:t>
      </w:r>
      <w:r w:rsidRPr="003824D2">
        <w:rPr>
          <w:rFonts w:asciiTheme="majorHAnsi" w:hAnsiTheme="majorHAnsi" w:cstheme="majorHAnsi"/>
        </w:rPr>
        <w:t xml:space="preserve">, Now a 1945 Contributing Editor, Dr. Robert Farley is a Senior Lecturer at the Patterson School at the University of Kentucky. Dr. </w:t>
      </w:r>
      <w:r w:rsidRPr="003824D2">
        <w:rPr>
          <w:rFonts w:asciiTheme="majorHAnsi" w:hAnsiTheme="majorHAnsi" w:cstheme="majorHAnsi"/>
        </w:rPr>
        <w:lastRenderedPageBreak/>
        <w:t>Farley is the author of Grounded: The Case for Abolishing the United States Air Force (University Press of Kentucky, 2014), the Battleship Book (</w:t>
      </w:r>
      <w:proofErr w:type="spellStart"/>
      <w:r w:rsidRPr="003824D2">
        <w:rPr>
          <w:rFonts w:asciiTheme="majorHAnsi" w:hAnsiTheme="majorHAnsi" w:cstheme="majorHAnsi"/>
        </w:rPr>
        <w:t>Wildside</w:t>
      </w:r>
      <w:proofErr w:type="spellEnd"/>
      <w:r w:rsidRPr="003824D2">
        <w:rPr>
          <w:rFonts w:asciiTheme="majorHAnsi" w:hAnsiTheme="majorHAnsi" w:cstheme="majorHAnsi"/>
        </w:rPr>
        <w:t xml:space="preserve">, 2016), and Patents for Power: Intellectual Property Law and the Diffusion of Military Technology (University of Chicago, 2020). 1/9/22. [19 </w:t>
      </w:r>
      <w:proofErr w:type="spellStart"/>
      <w:r w:rsidRPr="003824D2">
        <w:rPr>
          <w:rFonts w:asciiTheme="majorHAnsi" w:hAnsiTheme="majorHAnsi" w:cstheme="majorHAnsi"/>
        </w:rPr>
        <w:t>Fourty</w:t>
      </w:r>
      <w:proofErr w:type="spellEnd"/>
      <w:r w:rsidRPr="003824D2">
        <w:rPr>
          <w:rFonts w:asciiTheme="majorHAnsi" w:hAnsiTheme="majorHAnsi" w:cstheme="majorHAnsi"/>
        </w:rPr>
        <w:t xml:space="preserve"> Five, “Does A Space War Mean A Nuclear </w:t>
      </w:r>
      <w:proofErr w:type="gramStart"/>
      <w:r w:rsidRPr="003824D2">
        <w:rPr>
          <w:rFonts w:asciiTheme="majorHAnsi" w:hAnsiTheme="majorHAnsi" w:cstheme="majorHAnsi"/>
        </w:rPr>
        <w:t>War?,</w:t>
      </w:r>
      <w:proofErr w:type="gramEnd"/>
      <w:r w:rsidRPr="003824D2">
        <w:rPr>
          <w:rFonts w:asciiTheme="majorHAnsi" w:hAnsiTheme="majorHAnsi" w:cstheme="majorHAnsi"/>
        </w:rPr>
        <w:t xml:space="preserve">” </w:t>
      </w:r>
      <w:hyperlink r:id="rId13" w:history="1">
        <w:r w:rsidRPr="003824D2">
          <w:rPr>
            <w:rStyle w:val="Hyperlink"/>
            <w:rFonts w:asciiTheme="majorHAnsi" w:hAnsiTheme="majorHAnsi" w:cstheme="majorHAnsi"/>
          </w:rPr>
          <w:t>https://www.19fortyfive.com/2022/01/does-a-space-war-mean-a-nuclear-war/</w:t>
        </w:r>
      </w:hyperlink>
      <w:r w:rsidRPr="003824D2">
        <w:rPr>
          <w:rFonts w:asciiTheme="majorHAnsi" w:hAnsiTheme="majorHAnsi" w:cstheme="majorHAnsi"/>
        </w:rPr>
        <w:t>] Justin</w:t>
      </w:r>
    </w:p>
    <w:p w14:paraId="0D0A1A8F"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sz w:val="16"/>
        </w:rPr>
        <w:t xml:space="preserve">The recent Russian anti-satellite test didn’t tell the world anything new, but it did reaffirm the peril posed by warfare in space. </w:t>
      </w:r>
      <w:r w:rsidRPr="003824D2">
        <w:rPr>
          <w:rFonts w:asciiTheme="majorHAnsi" w:hAnsiTheme="majorHAnsi" w:cstheme="majorHAnsi"/>
          <w:highlight w:val="green"/>
          <w:u w:val="single"/>
        </w:rPr>
        <w:t>Debris</w:t>
      </w:r>
      <w:r w:rsidRPr="003824D2">
        <w:rPr>
          <w:rFonts w:asciiTheme="majorHAnsi" w:hAnsiTheme="majorHAnsi" w:cstheme="majorHAnsi"/>
          <w:sz w:val="16"/>
        </w:rPr>
        <w:t xml:space="preserve"> from explosions could </w:t>
      </w:r>
      <w:r w:rsidRPr="003824D2">
        <w:rPr>
          <w:rFonts w:asciiTheme="majorHAnsi" w:hAnsiTheme="majorHAnsi" w:cstheme="majorHAnsi"/>
          <w:highlight w:val="green"/>
          <w:u w:val="single"/>
        </w:rPr>
        <w:t>make</w:t>
      </w:r>
      <w:r w:rsidRPr="003824D2">
        <w:rPr>
          <w:rFonts w:asciiTheme="majorHAnsi" w:hAnsiTheme="majorHAnsi" w:cstheme="majorHAnsi"/>
          <w:sz w:val="16"/>
        </w:rPr>
        <w:t xml:space="preserve"> some </w:t>
      </w:r>
      <w:r w:rsidRPr="003824D2">
        <w:rPr>
          <w:rFonts w:asciiTheme="majorHAnsi" w:hAnsiTheme="majorHAnsi" w:cstheme="majorHAnsi"/>
          <w:u w:val="single"/>
        </w:rPr>
        <w:t xml:space="preserve">earth </w:t>
      </w:r>
      <w:r w:rsidRPr="003824D2">
        <w:rPr>
          <w:rFonts w:asciiTheme="majorHAnsi" w:hAnsiTheme="majorHAnsi" w:cstheme="majorHAnsi"/>
          <w:highlight w:val="green"/>
          <w:u w:val="single"/>
        </w:rPr>
        <w:t>orbits</w:t>
      </w:r>
      <w:r w:rsidRPr="003824D2">
        <w:rPr>
          <w:rFonts w:asciiTheme="majorHAnsi" w:hAnsiTheme="majorHAnsi" w:cstheme="majorHAnsi"/>
          <w:sz w:val="16"/>
        </w:rPr>
        <w:t xml:space="preserve"> remarkably </w:t>
      </w:r>
      <w:r w:rsidRPr="003824D2">
        <w:rPr>
          <w:rStyle w:val="Emphasis"/>
          <w:rFonts w:asciiTheme="majorHAnsi" w:hAnsiTheme="majorHAnsi" w:cstheme="majorHAnsi"/>
          <w:highlight w:val="green"/>
        </w:rPr>
        <w:t>risky</w:t>
      </w:r>
      <w:r w:rsidRPr="003824D2">
        <w:rPr>
          <w:rFonts w:asciiTheme="majorHAnsi" w:hAnsiTheme="majorHAnsi" w:cstheme="majorHAnsi"/>
          <w:u w:val="single"/>
        </w:rPr>
        <w:t xml:space="preserve"> to use</w:t>
      </w:r>
      <w:r w:rsidRPr="003824D2">
        <w:rPr>
          <w:rFonts w:asciiTheme="majorHAnsi" w:hAnsiTheme="majorHAnsi" w:cstheme="majorHAnsi"/>
          <w:sz w:val="16"/>
        </w:rPr>
        <w:t xml:space="preserve"> for both civilian and military purposes. But </w:t>
      </w:r>
      <w:r w:rsidRPr="003824D2">
        <w:rPr>
          <w:rFonts w:asciiTheme="majorHAnsi" w:hAnsiTheme="majorHAnsi" w:cstheme="majorHAnsi"/>
          <w:u w:val="single"/>
        </w:rPr>
        <w:t>the test</w:t>
      </w:r>
      <w:r w:rsidRPr="003824D2">
        <w:rPr>
          <w:rFonts w:asciiTheme="majorHAnsi" w:hAnsiTheme="majorHAnsi" w:cstheme="majorHAnsi"/>
          <w:sz w:val="16"/>
        </w:rPr>
        <w:t xml:space="preserve"> also </w:t>
      </w:r>
      <w:r w:rsidRPr="003824D2">
        <w:rPr>
          <w:rFonts w:asciiTheme="majorHAnsi" w:hAnsiTheme="majorHAnsi" w:cstheme="majorHAnsi"/>
          <w:u w:val="single"/>
        </w:rPr>
        <w:t>highlighted a</w:t>
      </w:r>
      <w:r w:rsidRPr="003824D2">
        <w:rPr>
          <w:rFonts w:asciiTheme="majorHAnsi" w:hAnsiTheme="majorHAnsi" w:cstheme="majorHAnsi"/>
          <w:sz w:val="16"/>
        </w:rPr>
        <w:t xml:space="preserve"> less visible </w:t>
      </w:r>
      <w:r w:rsidRPr="003824D2">
        <w:rPr>
          <w:rStyle w:val="Emphasis"/>
          <w:rFonts w:asciiTheme="majorHAnsi" w:hAnsiTheme="majorHAnsi" w:cstheme="majorHAnsi"/>
        </w:rPr>
        <w:t>danger</w:t>
      </w:r>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 xml:space="preserve">attacks on </w:t>
      </w:r>
      <w:r w:rsidRPr="003824D2">
        <w:rPr>
          <w:rStyle w:val="Emphasis"/>
          <w:rFonts w:asciiTheme="majorHAnsi" w:hAnsiTheme="majorHAnsi" w:cstheme="majorHAnsi"/>
          <w:highlight w:val="green"/>
        </w:rPr>
        <w:t>nuclear</w:t>
      </w:r>
      <w:r w:rsidRPr="003824D2">
        <w:rPr>
          <w:rFonts w:asciiTheme="majorHAnsi" w:hAnsiTheme="majorHAnsi" w:cstheme="majorHAnsi"/>
          <w:u w:val="single"/>
        </w:rPr>
        <w:t xml:space="preserve"> </w:t>
      </w:r>
      <w:r w:rsidRPr="003824D2">
        <w:rPr>
          <w:rStyle w:val="Emphasis"/>
          <w:rFonts w:asciiTheme="majorHAnsi" w:hAnsiTheme="majorHAnsi" w:cstheme="majorHAnsi"/>
        </w:rPr>
        <w:t>command</w:t>
      </w:r>
      <w:r w:rsidRPr="003824D2">
        <w:rPr>
          <w:rFonts w:asciiTheme="majorHAnsi" w:hAnsiTheme="majorHAnsi" w:cstheme="majorHAnsi"/>
          <w:u w:val="single"/>
        </w:rPr>
        <w:t xml:space="preserve"> and </w:t>
      </w:r>
      <w:r w:rsidRPr="003824D2">
        <w:rPr>
          <w:rStyle w:val="Emphasis"/>
          <w:rFonts w:asciiTheme="majorHAnsi" w:hAnsiTheme="majorHAnsi" w:cstheme="majorHAnsi"/>
        </w:rPr>
        <w:t>control</w:t>
      </w:r>
      <w:r w:rsidRPr="003824D2">
        <w:rPr>
          <w:rFonts w:asciiTheme="majorHAnsi" w:hAnsiTheme="majorHAnsi" w:cstheme="majorHAnsi"/>
          <w:u w:val="single"/>
        </w:rPr>
        <w:t xml:space="preserve"> </w:t>
      </w:r>
      <w:r w:rsidRPr="003824D2">
        <w:rPr>
          <w:rStyle w:val="Emphasis"/>
          <w:rFonts w:asciiTheme="majorHAnsi" w:hAnsiTheme="majorHAnsi" w:cstheme="majorHAnsi"/>
          <w:highlight w:val="green"/>
        </w:rPr>
        <w:t>satellites</w:t>
      </w:r>
      <w:r w:rsidRPr="003824D2">
        <w:rPr>
          <w:rFonts w:asciiTheme="majorHAnsi" w:hAnsiTheme="majorHAnsi" w:cstheme="majorHAnsi"/>
          <w:sz w:val="16"/>
        </w:rPr>
        <w:t xml:space="preserve"> could </w:t>
      </w:r>
      <w:r w:rsidRPr="003824D2">
        <w:rPr>
          <w:rFonts w:asciiTheme="majorHAnsi" w:hAnsiTheme="majorHAnsi" w:cstheme="majorHAnsi"/>
          <w:u w:val="single"/>
        </w:rPr>
        <w:t xml:space="preserve">rapidly </w:t>
      </w:r>
      <w:r w:rsidRPr="003824D2">
        <w:rPr>
          <w:rStyle w:val="Emphasis"/>
          <w:rFonts w:asciiTheme="majorHAnsi" w:hAnsiTheme="majorHAnsi" w:cstheme="majorHAnsi"/>
          <w:highlight w:val="green"/>
        </w:rPr>
        <w:t>produce</w:t>
      </w:r>
      <w:r w:rsidRPr="003824D2">
        <w:rPr>
          <w:rFonts w:asciiTheme="majorHAnsi" w:hAnsiTheme="majorHAnsi" w:cstheme="majorHAnsi"/>
          <w:sz w:val="16"/>
        </w:rPr>
        <w:t xml:space="preserve"> an extremely </w:t>
      </w:r>
      <w:r w:rsidRPr="003824D2">
        <w:rPr>
          <w:rStyle w:val="Emphasis"/>
          <w:rFonts w:asciiTheme="majorHAnsi" w:hAnsiTheme="majorHAnsi" w:cstheme="majorHAnsi"/>
        </w:rPr>
        <w:t>dangerous</w:t>
      </w:r>
      <w:r w:rsidRPr="003824D2">
        <w:rPr>
          <w:rFonts w:asciiTheme="majorHAnsi" w:hAnsiTheme="majorHAnsi" w:cstheme="majorHAnsi"/>
          <w:u w:val="single"/>
        </w:rPr>
        <w:t xml:space="preserve"> </w:t>
      </w:r>
      <w:r w:rsidRPr="003824D2">
        <w:rPr>
          <w:rStyle w:val="Emphasis"/>
          <w:rFonts w:asciiTheme="majorHAnsi" w:hAnsiTheme="majorHAnsi" w:cstheme="majorHAnsi"/>
          <w:highlight w:val="green"/>
        </w:rPr>
        <w:t>escalatory</w:t>
      </w:r>
      <w:r w:rsidRPr="003824D2">
        <w:rPr>
          <w:rFonts w:asciiTheme="majorHAnsi" w:hAnsiTheme="majorHAnsi" w:cstheme="majorHAnsi"/>
          <w:highlight w:val="green"/>
          <w:u w:val="single"/>
        </w:rPr>
        <w:t xml:space="preserve"> </w:t>
      </w:r>
      <w:r w:rsidRPr="003824D2">
        <w:rPr>
          <w:rStyle w:val="Emphasis"/>
          <w:rFonts w:asciiTheme="majorHAnsi" w:hAnsiTheme="majorHAnsi" w:cstheme="majorHAnsi"/>
          <w:highlight w:val="green"/>
        </w:rPr>
        <w:t>situation</w:t>
      </w:r>
      <w:r w:rsidRPr="003824D2">
        <w:rPr>
          <w:rFonts w:asciiTheme="majorHAnsi" w:hAnsiTheme="majorHAnsi" w:cstheme="majorHAnsi"/>
          <w:sz w:val="16"/>
        </w:rPr>
        <w:t xml:space="preserve"> in a war </w:t>
      </w:r>
      <w:r w:rsidRPr="003824D2">
        <w:rPr>
          <w:rFonts w:asciiTheme="majorHAnsi" w:hAnsiTheme="majorHAnsi" w:cstheme="majorHAnsi"/>
          <w:u w:val="single"/>
        </w:rPr>
        <w:t>between nuclear powers</w:t>
      </w:r>
      <w:r w:rsidRPr="003824D2">
        <w:rPr>
          <w:rFonts w:asciiTheme="majorHAnsi" w:hAnsiTheme="majorHAnsi" w:cstheme="majorHAnsi"/>
          <w:sz w:val="16"/>
        </w:rPr>
        <w:t xml:space="preserve">. James Acton and Thomas Macdonald drew attention to this problem in a recent article at Inside Defense. As Acton and MacDonald point out, </w:t>
      </w:r>
      <w:r w:rsidRPr="003824D2">
        <w:rPr>
          <w:rFonts w:asciiTheme="majorHAnsi" w:hAnsiTheme="majorHAnsi" w:cstheme="majorHAnsi"/>
          <w:u w:val="single"/>
        </w:rPr>
        <w:t xml:space="preserve">nuclear </w:t>
      </w:r>
      <w:r w:rsidRPr="003824D2">
        <w:rPr>
          <w:rStyle w:val="Emphasis"/>
          <w:rFonts w:asciiTheme="majorHAnsi" w:hAnsiTheme="majorHAnsi" w:cstheme="majorHAnsi"/>
        </w:rPr>
        <w:t>command</w:t>
      </w:r>
      <w:r w:rsidRPr="003824D2">
        <w:rPr>
          <w:rFonts w:asciiTheme="majorHAnsi" w:hAnsiTheme="majorHAnsi" w:cstheme="majorHAnsi"/>
          <w:u w:val="single"/>
        </w:rPr>
        <w:t xml:space="preserve"> and </w:t>
      </w:r>
      <w:r w:rsidRPr="003824D2">
        <w:rPr>
          <w:rStyle w:val="Emphasis"/>
          <w:rFonts w:asciiTheme="majorHAnsi" w:hAnsiTheme="majorHAnsi" w:cstheme="majorHAnsi"/>
        </w:rPr>
        <w:t>control</w:t>
      </w:r>
      <w:r w:rsidRPr="003824D2">
        <w:rPr>
          <w:rFonts w:asciiTheme="majorHAnsi" w:hAnsiTheme="majorHAnsi" w:cstheme="majorHAnsi"/>
          <w:u w:val="single"/>
        </w:rPr>
        <w:t xml:space="preserve"> </w:t>
      </w:r>
      <w:r w:rsidRPr="003824D2">
        <w:rPr>
          <w:rStyle w:val="Emphasis"/>
          <w:rFonts w:asciiTheme="majorHAnsi" w:hAnsiTheme="majorHAnsi" w:cstheme="majorHAnsi"/>
          <w:highlight w:val="green"/>
        </w:rPr>
        <w:t>satellites</w:t>
      </w:r>
      <w:r w:rsidRPr="003824D2">
        <w:rPr>
          <w:rFonts w:asciiTheme="majorHAnsi" w:hAnsiTheme="majorHAnsi" w:cstheme="majorHAnsi"/>
          <w:u w:val="single"/>
        </w:rPr>
        <w:t xml:space="preserve"> are </w:t>
      </w:r>
      <w:r w:rsidRPr="003824D2">
        <w:rPr>
          <w:rFonts w:asciiTheme="majorHAnsi" w:hAnsiTheme="majorHAnsi" w:cstheme="majorHAnsi"/>
          <w:highlight w:val="green"/>
          <w:u w:val="single"/>
        </w:rPr>
        <w:t xml:space="preserve">the </w:t>
      </w:r>
      <w:r w:rsidRPr="003824D2">
        <w:rPr>
          <w:rStyle w:val="Emphasis"/>
          <w:rFonts w:asciiTheme="majorHAnsi" w:hAnsiTheme="majorHAnsi" w:cstheme="majorHAnsi"/>
          <w:highlight w:val="green"/>
        </w:rPr>
        <w:t>connective</w:t>
      </w:r>
      <w:r w:rsidRPr="003824D2">
        <w:rPr>
          <w:rFonts w:asciiTheme="majorHAnsi" w:hAnsiTheme="majorHAnsi" w:cstheme="majorHAnsi"/>
          <w:highlight w:val="green"/>
          <w:u w:val="single"/>
        </w:rPr>
        <w:t xml:space="preserve"> tissue of</w:t>
      </w:r>
      <w:r w:rsidRPr="003824D2">
        <w:rPr>
          <w:rFonts w:asciiTheme="majorHAnsi" w:hAnsiTheme="majorHAnsi" w:cstheme="majorHAnsi"/>
          <w:sz w:val="16"/>
        </w:rPr>
        <w:t xml:space="preserve"> nuclear </w:t>
      </w:r>
      <w:r w:rsidRPr="003824D2">
        <w:rPr>
          <w:rStyle w:val="Emphasis"/>
          <w:rFonts w:asciiTheme="majorHAnsi" w:hAnsiTheme="majorHAnsi" w:cstheme="majorHAnsi"/>
          <w:highlight w:val="green"/>
        </w:rPr>
        <w:t>deterrence</w:t>
      </w:r>
      <w:r w:rsidRPr="003824D2">
        <w:rPr>
          <w:rFonts w:asciiTheme="majorHAnsi" w:hAnsiTheme="majorHAnsi" w:cstheme="majorHAnsi"/>
          <w:highlight w:val="green"/>
          <w:u w:val="single"/>
        </w:rPr>
        <w:t xml:space="preserve">, </w:t>
      </w:r>
      <w:r w:rsidRPr="003824D2">
        <w:rPr>
          <w:rStyle w:val="Emphasis"/>
          <w:rFonts w:asciiTheme="majorHAnsi" w:hAnsiTheme="majorHAnsi" w:cstheme="majorHAnsi"/>
          <w:highlight w:val="green"/>
        </w:rPr>
        <w:t>assuring</w:t>
      </w:r>
      <w:r w:rsidRPr="003824D2">
        <w:rPr>
          <w:rFonts w:asciiTheme="majorHAnsi" w:hAnsiTheme="majorHAnsi" w:cstheme="majorHAnsi"/>
          <w:highlight w:val="green"/>
          <w:u w:val="single"/>
        </w:rPr>
        <w:t xml:space="preserve"> countries</w:t>
      </w:r>
      <w:r w:rsidRPr="003824D2">
        <w:rPr>
          <w:rFonts w:asciiTheme="majorHAnsi" w:hAnsiTheme="majorHAnsi" w:cstheme="majorHAnsi"/>
          <w:sz w:val="16"/>
        </w:rPr>
        <w:t xml:space="preserve"> that </w:t>
      </w:r>
      <w:r w:rsidRPr="003824D2">
        <w:rPr>
          <w:rFonts w:asciiTheme="majorHAnsi" w:hAnsiTheme="majorHAnsi" w:cstheme="majorHAnsi"/>
          <w:u w:val="single"/>
        </w:rPr>
        <w:t xml:space="preserve">they’re </w:t>
      </w:r>
      <w:r w:rsidRPr="003824D2">
        <w:rPr>
          <w:rStyle w:val="Emphasis"/>
          <w:rFonts w:asciiTheme="majorHAnsi" w:hAnsiTheme="majorHAnsi" w:cstheme="majorHAnsi"/>
          <w:highlight w:val="green"/>
        </w:rPr>
        <w:t>no</w:t>
      </w:r>
      <w:r w:rsidRPr="003824D2">
        <w:rPr>
          <w:rStyle w:val="Emphasis"/>
          <w:rFonts w:asciiTheme="majorHAnsi" w:hAnsiTheme="majorHAnsi" w:cstheme="majorHAnsi"/>
        </w:rPr>
        <w:t>t</w:t>
      </w:r>
      <w:r w:rsidRPr="003824D2">
        <w:rPr>
          <w:rFonts w:asciiTheme="majorHAnsi" w:hAnsiTheme="majorHAnsi" w:cstheme="majorHAnsi"/>
          <w:u w:val="single"/>
        </w:rPr>
        <w:t xml:space="preserve"> being </w:t>
      </w:r>
      <w:r w:rsidRPr="003824D2">
        <w:rPr>
          <w:rFonts w:asciiTheme="majorHAnsi" w:hAnsiTheme="majorHAnsi" w:cstheme="majorHAnsi"/>
          <w:highlight w:val="green"/>
          <w:u w:val="single"/>
        </w:rPr>
        <w:t>attack</w:t>
      </w:r>
      <w:r w:rsidRPr="003824D2">
        <w:rPr>
          <w:rFonts w:asciiTheme="majorHAnsi" w:hAnsiTheme="majorHAnsi" w:cstheme="majorHAnsi"/>
          <w:u w:val="single"/>
        </w:rPr>
        <w:t xml:space="preserve">ed </w:t>
      </w:r>
      <w:r w:rsidRPr="003824D2">
        <w:rPr>
          <w:rFonts w:asciiTheme="majorHAnsi" w:hAnsiTheme="majorHAnsi" w:cstheme="majorHAnsi"/>
          <w:highlight w:val="green"/>
          <w:u w:val="single"/>
        </w:rPr>
        <w:t>and</w:t>
      </w:r>
      <w:r w:rsidRPr="003824D2">
        <w:rPr>
          <w:rFonts w:asciiTheme="majorHAnsi" w:hAnsiTheme="majorHAnsi" w:cstheme="majorHAnsi"/>
          <w:sz w:val="16"/>
        </w:rPr>
        <w:t xml:space="preserve"> that </w:t>
      </w:r>
      <w:r w:rsidRPr="003824D2">
        <w:rPr>
          <w:rFonts w:asciiTheme="majorHAnsi" w:hAnsiTheme="majorHAnsi" w:cstheme="majorHAnsi"/>
          <w:highlight w:val="green"/>
          <w:u w:val="single"/>
        </w:rPr>
        <w:t>they’ll</w:t>
      </w:r>
      <w:r w:rsidRPr="003824D2">
        <w:rPr>
          <w:rFonts w:asciiTheme="majorHAnsi" w:hAnsiTheme="majorHAnsi" w:cstheme="majorHAnsi"/>
          <w:u w:val="single"/>
        </w:rPr>
        <w:t xml:space="preserve"> be able to </w:t>
      </w:r>
      <w:r w:rsidRPr="003824D2">
        <w:rPr>
          <w:rStyle w:val="Emphasis"/>
          <w:rFonts w:asciiTheme="majorHAnsi" w:hAnsiTheme="majorHAnsi" w:cstheme="majorHAnsi"/>
          <w:highlight w:val="green"/>
        </w:rPr>
        <w:t>respond</w:t>
      </w:r>
      <w:r w:rsidRPr="003824D2">
        <w:rPr>
          <w:rFonts w:asciiTheme="majorHAnsi" w:hAnsiTheme="majorHAnsi" w:cstheme="majorHAnsi"/>
          <w:highlight w:val="green"/>
          <w:u w:val="single"/>
        </w:rPr>
        <w:t xml:space="preserve"> </w:t>
      </w:r>
      <w:r w:rsidRPr="003824D2">
        <w:rPr>
          <w:rStyle w:val="Emphasis"/>
          <w:rFonts w:asciiTheme="majorHAnsi" w:hAnsiTheme="majorHAnsi" w:cstheme="majorHAnsi"/>
          <w:highlight w:val="green"/>
        </w:rPr>
        <w:t>quickly</w:t>
      </w:r>
      <w:r w:rsidRPr="003824D2">
        <w:rPr>
          <w:rFonts w:asciiTheme="majorHAnsi" w:hAnsiTheme="majorHAnsi" w:cstheme="majorHAnsi"/>
          <w:u w:val="single"/>
        </w:rPr>
        <w:t xml:space="preserve"> if they are.</w:t>
      </w:r>
    </w:p>
    <w:p w14:paraId="57A98F3A"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sz w:val="16"/>
        </w:rPr>
        <w:t xml:space="preserve">For a long time, </w:t>
      </w:r>
      <w:r w:rsidRPr="003824D2">
        <w:rPr>
          <w:rFonts w:asciiTheme="majorHAnsi" w:hAnsiTheme="majorHAnsi" w:cstheme="majorHAnsi"/>
          <w:u w:val="single"/>
        </w:rPr>
        <w:t xml:space="preserve">these strategic early-warning </w:t>
      </w:r>
      <w:r w:rsidRPr="003824D2">
        <w:rPr>
          <w:rFonts w:asciiTheme="majorHAnsi" w:hAnsiTheme="majorHAnsi" w:cstheme="majorHAnsi"/>
          <w:highlight w:val="green"/>
          <w:u w:val="single"/>
        </w:rPr>
        <w:t>satellites</w:t>
      </w:r>
      <w:r w:rsidRPr="003824D2">
        <w:rPr>
          <w:rFonts w:asciiTheme="majorHAnsi" w:hAnsiTheme="majorHAnsi" w:cstheme="majorHAnsi"/>
          <w:sz w:val="16"/>
        </w:rPr>
        <w:t xml:space="preserve"> were akin to a </w:t>
      </w:r>
      <w:r w:rsidRPr="003824D2">
        <w:rPr>
          <w:rStyle w:val="Emphasis"/>
          <w:rFonts w:asciiTheme="majorHAnsi" w:hAnsiTheme="majorHAnsi" w:cstheme="majorHAnsi"/>
          <w:highlight w:val="green"/>
        </w:rPr>
        <w:t>center</w:t>
      </w:r>
      <w:r w:rsidRPr="003824D2">
        <w:rPr>
          <w:rFonts w:asciiTheme="majorHAnsi" w:hAnsiTheme="majorHAnsi" w:cstheme="majorHAnsi"/>
          <w:highlight w:val="green"/>
          <w:u w:val="single"/>
        </w:rPr>
        <w:t xml:space="preserve"> of</w:t>
      </w:r>
      <w:r w:rsidRPr="003824D2">
        <w:rPr>
          <w:rFonts w:asciiTheme="majorHAnsi" w:hAnsiTheme="majorHAnsi" w:cstheme="majorHAnsi"/>
          <w:sz w:val="16"/>
        </w:rPr>
        <w:t xml:space="preserve"> gravity in </w:t>
      </w:r>
      <w:r w:rsidRPr="003824D2">
        <w:rPr>
          <w:rStyle w:val="Emphasis"/>
          <w:rFonts w:asciiTheme="majorHAnsi" w:hAnsiTheme="majorHAnsi" w:cstheme="majorHAnsi"/>
          <w:highlight w:val="green"/>
        </w:rPr>
        <w:t>ICBM</w:t>
      </w:r>
      <w:r w:rsidRPr="003824D2">
        <w:rPr>
          <w:rFonts w:asciiTheme="majorHAnsi" w:hAnsiTheme="majorHAnsi" w:cstheme="majorHAnsi"/>
          <w:u w:val="single"/>
        </w:rPr>
        <w:t xml:space="preserve"> warfare. Nuclear deterrence requires </w:t>
      </w:r>
      <w:r w:rsidRPr="003824D2">
        <w:rPr>
          <w:rStyle w:val="Emphasis"/>
          <w:rFonts w:asciiTheme="majorHAnsi" w:hAnsiTheme="majorHAnsi" w:cstheme="majorHAnsi"/>
        </w:rPr>
        <w:t>awareness</w:t>
      </w:r>
      <w:r w:rsidRPr="003824D2">
        <w:rPr>
          <w:rFonts w:asciiTheme="majorHAnsi" w:hAnsiTheme="majorHAnsi" w:cstheme="majorHAnsi"/>
          <w:sz w:val="16"/>
        </w:rPr>
        <w:t xml:space="preserve"> that an attack is underway. </w:t>
      </w:r>
      <w:r w:rsidRPr="003824D2">
        <w:rPr>
          <w:rFonts w:asciiTheme="majorHAnsi" w:hAnsiTheme="majorHAnsi" w:cstheme="majorHAnsi"/>
          <w:highlight w:val="green"/>
          <w:u w:val="single"/>
        </w:rPr>
        <w:t>Attacks</w:t>
      </w:r>
      <w:r w:rsidRPr="003824D2">
        <w:rPr>
          <w:rFonts w:asciiTheme="majorHAnsi" w:hAnsiTheme="majorHAnsi" w:cstheme="majorHAnsi"/>
          <w:u w:val="single"/>
        </w:rPr>
        <w:t xml:space="preserve"> on</w:t>
      </w:r>
      <w:r w:rsidRPr="003824D2">
        <w:rPr>
          <w:rFonts w:asciiTheme="majorHAnsi" w:hAnsiTheme="majorHAnsi" w:cstheme="majorHAnsi"/>
          <w:sz w:val="16"/>
        </w:rPr>
        <w:t xml:space="preserve"> the </w:t>
      </w:r>
      <w:r w:rsidRPr="003824D2">
        <w:rPr>
          <w:rStyle w:val="Emphasis"/>
          <w:rFonts w:asciiTheme="majorHAnsi" w:hAnsiTheme="majorHAnsi" w:cstheme="majorHAnsi"/>
        </w:rPr>
        <w:t>monitoring</w:t>
      </w:r>
      <w:r w:rsidRPr="003824D2">
        <w:rPr>
          <w:rFonts w:asciiTheme="majorHAnsi" w:hAnsiTheme="majorHAnsi" w:cstheme="majorHAnsi"/>
          <w:u w:val="single"/>
        </w:rPr>
        <w:t xml:space="preserve"> system could</w:t>
      </w:r>
      <w:r w:rsidRPr="003824D2">
        <w:rPr>
          <w:rFonts w:asciiTheme="majorHAnsi" w:hAnsiTheme="majorHAnsi" w:cstheme="majorHAnsi"/>
          <w:sz w:val="16"/>
        </w:rPr>
        <w:t xml:space="preserve"> easily </w:t>
      </w:r>
      <w:r w:rsidRPr="003824D2">
        <w:rPr>
          <w:rFonts w:asciiTheme="majorHAnsi" w:hAnsiTheme="majorHAnsi" w:cstheme="majorHAnsi"/>
          <w:u w:val="single"/>
        </w:rPr>
        <w:t xml:space="preserve">be read as an attempt to </w:t>
      </w:r>
      <w:r w:rsidRPr="003824D2">
        <w:rPr>
          <w:rFonts w:asciiTheme="majorHAnsi" w:hAnsiTheme="majorHAnsi" w:cstheme="majorHAnsi"/>
          <w:strike/>
          <w:u w:val="single"/>
        </w:rPr>
        <w:t>blind</w:t>
      </w:r>
      <w:r w:rsidRPr="003824D2">
        <w:rPr>
          <w:rFonts w:asciiTheme="majorHAnsi" w:hAnsiTheme="majorHAnsi" w:cstheme="majorHAnsi"/>
          <w:u w:val="single"/>
        </w:rPr>
        <w:t xml:space="preserve"> an opponent in </w:t>
      </w:r>
      <w:r w:rsidRPr="003824D2">
        <w:rPr>
          <w:rStyle w:val="Emphasis"/>
          <w:rFonts w:asciiTheme="majorHAnsi" w:hAnsiTheme="majorHAnsi" w:cstheme="majorHAnsi"/>
        </w:rPr>
        <w:t>preparation</w:t>
      </w:r>
      <w:r w:rsidRPr="003824D2">
        <w:rPr>
          <w:rFonts w:asciiTheme="majorHAnsi" w:hAnsiTheme="majorHAnsi" w:cstheme="majorHAnsi"/>
          <w:sz w:val="16"/>
        </w:rPr>
        <w:t xml:space="preserve"> </w:t>
      </w:r>
      <w:r w:rsidRPr="003824D2">
        <w:rPr>
          <w:rFonts w:asciiTheme="majorHAnsi" w:hAnsiTheme="majorHAnsi" w:cstheme="majorHAnsi"/>
          <w:u w:val="single"/>
        </w:rPr>
        <w:t xml:space="preserve">for </w:t>
      </w:r>
      <w:r w:rsidRPr="003824D2">
        <w:rPr>
          <w:rStyle w:val="Emphasis"/>
          <w:rFonts w:asciiTheme="majorHAnsi" w:hAnsiTheme="majorHAnsi" w:cstheme="majorHAnsi"/>
        </w:rPr>
        <w:t>general</w:t>
      </w:r>
      <w:r w:rsidRPr="003824D2">
        <w:rPr>
          <w:rFonts w:asciiTheme="majorHAnsi" w:hAnsiTheme="majorHAnsi" w:cstheme="majorHAnsi"/>
          <w:u w:val="single"/>
        </w:rPr>
        <w:t xml:space="preserve"> </w:t>
      </w:r>
      <w:proofErr w:type="gramStart"/>
      <w:r w:rsidRPr="003824D2">
        <w:rPr>
          <w:rFonts w:asciiTheme="majorHAnsi" w:hAnsiTheme="majorHAnsi" w:cstheme="majorHAnsi"/>
          <w:u w:val="single"/>
        </w:rPr>
        <w:t>war, and</w:t>
      </w:r>
      <w:proofErr w:type="gramEnd"/>
      <w:r w:rsidRPr="003824D2">
        <w:rPr>
          <w:rFonts w:asciiTheme="majorHAnsi" w:hAnsiTheme="majorHAnsi" w:cstheme="majorHAnsi"/>
          <w:u w:val="single"/>
        </w:rPr>
        <w:t xml:space="preserve"> could</w:t>
      </w:r>
      <w:r w:rsidRPr="003824D2">
        <w:rPr>
          <w:rFonts w:asciiTheme="majorHAnsi" w:hAnsiTheme="majorHAnsi" w:cstheme="majorHAnsi"/>
          <w:sz w:val="16"/>
        </w:rPr>
        <w:t xml:space="preserve"> themselves </w:t>
      </w:r>
      <w:r w:rsidRPr="003824D2">
        <w:rPr>
          <w:rFonts w:asciiTheme="majorHAnsi" w:hAnsiTheme="majorHAnsi" w:cstheme="majorHAnsi"/>
          <w:highlight w:val="green"/>
          <w:u w:val="single"/>
        </w:rPr>
        <w:t xml:space="preserve">incur </w:t>
      </w:r>
      <w:r w:rsidRPr="003824D2">
        <w:rPr>
          <w:rStyle w:val="Emphasis"/>
          <w:rFonts w:asciiTheme="majorHAnsi" w:hAnsiTheme="majorHAnsi" w:cstheme="majorHAnsi"/>
        </w:rPr>
        <w:t>nuclear</w:t>
      </w:r>
      <w:r w:rsidRPr="003824D2">
        <w:rPr>
          <w:rFonts w:asciiTheme="majorHAnsi" w:hAnsiTheme="majorHAnsi" w:cstheme="majorHAnsi"/>
          <w:u w:val="single"/>
        </w:rPr>
        <w:t xml:space="preserve"> </w:t>
      </w:r>
      <w:r w:rsidRPr="003824D2">
        <w:rPr>
          <w:rStyle w:val="Emphasis"/>
          <w:rFonts w:asciiTheme="majorHAnsi" w:hAnsiTheme="majorHAnsi" w:cstheme="majorHAnsi"/>
          <w:highlight w:val="green"/>
        </w:rPr>
        <w:t>retaliation</w:t>
      </w:r>
      <w:r w:rsidRPr="003824D2">
        <w:rPr>
          <w:rFonts w:asciiTheme="majorHAnsi" w:hAnsiTheme="majorHAnsi" w:cstheme="majorHAnsi"/>
          <w:sz w:val="16"/>
        </w:rPr>
        <w:t xml:space="preserve">. Thus, </w:t>
      </w:r>
      <w:r w:rsidRPr="003824D2">
        <w:rPr>
          <w:rFonts w:asciiTheme="majorHAnsi" w:hAnsiTheme="majorHAnsi" w:cstheme="majorHAnsi"/>
          <w:u w:val="single"/>
        </w:rPr>
        <w:t xml:space="preserve">the nuclear command and control satellites are </w:t>
      </w:r>
      <w:r w:rsidRPr="003824D2">
        <w:rPr>
          <w:rStyle w:val="Emphasis"/>
          <w:rFonts w:asciiTheme="majorHAnsi" w:hAnsiTheme="majorHAnsi" w:cstheme="majorHAnsi"/>
        </w:rPr>
        <w:t>critical</w:t>
      </w:r>
      <w:r w:rsidRPr="003824D2">
        <w:rPr>
          <w:rFonts w:asciiTheme="majorHAnsi" w:hAnsiTheme="majorHAnsi" w:cstheme="majorHAnsi"/>
          <w:sz w:val="16"/>
        </w:rPr>
        <w:t xml:space="preserve"> to the maintenance of nuclear deterrence. </w:t>
      </w:r>
      <w:r w:rsidRPr="003824D2">
        <w:rPr>
          <w:rFonts w:asciiTheme="majorHAnsi" w:hAnsiTheme="majorHAnsi" w:cstheme="majorHAnsi"/>
          <w:u w:val="single"/>
        </w:rPr>
        <w:t>They make it possible to distribute an order</w:t>
      </w:r>
      <w:r w:rsidRPr="003824D2">
        <w:rPr>
          <w:rFonts w:asciiTheme="majorHAnsi" w:hAnsiTheme="majorHAnsi" w:cstheme="majorHAnsi"/>
          <w:sz w:val="16"/>
        </w:rPr>
        <w:t xml:space="preserve"> from the chief of government </w:t>
      </w:r>
      <w:r w:rsidRPr="003824D2">
        <w:rPr>
          <w:rFonts w:asciiTheme="majorHAnsi" w:hAnsiTheme="majorHAnsi" w:cstheme="majorHAnsi"/>
          <w:u w:val="single"/>
        </w:rPr>
        <w:t>to</w:t>
      </w:r>
      <w:r w:rsidRPr="003824D2">
        <w:rPr>
          <w:rFonts w:asciiTheme="majorHAnsi" w:hAnsiTheme="majorHAnsi" w:cstheme="majorHAnsi"/>
          <w:sz w:val="16"/>
        </w:rPr>
        <w:t xml:space="preserve"> the </w:t>
      </w:r>
      <w:r w:rsidRPr="003824D2">
        <w:rPr>
          <w:rStyle w:val="Emphasis"/>
          <w:rFonts w:asciiTheme="majorHAnsi" w:hAnsiTheme="majorHAnsi" w:cstheme="majorHAnsi"/>
        </w:rPr>
        <w:t>nuclear</w:t>
      </w:r>
      <w:r w:rsidRPr="003824D2">
        <w:rPr>
          <w:rFonts w:asciiTheme="majorHAnsi" w:hAnsiTheme="majorHAnsi" w:cstheme="majorHAnsi"/>
          <w:u w:val="single"/>
        </w:rPr>
        <w:t xml:space="preserve"> </w:t>
      </w:r>
      <w:r w:rsidRPr="003824D2">
        <w:rPr>
          <w:rStyle w:val="Emphasis"/>
          <w:rFonts w:asciiTheme="majorHAnsi" w:hAnsiTheme="majorHAnsi" w:cstheme="majorHAnsi"/>
        </w:rPr>
        <w:t>delivery</w:t>
      </w:r>
      <w:r w:rsidRPr="003824D2">
        <w:rPr>
          <w:rFonts w:asciiTheme="majorHAnsi" w:hAnsiTheme="majorHAnsi" w:cstheme="majorHAnsi"/>
          <w:u w:val="single"/>
        </w:rPr>
        <w:t xml:space="preserve"> </w:t>
      </w:r>
      <w:r w:rsidRPr="003824D2">
        <w:rPr>
          <w:rStyle w:val="Emphasis"/>
          <w:rFonts w:asciiTheme="majorHAnsi" w:hAnsiTheme="majorHAnsi" w:cstheme="majorHAnsi"/>
        </w:rPr>
        <w:t>systems</w:t>
      </w:r>
      <w:r w:rsidRPr="003824D2">
        <w:rPr>
          <w:rFonts w:asciiTheme="majorHAnsi" w:hAnsiTheme="majorHAnsi" w:cstheme="majorHAnsi"/>
          <w:u w:val="single"/>
        </w:rPr>
        <w:t xml:space="preserve"> themselves</w:t>
      </w:r>
      <w:r w:rsidRPr="003824D2">
        <w:rPr>
          <w:rFonts w:asciiTheme="majorHAnsi" w:hAnsiTheme="majorHAnsi" w:cstheme="majorHAnsi"/>
          <w:sz w:val="16"/>
        </w:rPr>
        <w:t xml:space="preserve">. Consequently, their </w:t>
      </w:r>
      <w:r w:rsidRPr="003824D2">
        <w:rPr>
          <w:rFonts w:asciiTheme="majorHAnsi" w:hAnsiTheme="majorHAnsi" w:cstheme="majorHAnsi"/>
          <w:u w:val="single"/>
        </w:rPr>
        <w:t xml:space="preserve">destruction might lead to </w:t>
      </w:r>
      <w:r w:rsidRPr="003824D2">
        <w:rPr>
          <w:rStyle w:val="Emphasis"/>
          <w:rFonts w:asciiTheme="majorHAnsi" w:hAnsiTheme="majorHAnsi" w:cstheme="majorHAnsi"/>
        </w:rPr>
        <w:t>hesitation</w:t>
      </w:r>
      <w:r w:rsidRPr="003824D2">
        <w:rPr>
          <w:rFonts w:asciiTheme="majorHAnsi" w:hAnsiTheme="majorHAnsi" w:cstheme="majorHAnsi"/>
          <w:u w:val="single"/>
        </w:rPr>
        <w:t xml:space="preserve"> or </w:t>
      </w:r>
      <w:r w:rsidRPr="003824D2">
        <w:rPr>
          <w:rStyle w:val="Emphasis"/>
          <w:rFonts w:asciiTheme="majorHAnsi" w:hAnsiTheme="majorHAnsi" w:cstheme="majorHAnsi"/>
        </w:rPr>
        <w:t>delay</w:t>
      </w:r>
      <w:r w:rsidRPr="003824D2">
        <w:rPr>
          <w:rFonts w:asciiTheme="majorHAnsi" w:hAnsiTheme="majorHAnsi" w:cstheme="majorHAnsi"/>
          <w:sz w:val="16"/>
        </w:rPr>
        <w:t xml:space="preserve"> in performing a nuclear launch order.</w:t>
      </w:r>
    </w:p>
    <w:p w14:paraId="1EE89584"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sz w:val="16"/>
        </w:rPr>
        <w:t xml:space="preserve">It was only later that the relevance of satellites for conventional warfare became clear. </w:t>
      </w:r>
      <w:r w:rsidRPr="003824D2">
        <w:rPr>
          <w:rFonts w:asciiTheme="majorHAnsi" w:hAnsiTheme="majorHAnsi" w:cstheme="majorHAnsi"/>
          <w:highlight w:val="green"/>
          <w:u w:val="single"/>
        </w:rPr>
        <w:t>Satellites</w:t>
      </w:r>
      <w:r w:rsidRPr="003824D2">
        <w:rPr>
          <w:rFonts w:asciiTheme="majorHAnsi" w:hAnsiTheme="majorHAnsi" w:cstheme="majorHAnsi"/>
          <w:u w:val="single"/>
        </w:rPr>
        <w:t xml:space="preserve"> could </w:t>
      </w:r>
      <w:r w:rsidRPr="003824D2">
        <w:rPr>
          <w:rStyle w:val="Emphasis"/>
          <w:rFonts w:asciiTheme="majorHAnsi" w:hAnsiTheme="majorHAnsi" w:cstheme="majorHAnsi"/>
        </w:rPr>
        <w:t>reconnoiter</w:t>
      </w:r>
      <w:r w:rsidRPr="003824D2">
        <w:rPr>
          <w:rFonts w:asciiTheme="majorHAnsi" w:hAnsiTheme="majorHAnsi" w:cstheme="majorHAnsi"/>
          <w:u w:val="single"/>
        </w:rPr>
        <w:t xml:space="preserve"> enemy</w:t>
      </w:r>
      <w:r w:rsidRPr="003824D2">
        <w:rPr>
          <w:rFonts w:asciiTheme="majorHAnsi" w:hAnsiTheme="majorHAnsi" w:cstheme="majorHAnsi"/>
          <w:sz w:val="16"/>
        </w:rPr>
        <w:t xml:space="preserve"> positions </w:t>
      </w:r>
      <w:r w:rsidRPr="003824D2">
        <w:rPr>
          <w:rFonts w:asciiTheme="majorHAnsi" w:hAnsiTheme="majorHAnsi" w:cstheme="majorHAnsi"/>
          <w:u w:val="single"/>
        </w:rPr>
        <w:t>and</w:t>
      </w:r>
      <w:r w:rsidRPr="003824D2">
        <w:rPr>
          <w:rFonts w:asciiTheme="majorHAnsi" w:hAnsiTheme="majorHAnsi" w:cstheme="majorHAnsi"/>
          <w:sz w:val="16"/>
        </w:rPr>
        <w:t xml:space="preserve">, more importantly, </w:t>
      </w:r>
      <w:r w:rsidRPr="003824D2">
        <w:rPr>
          <w:rFonts w:asciiTheme="majorHAnsi" w:hAnsiTheme="majorHAnsi" w:cstheme="majorHAnsi"/>
          <w:highlight w:val="green"/>
          <w:u w:val="single"/>
        </w:rPr>
        <w:t xml:space="preserve">provide </w:t>
      </w:r>
      <w:r w:rsidRPr="003824D2">
        <w:rPr>
          <w:rStyle w:val="Emphasis"/>
          <w:rFonts w:asciiTheme="majorHAnsi" w:hAnsiTheme="majorHAnsi" w:cstheme="majorHAnsi"/>
          <w:highlight w:val="green"/>
        </w:rPr>
        <w:t>comm</w:t>
      </w:r>
      <w:r w:rsidRPr="003824D2">
        <w:rPr>
          <w:rStyle w:val="Emphasis"/>
          <w:rFonts w:asciiTheme="majorHAnsi" w:hAnsiTheme="majorHAnsi" w:cstheme="majorHAnsi"/>
        </w:rPr>
        <w:t>unication</w:t>
      </w:r>
      <w:r w:rsidRPr="003824D2">
        <w:rPr>
          <w:rStyle w:val="Emphasis"/>
          <w:rFonts w:asciiTheme="majorHAnsi" w:hAnsiTheme="majorHAnsi" w:cstheme="majorHAnsi"/>
          <w:highlight w:val="green"/>
        </w:rPr>
        <w:t>s</w:t>
      </w:r>
      <w:r w:rsidRPr="003824D2">
        <w:rPr>
          <w:rFonts w:asciiTheme="majorHAnsi" w:hAnsiTheme="majorHAnsi" w:cstheme="majorHAnsi"/>
          <w:sz w:val="16"/>
        </w:rPr>
        <w:t xml:space="preserve"> for friendly forces. </w:t>
      </w:r>
      <w:r w:rsidRPr="003824D2">
        <w:rPr>
          <w:rFonts w:asciiTheme="majorHAnsi" w:hAnsiTheme="majorHAnsi" w:cstheme="majorHAnsi"/>
          <w:u w:val="single"/>
        </w:rPr>
        <w:t xml:space="preserve">Indeed, the </w:t>
      </w:r>
      <w:r w:rsidRPr="003824D2">
        <w:rPr>
          <w:rStyle w:val="Emphasis"/>
          <w:rFonts w:asciiTheme="majorHAnsi" w:hAnsiTheme="majorHAnsi" w:cstheme="majorHAnsi"/>
          <w:highlight w:val="green"/>
        </w:rPr>
        <w:t>expansion</w:t>
      </w:r>
      <w:r w:rsidRPr="003824D2">
        <w:rPr>
          <w:rFonts w:asciiTheme="majorHAnsi" w:hAnsiTheme="majorHAnsi" w:cstheme="majorHAnsi"/>
          <w:u w:val="single"/>
        </w:rPr>
        <w:t xml:space="preserve"> of</w:t>
      </w:r>
      <w:r w:rsidRPr="003824D2">
        <w:rPr>
          <w:rFonts w:asciiTheme="majorHAnsi" w:hAnsiTheme="majorHAnsi" w:cstheme="majorHAnsi"/>
          <w:sz w:val="16"/>
        </w:rPr>
        <w:t xml:space="preserve"> the role of </w:t>
      </w:r>
      <w:r w:rsidRPr="003824D2">
        <w:rPr>
          <w:rFonts w:asciiTheme="majorHAnsi" w:hAnsiTheme="majorHAnsi" w:cstheme="majorHAnsi"/>
          <w:u w:val="single"/>
        </w:rPr>
        <w:t>satellites in</w:t>
      </w:r>
      <w:r w:rsidRPr="003824D2">
        <w:rPr>
          <w:rFonts w:asciiTheme="majorHAnsi" w:hAnsiTheme="majorHAnsi" w:cstheme="majorHAnsi"/>
          <w:sz w:val="16"/>
        </w:rPr>
        <w:t xml:space="preserve"> conventional </w:t>
      </w:r>
      <w:r w:rsidRPr="003824D2">
        <w:rPr>
          <w:rStyle w:val="Emphasis"/>
          <w:rFonts w:asciiTheme="majorHAnsi" w:hAnsiTheme="majorHAnsi" w:cstheme="majorHAnsi"/>
        </w:rPr>
        <w:t>warfare</w:t>
      </w:r>
      <w:r w:rsidRPr="003824D2">
        <w:rPr>
          <w:rFonts w:asciiTheme="majorHAnsi" w:hAnsiTheme="majorHAnsi" w:cstheme="majorHAnsi"/>
          <w:u w:val="single"/>
        </w:rPr>
        <w:t xml:space="preserve"> has </w:t>
      </w:r>
      <w:r w:rsidRPr="003824D2">
        <w:rPr>
          <w:rStyle w:val="Emphasis"/>
          <w:rFonts w:asciiTheme="majorHAnsi" w:hAnsiTheme="majorHAnsi" w:cstheme="majorHAnsi"/>
          <w:highlight w:val="green"/>
        </w:rPr>
        <w:t>complicat</w:t>
      </w:r>
      <w:r w:rsidRPr="003824D2">
        <w:rPr>
          <w:rStyle w:val="Emphasis"/>
          <w:rFonts w:asciiTheme="majorHAnsi" w:hAnsiTheme="majorHAnsi" w:cstheme="majorHAnsi"/>
        </w:rPr>
        <w:t>ed</w:t>
      </w:r>
      <w:r w:rsidRPr="003824D2">
        <w:rPr>
          <w:rFonts w:asciiTheme="majorHAnsi" w:hAnsiTheme="majorHAnsi" w:cstheme="majorHAnsi"/>
          <w:sz w:val="16"/>
        </w:rPr>
        <w:t xml:space="preserve"> the prospect of </w:t>
      </w:r>
      <w:r w:rsidRPr="003824D2">
        <w:rPr>
          <w:rStyle w:val="Emphasis"/>
          <w:rFonts w:asciiTheme="majorHAnsi" w:hAnsiTheme="majorHAnsi" w:cstheme="majorHAnsi"/>
        </w:rPr>
        <w:t>space</w:t>
      </w:r>
      <w:r w:rsidRPr="003824D2">
        <w:rPr>
          <w:rFonts w:asciiTheme="majorHAnsi" w:hAnsiTheme="majorHAnsi" w:cstheme="majorHAnsi"/>
          <w:u w:val="single"/>
        </w:rPr>
        <w:t xml:space="preserve"> </w:t>
      </w:r>
      <w:r w:rsidRPr="003824D2">
        <w:rPr>
          <w:rStyle w:val="Emphasis"/>
          <w:rFonts w:asciiTheme="majorHAnsi" w:hAnsiTheme="majorHAnsi" w:cstheme="majorHAnsi"/>
          <w:highlight w:val="green"/>
        </w:rPr>
        <w:t>war</w:t>
      </w:r>
      <w:r w:rsidRPr="003824D2">
        <w:rPr>
          <w:rStyle w:val="Emphasis"/>
          <w:rFonts w:asciiTheme="majorHAnsi" w:hAnsiTheme="majorHAnsi" w:cstheme="majorHAnsi"/>
        </w:rPr>
        <w:t>fare</w:t>
      </w:r>
      <w:r w:rsidRPr="003824D2">
        <w:rPr>
          <w:rFonts w:asciiTheme="majorHAnsi" w:hAnsiTheme="majorHAnsi" w:cstheme="majorHAnsi"/>
          <w:u w:val="single"/>
        </w:rPr>
        <w:t>. States have</w:t>
      </w:r>
      <w:r w:rsidRPr="003824D2">
        <w:rPr>
          <w:rFonts w:asciiTheme="majorHAnsi" w:hAnsiTheme="majorHAnsi" w:cstheme="majorHAnsi"/>
          <w:sz w:val="16"/>
        </w:rPr>
        <w:t xml:space="preserve"> a clear </w:t>
      </w:r>
      <w:r w:rsidRPr="003824D2">
        <w:rPr>
          <w:rFonts w:asciiTheme="majorHAnsi" w:hAnsiTheme="majorHAnsi" w:cstheme="majorHAnsi"/>
          <w:u w:val="single"/>
        </w:rPr>
        <w:t xml:space="preserve">reason for </w:t>
      </w:r>
      <w:r w:rsidRPr="003824D2">
        <w:rPr>
          <w:rStyle w:val="Emphasis"/>
          <w:rFonts w:asciiTheme="majorHAnsi" w:hAnsiTheme="majorHAnsi" w:cstheme="majorHAnsi"/>
        </w:rPr>
        <w:t>targeting</w:t>
      </w:r>
      <w:r w:rsidRPr="003824D2">
        <w:rPr>
          <w:rFonts w:asciiTheme="majorHAnsi" w:hAnsiTheme="majorHAnsi" w:cstheme="majorHAnsi"/>
          <w:sz w:val="16"/>
        </w:rPr>
        <w:t xml:space="preserve"> enemy </w:t>
      </w:r>
      <w:r w:rsidRPr="003824D2">
        <w:rPr>
          <w:rFonts w:asciiTheme="majorHAnsi" w:hAnsiTheme="majorHAnsi" w:cstheme="majorHAnsi"/>
          <w:u w:val="single"/>
        </w:rPr>
        <w:t>satellites which support conventional warfare</w:t>
      </w:r>
      <w:r w:rsidRPr="003824D2">
        <w:rPr>
          <w:rFonts w:asciiTheme="majorHAnsi" w:hAnsiTheme="majorHAnsi" w:cstheme="majorHAnsi"/>
          <w:sz w:val="16"/>
        </w:rPr>
        <w:t xml:space="preserve">, as those satellites enable the most lethal part of the kill chain, the communications and recon networks that link targets with shooters. Thus, we now have a situation in which </w:t>
      </w:r>
      <w:r w:rsidRPr="003824D2">
        <w:rPr>
          <w:rFonts w:asciiTheme="majorHAnsi" w:hAnsiTheme="majorHAnsi" w:cstheme="majorHAnsi"/>
          <w:u w:val="single"/>
        </w:rPr>
        <w:t xml:space="preserve">space military assets have both </w:t>
      </w:r>
      <w:r w:rsidRPr="003824D2">
        <w:rPr>
          <w:rStyle w:val="Emphasis"/>
          <w:rFonts w:asciiTheme="majorHAnsi" w:hAnsiTheme="majorHAnsi" w:cstheme="majorHAnsi"/>
        </w:rPr>
        <w:t>nuclear</w:t>
      </w:r>
      <w:r w:rsidRPr="003824D2">
        <w:rPr>
          <w:rFonts w:asciiTheme="majorHAnsi" w:hAnsiTheme="majorHAnsi" w:cstheme="majorHAnsi"/>
          <w:u w:val="single"/>
        </w:rPr>
        <w:t xml:space="preserve"> and </w:t>
      </w:r>
      <w:r w:rsidRPr="003824D2">
        <w:rPr>
          <w:rStyle w:val="Emphasis"/>
          <w:rFonts w:asciiTheme="majorHAnsi" w:hAnsiTheme="majorHAnsi" w:cstheme="majorHAnsi"/>
        </w:rPr>
        <w:t>conventional</w:t>
      </w:r>
      <w:r w:rsidRPr="003824D2">
        <w:rPr>
          <w:rFonts w:asciiTheme="majorHAnsi" w:hAnsiTheme="majorHAnsi" w:cstheme="majorHAnsi"/>
          <w:u w:val="single"/>
        </w:rPr>
        <w:t xml:space="preserve"> roles</w:t>
      </w:r>
      <w:r w:rsidRPr="003824D2">
        <w:rPr>
          <w:rFonts w:asciiTheme="majorHAnsi" w:hAnsiTheme="majorHAnsi" w:cstheme="majorHAnsi"/>
          <w:sz w:val="16"/>
        </w:rPr>
        <w:t xml:space="preserve">. In a conflict </w:t>
      </w:r>
      <w:r w:rsidRPr="003824D2">
        <w:rPr>
          <w:rStyle w:val="Emphasis"/>
          <w:rFonts w:asciiTheme="majorHAnsi" w:hAnsiTheme="majorHAnsi" w:cstheme="majorHAnsi"/>
          <w:highlight w:val="green"/>
        </w:rPr>
        <w:t>confusion</w:t>
      </w:r>
      <w:r w:rsidRPr="003824D2">
        <w:rPr>
          <w:rFonts w:asciiTheme="majorHAnsi" w:hAnsiTheme="majorHAnsi" w:cstheme="majorHAnsi"/>
          <w:highlight w:val="green"/>
          <w:u w:val="single"/>
        </w:rPr>
        <w:t xml:space="preserve"> and </w:t>
      </w:r>
      <w:r w:rsidRPr="003824D2">
        <w:rPr>
          <w:rStyle w:val="Emphasis"/>
          <w:rFonts w:asciiTheme="majorHAnsi" w:hAnsiTheme="majorHAnsi" w:cstheme="majorHAnsi"/>
          <w:highlight w:val="green"/>
        </w:rPr>
        <w:t>misperception</w:t>
      </w:r>
      <w:r w:rsidRPr="003824D2">
        <w:rPr>
          <w:rFonts w:asciiTheme="majorHAnsi" w:hAnsiTheme="majorHAnsi" w:cstheme="majorHAnsi"/>
          <w:sz w:val="16"/>
        </w:rPr>
        <w:t xml:space="preserve"> could rapidly become lethal.  If one combatant views an </w:t>
      </w:r>
      <w:r w:rsidRPr="003824D2">
        <w:rPr>
          <w:rStyle w:val="Emphasis"/>
          <w:rFonts w:asciiTheme="majorHAnsi" w:hAnsiTheme="majorHAnsi" w:cstheme="majorHAnsi"/>
        </w:rPr>
        <w:t>attack</w:t>
      </w:r>
      <w:r w:rsidRPr="003824D2">
        <w:rPr>
          <w:rFonts w:asciiTheme="majorHAnsi" w:hAnsiTheme="majorHAnsi" w:cstheme="majorHAnsi"/>
          <w:u w:val="single"/>
        </w:rPr>
        <w:t xml:space="preserve"> against nuclear command and control as </w:t>
      </w:r>
      <w:r w:rsidRPr="003824D2">
        <w:rPr>
          <w:rFonts w:asciiTheme="majorHAnsi" w:hAnsiTheme="majorHAnsi" w:cstheme="majorHAnsi"/>
          <w:highlight w:val="green"/>
          <w:u w:val="single"/>
        </w:rPr>
        <w:t xml:space="preserve">a </w:t>
      </w:r>
      <w:r w:rsidRPr="003824D2">
        <w:rPr>
          <w:rStyle w:val="Emphasis"/>
          <w:rFonts w:asciiTheme="majorHAnsi" w:hAnsiTheme="majorHAnsi" w:cstheme="majorHAnsi"/>
          <w:highlight w:val="green"/>
        </w:rPr>
        <w:t>prelude</w:t>
      </w:r>
      <w:r w:rsidRPr="003824D2">
        <w:rPr>
          <w:rFonts w:asciiTheme="majorHAnsi" w:hAnsiTheme="majorHAnsi" w:cstheme="majorHAnsi"/>
          <w:highlight w:val="green"/>
          <w:u w:val="single"/>
        </w:rPr>
        <w:t xml:space="preserve"> to</w:t>
      </w:r>
      <w:r w:rsidRPr="003824D2">
        <w:rPr>
          <w:rFonts w:asciiTheme="majorHAnsi" w:hAnsiTheme="majorHAnsi" w:cstheme="majorHAnsi"/>
          <w:sz w:val="16"/>
        </w:rPr>
        <w:t xml:space="preserve"> a general </w:t>
      </w:r>
      <w:r w:rsidRPr="003824D2">
        <w:rPr>
          <w:rFonts w:asciiTheme="majorHAnsi" w:hAnsiTheme="majorHAnsi" w:cstheme="majorHAnsi"/>
          <w:highlight w:val="green"/>
          <w:u w:val="single"/>
        </w:rPr>
        <w:t>nuclear attack</w:t>
      </w:r>
      <w:r w:rsidRPr="003824D2">
        <w:rPr>
          <w:rFonts w:asciiTheme="majorHAnsi" w:hAnsiTheme="majorHAnsi" w:cstheme="majorHAnsi"/>
          <w:u w:val="single"/>
        </w:rPr>
        <w:t>, it might</w:t>
      </w:r>
      <w:r w:rsidRPr="003824D2">
        <w:rPr>
          <w:rFonts w:asciiTheme="majorHAnsi" w:hAnsiTheme="majorHAnsi" w:cstheme="majorHAnsi"/>
          <w:sz w:val="16"/>
        </w:rPr>
        <w:t xml:space="preserve"> choose to </w:t>
      </w:r>
      <w:r w:rsidRPr="003824D2">
        <w:rPr>
          <w:rStyle w:val="Emphasis"/>
          <w:rFonts w:asciiTheme="majorHAnsi" w:hAnsiTheme="majorHAnsi" w:cstheme="majorHAnsi"/>
          <w:highlight w:val="green"/>
        </w:rPr>
        <w:t>pre</w:t>
      </w:r>
      <w:r w:rsidRPr="003824D2">
        <w:rPr>
          <w:rFonts w:asciiTheme="majorHAnsi" w:hAnsiTheme="majorHAnsi" w:cstheme="majorHAnsi"/>
          <w:highlight w:val="green"/>
          <w:u w:val="single"/>
        </w:rPr>
        <w:t>-</w:t>
      </w:r>
      <w:r w:rsidRPr="003824D2">
        <w:rPr>
          <w:rStyle w:val="Emphasis"/>
          <w:rFonts w:asciiTheme="majorHAnsi" w:hAnsiTheme="majorHAnsi" w:cstheme="majorHAnsi"/>
          <w:highlight w:val="green"/>
        </w:rPr>
        <w:t>empt</w:t>
      </w:r>
      <w:r w:rsidRPr="003824D2">
        <w:rPr>
          <w:rFonts w:asciiTheme="majorHAnsi" w:hAnsiTheme="majorHAnsi" w:cstheme="majorHAnsi"/>
          <w:highlight w:val="green"/>
          <w:u w:val="single"/>
        </w:rPr>
        <w:t>.</w:t>
      </w:r>
    </w:p>
    <w:p w14:paraId="5BBC9C94" w14:textId="77777777" w:rsidR="003824D2" w:rsidRPr="003824D2" w:rsidRDefault="003824D2" w:rsidP="003824D2">
      <w:pPr>
        <w:rPr>
          <w:rFonts w:asciiTheme="majorHAnsi" w:hAnsiTheme="majorHAnsi" w:cstheme="majorHAnsi"/>
          <w:sz w:val="16"/>
        </w:rPr>
      </w:pPr>
      <w:r w:rsidRPr="003824D2">
        <w:rPr>
          <w:rFonts w:asciiTheme="majorHAnsi" w:hAnsiTheme="majorHAnsi" w:cstheme="majorHAnsi"/>
          <w:sz w:val="16"/>
        </w:rPr>
        <w:lastRenderedPageBreak/>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6DCFB95F" w14:textId="77777777" w:rsidR="003824D2" w:rsidRPr="003824D2" w:rsidRDefault="003824D2" w:rsidP="003824D2">
      <w:pPr>
        <w:rPr>
          <w:rFonts w:asciiTheme="majorHAnsi" w:hAnsiTheme="majorHAnsi" w:cstheme="majorHAnsi"/>
        </w:rPr>
      </w:pPr>
    </w:p>
    <w:p w14:paraId="55076905"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No limited nuclear wars – </w:t>
      </w:r>
      <w:r w:rsidRPr="003824D2">
        <w:rPr>
          <w:rFonts w:asciiTheme="majorHAnsi" w:hAnsiTheme="majorHAnsi" w:cstheme="majorHAnsi"/>
          <w:u w:val="single"/>
        </w:rPr>
        <w:t>extinction</w:t>
      </w:r>
      <w:r w:rsidRPr="003824D2">
        <w:rPr>
          <w:rFonts w:asciiTheme="majorHAnsi" w:hAnsiTheme="majorHAnsi" w:cstheme="majorHAnsi"/>
        </w:rPr>
        <w:t xml:space="preserve">. </w:t>
      </w:r>
    </w:p>
    <w:p w14:paraId="1854DA3B" w14:textId="77777777" w:rsidR="003824D2" w:rsidRPr="003824D2" w:rsidRDefault="003824D2" w:rsidP="003824D2">
      <w:pPr>
        <w:rPr>
          <w:rFonts w:asciiTheme="majorHAnsi" w:hAnsiTheme="majorHAnsi" w:cstheme="majorHAnsi"/>
        </w:rPr>
      </w:pPr>
      <w:r w:rsidRPr="003824D2">
        <w:rPr>
          <w:rStyle w:val="Style13ptBold"/>
          <w:rFonts w:asciiTheme="majorHAnsi" w:hAnsiTheme="majorHAnsi" w:cstheme="majorHAnsi"/>
        </w:rPr>
        <w:t>Webber 19</w:t>
      </w:r>
      <w:r w:rsidRPr="003824D2">
        <w:rPr>
          <w:rFonts w:asciiTheme="majorHAnsi" w:hAnsiTheme="majorHAnsi" w:cstheme="majorHAnsi"/>
        </w:rPr>
        <w:t xml:space="preserve"> – Dr Philip Webber has written widely on nuclear issues and is Chair of Scientists for Global Responsibility (SGR) – a membership </w:t>
      </w:r>
      <w:proofErr w:type="spellStart"/>
      <w:r w:rsidRPr="003824D2">
        <w:rPr>
          <w:rFonts w:asciiTheme="majorHAnsi" w:hAnsiTheme="majorHAnsi" w:cstheme="majorHAnsi"/>
        </w:rPr>
        <w:t>organisation</w:t>
      </w:r>
      <w:proofErr w:type="spellEnd"/>
      <w:r w:rsidRPr="003824D2">
        <w:rPr>
          <w:rFonts w:asciiTheme="majorHAnsi" w:hAnsiTheme="majorHAnsi" w:cstheme="majorHAnsi"/>
        </w:rPr>
        <w:t xml:space="preserve"> promoting responsible science and technology. We will all end up killing each other and one nuclear blast could do it. 5/18/19. [METRO.UK “We will all end up killing each other and one nuclear blast could do it,” </w:t>
      </w:r>
      <w:hyperlink r:id="rId14" w:history="1">
        <w:r w:rsidRPr="003824D2">
          <w:rPr>
            <w:rStyle w:val="Hyperlink"/>
            <w:rFonts w:asciiTheme="majorHAnsi" w:hAnsiTheme="majorHAnsi" w:cstheme="majorHAnsi"/>
          </w:rPr>
          <w:t>https://metro.co.uk/2019/05/18/we-will-all-end-up-killing-each-other-and-one-nuclear-blast-could-do-it-9370115/</w:t>
        </w:r>
      </w:hyperlink>
      <w:r w:rsidRPr="003824D2">
        <w:rPr>
          <w:rFonts w:asciiTheme="majorHAnsi" w:hAnsiTheme="majorHAnsi" w:cstheme="majorHAnsi"/>
        </w:rPr>
        <w:t>] Recut Justin</w:t>
      </w:r>
    </w:p>
    <w:p w14:paraId="0A44D51D"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sz w:val="14"/>
        </w:rPr>
        <w:t xml:space="preserve">The </w:t>
      </w:r>
      <w:r w:rsidRPr="003824D2">
        <w:rPr>
          <w:rFonts w:asciiTheme="majorHAnsi" w:hAnsiTheme="majorHAnsi" w:cstheme="majorHAnsi"/>
          <w:highlight w:val="green"/>
          <w:u w:val="single"/>
        </w:rPr>
        <w:t>nuclear</w:t>
      </w:r>
      <w:r w:rsidRPr="003824D2">
        <w:rPr>
          <w:rFonts w:asciiTheme="majorHAnsi" w:hAnsiTheme="majorHAnsi" w:cstheme="majorHAnsi"/>
          <w:u w:val="single"/>
        </w:rPr>
        <w:t xml:space="preserve"> armed </w:t>
      </w:r>
      <w:r w:rsidRPr="003824D2">
        <w:rPr>
          <w:rFonts w:asciiTheme="majorHAnsi" w:hAnsiTheme="majorHAnsi" w:cstheme="majorHAnsi"/>
          <w:highlight w:val="green"/>
          <w:u w:val="single"/>
        </w:rPr>
        <w:t>nations have</w:t>
      </w:r>
      <w:r w:rsidRPr="003824D2">
        <w:rPr>
          <w:rFonts w:asciiTheme="majorHAnsi" w:hAnsiTheme="majorHAnsi" w:cstheme="majorHAnsi"/>
          <w:u w:val="single"/>
        </w:rPr>
        <w:t xml:space="preserve"> inadvertently created a </w:t>
      </w:r>
      <w:r w:rsidRPr="003824D2">
        <w:rPr>
          <w:rStyle w:val="Emphasis"/>
          <w:rFonts w:asciiTheme="majorHAnsi" w:hAnsiTheme="majorHAnsi" w:cstheme="majorHAnsi"/>
        </w:rPr>
        <w:t>global Doomsday machine</w:t>
      </w:r>
      <w:r w:rsidRPr="003824D2">
        <w:rPr>
          <w:rFonts w:asciiTheme="majorHAnsi" w:hAnsiTheme="majorHAnsi" w:cstheme="majorHAnsi"/>
          <w:u w:val="single"/>
        </w:rPr>
        <w:t xml:space="preserve">, built with </w:t>
      </w:r>
      <w:r w:rsidRPr="003824D2">
        <w:rPr>
          <w:rFonts w:asciiTheme="majorHAnsi" w:hAnsiTheme="majorHAnsi" w:cstheme="majorHAnsi"/>
          <w:highlight w:val="green"/>
          <w:u w:val="single"/>
        </w:rPr>
        <w:t>15,000 nuclear weapons.</w:t>
      </w:r>
    </w:p>
    <w:p w14:paraId="0DB07E8C"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Most (93%) have been built by Russia and in the US, 3,100 of them are ready to fire within hours.</w:t>
      </w:r>
    </w:p>
    <w:p w14:paraId="46F37F80" w14:textId="77777777" w:rsidR="003824D2" w:rsidRPr="003824D2" w:rsidRDefault="003824D2" w:rsidP="003824D2">
      <w:pPr>
        <w:rPr>
          <w:rFonts w:asciiTheme="majorHAnsi" w:hAnsiTheme="majorHAnsi" w:cstheme="majorHAnsi"/>
          <w:sz w:val="14"/>
        </w:rPr>
      </w:pPr>
      <w:r w:rsidRPr="003824D2">
        <w:rPr>
          <w:rStyle w:val="Emphasis"/>
          <w:rFonts w:asciiTheme="majorHAnsi" w:hAnsiTheme="majorHAnsi" w:cstheme="majorHAnsi"/>
          <w:highlight w:val="green"/>
        </w:rPr>
        <w:t xml:space="preserve">Pre-programmed </w:t>
      </w:r>
      <w:r w:rsidRPr="003824D2">
        <w:rPr>
          <w:rStyle w:val="Emphasis"/>
          <w:rFonts w:asciiTheme="majorHAnsi" w:hAnsiTheme="majorHAnsi" w:cstheme="majorHAnsi"/>
        </w:rPr>
        <w:t>targets</w:t>
      </w:r>
      <w:r w:rsidRPr="003824D2">
        <w:rPr>
          <w:rFonts w:asciiTheme="majorHAnsi" w:hAnsiTheme="majorHAnsi" w:cstheme="majorHAnsi"/>
          <w:u w:val="single"/>
        </w:rPr>
        <w:t xml:space="preserve"> include main </w:t>
      </w:r>
      <w:r w:rsidRPr="003824D2">
        <w:rPr>
          <w:rStyle w:val="Emphasis"/>
          <w:rFonts w:asciiTheme="majorHAnsi" w:hAnsiTheme="majorHAnsi" w:cstheme="majorHAnsi"/>
        </w:rPr>
        <w:t>cities</w:t>
      </w:r>
      <w:r w:rsidRPr="003824D2">
        <w:rPr>
          <w:rFonts w:asciiTheme="majorHAnsi" w:hAnsiTheme="majorHAnsi" w:cstheme="majorHAnsi"/>
          <w:sz w:val="14"/>
        </w:rPr>
        <w:t xml:space="preserve"> as well as a range of military and civilian targets across the world primarily in the UK, Europe, US, </w:t>
      </w:r>
      <w:proofErr w:type="gramStart"/>
      <w:r w:rsidRPr="003824D2">
        <w:rPr>
          <w:rFonts w:asciiTheme="majorHAnsi" w:hAnsiTheme="majorHAnsi" w:cstheme="majorHAnsi"/>
          <w:sz w:val="14"/>
        </w:rPr>
        <w:t>Russia</w:t>
      </w:r>
      <w:proofErr w:type="gramEnd"/>
      <w:r w:rsidRPr="003824D2">
        <w:rPr>
          <w:rFonts w:asciiTheme="majorHAnsi" w:hAnsiTheme="majorHAnsi" w:cstheme="majorHAnsi"/>
          <w:sz w:val="14"/>
        </w:rPr>
        <w:t xml:space="preserve"> and China but also in Japan, Australia and South America.</w:t>
      </w:r>
    </w:p>
    <w:p w14:paraId="066F25A6" w14:textId="77777777" w:rsidR="003824D2" w:rsidRPr="003824D2" w:rsidRDefault="003824D2" w:rsidP="003824D2">
      <w:pPr>
        <w:rPr>
          <w:rFonts w:asciiTheme="majorHAnsi" w:hAnsiTheme="majorHAnsi" w:cstheme="majorHAnsi"/>
          <w:u w:val="single"/>
        </w:rPr>
      </w:pPr>
      <w:r w:rsidRPr="003824D2">
        <w:rPr>
          <w:rStyle w:val="Emphasis"/>
          <w:rFonts w:asciiTheme="majorHAnsi" w:hAnsiTheme="majorHAnsi" w:cstheme="majorHAnsi"/>
          <w:highlight w:val="green"/>
        </w:rPr>
        <w:t>One</w:t>
      </w:r>
      <w:r w:rsidRPr="003824D2">
        <w:rPr>
          <w:rFonts w:asciiTheme="majorHAnsi" w:hAnsiTheme="majorHAnsi" w:cstheme="majorHAnsi"/>
          <w:u w:val="single"/>
        </w:rPr>
        <w:t xml:space="preserve"> nuclear </w:t>
      </w:r>
      <w:r w:rsidRPr="003824D2">
        <w:rPr>
          <w:rFonts w:asciiTheme="majorHAnsi" w:hAnsiTheme="majorHAnsi" w:cstheme="majorHAnsi"/>
          <w:highlight w:val="green"/>
          <w:u w:val="single"/>
        </w:rPr>
        <w:t>blast</w:t>
      </w:r>
      <w:r w:rsidRPr="003824D2">
        <w:rPr>
          <w:rFonts w:asciiTheme="majorHAnsi" w:hAnsiTheme="majorHAnsi" w:cstheme="majorHAnsi"/>
          <w:sz w:val="14"/>
        </w:rPr>
        <w:t xml:space="preserve">, one mistake, one </w:t>
      </w:r>
      <w:proofErr w:type="spellStart"/>
      <w:r w:rsidRPr="003824D2">
        <w:rPr>
          <w:rFonts w:asciiTheme="majorHAnsi" w:hAnsiTheme="majorHAnsi" w:cstheme="majorHAnsi"/>
          <w:sz w:val="14"/>
        </w:rPr>
        <w:t>cyber attack</w:t>
      </w:r>
      <w:proofErr w:type="spellEnd"/>
      <w:r w:rsidRPr="003824D2">
        <w:rPr>
          <w:rFonts w:asciiTheme="majorHAnsi" w:hAnsiTheme="majorHAnsi" w:cstheme="majorHAnsi"/>
          <w:sz w:val="14"/>
        </w:rPr>
        <w:t xml:space="preserve"> </w:t>
      </w:r>
      <w:r w:rsidRPr="003824D2">
        <w:rPr>
          <w:rFonts w:asciiTheme="majorHAnsi" w:hAnsiTheme="majorHAnsi" w:cstheme="majorHAnsi"/>
          <w:u w:val="single"/>
        </w:rPr>
        <w:t xml:space="preserve">could </w:t>
      </w:r>
      <w:r w:rsidRPr="003824D2">
        <w:rPr>
          <w:rFonts w:asciiTheme="majorHAnsi" w:hAnsiTheme="majorHAnsi" w:cstheme="majorHAnsi"/>
          <w:highlight w:val="green"/>
          <w:u w:val="single"/>
        </w:rPr>
        <w:t>trigger it.</w:t>
      </w:r>
    </w:p>
    <w:p w14:paraId="7104041A"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But first a reminder about the incredible destructive power of a nuclear weapon. Modern nuclear warheads are typically 20 times larger than either of the two bombs that obliterated Hiroshima and Nagasaki at the end of the Second World War. What just one nuclear warhead can do is unimaginable. We’ve drawn some of the key features to scale against cityscapes in the UK for a Russian SS-18 RS 20V (NATO designation ‘Satan’) 500kT warhead. US submarines deploy a similar weapon – the Trident II Mk5, 475kT warhead. A deafening, terrifying noise will be created, like an intense thunder that lasts for 10 seconds or longer.</w:t>
      </w:r>
    </w:p>
    <w:p w14:paraId="421E5F7E"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sz w:val="14"/>
        </w:rPr>
        <w:t xml:space="preserve">After a blinding flash of light bright destroying the retina of anyone looking, and </w:t>
      </w:r>
      <w:r w:rsidRPr="003824D2">
        <w:rPr>
          <w:rFonts w:asciiTheme="majorHAnsi" w:hAnsiTheme="majorHAnsi" w:cstheme="majorHAnsi"/>
          <w:u w:val="single"/>
        </w:rPr>
        <w:t xml:space="preserve">a </w:t>
      </w:r>
      <w:r w:rsidRPr="003824D2">
        <w:rPr>
          <w:rStyle w:val="Emphasis"/>
          <w:rFonts w:asciiTheme="majorHAnsi" w:hAnsiTheme="majorHAnsi" w:cstheme="majorHAnsi"/>
        </w:rPr>
        <w:t>violent</w:t>
      </w:r>
      <w:r w:rsidRPr="003824D2">
        <w:rPr>
          <w:rFonts w:asciiTheme="majorHAnsi" w:hAnsiTheme="majorHAnsi" w:cstheme="majorHAnsi"/>
          <w:u w:val="single"/>
        </w:rPr>
        <w:t xml:space="preserve"> electromagnetic pulse </w:t>
      </w:r>
      <w:r w:rsidRPr="003824D2">
        <w:rPr>
          <w:rFonts w:asciiTheme="majorHAnsi" w:hAnsiTheme="majorHAnsi" w:cstheme="majorHAnsi"/>
          <w:highlight w:val="green"/>
          <w:u w:val="single"/>
        </w:rPr>
        <w:t>(</w:t>
      </w:r>
      <w:r w:rsidRPr="003824D2">
        <w:rPr>
          <w:rStyle w:val="Emphasis"/>
          <w:rFonts w:asciiTheme="majorHAnsi" w:hAnsiTheme="majorHAnsi" w:cstheme="majorHAnsi"/>
          <w:highlight w:val="green"/>
        </w:rPr>
        <w:t>EMP</w:t>
      </w:r>
      <w:r w:rsidRPr="003824D2">
        <w:rPr>
          <w:rFonts w:asciiTheme="majorHAnsi" w:hAnsiTheme="majorHAnsi" w:cstheme="majorHAnsi"/>
          <w:highlight w:val="green"/>
          <w:u w:val="single"/>
        </w:rPr>
        <w:t xml:space="preserve">) </w:t>
      </w:r>
      <w:r w:rsidRPr="003824D2">
        <w:rPr>
          <w:rFonts w:asciiTheme="majorHAnsi" w:hAnsiTheme="majorHAnsi" w:cstheme="majorHAnsi"/>
          <w:u w:val="single"/>
        </w:rPr>
        <w:t xml:space="preserve">knocking out </w:t>
      </w:r>
      <w:r w:rsidRPr="003824D2">
        <w:rPr>
          <w:rStyle w:val="Emphasis"/>
          <w:rFonts w:asciiTheme="majorHAnsi" w:hAnsiTheme="majorHAnsi" w:cstheme="majorHAnsi"/>
        </w:rPr>
        <w:t>electrical</w:t>
      </w:r>
      <w:r w:rsidRPr="003824D2">
        <w:rPr>
          <w:rFonts w:asciiTheme="majorHAnsi" w:hAnsiTheme="majorHAnsi" w:cstheme="majorHAnsi"/>
          <w:u w:val="single"/>
        </w:rPr>
        <w:t xml:space="preserve"> </w:t>
      </w:r>
      <w:r w:rsidRPr="003824D2">
        <w:rPr>
          <w:rStyle w:val="Emphasis"/>
          <w:rFonts w:asciiTheme="majorHAnsi" w:hAnsiTheme="majorHAnsi" w:cstheme="majorHAnsi"/>
        </w:rPr>
        <w:t>equipment</w:t>
      </w:r>
      <w:r w:rsidRPr="003824D2">
        <w:rPr>
          <w:rFonts w:asciiTheme="majorHAnsi" w:hAnsiTheme="majorHAnsi" w:cstheme="majorHAnsi"/>
          <w:sz w:val="14"/>
        </w:rPr>
        <w:t xml:space="preserve"> several miles away, a bomb of this size quickly </w:t>
      </w:r>
      <w:r w:rsidRPr="003824D2">
        <w:rPr>
          <w:rFonts w:asciiTheme="majorHAnsi" w:hAnsiTheme="majorHAnsi" w:cstheme="majorHAnsi"/>
          <w:highlight w:val="green"/>
          <w:u w:val="single"/>
        </w:rPr>
        <w:t>forms a</w:t>
      </w:r>
      <w:r w:rsidRPr="003824D2">
        <w:rPr>
          <w:rFonts w:asciiTheme="majorHAnsi" w:hAnsiTheme="majorHAnsi" w:cstheme="majorHAnsi"/>
          <w:u w:val="single"/>
        </w:rPr>
        <w:t xml:space="preserve">n incandescent </w:t>
      </w:r>
      <w:r w:rsidRPr="003824D2">
        <w:rPr>
          <w:rStyle w:val="Emphasis"/>
          <w:rFonts w:asciiTheme="majorHAnsi" w:hAnsiTheme="majorHAnsi" w:cstheme="majorHAnsi"/>
          <w:highlight w:val="green"/>
        </w:rPr>
        <w:t>fireball</w:t>
      </w:r>
      <w:r w:rsidRPr="003824D2">
        <w:rPr>
          <w:rFonts w:asciiTheme="majorHAnsi" w:hAnsiTheme="majorHAnsi" w:cstheme="majorHAnsi"/>
          <w:u w:val="single"/>
        </w:rPr>
        <w:t xml:space="preserve"> 850 </w:t>
      </w:r>
      <w:proofErr w:type="spellStart"/>
      <w:r w:rsidRPr="003824D2">
        <w:rPr>
          <w:rFonts w:asciiTheme="majorHAnsi" w:hAnsiTheme="majorHAnsi" w:cstheme="majorHAnsi"/>
          <w:u w:val="single"/>
        </w:rPr>
        <w:t>metres</w:t>
      </w:r>
      <w:proofErr w:type="spellEnd"/>
      <w:r w:rsidRPr="003824D2">
        <w:rPr>
          <w:rFonts w:asciiTheme="majorHAnsi" w:hAnsiTheme="majorHAnsi" w:cstheme="majorHAnsi"/>
          <w:u w:val="single"/>
        </w:rPr>
        <w:t xml:space="preserve"> across.</w:t>
      </w:r>
    </w:p>
    <w:p w14:paraId="22423CF7"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 xml:space="preserve">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w:t>
      </w:r>
      <w:proofErr w:type="spellStart"/>
      <w:r w:rsidRPr="003824D2">
        <w:rPr>
          <w:rFonts w:asciiTheme="majorHAnsi" w:hAnsiTheme="majorHAnsi" w:cstheme="majorHAnsi"/>
          <w:sz w:val="14"/>
        </w:rPr>
        <w:t>centres</w:t>
      </w:r>
      <w:proofErr w:type="spellEnd"/>
      <w:r w:rsidRPr="003824D2">
        <w:rPr>
          <w:rFonts w:asciiTheme="majorHAnsi" w:hAnsiTheme="majorHAnsi" w:cstheme="majorHAnsi"/>
          <w:sz w:val="14"/>
        </w:rPr>
        <w:t xml:space="preserve"> completely, melting glass and steel and forms an intensely radioactive 60m deep crater zone of molten earth and debris. A devastating supersonic blast wave flattens everything within a radius of two to three km, the entire Manchester </w:t>
      </w:r>
      <w:proofErr w:type="spellStart"/>
      <w:r w:rsidRPr="003824D2">
        <w:rPr>
          <w:rFonts w:asciiTheme="majorHAnsi" w:hAnsiTheme="majorHAnsi" w:cstheme="majorHAnsi"/>
          <w:sz w:val="14"/>
        </w:rPr>
        <w:t>centre</w:t>
      </w:r>
      <w:proofErr w:type="spellEnd"/>
      <w:r w:rsidRPr="003824D2">
        <w:rPr>
          <w:rFonts w:asciiTheme="majorHAnsi" w:hAnsiTheme="majorHAnsi" w:cstheme="majorHAnsi"/>
          <w:sz w:val="14"/>
        </w:rPr>
        <w:t>, an area larger than the City of London, with lighter damage out to eight km. Most people in these areas would be killed or very seriously injured.</w:t>
      </w:r>
    </w:p>
    <w:p w14:paraId="6229A18D"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u w:val="single"/>
        </w:rPr>
        <w:t xml:space="preserve">The </w:t>
      </w:r>
      <w:r w:rsidRPr="003824D2">
        <w:rPr>
          <w:rStyle w:val="Emphasis"/>
          <w:rFonts w:asciiTheme="majorHAnsi" w:hAnsiTheme="majorHAnsi" w:cstheme="majorHAnsi"/>
        </w:rPr>
        <w:t>fireball</w:t>
      </w:r>
      <w:r w:rsidRPr="003824D2">
        <w:rPr>
          <w:rFonts w:asciiTheme="majorHAnsi" w:hAnsiTheme="majorHAnsi" w:cstheme="majorHAnsi"/>
          <w:u w:val="single"/>
        </w:rPr>
        <w:t xml:space="preserve"> </w:t>
      </w:r>
      <w:r w:rsidRPr="003824D2">
        <w:rPr>
          <w:rStyle w:val="Emphasis"/>
          <w:rFonts w:asciiTheme="majorHAnsi" w:hAnsiTheme="majorHAnsi" w:cstheme="majorHAnsi"/>
        </w:rPr>
        <w:t>quickly</w:t>
      </w:r>
      <w:r w:rsidRPr="003824D2">
        <w:rPr>
          <w:rFonts w:asciiTheme="majorHAnsi" w:hAnsiTheme="majorHAnsi" w:cstheme="majorHAnsi"/>
          <w:u w:val="single"/>
        </w:rPr>
        <w:t xml:space="preserve"> </w:t>
      </w:r>
      <w:r w:rsidRPr="003824D2">
        <w:rPr>
          <w:rStyle w:val="Emphasis"/>
          <w:rFonts w:asciiTheme="majorHAnsi" w:hAnsiTheme="majorHAnsi" w:cstheme="majorHAnsi"/>
        </w:rPr>
        <w:t>rises</w:t>
      </w:r>
      <w:r w:rsidRPr="003824D2">
        <w:rPr>
          <w:rFonts w:asciiTheme="majorHAnsi" w:hAnsiTheme="majorHAnsi" w:cstheme="majorHAnsi"/>
          <w:u w:val="single"/>
        </w:rPr>
        <w:t xml:space="preserve"> forming an enormous characteristic mushroom shaped cloud </w:t>
      </w:r>
      <w:r w:rsidRPr="003824D2">
        <w:rPr>
          <w:rStyle w:val="Emphasis"/>
          <w:rFonts w:asciiTheme="majorHAnsi" w:hAnsiTheme="majorHAnsi" w:cstheme="majorHAnsi"/>
          <w:highlight w:val="green"/>
        </w:rPr>
        <w:t>raining</w:t>
      </w:r>
      <w:r w:rsidRPr="003824D2">
        <w:rPr>
          <w:rFonts w:asciiTheme="majorHAnsi" w:hAnsiTheme="majorHAnsi" w:cstheme="majorHAnsi"/>
          <w:u w:val="single"/>
        </w:rPr>
        <w:t xml:space="preserve"> highly radioactive particles (</w:t>
      </w:r>
      <w:r w:rsidRPr="003824D2">
        <w:rPr>
          <w:rStyle w:val="Emphasis"/>
          <w:rFonts w:asciiTheme="majorHAnsi" w:hAnsiTheme="majorHAnsi" w:cstheme="majorHAnsi"/>
          <w:highlight w:val="green"/>
        </w:rPr>
        <w:t>fallout</w:t>
      </w:r>
      <w:r w:rsidRPr="003824D2">
        <w:rPr>
          <w:rFonts w:asciiTheme="majorHAnsi" w:hAnsiTheme="majorHAnsi" w:cstheme="majorHAnsi"/>
          <w:u w:val="single"/>
        </w:rPr>
        <w:t>).</w:t>
      </w:r>
      <w:r w:rsidRPr="003824D2">
        <w:rPr>
          <w:rFonts w:asciiTheme="majorHAnsi" w:hAnsiTheme="majorHAnsi" w:cstheme="majorHAnsi"/>
          <w:sz w:val="14"/>
        </w:rPr>
        <w:t xml:space="preserve"> It rises to 60,000 ft (18,000m) – twice the altitude of Everest – and is 15 miles, 24km across.</w:t>
      </w:r>
    </w:p>
    <w:p w14:paraId="7227858C"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u w:val="single"/>
        </w:rPr>
        <w:t xml:space="preserve">This is </w:t>
      </w:r>
      <w:r w:rsidRPr="003824D2">
        <w:rPr>
          <w:rStyle w:val="Emphasis"/>
          <w:rFonts w:asciiTheme="majorHAnsi" w:hAnsiTheme="majorHAnsi" w:cstheme="majorHAnsi"/>
        </w:rPr>
        <w:t>one</w:t>
      </w:r>
      <w:r w:rsidRPr="003824D2">
        <w:rPr>
          <w:rFonts w:asciiTheme="majorHAnsi" w:hAnsiTheme="majorHAnsi" w:cstheme="majorHAnsi"/>
          <w:u w:val="single"/>
        </w:rPr>
        <w:t xml:space="preserve"> warhead</w:t>
      </w:r>
      <w:r w:rsidRPr="003824D2">
        <w:rPr>
          <w:rFonts w:asciiTheme="majorHAnsi" w:hAnsiTheme="majorHAnsi" w:cstheme="majorHAnsi"/>
          <w:sz w:val="14"/>
        </w:rPr>
        <w:t xml:space="preserve">. There are 10 such warheads on each of Russia’s 46 missiles (460 in total) and 48 on each of eight US Trident submarines (384 in total). </w:t>
      </w:r>
      <w:proofErr w:type="gramStart"/>
      <w:r w:rsidRPr="003824D2">
        <w:rPr>
          <w:rFonts w:asciiTheme="majorHAnsi" w:hAnsiTheme="majorHAnsi" w:cstheme="majorHAnsi"/>
          <w:sz w:val="14"/>
        </w:rPr>
        <w:t>In reality, in</w:t>
      </w:r>
      <w:proofErr w:type="gramEnd"/>
      <w:r w:rsidRPr="003824D2">
        <w:rPr>
          <w:rFonts w:asciiTheme="majorHAnsi" w:hAnsiTheme="majorHAnsi" w:cstheme="majorHAnsi"/>
          <w:sz w:val="14"/>
        </w:rPr>
        <w:t xml:space="preserve"> a nuclear conflict all of these warheads and a further 956 ready-to-fire are likely to be launched.</w:t>
      </w:r>
    </w:p>
    <w:p w14:paraId="713B3834"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lastRenderedPageBreak/>
        <w:t xml:space="preserve">Whilst this scale of destruction is horrific and </w:t>
      </w:r>
      <w:r w:rsidRPr="003824D2">
        <w:rPr>
          <w:rStyle w:val="Emphasis"/>
          <w:rFonts w:asciiTheme="majorHAnsi" w:hAnsiTheme="majorHAnsi" w:cstheme="majorHAnsi"/>
        </w:rPr>
        <w:t>hundreds</w:t>
      </w:r>
      <w:r w:rsidRPr="003824D2">
        <w:rPr>
          <w:rFonts w:asciiTheme="majorHAnsi" w:hAnsiTheme="majorHAnsi" w:cstheme="majorHAnsi"/>
          <w:u w:val="single"/>
        </w:rPr>
        <w:t xml:space="preserve"> of </w:t>
      </w:r>
      <w:r w:rsidRPr="003824D2">
        <w:rPr>
          <w:rFonts w:asciiTheme="majorHAnsi" w:hAnsiTheme="majorHAnsi" w:cstheme="majorHAnsi"/>
          <w:highlight w:val="green"/>
          <w:u w:val="single"/>
        </w:rPr>
        <w:t>millions</w:t>
      </w:r>
      <w:r w:rsidRPr="003824D2">
        <w:rPr>
          <w:rFonts w:asciiTheme="majorHAnsi" w:hAnsiTheme="majorHAnsi" w:cstheme="majorHAnsi"/>
          <w:u w:val="single"/>
        </w:rPr>
        <w:t xml:space="preserve"> of people would be </w:t>
      </w:r>
      <w:r w:rsidRPr="003824D2">
        <w:rPr>
          <w:rFonts w:asciiTheme="majorHAnsi" w:hAnsiTheme="majorHAnsi" w:cstheme="majorHAnsi"/>
          <w:highlight w:val="green"/>
          <w:u w:val="single"/>
        </w:rPr>
        <w:t xml:space="preserve">killed in a </w:t>
      </w:r>
      <w:r w:rsidRPr="003824D2">
        <w:rPr>
          <w:rStyle w:val="Emphasis"/>
          <w:rFonts w:asciiTheme="majorHAnsi" w:hAnsiTheme="majorHAnsi" w:cstheme="majorHAnsi"/>
          <w:highlight w:val="green"/>
        </w:rPr>
        <w:t>few hours</w:t>
      </w:r>
      <w:r w:rsidRPr="003824D2">
        <w:rPr>
          <w:rFonts w:asciiTheme="majorHAnsi" w:hAnsiTheme="majorHAnsi" w:cstheme="majorHAnsi"/>
          <w:u w:val="single"/>
        </w:rPr>
        <w:t xml:space="preserve"> from a combination of </w:t>
      </w:r>
      <w:r w:rsidRPr="003824D2">
        <w:rPr>
          <w:rStyle w:val="Emphasis"/>
          <w:rFonts w:asciiTheme="majorHAnsi" w:hAnsiTheme="majorHAnsi" w:cstheme="majorHAnsi"/>
          <w:highlight w:val="green"/>
        </w:rPr>
        <w:t>blast</w:t>
      </w:r>
      <w:r w:rsidRPr="003824D2">
        <w:rPr>
          <w:rFonts w:asciiTheme="majorHAnsi" w:hAnsiTheme="majorHAnsi" w:cstheme="majorHAnsi"/>
          <w:highlight w:val="green"/>
          <w:u w:val="single"/>
        </w:rPr>
        <w:t xml:space="preserve">, </w:t>
      </w:r>
      <w:r w:rsidRPr="003824D2">
        <w:rPr>
          <w:rStyle w:val="Emphasis"/>
          <w:rFonts w:asciiTheme="majorHAnsi" w:hAnsiTheme="majorHAnsi" w:cstheme="majorHAnsi"/>
          <w:highlight w:val="green"/>
        </w:rPr>
        <w:t>radiation</w:t>
      </w:r>
      <w:r w:rsidRPr="003824D2">
        <w:rPr>
          <w:rFonts w:asciiTheme="majorHAnsi" w:hAnsiTheme="majorHAnsi" w:cstheme="majorHAnsi"/>
          <w:highlight w:val="green"/>
          <w:u w:val="single"/>
        </w:rPr>
        <w:t xml:space="preserve"> and</w:t>
      </w:r>
      <w:r w:rsidRPr="003824D2">
        <w:rPr>
          <w:rFonts w:asciiTheme="majorHAnsi" w:hAnsiTheme="majorHAnsi" w:cstheme="majorHAnsi"/>
          <w:u w:val="single"/>
        </w:rPr>
        <w:t xml:space="preserve"> </w:t>
      </w:r>
      <w:r w:rsidRPr="003824D2">
        <w:rPr>
          <w:rStyle w:val="Emphasis"/>
          <w:rFonts w:asciiTheme="majorHAnsi" w:hAnsiTheme="majorHAnsi" w:cstheme="majorHAnsi"/>
        </w:rPr>
        <w:t>huge</w:t>
      </w:r>
      <w:r w:rsidRPr="003824D2">
        <w:rPr>
          <w:rFonts w:asciiTheme="majorHAnsi" w:hAnsiTheme="majorHAnsi" w:cstheme="majorHAnsi"/>
          <w:u w:val="single"/>
        </w:rPr>
        <w:t xml:space="preserve"> </w:t>
      </w:r>
      <w:r w:rsidRPr="003824D2">
        <w:rPr>
          <w:rStyle w:val="Emphasis"/>
          <w:rFonts w:asciiTheme="majorHAnsi" w:hAnsiTheme="majorHAnsi" w:cstheme="majorHAnsi"/>
        </w:rPr>
        <w:t>fires</w:t>
      </w:r>
      <w:r w:rsidRPr="003824D2">
        <w:rPr>
          <w:rFonts w:asciiTheme="majorHAnsi" w:hAnsiTheme="majorHAnsi" w:cstheme="majorHAnsi"/>
          <w:u w:val="single"/>
        </w:rPr>
        <w:t xml:space="preserve">, there are also </w:t>
      </w:r>
      <w:r w:rsidRPr="003824D2">
        <w:rPr>
          <w:rStyle w:val="Emphasis"/>
          <w:rFonts w:asciiTheme="majorHAnsi" w:hAnsiTheme="majorHAnsi" w:cstheme="majorHAnsi"/>
        </w:rPr>
        <w:t>terrible</w:t>
      </w:r>
      <w:r w:rsidRPr="003824D2">
        <w:rPr>
          <w:rFonts w:asciiTheme="majorHAnsi" w:hAnsiTheme="majorHAnsi" w:cstheme="majorHAnsi"/>
          <w:u w:val="single"/>
        </w:rPr>
        <w:t xml:space="preserve"> longer-term effects</w:t>
      </w:r>
      <w:r w:rsidRPr="003824D2">
        <w:rPr>
          <w:rFonts w:asciiTheme="majorHAnsi" w:hAnsiTheme="majorHAnsi" w:cstheme="majorHAnsi"/>
          <w:sz w:val="14"/>
        </w:rPr>
        <w:t>.</w:t>
      </w:r>
    </w:p>
    <w:p w14:paraId="07E815E9"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sz w:val="14"/>
        </w:rPr>
        <w:t xml:space="preserve">Scientists predict that </w:t>
      </w:r>
      <w:r w:rsidRPr="003824D2">
        <w:rPr>
          <w:rFonts w:asciiTheme="majorHAnsi" w:hAnsiTheme="majorHAnsi" w:cstheme="majorHAnsi"/>
          <w:u w:val="single"/>
        </w:rPr>
        <w:t xml:space="preserve">huge city-wide </w:t>
      </w:r>
      <w:r w:rsidRPr="003824D2">
        <w:rPr>
          <w:rStyle w:val="Emphasis"/>
          <w:rFonts w:asciiTheme="majorHAnsi" w:hAnsiTheme="majorHAnsi" w:cstheme="majorHAnsi"/>
          <w:highlight w:val="green"/>
        </w:rPr>
        <w:t>firestorms</w:t>
      </w:r>
      <w:r w:rsidRPr="003824D2">
        <w:rPr>
          <w:rFonts w:asciiTheme="majorHAnsi" w:hAnsiTheme="majorHAnsi" w:cstheme="majorHAnsi"/>
          <w:u w:val="single"/>
        </w:rPr>
        <w:t xml:space="preserve"> combined </w:t>
      </w:r>
      <w:r w:rsidRPr="003824D2">
        <w:rPr>
          <w:rFonts w:asciiTheme="majorHAnsi" w:hAnsiTheme="majorHAnsi" w:cstheme="majorHAnsi"/>
          <w:highlight w:val="green"/>
          <w:u w:val="single"/>
        </w:rPr>
        <w:t>with</w:t>
      </w:r>
      <w:r w:rsidRPr="003824D2">
        <w:rPr>
          <w:rFonts w:asciiTheme="majorHAnsi" w:hAnsiTheme="majorHAnsi" w:cstheme="majorHAnsi"/>
          <w:u w:val="single"/>
        </w:rPr>
        <w:t xml:space="preserve"> very the </w:t>
      </w:r>
      <w:r w:rsidRPr="003824D2">
        <w:rPr>
          <w:rStyle w:val="Emphasis"/>
          <w:rFonts w:asciiTheme="majorHAnsi" w:hAnsiTheme="majorHAnsi" w:cstheme="majorHAnsi"/>
        </w:rPr>
        <w:t xml:space="preserve">high-altitude </w:t>
      </w:r>
      <w:r w:rsidRPr="003824D2">
        <w:rPr>
          <w:rStyle w:val="Emphasis"/>
          <w:rFonts w:asciiTheme="majorHAnsi" w:hAnsiTheme="majorHAnsi" w:cstheme="majorHAnsi"/>
          <w:highlight w:val="green"/>
        </w:rPr>
        <w:t>debris clouds</w:t>
      </w:r>
      <w:r w:rsidRPr="003824D2">
        <w:rPr>
          <w:rFonts w:asciiTheme="majorHAnsi" w:hAnsiTheme="majorHAnsi" w:cstheme="majorHAnsi"/>
          <w:u w:val="single"/>
        </w:rPr>
        <w:t xml:space="preserve"> would </w:t>
      </w:r>
      <w:r w:rsidRPr="003824D2">
        <w:rPr>
          <w:rStyle w:val="Emphasis"/>
          <w:rFonts w:asciiTheme="majorHAnsi" w:hAnsiTheme="majorHAnsi" w:cstheme="majorHAnsi"/>
        </w:rPr>
        <w:t>severely</w:t>
      </w:r>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reduce sunlight</w:t>
      </w:r>
      <w:r w:rsidRPr="003824D2">
        <w:rPr>
          <w:rFonts w:asciiTheme="majorHAnsi" w:hAnsiTheme="majorHAnsi" w:cstheme="majorHAnsi"/>
          <w:u w:val="single"/>
        </w:rPr>
        <w:t xml:space="preserve"> levels </w:t>
      </w:r>
      <w:r w:rsidRPr="003824D2">
        <w:rPr>
          <w:rFonts w:asciiTheme="majorHAnsi" w:hAnsiTheme="majorHAnsi" w:cstheme="majorHAnsi"/>
          <w:highlight w:val="green"/>
          <w:u w:val="single"/>
        </w:rPr>
        <w:t xml:space="preserve">and </w:t>
      </w:r>
      <w:r w:rsidRPr="003824D2">
        <w:rPr>
          <w:rStyle w:val="Emphasis"/>
          <w:rFonts w:asciiTheme="majorHAnsi" w:hAnsiTheme="majorHAnsi" w:cstheme="majorHAnsi"/>
          <w:highlight w:val="green"/>
        </w:rPr>
        <w:t>disrupt</w:t>
      </w:r>
      <w:r w:rsidRPr="003824D2">
        <w:rPr>
          <w:rFonts w:asciiTheme="majorHAnsi" w:hAnsiTheme="majorHAnsi" w:cstheme="majorHAnsi"/>
          <w:highlight w:val="green"/>
          <w:u w:val="single"/>
        </w:rPr>
        <w:t xml:space="preserve"> </w:t>
      </w:r>
      <w:r w:rsidRPr="003824D2">
        <w:rPr>
          <w:rFonts w:asciiTheme="majorHAnsi" w:hAnsiTheme="majorHAnsi" w:cstheme="majorHAnsi"/>
          <w:u w:val="single"/>
        </w:rPr>
        <w:t xml:space="preserve">the world’s </w:t>
      </w:r>
      <w:r w:rsidRPr="003824D2">
        <w:rPr>
          <w:rFonts w:asciiTheme="majorHAnsi" w:hAnsiTheme="majorHAnsi" w:cstheme="majorHAnsi"/>
          <w:highlight w:val="green"/>
          <w:u w:val="single"/>
        </w:rPr>
        <w:t>climate</w:t>
      </w:r>
      <w:r w:rsidRPr="003824D2">
        <w:rPr>
          <w:rFonts w:asciiTheme="majorHAnsi" w:hAnsiTheme="majorHAnsi" w:cstheme="majorHAnsi"/>
          <w:u w:val="single"/>
        </w:rPr>
        <w:t xml:space="preserve"> for a </w:t>
      </w:r>
      <w:r w:rsidRPr="003824D2">
        <w:rPr>
          <w:rStyle w:val="Emphasis"/>
          <w:rFonts w:asciiTheme="majorHAnsi" w:hAnsiTheme="majorHAnsi" w:cstheme="majorHAnsi"/>
        </w:rPr>
        <w:t>decade</w:t>
      </w:r>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 xml:space="preserve">causing </w:t>
      </w:r>
      <w:r w:rsidRPr="003824D2">
        <w:rPr>
          <w:rStyle w:val="Emphasis"/>
          <w:rFonts w:asciiTheme="majorHAnsi" w:hAnsiTheme="majorHAnsi" w:cstheme="majorHAnsi"/>
          <w:highlight w:val="green"/>
        </w:rPr>
        <w:t>drought</w:t>
      </w:r>
      <w:r w:rsidRPr="003824D2">
        <w:rPr>
          <w:rFonts w:asciiTheme="majorHAnsi" w:hAnsiTheme="majorHAnsi" w:cstheme="majorHAnsi"/>
          <w:sz w:val="14"/>
        </w:rPr>
        <w:t xml:space="preserve">, a </w:t>
      </w:r>
      <w:r w:rsidRPr="003824D2">
        <w:rPr>
          <w:rFonts w:asciiTheme="majorHAnsi" w:hAnsiTheme="majorHAnsi" w:cstheme="majorHAnsi"/>
          <w:u w:val="single"/>
        </w:rPr>
        <w:t xml:space="preserve">prolonged </w:t>
      </w:r>
      <w:r w:rsidRPr="003824D2">
        <w:rPr>
          <w:rStyle w:val="Emphasis"/>
          <w:rFonts w:asciiTheme="majorHAnsi" w:hAnsiTheme="majorHAnsi" w:cstheme="majorHAnsi"/>
          <w:highlight w:val="green"/>
        </w:rPr>
        <w:t>winter</w:t>
      </w:r>
      <w:r w:rsidRPr="003824D2">
        <w:rPr>
          <w:rFonts w:asciiTheme="majorHAnsi" w:hAnsiTheme="majorHAnsi" w:cstheme="majorHAnsi"/>
          <w:u w:val="single"/>
        </w:rPr>
        <w:t xml:space="preserve">, global </w:t>
      </w:r>
      <w:proofErr w:type="gramStart"/>
      <w:r w:rsidRPr="003824D2">
        <w:rPr>
          <w:rStyle w:val="Emphasis"/>
          <w:rFonts w:asciiTheme="majorHAnsi" w:hAnsiTheme="majorHAnsi" w:cstheme="majorHAnsi"/>
          <w:highlight w:val="green"/>
        </w:rPr>
        <w:t>famine</w:t>
      </w:r>
      <w:proofErr w:type="gramEnd"/>
      <w:r w:rsidRPr="003824D2">
        <w:rPr>
          <w:rFonts w:asciiTheme="majorHAnsi" w:hAnsiTheme="majorHAnsi" w:cstheme="majorHAnsi"/>
          <w:highlight w:val="green"/>
          <w:u w:val="single"/>
        </w:rPr>
        <w:t xml:space="preserve"> and </w:t>
      </w:r>
      <w:r w:rsidRPr="003824D2">
        <w:rPr>
          <w:rStyle w:val="Emphasis"/>
          <w:rFonts w:asciiTheme="majorHAnsi" w:hAnsiTheme="majorHAnsi" w:cstheme="majorHAnsi"/>
          <w:highlight w:val="green"/>
        </w:rPr>
        <w:t>catastrophic</w:t>
      </w:r>
      <w:r w:rsidRPr="003824D2">
        <w:rPr>
          <w:rFonts w:asciiTheme="majorHAnsi" w:hAnsiTheme="majorHAnsi" w:cstheme="majorHAnsi"/>
          <w:highlight w:val="green"/>
          <w:u w:val="single"/>
        </w:rPr>
        <w:t xml:space="preserve"> impacts</w:t>
      </w:r>
      <w:r w:rsidRPr="003824D2">
        <w:rPr>
          <w:rFonts w:asciiTheme="majorHAnsi" w:hAnsiTheme="majorHAnsi" w:cstheme="majorHAnsi"/>
          <w:u w:val="single"/>
        </w:rPr>
        <w:t xml:space="preserve"> for all life on earth and </w:t>
      </w:r>
      <w:r w:rsidRPr="003824D2">
        <w:rPr>
          <w:rFonts w:asciiTheme="majorHAnsi" w:hAnsiTheme="majorHAnsi" w:cstheme="majorHAnsi"/>
          <w:highlight w:val="green"/>
          <w:u w:val="single"/>
        </w:rPr>
        <w:t xml:space="preserve">in the </w:t>
      </w:r>
      <w:r w:rsidRPr="003824D2">
        <w:rPr>
          <w:rStyle w:val="Emphasis"/>
          <w:rFonts w:asciiTheme="majorHAnsi" w:hAnsiTheme="majorHAnsi" w:cstheme="majorHAnsi"/>
          <w:highlight w:val="green"/>
        </w:rPr>
        <w:t>seas</w:t>
      </w:r>
      <w:r w:rsidRPr="003824D2">
        <w:rPr>
          <w:rFonts w:asciiTheme="majorHAnsi" w:hAnsiTheme="majorHAnsi" w:cstheme="majorHAnsi"/>
          <w:highlight w:val="green"/>
          <w:u w:val="single"/>
        </w:rPr>
        <w:t xml:space="preserve"> due to </w:t>
      </w:r>
      <w:r w:rsidRPr="003824D2">
        <w:rPr>
          <w:rStyle w:val="Emphasis"/>
          <w:rFonts w:asciiTheme="majorHAnsi" w:hAnsiTheme="majorHAnsi" w:cstheme="majorHAnsi"/>
          <w:highlight w:val="green"/>
        </w:rPr>
        <w:t>intense</w:t>
      </w:r>
      <w:r w:rsidRPr="003824D2">
        <w:rPr>
          <w:rFonts w:asciiTheme="majorHAnsi" w:hAnsiTheme="majorHAnsi" w:cstheme="majorHAnsi"/>
          <w:u w:val="single"/>
        </w:rPr>
        <w:t xml:space="preserve"> levels of </w:t>
      </w:r>
      <w:r w:rsidRPr="003824D2">
        <w:rPr>
          <w:rFonts w:asciiTheme="majorHAnsi" w:hAnsiTheme="majorHAnsi" w:cstheme="majorHAnsi"/>
          <w:highlight w:val="green"/>
          <w:u w:val="single"/>
        </w:rPr>
        <w:t>UV with</w:t>
      </w:r>
      <w:r w:rsidRPr="003824D2">
        <w:rPr>
          <w:rFonts w:asciiTheme="majorHAnsi" w:hAnsiTheme="majorHAnsi" w:cstheme="majorHAnsi"/>
          <w:u w:val="single"/>
        </w:rPr>
        <w:t xml:space="preserve"> the </w:t>
      </w:r>
      <w:r w:rsidRPr="003824D2">
        <w:rPr>
          <w:rStyle w:val="Emphasis"/>
          <w:rFonts w:asciiTheme="majorHAnsi" w:hAnsiTheme="majorHAnsi" w:cstheme="majorHAnsi"/>
          <w:highlight w:val="green"/>
        </w:rPr>
        <w:t>destruction</w:t>
      </w:r>
      <w:r w:rsidRPr="003824D2">
        <w:rPr>
          <w:rFonts w:asciiTheme="majorHAnsi" w:hAnsiTheme="majorHAnsi" w:cstheme="majorHAnsi"/>
          <w:highlight w:val="green"/>
          <w:u w:val="single"/>
        </w:rPr>
        <w:t xml:space="preserve"> of</w:t>
      </w:r>
      <w:r w:rsidRPr="003824D2">
        <w:rPr>
          <w:rFonts w:asciiTheme="majorHAnsi" w:hAnsiTheme="majorHAnsi" w:cstheme="majorHAnsi"/>
          <w:u w:val="single"/>
        </w:rPr>
        <w:t xml:space="preserve"> the </w:t>
      </w:r>
      <w:r w:rsidRPr="003824D2">
        <w:rPr>
          <w:rStyle w:val="Emphasis"/>
          <w:rFonts w:asciiTheme="majorHAnsi" w:hAnsiTheme="majorHAnsi" w:cstheme="majorHAnsi"/>
          <w:highlight w:val="green"/>
        </w:rPr>
        <w:t>ozone</w:t>
      </w:r>
      <w:r w:rsidRPr="003824D2">
        <w:rPr>
          <w:rFonts w:asciiTheme="majorHAnsi" w:hAnsiTheme="majorHAnsi" w:cstheme="majorHAnsi"/>
          <w:u w:val="single"/>
        </w:rPr>
        <w:t xml:space="preserve"> layer.</w:t>
      </w:r>
    </w:p>
    <w:p w14:paraId="6D9D3839"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But even at the level of a few hundred nuclear warheads, the consequences of a nuclear war would be extremely severe across the world far beyond the areas hit directly. A nuclear conflict between India and Pakistan with ‘only’ 100 small warheads would kill hundreds of millions and cause climate damage leading to a global famine. The sheer destructive nature of nuclear explosions combined with long lasting radiation, means that nuclear weapons are of no military use. ‘Enemy’ territory would be unusable for years because of intense radiation – especially when nuclear power stations and reprocessing plants are hit.</w:t>
      </w:r>
    </w:p>
    <w:p w14:paraId="4382E5D5"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sz w:val="14"/>
        </w:rPr>
        <w:t xml:space="preserve">Even if your own country is not hit, </w:t>
      </w:r>
      <w:r w:rsidRPr="003824D2">
        <w:rPr>
          <w:rStyle w:val="Emphasis"/>
          <w:rFonts w:asciiTheme="majorHAnsi" w:hAnsiTheme="majorHAnsi" w:cstheme="majorHAnsi"/>
          <w:highlight w:val="green"/>
        </w:rPr>
        <w:t>radiation</w:t>
      </w:r>
      <w:r w:rsidRPr="003824D2">
        <w:rPr>
          <w:rFonts w:asciiTheme="majorHAnsi" w:hAnsiTheme="majorHAnsi" w:cstheme="majorHAnsi"/>
          <w:highlight w:val="green"/>
          <w:u w:val="single"/>
        </w:rPr>
        <w:t xml:space="preserve"> and</w:t>
      </w:r>
      <w:r w:rsidRPr="003824D2">
        <w:rPr>
          <w:rFonts w:asciiTheme="majorHAnsi" w:hAnsiTheme="majorHAnsi" w:cstheme="majorHAnsi"/>
          <w:u w:val="single"/>
        </w:rPr>
        <w:t xml:space="preserve"> climate </w:t>
      </w:r>
      <w:r w:rsidRPr="003824D2">
        <w:rPr>
          <w:rStyle w:val="Emphasis"/>
          <w:rFonts w:asciiTheme="majorHAnsi" w:hAnsiTheme="majorHAnsi" w:cstheme="majorHAnsi"/>
          <w:highlight w:val="green"/>
        </w:rPr>
        <w:t>damage</w:t>
      </w:r>
      <w:r w:rsidRPr="003824D2">
        <w:rPr>
          <w:rFonts w:asciiTheme="majorHAnsi" w:hAnsiTheme="majorHAnsi" w:cstheme="majorHAnsi"/>
          <w:u w:val="single"/>
        </w:rPr>
        <w:t xml:space="preserve"> will </w:t>
      </w:r>
      <w:r w:rsidRPr="003824D2">
        <w:rPr>
          <w:rFonts w:asciiTheme="majorHAnsi" w:hAnsiTheme="majorHAnsi" w:cstheme="majorHAnsi"/>
          <w:highlight w:val="green"/>
          <w:u w:val="single"/>
        </w:rPr>
        <w:t xml:space="preserve">spread </w:t>
      </w:r>
      <w:r w:rsidRPr="003824D2">
        <w:rPr>
          <w:rStyle w:val="Emphasis"/>
          <w:rFonts w:asciiTheme="majorHAnsi" w:hAnsiTheme="majorHAnsi" w:cstheme="majorHAnsi"/>
          <w:highlight w:val="green"/>
        </w:rPr>
        <w:t>across</w:t>
      </w:r>
      <w:r w:rsidRPr="003824D2">
        <w:rPr>
          <w:rFonts w:asciiTheme="majorHAnsi" w:hAnsiTheme="majorHAnsi" w:cstheme="majorHAnsi"/>
          <w:highlight w:val="green"/>
          <w:u w:val="single"/>
        </w:rPr>
        <w:t xml:space="preserve"> the </w:t>
      </w:r>
      <w:r w:rsidRPr="003824D2">
        <w:rPr>
          <w:rStyle w:val="Emphasis"/>
          <w:rFonts w:asciiTheme="majorHAnsi" w:hAnsiTheme="majorHAnsi" w:cstheme="majorHAnsi"/>
          <w:highlight w:val="green"/>
        </w:rPr>
        <w:t>globe</w:t>
      </w:r>
      <w:r w:rsidRPr="003824D2">
        <w:rPr>
          <w:rFonts w:asciiTheme="majorHAnsi" w:hAnsiTheme="majorHAnsi" w:cstheme="majorHAnsi"/>
          <w:u w:val="single"/>
        </w:rPr>
        <w:t xml:space="preserve">. </w:t>
      </w:r>
      <w:r w:rsidRPr="003824D2">
        <w:rPr>
          <w:rStyle w:val="Emphasis"/>
          <w:rFonts w:asciiTheme="majorHAnsi" w:hAnsiTheme="majorHAnsi" w:cstheme="majorHAnsi"/>
        </w:rPr>
        <w:t xml:space="preserve">No one </w:t>
      </w:r>
      <w:r w:rsidRPr="003824D2">
        <w:rPr>
          <w:rFonts w:asciiTheme="majorHAnsi" w:hAnsiTheme="majorHAnsi" w:cstheme="majorHAnsi"/>
          <w:u w:val="single"/>
        </w:rPr>
        <w:t>escapes the consequences.</w:t>
      </w:r>
    </w:p>
    <w:p w14:paraId="0FB7F16D" w14:textId="77777777" w:rsidR="003824D2" w:rsidRPr="003824D2" w:rsidRDefault="003824D2" w:rsidP="003824D2">
      <w:pPr>
        <w:rPr>
          <w:rStyle w:val="Emphasis"/>
          <w:rFonts w:asciiTheme="majorHAnsi" w:hAnsiTheme="majorHAnsi" w:cstheme="majorHAnsi"/>
          <w:sz w:val="8"/>
          <w:szCs w:val="8"/>
        </w:rPr>
      </w:pPr>
      <w:r w:rsidRPr="003824D2">
        <w:rPr>
          <w:rFonts w:asciiTheme="majorHAnsi" w:hAnsiTheme="majorHAnsi" w:cstheme="majorHAnsi"/>
          <w:sz w:val="8"/>
          <w:szCs w:val="8"/>
        </w:rPr>
        <w:t xml:space="preserve">But the nuclear nations argue that they build and keep nuclear weapons to make sure that they are never used. After all no one would be stupid enough to </w:t>
      </w:r>
      <w:proofErr w:type="gramStart"/>
      <w:r w:rsidRPr="003824D2">
        <w:rPr>
          <w:rFonts w:asciiTheme="majorHAnsi" w:hAnsiTheme="majorHAnsi" w:cstheme="majorHAnsi"/>
          <w:sz w:val="8"/>
          <w:szCs w:val="8"/>
        </w:rPr>
        <w:t>actually launch</w:t>
      </w:r>
      <w:proofErr w:type="gramEnd"/>
      <w:r w:rsidRPr="003824D2">
        <w:rPr>
          <w:rFonts w:asciiTheme="majorHAnsi" w:hAnsiTheme="majorHAnsi" w:cstheme="majorHAnsi"/>
          <w:sz w:val="8"/>
          <w:szCs w:val="8"/>
        </w:rPr>
        <w:t xml:space="preserve">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3824D2">
        <w:rPr>
          <w:rFonts w:asciiTheme="majorHAnsi" w:hAnsiTheme="majorHAnsi" w:cstheme="majorHAnsi"/>
          <w:sz w:val="8"/>
          <w:szCs w:val="8"/>
        </w:rPr>
        <w:t>organisation</w:t>
      </w:r>
      <w:proofErr w:type="spellEnd"/>
      <w:r w:rsidRPr="003824D2">
        <w:rPr>
          <w:rFonts w:asciiTheme="majorHAnsi" w:hAnsiTheme="majorHAnsi" w:cstheme="majorHAnsi"/>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3824D2">
        <w:rPr>
          <w:rFonts w:asciiTheme="majorHAnsi" w:hAnsiTheme="majorHAnsi" w:cstheme="majorHAnsi"/>
          <w:sz w:val="8"/>
          <w:szCs w:val="8"/>
        </w:rPr>
        <w:t>authorise</w:t>
      </w:r>
      <w:proofErr w:type="spellEnd"/>
      <w:r w:rsidRPr="003824D2">
        <w:rPr>
          <w:rFonts w:asciiTheme="majorHAnsi" w:hAnsiTheme="majorHAnsi" w:cstheme="majorHAnsi"/>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1EB59C4B"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u w:val="single"/>
        </w:rPr>
        <w:t>The risk of mistake is very high because</w:t>
      </w:r>
      <w:r w:rsidRPr="003824D2">
        <w:rPr>
          <w:rFonts w:asciiTheme="majorHAnsi" w:hAnsiTheme="majorHAnsi" w:cstheme="majorHAnsi"/>
          <w:sz w:val="14"/>
        </w:rPr>
        <w:t xml:space="preserve">, in a hangover from the Cold War, </w:t>
      </w:r>
      <w:r w:rsidRPr="003824D2">
        <w:rPr>
          <w:rFonts w:asciiTheme="majorHAnsi" w:hAnsiTheme="majorHAnsi" w:cstheme="majorHAnsi"/>
          <w:u w:val="single"/>
        </w:rPr>
        <w:t xml:space="preserve">the USA and Russia each keep 900 warheads </w:t>
      </w:r>
      <w:r w:rsidRPr="003824D2">
        <w:rPr>
          <w:rStyle w:val="Emphasis"/>
          <w:rFonts w:asciiTheme="majorHAnsi" w:hAnsiTheme="majorHAnsi" w:cstheme="majorHAnsi"/>
          <w:highlight w:val="green"/>
        </w:rPr>
        <w:t>ready</w:t>
      </w:r>
      <w:r w:rsidRPr="003824D2">
        <w:rPr>
          <w:rFonts w:asciiTheme="majorHAnsi" w:hAnsiTheme="majorHAnsi" w:cstheme="majorHAnsi"/>
          <w:highlight w:val="green"/>
          <w:u w:val="single"/>
        </w:rPr>
        <w:t xml:space="preserve"> to </w:t>
      </w:r>
      <w:r w:rsidRPr="003824D2">
        <w:rPr>
          <w:rStyle w:val="Emphasis"/>
          <w:rFonts w:asciiTheme="majorHAnsi" w:hAnsiTheme="majorHAnsi" w:cstheme="majorHAnsi"/>
          <w:highlight w:val="green"/>
        </w:rPr>
        <w:t>fire</w:t>
      </w:r>
      <w:r w:rsidRPr="003824D2">
        <w:rPr>
          <w:rFonts w:asciiTheme="majorHAnsi" w:hAnsiTheme="majorHAnsi" w:cstheme="majorHAnsi"/>
          <w:highlight w:val="green"/>
          <w:u w:val="single"/>
        </w:rPr>
        <w:t xml:space="preserve"> in</w:t>
      </w:r>
      <w:r w:rsidRPr="003824D2">
        <w:rPr>
          <w:rFonts w:asciiTheme="majorHAnsi" w:hAnsiTheme="majorHAnsi" w:cstheme="majorHAnsi"/>
          <w:u w:val="single"/>
        </w:rPr>
        <w:t xml:space="preserve"> a </w:t>
      </w:r>
      <w:r w:rsidRPr="003824D2">
        <w:rPr>
          <w:rStyle w:val="Emphasis"/>
          <w:rFonts w:asciiTheme="majorHAnsi" w:hAnsiTheme="majorHAnsi" w:cstheme="majorHAnsi"/>
        </w:rPr>
        <w:t>few</w:t>
      </w:r>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minutes</w:t>
      </w:r>
      <w:r w:rsidRPr="003824D2">
        <w:rPr>
          <w:rFonts w:asciiTheme="majorHAnsi" w:hAnsiTheme="majorHAnsi" w:cstheme="majorHAnsi"/>
          <w:u w:val="single"/>
        </w:rPr>
        <w:t>, in a ‘launch on warning’ status, should a warning of nuclear attack come in.</w:t>
      </w:r>
    </w:p>
    <w:p w14:paraId="3839BDD7"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u w:val="single"/>
        </w:rPr>
        <w:t xml:space="preserve">These nuclear weapons </w:t>
      </w:r>
      <w:r w:rsidRPr="003824D2">
        <w:rPr>
          <w:rStyle w:val="Emphasis"/>
          <w:rFonts w:asciiTheme="majorHAnsi" w:hAnsiTheme="majorHAnsi" w:cstheme="majorHAnsi"/>
        </w:rPr>
        <w:t>form</w:t>
      </w:r>
      <w:r w:rsidRPr="003824D2">
        <w:rPr>
          <w:rFonts w:asciiTheme="majorHAnsi" w:hAnsiTheme="majorHAnsi" w:cstheme="majorHAnsi"/>
          <w:u w:val="single"/>
        </w:rPr>
        <w:t xml:space="preserve"> a </w:t>
      </w:r>
      <w:r w:rsidRPr="003824D2">
        <w:rPr>
          <w:rStyle w:val="Emphasis"/>
          <w:rFonts w:asciiTheme="majorHAnsi" w:hAnsiTheme="majorHAnsi" w:cstheme="majorHAnsi"/>
        </w:rPr>
        <w:t>dangerous</w:t>
      </w:r>
      <w:r w:rsidRPr="003824D2">
        <w:rPr>
          <w:rFonts w:asciiTheme="majorHAnsi" w:hAnsiTheme="majorHAnsi" w:cstheme="majorHAnsi"/>
          <w:u w:val="single"/>
        </w:rPr>
        <w:t xml:space="preserve"> nuclear stand-off – rather like two people </w:t>
      </w:r>
      <w:r w:rsidRPr="003824D2">
        <w:rPr>
          <w:rStyle w:val="Emphasis"/>
          <w:rFonts w:asciiTheme="majorHAnsi" w:hAnsiTheme="majorHAnsi" w:cstheme="majorHAnsi"/>
        </w:rPr>
        <w:t>holding</w:t>
      </w:r>
      <w:r w:rsidRPr="003824D2">
        <w:rPr>
          <w:rFonts w:asciiTheme="majorHAnsi" w:hAnsiTheme="majorHAnsi" w:cstheme="majorHAnsi"/>
          <w:u w:val="single"/>
        </w:rPr>
        <w:t xml:space="preserve"> </w:t>
      </w:r>
      <w:r w:rsidRPr="003824D2">
        <w:rPr>
          <w:rStyle w:val="Emphasis"/>
          <w:rFonts w:asciiTheme="majorHAnsi" w:hAnsiTheme="majorHAnsi" w:cstheme="majorHAnsi"/>
        </w:rPr>
        <w:t>guns</w:t>
      </w:r>
      <w:r w:rsidRPr="003824D2">
        <w:rPr>
          <w:rFonts w:asciiTheme="majorHAnsi" w:hAnsiTheme="majorHAnsi" w:cstheme="majorHAnsi"/>
          <w:u w:val="single"/>
        </w:rPr>
        <w:t xml:space="preserve"> to each other’s heads.</w:t>
      </w:r>
    </w:p>
    <w:p w14:paraId="1A34BDB8" w14:textId="77777777" w:rsidR="003824D2" w:rsidRPr="003824D2" w:rsidRDefault="003824D2" w:rsidP="003824D2">
      <w:pPr>
        <w:rPr>
          <w:rFonts w:asciiTheme="majorHAnsi" w:hAnsiTheme="majorHAnsi" w:cstheme="majorHAnsi"/>
          <w:u w:val="single"/>
        </w:rPr>
      </w:pPr>
      <w:r w:rsidRPr="003824D2">
        <w:rPr>
          <w:rFonts w:asciiTheme="majorHAnsi" w:hAnsiTheme="majorHAnsi" w:cstheme="majorHAnsi"/>
          <w:u w:val="single"/>
        </w:rPr>
        <w:t xml:space="preserve">With only a few minutes to evaluate a warning of nuclear attack before warheads would strike, </w:t>
      </w:r>
      <w:r w:rsidRPr="003824D2">
        <w:rPr>
          <w:rStyle w:val="Emphasis"/>
          <w:rFonts w:asciiTheme="majorHAnsi" w:hAnsiTheme="majorHAnsi" w:cstheme="majorHAnsi"/>
        </w:rPr>
        <w:t>one mistake can trigger disaster</w:t>
      </w:r>
      <w:r w:rsidRPr="003824D2">
        <w:rPr>
          <w:rFonts w:asciiTheme="majorHAnsi" w:hAnsiTheme="majorHAnsi" w:cstheme="majorHAnsi"/>
          <w:u w:val="single"/>
        </w:rPr>
        <w:t>. A similar nuclear stand-off exists between India and Pakistan.</w:t>
      </w:r>
    </w:p>
    <w:p w14:paraId="745F02CC"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That destroys </w:t>
      </w:r>
      <w:r w:rsidRPr="003824D2">
        <w:rPr>
          <w:rFonts w:asciiTheme="majorHAnsi" w:hAnsiTheme="majorHAnsi" w:cstheme="majorHAnsi"/>
          <w:u w:val="single"/>
        </w:rPr>
        <w:t>astronomical research</w:t>
      </w:r>
      <w:r w:rsidRPr="003824D2">
        <w:rPr>
          <w:rFonts w:asciiTheme="majorHAnsi" w:hAnsiTheme="majorHAnsi" w:cstheme="majorHAnsi"/>
        </w:rPr>
        <w:t xml:space="preserve"> AND creates a </w:t>
      </w:r>
      <w:r w:rsidRPr="003824D2">
        <w:rPr>
          <w:rFonts w:asciiTheme="majorHAnsi" w:hAnsiTheme="majorHAnsi" w:cstheme="majorHAnsi"/>
          <w:u w:val="single"/>
        </w:rPr>
        <w:t>host</w:t>
      </w:r>
      <w:r w:rsidRPr="003824D2">
        <w:rPr>
          <w:rFonts w:asciiTheme="majorHAnsi" w:hAnsiTheme="majorHAnsi" w:cstheme="majorHAnsi"/>
        </w:rPr>
        <w:t xml:space="preserve"> of logistical problems.</w:t>
      </w:r>
    </w:p>
    <w:p w14:paraId="7BFB4CD5" w14:textId="77777777" w:rsidR="003824D2" w:rsidRPr="003824D2" w:rsidRDefault="003824D2" w:rsidP="003824D2">
      <w:pPr>
        <w:rPr>
          <w:rFonts w:asciiTheme="majorHAnsi" w:hAnsiTheme="majorHAnsi" w:cstheme="majorHAnsi"/>
        </w:rPr>
      </w:pPr>
      <w:r w:rsidRPr="003824D2">
        <w:rPr>
          <w:rStyle w:val="Style13ptBold"/>
          <w:rFonts w:asciiTheme="majorHAnsi" w:hAnsiTheme="majorHAnsi" w:cstheme="majorHAnsi"/>
        </w:rPr>
        <w:t>Blake</w:t>
      </w:r>
      <w:r w:rsidRPr="003824D2">
        <w:rPr>
          <w:rFonts w:asciiTheme="majorHAnsi" w:hAnsiTheme="majorHAnsi" w:cstheme="majorHAnsi"/>
        </w:rPr>
        <w:t xml:space="preserve"> 2/16/</w:t>
      </w:r>
      <w:r w:rsidRPr="003824D2">
        <w:rPr>
          <w:rStyle w:val="Style13ptBold"/>
          <w:rFonts w:asciiTheme="majorHAnsi" w:hAnsiTheme="majorHAnsi" w:cstheme="majorHAnsi"/>
        </w:rPr>
        <w:t>22</w:t>
      </w:r>
      <w:r w:rsidRPr="003824D2">
        <w:rPr>
          <w:rFonts w:asciiTheme="majorHAnsi" w:hAnsiTheme="majorHAnsi" w:cstheme="majorHAnsi"/>
        </w:rPr>
        <w:t xml:space="preserve"> [James Blake * Department of Physics and Centre for Space Domain Awareness, University of Warwick, Coventry. “Looking out for a sustainable space.” Astronomy &amp; Geophysics Journal. </w:t>
      </w:r>
      <w:hyperlink r:id="rId15" w:history="1">
        <w:r w:rsidRPr="003824D2">
          <w:rPr>
            <w:rStyle w:val="Hyperlink"/>
            <w:rFonts w:asciiTheme="majorHAnsi" w:hAnsiTheme="majorHAnsi" w:cstheme="majorHAnsi"/>
          </w:rPr>
          <w:t>https://arxiv.org/pdf/2202.06994.pdf</w:t>
        </w:r>
      </w:hyperlink>
      <w:r w:rsidRPr="003824D2">
        <w:rPr>
          <w:rFonts w:asciiTheme="majorHAnsi" w:hAnsiTheme="majorHAnsi" w:cstheme="majorHAnsi"/>
        </w:rPr>
        <w:t>] Justin</w:t>
      </w:r>
    </w:p>
    <w:p w14:paraId="72BF89FA"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u w:val="single"/>
        </w:rPr>
        <w:t xml:space="preserve">Numerous </w:t>
      </w:r>
      <w:r w:rsidRPr="003824D2">
        <w:rPr>
          <w:rFonts w:asciiTheme="majorHAnsi" w:hAnsiTheme="majorHAnsi" w:cstheme="majorHAnsi"/>
          <w:highlight w:val="green"/>
          <w:u w:val="single"/>
        </w:rPr>
        <w:t xml:space="preserve">studies </w:t>
      </w:r>
      <w:r w:rsidRPr="003824D2">
        <w:rPr>
          <w:rFonts w:asciiTheme="majorHAnsi" w:hAnsiTheme="majorHAnsi" w:cstheme="majorHAnsi"/>
          <w:u w:val="single"/>
        </w:rPr>
        <w:t xml:space="preserve">have </w:t>
      </w:r>
      <w:r w:rsidRPr="003824D2">
        <w:rPr>
          <w:rFonts w:asciiTheme="majorHAnsi" w:hAnsiTheme="majorHAnsi" w:cstheme="majorHAnsi"/>
          <w:highlight w:val="green"/>
          <w:u w:val="single"/>
        </w:rPr>
        <w:t>highlighted</w:t>
      </w:r>
      <w:r w:rsidRPr="003824D2">
        <w:rPr>
          <w:rFonts w:asciiTheme="majorHAnsi" w:hAnsiTheme="majorHAnsi" w:cstheme="majorHAnsi"/>
          <w:u w:val="single"/>
        </w:rPr>
        <w:t xml:space="preserve"> the </w:t>
      </w:r>
      <w:r w:rsidRPr="003824D2">
        <w:rPr>
          <w:rStyle w:val="Emphasis"/>
          <w:rFonts w:asciiTheme="majorHAnsi" w:hAnsiTheme="majorHAnsi" w:cstheme="majorHAnsi"/>
          <w:highlight w:val="green"/>
        </w:rPr>
        <w:t>negative effects</w:t>
      </w:r>
      <w:r w:rsidRPr="003824D2">
        <w:rPr>
          <w:rFonts w:asciiTheme="majorHAnsi" w:hAnsiTheme="majorHAnsi" w:cstheme="majorHAnsi"/>
          <w:u w:val="single"/>
        </w:rPr>
        <w:t xml:space="preserve"> that</w:t>
      </w:r>
      <w:r w:rsidRPr="003824D2">
        <w:rPr>
          <w:rFonts w:asciiTheme="majorHAnsi" w:hAnsiTheme="majorHAnsi" w:cstheme="majorHAnsi"/>
          <w:sz w:val="14"/>
        </w:rPr>
        <w:t xml:space="preserve"> large </w:t>
      </w:r>
      <w:r w:rsidRPr="003824D2">
        <w:rPr>
          <w:rFonts w:asciiTheme="majorHAnsi" w:hAnsiTheme="majorHAnsi" w:cstheme="majorHAnsi"/>
          <w:u w:val="single"/>
        </w:rPr>
        <w:t xml:space="preserve">LEO </w:t>
      </w:r>
      <w:r w:rsidRPr="003824D2">
        <w:rPr>
          <w:rFonts w:asciiTheme="majorHAnsi" w:hAnsiTheme="majorHAnsi" w:cstheme="majorHAnsi"/>
          <w:highlight w:val="green"/>
          <w:u w:val="single"/>
        </w:rPr>
        <w:t>constellations</w:t>
      </w:r>
      <w:r w:rsidRPr="003824D2">
        <w:rPr>
          <w:rFonts w:asciiTheme="majorHAnsi" w:hAnsiTheme="majorHAnsi" w:cstheme="majorHAnsi"/>
          <w:u w:val="single"/>
        </w:rPr>
        <w:t xml:space="preserve"> are likely to </w:t>
      </w:r>
      <w:r w:rsidRPr="003824D2">
        <w:rPr>
          <w:rFonts w:asciiTheme="majorHAnsi" w:hAnsiTheme="majorHAnsi" w:cstheme="majorHAnsi"/>
          <w:highlight w:val="green"/>
          <w:u w:val="single"/>
        </w:rPr>
        <w:t>have on</w:t>
      </w:r>
      <w:r w:rsidRPr="003824D2">
        <w:rPr>
          <w:rFonts w:asciiTheme="majorHAnsi" w:hAnsiTheme="majorHAnsi" w:cstheme="majorHAnsi"/>
          <w:sz w:val="14"/>
        </w:rPr>
        <w:t xml:space="preserve"> ground- and space-based </w:t>
      </w:r>
      <w:r w:rsidRPr="003824D2">
        <w:rPr>
          <w:rStyle w:val="Emphasis"/>
          <w:rFonts w:asciiTheme="majorHAnsi" w:hAnsiTheme="majorHAnsi" w:cstheme="majorHAnsi"/>
          <w:highlight w:val="green"/>
        </w:rPr>
        <w:t>astronomical observations</w:t>
      </w:r>
      <w:r w:rsidRPr="003824D2">
        <w:rPr>
          <w:rFonts w:asciiTheme="majorHAnsi" w:hAnsiTheme="majorHAnsi" w:cstheme="majorHAnsi"/>
          <w:u w:val="single"/>
        </w:rPr>
        <w:t xml:space="preserve"> across</w:t>
      </w:r>
      <w:r w:rsidRPr="003824D2">
        <w:rPr>
          <w:rFonts w:asciiTheme="majorHAnsi" w:hAnsiTheme="majorHAnsi" w:cstheme="majorHAnsi"/>
          <w:sz w:val="14"/>
        </w:rPr>
        <w:t xml:space="preserve"> a range of </w:t>
      </w:r>
      <w:r w:rsidRPr="003824D2">
        <w:rPr>
          <w:rFonts w:asciiTheme="majorHAnsi" w:hAnsiTheme="majorHAnsi" w:cstheme="majorHAnsi"/>
          <w:u w:val="single"/>
        </w:rPr>
        <w:t>wavelengths</w:t>
      </w:r>
      <w:r w:rsidRPr="003824D2">
        <w:rPr>
          <w:rFonts w:asciiTheme="majorHAnsi" w:hAnsiTheme="majorHAnsi" w:cstheme="majorHAnsi"/>
          <w:sz w:val="14"/>
        </w:rPr>
        <w:t xml:space="preserve"> (Hainaut &amp; Williams 2020; Levchenko et al. 2020; McDowell 2020). </w:t>
      </w:r>
      <w:r w:rsidRPr="003824D2">
        <w:rPr>
          <w:rFonts w:asciiTheme="majorHAnsi" w:hAnsiTheme="majorHAnsi" w:cstheme="majorHAnsi"/>
          <w:u w:val="single"/>
        </w:rPr>
        <w:t xml:space="preserve">Satellite streak </w:t>
      </w:r>
      <w:r w:rsidRPr="003824D2">
        <w:rPr>
          <w:rFonts w:asciiTheme="majorHAnsi" w:hAnsiTheme="majorHAnsi" w:cstheme="majorHAnsi"/>
          <w:u w:val="single"/>
        </w:rPr>
        <w:lastRenderedPageBreak/>
        <w:t>contamination in astronomical imaging</w:t>
      </w:r>
      <w:r w:rsidRPr="003824D2">
        <w:rPr>
          <w:rFonts w:asciiTheme="majorHAnsi" w:hAnsiTheme="majorHAnsi" w:cstheme="majorHAnsi"/>
          <w:sz w:val="14"/>
        </w:rPr>
        <w:t xml:space="preserve"> is by no means a new issue, but the </w:t>
      </w:r>
      <w:r w:rsidRPr="003824D2">
        <w:rPr>
          <w:rFonts w:asciiTheme="majorHAnsi" w:hAnsiTheme="majorHAnsi" w:cstheme="majorHAnsi"/>
          <w:u w:val="single"/>
        </w:rPr>
        <w:t xml:space="preserve">vast </w:t>
      </w:r>
      <w:r w:rsidRPr="003824D2">
        <w:rPr>
          <w:rFonts w:asciiTheme="majorHAnsi" w:hAnsiTheme="majorHAnsi" w:cstheme="majorHAnsi"/>
          <w:highlight w:val="green"/>
          <w:u w:val="single"/>
        </w:rPr>
        <w:t>numbers and</w:t>
      </w:r>
      <w:r w:rsidRPr="003824D2">
        <w:rPr>
          <w:rFonts w:asciiTheme="majorHAnsi" w:hAnsiTheme="majorHAnsi" w:cstheme="majorHAnsi"/>
          <w:u w:val="single"/>
        </w:rPr>
        <w:t xml:space="preserve"> low </w:t>
      </w:r>
      <w:r w:rsidRPr="003824D2">
        <w:rPr>
          <w:rFonts w:asciiTheme="majorHAnsi" w:hAnsiTheme="majorHAnsi" w:cstheme="majorHAnsi"/>
          <w:highlight w:val="green"/>
          <w:u w:val="single"/>
        </w:rPr>
        <w:t>altitudes</w:t>
      </w:r>
      <w:r w:rsidRPr="003824D2">
        <w:rPr>
          <w:rFonts w:asciiTheme="majorHAnsi" w:hAnsiTheme="majorHAnsi" w:cstheme="majorHAnsi"/>
          <w:sz w:val="14"/>
        </w:rPr>
        <w:t xml:space="preserve"> involved in maintaining LEO constellations look set to </w:t>
      </w:r>
      <w:r w:rsidRPr="003824D2">
        <w:rPr>
          <w:rFonts w:asciiTheme="majorHAnsi" w:hAnsiTheme="majorHAnsi" w:cstheme="majorHAnsi"/>
          <w:u w:val="single"/>
        </w:rPr>
        <w:t>exacerbate the problem</w:t>
      </w:r>
      <w:r w:rsidRPr="003824D2">
        <w:rPr>
          <w:rFonts w:asciiTheme="majorHAnsi" w:hAnsiTheme="majorHAnsi" w:cstheme="majorHAnsi"/>
          <w:sz w:val="14"/>
        </w:rPr>
        <w:t xml:space="preserve">, particularly for wide-field systems such as the upcoming Vera C. Rubin Observatory, which will look to study large parts of the sky at any one time, thus </w:t>
      </w:r>
      <w:r w:rsidRPr="003824D2">
        <w:rPr>
          <w:rFonts w:asciiTheme="majorHAnsi" w:hAnsiTheme="majorHAnsi" w:cstheme="majorHAnsi"/>
          <w:highlight w:val="green"/>
          <w:u w:val="single"/>
        </w:rPr>
        <w:t>result</w:t>
      </w:r>
      <w:r w:rsidRPr="003824D2">
        <w:rPr>
          <w:rFonts w:asciiTheme="majorHAnsi" w:hAnsiTheme="majorHAnsi" w:cstheme="majorHAnsi"/>
          <w:u w:val="single"/>
        </w:rPr>
        <w:t xml:space="preserve">ing </w:t>
      </w:r>
      <w:r w:rsidRPr="003824D2">
        <w:rPr>
          <w:rFonts w:asciiTheme="majorHAnsi" w:hAnsiTheme="majorHAnsi" w:cstheme="majorHAnsi"/>
          <w:highlight w:val="green"/>
          <w:u w:val="single"/>
        </w:rPr>
        <w:t>in</w:t>
      </w:r>
      <w:r w:rsidRPr="003824D2">
        <w:rPr>
          <w:rFonts w:asciiTheme="majorHAnsi" w:hAnsiTheme="majorHAnsi" w:cstheme="majorHAnsi"/>
          <w:u w:val="single"/>
        </w:rPr>
        <w:t xml:space="preserve"> a </w:t>
      </w:r>
      <w:r w:rsidRPr="003824D2">
        <w:rPr>
          <w:rStyle w:val="Emphasis"/>
          <w:rFonts w:asciiTheme="majorHAnsi" w:hAnsiTheme="majorHAnsi" w:cstheme="majorHAnsi"/>
          <w:highlight w:val="green"/>
        </w:rPr>
        <w:t>high probability</w:t>
      </w:r>
      <w:r w:rsidRPr="003824D2">
        <w:rPr>
          <w:rStyle w:val="Emphasis"/>
          <w:rFonts w:asciiTheme="majorHAnsi" w:hAnsiTheme="majorHAnsi" w:cstheme="majorHAnsi"/>
        </w:rPr>
        <w:t xml:space="preserve"> of field contamination</w:t>
      </w:r>
      <w:r w:rsidRPr="003824D2">
        <w:rPr>
          <w:rFonts w:asciiTheme="majorHAnsi" w:hAnsiTheme="majorHAnsi" w:cstheme="majorHAnsi"/>
          <w:sz w:val="14"/>
        </w:rPr>
        <w:t xml:space="preserve"> (Massey et al. 2020). An example of a contaminated wide-field image is provided in Figure 6.</w:t>
      </w:r>
    </w:p>
    <w:p w14:paraId="391D2CBD"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 xml:space="preserve">While the </w:t>
      </w:r>
      <w:r w:rsidRPr="003824D2">
        <w:rPr>
          <w:rFonts w:asciiTheme="majorHAnsi" w:hAnsiTheme="majorHAnsi" w:cstheme="majorHAnsi"/>
          <w:highlight w:val="green"/>
          <w:u w:val="single"/>
        </w:rPr>
        <w:t>lowest-altitude</w:t>
      </w:r>
      <w:r w:rsidRPr="003824D2">
        <w:rPr>
          <w:rFonts w:asciiTheme="majorHAnsi" w:hAnsiTheme="majorHAnsi" w:cstheme="majorHAnsi"/>
          <w:u w:val="single"/>
        </w:rPr>
        <w:t xml:space="preserve"> constellations are likely to be the </w:t>
      </w:r>
      <w:r w:rsidRPr="003824D2">
        <w:rPr>
          <w:rStyle w:val="Emphasis"/>
          <w:rFonts w:asciiTheme="majorHAnsi" w:hAnsiTheme="majorHAnsi" w:cstheme="majorHAnsi"/>
          <w:highlight w:val="green"/>
        </w:rPr>
        <w:t>brightest</w:t>
      </w:r>
      <w:r w:rsidRPr="003824D2">
        <w:rPr>
          <w:rFonts w:asciiTheme="majorHAnsi" w:hAnsiTheme="majorHAnsi" w:cstheme="majorHAnsi"/>
          <w:sz w:val="14"/>
        </w:rPr>
        <w:t xml:space="preserve">, </w:t>
      </w:r>
      <w:r w:rsidRPr="003824D2">
        <w:rPr>
          <w:rFonts w:asciiTheme="majorHAnsi" w:hAnsiTheme="majorHAnsi" w:cstheme="majorHAnsi"/>
          <w:u w:val="single"/>
        </w:rPr>
        <w:t xml:space="preserve">those in </w:t>
      </w:r>
      <w:r w:rsidRPr="003824D2">
        <w:rPr>
          <w:rStyle w:val="Emphasis"/>
          <w:rFonts w:asciiTheme="majorHAnsi" w:hAnsiTheme="majorHAnsi" w:cstheme="majorHAnsi"/>
          <w:highlight w:val="green"/>
        </w:rPr>
        <w:t>higher-altitude bands</w:t>
      </w:r>
      <w:r w:rsidRPr="003824D2">
        <w:rPr>
          <w:rFonts w:asciiTheme="majorHAnsi" w:hAnsiTheme="majorHAnsi" w:cstheme="majorHAnsi"/>
          <w:u w:val="single"/>
        </w:rPr>
        <w:t xml:space="preserve"> will</w:t>
      </w:r>
      <w:r w:rsidRPr="003824D2">
        <w:rPr>
          <w:rFonts w:asciiTheme="majorHAnsi" w:hAnsiTheme="majorHAnsi" w:cstheme="majorHAnsi"/>
          <w:sz w:val="14"/>
        </w:rPr>
        <w:t xml:space="preserve"> perhaps </w:t>
      </w:r>
      <w:r w:rsidRPr="003824D2">
        <w:rPr>
          <w:rFonts w:asciiTheme="majorHAnsi" w:hAnsiTheme="majorHAnsi" w:cstheme="majorHAnsi"/>
          <w:u w:val="single"/>
        </w:rPr>
        <w:t>be of greater concern to astronomers</w:t>
      </w:r>
      <w:r w:rsidRPr="003824D2">
        <w:rPr>
          <w:rFonts w:asciiTheme="majorHAnsi" w:hAnsiTheme="majorHAnsi" w:cstheme="majorHAnsi"/>
          <w:sz w:val="14"/>
        </w:rPr>
        <w:t xml:space="preserve">; low-altitude satellites will spend much of the night eclipsed in the Earth’s shadow, while </w:t>
      </w:r>
      <w:r w:rsidRPr="003824D2">
        <w:rPr>
          <w:rFonts w:asciiTheme="majorHAnsi" w:hAnsiTheme="majorHAnsi" w:cstheme="majorHAnsi"/>
          <w:u w:val="single"/>
        </w:rPr>
        <w:t>satellites in the upper bands of</w:t>
      </w:r>
      <w:r w:rsidRPr="003824D2">
        <w:rPr>
          <w:rFonts w:asciiTheme="majorHAnsi" w:hAnsiTheme="majorHAnsi" w:cstheme="majorHAnsi"/>
          <w:sz w:val="14"/>
        </w:rPr>
        <w:t xml:space="preserve"> the </w:t>
      </w:r>
      <w:r w:rsidRPr="003824D2">
        <w:rPr>
          <w:rFonts w:asciiTheme="majorHAnsi" w:hAnsiTheme="majorHAnsi" w:cstheme="majorHAnsi"/>
          <w:u w:val="single"/>
        </w:rPr>
        <w:t>LEO</w:t>
      </w:r>
      <w:r w:rsidRPr="003824D2">
        <w:rPr>
          <w:rFonts w:asciiTheme="majorHAnsi" w:hAnsiTheme="majorHAnsi" w:cstheme="majorHAnsi"/>
          <w:sz w:val="14"/>
        </w:rPr>
        <w:t xml:space="preserve"> region will </w:t>
      </w:r>
      <w:r w:rsidRPr="003824D2">
        <w:rPr>
          <w:rFonts w:asciiTheme="majorHAnsi" w:hAnsiTheme="majorHAnsi" w:cstheme="majorHAnsi"/>
          <w:highlight w:val="green"/>
          <w:u w:val="single"/>
        </w:rPr>
        <w:t>remain visible for larger portions</w:t>
      </w:r>
      <w:r w:rsidRPr="003824D2">
        <w:rPr>
          <w:rFonts w:asciiTheme="majorHAnsi" w:hAnsiTheme="majorHAnsi" w:cstheme="majorHAnsi"/>
          <w:u w:val="single"/>
        </w:rPr>
        <w:t xml:space="preserve"> of the night. This will be the </w:t>
      </w:r>
      <w:r w:rsidRPr="003824D2">
        <w:rPr>
          <w:rFonts w:asciiTheme="majorHAnsi" w:hAnsiTheme="majorHAnsi" w:cstheme="majorHAnsi"/>
          <w:highlight w:val="green"/>
          <w:u w:val="single"/>
        </w:rPr>
        <w:t>case for</w:t>
      </w:r>
      <w:r w:rsidRPr="003824D2">
        <w:rPr>
          <w:rFonts w:asciiTheme="majorHAnsi" w:hAnsiTheme="majorHAnsi" w:cstheme="majorHAnsi"/>
          <w:sz w:val="14"/>
        </w:rPr>
        <w:t xml:space="preserve"> nodes of the </w:t>
      </w:r>
      <w:proofErr w:type="spellStart"/>
      <w:r w:rsidRPr="003824D2">
        <w:rPr>
          <w:rFonts w:asciiTheme="majorHAnsi" w:hAnsiTheme="majorHAnsi" w:cstheme="majorHAnsi"/>
          <w:highlight w:val="green"/>
          <w:u w:val="single"/>
        </w:rPr>
        <w:t>OneWeb</w:t>
      </w:r>
      <w:proofErr w:type="spellEnd"/>
      <w:r w:rsidRPr="003824D2">
        <w:rPr>
          <w:rFonts w:asciiTheme="majorHAnsi" w:hAnsiTheme="majorHAnsi" w:cstheme="majorHAnsi"/>
          <w:u w:val="single"/>
        </w:rPr>
        <w:t xml:space="preserve"> constellation</w:t>
      </w:r>
      <w:r w:rsidRPr="003824D2">
        <w:rPr>
          <w:rFonts w:asciiTheme="majorHAnsi" w:hAnsiTheme="majorHAnsi" w:cstheme="majorHAnsi"/>
          <w:sz w:val="14"/>
        </w:rPr>
        <w:t xml:space="preserve">, now part-owned by the UK government. </w:t>
      </w:r>
      <w:proofErr w:type="spellStart"/>
      <w:r w:rsidRPr="003824D2">
        <w:rPr>
          <w:rFonts w:asciiTheme="majorHAnsi" w:hAnsiTheme="majorHAnsi" w:cstheme="majorHAnsi"/>
          <w:sz w:val="14"/>
        </w:rPr>
        <w:t>OneWeb</w:t>
      </w:r>
      <w:proofErr w:type="spellEnd"/>
      <w:r w:rsidRPr="003824D2">
        <w:rPr>
          <w:rFonts w:asciiTheme="majorHAnsi" w:hAnsiTheme="majorHAnsi" w:cstheme="majorHAnsi"/>
          <w:sz w:val="14"/>
        </w:rPr>
        <w:t xml:space="preserve"> satellites reside in altitude bands around 1200 km, to take advantage of a local minimum in the debris population. </w:t>
      </w:r>
      <w:proofErr w:type="spellStart"/>
      <w:r w:rsidRPr="003824D2">
        <w:rPr>
          <w:rFonts w:asciiTheme="majorHAnsi" w:hAnsiTheme="majorHAnsi" w:cstheme="majorHAnsi"/>
          <w:sz w:val="14"/>
        </w:rPr>
        <w:t>Seitzer</w:t>
      </w:r>
      <w:proofErr w:type="spellEnd"/>
      <w:r w:rsidRPr="003824D2">
        <w:rPr>
          <w:rFonts w:asciiTheme="majorHAnsi" w:hAnsiTheme="majorHAnsi" w:cstheme="majorHAnsi"/>
          <w:sz w:val="14"/>
        </w:rPr>
        <w:t xml:space="preserve"> (2020) has recommended that constellation operators take precautions to keep their satellites faint, and opt for altitude bands below roughly 600 km, to best combat the issue.</w:t>
      </w:r>
    </w:p>
    <w:p w14:paraId="2F4A1E4F"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u w:val="single"/>
        </w:rPr>
        <w:t xml:space="preserve">To </w:t>
      </w:r>
      <w:r w:rsidRPr="003824D2">
        <w:rPr>
          <w:rFonts w:asciiTheme="majorHAnsi" w:hAnsiTheme="majorHAnsi" w:cstheme="majorHAnsi"/>
          <w:highlight w:val="green"/>
          <w:u w:val="single"/>
        </w:rPr>
        <w:t xml:space="preserve">add to </w:t>
      </w:r>
      <w:r w:rsidRPr="003824D2">
        <w:rPr>
          <w:rFonts w:asciiTheme="majorHAnsi" w:hAnsiTheme="majorHAnsi" w:cstheme="majorHAnsi"/>
          <w:u w:val="single"/>
        </w:rPr>
        <w:t xml:space="preserve">the </w:t>
      </w:r>
      <w:r w:rsidRPr="003824D2">
        <w:rPr>
          <w:rFonts w:asciiTheme="majorHAnsi" w:hAnsiTheme="majorHAnsi" w:cstheme="majorHAnsi"/>
          <w:highlight w:val="green"/>
          <w:u w:val="single"/>
        </w:rPr>
        <w:t>logistical challenges</w:t>
      </w:r>
      <w:r w:rsidRPr="003824D2">
        <w:rPr>
          <w:rFonts w:asciiTheme="majorHAnsi" w:hAnsiTheme="majorHAnsi" w:cstheme="majorHAnsi"/>
          <w:sz w:val="14"/>
        </w:rPr>
        <w:t xml:space="preserve"> associated with monitoring a sky that is getting busier every year, </w:t>
      </w:r>
      <w:r w:rsidRPr="003824D2">
        <w:rPr>
          <w:rFonts w:asciiTheme="majorHAnsi" w:hAnsiTheme="majorHAnsi" w:cstheme="majorHAnsi"/>
          <w:highlight w:val="green"/>
          <w:u w:val="single"/>
        </w:rPr>
        <w:t>surveillance networks</w:t>
      </w:r>
      <w:r w:rsidRPr="003824D2">
        <w:rPr>
          <w:rFonts w:asciiTheme="majorHAnsi" w:hAnsiTheme="majorHAnsi" w:cstheme="majorHAnsi"/>
          <w:u w:val="single"/>
        </w:rPr>
        <w:t xml:space="preserve"> may soon be </w:t>
      </w:r>
      <w:r w:rsidRPr="003824D2">
        <w:rPr>
          <w:rFonts w:asciiTheme="majorHAnsi" w:hAnsiTheme="majorHAnsi" w:cstheme="majorHAnsi"/>
          <w:highlight w:val="green"/>
          <w:u w:val="single"/>
        </w:rPr>
        <w:t xml:space="preserve">tasked with </w:t>
      </w:r>
      <w:r w:rsidRPr="003824D2">
        <w:rPr>
          <w:rStyle w:val="Emphasis"/>
          <w:rFonts w:asciiTheme="majorHAnsi" w:hAnsiTheme="majorHAnsi" w:cstheme="majorHAnsi"/>
          <w:highlight w:val="green"/>
        </w:rPr>
        <w:t>tracking</w:t>
      </w:r>
      <w:r w:rsidRPr="003824D2">
        <w:rPr>
          <w:rStyle w:val="Emphasis"/>
          <w:rFonts w:asciiTheme="majorHAnsi" w:hAnsiTheme="majorHAnsi" w:cstheme="majorHAnsi"/>
        </w:rPr>
        <w:t xml:space="preserve"> and cataloguing</w:t>
      </w:r>
      <w:r w:rsidRPr="003824D2">
        <w:rPr>
          <w:rFonts w:asciiTheme="majorHAnsi" w:hAnsiTheme="majorHAnsi" w:cstheme="majorHAnsi"/>
          <w:u w:val="single"/>
        </w:rPr>
        <w:t xml:space="preserve"> </w:t>
      </w:r>
      <w:r w:rsidRPr="003824D2">
        <w:rPr>
          <w:rStyle w:val="Emphasis"/>
          <w:rFonts w:asciiTheme="majorHAnsi" w:hAnsiTheme="majorHAnsi" w:cstheme="majorHAnsi"/>
        </w:rPr>
        <w:t>objects</w:t>
      </w:r>
      <w:r w:rsidRPr="003824D2">
        <w:rPr>
          <w:rFonts w:asciiTheme="majorHAnsi" w:hAnsiTheme="majorHAnsi" w:cstheme="majorHAnsi"/>
          <w:sz w:val="14"/>
        </w:rPr>
        <w:t xml:space="preserve"> far </w:t>
      </w:r>
      <w:r w:rsidRPr="003824D2">
        <w:rPr>
          <w:rFonts w:asciiTheme="majorHAnsi" w:hAnsiTheme="majorHAnsi" w:cstheme="majorHAnsi"/>
          <w:u w:val="single"/>
        </w:rPr>
        <w:t>beyond the ‘high-altitude’ GSO region</w:t>
      </w:r>
      <w:r w:rsidRPr="003824D2">
        <w:rPr>
          <w:rFonts w:asciiTheme="majorHAnsi" w:hAnsiTheme="majorHAnsi" w:cstheme="majorHAnsi"/>
          <w:sz w:val="14"/>
        </w:rPr>
        <w:t xml:space="preserve">, namely those in the cislunar domain. </w:t>
      </w:r>
      <w:r w:rsidRPr="003824D2">
        <w:rPr>
          <w:rFonts w:asciiTheme="majorHAnsi" w:hAnsiTheme="majorHAnsi" w:cstheme="majorHAnsi"/>
          <w:u w:val="single"/>
        </w:rPr>
        <w:t xml:space="preserve">The expansion of launch traffic into cislunar space in the wake of NASA’s Artemis </w:t>
      </w:r>
      <w:proofErr w:type="spellStart"/>
      <w:r w:rsidRPr="003824D2">
        <w:rPr>
          <w:rFonts w:asciiTheme="majorHAnsi" w:hAnsiTheme="majorHAnsi" w:cstheme="majorHAnsi"/>
          <w:u w:val="single"/>
        </w:rPr>
        <w:t>programme</w:t>
      </w:r>
      <w:proofErr w:type="spellEnd"/>
      <w:r w:rsidRPr="003824D2">
        <w:rPr>
          <w:rFonts w:asciiTheme="majorHAnsi" w:hAnsiTheme="majorHAnsi" w:cstheme="majorHAnsi"/>
          <w:u w:val="single"/>
        </w:rPr>
        <w:t xml:space="preserve"> will </w:t>
      </w:r>
      <w:r w:rsidRPr="003824D2">
        <w:rPr>
          <w:rStyle w:val="Emphasis"/>
          <w:rFonts w:asciiTheme="majorHAnsi" w:hAnsiTheme="majorHAnsi" w:cstheme="majorHAnsi"/>
        </w:rPr>
        <w:t>undoubtedly</w:t>
      </w:r>
      <w:r w:rsidRPr="003824D2">
        <w:rPr>
          <w:rFonts w:asciiTheme="majorHAnsi" w:hAnsiTheme="majorHAnsi" w:cstheme="majorHAnsi"/>
          <w:u w:val="single"/>
        </w:rPr>
        <w:t xml:space="preserve"> pose problems</w:t>
      </w:r>
      <w:r w:rsidRPr="003824D2">
        <w:rPr>
          <w:rFonts w:asciiTheme="majorHAnsi" w:hAnsiTheme="majorHAnsi" w:cstheme="majorHAnsi"/>
          <w:sz w:val="14"/>
        </w:rPr>
        <w:t xml:space="preserve"> for existing SDA architectures (Bolden et al. 2020): </w:t>
      </w:r>
      <w:r w:rsidRPr="003824D2">
        <w:rPr>
          <w:rFonts w:asciiTheme="majorHAnsi" w:hAnsiTheme="majorHAnsi" w:cstheme="majorHAnsi"/>
          <w:u w:val="single"/>
        </w:rPr>
        <w:t xml:space="preserve">the increased range will result in </w:t>
      </w:r>
      <w:r w:rsidRPr="003824D2">
        <w:rPr>
          <w:rStyle w:val="Emphasis"/>
          <w:rFonts w:asciiTheme="majorHAnsi" w:hAnsiTheme="majorHAnsi" w:cstheme="majorHAnsi"/>
        </w:rPr>
        <w:t>diminished signal-to-noise</w:t>
      </w:r>
      <w:r w:rsidRPr="003824D2">
        <w:rPr>
          <w:rFonts w:asciiTheme="majorHAnsi" w:hAnsiTheme="majorHAnsi" w:cstheme="majorHAnsi"/>
          <w:sz w:val="14"/>
        </w:rPr>
        <w:t xml:space="preserve">, calling for more sensitive instruments; </w:t>
      </w:r>
      <w:r w:rsidRPr="003824D2">
        <w:rPr>
          <w:rFonts w:asciiTheme="majorHAnsi" w:hAnsiTheme="majorHAnsi" w:cstheme="majorHAnsi"/>
          <w:u w:val="single"/>
        </w:rPr>
        <w:t xml:space="preserve">the </w:t>
      </w:r>
      <w:r w:rsidRPr="003824D2">
        <w:rPr>
          <w:rFonts w:asciiTheme="majorHAnsi" w:hAnsiTheme="majorHAnsi" w:cstheme="majorHAnsi"/>
          <w:highlight w:val="green"/>
          <w:u w:val="single"/>
        </w:rPr>
        <w:t>much larger volume of</w:t>
      </w:r>
      <w:r w:rsidRPr="003824D2">
        <w:rPr>
          <w:rFonts w:asciiTheme="majorHAnsi" w:hAnsiTheme="majorHAnsi" w:cstheme="majorHAnsi"/>
          <w:u w:val="single"/>
        </w:rPr>
        <w:t xml:space="preserve"> space in need of </w:t>
      </w:r>
      <w:r w:rsidRPr="003824D2">
        <w:rPr>
          <w:rFonts w:asciiTheme="majorHAnsi" w:hAnsiTheme="majorHAnsi" w:cstheme="majorHAnsi"/>
          <w:highlight w:val="green"/>
          <w:u w:val="single"/>
        </w:rPr>
        <w:t>monitoring</w:t>
      </w:r>
      <w:r w:rsidRPr="003824D2">
        <w:rPr>
          <w:rFonts w:asciiTheme="majorHAnsi" w:hAnsiTheme="majorHAnsi" w:cstheme="majorHAnsi"/>
          <w:u w:val="single"/>
        </w:rPr>
        <w:t xml:space="preserve"> will </w:t>
      </w:r>
      <w:r w:rsidRPr="003824D2">
        <w:rPr>
          <w:rStyle w:val="Emphasis"/>
          <w:rFonts w:asciiTheme="majorHAnsi" w:hAnsiTheme="majorHAnsi" w:cstheme="majorHAnsi"/>
          <w:highlight w:val="green"/>
        </w:rPr>
        <w:t>necessitate</w:t>
      </w:r>
      <w:r w:rsidRPr="003824D2">
        <w:rPr>
          <w:rStyle w:val="Emphasis"/>
          <w:rFonts w:asciiTheme="majorHAnsi" w:hAnsiTheme="majorHAnsi" w:cstheme="majorHAnsi"/>
        </w:rPr>
        <w:t xml:space="preserve"> a more extensive array</w:t>
      </w:r>
      <w:r w:rsidRPr="003824D2">
        <w:rPr>
          <w:rFonts w:asciiTheme="majorHAnsi" w:hAnsiTheme="majorHAnsi" w:cstheme="majorHAnsi"/>
          <w:u w:val="single"/>
        </w:rPr>
        <w:t xml:space="preserve"> of ground- and space-based SDA </w:t>
      </w:r>
      <w:r w:rsidRPr="003824D2">
        <w:rPr>
          <w:rFonts w:asciiTheme="majorHAnsi" w:hAnsiTheme="majorHAnsi" w:cstheme="majorHAnsi"/>
          <w:highlight w:val="green"/>
          <w:u w:val="single"/>
        </w:rPr>
        <w:t>capabilities</w:t>
      </w:r>
      <w:r w:rsidRPr="003824D2">
        <w:rPr>
          <w:rFonts w:asciiTheme="majorHAnsi" w:hAnsiTheme="majorHAnsi" w:cstheme="majorHAnsi"/>
          <w:sz w:val="14"/>
        </w:rPr>
        <w:t xml:space="preserve">; and </w:t>
      </w:r>
      <w:r w:rsidRPr="003824D2">
        <w:rPr>
          <w:rFonts w:asciiTheme="majorHAnsi" w:hAnsiTheme="majorHAnsi" w:cstheme="majorHAnsi"/>
          <w:u w:val="single"/>
        </w:rPr>
        <w:t>observations</w:t>
      </w:r>
      <w:r w:rsidRPr="003824D2">
        <w:rPr>
          <w:rFonts w:asciiTheme="majorHAnsi" w:hAnsiTheme="majorHAnsi" w:cstheme="majorHAnsi"/>
          <w:sz w:val="14"/>
        </w:rPr>
        <w:t xml:space="preserve"> will often be obstructed by the Moon, or eclipsed in shadow, </w:t>
      </w:r>
      <w:r w:rsidRPr="003824D2">
        <w:rPr>
          <w:rFonts w:asciiTheme="majorHAnsi" w:hAnsiTheme="majorHAnsi" w:cstheme="majorHAnsi"/>
          <w:u w:val="single"/>
        </w:rPr>
        <w:t xml:space="preserve">calling for more </w:t>
      </w:r>
      <w:r w:rsidRPr="003824D2">
        <w:rPr>
          <w:rStyle w:val="Emphasis"/>
          <w:rFonts w:asciiTheme="majorHAnsi" w:hAnsiTheme="majorHAnsi" w:cstheme="majorHAnsi"/>
        </w:rPr>
        <w:t>sophisticated algorithms</w:t>
      </w:r>
      <w:r w:rsidRPr="003824D2">
        <w:rPr>
          <w:rFonts w:asciiTheme="majorHAnsi" w:hAnsiTheme="majorHAnsi" w:cstheme="majorHAnsi"/>
          <w:u w:val="single"/>
        </w:rPr>
        <w:t xml:space="preserve"> for object detection and orbital state prediction</w:t>
      </w:r>
      <w:r w:rsidRPr="003824D2">
        <w:rPr>
          <w:rFonts w:asciiTheme="majorHAnsi" w:hAnsiTheme="majorHAnsi" w:cstheme="majorHAnsi"/>
          <w:sz w:val="14"/>
        </w:rPr>
        <w:t xml:space="preserve"> with sparse or diminished information (Yanagisawa &amp; Kurosaki 2012; Virtanen et al. 2016; Hickson 2018; Nir et al. 2018; </w:t>
      </w:r>
      <w:proofErr w:type="spellStart"/>
      <w:r w:rsidRPr="003824D2">
        <w:rPr>
          <w:rFonts w:asciiTheme="majorHAnsi" w:hAnsiTheme="majorHAnsi" w:cstheme="majorHAnsi"/>
          <w:sz w:val="14"/>
        </w:rPr>
        <w:t>Pirovano</w:t>
      </w:r>
      <w:proofErr w:type="spellEnd"/>
      <w:r w:rsidRPr="003824D2">
        <w:rPr>
          <w:rFonts w:asciiTheme="majorHAnsi" w:hAnsiTheme="majorHAnsi" w:cstheme="majorHAnsi"/>
          <w:sz w:val="14"/>
        </w:rPr>
        <w:t xml:space="preserve">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497999C3" w14:textId="77777777" w:rsidR="003824D2" w:rsidRPr="003824D2" w:rsidRDefault="003824D2" w:rsidP="003824D2">
      <w:pPr>
        <w:rPr>
          <w:rFonts w:asciiTheme="majorHAnsi" w:hAnsiTheme="majorHAnsi" w:cstheme="majorHAnsi"/>
        </w:rPr>
      </w:pPr>
    </w:p>
    <w:p w14:paraId="590C983E"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Astronomical research solves </w:t>
      </w:r>
      <w:r w:rsidRPr="003824D2">
        <w:rPr>
          <w:rFonts w:asciiTheme="majorHAnsi" w:hAnsiTheme="majorHAnsi" w:cstheme="majorHAnsi"/>
          <w:u w:val="single"/>
        </w:rPr>
        <w:t>every existential threat</w:t>
      </w:r>
      <w:r w:rsidRPr="003824D2">
        <w:rPr>
          <w:rFonts w:asciiTheme="majorHAnsi" w:hAnsiTheme="majorHAnsi" w:cstheme="majorHAnsi"/>
        </w:rPr>
        <w:t>.</w:t>
      </w:r>
    </w:p>
    <w:p w14:paraId="53396A86" w14:textId="77777777" w:rsidR="003824D2" w:rsidRPr="003824D2" w:rsidRDefault="003824D2" w:rsidP="003824D2">
      <w:pPr>
        <w:rPr>
          <w:rFonts w:asciiTheme="majorHAnsi" w:hAnsiTheme="majorHAnsi" w:cstheme="majorHAnsi"/>
        </w:rPr>
      </w:pPr>
      <w:r w:rsidRPr="003824D2">
        <w:rPr>
          <w:rStyle w:val="Style13ptBold"/>
          <w:rFonts w:asciiTheme="majorHAnsi" w:hAnsiTheme="majorHAnsi" w:cstheme="majorHAnsi"/>
        </w:rPr>
        <w:t>Harvard 17</w:t>
      </w:r>
      <w:r w:rsidRPr="003824D2">
        <w:rPr>
          <w:rFonts w:asciiTheme="majorHAnsi" w:hAnsiTheme="majorHAnsi" w:cstheme="majorHAnsi"/>
        </w:rPr>
        <w:t xml:space="preserve"> [Harvard &amp; Smithsonian. No exact date but most recent image cited is from 2017. “How can astronomy improve life on </w:t>
      </w:r>
      <w:proofErr w:type="gramStart"/>
      <w:r w:rsidRPr="003824D2">
        <w:rPr>
          <w:rFonts w:asciiTheme="majorHAnsi" w:hAnsiTheme="majorHAnsi" w:cstheme="majorHAnsi"/>
        </w:rPr>
        <w:t>earth?.</w:t>
      </w:r>
      <w:proofErr w:type="gramEnd"/>
      <w:r w:rsidRPr="003824D2">
        <w:rPr>
          <w:rFonts w:asciiTheme="majorHAnsi" w:hAnsiTheme="majorHAnsi" w:cstheme="majorHAnsi"/>
        </w:rPr>
        <w:t xml:space="preserve">” Center for Astrophysics. </w:t>
      </w:r>
      <w:hyperlink r:id="rId16" w:history="1">
        <w:r w:rsidRPr="003824D2">
          <w:rPr>
            <w:rStyle w:val="Hyperlink"/>
            <w:rFonts w:asciiTheme="majorHAnsi" w:hAnsiTheme="majorHAnsi" w:cstheme="majorHAnsi"/>
          </w:rPr>
          <w:t>https://www.cfa.harvard.edu/big-questions/how-can-astronomy-improve-life-earth</w:t>
        </w:r>
      </w:hyperlink>
      <w:r w:rsidRPr="003824D2">
        <w:rPr>
          <w:rFonts w:asciiTheme="majorHAnsi" w:hAnsiTheme="majorHAnsi" w:cstheme="majorHAnsi"/>
        </w:rPr>
        <w:t>] Justin</w:t>
      </w:r>
    </w:p>
    <w:p w14:paraId="5CB87503"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Our Work</w:t>
      </w:r>
    </w:p>
    <w:p w14:paraId="2B6DE83B"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u w:val="single"/>
        </w:rPr>
        <w:t>The need for</w:t>
      </w:r>
      <w:r w:rsidRPr="003824D2">
        <w:rPr>
          <w:rFonts w:asciiTheme="majorHAnsi" w:hAnsiTheme="majorHAnsi" w:cstheme="majorHAnsi"/>
          <w:sz w:val="14"/>
        </w:rPr>
        <w:t xml:space="preserve"> extremely precise instrumentation in </w:t>
      </w:r>
      <w:r w:rsidRPr="003824D2">
        <w:rPr>
          <w:rFonts w:asciiTheme="majorHAnsi" w:hAnsiTheme="majorHAnsi" w:cstheme="majorHAnsi"/>
          <w:highlight w:val="green"/>
          <w:u w:val="single"/>
        </w:rPr>
        <w:t>astronomy</w:t>
      </w:r>
      <w:r w:rsidRPr="003824D2">
        <w:rPr>
          <w:rFonts w:asciiTheme="majorHAnsi" w:hAnsiTheme="majorHAnsi" w:cstheme="majorHAnsi"/>
          <w:u w:val="single"/>
        </w:rPr>
        <w:t xml:space="preserve"> can often be </w:t>
      </w:r>
      <w:r w:rsidRPr="003824D2">
        <w:rPr>
          <w:rStyle w:val="Emphasis"/>
          <w:rFonts w:asciiTheme="majorHAnsi" w:hAnsiTheme="majorHAnsi" w:cstheme="majorHAnsi"/>
          <w:highlight w:val="green"/>
        </w:rPr>
        <w:t>transferred into</w:t>
      </w:r>
      <w:r w:rsidRPr="003824D2">
        <w:rPr>
          <w:rStyle w:val="Emphasis"/>
          <w:rFonts w:asciiTheme="majorHAnsi" w:hAnsiTheme="majorHAnsi" w:cstheme="majorHAnsi"/>
        </w:rPr>
        <w:t xml:space="preserve"> the </w:t>
      </w:r>
      <w:r w:rsidRPr="003824D2">
        <w:rPr>
          <w:rStyle w:val="Emphasis"/>
          <w:rFonts w:asciiTheme="majorHAnsi" w:hAnsiTheme="majorHAnsi" w:cstheme="majorHAnsi"/>
          <w:highlight w:val="green"/>
        </w:rPr>
        <w:t>medical field</w:t>
      </w:r>
      <w:r w:rsidRPr="003824D2">
        <w:rPr>
          <w:rFonts w:asciiTheme="majorHAnsi" w:hAnsiTheme="majorHAnsi" w:cstheme="majorHAnsi"/>
          <w:sz w:val="14"/>
        </w:rPr>
        <w:t xml:space="preserve">. Beyond pure research, which benefits humanity through various technological applications, some laboratories at the Center for Astrophysics pursue research that’s more directly beneficial. </w:t>
      </w:r>
    </w:p>
    <w:p w14:paraId="3272E7BE"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u w:val="single"/>
        </w:rPr>
        <w:lastRenderedPageBreak/>
        <w:t xml:space="preserve">High-energy and neutron optics </w:t>
      </w:r>
      <w:r w:rsidRPr="003824D2">
        <w:rPr>
          <w:rFonts w:asciiTheme="majorHAnsi" w:hAnsiTheme="majorHAnsi" w:cstheme="majorHAnsi"/>
          <w:highlight w:val="green"/>
          <w:u w:val="single"/>
        </w:rPr>
        <w:t>laboratories</w:t>
      </w:r>
      <w:r w:rsidRPr="003824D2">
        <w:rPr>
          <w:rFonts w:asciiTheme="majorHAnsi" w:hAnsiTheme="majorHAnsi" w:cstheme="majorHAnsi"/>
          <w:u w:val="single"/>
        </w:rPr>
        <w:t xml:space="preserve"> design </w:t>
      </w:r>
      <w:r w:rsidRPr="003824D2">
        <w:rPr>
          <w:rStyle w:val="Emphasis"/>
          <w:rFonts w:asciiTheme="majorHAnsi" w:hAnsiTheme="majorHAnsi" w:cstheme="majorHAnsi"/>
        </w:rPr>
        <w:t>mirrors</w:t>
      </w:r>
      <w:r w:rsidRPr="003824D2">
        <w:rPr>
          <w:rFonts w:asciiTheme="majorHAnsi" w:hAnsiTheme="majorHAnsi" w:cstheme="majorHAnsi"/>
          <w:u w:val="single"/>
        </w:rPr>
        <w:t xml:space="preserve"> for</w:t>
      </w:r>
      <w:r w:rsidRPr="003824D2">
        <w:rPr>
          <w:rFonts w:asciiTheme="majorHAnsi" w:hAnsiTheme="majorHAnsi" w:cstheme="majorHAnsi"/>
          <w:sz w:val="14"/>
        </w:rPr>
        <w:t xml:space="preserve"> the next generation of space-based </w:t>
      </w:r>
      <w:r w:rsidRPr="003824D2">
        <w:rPr>
          <w:rFonts w:asciiTheme="majorHAnsi" w:hAnsiTheme="majorHAnsi" w:cstheme="majorHAnsi"/>
          <w:u w:val="single"/>
        </w:rPr>
        <w:t>telescopes</w:t>
      </w:r>
      <w:r w:rsidRPr="003824D2">
        <w:rPr>
          <w:rFonts w:asciiTheme="majorHAnsi" w:hAnsiTheme="majorHAnsi" w:cstheme="majorHAnsi"/>
          <w:sz w:val="14"/>
        </w:rPr>
        <w:t xml:space="preserve">. But with a simple modification, these </w:t>
      </w:r>
      <w:r w:rsidRPr="003824D2">
        <w:rPr>
          <w:rFonts w:asciiTheme="majorHAnsi" w:hAnsiTheme="majorHAnsi" w:cstheme="majorHAnsi"/>
          <w:u w:val="single"/>
        </w:rPr>
        <w:t>optics</w:t>
      </w:r>
      <w:r w:rsidRPr="003824D2">
        <w:rPr>
          <w:rFonts w:asciiTheme="majorHAnsi" w:hAnsiTheme="majorHAnsi" w:cstheme="majorHAnsi"/>
          <w:sz w:val="14"/>
        </w:rPr>
        <w:t xml:space="preserve"> can </w:t>
      </w:r>
      <w:r w:rsidRPr="003824D2">
        <w:rPr>
          <w:rFonts w:asciiTheme="majorHAnsi" w:hAnsiTheme="majorHAnsi" w:cstheme="majorHAnsi"/>
          <w:u w:val="single"/>
        </w:rPr>
        <w:t xml:space="preserve">accurately </w:t>
      </w:r>
      <w:r w:rsidRPr="003824D2">
        <w:rPr>
          <w:rFonts w:asciiTheme="majorHAnsi" w:hAnsiTheme="majorHAnsi" w:cstheme="majorHAnsi"/>
          <w:highlight w:val="green"/>
          <w:u w:val="single"/>
        </w:rPr>
        <w:t xml:space="preserve">aim </w:t>
      </w:r>
      <w:r w:rsidRPr="003824D2">
        <w:rPr>
          <w:rStyle w:val="Emphasis"/>
          <w:rFonts w:asciiTheme="majorHAnsi" w:hAnsiTheme="majorHAnsi" w:cstheme="majorHAnsi"/>
          <w:highlight w:val="green"/>
        </w:rPr>
        <w:t>high-energy particles</w:t>
      </w:r>
      <w:r w:rsidRPr="003824D2">
        <w:rPr>
          <w:rFonts w:asciiTheme="majorHAnsi" w:hAnsiTheme="majorHAnsi" w:cstheme="majorHAnsi"/>
          <w:highlight w:val="green"/>
          <w:u w:val="single"/>
        </w:rPr>
        <w:t xml:space="preserve"> for</w:t>
      </w:r>
      <w:r w:rsidRPr="003824D2">
        <w:rPr>
          <w:rFonts w:asciiTheme="majorHAnsi" w:hAnsiTheme="majorHAnsi" w:cstheme="majorHAnsi"/>
          <w:u w:val="single"/>
        </w:rPr>
        <w:t xml:space="preserve"> </w:t>
      </w:r>
      <w:r w:rsidRPr="003824D2">
        <w:rPr>
          <w:rStyle w:val="Emphasis"/>
          <w:rFonts w:asciiTheme="majorHAnsi" w:hAnsiTheme="majorHAnsi" w:cstheme="majorHAnsi"/>
        </w:rPr>
        <w:t xml:space="preserve">radiation </w:t>
      </w:r>
      <w:r w:rsidRPr="003824D2">
        <w:rPr>
          <w:rStyle w:val="Emphasis"/>
          <w:rFonts w:asciiTheme="majorHAnsi" w:hAnsiTheme="majorHAnsi" w:cstheme="majorHAnsi"/>
          <w:highlight w:val="green"/>
        </w:rPr>
        <w:t>treatment</w:t>
      </w:r>
      <w:r w:rsidRPr="003824D2">
        <w:rPr>
          <w:rFonts w:asciiTheme="majorHAnsi" w:hAnsiTheme="majorHAnsi" w:cstheme="majorHAnsi"/>
          <w:sz w:val="14"/>
        </w:rPr>
        <w:t xml:space="preserve">, focusing on destroying tumors while leaving surrounding tissue unharmed. </w:t>
      </w:r>
      <w:r w:rsidRPr="003824D2">
        <w:rPr>
          <w:rFonts w:asciiTheme="majorHAnsi" w:hAnsiTheme="majorHAnsi" w:cstheme="majorHAnsi"/>
          <w:u w:val="single"/>
        </w:rPr>
        <w:t>Engineers are working on mirrors that can</w:t>
      </w:r>
      <w:r w:rsidRPr="003824D2">
        <w:rPr>
          <w:rFonts w:asciiTheme="majorHAnsi" w:hAnsiTheme="majorHAnsi" w:cstheme="majorHAnsi"/>
          <w:sz w:val="14"/>
        </w:rPr>
        <w:t xml:space="preserve"> both </w:t>
      </w:r>
      <w:r w:rsidRPr="003824D2">
        <w:rPr>
          <w:rFonts w:asciiTheme="majorHAnsi" w:hAnsiTheme="majorHAnsi" w:cstheme="majorHAnsi"/>
          <w:highlight w:val="green"/>
          <w:u w:val="single"/>
        </w:rPr>
        <w:t xml:space="preserve">focus </w:t>
      </w:r>
      <w:r w:rsidRPr="003824D2">
        <w:rPr>
          <w:rStyle w:val="Emphasis"/>
          <w:rFonts w:asciiTheme="majorHAnsi" w:hAnsiTheme="majorHAnsi" w:cstheme="majorHAnsi"/>
          <w:highlight w:val="green"/>
        </w:rPr>
        <w:t>neutrons</w:t>
      </w:r>
      <w:r w:rsidRPr="003824D2">
        <w:rPr>
          <w:rFonts w:asciiTheme="majorHAnsi" w:hAnsiTheme="majorHAnsi" w:cstheme="majorHAnsi"/>
          <w:sz w:val="14"/>
        </w:rPr>
        <w:t xml:space="preserve"> from </w:t>
      </w:r>
      <w:r w:rsidRPr="003824D2">
        <w:rPr>
          <w:rStyle w:val="Emphasis"/>
          <w:rFonts w:asciiTheme="majorHAnsi" w:hAnsiTheme="majorHAnsi" w:cstheme="majorHAnsi"/>
          <w:highlight w:val="green"/>
        </w:rPr>
        <w:t>across the Universe</w:t>
      </w:r>
      <w:r w:rsidRPr="003824D2">
        <w:rPr>
          <w:rFonts w:asciiTheme="majorHAnsi" w:hAnsiTheme="majorHAnsi" w:cstheme="majorHAnsi"/>
          <w:sz w:val="14"/>
        </w:rPr>
        <w:t xml:space="preserve">, </w:t>
      </w:r>
      <w:r w:rsidRPr="003824D2">
        <w:rPr>
          <w:rFonts w:asciiTheme="majorHAnsi" w:hAnsiTheme="majorHAnsi" w:cstheme="majorHAnsi"/>
          <w:u w:val="single"/>
        </w:rPr>
        <w:t>as well as</w:t>
      </w:r>
      <w:r w:rsidRPr="003824D2">
        <w:rPr>
          <w:rFonts w:asciiTheme="majorHAnsi" w:hAnsiTheme="majorHAnsi" w:cstheme="majorHAnsi"/>
          <w:sz w:val="14"/>
        </w:rPr>
        <w:t xml:space="preserve"> those from a radioactive </w:t>
      </w:r>
      <w:r w:rsidRPr="003824D2">
        <w:rPr>
          <w:rFonts w:asciiTheme="majorHAnsi" w:hAnsiTheme="majorHAnsi" w:cstheme="majorHAnsi"/>
          <w:u w:val="single"/>
        </w:rPr>
        <w:t>source sitting in the same room</w:t>
      </w:r>
      <w:r w:rsidRPr="003824D2">
        <w:rPr>
          <w:rFonts w:asciiTheme="majorHAnsi" w:hAnsiTheme="majorHAnsi" w:cstheme="majorHAnsi"/>
          <w:sz w:val="14"/>
        </w:rPr>
        <w:t>.</w:t>
      </w:r>
    </w:p>
    <w:p w14:paraId="7D31225C"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 xml:space="preserve">Work on nuclear magnetic resonance, which can be used to study molecular physics, can </w:t>
      </w:r>
      <w:r w:rsidRPr="003824D2">
        <w:rPr>
          <w:rFonts w:asciiTheme="majorHAnsi" w:hAnsiTheme="majorHAnsi" w:cstheme="majorHAnsi"/>
          <w:u w:val="single"/>
        </w:rPr>
        <w:t xml:space="preserve">also be used to </w:t>
      </w:r>
      <w:r w:rsidRPr="003824D2">
        <w:rPr>
          <w:rStyle w:val="Emphasis"/>
          <w:rFonts w:asciiTheme="majorHAnsi" w:hAnsiTheme="majorHAnsi" w:cstheme="majorHAnsi"/>
          <w:highlight w:val="green"/>
        </w:rPr>
        <w:t xml:space="preserve">scan the </w:t>
      </w:r>
      <w:r w:rsidRPr="003824D2">
        <w:rPr>
          <w:rStyle w:val="Emphasis"/>
          <w:rFonts w:asciiTheme="majorHAnsi" w:hAnsiTheme="majorHAnsi" w:cstheme="majorHAnsi"/>
        </w:rPr>
        <w:t xml:space="preserve">human </w:t>
      </w:r>
      <w:r w:rsidRPr="003824D2">
        <w:rPr>
          <w:rStyle w:val="Emphasis"/>
          <w:rFonts w:asciiTheme="majorHAnsi" w:hAnsiTheme="majorHAnsi" w:cstheme="majorHAnsi"/>
          <w:highlight w:val="green"/>
        </w:rPr>
        <w:t>body</w:t>
      </w:r>
      <w:r w:rsidRPr="003824D2">
        <w:rPr>
          <w:rFonts w:asciiTheme="majorHAnsi" w:hAnsiTheme="majorHAnsi" w:cstheme="majorHAnsi"/>
          <w:sz w:val="14"/>
        </w:rPr>
        <w:t xml:space="preserve">. When used for imaging, this is known as magnetic resonance imaging, or MRI. Scientists at the </w:t>
      </w:r>
      <w:proofErr w:type="spellStart"/>
      <w:r w:rsidRPr="003824D2">
        <w:rPr>
          <w:rFonts w:asciiTheme="majorHAnsi" w:hAnsiTheme="majorHAnsi" w:cstheme="majorHAnsi"/>
          <w:sz w:val="14"/>
        </w:rPr>
        <w:t>CfA</w:t>
      </w:r>
      <w:proofErr w:type="spellEnd"/>
      <w:r w:rsidRPr="003824D2">
        <w:rPr>
          <w:rFonts w:asciiTheme="majorHAnsi" w:hAnsiTheme="majorHAnsi" w:cstheme="majorHAnsi"/>
          <w:sz w:val="14"/>
        </w:rPr>
        <w:t xml:space="preserve"> are developing an open-access, low-magnetic-field human MRI instrument, that can be used for molecular imaging and the study of traumatic brain injury.</w:t>
      </w:r>
    </w:p>
    <w:p w14:paraId="6100286B"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 xml:space="preserve">On the other side of the coin, astrophysics sometimes adapts technology from the medical field. The complicated debris </w:t>
      </w:r>
      <w:proofErr w:type="spellStart"/>
      <w:r w:rsidRPr="003824D2">
        <w:rPr>
          <w:rFonts w:asciiTheme="majorHAnsi" w:hAnsiTheme="majorHAnsi" w:cstheme="majorHAnsi"/>
          <w:sz w:val="14"/>
        </w:rPr>
        <w:t>leftover</w:t>
      </w:r>
      <w:proofErr w:type="spellEnd"/>
      <w:r w:rsidRPr="003824D2">
        <w:rPr>
          <w:rFonts w:asciiTheme="majorHAnsi" w:hAnsiTheme="majorHAnsi" w:cstheme="majorHAnsi"/>
          <w:sz w:val="14"/>
        </w:rPr>
        <w:t xml:space="preserve">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5E1B7A98"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 xml:space="preserve">The Center for Astrophysics | Harvard &amp; Smithsonian sets the standard for astronomical discovery. By pursuing scientific research, our scientists never know what </w:t>
      </w:r>
      <w:proofErr w:type="gramStart"/>
      <w:r w:rsidRPr="003824D2">
        <w:rPr>
          <w:rFonts w:asciiTheme="majorHAnsi" w:hAnsiTheme="majorHAnsi" w:cstheme="majorHAnsi"/>
          <w:sz w:val="14"/>
        </w:rPr>
        <w:t>might be the next big breakthrough</w:t>
      </w:r>
      <w:proofErr w:type="gramEnd"/>
      <w:r w:rsidRPr="003824D2">
        <w:rPr>
          <w:rFonts w:asciiTheme="majorHAnsi" w:hAnsiTheme="majorHAnsi" w:cstheme="majorHAnsi"/>
          <w:sz w:val="14"/>
        </w:rPr>
        <w:t xml:space="preserve">.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5F3AFE5F"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How Curiosity Drives Ingenuity</w:t>
      </w:r>
    </w:p>
    <w:p w14:paraId="753D6497"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4F48EC24"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highlight w:val="green"/>
          <w:u w:val="single"/>
        </w:rPr>
        <w:t>Astronomy is</w:t>
      </w:r>
      <w:r w:rsidRPr="003824D2">
        <w:rPr>
          <w:rFonts w:asciiTheme="majorHAnsi" w:hAnsiTheme="majorHAnsi" w:cstheme="majorHAnsi"/>
          <w:u w:val="single"/>
        </w:rPr>
        <w:t xml:space="preserve"> continually </w:t>
      </w:r>
      <w:r w:rsidRPr="003824D2">
        <w:rPr>
          <w:rStyle w:val="Emphasis"/>
          <w:rFonts w:asciiTheme="majorHAnsi" w:hAnsiTheme="majorHAnsi" w:cstheme="majorHAnsi"/>
          <w:highlight w:val="green"/>
        </w:rPr>
        <w:t>innovating</w:t>
      </w:r>
      <w:r w:rsidRPr="003824D2">
        <w:rPr>
          <w:rStyle w:val="Emphasis"/>
          <w:rFonts w:asciiTheme="majorHAnsi" w:hAnsiTheme="majorHAnsi" w:cstheme="majorHAnsi"/>
        </w:rPr>
        <w:t xml:space="preserve"> and progressing</w:t>
      </w:r>
      <w:r w:rsidRPr="003824D2">
        <w:rPr>
          <w:rFonts w:asciiTheme="majorHAnsi" w:hAnsiTheme="majorHAnsi" w:cstheme="majorHAnsi"/>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3B980183" w14:textId="77777777" w:rsidR="003824D2" w:rsidRPr="003824D2" w:rsidRDefault="003824D2" w:rsidP="003824D2">
      <w:pPr>
        <w:rPr>
          <w:rFonts w:asciiTheme="majorHAnsi" w:hAnsiTheme="majorHAnsi" w:cstheme="majorHAnsi"/>
          <w:sz w:val="14"/>
        </w:rPr>
      </w:pPr>
      <w:r w:rsidRPr="003824D2">
        <w:rPr>
          <w:rStyle w:val="Emphasis"/>
          <w:rFonts w:asciiTheme="majorHAnsi" w:hAnsiTheme="majorHAnsi" w:cstheme="majorHAnsi"/>
          <w:highlight w:val="green"/>
        </w:rPr>
        <w:t>Computers</w:t>
      </w:r>
      <w:r w:rsidRPr="003824D2">
        <w:rPr>
          <w:rFonts w:asciiTheme="majorHAnsi" w:hAnsiTheme="majorHAnsi" w:cstheme="majorHAnsi"/>
          <w:sz w:val="14"/>
        </w:rPr>
        <w:t xml:space="preserve">, </w:t>
      </w:r>
      <w:proofErr w:type="gramStart"/>
      <w:r w:rsidRPr="003824D2">
        <w:rPr>
          <w:rStyle w:val="Emphasis"/>
          <w:rFonts w:asciiTheme="majorHAnsi" w:hAnsiTheme="majorHAnsi" w:cstheme="majorHAnsi"/>
          <w:highlight w:val="green"/>
        </w:rPr>
        <w:t>satellites</w:t>
      </w:r>
      <w:proofErr w:type="gramEnd"/>
      <w:r w:rsidRPr="003824D2">
        <w:rPr>
          <w:rFonts w:asciiTheme="majorHAnsi" w:hAnsiTheme="majorHAnsi" w:cstheme="majorHAnsi"/>
          <w:sz w:val="14"/>
        </w:rPr>
        <w:t xml:space="preserve"> </w:t>
      </w:r>
      <w:r w:rsidRPr="003824D2">
        <w:rPr>
          <w:rFonts w:asciiTheme="majorHAnsi" w:hAnsiTheme="majorHAnsi" w:cstheme="majorHAnsi"/>
          <w:u w:val="single"/>
        </w:rPr>
        <w:t xml:space="preserve">and the </w:t>
      </w:r>
      <w:r w:rsidRPr="003824D2">
        <w:rPr>
          <w:rStyle w:val="Emphasis"/>
          <w:rFonts w:asciiTheme="majorHAnsi" w:hAnsiTheme="majorHAnsi" w:cstheme="majorHAnsi"/>
          <w:highlight w:val="green"/>
        </w:rPr>
        <w:t>smartphones</w:t>
      </w:r>
      <w:r w:rsidRPr="003824D2">
        <w:rPr>
          <w:rFonts w:asciiTheme="majorHAnsi" w:hAnsiTheme="majorHAnsi" w:cstheme="majorHAnsi"/>
          <w:u w:val="single"/>
        </w:rPr>
        <w:t xml:space="preserve"> they service</w:t>
      </w:r>
      <w:r w:rsidRPr="003824D2">
        <w:rPr>
          <w:rFonts w:asciiTheme="majorHAnsi" w:hAnsiTheme="majorHAnsi" w:cstheme="majorHAnsi"/>
          <w:sz w:val="14"/>
        </w:rPr>
        <w:t>, Global Positioning System (</w:t>
      </w:r>
      <w:r w:rsidRPr="003824D2">
        <w:rPr>
          <w:rStyle w:val="Emphasis"/>
          <w:rFonts w:asciiTheme="majorHAnsi" w:hAnsiTheme="majorHAnsi" w:cstheme="majorHAnsi"/>
          <w:highlight w:val="green"/>
        </w:rPr>
        <w:t>GPS</w:t>
      </w:r>
      <w:r w:rsidRPr="003824D2">
        <w:rPr>
          <w:rFonts w:asciiTheme="majorHAnsi" w:hAnsiTheme="majorHAnsi" w:cstheme="majorHAnsi"/>
          <w:sz w:val="14"/>
        </w:rPr>
        <w:t xml:space="preserve">), </w:t>
      </w:r>
      <w:r w:rsidRPr="003824D2">
        <w:rPr>
          <w:rStyle w:val="Emphasis"/>
          <w:rFonts w:asciiTheme="majorHAnsi" w:hAnsiTheme="majorHAnsi" w:cstheme="majorHAnsi"/>
        </w:rPr>
        <w:t xml:space="preserve">energy-efficient </w:t>
      </w:r>
      <w:r w:rsidRPr="003824D2">
        <w:rPr>
          <w:rStyle w:val="Emphasis"/>
          <w:rFonts w:asciiTheme="majorHAnsi" w:hAnsiTheme="majorHAnsi" w:cstheme="majorHAnsi"/>
          <w:highlight w:val="green"/>
        </w:rPr>
        <w:t>solar panels</w:t>
      </w:r>
      <w:r w:rsidRPr="003824D2">
        <w:rPr>
          <w:rFonts w:asciiTheme="majorHAnsi" w:hAnsiTheme="majorHAnsi" w:cstheme="majorHAnsi"/>
          <w:u w:val="single"/>
        </w:rPr>
        <w:t>, digital camera sensors</w:t>
      </w:r>
      <w:r w:rsidRPr="003824D2">
        <w:rPr>
          <w:rFonts w:asciiTheme="majorHAnsi" w:hAnsiTheme="majorHAnsi" w:cstheme="majorHAnsi"/>
          <w:sz w:val="14"/>
        </w:rPr>
        <w:t xml:space="preserve">, </w:t>
      </w:r>
      <w:r w:rsidRPr="003824D2">
        <w:rPr>
          <w:rFonts w:asciiTheme="majorHAnsi" w:hAnsiTheme="majorHAnsi" w:cstheme="majorHAnsi"/>
          <w:u w:val="single"/>
        </w:rPr>
        <w:t>airport security scanners</w:t>
      </w:r>
      <w:r w:rsidRPr="003824D2">
        <w:rPr>
          <w:rFonts w:asciiTheme="majorHAnsi" w:hAnsiTheme="majorHAnsi" w:cstheme="majorHAnsi"/>
          <w:sz w:val="14"/>
        </w:rPr>
        <w:t xml:space="preserve">, </w:t>
      </w:r>
      <w:r w:rsidRPr="003824D2">
        <w:rPr>
          <w:rFonts w:asciiTheme="majorHAnsi" w:hAnsiTheme="majorHAnsi" w:cstheme="majorHAnsi"/>
          <w:u w:val="single"/>
        </w:rPr>
        <w:t>portable X-ray machines</w:t>
      </w:r>
      <w:r w:rsidRPr="003824D2">
        <w:rPr>
          <w:rFonts w:asciiTheme="majorHAnsi" w:hAnsiTheme="majorHAnsi" w:cstheme="majorHAnsi"/>
          <w:sz w:val="14"/>
        </w:rPr>
        <w:t>, and Magnetic Resonance Imaging (</w:t>
      </w:r>
      <w:r w:rsidRPr="003824D2">
        <w:rPr>
          <w:rFonts w:asciiTheme="majorHAnsi" w:hAnsiTheme="majorHAnsi" w:cstheme="majorHAnsi"/>
          <w:u w:val="single"/>
        </w:rPr>
        <w:t>MRI</w:t>
      </w:r>
      <w:r w:rsidRPr="003824D2">
        <w:rPr>
          <w:rFonts w:asciiTheme="majorHAnsi" w:hAnsiTheme="majorHAnsi" w:cstheme="majorHAnsi"/>
          <w:sz w:val="14"/>
        </w:rPr>
        <w:t xml:space="preserve">) </w:t>
      </w:r>
      <w:r w:rsidRPr="003824D2">
        <w:rPr>
          <w:rFonts w:asciiTheme="majorHAnsi" w:hAnsiTheme="majorHAnsi" w:cstheme="majorHAnsi"/>
          <w:highlight w:val="green"/>
          <w:u w:val="single"/>
        </w:rPr>
        <w:t>scanners are</w:t>
      </w:r>
      <w:r w:rsidRPr="003824D2">
        <w:rPr>
          <w:rFonts w:asciiTheme="majorHAnsi" w:hAnsiTheme="majorHAnsi" w:cstheme="majorHAnsi"/>
          <w:u w:val="single"/>
        </w:rPr>
        <w:t xml:space="preserve"> just a </w:t>
      </w:r>
      <w:r w:rsidRPr="003824D2">
        <w:rPr>
          <w:rFonts w:asciiTheme="majorHAnsi" w:hAnsiTheme="majorHAnsi" w:cstheme="majorHAnsi"/>
          <w:highlight w:val="green"/>
          <w:u w:val="single"/>
        </w:rPr>
        <w:t xml:space="preserve">few of </w:t>
      </w:r>
      <w:r w:rsidRPr="003824D2">
        <w:rPr>
          <w:rStyle w:val="Emphasis"/>
          <w:rFonts w:asciiTheme="majorHAnsi" w:hAnsiTheme="majorHAnsi" w:cstheme="majorHAnsi"/>
          <w:highlight w:val="green"/>
        </w:rPr>
        <w:t>technological advances</w:t>
      </w:r>
      <w:r w:rsidRPr="003824D2">
        <w:rPr>
          <w:rFonts w:asciiTheme="majorHAnsi" w:hAnsiTheme="majorHAnsi" w:cstheme="majorHAnsi"/>
          <w:u w:val="single"/>
        </w:rPr>
        <w:t xml:space="preserve"> that are the </w:t>
      </w:r>
      <w:r w:rsidRPr="003824D2">
        <w:rPr>
          <w:rStyle w:val="Emphasis"/>
          <w:rFonts w:asciiTheme="majorHAnsi" w:hAnsiTheme="majorHAnsi" w:cstheme="majorHAnsi"/>
        </w:rPr>
        <w:t>legacy of astronomy</w:t>
      </w:r>
      <w:r w:rsidRPr="003824D2">
        <w:rPr>
          <w:rFonts w:asciiTheme="majorHAnsi" w:hAnsiTheme="majorHAnsi" w:cstheme="majorHAnsi"/>
          <w:sz w:val="14"/>
        </w:rPr>
        <w:t xml:space="preserve">, and that benefit us all on Earth. </w:t>
      </w:r>
      <w:r w:rsidRPr="003824D2">
        <w:rPr>
          <w:rStyle w:val="Emphasis"/>
          <w:rFonts w:asciiTheme="majorHAnsi" w:hAnsiTheme="majorHAnsi" w:cstheme="majorHAnsi"/>
        </w:rPr>
        <w:t>None</w:t>
      </w:r>
      <w:r w:rsidRPr="003824D2">
        <w:rPr>
          <w:rFonts w:asciiTheme="majorHAnsi" w:hAnsiTheme="majorHAnsi" w:cstheme="majorHAnsi"/>
          <w:u w:val="single"/>
        </w:rPr>
        <w:t xml:space="preserve"> of these would have happened</w:t>
      </w:r>
      <w:r w:rsidRPr="003824D2">
        <w:rPr>
          <w:rFonts w:asciiTheme="majorHAnsi" w:hAnsiTheme="majorHAnsi" w:cstheme="majorHAnsi"/>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517ECFA9"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 xml:space="preserve">Protecting the Planet In 1859, the Sun launched an </w:t>
      </w:r>
      <w:proofErr w:type="gramStart"/>
      <w:r w:rsidRPr="003824D2">
        <w:rPr>
          <w:rFonts w:asciiTheme="majorHAnsi" w:hAnsiTheme="majorHAnsi" w:cstheme="majorHAnsi"/>
          <w:sz w:val="14"/>
        </w:rPr>
        <w:t>enormous magnetized</w:t>
      </w:r>
      <w:proofErr w:type="gramEnd"/>
      <w:r w:rsidRPr="003824D2">
        <w:rPr>
          <w:rFonts w:asciiTheme="majorHAnsi" w:hAnsiTheme="majorHAnsi" w:cstheme="majorHAnsi"/>
          <w:sz w:val="14"/>
        </w:rPr>
        <w:t xml:space="preserve">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 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 The X-ray Telescope (XRT) aboard the </w:t>
      </w:r>
      <w:proofErr w:type="spellStart"/>
      <w:r w:rsidRPr="003824D2">
        <w:rPr>
          <w:rFonts w:asciiTheme="majorHAnsi" w:hAnsiTheme="majorHAnsi" w:cstheme="majorHAnsi"/>
          <w:sz w:val="14"/>
        </w:rPr>
        <w:t>Hinode</w:t>
      </w:r>
      <w:proofErr w:type="spellEnd"/>
      <w:r w:rsidRPr="003824D2">
        <w:rPr>
          <w:rFonts w:asciiTheme="majorHAnsi" w:hAnsiTheme="majorHAnsi" w:cstheme="majorHAnsi"/>
          <w:sz w:val="14"/>
        </w:rPr>
        <w:t xml:space="preserve"> spacecraft observes flares, CMEs, and the source of the highly charged flow of particles from the Sun, known as the solar wind. The Atmospheric Imaging Assembly (AIA), developed by scientists at the Center for Astrophysics | Harvard &amp; Smithsonian (</w:t>
      </w:r>
      <w:proofErr w:type="spellStart"/>
      <w:r w:rsidRPr="003824D2">
        <w:rPr>
          <w:rFonts w:asciiTheme="majorHAnsi" w:hAnsiTheme="majorHAnsi" w:cstheme="majorHAnsi"/>
          <w:sz w:val="14"/>
        </w:rPr>
        <w:t>CfA</w:t>
      </w:r>
      <w:proofErr w:type="spellEnd"/>
      <w:r w:rsidRPr="003824D2">
        <w:rPr>
          <w:rFonts w:asciiTheme="majorHAnsi" w:hAnsiTheme="majorHAnsi" w:cstheme="majorHAnsi"/>
          <w:sz w:val="14"/>
        </w:rPr>
        <w:t xml:space="preserve">), aboard the Solar Dynamics Observatory (SDO) takes fast, multi-wavelength images of the full sun. This allows scientists to watch monitor features at different temperatures and levels of the solar atmosphere. The Parker Solar Probe, will race through the Sun’s atmosphere, collecting material and measuring the solar wind at its source. It will eventually orbit seven times closer than any previous </w:t>
      </w:r>
      <w:proofErr w:type="gramStart"/>
      <w:r w:rsidRPr="003824D2">
        <w:rPr>
          <w:rFonts w:asciiTheme="majorHAnsi" w:hAnsiTheme="majorHAnsi" w:cstheme="majorHAnsi"/>
          <w:sz w:val="14"/>
        </w:rPr>
        <w:t>satellite, and</w:t>
      </w:r>
      <w:proofErr w:type="gramEnd"/>
      <w:r w:rsidRPr="003824D2">
        <w:rPr>
          <w:rFonts w:asciiTheme="majorHAnsi" w:hAnsiTheme="majorHAnsi" w:cstheme="majorHAnsi"/>
          <w:sz w:val="14"/>
        </w:rPr>
        <w:t xml:space="preserve"> withstand temperatures of 2,500 degrees (1,377 degrees Celsius). The Solar Wind Electrons Alphas and Protons (SWEAP) Investigation, developed by </w:t>
      </w:r>
      <w:proofErr w:type="spellStart"/>
      <w:r w:rsidRPr="003824D2">
        <w:rPr>
          <w:rFonts w:asciiTheme="majorHAnsi" w:hAnsiTheme="majorHAnsi" w:cstheme="majorHAnsi"/>
          <w:sz w:val="14"/>
        </w:rPr>
        <w:t>CfA</w:t>
      </w:r>
      <w:proofErr w:type="spellEnd"/>
      <w:r w:rsidRPr="003824D2">
        <w:rPr>
          <w:rFonts w:asciiTheme="majorHAnsi" w:hAnsiTheme="majorHAnsi" w:cstheme="majorHAnsi"/>
          <w:sz w:val="14"/>
        </w:rPr>
        <w:t xml:space="preserve">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 Our Sun makes life on Earth possible, but is still an unpredictable, sometimes volatile star. By learning more about our Sun, astronomers can warn us about incoming solar storms and predict the next big eruption. Space Watch</w:t>
      </w:r>
    </w:p>
    <w:p w14:paraId="08F174C5"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lastRenderedPageBreak/>
        <w:t xml:space="preserve">Though the Solar System has certainly cleaned up its act in the 66 million years since an </w:t>
      </w:r>
      <w:r w:rsidRPr="003824D2">
        <w:rPr>
          <w:rFonts w:asciiTheme="majorHAnsi" w:hAnsiTheme="majorHAnsi" w:cstheme="majorHAnsi"/>
          <w:highlight w:val="green"/>
          <w:u w:val="single"/>
        </w:rPr>
        <w:t xml:space="preserve">asteroid </w:t>
      </w:r>
      <w:r w:rsidRPr="003824D2">
        <w:rPr>
          <w:rStyle w:val="Emphasis"/>
          <w:rFonts w:asciiTheme="majorHAnsi" w:hAnsiTheme="majorHAnsi" w:cstheme="majorHAnsi"/>
          <w:highlight w:val="green"/>
        </w:rPr>
        <w:t>wiped out the dinosaurs</w:t>
      </w:r>
      <w:r w:rsidRPr="003824D2">
        <w:rPr>
          <w:rFonts w:asciiTheme="majorHAnsi" w:hAnsiTheme="majorHAnsi" w:cstheme="majorHAnsi"/>
          <w:sz w:val="14"/>
        </w:rPr>
        <w:t xml:space="preserve">, </w:t>
      </w:r>
      <w:r w:rsidRPr="003824D2">
        <w:rPr>
          <w:rFonts w:asciiTheme="majorHAnsi" w:hAnsiTheme="majorHAnsi" w:cstheme="majorHAnsi"/>
          <w:u w:val="single"/>
        </w:rPr>
        <w:t xml:space="preserve">there have since been a </w:t>
      </w:r>
      <w:r w:rsidRPr="003824D2">
        <w:rPr>
          <w:rStyle w:val="Emphasis"/>
          <w:rFonts w:asciiTheme="majorHAnsi" w:hAnsiTheme="majorHAnsi" w:cstheme="majorHAnsi"/>
        </w:rPr>
        <w:t>couple of near misses</w:t>
      </w:r>
      <w:r w:rsidRPr="003824D2">
        <w:rPr>
          <w:rFonts w:asciiTheme="majorHAnsi" w:hAnsiTheme="majorHAnsi" w:cstheme="majorHAnsi"/>
          <w:sz w:val="14"/>
        </w:rPr>
        <w:t xml:space="preserve"> that are too close for comfort.</w:t>
      </w:r>
    </w:p>
    <w:p w14:paraId="32194C09"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 xml:space="preserve">The Minor Planet Center, located at the Center for Astrophysics, is tasked by the International Astronomical Union to </w:t>
      </w:r>
      <w:proofErr w:type="gramStart"/>
      <w:r w:rsidRPr="003824D2">
        <w:rPr>
          <w:rFonts w:asciiTheme="majorHAnsi" w:hAnsiTheme="majorHAnsi" w:cstheme="majorHAnsi"/>
          <w:highlight w:val="green"/>
          <w:u w:val="single"/>
        </w:rPr>
        <w:t>collect</w:t>
      </w:r>
      <w:proofErr w:type="gramEnd"/>
      <w:r w:rsidRPr="003824D2">
        <w:rPr>
          <w:rFonts w:asciiTheme="majorHAnsi" w:hAnsiTheme="majorHAnsi" w:cstheme="majorHAnsi"/>
          <w:highlight w:val="green"/>
          <w:u w:val="single"/>
        </w:rPr>
        <w:t xml:space="preserve"> and circulate</w:t>
      </w:r>
      <w:r w:rsidRPr="003824D2">
        <w:rPr>
          <w:rFonts w:asciiTheme="majorHAnsi" w:hAnsiTheme="majorHAnsi" w:cstheme="majorHAnsi"/>
          <w:sz w:val="14"/>
        </w:rPr>
        <w:t xml:space="preserve"> positional </w:t>
      </w:r>
      <w:r w:rsidRPr="003824D2">
        <w:rPr>
          <w:rFonts w:asciiTheme="majorHAnsi" w:hAnsiTheme="majorHAnsi" w:cstheme="majorHAnsi"/>
          <w:highlight w:val="green"/>
          <w:u w:val="single"/>
        </w:rPr>
        <w:t>measurements of</w:t>
      </w:r>
      <w:r w:rsidRPr="003824D2">
        <w:rPr>
          <w:rFonts w:asciiTheme="majorHAnsi" w:hAnsiTheme="majorHAnsi" w:cstheme="majorHAnsi"/>
          <w:u w:val="single"/>
        </w:rPr>
        <w:t xml:space="preserve"> minor planets like </w:t>
      </w:r>
      <w:r w:rsidRPr="003824D2">
        <w:rPr>
          <w:rStyle w:val="Emphasis"/>
          <w:rFonts w:asciiTheme="majorHAnsi" w:hAnsiTheme="majorHAnsi" w:cstheme="majorHAnsi"/>
          <w:highlight w:val="green"/>
        </w:rPr>
        <w:t>asteroids</w:t>
      </w:r>
      <w:r w:rsidRPr="003824D2">
        <w:rPr>
          <w:rStyle w:val="Emphasis"/>
          <w:rFonts w:asciiTheme="majorHAnsi" w:hAnsiTheme="majorHAnsi" w:cstheme="majorHAnsi"/>
        </w:rPr>
        <w:t xml:space="preserve"> and comets</w:t>
      </w:r>
      <w:r w:rsidRPr="003824D2">
        <w:rPr>
          <w:rFonts w:asciiTheme="majorHAnsi" w:hAnsiTheme="majorHAnsi" w:cstheme="majorHAnsi"/>
          <w:sz w:val="14"/>
        </w:rPr>
        <w:t xml:space="preserve">. The Center calculates the motions of newfound objects and alerts observers when an object </w:t>
      </w:r>
      <w:r w:rsidRPr="003824D2">
        <w:rPr>
          <w:rFonts w:asciiTheme="majorHAnsi" w:hAnsiTheme="majorHAnsi" w:cstheme="majorHAnsi"/>
          <w:u w:val="single"/>
        </w:rPr>
        <w:t>that might impact the Earth</w:t>
      </w:r>
      <w:r w:rsidRPr="003824D2">
        <w:rPr>
          <w:rFonts w:asciiTheme="majorHAnsi" w:hAnsiTheme="majorHAnsi" w:cstheme="majorHAnsi"/>
          <w:sz w:val="14"/>
        </w:rPr>
        <w:t xml:space="preserve"> is detected. The orbit calculation and announcement of newly discovered Near-Earth Asteroids (NEOs) is a critically important job, ensuring that we won’t suffer the same fate as the dinosaurs.</w:t>
      </w:r>
    </w:p>
    <w:p w14:paraId="0F86BE07"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Benefits Beyond the Balance Sheet</w:t>
      </w:r>
    </w:p>
    <w:p w14:paraId="3F34D455"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68C286C9"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09B9B8EB" w14:textId="77777777" w:rsidR="003824D2" w:rsidRPr="003824D2" w:rsidRDefault="003824D2" w:rsidP="003824D2">
      <w:pPr>
        <w:rPr>
          <w:rFonts w:asciiTheme="majorHAnsi" w:hAnsiTheme="majorHAnsi" w:cstheme="majorHAnsi"/>
          <w:sz w:val="14"/>
        </w:rPr>
      </w:pPr>
      <w:r w:rsidRPr="003824D2">
        <w:rPr>
          <w:rFonts w:asciiTheme="majorHAnsi" w:hAnsiTheme="majorHAnsi" w:cstheme="majorHAnsi"/>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34F7D86D"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Satellites enable </w:t>
      </w:r>
      <w:r w:rsidRPr="003824D2">
        <w:rPr>
          <w:rFonts w:asciiTheme="majorHAnsi" w:hAnsiTheme="majorHAnsi" w:cstheme="majorHAnsi"/>
          <w:u w:val="single"/>
        </w:rPr>
        <w:t>digitalized agriculture</w:t>
      </w:r>
      <w:r w:rsidRPr="003824D2">
        <w:rPr>
          <w:rFonts w:asciiTheme="majorHAnsi" w:hAnsiTheme="majorHAnsi" w:cstheme="majorHAnsi"/>
        </w:rPr>
        <w:t xml:space="preserve"> – solves </w:t>
      </w:r>
      <w:r w:rsidRPr="003824D2">
        <w:rPr>
          <w:rFonts w:asciiTheme="majorHAnsi" w:hAnsiTheme="majorHAnsi" w:cstheme="majorHAnsi"/>
          <w:u w:val="single"/>
        </w:rPr>
        <w:t>food insecurity</w:t>
      </w:r>
      <w:r w:rsidRPr="003824D2">
        <w:rPr>
          <w:rFonts w:asciiTheme="majorHAnsi" w:hAnsiTheme="majorHAnsi" w:cstheme="majorHAnsi"/>
        </w:rPr>
        <w:t>.</w:t>
      </w:r>
    </w:p>
    <w:p w14:paraId="2336AB43" w14:textId="77777777" w:rsidR="003824D2" w:rsidRPr="003824D2" w:rsidRDefault="003824D2" w:rsidP="003824D2">
      <w:pPr>
        <w:rPr>
          <w:rFonts w:asciiTheme="majorHAnsi" w:hAnsiTheme="majorHAnsi" w:cstheme="majorHAnsi"/>
        </w:rPr>
      </w:pPr>
      <w:r w:rsidRPr="003824D2">
        <w:rPr>
          <w:rFonts w:asciiTheme="majorHAnsi" w:hAnsiTheme="majorHAnsi" w:cstheme="majorHAnsi"/>
        </w:rPr>
        <w:t xml:space="preserve">Prof. Dr. Nevin </w:t>
      </w:r>
      <w:proofErr w:type="spellStart"/>
      <w:r w:rsidRPr="003824D2">
        <w:rPr>
          <w:rStyle w:val="Style13ptBold"/>
          <w:rFonts w:asciiTheme="majorHAnsi" w:hAnsiTheme="majorHAnsi" w:cstheme="majorHAnsi"/>
        </w:rPr>
        <w:t>Demirbas</w:t>
      </w:r>
      <w:proofErr w:type="spellEnd"/>
      <w:r w:rsidRPr="003824D2">
        <w:rPr>
          <w:rStyle w:val="Style13ptBold"/>
          <w:rFonts w:asciiTheme="majorHAnsi" w:hAnsiTheme="majorHAnsi" w:cstheme="majorHAnsi"/>
        </w:rPr>
        <w:t>̧ 18</w:t>
      </w:r>
      <w:r w:rsidRPr="003824D2">
        <w:rPr>
          <w:rFonts w:asciiTheme="majorHAnsi" w:hAnsiTheme="majorHAnsi" w:cstheme="majorHAnsi"/>
        </w:rPr>
        <w:t xml:space="preserve"> – Professor, Department of Agricultural Economics, </w:t>
      </w:r>
      <w:proofErr w:type="spellStart"/>
      <w:r w:rsidRPr="003824D2">
        <w:rPr>
          <w:rFonts w:asciiTheme="majorHAnsi" w:hAnsiTheme="majorHAnsi" w:cstheme="majorHAnsi"/>
        </w:rPr>
        <w:t>Ege</w:t>
      </w:r>
      <w:proofErr w:type="spellEnd"/>
      <w:r w:rsidRPr="003824D2">
        <w:rPr>
          <w:rFonts w:asciiTheme="majorHAnsi" w:hAnsiTheme="majorHAnsi" w:cstheme="majorHAnsi"/>
        </w:rPr>
        <w:t xml:space="preserve"> University, “Precision Agriculture in Terms of Food Security : Needs for The Future,” </w:t>
      </w:r>
      <w:hyperlink r:id="rId17" w:history="1">
        <w:r w:rsidRPr="003824D2">
          <w:rPr>
            <w:rStyle w:val="Hyperlink"/>
            <w:rFonts w:asciiTheme="majorHAnsi" w:hAnsiTheme="majorHAnsi" w:cstheme="majorHAnsi"/>
          </w:rPr>
          <w:t>https://www.researchgate.net/publication/328655146_Precision_Agriculture_in_Terms_of_Food_Security_Needs_for_The_Future</w:t>
        </w:r>
      </w:hyperlink>
    </w:p>
    <w:p w14:paraId="0354DEC5" w14:textId="77777777" w:rsidR="003824D2" w:rsidRPr="003824D2" w:rsidRDefault="003824D2" w:rsidP="003824D2">
      <w:pPr>
        <w:rPr>
          <w:rFonts w:asciiTheme="majorHAnsi" w:hAnsiTheme="majorHAnsi" w:cstheme="majorHAnsi"/>
          <w:sz w:val="16"/>
        </w:rPr>
      </w:pPr>
      <w:r w:rsidRPr="003824D2">
        <w:rPr>
          <w:rStyle w:val="StyleUnderline"/>
          <w:rFonts w:asciiTheme="majorHAnsi" w:hAnsiTheme="majorHAnsi" w:cstheme="majorHAnsi"/>
        </w:rPr>
        <w:t>The current world population of 7.6 billion is expected to reach 8.6 billion in 2030, 9.8 billion in 2050 and 11.2 billion in 2100, according to United Nations</w:t>
      </w:r>
      <w:r w:rsidRPr="003824D2">
        <w:rPr>
          <w:rFonts w:asciiTheme="majorHAnsi" w:hAnsiTheme="majorHAnsi" w:cstheme="majorHAnsi"/>
          <w:sz w:val="16"/>
        </w:rPr>
        <w:t xml:space="preserve"> (UN). With roughly 83 million people being added to the world’s population every year, the upward trend in population size is expected to continue, even </w:t>
      </w:r>
      <w:proofErr w:type="gramStart"/>
      <w:r w:rsidRPr="003824D2">
        <w:rPr>
          <w:rFonts w:asciiTheme="majorHAnsi" w:hAnsiTheme="majorHAnsi" w:cstheme="majorHAnsi"/>
          <w:sz w:val="16"/>
        </w:rPr>
        <w:t>assuming that</w:t>
      </w:r>
      <w:proofErr w:type="gramEnd"/>
      <w:r w:rsidRPr="003824D2">
        <w:rPr>
          <w:rFonts w:asciiTheme="majorHAnsi" w:hAnsiTheme="majorHAnsi" w:cstheme="majorHAnsi"/>
          <w:sz w:val="16"/>
        </w:rPr>
        <w:t xml:space="preserve"> fertility levels will continue to decline (UN, 2017). </w:t>
      </w:r>
      <w:r w:rsidRPr="003824D2">
        <w:rPr>
          <w:rStyle w:val="StyleUnderline"/>
          <w:rFonts w:asciiTheme="majorHAnsi" w:hAnsiTheme="majorHAnsi" w:cstheme="majorHAnsi"/>
        </w:rPr>
        <w:t xml:space="preserve">This means </w:t>
      </w:r>
      <w:r w:rsidRPr="003824D2">
        <w:rPr>
          <w:rStyle w:val="Emphasis"/>
          <w:rFonts w:asciiTheme="majorHAnsi" w:hAnsiTheme="majorHAnsi" w:cstheme="majorHAnsi"/>
        </w:rPr>
        <w:t xml:space="preserve">there will be an </w:t>
      </w:r>
      <w:r w:rsidRPr="003824D2">
        <w:rPr>
          <w:rStyle w:val="Emphasis"/>
          <w:rFonts w:asciiTheme="majorHAnsi" w:hAnsiTheme="majorHAnsi" w:cstheme="majorHAnsi"/>
          <w:highlight w:val="green"/>
        </w:rPr>
        <w:t>extra billion people to feed within the</w:t>
      </w:r>
      <w:r w:rsidRPr="003824D2">
        <w:rPr>
          <w:rStyle w:val="StyleUnderline"/>
          <w:rFonts w:asciiTheme="majorHAnsi" w:hAnsiTheme="majorHAnsi" w:cstheme="majorHAnsi"/>
          <w:highlight w:val="green"/>
        </w:rPr>
        <w:t xml:space="preserve"> next </w:t>
      </w:r>
      <w:r w:rsidRPr="003824D2">
        <w:rPr>
          <w:rStyle w:val="Emphasis"/>
          <w:rFonts w:asciiTheme="majorHAnsi" w:hAnsiTheme="majorHAnsi" w:cstheme="majorHAnsi"/>
          <w:highlight w:val="green"/>
        </w:rPr>
        <w:t>decade</w:t>
      </w:r>
      <w:r w:rsidRPr="003824D2">
        <w:rPr>
          <w:rFonts w:asciiTheme="majorHAnsi" w:hAnsiTheme="majorHAnsi" w:cstheme="majorHAnsi"/>
          <w:sz w:val="16"/>
        </w:rPr>
        <w:t xml:space="preserve">. </w:t>
      </w:r>
      <w:r w:rsidRPr="003824D2">
        <w:rPr>
          <w:rStyle w:val="StyleUnderline"/>
          <w:rFonts w:asciiTheme="majorHAnsi" w:hAnsiTheme="majorHAnsi" w:cstheme="majorHAnsi"/>
        </w:rPr>
        <w:t xml:space="preserve">Continuing population and consumption growth will mean that the global </w:t>
      </w:r>
      <w:r w:rsidRPr="003824D2">
        <w:rPr>
          <w:rStyle w:val="StyleUnderline"/>
          <w:rFonts w:asciiTheme="majorHAnsi" w:hAnsiTheme="majorHAnsi" w:cstheme="majorHAnsi"/>
          <w:highlight w:val="green"/>
        </w:rPr>
        <w:t xml:space="preserve">demand for food </w:t>
      </w:r>
      <w:r w:rsidRPr="003824D2">
        <w:rPr>
          <w:rStyle w:val="StyleUnderline"/>
          <w:rFonts w:asciiTheme="majorHAnsi" w:hAnsiTheme="majorHAnsi" w:cstheme="majorHAnsi"/>
        </w:rPr>
        <w:t xml:space="preserve">will </w:t>
      </w:r>
      <w:r w:rsidRPr="003824D2">
        <w:rPr>
          <w:rStyle w:val="StyleUnderline"/>
          <w:rFonts w:asciiTheme="majorHAnsi" w:hAnsiTheme="majorHAnsi" w:cstheme="majorHAnsi"/>
          <w:highlight w:val="green"/>
        </w:rPr>
        <w:t xml:space="preserve">increase for </w:t>
      </w:r>
      <w:r w:rsidRPr="003824D2">
        <w:rPr>
          <w:rStyle w:val="StyleUnderline"/>
          <w:rFonts w:asciiTheme="majorHAnsi" w:hAnsiTheme="majorHAnsi" w:cstheme="majorHAnsi"/>
        </w:rPr>
        <w:t xml:space="preserve">at least another </w:t>
      </w:r>
      <w:r w:rsidRPr="003824D2">
        <w:rPr>
          <w:rStyle w:val="Emphasis"/>
          <w:rFonts w:asciiTheme="majorHAnsi" w:hAnsiTheme="majorHAnsi" w:cstheme="majorHAnsi"/>
          <w:highlight w:val="green"/>
        </w:rPr>
        <w:t>50 years</w:t>
      </w:r>
      <w:r w:rsidRPr="003824D2">
        <w:rPr>
          <w:rFonts w:asciiTheme="majorHAnsi" w:hAnsiTheme="majorHAnsi" w:cstheme="majorHAnsi"/>
          <w:sz w:val="16"/>
        </w:rPr>
        <w:t xml:space="preserve">. </w:t>
      </w:r>
      <w:r w:rsidRPr="003824D2">
        <w:rPr>
          <w:rStyle w:val="StyleUnderline"/>
          <w:rFonts w:asciiTheme="majorHAnsi" w:hAnsiTheme="majorHAnsi" w:cstheme="majorHAnsi"/>
        </w:rPr>
        <w:t xml:space="preserve">A major correlate of this deceleration in population growth is increased wealth, and with higher purchasing power comes higher consumption and a greater demand for food, all of which </w:t>
      </w:r>
      <w:r w:rsidRPr="003824D2">
        <w:rPr>
          <w:rStyle w:val="StyleUnderline"/>
          <w:rFonts w:asciiTheme="majorHAnsi" w:hAnsiTheme="majorHAnsi" w:cstheme="majorHAnsi"/>
          <w:highlight w:val="green"/>
        </w:rPr>
        <w:t>add pressure to</w:t>
      </w:r>
      <w:r w:rsidRPr="003824D2">
        <w:rPr>
          <w:rStyle w:val="StyleUnderline"/>
          <w:rFonts w:asciiTheme="majorHAnsi" w:hAnsiTheme="majorHAnsi" w:cstheme="majorHAnsi"/>
        </w:rPr>
        <w:t xml:space="preserve"> the food </w:t>
      </w:r>
      <w:r w:rsidRPr="003824D2">
        <w:rPr>
          <w:rStyle w:val="StyleUnderline"/>
          <w:rFonts w:asciiTheme="majorHAnsi" w:hAnsiTheme="majorHAnsi" w:cstheme="majorHAnsi"/>
          <w:highlight w:val="green"/>
        </w:rPr>
        <w:t>supply</w:t>
      </w:r>
      <w:r w:rsidRPr="003824D2">
        <w:rPr>
          <w:rStyle w:val="StyleUnderline"/>
          <w:rFonts w:asciiTheme="majorHAnsi" w:hAnsiTheme="majorHAnsi" w:cstheme="majorHAnsi"/>
        </w:rPr>
        <w:t xml:space="preserve"> system</w:t>
      </w:r>
      <w:r w:rsidRPr="003824D2">
        <w:rPr>
          <w:rFonts w:asciiTheme="majorHAnsi" w:hAnsiTheme="majorHAnsi" w:cstheme="majorHAnsi"/>
          <w:sz w:val="16"/>
        </w:rPr>
        <w:t xml:space="preserve"> (</w:t>
      </w:r>
      <w:proofErr w:type="spellStart"/>
      <w:r w:rsidRPr="003824D2">
        <w:rPr>
          <w:rFonts w:asciiTheme="majorHAnsi" w:hAnsiTheme="majorHAnsi" w:cstheme="majorHAnsi"/>
          <w:sz w:val="16"/>
        </w:rPr>
        <w:t>Godfray</w:t>
      </w:r>
      <w:proofErr w:type="spellEnd"/>
      <w:r w:rsidRPr="003824D2">
        <w:rPr>
          <w:rFonts w:asciiTheme="majorHAnsi" w:hAnsiTheme="majorHAnsi" w:cstheme="majorHAnsi"/>
          <w:sz w:val="16"/>
        </w:rPr>
        <w:t xml:space="preserve"> et al., 2010; FAO, 2017). At the same time, farmers are experiencing greater competition for land, water, and energy, and the need to curb the many negative effects of food production on the </w:t>
      </w:r>
      <w:proofErr w:type="spellStart"/>
      <w:r w:rsidRPr="003824D2">
        <w:rPr>
          <w:rFonts w:asciiTheme="majorHAnsi" w:hAnsiTheme="majorHAnsi" w:cstheme="majorHAnsi"/>
          <w:sz w:val="16"/>
        </w:rPr>
        <w:t>environmentis</w:t>
      </w:r>
      <w:proofErr w:type="spellEnd"/>
      <w:r w:rsidRPr="003824D2">
        <w:rPr>
          <w:rFonts w:asciiTheme="majorHAnsi" w:hAnsiTheme="majorHAnsi" w:cstheme="majorHAnsi"/>
          <w:sz w:val="16"/>
        </w:rPr>
        <w:t xml:space="preserve"> becoming increasingly clear. The effects of climate change are a further threat. </w:t>
      </w:r>
      <w:r w:rsidRPr="003824D2">
        <w:rPr>
          <w:rStyle w:val="StyleUnderline"/>
          <w:rFonts w:asciiTheme="majorHAnsi" w:hAnsiTheme="majorHAnsi" w:cstheme="majorHAnsi"/>
        </w:rPr>
        <w:t xml:space="preserve">But </w:t>
      </w:r>
      <w:r w:rsidRPr="003824D2">
        <w:rPr>
          <w:rStyle w:val="StyleUnderline"/>
          <w:rFonts w:asciiTheme="majorHAnsi" w:hAnsiTheme="majorHAnsi" w:cstheme="majorHAnsi"/>
          <w:highlight w:val="green"/>
        </w:rPr>
        <w:t xml:space="preserve">the world can produce </w:t>
      </w:r>
      <w:r w:rsidRPr="003824D2">
        <w:rPr>
          <w:rStyle w:val="StyleUnderline"/>
          <w:rFonts w:asciiTheme="majorHAnsi" w:hAnsiTheme="majorHAnsi" w:cstheme="majorHAnsi"/>
        </w:rPr>
        <w:t xml:space="preserve">more </w:t>
      </w:r>
      <w:r w:rsidRPr="003824D2">
        <w:rPr>
          <w:rStyle w:val="StyleUnderline"/>
          <w:rFonts w:asciiTheme="majorHAnsi" w:hAnsiTheme="majorHAnsi" w:cstheme="majorHAnsi"/>
          <w:highlight w:val="green"/>
        </w:rPr>
        <w:t>food</w:t>
      </w:r>
      <w:r w:rsidRPr="003824D2">
        <w:rPr>
          <w:rStyle w:val="StyleUnderline"/>
          <w:rFonts w:asciiTheme="majorHAnsi" w:hAnsiTheme="majorHAnsi" w:cstheme="majorHAnsi"/>
        </w:rPr>
        <w:t xml:space="preserve"> and can ensure that it is used more </w:t>
      </w:r>
      <w:r w:rsidRPr="003824D2">
        <w:rPr>
          <w:rStyle w:val="Emphasis"/>
          <w:rFonts w:asciiTheme="majorHAnsi" w:hAnsiTheme="majorHAnsi" w:cstheme="majorHAnsi"/>
          <w:highlight w:val="green"/>
        </w:rPr>
        <w:t>efficiently and equitably</w:t>
      </w:r>
      <w:r w:rsidRPr="003824D2">
        <w:rPr>
          <w:rFonts w:asciiTheme="majorHAnsi" w:hAnsiTheme="majorHAnsi" w:cstheme="majorHAnsi"/>
          <w:sz w:val="16"/>
        </w:rPr>
        <w:t xml:space="preserve"> (Thornton et al., 2009; </w:t>
      </w:r>
      <w:proofErr w:type="spellStart"/>
      <w:r w:rsidRPr="003824D2">
        <w:rPr>
          <w:rFonts w:asciiTheme="majorHAnsi" w:hAnsiTheme="majorHAnsi" w:cstheme="majorHAnsi"/>
          <w:sz w:val="16"/>
        </w:rPr>
        <w:t>Godfray</w:t>
      </w:r>
      <w:proofErr w:type="spellEnd"/>
      <w:r w:rsidRPr="003824D2">
        <w:rPr>
          <w:rFonts w:asciiTheme="majorHAnsi" w:hAnsiTheme="majorHAnsi" w:cstheme="majorHAnsi"/>
          <w:sz w:val="16"/>
        </w:rPr>
        <w:t xml:space="preserve"> and Garnett, 2014). There is a need for multi-faceted and linked strategies in which different components are explored to ensure sustainable and equitable food security at the global, </w:t>
      </w:r>
      <w:proofErr w:type="gramStart"/>
      <w:r w:rsidRPr="003824D2">
        <w:rPr>
          <w:rFonts w:asciiTheme="majorHAnsi" w:hAnsiTheme="majorHAnsi" w:cstheme="majorHAnsi"/>
          <w:sz w:val="16"/>
        </w:rPr>
        <w:t>regional</w:t>
      </w:r>
      <w:proofErr w:type="gramEnd"/>
      <w:r w:rsidRPr="003824D2">
        <w:rPr>
          <w:rFonts w:asciiTheme="majorHAnsi" w:hAnsiTheme="majorHAnsi" w:cstheme="majorHAnsi"/>
          <w:sz w:val="16"/>
        </w:rPr>
        <w:t xml:space="preserve"> and national level. </w:t>
      </w:r>
      <w:r w:rsidRPr="003824D2">
        <w:rPr>
          <w:rStyle w:val="StyleUnderline"/>
          <w:rFonts w:asciiTheme="majorHAnsi" w:hAnsiTheme="majorHAnsi" w:cstheme="majorHAnsi"/>
        </w:rPr>
        <w:t xml:space="preserve">At the same time, </w:t>
      </w:r>
      <w:r w:rsidRPr="003824D2">
        <w:rPr>
          <w:rStyle w:val="Emphasis"/>
          <w:rFonts w:asciiTheme="majorHAnsi" w:hAnsiTheme="majorHAnsi" w:cstheme="majorHAnsi"/>
        </w:rPr>
        <w:t xml:space="preserve">future’s </w:t>
      </w:r>
      <w:r w:rsidRPr="003824D2">
        <w:rPr>
          <w:rStyle w:val="Emphasis"/>
          <w:rFonts w:asciiTheme="majorHAnsi" w:hAnsiTheme="majorHAnsi" w:cstheme="majorHAnsi"/>
          <w:highlight w:val="green"/>
        </w:rPr>
        <w:t xml:space="preserve">food </w:t>
      </w:r>
      <w:r w:rsidRPr="003824D2">
        <w:rPr>
          <w:rStyle w:val="Emphasis"/>
          <w:rFonts w:asciiTheme="majorHAnsi" w:hAnsiTheme="majorHAnsi" w:cstheme="majorHAnsi"/>
        </w:rPr>
        <w:t xml:space="preserve">systems </w:t>
      </w:r>
      <w:r w:rsidRPr="003824D2">
        <w:rPr>
          <w:rStyle w:val="Emphasis"/>
          <w:rFonts w:asciiTheme="majorHAnsi" w:hAnsiTheme="majorHAnsi" w:cstheme="majorHAnsi"/>
          <w:highlight w:val="green"/>
        </w:rPr>
        <w:t xml:space="preserve">need </w:t>
      </w:r>
      <w:r w:rsidRPr="003824D2">
        <w:rPr>
          <w:rStyle w:val="Emphasis"/>
          <w:rFonts w:asciiTheme="majorHAnsi" w:hAnsiTheme="majorHAnsi" w:cstheme="majorHAnsi"/>
          <w:highlight w:val="green"/>
        </w:rPr>
        <w:lastRenderedPageBreak/>
        <w:t xml:space="preserve">to be </w:t>
      </w:r>
      <w:r w:rsidRPr="003824D2">
        <w:rPr>
          <w:rStyle w:val="Emphasis"/>
          <w:rFonts w:asciiTheme="majorHAnsi" w:hAnsiTheme="majorHAnsi" w:cstheme="majorHAnsi"/>
        </w:rPr>
        <w:t xml:space="preserve">resource </w:t>
      </w:r>
      <w:r w:rsidRPr="003824D2">
        <w:rPr>
          <w:rStyle w:val="Emphasis"/>
          <w:rFonts w:asciiTheme="majorHAnsi" w:hAnsiTheme="majorHAnsi" w:cstheme="majorHAnsi"/>
          <w:highlight w:val="green"/>
        </w:rPr>
        <w:t>efficient and sustainable</w:t>
      </w:r>
      <w:r w:rsidRPr="003824D2">
        <w:rPr>
          <w:rFonts w:asciiTheme="majorHAnsi" w:hAnsiTheme="majorHAnsi" w:cstheme="majorHAnsi"/>
          <w:sz w:val="16"/>
        </w:rPr>
        <w:t xml:space="preserve">. </w:t>
      </w:r>
      <w:r w:rsidRPr="003824D2">
        <w:rPr>
          <w:rStyle w:val="StyleUnderline"/>
          <w:rFonts w:asciiTheme="majorHAnsi" w:hAnsiTheme="majorHAnsi" w:cstheme="majorHAnsi"/>
          <w:highlight w:val="green"/>
        </w:rPr>
        <w:t>Efficient use of water</w:t>
      </w:r>
      <w:r w:rsidRPr="003824D2">
        <w:rPr>
          <w:rStyle w:val="StyleUnderline"/>
          <w:rFonts w:asciiTheme="majorHAnsi" w:hAnsiTheme="majorHAnsi" w:cstheme="majorHAnsi"/>
        </w:rPr>
        <w:t xml:space="preserve">, reduction of </w:t>
      </w:r>
      <w:r w:rsidRPr="003824D2">
        <w:rPr>
          <w:rStyle w:val="StyleUnderline"/>
          <w:rFonts w:asciiTheme="majorHAnsi" w:hAnsiTheme="majorHAnsi" w:cstheme="majorHAnsi"/>
          <w:highlight w:val="green"/>
        </w:rPr>
        <w:t xml:space="preserve">soil </w:t>
      </w:r>
      <w:r w:rsidRPr="003824D2">
        <w:rPr>
          <w:rStyle w:val="StyleUnderline"/>
          <w:rFonts w:asciiTheme="majorHAnsi" w:hAnsiTheme="majorHAnsi" w:cstheme="majorHAnsi"/>
        </w:rPr>
        <w:t xml:space="preserve">erosion </w:t>
      </w:r>
      <w:r w:rsidRPr="003824D2">
        <w:rPr>
          <w:rStyle w:val="StyleUnderline"/>
          <w:rFonts w:asciiTheme="majorHAnsi" w:hAnsiTheme="majorHAnsi" w:cstheme="majorHAnsi"/>
          <w:highlight w:val="green"/>
        </w:rPr>
        <w:t>and degradation</w:t>
      </w:r>
      <w:r w:rsidRPr="003824D2">
        <w:rPr>
          <w:rStyle w:val="StyleUnderline"/>
          <w:rFonts w:asciiTheme="majorHAnsi" w:hAnsiTheme="majorHAnsi" w:cstheme="majorHAnsi"/>
        </w:rPr>
        <w:t xml:space="preserve"> to the minimum, </w:t>
      </w:r>
      <w:r w:rsidRPr="003824D2">
        <w:rPr>
          <w:rStyle w:val="StyleUnderline"/>
          <w:rFonts w:asciiTheme="majorHAnsi" w:hAnsiTheme="majorHAnsi" w:cstheme="majorHAnsi"/>
          <w:highlight w:val="green"/>
        </w:rPr>
        <w:t xml:space="preserve">minimization of </w:t>
      </w:r>
      <w:r w:rsidRPr="003824D2">
        <w:rPr>
          <w:rStyle w:val="StyleUnderline"/>
          <w:rFonts w:asciiTheme="majorHAnsi" w:hAnsiTheme="majorHAnsi" w:cstheme="majorHAnsi"/>
        </w:rPr>
        <w:t xml:space="preserve">energy </w:t>
      </w:r>
      <w:r w:rsidRPr="003824D2">
        <w:rPr>
          <w:rStyle w:val="StyleUnderline"/>
          <w:rFonts w:asciiTheme="majorHAnsi" w:hAnsiTheme="majorHAnsi" w:cstheme="majorHAnsi"/>
          <w:highlight w:val="green"/>
        </w:rPr>
        <w:t>input and maximization of yields</w:t>
      </w:r>
      <w:r w:rsidRPr="003824D2">
        <w:rPr>
          <w:rStyle w:val="StyleUnderline"/>
          <w:rFonts w:asciiTheme="majorHAnsi" w:hAnsiTheme="majorHAnsi" w:cstheme="majorHAnsi"/>
        </w:rPr>
        <w:t xml:space="preserve"> under uncertain natural conditions are the goal</w:t>
      </w:r>
      <w:r w:rsidRPr="003824D2">
        <w:rPr>
          <w:rFonts w:asciiTheme="majorHAnsi" w:hAnsiTheme="majorHAnsi" w:cstheme="majorHAnsi"/>
          <w:sz w:val="16"/>
        </w:rPr>
        <w:t xml:space="preserve"> (</w:t>
      </w:r>
      <w:proofErr w:type="spellStart"/>
      <w:r w:rsidRPr="003824D2">
        <w:rPr>
          <w:rFonts w:asciiTheme="majorHAnsi" w:hAnsiTheme="majorHAnsi" w:cstheme="majorHAnsi"/>
          <w:sz w:val="16"/>
        </w:rPr>
        <w:t>Hakkim</w:t>
      </w:r>
      <w:proofErr w:type="spellEnd"/>
      <w:r w:rsidRPr="003824D2">
        <w:rPr>
          <w:rFonts w:asciiTheme="majorHAnsi" w:hAnsiTheme="majorHAnsi" w:cstheme="majorHAnsi"/>
          <w:sz w:val="16"/>
        </w:rPr>
        <w:t xml:space="preserve"> et al., 2016). </w:t>
      </w:r>
      <w:r w:rsidRPr="003824D2">
        <w:rPr>
          <w:rStyle w:val="StyleUnderline"/>
          <w:rFonts w:asciiTheme="majorHAnsi" w:hAnsiTheme="majorHAnsi" w:cstheme="majorHAnsi"/>
        </w:rPr>
        <w:t>They pose highest requirements on the underlying information and knowledge infrastructure and make future farming a knowledge business and a very sophisticated management task</w:t>
      </w:r>
      <w:r w:rsidRPr="003824D2">
        <w:rPr>
          <w:rFonts w:asciiTheme="majorHAnsi" w:hAnsiTheme="majorHAnsi" w:cstheme="majorHAnsi"/>
          <w:sz w:val="16"/>
        </w:rPr>
        <w:t xml:space="preserve"> (Bach and Mauser, 2018). </w:t>
      </w:r>
      <w:r w:rsidRPr="003824D2">
        <w:rPr>
          <w:rStyle w:val="StyleUnderline"/>
          <w:rFonts w:asciiTheme="majorHAnsi" w:hAnsiTheme="majorHAnsi" w:cstheme="majorHAnsi"/>
          <w:highlight w:val="green"/>
        </w:rPr>
        <w:t xml:space="preserve">Digitization </w:t>
      </w:r>
      <w:r w:rsidRPr="003824D2">
        <w:rPr>
          <w:rStyle w:val="StyleUnderline"/>
          <w:rFonts w:asciiTheme="majorHAnsi" w:hAnsiTheme="majorHAnsi" w:cstheme="majorHAnsi"/>
        </w:rPr>
        <w:t xml:space="preserve">has </w:t>
      </w:r>
      <w:r w:rsidRPr="003824D2">
        <w:rPr>
          <w:rStyle w:val="StyleUnderline"/>
          <w:rFonts w:asciiTheme="majorHAnsi" w:hAnsiTheme="majorHAnsi" w:cstheme="majorHAnsi"/>
          <w:highlight w:val="green"/>
        </w:rPr>
        <w:t xml:space="preserve">increased </w:t>
      </w:r>
      <w:r w:rsidRPr="003824D2">
        <w:rPr>
          <w:rStyle w:val="StyleUnderline"/>
          <w:rFonts w:asciiTheme="majorHAnsi" w:hAnsiTheme="majorHAnsi" w:cstheme="majorHAnsi"/>
        </w:rPr>
        <w:t xml:space="preserve">in </w:t>
      </w:r>
      <w:r w:rsidRPr="003824D2">
        <w:rPr>
          <w:rStyle w:val="StyleUnderline"/>
          <w:rFonts w:asciiTheme="majorHAnsi" w:hAnsiTheme="majorHAnsi" w:cstheme="majorHAnsi"/>
          <w:highlight w:val="green"/>
        </w:rPr>
        <w:t>importance</w:t>
      </w:r>
      <w:r w:rsidRPr="003824D2">
        <w:rPr>
          <w:rStyle w:val="StyleUnderline"/>
          <w:rFonts w:asciiTheme="majorHAnsi" w:hAnsiTheme="majorHAnsi" w:cstheme="majorHAnsi"/>
        </w:rPr>
        <w:t xml:space="preserve"> for the agricultural sector and is described </w:t>
      </w:r>
      <w:r w:rsidRPr="003824D2">
        <w:rPr>
          <w:rStyle w:val="StyleUnderline"/>
          <w:rFonts w:asciiTheme="majorHAnsi" w:hAnsiTheme="majorHAnsi" w:cstheme="majorHAnsi"/>
          <w:highlight w:val="green"/>
        </w:rPr>
        <w:t>through</w:t>
      </w:r>
      <w:r w:rsidRPr="003824D2">
        <w:rPr>
          <w:rStyle w:val="StyleUnderline"/>
          <w:rFonts w:asciiTheme="majorHAnsi" w:hAnsiTheme="majorHAnsi" w:cstheme="majorHAnsi"/>
        </w:rPr>
        <w:t xml:space="preserve"> concepts like Smart Farming (SF), Precision Farming (PF) and </w:t>
      </w:r>
      <w:r w:rsidRPr="003824D2">
        <w:rPr>
          <w:rStyle w:val="Emphasis"/>
          <w:rFonts w:asciiTheme="majorHAnsi" w:hAnsiTheme="majorHAnsi" w:cstheme="majorHAnsi"/>
          <w:highlight w:val="green"/>
        </w:rPr>
        <w:t>Precision Agriculture</w:t>
      </w:r>
      <w:r w:rsidRPr="003824D2">
        <w:rPr>
          <w:rStyle w:val="StyleUnderline"/>
          <w:rFonts w:asciiTheme="majorHAnsi" w:hAnsiTheme="majorHAnsi" w:cstheme="majorHAnsi"/>
        </w:rPr>
        <w:t xml:space="preserve"> (PA).</w:t>
      </w:r>
      <w:r w:rsidRPr="003824D2">
        <w:rPr>
          <w:rFonts w:asciiTheme="majorHAnsi" w:hAnsiTheme="majorHAnsi" w:cstheme="majorHAnsi"/>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3824D2">
        <w:rPr>
          <w:rStyle w:val="StyleUnderline"/>
          <w:rFonts w:asciiTheme="majorHAnsi" w:hAnsiTheme="majorHAnsi" w:cstheme="majorHAnsi"/>
        </w:rPr>
        <w:t xml:space="preserve">Technology like </w:t>
      </w:r>
      <w:r w:rsidRPr="003824D2">
        <w:rPr>
          <w:rStyle w:val="StyleUnderline"/>
          <w:rFonts w:asciiTheme="majorHAnsi" w:hAnsiTheme="majorHAnsi" w:cstheme="majorHAnsi"/>
          <w:highlight w:val="green"/>
        </w:rPr>
        <w:t>GPS</w:t>
      </w:r>
      <w:r w:rsidRPr="003824D2">
        <w:rPr>
          <w:rStyle w:val="StyleUnderline"/>
          <w:rFonts w:asciiTheme="majorHAnsi" w:hAnsiTheme="majorHAnsi" w:cstheme="majorHAnsi"/>
        </w:rPr>
        <w:t>, and</w:t>
      </w:r>
      <w:proofErr w:type="gramStart"/>
      <w:r w:rsidRPr="003824D2">
        <w:rPr>
          <w:rStyle w:val="StyleUnderline"/>
          <w:rFonts w:asciiTheme="majorHAnsi" w:hAnsiTheme="majorHAnsi" w:cstheme="majorHAnsi"/>
        </w:rPr>
        <w:t>, in particular, sensors</w:t>
      </w:r>
      <w:proofErr w:type="gramEnd"/>
      <w:r w:rsidRPr="003824D2">
        <w:rPr>
          <w:rStyle w:val="StyleUnderline"/>
          <w:rFonts w:asciiTheme="majorHAnsi" w:hAnsiTheme="majorHAnsi" w:cstheme="majorHAnsi"/>
        </w:rPr>
        <w:t xml:space="preserve"> are being </w:t>
      </w:r>
      <w:r w:rsidRPr="003824D2">
        <w:rPr>
          <w:rStyle w:val="StyleUnderline"/>
          <w:rFonts w:asciiTheme="majorHAnsi" w:hAnsiTheme="majorHAnsi" w:cstheme="majorHAnsi"/>
          <w:highlight w:val="green"/>
        </w:rPr>
        <w:t xml:space="preserve">used in </w:t>
      </w:r>
      <w:r w:rsidRPr="003824D2">
        <w:rPr>
          <w:rStyle w:val="StyleUnderline"/>
          <w:rFonts w:asciiTheme="majorHAnsi" w:hAnsiTheme="majorHAnsi" w:cstheme="majorHAnsi"/>
        </w:rPr>
        <w:t xml:space="preserve">field </w:t>
      </w:r>
      <w:r w:rsidRPr="003824D2">
        <w:rPr>
          <w:rStyle w:val="StyleUnderline"/>
          <w:rFonts w:asciiTheme="majorHAnsi" w:hAnsiTheme="majorHAnsi" w:cstheme="majorHAnsi"/>
          <w:highlight w:val="green"/>
        </w:rPr>
        <w:t>cultivation</w:t>
      </w:r>
      <w:r w:rsidRPr="003824D2">
        <w:rPr>
          <w:rStyle w:val="StyleUnderline"/>
          <w:rFonts w:asciiTheme="majorHAnsi" w:hAnsiTheme="majorHAnsi" w:cstheme="majorHAnsi"/>
        </w:rPr>
        <w:t xml:space="preserve"> and livestock farming to undertake automatized agricultural management activities</w:t>
      </w:r>
      <w:r w:rsidRPr="003824D2">
        <w:rPr>
          <w:rFonts w:asciiTheme="majorHAnsi" w:hAnsiTheme="majorHAnsi" w:cstheme="majorHAnsi"/>
          <w:sz w:val="16"/>
        </w:rPr>
        <w:t xml:space="preserve">. PA or PF is generally defined as information and </w:t>
      </w:r>
      <w:proofErr w:type="gramStart"/>
      <w:r w:rsidRPr="003824D2">
        <w:rPr>
          <w:rFonts w:asciiTheme="majorHAnsi" w:hAnsiTheme="majorHAnsi" w:cstheme="majorHAnsi"/>
          <w:sz w:val="16"/>
        </w:rPr>
        <w:t>technology based</w:t>
      </w:r>
      <w:proofErr w:type="gramEnd"/>
      <w:r w:rsidRPr="003824D2">
        <w:rPr>
          <w:rFonts w:asciiTheme="majorHAnsi" w:hAnsiTheme="majorHAnsi" w:cstheme="majorHAnsi"/>
          <w:sz w:val="16"/>
        </w:rPr>
        <w:t xml:space="preserve"> farm management system to identify, </w:t>
      </w:r>
      <w:proofErr w:type="spellStart"/>
      <w:r w:rsidRPr="003824D2">
        <w:rPr>
          <w:rFonts w:asciiTheme="majorHAnsi" w:hAnsiTheme="majorHAnsi" w:cstheme="majorHAnsi"/>
          <w:sz w:val="16"/>
        </w:rPr>
        <w:t>analyse</w:t>
      </w:r>
      <w:proofErr w:type="spellEnd"/>
      <w:r w:rsidRPr="003824D2">
        <w:rPr>
          <w:rFonts w:asciiTheme="majorHAnsi" w:hAnsiTheme="majorHAnsi" w:cstheme="majorHAnsi"/>
          <w:sz w:val="16"/>
        </w:rPr>
        <w:t xml:space="preserve"> and manage spatial and temporal variability within fields for optimum productivity and profitability, sustainability and protection of the land resource by minimizing the production costs. Increasing environmental consciousness of the </w:t>
      </w:r>
      <w:proofErr w:type="gramStart"/>
      <w:r w:rsidRPr="003824D2">
        <w:rPr>
          <w:rFonts w:asciiTheme="majorHAnsi" w:hAnsiTheme="majorHAnsi" w:cstheme="majorHAnsi"/>
          <w:sz w:val="16"/>
        </w:rPr>
        <w:t>general public</w:t>
      </w:r>
      <w:proofErr w:type="gramEnd"/>
      <w:r w:rsidRPr="003824D2">
        <w:rPr>
          <w:rFonts w:asciiTheme="majorHAnsi" w:hAnsiTheme="majorHAnsi" w:cstheme="majorHAnsi"/>
          <w:sz w:val="16"/>
        </w:rPr>
        <w:t xml:space="preserve"> is necessitating us to modify agricultural management practices for sustainable conservation of natural resources such as water, air and soil quality, while staying economically profitable (</w:t>
      </w:r>
      <w:proofErr w:type="spellStart"/>
      <w:r w:rsidRPr="003824D2">
        <w:rPr>
          <w:rFonts w:asciiTheme="majorHAnsi" w:hAnsiTheme="majorHAnsi" w:cstheme="majorHAnsi"/>
          <w:sz w:val="16"/>
        </w:rPr>
        <w:t>Sonka</w:t>
      </w:r>
      <w:proofErr w:type="spellEnd"/>
      <w:r w:rsidRPr="003824D2">
        <w:rPr>
          <w:rFonts w:asciiTheme="majorHAnsi" w:hAnsiTheme="majorHAnsi" w:cstheme="majorHAnsi"/>
          <w:sz w:val="16"/>
        </w:rPr>
        <w:t xml:space="preserve"> and Cheng, 2015; Webber et al., 2017). Stakeholders, such as farmers, seed producers, machinery manufacturers, and agricultural service providers are trying to influence this process (</w:t>
      </w:r>
      <w:proofErr w:type="spellStart"/>
      <w:r w:rsidRPr="003824D2">
        <w:rPr>
          <w:rFonts w:asciiTheme="majorHAnsi" w:hAnsiTheme="majorHAnsi" w:cstheme="majorHAnsi"/>
          <w:sz w:val="16"/>
        </w:rPr>
        <w:t>Schönfeld</w:t>
      </w:r>
      <w:proofErr w:type="spellEnd"/>
      <w:r w:rsidRPr="003824D2">
        <w:rPr>
          <w:rFonts w:asciiTheme="majorHAnsi" w:hAnsiTheme="majorHAnsi" w:cstheme="majorHAnsi"/>
          <w:sz w:val="16"/>
        </w:rPr>
        <w:t xml:space="preserve"> et al., 2018). </w:t>
      </w:r>
      <w:r w:rsidRPr="003824D2">
        <w:rPr>
          <w:rStyle w:val="StyleUnderline"/>
          <w:rFonts w:asciiTheme="majorHAnsi" w:hAnsiTheme="majorHAnsi" w:cstheme="majorHAnsi"/>
        </w:rPr>
        <w:t xml:space="preserve">These </w:t>
      </w:r>
      <w:r w:rsidRPr="003824D2">
        <w:rPr>
          <w:rStyle w:val="StyleUnderline"/>
          <w:rFonts w:asciiTheme="majorHAnsi" w:hAnsiTheme="majorHAnsi" w:cstheme="majorHAnsi"/>
          <w:highlight w:val="green"/>
        </w:rPr>
        <w:t xml:space="preserve">practices </w:t>
      </w:r>
      <w:r w:rsidRPr="003824D2">
        <w:rPr>
          <w:rStyle w:val="StyleUnderline"/>
          <w:rFonts w:asciiTheme="majorHAnsi" w:hAnsiTheme="majorHAnsi" w:cstheme="majorHAnsi"/>
        </w:rPr>
        <w:t xml:space="preserve">are </w:t>
      </w:r>
      <w:r w:rsidRPr="003824D2">
        <w:rPr>
          <w:rStyle w:val="StyleUnderline"/>
          <w:rFonts w:asciiTheme="majorHAnsi" w:hAnsiTheme="majorHAnsi" w:cstheme="majorHAnsi"/>
          <w:highlight w:val="green"/>
        </w:rPr>
        <w:t xml:space="preserve">facilitating </w:t>
      </w:r>
      <w:r w:rsidRPr="003824D2">
        <w:rPr>
          <w:rStyle w:val="StyleUnderline"/>
          <w:rFonts w:asciiTheme="majorHAnsi" w:hAnsiTheme="majorHAnsi" w:cstheme="majorHAnsi"/>
        </w:rPr>
        <w:t xml:space="preserve">long-term </w:t>
      </w:r>
      <w:r w:rsidRPr="003824D2">
        <w:rPr>
          <w:rStyle w:val="StyleUnderline"/>
          <w:rFonts w:asciiTheme="majorHAnsi" w:hAnsiTheme="majorHAnsi" w:cstheme="majorHAnsi"/>
          <w:highlight w:val="green"/>
        </w:rPr>
        <w:t>improvements</w:t>
      </w:r>
      <w:r w:rsidRPr="003824D2">
        <w:rPr>
          <w:rStyle w:val="StyleUnderline"/>
          <w:rFonts w:asciiTheme="majorHAnsi" w:hAnsiTheme="majorHAnsi" w:cstheme="majorHAnsi"/>
        </w:rPr>
        <w:t xml:space="preserve"> </w:t>
      </w:r>
      <w:proofErr w:type="gramStart"/>
      <w:r w:rsidRPr="003824D2">
        <w:rPr>
          <w:rStyle w:val="StyleUnderline"/>
          <w:rFonts w:asciiTheme="majorHAnsi" w:hAnsiTheme="majorHAnsi" w:cstheme="majorHAnsi"/>
        </w:rPr>
        <w:t>in order to</w:t>
      </w:r>
      <w:proofErr w:type="gramEnd"/>
      <w:r w:rsidRPr="003824D2">
        <w:rPr>
          <w:rStyle w:val="StyleUnderline"/>
          <w:rFonts w:asciiTheme="majorHAnsi" w:hAnsiTheme="majorHAnsi" w:cstheme="majorHAnsi"/>
        </w:rPr>
        <w:t xml:space="preserve"> achieve effective </w:t>
      </w:r>
      <w:r w:rsidRPr="003824D2">
        <w:rPr>
          <w:rStyle w:val="Emphasis"/>
          <w:rFonts w:asciiTheme="majorHAnsi" w:hAnsiTheme="majorHAnsi" w:cstheme="majorHAnsi"/>
        </w:rPr>
        <w:t>environmental protection</w:t>
      </w:r>
      <w:r w:rsidRPr="003824D2">
        <w:rPr>
          <w:rFonts w:asciiTheme="majorHAnsi" w:hAnsiTheme="majorHAnsi" w:cstheme="majorHAnsi"/>
          <w:sz w:val="16"/>
        </w:rPr>
        <w:t>. Despite all the positive contributions, the use of such technologies brings with it some controversial issues, particularly data protection.</w:t>
      </w:r>
    </w:p>
    <w:p w14:paraId="69F2CC3C" w14:textId="77777777" w:rsidR="003824D2" w:rsidRPr="003824D2" w:rsidRDefault="003824D2" w:rsidP="003824D2">
      <w:pPr>
        <w:pStyle w:val="Heading4"/>
        <w:rPr>
          <w:rFonts w:asciiTheme="majorHAnsi" w:hAnsiTheme="majorHAnsi" w:cstheme="majorHAnsi"/>
        </w:rPr>
      </w:pPr>
      <w:r w:rsidRPr="003824D2">
        <w:rPr>
          <w:rFonts w:asciiTheme="majorHAnsi" w:hAnsiTheme="majorHAnsi" w:cstheme="majorHAnsi"/>
        </w:rPr>
        <w:t xml:space="preserve">It’s an impact </w:t>
      </w:r>
      <w:r w:rsidRPr="003824D2">
        <w:rPr>
          <w:rFonts w:asciiTheme="majorHAnsi" w:hAnsiTheme="majorHAnsi" w:cstheme="majorHAnsi"/>
          <w:u w:val="single"/>
        </w:rPr>
        <w:t>multiplier</w:t>
      </w:r>
      <w:r w:rsidRPr="003824D2">
        <w:rPr>
          <w:rFonts w:asciiTheme="majorHAnsi" w:hAnsiTheme="majorHAnsi" w:cstheme="majorHAnsi"/>
        </w:rPr>
        <w:t xml:space="preserve"> – causes </w:t>
      </w:r>
      <w:r w:rsidRPr="003824D2">
        <w:rPr>
          <w:rFonts w:asciiTheme="majorHAnsi" w:hAnsiTheme="majorHAnsi" w:cstheme="majorHAnsi"/>
          <w:u w:val="single"/>
        </w:rPr>
        <w:t>extinction</w:t>
      </w:r>
      <w:r w:rsidRPr="003824D2">
        <w:rPr>
          <w:rFonts w:asciiTheme="majorHAnsi" w:hAnsiTheme="majorHAnsi" w:cstheme="majorHAnsi"/>
        </w:rPr>
        <w:t>.</w:t>
      </w:r>
    </w:p>
    <w:p w14:paraId="2291FB22" w14:textId="77777777" w:rsidR="003824D2" w:rsidRPr="003824D2" w:rsidRDefault="003824D2" w:rsidP="003824D2">
      <w:pPr>
        <w:rPr>
          <w:rFonts w:asciiTheme="majorHAnsi" w:hAnsiTheme="majorHAnsi" w:cstheme="majorHAnsi"/>
        </w:rPr>
      </w:pPr>
      <w:r w:rsidRPr="003824D2">
        <w:rPr>
          <w:rStyle w:val="Style13ptBold"/>
          <w:rFonts w:asciiTheme="majorHAnsi" w:hAnsiTheme="majorHAnsi" w:cstheme="majorHAnsi"/>
        </w:rPr>
        <w:t xml:space="preserve">Cribb 19 </w:t>
      </w:r>
      <w:r w:rsidRPr="003824D2">
        <w:rPr>
          <w:rStyle w:val="Style13ptBold"/>
          <w:rFonts w:asciiTheme="majorHAnsi" w:hAnsiTheme="majorHAnsi" w:cstheme="majorHAnsi"/>
          <w:sz w:val="22"/>
        </w:rPr>
        <w:t>– Julian is an</w:t>
      </w:r>
      <w:r w:rsidRPr="003824D2">
        <w:rPr>
          <w:rFonts w:asciiTheme="majorHAnsi" w:hAnsiTheme="majorHAnsi" w:cstheme="majorHAnsi"/>
        </w:rPr>
        <w:t xml:space="preserve"> author, journalist, </w:t>
      </w:r>
      <w:proofErr w:type="gramStart"/>
      <w:r w:rsidRPr="003824D2">
        <w:rPr>
          <w:rFonts w:asciiTheme="majorHAnsi" w:hAnsiTheme="majorHAnsi" w:cstheme="majorHAnsi"/>
        </w:rPr>
        <w:t>editor</w:t>
      </w:r>
      <w:proofErr w:type="gramEnd"/>
      <w:r w:rsidRPr="003824D2">
        <w:rPr>
          <w:rFonts w:asciiTheme="majorHAnsi" w:hAnsiTheme="majorHAnsi" w:cstheme="majorHAnsi"/>
        </w:rPr>
        <w:t xml:space="preserve"> and science communicator. He is principal of Julian Cribb &amp; Associates who provide specialist consultancy in the communication of science, agriculture, food, mining, </w:t>
      </w:r>
      <w:proofErr w:type="gramStart"/>
      <w:r w:rsidRPr="003824D2">
        <w:rPr>
          <w:rFonts w:asciiTheme="majorHAnsi" w:hAnsiTheme="majorHAnsi" w:cstheme="majorHAnsi"/>
        </w:rPr>
        <w:t>energy</w:t>
      </w:r>
      <w:proofErr w:type="gramEnd"/>
      <w:r w:rsidRPr="003824D2">
        <w:rPr>
          <w:rFonts w:asciiTheme="majorHAnsi" w:hAnsiTheme="majorHAnsi" w:cstheme="majorHAnsi"/>
        </w:rPr>
        <w:t xml:space="preserve">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3824D2">
        <w:rPr>
          <w:rFonts w:asciiTheme="majorHAnsi" w:hAnsiTheme="majorHAnsi" w:cstheme="majorHAnsi"/>
        </w:rPr>
        <w:t>internationally-acclaimed</w:t>
      </w:r>
      <w:proofErr w:type="gramEnd"/>
      <w:r w:rsidRPr="003824D2">
        <w:rPr>
          <w:rFonts w:asciiTheme="majorHAnsi" w:hAnsiTheme="majorHAnsi" w:cstheme="majorHAnsi"/>
        </w:rPr>
        <w:t xml:space="preserve"> book, The Coming Famine explores the question of whether we can feed humanity through the mid-century peak in numbers and food demand. August 2019. [Cambridge, “6 – Food as an Existential Risk,” </w:t>
      </w:r>
      <w:hyperlink r:id="rId18" w:history="1">
        <w:r w:rsidRPr="003824D2">
          <w:rPr>
            <w:rStyle w:val="Hyperlink"/>
            <w:rFonts w:asciiTheme="majorHAnsi" w:hAnsiTheme="majorHAnsi" w:cstheme="majorHAnsi"/>
          </w:rPr>
          <w:t>https://www.cambridge.org/core/books/food-or-war/food-as-an-existential-risk/8C45279588CD572FE805B7E240DE7368</w:t>
        </w:r>
      </w:hyperlink>
      <w:r w:rsidRPr="003824D2">
        <w:rPr>
          <w:rFonts w:asciiTheme="majorHAnsi" w:hAnsiTheme="majorHAnsi" w:cstheme="majorHAnsi"/>
        </w:rPr>
        <w:t>] Justin</w:t>
      </w:r>
    </w:p>
    <w:p w14:paraId="555C0FF5" w14:textId="77777777" w:rsidR="003824D2" w:rsidRPr="003824D2" w:rsidRDefault="003824D2" w:rsidP="003824D2">
      <w:pPr>
        <w:rPr>
          <w:rFonts w:asciiTheme="majorHAnsi" w:hAnsiTheme="majorHAnsi" w:cstheme="majorHAnsi"/>
          <w:sz w:val="12"/>
        </w:rPr>
      </w:pPr>
      <w:r w:rsidRPr="003824D2">
        <w:rPr>
          <w:rFonts w:asciiTheme="majorHAnsi" w:hAnsiTheme="majorHAnsi" w:cstheme="majorHAnsi"/>
          <w:sz w:val="12"/>
        </w:rPr>
        <w:lastRenderedPageBreak/>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w:t>
      </w:r>
      <w:proofErr w:type="gramStart"/>
      <w:r w:rsidRPr="003824D2">
        <w:rPr>
          <w:rFonts w:asciiTheme="majorHAnsi" w:hAnsiTheme="majorHAnsi" w:cstheme="majorHAnsi"/>
          <w:sz w:val="12"/>
        </w:rPr>
        <w:t>plant</w:t>
      </w:r>
      <w:proofErr w:type="gramEnd"/>
      <w:r w:rsidRPr="003824D2">
        <w:rPr>
          <w:rFonts w:asciiTheme="majorHAnsi" w:hAnsiTheme="majorHAnsi" w:cstheme="majorHAnsi"/>
          <w:sz w:val="12"/>
        </w:rPr>
        <w:t xml:space="preserve">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3824D2">
        <w:rPr>
          <w:rFonts w:asciiTheme="majorHAnsi" w:hAnsiTheme="majorHAnsi" w:cstheme="majorHAnsi"/>
          <w:sz w:val="12"/>
        </w:rPr>
        <w:t>Ommited</w:t>
      </w:r>
      <w:proofErr w:type="spellEnd"/>
      <w:r w:rsidRPr="003824D2">
        <w:rPr>
          <w:rFonts w:asciiTheme="majorHAnsi" w:hAnsiTheme="majorHAnsi" w:cstheme="majorHAnsi"/>
          <w:sz w:val="12"/>
        </w:rPr>
        <w:t xml:space="preserve">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3824D2">
        <w:rPr>
          <w:rFonts w:asciiTheme="majorHAnsi" w:hAnsiTheme="majorHAnsi" w:cstheme="majorHAnsi"/>
          <w:u w:val="single"/>
        </w:rPr>
        <w:t xml:space="preserve">The </w:t>
      </w:r>
      <w:r w:rsidRPr="003824D2">
        <w:rPr>
          <w:rStyle w:val="Emphasis"/>
          <w:rFonts w:asciiTheme="majorHAnsi" w:hAnsiTheme="majorHAnsi" w:cstheme="majorHAnsi"/>
          <w:highlight w:val="green"/>
        </w:rPr>
        <w:t>significance</w:t>
      </w:r>
      <w:r w:rsidRPr="003824D2">
        <w:rPr>
          <w:rFonts w:asciiTheme="majorHAnsi" w:hAnsiTheme="majorHAnsi" w:cstheme="majorHAnsi"/>
          <w:highlight w:val="green"/>
          <w:u w:val="single"/>
        </w:rPr>
        <w:t xml:space="preserve"> of</w:t>
      </w:r>
      <w:r w:rsidRPr="003824D2">
        <w:rPr>
          <w:rFonts w:asciiTheme="majorHAnsi" w:hAnsiTheme="majorHAnsi" w:cstheme="majorHAnsi"/>
          <w:u w:val="single"/>
        </w:rPr>
        <w:t xml:space="preserve"> this blind spot around </w:t>
      </w:r>
      <w:r w:rsidRPr="003824D2">
        <w:rPr>
          <w:rStyle w:val="Emphasis"/>
          <w:rFonts w:asciiTheme="majorHAnsi" w:hAnsiTheme="majorHAnsi" w:cstheme="majorHAnsi"/>
        </w:rPr>
        <w:t>consumption</w:t>
      </w:r>
      <w:r w:rsidRPr="003824D2">
        <w:rPr>
          <w:rFonts w:asciiTheme="majorHAnsi" w:hAnsiTheme="majorHAnsi" w:cstheme="majorHAnsi"/>
          <w:u w:val="single"/>
        </w:rPr>
        <w:t xml:space="preserve"> for </w:t>
      </w:r>
      <w:r w:rsidRPr="003824D2">
        <w:rPr>
          <w:rStyle w:val="Emphasis"/>
          <w:rFonts w:asciiTheme="majorHAnsi" w:hAnsiTheme="majorHAnsi" w:cstheme="majorHAnsi"/>
        </w:rPr>
        <w:t xml:space="preserve">global </w:t>
      </w:r>
      <w:r w:rsidRPr="003824D2">
        <w:rPr>
          <w:rStyle w:val="Emphasis"/>
          <w:rFonts w:asciiTheme="majorHAnsi" w:hAnsiTheme="majorHAnsi" w:cstheme="majorHAnsi"/>
          <w:highlight w:val="green"/>
        </w:rPr>
        <w:t>food</w:t>
      </w:r>
      <w:r w:rsidRPr="003824D2">
        <w:rPr>
          <w:rStyle w:val="Emphasis"/>
          <w:rFonts w:asciiTheme="majorHAnsi" w:hAnsiTheme="majorHAnsi" w:cstheme="majorHAnsi"/>
        </w:rPr>
        <w:t xml:space="preserve"> security</w:t>
      </w:r>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is</w:t>
      </w:r>
      <w:r w:rsidRPr="003824D2">
        <w:rPr>
          <w:rFonts w:asciiTheme="majorHAnsi" w:hAnsiTheme="majorHAnsi" w:cstheme="majorHAnsi"/>
          <w:u w:val="single"/>
        </w:rPr>
        <w:t xml:space="preserve"> </w:t>
      </w:r>
      <w:r w:rsidRPr="003824D2">
        <w:rPr>
          <w:rStyle w:val="Emphasis"/>
          <w:rFonts w:asciiTheme="majorHAnsi" w:hAnsiTheme="majorHAnsi" w:cstheme="majorHAnsi"/>
        </w:rPr>
        <w:t xml:space="preserve">very </w:t>
      </w:r>
      <w:r w:rsidRPr="003824D2">
        <w:rPr>
          <w:rStyle w:val="Emphasis"/>
          <w:rFonts w:asciiTheme="majorHAnsi" w:hAnsiTheme="majorHAnsi" w:cstheme="majorHAnsi"/>
          <w:highlight w:val="green"/>
        </w:rPr>
        <w:t>great</w:t>
      </w:r>
      <w:r w:rsidRPr="003824D2">
        <w:rPr>
          <w:rFonts w:asciiTheme="majorHAnsi" w:hAnsiTheme="majorHAnsi" w:cstheme="majorHAnsi"/>
          <w:sz w:val="12"/>
        </w:rPr>
        <w:t xml:space="preserve">. As described in earlier chapters, the </w:t>
      </w:r>
      <w:r w:rsidRPr="003824D2">
        <w:rPr>
          <w:rFonts w:asciiTheme="majorHAnsi" w:hAnsiTheme="majorHAnsi" w:cstheme="majorHAnsi"/>
          <w:u w:val="single"/>
        </w:rPr>
        <w:t xml:space="preserve">world food system depends </w:t>
      </w:r>
      <w:r w:rsidRPr="003824D2">
        <w:rPr>
          <w:rStyle w:val="Emphasis"/>
          <w:rFonts w:asciiTheme="majorHAnsi" w:hAnsiTheme="majorHAnsi" w:cstheme="majorHAnsi"/>
        </w:rPr>
        <w:t>critically</w:t>
      </w:r>
      <w:r w:rsidRPr="003824D2">
        <w:rPr>
          <w:rFonts w:asciiTheme="majorHAnsi" w:hAnsiTheme="majorHAnsi" w:cstheme="majorHAnsi"/>
          <w:u w:val="single"/>
        </w:rPr>
        <w:t xml:space="preserve"> on soil, water, </w:t>
      </w:r>
      <w:proofErr w:type="gramStart"/>
      <w:r w:rsidRPr="003824D2">
        <w:rPr>
          <w:rFonts w:asciiTheme="majorHAnsi" w:hAnsiTheme="majorHAnsi" w:cstheme="majorHAnsi"/>
          <w:u w:val="single"/>
        </w:rPr>
        <w:t>nutrients</w:t>
      </w:r>
      <w:proofErr w:type="gramEnd"/>
      <w:r w:rsidRPr="003824D2">
        <w:rPr>
          <w:rFonts w:asciiTheme="majorHAnsi" w:hAnsiTheme="majorHAnsi" w:cstheme="majorHAnsi"/>
          <w:u w:val="single"/>
        </w:rPr>
        <w:t xml:space="preserve"> and a stable climate, to supply </w:t>
      </w:r>
      <w:r w:rsidRPr="003824D2">
        <w:rPr>
          <w:rStyle w:val="Emphasis"/>
          <w:rFonts w:asciiTheme="majorHAnsi" w:hAnsiTheme="majorHAnsi" w:cstheme="majorHAnsi"/>
        </w:rPr>
        <w:t>humanity’s daily need for nutriment</w:t>
      </w:r>
      <w:r w:rsidRPr="003824D2">
        <w:rPr>
          <w:rFonts w:asciiTheme="majorHAnsi" w:hAnsiTheme="majorHAnsi" w:cstheme="majorHAnsi"/>
          <w:sz w:val="12"/>
        </w:rPr>
        <w:t xml:space="preserve"> – and </w:t>
      </w:r>
      <w:r w:rsidRPr="003824D2">
        <w:rPr>
          <w:rFonts w:asciiTheme="majorHAnsi" w:hAnsiTheme="majorHAnsi" w:cstheme="majorHAnsi"/>
          <w:u w:val="single"/>
        </w:rPr>
        <w:t>all of these essential resources are in increasingly short supply</w:t>
      </w:r>
      <w:r w:rsidRPr="003824D2">
        <w:rPr>
          <w:rFonts w:asciiTheme="majorHAnsi" w:hAnsiTheme="majorHAnsi" w:cstheme="majorHAnsi"/>
          <w:sz w:val="12"/>
        </w:rPr>
        <w:t xml:space="preserve">, </w:t>
      </w:r>
      <w:r w:rsidRPr="003824D2">
        <w:rPr>
          <w:rFonts w:asciiTheme="majorHAnsi" w:hAnsiTheme="majorHAnsi" w:cstheme="majorHAnsi"/>
          <w:u w:val="single"/>
        </w:rPr>
        <w:t>chiefly because of our own mismanagement</w:t>
      </w:r>
      <w:r w:rsidRPr="003824D2">
        <w:rPr>
          <w:rFonts w:asciiTheme="majorHAnsi" w:hAnsiTheme="majorHAnsi" w:cstheme="majorHAnsi"/>
          <w:sz w:val="12"/>
        </w:rPr>
        <w:t xml:space="preserve"> of them and our collective failure to appreciate that they are finite. </w:t>
      </w:r>
      <w:r w:rsidRPr="003824D2">
        <w:rPr>
          <w:rFonts w:asciiTheme="majorHAnsi" w:hAnsiTheme="majorHAnsi" w:cstheme="majorHAnsi"/>
          <w:u w:val="single"/>
        </w:rPr>
        <w:t>On current trends</w:t>
      </w:r>
      <w:r w:rsidRPr="003824D2">
        <w:rPr>
          <w:rFonts w:asciiTheme="majorHAnsi" w:hAnsiTheme="majorHAnsi" w:cstheme="majorHAnsi"/>
          <w:sz w:val="12"/>
        </w:rPr>
        <w:t xml:space="preserve">, the </w:t>
      </w:r>
      <w:r w:rsidRPr="003824D2">
        <w:rPr>
          <w:rFonts w:asciiTheme="majorHAnsi" w:hAnsiTheme="majorHAnsi" w:cstheme="majorHAnsi"/>
          <w:u w:val="single"/>
        </w:rPr>
        <w:t xml:space="preserve">existing </w:t>
      </w:r>
      <w:r w:rsidRPr="003824D2">
        <w:rPr>
          <w:rFonts w:asciiTheme="majorHAnsi" w:hAnsiTheme="majorHAnsi" w:cstheme="majorHAnsi"/>
          <w:highlight w:val="green"/>
          <w:u w:val="single"/>
        </w:rPr>
        <w:t xml:space="preserve">food </w:t>
      </w:r>
      <w:r w:rsidRPr="003824D2">
        <w:rPr>
          <w:rFonts w:asciiTheme="majorHAnsi" w:hAnsiTheme="majorHAnsi" w:cstheme="majorHAnsi"/>
          <w:u w:val="single"/>
        </w:rPr>
        <w:t xml:space="preserve">system will </w:t>
      </w:r>
      <w:r w:rsidRPr="003824D2">
        <w:rPr>
          <w:rStyle w:val="Emphasis"/>
          <w:rFonts w:asciiTheme="majorHAnsi" w:hAnsiTheme="majorHAnsi" w:cstheme="majorHAnsi"/>
        </w:rPr>
        <w:t xml:space="preserve">tend to </w:t>
      </w:r>
      <w:r w:rsidRPr="003824D2">
        <w:rPr>
          <w:rStyle w:val="Emphasis"/>
          <w:rFonts w:asciiTheme="majorHAnsi" w:hAnsiTheme="majorHAnsi" w:cstheme="majorHAnsi"/>
          <w:highlight w:val="green"/>
        </w:rPr>
        <w:t>break down</w:t>
      </w:r>
      <w:r w:rsidRPr="003824D2">
        <w:rPr>
          <w:rFonts w:asciiTheme="majorHAnsi" w:hAnsiTheme="majorHAnsi" w:cstheme="majorHAnsi"/>
          <w:sz w:val="12"/>
        </w:rPr>
        <w:t xml:space="preserve">, first </w:t>
      </w:r>
      <w:r w:rsidRPr="003824D2">
        <w:rPr>
          <w:rStyle w:val="Emphasis"/>
          <w:rFonts w:asciiTheme="majorHAnsi" w:hAnsiTheme="majorHAnsi" w:cstheme="majorHAnsi"/>
        </w:rPr>
        <w:t>regionally</w:t>
      </w:r>
      <w:r w:rsidRPr="003824D2">
        <w:rPr>
          <w:rFonts w:asciiTheme="majorHAnsi" w:hAnsiTheme="majorHAnsi" w:cstheme="majorHAnsi"/>
          <w:u w:val="single"/>
        </w:rPr>
        <w:t xml:space="preserve"> and then </w:t>
      </w:r>
      <w:r w:rsidRPr="003824D2">
        <w:rPr>
          <w:rStyle w:val="Emphasis"/>
          <w:rFonts w:asciiTheme="majorHAnsi" w:hAnsiTheme="majorHAnsi" w:cstheme="majorHAnsi"/>
        </w:rPr>
        <w:t>globally</w:t>
      </w:r>
      <w:r w:rsidRPr="003824D2">
        <w:rPr>
          <w:rFonts w:asciiTheme="majorHAnsi" w:hAnsiTheme="majorHAnsi" w:cstheme="majorHAnsi"/>
          <w:u w:val="single"/>
        </w:rPr>
        <w:t>,</w:t>
      </w:r>
      <w:r w:rsidRPr="003824D2">
        <w:rPr>
          <w:rFonts w:asciiTheme="majorHAnsi" w:hAnsiTheme="majorHAnsi" w:cstheme="majorHAnsi"/>
          <w:sz w:val="12"/>
        </w:rPr>
        <w:t xml:space="preserve"> owing to resource scarcity from the 2020s onward, and especially towards the </w:t>
      </w:r>
      <w:proofErr w:type="spellStart"/>
      <w:r w:rsidRPr="003824D2">
        <w:rPr>
          <w:rFonts w:asciiTheme="majorHAnsi" w:hAnsiTheme="majorHAnsi" w:cstheme="majorHAnsi"/>
          <w:sz w:val="12"/>
        </w:rPr>
        <w:t>mid century</w:t>
      </w:r>
      <w:proofErr w:type="spellEnd"/>
      <w:r w:rsidRPr="003824D2">
        <w:rPr>
          <w:rFonts w:asciiTheme="majorHAnsi" w:hAnsiTheme="majorHAnsi" w:cstheme="majorHAnsi"/>
          <w:sz w:val="12"/>
        </w:rPr>
        <w:t xml:space="preserve"> – unless there is radical change in the world diet and </w:t>
      </w:r>
      <w:proofErr w:type="gramStart"/>
      <w:r w:rsidRPr="003824D2">
        <w:rPr>
          <w:rFonts w:asciiTheme="majorHAnsi" w:hAnsiTheme="majorHAnsi" w:cstheme="majorHAnsi"/>
          <w:sz w:val="12"/>
        </w:rPr>
        <w:t>the means by which</w:t>
      </w:r>
      <w:proofErr w:type="gramEnd"/>
      <w:r w:rsidRPr="003824D2">
        <w:rPr>
          <w:rFonts w:asciiTheme="majorHAnsi" w:hAnsiTheme="majorHAnsi" w:cstheme="majorHAnsi"/>
          <w:sz w:val="12"/>
        </w:rPr>
        <w:t xml:space="preserve"> we feed ourselves. </w:t>
      </w:r>
      <w:r w:rsidRPr="003824D2">
        <w:rPr>
          <w:rFonts w:asciiTheme="majorHAnsi" w:hAnsiTheme="majorHAnsi" w:cstheme="majorHAnsi"/>
          <w:u w:val="single"/>
        </w:rPr>
        <w:t xml:space="preserve">This will </w:t>
      </w:r>
      <w:r w:rsidRPr="003824D2">
        <w:rPr>
          <w:rFonts w:asciiTheme="majorHAnsi" w:hAnsiTheme="majorHAnsi" w:cstheme="majorHAnsi"/>
          <w:highlight w:val="green"/>
          <w:u w:val="single"/>
        </w:rPr>
        <w:t>lead to</w:t>
      </w:r>
      <w:r w:rsidRPr="003824D2">
        <w:rPr>
          <w:rFonts w:asciiTheme="majorHAnsi" w:hAnsiTheme="majorHAnsi" w:cstheme="majorHAnsi"/>
          <w:u w:val="single"/>
        </w:rPr>
        <w:t xml:space="preserve"> </w:t>
      </w:r>
      <w:r w:rsidRPr="003824D2">
        <w:rPr>
          <w:rStyle w:val="Emphasis"/>
          <w:rFonts w:asciiTheme="majorHAnsi" w:hAnsiTheme="majorHAnsi" w:cstheme="majorHAnsi"/>
        </w:rPr>
        <w:t>increasing outbreaks</w:t>
      </w:r>
      <w:r w:rsidRPr="003824D2">
        <w:rPr>
          <w:rFonts w:asciiTheme="majorHAnsi" w:hAnsiTheme="majorHAnsi" w:cstheme="majorHAnsi"/>
          <w:u w:val="single"/>
        </w:rPr>
        <w:t xml:space="preserve"> of </w:t>
      </w:r>
      <w:r w:rsidRPr="003824D2">
        <w:rPr>
          <w:rStyle w:val="Emphasis"/>
          <w:rFonts w:asciiTheme="majorHAnsi" w:hAnsiTheme="majorHAnsi" w:cstheme="majorHAnsi"/>
        </w:rPr>
        <w:t>violence and war. Nobody, neither rich nor poor, will escape the consequences</w:t>
      </w:r>
      <w:r w:rsidRPr="003824D2">
        <w:rPr>
          <w:rFonts w:asciiTheme="majorHAnsi" w:hAnsiTheme="majorHAnsi" w:cstheme="majorHAnsi"/>
          <w:sz w:val="12"/>
        </w:rPr>
        <w:t xml:space="preserve">. It remains an open question whether panicking regimes in Russia, the USA or even France would be ruthless enough to deploy atomic weapons </w:t>
      </w:r>
      <w:proofErr w:type="gramStart"/>
      <w:r w:rsidRPr="003824D2">
        <w:rPr>
          <w:rFonts w:asciiTheme="majorHAnsi" w:hAnsiTheme="majorHAnsi" w:cstheme="majorHAnsi"/>
          <w:sz w:val="12"/>
        </w:rPr>
        <w:t>in an attempt to</w:t>
      </w:r>
      <w:proofErr w:type="gramEnd"/>
      <w:r w:rsidRPr="003824D2">
        <w:rPr>
          <w:rFonts w:asciiTheme="majorHAnsi" w:hAnsiTheme="majorHAnsi" w:cstheme="majorHAnsi"/>
          <w:sz w:val="12"/>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3824D2">
        <w:rPr>
          <w:rFonts w:asciiTheme="majorHAnsi" w:hAnsiTheme="majorHAnsi" w:cstheme="majorHAnsi"/>
          <w:sz w:val="12"/>
        </w:rPr>
        <w:t>it is clear that even</w:t>
      </w:r>
      <w:proofErr w:type="gramEnd"/>
      <w:r w:rsidRPr="003824D2">
        <w:rPr>
          <w:rFonts w:asciiTheme="majorHAnsi" w:hAnsiTheme="majorHAnsi" w:cstheme="majorHAnsi"/>
          <w:sz w:val="12"/>
        </w:rPr>
        <w:t xml:space="preserve"> nuclear war cannot be excluded as a political consequence of global warming’. 15 </w:t>
      </w:r>
      <w:r w:rsidRPr="003824D2">
        <w:rPr>
          <w:rFonts w:asciiTheme="majorHAnsi" w:hAnsiTheme="majorHAnsi" w:cstheme="majorHAnsi"/>
          <w:u w:val="single"/>
        </w:rPr>
        <w:t xml:space="preserve">Food insecurity is </w:t>
      </w:r>
      <w:r w:rsidRPr="003824D2">
        <w:rPr>
          <w:rFonts w:asciiTheme="majorHAnsi" w:hAnsiTheme="majorHAnsi" w:cstheme="majorHAnsi"/>
          <w:sz w:val="12"/>
        </w:rPr>
        <w:t xml:space="preserve">therefore </w:t>
      </w:r>
      <w:r w:rsidRPr="003824D2">
        <w:rPr>
          <w:rFonts w:asciiTheme="majorHAnsi" w:hAnsiTheme="majorHAnsi" w:cstheme="majorHAnsi"/>
          <w:u w:val="single"/>
        </w:rPr>
        <w:t xml:space="preserve">a </w:t>
      </w:r>
      <w:r w:rsidRPr="003824D2">
        <w:rPr>
          <w:rStyle w:val="Emphasis"/>
          <w:rFonts w:asciiTheme="majorHAnsi" w:hAnsiTheme="majorHAnsi" w:cstheme="majorHAnsi"/>
        </w:rPr>
        <w:t>driver in the preconditions</w:t>
      </w:r>
      <w:r w:rsidRPr="003824D2">
        <w:rPr>
          <w:rFonts w:asciiTheme="majorHAnsi" w:hAnsiTheme="majorHAnsi" w:cstheme="majorHAnsi"/>
          <w:u w:val="single"/>
        </w:rPr>
        <w:t xml:space="preserve"> for the </w:t>
      </w:r>
      <w:r w:rsidRPr="003824D2">
        <w:rPr>
          <w:rStyle w:val="Emphasis"/>
          <w:rFonts w:asciiTheme="majorHAnsi" w:hAnsiTheme="majorHAnsi" w:cstheme="majorHAnsi"/>
          <w:highlight w:val="green"/>
        </w:rPr>
        <w:t>use of nuclear weapons</w:t>
      </w:r>
      <w:r w:rsidRPr="003824D2">
        <w:rPr>
          <w:rFonts w:asciiTheme="majorHAnsi" w:hAnsiTheme="majorHAnsi" w:cstheme="majorHAnsi"/>
          <w:sz w:val="12"/>
        </w:rPr>
        <w:t xml:space="preserve">, whether </w:t>
      </w:r>
      <w:r w:rsidRPr="003824D2">
        <w:rPr>
          <w:rFonts w:asciiTheme="majorHAnsi" w:hAnsiTheme="majorHAnsi" w:cstheme="majorHAnsi"/>
          <w:u w:val="single"/>
        </w:rPr>
        <w:t>limited or unlimited</w:t>
      </w:r>
      <w:r w:rsidRPr="003824D2">
        <w:rPr>
          <w:rFonts w:asciiTheme="majorHAnsi" w:hAnsiTheme="majorHAnsi" w:cstheme="majorHAnsi"/>
          <w:sz w:val="12"/>
        </w:rPr>
        <w:t xml:space="preserve">. A global famine is a likely outcome of limited use of nuclear weapons by any country or countries – and would be </w:t>
      </w:r>
      <w:r w:rsidRPr="003824D2">
        <w:rPr>
          <w:rStyle w:val="Emphasis"/>
          <w:rFonts w:asciiTheme="majorHAnsi" w:hAnsiTheme="majorHAnsi" w:cstheme="majorHAnsi"/>
          <w:highlight w:val="green"/>
        </w:rPr>
        <w:t>unavoidable</w:t>
      </w:r>
      <w:r w:rsidRPr="003824D2">
        <w:rPr>
          <w:rFonts w:asciiTheme="majorHAnsi" w:hAnsiTheme="majorHAnsi" w:cstheme="majorHAnsi"/>
          <w:u w:val="single"/>
        </w:rPr>
        <w:t xml:space="preserve"> in the event of an </w:t>
      </w:r>
      <w:r w:rsidRPr="003824D2">
        <w:rPr>
          <w:rStyle w:val="Emphasis"/>
          <w:rFonts w:asciiTheme="majorHAnsi" w:hAnsiTheme="majorHAnsi" w:cstheme="majorHAnsi"/>
          <w:highlight w:val="green"/>
        </w:rPr>
        <w:t>unlimited nuclear war</w:t>
      </w:r>
      <w:r w:rsidRPr="003824D2">
        <w:rPr>
          <w:rFonts w:asciiTheme="majorHAnsi" w:hAnsiTheme="majorHAnsi" w:cstheme="majorHAnsi"/>
          <w:u w:val="single"/>
        </w:rPr>
        <w:t xml:space="preserve"> between America and Russia, making it </w:t>
      </w:r>
      <w:r w:rsidRPr="003824D2">
        <w:rPr>
          <w:rStyle w:val="Emphasis"/>
          <w:rFonts w:asciiTheme="majorHAnsi" w:hAnsiTheme="majorHAnsi" w:cstheme="majorHAnsi"/>
        </w:rPr>
        <w:t>unwinnable</w:t>
      </w:r>
      <w:r w:rsidRPr="003824D2">
        <w:rPr>
          <w:rFonts w:asciiTheme="majorHAnsi" w:hAnsiTheme="majorHAnsi" w:cstheme="majorHAnsi"/>
          <w:sz w:val="12"/>
        </w:rPr>
        <w:t xml:space="preserve"> for either. And that, as the mute hands of the ‘Doomsday Clock’ so eloquently admonish, is also </w:t>
      </w:r>
      <w:r w:rsidRPr="003824D2">
        <w:rPr>
          <w:rFonts w:asciiTheme="majorHAnsi" w:hAnsiTheme="majorHAnsi" w:cstheme="majorHAnsi"/>
          <w:u w:val="single"/>
        </w:rPr>
        <w:t xml:space="preserve">the </w:t>
      </w:r>
      <w:r w:rsidRPr="003824D2">
        <w:rPr>
          <w:rStyle w:val="Emphasis"/>
          <w:rFonts w:asciiTheme="majorHAnsi" w:hAnsiTheme="majorHAnsi" w:cstheme="majorHAnsi"/>
        </w:rPr>
        <w:t xml:space="preserve">most </w:t>
      </w:r>
      <w:r w:rsidRPr="003824D2">
        <w:rPr>
          <w:rStyle w:val="Emphasis"/>
          <w:rFonts w:asciiTheme="majorHAnsi" w:hAnsiTheme="majorHAnsi" w:cstheme="majorHAnsi"/>
          <w:highlight w:val="green"/>
        </w:rPr>
        <w:t xml:space="preserve">likely </w:t>
      </w:r>
      <w:r w:rsidRPr="003824D2">
        <w:rPr>
          <w:rStyle w:val="Emphasis"/>
          <w:rFonts w:asciiTheme="majorHAnsi" w:hAnsiTheme="majorHAnsi" w:cstheme="majorHAnsi"/>
        </w:rPr>
        <w:t>scenario</w:t>
      </w:r>
      <w:r w:rsidRPr="003824D2">
        <w:rPr>
          <w:rFonts w:asciiTheme="majorHAnsi" w:hAnsiTheme="majorHAnsi" w:cstheme="majorHAnsi"/>
          <w:u w:val="single"/>
        </w:rPr>
        <w:t xml:space="preserve"> </w:t>
      </w:r>
      <w:r w:rsidRPr="003824D2">
        <w:rPr>
          <w:rFonts w:asciiTheme="majorHAnsi" w:hAnsiTheme="majorHAnsi" w:cstheme="majorHAnsi"/>
          <w:highlight w:val="green"/>
          <w:u w:val="single"/>
        </w:rPr>
        <w:t>for</w:t>
      </w:r>
      <w:r w:rsidRPr="003824D2">
        <w:rPr>
          <w:rFonts w:asciiTheme="majorHAnsi" w:hAnsiTheme="majorHAnsi" w:cstheme="majorHAnsi"/>
          <w:u w:val="single"/>
        </w:rPr>
        <w:t xml:space="preserve"> the </w:t>
      </w:r>
      <w:r w:rsidRPr="003824D2">
        <w:rPr>
          <w:rStyle w:val="Emphasis"/>
          <w:rFonts w:asciiTheme="majorHAnsi" w:hAnsiTheme="majorHAnsi" w:cstheme="majorHAnsi"/>
        </w:rPr>
        <w:t xml:space="preserve">premature </w:t>
      </w:r>
      <w:r w:rsidRPr="003824D2">
        <w:rPr>
          <w:rStyle w:val="Emphasis"/>
          <w:rFonts w:asciiTheme="majorHAnsi" w:hAnsiTheme="majorHAnsi" w:cstheme="majorHAnsi"/>
          <w:highlight w:val="green"/>
        </w:rPr>
        <w:t>termination of</w:t>
      </w:r>
      <w:r w:rsidRPr="003824D2">
        <w:rPr>
          <w:rStyle w:val="Emphasis"/>
          <w:rFonts w:asciiTheme="majorHAnsi" w:hAnsiTheme="majorHAnsi" w:cstheme="majorHAnsi"/>
        </w:rPr>
        <w:t xml:space="preserve"> the </w:t>
      </w:r>
      <w:r w:rsidRPr="003824D2">
        <w:rPr>
          <w:rStyle w:val="Emphasis"/>
          <w:rFonts w:asciiTheme="majorHAnsi" w:hAnsiTheme="majorHAnsi" w:cstheme="majorHAnsi"/>
          <w:highlight w:val="green"/>
        </w:rPr>
        <w:t>human</w:t>
      </w:r>
      <w:r w:rsidRPr="003824D2">
        <w:rPr>
          <w:rStyle w:val="Emphasis"/>
          <w:rFonts w:asciiTheme="majorHAnsi" w:hAnsiTheme="majorHAnsi" w:cstheme="majorHAnsi"/>
        </w:rPr>
        <w:t xml:space="preserve"> species</w:t>
      </w:r>
      <w:r w:rsidRPr="003824D2">
        <w:rPr>
          <w:rFonts w:asciiTheme="majorHAnsi" w:hAnsiTheme="majorHAnsi" w:cstheme="majorHAnsi"/>
          <w:sz w:val="12"/>
        </w:rPr>
        <w:t xml:space="preserve">. Such a grim scenario can be alleviated by two measures: the voluntary banning by the whole of humanity of nuclear weapons, their technology, </w:t>
      </w:r>
      <w:proofErr w:type="gramStart"/>
      <w:r w:rsidRPr="003824D2">
        <w:rPr>
          <w:rFonts w:asciiTheme="majorHAnsi" w:hAnsiTheme="majorHAnsi" w:cstheme="majorHAnsi"/>
          <w:sz w:val="12"/>
        </w:rPr>
        <w:t>materials</w:t>
      </w:r>
      <w:proofErr w:type="gramEnd"/>
      <w:r w:rsidRPr="003824D2">
        <w:rPr>
          <w:rFonts w:asciiTheme="majorHAnsi" w:hAnsiTheme="majorHAnsi" w:cstheme="majorHAnsi"/>
          <w:sz w:val="12"/>
        </w:rPr>
        <w:t xml:space="preserve">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3824D2">
        <w:rPr>
          <w:rFonts w:asciiTheme="majorHAnsi" w:hAnsiTheme="majorHAnsi" w:cstheme="majorHAnsi"/>
          <w:u w:val="single"/>
        </w:rPr>
        <w:t xml:space="preserve">food insecurity is an </w:t>
      </w:r>
      <w:r w:rsidRPr="003824D2">
        <w:rPr>
          <w:rStyle w:val="Emphasis"/>
          <w:rFonts w:asciiTheme="majorHAnsi" w:hAnsiTheme="majorHAnsi" w:cstheme="majorHAnsi"/>
        </w:rPr>
        <w:t>existential threat to humanity</w:t>
      </w:r>
      <w:r w:rsidRPr="003824D2">
        <w:rPr>
          <w:rFonts w:asciiTheme="majorHAnsi" w:hAnsiTheme="majorHAnsi" w:cstheme="majorHAnsi"/>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3824D2">
        <w:rPr>
          <w:rFonts w:asciiTheme="majorHAnsi" w:hAnsiTheme="majorHAnsi" w:cstheme="majorHAnsi"/>
          <w:u w:val="single"/>
        </w:rPr>
        <w:t xml:space="preserve">food insecurity plays into many, if not all, of the </w:t>
      </w:r>
      <w:r w:rsidRPr="003824D2">
        <w:rPr>
          <w:rStyle w:val="Emphasis"/>
          <w:rFonts w:asciiTheme="majorHAnsi" w:hAnsiTheme="majorHAnsi" w:cstheme="majorHAnsi"/>
        </w:rPr>
        <w:t>other existential threats facing humanity</w:t>
      </w:r>
      <w:r w:rsidRPr="003824D2">
        <w:rPr>
          <w:rFonts w:asciiTheme="majorHAnsi" w:hAnsiTheme="majorHAnsi" w:cstheme="majorHAnsi"/>
          <w:sz w:val="12"/>
        </w:rPr>
        <w:t xml:space="preserve">. The </w:t>
      </w:r>
      <w:r w:rsidRPr="003824D2">
        <w:rPr>
          <w:rStyle w:val="Emphasis"/>
          <w:rFonts w:asciiTheme="majorHAnsi" w:hAnsiTheme="majorHAnsi" w:cstheme="majorHAnsi"/>
        </w:rPr>
        <w:t xml:space="preserve">food sector’s </w:t>
      </w:r>
      <w:r w:rsidRPr="003824D2">
        <w:rPr>
          <w:rStyle w:val="Emphasis"/>
          <w:rFonts w:asciiTheme="majorHAnsi" w:hAnsiTheme="majorHAnsi" w:cstheme="majorHAnsi"/>
          <w:highlight w:val="green"/>
        </w:rPr>
        <w:t>role</w:t>
      </w:r>
      <w:r w:rsidRPr="003824D2">
        <w:rPr>
          <w:rFonts w:asciiTheme="majorHAnsi" w:hAnsiTheme="majorHAnsi" w:cstheme="majorHAnsi"/>
          <w:highlight w:val="green"/>
          <w:u w:val="single"/>
        </w:rPr>
        <w:t xml:space="preserve"> in </w:t>
      </w:r>
      <w:r w:rsidRPr="003824D2">
        <w:rPr>
          <w:rStyle w:val="Emphasis"/>
          <w:rFonts w:asciiTheme="majorHAnsi" w:hAnsiTheme="majorHAnsi" w:cstheme="majorHAnsi"/>
        </w:rPr>
        <w:t xml:space="preserve">extinction, resource </w:t>
      </w:r>
      <w:r w:rsidRPr="003824D2">
        <w:rPr>
          <w:rStyle w:val="Emphasis"/>
          <w:rFonts w:asciiTheme="majorHAnsi" w:hAnsiTheme="majorHAnsi" w:cstheme="majorHAnsi"/>
          <w:highlight w:val="green"/>
        </w:rPr>
        <w:t>scarcity</w:t>
      </w:r>
      <w:r w:rsidRPr="003824D2">
        <w:rPr>
          <w:rStyle w:val="Emphasis"/>
          <w:rFonts w:asciiTheme="majorHAnsi" w:hAnsiTheme="majorHAnsi" w:cstheme="majorHAnsi"/>
        </w:rPr>
        <w:t xml:space="preserve">, global </w:t>
      </w:r>
      <w:r w:rsidRPr="003824D2">
        <w:rPr>
          <w:rStyle w:val="Emphasis"/>
          <w:rFonts w:asciiTheme="majorHAnsi" w:hAnsiTheme="majorHAnsi" w:cstheme="majorHAnsi"/>
          <w:highlight w:val="green"/>
        </w:rPr>
        <w:t xml:space="preserve">toxicity </w:t>
      </w:r>
      <w:r w:rsidRPr="003824D2">
        <w:rPr>
          <w:rStyle w:val="Emphasis"/>
          <w:rFonts w:asciiTheme="majorHAnsi" w:hAnsiTheme="majorHAnsi" w:cstheme="majorHAnsi"/>
        </w:rPr>
        <w:t>and potential nuclear war</w:t>
      </w:r>
      <w:r w:rsidRPr="003824D2">
        <w:rPr>
          <w:rFonts w:asciiTheme="majorHAnsi" w:hAnsiTheme="majorHAnsi" w:cstheme="majorHAnsi"/>
          <w:u w:val="single"/>
        </w:rPr>
        <w:t xml:space="preserve"> has </w:t>
      </w:r>
      <w:r w:rsidRPr="003824D2">
        <w:rPr>
          <w:rStyle w:val="Emphasis"/>
          <w:rFonts w:asciiTheme="majorHAnsi" w:hAnsiTheme="majorHAnsi" w:cstheme="majorHAnsi"/>
        </w:rPr>
        <w:t>already been explained</w:t>
      </w:r>
      <w:r w:rsidRPr="003824D2">
        <w:rPr>
          <w:rFonts w:asciiTheme="majorHAnsi" w:hAnsiTheme="majorHAnsi" w:cstheme="majorHAnsi"/>
          <w:sz w:val="12"/>
        </w:rPr>
        <w:t xml:space="preserve">. Its role in the suppression of conflict is discussed in the next chapter. Its role in securing the future of the megacities, and of a largely </w:t>
      </w:r>
      <w:proofErr w:type="spellStart"/>
      <w:r w:rsidRPr="003824D2">
        <w:rPr>
          <w:rFonts w:asciiTheme="majorHAnsi" w:hAnsiTheme="majorHAnsi" w:cstheme="majorHAnsi"/>
          <w:sz w:val="12"/>
        </w:rPr>
        <w:t>urbanised</w:t>
      </w:r>
      <w:proofErr w:type="spellEnd"/>
      <w:r w:rsidRPr="003824D2">
        <w:rPr>
          <w:rFonts w:asciiTheme="majorHAnsi" w:hAnsiTheme="majorHAnsi" w:cstheme="majorHAnsi"/>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3824D2">
        <w:rPr>
          <w:rFonts w:asciiTheme="majorHAnsi" w:hAnsiTheme="majorHAnsi" w:cstheme="majorHAnsi"/>
          <w:sz w:val="12"/>
        </w:rPr>
        <w:t>civilisation</w:t>
      </w:r>
      <w:proofErr w:type="spellEnd"/>
      <w:r w:rsidRPr="003824D2">
        <w:rPr>
          <w:rFonts w:asciiTheme="majorHAnsi" w:hAnsiTheme="majorHAnsi" w:cstheme="majorHAnsi"/>
          <w:sz w:val="12"/>
        </w:rPr>
        <w:t xml:space="preserve"> depends on it. </w:t>
      </w:r>
      <w:r w:rsidRPr="003824D2">
        <w:rPr>
          <w:rFonts w:asciiTheme="majorHAnsi" w:hAnsiTheme="majorHAnsi" w:cstheme="majorHAnsi"/>
          <w:u w:val="single"/>
        </w:rPr>
        <w:t xml:space="preserve">Food insecurity </w:t>
      </w:r>
      <w:r w:rsidRPr="003824D2">
        <w:rPr>
          <w:rFonts w:asciiTheme="majorHAnsi" w:hAnsiTheme="majorHAnsi" w:cstheme="majorHAnsi"/>
          <w:highlight w:val="green"/>
          <w:u w:val="single"/>
        </w:rPr>
        <w:t>affects</w:t>
      </w:r>
      <w:r w:rsidRPr="003824D2">
        <w:rPr>
          <w:rFonts w:asciiTheme="majorHAnsi" w:hAnsiTheme="majorHAnsi" w:cstheme="majorHAnsi"/>
          <w:u w:val="single"/>
        </w:rPr>
        <w:t xml:space="preserve"> the </w:t>
      </w:r>
      <w:r w:rsidRPr="003824D2">
        <w:rPr>
          <w:rStyle w:val="Emphasis"/>
          <w:rFonts w:asciiTheme="majorHAnsi" w:hAnsiTheme="majorHAnsi" w:cstheme="majorHAnsi"/>
        </w:rPr>
        <w:t xml:space="preserve">progression of </w:t>
      </w:r>
      <w:r w:rsidRPr="003824D2">
        <w:rPr>
          <w:rStyle w:val="Emphasis"/>
          <w:rFonts w:asciiTheme="majorHAnsi" w:hAnsiTheme="majorHAnsi" w:cstheme="majorHAnsi"/>
          <w:highlight w:val="green"/>
        </w:rPr>
        <w:t xml:space="preserve">pandemic </w:t>
      </w:r>
      <w:r w:rsidRPr="003824D2">
        <w:rPr>
          <w:rStyle w:val="Emphasis"/>
          <w:rFonts w:asciiTheme="majorHAnsi" w:hAnsiTheme="majorHAnsi" w:cstheme="majorHAnsi"/>
        </w:rPr>
        <w:t>diseases</w:t>
      </w:r>
      <w:r w:rsidRPr="003824D2">
        <w:rPr>
          <w:rFonts w:asciiTheme="majorHAnsi" w:hAnsiTheme="majorHAnsi" w:cstheme="majorHAnsi"/>
          <w:sz w:val="12"/>
        </w:rPr>
        <w:t xml:space="preserve">, often in ways that are not entirely obvious. First, </w:t>
      </w:r>
      <w:r w:rsidRPr="003824D2">
        <w:rPr>
          <w:rFonts w:asciiTheme="majorHAnsi" w:hAnsiTheme="majorHAnsi" w:cstheme="majorHAnsi"/>
          <w:u w:val="single"/>
        </w:rPr>
        <w:t>new pandemics</w:t>
      </w:r>
      <w:r w:rsidRPr="003824D2">
        <w:rPr>
          <w:rFonts w:asciiTheme="majorHAnsi" w:hAnsiTheme="majorHAnsi" w:cstheme="majorHAnsi"/>
          <w:sz w:val="12"/>
        </w:rPr>
        <w:t xml:space="preserve"> of infectious disease tend to </w:t>
      </w:r>
      <w:r w:rsidRPr="003824D2">
        <w:rPr>
          <w:rFonts w:asciiTheme="majorHAnsi" w:hAnsiTheme="majorHAnsi" w:cstheme="majorHAnsi"/>
          <w:u w:val="single"/>
        </w:rPr>
        <w:t xml:space="preserve">originate in developing regions </w:t>
      </w:r>
      <w:r w:rsidRPr="003824D2">
        <w:rPr>
          <w:rFonts w:asciiTheme="majorHAnsi" w:hAnsiTheme="majorHAnsi" w:cstheme="majorHAnsi"/>
          <w:highlight w:val="green"/>
          <w:u w:val="single"/>
        </w:rPr>
        <w:t xml:space="preserve">where </w:t>
      </w:r>
      <w:r w:rsidRPr="003824D2">
        <w:rPr>
          <w:rStyle w:val="Emphasis"/>
          <w:rFonts w:asciiTheme="majorHAnsi" w:hAnsiTheme="majorHAnsi" w:cstheme="majorHAnsi"/>
          <w:highlight w:val="green"/>
        </w:rPr>
        <w:t>nutrition</w:t>
      </w:r>
      <w:r w:rsidRPr="003824D2">
        <w:rPr>
          <w:rStyle w:val="Emphasis"/>
          <w:rFonts w:asciiTheme="majorHAnsi" w:hAnsiTheme="majorHAnsi" w:cstheme="majorHAnsi"/>
        </w:rPr>
        <w:t xml:space="preserve">al levels are </w:t>
      </w:r>
      <w:r w:rsidRPr="003824D2">
        <w:rPr>
          <w:rStyle w:val="Emphasis"/>
          <w:rFonts w:asciiTheme="majorHAnsi" w:hAnsiTheme="majorHAnsi" w:cstheme="majorHAnsi"/>
          <w:highlight w:val="green"/>
        </w:rPr>
        <w:lastRenderedPageBreak/>
        <w:t>poor</w:t>
      </w:r>
      <w:r w:rsidRPr="003824D2">
        <w:rPr>
          <w:rFonts w:asciiTheme="majorHAnsi" w:hAnsiTheme="majorHAnsi" w:cstheme="majorHAnsi"/>
          <w:sz w:val="12"/>
        </w:rPr>
        <w:t xml:space="preserve"> or agricultural practices </w:t>
      </w:r>
      <w:proofErr w:type="spellStart"/>
      <w:r w:rsidRPr="003824D2">
        <w:rPr>
          <w:rFonts w:asciiTheme="majorHAnsi" w:hAnsiTheme="majorHAnsi" w:cstheme="majorHAnsi"/>
          <w:sz w:val="12"/>
        </w:rPr>
        <w:t>favour</w:t>
      </w:r>
      <w:proofErr w:type="spellEnd"/>
      <w:r w:rsidRPr="003824D2">
        <w:rPr>
          <w:rFonts w:asciiTheme="majorHAnsi" w:hAnsiTheme="majorHAnsi" w:cstheme="majorHAnsi"/>
          <w:sz w:val="12"/>
        </w:rPr>
        <w:t xml:space="preserve"> the evolution of novel pathogens such as, for example, the new flu strains seen every year – which arise mainly from places where people, pigs and poultry live side-by-side and shuffle viruses between them – </w:t>
      </w:r>
      <w:proofErr w:type="gramStart"/>
      <w:r w:rsidRPr="003824D2">
        <w:rPr>
          <w:rFonts w:asciiTheme="majorHAnsi" w:hAnsiTheme="majorHAnsi" w:cstheme="majorHAnsi"/>
          <w:sz w:val="12"/>
        </w:rPr>
        <w:t>and also</w:t>
      </w:r>
      <w:proofErr w:type="gramEnd"/>
      <w:r w:rsidRPr="003824D2">
        <w:rPr>
          <w:rFonts w:asciiTheme="majorHAnsi" w:hAnsiTheme="majorHAnsi" w:cstheme="majorHAnsi"/>
          <w:sz w:val="12"/>
        </w:rPr>
        <w:t xml:space="preserve"> novel diseases like SARS and MERS. Second, because </w:t>
      </w:r>
      <w:r w:rsidRPr="003824D2">
        <w:rPr>
          <w:rFonts w:asciiTheme="majorHAnsi" w:hAnsiTheme="majorHAnsi" w:cstheme="majorHAnsi"/>
          <w:u w:val="single"/>
        </w:rPr>
        <w:t xml:space="preserve">totally </w:t>
      </w:r>
      <w:r w:rsidRPr="003824D2">
        <w:rPr>
          <w:rStyle w:val="Emphasis"/>
          <w:rFonts w:asciiTheme="majorHAnsi" w:hAnsiTheme="majorHAnsi" w:cstheme="majorHAnsi"/>
          <w:highlight w:val="green"/>
        </w:rPr>
        <w:t>unknown diseases</w:t>
      </w:r>
      <w:r w:rsidRPr="003824D2">
        <w:rPr>
          <w:rFonts w:asciiTheme="majorHAnsi" w:hAnsiTheme="majorHAnsi" w:cstheme="majorHAnsi"/>
          <w:u w:val="single"/>
        </w:rPr>
        <w:t xml:space="preserve"> tend to </w:t>
      </w:r>
      <w:r w:rsidRPr="003824D2">
        <w:rPr>
          <w:rFonts w:asciiTheme="majorHAnsi" w:hAnsiTheme="majorHAnsi" w:cstheme="majorHAnsi"/>
          <w:highlight w:val="green"/>
          <w:u w:val="single"/>
        </w:rPr>
        <w:t xml:space="preserve">arise </w:t>
      </w:r>
      <w:r w:rsidRPr="003824D2">
        <w:rPr>
          <w:rFonts w:asciiTheme="majorHAnsi" w:hAnsiTheme="majorHAnsi" w:cstheme="majorHAnsi"/>
          <w:u w:val="single"/>
        </w:rPr>
        <w:t xml:space="preserve">first in places where </w:t>
      </w:r>
      <w:r w:rsidRPr="003824D2">
        <w:rPr>
          <w:rStyle w:val="Emphasis"/>
          <w:rFonts w:asciiTheme="majorHAnsi" w:hAnsiTheme="majorHAnsi" w:cstheme="majorHAnsi"/>
        </w:rPr>
        <w:t>rainforests are being cut down for farming and viruses</w:t>
      </w:r>
      <w:r w:rsidRPr="003824D2">
        <w:rPr>
          <w:rFonts w:asciiTheme="majorHAnsi" w:hAnsiTheme="majorHAnsi" w:cstheme="majorHAnsi"/>
          <w:u w:val="single"/>
        </w:rPr>
        <w:t xml:space="preserve"> hitherto confined to </w:t>
      </w:r>
      <w:r w:rsidRPr="003824D2">
        <w:rPr>
          <w:rStyle w:val="Emphasis"/>
          <w:rFonts w:asciiTheme="majorHAnsi" w:hAnsiTheme="majorHAnsi" w:cstheme="majorHAnsi"/>
        </w:rPr>
        <w:t>wild animals and birds</w:t>
      </w:r>
      <w:r w:rsidRPr="003824D2">
        <w:rPr>
          <w:rFonts w:asciiTheme="majorHAnsi" w:hAnsiTheme="majorHAnsi" w:cstheme="majorHAnsi"/>
          <w:u w:val="single"/>
        </w:rPr>
        <w:t xml:space="preserve"> make an </w:t>
      </w:r>
      <w:r w:rsidRPr="003824D2">
        <w:rPr>
          <w:rStyle w:val="Emphasis"/>
          <w:rFonts w:asciiTheme="majorHAnsi" w:hAnsiTheme="majorHAnsi" w:cstheme="majorHAnsi"/>
        </w:rPr>
        <w:t>enforced transition into humans</w:t>
      </w:r>
      <w:r w:rsidRPr="003824D2">
        <w:rPr>
          <w:rFonts w:asciiTheme="majorHAnsi" w:hAnsiTheme="majorHAnsi" w:cstheme="majorHAnsi"/>
          <w:sz w:val="12"/>
        </w:rPr>
        <w:t xml:space="preserve">. Examples of novel human diseases escaping from the rainforest and tropical savannah in recent times include HIV/AIDS, Hendra, </w:t>
      </w:r>
      <w:proofErr w:type="spellStart"/>
      <w:r w:rsidRPr="003824D2">
        <w:rPr>
          <w:rFonts w:asciiTheme="majorHAnsi" w:hAnsiTheme="majorHAnsi" w:cstheme="majorHAnsi"/>
          <w:sz w:val="12"/>
        </w:rPr>
        <w:t>Nipah</w:t>
      </w:r>
      <w:proofErr w:type="spellEnd"/>
      <w:r w:rsidRPr="003824D2">
        <w:rPr>
          <w:rFonts w:asciiTheme="majorHAnsi" w:hAnsiTheme="majorHAnsi" w:cstheme="majorHAnsi"/>
          <w:sz w:val="12"/>
        </w:rPr>
        <w:t xml:space="preserve">, Ebola, Marburg, Lassa and </w:t>
      </w:r>
      <w:proofErr w:type="spellStart"/>
      <w:r w:rsidRPr="003824D2">
        <w:rPr>
          <w:rFonts w:asciiTheme="majorHAnsi" w:hAnsiTheme="majorHAnsi" w:cstheme="majorHAnsi"/>
          <w:sz w:val="12"/>
        </w:rPr>
        <w:t>Hanta</w:t>
      </w:r>
      <w:proofErr w:type="spellEnd"/>
      <w:r w:rsidRPr="003824D2">
        <w:rPr>
          <w:rFonts w:asciiTheme="majorHAnsi" w:hAnsiTheme="majorHAnsi" w:cstheme="majorHAnsi"/>
          <w:sz w:val="12"/>
        </w:rPr>
        <w:t xml:space="preserve">, </w:t>
      </w:r>
      <w:proofErr w:type="spellStart"/>
      <w:r w:rsidRPr="003824D2">
        <w:rPr>
          <w:rFonts w:asciiTheme="majorHAnsi" w:hAnsiTheme="majorHAnsi" w:cstheme="majorHAnsi"/>
          <w:sz w:val="12"/>
        </w:rPr>
        <w:t>Lujo</w:t>
      </w:r>
      <w:proofErr w:type="spellEnd"/>
      <w:r w:rsidRPr="003824D2">
        <w:rPr>
          <w:rFonts w:asciiTheme="majorHAnsi" w:hAnsiTheme="majorHAnsi" w:cstheme="majorHAnsi"/>
          <w:sz w:val="12"/>
        </w:rPr>
        <w:t xml:space="preserve">, </w:t>
      </w:r>
      <w:proofErr w:type="spellStart"/>
      <w:r w:rsidRPr="003824D2">
        <w:rPr>
          <w:rFonts w:asciiTheme="majorHAnsi" w:hAnsiTheme="majorHAnsi" w:cstheme="majorHAnsi"/>
          <w:sz w:val="12"/>
        </w:rPr>
        <w:t>Junin</w:t>
      </w:r>
      <w:proofErr w:type="spellEnd"/>
      <w:r w:rsidRPr="003824D2">
        <w:rPr>
          <w:rFonts w:asciiTheme="majorHAnsi" w:hAnsiTheme="majorHAnsi" w:cstheme="majorHAnsi"/>
          <w:sz w:val="12"/>
        </w:rPr>
        <w:t xml:space="preserve">, </w:t>
      </w:r>
      <w:proofErr w:type="spellStart"/>
      <w:r w:rsidRPr="003824D2">
        <w:rPr>
          <w:rFonts w:asciiTheme="majorHAnsi" w:hAnsiTheme="majorHAnsi" w:cstheme="majorHAnsi"/>
          <w:sz w:val="12"/>
        </w:rPr>
        <w:t>Machupo</w:t>
      </w:r>
      <w:proofErr w:type="spellEnd"/>
      <w:r w:rsidRPr="003824D2">
        <w:rPr>
          <w:rFonts w:asciiTheme="majorHAnsi" w:hAnsiTheme="majorHAnsi" w:cstheme="majorHAnsi"/>
          <w:sz w:val="12"/>
        </w:rPr>
        <w:t xml:space="preserve">, Rift Valley, Congo and Zika.29 And thirdly, because the </w:t>
      </w:r>
      <w:r w:rsidRPr="003824D2">
        <w:rPr>
          <w:rFonts w:asciiTheme="majorHAnsi" w:hAnsiTheme="majorHAnsi" w:cstheme="majorHAnsi"/>
          <w:u w:val="single"/>
        </w:rPr>
        <w:t xml:space="preserve">loss of </w:t>
      </w:r>
      <w:r w:rsidRPr="003824D2">
        <w:rPr>
          <w:rStyle w:val="Emphasis"/>
          <w:rFonts w:asciiTheme="majorHAnsi" w:hAnsiTheme="majorHAnsi" w:cstheme="majorHAnsi"/>
        </w:rPr>
        <w:t>vital micronutrients from heavily farmed soils</w:t>
      </w:r>
      <w:r w:rsidRPr="003824D2">
        <w:rPr>
          <w:rFonts w:asciiTheme="majorHAnsi" w:hAnsiTheme="majorHAnsi" w:cstheme="majorHAnsi"/>
          <w:sz w:val="12"/>
        </w:rPr>
        <w:t xml:space="preserve"> and from food itself </w:t>
      </w:r>
      <w:r w:rsidRPr="003824D2">
        <w:rPr>
          <w:rFonts w:asciiTheme="majorHAnsi" w:hAnsiTheme="majorHAnsi" w:cstheme="majorHAnsi"/>
          <w:u w:val="single"/>
        </w:rPr>
        <w:t>predisposes</w:t>
      </w:r>
      <w:r w:rsidRPr="003824D2">
        <w:rPr>
          <w:rFonts w:asciiTheme="majorHAnsi" w:hAnsiTheme="majorHAnsi" w:cstheme="majorHAnsi"/>
          <w:sz w:val="12"/>
        </w:rPr>
        <w:t xml:space="preserve"> </w:t>
      </w:r>
      <w:r w:rsidRPr="003824D2">
        <w:rPr>
          <w:rFonts w:asciiTheme="majorHAnsi" w:hAnsiTheme="majorHAnsi" w:cstheme="majorHAnsi"/>
          <w:u w:val="single"/>
        </w:rPr>
        <w:t xml:space="preserve">many populations to </w:t>
      </w:r>
      <w:r w:rsidRPr="003824D2">
        <w:rPr>
          <w:rStyle w:val="Emphasis"/>
          <w:rFonts w:asciiTheme="majorHAnsi" w:hAnsiTheme="majorHAnsi" w:cstheme="majorHAnsi"/>
        </w:rPr>
        <w:t>various deficiency diseases</w:t>
      </w:r>
      <w:r w:rsidRPr="003824D2">
        <w:rPr>
          <w:rFonts w:asciiTheme="majorHAnsi" w:hAnsiTheme="majorHAnsi" w:cstheme="majorHAnsi"/>
          <w:sz w:val="12"/>
        </w:rPr>
        <w:t xml:space="preserve"> – for example, a lack of selenium in the diet has been linked with increased risk from both HIV/AIDS and bowel cancer.30 A key synergy is the way </w:t>
      </w:r>
      <w:r w:rsidRPr="003824D2">
        <w:rPr>
          <w:rFonts w:asciiTheme="majorHAnsi" w:hAnsiTheme="majorHAnsi" w:cstheme="majorHAnsi"/>
          <w:b/>
          <w:bCs/>
          <w:u w:val="single"/>
        </w:rPr>
        <w:t>hunger</w:t>
      </w:r>
      <w:r w:rsidRPr="003824D2">
        <w:rPr>
          <w:rFonts w:asciiTheme="majorHAnsi" w:hAnsiTheme="majorHAnsi" w:cstheme="majorHAnsi"/>
          <w:u w:val="single"/>
        </w:rPr>
        <w:t xml:space="preserve"> and </w:t>
      </w:r>
      <w:r w:rsidRPr="003824D2">
        <w:rPr>
          <w:rFonts w:asciiTheme="majorHAnsi" w:hAnsiTheme="majorHAnsi" w:cstheme="majorHAnsi"/>
          <w:b/>
          <w:bCs/>
          <w:u w:val="single"/>
        </w:rPr>
        <w:t>malnourishment</w:t>
      </w:r>
      <w:r w:rsidRPr="003824D2">
        <w:rPr>
          <w:rFonts w:asciiTheme="majorHAnsi" w:hAnsiTheme="majorHAnsi" w:cstheme="majorHAnsi"/>
          <w:u w:val="single"/>
        </w:rPr>
        <w:t xml:space="preserve"> </w:t>
      </w:r>
      <w:r w:rsidRPr="003824D2">
        <w:rPr>
          <w:rFonts w:asciiTheme="majorHAnsi" w:hAnsiTheme="majorHAnsi" w:cstheme="majorHAnsi"/>
          <w:b/>
          <w:bCs/>
          <w:u w:val="single"/>
        </w:rPr>
        <w:t>exacerbate</w:t>
      </w:r>
      <w:r w:rsidRPr="003824D2">
        <w:rPr>
          <w:rFonts w:asciiTheme="majorHAnsi" w:hAnsiTheme="majorHAnsi" w:cstheme="majorHAnsi"/>
          <w:u w:val="single"/>
        </w:rPr>
        <w:t xml:space="preserve"> the </w:t>
      </w:r>
      <w:r w:rsidRPr="003824D2">
        <w:rPr>
          <w:rFonts w:asciiTheme="majorHAnsi" w:hAnsiTheme="majorHAnsi" w:cstheme="majorHAnsi"/>
          <w:b/>
          <w:bCs/>
          <w:u w:val="single"/>
        </w:rPr>
        <w:t>spread</w:t>
      </w:r>
      <w:r w:rsidRPr="003824D2">
        <w:rPr>
          <w:rFonts w:asciiTheme="majorHAnsi" w:hAnsiTheme="majorHAnsi" w:cstheme="majorHAnsi"/>
          <w:u w:val="single"/>
        </w:rPr>
        <w:t xml:space="preserve"> </w:t>
      </w:r>
      <w:r w:rsidRPr="003824D2">
        <w:rPr>
          <w:rFonts w:asciiTheme="majorHAnsi" w:hAnsiTheme="majorHAnsi" w:cstheme="majorHAnsi"/>
          <w:b/>
          <w:bCs/>
          <w:u w:val="single"/>
        </w:rPr>
        <w:t>of</w:t>
      </w:r>
      <w:r w:rsidRPr="003824D2">
        <w:rPr>
          <w:rFonts w:asciiTheme="majorHAnsi" w:hAnsiTheme="majorHAnsi" w:cstheme="majorHAnsi"/>
          <w:u w:val="single"/>
        </w:rPr>
        <w:t xml:space="preserve"> </w:t>
      </w:r>
      <w:r w:rsidRPr="003824D2">
        <w:rPr>
          <w:rFonts w:asciiTheme="majorHAnsi" w:hAnsiTheme="majorHAnsi" w:cstheme="majorHAnsi"/>
          <w:b/>
          <w:bCs/>
          <w:u w:val="single"/>
        </w:rPr>
        <w:t>disease</w:t>
      </w:r>
      <w:r w:rsidRPr="003824D2">
        <w:rPr>
          <w:rFonts w:asciiTheme="majorHAnsi" w:hAnsiTheme="majorHAnsi" w:cstheme="majorHAnsi"/>
          <w:sz w:val="12"/>
        </w:rPr>
        <w:t>, classic examples being the 1918 Global Flu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40D89017" w14:textId="77777777" w:rsidR="00E42E4C" w:rsidRPr="003824D2" w:rsidRDefault="00E42E4C" w:rsidP="00F601E6">
      <w:pPr>
        <w:rPr>
          <w:rFonts w:asciiTheme="majorHAnsi" w:hAnsiTheme="majorHAnsi" w:cstheme="majorHAnsi"/>
        </w:rPr>
      </w:pPr>
    </w:p>
    <w:sectPr w:rsidR="00E42E4C" w:rsidRPr="003824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6D4F7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6811594">
    <w:abstractNumId w:val="10"/>
  </w:num>
  <w:num w:numId="2" w16cid:durableId="1065840959">
    <w:abstractNumId w:val="8"/>
  </w:num>
  <w:num w:numId="3" w16cid:durableId="113713690">
    <w:abstractNumId w:val="7"/>
  </w:num>
  <w:num w:numId="4" w16cid:durableId="447891900">
    <w:abstractNumId w:val="6"/>
  </w:num>
  <w:num w:numId="5" w16cid:durableId="1440099761">
    <w:abstractNumId w:val="5"/>
  </w:num>
  <w:num w:numId="6" w16cid:durableId="113451247">
    <w:abstractNumId w:val="9"/>
  </w:num>
  <w:num w:numId="7" w16cid:durableId="1690256152">
    <w:abstractNumId w:val="4"/>
  </w:num>
  <w:num w:numId="8" w16cid:durableId="1373768967">
    <w:abstractNumId w:val="3"/>
  </w:num>
  <w:num w:numId="9" w16cid:durableId="1968511945">
    <w:abstractNumId w:val="2"/>
  </w:num>
  <w:num w:numId="10" w16cid:durableId="289164635">
    <w:abstractNumId w:val="1"/>
  </w:num>
  <w:num w:numId="11" w16cid:durableId="2138838186">
    <w:abstractNumId w:val="0"/>
  </w:num>
  <w:num w:numId="12" w16cid:durableId="1234505674">
    <w:abstractNumId w:val="12"/>
  </w:num>
  <w:num w:numId="13" w16cid:durableId="1734960106">
    <w:abstractNumId w:val="21"/>
  </w:num>
  <w:num w:numId="14" w16cid:durableId="1541017446">
    <w:abstractNumId w:val="18"/>
  </w:num>
  <w:num w:numId="15" w16cid:durableId="1863937044">
    <w:abstractNumId w:val="13"/>
  </w:num>
  <w:num w:numId="16" w16cid:durableId="164708273">
    <w:abstractNumId w:val="15"/>
  </w:num>
  <w:num w:numId="17" w16cid:durableId="538787705">
    <w:abstractNumId w:val="19"/>
  </w:num>
  <w:num w:numId="18" w16cid:durableId="1415127919">
    <w:abstractNumId w:val="14"/>
  </w:num>
  <w:num w:numId="19" w16cid:durableId="483736913">
    <w:abstractNumId w:val="11"/>
  </w:num>
  <w:num w:numId="20" w16cid:durableId="144903648">
    <w:abstractNumId w:val="17"/>
  </w:num>
  <w:num w:numId="21" w16cid:durableId="153572221">
    <w:abstractNumId w:val="20"/>
  </w:num>
  <w:num w:numId="22" w16cid:durableId="47726217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49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4D2"/>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029"/>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D93"/>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005"/>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91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57452E"/>
  <w14:defaultImageDpi w14:val="300"/>
  <w15:docId w15:val="{DC0C259B-2F48-4D48-A89F-93785F8D7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24D2"/>
    <w:pPr>
      <w:spacing w:after="160" w:line="259" w:lineRule="auto"/>
    </w:pPr>
    <w:rPr>
      <w:rFonts w:ascii="Calibri" w:hAnsi="Calibri" w:cs="Calibri"/>
      <w:sz w:val="28"/>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F949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949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
    <w:basedOn w:val="Normal"/>
    <w:next w:val="Normal"/>
    <w:link w:val="Heading3Char"/>
    <w:uiPriority w:val="9"/>
    <w:unhideWhenUsed/>
    <w:qFormat/>
    <w:rsid w:val="00F949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9"/>
    <w:unhideWhenUsed/>
    <w:qFormat/>
    <w:rsid w:val="00F94918"/>
    <w:pPr>
      <w:keepNext/>
      <w:keepLines/>
      <w:spacing w:before="40" w:after="0"/>
      <w:outlineLvl w:val="3"/>
    </w:pPr>
    <w:rPr>
      <w:rFonts w:eastAsiaTheme="majorEastAsia" w:cstheme="majorBidi"/>
      <w:b/>
      <w:bCs/>
      <w:szCs w:val="26"/>
    </w:rPr>
  </w:style>
  <w:style w:type="paragraph" w:styleId="Heading5">
    <w:name w:val="heading 5"/>
    <w:aliases w:val="Text"/>
    <w:basedOn w:val="Normal"/>
    <w:next w:val="Normal"/>
    <w:link w:val="Heading5Char"/>
    <w:qFormat/>
    <w:rsid w:val="003824D2"/>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3824D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3824D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3824D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3824D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949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4918"/>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F94918"/>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Char Char Char Char1 Char1,Char Char Char Char1 Char Char, Char Char Char Char1 Char,Char2 Char,Heading 2 Char Char1 Char,Heading 2 Char Char Char1 Char Char"/>
    <w:basedOn w:val="DefaultParagraphFont"/>
    <w:link w:val="Heading2"/>
    <w:uiPriority w:val="9"/>
    <w:rsid w:val="00F9491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
    <w:basedOn w:val="DefaultParagraphFont"/>
    <w:link w:val="Heading3"/>
    <w:uiPriority w:val="9"/>
    <w:rsid w:val="00F9491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F94918"/>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4918"/>
    <w:rPr>
      <w:b/>
      <w:sz w:val="28"/>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8."/>
    <w:basedOn w:val="DefaultParagraphFont"/>
    <w:uiPriority w:val="1"/>
    <w:qFormat/>
    <w:rsid w:val="00F94918"/>
    <w:rPr>
      <w:b w:val="0"/>
      <w:sz w:val="28"/>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F94918"/>
    <w:rPr>
      <w:rFonts w:ascii="Calibri" w:hAnsi="Calibri" w:cs="Calibri"/>
      <w:b/>
      <w:i w:val="0"/>
      <w:iCs/>
      <w:sz w:val="28"/>
      <w:u w:val="single"/>
      <w:bdr w:val="none" w:sz="0" w:space="0" w:color="auto"/>
    </w:rPr>
  </w:style>
  <w:style w:type="character" w:styleId="FollowedHyperlink">
    <w:name w:val="FollowedHyperlink"/>
    <w:basedOn w:val="DefaultParagraphFont"/>
    <w:uiPriority w:val="99"/>
    <w:unhideWhenUsed/>
    <w:rsid w:val="00F9491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F94918"/>
    <w:rPr>
      <w:color w:val="auto"/>
      <w:u w:val="none"/>
    </w:rPr>
  </w:style>
  <w:style w:type="paragraph" w:styleId="DocumentMap">
    <w:name w:val="Document Map"/>
    <w:basedOn w:val="Normal"/>
    <w:link w:val="DocumentMapChar"/>
    <w:uiPriority w:val="99"/>
    <w:unhideWhenUsed/>
    <w:rsid w:val="00F949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94918"/>
    <w:rPr>
      <w:rFonts w:ascii="Lucida Grande" w:hAnsi="Lucida Grande" w:cs="Lucida Grande"/>
    </w:rPr>
  </w:style>
  <w:style w:type="character" w:customStyle="1" w:styleId="Heading5Char">
    <w:name w:val="Heading 5 Char"/>
    <w:aliases w:val="Text Char"/>
    <w:basedOn w:val="DefaultParagraphFont"/>
    <w:link w:val="Heading5"/>
    <w:rsid w:val="003824D2"/>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3824D2"/>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3824D2"/>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3824D2"/>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3824D2"/>
    <w:rPr>
      <w:rFonts w:ascii="Cambria" w:eastAsia="Times New Roman" w:hAnsi="Cambria" w:cs="Calibri"/>
      <w:i/>
      <w:iCs/>
      <w:sz w:val="18"/>
      <w:szCs w:val="18"/>
      <w:lang w:bidi="en-US"/>
    </w:rPr>
  </w:style>
  <w:style w:type="paragraph" w:customStyle="1" w:styleId="textbold">
    <w:name w:val="text bold"/>
    <w:basedOn w:val="Normal"/>
    <w:link w:val="Emphasis"/>
    <w:uiPriority w:val="20"/>
    <w:qFormat/>
    <w:rsid w:val="003824D2"/>
    <w:pPr>
      <w:ind w:left="720"/>
      <w:jc w:val="both"/>
    </w:pPr>
    <w:rPr>
      <w:b/>
      <w:iCs/>
      <w:u w:val="singl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
    <w:basedOn w:val="Heading1"/>
    <w:link w:val="Hyperlink"/>
    <w:autoRedefine/>
    <w:uiPriority w:val="99"/>
    <w:qFormat/>
    <w:rsid w:val="003824D2"/>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3824D2"/>
  </w:style>
  <w:style w:type="paragraph" w:customStyle="1" w:styleId="Emphasis1">
    <w:name w:val="Emphasis1"/>
    <w:basedOn w:val="Normal"/>
    <w:autoRedefine/>
    <w:uiPriority w:val="20"/>
    <w:qFormat/>
    <w:rsid w:val="003824D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3824D2"/>
    <w:rPr>
      <w:color w:val="605E5C"/>
      <w:shd w:val="clear" w:color="auto" w:fill="E1DFDD"/>
    </w:rPr>
  </w:style>
  <w:style w:type="paragraph" w:styleId="ListParagraph">
    <w:name w:val="List Paragraph"/>
    <w:aliases w:val="6 font"/>
    <w:basedOn w:val="Normal"/>
    <w:uiPriority w:val="99"/>
    <w:unhideWhenUsed/>
    <w:qFormat/>
    <w:rsid w:val="003824D2"/>
    <w:pPr>
      <w:ind w:left="720"/>
      <w:contextualSpacing/>
    </w:pPr>
  </w:style>
  <w:style w:type="character" w:customStyle="1" w:styleId="underline">
    <w:name w:val="underline"/>
    <w:basedOn w:val="DefaultParagraphFont"/>
    <w:qFormat/>
    <w:rsid w:val="003824D2"/>
    <w:rPr>
      <w:u w:val="single"/>
    </w:rPr>
  </w:style>
  <w:style w:type="paragraph" w:styleId="Title">
    <w:name w:val="Title"/>
    <w:aliases w:val="Cites and Cards,UNDERLINE,Bold Underlined,title,Block Heading,Read This"/>
    <w:basedOn w:val="Normal"/>
    <w:next w:val="Normal"/>
    <w:link w:val="TitleChar"/>
    <w:uiPriority w:val="6"/>
    <w:qFormat/>
    <w:rsid w:val="003824D2"/>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824D2"/>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3824D2"/>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3824D2"/>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3824D2"/>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3824D2"/>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3824D2"/>
    <w:rPr>
      <w:rFonts w:ascii="Tahoma" w:hAnsi="Tahoma" w:cs="Tahoma"/>
      <w:szCs w:val="16"/>
    </w:rPr>
  </w:style>
  <w:style w:type="character" w:customStyle="1" w:styleId="BalloonTextChar">
    <w:name w:val="Balloon Text Char"/>
    <w:basedOn w:val="DefaultParagraphFont"/>
    <w:link w:val="BalloonText"/>
    <w:uiPriority w:val="99"/>
    <w:rsid w:val="003824D2"/>
    <w:rPr>
      <w:rFonts w:ascii="Tahoma" w:hAnsi="Tahoma" w:cs="Tahoma"/>
      <w:sz w:val="28"/>
      <w:szCs w:val="16"/>
    </w:rPr>
  </w:style>
  <w:style w:type="paragraph" w:styleId="Header">
    <w:name w:val="header"/>
    <w:basedOn w:val="Normal"/>
    <w:link w:val="HeaderChar"/>
    <w:uiPriority w:val="99"/>
    <w:unhideWhenUsed/>
    <w:qFormat/>
    <w:rsid w:val="003824D2"/>
    <w:pPr>
      <w:tabs>
        <w:tab w:val="center" w:pos="4680"/>
        <w:tab w:val="right" w:pos="9360"/>
      </w:tabs>
    </w:pPr>
  </w:style>
  <w:style w:type="character" w:customStyle="1" w:styleId="HeaderChar">
    <w:name w:val="Header Char"/>
    <w:basedOn w:val="DefaultParagraphFont"/>
    <w:link w:val="Header"/>
    <w:uiPriority w:val="99"/>
    <w:rsid w:val="003824D2"/>
    <w:rPr>
      <w:rFonts w:ascii="Calibri" w:hAnsi="Calibri" w:cs="Calibri"/>
      <w:sz w:val="28"/>
    </w:rPr>
  </w:style>
  <w:style w:type="paragraph" w:styleId="Footer">
    <w:name w:val="footer"/>
    <w:basedOn w:val="Normal"/>
    <w:link w:val="FooterChar"/>
    <w:uiPriority w:val="99"/>
    <w:unhideWhenUsed/>
    <w:rsid w:val="003824D2"/>
    <w:pPr>
      <w:tabs>
        <w:tab w:val="center" w:pos="4680"/>
        <w:tab w:val="right" w:pos="9360"/>
      </w:tabs>
    </w:pPr>
  </w:style>
  <w:style w:type="character" w:customStyle="1" w:styleId="FooterChar">
    <w:name w:val="Footer Char"/>
    <w:basedOn w:val="DefaultParagraphFont"/>
    <w:link w:val="Footer"/>
    <w:uiPriority w:val="99"/>
    <w:rsid w:val="003824D2"/>
    <w:rPr>
      <w:rFonts w:ascii="Calibri" w:hAnsi="Calibri" w:cs="Calibri"/>
      <w:sz w:val="28"/>
    </w:rPr>
  </w:style>
  <w:style w:type="character" w:customStyle="1" w:styleId="m4841727538114946087gmail-styleunderline">
    <w:name w:val="m_4841727538114946087gmail-styleunderline"/>
    <w:basedOn w:val="DefaultParagraphFont"/>
    <w:rsid w:val="003824D2"/>
  </w:style>
  <w:style w:type="paragraph" w:customStyle="1" w:styleId="Analytic">
    <w:name w:val="Analytic"/>
    <w:basedOn w:val="Normal"/>
    <w:link w:val="AnalyticChar"/>
    <w:autoRedefine/>
    <w:rsid w:val="003824D2"/>
    <w:rPr>
      <w:b/>
      <w:sz w:val="24"/>
    </w:rPr>
  </w:style>
  <w:style w:type="paragraph" w:customStyle="1" w:styleId="BreakTag">
    <w:name w:val="Break Tag"/>
    <w:basedOn w:val="Normal"/>
    <w:autoRedefine/>
    <w:uiPriority w:val="4"/>
    <w:qFormat/>
    <w:rsid w:val="003824D2"/>
    <w:pPr>
      <w:spacing w:before="240"/>
    </w:pPr>
    <w:rPr>
      <w:b/>
      <w:sz w:val="26"/>
    </w:rPr>
  </w:style>
  <w:style w:type="paragraph" w:customStyle="1" w:styleId="BreakBlock">
    <w:name w:val="Break Block"/>
    <w:basedOn w:val="Normal"/>
    <w:link w:val="BreakBlockChar"/>
    <w:autoRedefine/>
    <w:qFormat/>
    <w:rsid w:val="003824D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824D2"/>
    <w:rPr>
      <w:rFonts w:ascii="Arial Bold" w:hAnsi="Arial Bold" w:cs="Calibri"/>
      <w:b/>
      <w:caps/>
      <w:sz w:val="32"/>
      <w:u w:val="single"/>
    </w:rPr>
  </w:style>
  <w:style w:type="character" w:customStyle="1" w:styleId="Mention1">
    <w:name w:val="Mention1"/>
    <w:basedOn w:val="DefaultParagraphFont"/>
    <w:uiPriority w:val="99"/>
    <w:semiHidden/>
    <w:unhideWhenUsed/>
    <w:rsid w:val="003824D2"/>
    <w:rPr>
      <w:color w:val="2B579A"/>
      <w:shd w:val="clear" w:color="auto" w:fill="E6E6E6"/>
    </w:rPr>
  </w:style>
  <w:style w:type="character" w:customStyle="1" w:styleId="UnresolvedMention1">
    <w:name w:val="Unresolved Mention1"/>
    <w:basedOn w:val="DefaultParagraphFont"/>
    <w:uiPriority w:val="99"/>
    <w:unhideWhenUsed/>
    <w:rsid w:val="003824D2"/>
    <w:rPr>
      <w:color w:val="808080"/>
      <w:shd w:val="clear" w:color="auto" w:fill="E6E6E6"/>
    </w:rPr>
  </w:style>
  <w:style w:type="paragraph" w:customStyle="1" w:styleId="evidencetext">
    <w:name w:val="evidence text"/>
    <w:basedOn w:val="Normal"/>
    <w:link w:val="evidencetextChar1"/>
    <w:qFormat/>
    <w:rsid w:val="003824D2"/>
    <w:pPr>
      <w:ind w:left="432" w:right="432"/>
    </w:pPr>
    <w:rPr>
      <w:color w:val="000000"/>
      <w:lang w:val="x-none" w:eastAsia="x-none"/>
    </w:rPr>
  </w:style>
  <w:style w:type="character" w:customStyle="1" w:styleId="evidencetextChar1">
    <w:name w:val="evidence text Char1"/>
    <w:link w:val="evidencetext"/>
    <w:rsid w:val="003824D2"/>
    <w:rPr>
      <w:rFonts w:ascii="Calibri" w:hAnsi="Calibri" w:cs="Calibri"/>
      <w:color w:val="000000"/>
      <w:sz w:val="28"/>
      <w:lang w:val="x-none" w:eastAsia="x-none"/>
    </w:rPr>
  </w:style>
  <w:style w:type="character" w:customStyle="1" w:styleId="Author-Date">
    <w:name w:val="Author-Date"/>
    <w:qFormat/>
    <w:rsid w:val="003824D2"/>
    <w:rPr>
      <w:b/>
      <w:sz w:val="24"/>
    </w:rPr>
  </w:style>
  <w:style w:type="paragraph" w:customStyle="1" w:styleId="Nothing">
    <w:name w:val="Nothing"/>
    <w:link w:val="NothingChar"/>
    <w:qFormat/>
    <w:rsid w:val="003824D2"/>
    <w:pPr>
      <w:jc w:val="both"/>
    </w:pPr>
    <w:rPr>
      <w:rFonts w:ascii="Times New Roman" w:eastAsia="Times New Roman" w:hAnsi="Times New Roman" w:cs="Times New Roman"/>
      <w:sz w:val="20"/>
    </w:rPr>
  </w:style>
  <w:style w:type="paragraph" w:customStyle="1" w:styleId="Style4">
    <w:name w:val="Style4"/>
    <w:basedOn w:val="Normal"/>
    <w:link w:val="Style4Char"/>
    <w:qFormat/>
    <w:rsid w:val="003824D2"/>
    <w:rPr>
      <w:rFonts w:eastAsia="Times New Roman"/>
      <w:u w:val="single"/>
    </w:rPr>
  </w:style>
  <w:style w:type="character" w:customStyle="1" w:styleId="Style4Char">
    <w:name w:val="Style4 Char"/>
    <w:link w:val="Style4"/>
    <w:rsid w:val="003824D2"/>
    <w:rPr>
      <w:rFonts w:ascii="Calibri" w:eastAsia="Times New Roman" w:hAnsi="Calibri" w:cs="Calibri"/>
      <w:sz w:val="28"/>
      <w:u w:val="single"/>
    </w:rPr>
  </w:style>
  <w:style w:type="character" w:customStyle="1" w:styleId="cardChar">
    <w:name w:val="card Char"/>
    <w:aliases w:val="Bold Cite Char Char,Speed Cite Char"/>
    <w:basedOn w:val="DefaultParagraphFont"/>
    <w:rsid w:val="003824D2"/>
    <w:rPr>
      <w:rFonts w:ascii="Calibri" w:hAnsi="Calibri" w:cs="Calibri"/>
      <w:u w:val="single"/>
    </w:rPr>
  </w:style>
  <w:style w:type="character" w:customStyle="1" w:styleId="term">
    <w:name w:val="term"/>
    <w:basedOn w:val="DefaultParagraphFont"/>
    <w:rsid w:val="003824D2"/>
  </w:style>
  <w:style w:type="character" w:customStyle="1" w:styleId="Style1Char">
    <w:name w:val="Style1 Char"/>
    <w:rsid w:val="003824D2"/>
    <w:rPr>
      <w:rFonts w:ascii="Times New Roman" w:eastAsia="SimSun" w:hAnsi="Times New Roman" w:cs="Times New Roman"/>
      <w:sz w:val="20"/>
      <w:szCs w:val="24"/>
      <w:u w:val="single"/>
      <w:lang w:eastAsia="zh-CN"/>
    </w:rPr>
  </w:style>
  <w:style w:type="character" w:customStyle="1" w:styleId="Styleunderline11pt">
    <w:name w:val="Style underline + 11 pt"/>
    <w:rsid w:val="003824D2"/>
    <w:rPr>
      <w:rFonts w:ascii="Times New Roman" w:hAnsi="Times New Roman"/>
      <w:sz w:val="20"/>
      <w:u w:val="single"/>
    </w:rPr>
  </w:style>
  <w:style w:type="paragraph" w:customStyle="1" w:styleId="Stylecard11pt">
    <w:name w:val="Style card + 11 pt"/>
    <w:basedOn w:val="Normal"/>
    <w:link w:val="Stylecard11ptChar"/>
    <w:qFormat/>
    <w:rsid w:val="003824D2"/>
    <w:pPr>
      <w:ind w:left="288" w:right="288"/>
    </w:pPr>
    <w:rPr>
      <w:rFonts w:eastAsia="SimSun"/>
      <w:lang w:eastAsia="zh-CN"/>
    </w:rPr>
  </w:style>
  <w:style w:type="character" w:customStyle="1" w:styleId="Stylecard11ptChar">
    <w:name w:val="Style card + 11 pt Char"/>
    <w:link w:val="Stylecard11pt"/>
    <w:rsid w:val="003824D2"/>
    <w:rPr>
      <w:rFonts w:ascii="Calibri" w:eastAsia="SimSun" w:hAnsi="Calibri" w:cs="Calibri"/>
      <w:sz w:val="28"/>
      <w:lang w:eastAsia="zh-CN"/>
    </w:rPr>
  </w:style>
  <w:style w:type="paragraph" w:customStyle="1" w:styleId="Minimize">
    <w:name w:val="Minimize"/>
    <w:basedOn w:val="Normal"/>
    <w:next w:val="Normal"/>
    <w:link w:val="MinimizeChar"/>
    <w:qFormat/>
    <w:rsid w:val="003824D2"/>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3824D2"/>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3824D2"/>
    <w:rPr>
      <w:rFonts w:ascii="Arial" w:eastAsiaTheme="minorHAnsi" w:hAnsi="Arial" w:cs="Arial"/>
      <w:sz w:val="22"/>
      <w:szCs w:val="22"/>
      <w:u w:val="single"/>
    </w:rPr>
  </w:style>
  <w:style w:type="paragraph" w:customStyle="1" w:styleId="cardtext">
    <w:name w:val="card text"/>
    <w:basedOn w:val="Normal"/>
    <w:link w:val="cardtextChar"/>
    <w:qFormat/>
    <w:rsid w:val="003824D2"/>
    <w:pPr>
      <w:ind w:left="288" w:right="288"/>
    </w:pPr>
  </w:style>
  <w:style w:type="character" w:customStyle="1" w:styleId="cardtextChar">
    <w:name w:val="card text Char"/>
    <w:basedOn w:val="DefaultParagraphFont"/>
    <w:link w:val="cardtext"/>
    <w:rsid w:val="003824D2"/>
    <w:rPr>
      <w:rFonts w:ascii="Calibri" w:hAnsi="Calibri" w:cs="Calibri"/>
      <w:sz w:val="28"/>
    </w:rPr>
  </w:style>
  <w:style w:type="character" w:customStyle="1" w:styleId="byline">
    <w:name w:val="byline"/>
    <w:basedOn w:val="DefaultParagraphFont"/>
    <w:rsid w:val="003824D2"/>
  </w:style>
  <w:style w:type="paragraph" w:customStyle="1" w:styleId="StyleStyle411pt">
    <w:name w:val="Style Style4 + 11 pt"/>
    <w:basedOn w:val="Normal"/>
    <w:link w:val="StyleStyle411ptChar"/>
    <w:qFormat/>
    <w:rsid w:val="003824D2"/>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3824D2"/>
    <w:rPr>
      <w:rFonts w:ascii="Calibri" w:eastAsia="Times New Roman" w:hAnsi="Calibri" w:cs="Calibri"/>
      <w:sz w:val="28"/>
      <w:u w:val="single"/>
    </w:rPr>
  </w:style>
  <w:style w:type="character" w:customStyle="1" w:styleId="Style11ptUnderline">
    <w:name w:val="Style 11 pt Underline"/>
    <w:rsid w:val="003824D2"/>
    <w:rPr>
      <w:sz w:val="20"/>
      <w:u w:val="single"/>
    </w:rPr>
  </w:style>
  <w:style w:type="character" w:customStyle="1" w:styleId="Style11ptBoldUnderline">
    <w:name w:val="Style 11 pt Bold Underline"/>
    <w:rsid w:val="003824D2"/>
    <w:rPr>
      <w:b/>
      <w:bCs/>
      <w:sz w:val="20"/>
      <w:u w:val="single"/>
    </w:rPr>
  </w:style>
  <w:style w:type="character" w:customStyle="1" w:styleId="Style11pt">
    <w:name w:val="Style 11 pt"/>
    <w:rsid w:val="003824D2"/>
    <w:rPr>
      <w:sz w:val="20"/>
    </w:rPr>
  </w:style>
  <w:style w:type="paragraph" w:customStyle="1" w:styleId="StyleStyle411ptBold">
    <w:name w:val="Style Style4 + 11 pt Bold"/>
    <w:basedOn w:val="Normal"/>
    <w:link w:val="StyleStyle411ptBoldChar"/>
    <w:qFormat/>
    <w:rsid w:val="003824D2"/>
    <w:rPr>
      <w:rFonts w:eastAsia="Times New Roman"/>
      <w:b/>
      <w:bCs/>
      <w:u w:val="single"/>
    </w:rPr>
  </w:style>
  <w:style w:type="character" w:customStyle="1" w:styleId="StyleStyle411ptBoldChar">
    <w:name w:val="Style Style4 + 11 pt Bold Char"/>
    <w:basedOn w:val="DefaultParagraphFont"/>
    <w:link w:val="StyleStyle411ptBold"/>
    <w:rsid w:val="003824D2"/>
    <w:rPr>
      <w:rFonts w:ascii="Calibri" w:eastAsia="Times New Roman" w:hAnsi="Calibri" w:cs="Calibri"/>
      <w:b/>
      <w:bCs/>
      <w:sz w:val="28"/>
      <w:u w:val="single"/>
    </w:rPr>
  </w:style>
  <w:style w:type="paragraph" w:customStyle="1" w:styleId="BlockTitle">
    <w:name w:val="Block Title"/>
    <w:basedOn w:val="Normal"/>
    <w:next w:val="Normal"/>
    <w:qFormat/>
    <w:rsid w:val="003824D2"/>
    <w:pPr>
      <w:spacing w:after="120"/>
      <w:jc w:val="center"/>
      <w:outlineLvl w:val="0"/>
    </w:pPr>
    <w:rPr>
      <w:rFonts w:eastAsia="Times New Roman"/>
      <w:b/>
      <w:sz w:val="32"/>
      <w:szCs w:val="20"/>
      <w:u w:val="single"/>
    </w:rPr>
  </w:style>
  <w:style w:type="character" w:customStyle="1" w:styleId="Emphasis2">
    <w:name w:val="Emphasis2"/>
    <w:basedOn w:val="DefaultParagraphFont"/>
    <w:rsid w:val="003824D2"/>
    <w:rPr>
      <w:rFonts w:ascii="Franklin Gothic Heavy" w:hAnsi="Franklin Gothic Heavy"/>
      <w:iCs/>
      <w:u w:val="single"/>
    </w:rPr>
  </w:style>
  <w:style w:type="paragraph" w:customStyle="1" w:styleId="Cards">
    <w:name w:val="Cards"/>
    <w:basedOn w:val="Normal"/>
    <w:link w:val="CardsChar1"/>
    <w:qFormat/>
    <w:rsid w:val="003824D2"/>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3824D2"/>
    <w:rPr>
      <w:rFonts w:ascii="Times New Roman" w:eastAsia="Times New Roman" w:hAnsi="Times New Roman" w:cs="Times New Roman"/>
      <w:sz w:val="20"/>
      <w:szCs w:val="24"/>
    </w:rPr>
  </w:style>
  <w:style w:type="character" w:customStyle="1" w:styleId="pmterms1">
    <w:name w:val="pmterms1"/>
    <w:basedOn w:val="DefaultParagraphFont"/>
    <w:rsid w:val="003824D2"/>
  </w:style>
  <w:style w:type="character" w:customStyle="1" w:styleId="hilite1">
    <w:name w:val="hilite1"/>
    <w:basedOn w:val="DefaultParagraphFont"/>
    <w:rsid w:val="003824D2"/>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3824D2"/>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3824D2"/>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3824D2"/>
    <w:rPr>
      <w:rFonts w:eastAsia="Times New Roman"/>
      <w:b/>
      <w:szCs w:val="20"/>
    </w:rPr>
  </w:style>
  <w:style w:type="character" w:customStyle="1" w:styleId="NormaltagChar">
    <w:name w:val="Normal tag Char"/>
    <w:basedOn w:val="DefaultParagraphFont"/>
    <w:link w:val="Normaltag"/>
    <w:uiPriority w:val="99"/>
    <w:locked/>
    <w:rsid w:val="003824D2"/>
    <w:rPr>
      <w:rFonts w:ascii="Calibri" w:eastAsia="Times New Roman" w:hAnsi="Calibri" w:cs="Calibri"/>
      <w:b/>
      <w:sz w:val="28"/>
      <w:szCs w:val="20"/>
    </w:rPr>
  </w:style>
  <w:style w:type="character" w:customStyle="1" w:styleId="DebateUnderline">
    <w:name w:val="Debate Underline"/>
    <w:qFormat/>
    <w:rsid w:val="003824D2"/>
    <w:rPr>
      <w:rFonts w:ascii="Times New Roman" w:hAnsi="Times New Roman"/>
      <w:sz w:val="20"/>
      <w:szCs w:val="24"/>
      <w:u w:val="thick"/>
    </w:rPr>
  </w:style>
  <w:style w:type="character" w:customStyle="1" w:styleId="blue">
    <w:name w:val="blue"/>
    <w:basedOn w:val="DefaultParagraphFont"/>
    <w:rsid w:val="003824D2"/>
    <w:rPr>
      <w:rFonts w:cs="Times New Roman"/>
    </w:rPr>
  </w:style>
  <w:style w:type="paragraph" w:customStyle="1" w:styleId="cites">
    <w:name w:val="cites"/>
    <w:link w:val="Heading1Char3"/>
    <w:autoRedefine/>
    <w:qFormat/>
    <w:rsid w:val="003824D2"/>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3824D2"/>
    <w:rPr>
      <w:rFonts w:ascii="Times New Roman" w:eastAsia="Malgun Gothic" w:hAnsi="Times New Roman" w:cs="Times New Roman"/>
      <w:b/>
      <w:u w:val="single"/>
    </w:rPr>
  </w:style>
  <w:style w:type="paragraph" w:customStyle="1" w:styleId="tiny">
    <w:name w:val="tiny"/>
    <w:next w:val="Normal"/>
    <w:link w:val="tinyChar"/>
    <w:autoRedefine/>
    <w:qFormat/>
    <w:rsid w:val="003824D2"/>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3824D2"/>
    <w:rPr>
      <w:rFonts w:ascii="Times New Roman" w:eastAsia="Malgun Gothic" w:hAnsi="Times New Roman" w:cs="Times New Roman"/>
      <w:sz w:val="12"/>
    </w:rPr>
  </w:style>
  <w:style w:type="character" w:customStyle="1" w:styleId="CitesChar2">
    <w:name w:val="Cites Char2"/>
    <w:link w:val="Cites0"/>
    <w:rsid w:val="003824D2"/>
    <w:rPr>
      <w:rFonts w:eastAsia="Times New Roman" w:cs="Times New Roman"/>
      <w:b/>
      <w:bCs/>
      <w:sz w:val="20"/>
      <w:szCs w:val="20"/>
    </w:rPr>
  </w:style>
  <w:style w:type="paragraph" w:customStyle="1" w:styleId="BlockTitle2">
    <w:name w:val="Block Title2"/>
    <w:basedOn w:val="Normal"/>
    <w:next w:val="Normal"/>
    <w:qFormat/>
    <w:rsid w:val="003824D2"/>
    <w:pPr>
      <w:spacing w:after="240"/>
      <w:jc w:val="center"/>
    </w:pPr>
    <w:rPr>
      <w:rFonts w:eastAsia="Times New Roman"/>
      <w:b/>
      <w:sz w:val="32"/>
      <w:u w:val="single"/>
      <w:lang w:bidi="en-US"/>
    </w:rPr>
  </w:style>
  <w:style w:type="paragraph" w:styleId="TOC1">
    <w:name w:val="toc 1"/>
    <w:basedOn w:val="Normal"/>
    <w:next w:val="Normal"/>
    <w:autoRedefine/>
    <w:uiPriority w:val="39"/>
    <w:rsid w:val="003824D2"/>
    <w:pPr>
      <w:spacing w:before="120" w:after="120"/>
    </w:pPr>
    <w:rPr>
      <w:rFonts w:eastAsia="Times New Roman"/>
      <w:b/>
      <w:u w:val="single"/>
      <w:lang w:bidi="en-US"/>
    </w:rPr>
  </w:style>
  <w:style w:type="paragraph" w:styleId="TOC9">
    <w:name w:val="toc 9"/>
    <w:basedOn w:val="Normal"/>
    <w:next w:val="Normal"/>
    <w:autoRedefine/>
    <w:rsid w:val="003824D2"/>
    <w:pPr>
      <w:ind w:left="1600"/>
    </w:pPr>
    <w:rPr>
      <w:rFonts w:eastAsia="Times New Roman"/>
      <w:sz w:val="20"/>
      <w:lang w:bidi="en-US"/>
    </w:rPr>
  </w:style>
  <w:style w:type="paragraph" w:customStyle="1" w:styleId="TxBrp1">
    <w:name w:val="TxBr_p1"/>
    <w:basedOn w:val="Normal"/>
    <w:qFormat/>
    <w:rsid w:val="003824D2"/>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3824D2"/>
    <w:pPr>
      <w:spacing w:before="100" w:beforeAutospacing="1" w:after="100" w:afterAutospacing="1"/>
    </w:pPr>
    <w:rPr>
      <w:rFonts w:eastAsia="Times New Roman"/>
      <w:lang w:bidi="en-US"/>
    </w:rPr>
  </w:style>
  <w:style w:type="paragraph" w:customStyle="1" w:styleId="fullstory">
    <w:name w:val="fullstory"/>
    <w:basedOn w:val="Normal"/>
    <w:qFormat/>
    <w:rsid w:val="003824D2"/>
    <w:pPr>
      <w:spacing w:before="100" w:beforeAutospacing="1" w:after="100" w:afterAutospacing="1"/>
    </w:pPr>
    <w:rPr>
      <w:rFonts w:eastAsia="Times New Roman"/>
      <w:lang w:bidi="en-US"/>
    </w:rPr>
  </w:style>
  <w:style w:type="character" w:customStyle="1" w:styleId="standardcontent">
    <w:name w:val="standardcontent"/>
    <w:basedOn w:val="DefaultParagraphFont"/>
    <w:rsid w:val="003824D2"/>
  </w:style>
  <w:style w:type="paragraph" w:customStyle="1" w:styleId="hat">
    <w:name w:val="hat"/>
    <w:basedOn w:val="Normal"/>
    <w:next w:val="Normal"/>
    <w:link w:val="hatChar"/>
    <w:qFormat/>
    <w:rsid w:val="003824D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3824D2"/>
  </w:style>
  <w:style w:type="paragraph" w:customStyle="1" w:styleId="HotRouteChar">
    <w:name w:val="Hot Route! Char"/>
    <w:basedOn w:val="Normal"/>
    <w:qFormat/>
    <w:rsid w:val="003824D2"/>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3824D2"/>
    <w:rPr>
      <w:rFonts w:cs="Times New Roman"/>
      <w:b/>
      <w:bCs/>
    </w:rPr>
  </w:style>
  <w:style w:type="paragraph" w:customStyle="1" w:styleId="Default">
    <w:name w:val="Default"/>
    <w:qFormat/>
    <w:rsid w:val="003824D2"/>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3824D2"/>
    <w:rPr>
      <w:rFonts w:ascii="Cambria" w:hAnsi="Cambria" w:cs="Times New Roman"/>
      <w:b/>
      <w:bCs/>
      <w:sz w:val="26"/>
      <w:szCs w:val="26"/>
    </w:rPr>
  </w:style>
  <w:style w:type="character" w:customStyle="1" w:styleId="UnderliningChar">
    <w:name w:val="Underlining Char"/>
    <w:basedOn w:val="DefaultParagraphFont"/>
    <w:link w:val="Underlining"/>
    <w:rsid w:val="003824D2"/>
    <w:rPr>
      <w:rFonts w:ascii="Arial Narrow" w:hAnsi="Arial Narrow" w:cs="Times New Roman"/>
      <w:u w:val="single"/>
    </w:rPr>
  </w:style>
  <w:style w:type="character" w:customStyle="1" w:styleId="CardCharChar1">
    <w:name w:val="Card Char Char1"/>
    <w:basedOn w:val="DefaultParagraphFont"/>
    <w:rsid w:val="003824D2"/>
    <w:rPr>
      <w:rFonts w:cs="Times New Roman"/>
      <w:b/>
      <w:bCs/>
      <w:sz w:val="28"/>
      <w:szCs w:val="28"/>
    </w:rPr>
  </w:style>
  <w:style w:type="paragraph" w:customStyle="1" w:styleId="Cites0">
    <w:name w:val="Cites"/>
    <w:basedOn w:val="Normal"/>
    <w:link w:val="CitesChar2"/>
    <w:qFormat/>
    <w:rsid w:val="003824D2"/>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3824D2"/>
    <w:rPr>
      <w:rFonts w:ascii="Times New Roman" w:eastAsia="Calibri" w:hAnsi="Times New Roman" w:cs="Times New Roman"/>
      <w:sz w:val="24"/>
      <w:szCs w:val="24"/>
    </w:rPr>
  </w:style>
  <w:style w:type="character" w:customStyle="1" w:styleId="hit">
    <w:name w:val="hit"/>
    <w:basedOn w:val="DefaultParagraphFont"/>
    <w:rsid w:val="003824D2"/>
    <w:rPr>
      <w:rFonts w:cs="Times New Roman"/>
    </w:rPr>
  </w:style>
  <w:style w:type="paragraph" w:customStyle="1" w:styleId="SmallFont">
    <w:name w:val="Small Font"/>
    <w:basedOn w:val="Normal"/>
    <w:link w:val="SmallFontChar"/>
    <w:qFormat/>
    <w:rsid w:val="003824D2"/>
    <w:pPr>
      <w:spacing w:after="200"/>
      <w:jc w:val="both"/>
    </w:pPr>
    <w:rPr>
      <w:rFonts w:eastAsia="Calibri"/>
      <w:szCs w:val="18"/>
    </w:rPr>
  </w:style>
  <w:style w:type="character" w:customStyle="1" w:styleId="SmallFontChar">
    <w:name w:val="Small Font Char"/>
    <w:basedOn w:val="DefaultParagraphFont"/>
    <w:link w:val="SmallFont"/>
    <w:locked/>
    <w:rsid w:val="003824D2"/>
    <w:rPr>
      <w:rFonts w:ascii="Calibri" w:eastAsia="Calibri" w:hAnsi="Calibri" w:cs="Calibri"/>
      <w:sz w:val="28"/>
      <w:szCs w:val="18"/>
    </w:rPr>
  </w:style>
  <w:style w:type="character" w:customStyle="1" w:styleId="CircleChar1">
    <w:name w:val="Circle Char1"/>
    <w:basedOn w:val="DefaultParagraphFont"/>
    <w:rsid w:val="003824D2"/>
    <w:rPr>
      <w:rFonts w:cs="Times New Roman"/>
      <w:b/>
      <w:i/>
      <w:sz w:val="18"/>
      <w:szCs w:val="18"/>
      <w:u w:val="single"/>
      <w:lang w:val="en-US" w:eastAsia="en-US" w:bidi="ar-SA"/>
    </w:rPr>
  </w:style>
  <w:style w:type="paragraph" w:styleId="BodyText">
    <w:name w:val="Body Text"/>
    <w:basedOn w:val="Normal"/>
    <w:link w:val="BodyTextChar"/>
    <w:uiPriority w:val="99"/>
    <w:unhideWhenUsed/>
    <w:rsid w:val="003824D2"/>
    <w:pPr>
      <w:spacing w:after="120"/>
    </w:pPr>
  </w:style>
  <w:style w:type="character" w:customStyle="1" w:styleId="BodyTextChar">
    <w:name w:val="Body Text Char"/>
    <w:basedOn w:val="DefaultParagraphFont"/>
    <w:link w:val="BodyText"/>
    <w:uiPriority w:val="99"/>
    <w:rsid w:val="003824D2"/>
    <w:rPr>
      <w:rFonts w:ascii="Calibri" w:hAnsi="Calibri" w:cs="Calibri"/>
      <w:sz w:val="28"/>
    </w:rPr>
  </w:style>
  <w:style w:type="character" w:customStyle="1" w:styleId="verdana">
    <w:name w:val="verdana"/>
    <w:basedOn w:val="DefaultParagraphFont"/>
    <w:rsid w:val="003824D2"/>
  </w:style>
  <w:style w:type="character" w:customStyle="1" w:styleId="CardsChar1">
    <w:name w:val="Cards Char1"/>
    <w:link w:val="Cards"/>
    <w:rsid w:val="003824D2"/>
    <w:rPr>
      <w:rFonts w:ascii="Calibri" w:eastAsia="Times New Roman" w:hAnsi="Calibri" w:cs="Times New Roman"/>
      <w:sz w:val="20"/>
      <w:szCs w:val="20"/>
    </w:rPr>
  </w:style>
  <w:style w:type="paragraph" w:customStyle="1" w:styleId="BlockHeadings">
    <w:name w:val="Block Headings"/>
    <w:basedOn w:val="Normal"/>
    <w:link w:val="BlockHeadingsChar"/>
    <w:qFormat/>
    <w:rsid w:val="003824D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3824D2"/>
    <w:rPr>
      <w:rFonts w:ascii="Calibri" w:eastAsia="Times New Roman" w:hAnsi="Calibri" w:cs="Times New Roman"/>
      <w:b/>
      <w:sz w:val="20"/>
      <w:szCs w:val="20"/>
    </w:rPr>
  </w:style>
  <w:style w:type="paragraph" w:customStyle="1" w:styleId="loose">
    <w:name w:val="loose"/>
    <w:basedOn w:val="Normal"/>
    <w:qFormat/>
    <w:rsid w:val="003824D2"/>
    <w:pPr>
      <w:spacing w:before="210"/>
    </w:pPr>
    <w:rPr>
      <w:rFonts w:eastAsia="Times New Roman"/>
      <w:lang w:eastAsia="zh-CN" w:bidi="he-IL"/>
    </w:rPr>
  </w:style>
  <w:style w:type="character" w:customStyle="1" w:styleId="hit1">
    <w:name w:val="hit1"/>
    <w:basedOn w:val="DefaultParagraphFont"/>
    <w:rsid w:val="003824D2"/>
    <w:rPr>
      <w:b/>
      <w:bCs/>
      <w:color w:val="CC0033"/>
    </w:rPr>
  </w:style>
  <w:style w:type="character" w:customStyle="1" w:styleId="upper">
    <w:name w:val="upper"/>
    <w:basedOn w:val="DefaultParagraphFont"/>
    <w:rsid w:val="003824D2"/>
  </w:style>
  <w:style w:type="character" w:customStyle="1" w:styleId="Author">
    <w:name w:val="Author"/>
    <w:aliases w:val="Style Date"/>
    <w:basedOn w:val="DefaultParagraphFont"/>
    <w:qFormat/>
    <w:rsid w:val="003824D2"/>
    <w:rPr>
      <w:b/>
      <w:sz w:val="24"/>
    </w:rPr>
  </w:style>
  <w:style w:type="character" w:customStyle="1" w:styleId="SmallFont7pt">
    <w:name w:val="Small Font (7 pt)"/>
    <w:basedOn w:val="DefaultParagraphFont"/>
    <w:rsid w:val="003824D2"/>
    <w:rPr>
      <w:sz w:val="14"/>
    </w:rPr>
  </w:style>
  <w:style w:type="paragraph" w:customStyle="1" w:styleId="UnderlinedText">
    <w:name w:val="Underlined Text"/>
    <w:basedOn w:val="Normal"/>
    <w:qFormat/>
    <w:rsid w:val="003824D2"/>
    <w:rPr>
      <w:rFonts w:eastAsia="Times New Roman"/>
      <w:b/>
      <w:szCs w:val="20"/>
    </w:rPr>
  </w:style>
  <w:style w:type="character" w:customStyle="1" w:styleId="SmallText-New">
    <w:name w:val="Small Text - New"/>
    <w:basedOn w:val="DefaultParagraphFont"/>
    <w:rsid w:val="003824D2"/>
    <w:rPr>
      <w:rFonts w:ascii="Arial Narrow" w:hAnsi="Arial Narrow"/>
      <w:sz w:val="14"/>
    </w:rPr>
  </w:style>
  <w:style w:type="paragraph" w:customStyle="1" w:styleId="Smalltext">
    <w:name w:val="Small text"/>
    <w:aliases w:val="Quote1,Quote11"/>
    <w:basedOn w:val="Normal"/>
    <w:link w:val="SmalltextChar"/>
    <w:qFormat/>
    <w:rsid w:val="003824D2"/>
    <w:rPr>
      <w:rFonts w:ascii="Arial Narrow" w:eastAsia="Times New Roman" w:hAnsi="Arial Narrow"/>
    </w:rPr>
  </w:style>
  <w:style w:type="character" w:customStyle="1" w:styleId="Underlined-New">
    <w:name w:val="Underlined - New"/>
    <w:basedOn w:val="DefaultParagraphFont"/>
    <w:rsid w:val="003824D2"/>
    <w:rPr>
      <w:rFonts w:ascii="Arial Narrow" w:hAnsi="Arial Narrow"/>
      <w:sz w:val="16"/>
      <w:u w:val="single"/>
    </w:rPr>
  </w:style>
  <w:style w:type="paragraph" w:styleId="TOC2">
    <w:name w:val="toc 2"/>
    <w:basedOn w:val="Normal"/>
    <w:next w:val="Normal"/>
    <w:autoRedefine/>
    <w:uiPriority w:val="39"/>
    <w:rsid w:val="003824D2"/>
    <w:pPr>
      <w:ind w:left="200"/>
    </w:pPr>
    <w:rPr>
      <w:rFonts w:eastAsia="Times New Roman"/>
      <w:sz w:val="20"/>
      <w:lang w:bidi="en-US"/>
    </w:rPr>
  </w:style>
  <w:style w:type="paragraph" w:styleId="Caption">
    <w:name w:val="caption"/>
    <w:basedOn w:val="Normal"/>
    <w:next w:val="Normal"/>
    <w:qFormat/>
    <w:rsid w:val="003824D2"/>
    <w:rPr>
      <w:rFonts w:eastAsia="Times New Roman"/>
      <w:b/>
      <w:bCs/>
      <w:sz w:val="18"/>
      <w:szCs w:val="18"/>
      <w:lang w:bidi="en-US"/>
    </w:rPr>
  </w:style>
  <w:style w:type="paragraph" w:styleId="TOCHeading">
    <w:name w:val="TOC Heading"/>
    <w:basedOn w:val="Heading1"/>
    <w:next w:val="Normal"/>
    <w:uiPriority w:val="39"/>
    <w:qFormat/>
    <w:rsid w:val="003824D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3824D2"/>
    <w:rPr>
      <w:rFonts w:ascii="Arial Narrow" w:hAnsi="Arial Narrow"/>
      <w:dstrike w:val="0"/>
      <w:sz w:val="20"/>
      <w:bdr w:val="single" w:sz="2" w:space="0" w:color="auto"/>
      <w:vertAlign w:val="baseline"/>
    </w:rPr>
  </w:style>
  <w:style w:type="character" w:customStyle="1" w:styleId="style65">
    <w:name w:val="style65"/>
    <w:basedOn w:val="DefaultParagraphFont"/>
    <w:rsid w:val="003824D2"/>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3824D2"/>
    <w:rPr>
      <w:rFonts w:cs="Arial"/>
      <w:bCs/>
      <w:szCs w:val="26"/>
      <w:u w:val="single"/>
      <w:lang w:val="en-US" w:eastAsia="en-US" w:bidi="ar-SA"/>
    </w:rPr>
  </w:style>
  <w:style w:type="character" w:customStyle="1" w:styleId="qlabel">
    <w:name w:val="q_label"/>
    <w:basedOn w:val="DefaultParagraphFont"/>
    <w:rsid w:val="003824D2"/>
  </w:style>
  <w:style w:type="character" w:customStyle="1" w:styleId="alabel">
    <w:name w:val="a_label"/>
    <w:basedOn w:val="DefaultParagraphFont"/>
    <w:rsid w:val="003824D2"/>
  </w:style>
  <w:style w:type="character" w:customStyle="1" w:styleId="Style1Char1">
    <w:name w:val="Style1 Char1"/>
    <w:basedOn w:val="DefaultParagraphFont"/>
    <w:rsid w:val="003824D2"/>
    <w:rPr>
      <w:rFonts w:eastAsia="SimSun"/>
      <w:sz w:val="20"/>
      <w:szCs w:val="24"/>
      <w:u w:val="single"/>
      <w:lang w:val="en-US" w:eastAsia="zh-CN" w:bidi="ar-SA"/>
    </w:rPr>
  </w:style>
  <w:style w:type="character" w:customStyle="1" w:styleId="UnderlineCharChar">
    <w:name w:val="Underline Char Char"/>
    <w:basedOn w:val="DefaultParagraphFont"/>
    <w:rsid w:val="003824D2"/>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3824D2"/>
    <w:rPr>
      <w:rFonts w:eastAsia="MS Mincho"/>
      <w:b/>
      <w:u w:val="single"/>
      <w:lang w:val="en-US" w:eastAsia="en-US" w:bidi="ar-SA"/>
    </w:rPr>
  </w:style>
  <w:style w:type="character" w:customStyle="1" w:styleId="CardTextChar0">
    <w:name w:val="Card Text Char"/>
    <w:basedOn w:val="DefaultParagraphFont"/>
    <w:rsid w:val="003824D2"/>
    <w:rPr>
      <w:rFonts w:ascii="Times New Roman" w:eastAsia="Times New Roman" w:hAnsi="Times New Roman" w:cs="Times New Roman"/>
      <w:szCs w:val="24"/>
    </w:rPr>
  </w:style>
  <w:style w:type="character" w:customStyle="1" w:styleId="reduce2">
    <w:name w:val="reduce2"/>
    <w:basedOn w:val="DefaultParagraphFont"/>
    <w:rsid w:val="003824D2"/>
    <w:rPr>
      <w:rFonts w:ascii="Arial" w:hAnsi="Arial" w:cs="Arial"/>
      <w:color w:val="000000"/>
      <w:sz w:val="10"/>
      <w:szCs w:val="22"/>
    </w:rPr>
  </w:style>
  <w:style w:type="paragraph" w:customStyle="1" w:styleId="BoldUnderline">
    <w:name w:val="BoldUnderline"/>
    <w:link w:val="BoldUnderlineChar"/>
    <w:uiPriority w:val="99"/>
    <w:qFormat/>
    <w:rsid w:val="003824D2"/>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3824D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3824D2"/>
    <w:rPr>
      <w:rFonts w:cs="Arial"/>
      <w:bCs/>
      <w:szCs w:val="26"/>
      <w:u w:val="single"/>
      <w:lang w:val="en-US" w:eastAsia="en-US" w:bidi="ar-SA"/>
    </w:rPr>
  </w:style>
  <w:style w:type="paragraph" w:customStyle="1" w:styleId="evidencetextChar">
    <w:name w:val="evidence text Char"/>
    <w:basedOn w:val="Normal"/>
    <w:qFormat/>
    <w:rsid w:val="003824D2"/>
    <w:pPr>
      <w:ind w:left="1728" w:right="1008"/>
    </w:pPr>
    <w:rPr>
      <w:rFonts w:eastAsia="Times New Roman"/>
      <w:color w:val="000000"/>
      <w:sz w:val="18"/>
    </w:rPr>
  </w:style>
  <w:style w:type="character" w:customStyle="1" w:styleId="underline2">
    <w:name w:val="underline2"/>
    <w:basedOn w:val="DefaultParagraphFont"/>
    <w:rsid w:val="003824D2"/>
    <w:rPr>
      <w:u w:val="single"/>
    </w:rPr>
  </w:style>
  <w:style w:type="character" w:customStyle="1" w:styleId="Style11ptUnderlineBorderSinglesolidlineAuto05pt">
    <w:name w:val="Style 11 pt Underline Border: : (Single solid line Auto  0.5 pt..."/>
    <w:rsid w:val="003824D2"/>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3824D2"/>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3824D2"/>
    <w:rPr>
      <w:rFonts w:ascii="Calibri" w:eastAsia="Times New Roman" w:hAnsi="Calibri" w:cs="Times New Roman"/>
      <w:sz w:val="28"/>
      <w:u w:val="single"/>
      <w:bdr w:val="single" w:sz="4" w:space="0" w:color="auto"/>
    </w:rPr>
  </w:style>
  <w:style w:type="character" w:customStyle="1" w:styleId="UnderlineChar4Char">
    <w:name w:val="Underline Char4 Char"/>
    <w:basedOn w:val="DefaultParagraphFont"/>
    <w:link w:val="UnderlineChar4"/>
    <w:rsid w:val="003824D2"/>
    <w:rPr>
      <w:u w:val="single"/>
    </w:rPr>
  </w:style>
  <w:style w:type="paragraph" w:customStyle="1" w:styleId="UnderlineChar4">
    <w:name w:val="Underline Char4"/>
    <w:basedOn w:val="Normal"/>
    <w:link w:val="UnderlineChar4Char"/>
    <w:qFormat/>
    <w:rsid w:val="003824D2"/>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3824D2"/>
    <w:rPr>
      <w:b/>
      <w:u w:val="single"/>
    </w:rPr>
  </w:style>
  <w:style w:type="paragraph" w:customStyle="1" w:styleId="BoldandUnderlineChar3">
    <w:name w:val="Bold and Underline Char3"/>
    <w:basedOn w:val="Normal"/>
    <w:link w:val="BoldandUnderlineChar3Char2"/>
    <w:qFormat/>
    <w:rsid w:val="003824D2"/>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3824D2"/>
    <w:rPr>
      <w:rFonts w:eastAsia="Times New Roman"/>
      <w:u w:val="single"/>
    </w:rPr>
  </w:style>
  <w:style w:type="character" w:customStyle="1" w:styleId="StyleUnderlineChar11ptChar">
    <w:name w:val="Style Underline Char + 11 pt Char"/>
    <w:basedOn w:val="DefaultParagraphFont"/>
    <w:link w:val="StyleUnderlineChar11pt"/>
    <w:rsid w:val="003824D2"/>
    <w:rPr>
      <w:rFonts w:ascii="Calibri" w:eastAsia="Times New Roman" w:hAnsi="Calibri" w:cs="Calibri"/>
      <w:sz w:val="28"/>
      <w:u w:val="single"/>
    </w:rPr>
  </w:style>
  <w:style w:type="paragraph" w:customStyle="1" w:styleId="StyleUnderlineChar11ptBold">
    <w:name w:val="Style Underline Char + 11 pt Bold"/>
    <w:basedOn w:val="Normal"/>
    <w:link w:val="StyleUnderlineChar11ptBoldChar"/>
    <w:qFormat/>
    <w:rsid w:val="003824D2"/>
    <w:rPr>
      <w:rFonts w:eastAsia="Times New Roman"/>
      <w:b/>
      <w:bCs/>
      <w:u w:val="single"/>
    </w:rPr>
  </w:style>
  <w:style w:type="character" w:customStyle="1" w:styleId="StyleUnderlineChar11ptBoldChar">
    <w:name w:val="Style Underline Char + 11 pt Bold Char"/>
    <w:basedOn w:val="DefaultParagraphFont"/>
    <w:link w:val="StyleUnderlineChar11ptBold"/>
    <w:rsid w:val="003824D2"/>
    <w:rPr>
      <w:rFonts w:ascii="Calibri" w:eastAsia="Times New Roman" w:hAnsi="Calibri" w:cs="Calibri"/>
      <w:b/>
      <w:bCs/>
      <w:sz w:val="28"/>
      <w:u w:val="single"/>
    </w:rPr>
  </w:style>
  <w:style w:type="character" w:customStyle="1" w:styleId="inside-head">
    <w:name w:val="inside-head"/>
    <w:basedOn w:val="DefaultParagraphFont"/>
    <w:rsid w:val="003824D2"/>
  </w:style>
  <w:style w:type="paragraph" w:customStyle="1" w:styleId="Style3">
    <w:name w:val="Style3"/>
    <w:basedOn w:val="Normal"/>
    <w:link w:val="Style3Char"/>
    <w:qFormat/>
    <w:rsid w:val="003824D2"/>
    <w:rPr>
      <w:rFonts w:ascii="Arial Narrow" w:eastAsia="Times New Roman" w:hAnsi="Arial Narrow"/>
      <w:b/>
    </w:rPr>
  </w:style>
  <w:style w:type="character" w:customStyle="1" w:styleId="Style3Char">
    <w:name w:val="Style3 Char"/>
    <w:basedOn w:val="DefaultParagraphFont"/>
    <w:link w:val="Style3"/>
    <w:rsid w:val="003824D2"/>
    <w:rPr>
      <w:rFonts w:ascii="Arial Narrow" w:eastAsia="Times New Roman" w:hAnsi="Arial Narrow" w:cs="Calibri"/>
      <w:b/>
      <w:sz w:val="28"/>
    </w:rPr>
  </w:style>
  <w:style w:type="character" w:customStyle="1" w:styleId="7TimesNewRoman">
    <w:name w:val="7 Times New Roman"/>
    <w:rsid w:val="003824D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3824D2"/>
  </w:style>
  <w:style w:type="character" w:customStyle="1" w:styleId="officialsbureau">
    <w:name w:val="official_s_bureau"/>
    <w:basedOn w:val="DefaultParagraphFont"/>
    <w:rsid w:val="003824D2"/>
  </w:style>
  <w:style w:type="paragraph" w:customStyle="1" w:styleId="Stylecard11ptUnderline">
    <w:name w:val="Style card + 11 pt Underline"/>
    <w:basedOn w:val="Normal"/>
    <w:link w:val="Stylecard11ptUnderlineChar"/>
    <w:qFormat/>
    <w:rsid w:val="003824D2"/>
    <w:pPr>
      <w:ind w:left="288" w:right="288"/>
    </w:pPr>
    <w:rPr>
      <w:rFonts w:eastAsia="SimSun"/>
      <w:u w:val="single"/>
      <w:lang w:eastAsia="zh-CN"/>
    </w:rPr>
  </w:style>
  <w:style w:type="character" w:customStyle="1" w:styleId="Stylecard11ptUnderlineChar">
    <w:name w:val="Style card + 11 pt Underline Char"/>
    <w:link w:val="Stylecard11ptUnderline"/>
    <w:rsid w:val="003824D2"/>
    <w:rPr>
      <w:rFonts w:ascii="Calibri" w:eastAsia="SimSun" w:hAnsi="Calibri" w:cs="Calibri"/>
      <w:sz w:val="28"/>
      <w:u w:val="single"/>
      <w:lang w:eastAsia="zh-CN"/>
    </w:rPr>
  </w:style>
  <w:style w:type="paragraph" w:customStyle="1" w:styleId="Stylecard11ptBoldUnderline">
    <w:name w:val="Style card + 11 pt Bold Underline"/>
    <w:basedOn w:val="Normal"/>
    <w:link w:val="Stylecard11ptBoldUnderlineChar"/>
    <w:qFormat/>
    <w:rsid w:val="003824D2"/>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3824D2"/>
    <w:rPr>
      <w:rFonts w:ascii="Calibri" w:eastAsia="SimSun" w:hAnsi="Calibri" w:cs="Calibri"/>
      <w:b/>
      <w:bCs/>
      <w:sz w:val="28"/>
      <w:u w:val="single"/>
      <w:lang w:eastAsia="zh-CN"/>
    </w:rPr>
  </w:style>
  <w:style w:type="character" w:customStyle="1" w:styleId="StyleStyle11ptBoldUnderlineBorderSinglesolidlineAuto">
    <w:name w:val="Style Style 11 pt Bold Underline Border: : (Single solid line Auto ..."/>
    <w:basedOn w:val="DefaultParagraphFont"/>
    <w:rsid w:val="003824D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3824D2"/>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3824D2"/>
    <w:rPr>
      <w:rFonts w:ascii="Calibri" w:eastAsia="SimSun" w:hAnsi="Calibri" w:cs="Calibri"/>
      <w:sz w:val="28"/>
      <w:u w:val="single"/>
      <w:lang w:eastAsia="zh-CN"/>
    </w:rPr>
  </w:style>
  <w:style w:type="paragraph" w:styleId="HTMLPreformatted">
    <w:name w:val="HTML Preformatted"/>
    <w:basedOn w:val="Normal"/>
    <w:link w:val="HTMLPreformattedChar"/>
    <w:rsid w:val="00382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824D2"/>
    <w:rPr>
      <w:rFonts w:ascii="Courier New" w:eastAsia="Times New Roman" w:hAnsi="Courier New" w:cs="Courier New"/>
      <w:sz w:val="28"/>
      <w:szCs w:val="20"/>
    </w:rPr>
  </w:style>
  <w:style w:type="paragraph" w:customStyle="1" w:styleId="StyleUnderlining11pt">
    <w:name w:val="Style Underlining + 11 pt"/>
    <w:basedOn w:val="Normal"/>
    <w:link w:val="StyleUnderlining11ptChar"/>
    <w:qFormat/>
    <w:rsid w:val="003824D2"/>
    <w:rPr>
      <w:u w:val="single"/>
    </w:rPr>
  </w:style>
  <w:style w:type="character" w:customStyle="1" w:styleId="StyleUnderlining11ptChar">
    <w:name w:val="Style Underlining + 11 pt Char"/>
    <w:basedOn w:val="DefaultParagraphFont"/>
    <w:link w:val="StyleUnderlining11pt"/>
    <w:rsid w:val="003824D2"/>
    <w:rPr>
      <w:rFonts w:ascii="Calibri" w:hAnsi="Calibri" w:cs="Calibri"/>
      <w:sz w:val="28"/>
      <w:u w:val="single"/>
    </w:rPr>
  </w:style>
  <w:style w:type="paragraph" w:customStyle="1" w:styleId="StyleCardText9pt">
    <w:name w:val="Style Card Text + 9 pt"/>
    <w:basedOn w:val="Normal"/>
    <w:link w:val="StyleCardText9ptChar"/>
    <w:qFormat/>
    <w:rsid w:val="003824D2"/>
    <w:pPr>
      <w:spacing w:after="200"/>
      <w:contextualSpacing/>
    </w:pPr>
    <w:rPr>
      <w:rFonts w:eastAsia="Calibri"/>
    </w:rPr>
  </w:style>
  <w:style w:type="character" w:customStyle="1" w:styleId="StyleCardText9ptChar">
    <w:name w:val="Style Card Text + 9 pt Char"/>
    <w:basedOn w:val="DefaultParagraphFont"/>
    <w:link w:val="StyleCardText9pt"/>
    <w:rsid w:val="003824D2"/>
    <w:rPr>
      <w:rFonts w:ascii="Calibri" w:eastAsia="Calibri" w:hAnsi="Calibri" w:cs="Calibri"/>
      <w:sz w:val="28"/>
    </w:rPr>
  </w:style>
  <w:style w:type="paragraph" w:styleId="Quote">
    <w:name w:val="Quote"/>
    <w:basedOn w:val="Normal"/>
    <w:next w:val="Normal"/>
    <w:link w:val="QuoteChar"/>
    <w:uiPriority w:val="29"/>
    <w:qFormat/>
    <w:rsid w:val="003824D2"/>
    <w:pPr>
      <w:widowControl w:val="0"/>
    </w:pPr>
    <w:rPr>
      <w:rFonts w:eastAsia="Times New Roman"/>
      <w:iCs/>
      <w:color w:val="000000"/>
      <w:lang w:bidi="en-US"/>
    </w:rPr>
  </w:style>
  <w:style w:type="character" w:customStyle="1" w:styleId="QuoteChar">
    <w:name w:val="Quote Char"/>
    <w:basedOn w:val="DefaultParagraphFont"/>
    <w:link w:val="Quote"/>
    <w:uiPriority w:val="29"/>
    <w:rsid w:val="003824D2"/>
    <w:rPr>
      <w:rFonts w:ascii="Calibri" w:eastAsia="Times New Roman" w:hAnsi="Calibri" w:cs="Calibri"/>
      <w:iCs/>
      <w:color w:val="000000"/>
      <w:sz w:val="28"/>
      <w:lang w:bidi="en-US"/>
    </w:rPr>
  </w:style>
  <w:style w:type="paragraph" w:customStyle="1" w:styleId="Underlining">
    <w:name w:val="Underlining"/>
    <w:basedOn w:val="Normal"/>
    <w:link w:val="UnderliningChar"/>
    <w:qFormat/>
    <w:rsid w:val="003824D2"/>
    <w:rPr>
      <w:rFonts w:ascii="Arial Narrow" w:hAnsi="Arial Narrow" w:cs="Times New Roman"/>
      <w:sz w:val="24"/>
      <w:u w:val="single"/>
    </w:rPr>
  </w:style>
  <w:style w:type="character" w:customStyle="1" w:styleId="ital-inline">
    <w:name w:val="ital-inline"/>
    <w:basedOn w:val="DefaultParagraphFont"/>
    <w:rsid w:val="003824D2"/>
  </w:style>
  <w:style w:type="character" w:customStyle="1" w:styleId="underlineChar">
    <w:name w:val="underline Char"/>
    <w:basedOn w:val="DefaultParagraphFont"/>
    <w:rsid w:val="003824D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824D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824D2"/>
    <w:rPr>
      <w:sz w:val="20"/>
      <w:u w:val="single"/>
    </w:rPr>
  </w:style>
  <w:style w:type="paragraph" w:styleId="BodyTextIndent2">
    <w:name w:val="Body Text Indent 2"/>
    <w:basedOn w:val="Normal"/>
    <w:link w:val="BodyTextIndent2Char"/>
    <w:unhideWhenUsed/>
    <w:rsid w:val="003824D2"/>
    <w:pPr>
      <w:spacing w:after="120" w:line="480" w:lineRule="auto"/>
      <w:ind w:left="360"/>
    </w:pPr>
  </w:style>
  <w:style w:type="character" w:customStyle="1" w:styleId="BodyTextIndent2Char">
    <w:name w:val="Body Text Indent 2 Char"/>
    <w:basedOn w:val="DefaultParagraphFont"/>
    <w:link w:val="BodyTextIndent2"/>
    <w:rsid w:val="003824D2"/>
    <w:rPr>
      <w:rFonts w:ascii="Calibri" w:hAnsi="Calibri" w:cs="Calibri"/>
      <w:sz w:val="28"/>
    </w:rPr>
  </w:style>
  <w:style w:type="paragraph" w:styleId="BodyTextIndent3">
    <w:name w:val="Body Text Indent 3"/>
    <w:basedOn w:val="Normal"/>
    <w:link w:val="BodyTextIndent3Char"/>
    <w:uiPriority w:val="99"/>
    <w:semiHidden/>
    <w:unhideWhenUsed/>
    <w:rsid w:val="003824D2"/>
    <w:pPr>
      <w:spacing w:after="120"/>
      <w:ind w:left="360"/>
    </w:pPr>
    <w:rPr>
      <w:szCs w:val="16"/>
    </w:rPr>
  </w:style>
  <w:style w:type="character" w:customStyle="1" w:styleId="BodyTextIndent3Char">
    <w:name w:val="Body Text Indent 3 Char"/>
    <w:basedOn w:val="DefaultParagraphFont"/>
    <w:link w:val="BodyTextIndent3"/>
    <w:uiPriority w:val="99"/>
    <w:semiHidden/>
    <w:rsid w:val="003824D2"/>
    <w:rPr>
      <w:rFonts w:ascii="Calibri" w:hAnsi="Calibri" w:cs="Calibri"/>
      <w:sz w:val="28"/>
      <w:szCs w:val="16"/>
    </w:rPr>
  </w:style>
  <w:style w:type="paragraph" w:styleId="BodyText2">
    <w:name w:val="Body Text 2"/>
    <w:basedOn w:val="Normal"/>
    <w:link w:val="BodyText2Char"/>
    <w:unhideWhenUsed/>
    <w:rsid w:val="003824D2"/>
    <w:pPr>
      <w:spacing w:after="120" w:line="480" w:lineRule="auto"/>
    </w:pPr>
  </w:style>
  <w:style w:type="character" w:customStyle="1" w:styleId="BodyText2Char">
    <w:name w:val="Body Text 2 Char"/>
    <w:basedOn w:val="DefaultParagraphFont"/>
    <w:link w:val="BodyText2"/>
    <w:rsid w:val="003824D2"/>
    <w:rPr>
      <w:rFonts w:ascii="Calibri" w:hAnsi="Calibri" w:cs="Calibri"/>
      <w:sz w:val="28"/>
    </w:rPr>
  </w:style>
  <w:style w:type="paragraph" w:styleId="BodyTextIndent">
    <w:name w:val="Body Text Indent"/>
    <w:basedOn w:val="Normal"/>
    <w:link w:val="BodyTextIndentChar"/>
    <w:uiPriority w:val="99"/>
    <w:unhideWhenUsed/>
    <w:rsid w:val="003824D2"/>
    <w:pPr>
      <w:spacing w:after="120"/>
      <w:ind w:left="360"/>
    </w:pPr>
  </w:style>
  <w:style w:type="character" w:customStyle="1" w:styleId="BodyTextIndentChar">
    <w:name w:val="Body Text Indent Char"/>
    <w:basedOn w:val="DefaultParagraphFont"/>
    <w:link w:val="BodyTextIndent"/>
    <w:uiPriority w:val="99"/>
    <w:rsid w:val="003824D2"/>
    <w:rPr>
      <w:rFonts w:ascii="Calibri" w:hAnsi="Calibri" w:cs="Calibri"/>
      <w:sz w:val="28"/>
    </w:rPr>
  </w:style>
  <w:style w:type="paragraph" w:styleId="BodyText3">
    <w:name w:val="Body Text 3"/>
    <w:basedOn w:val="Normal"/>
    <w:link w:val="BodyText3Char"/>
    <w:unhideWhenUsed/>
    <w:rsid w:val="003824D2"/>
    <w:pPr>
      <w:spacing w:after="120"/>
    </w:pPr>
    <w:rPr>
      <w:szCs w:val="16"/>
    </w:rPr>
  </w:style>
  <w:style w:type="character" w:customStyle="1" w:styleId="BodyText3Char">
    <w:name w:val="Body Text 3 Char"/>
    <w:basedOn w:val="DefaultParagraphFont"/>
    <w:link w:val="BodyText3"/>
    <w:rsid w:val="003824D2"/>
    <w:rPr>
      <w:rFonts w:ascii="Calibri" w:hAnsi="Calibri" w:cs="Calibri"/>
      <w:sz w:val="28"/>
      <w:szCs w:val="16"/>
    </w:rPr>
  </w:style>
  <w:style w:type="character" w:customStyle="1" w:styleId="StyleBold">
    <w:name w:val="Style Bold"/>
    <w:basedOn w:val="DefaultParagraphFont"/>
    <w:uiPriority w:val="9"/>
    <w:semiHidden/>
    <w:rsid w:val="003824D2"/>
    <w:rPr>
      <w:b/>
      <w:bCs/>
    </w:rPr>
  </w:style>
  <w:style w:type="character" w:customStyle="1" w:styleId="body-text">
    <w:name w:val="body-text"/>
    <w:basedOn w:val="DefaultParagraphFont"/>
    <w:rsid w:val="003824D2"/>
  </w:style>
  <w:style w:type="paragraph" w:customStyle="1" w:styleId="StyleStyle411ptBoldBorderSinglesolidlineAuto0">
    <w:name w:val="Style Style4 + 11 pt Bold Border: : (Single solid line Auto  0...."/>
    <w:basedOn w:val="Normal"/>
    <w:link w:val="StyleStyle411ptBoldBorderSinglesolidlineAuto0Char"/>
    <w:qFormat/>
    <w:rsid w:val="003824D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824D2"/>
    <w:rPr>
      <w:rFonts w:ascii="Calibri" w:eastAsia="Times New Roman" w:hAnsi="Calibri" w:cs="Calibri"/>
      <w:b/>
      <w:bCs/>
      <w:sz w:val="28"/>
      <w:u w:val="single"/>
      <w:bdr w:val="single" w:sz="4" w:space="0" w:color="auto"/>
    </w:rPr>
  </w:style>
  <w:style w:type="character" w:customStyle="1" w:styleId="BalloonTextChar1">
    <w:name w:val="Balloon Text Char1"/>
    <w:basedOn w:val="DefaultParagraphFont"/>
    <w:uiPriority w:val="99"/>
    <w:rsid w:val="003824D2"/>
    <w:rPr>
      <w:rFonts w:ascii="Tahoma" w:hAnsi="Tahoma" w:cs="Tahoma"/>
      <w:sz w:val="16"/>
      <w:szCs w:val="16"/>
    </w:rPr>
  </w:style>
  <w:style w:type="character" w:customStyle="1" w:styleId="globalcontentbody">
    <w:name w:val="globalcontentbody"/>
    <w:basedOn w:val="DefaultParagraphFont"/>
    <w:rsid w:val="003824D2"/>
  </w:style>
  <w:style w:type="paragraph" w:customStyle="1" w:styleId="StyleStyle112pt">
    <w:name w:val="Style Style1 + 12 pt"/>
    <w:basedOn w:val="Normal"/>
    <w:link w:val="StyleStyle112ptChar"/>
    <w:qFormat/>
    <w:rsid w:val="003824D2"/>
    <w:rPr>
      <w:rFonts w:eastAsia="SimSun"/>
      <w:u w:val="single"/>
      <w:lang w:eastAsia="zh-CN"/>
    </w:rPr>
  </w:style>
  <w:style w:type="character" w:customStyle="1" w:styleId="StyleStyle112ptChar">
    <w:name w:val="Style Style1 + 12 pt Char"/>
    <w:basedOn w:val="DefaultParagraphFont"/>
    <w:link w:val="StyleStyle112pt"/>
    <w:rsid w:val="003824D2"/>
    <w:rPr>
      <w:rFonts w:ascii="Calibri" w:eastAsia="SimSun" w:hAnsi="Calibri" w:cs="Calibri"/>
      <w:sz w:val="28"/>
      <w:u w:val="single"/>
      <w:lang w:eastAsia="zh-CN"/>
    </w:rPr>
  </w:style>
  <w:style w:type="paragraph" w:customStyle="1" w:styleId="MinimizedText">
    <w:name w:val="Minimized Text"/>
    <w:basedOn w:val="Normal"/>
    <w:link w:val="MinimizedTextChar"/>
    <w:qFormat/>
    <w:rsid w:val="003824D2"/>
    <w:rPr>
      <w:rFonts w:eastAsia="Times New Roman"/>
    </w:rPr>
  </w:style>
  <w:style w:type="character" w:customStyle="1" w:styleId="MinimizedTextChar">
    <w:name w:val="Minimized Text Char"/>
    <w:basedOn w:val="DefaultParagraphFont"/>
    <w:link w:val="MinimizedText"/>
    <w:rsid w:val="003824D2"/>
    <w:rPr>
      <w:rFonts w:ascii="Calibri" w:eastAsia="Times New Roman" w:hAnsi="Calibri" w:cs="Calibri"/>
      <w:sz w:val="28"/>
    </w:rPr>
  </w:style>
  <w:style w:type="character" w:customStyle="1" w:styleId="term1">
    <w:name w:val="term1"/>
    <w:basedOn w:val="DefaultParagraphFont"/>
    <w:rsid w:val="003824D2"/>
    <w:rPr>
      <w:b/>
      <w:bCs/>
    </w:rPr>
  </w:style>
  <w:style w:type="character" w:customStyle="1" w:styleId="Styleterm111ptUnderline">
    <w:name w:val="Style term1 + 11 pt Underline"/>
    <w:basedOn w:val="term1"/>
    <w:rsid w:val="003824D2"/>
    <w:rPr>
      <w:b/>
      <w:bCs/>
      <w:sz w:val="20"/>
      <w:u w:val="single"/>
    </w:rPr>
  </w:style>
  <w:style w:type="paragraph" w:customStyle="1" w:styleId="StyleMinimizedTextArialNarrow10pt">
    <w:name w:val="Style Minimized Text + Arial Narrow 10 pt"/>
    <w:basedOn w:val="MinimizedText"/>
    <w:link w:val="StyleMinimizedTextArialNarrow10ptChar"/>
    <w:qFormat/>
    <w:rsid w:val="003824D2"/>
    <w:rPr>
      <w:sz w:val="20"/>
    </w:rPr>
  </w:style>
  <w:style w:type="character" w:customStyle="1" w:styleId="StyleMinimizedTextArialNarrow10ptChar">
    <w:name w:val="Style Minimized Text + Arial Narrow 10 pt Char"/>
    <w:basedOn w:val="MinimizedTextChar"/>
    <w:link w:val="StyleMinimizedTextArialNarrow10pt"/>
    <w:rsid w:val="003824D2"/>
    <w:rPr>
      <w:rFonts w:ascii="Calibri" w:eastAsia="Times New Roman" w:hAnsi="Calibri" w:cs="Calibri"/>
      <w:sz w:val="20"/>
    </w:rPr>
  </w:style>
  <w:style w:type="character" w:customStyle="1" w:styleId="Styleunderline11ptBold">
    <w:name w:val="Style underline + 11 pt Bold"/>
    <w:basedOn w:val="underline"/>
    <w:rsid w:val="003824D2"/>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824D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824D2"/>
    <w:rPr>
      <w:rFonts w:ascii="Calibri" w:eastAsia="Times New Roman" w:hAnsi="Calibri" w:cs="Calibri"/>
      <w:sz w:val="28"/>
      <w:u w:val="single"/>
      <w:bdr w:val="single" w:sz="4" w:space="0" w:color="auto"/>
    </w:rPr>
  </w:style>
  <w:style w:type="character" w:customStyle="1" w:styleId="Style9pt">
    <w:name w:val="Style 9 pt"/>
    <w:basedOn w:val="DefaultParagraphFont"/>
    <w:rsid w:val="003824D2"/>
    <w:rPr>
      <w:rFonts w:ascii="Times New Roman" w:hAnsi="Times New Roman"/>
      <w:sz w:val="20"/>
    </w:rPr>
  </w:style>
  <w:style w:type="paragraph" w:customStyle="1" w:styleId="StyleStyle49pt3">
    <w:name w:val="Style Style4 + 9 pt3"/>
    <w:basedOn w:val="Style4"/>
    <w:link w:val="StyleStyle49pt3Char"/>
    <w:qFormat/>
    <w:rsid w:val="003824D2"/>
    <w:rPr>
      <w:rFonts w:cs="Times New Roman"/>
    </w:rPr>
  </w:style>
  <w:style w:type="character" w:customStyle="1" w:styleId="StyleStyle49pt3Char">
    <w:name w:val="Style Style4 + 9 pt3 Char"/>
    <w:basedOn w:val="Style4Char"/>
    <w:link w:val="StyleStyle49pt3"/>
    <w:rsid w:val="003824D2"/>
    <w:rPr>
      <w:rFonts w:ascii="Calibri" w:eastAsia="Times New Roman" w:hAnsi="Calibri" w:cs="Times New Roman"/>
      <w:sz w:val="28"/>
      <w:u w:val="single"/>
    </w:rPr>
  </w:style>
  <w:style w:type="paragraph" w:customStyle="1" w:styleId="StyleStyle4Bold">
    <w:name w:val="Style Style4 + Bold"/>
    <w:basedOn w:val="Style4"/>
    <w:link w:val="StyleStyle4BoldChar"/>
    <w:qFormat/>
    <w:rsid w:val="003824D2"/>
    <w:rPr>
      <w:rFonts w:cs="Times New Roman"/>
      <w:b/>
      <w:bCs/>
    </w:rPr>
  </w:style>
  <w:style w:type="character" w:customStyle="1" w:styleId="StyleStyle4BoldChar">
    <w:name w:val="Style Style4 + Bold Char"/>
    <w:basedOn w:val="Style4Char"/>
    <w:link w:val="StyleStyle4Bold"/>
    <w:rsid w:val="003824D2"/>
    <w:rPr>
      <w:rFonts w:ascii="Calibri" w:eastAsia="Times New Roman" w:hAnsi="Calibri" w:cs="Times New Roman"/>
      <w:b/>
      <w:bCs/>
      <w:sz w:val="28"/>
      <w:u w:val="single"/>
    </w:rPr>
  </w:style>
  <w:style w:type="character" w:customStyle="1" w:styleId="CharChar11">
    <w:name w:val="Char Char11"/>
    <w:basedOn w:val="DefaultParagraphFont"/>
    <w:rsid w:val="003824D2"/>
    <w:rPr>
      <w:rFonts w:cs="Arial"/>
      <w:bCs/>
      <w:szCs w:val="26"/>
      <w:u w:val="single"/>
      <w:lang w:val="en-US" w:eastAsia="en-US" w:bidi="ar-SA"/>
    </w:rPr>
  </w:style>
  <w:style w:type="character" w:customStyle="1" w:styleId="authorbio">
    <w:name w:val="authorbio"/>
    <w:basedOn w:val="DefaultParagraphFont"/>
    <w:rsid w:val="003824D2"/>
  </w:style>
  <w:style w:type="character" w:customStyle="1" w:styleId="a">
    <w:name w:val="a"/>
    <w:basedOn w:val="DefaultParagraphFont"/>
    <w:rsid w:val="003824D2"/>
  </w:style>
  <w:style w:type="character" w:customStyle="1" w:styleId="StyleStyleUnderline411pt">
    <w:name w:val="Style Style Underline4 + 11 pt"/>
    <w:basedOn w:val="DefaultParagraphFont"/>
    <w:rsid w:val="003824D2"/>
    <w:rPr>
      <w:sz w:val="20"/>
      <w:u w:val="single"/>
    </w:rPr>
  </w:style>
  <w:style w:type="character" w:customStyle="1" w:styleId="StyleStyleUnderline411ptBold">
    <w:name w:val="Style Style Underline4 + 11 pt Bold"/>
    <w:basedOn w:val="DefaultParagraphFont"/>
    <w:rsid w:val="003824D2"/>
    <w:rPr>
      <w:b/>
      <w:bCs/>
      <w:sz w:val="20"/>
      <w:u w:val="single"/>
    </w:rPr>
  </w:style>
  <w:style w:type="character" w:customStyle="1" w:styleId="StyleStyleUnderline311pt">
    <w:name w:val="Style Style Underline3 + 11 pt"/>
    <w:basedOn w:val="DefaultParagraphFont"/>
    <w:rsid w:val="003824D2"/>
    <w:rPr>
      <w:sz w:val="20"/>
      <w:u w:val="single"/>
    </w:rPr>
  </w:style>
  <w:style w:type="character" w:customStyle="1" w:styleId="StyleStyleUnderline311ptBold">
    <w:name w:val="Style Style Underline3 + 11 pt Bold"/>
    <w:basedOn w:val="DefaultParagraphFont"/>
    <w:rsid w:val="003824D2"/>
    <w:rPr>
      <w:b/>
      <w:bCs/>
      <w:sz w:val="20"/>
      <w:u w:val="single"/>
    </w:rPr>
  </w:style>
  <w:style w:type="character" w:customStyle="1" w:styleId="StyleUnderline3">
    <w:name w:val="Style Underline3"/>
    <w:basedOn w:val="DefaultParagraphFont"/>
    <w:rsid w:val="003824D2"/>
    <w:rPr>
      <w:u w:val="single"/>
    </w:rPr>
  </w:style>
  <w:style w:type="paragraph" w:customStyle="1" w:styleId="StyleStyle111ptBorderSinglesolidlineAuto05ptL">
    <w:name w:val="Style Style1 + 11 pt Border: : (Single solid line Auto  0.5 pt L..."/>
    <w:link w:val="StyleStyle111ptBorderSinglesolidlineAuto05ptLChar"/>
    <w:qFormat/>
    <w:rsid w:val="003824D2"/>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824D2"/>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3824D2"/>
    <w:rPr>
      <w:u w:val="single"/>
    </w:rPr>
  </w:style>
  <w:style w:type="character" w:customStyle="1" w:styleId="NothingChar">
    <w:name w:val="Nothing Char"/>
    <w:basedOn w:val="DefaultParagraphFont"/>
    <w:link w:val="Nothing"/>
    <w:rsid w:val="003824D2"/>
    <w:rPr>
      <w:rFonts w:ascii="Times New Roman" w:eastAsia="Times New Roman" w:hAnsi="Times New Roman" w:cs="Times New Roman"/>
      <w:sz w:val="20"/>
    </w:rPr>
  </w:style>
  <w:style w:type="character" w:customStyle="1" w:styleId="CardsFont12pt0">
    <w:name w:val="Cards + Font 12pt"/>
    <w:basedOn w:val="DefaultParagraphFont"/>
    <w:rsid w:val="003824D2"/>
    <w:rPr>
      <w:rFonts w:ascii="Times New Roman" w:eastAsia="Calibri" w:hAnsi="Times New Roman" w:cs="Times New Roman"/>
      <w:sz w:val="24"/>
      <w:szCs w:val="20"/>
      <w:u w:val="single"/>
    </w:rPr>
  </w:style>
  <w:style w:type="character" w:customStyle="1" w:styleId="SmallTextChar0">
    <w:name w:val="Small Text Char"/>
    <w:basedOn w:val="CardTextChar0"/>
    <w:rsid w:val="003824D2"/>
    <w:rPr>
      <w:rFonts w:ascii="Times New Roman" w:eastAsia="MS Mincho" w:hAnsi="Times New Roman" w:cs="Times New Roman"/>
      <w:sz w:val="15"/>
      <w:szCs w:val="24"/>
      <w:lang w:eastAsia="ja-JP"/>
    </w:rPr>
  </w:style>
  <w:style w:type="paragraph" w:customStyle="1" w:styleId="Circled">
    <w:name w:val="Circled"/>
    <w:link w:val="CircledChar"/>
    <w:qFormat/>
    <w:rsid w:val="003824D2"/>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3824D2"/>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3824D2"/>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3824D2"/>
  </w:style>
  <w:style w:type="character" w:customStyle="1" w:styleId="part-of-speech">
    <w:name w:val="part-of-speech"/>
    <w:basedOn w:val="DefaultParagraphFont"/>
    <w:rsid w:val="003824D2"/>
  </w:style>
  <w:style w:type="character" w:customStyle="1" w:styleId="sep">
    <w:name w:val="sep"/>
    <w:basedOn w:val="DefaultParagraphFont"/>
    <w:rsid w:val="003824D2"/>
  </w:style>
  <w:style w:type="character" w:customStyle="1" w:styleId="pron">
    <w:name w:val="pron"/>
    <w:basedOn w:val="DefaultParagraphFont"/>
    <w:rsid w:val="003824D2"/>
  </w:style>
  <w:style w:type="paragraph" w:customStyle="1" w:styleId="StyleStyle4LatinTimesNewRomanAsianSimSun">
    <w:name w:val="Style Style4 + (Latin) Times New Roman (Asian) SimSun"/>
    <w:basedOn w:val="Normal"/>
    <w:link w:val="StyleStyle4LatinTimesNewRomanAsianSimSunChar"/>
    <w:qFormat/>
    <w:rsid w:val="003824D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824D2"/>
    <w:rPr>
      <w:rFonts w:ascii="Calibri" w:eastAsia="SimSun" w:hAnsi="Calibri" w:cs="Calibri"/>
      <w:sz w:val="28"/>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824D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824D2"/>
    <w:rPr>
      <w:rFonts w:ascii="Calibri" w:eastAsia="SimSun" w:hAnsi="Calibri" w:cs="Calibri"/>
      <w:b/>
      <w:bCs/>
      <w:sz w:val="28"/>
      <w:u w:val="single"/>
    </w:rPr>
  </w:style>
  <w:style w:type="character" w:customStyle="1" w:styleId="CharChar3">
    <w:name w:val="Char Char3"/>
    <w:basedOn w:val="DefaultParagraphFont"/>
    <w:rsid w:val="003824D2"/>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3824D2"/>
    <w:rPr>
      <w:bCs/>
      <w:szCs w:val="26"/>
      <w:u w:val="single"/>
    </w:rPr>
  </w:style>
  <w:style w:type="paragraph" w:styleId="Subtitle">
    <w:name w:val="Subtitle"/>
    <w:aliases w:val="Underlined card text"/>
    <w:basedOn w:val="Normal"/>
    <w:next w:val="Normal"/>
    <w:link w:val="SubtitleChar"/>
    <w:uiPriority w:val="99"/>
    <w:qFormat/>
    <w:rsid w:val="003824D2"/>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3824D2"/>
    <w:rPr>
      <w:color w:val="5A5A5A" w:themeColor="text1" w:themeTint="A5"/>
      <w:spacing w:val="15"/>
      <w:sz w:val="22"/>
      <w:szCs w:val="22"/>
    </w:rPr>
  </w:style>
  <w:style w:type="paragraph" w:customStyle="1" w:styleId="StyleStyle411pt1">
    <w:name w:val="Style Style4 + 11 pt1"/>
    <w:basedOn w:val="Style4"/>
    <w:link w:val="StyleStyle411pt1Char"/>
    <w:qFormat/>
    <w:rsid w:val="003824D2"/>
    <w:rPr>
      <w:rFonts w:cs="Times New Roman"/>
    </w:rPr>
  </w:style>
  <w:style w:type="character" w:customStyle="1" w:styleId="StyleStyle411pt1Char">
    <w:name w:val="Style Style4 + 11 pt1 Char"/>
    <w:basedOn w:val="Style4Char"/>
    <w:link w:val="StyleStyle411pt1"/>
    <w:rsid w:val="003824D2"/>
    <w:rPr>
      <w:rFonts w:ascii="Calibri" w:eastAsia="Times New Roman" w:hAnsi="Calibri" w:cs="Times New Roman"/>
      <w:sz w:val="28"/>
      <w:u w:val="single"/>
    </w:rPr>
  </w:style>
  <w:style w:type="character" w:customStyle="1" w:styleId="BoldandUnderlineCharChar2">
    <w:name w:val="Bold and Underline Char Char2"/>
    <w:basedOn w:val="DefaultParagraphFont"/>
    <w:rsid w:val="003824D2"/>
    <w:rPr>
      <w:b/>
      <w:u w:val="single"/>
      <w:lang w:val="en-US" w:eastAsia="en-US" w:bidi="ar-SA"/>
    </w:rPr>
  </w:style>
  <w:style w:type="character" w:customStyle="1" w:styleId="StyleUnderlineCharChar111pt">
    <w:name w:val="Style Underline Char Char1 + 11 pt"/>
    <w:basedOn w:val="DefaultParagraphFont"/>
    <w:rsid w:val="003824D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824D2"/>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3824D2"/>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3824D2"/>
    <w:rPr>
      <w:sz w:val="22"/>
      <w:u w:val="single"/>
    </w:rPr>
  </w:style>
  <w:style w:type="paragraph" w:customStyle="1" w:styleId="StyleMinimizedTextArialNarrow9pt">
    <w:name w:val="Style Minimized Text + Arial Narrow 9 pt"/>
    <w:basedOn w:val="Normal"/>
    <w:link w:val="StyleMinimizedTextArialNarrow9ptChar"/>
    <w:qFormat/>
    <w:rsid w:val="003824D2"/>
    <w:rPr>
      <w:rFonts w:eastAsia="Times New Roman"/>
    </w:rPr>
  </w:style>
  <w:style w:type="character" w:customStyle="1" w:styleId="StyleMinimizedTextArialNarrow9ptChar">
    <w:name w:val="Style Minimized Text + Arial Narrow 9 pt Char"/>
    <w:basedOn w:val="DefaultParagraphFont"/>
    <w:link w:val="StyleMinimizedTextArialNarrow9pt"/>
    <w:rsid w:val="003824D2"/>
    <w:rPr>
      <w:rFonts w:ascii="Calibri" w:eastAsia="Times New Roman" w:hAnsi="Calibri" w:cs="Calibri"/>
      <w:sz w:val="28"/>
    </w:rPr>
  </w:style>
  <w:style w:type="paragraph" w:customStyle="1" w:styleId="StyleBoldandUnderlineChar11ptNotBold">
    <w:name w:val="Style Bold and Underline Char + 11 pt Not Bold"/>
    <w:link w:val="StyleBoldandUnderlineChar11ptNotBoldChar"/>
    <w:qFormat/>
    <w:rsid w:val="003824D2"/>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824D2"/>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824D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824D2"/>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3824D2"/>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3824D2"/>
    <w:rPr>
      <w:b w:val="0"/>
      <w:bCs/>
      <w:sz w:val="20"/>
      <w:u w:val="single"/>
      <w:lang w:val="en-US" w:eastAsia="en-US" w:bidi="ar-SA"/>
    </w:rPr>
  </w:style>
  <w:style w:type="character" w:customStyle="1" w:styleId="Styleunderline9pt">
    <w:name w:val="Style underline + 9 pt"/>
    <w:basedOn w:val="underline"/>
    <w:rsid w:val="003824D2"/>
    <w:rPr>
      <w:rFonts w:ascii="Times New Roman" w:hAnsi="Times New Roman" w:cs="Times New Roman"/>
      <w:b/>
      <w:sz w:val="20"/>
      <w:u w:val="single"/>
    </w:rPr>
  </w:style>
  <w:style w:type="character" w:customStyle="1" w:styleId="StyleTimesNewRoman9pt">
    <w:name w:val="Style Times New Roman 9 pt"/>
    <w:basedOn w:val="DefaultParagraphFont"/>
    <w:rsid w:val="003824D2"/>
    <w:rPr>
      <w:rFonts w:ascii="Times New Roman" w:hAnsi="Times New Roman"/>
      <w:sz w:val="20"/>
    </w:rPr>
  </w:style>
  <w:style w:type="character" w:customStyle="1" w:styleId="Styleunderline9pt1">
    <w:name w:val="Style underline + 9 pt1"/>
    <w:basedOn w:val="underline"/>
    <w:rsid w:val="003824D2"/>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3824D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824D2"/>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3824D2"/>
    <w:rPr>
      <w:b/>
      <w:bCs/>
      <w:noProof w:val="0"/>
      <w:sz w:val="20"/>
      <w:u w:val="single"/>
      <w:lang w:val="en-US" w:eastAsia="en-US" w:bidi="ar-SA"/>
    </w:rPr>
  </w:style>
  <w:style w:type="character" w:customStyle="1" w:styleId="Hyperlink23">
    <w:name w:val="Hyperlink23"/>
    <w:basedOn w:val="DefaultParagraphFont"/>
    <w:rsid w:val="003824D2"/>
    <w:rPr>
      <w:color w:val="3300CC"/>
      <w:u w:val="single"/>
    </w:rPr>
  </w:style>
  <w:style w:type="paragraph" w:customStyle="1" w:styleId="cardCharChar">
    <w:name w:val="card Char Char"/>
    <w:basedOn w:val="Normal"/>
    <w:link w:val="cardCharCharChar"/>
    <w:qFormat/>
    <w:rsid w:val="003824D2"/>
    <w:pPr>
      <w:ind w:left="288" w:right="288"/>
    </w:pPr>
    <w:rPr>
      <w:rFonts w:eastAsia="Times New Roman"/>
      <w:szCs w:val="20"/>
    </w:rPr>
  </w:style>
  <w:style w:type="character" w:customStyle="1" w:styleId="cardCharCharChar">
    <w:name w:val="card Char Char Char"/>
    <w:basedOn w:val="DefaultParagraphFont"/>
    <w:link w:val="cardCharChar"/>
    <w:rsid w:val="003824D2"/>
    <w:rPr>
      <w:rFonts w:ascii="Calibri" w:eastAsia="Times New Roman" w:hAnsi="Calibri" w:cs="Calibri"/>
      <w:sz w:val="28"/>
      <w:szCs w:val="20"/>
    </w:rPr>
  </w:style>
  <w:style w:type="character" w:customStyle="1" w:styleId="StyleunderlineArialNarrow9ptBold">
    <w:name w:val="Style underline + Arial Narrow 9 pt Bold"/>
    <w:basedOn w:val="underline"/>
    <w:rsid w:val="003824D2"/>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3824D2"/>
  </w:style>
  <w:style w:type="character" w:customStyle="1" w:styleId="StylecardCharCharArialNarrow9ptChar">
    <w:name w:val="Style card Char Char + Arial Narrow 9 pt Char"/>
    <w:basedOn w:val="cardCharCharChar"/>
    <w:link w:val="StylecardCharCharArialNarrow9pt"/>
    <w:rsid w:val="003824D2"/>
    <w:rPr>
      <w:rFonts w:ascii="Calibri" w:eastAsia="Times New Roman" w:hAnsi="Calibri" w:cs="Calibri"/>
      <w:sz w:val="28"/>
      <w:szCs w:val="20"/>
    </w:rPr>
  </w:style>
  <w:style w:type="character" w:customStyle="1" w:styleId="UnderlineCharCharChar">
    <w:name w:val="Underline Char Char Char"/>
    <w:basedOn w:val="DefaultParagraphFont"/>
    <w:rsid w:val="003824D2"/>
    <w:rPr>
      <w:noProof w:val="0"/>
      <w:u w:val="single"/>
      <w:lang w:val="en-US" w:eastAsia="en-US" w:bidi="ar-SA"/>
    </w:rPr>
  </w:style>
  <w:style w:type="character" w:customStyle="1" w:styleId="CardTextChar1">
    <w:name w:val="Card Text Char1"/>
    <w:basedOn w:val="DefaultParagraphFont"/>
    <w:rsid w:val="003824D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824D2"/>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3824D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824D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3824D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3824D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824D2"/>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3824D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824D2"/>
    <w:rPr>
      <w:rFonts w:eastAsia="Times New Roman"/>
    </w:rPr>
  </w:style>
  <w:style w:type="character" w:customStyle="1" w:styleId="TextsmallChar">
    <w:name w:val="Textsmall Char"/>
    <w:basedOn w:val="DefaultParagraphFont"/>
    <w:link w:val="Textsmall"/>
    <w:rsid w:val="003824D2"/>
    <w:rPr>
      <w:rFonts w:ascii="Calibri" w:eastAsia="Times New Roman" w:hAnsi="Calibri" w:cs="Calibri"/>
      <w:sz w:val="28"/>
    </w:rPr>
  </w:style>
  <w:style w:type="character" w:customStyle="1" w:styleId="CharChar111">
    <w:name w:val="Char Char111"/>
    <w:basedOn w:val="DefaultParagraphFont"/>
    <w:rsid w:val="003824D2"/>
    <w:rPr>
      <w:rFonts w:cs="Arial"/>
      <w:bCs/>
      <w:szCs w:val="26"/>
      <w:u w:val="single"/>
      <w:lang w:val="en-US" w:eastAsia="en-US" w:bidi="ar-SA"/>
    </w:rPr>
  </w:style>
  <w:style w:type="character" w:customStyle="1" w:styleId="UnderlineBold">
    <w:name w:val="Underline + Bold"/>
    <w:uiPriority w:val="1"/>
    <w:qFormat/>
    <w:rsid w:val="003824D2"/>
    <w:rPr>
      <w:b/>
      <w:sz w:val="20"/>
      <w:u w:val="single"/>
    </w:rPr>
  </w:style>
  <w:style w:type="paragraph" w:customStyle="1" w:styleId="cardtextsmall">
    <w:name w:val="card text small"/>
    <w:basedOn w:val="Normal"/>
    <w:qFormat/>
    <w:rsid w:val="003824D2"/>
    <w:rPr>
      <w:rFonts w:ascii="Arial Narrow" w:eastAsia="Times New Roman" w:hAnsi="Arial Narrow"/>
    </w:rPr>
  </w:style>
  <w:style w:type="character" w:customStyle="1" w:styleId="AUnterdline">
    <w:name w:val="AUnterdline"/>
    <w:rsid w:val="003824D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824D2"/>
    <w:rPr>
      <w:rFonts w:ascii="Times New Roman" w:hAnsi="Times New Roman"/>
      <w:b/>
      <w:bCs/>
      <w:sz w:val="20"/>
      <w:u w:val="single"/>
      <w:bdr w:val="single" w:sz="4" w:space="0" w:color="auto"/>
    </w:rPr>
  </w:style>
  <w:style w:type="character" w:customStyle="1" w:styleId="highlightedsearchterm">
    <w:name w:val="highlightedsearchterm"/>
    <w:rsid w:val="003824D2"/>
  </w:style>
  <w:style w:type="character" w:customStyle="1" w:styleId="StyleUnderline1">
    <w:name w:val="Style Underline1"/>
    <w:basedOn w:val="DefaultParagraphFont"/>
    <w:rsid w:val="003824D2"/>
    <w:rPr>
      <w:rFonts w:ascii="Times New Roman" w:hAnsi="Times New Roman"/>
      <w:sz w:val="20"/>
      <w:u w:val="single"/>
    </w:rPr>
  </w:style>
  <w:style w:type="paragraph" w:customStyle="1" w:styleId="CardIndented">
    <w:name w:val="Card (Indented)"/>
    <w:basedOn w:val="Normal"/>
    <w:link w:val="CardIndentedChar"/>
    <w:qFormat/>
    <w:rsid w:val="003824D2"/>
    <w:pPr>
      <w:ind w:left="288"/>
    </w:pPr>
  </w:style>
  <w:style w:type="paragraph" w:customStyle="1" w:styleId="StyleStyle49pt10">
    <w:name w:val="Style Style4 + 9 pt10"/>
    <w:basedOn w:val="Style4"/>
    <w:link w:val="StyleStyle49pt10Char"/>
    <w:qFormat/>
    <w:rsid w:val="003824D2"/>
    <w:rPr>
      <w:rFonts w:cs="Times New Roman"/>
    </w:rPr>
  </w:style>
  <w:style w:type="character" w:customStyle="1" w:styleId="StyleStyle49pt10Char">
    <w:name w:val="Style Style4 + 9 pt10 Char"/>
    <w:basedOn w:val="Style4Char"/>
    <w:link w:val="StyleStyle49pt10"/>
    <w:rsid w:val="003824D2"/>
    <w:rPr>
      <w:rFonts w:ascii="Calibri" w:eastAsia="Times New Roman" w:hAnsi="Calibri" w:cs="Times New Roman"/>
      <w:sz w:val="28"/>
      <w:u w:val="single"/>
    </w:rPr>
  </w:style>
  <w:style w:type="paragraph" w:customStyle="1" w:styleId="StyleStyle49ptBold7">
    <w:name w:val="Style Style4 + 9 pt Bold7"/>
    <w:basedOn w:val="Style4"/>
    <w:link w:val="StyleStyle49ptBold7Char"/>
    <w:qFormat/>
    <w:rsid w:val="003824D2"/>
    <w:rPr>
      <w:rFonts w:cs="Times New Roman"/>
      <w:b/>
      <w:bCs/>
    </w:rPr>
  </w:style>
  <w:style w:type="character" w:customStyle="1" w:styleId="StyleStyle49ptBold7Char">
    <w:name w:val="Style Style4 + 9 pt Bold7 Char"/>
    <w:link w:val="StyleStyle49ptBold7"/>
    <w:rsid w:val="003824D2"/>
    <w:rPr>
      <w:rFonts w:ascii="Calibri" w:eastAsia="Times New Roman" w:hAnsi="Calibri" w:cs="Times New Roman"/>
      <w:b/>
      <w:bCs/>
      <w:sz w:val="28"/>
      <w:u w:val="single"/>
    </w:rPr>
  </w:style>
  <w:style w:type="paragraph" w:customStyle="1" w:styleId="NormalUnderline">
    <w:name w:val="Normal Underline"/>
    <w:basedOn w:val="Normal"/>
    <w:link w:val="NormalUnderlineChar"/>
    <w:qFormat/>
    <w:rsid w:val="003824D2"/>
    <w:pPr>
      <w:ind w:left="288"/>
    </w:pPr>
    <w:rPr>
      <w:rFonts w:eastAsia="Times New Roman"/>
      <w:u w:val="single"/>
    </w:rPr>
  </w:style>
  <w:style w:type="character" w:customStyle="1" w:styleId="NormalUnderlineChar">
    <w:name w:val="Normal Underline Char"/>
    <w:link w:val="NormalUnderline"/>
    <w:rsid w:val="003824D2"/>
    <w:rPr>
      <w:rFonts w:ascii="Calibri" w:eastAsia="Times New Roman" w:hAnsi="Calibri" w:cs="Calibri"/>
      <w:sz w:val="28"/>
      <w:u w:val="single"/>
    </w:rPr>
  </w:style>
  <w:style w:type="character" w:customStyle="1" w:styleId="DontRead">
    <w:name w:val="Don't Read"/>
    <w:qFormat/>
    <w:rsid w:val="003824D2"/>
    <w:rPr>
      <w:rFonts w:ascii="Times New Roman" w:hAnsi="Times New Roman"/>
      <w:sz w:val="16"/>
    </w:rPr>
  </w:style>
  <w:style w:type="paragraph" w:customStyle="1" w:styleId="Underlinestyle">
    <w:name w:val="Underline style"/>
    <w:basedOn w:val="Normal"/>
    <w:qFormat/>
    <w:rsid w:val="003824D2"/>
    <w:rPr>
      <w:rFonts w:eastAsia="Times New Roman"/>
      <w:u w:val="single"/>
    </w:rPr>
  </w:style>
  <w:style w:type="character" w:customStyle="1" w:styleId="Style11ptUnderline3">
    <w:name w:val="Style 11 pt Underline3"/>
    <w:rsid w:val="003824D2"/>
    <w:rPr>
      <w:sz w:val="20"/>
      <w:u w:val="single"/>
    </w:rPr>
  </w:style>
  <w:style w:type="character" w:customStyle="1" w:styleId="27">
    <w:name w:val="27"/>
    <w:rsid w:val="003824D2"/>
    <w:rPr>
      <w:rFonts w:cs="Arial"/>
      <w:bCs/>
      <w:sz w:val="20"/>
      <w:u w:val="single"/>
      <w:lang w:val="en-US" w:eastAsia="en-US" w:bidi="ar-SA"/>
    </w:rPr>
  </w:style>
  <w:style w:type="character" w:customStyle="1" w:styleId="2">
    <w:name w:val="2"/>
    <w:rsid w:val="003824D2"/>
    <w:rPr>
      <w:rFonts w:cs="Arial"/>
      <w:bCs/>
      <w:sz w:val="20"/>
      <w:u w:val="single"/>
      <w:lang w:val="en-US" w:eastAsia="en-US" w:bidi="ar-SA"/>
    </w:rPr>
  </w:style>
  <w:style w:type="character" w:customStyle="1" w:styleId="Style9ptUnderline11">
    <w:name w:val="Style 9 pt Underline11"/>
    <w:basedOn w:val="DefaultParagraphFont"/>
    <w:rsid w:val="003824D2"/>
    <w:rPr>
      <w:sz w:val="20"/>
      <w:u w:val="single"/>
    </w:rPr>
  </w:style>
  <w:style w:type="character" w:customStyle="1" w:styleId="Style9ptBoldUnderline5">
    <w:name w:val="Style 9 pt Bold Underline5"/>
    <w:basedOn w:val="DefaultParagraphFont"/>
    <w:rsid w:val="003824D2"/>
    <w:rPr>
      <w:b/>
      <w:bCs/>
      <w:sz w:val="20"/>
      <w:u w:val="single"/>
    </w:rPr>
  </w:style>
  <w:style w:type="character" w:customStyle="1" w:styleId="CharChar114">
    <w:name w:val="Char Char114"/>
    <w:basedOn w:val="DefaultParagraphFont"/>
    <w:rsid w:val="003824D2"/>
    <w:rPr>
      <w:rFonts w:cs="Arial"/>
      <w:bCs/>
      <w:szCs w:val="26"/>
      <w:u w:val="single"/>
      <w:lang w:val="en-US" w:eastAsia="en-US" w:bidi="ar-SA"/>
    </w:rPr>
  </w:style>
  <w:style w:type="character" w:customStyle="1" w:styleId="CharChar113">
    <w:name w:val="Char Char113"/>
    <w:basedOn w:val="DefaultParagraphFont"/>
    <w:rsid w:val="003824D2"/>
    <w:rPr>
      <w:rFonts w:cs="Arial"/>
      <w:bCs/>
      <w:szCs w:val="26"/>
      <w:u w:val="single"/>
      <w:lang w:val="en-US" w:eastAsia="en-US" w:bidi="ar-SA"/>
    </w:rPr>
  </w:style>
  <w:style w:type="character" w:customStyle="1" w:styleId="CharChar112">
    <w:name w:val="Char Char112"/>
    <w:basedOn w:val="DefaultParagraphFont"/>
    <w:rsid w:val="003824D2"/>
    <w:rPr>
      <w:rFonts w:cs="Arial"/>
      <w:bCs/>
      <w:szCs w:val="26"/>
      <w:u w:val="single"/>
      <w:lang w:val="en-US" w:eastAsia="en-US" w:bidi="ar-SA"/>
    </w:rPr>
  </w:style>
  <w:style w:type="character" w:customStyle="1" w:styleId="ssl0">
    <w:name w:val="ss_l0"/>
    <w:basedOn w:val="DefaultParagraphFont"/>
    <w:rsid w:val="003824D2"/>
  </w:style>
  <w:style w:type="paragraph" w:styleId="CommentText">
    <w:name w:val="annotation text"/>
    <w:basedOn w:val="Normal"/>
    <w:link w:val="CommentTextChar"/>
    <w:uiPriority w:val="99"/>
    <w:rsid w:val="003824D2"/>
    <w:rPr>
      <w:szCs w:val="20"/>
    </w:rPr>
  </w:style>
  <w:style w:type="character" w:customStyle="1" w:styleId="CommentTextChar">
    <w:name w:val="Comment Text Char"/>
    <w:basedOn w:val="DefaultParagraphFont"/>
    <w:link w:val="CommentText"/>
    <w:uiPriority w:val="99"/>
    <w:rsid w:val="003824D2"/>
    <w:rPr>
      <w:rFonts w:ascii="Calibri" w:hAnsi="Calibri" w:cs="Calibri"/>
      <w:sz w:val="28"/>
      <w:szCs w:val="20"/>
    </w:rPr>
  </w:style>
  <w:style w:type="character" w:customStyle="1" w:styleId="CommentSubjectChar">
    <w:name w:val="Comment Subject Char"/>
    <w:basedOn w:val="CommentTextChar"/>
    <w:link w:val="CommentSubject"/>
    <w:rsid w:val="003824D2"/>
    <w:rPr>
      <w:rFonts w:ascii="Times New Roman" w:hAnsi="Times New Roman" w:cs="Times New Roman"/>
      <w:b/>
      <w:bCs/>
      <w:sz w:val="28"/>
      <w:szCs w:val="20"/>
    </w:rPr>
  </w:style>
  <w:style w:type="paragraph" w:styleId="CommentSubject">
    <w:name w:val="annotation subject"/>
    <w:basedOn w:val="CommentText"/>
    <w:next w:val="CommentText"/>
    <w:link w:val="CommentSubjectChar"/>
    <w:rsid w:val="003824D2"/>
    <w:rPr>
      <w:rFonts w:ascii="Times New Roman" w:hAnsi="Times New Roman" w:cs="Times New Roman"/>
      <w:b/>
      <w:bCs/>
    </w:rPr>
  </w:style>
  <w:style w:type="character" w:customStyle="1" w:styleId="CommentSubjectChar1">
    <w:name w:val="Comment Subject Char1"/>
    <w:basedOn w:val="CommentTextChar"/>
    <w:uiPriority w:val="99"/>
    <w:semiHidden/>
    <w:rsid w:val="003824D2"/>
    <w:rPr>
      <w:rFonts w:ascii="Calibri" w:hAnsi="Calibri" w:cs="Calibri"/>
      <w:b/>
      <w:bCs/>
      <w:sz w:val="28"/>
      <w:szCs w:val="20"/>
    </w:rPr>
  </w:style>
  <w:style w:type="paragraph" w:customStyle="1" w:styleId="WW-Default1">
    <w:name w:val="WW-Default1"/>
    <w:basedOn w:val="Normal"/>
    <w:qFormat/>
    <w:rsid w:val="003824D2"/>
    <w:pPr>
      <w:suppressAutoHyphens/>
    </w:pPr>
    <w:rPr>
      <w:rFonts w:eastAsia="Times New Roman"/>
      <w:b/>
      <w:bCs/>
      <w:szCs w:val="20"/>
      <w:lang w:eastAsia="ar-SA"/>
    </w:rPr>
  </w:style>
  <w:style w:type="paragraph" w:customStyle="1" w:styleId="Normal1">
    <w:name w:val="Normal1"/>
    <w:basedOn w:val="BodyText"/>
    <w:qFormat/>
    <w:rsid w:val="003824D2"/>
  </w:style>
  <w:style w:type="character" w:customStyle="1" w:styleId="zoomme">
    <w:name w:val="zoomme"/>
    <w:basedOn w:val="DefaultParagraphFont"/>
    <w:rsid w:val="003824D2"/>
  </w:style>
  <w:style w:type="character" w:customStyle="1" w:styleId="Date1">
    <w:name w:val="Date1"/>
    <w:basedOn w:val="DefaultParagraphFont"/>
    <w:rsid w:val="003824D2"/>
  </w:style>
  <w:style w:type="character" w:customStyle="1" w:styleId="classauthor">
    <w:name w:val="class=&quot;author&quot;"/>
    <w:basedOn w:val="DefaultParagraphFont"/>
    <w:rsid w:val="003824D2"/>
  </w:style>
  <w:style w:type="paragraph" w:customStyle="1" w:styleId="CardStyle">
    <w:name w:val="Card Style"/>
    <w:basedOn w:val="Normal"/>
    <w:link w:val="CardStyleChar"/>
    <w:qFormat/>
    <w:rsid w:val="003824D2"/>
    <w:rPr>
      <w:rFonts w:eastAsia="Times New Roman"/>
    </w:rPr>
  </w:style>
  <w:style w:type="character" w:customStyle="1" w:styleId="BoldUnderlineChar0">
    <w:name w:val="Bold Underline Char"/>
    <w:rsid w:val="003824D2"/>
    <w:rPr>
      <w:rFonts w:ascii="Times New Roman" w:eastAsia="Times New Roman" w:hAnsi="Times New Roman"/>
      <w:b/>
      <w:bCs/>
      <w:szCs w:val="24"/>
      <w:u w:val="single"/>
    </w:rPr>
  </w:style>
  <w:style w:type="character" w:customStyle="1" w:styleId="texto1">
    <w:name w:val="texto1"/>
    <w:rsid w:val="003824D2"/>
  </w:style>
  <w:style w:type="character" w:customStyle="1" w:styleId="apple-style-span">
    <w:name w:val="apple-style-span"/>
    <w:rsid w:val="003824D2"/>
  </w:style>
  <w:style w:type="paragraph" w:customStyle="1" w:styleId="citenon-bold">
    <w:name w:val="cite non-bold"/>
    <w:basedOn w:val="Normal"/>
    <w:link w:val="citenon-boldChar"/>
    <w:qFormat/>
    <w:rsid w:val="003824D2"/>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824D2"/>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824D2"/>
    <w:rPr>
      <w:rFonts w:ascii="Calibri" w:eastAsia="Times New Roman" w:hAnsi="Calibri" w:cs="Arial"/>
      <w:b/>
      <w:szCs w:val="28"/>
    </w:rPr>
  </w:style>
  <w:style w:type="paragraph" w:customStyle="1" w:styleId="Style23">
    <w:name w:val="Style23"/>
    <w:basedOn w:val="Normal"/>
    <w:uiPriority w:val="99"/>
    <w:qFormat/>
    <w:rsid w:val="003824D2"/>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3824D2"/>
    <w:rPr>
      <w:rFonts w:ascii="Calibri" w:eastAsia="Times New Roman" w:hAnsi="Calibri" w:cs="Calibri"/>
      <w:sz w:val="28"/>
      <w:lang w:bidi="en-US"/>
    </w:rPr>
  </w:style>
  <w:style w:type="character" w:customStyle="1" w:styleId="gray">
    <w:name w:val="gray"/>
    <w:basedOn w:val="DefaultParagraphFont"/>
    <w:rsid w:val="003824D2"/>
  </w:style>
  <w:style w:type="paragraph" w:customStyle="1" w:styleId="Tagtemplate">
    <w:name w:val="Tagtemplate"/>
    <w:basedOn w:val="Normal"/>
    <w:link w:val="TagtemplateChar"/>
    <w:autoRedefine/>
    <w:qFormat/>
    <w:rsid w:val="003824D2"/>
    <w:pPr>
      <w:keepNext/>
      <w:keepLines/>
    </w:pPr>
    <w:rPr>
      <w:rFonts w:eastAsia="Calibri"/>
      <w:b/>
    </w:rPr>
  </w:style>
  <w:style w:type="character" w:customStyle="1" w:styleId="TagtemplateChar">
    <w:name w:val="Tagtemplate Char"/>
    <w:basedOn w:val="DefaultParagraphFont"/>
    <w:link w:val="Tagtemplate"/>
    <w:rsid w:val="003824D2"/>
    <w:rPr>
      <w:rFonts w:ascii="Calibri" w:eastAsia="Calibri" w:hAnsi="Calibri" w:cs="Calibri"/>
      <w:b/>
      <w:sz w:val="28"/>
    </w:rPr>
  </w:style>
  <w:style w:type="character" w:customStyle="1" w:styleId="Styleunderline11ptBorderSinglesolidlineAuto05p">
    <w:name w:val="Style underline + 11 pt Border: : (Single solid line Auto  0.5 p..."/>
    <w:rsid w:val="003824D2"/>
    <w:rPr>
      <w:sz w:val="20"/>
      <w:u w:val="single"/>
      <w:bdr w:val="single" w:sz="4" w:space="0" w:color="auto"/>
    </w:rPr>
  </w:style>
  <w:style w:type="paragraph" w:customStyle="1" w:styleId="Citation-FirstLine">
    <w:name w:val="Citation - First Line"/>
    <w:basedOn w:val="Normal"/>
    <w:next w:val="Normal"/>
    <w:autoRedefine/>
    <w:qFormat/>
    <w:rsid w:val="003824D2"/>
    <w:pPr>
      <w:spacing w:line="240" w:lineRule="atLeast"/>
      <w:jc w:val="both"/>
    </w:pPr>
    <w:rPr>
      <w:rFonts w:ascii="Book Antiqua" w:eastAsia="Times New Roman" w:hAnsi="Book Antiqua"/>
    </w:rPr>
  </w:style>
  <w:style w:type="character" w:customStyle="1" w:styleId="CardText-Underlined">
    <w:name w:val="Card Text - Underlined"/>
    <w:rsid w:val="003824D2"/>
    <w:rPr>
      <w:b/>
      <w:sz w:val="20"/>
      <w:u w:val="single"/>
    </w:rPr>
  </w:style>
  <w:style w:type="paragraph" w:customStyle="1" w:styleId="Citation-Complete">
    <w:name w:val="Citation - Complete"/>
    <w:basedOn w:val="Normal"/>
    <w:next w:val="Normal"/>
    <w:link w:val="Citation-CompleteChar"/>
    <w:autoRedefine/>
    <w:qFormat/>
    <w:rsid w:val="003824D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824D2"/>
    <w:rPr>
      <w:rFonts w:ascii="Book Antiqua" w:eastAsia="Times New Roman" w:hAnsi="Book Antiqua" w:cs="Calibri"/>
      <w:sz w:val="28"/>
    </w:rPr>
  </w:style>
  <w:style w:type="character" w:customStyle="1" w:styleId="MicroTextChar">
    <w:name w:val="MicroText Char"/>
    <w:link w:val="MicroText"/>
    <w:rsid w:val="003824D2"/>
    <w:rPr>
      <w:rFonts w:ascii="Arial Narrow" w:hAnsi="Arial Narrow"/>
      <w:sz w:val="12"/>
    </w:rPr>
  </w:style>
  <w:style w:type="paragraph" w:customStyle="1" w:styleId="TagCite">
    <w:name w:val="Tag/Cite"/>
    <w:basedOn w:val="Normal"/>
    <w:qFormat/>
    <w:rsid w:val="003824D2"/>
    <w:rPr>
      <w:rFonts w:eastAsia="Times New Roman"/>
      <w:b/>
    </w:rPr>
  </w:style>
  <w:style w:type="character" w:customStyle="1" w:styleId="Style11ptItalicUnderline">
    <w:name w:val="Style 11 pt Italic Underline"/>
    <w:basedOn w:val="DefaultParagraphFont"/>
    <w:rsid w:val="003824D2"/>
    <w:rPr>
      <w:i/>
      <w:iCs/>
      <w:sz w:val="20"/>
      <w:u w:val="single"/>
    </w:rPr>
  </w:style>
  <w:style w:type="character" w:customStyle="1" w:styleId="Style11ptItalic">
    <w:name w:val="Style 11 pt Italic"/>
    <w:basedOn w:val="DefaultParagraphFont"/>
    <w:rsid w:val="003824D2"/>
    <w:rPr>
      <w:rFonts w:ascii="Times New Roman" w:hAnsi="Times New Roman"/>
      <w:i/>
      <w:iCs/>
      <w:sz w:val="20"/>
    </w:rPr>
  </w:style>
  <w:style w:type="character" w:customStyle="1" w:styleId="BoldandUnderlineChar">
    <w:name w:val="Bold and Underline Char"/>
    <w:basedOn w:val="DefaultParagraphFont"/>
    <w:link w:val="BoldandUnderline"/>
    <w:locked/>
    <w:rsid w:val="003824D2"/>
    <w:rPr>
      <w:b/>
      <w:u w:val="single"/>
    </w:rPr>
  </w:style>
  <w:style w:type="paragraph" w:customStyle="1" w:styleId="BoldandUnderline">
    <w:name w:val="Bold and Underline"/>
    <w:basedOn w:val="Normal"/>
    <w:link w:val="BoldandUnderlineChar"/>
    <w:qFormat/>
    <w:rsid w:val="003824D2"/>
    <w:rPr>
      <w:rFonts w:asciiTheme="minorHAnsi" w:hAnsiTheme="minorHAnsi" w:cstheme="minorBidi"/>
      <w:b/>
      <w:sz w:val="24"/>
      <w:u w:val="single"/>
    </w:rPr>
  </w:style>
  <w:style w:type="character" w:customStyle="1" w:styleId="hdr">
    <w:name w:val="hdr"/>
    <w:basedOn w:val="DefaultParagraphFont"/>
    <w:rsid w:val="003824D2"/>
  </w:style>
  <w:style w:type="paragraph" w:customStyle="1" w:styleId="StyleStyle49ptBold3">
    <w:name w:val="Style Style4 + 9 pt Bold3"/>
    <w:basedOn w:val="Style4"/>
    <w:link w:val="StyleStyle49ptBold3Char"/>
    <w:qFormat/>
    <w:rsid w:val="003824D2"/>
    <w:rPr>
      <w:rFonts w:cs="Times New Roman"/>
      <w:b/>
      <w:bCs/>
    </w:rPr>
  </w:style>
  <w:style w:type="character" w:customStyle="1" w:styleId="StyleStyle49ptBold3Char">
    <w:name w:val="Style Style4 + 9 pt Bold3 Char"/>
    <w:basedOn w:val="Style4Char"/>
    <w:link w:val="StyleStyle49ptBold3"/>
    <w:rsid w:val="003824D2"/>
    <w:rPr>
      <w:rFonts w:ascii="Calibri" w:eastAsia="Times New Roman" w:hAnsi="Calibri" w:cs="Times New Roman"/>
      <w:b/>
      <w:bCs/>
      <w:sz w:val="28"/>
      <w:u w:val="single"/>
    </w:rPr>
  </w:style>
  <w:style w:type="character" w:customStyle="1" w:styleId="Style9ptUnderline6">
    <w:name w:val="Style 9 pt Underline6"/>
    <w:basedOn w:val="DefaultParagraphFont"/>
    <w:rsid w:val="003824D2"/>
    <w:rPr>
      <w:sz w:val="20"/>
      <w:u w:val="single"/>
    </w:rPr>
  </w:style>
  <w:style w:type="character" w:customStyle="1" w:styleId="ct-with-fmlt">
    <w:name w:val="ct-with-fmlt"/>
    <w:basedOn w:val="DefaultParagraphFont"/>
    <w:rsid w:val="003824D2"/>
  </w:style>
  <w:style w:type="paragraph" w:customStyle="1" w:styleId="TagText">
    <w:name w:val="TagText"/>
    <w:basedOn w:val="Normal"/>
    <w:uiPriority w:val="99"/>
    <w:qFormat/>
    <w:rsid w:val="003824D2"/>
    <w:rPr>
      <w:b/>
    </w:rPr>
  </w:style>
  <w:style w:type="paragraph" w:customStyle="1" w:styleId="StyleStyle49pt">
    <w:name w:val="Style Style4 + 9 pt"/>
    <w:basedOn w:val="Normal"/>
    <w:link w:val="StyleStyle49ptChar"/>
    <w:qFormat/>
    <w:rsid w:val="003824D2"/>
    <w:rPr>
      <w:rFonts w:eastAsia="Times New Roman"/>
      <w:u w:val="single"/>
    </w:rPr>
  </w:style>
  <w:style w:type="character" w:customStyle="1" w:styleId="StyleStyle49ptChar">
    <w:name w:val="Style Style4 + 9 pt Char"/>
    <w:basedOn w:val="DefaultParagraphFont"/>
    <w:link w:val="StyleStyle49pt"/>
    <w:rsid w:val="003824D2"/>
    <w:rPr>
      <w:rFonts w:ascii="Calibri" w:eastAsia="Times New Roman" w:hAnsi="Calibri" w:cs="Calibri"/>
      <w:sz w:val="28"/>
      <w:u w:val="single"/>
    </w:rPr>
  </w:style>
  <w:style w:type="paragraph" w:customStyle="1" w:styleId="StyleStyle49ptBold">
    <w:name w:val="Style Style4 + 9 pt Bold"/>
    <w:basedOn w:val="Normal"/>
    <w:link w:val="StyleStyle49ptBoldChar"/>
    <w:qFormat/>
    <w:rsid w:val="003824D2"/>
    <w:rPr>
      <w:rFonts w:eastAsia="Times New Roman"/>
      <w:b/>
      <w:bCs/>
      <w:u w:val="single"/>
    </w:rPr>
  </w:style>
  <w:style w:type="character" w:customStyle="1" w:styleId="StyleStyle49ptBoldChar">
    <w:name w:val="Style Style4 + 9 pt Bold Char"/>
    <w:basedOn w:val="DefaultParagraphFont"/>
    <w:link w:val="StyleStyle49ptBold"/>
    <w:rsid w:val="003824D2"/>
    <w:rPr>
      <w:rFonts w:ascii="Calibri" w:eastAsia="Times New Roman" w:hAnsi="Calibri" w:cs="Calibri"/>
      <w:b/>
      <w:bCs/>
      <w:sz w:val="28"/>
      <w:u w:val="single"/>
    </w:rPr>
  </w:style>
  <w:style w:type="paragraph" w:customStyle="1" w:styleId="StyleStyle49ptBoldItalic">
    <w:name w:val="Style Style4 + 9 pt Bold Italic"/>
    <w:basedOn w:val="Normal"/>
    <w:link w:val="StyleStyle49ptBoldItalicChar"/>
    <w:qFormat/>
    <w:rsid w:val="003824D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824D2"/>
    <w:rPr>
      <w:rFonts w:ascii="Calibri" w:eastAsia="Times New Roman" w:hAnsi="Calibri" w:cs="Calibri"/>
      <w:b/>
      <w:bCs/>
      <w:i/>
      <w:iCs/>
      <w:sz w:val="28"/>
      <w:u w:val="single"/>
    </w:rPr>
  </w:style>
  <w:style w:type="paragraph" w:customStyle="1" w:styleId="StyleUnderlined11ptBold">
    <w:name w:val="Style Underlined + 11 pt Bold"/>
    <w:link w:val="StyleUnderlined11ptBoldChar"/>
    <w:qFormat/>
    <w:rsid w:val="003824D2"/>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3824D2"/>
    <w:rPr>
      <w:rFonts w:ascii="Arial" w:eastAsia="Times New Roman" w:hAnsi="Arial" w:cs="Arial"/>
      <w:b/>
      <w:bCs/>
      <w:sz w:val="22"/>
      <w:u w:val="single"/>
    </w:rPr>
  </w:style>
  <w:style w:type="paragraph" w:customStyle="1" w:styleId="StyleUnderlined11pt">
    <w:name w:val="Style Underlined + 11 pt"/>
    <w:link w:val="StyleUnderlined11ptChar"/>
    <w:qFormat/>
    <w:rsid w:val="003824D2"/>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3824D2"/>
    <w:rPr>
      <w:rFonts w:ascii="Arial" w:eastAsia="Times New Roman" w:hAnsi="Arial" w:cs="Arial"/>
      <w:sz w:val="22"/>
      <w:u w:val="single"/>
    </w:rPr>
  </w:style>
  <w:style w:type="character" w:customStyle="1" w:styleId="newscontent">
    <w:name w:val="newscontent"/>
    <w:rsid w:val="003824D2"/>
  </w:style>
  <w:style w:type="character" w:customStyle="1" w:styleId="StyleUnderlinePatternClearYellow">
    <w:name w:val="Style Underline Pattern: Clear (Yellow)"/>
    <w:basedOn w:val="DefaultParagraphFont"/>
    <w:rsid w:val="003824D2"/>
    <w:rPr>
      <w:u w:val="single"/>
      <w:shd w:val="clear" w:color="auto" w:fill="00FF00"/>
    </w:rPr>
  </w:style>
  <w:style w:type="paragraph" w:customStyle="1" w:styleId="StyleUnderlineChar11pt3">
    <w:name w:val="Style Underline Char + 11 pt3"/>
    <w:link w:val="StyleUnderlineChar11pt3Char"/>
    <w:qFormat/>
    <w:rsid w:val="003824D2"/>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3824D2"/>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3824D2"/>
    <w:rPr>
      <w:b w:val="0"/>
      <w:bCs/>
      <w:u w:val="single"/>
    </w:rPr>
  </w:style>
  <w:style w:type="character" w:customStyle="1" w:styleId="date-display-single">
    <w:name w:val="date-display-single"/>
    <w:basedOn w:val="DefaultParagraphFont"/>
    <w:rsid w:val="003824D2"/>
  </w:style>
  <w:style w:type="character" w:customStyle="1" w:styleId="CommentTextChar1">
    <w:name w:val="Comment Text Char1"/>
    <w:basedOn w:val="DefaultParagraphFont"/>
    <w:uiPriority w:val="99"/>
    <w:rsid w:val="003824D2"/>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3824D2"/>
    <w:rPr>
      <w:rFonts w:ascii="Times New Roman" w:hAnsi="Times New Roman" w:cs="Times New Roman"/>
      <w:sz w:val="20"/>
    </w:rPr>
  </w:style>
  <w:style w:type="paragraph" w:customStyle="1" w:styleId="Cite2">
    <w:name w:val="Cite 2"/>
    <w:basedOn w:val="Normal"/>
    <w:qFormat/>
    <w:rsid w:val="003824D2"/>
    <w:rPr>
      <w:rFonts w:eastAsia="MS Mincho"/>
      <w:b/>
      <w:u w:val="single"/>
    </w:rPr>
  </w:style>
  <w:style w:type="character" w:customStyle="1" w:styleId="StyleunderlineBold">
    <w:name w:val="Style underline + Bold"/>
    <w:basedOn w:val="underline"/>
    <w:rsid w:val="003824D2"/>
    <w:rPr>
      <w:rFonts w:ascii="Times New Roman" w:hAnsi="Times New Roman" w:cs="Times New Roman"/>
      <w:bCs/>
      <w:sz w:val="20"/>
      <w:u w:val="single"/>
    </w:rPr>
  </w:style>
  <w:style w:type="paragraph" w:customStyle="1" w:styleId="cards0">
    <w:name w:val="cards"/>
    <w:basedOn w:val="Cites0"/>
    <w:qFormat/>
    <w:rsid w:val="003824D2"/>
    <w:pPr>
      <w:widowControl/>
      <w:jc w:val="left"/>
    </w:pPr>
    <w:rPr>
      <w:szCs w:val="22"/>
    </w:rPr>
  </w:style>
  <w:style w:type="character" w:customStyle="1" w:styleId="Style10ptUnderline">
    <w:name w:val="Style 10 pt Underline"/>
    <w:basedOn w:val="DefaultParagraphFont"/>
    <w:rsid w:val="003824D2"/>
    <w:rPr>
      <w:sz w:val="20"/>
      <w:u w:val="single"/>
    </w:rPr>
  </w:style>
  <w:style w:type="character" w:styleId="HTMLCite">
    <w:name w:val="HTML Cite"/>
    <w:uiPriority w:val="99"/>
    <w:rsid w:val="003824D2"/>
    <w:rPr>
      <w:i/>
      <w:iCs/>
    </w:rPr>
  </w:style>
  <w:style w:type="character" w:customStyle="1" w:styleId="slug-pub-date">
    <w:name w:val="slug-pub-date"/>
    <w:basedOn w:val="DefaultParagraphFont"/>
    <w:rsid w:val="003824D2"/>
  </w:style>
  <w:style w:type="character" w:customStyle="1" w:styleId="slug-vol">
    <w:name w:val="slug-vol"/>
    <w:basedOn w:val="DefaultParagraphFont"/>
    <w:rsid w:val="003824D2"/>
  </w:style>
  <w:style w:type="character" w:customStyle="1" w:styleId="slug-issue">
    <w:name w:val="slug-issue"/>
    <w:basedOn w:val="DefaultParagraphFont"/>
    <w:rsid w:val="003824D2"/>
  </w:style>
  <w:style w:type="character" w:customStyle="1" w:styleId="slug-pages">
    <w:name w:val="slug-pages"/>
    <w:basedOn w:val="DefaultParagraphFont"/>
    <w:rsid w:val="003824D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824D2"/>
    <w:rPr>
      <w:b/>
      <w:bCs/>
      <w:strike w:val="0"/>
      <w:dstrike w:val="0"/>
      <w:sz w:val="24"/>
      <w:u w:val="none"/>
      <w:effect w:val="none"/>
    </w:rPr>
  </w:style>
  <w:style w:type="paragraph" w:customStyle="1" w:styleId="Tag2">
    <w:name w:val="Tag2"/>
    <w:basedOn w:val="Normal"/>
    <w:autoRedefine/>
    <w:qFormat/>
    <w:rsid w:val="003824D2"/>
    <w:pPr>
      <w:spacing w:before="120"/>
    </w:pPr>
    <w:rPr>
      <w:b/>
      <w:sz w:val="26"/>
    </w:rPr>
  </w:style>
  <w:style w:type="character" w:customStyle="1" w:styleId="tagchar">
    <w:name w:val="tagchar"/>
    <w:basedOn w:val="DefaultParagraphFont"/>
    <w:rsid w:val="003824D2"/>
  </w:style>
  <w:style w:type="paragraph" w:customStyle="1" w:styleId="NormalText">
    <w:name w:val="Normal Text"/>
    <w:basedOn w:val="Normal"/>
    <w:link w:val="NormalTextChar"/>
    <w:autoRedefine/>
    <w:qFormat/>
    <w:rsid w:val="003824D2"/>
    <w:pPr>
      <w:jc w:val="both"/>
    </w:pPr>
    <w:rPr>
      <w:rFonts w:eastAsia="Times New Roman"/>
      <w:szCs w:val="26"/>
    </w:rPr>
  </w:style>
  <w:style w:type="character" w:customStyle="1" w:styleId="pmterms11">
    <w:name w:val="pmterms11"/>
    <w:basedOn w:val="DefaultParagraphFont"/>
    <w:rsid w:val="003824D2"/>
    <w:rPr>
      <w:b/>
      <w:bCs/>
      <w:i w:val="0"/>
      <w:iCs w:val="0"/>
      <w:color w:val="000000"/>
    </w:rPr>
  </w:style>
  <w:style w:type="character" w:customStyle="1" w:styleId="StyleUnderlineChar9ptBold">
    <w:name w:val="Style Underline Char + 9 pt Bold"/>
    <w:basedOn w:val="DefaultParagraphFont"/>
    <w:rsid w:val="003824D2"/>
    <w:rPr>
      <w:rFonts w:ascii="Times New Roman" w:hAnsi="Times New Roman"/>
      <w:b/>
      <w:bCs/>
      <w:sz w:val="20"/>
      <w:u w:val="single"/>
      <w:lang w:val="en-US" w:eastAsia="en-US" w:bidi="ar-SA"/>
    </w:rPr>
  </w:style>
  <w:style w:type="character" w:customStyle="1" w:styleId="Style8pt">
    <w:name w:val="Style 8 pt"/>
    <w:basedOn w:val="DefaultParagraphFont"/>
    <w:rsid w:val="003824D2"/>
    <w:rPr>
      <w:sz w:val="20"/>
    </w:rPr>
  </w:style>
  <w:style w:type="character" w:customStyle="1" w:styleId="UnderlineChar5Char">
    <w:name w:val="Underline Char5 Char"/>
    <w:basedOn w:val="DefaultParagraphFont"/>
    <w:rsid w:val="003824D2"/>
    <w:rPr>
      <w:szCs w:val="24"/>
      <w:u w:val="single"/>
      <w:lang w:val="en-US" w:eastAsia="en-US" w:bidi="ar-SA"/>
    </w:rPr>
  </w:style>
  <w:style w:type="character" w:customStyle="1" w:styleId="BoldandUnderlineChar2Char1">
    <w:name w:val="Bold and Underline Char2 Char1"/>
    <w:basedOn w:val="DefaultParagraphFont"/>
    <w:rsid w:val="003824D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824D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824D2"/>
    <w:rPr>
      <w:szCs w:val="24"/>
      <w:u w:val="single"/>
      <w:lang w:val="en-US" w:eastAsia="en-US" w:bidi="ar-SA"/>
    </w:rPr>
  </w:style>
  <w:style w:type="paragraph" w:customStyle="1" w:styleId="Language">
    <w:name w:val="Language"/>
    <w:basedOn w:val="Normal"/>
    <w:link w:val="LanguageChar"/>
    <w:qFormat/>
    <w:rsid w:val="003824D2"/>
    <w:rPr>
      <w:rFonts w:eastAsia="Times New Roman"/>
      <w:strike/>
      <w:szCs w:val="20"/>
    </w:rPr>
  </w:style>
  <w:style w:type="character" w:customStyle="1" w:styleId="LanguageChar">
    <w:name w:val="Language Char"/>
    <w:basedOn w:val="DefaultParagraphFont"/>
    <w:link w:val="Language"/>
    <w:rsid w:val="003824D2"/>
    <w:rPr>
      <w:rFonts w:ascii="Calibri" w:eastAsia="Times New Roman" w:hAnsi="Calibri" w:cs="Calibri"/>
      <w:strike/>
      <w:sz w:val="28"/>
      <w:szCs w:val="20"/>
    </w:rPr>
  </w:style>
  <w:style w:type="paragraph" w:customStyle="1" w:styleId="UnderlineChar3">
    <w:name w:val="Underline Char3"/>
    <w:basedOn w:val="Normal"/>
    <w:link w:val="UnderlineChar3Char"/>
    <w:qFormat/>
    <w:rsid w:val="003824D2"/>
    <w:rPr>
      <w:rFonts w:eastAsia="Times New Roman"/>
      <w:u w:val="single"/>
    </w:rPr>
  </w:style>
  <w:style w:type="character" w:customStyle="1" w:styleId="UnderlineChar3Char">
    <w:name w:val="Underline Char3 Char"/>
    <w:basedOn w:val="DefaultParagraphFont"/>
    <w:link w:val="UnderlineChar3"/>
    <w:rsid w:val="003824D2"/>
    <w:rPr>
      <w:rFonts w:ascii="Calibri" w:eastAsia="Times New Roman" w:hAnsi="Calibri" w:cs="Calibri"/>
      <w:sz w:val="28"/>
      <w:u w:val="single"/>
    </w:rPr>
  </w:style>
  <w:style w:type="paragraph" w:customStyle="1" w:styleId="BoldandUnderlineChar3Char">
    <w:name w:val="Bold and Underline Char3 Char"/>
    <w:basedOn w:val="Normal"/>
    <w:link w:val="BoldandUnderlineChar3CharChar"/>
    <w:qFormat/>
    <w:rsid w:val="003824D2"/>
    <w:rPr>
      <w:rFonts w:eastAsia="Times New Roman"/>
      <w:b/>
      <w:u w:val="single"/>
    </w:rPr>
  </w:style>
  <w:style w:type="character" w:customStyle="1" w:styleId="BoldandUnderlineChar3CharChar">
    <w:name w:val="Bold and Underline Char3 Char Char"/>
    <w:basedOn w:val="DefaultParagraphFont"/>
    <w:link w:val="BoldandUnderlineChar3Char"/>
    <w:rsid w:val="003824D2"/>
    <w:rPr>
      <w:rFonts w:ascii="Calibri" w:eastAsia="Times New Roman" w:hAnsi="Calibri" w:cs="Calibri"/>
      <w:b/>
      <w:sz w:val="28"/>
      <w:u w:val="single"/>
    </w:rPr>
  </w:style>
  <w:style w:type="character" w:customStyle="1" w:styleId="UnderlineChar1">
    <w:name w:val="Underline Char1"/>
    <w:basedOn w:val="DefaultParagraphFont"/>
    <w:rsid w:val="003824D2"/>
    <w:rPr>
      <w:szCs w:val="24"/>
      <w:u w:val="single"/>
      <w:lang w:val="en-US" w:eastAsia="en-US" w:bidi="ar-SA"/>
    </w:rPr>
  </w:style>
  <w:style w:type="character" w:customStyle="1" w:styleId="BoldandUnderlineChar1Char2Char">
    <w:name w:val="Bold and Underline Char1 Char2 Char"/>
    <w:basedOn w:val="DefaultParagraphFont"/>
    <w:rsid w:val="003824D2"/>
    <w:rPr>
      <w:b/>
      <w:szCs w:val="24"/>
      <w:u w:val="single"/>
      <w:lang w:val="en-US" w:eastAsia="en-US" w:bidi="ar-SA"/>
    </w:rPr>
  </w:style>
  <w:style w:type="character" w:customStyle="1" w:styleId="SmalltextChar">
    <w:name w:val="Small text Char"/>
    <w:aliases w:val="Quote1 Char1"/>
    <w:link w:val="Smalltext"/>
    <w:rsid w:val="003824D2"/>
    <w:rPr>
      <w:rFonts w:ascii="Arial Narrow" w:eastAsia="Times New Roman" w:hAnsi="Arial Narrow" w:cs="Calibri"/>
      <w:sz w:val="28"/>
    </w:rPr>
  </w:style>
  <w:style w:type="paragraph" w:customStyle="1" w:styleId="HotRoute">
    <w:name w:val="Hot Route"/>
    <w:basedOn w:val="Normal"/>
    <w:link w:val="HotRouteChar0"/>
    <w:qFormat/>
    <w:rsid w:val="003824D2"/>
    <w:pPr>
      <w:ind w:left="144"/>
    </w:pPr>
    <w:rPr>
      <w:rFonts w:eastAsia="Times New Roman"/>
    </w:rPr>
  </w:style>
  <w:style w:type="paragraph" w:customStyle="1" w:styleId="Cardstyle0">
    <w:name w:val="Cardstyle"/>
    <w:basedOn w:val="Normal"/>
    <w:next w:val="Normal"/>
    <w:qFormat/>
    <w:rsid w:val="003824D2"/>
    <w:rPr>
      <w:rFonts w:eastAsia="Times New Roman"/>
    </w:rPr>
  </w:style>
  <w:style w:type="character" w:customStyle="1" w:styleId="Style12ptBoldUnderline1">
    <w:name w:val="Style 12 pt Bold Underline1"/>
    <w:basedOn w:val="DefaultParagraphFont"/>
    <w:rsid w:val="003824D2"/>
    <w:rPr>
      <w:b/>
      <w:bCs/>
      <w:sz w:val="24"/>
      <w:u w:val="single"/>
    </w:rPr>
  </w:style>
  <w:style w:type="character" w:customStyle="1" w:styleId="StyleEmphasisArial12ptBoldNotItalic">
    <w:name w:val="Style Emphasis + Arial 12 pt Bold Not Italic"/>
    <w:basedOn w:val="Emphasis"/>
    <w:rsid w:val="003824D2"/>
    <w:rPr>
      <w:rFonts w:ascii="Arial" w:hAnsi="Arial" w:cs="Times New Roman"/>
      <w:b w:val="0"/>
      <w:bCs/>
      <w:i/>
      <w:iCs/>
      <w:sz w:val="24"/>
      <w:u w:val="single"/>
      <w:bdr w:val="single" w:sz="8" w:space="0" w:color="auto"/>
    </w:rPr>
  </w:style>
  <w:style w:type="character" w:customStyle="1" w:styleId="DebateHighlighted">
    <w:name w:val="Debate Highlighted"/>
    <w:qFormat/>
    <w:rsid w:val="003824D2"/>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3824D2"/>
    <w:rPr>
      <w:rFonts w:ascii="SimSun" w:eastAsia="SimSun" w:hAnsi="SimSun"/>
      <w:sz w:val="15"/>
      <w:lang w:eastAsia="zh-CN"/>
    </w:rPr>
  </w:style>
  <w:style w:type="paragraph" w:customStyle="1" w:styleId="UnreadText">
    <w:name w:val="Unread Text"/>
    <w:basedOn w:val="Normal"/>
    <w:next w:val="Normal"/>
    <w:link w:val="UnreadTextChar"/>
    <w:autoRedefine/>
    <w:qFormat/>
    <w:rsid w:val="003824D2"/>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3824D2"/>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824D2"/>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3824D2"/>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3824D2"/>
    <w:rPr>
      <w:rFonts w:ascii="Times New Roman" w:hAnsi="Times New Roman"/>
      <w:sz w:val="20"/>
      <w:u w:val="single"/>
      <w:bdr w:val="none" w:sz="0" w:space="0" w:color="auto"/>
      <w:shd w:val="clear" w:color="auto" w:fill="C0C0C0"/>
    </w:rPr>
  </w:style>
  <w:style w:type="character" w:customStyle="1" w:styleId="smallChar">
    <w:name w:val="small Char"/>
    <w:rsid w:val="003824D2"/>
    <w:rPr>
      <w:rFonts w:ascii="Calibri" w:eastAsia="Calibri" w:hAnsi="Calibri" w:cs="Calibri"/>
      <w:sz w:val="16"/>
      <w:szCs w:val="20"/>
      <w:lang w:val="x-none" w:eastAsia="x-none"/>
    </w:rPr>
  </w:style>
  <w:style w:type="paragraph" w:customStyle="1" w:styleId="HotRoute0">
    <w:name w:val="Hot Route!"/>
    <w:basedOn w:val="Normal"/>
    <w:qFormat/>
    <w:rsid w:val="003824D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3824D2"/>
    <w:rPr>
      <w:rFonts w:ascii="Times New Roman" w:hAnsi="Times New Roman" w:cs="Times New Roman"/>
      <w:sz w:val="16"/>
      <w:szCs w:val="16"/>
    </w:rPr>
  </w:style>
  <w:style w:type="character" w:customStyle="1" w:styleId="BodyText2Char1">
    <w:name w:val="Body Text 2 Char1"/>
    <w:basedOn w:val="DefaultParagraphFont"/>
    <w:semiHidden/>
    <w:rsid w:val="003824D2"/>
    <w:rPr>
      <w:rFonts w:ascii="Times New Roman" w:hAnsi="Times New Roman" w:cs="Times New Roman"/>
      <w:sz w:val="20"/>
    </w:rPr>
  </w:style>
  <w:style w:type="character" w:customStyle="1" w:styleId="Heading2Char1CharCharCharCharCharC">
    <w:name w:val="Heading 2 Char1 Char Char Char Char Char C"/>
    <w:rsid w:val="003824D2"/>
    <w:rPr>
      <w:rFonts w:cs="Arial"/>
      <w:b/>
      <w:bCs/>
      <w:iCs/>
      <w:sz w:val="24"/>
      <w:szCs w:val="28"/>
      <w:lang w:val="en-US" w:eastAsia="en-US" w:bidi="ar-SA"/>
    </w:rPr>
  </w:style>
  <w:style w:type="character" w:customStyle="1" w:styleId="underline1">
    <w:name w:val="underline1"/>
    <w:basedOn w:val="DefaultParagraphFont"/>
    <w:rsid w:val="003824D2"/>
    <w:rPr>
      <w:u w:val="single"/>
    </w:rPr>
  </w:style>
  <w:style w:type="character" w:customStyle="1" w:styleId="author0">
    <w:name w:val="author"/>
    <w:basedOn w:val="DefaultParagraphFont"/>
    <w:rsid w:val="003824D2"/>
    <w:rPr>
      <w:rFonts w:ascii="Times New Roman" w:hAnsi="Times New Roman"/>
      <w:b/>
      <w:sz w:val="24"/>
    </w:rPr>
  </w:style>
  <w:style w:type="character" w:customStyle="1" w:styleId="FontStyle291">
    <w:name w:val="Font Style291"/>
    <w:basedOn w:val="DefaultParagraphFont"/>
    <w:uiPriority w:val="99"/>
    <w:rsid w:val="003824D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824D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824D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824D2"/>
    <w:rPr>
      <w:rFonts w:ascii="Calibri" w:eastAsia="Times New Roman" w:hAnsi="Calibri" w:cs="Calibri"/>
      <w:sz w:val="28"/>
    </w:rPr>
  </w:style>
  <w:style w:type="paragraph" w:customStyle="1" w:styleId="Cards1">
    <w:name w:val="Cards1"/>
    <w:basedOn w:val="Normal"/>
    <w:link w:val="Cards1Char"/>
    <w:qFormat/>
    <w:rsid w:val="003824D2"/>
    <w:pPr>
      <w:ind w:left="288"/>
    </w:pPr>
    <w:rPr>
      <w:rFonts w:eastAsia="Times New Roman"/>
      <w:u w:val="single"/>
    </w:rPr>
  </w:style>
  <w:style w:type="character" w:customStyle="1" w:styleId="Cards1Char">
    <w:name w:val="Cards1 Char"/>
    <w:basedOn w:val="DefaultParagraphFont"/>
    <w:link w:val="Cards1"/>
    <w:rsid w:val="003824D2"/>
    <w:rPr>
      <w:rFonts w:ascii="Calibri" w:eastAsia="Times New Roman" w:hAnsi="Calibri" w:cs="Calibri"/>
      <w:sz w:val="28"/>
      <w:u w:val="single"/>
    </w:rPr>
  </w:style>
  <w:style w:type="paragraph" w:customStyle="1" w:styleId="StyleCardTextTimesNewRoman11ptUnderline">
    <w:name w:val="Style Card Text + Times New Roman 11 pt Underline"/>
    <w:link w:val="StyleCardTextTimesNewRoman11ptUnderlineChar"/>
    <w:qFormat/>
    <w:rsid w:val="003824D2"/>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3824D2"/>
    <w:rPr>
      <w:rFonts w:ascii="Arial" w:eastAsia="Calibri" w:hAnsi="Arial" w:cs="Arial"/>
      <w:sz w:val="22"/>
      <w:szCs w:val="22"/>
      <w:u w:val="single"/>
    </w:rPr>
  </w:style>
  <w:style w:type="character" w:customStyle="1" w:styleId="EmphasizeThis">
    <w:name w:val="EmphasizeThis"/>
    <w:rsid w:val="003824D2"/>
    <w:rPr>
      <w:rFonts w:ascii="Georgia" w:hAnsi="Georgia"/>
      <w:b/>
      <w:iCs/>
      <w:sz w:val="24"/>
      <w:u w:val="thick"/>
    </w:rPr>
  </w:style>
  <w:style w:type="paragraph" w:customStyle="1" w:styleId="Stylecard8pt">
    <w:name w:val="Style card + 8 pt"/>
    <w:basedOn w:val="Normal"/>
    <w:link w:val="Stylecard8ptChar"/>
    <w:qFormat/>
    <w:rsid w:val="003824D2"/>
    <w:pPr>
      <w:ind w:left="288" w:right="288"/>
    </w:pPr>
    <w:rPr>
      <w:color w:val="000000"/>
      <w:u w:val="single"/>
      <w:lang w:eastAsia="ar-SA"/>
    </w:rPr>
  </w:style>
  <w:style w:type="character" w:customStyle="1" w:styleId="Stylecard8ptChar">
    <w:name w:val="Style card + 8 pt Char"/>
    <w:basedOn w:val="cardChar"/>
    <w:link w:val="Stylecard8pt"/>
    <w:rsid w:val="003824D2"/>
    <w:rPr>
      <w:rFonts w:ascii="Calibri" w:hAnsi="Calibri" w:cs="Calibri"/>
      <w:color w:val="000000"/>
      <w:sz w:val="28"/>
      <w:u w:val="single"/>
      <w:lang w:eastAsia="ar-SA"/>
    </w:rPr>
  </w:style>
  <w:style w:type="character" w:customStyle="1" w:styleId="bhl">
    <w:name w:val="bhl"/>
    <w:basedOn w:val="DefaultParagraphFont"/>
    <w:rsid w:val="003824D2"/>
  </w:style>
  <w:style w:type="paragraph" w:customStyle="1" w:styleId="TagGA11">
    <w:name w:val="Tag GA 11"/>
    <w:basedOn w:val="TOC1"/>
    <w:qFormat/>
    <w:rsid w:val="003824D2"/>
    <w:pPr>
      <w:spacing w:before="0" w:after="160"/>
    </w:pPr>
    <w:rPr>
      <w:rFonts w:eastAsia="Calibri"/>
      <w:u w:val="none"/>
      <w:lang w:bidi="ar-SA"/>
    </w:rPr>
  </w:style>
  <w:style w:type="paragraph" w:customStyle="1" w:styleId="CiteCard">
    <w:name w:val="Cite/Card"/>
    <w:basedOn w:val="TOC2"/>
    <w:qFormat/>
    <w:rsid w:val="003824D2"/>
    <w:pPr>
      <w:tabs>
        <w:tab w:val="left" w:pos="4360"/>
      </w:tabs>
      <w:ind w:left="220"/>
    </w:pPr>
    <w:rPr>
      <w:rFonts w:eastAsia="Calibri"/>
      <w:sz w:val="22"/>
      <w:lang w:bidi="ar-SA"/>
    </w:rPr>
  </w:style>
  <w:style w:type="character" w:customStyle="1" w:styleId="CardTextUnderlinedChar">
    <w:name w:val="Card Text Underlined Char"/>
    <w:basedOn w:val="DefaultParagraphFont"/>
    <w:rsid w:val="003824D2"/>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3824D2"/>
    <w:rPr>
      <w:sz w:val="16"/>
      <w:szCs w:val="16"/>
    </w:rPr>
  </w:style>
  <w:style w:type="character" w:customStyle="1" w:styleId="DocumentMapChar1">
    <w:name w:val="Document Map Char1"/>
    <w:basedOn w:val="DefaultParagraphFont"/>
    <w:uiPriority w:val="99"/>
    <w:rsid w:val="003824D2"/>
    <w:rPr>
      <w:rFonts w:ascii="Tahoma" w:hAnsi="Tahoma" w:cs="Tahoma"/>
      <w:sz w:val="16"/>
      <w:szCs w:val="16"/>
    </w:rPr>
  </w:style>
  <w:style w:type="character" w:customStyle="1" w:styleId="addmd">
    <w:name w:val="addmd"/>
    <w:basedOn w:val="DefaultParagraphFont"/>
    <w:rsid w:val="003824D2"/>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3824D2"/>
    <w:rPr>
      <w:rFonts w:ascii="Arial" w:hAnsi="Arial"/>
      <w:b/>
      <w:sz w:val="26"/>
    </w:rPr>
  </w:style>
  <w:style w:type="paragraph" w:styleId="FootnoteText">
    <w:name w:val="footnote text"/>
    <w:basedOn w:val="Normal"/>
    <w:link w:val="FootnoteTextChar"/>
    <w:unhideWhenUsed/>
    <w:rsid w:val="003824D2"/>
    <w:rPr>
      <w:rFonts w:eastAsia="Calibri"/>
      <w:szCs w:val="20"/>
      <w:lang w:eastAsia="zh-CN"/>
    </w:rPr>
  </w:style>
  <w:style w:type="character" w:customStyle="1" w:styleId="FootnoteTextChar">
    <w:name w:val="Footnote Text Char"/>
    <w:basedOn w:val="DefaultParagraphFont"/>
    <w:link w:val="FootnoteText"/>
    <w:rsid w:val="003824D2"/>
    <w:rPr>
      <w:rFonts w:ascii="Calibri" w:eastAsia="Calibri" w:hAnsi="Calibri" w:cs="Calibri"/>
      <w:sz w:val="28"/>
      <w:szCs w:val="20"/>
      <w:lang w:eastAsia="zh-CN"/>
    </w:rPr>
  </w:style>
  <w:style w:type="character" w:customStyle="1" w:styleId="UnderlinedTextCharChar">
    <w:name w:val="Underlined Text Char Char"/>
    <w:basedOn w:val="DefaultParagraphFont"/>
    <w:rsid w:val="003824D2"/>
    <w:rPr>
      <w:rFonts w:cs="Arial"/>
      <w:bCs/>
      <w:noProof w:val="0"/>
      <w:szCs w:val="26"/>
      <w:u w:val="single"/>
      <w:lang w:val="en-US" w:eastAsia="en-US" w:bidi="ar-SA"/>
    </w:rPr>
  </w:style>
  <w:style w:type="character" w:customStyle="1" w:styleId="StyleTimesNewRoman12ptBold">
    <w:name w:val="Style Times New Roman 12 pt Bold"/>
    <w:rsid w:val="003824D2"/>
    <w:rPr>
      <w:b/>
      <w:bCs/>
      <w:sz w:val="24"/>
    </w:rPr>
  </w:style>
  <w:style w:type="character" w:customStyle="1" w:styleId="CardText1Char">
    <w:name w:val="Card Text 1 Char"/>
    <w:rsid w:val="003824D2"/>
    <w:rPr>
      <w:rFonts w:ascii="Georgia" w:hAnsi="Georgia"/>
      <w:color w:val="000000"/>
      <w:sz w:val="22"/>
      <w:szCs w:val="22"/>
      <w:u w:val="single"/>
    </w:rPr>
  </w:style>
  <w:style w:type="character" w:customStyle="1" w:styleId="BoldUnderlining">
    <w:name w:val="Bold Underlining"/>
    <w:rsid w:val="003824D2"/>
    <w:rPr>
      <w:u w:val="single"/>
    </w:rPr>
  </w:style>
  <w:style w:type="character" w:customStyle="1" w:styleId="Intemphasis">
    <w:name w:val="Intemphasis"/>
    <w:uiPriority w:val="1"/>
    <w:qFormat/>
    <w:rsid w:val="003824D2"/>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3824D2"/>
    <w:pPr>
      <w:ind w:left="288" w:right="288"/>
    </w:pPr>
    <w:rPr>
      <w:szCs w:val="16"/>
    </w:rPr>
  </w:style>
  <w:style w:type="character" w:customStyle="1" w:styleId="cardtextChar2">
    <w:name w:val="cardtext Char"/>
    <w:basedOn w:val="DefaultParagraphFont"/>
    <w:link w:val="cardtext0"/>
    <w:rsid w:val="003824D2"/>
    <w:rPr>
      <w:rFonts w:ascii="Calibri" w:hAnsi="Calibri" w:cs="Calibri"/>
      <w:sz w:val="28"/>
      <w:szCs w:val="16"/>
    </w:rPr>
  </w:style>
  <w:style w:type="character" w:customStyle="1" w:styleId="BoldUnderlineChar1">
    <w:name w:val="BoldUnderline Char1"/>
    <w:rsid w:val="003824D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824D2"/>
    <w:pPr>
      <w:spacing w:after="200"/>
      <w:contextualSpacing/>
    </w:pPr>
    <w:rPr>
      <w:rFonts w:eastAsia="Calibri"/>
      <w:u w:val="single"/>
    </w:rPr>
  </w:style>
  <w:style w:type="character" w:customStyle="1" w:styleId="UnderlinedCardTextChar">
    <w:name w:val="Underlined Card Text Char"/>
    <w:link w:val="UnderlinedCardText"/>
    <w:rsid w:val="003824D2"/>
    <w:rPr>
      <w:rFonts w:ascii="Calibri" w:eastAsia="Calibri" w:hAnsi="Calibri" w:cs="Calibri"/>
      <w:sz w:val="28"/>
      <w:u w:val="single"/>
    </w:rPr>
  </w:style>
  <w:style w:type="character" w:customStyle="1" w:styleId="Hyperlink6">
    <w:name w:val="Hyperlink6"/>
    <w:basedOn w:val="DefaultParagraphFont"/>
    <w:rsid w:val="003824D2"/>
    <w:rPr>
      <w:color w:val="3300CC"/>
      <w:u w:val="single"/>
    </w:rPr>
  </w:style>
  <w:style w:type="paragraph" w:customStyle="1" w:styleId="Tag12">
    <w:name w:val="Tag12"/>
    <w:basedOn w:val="Normal"/>
    <w:qFormat/>
    <w:rsid w:val="003824D2"/>
    <w:pPr>
      <w:contextualSpacing/>
    </w:pPr>
    <w:rPr>
      <w:rFonts w:eastAsia="Cambria"/>
      <w:b/>
    </w:rPr>
  </w:style>
  <w:style w:type="paragraph" w:customStyle="1" w:styleId="Shrink8">
    <w:name w:val="Shrink8"/>
    <w:basedOn w:val="Normal"/>
    <w:qFormat/>
    <w:rsid w:val="003824D2"/>
    <w:rPr>
      <w:rFonts w:eastAsia="Cambria"/>
    </w:rPr>
  </w:style>
  <w:style w:type="character" w:customStyle="1" w:styleId="highlight2">
    <w:name w:val="highlight2"/>
    <w:rsid w:val="003824D2"/>
    <w:rPr>
      <w:rFonts w:ascii="Arial" w:hAnsi="Arial"/>
      <w:b/>
      <w:sz w:val="19"/>
      <w:u w:val="thick"/>
      <w:bdr w:val="none" w:sz="0" w:space="0" w:color="auto"/>
      <w:shd w:val="clear" w:color="auto" w:fill="auto"/>
    </w:rPr>
  </w:style>
  <w:style w:type="character" w:customStyle="1" w:styleId="citation">
    <w:name w:val="citation"/>
    <w:basedOn w:val="DefaultParagraphFont"/>
    <w:rsid w:val="003824D2"/>
  </w:style>
  <w:style w:type="paragraph" w:customStyle="1" w:styleId="UnderlineText">
    <w:name w:val="Underline Text"/>
    <w:basedOn w:val="Normal"/>
    <w:link w:val="UnderlineTextChar"/>
    <w:qFormat/>
    <w:rsid w:val="003824D2"/>
    <w:pPr>
      <w:ind w:left="288"/>
    </w:pPr>
    <w:rPr>
      <w:rFonts w:eastAsia="Times New Roman"/>
      <w:u w:val="single"/>
    </w:rPr>
  </w:style>
  <w:style w:type="character" w:customStyle="1" w:styleId="UnderlineTextChar">
    <w:name w:val="Underline Text Char"/>
    <w:basedOn w:val="DefaultParagraphFont"/>
    <w:link w:val="UnderlineText"/>
    <w:rsid w:val="003824D2"/>
    <w:rPr>
      <w:rFonts w:ascii="Calibri" w:eastAsia="Times New Roman" w:hAnsi="Calibri" w:cs="Calibri"/>
      <w:sz w:val="28"/>
      <w:u w:val="single"/>
    </w:rPr>
  </w:style>
  <w:style w:type="character" w:customStyle="1" w:styleId="il">
    <w:name w:val="il"/>
    <w:basedOn w:val="DefaultParagraphFont"/>
    <w:rsid w:val="003824D2"/>
  </w:style>
  <w:style w:type="character" w:customStyle="1" w:styleId="commentstext">
    <w:name w:val="comments_text"/>
    <w:uiPriority w:val="99"/>
    <w:rsid w:val="003824D2"/>
    <w:rPr>
      <w:rFonts w:cs="Times New Roman"/>
    </w:rPr>
  </w:style>
  <w:style w:type="paragraph" w:customStyle="1" w:styleId="Heading42">
    <w:name w:val="Heading 42"/>
    <w:basedOn w:val="Normal"/>
    <w:qFormat/>
    <w:rsid w:val="003824D2"/>
    <w:rPr>
      <w:rFonts w:eastAsia="Times New Roman"/>
    </w:rPr>
  </w:style>
  <w:style w:type="paragraph" w:customStyle="1" w:styleId="DebateNormal">
    <w:name w:val="DebateNormal"/>
    <w:basedOn w:val="Normal"/>
    <w:link w:val="DebateNormalChar"/>
    <w:qFormat/>
    <w:rsid w:val="003824D2"/>
    <w:pPr>
      <w:spacing w:line="276" w:lineRule="auto"/>
    </w:pPr>
    <w:rPr>
      <w:rFonts w:eastAsia="Calibri"/>
      <w:szCs w:val="20"/>
    </w:rPr>
  </w:style>
  <w:style w:type="character" w:customStyle="1" w:styleId="DebateNormalChar">
    <w:name w:val="DebateNormal Char"/>
    <w:basedOn w:val="DefaultParagraphFont"/>
    <w:link w:val="DebateNormal"/>
    <w:rsid w:val="003824D2"/>
    <w:rPr>
      <w:rFonts w:ascii="Calibri" w:eastAsia="Calibri" w:hAnsi="Calibri" w:cs="Calibri"/>
      <w:sz w:val="28"/>
      <w:szCs w:val="20"/>
    </w:rPr>
  </w:style>
  <w:style w:type="paragraph" w:customStyle="1" w:styleId="DebateEmphasis">
    <w:name w:val="DebateEmphasis"/>
    <w:basedOn w:val="Normal"/>
    <w:link w:val="DebateEmphasisChar"/>
    <w:qFormat/>
    <w:rsid w:val="003824D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824D2"/>
    <w:rPr>
      <w:rFonts w:ascii="Calibri" w:eastAsia="Calibri" w:hAnsi="Calibri" w:cs="Calibri"/>
      <w:b/>
      <w:sz w:val="28"/>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3824D2"/>
    <w:rPr>
      <w:rFonts w:ascii="Times New Roman" w:eastAsia="Cambria" w:hAnsi="Times New Roman" w:cs="Times New Roman"/>
      <w:sz w:val="20"/>
      <w:szCs w:val="22"/>
    </w:rPr>
  </w:style>
  <w:style w:type="paragraph" w:customStyle="1" w:styleId="NormalCite">
    <w:name w:val="NormalCite"/>
    <w:link w:val="NormalCiteChar"/>
    <w:qFormat/>
    <w:rsid w:val="003824D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824D2"/>
    <w:rPr>
      <w:rFonts w:ascii="Times New Roman" w:eastAsiaTheme="minorHAnsi" w:hAnsi="Times New Roman" w:cs="Times New Roman"/>
      <w:sz w:val="18"/>
      <w:szCs w:val="22"/>
    </w:rPr>
  </w:style>
  <w:style w:type="character" w:customStyle="1" w:styleId="articletext">
    <w:name w:val="articletext"/>
    <w:basedOn w:val="DefaultParagraphFont"/>
    <w:rsid w:val="003824D2"/>
  </w:style>
  <w:style w:type="character" w:customStyle="1" w:styleId="grey10">
    <w:name w:val="grey10"/>
    <w:basedOn w:val="DefaultParagraphFont"/>
    <w:rsid w:val="003824D2"/>
  </w:style>
  <w:style w:type="character" w:customStyle="1" w:styleId="navy13bd">
    <w:name w:val="navy13bd"/>
    <w:basedOn w:val="DefaultParagraphFont"/>
    <w:rsid w:val="003824D2"/>
  </w:style>
  <w:style w:type="character" w:customStyle="1" w:styleId="Style9ptUnderline2">
    <w:name w:val="Style 9 pt Underline2"/>
    <w:basedOn w:val="DefaultParagraphFont"/>
    <w:rsid w:val="003824D2"/>
    <w:rPr>
      <w:sz w:val="20"/>
      <w:u w:val="single"/>
    </w:rPr>
  </w:style>
  <w:style w:type="character" w:customStyle="1" w:styleId="Style9ptBoldUnderline1">
    <w:name w:val="Style 9 pt Bold Underline1"/>
    <w:basedOn w:val="DefaultParagraphFont"/>
    <w:rsid w:val="003824D2"/>
    <w:rPr>
      <w:b/>
      <w:bCs/>
      <w:sz w:val="20"/>
      <w:u w:val="single"/>
    </w:rPr>
  </w:style>
  <w:style w:type="character" w:customStyle="1" w:styleId="TagsCharChar">
    <w:name w:val="Tags Char Char"/>
    <w:basedOn w:val="DefaultParagraphFont"/>
    <w:rsid w:val="003824D2"/>
    <w:rPr>
      <w:rFonts w:eastAsia="SimSun"/>
      <w:b/>
      <w:sz w:val="24"/>
      <w:lang w:val="en-US" w:eastAsia="zh-CN" w:bidi="ar-SA"/>
    </w:rPr>
  </w:style>
  <w:style w:type="paragraph" w:customStyle="1" w:styleId="cardCharCharCharChar">
    <w:name w:val="card Char Char Char Char"/>
    <w:basedOn w:val="Normal"/>
    <w:qFormat/>
    <w:rsid w:val="003824D2"/>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3824D2"/>
    <w:rPr>
      <w:rFonts w:ascii="Times" w:eastAsia="Times New Roman" w:hAnsi="Times"/>
    </w:rPr>
  </w:style>
  <w:style w:type="paragraph" w:customStyle="1" w:styleId="CARD0">
    <w:name w:val="CARD"/>
    <w:basedOn w:val="Normal"/>
    <w:link w:val="CARDChar1"/>
    <w:qFormat/>
    <w:rsid w:val="003824D2"/>
    <w:rPr>
      <w:rFonts w:eastAsia="Times New Roman"/>
      <w:u w:val="single"/>
    </w:rPr>
  </w:style>
  <w:style w:type="character" w:customStyle="1" w:styleId="CARDChar1">
    <w:name w:val="CARD Char"/>
    <w:basedOn w:val="DefaultParagraphFont"/>
    <w:link w:val="CARD0"/>
    <w:rsid w:val="003824D2"/>
    <w:rPr>
      <w:rFonts w:ascii="Calibri" w:eastAsia="Times New Roman" w:hAnsi="Calibri" w:cs="Calibri"/>
      <w:sz w:val="28"/>
      <w:u w:val="single"/>
    </w:rPr>
  </w:style>
  <w:style w:type="paragraph" w:customStyle="1" w:styleId="Normal2">
    <w:name w:val="Normal2"/>
    <w:basedOn w:val="Normal"/>
    <w:qFormat/>
    <w:rsid w:val="003824D2"/>
    <w:rPr>
      <w:rFonts w:eastAsia="Times New Roman"/>
    </w:rPr>
  </w:style>
  <w:style w:type="character" w:customStyle="1" w:styleId="Style11ptThickunderline">
    <w:name w:val="Style 11 pt Thick underline"/>
    <w:rsid w:val="003824D2"/>
    <w:rPr>
      <w:rFonts w:ascii="Times New Roman" w:hAnsi="Times New Roman"/>
      <w:sz w:val="20"/>
      <w:u w:val="single"/>
    </w:rPr>
  </w:style>
  <w:style w:type="character" w:customStyle="1" w:styleId="Style11ptBoldThickunderline">
    <w:name w:val="Style 11 pt Bold Thick underline"/>
    <w:rsid w:val="003824D2"/>
    <w:rPr>
      <w:rFonts w:ascii="Times New Roman" w:hAnsi="Times New Roman"/>
      <w:b/>
      <w:bCs/>
      <w:sz w:val="20"/>
      <w:u w:val="single"/>
    </w:rPr>
  </w:style>
  <w:style w:type="character" w:styleId="FootnoteReference">
    <w:name w:val="footnote reference"/>
    <w:unhideWhenUsed/>
    <w:rsid w:val="003824D2"/>
    <w:rPr>
      <w:vertAlign w:val="superscript"/>
    </w:rPr>
  </w:style>
  <w:style w:type="character" w:customStyle="1" w:styleId="CharChar5">
    <w:name w:val="Char Char5"/>
    <w:rsid w:val="003824D2"/>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3824D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824D2"/>
    <w:rPr>
      <w:rFonts w:ascii="Calibri" w:eastAsia="Times New Roman" w:hAnsi="Calibri" w:cs="Calibri"/>
      <w:sz w:val="28"/>
      <w:szCs w:val="20"/>
      <w:u w:val="thick"/>
    </w:rPr>
  </w:style>
  <w:style w:type="paragraph" w:customStyle="1" w:styleId="StyleUnderlineBoldIndent11pt">
    <w:name w:val="Style Underline + Bold Indent + 11 pt"/>
    <w:basedOn w:val="UnderlineBoldIndent"/>
    <w:link w:val="StyleUnderlineBoldIndent11ptChar"/>
    <w:qFormat/>
    <w:rsid w:val="003824D2"/>
    <w:rPr>
      <w:u w:val="single"/>
    </w:rPr>
  </w:style>
  <w:style w:type="character" w:customStyle="1" w:styleId="StyleUnderlineBoldIndent11ptChar">
    <w:name w:val="Style Underline + Bold Indent + 11 pt Char"/>
    <w:link w:val="StyleUnderlineBoldIndent11pt"/>
    <w:rsid w:val="003824D2"/>
    <w:rPr>
      <w:rFonts w:ascii="Calibri" w:eastAsia="Times New Roman" w:hAnsi="Calibri" w:cs="Calibri"/>
      <w:sz w:val="28"/>
      <w:szCs w:val="20"/>
      <w:u w:val="single"/>
    </w:rPr>
  </w:style>
  <w:style w:type="paragraph" w:customStyle="1" w:styleId="StyleUnderlineBoldIndent11ptBold">
    <w:name w:val="Style Underline + Bold Indent + 11 pt Bold"/>
    <w:basedOn w:val="UnderlineBoldIndent"/>
    <w:link w:val="StyleUnderlineBoldIndent11ptBoldChar"/>
    <w:qFormat/>
    <w:rsid w:val="003824D2"/>
    <w:rPr>
      <w:b/>
      <w:bCs/>
      <w:u w:val="single"/>
    </w:rPr>
  </w:style>
  <w:style w:type="character" w:customStyle="1" w:styleId="StyleUnderlineBoldIndent11ptBoldChar">
    <w:name w:val="Style Underline + Bold Indent + 11 pt Bold Char"/>
    <w:link w:val="StyleUnderlineBoldIndent11ptBold"/>
    <w:rsid w:val="003824D2"/>
    <w:rPr>
      <w:rFonts w:ascii="Calibri" w:eastAsia="Times New Roman" w:hAnsi="Calibri" w:cs="Calibri"/>
      <w:b/>
      <w:bCs/>
      <w:sz w:val="28"/>
      <w:szCs w:val="20"/>
      <w:u w:val="single"/>
    </w:rPr>
  </w:style>
  <w:style w:type="paragraph" w:customStyle="1" w:styleId="Normal20pt">
    <w:name w:val="Normal  + 20 pt"/>
    <w:basedOn w:val="Normal"/>
    <w:uiPriority w:val="6"/>
    <w:qFormat/>
    <w:rsid w:val="003824D2"/>
    <w:rPr>
      <w:bCs/>
      <w:u w:val="single"/>
    </w:rPr>
  </w:style>
  <w:style w:type="character" w:customStyle="1" w:styleId="StyleStyle4CharTimesNewRoman11pt">
    <w:name w:val="Style Style4 Char + Times New Roman 11 pt"/>
    <w:basedOn w:val="DefaultParagraphFont"/>
    <w:rsid w:val="003824D2"/>
    <w:rPr>
      <w:rFonts w:ascii="Times New Roman" w:hAnsi="Times New Roman"/>
      <w:sz w:val="20"/>
      <w:szCs w:val="24"/>
      <w:u w:val="single"/>
      <w:lang w:val="en-US" w:eastAsia="en-US" w:bidi="ar-SA"/>
    </w:rPr>
  </w:style>
  <w:style w:type="paragraph" w:customStyle="1" w:styleId="author-name">
    <w:name w:val="author-name"/>
    <w:basedOn w:val="Normal"/>
    <w:qFormat/>
    <w:rsid w:val="003824D2"/>
    <w:pPr>
      <w:spacing w:before="100" w:beforeAutospacing="1" w:after="100" w:afterAutospacing="1"/>
    </w:pPr>
    <w:rPr>
      <w:rFonts w:eastAsia="Times New Roman"/>
    </w:rPr>
  </w:style>
  <w:style w:type="paragraph" w:customStyle="1" w:styleId="author-credentials">
    <w:name w:val="author-credentials"/>
    <w:basedOn w:val="Normal"/>
    <w:rsid w:val="003824D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3824D2"/>
    <w:rPr>
      <w:rFonts w:ascii="Consolas" w:hAnsi="Consolas" w:cs="Consolas"/>
      <w:sz w:val="20"/>
      <w:szCs w:val="20"/>
    </w:rPr>
  </w:style>
  <w:style w:type="character" w:customStyle="1" w:styleId="StyleStyle4CharTimesNewRoman11ptBold">
    <w:name w:val="Style Style4 Char + Times New Roman 11 pt Bold"/>
    <w:basedOn w:val="DefaultParagraphFont"/>
    <w:rsid w:val="003824D2"/>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3824D2"/>
    <w:rPr>
      <w:rFonts w:ascii="Times New Roman" w:hAnsi="Times New Roman"/>
      <w:i/>
      <w:iCs/>
      <w:sz w:val="20"/>
      <w:szCs w:val="24"/>
      <w:u w:val="single"/>
      <w:lang w:val="en-US" w:eastAsia="en-US" w:bidi="ar-SA"/>
    </w:rPr>
  </w:style>
  <w:style w:type="character" w:customStyle="1" w:styleId="headline">
    <w:name w:val="headline"/>
    <w:basedOn w:val="DefaultParagraphFont"/>
    <w:rsid w:val="003824D2"/>
  </w:style>
  <w:style w:type="character" w:customStyle="1" w:styleId="CharChar4">
    <w:name w:val="Char Char4"/>
    <w:basedOn w:val="DefaultParagraphFont"/>
    <w:rsid w:val="003824D2"/>
    <w:rPr>
      <w:rFonts w:cs="Arial"/>
      <w:b/>
      <w:bCs/>
      <w:iCs/>
      <w:szCs w:val="28"/>
      <w:lang w:val="en-US" w:eastAsia="en-US" w:bidi="ar-SA"/>
    </w:rPr>
  </w:style>
  <w:style w:type="character" w:customStyle="1" w:styleId="yshortcuts">
    <w:name w:val="yshortcuts"/>
    <w:basedOn w:val="DefaultParagraphFont"/>
    <w:rsid w:val="003824D2"/>
  </w:style>
  <w:style w:type="character" w:customStyle="1" w:styleId="HotRouteChar0">
    <w:name w:val="Hot Route Char"/>
    <w:link w:val="HotRoute"/>
    <w:rsid w:val="003824D2"/>
    <w:rPr>
      <w:rFonts w:ascii="Calibri" w:eastAsia="Times New Roman" w:hAnsi="Calibri" w:cs="Calibri"/>
      <w:sz w:val="28"/>
    </w:rPr>
  </w:style>
  <w:style w:type="paragraph" w:styleId="PlainText">
    <w:name w:val="Plain Text"/>
    <w:basedOn w:val="Normal"/>
    <w:link w:val="PlainTextChar"/>
    <w:rsid w:val="003824D2"/>
    <w:rPr>
      <w:rFonts w:ascii="Courier New" w:eastAsia="Times New Roman" w:hAnsi="Courier New" w:cs="Courier New"/>
      <w:szCs w:val="20"/>
    </w:rPr>
  </w:style>
  <w:style w:type="character" w:customStyle="1" w:styleId="PlainTextChar">
    <w:name w:val="Plain Text Char"/>
    <w:basedOn w:val="DefaultParagraphFont"/>
    <w:link w:val="PlainText"/>
    <w:rsid w:val="003824D2"/>
    <w:rPr>
      <w:rFonts w:ascii="Courier New" w:eastAsia="Times New Roman" w:hAnsi="Courier New" w:cs="Courier New"/>
      <w:sz w:val="28"/>
      <w:szCs w:val="20"/>
    </w:rPr>
  </w:style>
  <w:style w:type="character" w:customStyle="1" w:styleId="senselabelstart">
    <w:name w:val="sense_label start"/>
    <w:basedOn w:val="DefaultParagraphFont"/>
    <w:rsid w:val="003824D2"/>
  </w:style>
  <w:style w:type="character" w:customStyle="1" w:styleId="sensecontent">
    <w:name w:val="sense_content"/>
    <w:basedOn w:val="DefaultParagraphFont"/>
    <w:rsid w:val="003824D2"/>
  </w:style>
  <w:style w:type="character" w:customStyle="1" w:styleId="vi">
    <w:name w:val="vi"/>
    <w:basedOn w:val="DefaultParagraphFont"/>
    <w:rsid w:val="003824D2"/>
  </w:style>
  <w:style w:type="character" w:customStyle="1" w:styleId="italic">
    <w:name w:val="italic"/>
    <w:basedOn w:val="DefaultParagraphFont"/>
    <w:rsid w:val="003824D2"/>
  </w:style>
  <w:style w:type="paragraph" w:customStyle="1" w:styleId="Microtext0">
    <w:name w:val="Microtext"/>
    <w:basedOn w:val="Normal"/>
    <w:next w:val="Normal"/>
    <w:link w:val="MicrotextChar0"/>
    <w:qFormat/>
    <w:rsid w:val="003824D2"/>
    <w:rPr>
      <w:sz w:val="12"/>
    </w:rPr>
  </w:style>
  <w:style w:type="character" w:customStyle="1" w:styleId="MicrotextChar0">
    <w:name w:val="Microtext Char"/>
    <w:link w:val="Microtext0"/>
    <w:rsid w:val="003824D2"/>
    <w:rPr>
      <w:rFonts w:ascii="Calibri" w:hAnsi="Calibri" w:cs="Calibri"/>
      <w:sz w:val="12"/>
    </w:rPr>
  </w:style>
  <w:style w:type="character" w:customStyle="1" w:styleId="st">
    <w:name w:val="st"/>
    <w:basedOn w:val="DefaultParagraphFont"/>
    <w:rsid w:val="003824D2"/>
  </w:style>
  <w:style w:type="paragraph" w:customStyle="1" w:styleId="Style6">
    <w:name w:val="Style6"/>
    <w:basedOn w:val="Normal"/>
    <w:link w:val="Style6Char"/>
    <w:autoRedefine/>
    <w:qFormat/>
    <w:rsid w:val="003824D2"/>
    <w:rPr>
      <w:b/>
    </w:rPr>
  </w:style>
  <w:style w:type="character" w:customStyle="1" w:styleId="Style6Char">
    <w:name w:val="Style6 Char"/>
    <w:basedOn w:val="DefaultParagraphFont"/>
    <w:link w:val="Style6"/>
    <w:rsid w:val="003824D2"/>
    <w:rPr>
      <w:rFonts w:ascii="Calibri" w:hAnsi="Calibri" w:cs="Calibri"/>
      <w:b/>
      <w:sz w:val="28"/>
    </w:rPr>
  </w:style>
  <w:style w:type="paragraph" w:customStyle="1" w:styleId="Style11">
    <w:name w:val="Style11"/>
    <w:basedOn w:val="Normal"/>
    <w:link w:val="Style11Char"/>
    <w:qFormat/>
    <w:rsid w:val="003824D2"/>
    <w:rPr>
      <w:rFonts w:eastAsia="Times New Roman"/>
      <w:b/>
      <w:szCs w:val="20"/>
      <w:u w:val="thick"/>
    </w:rPr>
  </w:style>
  <w:style w:type="paragraph" w:customStyle="1" w:styleId="Style12">
    <w:name w:val="Style12"/>
    <w:basedOn w:val="Normal"/>
    <w:link w:val="Style12Char"/>
    <w:qFormat/>
    <w:rsid w:val="003824D2"/>
    <w:rPr>
      <w:rFonts w:eastAsia="Times New Roman"/>
      <w:b/>
      <w:u w:val="thick"/>
    </w:rPr>
  </w:style>
  <w:style w:type="character" w:customStyle="1" w:styleId="Style11Char">
    <w:name w:val="Style11 Char"/>
    <w:basedOn w:val="DefaultParagraphFont"/>
    <w:link w:val="Style11"/>
    <w:rsid w:val="003824D2"/>
    <w:rPr>
      <w:rFonts w:ascii="Calibri" w:eastAsia="Times New Roman" w:hAnsi="Calibri" w:cs="Calibri"/>
      <w:b/>
      <w:sz w:val="28"/>
      <w:szCs w:val="20"/>
      <w:u w:val="thick"/>
    </w:rPr>
  </w:style>
  <w:style w:type="character" w:customStyle="1" w:styleId="Style12Char">
    <w:name w:val="Style12 Char"/>
    <w:basedOn w:val="DefaultParagraphFont"/>
    <w:link w:val="Style12"/>
    <w:rsid w:val="003824D2"/>
    <w:rPr>
      <w:rFonts w:ascii="Calibri" w:eastAsia="Times New Roman" w:hAnsi="Calibri" w:cs="Calibri"/>
      <w:b/>
      <w:sz w:val="28"/>
      <w:u w:val="thick"/>
    </w:rPr>
  </w:style>
  <w:style w:type="character" w:customStyle="1" w:styleId="caps-label">
    <w:name w:val="caps-label"/>
    <w:basedOn w:val="DefaultParagraphFont"/>
    <w:rsid w:val="003824D2"/>
  </w:style>
  <w:style w:type="character" w:customStyle="1" w:styleId="wikiexternallink">
    <w:name w:val="wikiexternallink"/>
    <w:basedOn w:val="DefaultParagraphFont"/>
    <w:rsid w:val="003824D2"/>
  </w:style>
  <w:style w:type="character" w:customStyle="1" w:styleId="wikigeneratedlinkcontent">
    <w:name w:val="wikigeneratedlinkcontent"/>
    <w:basedOn w:val="DefaultParagraphFont"/>
    <w:rsid w:val="003824D2"/>
  </w:style>
  <w:style w:type="character" w:customStyle="1" w:styleId="ShrinkChar">
    <w:name w:val="Shrink Char"/>
    <w:link w:val="Shrink"/>
    <w:locked/>
    <w:rsid w:val="003824D2"/>
    <w:rPr>
      <w:rFonts w:ascii="Garamond" w:eastAsia="Times New Roman" w:hAnsi="Garamond"/>
      <w:sz w:val="12"/>
    </w:rPr>
  </w:style>
  <w:style w:type="paragraph" w:customStyle="1" w:styleId="Shrink">
    <w:name w:val="Shrink"/>
    <w:link w:val="ShrinkChar"/>
    <w:qFormat/>
    <w:rsid w:val="003824D2"/>
    <w:pPr>
      <w:ind w:left="288" w:right="288"/>
    </w:pPr>
    <w:rPr>
      <w:rFonts w:ascii="Garamond" w:eastAsia="Times New Roman" w:hAnsi="Garamond"/>
      <w:sz w:val="12"/>
    </w:rPr>
  </w:style>
  <w:style w:type="character" w:customStyle="1" w:styleId="aqj">
    <w:name w:val="aqj"/>
    <w:basedOn w:val="DefaultParagraphFont"/>
    <w:rsid w:val="003824D2"/>
  </w:style>
  <w:style w:type="character" w:customStyle="1" w:styleId="StyleStyleBoldUnderlineIntenseEmphasisUnderlineapple-style-s">
    <w:name w:val="Style Style Bold UnderlineIntense EmphasisUnderlineapple-style-s..."/>
    <w:basedOn w:val="DefaultParagraphFont"/>
    <w:rsid w:val="003824D2"/>
    <w:rPr>
      <w:b w:val="0"/>
      <w:bCs w:val="0"/>
      <w:sz w:val="22"/>
      <w:u w:val="single"/>
      <w:bdr w:val="none" w:sz="0" w:space="0" w:color="auto"/>
    </w:rPr>
  </w:style>
  <w:style w:type="paragraph" w:customStyle="1" w:styleId="blocktitle0">
    <w:name w:val="block title"/>
    <w:basedOn w:val="Normal"/>
    <w:link w:val="blocktitleChar"/>
    <w:autoRedefine/>
    <w:qFormat/>
    <w:rsid w:val="003824D2"/>
    <w:pPr>
      <w:spacing w:after="240"/>
      <w:jc w:val="center"/>
      <w:outlineLvl w:val="0"/>
    </w:pPr>
    <w:rPr>
      <w:rFonts w:eastAsia="Calibri"/>
      <w:b/>
      <w:caps/>
      <w:szCs w:val="28"/>
      <w:lang w:val="es-ES"/>
    </w:rPr>
  </w:style>
  <w:style w:type="character" w:customStyle="1" w:styleId="Boxed">
    <w:name w:val="Boxed"/>
    <w:qFormat/>
    <w:rsid w:val="003824D2"/>
    <w:rPr>
      <w:rFonts w:ascii="Times New Roman" w:hAnsi="Times New Roman"/>
      <w:sz w:val="20"/>
      <w:bdr w:val="single" w:sz="6" w:space="0" w:color="auto"/>
    </w:rPr>
  </w:style>
  <w:style w:type="character" w:customStyle="1" w:styleId="UnderlineCard">
    <w:name w:val="Underline Card"/>
    <w:uiPriority w:val="6"/>
    <w:qFormat/>
    <w:rsid w:val="003824D2"/>
    <w:rPr>
      <w:rFonts w:ascii="Arial" w:hAnsi="Arial"/>
      <w:b w:val="0"/>
      <w:bCs/>
      <w:sz w:val="20"/>
      <w:u w:val="single"/>
    </w:rPr>
  </w:style>
  <w:style w:type="character" w:customStyle="1" w:styleId="story-author">
    <w:name w:val="story-author"/>
    <w:basedOn w:val="DefaultParagraphFont"/>
    <w:rsid w:val="003824D2"/>
  </w:style>
  <w:style w:type="paragraph" w:customStyle="1" w:styleId="type">
    <w:name w:val="type"/>
    <w:basedOn w:val="Normal"/>
    <w:qFormat/>
    <w:rsid w:val="003824D2"/>
    <w:pPr>
      <w:spacing w:before="100" w:beforeAutospacing="1" w:after="100" w:afterAutospacing="1"/>
    </w:pPr>
    <w:rPr>
      <w:rFonts w:eastAsia="Times New Roman"/>
    </w:rPr>
  </w:style>
  <w:style w:type="character" w:customStyle="1" w:styleId="institution">
    <w:name w:val="institution"/>
    <w:basedOn w:val="DefaultParagraphFont"/>
    <w:rsid w:val="003824D2"/>
  </w:style>
  <w:style w:type="character" w:customStyle="1" w:styleId="abodyblack3">
    <w:name w:val="abodyblack3"/>
    <w:basedOn w:val="DefaultParagraphFont"/>
    <w:rsid w:val="003824D2"/>
  </w:style>
  <w:style w:type="paragraph" w:customStyle="1" w:styleId="UnderlineChar2CharChar">
    <w:name w:val="Underline Char2 Char Char"/>
    <w:basedOn w:val="Normal"/>
    <w:link w:val="UnderlineChar2CharCharChar"/>
    <w:qFormat/>
    <w:rsid w:val="003824D2"/>
    <w:rPr>
      <w:rFonts w:eastAsia="MS Mincho"/>
      <w:szCs w:val="20"/>
      <w:u w:val="single"/>
    </w:rPr>
  </w:style>
  <w:style w:type="character" w:customStyle="1" w:styleId="UnderlineChar2CharCharChar">
    <w:name w:val="Underline Char2 Char Char Char"/>
    <w:link w:val="UnderlineChar2CharChar"/>
    <w:rsid w:val="003824D2"/>
    <w:rPr>
      <w:rFonts w:ascii="Calibri" w:eastAsia="MS Mincho" w:hAnsi="Calibri" w:cs="Calibri"/>
      <w:sz w:val="28"/>
      <w:szCs w:val="20"/>
      <w:u w:val="single"/>
    </w:rPr>
  </w:style>
  <w:style w:type="character" w:customStyle="1" w:styleId="CharacterStyle1">
    <w:name w:val="Character Style 1"/>
    <w:rsid w:val="003824D2"/>
    <w:rPr>
      <w:sz w:val="20"/>
      <w:szCs w:val="20"/>
    </w:rPr>
  </w:style>
  <w:style w:type="character" w:customStyle="1" w:styleId="FontStyle177">
    <w:name w:val="Font Style177"/>
    <w:basedOn w:val="DefaultParagraphFont"/>
    <w:uiPriority w:val="99"/>
    <w:rsid w:val="003824D2"/>
    <w:rPr>
      <w:rFonts w:ascii="Times New Roman" w:hAnsi="Times New Roman" w:cs="Times New Roman"/>
      <w:sz w:val="20"/>
      <w:szCs w:val="20"/>
    </w:rPr>
  </w:style>
  <w:style w:type="character" w:customStyle="1" w:styleId="FontStyle173">
    <w:name w:val="Font Style173"/>
    <w:basedOn w:val="DefaultParagraphFont"/>
    <w:uiPriority w:val="99"/>
    <w:rsid w:val="003824D2"/>
    <w:rPr>
      <w:rFonts w:ascii="Times New Roman" w:hAnsi="Times New Roman" w:cs="Times New Roman"/>
      <w:sz w:val="14"/>
      <w:szCs w:val="14"/>
    </w:rPr>
  </w:style>
  <w:style w:type="character" w:customStyle="1" w:styleId="FontStyle151">
    <w:name w:val="Font Style151"/>
    <w:basedOn w:val="DefaultParagraphFont"/>
    <w:uiPriority w:val="99"/>
    <w:rsid w:val="003824D2"/>
    <w:rPr>
      <w:rFonts w:ascii="Arial Narrow" w:hAnsi="Arial Narrow" w:cs="Arial Narrow"/>
      <w:b/>
      <w:bCs/>
      <w:sz w:val="12"/>
      <w:szCs w:val="12"/>
    </w:rPr>
  </w:style>
  <w:style w:type="character" w:customStyle="1" w:styleId="FontStyle156">
    <w:name w:val="Font Style156"/>
    <w:basedOn w:val="DefaultParagraphFont"/>
    <w:uiPriority w:val="99"/>
    <w:rsid w:val="003824D2"/>
    <w:rPr>
      <w:rFonts w:ascii="Arial Narrow" w:hAnsi="Arial Narrow" w:cs="Arial Narrow"/>
      <w:sz w:val="8"/>
      <w:szCs w:val="8"/>
    </w:rPr>
  </w:style>
  <w:style w:type="character" w:customStyle="1" w:styleId="FontStyle160">
    <w:name w:val="Font Style160"/>
    <w:basedOn w:val="DefaultParagraphFont"/>
    <w:uiPriority w:val="99"/>
    <w:rsid w:val="003824D2"/>
    <w:rPr>
      <w:rFonts w:ascii="Times New Roman" w:hAnsi="Times New Roman" w:cs="Times New Roman"/>
      <w:b/>
      <w:bCs/>
      <w:sz w:val="20"/>
      <w:szCs w:val="20"/>
    </w:rPr>
  </w:style>
  <w:style w:type="character" w:customStyle="1" w:styleId="FontStyle178">
    <w:name w:val="Font Style178"/>
    <w:basedOn w:val="DefaultParagraphFont"/>
    <w:uiPriority w:val="99"/>
    <w:rsid w:val="003824D2"/>
    <w:rPr>
      <w:rFonts w:ascii="Times New Roman" w:hAnsi="Times New Roman" w:cs="Times New Roman"/>
      <w:sz w:val="18"/>
      <w:szCs w:val="18"/>
    </w:rPr>
  </w:style>
  <w:style w:type="paragraph" w:customStyle="1" w:styleId="Style14">
    <w:name w:val="Style14"/>
    <w:basedOn w:val="Normal"/>
    <w:uiPriority w:val="99"/>
    <w:qFormat/>
    <w:rsid w:val="003824D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824D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824D2"/>
    <w:rPr>
      <w:rFonts w:ascii="Times New Roman" w:hAnsi="Times New Roman" w:cs="Times New Roman"/>
      <w:sz w:val="12"/>
      <w:szCs w:val="12"/>
    </w:rPr>
  </w:style>
  <w:style w:type="paragraph" w:customStyle="1" w:styleId="Style9">
    <w:name w:val="Style9"/>
    <w:basedOn w:val="Normal"/>
    <w:uiPriority w:val="99"/>
    <w:qFormat/>
    <w:rsid w:val="003824D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824D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824D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824D2"/>
    <w:rPr>
      <w:rFonts w:ascii="Times New Roman" w:hAnsi="Times New Roman" w:cs="Times New Roman"/>
      <w:sz w:val="16"/>
      <w:szCs w:val="16"/>
    </w:rPr>
  </w:style>
  <w:style w:type="character" w:customStyle="1" w:styleId="f">
    <w:name w:val="f"/>
    <w:basedOn w:val="DefaultParagraphFont"/>
    <w:rsid w:val="003824D2"/>
  </w:style>
  <w:style w:type="character" w:customStyle="1" w:styleId="TagsChar2">
    <w:name w:val="Tags Char2"/>
    <w:rsid w:val="003824D2"/>
    <w:rPr>
      <w:b/>
      <w:sz w:val="24"/>
    </w:rPr>
  </w:style>
  <w:style w:type="paragraph" w:customStyle="1" w:styleId="CardsFont6ptChar">
    <w:name w:val="Cards + Font: 6 pt Char"/>
    <w:basedOn w:val="Normal"/>
    <w:link w:val="CardsFont6ptCharChar"/>
    <w:qFormat/>
    <w:rsid w:val="003824D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3824D2"/>
    <w:rPr>
      <w:rFonts w:ascii="Calibri" w:eastAsia="Times New Roman" w:hAnsi="Calibri" w:cs="Calibri"/>
      <w:sz w:val="12"/>
    </w:rPr>
  </w:style>
  <w:style w:type="character" w:customStyle="1" w:styleId="FontStyle172">
    <w:name w:val="Font Style172"/>
    <w:basedOn w:val="DefaultParagraphFont"/>
    <w:uiPriority w:val="99"/>
    <w:rsid w:val="003824D2"/>
    <w:rPr>
      <w:rFonts w:ascii="Times New Roman" w:hAnsi="Times New Roman" w:cs="Times New Roman"/>
      <w:b/>
      <w:bCs/>
      <w:sz w:val="16"/>
      <w:szCs w:val="16"/>
    </w:rPr>
  </w:style>
  <w:style w:type="paragraph" w:customStyle="1" w:styleId="Style18">
    <w:name w:val="Style18"/>
    <w:basedOn w:val="Normal"/>
    <w:uiPriority w:val="99"/>
    <w:qFormat/>
    <w:rsid w:val="003824D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824D2"/>
    <w:rPr>
      <w:rFonts w:ascii="Times New Roman" w:hAnsi="Times New Roman" w:cs="Times New Roman"/>
      <w:i/>
      <w:iCs/>
      <w:sz w:val="16"/>
      <w:szCs w:val="16"/>
    </w:rPr>
  </w:style>
  <w:style w:type="character" w:customStyle="1" w:styleId="FontStyle162">
    <w:name w:val="Font Style162"/>
    <w:basedOn w:val="DefaultParagraphFont"/>
    <w:uiPriority w:val="99"/>
    <w:rsid w:val="003824D2"/>
    <w:rPr>
      <w:rFonts w:ascii="Times New Roman" w:hAnsi="Times New Roman" w:cs="Times New Roman"/>
      <w:b/>
      <w:bCs/>
      <w:sz w:val="18"/>
      <w:szCs w:val="18"/>
    </w:rPr>
  </w:style>
  <w:style w:type="character" w:customStyle="1" w:styleId="FontStyle167">
    <w:name w:val="Font Style167"/>
    <w:basedOn w:val="DefaultParagraphFont"/>
    <w:uiPriority w:val="99"/>
    <w:rsid w:val="003824D2"/>
    <w:rPr>
      <w:rFonts w:ascii="Times New Roman" w:hAnsi="Times New Roman" w:cs="Times New Roman"/>
      <w:sz w:val="10"/>
      <w:szCs w:val="10"/>
    </w:rPr>
  </w:style>
  <w:style w:type="character" w:customStyle="1" w:styleId="FontStyle174">
    <w:name w:val="Font Style174"/>
    <w:basedOn w:val="DefaultParagraphFont"/>
    <w:uiPriority w:val="99"/>
    <w:rsid w:val="003824D2"/>
    <w:rPr>
      <w:rFonts w:ascii="Arial Narrow" w:hAnsi="Arial Narrow" w:cs="Arial Narrow"/>
      <w:b/>
      <w:bCs/>
      <w:sz w:val="18"/>
      <w:szCs w:val="18"/>
    </w:rPr>
  </w:style>
  <w:style w:type="paragraph" w:customStyle="1" w:styleId="Style47">
    <w:name w:val="Style47"/>
    <w:basedOn w:val="Normal"/>
    <w:uiPriority w:val="99"/>
    <w:qFormat/>
    <w:rsid w:val="003824D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824D2"/>
    <w:rPr>
      <w:rFonts w:ascii="Times New Roman" w:hAnsi="Times New Roman" w:cs="Times New Roman"/>
      <w:sz w:val="12"/>
      <w:szCs w:val="12"/>
    </w:rPr>
  </w:style>
  <w:style w:type="paragraph" w:customStyle="1" w:styleId="Style24">
    <w:name w:val="Style24"/>
    <w:basedOn w:val="Normal"/>
    <w:uiPriority w:val="99"/>
    <w:qFormat/>
    <w:rsid w:val="003824D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824D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824D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824D2"/>
    <w:rPr>
      <w:rFonts w:ascii="Times New Roman" w:hAnsi="Times New Roman" w:cs="Times New Roman"/>
      <w:b/>
      <w:bCs/>
      <w:sz w:val="18"/>
      <w:szCs w:val="18"/>
    </w:rPr>
  </w:style>
  <w:style w:type="paragraph" w:customStyle="1" w:styleId="Style21">
    <w:name w:val="Style21"/>
    <w:basedOn w:val="Normal"/>
    <w:uiPriority w:val="99"/>
    <w:qFormat/>
    <w:rsid w:val="003824D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824D2"/>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3824D2"/>
    <w:rPr>
      <w:rFonts w:ascii="Calibri" w:hAnsi="Calibri"/>
      <w:sz w:val="20"/>
      <w:szCs w:val="20"/>
    </w:rPr>
  </w:style>
  <w:style w:type="paragraph" w:customStyle="1" w:styleId="Standard">
    <w:name w:val="Standard"/>
    <w:qFormat/>
    <w:rsid w:val="003824D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3824D2"/>
    <w:rPr>
      <w:color w:val="000000"/>
      <w:sz w:val="32"/>
      <w:szCs w:val="32"/>
    </w:rPr>
  </w:style>
  <w:style w:type="paragraph" w:customStyle="1" w:styleId="Cardnon-underlined">
    <w:name w:val="Card non-underlined"/>
    <w:basedOn w:val="Normal"/>
    <w:link w:val="Cardnon-underlinedChar"/>
    <w:autoRedefine/>
    <w:uiPriority w:val="99"/>
    <w:qFormat/>
    <w:rsid w:val="003824D2"/>
    <w:rPr>
      <w:rFonts w:eastAsia="Times New Roman"/>
      <w:szCs w:val="20"/>
    </w:rPr>
  </w:style>
  <w:style w:type="character" w:customStyle="1" w:styleId="Cardnon-underlinedChar">
    <w:name w:val="Card non-underlined Char"/>
    <w:basedOn w:val="DefaultParagraphFont"/>
    <w:link w:val="Cardnon-underlined"/>
    <w:uiPriority w:val="99"/>
    <w:rsid w:val="003824D2"/>
    <w:rPr>
      <w:rFonts w:ascii="Calibri" w:eastAsia="Times New Roman" w:hAnsi="Calibri" w:cs="Calibri"/>
      <w:sz w:val="28"/>
      <w:szCs w:val="20"/>
    </w:rPr>
  </w:style>
  <w:style w:type="numbering" w:customStyle="1" w:styleId="NoList1">
    <w:name w:val="No List1"/>
    <w:next w:val="NoList"/>
    <w:semiHidden/>
    <w:unhideWhenUsed/>
    <w:rsid w:val="003824D2"/>
  </w:style>
  <w:style w:type="character" w:customStyle="1" w:styleId="TitleChar2">
    <w:name w:val="Title Char2"/>
    <w:basedOn w:val="DefaultParagraphFont"/>
    <w:uiPriority w:val="10"/>
    <w:qFormat/>
    <w:locked/>
    <w:rsid w:val="003824D2"/>
    <w:rPr>
      <w:b/>
      <w:bCs/>
      <w:u w:val="single"/>
    </w:rPr>
  </w:style>
  <w:style w:type="paragraph" w:styleId="TOC3">
    <w:name w:val="toc 3"/>
    <w:basedOn w:val="Normal"/>
    <w:next w:val="Normal"/>
    <w:autoRedefine/>
    <w:rsid w:val="003824D2"/>
    <w:pPr>
      <w:ind w:left="400"/>
    </w:pPr>
    <w:rPr>
      <w:rFonts w:eastAsia="Times New Roman"/>
      <w:szCs w:val="20"/>
    </w:rPr>
  </w:style>
  <w:style w:type="paragraph" w:styleId="TOC4">
    <w:name w:val="toc 4"/>
    <w:basedOn w:val="Normal"/>
    <w:next w:val="Normal"/>
    <w:autoRedefine/>
    <w:rsid w:val="003824D2"/>
    <w:pPr>
      <w:ind w:left="600"/>
    </w:pPr>
    <w:rPr>
      <w:rFonts w:eastAsia="Times New Roman"/>
      <w:szCs w:val="20"/>
    </w:rPr>
  </w:style>
  <w:style w:type="paragraph" w:styleId="TOC5">
    <w:name w:val="toc 5"/>
    <w:basedOn w:val="Normal"/>
    <w:next w:val="Normal"/>
    <w:autoRedefine/>
    <w:rsid w:val="003824D2"/>
    <w:pPr>
      <w:ind w:left="800"/>
    </w:pPr>
    <w:rPr>
      <w:rFonts w:eastAsia="Times New Roman"/>
      <w:szCs w:val="20"/>
    </w:rPr>
  </w:style>
  <w:style w:type="paragraph" w:styleId="TOC6">
    <w:name w:val="toc 6"/>
    <w:basedOn w:val="Normal"/>
    <w:next w:val="Normal"/>
    <w:autoRedefine/>
    <w:rsid w:val="003824D2"/>
    <w:pPr>
      <w:ind w:left="1000"/>
    </w:pPr>
    <w:rPr>
      <w:rFonts w:eastAsia="Times New Roman"/>
      <w:szCs w:val="20"/>
    </w:rPr>
  </w:style>
  <w:style w:type="paragraph" w:styleId="TOC7">
    <w:name w:val="toc 7"/>
    <w:basedOn w:val="Normal"/>
    <w:next w:val="Normal"/>
    <w:autoRedefine/>
    <w:rsid w:val="003824D2"/>
    <w:pPr>
      <w:ind w:left="1200"/>
    </w:pPr>
    <w:rPr>
      <w:rFonts w:eastAsia="Times New Roman"/>
      <w:szCs w:val="20"/>
    </w:rPr>
  </w:style>
  <w:style w:type="paragraph" w:styleId="TOC8">
    <w:name w:val="toc 8"/>
    <w:basedOn w:val="Normal"/>
    <w:next w:val="Normal"/>
    <w:autoRedefine/>
    <w:rsid w:val="003824D2"/>
    <w:pPr>
      <w:ind w:left="1400"/>
    </w:pPr>
    <w:rPr>
      <w:rFonts w:eastAsia="Times New Roman"/>
      <w:szCs w:val="20"/>
    </w:rPr>
  </w:style>
  <w:style w:type="character" w:customStyle="1" w:styleId="allocatoragentsleft">
    <w:name w:val="al_locatoragentsleft"/>
    <w:basedOn w:val="DefaultParagraphFont"/>
    <w:rsid w:val="003824D2"/>
  </w:style>
  <w:style w:type="character" w:styleId="HTMLTypewriter">
    <w:name w:val="HTML Typewriter"/>
    <w:basedOn w:val="DefaultParagraphFont"/>
    <w:unhideWhenUsed/>
    <w:rsid w:val="003824D2"/>
    <w:rPr>
      <w:rFonts w:ascii="Courier New" w:eastAsia="Times New Roman" w:hAnsi="Courier New" w:cs="Courier New"/>
      <w:sz w:val="20"/>
      <w:szCs w:val="20"/>
    </w:rPr>
  </w:style>
  <w:style w:type="character" w:customStyle="1" w:styleId="caps">
    <w:name w:val="caps"/>
    <w:basedOn w:val="DefaultParagraphFont"/>
    <w:rsid w:val="003824D2"/>
  </w:style>
  <w:style w:type="character" w:customStyle="1" w:styleId="UnderlinesCharChar">
    <w:name w:val="Underlines Char Char"/>
    <w:basedOn w:val="DefaultParagraphFont"/>
    <w:rsid w:val="003824D2"/>
    <w:rPr>
      <w:rFonts w:cs="Arial"/>
      <w:b/>
      <w:bCs/>
      <w:noProof w:val="0"/>
      <w:sz w:val="22"/>
      <w:szCs w:val="26"/>
      <w:u w:val="single"/>
      <w:lang w:val="en-US" w:eastAsia="en-US" w:bidi="ar-SA"/>
    </w:rPr>
  </w:style>
  <w:style w:type="paragraph" w:customStyle="1" w:styleId="Carding">
    <w:name w:val="Carding"/>
    <w:basedOn w:val="Normal"/>
    <w:uiPriority w:val="99"/>
    <w:qFormat/>
    <w:rsid w:val="003824D2"/>
    <w:rPr>
      <w:rFonts w:eastAsia="Times New Roman"/>
      <w:sz w:val="18"/>
    </w:rPr>
  </w:style>
  <w:style w:type="character" w:customStyle="1" w:styleId="aunderline">
    <w:name w:val="aunderline"/>
    <w:basedOn w:val="DefaultParagraphFont"/>
    <w:rsid w:val="003824D2"/>
    <w:rPr>
      <w:rFonts w:ascii="Times New Roman" w:hAnsi="Times New Roman"/>
      <w:sz w:val="20"/>
      <w:szCs w:val="24"/>
      <w:u w:val="thick"/>
    </w:rPr>
  </w:style>
  <w:style w:type="character" w:customStyle="1" w:styleId="tagChar1">
    <w:name w:val="tag Char1"/>
    <w:basedOn w:val="DefaultParagraphFont"/>
    <w:rsid w:val="003824D2"/>
    <w:rPr>
      <w:b/>
      <w:noProof w:val="0"/>
      <w:sz w:val="24"/>
      <w:lang w:val="en-US" w:eastAsia="en-US" w:bidi="ar-SA"/>
    </w:rPr>
  </w:style>
  <w:style w:type="character" w:customStyle="1" w:styleId="tagChar2">
    <w:name w:val="tag Char2"/>
    <w:basedOn w:val="DefaultParagraphFont"/>
    <w:qFormat/>
    <w:rsid w:val="003824D2"/>
    <w:rPr>
      <w:b/>
      <w:noProof w:val="0"/>
      <w:sz w:val="24"/>
      <w:lang w:val="en-US" w:eastAsia="en-US" w:bidi="ar-SA"/>
    </w:rPr>
  </w:style>
  <w:style w:type="character" w:customStyle="1" w:styleId="Taggin-New">
    <w:name w:val="Taggin - New"/>
    <w:basedOn w:val="DefaultParagraphFont"/>
    <w:rsid w:val="003824D2"/>
    <w:rPr>
      <w:rFonts w:ascii="Arial Narrow" w:hAnsi="Arial Narrow"/>
      <w:b/>
      <w:sz w:val="22"/>
    </w:rPr>
  </w:style>
  <w:style w:type="character" w:customStyle="1" w:styleId="Boxing-New">
    <w:name w:val="Boxing - New"/>
    <w:basedOn w:val="DefaultParagraphFont"/>
    <w:rsid w:val="003824D2"/>
    <w:rPr>
      <w:rFonts w:ascii="Arial Narrow" w:hAnsi="Arial Narrow"/>
      <w:sz w:val="16"/>
      <w:u w:val="none"/>
      <w:bdr w:val="single" w:sz="4" w:space="0" w:color="auto"/>
    </w:rPr>
  </w:style>
  <w:style w:type="character" w:customStyle="1" w:styleId="ilad">
    <w:name w:val="il_ad"/>
    <w:rsid w:val="003824D2"/>
  </w:style>
  <w:style w:type="paragraph" w:customStyle="1" w:styleId="CardsHighlighted">
    <w:name w:val="Cards Highlighted"/>
    <w:next w:val="Normal"/>
    <w:link w:val="CardsHighlightedChar"/>
    <w:qFormat/>
    <w:rsid w:val="003824D2"/>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3824D2"/>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3824D2"/>
    <w:rPr>
      <w:rFonts w:ascii="Garamond" w:hAnsi="Garamond"/>
      <w:sz w:val="22"/>
      <w:szCs w:val="24"/>
      <w:u w:val="single"/>
      <w:lang w:val="en-US" w:eastAsia="en-US" w:bidi="ar-SA"/>
    </w:rPr>
  </w:style>
  <w:style w:type="paragraph" w:customStyle="1" w:styleId="Style2">
    <w:name w:val="Style2"/>
    <w:basedOn w:val="Heading4"/>
    <w:qFormat/>
    <w:rsid w:val="003824D2"/>
    <w:pPr>
      <w:spacing w:before="0"/>
    </w:pPr>
    <w:rPr>
      <w:rFonts w:eastAsia="Times New Roman" w:cs="Times New Roman"/>
      <w:iCs/>
      <w:caps/>
      <w:szCs w:val="20"/>
    </w:rPr>
  </w:style>
  <w:style w:type="character" w:customStyle="1" w:styleId="pagetitle">
    <w:name w:val="pagetitle"/>
    <w:basedOn w:val="DefaultParagraphFont"/>
    <w:rsid w:val="003824D2"/>
  </w:style>
  <w:style w:type="paragraph" w:customStyle="1" w:styleId="text">
    <w:name w:val="text"/>
    <w:basedOn w:val="Normal"/>
    <w:uiPriority w:val="99"/>
    <w:qFormat/>
    <w:rsid w:val="003824D2"/>
    <w:pPr>
      <w:spacing w:before="100" w:beforeAutospacing="1" w:after="100" w:afterAutospacing="1"/>
    </w:pPr>
    <w:rPr>
      <w:rFonts w:eastAsia="Times New Roman"/>
    </w:rPr>
  </w:style>
  <w:style w:type="character" w:customStyle="1" w:styleId="StyleUnderlineCharChar9ptBold1">
    <w:name w:val="Style Underline Char Char + 9 pt Bold1"/>
    <w:rsid w:val="003824D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824D2"/>
    <w:rPr>
      <w:rFonts w:ascii="Times New Roman" w:hAnsi="Times New Roman"/>
      <w:sz w:val="20"/>
      <w:szCs w:val="24"/>
      <w:u w:val="single"/>
      <w:lang w:val="en-US" w:eastAsia="en-US" w:bidi="ar-SA"/>
    </w:rPr>
  </w:style>
  <w:style w:type="character" w:customStyle="1" w:styleId="Style9ptBoldUnderline">
    <w:name w:val="Style 9 pt Bold Underline"/>
    <w:rsid w:val="003824D2"/>
    <w:rPr>
      <w:b/>
      <w:bCs/>
      <w:sz w:val="20"/>
      <w:u w:val="single"/>
    </w:rPr>
  </w:style>
  <w:style w:type="paragraph" w:customStyle="1" w:styleId="StyleUnderline9pt0">
    <w:name w:val="Style Underline + 9 pt"/>
    <w:link w:val="StyleUnderline9ptChar"/>
    <w:qFormat/>
    <w:rsid w:val="003824D2"/>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3824D2"/>
    <w:rPr>
      <w:rFonts w:ascii="Arial" w:eastAsia="Times New Roman" w:hAnsi="Arial" w:cs="Times New Roman"/>
      <w:sz w:val="22"/>
      <w:szCs w:val="20"/>
      <w:u w:val="single"/>
    </w:rPr>
  </w:style>
  <w:style w:type="character" w:customStyle="1" w:styleId="StyleUnderlineChar1Bold">
    <w:name w:val="Style Underline Char1 + Bold"/>
    <w:rsid w:val="003824D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824D2"/>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3824D2"/>
    <w:rPr>
      <w:rFonts w:ascii="Calibri" w:hAnsi="Calibri" w:cs="Calibri"/>
      <w:kern w:val="32"/>
      <w:sz w:val="28"/>
      <w:szCs w:val="20"/>
      <w:u w:val="single"/>
      <w:lang w:eastAsia="ar-SA"/>
    </w:rPr>
  </w:style>
  <w:style w:type="character" w:customStyle="1" w:styleId="TagsCharCharChar">
    <w:name w:val="Tags Char Char Char"/>
    <w:basedOn w:val="DefaultParagraphFont"/>
    <w:rsid w:val="003824D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824D2"/>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3824D2"/>
    <w:rPr>
      <w:color w:val="000000"/>
      <w:sz w:val="20"/>
      <w:u w:val="single"/>
    </w:rPr>
  </w:style>
  <w:style w:type="character" w:customStyle="1" w:styleId="Style11ptBlack">
    <w:name w:val="Style 11 pt Black"/>
    <w:basedOn w:val="DefaultParagraphFont"/>
    <w:rsid w:val="003824D2"/>
    <w:rPr>
      <w:color w:val="000000"/>
      <w:sz w:val="20"/>
    </w:rPr>
  </w:style>
  <w:style w:type="character" w:customStyle="1" w:styleId="StyleUnderlineCharTimesBold">
    <w:name w:val="Style Underline Char + Times Bold"/>
    <w:basedOn w:val="DefaultParagraphFont"/>
    <w:rsid w:val="003824D2"/>
    <w:rPr>
      <w:rFonts w:ascii="Times" w:hAnsi="Times"/>
      <w:b w:val="0"/>
      <w:bCs/>
      <w:sz w:val="20"/>
      <w:u w:val="single"/>
    </w:rPr>
  </w:style>
  <w:style w:type="character" w:customStyle="1" w:styleId="blubigktbiz">
    <w:name w:val="blubigktbiz"/>
    <w:rsid w:val="003824D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824D2"/>
  </w:style>
  <w:style w:type="character" w:customStyle="1" w:styleId="StyleevidencetextBorderSinglesolidlineAuto05ptLChar">
    <w:name w:val="Style evidence text + Border: : (Single solid line Auto  0.5 pt L... Char"/>
    <w:link w:val="StyleevidencetextBorderSinglesolidlineAuto05ptL"/>
    <w:rsid w:val="003824D2"/>
    <w:rPr>
      <w:rFonts w:ascii="Calibri" w:hAnsi="Calibri" w:cs="Calibri"/>
      <w:color w:val="000000"/>
      <w:sz w:val="28"/>
      <w:lang w:val="x-none" w:eastAsia="x-none"/>
    </w:rPr>
  </w:style>
  <w:style w:type="character" w:customStyle="1" w:styleId="Style4CharChar">
    <w:name w:val="Style4 Char Char"/>
    <w:basedOn w:val="DefaultParagraphFont"/>
    <w:rsid w:val="003824D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824D2"/>
    <w:rPr>
      <w:rFonts w:ascii="Times New Roman" w:hAnsi="Times New Roman" w:cs="Times New Roman"/>
      <w:sz w:val="16"/>
      <w:szCs w:val="16"/>
    </w:rPr>
  </w:style>
  <w:style w:type="character" w:customStyle="1" w:styleId="StyleEmphasisArial12ptBold">
    <w:name w:val="Style Emphasis + Arial 12 pt Bold"/>
    <w:rsid w:val="003824D2"/>
    <w:rPr>
      <w:rFonts w:ascii="Arial" w:hAnsi="Arial"/>
      <w:b/>
      <w:bCs/>
      <w:i/>
      <w:iCs/>
      <w:sz w:val="24"/>
    </w:rPr>
  </w:style>
  <w:style w:type="character" w:customStyle="1" w:styleId="super">
    <w:name w:val="super"/>
    <w:rsid w:val="003824D2"/>
  </w:style>
  <w:style w:type="character" w:customStyle="1" w:styleId="text30">
    <w:name w:val="text30"/>
    <w:rsid w:val="003824D2"/>
  </w:style>
  <w:style w:type="character" w:customStyle="1" w:styleId="uppercase">
    <w:name w:val="uppercase"/>
    <w:rsid w:val="003824D2"/>
  </w:style>
  <w:style w:type="character" w:customStyle="1" w:styleId="bodytext0">
    <w:name w:val="bodytext"/>
    <w:rsid w:val="003824D2"/>
  </w:style>
  <w:style w:type="character" w:customStyle="1" w:styleId="entry-title">
    <w:name w:val="entry-title"/>
    <w:rsid w:val="003824D2"/>
  </w:style>
  <w:style w:type="character" w:customStyle="1" w:styleId="BodyTextIndentChar1">
    <w:name w:val="Body Text Indent Char1"/>
    <w:basedOn w:val="DefaultParagraphFont"/>
    <w:uiPriority w:val="99"/>
    <w:semiHidden/>
    <w:rsid w:val="003824D2"/>
    <w:rPr>
      <w:rFonts w:ascii="Times New Roman" w:hAnsi="Times New Roman" w:cs="Times New Roman"/>
      <w:sz w:val="20"/>
    </w:rPr>
  </w:style>
  <w:style w:type="character" w:customStyle="1" w:styleId="Style6pt">
    <w:name w:val="Style 6 pt"/>
    <w:basedOn w:val="DefaultParagraphFont"/>
    <w:qFormat/>
    <w:rsid w:val="003824D2"/>
    <w:rPr>
      <w:sz w:val="12"/>
    </w:rPr>
  </w:style>
  <w:style w:type="character" w:customStyle="1" w:styleId="CiteCharCharCharCharCharChar">
    <w:name w:val="Cite Char Char Char Char Char Char"/>
    <w:basedOn w:val="DefaultParagraphFont"/>
    <w:rsid w:val="003824D2"/>
    <w:rPr>
      <w:b/>
      <w:noProof w:val="0"/>
      <w:sz w:val="22"/>
      <w:szCs w:val="24"/>
      <w:u w:val="single"/>
      <w:lang w:val="en-US" w:eastAsia="en-US" w:bidi="ar-SA"/>
    </w:rPr>
  </w:style>
  <w:style w:type="character" w:customStyle="1" w:styleId="mainbody1">
    <w:name w:val="mainbody1"/>
    <w:basedOn w:val="DefaultParagraphFont"/>
    <w:rsid w:val="003824D2"/>
    <w:rPr>
      <w:rFonts w:ascii="Verdana" w:hAnsi="Verdana" w:hint="default"/>
      <w:color w:val="000000"/>
      <w:sz w:val="22"/>
      <w:szCs w:val="22"/>
    </w:rPr>
  </w:style>
  <w:style w:type="character" w:customStyle="1" w:styleId="ssl4">
    <w:name w:val="ss_l4"/>
    <w:basedOn w:val="DefaultParagraphFont"/>
    <w:rsid w:val="003824D2"/>
  </w:style>
  <w:style w:type="paragraph" w:customStyle="1" w:styleId="StyleNormalWeb11ptUnderline">
    <w:name w:val="Style Normal (Web) + 11 pt Underline"/>
    <w:basedOn w:val="NormalWeb"/>
    <w:link w:val="StyleNormalWeb11ptUnderlineChar"/>
    <w:qFormat/>
    <w:rsid w:val="003824D2"/>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3824D2"/>
    <w:rPr>
      <w:rFonts w:ascii="Calibri" w:eastAsia="Calibri" w:hAnsi="Calibri" w:cs="Calibri"/>
      <w:sz w:val="28"/>
      <w:u w:val="single"/>
    </w:rPr>
  </w:style>
  <w:style w:type="character" w:customStyle="1" w:styleId="cit-first-element">
    <w:name w:val="cit-first-element"/>
    <w:basedOn w:val="DefaultParagraphFont"/>
    <w:rsid w:val="003824D2"/>
  </w:style>
  <w:style w:type="character" w:customStyle="1" w:styleId="title1">
    <w:name w:val="title1"/>
    <w:basedOn w:val="DefaultParagraphFont"/>
    <w:rsid w:val="003824D2"/>
  </w:style>
  <w:style w:type="character" w:customStyle="1" w:styleId="StyleThickunderline1">
    <w:name w:val="Style Thick underline1"/>
    <w:basedOn w:val="DefaultParagraphFont"/>
    <w:rsid w:val="003824D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824D2"/>
    <w:rPr>
      <w:rFonts w:ascii="Georgia" w:hAnsi="Georgia"/>
    </w:rPr>
  </w:style>
  <w:style w:type="character" w:customStyle="1" w:styleId="FooterChar1">
    <w:name w:val="Footer Char1"/>
    <w:basedOn w:val="DefaultParagraphFont"/>
    <w:uiPriority w:val="99"/>
    <w:semiHidden/>
    <w:rsid w:val="003824D2"/>
    <w:rPr>
      <w:rFonts w:ascii="Georgia" w:hAnsi="Georgia"/>
    </w:rPr>
  </w:style>
  <w:style w:type="character" w:customStyle="1" w:styleId="AnalyticChar">
    <w:name w:val="Analytic Char"/>
    <w:basedOn w:val="DefaultParagraphFont"/>
    <w:link w:val="Analytic"/>
    <w:rsid w:val="003824D2"/>
    <w:rPr>
      <w:rFonts w:ascii="Calibri" w:hAnsi="Calibri" w:cs="Calibri"/>
      <w:b/>
    </w:rPr>
  </w:style>
  <w:style w:type="character" w:customStyle="1" w:styleId="UnderlineBold0">
    <w:name w:val="Underline Bold"/>
    <w:uiPriority w:val="6"/>
    <w:qFormat/>
    <w:rsid w:val="003824D2"/>
    <w:rPr>
      <w:b/>
      <w:sz w:val="20"/>
      <w:u w:val="single"/>
    </w:rPr>
  </w:style>
  <w:style w:type="paragraph" w:customStyle="1" w:styleId="Underline20">
    <w:name w:val="Underline2"/>
    <w:basedOn w:val="Normal"/>
    <w:link w:val="Underline2Char"/>
    <w:autoRedefine/>
    <w:uiPriority w:val="4"/>
    <w:qFormat/>
    <w:rsid w:val="003824D2"/>
    <w:rPr>
      <w:b/>
      <w:u w:val="single"/>
    </w:rPr>
  </w:style>
  <w:style w:type="character" w:customStyle="1" w:styleId="Underline2Char">
    <w:name w:val="Underline2 Char"/>
    <w:basedOn w:val="DefaultParagraphFont"/>
    <w:link w:val="Underline20"/>
    <w:uiPriority w:val="4"/>
    <w:rsid w:val="003824D2"/>
    <w:rPr>
      <w:rFonts w:ascii="Calibri" w:hAnsi="Calibri" w:cs="Calibri"/>
      <w:b/>
      <w:sz w:val="28"/>
      <w:u w:val="single"/>
    </w:rPr>
  </w:style>
  <w:style w:type="character" w:customStyle="1" w:styleId="NormalTextChar">
    <w:name w:val="Normal Text Char"/>
    <w:link w:val="NormalText"/>
    <w:rsid w:val="003824D2"/>
    <w:rPr>
      <w:rFonts w:ascii="Calibri" w:eastAsia="Times New Roman" w:hAnsi="Calibri" w:cs="Calibri"/>
      <w:sz w:val="28"/>
      <w:szCs w:val="26"/>
    </w:rPr>
  </w:style>
  <w:style w:type="paragraph" w:customStyle="1" w:styleId="TableParagraph">
    <w:name w:val="Table Paragraph"/>
    <w:basedOn w:val="Normal"/>
    <w:uiPriority w:val="1"/>
    <w:qFormat/>
    <w:rsid w:val="003824D2"/>
    <w:pPr>
      <w:widowControl w:val="0"/>
    </w:pPr>
  </w:style>
  <w:style w:type="character" w:customStyle="1" w:styleId="UnderlineChar0">
    <w:name w:val="UnderlineChar"/>
    <w:rsid w:val="003824D2"/>
    <w:rPr>
      <w:sz w:val="24"/>
      <w:u w:val="single"/>
      <w:shd w:val="clear" w:color="auto" w:fill="auto"/>
    </w:rPr>
  </w:style>
  <w:style w:type="character" w:customStyle="1" w:styleId="foreground">
    <w:name w:val="foreground"/>
    <w:basedOn w:val="DefaultParagraphFont"/>
    <w:rsid w:val="003824D2"/>
  </w:style>
  <w:style w:type="paragraph" w:customStyle="1" w:styleId="StyleCircled11pt">
    <w:name w:val="Style Circled + 11 pt"/>
    <w:basedOn w:val="Normal"/>
    <w:link w:val="StyleCircled11ptChar"/>
    <w:qFormat/>
    <w:rsid w:val="003824D2"/>
    <w:rPr>
      <w:rFonts w:eastAsia="Times New Roman"/>
      <w:b/>
      <w:bCs/>
      <w:sz w:val="20"/>
      <w:u w:val="single"/>
    </w:rPr>
  </w:style>
  <w:style w:type="character" w:customStyle="1" w:styleId="StyleCircled11ptChar">
    <w:name w:val="Style Circled + 11 pt Char"/>
    <w:link w:val="StyleCircled11pt"/>
    <w:rsid w:val="003824D2"/>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3824D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824D2"/>
    <w:rPr>
      <w:rFonts w:ascii="Times" w:eastAsia="Times New Roman" w:hAnsi="Times" w:cs="Calibri"/>
      <w:sz w:val="20"/>
      <w:szCs w:val="28"/>
      <w:u w:val="single"/>
    </w:rPr>
  </w:style>
  <w:style w:type="paragraph" w:customStyle="1" w:styleId="cite20">
    <w:name w:val="cite2"/>
    <w:basedOn w:val="Normal"/>
    <w:uiPriority w:val="99"/>
    <w:qFormat/>
    <w:rsid w:val="003824D2"/>
    <w:rPr>
      <w:rFonts w:eastAsia="Times New Roman"/>
      <w:color w:val="000000"/>
      <w:sz w:val="20"/>
      <w:szCs w:val="20"/>
    </w:rPr>
  </w:style>
  <w:style w:type="character" w:customStyle="1" w:styleId="postby">
    <w:name w:val="post_by"/>
    <w:basedOn w:val="DefaultParagraphFont"/>
    <w:rsid w:val="003824D2"/>
  </w:style>
  <w:style w:type="character" w:customStyle="1" w:styleId="Style11ptBorderSinglesolidlineAuto05ptLinewidth">
    <w:name w:val="Style 11 pt Border: : (Single solid line Auto  0.5 pt Line width)"/>
    <w:rsid w:val="003824D2"/>
    <w:rPr>
      <w:sz w:val="20"/>
      <w:bdr w:val="single" w:sz="4" w:space="0" w:color="auto" w:frame="1"/>
    </w:rPr>
  </w:style>
  <w:style w:type="character" w:customStyle="1" w:styleId="StyleUnderlineChar9ptBorderSinglesolidlineAuto0">
    <w:name w:val="Style Underline Char + 9 pt Border: : (Single solid line Auto  0..."/>
    <w:rsid w:val="003824D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824D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824D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824D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824D2"/>
    <w:rPr>
      <w:sz w:val="20"/>
      <w:szCs w:val="24"/>
      <w:u w:val="single"/>
      <w:bdr w:val="single" w:sz="4" w:space="0" w:color="auto"/>
      <w:lang w:val="en-US" w:eastAsia="en-US" w:bidi="ar-SA"/>
    </w:rPr>
  </w:style>
  <w:style w:type="character" w:customStyle="1" w:styleId="StyleLatinGaramondUnderline">
    <w:name w:val="Style (Latin) Garamond Underline"/>
    <w:rsid w:val="003824D2"/>
    <w:rPr>
      <w:rFonts w:ascii="Times New Roman" w:hAnsi="Times New Roman"/>
      <w:sz w:val="20"/>
      <w:u w:val="single"/>
    </w:rPr>
  </w:style>
  <w:style w:type="character" w:customStyle="1" w:styleId="StyleLatinGaramond">
    <w:name w:val="Style (Latin) Garamond"/>
    <w:rsid w:val="003824D2"/>
    <w:rPr>
      <w:rFonts w:ascii="Times New Roman" w:hAnsi="Times New Roman"/>
      <w:sz w:val="20"/>
    </w:rPr>
  </w:style>
  <w:style w:type="character" w:customStyle="1" w:styleId="styletimesnewroman12ptbold0">
    <w:name w:val="styletimesnewroman12ptbold"/>
    <w:basedOn w:val="DefaultParagraphFont"/>
    <w:rsid w:val="003824D2"/>
  </w:style>
  <w:style w:type="character" w:customStyle="1" w:styleId="CharCharCharCharChar">
    <w:name w:val="Char Char Char Char Char"/>
    <w:aliases w:val="Char Char Char Char,Char Char Char Char Char Char Char1,Heading 2 Char1 Char Char Char Char Char Char"/>
    <w:basedOn w:val="DefaultParagraphFont"/>
    <w:rsid w:val="003824D2"/>
    <w:rPr>
      <w:rFonts w:cs="Arial"/>
      <w:b/>
      <w:bCs/>
      <w:iCs/>
      <w:sz w:val="24"/>
      <w:szCs w:val="28"/>
      <w:lang w:val="en-US" w:eastAsia="en-US" w:bidi="ar-SA"/>
    </w:rPr>
  </w:style>
  <w:style w:type="character" w:customStyle="1" w:styleId="mainheading">
    <w:name w:val="mainheading"/>
    <w:basedOn w:val="DefaultParagraphFont"/>
    <w:rsid w:val="003824D2"/>
  </w:style>
  <w:style w:type="paragraph" w:customStyle="1" w:styleId="BoldandUnderlineChar2CharChar">
    <w:name w:val="Bold and Underline Char2 Char Char"/>
    <w:basedOn w:val="Normal"/>
    <w:link w:val="BoldandUnderlineChar2CharCharChar"/>
    <w:qFormat/>
    <w:rsid w:val="003824D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3824D2"/>
    <w:rPr>
      <w:rFonts w:ascii="Calibri" w:eastAsia="Times New Roman" w:hAnsi="Calibri" w:cs="Calibri"/>
      <w:b/>
      <w:sz w:val="28"/>
      <w:u w:val="single"/>
    </w:rPr>
  </w:style>
  <w:style w:type="character" w:customStyle="1" w:styleId="StyleUnderlineChar9ptChar">
    <w:name w:val="Style Underline Char + 9 pt Char"/>
    <w:basedOn w:val="UnderlineCharChar"/>
    <w:rsid w:val="003824D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824D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824D2"/>
    <w:rPr>
      <w:sz w:val="16"/>
    </w:rPr>
  </w:style>
  <w:style w:type="paragraph" w:customStyle="1" w:styleId="Reduce8pt">
    <w:name w:val="Reduce 8pt"/>
    <w:basedOn w:val="Normal"/>
    <w:link w:val="Reduce8ptCharChar"/>
    <w:qFormat/>
    <w:rsid w:val="003824D2"/>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3824D2"/>
    <w:pPr>
      <w:contextualSpacing/>
    </w:pPr>
    <w:rPr>
      <w:rFonts w:eastAsia="Calibri"/>
    </w:rPr>
  </w:style>
  <w:style w:type="character" w:customStyle="1" w:styleId="CardIndentedChar">
    <w:name w:val="Card (Indented) Char"/>
    <w:link w:val="CardIndented"/>
    <w:locked/>
    <w:rsid w:val="003824D2"/>
    <w:rPr>
      <w:rFonts w:ascii="Calibri" w:hAnsi="Calibri" w:cs="Calibri"/>
      <w:sz w:val="28"/>
    </w:rPr>
  </w:style>
  <w:style w:type="character" w:customStyle="1" w:styleId="citenon-boldChar">
    <w:name w:val="cite non-bold Char"/>
    <w:basedOn w:val="DefaultParagraphFont"/>
    <w:link w:val="citenon-bold"/>
    <w:locked/>
    <w:rsid w:val="003824D2"/>
    <w:rPr>
      <w:rFonts w:ascii="Garamond" w:eastAsia="Times New Roman" w:hAnsi="Garamond" w:cs="Calibri"/>
      <w:sz w:val="28"/>
      <w:szCs w:val="20"/>
    </w:rPr>
  </w:style>
  <w:style w:type="character" w:customStyle="1" w:styleId="boldciteChar4">
    <w:name w:val="bold cite Char4"/>
    <w:link w:val="boldcite"/>
    <w:locked/>
    <w:rsid w:val="003824D2"/>
    <w:rPr>
      <w:rFonts w:eastAsia="Times New Roman" w:cs="Times New Roman"/>
      <w:b/>
      <w:color w:val="000000"/>
      <w:sz w:val="20"/>
      <w:u w:val="thick" w:color="000000"/>
    </w:rPr>
  </w:style>
  <w:style w:type="paragraph" w:customStyle="1" w:styleId="boldcite">
    <w:name w:val="bold cite"/>
    <w:basedOn w:val="Normal"/>
    <w:link w:val="boldciteChar4"/>
    <w:qFormat/>
    <w:rsid w:val="003824D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3824D2"/>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3824D2"/>
    <w:rPr>
      <w:rFonts w:eastAsia="Calibri"/>
      <w:b/>
    </w:rPr>
  </w:style>
  <w:style w:type="character" w:customStyle="1" w:styleId="HeadingsBaseChar">
    <w:name w:val="Headings Base Char"/>
    <w:basedOn w:val="DefaultParagraphFont"/>
    <w:link w:val="HeadingsBase"/>
    <w:locked/>
    <w:rsid w:val="003824D2"/>
    <w:rPr>
      <w:rFonts w:ascii="Times New Roman" w:hAnsi="Times New Roman" w:cs="Times New Roman"/>
      <w:b/>
      <w:sz w:val="32"/>
    </w:rPr>
  </w:style>
  <w:style w:type="paragraph" w:customStyle="1" w:styleId="HeadingsBase">
    <w:name w:val="Headings Base"/>
    <w:basedOn w:val="Normal"/>
    <w:link w:val="HeadingsBaseChar"/>
    <w:qFormat/>
    <w:rsid w:val="003824D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3824D2"/>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3824D2"/>
    <w:pPr>
      <w:spacing w:line="480" w:lineRule="auto"/>
      <w:ind w:firstLine="720"/>
    </w:pPr>
    <w:rPr>
      <w:rFonts w:eastAsia="Calibri"/>
    </w:rPr>
  </w:style>
  <w:style w:type="paragraph" w:customStyle="1" w:styleId="SchoolBlockQuote">
    <w:name w:val="School Block Quote"/>
    <w:basedOn w:val="SchoolPaper"/>
    <w:qFormat/>
    <w:rsid w:val="003824D2"/>
  </w:style>
  <w:style w:type="paragraph" w:customStyle="1" w:styleId="SchoolWorksCited">
    <w:name w:val="School Works Cited"/>
    <w:basedOn w:val="SchoolPaper"/>
    <w:qFormat/>
    <w:rsid w:val="003824D2"/>
  </w:style>
  <w:style w:type="paragraph" w:customStyle="1" w:styleId="BlockQuote">
    <w:name w:val="Block Quote"/>
    <w:basedOn w:val="Normal"/>
    <w:qFormat/>
    <w:rsid w:val="003824D2"/>
    <w:pPr>
      <w:ind w:left="720" w:right="720"/>
    </w:pPr>
    <w:rPr>
      <w:rFonts w:eastAsia="Calibri"/>
    </w:rPr>
  </w:style>
  <w:style w:type="paragraph" w:customStyle="1" w:styleId="PaperBody">
    <w:name w:val="Paper Body"/>
    <w:basedOn w:val="Normal"/>
    <w:qFormat/>
    <w:rsid w:val="003824D2"/>
    <w:pPr>
      <w:spacing w:line="480" w:lineRule="auto"/>
      <w:ind w:firstLine="720"/>
    </w:pPr>
    <w:rPr>
      <w:rFonts w:eastAsia="Calibri"/>
    </w:rPr>
  </w:style>
  <w:style w:type="paragraph" w:customStyle="1" w:styleId="PaperCitation">
    <w:name w:val="Paper Citation"/>
    <w:basedOn w:val="Normal"/>
    <w:qFormat/>
    <w:rsid w:val="003824D2"/>
    <w:pPr>
      <w:spacing w:line="480" w:lineRule="auto"/>
      <w:ind w:left="720" w:hanging="720"/>
    </w:pPr>
    <w:rPr>
      <w:rFonts w:eastAsia="Calibri"/>
    </w:rPr>
  </w:style>
  <w:style w:type="character" w:customStyle="1" w:styleId="hatChar">
    <w:name w:val="hat Char"/>
    <w:basedOn w:val="DefaultParagraphFont"/>
    <w:link w:val="hat"/>
    <w:locked/>
    <w:rsid w:val="003824D2"/>
    <w:rPr>
      <w:rFonts w:ascii="Calibri" w:eastAsia="Times New Roman" w:hAnsi="Calibri" w:cs="Calibri"/>
      <w:b/>
      <w:bCs/>
      <w:sz w:val="32"/>
      <w:u w:val="single"/>
      <w:lang w:bidi="en-US"/>
    </w:rPr>
  </w:style>
  <w:style w:type="paragraph" w:customStyle="1" w:styleId="WW-Default">
    <w:name w:val="WW-Default"/>
    <w:qFormat/>
    <w:rsid w:val="003824D2"/>
    <w:pPr>
      <w:suppressAutoHyphens/>
    </w:pPr>
    <w:rPr>
      <w:rFonts w:ascii="Georgia" w:eastAsia="Calibri" w:hAnsi="Georgia" w:cs="Calibri"/>
      <w:sz w:val="22"/>
      <w:szCs w:val="22"/>
      <w:lang w:eastAsia="ar-SA"/>
    </w:rPr>
  </w:style>
  <w:style w:type="paragraph" w:customStyle="1" w:styleId="B-TagCite">
    <w:name w:val="B-TagCite"/>
    <w:qFormat/>
    <w:rsid w:val="003824D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3824D2"/>
    <w:rPr>
      <w:rFonts w:ascii="Times New Roman" w:hAnsi="Times New Roman" w:cs="Times New Roman"/>
      <w:b/>
      <w:sz w:val="20"/>
    </w:rPr>
  </w:style>
  <w:style w:type="paragraph" w:customStyle="1" w:styleId="MicroText">
    <w:name w:val="MicroText"/>
    <w:basedOn w:val="Normal"/>
    <w:next w:val="Normal"/>
    <w:link w:val="MicroTextChar"/>
    <w:qFormat/>
    <w:rsid w:val="003824D2"/>
    <w:rPr>
      <w:rFonts w:ascii="Arial Narrow" w:hAnsi="Arial Narrow" w:cstheme="minorBidi"/>
      <w:sz w:val="12"/>
    </w:rPr>
  </w:style>
  <w:style w:type="character" w:customStyle="1" w:styleId="Footnote2Char">
    <w:name w:val="Footnote2 Char"/>
    <w:link w:val="Footnote2"/>
    <w:locked/>
    <w:rsid w:val="003824D2"/>
  </w:style>
  <w:style w:type="paragraph" w:customStyle="1" w:styleId="Footnote2">
    <w:name w:val="Footnote2"/>
    <w:basedOn w:val="Normal"/>
    <w:next w:val="Normal"/>
    <w:link w:val="Footnote2Char"/>
    <w:autoRedefine/>
    <w:qFormat/>
    <w:rsid w:val="003824D2"/>
    <w:pPr>
      <w:spacing w:after="120" w:line="480" w:lineRule="auto"/>
    </w:pPr>
    <w:rPr>
      <w:rFonts w:asciiTheme="minorHAnsi" w:hAnsiTheme="minorHAnsi" w:cstheme="minorBidi"/>
      <w:sz w:val="24"/>
    </w:rPr>
  </w:style>
  <w:style w:type="paragraph" w:customStyle="1" w:styleId="indent">
    <w:name w:val="indent"/>
    <w:basedOn w:val="Normal"/>
    <w:qFormat/>
    <w:rsid w:val="003824D2"/>
    <w:pPr>
      <w:spacing w:before="100" w:beforeAutospacing="1" w:after="100" w:afterAutospacing="1"/>
    </w:pPr>
    <w:rPr>
      <w:rFonts w:eastAsia="Times New Roman"/>
    </w:rPr>
  </w:style>
  <w:style w:type="paragraph" w:customStyle="1" w:styleId="PageHeaderLine1">
    <w:name w:val="PageHeaderLine1"/>
    <w:basedOn w:val="Normal"/>
    <w:qFormat/>
    <w:rsid w:val="003824D2"/>
    <w:pPr>
      <w:tabs>
        <w:tab w:val="right" w:pos="10800"/>
      </w:tabs>
    </w:pPr>
    <w:rPr>
      <w:rFonts w:eastAsia="Calibri"/>
      <w:b/>
    </w:rPr>
  </w:style>
  <w:style w:type="paragraph" w:customStyle="1" w:styleId="PageHeaderLine2">
    <w:name w:val="PageHeaderLine2"/>
    <w:basedOn w:val="Normal"/>
    <w:next w:val="Normal"/>
    <w:link w:val="PageHeaderLine2Char"/>
    <w:qFormat/>
    <w:rsid w:val="003824D2"/>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3824D2"/>
    <w:rPr>
      <w:rFonts w:ascii="Times New Roman" w:hAnsi="Times New Roman" w:cs="Times New Roman"/>
      <w:sz w:val="20"/>
    </w:rPr>
  </w:style>
  <w:style w:type="paragraph" w:customStyle="1" w:styleId="CardText1">
    <w:name w:val="CardText"/>
    <w:basedOn w:val="Normal"/>
    <w:link w:val="CardTextChar3"/>
    <w:qFormat/>
    <w:rsid w:val="003824D2"/>
    <w:pPr>
      <w:ind w:left="288"/>
    </w:pPr>
    <w:rPr>
      <w:rFonts w:ascii="Times New Roman" w:hAnsi="Times New Roman" w:cs="Times New Roman"/>
      <w:sz w:val="20"/>
    </w:rPr>
  </w:style>
  <w:style w:type="character" w:customStyle="1" w:styleId="stylestylebold12pt">
    <w:name w:val="stylestylebold12pt"/>
    <w:basedOn w:val="DefaultParagraphFont"/>
    <w:rsid w:val="003824D2"/>
  </w:style>
  <w:style w:type="character" w:customStyle="1" w:styleId="styleboldunderline">
    <w:name w:val="styleboldunderline"/>
    <w:basedOn w:val="DefaultParagraphFont"/>
    <w:rsid w:val="003824D2"/>
  </w:style>
  <w:style w:type="character" w:customStyle="1" w:styleId="box">
    <w:name w:val="box"/>
    <w:basedOn w:val="DefaultParagraphFont"/>
    <w:rsid w:val="003824D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824D2"/>
    <w:rPr>
      <w:rFonts w:ascii="Arial Narrow" w:hAnsi="Arial Narrow" w:cs="Arial Narrow" w:hint="default"/>
      <w:sz w:val="18"/>
      <w:szCs w:val="18"/>
    </w:rPr>
  </w:style>
  <w:style w:type="character" w:customStyle="1" w:styleId="FontStyle14">
    <w:name w:val="Font Style14"/>
    <w:basedOn w:val="DefaultParagraphFont"/>
    <w:uiPriority w:val="99"/>
    <w:rsid w:val="003824D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824D2"/>
    <w:rPr>
      <w:rFonts w:ascii="Arial Narrow" w:hAnsi="Arial Narrow" w:cs="Arial Narrow" w:hint="default"/>
      <w:b/>
      <w:bCs/>
      <w:sz w:val="10"/>
      <w:szCs w:val="10"/>
    </w:rPr>
  </w:style>
  <w:style w:type="character" w:customStyle="1" w:styleId="CardTagandCiteChar">
    <w:name w:val="Card Tag and Cite Char"/>
    <w:basedOn w:val="DefaultParagraphFont"/>
    <w:rsid w:val="003824D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3824D2"/>
    <w:rPr>
      <w:rFonts w:ascii="Arial Narrow" w:hAnsi="Arial Narrow"/>
      <w:b/>
      <w:color w:val="000000"/>
      <w:sz w:val="22"/>
      <w:szCs w:val="22"/>
      <w:u w:val="single"/>
    </w:rPr>
  </w:style>
  <w:style w:type="character" w:customStyle="1" w:styleId="SmallText0">
    <w:name w:val="SmallText"/>
    <w:rsid w:val="003824D2"/>
    <w:rPr>
      <w:color w:val="000000"/>
    </w:rPr>
  </w:style>
  <w:style w:type="character" w:customStyle="1" w:styleId="CitesChar1">
    <w:name w:val="Cites Char1"/>
    <w:basedOn w:val="DefaultParagraphFont"/>
    <w:rsid w:val="003824D2"/>
    <w:rPr>
      <w:b/>
      <w:bCs w:val="0"/>
      <w:szCs w:val="24"/>
      <w:u w:val="single"/>
      <w:lang w:val="en-US" w:eastAsia="en-US" w:bidi="ar-SA"/>
    </w:rPr>
  </w:style>
  <w:style w:type="character" w:customStyle="1" w:styleId="CardUnderlinedChar">
    <w:name w:val="Card Underlined Char"/>
    <w:basedOn w:val="DefaultParagraphFont"/>
    <w:rsid w:val="003824D2"/>
    <w:rPr>
      <w:rFonts w:ascii="Arial Narrow" w:hAnsi="Arial Narrow" w:hint="default"/>
      <w:sz w:val="22"/>
      <w:szCs w:val="24"/>
      <w:u w:val="single"/>
      <w:lang w:val="en-US" w:eastAsia="en-US" w:bidi="ar-SA"/>
    </w:rPr>
  </w:style>
  <w:style w:type="character" w:customStyle="1" w:styleId="underline3">
    <w:name w:val="underline3"/>
    <w:basedOn w:val="underline2"/>
    <w:rsid w:val="003824D2"/>
    <w:rPr>
      <w:rFonts w:ascii="Arial" w:hAnsi="Arial"/>
      <w:sz w:val="18"/>
      <w:u w:val="single"/>
      <w:bdr w:val="none" w:sz="0" w:space="0" w:color="auto" w:frame="1"/>
      <w:shd w:val="clear" w:color="auto" w:fill="FFFF00"/>
    </w:rPr>
  </w:style>
  <w:style w:type="character" w:customStyle="1" w:styleId="menu">
    <w:name w:val="menu"/>
    <w:basedOn w:val="DefaultParagraphFont"/>
    <w:rsid w:val="003824D2"/>
  </w:style>
  <w:style w:type="character" w:customStyle="1" w:styleId="itxtrst">
    <w:name w:val="itxtrst"/>
    <w:rsid w:val="003824D2"/>
  </w:style>
  <w:style w:type="character" w:customStyle="1" w:styleId="A-Underlining">
    <w:name w:val="A-Underlining"/>
    <w:basedOn w:val="DefaultParagraphFont"/>
    <w:rsid w:val="003824D2"/>
    <w:rPr>
      <w:rFonts w:ascii="Garamond" w:hAnsi="Garamond" w:hint="default"/>
      <w:color w:val="auto"/>
      <w:sz w:val="24"/>
      <w:u w:val="single"/>
    </w:rPr>
  </w:style>
  <w:style w:type="character" w:customStyle="1" w:styleId="StyleUnderlineBold0">
    <w:name w:val="Style Underline + Bold"/>
    <w:rsid w:val="003824D2"/>
    <w:rPr>
      <w:b/>
      <w:bCs/>
      <w:u w:val="single"/>
    </w:rPr>
  </w:style>
  <w:style w:type="character" w:customStyle="1" w:styleId="Underline-Highlighted">
    <w:name w:val="Underline-Highlighted"/>
    <w:uiPriority w:val="1"/>
    <w:qFormat/>
    <w:rsid w:val="003824D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824D2"/>
  </w:style>
  <w:style w:type="character" w:customStyle="1" w:styleId="newsmain">
    <w:name w:val="news_main"/>
    <w:basedOn w:val="DefaultParagraphFont"/>
    <w:rsid w:val="003824D2"/>
  </w:style>
  <w:style w:type="character" w:customStyle="1" w:styleId="vitstoryheadline">
    <w:name w:val="vitstoryheadline"/>
    <w:rsid w:val="003824D2"/>
  </w:style>
  <w:style w:type="character" w:customStyle="1" w:styleId="AuthorDate0">
    <w:name w:val="Author Date"/>
    <w:rsid w:val="003824D2"/>
    <w:rPr>
      <w:b/>
      <w:bCs w:val="0"/>
      <w:sz w:val="24"/>
      <w:u w:val="thick"/>
    </w:rPr>
  </w:style>
  <w:style w:type="character" w:customStyle="1" w:styleId="red">
    <w:name w:val="red"/>
    <w:basedOn w:val="DefaultParagraphFont"/>
    <w:rsid w:val="003824D2"/>
  </w:style>
  <w:style w:type="character" w:customStyle="1" w:styleId="at">
    <w:name w:val="at"/>
    <w:rsid w:val="003824D2"/>
  </w:style>
  <w:style w:type="character" w:customStyle="1" w:styleId="org">
    <w:name w:val="org"/>
    <w:rsid w:val="003824D2"/>
  </w:style>
  <w:style w:type="character" w:customStyle="1" w:styleId="pnumber">
    <w:name w:val="pnumber"/>
    <w:rsid w:val="003824D2"/>
  </w:style>
  <w:style w:type="character" w:customStyle="1" w:styleId="ital">
    <w:name w:val="ital"/>
    <w:rsid w:val="003824D2"/>
  </w:style>
  <w:style w:type="character" w:customStyle="1" w:styleId="orgdiv">
    <w:name w:val="orgdiv"/>
    <w:rsid w:val="003824D2"/>
  </w:style>
  <w:style w:type="character" w:customStyle="1" w:styleId="orgname">
    <w:name w:val="orgname"/>
    <w:rsid w:val="003824D2"/>
  </w:style>
  <w:style w:type="character" w:customStyle="1" w:styleId="city">
    <w:name w:val="city"/>
    <w:rsid w:val="003824D2"/>
  </w:style>
  <w:style w:type="character" w:customStyle="1" w:styleId="state">
    <w:name w:val="state"/>
    <w:rsid w:val="003824D2"/>
  </w:style>
  <w:style w:type="character" w:customStyle="1" w:styleId="country">
    <w:name w:val="country"/>
    <w:rsid w:val="003824D2"/>
  </w:style>
  <w:style w:type="character" w:customStyle="1" w:styleId="articletitle">
    <w:name w:val="articletitle"/>
    <w:rsid w:val="003824D2"/>
    <w:rPr>
      <w:rFonts w:ascii="Times New Roman" w:hAnsi="Times New Roman" w:cs="Times New Roman" w:hint="default"/>
    </w:rPr>
  </w:style>
  <w:style w:type="character" w:customStyle="1" w:styleId="6pointChar">
    <w:name w:val="6 point Char"/>
    <w:rsid w:val="003824D2"/>
    <w:rPr>
      <w:rFonts w:ascii="Times New Roman" w:hAnsi="Times New Roman" w:cs="Times New Roman" w:hint="default"/>
      <w:sz w:val="12"/>
      <w:lang w:val="en-US" w:eastAsia="en-US"/>
    </w:rPr>
  </w:style>
  <w:style w:type="character" w:customStyle="1" w:styleId="StyleThickunderline">
    <w:name w:val="Style Thick underline"/>
    <w:qFormat/>
    <w:rsid w:val="003824D2"/>
    <w:rPr>
      <w:u w:val="thick"/>
    </w:rPr>
  </w:style>
  <w:style w:type="character" w:customStyle="1" w:styleId="Box0">
    <w:name w:val="Box!"/>
    <w:rsid w:val="003824D2"/>
    <w:rPr>
      <w:rFonts w:ascii="Garamond" w:hAnsi="Garamond" w:hint="default"/>
      <w:sz w:val="24"/>
      <w:u w:val="single"/>
      <w:bdr w:val="single" w:sz="4" w:space="0" w:color="auto" w:frame="1"/>
    </w:rPr>
  </w:style>
  <w:style w:type="character" w:customStyle="1" w:styleId="citechar">
    <w:name w:val="citechar"/>
    <w:basedOn w:val="DefaultParagraphFont"/>
    <w:rsid w:val="003824D2"/>
  </w:style>
  <w:style w:type="character" w:customStyle="1" w:styleId="underlinechar2">
    <w:name w:val="underlinechar"/>
    <w:basedOn w:val="DefaultParagraphFont"/>
    <w:rsid w:val="003824D2"/>
  </w:style>
  <w:style w:type="character" w:customStyle="1" w:styleId="CardUnderlineChar">
    <w:name w:val="Card Underline Char"/>
    <w:rsid w:val="003824D2"/>
    <w:rPr>
      <w:szCs w:val="24"/>
      <w:u w:val="single"/>
      <w:lang w:val="en-US" w:eastAsia="en-US" w:bidi="ar-SA"/>
    </w:rPr>
  </w:style>
  <w:style w:type="character" w:customStyle="1" w:styleId="tagciteChar">
    <w:name w:val="tag/cite Char"/>
    <w:basedOn w:val="DefaultParagraphFont"/>
    <w:rsid w:val="003824D2"/>
    <w:rPr>
      <w:b/>
      <w:bCs w:val="0"/>
      <w:sz w:val="24"/>
      <w:lang w:val="en-US" w:eastAsia="en-US" w:bidi="ar-SA"/>
    </w:rPr>
  </w:style>
  <w:style w:type="character" w:customStyle="1" w:styleId="8pointChar">
    <w:name w:val="8 point Char"/>
    <w:basedOn w:val="DefaultParagraphFont"/>
    <w:rsid w:val="003824D2"/>
    <w:rPr>
      <w:sz w:val="16"/>
      <w:lang w:val="en-US" w:eastAsia="en-US" w:bidi="ar-SA"/>
    </w:rPr>
  </w:style>
  <w:style w:type="character" w:customStyle="1" w:styleId="BoldText12pt">
    <w:name w:val="Bold Text 12 pt"/>
    <w:rsid w:val="003824D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824D2"/>
  </w:style>
  <w:style w:type="table" w:styleId="TableGrid">
    <w:name w:val="Table Grid"/>
    <w:basedOn w:val="TableNormal"/>
    <w:rsid w:val="003824D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824D2"/>
    <w:rPr>
      <w:b/>
      <w:bCs w:val="0"/>
      <w:sz w:val="24"/>
      <w:lang w:val="en-US" w:eastAsia="en-US" w:bidi="ar-SA"/>
    </w:rPr>
  </w:style>
  <w:style w:type="character" w:customStyle="1" w:styleId="Mention11">
    <w:name w:val="Mention11"/>
    <w:basedOn w:val="DefaultParagraphFont"/>
    <w:uiPriority w:val="99"/>
    <w:semiHidden/>
    <w:unhideWhenUsed/>
    <w:rsid w:val="003824D2"/>
    <w:rPr>
      <w:color w:val="2B579A"/>
      <w:shd w:val="clear" w:color="auto" w:fill="E6E6E6"/>
    </w:rPr>
  </w:style>
  <w:style w:type="paragraph" w:customStyle="1" w:styleId="Emphasize">
    <w:name w:val="Emphasize"/>
    <w:basedOn w:val="Normal"/>
    <w:uiPriority w:val="7"/>
    <w:qFormat/>
    <w:rsid w:val="003824D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3824D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824D2"/>
  </w:style>
  <w:style w:type="character" w:customStyle="1" w:styleId="Heading3Char2">
    <w:name w:val="Heading 3 Char2"/>
    <w:aliases w:val="Heading 3 Char Char Char4, Char Char1, Char Char Char4"/>
    <w:basedOn w:val="DefaultParagraphFont"/>
    <w:rsid w:val="003824D2"/>
    <w:rPr>
      <w:rFonts w:cs="Arial"/>
      <w:bCs/>
      <w:szCs w:val="26"/>
      <w:u w:val="single"/>
      <w:lang w:val="en-US" w:eastAsia="en-US" w:bidi="ar-SA"/>
    </w:rPr>
  </w:style>
  <w:style w:type="character" w:customStyle="1" w:styleId="Mention2">
    <w:name w:val="Mention2"/>
    <w:basedOn w:val="DefaultParagraphFont"/>
    <w:uiPriority w:val="99"/>
    <w:semiHidden/>
    <w:unhideWhenUsed/>
    <w:rsid w:val="003824D2"/>
    <w:rPr>
      <w:color w:val="2B579A"/>
      <w:shd w:val="clear" w:color="auto" w:fill="E6E6E6"/>
    </w:rPr>
  </w:style>
  <w:style w:type="paragraph" w:customStyle="1" w:styleId="FlashTag">
    <w:name w:val="FlashTag"/>
    <w:basedOn w:val="Normal"/>
    <w:link w:val="FlashTagChar"/>
    <w:autoRedefine/>
    <w:uiPriority w:val="4"/>
    <w:qFormat/>
    <w:rsid w:val="003824D2"/>
    <w:rPr>
      <w:rFonts w:asciiTheme="majorHAnsi" w:hAnsiTheme="majorHAnsi"/>
      <w:b/>
    </w:rPr>
  </w:style>
  <w:style w:type="character" w:customStyle="1" w:styleId="FlashTagChar">
    <w:name w:val="FlashTag Char"/>
    <w:basedOn w:val="DefaultParagraphFont"/>
    <w:link w:val="FlashTag"/>
    <w:uiPriority w:val="4"/>
    <w:rsid w:val="003824D2"/>
    <w:rPr>
      <w:rFonts w:asciiTheme="majorHAnsi" w:hAnsiTheme="majorHAnsi" w:cs="Calibri"/>
      <w:b/>
      <w:sz w:val="28"/>
    </w:rPr>
  </w:style>
  <w:style w:type="paragraph" w:customStyle="1" w:styleId="Warrant">
    <w:name w:val="Warrant"/>
    <w:autoRedefine/>
    <w:uiPriority w:val="4"/>
    <w:qFormat/>
    <w:rsid w:val="003824D2"/>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3824D2"/>
  </w:style>
  <w:style w:type="character" w:customStyle="1" w:styleId="m3965771245576658108gmail-styleunderline">
    <w:name w:val="m_3965771245576658108gmail-styleunderline"/>
    <w:basedOn w:val="DefaultParagraphFont"/>
    <w:rsid w:val="003824D2"/>
  </w:style>
  <w:style w:type="paragraph" w:customStyle="1" w:styleId="Header1">
    <w:name w:val="Header1"/>
    <w:aliases w:val="Header Char Char,Header Char Char Char Char Char Char Char Cha,Header Char2,Header Char1 Char,Char Char Char Cha"/>
    <w:basedOn w:val="Normal"/>
    <w:qFormat/>
    <w:rsid w:val="003824D2"/>
    <w:pPr>
      <w:tabs>
        <w:tab w:val="center" w:pos="4680"/>
        <w:tab w:val="right" w:pos="9360"/>
      </w:tabs>
    </w:pPr>
  </w:style>
  <w:style w:type="character" w:customStyle="1" w:styleId="EndnoteTextChar">
    <w:name w:val="Endnote Text Char"/>
    <w:basedOn w:val="DefaultParagraphFont"/>
    <w:link w:val="EndnoteText"/>
    <w:locked/>
    <w:rsid w:val="003824D2"/>
    <w:rPr>
      <w:rFonts w:ascii="Georgia" w:eastAsia="Times New Roman" w:hAnsi="Georgia"/>
      <w:szCs w:val="20"/>
    </w:rPr>
  </w:style>
  <w:style w:type="paragraph" w:styleId="EndnoteText">
    <w:name w:val="endnote text"/>
    <w:basedOn w:val="Normal"/>
    <w:link w:val="EndnoteTextChar"/>
    <w:unhideWhenUsed/>
    <w:rsid w:val="003824D2"/>
    <w:rPr>
      <w:rFonts w:ascii="Georgia" w:eastAsia="Times New Roman" w:hAnsi="Georgia" w:cstheme="minorBidi"/>
      <w:sz w:val="24"/>
      <w:szCs w:val="20"/>
    </w:rPr>
  </w:style>
  <w:style w:type="character" w:customStyle="1" w:styleId="EndnoteTextChar1">
    <w:name w:val="Endnote Text Char1"/>
    <w:basedOn w:val="DefaultParagraphFont"/>
    <w:semiHidden/>
    <w:rsid w:val="003824D2"/>
    <w:rPr>
      <w:rFonts w:ascii="Calibri" w:hAnsi="Calibri" w:cs="Calibri"/>
      <w:sz w:val="20"/>
      <w:szCs w:val="20"/>
    </w:rPr>
  </w:style>
  <w:style w:type="character" w:customStyle="1" w:styleId="DateChar">
    <w:name w:val="Date Char"/>
    <w:aliases w:val="date Char"/>
    <w:basedOn w:val="DefaultParagraphFont"/>
    <w:link w:val="Date"/>
    <w:uiPriority w:val="99"/>
    <w:locked/>
    <w:rsid w:val="003824D2"/>
    <w:rPr>
      <w:rFonts w:ascii="Georgia" w:eastAsia="Times New Roman" w:hAnsi="Georgia"/>
    </w:rPr>
  </w:style>
  <w:style w:type="paragraph" w:styleId="Date">
    <w:name w:val="Date"/>
    <w:aliases w:val="date"/>
    <w:basedOn w:val="Normal"/>
    <w:next w:val="Normal"/>
    <w:link w:val="DateChar"/>
    <w:uiPriority w:val="99"/>
    <w:unhideWhenUsed/>
    <w:rsid w:val="003824D2"/>
    <w:rPr>
      <w:rFonts w:ascii="Georgia" w:eastAsia="Times New Roman" w:hAnsi="Georgia" w:cstheme="minorBidi"/>
      <w:sz w:val="24"/>
    </w:rPr>
  </w:style>
  <w:style w:type="character" w:customStyle="1" w:styleId="DateChar1">
    <w:name w:val="Date Char1"/>
    <w:basedOn w:val="DefaultParagraphFont"/>
    <w:uiPriority w:val="99"/>
    <w:semiHidden/>
    <w:rsid w:val="003824D2"/>
    <w:rPr>
      <w:rFonts w:ascii="Calibri" w:hAnsi="Calibri" w:cs="Calibri"/>
      <w:sz w:val="28"/>
    </w:rPr>
  </w:style>
  <w:style w:type="character" w:customStyle="1" w:styleId="BodyTextFirstIndentChar">
    <w:name w:val="Body Text First Indent Char"/>
    <w:basedOn w:val="BodyTextChar"/>
    <w:link w:val="BodyTextFirstIndent"/>
    <w:locked/>
    <w:rsid w:val="003824D2"/>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3824D2"/>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3824D2"/>
    <w:rPr>
      <w:rFonts w:ascii="Calibri" w:hAnsi="Calibri" w:cs="Calibri"/>
      <w:sz w:val="28"/>
    </w:rPr>
  </w:style>
  <w:style w:type="character" w:customStyle="1" w:styleId="BodyTextIndent2Char1">
    <w:name w:val="Body Text Indent 2 Char1"/>
    <w:basedOn w:val="DefaultParagraphFont"/>
    <w:semiHidden/>
    <w:rsid w:val="003824D2"/>
    <w:rPr>
      <w:rFonts w:ascii="Calibri" w:hAnsi="Calibri" w:cs="Calibri"/>
    </w:rPr>
  </w:style>
  <w:style w:type="character" w:customStyle="1" w:styleId="PlainTextChar1">
    <w:name w:val="Plain Text Char1"/>
    <w:basedOn w:val="DefaultParagraphFont"/>
    <w:semiHidden/>
    <w:rsid w:val="003824D2"/>
    <w:rPr>
      <w:rFonts w:ascii="Consolas" w:hAnsi="Consolas" w:cs="Calibri"/>
      <w:sz w:val="21"/>
      <w:szCs w:val="21"/>
    </w:rPr>
  </w:style>
  <w:style w:type="character" w:customStyle="1" w:styleId="NoSpacingChar">
    <w:name w:val="No Spacing Char"/>
    <w:link w:val="NoSpacing"/>
    <w:uiPriority w:val="1"/>
    <w:qFormat/>
    <w:locked/>
    <w:rsid w:val="003824D2"/>
    <w:rPr>
      <w:rFonts w:ascii="Times New Roman" w:eastAsia="Times New Roman" w:hAnsi="Times New Roman" w:cs="Times New Roman"/>
    </w:rPr>
  </w:style>
  <w:style w:type="paragraph" w:customStyle="1" w:styleId="msolistparagraphcxspfirst">
    <w:name w:val="msolistparagraphcxspfirst"/>
    <w:basedOn w:val="Normal"/>
    <w:uiPriority w:val="99"/>
    <w:qFormat/>
    <w:rsid w:val="003824D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824D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3824D2"/>
    <w:rPr>
      <w:rFonts w:ascii="Calibri" w:hAnsi="Calibri" w:cs="Calibri"/>
      <w:i/>
      <w:iCs/>
      <w:color w:val="000000" w:themeColor="text1"/>
    </w:rPr>
  </w:style>
  <w:style w:type="paragraph" w:customStyle="1" w:styleId="CiteSpacing">
    <w:name w:val="Cite Spacing"/>
    <w:basedOn w:val="Normal"/>
    <w:uiPriority w:val="4"/>
    <w:qFormat/>
    <w:rsid w:val="003824D2"/>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3824D2"/>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3824D2"/>
    <w:rPr>
      <w:rFonts w:ascii="Calibri" w:eastAsia="Calibri" w:hAnsi="Calibri" w:cs="Calibri"/>
      <w:b/>
      <w:sz w:val="28"/>
    </w:rPr>
  </w:style>
  <w:style w:type="paragraph" w:customStyle="1" w:styleId="Heading2-Bold">
    <w:name w:val="Heading 2 - Bold"/>
    <w:basedOn w:val="Normal"/>
    <w:autoRedefine/>
    <w:uiPriority w:val="99"/>
    <w:qFormat/>
    <w:rsid w:val="003824D2"/>
    <w:rPr>
      <w:rFonts w:ascii="Garamond" w:eastAsia="Calibri" w:hAnsi="Garamond"/>
      <w:b/>
    </w:rPr>
  </w:style>
  <w:style w:type="paragraph" w:customStyle="1" w:styleId="tag">
    <w:name w:val="%tag"/>
    <w:basedOn w:val="Normal"/>
    <w:next w:val="Normal"/>
    <w:uiPriority w:val="99"/>
    <w:qFormat/>
    <w:rsid w:val="003824D2"/>
    <w:rPr>
      <w:rFonts w:ascii="Garamond" w:eastAsia="Calibri" w:hAnsi="Garamond"/>
      <w:bCs/>
      <w:sz w:val="18"/>
    </w:rPr>
  </w:style>
  <w:style w:type="character" w:customStyle="1" w:styleId="Style2Char">
    <w:name w:val="Style 2 Char"/>
    <w:link w:val="Style20"/>
    <w:uiPriority w:val="99"/>
    <w:locked/>
    <w:rsid w:val="003824D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824D2"/>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3824D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824D2"/>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3824D2"/>
    <w:rPr>
      <w:rFonts w:ascii="Georgia" w:eastAsia="Times New Roman" w:hAnsi="Georgia"/>
      <w:sz w:val="18"/>
      <w:szCs w:val="20"/>
      <w:lang w:val="x-none" w:eastAsia="x-none"/>
    </w:rPr>
  </w:style>
  <w:style w:type="paragraph" w:customStyle="1" w:styleId="textsmall0">
    <w:name w:val="textsmall"/>
    <w:basedOn w:val="Normal"/>
    <w:link w:val="textsmallChar0"/>
    <w:qFormat/>
    <w:rsid w:val="003824D2"/>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3824D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824D2"/>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3824D2"/>
    <w:rPr>
      <w:rFonts w:ascii="Arial" w:eastAsia="Times New Roman" w:hAnsi="Arial" w:cs="Arial"/>
      <w:sz w:val="12"/>
    </w:rPr>
  </w:style>
  <w:style w:type="paragraph" w:customStyle="1" w:styleId="Micro">
    <w:name w:val="Micro"/>
    <w:basedOn w:val="Normal"/>
    <w:next w:val="Normal"/>
    <w:link w:val="MicroChar"/>
    <w:qFormat/>
    <w:rsid w:val="003824D2"/>
    <w:rPr>
      <w:rFonts w:ascii="Arial" w:eastAsia="Times New Roman" w:hAnsi="Arial" w:cs="Arial"/>
      <w:sz w:val="12"/>
    </w:rPr>
  </w:style>
  <w:style w:type="character" w:customStyle="1" w:styleId="CardNotUnderlinedChar1">
    <w:name w:val="Card Not Underlined Char1"/>
    <w:link w:val="CardNotUnderlined"/>
    <w:locked/>
    <w:rsid w:val="003824D2"/>
    <w:rPr>
      <w:rFonts w:ascii="Bell MT" w:eastAsia="Calibri" w:hAnsi="Bell MT"/>
      <w:szCs w:val="20"/>
    </w:rPr>
  </w:style>
  <w:style w:type="paragraph" w:customStyle="1" w:styleId="CardNotUnderlined">
    <w:name w:val="Card Not Underlined"/>
    <w:basedOn w:val="Normal"/>
    <w:link w:val="CardNotUnderlinedChar1"/>
    <w:autoRedefine/>
    <w:qFormat/>
    <w:rsid w:val="003824D2"/>
    <w:rPr>
      <w:rFonts w:ascii="Bell MT" w:eastAsia="Calibri" w:hAnsi="Bell MT" w:cstheme="minorBidi"/>
      <w:sz w:val="24"/>
      <w:szCs w:val="20"/>
    </w:rPr>
  </w:style>
  <w:style w:type="paragraph" w:customStyle="1" w:styleId="h-lead">
    <w:name w:val="h-lead"/>
    <w:basedOn w:val="Normal"/>
    <w:uiPriority w:val="99"/>
    <w:qFormat/>
    <w:rsid w:val="003824D2"/>
    <w:pPr>
      <w:spacing w:before="100" w:beforeAutospacing="1" w:after="100" w:afterAutospacing="1"/>
    </w:pPr>
    <w:rPr>
      <w:rFonts w:eastAsia="Times New Roman"/>
      <w:sz w:val="24"/>
    </w:rPr>
  </w:style>
  <w:style w:type="paragraph" w:customStyle="1" w:styleId="intro">
    <w:name w:val="intro"/>
    <w:basedOn w:val="Normal"/>
    <w:uiPriority w:val="99"/>
    <w:qFormat/>
    <w:rsid w:val="003824D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3824D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824D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824D2"/>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3824D2"/>
    <w:rPr>
      <w:rFonts w:eastAsia="Calibri"/>
    </w:rPr>
  </w:style>
  <w:style w:type="paragraph" w:customStyle="1" w:styleId="F3-TagAuthor">
    <w:name w:val="F3 - Tag/Author"/>
    <w:basedOn w:val="Normal"/>
    <w:uiPriority w:val="99"/>
    <w:qFormat/>
    <w:rsid w:val="003824D2"/>
    <w:rPr>
      <w:rFonts w:eastAsia="Times New Roman"/>
      <w:b/>
    </w:rPr>
  </w:style>
  <w:style w:type="paragraph" w:customStyle="1" w:styleId="F5-UnderlineNormal">
    <w:name w:val="F5 - Underline Normal"/>
    <w:basedOn w:val="Normal"/>
    <w:uiPriority w:val="99"/>
    <w:qFormat/>
    <w:rsid w:val="003824D2"/>
    <w:rPr>
      <w:rFonts w:eastAsia="Calibri"/>
      <w:u w:val="single"/>
    </w:rPr>
  </w:style>
  <w:style w:type="paragraph" w:customStyle="1" w:styleId="Brief-PrimarySource">
    <w:name w:val="Brief - Primary Source"/>
    <w:basedOn w:val="Normal"/>
    <w:uiPriority w:val="99"/>
    <w:qFormat/>
    <w:rsid w:val="003824D2"/>
    <w:rPr>
      <w:rFonts w:eastAsia="Times New Roman"/>
      <w:b/>
      <w:sz w:val="24"/>
      <w:u w:val="single"/>
    </w:rPr>
  </w:style>
  <w:style w:type="paragraph" w:customStyle="1" w:styleId="Brief-Underline">
    <w:name w:val="Brief - Underline"/>
    <w:basedOn w:val="Normal"/>
    <w:uiPriority w:val="99"/>
    <w:qFormat/>
    <w:rsid w:val="003824D2"/>
    <w:rPr>
      <w:rFonts w:eastAsia="Times New Roman"/>
      <w:u w:val="single"/>
    </w:rPr>
  </w:style>
  <w:style w:type="paragraph" w:customStyle="1" w:styleId="Brief">
    <w:name w:val="Brief"/>
    <w:basedOn w:val="Brief-PrimarySource"/>
    <w:uiPriority w:val="99"/>
    <w:qFormat/>
    <w:rsid w:val="003824D2"/>
    <w:rPr>
      <w:b w:val="0"/>
    </w:rPr>
  </w:style>
  <w:style w:type="paragraph" w:customStyle="1" w:styleId="CM2">
    <w:name w:val="CM2"/>
    <w:basedOn w:val="Normal"/>
    <w:next w:val="Normal"/>
    <w:uiPriority w:val="99"/>
    <w:qFormat/>
    <w:rsid w:val="003824D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824D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824D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824D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824D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824D2"/>
    <w:pPr>
      <w:widowControl w:val="0"/>
      <w:spacing w:line="276" w:lineRule="atLeast"/>
    </w:pPr>
    <w:rPr>
      <w:color w:val="auto"/>
    </w:rPr>
  </w:style>
  <w:style w:type="paragraph" w:customStyle="1" w:styleId="CM34">
    <w:name w:val="CM34"/>
    <w:basedOn w:val="Default"/>
    <w:next w:val="Default"/>
    <w:uiPriority w:val="99"/>
    <w:qFormat/>
    <w:rsid w:val="003824D2"/>
    <w:pPr>
      <w:widowControl w:val="0"/>
    </w:pPr>
    <w:rPr>
      <w:color w:val="auto"/>
    </w:rPr>
  </w:style>
  <w:style w:type="paragraph" w:customStyle="1" w:styleId="CM56">
    <w:name w:val="CM56"/>
    <w:basedOn w:val="Default"/>
    <w:next w:val="Default"/>
    <w:uiPriority w:val="99"/>
    <w:qFormat/>
    <w:rsid w:val="003824D2"/>
    <w:pPr>
      <w:widowControl w:val="0"/>
    </w:pPr>
    <w:rPr>
      <w:rFonts w:eastAsia="Calibri"/>
      <w:color w:val="auto"/>
    </w:rPr>
  </w:style>
  <w:style w:type="paragraph" w:customStyle="1" w:styleId="CM58">
    <w:name w:val="CM58"/>
    <w:basedOn w:val="Default"/>
    <w:next w:val="Default"/>
    <w:uiPriority w:val="99"/>
    <w:qFormat/>
    <w:rsid w:val="003824D2"/>
    <w:pPr>
      <w:widowControl w:val="0"/>
    </w:pPr>
    <w:rPr>
      <w:rFonts w:eastAsia="Calibri"/>
      <w:color w:val="auto"/>
    </w:rPr>
  </w:style>
  <w:style w:type="paragraph" w:customStyle="1" w:styleId="CM57">
    <w:name w:val="CM57"/>
    <w:basedOn w:val="Default"/>
    <w:next w:val="Default"/>
    <w:uiPriority w:val="99"/>
    <w:qFormat/>
    <w:rsid w:val="003824D2"/>
    <w:pPr>
      <w:widowControl w:val="0"/>
    </w:pPr>
    <w:rPr>
      <w:rFonts w:eastAsia="Calibri"/>
      <w:color w:val="auto"/>
    </w:rPr>
  </w:style>
  <w:style w:type="paragraph" w:customStyle="1" w:styleId="CM1">
    <w:name w:val="CM1"/>
    <w:basedOn w:val="Default"/>
    <w:next w:val="Default"/>
    <w:uiPriority w:val="99"/>
    <w:qFormat/>
    <w:rsid w:val="003824D2"/>
    <w:pPr>
      <w:widowControl w:val="0"/>
    </w:pPr>
    <w:rPr>
      <w:rFonts w:eastAsia="Calibri"/>
      <w:color w:val="auto"/>
    </w:rPr>
  </w:style>
  <w:style w:type="paragraph" w:customStyle="1" w:styleId="CM49">
    <w:name w:val="CM49"/>
    <w:basedOn w:val="Default"/>
    <w:next w:val="Default"/>
    <w:uiPriority w:val="99"/>
    <w:qFormat/>
    <w:rsid w:val="003824D2"/>
    <w:pPr>
      <w:widowControl w:val="0"/>
    </w:pPr>
    <w:rPr>
      <w:rFonts w:eastAsia="Calibri"/>
      <w:color w:val="auto"/>
    </w:rPr>
  </w:style>
  <w:style w:type="paragraph" w:customStyle="1" w:styleId="CM41">
    <w:name w:val="CM41"/>
    <w:basedOn w:val="Default"/>
    <w:next w:val="Default"/>
    <w:uiPriority w:val="99"/>
    <w:qFormat/>
    <w:rsid w:val="003824D2"/>
    <w:pPr>
      <w:widowControl w:val="0"/>
    </w:pPr>
    <w:rPr>
      <w:rFonts w:eastAsia="Calibri"/>
      <w:color w:val="auto"/>
    </w:rPr>
  </w:style>
  <w:style w:type="paragraph" w:customStyle="1" w:styleId="3rdOrderPara">
    <w:name w:val="3rd Order Para"/>
    <w:basedOn w:val="Default"/>
    <w:next w:val="Default"/>
    <w:rsid w:val="003824D2"/>
    <w:pPr>
      <w:widowControl w:val="0"/>
    </w:pPr>
    <w:rPr>
      <w:rFonts w:eastAsia="Calibri"/>
      <w:color w:val="auto"/>
    </w:rPr>
  </w:style>
  <w:style w:type="paragraph" w:customStyle="1" w:styleId="2ndOrderPara">
    <w:name w:val="2nd Order Para"/>
    <w:basedOn w:val="Default"/>
    <w:next w:val="Default"/>
    <w:rsid w:val="003824D2"/>
    <w:pPr>
      <w:widowControl w:val="0"/>
    </w:pPr>
    <w:rPr>
      <w:rFonts w:eastAsia="Calibri"/>
      <w:color w:val="auto"/>
    </w:rPr>
  </w:style>
  <w:style w:type="paragraph" w:customStyle="1" w:styleId="Normal-SIGN2">
    <w:name w:val="Normal-SIGN2"/>
    <w:basedOn w:val="Default"/>
    <w:next w:val="Default"/>
    <w:qFormat/>
    <w:rsid w:val="003824D2"/>
    <w:pPr>
      <w:widowControl w:val="0"/>
    </w:pPr>
    <w:rPr>
      <w:rFonts w:eastAsia="Calibri"/>
      <w:color w:val="auto"/>
    </w:rPr>
  </w:style>
  <w:style w:type="paragraph" w:customStyle="1" w:styleId="Normal-SIGN1">
    <w:name w:val="Normal-SIGN1"/>
    <w:basedOn w:val="Default"/>
    <w:next w:val="Default"/>
    <w:uiPriority w:val="99"/>
    <w:qFormat/>
    <w:rsid w:val="003824D2"/>
    <w:pPr>
      <w:widowControl w:val="0"/>
    </w:pPr>
    <w:rPr>
      <w:rFonts w:eastAsia="Calibri"/>
      <w:color w:val="auto"/>
    </w:rPr>
  </w:style>
  <w:style w:type="paragraph" w:customStyle="1" w:styleId="CM3">
    <w:name w:val="CM3"/>
    <w:basedOn w:val="Default"/>
    <w:next w:val="Default"/>
    <w:uiPriority w:val="99"/>
    <w:qFormat/>
    <w:rsid w:val="003824D2"/>
    <w:pPr>
      <w:widowControl w:val="0"/>
      <w:spacing w:line="553" w:lineRule="atLeast"/>
    </w:pPr>
    <w:rPr>
      <w:rFonts w:eastAsia="Calibri"/>
      <w:color w:val="auto"/>
    </w:rPr>
  </w:style>
  <w:style w:type="paragraph" w:customStyle="1" w:styleId="CM33">
    <w:name w:val="CM33"/>
    <w:basedOn w:val="Default"/>
    <w:next w:val="Default"/>
    <w:uiPriority w:val="99"/>
    <w:qFormat/>
    <w:rsid w:val="003824D2"/>
    <w:pPr>
      <w:widowControl w:val="0"/>
    </w:pPr>
    <w:rPr>
      <w:rFonts w:eastAsia="Calibri"/>
      <w:color w:val="auto"/>
    </w:rPr>
  </w:style>
  <w:style w:type="paragraph" w:customStyle="1" w:styleId="CM37">
    <w:name w:val="CM37"/>
    <w:basedOn w:val="Default"/>
    <w:next w:val="Default"/>
    <w:uiPriority w:val="99"/>
    <w:qFormat/>
    <w:rsid w:val="003824D2"/>
    <w:pPr>
      <w:widowControl w:val="0"/>
    </w:pPr>
    <w:rPr>
      <w:rFonts w:eastAsia="Calibri"/>
      <w:color w:val="auto"/>
    </w:rPr>
  </w:style>
  <w:style w:type="paragraph" w:customStyle="1" w:styleId="CM7">
    <w:name w:val="CM7"/>
    <w:basedOn w:val="Default"/>
    <w:next w:val="Default"/>
    <w:uiPriority w:val="99"/>
    <w:qFormat/>
    <w:rsid w:val="003824D2"/>
    <w:pPr>
      <w:widowControl w:val="0"/>
      <w:spacing w:line="553" w:lineRule="atLeast"/>
    </w:pPr>
    <w:rPr>
      <w:rFonts w:eastAsia="Calibri"/>
      <w:color w:val="auto"/>
    </w:rPr>
  </w:style>
  <w:style w:type="paragraph" w:customStyle="1" w:styleId="Brief-SecondarySource">
    <w:name w:val="Brief - Secondary Source"/>
    <w:basedOn w:val="Normal"/>
    <w:qFormat/>
    <w:rsid w:val="003824D2"/>
    <w:rPr>
      <w:rFonts w:eastAsia="Times New Roman"/>
      <w:sz w:val="14"/>
      <w:szCs w:val="20"/>
    </w:rPr>
  </w:style>
  <w:style w:type="paragraph" w:customStyle="1" w:styleId="Brief-Card">
    <w:name w:val="Brief - Card"/>
    <w:basedOn w:val="Normal"/>
    <w:uiPriority w:val="99"/>
    <w:qFormat/>
    <w:rsid w:val="003824D2"/>
    <w:rPr>
      <w:rFonts w:eastAsia="Times New Roman"/>
    </w:rPr>
  </w:style>
  <w:style w:type="paragraph" w:customStyle="1" w:styleId="Pa2">
    <w:name w:val="Pa2"/>
    <w:basedOn w:val="Default"/>
    <w:next w:val="Default"/>
    <w:uiPriority w:val="99"/>
    <w:qFormat/>
    <w:rsid w:val="003824D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824D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3824D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824D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824D2"/>
    <w:pPr>
      <w:widowControl w:val="0"/>
    </w:pPr>
    <w:rPr>
      <w:rFonts w:ascii="Arial Black" w:hAnsi="Arial Black"/>
      <w:color w:val="auto"/>
    </w:rPr>
  </w:style>
  <w:style w:type="paragraph" w:customStyle="1" w:styleId="Cover1">
    <w:name w:val="Cover 1"/>
    <w:basedOn w:val="Normal"/>
    <w:next w:val="Normal"/>
    <w:uiPriority w:val="99"/>
    <w:qFormat/>
    <w:rsid w:val="003824D2"/>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3824D2"/>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3824D2"/>
    <w:pPr>
      <w:widowControl w:val="0"/>
    </w:pPr>
    <w:rPr>
      <w:color w:val="auto"/>
    </w:rPr>
  </w:style>
  <w:style w:type="paragraph" w:customStyle="1" w:styleId="Pa11">
    <w:name w:val="Pa11"/>
    <w:basedOn w:val="Normal"/>
    <w:next w:val="Normal"/>
    <w:uiPriority w:val="99"/>
    <w:qFormat/>
    <w:rsid w:val="003824D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824D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3824D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3824D2"/>
    <w:pPr>
      <w:widowControl w:val="0"/>
    </w:pPr>
    <w:rPr>
      <w:rFonts w:eastAsia="Calibri"/>
      <w:color w:val="auto"/>
    </w:rPr>
  </w:style>
  <w:style w:type="paragraph" w:customStyle="1" w:styleId="CM5">
    <w:name w:val="CM5"/>
    <w:basedOn w:val="Default"/>
    <w:next w:val="Default"/>
    <w:qFormat/>
    <w:rsid w:val="003824D2"/>
    <w:pPr>
      <w:widowControl w:val="0"/>
      <w:spacing w:line="553" w:lineRule="atLeast"/>
    </w:pPr>
    <w:rPr>
      <w:rFonts w:eastAsia="Calibri"/>
      <w:color w:val="auto"/>
    </w:rPr>
  </w:style>
  <w:style w:type="paragraph" w:customStyle="1" w:styleId="CM28">
    <w:name w:val="CM28"/>
    <w:basedOn w:val="Default"/>
    <w:next w:val="Default"/>
    <w:uiPriority w:val="99"/>
    <w:qFormat/>
    <w:rsid w:val="003824D2"/>
    <w:pPr>
      <w:widowControl w:val="0"/>
    </w:pPr>
    <w:rPr>
      <w:rFonts w:eastAsia="Calibri"/>
      <w:color w:val="auto"/>
    </w:rPr>
  </w:style>
  <w:style w:type="paragraph" w:customStyle="1" w:styleId="CM8">
    <w:name w:val="CM8"/>
    <w:basedOn w:val="Default"/>
    <w:next w:val="Default"/>
    <w:uiPriority w:val="99"/>
    <w:qFormat/>
    <w:rsid w:val="003824D2"/>
    <w:pPr>
      <w:widowControl w:val="0"/>
    </w:pPr>
    <w:rPr>
      <w:rFonts w:eastAsia="Calibri"/>
      <w:color w:val="auto"/>
    </w:rPr>
  </w:style>
  <w:style w:type="paragraph" w:customStyle="1" w:styleId="CM6">
    <w:name w:val="CM6"/>
    <w:basedOn w:val="Default"/>
    <w:next w:val="Default"/>
    <w:uiPriority w:val="99"/>
    <w:qFormat/>
    <w:rsid w:val="003824D2"/>
    <w:pPr>
      <w:widowControl w:val="0"/>
      <w:spacing w:line="553" w:lineRule="atLeast"/>
    </w:pPr>
    <w:rPr>
      <w:rFonts w:eastAsia="Calibri"/>
      <w:color w:val="auto"/>
    </w:rPr>
  </w:style>
  <w:style w:type="paragraph" w:customStyle="1" w:styleId="CM22">
    <w:name w:val="CM22"/>
    <w:basedOn w:val="Default"/>
    <w:next w:val="Default"/>
    <w:uiPriority w:val="99"/>
    <w:qFormat/>
    <w:rsid w:val="003824D2"/>
    <w:pPr>
      <w:widowControl w:val="0"/>
    </w:pPr>
    <w:rPr>
      <w:rFonts w:eastAsia="Calibri"/>
      <w:color w:val="auto"/>
    </w:rPr>
  </w:style>
  <w:style w:type="paragraph" w:customStyle="1" w:styleId="DoubleUnderlined">
    <w:name w:val="Double Underlined"/>
    <w:basedOn w:val="Heading2"/>
    <w:autoRedefine/>
    <w:uiPriority w:val="99"/>
    <w:qFormat/>
    <w:rsid w:val="003824D2"/>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3824D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3824D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3824D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824D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824D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824D2"/>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3824D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824D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3824D2"/>
  </w:style>
  <w:style w:type="paragraph" w:customStyle="1" w:styleId="StyleUnderliningTimesNewRomanBoldNounderlineKernat16">
    <w:name w:val="Style Underlining + Times New Roman Bold No underline Kern at 16..."/>
    <w:basedOn w:val="Normal"/>
    <w:uiPriority w:val="99"/>
    <w:qFormat/>
    <w:rsid w:val="003824D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824D2"/>
    <w:rPr>
      <w:rFonts w:eastAsia="Times New Roman"/>
      <w:b/>
      <w:bCs/>
      <w:kern w:val="32"/>
      <w:sz w:val="32"/>
      <w:szCs w:val="32"/>
    </w:rPr>
  </w:style>
  <w:style w:type="paragraph" w:customStyle="1" w:styleId="StyleBoldUnderliningKernat16pt">
    <w:name w:val="Style Bold Underlining + Kern at 16 pt"/>
    <w:uiPriority w:val="99"/>
    <w:qFormat/>
    <w:rsid w:val="003824D2"/>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824D2"/>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3824D2"/>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3824D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824D2"/>
    <w:pPr>
      <w:ind w:left="400"/>
    </w:pPr>
    <w:rPr>
      <w:rFonts w:eastAsia="Times New Roman"/>
      <w:szCs w:val="20"/>
    </w:rPr>
  </w:style>
  <w:style w:type="paragraph" w:customStyle="1" w:styleId="Paste">
    <w:name w:val="Paste"/>
    <w:basedOn w:val="Normal"/>
    <w:qFormat/>
    <w:rsid w:val="003824D2"/>
    <w:rPr>
      <w:rFonts w:ascii="Arial Narrow" w:eastAsia="Times New Roman" w:hAnsi="Arial Narrow"/>
      <w:szCs w:val="20"/>
      <w:lang w:val="x-none" w:eastAsia="x-none"/>
    </w:rPr>
  </w:style>
  <w:style w:type="character" w:customStyle="1" w:styleId="UnderlineStyleChar">
    <w:name w:val="Underline Style Char"/>
    <w:link w:val="UnderlineStyle0"/>
    <w:locked/>
    <w:rsid w:val="003824D2"/>
    <w:rPr>
      <w:rFonts w:ascii="Georgia" w:eastAsia="Times New Roman" w:hAnsi="Georgia"/>
      <w:b/>
      <w:u w:val="single"/>
    </w:rPr>
  </w:style>
  <w:style w:type="paragraph" w:customStyle="1" w:styleId="UnderlineStyle0">
    <w:name w:val="Underline Style"/>
    <w:basedOn w:val="Normal"/>
    <w:link w:val="UnderlineStyleChar"/>
    <w:qFormat/>
    <w:rsid w:val="003824D2"/>
    <w:rPr>
      <w:rFonts w:ascii="Georgia" w:eastAsia="Times New Roman" w:hAnsi="Georgia" w:cstheme="minorBidi"/>
      <w:b/>
      <w:sz w:val="24"/>
      <w:u w:val="single"/>
    </w:rPr>
  </w:style>
  <w:style w:type="paragraph" w:customStyle="1" w:styleId="Normalization">
    <w:name w:val="Normalization"/>
    <w:basedOn w:val="Normal"/>
    <w:uiPriority w:val="99"/>
    <w:qFormat/>
    <w:rsid w:val="003824D2"/>
    <w:rPr>
      <w:rFonts w:eastAsia="Times New Roman"/>
      <w:sz w:val="18"/>
    </w:rPr>
  </w:style>
  <w:style w:type="paragraph" w:customStyle="1" w:styleId="BreifTitle">
    <w:name w:val="Breif Title"/>
    <w:basedOn w:val="Normal"/>
    <w:autoRedefine/>
    <w:uiPriority w:val="99"/>
    <w:qFormat/>
    <w:rsid w:val="003824D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824D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824D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824D2"/>
    <w:rPr>
      <w:rFonts w:eastAsia="Times New Roman"/>
      <w:color w:val="333333"/>
    </w:rPr>
  </w:style>
  <w:style w:type="paragraph" w:customStyle="1" w:styleId="StyleTagandCiteFranklinGothicDemi">
    <w:name w:val="Style Tag and Cite + Franklin Gothic Demi"/>
    <w:basedOn w:val="Normal"/>
    <w:autoRedefine/>
    <w:uiPriority w:val="99"/>
    <w:qFormat/>
    <w:rsid w:val="003824D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824D2"/>
    <w:rPr>
      <w:bCs/>
    </w:rPr>
  </w:style>
  <w:style w:type="paragraph" w:customStyle="1" w:styleId="tagCharCharCharCharCharCharChar">
    <w:name w:val="tag Char Char Char Char Char Char Char"/>
    <w:basedOn w:val="Normal"/>
    <w:uiPriority w:val="99"/>
    <w:qFormat/>
    <w:rsid w:val="003824D2"/>
    <w:rPr>
      <w:rFonts w:eastAsia="Times New Roman"/>
      <w:b/>
      <w:sz w:val="24"/>
      <w:szCs w:val="20"/>
    </w:rPr>
  </w:style>
  <w:style w:type="paragraph" w:customStyle="1" w:styleId="title-bold-medium">
    <w:name w:val="title-bold-medium"/>
    <w:basedOn w:val="Normal"/>
    <w:uiPriority w:val="99"/>
    <w:qFormat/>
    <w:rsid w:val="003824D2"/>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3824D2"/>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3824D2"/>
    <w:rPr>
      <w:rFonts w:ascii="Arial Narrow" w:eastAsia="Times New Roman" w:hAnsi="Arial Narrow"/>
      <w:b/>
      <w:sz w:val="24"/>
    </w:rPr>
  </w:style>
  <w:style w:type="paragraph" w:customStyle="1" w:styleId="BLOCKTITLE1">
    <w:name w:val="BLOCK TITLE"/>
    <w:basedOn w:val="Heading1"/>
    <w:uiPriority w:val="99"/>
    <w:qFormat/>
    <w:rsid w:val="003824D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3824D2"/>
    <w:pPr>
      <w:widowControl w:val="0"/>
      <w:autoSpaceDE w:val="0"/>
      <w:autoSpaceDN w:val="0"/>
      <w:adjustRightInd w:val="0"/>
    </w:pPr>
    <w:rPr>
      <w:sz w:val="24"/>
      <w:szCs w:val="20"/>
    </w:rPr>
  </w:style>
  <w:style w:type="paragraph" w:customStyle="1" w:styleId="BriefTitle1">
    <w:name w:val="Brief Title 1"/>
    <w:basedOn w:val="Normal"/>
    <w:uiPriority w:val="99"/>
    <w:qFormat/>
    <w:rsid w:val="003824D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824D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824D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824D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824D2"/>
    <w:pPr>
      <w:spacing w:before="100" w:beforeAutospacing="1" w:after="100" w:afterAutospacing="1"/>
    </w:pPr>
    <w:rPr>
      <w:rFonts w:eastAsia="Times New Roman"/>
    </w:rPr>
  </w:style>
  <w:style w:type="paragraph" w:customStyle="1" w:styleId="ToRead">
    <w:name w:val="To Read"/>
    <w:basedOn w:val="Normal"/>
    <w:uiPriority w:val="99"/>
    <w:qFormat/>
    <w:rsid w:val="003824D2"/>
    <w:pPr>
      <w:ind w:left="720"/>
    </w:pPr>
    <w:rPr>
      <w:rFonts w:ascii="Verdana" w:eastAsia="Times New Roman" w:hAnsi="Verdana"/>
      <w:b/>
      <w:u w:val="single"/>
    </w:rPr>
  </w:style>
  <w:style w:type="paragraph" w:customStyle="1" w:styleId="Style1">
    <w:name w:val="Style 1"/>
    <w:basedOn w:val="Normal"/>
    <w:uiPriority w:val="99"/>
    <w:qFormat/>
    <w:rsid w:val="003824D2"/>
    <w:pPr>
      <w:widowControl w:val="0"/>
      <w:ind w:firstLine="216"/>
    </w:pPr>
    <w:rPr>
      <w:rFonts w:eastAsia="Times New Roman"/>
      <w:noProof/>
      <w:color w:val="000000"/>
      <w:szCs w:val="20"/>
    </w:rPr>
  </w:style>
  <w:style w:type="paragraph" w:customStyle="1" w:styleId="Style40">
    <w:name w:val="Style 4"/>
    <w:basedOn w:val="Normal"/>
    <w:uiPriority w:val="99"/>
    <w:qFormat/>
    <w:rsid w:val="003824D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824D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3824D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3824D2"/>
    <w:pPr>
      <w:ind w:left="1660"/>
    </w:pPr>
  </w:style>
  <w:style w:type="paragraph" w:customStyle="1" w:styleId="PageNumber1">
    <w:name w:val="Page Number1"/>
    <w:basedOn w:val="Normal"/>
    <w:next w:val="Normal"/>
    <w:uiPriority w:val="99"/>
    <w:qFormat/>
    <w:rsid w:val="003824D2"/>
    <w:rPr>
      <w:rFonts w:eastAsia="Times New Roman"/>
    </w:rPr>
  </w:style>
  <w:style w:type="paragraph" w:customStyle="1" w:styleId="Card1">
    <w:name w:val="Card1"/>
    <w:uiPriority w:val="99"/>
    <w:qFormat/>
    <w:rsid w:val="003824D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824D2"/>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824D2"/>
    <w:pPr>
      <w:ind w:left="288" w:right="288"/>
    </w:pPr>
    <w:rPr>
      <w:rFonts w:eastAsia="Times New Roman"/>
    </w:rPr>
  </w:style>
  <w:style w:type="paragraph" w:customStyle="1" w:styleId="CaseListNormal">
    <w:name w:val="Case List Normal"/>
    <w:basedOn w:val="Normal"/>
    <w:uiPriority w:val="99"/>
    <w:qFormat/>
    <w:rsid w:val="003824D2"/>
    <w:rPr>
      <w:rFonts w:ascii="Times" w:eastAsia="Times New Roman" w:hAnsi="Times"/>
      <w:szCs w:val="26"/>
    </w:rPr>
  </w:style>
  <w:style w:type="paragraph" w:customStyle="1" w:styleId="Body">
    <w:name w:val="Body"/>
    <w:basedOn w:val="Normal"/>
    <w:uiPriority w:val="99"/>
    <w:qFormat/>
    <w:rsid w:val="003824D2"/>
    <w:pPr>
      <w:outlineLvl w:val="3"/>
    </w:pPr>
    <w:rPr>
      <w:rFonts w:eastAsia="Times New Roman"/>
      <w:szCs w:val="20"/>
    </w:rPr>
  </w:style>
  <w:style w:type="paragraph" w:customStyle="1" w:styleId="3text">
    <w:name w:val="3text"/>
    <w:basedOn w:val="Normal"/>
    <w:uiPriority w:val="99"/>
    <w:qFormat/>
    <w:rsid w:val="003824D2"/>
    <w:pPr>
      <w:spacing w:before="100" w:beforeAutospacing="1" w:after="100" w:afterAutospacing="1"/>
    </w:pPr>
    <w:rPr>
      <w:rFonts w:eastAsia="Times New Roman"/>
      <w:sz w:val="24"/>
    </w:rPr>
  </w:style>
  <w:style w:type="paragraph" w:customStyle="1" w:styleId="TimesNewRoman12">
    <w:name w:val="TimesNewRoman12"/>
    <w:uiPriority w:val="99"/>
    <w:qFormat/>
    <w:rsid w:val="003824D2"/>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3824D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3824D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824D2"/>
    <w:rPr>
      <w:rFonts w:eastAsia="Times New Roman"/>
      <w:color w:val="000000"/>
      <w:sz w:val="18"/>
    </w:rPr>
  </w:style>
  <w:style w:type="paragraph" w:customStyle="1" w:styleId="text1">
    <w:name w:val="text1"/>
    <w:basedOn w:val="Normal"/>
    <w:autoRedefine/>
    <w:uiPriority w:val="99"/>
    <w:qFormat/>
    <w:rsid w:val="003824D2"/>
    <w:rPr>
      <w:rFonts w:eastAsia="Times New Roman"/>
      <w:szCs w:val="20"/>
    </w:rPr>
  </w:style>
  <w:style w:type="paragraph" w:customStyle="1" w:styleId="RepeatBlockHeading">
    <w:name w:val="Repeat Block Heading"/>
    <w:basedOn w:val="Normal"/>
    <w:autoRedefine/>
    <w:uiPriority w:val="99"/>
    <w:qFormat/>
    <w:rsid w:val="003824D2"/>
    <w:pPr>
      <w:jc w:val="center"/>
    </w:pPr>
    <w:rPr>
      <w:rFonts w:eastAsia="Times New Roman"/>
      <w:b/>
      <w:smallCaps/>
      <w:color w:val="000000"/>
      <w:sz w:val="24"/>
      <w:u w:val="thick"/>
    </w:rPr>
  </w:style>
  <w:style w:type="paragraph" w:customStyle="1" w:styleId="story-headline">
    <w:name w:val="story-headline"/>
    <w:basedOn w:val="Normal"/>
    <w:uiPriority w:val="99"/>
    <w:qFormat/>
    <w:rsid w:val="003824D2"/>
    <w:pPr>
      <w:spacing w:before="72" w:after="72"/>
    </w:pPr>
    <w:rPr>
      <w:rFonts w:eastAsia="Times New Roman"/>
      <w:b/>
      <w:bCs/>
      <w:sz w:val="26"/>
      <w:szCs w:val="26"/>
    </w:rPr>
  </w:style>
  <w:style w:type="paragraph" w:customStyle="1" w:styleId="story-body">
    <w:name w:val="story-body"/>
    <w:basedOn w:val="Normal"/>
    <w:uiPriority w:val="99"/>
    <w:qFormat/>
    <w:rsid w:val="003824D2"/>
    <w:pPr>
      <w:spacing w:before="100" w:beforeAutospacing="1" w:after="100" w:afterAutospacing="1"/>
    </w:pPr>
    <w:rPr>
      <w:rFonts w:eastAsia="Times New Roman"/>
    </w:rPr>
  </w:style>
  <w:style w:type="paragraph" w:customStyle="1" w:styleId="story-dateline">
    <w:name w:val="story-dateline"/>
    <w:basedOn w:val="Normal"/>
    <w:uiPriority w:val="99"/>
    <w:qFormat/>
    <w:rsid w:val="003824D2"/>
    <w:rPr>
      <w:rFonts w:eastAsia="Times New Roman"/>
      <w:b/>
      <w:bCs/>
    </w:rPr>
  </w:style>
  <w:style w:type="paragraph" w:customStyle="1" w:styleId="TextofCards">
    <w:name w:val="Text of Cards"/>
    <w:basedOn w:val="Normal"/>
    <w:uiPriority w:val="99"/>
    <w:qFormat/>
    <w:rsid w:val="003824D2"/>
    <w:rPr>
      <w:rFonts w:eastAsia="Times New Roman"/>
      <w:color w:val="000000"/>
      <w:spacing w:val="6"/>
      <w:szCs w:val="23"/>
    </w:rPr>
  </w:style>
  <w:style w:type="paragraph" w:customStyle="1" w:styleId="Corpotesto">
    <w:name w:val="Corpo testo"/>
    <w:basedOn w:val="Normal"/>
    <w:uiPriority w:val="99"/>
    <w:qFormat/>
    <w:rsid w:val="003824D2"/>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3824D2"/>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3824D2"/>
    <w:rPr>
      <w:rFonts w:eastAsia="Times New Roman" w:cs="Calibri"/>
      <w:b/>
      <w:bCs/>
    </w:rPr>
  </w:style>
  <w:style w:type="paragraph" w:customStyle="1" w:styleId="inside-copy">
    <w:name w:val="inside-copy"/>
    <w:basedOn w:val="Normal"/>
    <w:uiPriority w:val="99"/>
    <w:qFormat/>
    <w:rsid w:val="003824D2"/>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3824D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824D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3824D2"/>
    <w:rPr>
      <w:rFonts w:ascii="Arial" w:hAnsi="Arial"/>
      <w:b w:val="0"/>
      <w:caps w:val="0"/>
      <w:sz w:val="20"/>
    </w:rPr>
  </w:style>
  <w:style w:type="paragraph" w:customStyle="1" w:styleId="ProjectTitleLine">
    <w:name w:val="Project Title Line"/>
    <w:basedOn w:val="Normal"/>
    <w:next w:val="Normal"/>
    <w:autoRedefine/>
    <w:uiPriority w:val="99"/>
    <w:qFormat/>
    <w:rsid w:val="003824D2"/>
    <w:pPr>
      <w:jc w:val="center"/>
    </w:pPr>
    <w:rPr>
      <w:rFonts w:eastAsia="Times New Roman"/>
      <w:caps/>
      <w:szCs w:val="20"/>
    </w:rPr>
  </w:style>
  <w:style w:type="paragraph" w:customStyle="1" w:styleId="LanguageStrike">
    <w:name w:val="Language Strike"/>
    <w:basedOn w:val="Normal"/>
    <w:next w:val="Normal"/>
    <w:uiPriority w:val="99"/>
    <w:qFormat/>
    <w:rsid w:val="003824D2"/>
    <w:rPr>
      <w:rFonts w:ascii="Arial Narrow" w:eastAsia="Times New Roman" w:hAnsi="Arial Narrow"/>
      <w:strike/>
    </w:rPr>
  </w:style>
  <w:style w:type="paragraph" w:customStyle="1" w:styleId="NormalVerdana">
    <w:name w:val="Normal + Verdana"/>
    <w:aliases w:val="10 pt,White,Normal + Arial"/>
    <w:basedOn w:val="Normal"/>
    <w:uiPriority w:val="99"/>
    <w:qFormat/>
    <w:rsid w:val="003824D2"/>
    <w:rPr>
      <w:rFonts w:eastAsia="Times New Roman"/>
      <w:szCs w:val="20"/>
      <w:u w:val="single"/>
    </w:rPr>
  </w:style>
  <w:style w:type="paragraph" w:customStyle="1" w:styleId="Normal10pt">
    <w:name w:val="Normal + 10 pt"/>
    <w:basedOn w:val="Normal"/>
    <w:uiPriority w:val="99"/>
    <w:qFormat/>
    <w:rsid w:val="003824D2"/>
    <w:rPr>
      <w:rFonts w:eastAsia="Times New Roman"/>
      <w:szCs w:val="20"/>
    </w:rPr>
  </w:style>
  <w:style w:type="paragraph" w:customStyle="1" w:styleId="cardChar1Char">
    <w:name w:val="card Char1 Char"/>
    <w:basedOn w:val="Normal"/>
    <w:uiPriority w:val="99"/>
    <w:qFormat/>
    <w:rsid w:val="003824D2"/>
    <w:pPr>
      <w:ind w:left="288" w:right="288"/>
    </w:pPr>
    <w:rPr>
      <w:rFonts w:eastAsia="Times New Roman"/>
      <w:szCs w:val="20"/>
    </w:rPr>
  </w:style>
  <w:style w:type="paragraph" w:customStyle="1" w:styleId="CM12">
    <w:name w:val="CM12"/>
    <w:basedOn w:val="Default"/>
    <w:next w:val="Default"/>
    <w:uiPriority w:val="99"/>
    <w:qFormat/>
    <w:rsid w:val="003824D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824D2"/>
    <w:pPr>
      <w:widowControl w:val="0"/>
      <w:spacing w:after="480"/>
    </w:pPr>
    <w:rPr>
      <w:rFonts w:ascii="Granjon LT Std" w:hAnsi="Granjon LT Std"/>
      <w:color w:val="auto"/>
    </w:rPr>
  </w:style>
  <w:style w:type="paragraph" w:customStyle="1" w:styleId="CM10">
    <w:name w:val="CM10"/>
    <w:basedOn w:val="Default"/>
    <w:next w:val="Default"/>
    <w:uiPriority w:val="99"/>
    <w:qFormat/>
    <w:rsid w:val="003824D2"/>
    <w:pPr>
      <w:widowControl w:val="0"/>
      <w:spacing w:line="320" w:lineRule="atLeast"/>
    </w:pPr>
    <w:rPr>
      <w:rFonts w:ascii="Granjon LT Std" w:hAnsi="Granjon LT Std"/>
      <w:color w:val="auto"/>
    </w:rPr>
  </w:style>
  <w:style w:type="paragraph" w:customStyle="1" w:styleId="bold">
    <w:name w:val="bold"/>
    <w:basedOn w:val="Normal"/>
    <w:uiPriority w:val="99"/>
    <w:qFormat/>
    <w:rsid w:val="003824D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824D2"/>
    <w:rPr>
      <w:rFonts w:ascii="Arial Narrow" w:eastAsia="Times New Roman" w:hAnsi="Arial Narrow"/>
      <w:strike/>
      <w:szCs w:val="20"/>
    </w:rPr>
  </w:style>
  <w:style w:type="paragraph" w:customStyle="1" w:styleId="textbodyblack">
    <w:name w:val="textbodyblack"/>
    <w:basedOn w:val="Normal"/>
    <w:uiPriority w:val="99"/>
    <w:qFormat/>
    <w:rsid w:val="003824D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3824D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82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82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3824D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824D2"/>
    <w:rPr>
      <w:rFonts w:ascii="Georgia" w:eastAsia="Times New Roman" w:hAnsi="Georgia"/>
      <w:b/>
      <w:bCs/>
      <w:szCs w:val="16"/>
      <w:u w:val="single"/>
    </w:rPr>
  </w:style>
  <w:style w:type="paragraph" w:customStyle="1" w:styleId="CiteCorrected">
    <w:name w:val="Cite Corrected"/>
    <w:basedOn w:val="Normal"/>
    <w:link w:val="CiteCorrectedChar"/>
    <w:qFormat/>
    <w:rsid w:val="003824D2"/>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3824D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3824D2"/>
    <w:pPr>
      <w:ind w:left="288"/>
    </w:pPr>
    <w:rPr>
      <w:rFonts w:eastAsia="SimSun"/>
      <w:szCs w:val="20"/>
      <w:lang w:eastAsia="zh-CN"/>
    </w:rPr>
  </w:style>
  <w:style w:type="paragraph" w:customStyle="1" w:styleId="story-body-text">
    <w:name w:val="story-body-text"/>
    <w:basedOn w:val="Normal"/>
    <w:uiPriority w:val="99"/>
    <w:qFormat/>
    <w:rsid w:val="003824D2"/>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3824D2"/>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3824D2"/>
    <w:rPr>
      <w:u w:val="single"/>
    </w:rPr>
  </w:style>
  <w:style w:type="paragraph" w:customStyle="1" w:styleId="StyleCardText11ptUnderline">
    <w:name w:val="Style Card Text + 11 pt Underline"/>
    <w:link w:val="StyleCardText11ptUnderlineChar"/>
    <w:qFormat/>
    <w:rsid w:val="003824D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3824D2"/>
    <w:rPr>
      <w:rFonts w:ascii="Georgia" w:hAnsi="Georgia"/>
      <w:sz w:val="16"/>
    </w:rPr>
  </w:style>
  <w:style w:type="paragraph" w:customStyle="1" w:styleId="StyleMinimizedText11pt">
    <w:name w:val="Style Minimized Text + 11 pt"/>
    <w:basedOn w:val="Normal"/>
    <w:link w:val="StyleMinimizedText11ptChar"/>
    <w:qFormat/>
    <w:rsid w:val="003824D2"/>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824D2"/>
    <w:rPr>
      <w:rFonts w:ascii="Georgia" w:hAnsi="Georgia"/>
      <w:sz w:val="16"/>
    </w:rPr>
  </w:style>
  <w:style w:type="paragraph" w:customStyle="1" w:styleId="StyleMinimizedText11pt1">
    <w:name w:val="Style Minimized Text + 11 pt1"/>
    <w:basedOn w:val="Normal"/>
    <w:link w:val="StyleMinimizedText11pt1Char"/>
    <w:qFormat/>
    <w:rsid w:val="003824D2"/>
    <w:rPr>
      <w:rFonts w:ascii="Georgia" w:hAnsi="Georgia" w:cstheme="minorBidi"/>
      <w:sz w:val="16"/>
    </w:rPr>
  </w:style>
  <w:style w:type="character" w:customStyle="1" w:styleId="Debate-CardSmalltextF2Char">
    <w:name w:val="Debate- Card Small text F2 Char"/>
    <w:link w:val="Debate-CardSmalltextF2"/>
    <w:locked/>
    <w:rsid w:val="003824D2"/>
    <w:rPr>
      <w:rFonts w:ascii="Arial Narrow" w:hAnsi="Arial Narrow"/>
      <w:sz w:val="16"/>
    </w:rPr>
  </w:style>
  <w:style w:type="paragraph" w:customStyle="1" w:styleId="Debate-CardSmalltextF2">
    <w:name w:val="Debate- Card Small text F2"/>
    <w:basedOn w:val="Normal"/>
    <w:next w:val="Normal"/>
    <w:link w:val="Debate-CardSmalltextF2Char"/>
    <w:qFormat/>
    <w:rsid w:val="003824D2"/>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3824D2"/>
    <w:rPr>
      <w:rFonts w:ascii="Arial Narrow" w:hAnsi="Arial Narrow"/>
      <w:b/>
      <w:sz w:val="18"/>
      <w:u w:val="single"/>
    </w:rPr>
  </w:style>
  <w:style w:type="paragraph" w:customStyle="1" w:styleId="Debate-EmphasizedText-F5">
    <w:name w:val="Debate- Emphasized Text- F5"/>
    <w:basedOn w:val="Normal"/>
    <w:link w:val="Debate-EmphasizedText-F5Char"/>
    <w:qFormat/>
    <w:rsid w:val="003824D2"/>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824D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824D2"/>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824D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824D2"/>
    <w:rPr>
      <w:rFonts w:ascii="Times New Roman" w:eastAsia="Times New Roman" w:hAnsi="Times New Roman"/>
      <w:sz w:val="16"/>
    </w:rPr>
  </w:style>
  <w:style w:type="character" w:customStyle="1" w:styleId="CardStyleChar">
    <w:name w:val="Card Style Char"/>
    <w:link w:val="CardStyle"/>
    <w:locked/>
    <w:rsid w:val="003824D2"/>
    <w:rPr>
      <w:rFonts w:ascii="Calibri" w:eastAsia="Times New Roman" w:hAnsi="Calibri" w:cs="Calibri"/>
      <w:sz w:val="28"/>
    </w:rPr>
  </w:style>
  <w:style w:type="paragraph" w:customStyle="1" w:styleId="emactive">
    <w:name w:val="emactive"/>
    <w:basedOn w:val="Normal"/>
    <w:uiPriority w:val="99"/>
    <w:qFormat/>
    <w:rsid w:val="003824D2"/>
    <w:pPr>
      <w:spacing w:before="100" w:beforeAutospacing="1" w:after="100" w:afterAutospacing="1"/>
    </w:pPr>
    <w:rPr>
      <w:rFonts w:eastAsia="Times New Roman"/>
      <w:sz w:val="24"/>
    </w:rPr>
  </w:style>
  <w:style w:type="paragraph" w:customStyle="1" w:styleId="emready">
    <w:name w:val="emready"/>
    <w:basedOn w:val="Normal"/>
    <w:uiPriority w:val="99"/>
    <w:qFormat/>
    <w:rsid w:val="003824D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824D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824D2"/>
    <w:rPr>
      <w:rFonts w:ascii="Georgia" w:eastAsia="Times New Roman" w:hAnsi="Georgia" w:cs="Times New Roman"/>
      <w:b/>
      <w:sz w:val="24"/>
      <w:u w:val="single"/>
    </w:rPr>
  </w:style>
  <w:style w:type="character" w:customStyle="1" w:styleId="CardHighlightChar">
    <w:name w:val="Card Highlight Char"/>
    <w:link w:val="CardHighlight"/>
    <w:locked/>
    <w:rsid w:val="003824D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824D2"/>
    <w:pPr>
      <w:shd w:val="clear" w:color="auto" w:fill="66FFFF"/>
    </w:pPr>
    <w:rPr>
      <w:rFonts w:eastAsia="Calibri"/>
      <w:sz w:val="24"/>
      <w:u w:val="single"/>
    </w:rPr>
  </w:style>
  <w:style w:type="character" w:customStyle="1" w:styleId="BlockHeaderHiddenChar">
    <w:name w:val="Block Header Hidden Char"/>
    <w:link w:val="BlockHeaderHidden"/>
    <w:locked/>
    <w:rsid w:val="003824D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824D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824D2"/>
    <w:pPr>
      <w:spacing w:before="100" w:beforeAutospacing="1" w:after="100" w:afterAutospacing="1"/>
    </w:pPr>
    <w:rPr>
      <w:rFonts w:eastAsia="Times New Roman"/>
      <w:sz w:val="24"/>
    </w:rPr>
  </w:style>
  <w:style w:type="paragraph" w:customStyle="1" w:styleId="norma">
    <w:name w:val="norma"/>
    <w:basedOn w:val="Heading3"/>
    <w:uiPriority w:val="99"/>
    <w:qFormat/>
    <w:rsid w:val="003824D2"/>
    <w:rPr>
      <w:rFonts w:eastAsia="MS Gothic" w:cs="Arial"/>
      <w:sz w:val="24"/>
    </w:rPr>
  </w:style>
  <w:style w:type="paragraph" w:customStyle="1" w:styleId="nromal">
    <w:name w:val="nromal"/>
    <w:basedOn w:val="Normal"/>
    <w:uiPriority w:val="99"/>
    <w:qFormat/>
    <w:rsid w:val="003824D2"/>
    <w:pPr>
      <w:keepNext/>
      <w:keepLines/>
      <w:spacing w:before="200"/>
      <w:outlineLvl w:val="3"/>
    </w:pPr>
    <w:rPr>
      <w:rFonts w:eastAsia="Times New Roman" w:cs="Cambria"/>
      <w:b/>
      <w:iCs/>
    </w:rPr>
  </w:style>
  <w:style w:type="paragraph" w:customStyle="1" w:styleId="natural">
    <w:name w:val="natural"/>
    <w:basedOn w:val="Normal"/>
    <w:uiPriority w:val="99"/>
    <w:qFormat/>
    <w:rsid w:val="003824D2"/>
    <w:pPr>
      <w:keepNext/>
      <w:keepLines/>
      <w:spacing w:before="200"/>
      <w:outlineLvl w:val="3"/>
    </w:pPr>
    <w:rPr>
      <w:rFonts w:eastAsia="Times New Roman"/>
      <w:b/>
      <w:iCs/>
    </w:rPr>
  </w:style>
  <w:style w:type="paragraph" w:customStyle="1" w:styleId="nroaml">
    <w:name w:val="nroaml"/>
    <w:basedOn w:val="Normal"/>
    <w:uiPriority w:val="99"/>
    <w:qFormat/>
    <w:rsid w:val="003824D2"/>
    <w:pPr>
      <w:keepNext/>
      <w:keepLines/>
      <w:spacing w:before="200"/>
      <w:outlineLvl w:val="3"/>
    </w:pPr>
    <w:rPr>
      <w:rFonts w:eastAsia="Times New Roman"/>
      <w:b/>
      <w:iCs/>
    </w:rPr>
  </w:style>
  <w:style w:type="paragraph" w:customStyle="1" w:styleId="noraml">
    <w:name w:val="noraml"/>
    <w:basedOn w:val="Normal"/>
    <w:uiPriority w:val="99"/>
    <w:qFormat/>
    <w:rsid w:val="003824D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824D2"/>
    <w:rPr>
      <w:rFonts w:ascii="Georgia" w:eastAsia="Calibri" w:hAnsi="Georgia"/>
      <w:sz w:val="16"/>
      <w:szCs w:val="16"/>
    </w:rPr>
  </w:style>
  <w:style w:type="paragraph" w:customStyle="1" w:styleId="SmallSizeParagraph">
    <w:name w:val="Small Size Paragraph"/>
    <w:basedOn w:val="Normal"/>
    <w:link w:val="SmallSizeParagraphChar"/>
    <w:qFormat/>
    <w:rsid w:val="003824D2"/>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824D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824D2"/>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3824D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824D2"/>
    <w:rPr>
      <w:rFonts w:ascii="Times New Roman" w:eastAsia="Times New Roman" w:hAnsi="Times New Roman" w:cs="Times New Roman"/>
      <w:strike/>
      <w:sz w:val="20"/>
    </w:rPr>
  </w:style>
  <w:style w:type="character" w:customStyle="1" w:styleId="CardT1Char">
    <w:name w:val="CardT1 Char"/>
    <w:link w:val="CardT1"/>
    <w:locked/>
    <w:rsid w:val="003824D2"/>
    <w:rPr>
      <w:rFonts w:ascii="Arial" w:eastAsia="Calibri" w:hAnsi="Arial" w:cs="Arial"/>
      <w:kern w:val="2"/>
      <w:sz w:val="14"/>
      <w:szCs w:val="14"/>
      <w:lang w:eastAsia="zh-TW"/>
    </w:rPr>
  </w:style>
  <w:style w:type="paragraph" w:customStyle="1" w:styleId="CardT1">
    <w:name w:val="CardT1"/>
    <w:basedOn w:val="Normal"/>
    <w:link w:val="CardT1Char"/>
    <w:qFormat/>
    <w:rsid w:val="003824D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824D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824D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3824D2"/>
    <w:pPr>
      <w:spacing w:before="100" w:beforeAutospacing="1" w:after="100" w:afterAutospacing="1"/>
    </w:pPr>
    <w:rPr>
      <w:rFonts w:eastAsia="Times New Roman"/>
      <w:sz w:val="24"/>
    </w:rPr>
  </w:style>
  <w:style w:type="paragraph" w:customStyle="1" w:styleId="CiteReal">
    <w:name w:val="Cite Real"/>
    <w:basedOn w:val="Normal"/>
    <w:next w:val="Normal"/>
    <w:qFormat/>
    <w:rsid w:val="003824D2"/>
    <w:rPr>
      <w:rFonts w:eastAsia="MS Mincho"/>
      <w:b/>
      <w:sz w:val="24"/>
      <w:u w:val="single"/>
    </w:rPr>
  </w:style>
  <w:style w:type="paragraph" w:customStyle="1" w:styleId="2909F619802848F09E01365C32F34654">
    <w:name w:val="2909F619802848F09E01365C32F34654"/>
    <w:uiPriority w:val="99"/>
    <w:qFormat/>
    <w:rsid w:val="003824D2"/>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3824D2"/>
    <w:rPr>
      <w:rFonts w:ascii="Georgia" w:eastAsia="Calibri" w:hAnsi="Georgia"/>
      <w:u w:val="single"/>
      <w:lang w:val="x-none" w:eastAsia="zh-CN"/>
    </w:rPr>
  </w:style>
  <w:style w:type="paragraph" w:customStyle="1" w:styleId="UnderlineS">
    <w:name w:val="Underline S"/>
    <w:basedOn w:val="Normal"/>
    <w:link w:val="UnderlineSChar"/>
    <w:qFormat/>
    <w:rsid w:val="003824D2"/>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3824D2"/>
    <w:rPr>
      <w:rFonts w:ascii="Georgia" w:eastAsia="SimSun" w:hAnsi="Georgia"/>
      <w:sz w:val="12"/>
    </w:rPr>
  </w:style>
  <w:style w:type="paragraph" w:customStyle="1" w:styleId="Ununderlined">
    <w:name w:val="Ununderlined"/>
    <w:basedOn w:val="Normal"/>
    <w:link w:val="UnunderlinedChar"/>
    <w:qFormat/>
    <w:rsid w:val="003824D2"/>
    <w:rPr>
      <w:rFonts w:ascii="Georgia" w:eastAsia="SimSun" w:hAnsi="Georgia" w:cstheme="minorBidi"/>
      <w:sz w:val="12"/>
    </w:rPr>
  </w:style>
  <w:style w:type="character" w:customStyle="1" w:styleId="HighlightingChar">
    <w:name w:val="Highlighting Char"/>
    <w:link w:val="Highlighting"/>
    <w:locked/>
    <w:rsid w:val="003824D2"/>
    <w:rPr>
      <w:rFonts w:ascii="Georgia" w:eastAsia="SimSun" w:hAnsi="Georgia"/>
      <w:u w:val="thick"/>
    </w:rPr>
  </w:style>
  <w:style w:type="paragraph" w:customStyle="1" w:styleId="Highlighting">
    <w:name w:val="Highlighting"/>
    <w:basedOn w:val="Normal"/>
    <w:link w:val="HighlightingChar"/>
    <w:autoRedefine/>
    <w:qFormat/>
    <w:rsid w:val="003824D2"/>
    <w:rPr>
      <w:rFonts w:ascii="Georgia" w:eastAsia="SimSun" w:hAnsi="Georgia" w:cstheme="minorBidi"/>
      <w:sz w:val="24"/>
      <w:u w:val="thick"/>
    </w:rPr>
  </w:style>
  <w:style w:type="character" w:customStyle="1" w:styleId="CITEChar0">
    <w:name w:val="CITE Char"/>
    <w:link w:val="CITE"/>
    <w:locked/>
    <w:rsid w:val="003824D2"/>
    <w:rPr>
      <w:rFonts w:ascii="Arial" w:eastAsia="Times New Roman" w:hAnsi="Arial" w:cs="Arial"/>
      <w:iCs/>
      <w:smallCaps/>
      <w:sz w:val="20"/>
      <w:szCs w:val="20"/>
      <w:u w:val="double"/>
    </w:rPr>
  </w:style>
  <w:style w:type="paragraph" w:customStyle="1" w:styleId="CITE">
    <w:name w:val="CITE"/>
    <w:basedOn w:val="Heading2"/>
    <w:link w:val="CITEChar0"/>
    <w:autoRedefine/>
    <w:qFormat/>
    <w:rsid w:val="003824D2"/>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3824D2"/>
    <w:pPr>
      <w:spacing w:before="100" w:beforeAutospacing="1" w:after="100" w:afterAutospacing="1"/>
    </w:pPr>
    <w:rPr>
      <w:rFonts w:eastAsia="Times New Roman"/>
      <w:sz w:val="24"/>
      <w:lang w:eastAsia="zh-CN"/>
    </w:rPr>
  </w:style>
  <w:style w:type="paragraph" w:customStyle="1" w:styleId="Analytics">
    <w:name w:val="Analytics"/>
    <w:basedOn w:val="Normal"/>
    <w:rsid w:val="003824D2"/>
    <w:rPr>
      <w:rFonts w:eastAsia="Calibri"/>
      <w:b/>
      <w:sz w:val="24"/>
    </w:rPr>
  </w:style>
  <w:style w:type="paragraph" w:customStyle="1" w:styleId="D345FF3D873148C5AE3FBF3267827368">
    <w:name w:val="D345FF3D873148C5AE3FBF3267827368"/>
    <w:uiPriority w:val="99"/>
    <w:qFormat/>
    <w:rsid w:val="003824D2"/>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3824D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824D2"/>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3824D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824D2"/>
    <w:rPr>
      <w:b/>
      <w:sz w:val="28"/>
    </w:rPr>
  </w:style>
  <w:style w:type="character" w:customStyle="1" w:styleId="SourcenameChar">
    <w:name w:val="Source name Char"/>
    <w:link w:val="Sourcename"/>
    <w:locked/>
    <w:rsid w:val="003824D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824D2"/>
    <w:rPr>
      <w:b/>
      <w:bCs/>
      <w:sz w:val="20"/>
    </w:rPr>
  </w:style>
  <w:style w:type="character" w:customStyle="1" w:styleId="underlinedcardChar">
    <w:name w:val="underlined card Char"/>
    <w:link w:val="underlinedcard0"/>
    <w:locked/>
    <w:rsid w:val="003824D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824D2"/>
    <w:rPr>
      <w:sz w:val="24"/>
      <w:u w:val="single"/>
    </w:rPr>
  </w:style>
  <w:style w:type="paragraph" w:customStyle="1" w:styleId="FullText">
    <w:name w:val="Full Text"/>
    <w:basedOn w:val="Normal"/>
    <w:uiPriority w:val="99"/>
    <w:qFormat/>
    <w:rsid w:val="003824D2"/>
    <w:rPr>
      <w:rFonts w:eastAsia="Times New Roman"/>
    </w:rPr>
  </w:style>
  <w:style w:type="character" w:customStyle="1" w:styleId="TextUnderlineChar">
    <w:name w:val="Text Underline Char"/>
    <w:link w:val="TextUnderline"/>
    <w:locked/>
    <w:rsid w:val="003824D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824D2"/>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3824D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824D2"/>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3824D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824D2"/>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3824D2"/>
    <w:pPr>
      <w:spacing w:before="240"/>
      <w:outlineLvl w:val="2"/>
    </w:pPr>
    <w:rPr>
      <w:rFonts w:eastAsia="Times New Roman"/>
      <w:b/>
    </w:rPr>
  </w:style>
  <w:style w:type="character" w:customStyle="1" w:styleId="CiteCardChar">
    <w:name w:val="Cite_Card Char"/>
    <w:link w:val="CiteCard0"/>
    <w:locked/>
    <w:rsid w:val="003824D2"/>
    <w:rPr>
      <w:rFonts w:ascii="Times New Roman" w:eastAsia="Times New Roman" w:hAnsi="Times New Roman" w:cs="Arial"/>
      <w:bCs/>
      <w:sz w:val="20"/>
      <w:szCs w:val="20"/>
    </w:rPr>
  </w:style>
  <w:style w:type="paragraph" w:customStyle="1" w:styleId="CiteCard0">
    <w:name w:val="Cite_Card"/>
    <w:link w:val="CiteCardChar"/>
    <w:qFormat/>
    <w:rsid w:val="003824D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824D2"/>
    <w:pPr>
      <w:widowControl w:val="0"/>
    </w:pPr>
    <w:rPr>
      <w:rFonts w:eastAsia="MS Mincho"/>
      <w:color w:val="auto"/>
    </w:rPr>
  </w:style>
  <w:style w:type="paragraph" w:customStyle="1" w:styleId="dropcap">
    <w:name w:val="dropcap"/>
    <w:basedOn w:val="Normal"/>
    <w:uiPriority w:val="99"/>
    <w:qFormat/>
    <w:rsid w:val="003824D2"/>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3824D2"/>
    <w:rPr>
      <w:rFonts w:ascii="Georgia" w:eastAsia="Times New Roman" w:hAnsi="Georgia" w:cs="Calibri"/>
      <w:sz w:val="28"/>
      <w:u w:val="single"/>
    </w:rPr>
  </w:style>
  <w:style w:type="paragraph" w:customStyle="1" w:styleId="StyleStyle49pt6">
    <w:name w:val="Style Style4 + 9 pt6"/>
    <w:basedOn w:val="Style4"/>
    <w:link w:val="StyleStyle49pt6Char"/>
    <w:qFormat/>
    <w:rsid w:val="003824D2"/>
    <w:rPr>
      <w:rFonts w:ascii="Georgia" w:hAnsi="Georgia"/>
    </w:rPr>
  </w:style>
  <w:style w:type="character" w:customStyle="1" w:styleId="UnderlineCharCharCharCharChar">
    <w:name w:val="Underline Char Char Char Char Char"/>
    <w:link w:val="UnderlineCharCharCharChar"/>
    <w:locked/>
    <w:rsid w:val="003824D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824D2"/>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3824D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824D2"/>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824D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824D2"/>
    <w:rPr>
      <w:rFonts w:ascii="Georgia" w:hAnsi="Georgia"/>
      <w:b/>
      <w:bCs/>
      <w:sz w:val="24"/>
      <w:u w:val="single"/>
    </w:rPr>
  </w:style>
  <w:style w:type="character" w:customStyle="1" w:styleId="DebatenoramlChar">
    <w:name w:val="Debatenoraml Char"/>
    <w:link w:val="Debatenoraml"/>
    <w:locked/>
    <w:rsid w:val="003824D2"/>
    <w:rPr>
      <w:rFonts w:ascii="Times New Roman" w:hAnsi="Times New Roman" w:cs="Times New Roman"/>
    </w:rPr>
  </w:style>
  <w:style w:type="paragraph" w:customStyle="1" w:styleId="Debatenoraml">
    <w:name w:val="Debatenoraml"/>
    <w:basedOn w:val="NoSpacing"/>
    <w:link w:val="DebatenoramlChar"/>
    <w:qFormat/>
    <w:rsid w:val="003824D2"/>
    <w:rPr>
      <w:rFonts w:eastAsiaTheme="minorEastAsia"/>
    </w:rPr>
  </w:style>
  <w:style w:type="paragraph" w:customStyle="1" w:styleId="SynergyTag">
    <w:name w:val="SynergyTag"/>
    <w:basedOn w:val="Normal"/>
    <w:uiPriority w:val="99"/>
    <w:qFormat/>
    <w:rsid w:val="003824D2"/>
    <w:rPr>
      <w:rFonts w:eastAsia="Calibri"/>
      <w:b/>
    </w:rPr>
  </w:style>
  <w:style w:type="character" w:customStyle="1" w:styleId="QualsChar">
    <w:name w:val="Quals Char"/>
    <w:link w:val="Quals"/>
    <w:locked/>
    <w:rsid w:val="003824D2"/>
    <w:rPr>
      <w:rFonts w:ascii="Georgia" w:eastAsia="Calibri" w:hAnsi="Georgia"/>
      <w:sz w:val="18"/>
    </w:rPr>
  </w:style>
  <w:style w:type="paragraph" w:customStyle="1" w:styleId="Quals">
    <w:name w:val="Quals"/>
    <w:basedOn w:val="Normal"/>
    <w:link w:val="QualsChar"/>
    <w:qFormat/>
    <w:rsid w:val="003824D2"/>
    <w:rPr>
      <w:rFonts w:ascii="Georgia" w:eastAsia="Calibri" w:hAnsi="Georgia" w:cstheme="minorBidi"/>
      <w:sz w:val="18"/>
    </w:rPr>
  </w:style>
  <w:style w:type="paragraph" w:customStyle="1" w:styleId="times">
    <w:name w:val="times"/>
    <w:basedOn w:val="Normal"/>
    <w:qFormat/>
    <w:rsid w:val="003824D2"/>
    <w:pPr>
      <w:spacing w:before="100" w:beforeAutospacing="1" w:after="100" w:afterAutospacing="1"/>
    </w:pPr>
    <w:rPr>
      <w:rFonts w:eastAsia="Times New Roman"/>
      <w:sz w:val="24"/>
    </w:rPr>
  </w:style>
  <w:style w:type="paragraph" w:customStyle="1" w:styleId="BodyA">
    <w:name w:val="Body A"/>
    <w:uiPriority w:val="99"/>
    <w:qFormat/>
    <w:rsid w:val="003824D2"/>
    <w:rPr>
      <w:rFonts w:ascii="Helvetica" w:eastAsia="ヒラギノ角ゴ Pro W3" w:hAnsi="Helvetica" w:cs="Times New Roman"/>
      <w:color w:val="000000"/>
      <w:szCs w:val="20"/>
    </w:rPr>
  </w:style>
  <w:style w:type="character" w:customStyle="1" w:styleId="StarredChar">
    <w:name w:val="Starred Char"/>
    <w:link w:val="Starred"/>
    <w:locked/>
    <w:rsid w:val="003824D2"/>
    <w:rPr>
      <w:rFonts w:ascii="Georgia" w:eastAsia="Times New Roman" w:hAnsi="Georgia"/>
      <w:b/>
      <w:caps/>
      <w:szCs w:val="28"/>
      <w:u w:val="single"/>
    </w:rPr>
  </w:style>
  <w:style w:type="paragraph" w:customStyle="1" w:styleId="Starred">
    <w:name w:val="Starred"/>
    <w:basedOn w:val="Normal"/>
    <w:link w:val="StarredChar"/>
    <w:qFormat/>
    <w:rsid w:val="003824D2"/>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3824D2"/>
    <w:rPr>
      <w:rFonts w:ascii="Georgia" w:eastAsia="Times New Roman" w:hAnsi="Georgia"/>
      <w:b/>
      <w:caps/>
      <w:szCs w:val="28"/>
      <w:u w:val="single"/>
    </w:rPr>
  </w:style>
  <w:style w:type="paragraph" w:customStyle="1" w:styleId="NotStarred">
    <w:name w:val="NotStarred"/>
    <w:basedOn w:val="Normal"/>
    <w:link w:val="NotStarredChar"/>
    <w:qFormat/>
    <w:rsid w:val="003824D2"/>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3824D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824D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824D2"/>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3824D2"/>
    <w:rPr>
      <w:rFonts w:ascii="Georgia" w:eastAsia="Calibri" w:hAnsi="Georgia"/>
      <w:b/>
    </w:rPr>
  </w:style>
  <w:style w:type="paragraph" w:customStyle="1" w:styleId="H4Tag">
    <w:name w:val="H4 (Tag)"/>
    <w:basedOn w:val="Normal"/>
    <w:link w:val="H4TagChar1"/>
    <w:qFormat/>
    <w:rsid w:val="003824D2"/>
    <w:rPr>
      <w:rFonts w:ascii="Georgia" w:eastAsia="Calibri" w:hAnsi="Georgia" w:cstheme="minorBidi"/>
      <w:b/>
      <w:sz w:val="24"/>
    </w:rPr>
  </w:style>
  <w:style w:type="paragraph" w:customStyle="1" w:styleId="CM25">
    <w:name w:val="CM25"/>
    <w:basedOn w:val="Default"/>
    <w:next w:val="Default"/>
    <w:qFormat/>
    <w:rsid w:val="003824D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824D2"/>
    <w:rPr>
      <w:rFonts w:ascii="Georgia" w:hAnsi="Georgia"/>
      <w:b/>
    </w:rPr>
  </w:style>
  <w:style w:type="paragraph" w:customStyle="1" w:styleId="Debate-CardTagandCite-F6">
    <w:name w:val="Debate- Card Tag and Cite- F6"/>
    <w:basedOn w:val="Normal"/>
    <w:link w:val="Debate-CardTagandCite-F6Char"/>
    <w:qFormat/>
    <w:rsid w:val="003824D2"/>
    <w:pPr>
      <w:contextualSpacing/>
    </w:pPr>
    <w:rPr>
      <w:rFonts w:ascii="Georgia" w:hAnsi="Georgia" w:cstheme="minorBidi"/>
      <w:b/>
      <w:sz w:val="24"/>
    </w:rPr>
  </w:style>
  <w:style w:type="character" w:customStyle="1" w:styleId="CardtextChar4">
    <w:name w:val="Card text Char"/>
    <w:link w:val="Cardtext3"/>
    <w:locked/>
    <w:rsid w:val="003824D2"/>
    <w:rPr>
      <w:rFonts w:ascii="Arial Narrow" w:hAnsi="Arial Narrow"/>
      <w:u w:val="single"/>
    </w:rPr>
  </w:style>
  <w:style w:type="paragraph" w:customStyle="1" w:styleId="Cardtext3">
    <w:name w:val="Card text"/>
    <w:link w:val="CardtextChar4"/>
    <w:qFormat/>
    <w:rsid w:val="003824D2"/>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3824D2"/>
    <w:rPr>
      <w:rFonts w:ascii="Georgia" w:eastAsia="Times New Roman" w:hAnsi="Georgia"/>
      <w:b/>
      <w:szCs w:val="28"/>
      <w:u w:val="single"/>
    </w:rPr>
  </w:style>
  <w:style w:type="paragraph" w:customStyle="1" w:styleId="NewHeading2">
    <w:name w:val="NewHeading2"/>
    <w:basedOn w:val="Normal"/>
    <w:link w:val="NewHeading2Char"/>
    <w:qFormat/>
    <w:rsid w:val="003824D2"/>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3824D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824D2"/>
    <w:rPr>
      <w:rFonts w:eastAsia="Calibri"/>
    </w:rPr>
  </w:style>
  <w:style w:type="paragraph" w:customStyle="1" w:styleId="TagLine">
    <w:name w:val="Tag Line"/>
    <w:basedOn w:val="Normal"/>
    <w:next w:val="FullText"/>
    <w:uiPriority w:val="99"/>
    <w:qFormat/>
    <w:rsid w:val="003824D2"/>
    <w:rPr>
      <w:rFonts w:ascii="Arial Narrow" w:eastAsia="Times New Roman" w:hAnsi="Arial Narrow"/>
      <w:b/>
    </w:rPr>
  </w:style>
  <w:style w:type="paragraph" w:customStyle="1" w:styleId="Card6pt">
    <w:name w:val="Card 6pt"/>
    <w:basedOn w:val="Normal"/>
    <w:uiPriority w:val="99"/>
    <w:qFormat/>
    <w:rsid w:val="003824D2"/>
    <w:pPr>
      <w:ind w:left="288" w:right="288"/>
    </w:pPr>
    <w:rPr>
      <w:rFonts w:eastAsia="Calibri"/>
      <w:color w:val="000000"/>
      <w:sz w:val="12"/>
      <w:szCs w:val="20"/>
    </w:rPr>
  </w:style>
  <w:style w:type="character" w:customStyle="1" w:styleId="FullCiteChar">
    <w:name w:val="Full Cite Char"/>
    <w:link w:val="FullCite"/>
    <w:locked/>
    <w:rsid w:val="003824D2"/>
    <w:rPr>
      <w:rFonts w:ascii="Garamond" w:eastAsia="Calibri" w:hAnsi="Garamond"/>
    </w:rPr>
  </w:style>
  <w:style w:type="paragraph" w:customStyle="1" w:styleId="FullCite">
    <w:name w:val="Full Cite"/>
    <w:basedOn w:val="Normal"/>
    <w:next w:val="Normal"/>
    <w:link w:val="FullCiteChar"/>
    <w:qFormat/>
    <w:rsid w:val="003824D2"/>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3824D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824D2"/>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3824D2"/>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3824D2"/>
    <w:rPr>
      <w:rFonts w:ascii="Century Gothic" w:eastAsia="Times New Roman" w:hAnsi="Century Gothic"/>
    </w:rPr>
  </w:style>
  <w:style w:type="character" w:customStyle="1" w:styleId="StylecardThickunderlineChar">
    <w:name w:val="Style card + Thick underline Char"/>
    <w:link w:val="StylecardThickunderline"/>
    <w:locked/>
    <w:rsid w:val="003824D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824D2"/>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3824D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824D2"/>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3824D2"/>
    <w:pPr>
      <w:spacing w:after="200" w:line="276" w:lineRule="auto"/>
    </w:pPr>
    <w:rPr>
      <w:rFonts w:eastAsia="Calibri"/>
      <w:color w:val="auto"/>
      <w:sz w:val="22"/>
    </w:rPr>
  </w:style>
  <w:style w:type="paragraph" w:customStyle="1" w:styleId="font-null">
    <w:name w:val="font-null"/>
    <w:basedOn w:val="Normal"/>
    <w:uiPriority w:val="99"/>
    <w:qFormat/>
    <w:rsid w:val="003824D2"/>
    <w:pPr>
      <w:spacing w:before="100" w:beforeAutospacing="1" w:after="100" w:afterAutospacing="1"/>
    </w:pPr>
    <w:rPr>
      <w:rFonts w:eastAsia="Times New Roman"/>
      <w:sz w:val="24"/>
    </w:rPr>
  </w:style>
  <w:style w:type="paragraph" w:customStyle="1" w:styleId="rteindent1">
    <w:name w:val="rteindent1"/>
    <w:basedOn w:val="Normal"/>
    <w:uiPriority w:val="99"/>
    <w:qFormat/>
    <w:rsid w:val="003824D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3824D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824D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824D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824D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824D2"/>
    <w:pPr>
      <w:spacing w:before="100" w:beforeAutospacing="1" w:after="100" w:afterAutospacing="1"/>
    </w:pPr>
    <w:rPr>
      <w:rFonts w:eastAsia="Times New Roman"/>
      <w:sz w:val="24"/>
    </w:rPr>
  </w:style>
  <w:style w:type="paragraph" w:customStyle="1" w:styleId="class">
    <w:name w:val="class"/>
    <w:basedOn w:val="Normal"/>
    <w:uiPriority w:val="99"/>
    <w:qFormat/>
    <w:rsid w:val="003824D2"/>
    <w:pPr>
      <w:spacing w:before="100" w:beforeAutospacing="1" w:after="100" w:afterAutospacing="1"/>
    </w:pPr>
    <w:rPr>
      <w:rFonts w:eastAsia="Times New Roman"/>
      <w:sz w:val="24"/>
    </w:rPr>
  </w:style>
  <w:style w:type="character" w:customStyle="1" w:styleId="blocktitleChar">
    <w:name w:val="block title Char"/>
    <w:link w:val="blocktitle0"/>
    <w:locked/>
    <w:rsid w:val="003824D2"/>
    <w:rPr>
      <w:rFonts w:ascii="Calibri" w:eastAsia="Calibri" w:hAnsi="Calibri" w:cs="Calibri"/>
      <w:b/>
      <w:caps/>
      <w:sz w:val="28"/>
      <w:szCs w:val="28"/>
      <w:lang w:val="es-ES"/>
    </w:rPr>
  </w:style>
  <w:style w:type="paragraph" w:customStyle="1" w:styleId="Pa6">
    <w:name w:val="Pa6"/>
    <w:basedOn w:val="Normal"/>
    <w:next w:val="Normal"/>
    <w:uiPriority w:val="99"/>
    <w:qFormat/>
    <w:rsid w:val="003824D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824D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824D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824D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824D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824D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824D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824D2"/>
    <w:rPr>
      <w:rFonts w:ascii="Georgia" w:eastAsia="SimSun" w:hAnsi="Georgia" w:cstheme="minorBidi"/>
      <w:b/>
      <w:bCs/>
      <w:sz w:val="24"/>
    </w:rPr>
  </w:style>
  <w:style w:type="paragraph" w:customStyle="1" w:styleId="summary">
    <w:name w:val="summary"/>
    <w:basedOn w:val="Normal"/>
    <w:uiPriority w:val="99"/>
    <w:qFormat/>
    <w:rsid w:val="003824D2"/>
    <w:pPr>
      <w:spacing w:before="100" w:beforeAutospacing="1" w:after="100" w:afterAutospacing="1"/>
    </w:pPr>
    <w:rPr>
      <w:rFonts w:eastAsia="Times New Roman"/>
      <w:sz w:val="24"/>
    </w:rPr>
  </w:style>
  <w:style w:type="paragraph" w:customStyle="1" w:styleId="Caption2">
    <w:name w:val="Caption2"/>
    <w:basedOn w:val="Normal"/>
    <w:uiPriority w:val="99"/>
    <w:qFormat/>
    <w:rsid w:val="003824D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824D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824D2"/>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3824D2"/>
    <w:pPr>
      <w:jc w:val="center"/>
    </w:pPr>
    <w:rPr>
      <w:rFonts w:ascii="Book Antiqua" w:eastAsia="Times New Roman" w:hAnsi="Book Antiqua"/>
      <w:b/>
    </w:rPr>
  </w:style>
  <w:style w:type="paragraph" w:customStyle="1" w:styleId="Little">
    <w:name w:val="Little"/>
    <w:basedOn w:val="Normal"/>
    <w:next w:val="Normal"/>
    <w:link w:val="LittleChar"/>
    <w:qFormat/>
    <w:rsid w:val="003824D2"/>
    <w:pPr>
      <w:ind w:left="288"/>
    </w:pPr>
    <w:rPr>
      <w:rFonts w:ascii="Garamond" w:eastAsia="Times New Roman" w:hAnsi="Garamond"/>
    </w:rPr>
  </w:style>
  <w:style w:type="paragraph" w:customStyle="1" w:styleId="AAAcard">
    <w:name w:val="AAAcard"/>
    <w:basedOn w:val="Normal"/>
    <w:uiPriority w:val="99"/>
    <w:qFormat/>
    <w:rsid w:val="003824D2"/>
    <w:pPr>
      <w:ind w:left="288" w:right="288"/>
    </w:pPr>
    <w:rPr>
      <w:rFonts w:eastAsia="Times New Roman"/>
    </w:rPr>
  </w:style>
  <w:style w:type="paragraph" w:customStyle="1" w:styleId="Caption3">
    <w:name w:val="Caption3"/>
    <w:basedOn w:val="Normal"/>
    <w:uiPriority w:val="99"/>
    <w:qFormat/>
    <w:rsid w:val="003824D2"/>
    <w:pPr>
      <w:spacing w:before="100" w:beforeAutospacing="1" w:after="100" w:afterAutospacing="1"/>
    </w:pPr>
    <w:rPr>
      <w:rFonts w:eastAsia="Times New Roman"/>
      <w:sz w:val="24"/>
    </w:rPr>
  </w:style>
  <w:style w:type="paragraph" w:customStyle="1" w:styleId="body-12-5">
    <w:name w:val="body-12-5"/>
    <w:basedOn w:val="Normal"/>
    <w:uiPriority w:val="99"/>
    <w:qFormat/>
    <w:rsid w:val="003824D2"/>
    <w:pPr>
      <w:spacing w:before="100" w:beforeAutospacing="1" w:after="100" w:afterAutospacing="1"/>
    </w:pPr>
    <w:rPr>
      <w:rFonts w:eastAsia="Times New Roman"/>
      <w:sz w:val="24"/>
    </w:rPr>
  </w:style>
  <w:style w:type="paragraph" w:customStyle="1" w:styleId="infuse">
    <w:name w:val="infuse"/>
    <w:basedOn w:val="Normal"/>
    <w:uiPriority w:val="99"/>
    <w:qFormat/>
    <w:rsid w:val="003824D2"/>
    <w:pPr>
      <w:spacing w:before="100" w:beforeAutospacing="1" w:after="100" w:afterAutospacing="1"/>
    </w:pPr>
    <w:rPr>
      <w:rFonts w:eastAsia="Times New Roman"/>
      <w:sz w:val="24"/>
    </w:rPr>
  </w:style>
  <w:style w:type="paragraph" w:customStyle="1" w:styleId="fontreg">
    <w:name w:val="font_reg"/>
    <w:basedOn w:val="Normal"/>
    <w:uiPriority w:val="99"/>
    <w:qFormat/>
    <w:rsid w:val="003824D2"/>
    <w:pPr>
      <w:spacing w:before="100" w:beforeAutospacing="1" w:after="100" w:afterAutospacing="1"/>
    </w:pPr>
    <w:rPr>
      <w:rFonts w:eastAsia="Times New Roman"/>
      <w:sz w:val="24"/>
    </w:rPr>
  </w:style>
  <w:style w:type="paragraph" w:customStyle="1" w:styleId="CITEF3">
    <w:name w:val="CITE F3"/>
    <w:uiPriority w:val="99"/>
    <w:qFormat/>
    <w:rsid w:val="003824D2"/>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3824D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824D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824D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824D2"/>
    <w:pPr>
      <w:spacing w:after="200"/>
    </w:pPr>
    <w:rPr>
      <w:rFonts w:ascii="Calibri" w:eastAsia="Calibri" w:hAnsi="Calibri" w:cs="Times New Roman"/>
      <w:sz w:val="20"/>
      <w:szCs w:val="20"/>
      <w:u w:val="single"/>
    </w:rPr>
  </w:style>
  <w:style w:type="paragraph" w:customStyle="1" w:styleId="hotroute1">
    <w:name w:val="hot route!"/>
    <w:basedOn w:val="Normal"/>
    <w:qFormat/>
    <w:rsid w:val="003824D2"/>
    <w:pPr>
      <w:ind w:left="144"/>
    </w:pPr>
    <w:rPr>
      <w:rFonts w:ascii="Cambria" w:eastAsia="Calibri" w:hAnsi="Cambria"/>
      <w:sz w:val="24"/>
    </w:rPr>
  </w:style>
  <w:style w:type="paragraph" w:customStyle="1" w:styleId="FreeFormA">
    <w:name w:val="Free Form A"/>
    <w:autoRedefine/>
    <w:uiPriority w:val="99"/>
    <w:qFormat/>
    <w:rsid w:val="003824D2"/>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3824D2"/>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3824D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3824D2"/>
    <w:rPr>
      <w:rFonts w:ascii="Times New Roman" w:eastAsia="Times New Roman" w:hAnsi="Times New Roman" w:cs="Times New Roman"/>
      <w:sz w:val="10"/>
    </w:rPr>
  </w:style>
  <w:style w:type="paragraph" w:customStyle="1" w:styleId="subheader">
    <w:name w:val="subheader"/>
    <w:basedOn w:val="Normal"/>
    <w:uiPriority w:val="99"/>
    <w:qFormat/>
    <w:rsid w:val="003824D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3824D2"/>
    <w:pPr>
      <w:spacing w:before="100" w:beforeAutospacing="1" w:after="100" w:afterAutospacing="1"/>
    </w:pPr>
    <w:rPr>
      <w:rFonts w:eastAsia="Times New Roman"/>
      <w:sz w:val="24"/>
    </w:rPr>
  </w:style>
  <w:style w:type="paragraph" w:customStyle="1" w:styleId="more">
    <w:name w:val="more"/>
    <w:basedOn w:val="Normal"/>
    <w:uiPriority w:val="99"/>
    <w:qFormat/>
    <w:rsid w:val="003824D2"/>
    <w:pPr>
      <w:spacing w:before="100" w:beforeAutospacing="1" w:after="100" w:afterAutospacing="1"/>
    </w:pPr>
    <w:rPr>
      <w:rFonts w:eastAsia="Times New Roman"/>
      <w:sz w:val="24"/>
    </w:rPr>
  </w:style>
  <w:style w:type="paragraph" w:customStyle="1" w:styleId="story">
    <w:name w:val="story"/>
    <w:basedOn w:val="Normal"/>
    <w:uiPriority w:val="99"/>
    <w:qFormat/>
    <w:rsid w:val="003824D2"/>
    <w:pPr>
      <w:spacing w:before="100" w:beforeAutospacing="1" w:after="100" w:afterAutospacing="1"/>
    </w:pPr>
    <w:rPr>
      <w:rFonts w:eastAsia="Times New Roman"/>
      <w:sz w:val="24"/>
    </w:rPr>
  </w:style>
  <w:style w:type="paragraph" w:customStyle="1" w:styleId="H1numbered">
    <w:name w:val="H1 numbered"/>
    <w:basedOn w:val="Normal"/>
    <w:uiPriority w:val="99"/>
    <w:qFormat/>
    <w:rsid w:val="003824D2"/>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3824D2"/>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3824D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3824D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3824D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3824D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824D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824D2"/>
    <w:pPr>
      <w:widowControl w:val="0"/>
      <w:spacing w:after="63"/>
    </w:pPr>
    <w:rPr>
      <w:rFonts w:ascii="Arial" w:hAnsi="Arial"/>
      <w:color w:val="auto"/>
    </w:rPr>
  </w:style>
  <w:style w:type="paragraph" w:customStyle="1" w:styleId="CM35">
    <w:name w:val="CM35"/>
    <w:basedOn w:val="Default"/>
    <w:next w:val="Default"/>
    <w:uiPriority w:val="99"/>
    <w:qFormat/>
    <w:rsid w:val="003824D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824D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824D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824D2"/>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824D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824D2"/>
    <w:rPr>
      <w:rFonts w:ascii="Georgia" w:hAnsi="Georgia"/>
      <w:sz w:val="24"/>
      <w:szCs w:val="24"/>
      <w:lang w:val="x-none" w:eastAsia="x-none"/>
    </w:rPr>
  </w:style>
  <w:style w:type="character" w:customStyle="1" w:styleId="StyleCards11ptUnderlineChar">
    <w:name w:val="Style Cards + 11 pt Underline Char"/>
    <w:link w:val="StyleCards11ptUnderline"/>
    <w:locked/>
    <w:rsid w:val="003824D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824D2"/>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3824D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824D2"/>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824D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824D2"/>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3824D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824D2"/>
    <w:rPr>
      <w:rFonts w:ascii="Georgia" w:hAnsi="Georgia" w:cstheme="minorBidi"/>
      <w:sz w:val="24"/>
      <w:lang w:val="x-none" w:eastAsia="x-none"/>
    </w:rPr>
  </w:style>
  <w:style w:type="character" w:customStyle="1" w:styleId="NormalFontChar">
    <w:name w:val="Normal Font Char"/>
    <w:link w:val="NormalFont"/>
    <w:locked/>
    <w:rsid w:val="003824D2"/>
    <w:rPr>
      <w:rFonts w:ascii="Times New Roman" w:eastAsia="Times New Roman" w:hAnsi="Times New Roman" w:cs="Times New Roman"/>
      <w:sz w:val="20"/>
      <w:szCs w:val="20"/>
    </w:rPr>
  </w:style>
  <w:style w:type="paragraph" w:customStyle="1" w:styleId="NormalFont">
    <w:name w:val="Normal Font"/>
    <w:link w:val="NormalFontChar"/>
    <w:qFormat/>
    <w:rsid w:val="003824D2"/>
    <w:rPr>
      <w:rFonts w:ascii="Times New Roman" w:eastAsia="Times New Roman" w:hAnsi="Times New Roman" w:cs="Times New Roman"/>
      <w:sz w:val="20"/>
      <w:szCs w:val="20"/>
    </w:rPr>
  </w:style>
  <w:style w:type="paragraph" w:customStyle="1" w:styleId="StyleSmall11pt">
    <w:name w:val="Style Small + 11 pt"/>
    <w:uiPriority w:val="99"/>
    <w:qFormat/>
    <w:rsid w:val="003824D2"/>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3824D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824D2"/>
    <w:rPr>
      <w:u w:val="single"/>
      <w:lang w:val="x-none" w:eastAsia="x-none"/>
    </w:rPr>
  </w:style>
  <w:style w:type="character" w:customStyle="1" w:styleId="StyleNormalFont11ptBoldUnderlineChar">
    <w:name w:val="Style Normal Font + 11 pt Bold Underline Char"/>
    <w:link w:val="StyleNormalFont11ptBoldUnderline"/>
    <w:locked/>
    <w:rsid w:val="003824D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824D2"/>
    <w:rPr>
      <w:b/>
      <w:bCs/>
      <w:u w:val="single"/>
      <w:lang w:val="x-none" w:eastAsia="x-none"/>
    </w:rPr>
  </w:style>
  <w:style w:type="paragraph" w:customStyle="1" w:styleId="Smallfont0">
    <w:name w:val="Smallfont"/>
    <w:basedOn w:val="Normal"/>
    <w:uiPriority w:val="99"/>
    <w:qFormat/>
    <w:rsid w:val="003824D2"/>
    <w:rPr>
      <w:rFonts w:eastAsia="Times New Roman"/>
      <w:sz w:val="15"/>
    </w:rPr>
  </w:style>
  <w:style w:type="paragraph" w:customStyle="1" w:styleId="formatvorlage2">
    <w:name w:val="formatvorlage2"/>
    <w:basedOn w:val="Normal"/>
    <w:uiPriority w:val="99"/>
    <w:qFormat/>
    <w:rsid w:val="003824D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824D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824D2"/>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3824D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824D2"/>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3824D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824D2"/>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3824D2"/>
    <w:pPr>
      <w:spacing w:before="100" w:beforeAutospacing="1" w:after="100" w:afterAutospacing="1"/>
    </w:pPr>
    <w:rPr>
      <w:rFonts w:eastAsia="Times New Roman"/>
      <w:sz w:val="24"/>
    </w:rPr>
  </w:style>
  <w:style w:type="paragraph" w:customStyle="1" w:styleId="i1">
    <w:name w:val="i1"/>
    <w:basedOn w:val="Normal"/>
    <w:uiPriority w:val="99"/>
    <w:qFormat/>
    <w:rsid w:val="003824D2"/>
    <w:pPr>
      <w:spacing w:before="100" w:beforeAutospacing="1" w:after="100" w:afterAutospacing="1"/>
    </w:pPr>
    <w:rPr>
      <w:rFonts w:eastAsia="Times New Roman"/>
      <w:sz w:val="24"/>
    </w:rPr>
  </w:style>
  <w:style w:type="paragraph" w:customStyle="1" w:styleId="question">
    <w:name w:val="question"/>
    <w:basedOn w:val="Normal"/>
    <w:uiPriority w:val="99"/>
    <w:qFormat/>
    <w:rsid w:val="003824D2"/>
    <w:pPr>
      <w:spacing w:before="100" w:beforeAutospacing="1" w:after="100" w:afterAutospacing="1"/>
    </w:pPr>
    <w:rPr>
      <w:rFonts w:eastAsia="Times New Roman"/>
      <w:sz w:val="24"/>
    </w:rPr>
  </w:style>
  <w:style w:type="paragraph" w:customStyle="1" w:styleId="bodycopy">
    <w:name w:val="bodycopy"/>
    <w:basedOn w:val="Normal"/>
    <w:uiPriority w:val="99"/>
    <w:qFormat/>
    <w:rsid w:val="003824D2"/>
    <w:pPr>
      <w:spacing w:before="100" w:beforeAutospacing="1" w:after="100" w:afterAutospacing="1"/>
    </w:pPr>
    <w:rPr>
      <w:rFonts w:eastAsia="Times New Roman"/>
      <w:sz w:val="24"/>
    </w:rPr>
  </w:style>
  <w:style w:type="paragraph" w:customStyle="1" w:styleId="Fifth">
    <w:name w:val="Fifth"/>
    <w:basedOn w:val="Normal"/>
    <w:link w:val="FifthChar"/>
    <w:qFormat/>
    <w:rsid w:val="003824D2"/>
    <w:rPr>
      <w:rFonts w:eastAsia="Calibri"/>
    </w:rPr>
  </w:style>
  <w:style w:type="paragraph" w:customStyle="1" w:styleId="NoteLevel22">
    <w:name w:val="Note Level 22"/>
    <w:basedOn w:val="Normal"/>
    <w:next w:val="Normal"/>
    <w:uiPriority w:val="99"/>
    <w:qFormat/>
    <w:rsid w:val="003824D2"/>
    <w:pPr>
      <w:keepNext/>
      <w:ind w:left="288" w:right="288"/>
    </w:pPr>
    <w:rPr>
      <w:rFonts w:eastAsia="MS Gothic"/>
      <w:szCs w:val="20"/>
    </w:rPr>
  </w:style>
  <w:style w:type="paragraph" w:customStyle="1" w:styleId="wp-caption-text">
    <w:name w:val="wp-caption-text"/>
    <w:basedOn w:val="Normal"/>
    <w:qFormat/>
    <w:rsid w:val="003824D2"/>
    <w:pPr>
      <w:spacing w:before="100" w:beforeAutospacing="1" w:after="100" w:afterAutospacing="1"/>
    </w:pPr>
    <w:rPr>
      <w:rFonts w:eastAsia="Times New Roman"/>
      <w:sz w:val="24"/>
    </w:rPr>
  </w:style>
  <w:style w:type="paragraph" w:customStyle="1" w:styleId="svarticle">
    <w:name w:val="svarticle"/>
    <w:basedOn w:val="Normal"/>
    <w:uiPriority w:val="99"/>
    <w:qFormat/>
    <w:rsid w:val="003824D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3824D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3824D2"/>
    <w:pPr>
      <w:spacing w:before="100" w:beforeAutospacing="1" w:after="100" w:afterAutospacing="1"/>
    </w:pPr>
  </w:style>
  <w:style w:type="paragraph" w:customStyle="1" w:styleId="description">
    <w:name w:val="description"/>
    <w:basedOn w:val="Normal"/>
    <w:uiPriority w:val="99"/>
    <w:qFormat/>
    <w:rsid w:val="003824D2"/>
    <w:pPr>
      <w:spacing w:before="100" w:beforeAutospacing="1" w:after="100" w:afterAutospacing="1"/>
    </w:pPr>
  </w:style>
  <w:style w:type="paragraph" w:customStyle="1" w:styleId="graf">
    <w:name w:val="graf"/>
    <w:basedOn w:val="Normal"/>
    <w:uiPriority w:val="99"/>
    <w:qFormat/>
    <w:rsid w:val="003824D2"/>
    <w:pPr>
      <w:spacing w:before="100" w:beforeAutospacing="1" w:after="100" w:afterAutospacing="1"/>
    </w:pPr>
  </w:style>
  <w:style w:type="paragraph" w:customStyle="1" w:styleId="column">
    <w:name w:val="column"/>
    <w:basedOn w:val="Normal"/>
    <w:uiPriority w:val="99"/>
    <w:qFormat/>
    <w:rsid w:val="003824D2"/>
    <w:pPr>
      <w:spacing w:before="100" w:beforeAutospacing="1" w:after="100" w:afterAutospacing="1"/>
    </w:pPr>
  </w:style>
  <w:style w:type="paragraph" w:customStyle="1" w:styleId="recirc-container">
    <w:name w:val="recirc-container"/>
    <w:basedOn w:val="Normal"/>
    <w:uiPriority w:val="99"/>
    <w:qFormat/>
    <w:rsid w:val="003824D2"/>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3824D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3824D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3824D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3824D2"/>
    <w:rPr>
      <w:rFonts w:ascii="Georgia" w:hAnsi="Georgia" w:hint="default"/>
      <w:i/>
      <w:iCs/>
      <w:color w:val="808080"/>
    </w:rPr>
  </w:style>
  <w:style w:type="character" w:customStyle="1" w:styleId="cardchar00">
    <w:name w:val="cardchar0"/>
    <w:basedOn w:val="DefaultParagraphFont"/>
    <w:rsid w:val="003824D2"/>
  </w:style>
  <w:style w:type="character" w:customStyle="1" w:styleId="UnderlineNon-bold">
    <w:name w:val="Underline Non - bold"/>
    <w:rsid w:val="003824D2"/>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3824D2"/>
  </w:style>
  <w:style w:type="character" w:customStyle="1" w:styleId="StyleHeading4UnderlinedsmalltextGaramondChar">
    <w:name w:val="Style Heading 4Underlinedsmall text + Garamond Char"/>
    <w:link w:val="StyleHeading4UnderlinedsmalltextGaramond"/>
    <w:locked/>
    <w:rsid w:val="003824D2"/>
    <w:rPr>
      <w:rFonts w:ascii="Calibri" w:hAnsi="Calibri" w:cs="Calibri"/>
      <w:sz w:val="28"/>
    </w:rPr>
  </w:style>
  <w:style w:type="character" w:customStyle="1" w:styleId="Heading5Char2">
    <w:name w:val="Heading 5 Char2"/>
    <w:rsid w:val="003824D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824D2"/>
    <w:rPr>
      <w:rFonts w:ascii="Arial" w:hAnsi="Arial" w:cs="Arial"/>
      <w:vanish/>
      <w:sz w:val="16"/>
      <w:szCs w:val="16"/>
    </w:rPr>
  </w:style>
  <w:style w:type="paragraph" w:styleId="z-TopofForm">
    <w:name w:val="HTML Top of Form"/>
    <w:basedOn w:val="Normal"/>
    <w:next w:val="Normal"/>
    <w:link w:val="z-TopofFormChar"/>
    <w:hidden/>
    <w:uiPriority w:val="99"/>
    <w:unhideWhenUsed/>
    <w:rsid w:val="003824D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824D2"/>
    <w:rPr>
      <w:rFonts w:ascii="Arial" w:hAnsi="Arial" w:cs="Arial"/>
      <w:vanish/>
      <w:sz w:val="16"/>
      <w:szCs w:val="16"/>
    </w:rPr>
  </w:style>
  <w:style w:type="character" w:customStyle="1" w:styleId="z-BottomofFormChar">
    <w:name w:val="z-Bottom of Form Char"/>
    <w:basedOn w:val="DefaultParagraphFont"/>
    <w:link w:val="z-BottomofForm"/>
    <w:uiPriority w:val="99"/>
    <w:rsid w:val="003824D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824D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824D2"/>
    <w:rPr>
      <w:rFonts w:ascii="Arial" w:hAnsi="Arial" w:cs="Arial"/>
      <w:vanish/>
      <w:sz w:val="16"/>
      <w:szCs w:val="16"/>
    </w:rPr>
  </w:style>
  <w:style w:type="character" w:customStyle="1" w:styleId="Style2CharChar">
    <w:name w:val="Style2 Char Char"/>
    <w:rsid w:val="003824D2"/>
    <w:rPr>
      <w:u w:val="thick"/>
      <w:lang w:val="en-US" w:eastAsia="en-US" w:bidi="ar-SA"/>
    </w:rPr>
  </w:style>
  <w:style w:type="character" w:customStyle="1" w:styleId="authordate1">
    <w:name w:val="authordate"/>
    <w:rsid w:val="003824D2"/>
  </w:style>
  <w:style w:type="character" w:customStyle="1" w:styleId="underline0">
    <w:name w:val="%underline"/>
    <w:rsid w:val="003824D2"/>
    <w:rPr>
      <w:rFonts w:ascii="Times New Roman" w:hAnsi="Times New Roman" w:cs="Times New Roman" w:hint="default"/>
      <w:strike w:val="0"/>
      <w:dstrike w:val="0"/>
      <w:sz w:val="16"/>
      <w:u w:val="none"/>
      <w:effect w:val="none"/>
    </w:rPr>
  </w:style>
  <w:style w:type="character" w:customStyle="1" w:styleId="AUNDERLINE0">
    <w:name w:val="AUNDERLINE"/>
    <w:qFormat/>
    <w:rsid w:val="003824D2"/>
    <w:rPr>
      <w:rFonts w:ascii="Times New Roman" w:hAnsi="Times New Roman" w:cs="Times New Roman" w:hint="default"/>
      <w:sz w:val="20"/>
      <w:u w:val="single"/>
    </w:rPr>
  </w:style>
  <w:style w:type="character" w:customStyle="1" w:styleId="UnderlinedCharChar">
    <w:name w:val="Underlined Char Char"/>
    <w:rsid w:val="003824D2"/>
    <w:rPr>
      <w:rFonts w:ascii="Garamond" w:hAnsi="Garamond" w:hint="default"/>
      <w:szCs w:val="28"/>
      <w:u w:val="single"/>
      <w:lang w:val="en-US" w:eastAsia="en-US" w:bidi="ar-SA"/>
    </w:rPr>
  </w:style>
  <w:style w:type="character" w:customStyle="1" w:styleId="slug-doi">
    <w:name w:val="slug-doi"/>
    <w:basedOn w:val="DefaultParagraphFont"/>
    <w:rsid w:val="003824D2"/>
  </w:style>
  <w:style w:type="character" w:customStyle="1" w:styleId="af">
    <w:name w:val="af"/>
    <w:basedOn w:val="DefaultParagraphFont"/>
    <w:rsid w:val="003824D2"/>
  </w:style>
  <w:style w:type="character" w:customStyle="1" w:styleId="ab">
    <w:name w:val="ab"/>
    <w:basedOn w:val="DefaultParagraphFont"/>
    <w:rsid w:val="003824D2"/>
  </w:style>
  <w:style w:type="character" w:customStyle="1" w:styleId="em">
    <w:name w:val="em"/>
    <w:basedOn w:val="DefaultParagraphFont"/>
    <w:rsid w:val="003824D2"/>
  </w:style>
  <w:style w:type="character" w:customStyle="1" w:styleId="au">
    <w:name w:val="au"/>
    <w:basedOn w:val="DefaultParagraphFont"/>
    <w:rsid w:val="003824D2"/>
  </w:style>
  <w:style w:type="character" w:customStyle="1" w:styleId="ti">
    <w:name w:val="ti"/>
    <w:basedOn w:val="DefaultParagraphFont"/>
    <w:rsid w:val="003824D2"/>
  </w:style>
  <w:style w:type="character" w:customStyle="1" w:styleId="subheadblue">
    <w:name w:val="subhead_blue"/>
    <w:basedOn w:val="DefaultParagraphFont"/>
    <w:rsid w:val="003824D2"/>
  </w:style>
  <w:style w:type="character" w:customStyle="1" w:styleId="affiliation">
    <w:name w:val="affiliation"/>
    <w:basedOn w:val="DefaultParagraphFont"/>
    <w:rsid w:val="003824D2"/>
  </w:style>
  <w:style w:type="character" w:customStyle="1" w:styleId="slug-doi-wrapper">
    <w:name w:val="slug-doi-wrapper"/>
    <w:basedOn w:val="DefaultParagraphFont"/>
    <w:rsid w:val="003824D2"/>
  </w:style>
  <w:style w:type="character" w:customStyle="1" w:styleId="slug-metadata-noteahead-of-print">
    <w:name w:val="slug-metadata-note ahead-of-print"/>
    <w:basedOn w:val="DefaultParagraphFont"/>
    <w:rsid w:val="003824D2"/>
  </w:style>
  <w:style w:type="character" w:customStyle="1" w:styleId="slug-ahead-of-print-date">
    <w:name w:val="slug-ahead-of-print-date"/>
    <w:basedOn w:val="DefaultParagraphFont"/>
    <w:rsid w:val="003824D2"/>
  </w:style>
  <w:style w:type="character" w:customStyle="1" w:styleId="medium-bold">
    <w:name w:val="medium-bold"/>
    <w:basedOn w:val="DefaultParagraphFont"/>
    <w:rsid w:val="003824D2"/>
  </w:style>
  <w:style w:type="character" w:customStyle="1" w:styleId="updated-short-citation">
    <w:name w:val="updated-short-citation"/>
    <w:basedOn w:val="DefaultParagraphFont"/>
    <w:rsid w:val="003824D2"/>
  </w:style>
  <w:style w:type="character" w:customStyle="1" w:styleId="goohl0">
    <w:name w:val="goohl0"/>
    <w:basedOn w:val="DefaultParagraphFont"/>
    <w:rsid w:val="003824D2"/>
  </w:style>
  <w:style w:type="character" w:customStyle="1" w:styleId="CharChar6">
    <w:name w:val="Char Char6"/>
    <w:rsid w:val="003824D2"/>
    <w:rPr>
      <w:rFonts w:ascii="Arial" w:hAnsi="Arial" w:cs="Arial" w:hint="default"/>
      <w:bCs/>
      <w:sz w:val="16"/>
      <w:szCs w:val="26"/>
      <w:lang w:val="en-US" w:eastAsia="en-US" w:bidi="ar-SA"/>
    </w:rPr>
  </w:style>
  <w:style w:type="character" w:customStyle="1" w:styleId="TagCharChar1">
    <w:name w:val="Tag Char Char1"/>
    <w:rsid w:val="003824D2"/>
    <w:rPr>
      <w:b/>
      <w:bCs w:val="0"/>
      <w:sz w:val="24"/>
      <w:szCs w:val="24"/>
      <w:lang w:val="en-US" w:eastAsia="en-US" w:bidi="ar-SA"/>
    </w:rPr>
  </w:style>
  <w:style w:type="character" w:customStyle="1" w:styleId="12TimesNewRoman">
    <w:name w:val="12 Times New Roman"/>
    <w:rsid w:val="003824D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824D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824D2"/>
    <w:rPr>
      <w:rFonts w:ascii="Times New Roman" w:hAnsi="Times New Roman" w:cs="Times New Roman" w:hint="default"/>
      <w:strike w:val="0"/>
      <w:dstrike w:val="0"/>
      <w:sz w:val="14"/>
      <w:u w:val="none"/>
      <w:effect w:val="none"/>
    </w:rPr>
  </w:style>
  <w:style w:type="character" w:customStyle="1" w:styleId="F8-UnderlineBold">
    <w:name w:val="F8 - Underline/Bold"/>
    <w:rsid w:val="003824D2"/>
    <w:rPr>
      <w:rFonts w:ascii="Times New Roman" w:hAnsi="Times New Roman" w:cs="Times New Roman" w:hint="default"/>
      <w:b/>
      <w:bCs w:val="0"/>
      <w:sz w:val="20"/>
      <w:u w:val="single"/>
    </w:rPr>
  </w:style>
  <w:style w:type="character" w:customStyle="1" w:styleId="F7-SmallFont">
    <w:name w:val="F7 - Small Font"/>
    <w:rsid w:val="003824D2"/>
    <w:rPr>
      <w:rFonts w:ascii="Times New Roman" w:hAnsi="Times New Roman" w:cs="Times New Roman" w:hint="default"/>
      <w:sz w:val="14"/>
    </w:rPr>
  </w:style>
  <w:style w:type="character" w:customStyle="1" w:styleId="Brief-Bold">
    <w:name w:val="Brief - Bold"/>
    <w:rsid w:val="003824D2"/>
    <w:rPr>
      <w:rFonts w:ascii="Times New Roman" w:hAnsi="Times New Roman" w:cs="Times New Roman" w:hint="default"/>
      <w:b/>
      <w:bCs w:val="0"/>
    </w:rPr>
  </w:style>
  <w:style w:type="character" w:customStyle="1" w:styleId="Card-Underline">
    <w:name w:val="Card - Underline"/>
    <w:rsid w:val="003824D2"/>
    <w:rPr>
      <w:rFonts w:ascii="Times New Roman" w:hAnsi="Times New Roman" w:cs="Times New Roman" w:hint="default"/>
      <w:u w:val="single"/>
    </w:rPr>
  </w:style>
  <w:style w:type="character" w:customStyle="1" w:styleId="beriefunderline">
    <w:name w:val="berief = underline"/>
    <w:rsid w:val="003824D2"/>
    <w:rPr>
      <w:rFonts w:ascii="Times New Roman" w:eastAsia="Times New Roman" w:hAnsi="Times New Roman" w:cs="Times New Roman" w:hint="default"/>
      <w:sz w:val="20"/>
      <w:u w:val="single"/>
    </w:rPr>
  </w:style>
  <w:style w:type="character" w:customStyle="1" w:styleId="BoldText10pt">
    <w:name w:val="Bold Text 10 pt"/>
    <w:rsid w:val="003824D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3824D2"/>
    <w:rPr>
      <w:i/>
      <w:iCs w:val="0"/>
    </w:rPr>
  </w:style>
  <w:style w:type="character" w:customStyle="1" w:styleId="eoeaheader">
    <w:name w:val="eoea_header"/>
    <w:basedOn w:val="DefaultParagraphFont"/>
    <w:rsid w:val="003824D2"/>
  </w:style>
  <w:style w:type="character" w:customStyle="1" w:styleId="SC4208902">
    <w:name w:val="SC.4.208902"/>
    <w:rsid w:val="003824D2"/>
    <w:rPr>
      <w:rFonts w:ascii="Century" w:hAnsi="Century" w:cs="Century" w:hint="default"/>
      <w:color w:val="000000"/>
      <w:sz w:val="22"/>
      <w:szCs w:val="22"/>
    </w:rPr>
  </w:style>
  <w:style w:type="character" w:customStyle="1" w:styleId="SC4208915">
    <w:name w:val="SC.4.208915"/>
    <w:rsid w:val="003824D2"/>
    <w:rPr>
      <w:rFonts w:ascii="Century" w:hAnsi="Century" w:cs="Century" w:hint="default"/>
      <w:color w:val="000000"/>
      <w:sz w:val="13"/>
      <w:szCs w:val="13"/>
    </w:rPr>
  </w:style>
  <w:style w:type="character" w:customStyle="1" w:styleId="SC273764">
    <w:name w:val="SC.2.73764"/>
    <w:rsid w:val="003824D2"/>
    <w:rPr>
      <w:rFonts w:ascii="Century" w:hAnsi="Century" w:cs="Century" w:hint="default"/>
      <w:color w:val="000000"/>
      <w:sz w:val="72"/>
      <w:szCs w:val="72"/>
    </w:rPr>
  </w:style>
  <w:style w:type="character" w:customStyle="1" w:styleId="SC273779">
    <w:name w:val="SC.2.73779"/>
    <w:rsid w:val="003824D2"/>
    <w:rPr>
      <w:rFonts w:ascii="Century" w:hAnsi="Century" w:cs="Century" w:hint="default"/>
      <w:color w:val="000000"/>
      <w:sz w:val="40"/>
      <w:szCs w:val="40"/>
    </w:rPr>
  </w:style>
  <w:style w:type="character" w:customStyle="1" w:styleId="SC273763">
    <w:name w:val="SC.2.73763"/>
    <w:rsid w:val="003824D2"/>
    <w:rPr>
      <w:rFonts w:ascii="Century" w:hAnsi="Century" w:cs="Century" w:hint="default"/>
      <w:b/>
      <w:bCs/>
      <w:color w:val="000000"/>
    </w:rPr>
  </w:style>
  <w:style w:type="character" w:customStyle="1" w:styleId="SC4208910">
    <w:name w:val="SC.4.208910"/>
    <w:rsid w:val="003824D2"/>
    <w:rPr>
      <w:rFonts w:ascii="Century" w:hAnsi="Century" w:cs="Century" w:hint="default"/>
      <w:color w:val="000000"/>
      <w:sz w:val="28"/>
      <w:szCs w:val="28"/>
    </w:rPr>
  </w:style>
  <w:style w:type="character" w:customStyle="1" w:styleId="SC4208911">
    <w:name w:val="SC.4.208911"/>
    <w:rsid w:val="003824D2"/>
    <w:rPr>
      <w:rFonts w:ascii="Century" w:hAnsi="Century" w:cs="Century" w:hint="default"/>
      <w:color w:val="000000"/>
    </w:rPr>
  </w:style>
  <w:style w:type="character" w:customStyle="1" w:styleId="articlesubtitle">
    <w:name w:val="article_sub_title"/>
    <w:basedOn w:val="DefaultParagraphFont"/>
    <w:rsid w:val="003824D2"/>
  </w:style>
  <w:style w:type="character" w:customStyle="1" w:styleId="newsdate2">
    <w:name w:val="news_date2"/>
    <w:basedOn w:val="DefaultParagraphFont"/>
    <w:rsid w:val="003824D2"/>
  </w:style>
  <w:style w:type="character" w:customStyle="1" w:styleId="readarticleheader">
    <w:name w:val="readarticleheader"/>
    <w:basedOn w:val="DefaultParagraphFont"/>
    <w:rsid w:val="003824D2"/>
  </w:style>
  <w:style w:type="character" w:customStyle="1" w:styleId="UnderlineChar20">
    <w:name w:val="Underline Char2"/>
    <w:rsid w:val="003824D2"/>
    <w:rPr>
      <w:rFonts w:ascii="Trebuchet MS" w:hAnsi="Trebuchet MS" w:hint="default"/>
      <w:u w:val="thick"/>
      <w:lang w:val="en-US" w:eastAsia="zh-CN" w:bidi="ar-SA"/>
    </w:rPr>
  </w:style>
  <w:style w:type="character" w:customStyle="1" w:styleId="BoldUnderliningChar">
    <w:name w:val="Bold Underlining Char"/>
    <w:rsid w:val="003824D2"/>
    <w:rPr>
      <w:rFonts w:ascii="Arial Narrow" w:eastAsia="Times New Roman" w:hAnsi="Arial Narrow" w:hint="default"/>
      <w:b/>
      <w:bCs w:val="0"/>
      <w:szCs w:val="24"/>
      <w:u w:val="single"/>
      <w:lang w:val="en-GB" w:eastAsia="en-US" w:bidi="ar-SA"/>
    </w:rPr>
  </w:style>
  <w:style w:type="character" w:customStyle="1" w:styleId="medium-normal1">
    <w:name w:val="medium-normal1"/>
    <w:rsid w:val="003824D2"/>
    <w:rPr>
      <w:rFonts w:ascii="Arial" w:hAnsi="Arial" w:cs="Arial" w:hint="default"/>
      <w:b w:val="0"/>
      <w:bCs w:val="0"/>
      <w:i w:val="0"/>
      <w:iCs w:val="0"/>
      <w:sz w:val="20"/>
      <w:szCs w:val="20"/>
    </w:rPr>
  </w:style>
  <w:style w:type="character" w:customStyle="1" w:styleId="UnderlinedCardChar0">
    <w:name w:val="Underlined Card Char"/>
    <w:rsid w:val="003824D2"/>
    <w:rPr>
      <w:rFonts w:ascii="Palatino Linotype" w:hAnsi="Palatino Linotype" w:hint="default"/>
      <w:u w:val="single"/>
      <w:lang w:val="en-US" w:eastAsia="en-US" w:bidi="ar-SA"/>
    </w:rPr>
  </w:style>
  <w:style w:type="character" w:customStyle="1" w:styleId="char">
    <w:name w:val="char"/>
    <w:basedOn w:val="DefaultParagraphFont"/>
    <w:rsid w:val="003824D2"/>
  </w:style>
  <w:style w:type="character" w:customStyle="1" w:styleId="UnderlineCharCharCharCharCharChar">
    <w:name w:val="Underline Char Char Char Char Char Char"/>
    <w:rsid w:val="003824D2"/>
    <w:rPr>
      <w:rFonts w:ascii="Arial Narrow" w:hAnsi="Arial Narrow" w:hint="default"/>
      <w:szCs w:val="24"/>
      <w:u w:val="single"/>
      <w:lang w:val="en-US" w:eastAsia="en-US" w:bidi="ar-SA"/>
    </w:rPr>
  </w:style>
  <w:style w:type="character" w:customStyle="1" w:styleId="klink">
    <w:name w:val="klink"/>
    <w:basedOn w:val="DefaultParagraphFont"/>
    <w:rsid w:val="003824D2"/>
  </w:style>
  <w:style w:type="character" w:customStyle="1" w:styleId="date10">
    <w:name w:val="date1"/>
    <w:basedOn w:val="DefaultParagraphFont"/>
    <w:rsid w:val="003824D2"/>
  </w:style>
  <w:style w:type="character" w:customStyle="1" w:styleId="bolding1">
    <w:name w:val="bolding1"/>
    <w:rsid w:val="003824D2"/>
    <w:rPr>
      <w:b/>
      <w:bCs/>
    </w:rPr>
  </w:style>
  <w:style w:type="character" w:customStyle="1" w:styleId="bookoptions1">
    <w:name w:val="book_options1"/>
    <w:rsid w:val="003824D2"/>
    <w:rPr>
      <w:b/>
      <w:bCs/>
      <w:color w:val="333366"/>
    </w:rPr>
  </w:style>
  <w:style w:type="character" w:customStyle="1" w:styleId="descriptionblock">
    <w:name w:val="description block"/>
    <w:basedOn w:val="DefaultParagraphFont"/>
    <w:rsid w:val="003824D2"/>
  </w:style>
  <w:style w:type="character" w:customStyle="1" w:styleId="detailsboxblock">
    <w:name w:val="detailsbox block"/>
    <w:basedOn w:val="DefaultParagraphFont"/>
    <w:rsid w:val="003824D2"/>
  </w:style>
  <w:style w:type="character" w:customStyle="1" w:styleId="Char3">
    <w:name w:val="Char3"/>
    <w:rsid w:val="003824D2"/>
    <w:rPr>
      <w:rFonts w:ascii="Arial" w:hAnsi="Arial" w:cs="Arial" w:hint="default"/>
      <w:bCs/>
      <w:u w:val="thick"/>
      <w:lang w:val="en-US" w:eastAsia="en-US" w:bidi="ar-SA"/>
    </w:rPr>
  </w:style>
  <w:style w:type="character" w:customStyle="1" w:styleId="texto11">
    <w:name w:val="texto11"/>
    <w:rsid w:val="003824D2"/>
    <w:rPr>
      <w:rFonts w:ascii="Arial" w:hAnsi="Arial" w:cs="Arial" w:hint="default"/>
      <w:b w:val="0"/>
      <w:bCs w:val="0"/>
      <w:i w:val="0"/>
      <w:iCs w:val="0"/>
      <w:caps w:val="0"/>
      <w:color w:val="000000"/>
      <w:sz w:val="26"/>
      <w:szCs w:val="26"/>
    </w:rPr>
  </w:style>
  <w:style w:type="character" w:customStyle="1" w:styleId="CardTagChar">
    <w:name w:val="Card Tag Char"/>
    <w:rsid w:val="003824D2"/>
    <w:rPr>
      <w:rFonts w:ascii="Arial Narrow" w:hAnsi="Arial Narrow" w:hint="default"/>
      <w:b/>
      <w:bCs w:val="0"/>
      <w:sz w:val="24"/>
      <w:szCs w:val="24"/>
      <w:lang w:val="en-US" w:eastAsia="en-US" w:bidi="ar-SA"/>
    </w:rPr>
  </w:style>
  <w:style w:type="character" w:customStyle="1" w:styleId="DebateCiteCharCharChar">
    <w:name w:val="Debate Cite Char Char Char"/>
    <w:rsid w:val="003824D2"/>
    <w:rPr>
      <w:b/>
      <w:bCs w:val="0"/>
      <w:sz w:val="32"/>
      <w:szCs w:val="32"/>
      <w:lang w:val="en-US" w:eastAsia="en-US" w:bidi="ar-SA"/>
    </w:rPr>
  </w:style>
  <w:style w:type="character" w:customStyle="1" w:styleId="TagChar3">
    <w:name w:val="Tag Char3"/>
    <w:rsid w:val="003824D2"/>
    <w:rPr>
      <w:rFonts w:ascii="Palatino Linotype" w:hAnsi="Palatino Linotype" w:hint="default"/>
      <w:b/>
      <w:bCs w:val="0"/>
      <w:sz w:val="24"/>
      <w:szCs w:val="24"/>
      <w:lang w:val="en-US" w:eastAsia="en-US" w:bidi="ar-SA"/>
    </w:rPr>
  </w:style>
  <w:style w:type="character" w:customStyle="1" w:styleId="TagandCiteChar">
    <w:name w:val="Tag and Cite Char"/>
    <w:rsid w:val="003824D2"/>
    <w:rPr>
      <w:color w:val="333333"/>
      <w:sz w:val="22"/>
      <w:szCs w:val="22"/>
      <w:lang w:val="en-US" w:eastAsia="en-US" w:bidi="ar-SA"/>
    </w:rPr>
  </w:style>
  <w:style w:type="character" w:customStyle="1" w:styleId="Style10ptBold">
    <w:name w:val="Style 10 pt Bold"/>
    <w:rsid w:val="003824D2"/>
    <w:rPr>
      <w:b/>
      <w:bCs/>
      <w:sz w:val="20"/>
    </w:rPr>
  </w:style>
  <w:style w:type="character" w:customStyle="1" w:styleId="text9">
    <w:name w:val="text9"/>
    <w:basedOn w:val="DefaultParagraphFont"/>
    <w:rsid w:val="003824D2"/>
  </w:style>
  <w:style w:type="character" w:customStyle="1" w:styleId="text21">
    <w:name w:val="text21"/>
    <w:basedOn w:val="DefaultParagraphFont"/>
    <w:rsid w:val="003824D2"/>
  </w:style>
  <w:style w:type="character" w:customStyle="1" w:styleId="text19">
    <w:name w:val="text19"/>
    <w:basedOn w:val="DefaultParagraphFont"/>
    <w:rsid w:val="003824D2"/>
  </w:style>
  <w:style w:type="character" w:customStyle="1" w:styleId="term2">
    <w:name w:val="term2"/>
    <w:rsid w:val="003824D2"/>
    <w:rPr>
      <w:b/>
      <w:bCs/>
    </w:rPr>
  </w:style>
  <w:style w:type="character" w:customStyle="1" w:styleId="pmterms12">
    <w:name w:val="pmterms12"/>
    <w:rsid w:val="003824D2"/>
    <w:rPr>
      <w:b/>
      <w:bCs/>
      <w:i w:val="0"/>
      <w:iCs w:val="0"/>
      <w:color w:val="000000"/>
    </w:rPr>
  </w:style>
  <w:style w:type="character" w:customStyle="1" w:styleId="ToReadChar">
    <w:name w:val="To Read Char"/>
    <w:rsid w:val="003824D2"/>
    <w:rPr>
      <w:rFonts w:ascii="Verdana" w:hAnsi="Verdana" w:hint="default"/>
      <w:b/>
      <w:bCs w:val="0"/>
      <w:szCs w:val="24"/>
      <w:u w:val="single"/>
      <w:lang w:val="en-US" w:eastAsia="en-US" w:bidi="ar-SA"/>
    </w:rPr>
  </w:style>
  <w:style w:type="character" w:customStyle="1" w:styleId="ToReadCharChar">
    <w:name w:val="To Read Char Char"/>
    <w:rsid w:val="003824D2"/>
    <w:rPr>
      <w:rFonts w:ascii="Verdana" w:hAnsi="Verdana" w:hint="default"/>
      <w:b/>
      <w:bCs w:val="0"/>
      <w:szCs w:val="24"/>
      <w:u w:val="single"/>
      <w:lang w:val="en-US" w:eastAsia="en-US" w:bidi="ar-SA"/>
    </w:rPr>
  </w:style>
  <w:style w:type="character" w:customStyle="1" w:styleId="bio">
    <w:name w:val="bio"/>
    <w:basedOn w:val="DefaultParagraphFont"/>
    <w:rsid w:val="003824D2"/>
  </w:style>
  <w:style w:type="character" w:customStyle="1" w:styleId="storytextstyle">
    <w:name w:val="storytextstyle"/>
    <w:basedOn w:val="DefaultParagraphFont"/>
    <w:rsid w:val="003824D2"/>
  </w:style>
  <w:style w:type="character" w:customStyle="1" w:styleId="cardunderlinedCharChar">
    <w:name w:val="card underlined Char Char"/>
    <w:rsid w:val="003824D2"/>
    <w:rPr>
      <w:rFonts w:ascii="Arial" w:hAnsi="Arial" w:cs="Arial" w:hint="default"/>
      <w:sz w:val="22"/>
      <w:szCs w:val="24"/>
      <w:u w:val="single"/>
      <w:lang w:val="en-US" w:eastAsia="en-US" w:bidi="ar-SA"/>
    </w:rPr>
  </w:style>
  <w:style w:type="character" w:customStyle="1" w:styleId="Style2Char0">
    <w:name w:val="Style2 Char"/>
    <w:rsid w:val="003824D2"/>
    <w:rPr>
      <w:rFonts w:ascii="Book Antiqua" w:hAnsi="Book Antiqua" w:hint="default"/>
      <w:u w:val="thick"/>
      <w:lang w:val="en-US" w:eastAsia="en-US" w:bidi="ar-SA"/>
    </w:rPr>
  </w:style>
  <w:style w:type="character" w:customStyle="1" w:styleId="Style2Char1">
    <w:name w:val="Style2 Char1"/>
    <w:rsid w:val="003824D2"/>
    <w:rPr>
      <w:rFonts w:ascii="Book Antiqua" w:hAnsi="Book Antiqua" w:hint="default"/>
      <w:szCs w:val="24"/>
      <w:u w:val="thick"/>
      <w:lang w:val="en-US" w:eastAsia="en-US" w:bidi="ar-SA"/>
    </w:rPr>
  </w:style>
  <w:style w:type="character" w:customStyle="1" w:styleId="articlehead21">
    <w:name w:val="articlehead21"/>
    <w:rsid w:val="003824D2"/>
    <w:rPr>
      <w:rFonts w:ascii="Arial" w:hAnsi="Arial" w:cs="Arial" w:hint="default"/>
      <w:b/>
      <w:bCs/>
      <w:color w:val="660000"/>
      <w:sz w:val="20"/>
      <w:szCs w:val="20"/>
    </w:rPr>
  </w:style>
  <w:style w:type="character" w:customStyle="1" w:styleId="TagCiteChar1">
    <w:name w:val="Tag/Cite Char1"/>
    <w:rsid w:val="003824D2"/>
    <w:rPr>
      <w:b/>
      <w:bCs w:val="0"/>
      <w:lang w:val="en-US" w:eastAsia="en-US" w:bidi="ar-SA"/>
    </w:rPr>
  </w:style>
  <w:style w:type="character" w:customStyle="1" w:styleId="goohl2">
    <w:name w:val="goohl2"/>
    <w:basedOn w:val="DefaultParagraphFont"/>
    <w:rsid w:val="003824D2"/>
  </w:style>
  <w:style w:type="character" w:customStyle="1" w:styleId="CardCharChar0">
    <w:name w:val="Card Char Char"/>
    <w:rsid w:val="003824D2"/>
    <w:rPr>
      <w:lang w:val="en-US" w:eastAsia="en-US" w:bidi="ar-SA"/>
    </w:rPr>
  </w:style>
  <w:style w:type="character" w:customStyle="1" w:styleId="BriefTitle1Char">
    <w:name w:val="Brief Title 1 Char"/>
    <w:rsid w:val="003824D2"/>
    <w:rPr>
      <w:b/>
      <w:bCs w:val="0"/>
      <w:u w:val="single"/>
      <w:lang w:val="en-US" w:eastAsia="en-US" w:bidi="ar-SA"/>
    </w:rPr>
  </w:style>
  <w:style w:type="character" w:customStyle="1" w:styleId="TagCiteCharChar">
    <w:name w:val="Tag/Cite Char Char"/>
    <w:rsid w:val="003824D2"/>
    <w:rPr>
      <w:b/>
      <w:bCs w:val="0"/>
      <w:lang w:val="en-US" w:eastAsia="en-US" w:bidi="ar-SA"/>
    </w:rPr>
  </w:style>
  <w:style w:type="character" w:customStyle="1" w:styleId="btx">
    <w:name w:val="btx"/>
    <w:basedOn w:val="DefaultParagraphFont"/>
    <w:rsid w:val="003824D2"/>
  </w:style>
  <w:style w:type="character" w:customStyle="1" w:styleId="CardChar10">
    <w:name w:val="Card Char1"/>
    <w:rsid w:val="003824D2"/>
    <w:rPr>
      <w:lang w:val="en-US" w:eastAsia="en-US" w:bidi="ar-SA"/>
    </w:rPr>
  </w:style>
  <w:style w:type="character" w:customStyle="1" w:styleId="prodgeneral1">
    <w:name w:val="prodgeneral1"/>
    <w:rsid w:val="003824D2"/>
    <w:rPr>
      <w:rFonts w:ascii="Verdana" w:hAnsi="Verdana" w:hint="default"/>
      <w:b w:val="0"/>
      <w:bCs w:val="0"/>
      <w:caps w:val="0"/>
      <w:color w:val="000000"/>
      <w:spacing w:val="0"/>
      <w:sz w:val="16"/>
      <w:szCs w:val="16"/>
    </w:rPr>
  </w:style>
  <w:style w:type="character" w:customStyle="1" w:styleId="summary1">
    <w:name w:val="summary1"/>
    <w:rsid w:val="003824D2"/>
    <w:rPr>
      <w:rFonts w:ascii="Arial" w:hAnsi="Arial" w:cs="Arial" w:hint="default"/>
      <w:sz w:val="18"/>
      <w:szCs w:val="18"/>
    </w:rPr>
  </w:style>
  <w:style w:type="character" w:customStyle="1" w:styleId="text3">
    <w:name w:val="text3"/>
    <w:basedOn w:val="DefaultParagraphFont"/>
    <w:rsid w:val="003824D2"/>
  </w:style>
  <w:style w:type="character" w:customStyle="1" w:styleId="cardtextsmallChar">
    <w:name w:val="card text small Char"/>
    <w:rsid w:val="003824D2"/>
    <w:rPr>
      <w:rFonts w:ascii="Arial Narrow" w:hAnsi="Arial Narrow" w:hint="default"/>
      <w:sz w:val="16"/>
      <w:szCs w:val="24"/>
      <w:lang w:val="en-US" w:eastAsia="en-US" w:bidi="ar-SA"/>
    </w:rPr>
  </w:style>
  <w:style w:type="character" w:customStyle="1" w:styleId="countrytitle1">
    <w:name w:val="countrytitle1"/>
    <w:rsid w:val="003824D2"/>
    <w:rPr>
      <w:rFonts w:ascii="Verdana" w:hAnsi="Verdana" w:hint="default"/>
      <w:b/>
      <w:bCs/>
      <w:color w:val="293643"/>
      <w:sz w:val="24"/>
      <w:szCs w:val="24"/>
    </w:rPr>
  </w:style>
  <w:style w:type="character" w:customStyle="1" w:styleId="storyheader1">
    <w:name w:val="storyheader1"/>
    <w:rsid w:val="003824D2"/>
    <w:rPr>
      <w:rFonts w:ascii="Verdana" w:hAnsi="Verdana" w:hint="default"/>
      <w:b/>
      <w:bCs/>
      <w:color w:val="000000"/>
      <w:sz w:val="21"/>
      <w:szCs w:val="21"/>
    </w:rPr>
  </w:style>
  <w:style w:type="character" w:customStyle="1" w:styleId="cardunderlinedChar0">
    <w:name w:val="card underlined Char"/>
    <w:rsid w:val="003824D2"/>
    <w:rPr>
      <w:rFonts w:ascii="Arial" w:hAnsi="Arial" w:cs="Arial" w:hint="default"/>
      <w:sz w:val="22"/>
      <w:szCs w:val="24"/>
      <w:u w:val="single"/>
      <w:lang w:val="en-US" w:eastAsia="en-US" w:bidi="ar-SA"/>
    </w:rPr>
  </w:style>
  <w:style w:type="character" w:customStyle="1" w:styleId="article1">
    <w:name w:val="article1"/>
    <w:rsid w:val="003824D2"/>
    <w:rPr>
      <w:rFonts w:ascii="Verdana" w:hAnsi="Verdana" w:hint="default"/>
      <w:color w:val="333333"/>
      <w:sz w:val="16"/>
      <w:szCs w:val="16"/>
    </w:rPr>
  </w:style>
  <w:style w:type="character" w:customStyle="1" w:styleId="story-posted-date1">
    <w:name w:val="story-posted-date1"/>
    <w:rsid w:val="003824D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824D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824D2"/>
  </w:style>
  <w:style w:type="character" w:customStyle="1" w:styleId="textmedium">
    <w:name w:val="textmedium"/>
    <w:basedOn w:val="DefaultParagraphFont"/>
    <w:rsid w:val="003824D2"/>
  </w:style>
  <w:style w:type="character" w:customStyle="1" w:styleId="citation1">
    <w:name w:val="citation1"/>
    <w:rsid w:val="003824D2"/>
    <w:rPr>
      <w:rFonts w:ascii="Verdana" w:hAnsi="Verdana" w:hint="default"/>
      <w:sz w:val="17"/>
      <w:szCs w:val="17"/>
    </w:rPr>
  </w:style>
  <w:style w:type="character" w:customStyle="1" w:styleId="hithighlite">
    <w:name w:val="hithighlite"/>
    <w:basedOn w:val="DefaultParagraphFont"/>
    <w:rsid w:val="003824D2"/>
  </w:style>
  <w:style w:type="character" w:customStyle="1" w:styleId="articlecontent">
    <w:name w:val="articlecontent"/>
    <w:basedOn w:val="DefaultParagraphFont"/>
    <w:rsid w:val="003824D2"/>
  </w:style>
  <w:style w:type="character" w:customStyle="1" w:styleId="fource1">
    <w:name w:val="fource1"/>
    <w:rsid w:val="003824D2"/>
    <w:rPr>
      <w:sz w:val="34"/>
      <w:szCs w:val="34"/>
    </w:rPr>
  </w:style>
  <w:style w:type="character" w:customStyle="1" w:styleId="LanguageStrikeChar">
    <w:name w:val="Language Strike Char"/>
    <w:rsid w:val="003824D2"/>
    <w:rPr>
      <w:rFonts w:ascii="Arial Narrow" w:hAnsi="Arial Narrow" w:hint="default"/>
      <w:strike/>
      <w:szCs w:val="24"/>
      <w:lang w:val="en-US" w:eastAsia="en-US" w:bidi="ar-SA"/>
    </w:rPr>
  </w:style>
  <w:style w:type="character" w:customStyle="1" w:styleId="normal11">
    <w:name w:val="normal1"/>
    <w:basedOn w:val="DefaultParagraphFont"/>
    <w:rsid w:val="003824D2"/>
  </w:style>
  <w:style w:type="character" w:customStyle="1" w:styleId="ds">
    <w:name w:val="ds"/>
    <w:basedOn w:val="DefaultParagraphFont"/>
    <w:rsid w:val="003824D2"/>
  </w:style>
  <w:style w:type="character" w:customStyle="1" w:styleId="UnderliningChar1">
    <w:name w:val="Underlining Char1"/>
    <w:rsid w:val="003824D2"/>
    <w:rPr>
      <w:rFonts w:ascii="Arial Narrow" w:hAnsi="Arial Narrow" w:hint="default"/>
      <w:szCs w:val="24"/>
      <w:u w:val="single"/>
      <w:lang w:val="en-US" w:eastAsia="en-US" w:bidi="ar-SA"/>
    </w:rPr>
  </w:style>
  <w:style w:type="character" w:customStyle="1" w:styleId="UnderliningChar2">
    <w:name w:val="Underlining Char2"/>
    <w:rsid w:val="003824D2"/>
    <w:rPr>
      <w:rFonts w:ascii="Arial Narrow" w:hAnsi="Arial Narrow" w:hint="default"/>
      <w:szCs w:val="24"/>
      <w:u w:val="single"/>
      <w:lang w:val="en-US" w:eastAsia="en-US" w:bidi="ar-SA"/>
    </w:rPr>
  </w:style>
  <w:style w:type="character" w:customStyle="1" w:styleId="MicroTextChar1">
    <w:name w:val="MicroText Char1"/>
    <w:rsid w:val="003824D2"/>
    <w:rPr>
      <w:rFonts w:ascii="Arial Narrow" w:hAnsi="Arial Narrow" w:hint="default"/>
      <w:sz w:val="12"/>
      <w:szCs w:val="24"/>
      <w:lang w:val="en-US" w:eastAsia="en-US" w:bidi="ar-SA"/>
    </w:rPr>
  </w:style>
  <w:style w:type="character" w:customStyle="1" w:styleId="DefaultPara">
    <w:name w:val="Default Para"/>
    <w:rsid w:val="003824D2"/>
    <w:rPr>
      <w:sz w:val="20"/>
    </w:rPr>
  </w:style>
  <w:style w:type="character" w:customStyle="1" w:styleId="SYSHYPERTEXT">
    <w:name w:val="SYS_HYPERTEXT"/>
    <w:rsid w:val="003824D2"/>
    <w:rPr>
      <w:color w:val="0000FF"/>
      <w:u w:val="single"/>
    </w:rPr>
  </w:style>
  <w:style w:type="character" w:customStyle="1" w:styleId="Hyperlink1">
    <w:name w:val="Hyperlink1"/>
    <w:rsid w:val="003824D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824D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824D2"/>
    <w:rPr>
      <w:rFonts w:ascii="Arial Narrow" w:hAnsi="Arial Narrow" w:hint="default"/>
      <w:noProof w:val="0"/>
      <w:szCs w:val="24"/>
      <w:u w:val="single"/>
      <w:lang w:val="en-US" w:eastAsia="en-US" w:bidi="ar-SA"/>
    </w:rPr>
  </w:style>
  <w:style w:type="character" w:customStyle="1" w:styleId="BlockHeading1Char">
    <w:name w:val="Block Heading 1 Char"/>
    <w:rsid w:val="003824D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824D2"/>
    <w:rPr>
      <w:b/>
      <w:bCs w:val="0"/>
      <w:sz w:val="24"/>
      <w:szCs w:val="24"/>
      <w:u w:val="single"/>
      <w:lang w:val="en-US" w:eastAsia="en-US" w:bidi="ar-SA"/>
    </w:rPr>
  </w:style>
  <w:style w:type="character" w:customStyle="1" w:styleId="StyleTagTimesNewRomanChar">
    <w:name w:val="Style Tag + Times New Roman Char"/>
    <w:rsid w:val="003824D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824D2"/>
    <w:rPr>
      <w:rFonts w:ascii="Arial Narrow" w:hAnsi="Arial Narrow" w:cs="Arial" w:hint="default"/>
      <w:b/>
      <w:bCs/>
      <w:iCs/>
      <w:sz w:val="24"/>
      <w:szCs w:val="28"/>
      <w:lang w:val="en-US" w:eastAsia="en-US" w:bidi="ar-SA"/>
    </w:rPr>
  </w:style>
  <w:style w:type="character" w:customStyle="1" w:styleId="UnderliningCharChar">
    <w:name w:val="Underlining Char Char"/>
    <w:rsid w:val="003824D2"/>
    <w:rPr>
      <w:rFonts w:ascii="Arial Narrow" w:hAnsi="Arial Narrow" w:hint="default"/>
      <w:szCs w:val="24"/>
      <w:u w:val="single"/>
      <w:lang w:val="en-US" w:eastAsia="en-US" w:bidi="ar-SA"/>
    </w:rPr>
  </w:style>
  <w:style w:type="character" w:customStyle="1" w:styleId="StyleArialNarrow12ptBold">
    <w:name w:val="Style Arial Narrow 12 pt Bold"/>
    <w:rsid w:val="003824D2"/>
    <w:rPr>
      <w:rFonts w:ascii="Arial Narrow" w:hAnsi="Arial Narrow" w:hint="default"/>
      <w:b/>
      <w:bCs/>
      <w:sz w:val="24"/>
    </w:rPr>
  </w:style>
  <w:style w:type="character" w:customStyle="1" w:styleId="Style1CharChar">
    <w:name w:val="Style1 Char Char"/>
    <w:rsid w:val="003824D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3824D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824D2"/>
    <w:rPr>
      <w:noProof w:val="0"/>
      <w:u w:val="single"/>
      <w:lang w:val="en-US" w:eastAsia="en-US" w:bidi="ar-SA"/>
    </w:rPr>
  </w:style>
  <w:style w:type="character" w:customStyle="1" w:styleId="UnderlinedCharChar1">
    <w:name w:val="Underlined Char Char1"/>
    <w:rsid w:val="003824D2"/>
    <w:rPr>
      <w:rFonts w:ascii="Bell MT" w:eastAsia="Times New Roman" w:hAnsi="Bell MT" w:hint="default"/>
      <w:bCs/>
      <w:iCs/>
      <w:sz w:val="22"/>
      <w:u w:val="single"/>
    </w:rPr>
  </w:style>
  <w:style w:type="character" w:customStyle="1" w:styleId="Heading2CharChar2">
    <w:name w:val="Heading 2 Char Char2"/>
    <w:rsid w:val="003824D2"/>
    <w:rPr>
      <w:rFonts w:ascii="Arial" w:hAnsi="Arial" w:cs="Arial" w:hint="default"/>
      <w:b/>
      <w:bCs/>
      <w:iCs/>
      <w:sz w:val="22"/>
      <w:szCs w:val="28"/>
      <w:lang w:val="en-US" w:eastAsia="en-US" w:bidi="ar-SA"/>
    </w:rPr>
  </w:style>
  <w:style w:type="character" w:customStyle="1" w:styleId="doctitle">
    <w:name w:val="doctitle"/>
    <w:rsid w:val="003824D2"/>
  </w:style>
  <w:style w:type="character" w:customStyle="1" w:styleId="cardtext-underlined0">
    <w:name w:val="card text- underlined"/>
    <w:rsid w:val="003824D2"/>
    <w:rPr>
      <w:rFonts w:ascii="Garamond" w:hAnsi="Garamond" w:hint="default"/>
      <w:u w:val="single"/>
    </w:rPr>
  </w:style>
  <w:style w:type="character" w:customStyle="1" w:styleId="BodyText1">
    <w:name w:val="Body Text1"/>
    <w:basedOn w:val="DefaultParagraphFont"/>
    <w:rsid w:val="003824D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824D2"/>
  </w:style>
  <w:style w:type="character" w:customStyle="1" w:styleId="BriefTitleChar">
    <w:name w:val="Brief Title Char"/>
    <w:basedOn w:val="DefaultParagraphFont"/>
    <w:rsid w:val="003824D2"/>
    <w:rPr>
      <w:b/>
      <w:bCs w:val="0"/>
      <w:sz w:val="24"/>
      <w:szCs w:val="24"/>
      <w:u w:val="single"/>
      <w:lang w:val="en-US" w:eastAsia="en-US" w:bidi="ar-SA"/>
    </w:rPr>
  </w:style>
  <w:style w:type="character" w:customStyle="1" w:styleId="BriefTitle2Char">
    <w:name w:val="Brief Title 2 Char"/>
    <w:basedOn w:val="BriefTitleChar"/>
    <w:rsid w:val="003824D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824D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3824D2"/>
    <w:rPr>
      <w:rFonts w:ascii="Georgia" w:hAnsi="Georgia" w:hint="default"/>
      <w:b/>
      <w:bCs w:val="0"/>
      <w:sz w:val="24"/>
    </w:rPr>
  </w:style>
  <w:style w:type="character" w:customStyle="1" w:styleId="Emphasis20">
    <w:name w:val="Emphasis 2"/>
    <w:uiPriority w:val="1"/>
    <w:qFormat/>
    <w:rsid w:val="003824D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824D2"/>
    <w:rPr>
      <w:rFonts w:ascii="AGaramond" w:hAnsi="AGaramond" w:cs="AGaramond" w:hint="default"/>
      <w:color w:val="211D1E"/>
      <w:sz w:val="14"/>
      <w:szCs w:val="14"/>
    </w:rPr>
  </w:style>
  <w:style w:type="character" w:customStyle="1" w:styleId="CharacterStyle2">
    <w:name w:val="Character Style 2"/>
    <w:uiPriority w:val="99"/>
    <w:rsid w:val="003824D2"/>
    <w:rPr>
      <w:sz w:val="20"/>
      <w:szCs w:val="20"/>
    </w:rPr>
  </w:style>
  <w:style w:type="character" w:customStyle="1" w:styleId="cross-head">
    <w:name w:val="cross-head"/>
    <w:rsid w:val="003824D2"/>
  </w:style>
  <w:style w:type="character" w:customStyle="1" w:styleId="dateline">
    <w:name w:val="dateline"/>
    <w:rsid w:val="003824D2"/>
  </w:style>
  <w:style w:type="character" w:customStyle="1" w:styleId="Subtitle1">
    <w:name w:val="Subtitle1"/>
    <w:rsid w:val="003824D2"/>
  </w:style>
  <w:style w:type="character" w:customStyle="1" w:styleId="metaorigin">
    <w:name w:val="meta_origin"/>
    <w:rsid w:val="003824D2"/>
  </w:style>
  <w:style w:type="character" w:customStyle="1" w:styleId="mandelbrotrefrag">
    <w:name w:val="mandelbrot_refrag"/>
    <w:rsid w:val="003824D2"/>
  </w:style>
  <w:style w:type="character" w:customStyle="1" w:styleId="eminfo">
    <w:name w:val="eminfo"/>
    <w:rsid w:val="003824D2"/>
  </w:style>
  <w:style w:type="character" w:customStyle="1" w:styleId="emhighlight">
    <w:name w:val="emhighlight"/>
    <w:rsid w:val="003824D2"/>
  </w:style>
  <w:style w:type="character" w:customStyle="1" w:styleId="name">
    <w:name w:val="name"/>
    <w:rsid w:val="003824D2"/>
  </w:style>
  <w:style w:type="character" w:customStyle="1" w:styleId="tkrname">
    <w:name w:val="tkrname"/>
    <w:rsid w:val="003824D2"/>
  </w:style>
  <w:style w:type="character" w:customStyle="1" w:styleId="tkrchange">
    <w:name w:val="tkrchange"/>
    <w:rsid w:val="003824D2"/>
  </w:style>
  <w:style w:type="character" w:customStyle="1" w:styleId="source-org">
    <w:name w:val="source-org"/>
    <w:rsid w:val="003824D2"/>
  </w:style>
  <w:style w:type="character" w:customStyle="1" w:styleId="updated">
    <w:name w:val="updated"/>
    <w:rsid w:val="003824D2"/>
  </w:style>
  <w:style w:type="character" w:customStyle="1" w:styleId="last">
    <w:name w:val="last"/>
    <w:rsid w:val="003824D2"/>
  </w:style>
  <w:style w:type="character" w:customStyle="1" w:styleId="Style11ptBoldUnderline1">
    <w:name w:val="Style 11 pt Bold Underline1"/>
    <w:rsid w:val="003824D2"/>
    <w:rPr>
      <w:b/>
      <w:bCs/>
      <w:sz w:val="20"/>
      <w:u w:val="single"/>
    </w:rPr>
  </w:style>
  <w:style w:type="character" w:customStyle="1" w:styleId="StyleStyleunderlineBold11pt">
    <w:name w:val="Style Style underline + Bold + 11 pt"/>
    <w:rsid w:val="003824D2"/>
    <w:rPr>
      <w:bCs/>
      <w:sz w:val="20"/>
      <w:u w:val="single"/>
    </w:rPr>
  </w:style>
  <w:style w:type="character" w:customStyle="1" w:styleId="StyleunderlineAsianTimesNewRomanBold">
    <w:name w:val="Style underline + (Asian) Times New Roman Bold"/>
    <w:rsid w:val="003824D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824D2"/>
    <w:rPr>
      <w:b/>
      <w:bCs/>
      <w:sz w:val="20"/>
      <w:u w:val="single"/>
      <w:bdr w:val="single" w:sz="4" w:space="0" w:color="auto" w:frame="1"/>
    </w:rPr>
  </w:style>
  <w:style w:type="character" w:customStyle="1" w:styleId="A5">
    <w:name w:val="A5"/>
    <w:uiPriority w:val="99"/>
    <w:rsid w:val="003824D2"/>
    <w:rPr>
      <w:rFonts w:ascii="Times New Roman" w:hAnsi="Times New Roman" w:cs="Times New Roman" w:hint="default"/>
      <w:color w:val="000000"/>
      <w:sz w:val="13"/>
      <w:szCs w:val="13"/>
    </w:rPr>
  </w:style>
  <w:style w:type="character" w:customStyle="1" w:styleId="quotepeekbase">
    <w:name w:val="quotepeekbase"/>
    <w:rsid w:val="003824D2"/>
  </w:style>
  <w:style w:type="character" w:customStyle="1" w:styleId="cardChar11">
    <w:name w:val="card Char1"/>
    <w:rsid w:val="003824D2"/>
    <w:rPr>
      <w:rFonts w:ascii="Calibri" w:eastAsia="Calibri" w:hAnsi="Calibri" w:cs="Calibri" w:hint="default"/>
      <w:sz w:val="24"/>
      <w:szCs w:val="22"/>
      <w:lang w:val="x-none" w:eastAsia="x-none"/>
    </w:rPr>
  </w:style>
  <w:style w:type="character" w:customStyle="1" w:styleId="NormalCard">
    <w:name w:val="Normal Card"/>
    <w:uiPriority w:val="1"/>
    <w:qFormat/>
    <w:rsid w:val="003824D2"/>
    <w:rPr>
      <w:rFonts w:ascii="Times New Roman" w:hAnsi="Times New Roman" w:cs="Times New Roman" w:hint="default"/>
      <w:sz w:val="24"/>
    </w:rPr>
  </w:style>
  <w:style w:type="character" w:customStyle="1" w:styleId="HighlightedUnderline0">
    <w:name w:val="Highlighted Underline"/>
    <w:uiPriority w:val="1"/>
    <w:qFormat/>
    <w:rsid w:val="003824D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824D2"/>
    <w:rPr>
      <w:rFonts w:ascii="Times New Roman" w:hAnsi="Times New Roman" w:cs="Times New Roman" w:hint="default"/>
      <w:sz w:val="16"/>
      <w:szCs w:val="16"/>
    </w:rPr>
  </w:style>
  <w:style w:type="character" w:customStyle="1" w:styleId="timebox">
    <w:name w:val="timebox"/>
    <w:rsid w:val="003824D2"/>
  </w:style>
  <w:style w:type="character" w:customStyle="1" w:styleId="Heading2Subtext">
    <w:name w:val="Heading 2 Subtext"/>
    <w:rsid w:val="003824D2"/>
    <w:rPr>
      <w:rFonts w:ascii="Times New Roman" w:hAnsi="Times New Roman" w:cs="Times New Roman" w:hint="default"/>
      <w:sz w:val="16"/>
    </w:rPr>
  </w:style>
  <w:style w:type="character" w:customStyle="1" w:styleId="-SmallText-">
    <w:name w:val="-Small Text-"/>
    <w:rsid w:val="003824D2"/>
    <w:rPr>
      <w:rFonts w:ascii="Garamond" w:hAnsi="Garamond" w:hint="default"/>
      <w:sz w:val="16"/>
    </w:rPr>
  </w:style>
  <w:style w:type="character" w:customStyle="1" w:styleId="label">
    <w:name w:val="label"/>
    <w:rsid w:val="003824D2"/>
  </w:style>
  <w:style w:type="character" w:customStyle="1" w:styleId="BoldUnderlineCharChar">
    <w:name w:val="BoldUnderline Char Char"/>
    <w:rsid w:val="003824D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824D2"/>
  </w:style>
  <w:style w:type="character" w:customStyle="1" w:styleId="FontStyle477">
    <w:name w:val="Font Style477"/>
    <w:basedOn w:val="DefaultParagraphFont"/>
    <w:uiPriority w:val="99"/>
    <w:rsid w:val="003824D2"/>
    <w:rPr>
      <w:rFonts w:ascii="Times New Roman" w:hAnsi="Times New Roman" w:cs="Times New Roman" w:hint="default"/>
      <w:sz w:val="18"/>
      <w:szCs w:val="18"/>
    </w:rPr>
  </w:style>
  <w:style w:type="character" w:customStyle="1" w:styleId="FontStyle505">
    <w:name w:val="Font Style505"/>
    <w:basedOn w:val="DefaultParagraphFont"/>
    <w:uiPriority w:val="99"/>
    <w:rsid w:val="003824D2"/>
    <w:rPr>
      <w:rFonts w:ascii="Times New Roman" w:hAnsi="Times New Roman" w:cs="Times New Roman" w:hint="default"/>
      <w:sz w:val="18"/>
      <w:szCs w:val="18"/>
    </w:rPr>
  </w:style>
  <w:style w:type="character" w:customStyle="1" w:styleId="FontStyle514">
    <w:name w:val="Font Style514"/>
    <w:basedOn w:val="DefaultParagraphFont"/>
    <w:uiPriority w:val="99"/>
    <w:rsid w:val="003824D2"/>
    <w:rPr>
      <w:rFonts w:ascii="Times New Roman" w:hAnsi="Times New Roman" w:cs="Times New Roman" w:hint="default"/>
      <w:sz w:val="14"/>
      <w:szCs w:val="14"/>
    </w:rPr>
  </w:style>
  <w:style w:type="character" w:customStyle="1" w:styleId="FontStyle500">
    <w:name w:val="Font Style500"/>
    <w:basedOn w:val="DefaultParagraphFont"/>
    <w:uiPriority w:val="99"/>
    <w:rsid w:val="003824D2"/>
    <w:rPr>
      <w:rFonts w:ascii="Times New Roman" w:hAnsi="Times New Roman" w:cs="Times New Roman" w:hint="default"/>
      <w:b/>
      <w:bCs/>
      <w:sz w:val="16"/>
      <w:szCs w:val="16"/>
    </w:rPr>
  </w:style>
  <w:style w:type="character" w:customStyle="1" w:styleId="CardCite1">
    <w:name w:val="CardCite1"/>
    <w:qFormat/>
    <w:rsid w:val="003824D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824D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824D2"/>
    <w:rPr>
      <w:rFonts w:ascii="Times New Roman" w:hAnsi="Times New Roman" w:cs="Times New Roman" w:hint="default"/>
      <w:b/>
      <w:bCs/>
      <w:sz w:val="22"/>
      <w:szCs w:val="22"/>
    </w:rPr>
  </w:style>
  <w:style w:type="character" w:customStyle="1" w:styleId="CharacterStyle3">
    <w:name w:val="Character Style 3"/>
    <w:uiPriority w:val="99"/>
    <w:rsid w:val="003824D2"/>
    <w:rPr>
      <w:rFonts w:ascii="Bookman Old Style" w:hAnsi="Bookman Old Style" w:cs="Bookman Old Style" w:hint="default"/>
      <w:spacing w:val="-5"/>
      <w:sz w:val="18"/>
      <w:szCs w:val="18"/>
    </w:rPr>
  </w:style>
  <w:style w:type="character" w:customStyle="1" w:styleId="Style8pt1">
    <w:name w:val="Style 8 pt1"/>
    <w:rsid w:val="003824D2"/>
    <w:rPr>
      <w:rFonts w:ascii="Georgia" w:hAnsi="Georgia" w:hint="default"/>
      <w:sz w:val="16"/>
    </w:rPr>
  </w:style>
  <w:style w:type="character" w:customStyle="1" w:styleId="UnderlineStyleChar7">
    <w:name w:val="Underline Style Char7"/>
    <w:rsid w:val="003824D2"/>
    <w:rPr>
      <w:rFonts w:ascii="Garamond" w:hAnsi="Garamond" w:hint="default"/>
      <w:sz w:val="22"/>
      <w:szCs w:val="24"/>
      <w:u w:val="single"/>
      <w:lang w:val="en-US" w:eastAsia="en-US" w:bidi="ar-SA"/>
    </w:rPr>
  </w:style>
  <w:style w:type="character" w:customStyle="1" w:styleId="StyleArial6ptBold">
    <w:name w:val="Style Arial 6 pt Bold"/>
    <w:rsid w:val="003824D2"/>
    <w:rPr>
      <w:rFonts w:ascii="Arial" w:hAnsi="Arial" w:cs="Arial" w:hint="default"/>
      <w:bCs/>
      <w:sz w:val="12"/>
    </w:rPr>
  </w:style>
  <w:style w:type="character" w:customStyle="1" w:styleId="Heading2Char5">
    <w:name w:val="Heading 2 Char5"/>
    <w:rsid w:val="003824D2"/>
    <w:rPr>
      <w:rFonts w:ascii="Garamond" w:hAnsi="Garamond" w:cs="Arial" w:hint="default"/>
      <w:b/>
      <w:bCs/>
      <w:iCs/>
      <w:sz w:val="24"/>
      <w:szCs w:val="28"/>
      <w:lang w:val="en-US" w:eastAsia="en-US" w:bidi="ar-SA"/>
    </w:rPr>
  </w:style>
  <w:style w:type="character" w:customStyle="1" w:styleId="TagGreg">
    <w:name w:val="TagGreg"/>
    <w:uiPriority w:val="1"/>
    <w:qFormat/>
    <w:rsid w:val="003824D2"/>
    <w:rPr>
      <w:b/>
      <w:bCs w:val="0"/>
      <w:sz w:val="24"/>
    </w:rPr>
  </w:style>
  <w:style w:type="character" w:customStyle="1" w:styleId="StyleDebateUnderline10pt">
    <w:name w:val="Style Debate Underline + 10 pt"/>
    <w:rsid w:val="003824D2"/>
    <w:rPr>
      <w:rFonts w:ascii="Times New Roman" w:hAnsi="Times New Roman" w:cs="Times New Roman" w:hint="default"/>
      <w:sz w:val="20"/>
      <w:szCs w:val="20"/>
      <w:u w:val="single"/>
    </w:rPr>
  </w:style>
  <w:style w:type="character" w:customStyle="1" w:styleId="underlinedCharChar0">
    <w:name w:val="underlined Char Char"/>
    <w:locked/>
    <w:rsid w:val="003824D2"/>
    <w:rPr>
      <w:u w:val="single"/>
    </w:rPr>
  </w:style>
  <w:style w:type="character" w:customStyle="1" w:styleId="SourceBold">
    <w:name w:val="Source Bold"/>
    <w:rsid w:val="003824D2"/>
    <w:rPr>
      <w:rFonts w:ascii="Arial Narrow" w:hAnsi="Arial Narrow" w:hint="default"/>
      <w:b/>
      <w:bCs w:val="0"/>
      <w:strike w:val="0"/>
      <w:dstrike w:val="0"/>
      <w:sz w:val="24"/>
      <w:u w:val="none"/>
      <w:effect w:val="none"/>
    </w:rPr>
  </w:style>
  <w:style w:type="character" w:customStyle="1" w:styleId="2xBoldUnderline">
    <w:name w:val="2x_Bold_Underline"/>
    <w:rsid w:val="003824D2"/>
    <w:rPr>
      <w:b/>
      <w:bCs/>
      <w:sz w:val="24"/>
      <w:u w:val="thick"/>
    </w:rPr>
  </w:style>
  <w:style w:type="character" w:customStyle="1" w:styleId="Dottedunderline">
    <w:name w:val="Dotted underline"/>
    <w:rsid w:val="003824D2"/>
    <w:rPr>
      <w:u w:val="dotted"/>
    </w:rPr>
  </w:style>
  <w:style w:type="character" w:customStyle="1" w:styleId="readChar">
    <w:name w:val="read Char"/>
    <w:rsid w:val="003824D2"/>
    <w:rPr>
      <w:szCs w:val="22"/>
      <w:u w:val="single"/>
      <w:lang w:val="en-US" w:eastAsia="en-US" w:bidi="ar-SA"/>
    </w:rPr>
  </w:style>
  <w:style w:type="character" w:customStyle="1" w:styleId="underlining0">
    <w:name w:val="underlining"/>
    <w:rsid w:val="003824D2"/>
    <w:rPr>
      <w:u w:val="single"/>
    </w:rPr>
  </w:style>
  <w:style w:type="character" w:customStyle="1" w:styleId="btitle">
    <w:name w:val="btitle"/>
    <w:rsid w:val="003824D2"/>
  </w:style>
  <w:style w:type="character" w:customStyle="1" w:styleId="green">
    <w:name w:val="green"/>
    <w:rsid w:val="003824D2"/>
  </w:style>
  <w:style w:type="character" w:customStyle="1" w:styleId="BodyText20">
    <w:name w:val="Body Text2"/>
    <w:rsid w:val="003824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3824D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824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824D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824D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824D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824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824D2"/>
    <w:rPr>
      <w:rFonts w:ascii="Sylfaen" w:hAnsi="Sylfaen" w:cs="Sylfaen" w:hint="default"/>
      <w:i/>
      <w:iCs/>
      <w:strike w:val="0"/>
      <w:dstrike w:val="0"/>
      <w:sz w:val="19"/>
      <w:szCs w:val="19"/>
      <w:u w:val="none"/>
      <w:effect w:val="none"/>
      <w:shd w:val="clear" w:color="auto" w:fill="FFFFFF"/>
    </w:rPr>
  </w:style>
  <w:style w:type="character" w:customStyle="1" w:styleId="1">
    <w:name w:val="1"/>
    <w:rsid w:val="003824D2"/>
    <w:rPr>
      <w:rFonts w:ascii="Arial" w:hAnsi="Arial" w:cs="Arial" w:hint="default"/>
      <w:bCs/>
      <w:sz w:val="20"/>
      <w:u w:val="single"/>
      <w:lang w:val="en-US" w:eastAsia="en-US" w:bidi="ar-SA"/>
    </w:rPr>
  </w:style>
  <w:style w:type="character" w:customStyle="1" w:styleId="CharChar31">
    <w:name w:val="Char Char31"/>
    <w:rsid w:val="003824D2"/>
    <w:rPr>
      <w:rFonts w:ascii="Arial" w:hAnsi="Arial" w:cs="Arial" w:hint="default"/>
      <w:b/>
      <w:bCs/>
      <w:iCs/>
      <w:lang w:val="en-US" w:eastAsia="en-US" w:bidi="ar-SA"/>
    </w:rPr>
  </w:style>
  <w:style w:type="character" w:customStyle="1" w:styleId="Subtitle2">
    <w:name w:val="Subtitle2"/>
    <w:rsid w:val="003824D2"/>
  </w:style>
  <w:style w:type="character" w:customStyle="1" w:styleId="drop">
    <w:name w:val="drop"/>
    <w:rsid w:val="003824D2"/>
  </w:style>
  <w:style w:type="character" w:customStyle="1" w:styleId="bioline">
    <w:name w:val="bioline"/>
    <w:rsid w:val="003824D2"/>
  </w:style>
  <w:style w:type="character" w:customStyle="1" w:styleId="articletitle0">
    <w:name w:val="article_title"/>
    <w:rsid w:val="003824D2"/>
  </w:style>
  <w:style w:type="character" w:customStyle="1" w:styleId="A4">
    <w:name w:val="A4"/>
    <w:uiPriority w:val="99"/>
    <w:rsid w:val="003824D2"/>
    <w:rPr>
      <w:color w:val="000000"/>
    </w:rPr>
  </w:style>
  <w:style w:type="character" w:customStyle="1" w:styleId="s2">
    <w:name w:val="s2"/>
    <w:rsid w:val="003824D2"/>
  </w:style>
  <w:style w:type="character" w:customStyle="1" w:styleId="s4">
    <w:name w:val="s4"/>
    <w:rsid w:val="003824D2"/>
  </w:style>
  <w:style w:type="character" w:customStyle="1" w:styleId="s5">
    <w:name w:val="s5"/>
    <w:rsid w:val="003824D2"/>
  </w:style>
  <w:style w:type="character" w:customStyle="1" w:styleId="cap">
    <w:name w:val="cap"/>
    <w:rsid w:val="003824D2"/>
  </w:style>
  <w:style w:type="character" w:customStyle="1" w:styleId="rightsnotice">
    <w:name w:val="rightsnotice"/>
    <w:rsid w:val="003824D2"/>
  </w:style>
  <w:style w:type="character" w:customStyle="1" w:styleId="Caption1">
    <w:name w:val="Caption1"/>
    <w:rsid w:val="003824D2"/>
  </w:style>
  <w:style w:type="character" w:customStyle="1" w:styleId="credit">
    <w:name w:val="credit"/>
    <w:rsid w:val="003824D2"/>
  </w:style>
  <w:style w:type="character" w:customStyle="1" w:styleId="scaps">
    <w:name w:val="scaps"/>
    <w:rsid w:val="003824D2"/>
  </w:style>
  <w:style w:type="character" w:customStyle="1" w:styleId="current-article">
    <w:name w:val="current-article"/>
    <w:rsid w:val="003824D2"/>
  </w:style>
  <w:style w:type="character" w:customStyle="1" w:styleId="related-current-indicator">
    <w:name w:val="related-current-indicator"/>
    <w:rsid w:val="003824D2"/>
  </w:style>
  <w:style w:type="character" w:customStyle="1" w:styleId="bylclear">
    <w:name w:val="bylclear"/>
    <w:rsid w:val="003824D2"/>
  </w:style>
  <w:style w:type="character" w:customStyle="1" w:styleId="timestamp">
    <w:name w:val="timestamp"/>
    <w:rsid w:val="003824D2"/>
  </w:style>
  <w:style w:type="character" w:customStyle="1" w:styleId="comments">
    <w:name w:val="comments"/>
    <w:rsid w:val="003824D2"/>
  </w:style>
  <w:style w:type="character" w:customStyle="1" w:styleId="essaytext">
    <w:name w:val="essaytext"/>
    <w:rsid w:val="003824D2"/>
  </w:style>
  <w:style w:type="character" w:customStyle="1" w:styleId="username">
    <w:name w:val="username"/>
    <w:rsid w:val="003824D2"/>
  </w:style>
  <w:style w:type="character" w:customStyle="1" w:styleId="toplinks">
    <w:name w:val="toplinks"/>
    <w:rsid w:val="003824D2"/>
  </w:style>
  <w:style w:type="character" w:customStyle="1" w:styleId="A3">
    <w:name w:val="A3"/>
    <w:uiPriority w:val="99"/>
    <w:rsid w:val="003824D2"/>
    <w:rPr>
      <w:rFonts w:ascii="Perpetua" w:hAnsi="Perpetua" w:cs="Perpetua" w:hint="default"/>
      <w:color w:val="000000"/>
      <w:sz w:val="15"/>
      <w:szCs w:val="15"/>
    </w:rPr>
  </w:style>
  <w:style w:type="character" w:customStyle="1" w:styleId="see">
    <w:name w:val="see"/>
    <w:rsid w:val="003824D2"/>
  </w:style>
  <w:style w:type="character" w:customStyle="1" w:styleId="first-letter">
    <w:name w:val="first-letter"/>
    <w:rsid w:val="003824D2"/>
  </w:style>
  <w:style w:type="character" w:customStyle="1" w:styleId="focusparagraph">
    <w:name w:val="focusparagraph"/>
    <w:rsid w:val="003824D2"/>
  </w:style>
  <w:style w:type="character" w:customStyle="1" w:styleId="lightblue">
    <w:name w:val="lightblue"/>
    <w:rsid w:val="003824D2"/>
  </w:style>
  <w:style w:type="character" w:customStyle="1" w:styleId="StyleUnderlineCharChar9pt">
    <w:name w:val="Style Underline Char Char + 9 pt"/>
    <w:rsid w:val="003824D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824D2"/>
  </w:style>
  <w:style w:type="character" w:customStyle="1" w:styleId="Title10">
    <w:name w:val="Title1"/>
    <w:rsid w:val="003824D2"/>
  </w:style>
  <w:style w:type="character" w:customStyle="1" w:styleId="BoldandUnderlineCharCharCharChar">
    <w:name w:val="Bold and Underline Char Char Char Char"/>
    <w:rsid w:val="003824D2"/>
    <w:rPr>
      <w:b/>
      <w:bCs w:val="0"/>
      <w:noProof w:val="0"/>
      <w:u w:val="single"/>
      <w:lang w:val="en-US" w:eastAsia="en-US" w:bidi="ar-SA"/>
    </w:rPr>
  </w:style>
  <w:style w:type="character" w:customStyle="1" w:styleId="FontStyle29">
    <w:name w:val="Font Style29"/>
    <w:uiPriority w:val="99"/>
    <w:rsid w:val="003824D2"/>
    <w:rPr>
      <w:rFonts w:ascii="Arial" w:hAnsi="Arial" w:cs="Arial" w:hint="default"/>
      <w:sz w:val="14"/>
      <w:szCs w:val="14"/>
    </w:rPr>
  </w:style>
  <w:style w:type="character" w:customStyle="1" w:styleId="CardsUnderlined">
    <w:name w:val="Cards Underlined"/>
    <w:rsid w:val="003824D2"/>
    <w:rPr>
      <w:rFonts w:ascii="Helvetica" w:hAnsi="Helvetica" w:cs="Helvetica" w:hint="default"/>
      <w:sz w:val="22"/>
      <w:szCs w:val="24"/>
      <w:u w:val="thick"/>
    </w:rPr>
  </w:style>
  <w:style w:type="character" w:customStyle="1" w:styleId="titles">
    <w:name w:val="titles"/>
    <w:rsid w:val="003824D2"/>
  </w:style>
  <w:style w:type="character" w:customStyle="1" w:styleId="articletext0">
    <w:name w:val="article_text"/>
    <w:rsid w:val="003824D2"/>
  </w:style>
  <w:style w:type="character" w:customStyle="1" w:styleId="contentauthor">
    <w:name w:val="contentauthor"/>
    <w:rsid w:val="003824D2"/>
  </w:style>
  <w:style w:type="character" w:customStyle="1" w:styleId="subarticleheader">
    <w:name w:val="subarticleheader"/>
    <w:rsid w:val="003824D2"/>
  </w:style>
  <w:style w:type="character" w:customStyle="1" w:styleId="spelle">
    <w:name w:val="spelle"/>
    <w:rsid w:val="003824D2"/>
  </w:style>
  <w:style w:type="character" w:customStyle="1" w:styleId="grame">
    <w:name w:val="grame"/>
    <w:rsid w:val="003824D2"/>
  </w:style>
  <w:style w:type="character" w:customStyle="1" w:styleId="newstitle1">
    <w:name w:val="newstitle1"/>
    <w:rsid w:val="003824D2"/>
  </w:style>
  <w:style w:type="character" w:customStyle="1" w:styleId="copy">
    <w:name w:val="copy"/>
    <w:rsid w:val="003824D2"/>
  </w:style>
  <w:style w:type="character" w:customStyle="1" w:styleId="topheadline">
    <w:name w:val="topheadline"/>
    <w:rsid w:val="003824D2"/>
  </w:style>
  <w:style w:type="character" w:customStyle="1" w:styleId="Stylereduce27pt">
    <w:name w:val="Style reduce2 + 7 pt"/>
    <w:rsid w:val="003824D2"/>
    <w:rPr>
      <w:rFonts w:ascii="Times New Roman" w:hAnsi="Times New Roman" w:cs="Arial" w:hint="default"/>
      <w:color w:val="000000"/>
      <w:sz w:val="14"/>
      <w:szCs w:val="22"/>
    </w:rPr>
  </w:style>
  <w:style w:type="character" w:customStyle="1" w:styleId="srtitle">
    <w:name w:val="srtitle"/>
    <w:rsid w:val="003824D2"/>
  </w:style>
  <w:style w:type="character" w:customStyle="1" w:styleId="st1">
    <w:name w:val="st1"/>
    <w:rsid w:val="003824D2"/>
  </w:style>
  <w:style w:type="character" w:customStyle="1" w:styleId="StyleStyleGaramond">
    <w:name w:val="Style Style Garamond +"/>
    <w:rsid w:val="003824D2"/>
    <w:rPr>
      <w:rFonts w:ascii="Garamond" w:hAnsi="Garamond" w:cs="Times New Roman" w:hint="default"/>
      <w:sz w:val="20"/>
    </w:rPr>
  </w:style>
  <w:style w:type="character" w:customStyle="1" w:styleId="quotechar0">
    <w:name w:val="quotechar"/>
    <w:rsid w:val="003824D2"/>
  </w:style>
  <w:style w:type="character" w:customStyle="1" w:styleId="boldunderline0">
    <w:name w:val="boldunderline"/>
    <w:rsid w:val="003824D2"/>
  </w:style>
  <w:style w:type="character" w:customStyle="1" w:styleId="A8">
    <w:name w:val="A8"/>
    <w:rsid w:val="003824D2"/>
    <w:rPr>
      <w:rFonts w:ascii="Scala" w:hAnsi="Scala" w:cs="Scala" w:hint="default"/>
      <w:color w:val="000000"/>
      <w:sz w:val="15"/>
      <w:szCs w:val="15"/>
    </w:rPr>
  </w:style>
  <w:style w:type="character" w:customStyle="1" w:styleId="A0">
    <w:name w:val="A0"/>
    <w:uiPriority w:val="99"/>
    <w:rsid w:val="003824D2"/>
    <w:rPr>
      <w:rFonts w:ascii="Scala" w:hAnsi="Scala" w:cs="Scala" w:hint="default"/>
      <w:color w:val="000000"/>
      <w:sz w:val="16"/>
      <w:szCs w:val="16"/>
    </w:rPr>
  </w:style>
  <w:style w:type="character" w:customStyle="1" w:styleId="Date11">
    <w:name w:val="Date11"/>
    <w:rsid w:val="003824D2"/>
  </w:style>
  <w:style w:type="character" w:customStyle="1" w:styleId="Boxout">
    <w:name w:val="Box out"/>
    <w:uiPriority w:val="1"/>
    <w:qFormat/>
    <w:rsid w:val="003824D2"/>
    <w:rPr>
      <w:rFonts w:ascii="Tahoma" w:hAnsi="Tahoma" w:cs="Tahoma" w:hint="default"/>
      <w:b/>
      <w:bCs w:val="0"/>
      <w:sz w:val="20"/>
      <w:u w:val="single"/>
      <w:bdr w:val="none" w:sz="0" w:space="0" w:color="auto" w:frame="1"/>
      <w:shd w:val="clear" w:color="auto" w:fill="A9E8F5"/>
    </w:rPr>
  </w:style>
  <w:style w:type="character" w:customStyle="1" w:styleId="metad">
    <w:name w:val="metad"/>
    <w:rsid w:val="003824D2"/>
  </w:style>
  <w:style w:type="character" w:customStyle="1" w:styleId="sifr-alternate">
    <w:name w:val="sifr-alternate"/>
    <w:rsid w:val="003824D2"/>
  </w:style>
  <w:style w:type="character" w:customStyle="1" w:styleId="justify1">
    <w:name w:val="justify1"/>
    <w:rsid w:val="003824D2"/>
  </w:style>
  <w:style w:type="character" w:customStyle="1" w:styleId="artbody1">
    <w:name w:val="art_body1"/>
    <w:rsid w:val="003824D2"/>
    <w:rPr>
      <w:rFonts w:ascii="Arial" w:hAnsi="Arial" w:cs="Arial" w:hint="default"/>
    </w:rPr>
  </w:style>
  <w:style w:type="character" w:customStyle="1" w:styleId="A1">
    <w:name w:val="A1"/>
    <w:uiPriority w:val="99"/>
    <w:rsid w:val="003824D2"/>
    <w:rPr>
      <w:rFonts w:ascii="Book Antiqua" w:hAnsi="Book Antiqua" w:cs="Book Antiqua" w:hint="default"/>
      <w:color w:val="221E1F"/>
      <w:sz w:val="22"/>
      <w:szCs w:val="22"/>
    </w:rPr>
  </w:style>
  <w:style w:type="character" w:customStyle="1" w:styleId="reality">
    <w:name w:val="reality"/>
    <w:rsid w:val="003824D2"/>
  </w:style>
  <w:style w:type="character" w:customStyle="1" w:styleId="text2">
    <w:name w:val="text2"/>
    <w:rsid w:val="003824D2"/>
  </w:style>
  <w:style w:type="character" w:customStyle="1" w:styleId="StyleUnderlineChar2CharChar11pt">
    <w:name w:val="Style Underline Char2 Char Char + 11 pt"/>
    <w:rsid w:val="003824D2"/>
    <w:rPr>
      <w:rFonts w:ascii="Times New Roman" w:hAnsi="Times New Roman" w:cs="Times New Roman" w:hint="default"/>
      <w:sz w:val="20"/>
      <w:u w:val="single"/>
    </w:rPr>
  </w:style>
  <w:style w:type="character" w:customStyle="1" w:styleId="StyleStyleBoldUnderline11pt">
    <w:name w:val="Style Style Bold Underline + 11 pt"/>
    <w:rsid w:val="003824D2"/>
    <w:rPr>
      <w:b/>
      <w:bCs/>
      <w:sz w:val="20"/>
      <w:u w:val="single"/>
    </w:rPr>
  </w:style>
  <w:style w:type="character" w:customStyle="1" w:styleId="articlehead2">
    <w:name w:val="articlehead2"/>
    <w:rsid w:val="003824D2"/>
  </w:style>
  <w:style w:type="character" w:customStyle="1" w:styleId="pronset">
    <w:name w:val="pronset"/>
    <w:rsid w:val="003824D2"/>
  </w:style>
  <w:style w:type="character" w:customStyle="1" w:styleId="prondelim">
    <w:name w:val="prondelim"/>
    <w:rsid w:val="003824D2"/>
  </w:style>
  <w:style w:type="character" w:customStyle="1" w:styleId="prontoggle">
    <w:name w:val="pron_toggle"/>
    <w:rsid w:val="003824D2"/>
  </w:style>
  <w:style w:type="character" w:customStyle="1" w:styleId="boldface">
    <w:name w:val="boldface"/>
    <w:rsid w:val="003824D2"/>
  </w:style>
  <w:style w:type="character" w:customStyle="1" w:styleId="secondary-bf">
    <w:name w:val="secondary-bf"/>
    <w:rsid w:val="003824D2"/>
  </w:style>
  <w:style w:type="table" w:styleId="ColorfulGrid-Accent1">
    <w:name w:val="Colorful Grid Accent 1"/>
    <w:basedOn w:val="TableNormal"/>
    <w:link w:val="ColorfulGrid-Accent1Char"/>
    <w:uiPriority w:val="29"/>
    <w:unhideWhenUsed/>
    <w:rsid w:val="003824D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824D2"/>
    <w:rPr>
      <w:rFonts w:ascii="Times New Roman" w:hAnsi="Times New Roman" w:cs="Times New Roman" w:hint="default"/>
      <w:iCs/>
      <w:color w:val="000000"/>
      <w:sz w:val="16"/>
    </w:rPr>
  </w:style>
  <w:style w:type="character" w:customStyle="1" w:styleId="Boxout0">
    <w:name w:val="Boxout"/>
    <w:uiPriority w:val="1"/>
    <w:qFormat/>
    <w:rsid w:val="003824D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824D2"/>
  </w:style>
  <w:style w:type="character" w:customStyle="1" w:styleId="pg">
    <w:name w:val="pg"/>
    <w:rsid w:val="003824D2"/>
  </w:style>
  <w:style w:type="character" w:customStyle="1" w:styleId="detailtitle">
    <w:name w:val="detailtitle"/>
    <w:rsid w:val="003824D2"/>
  </w:style>
  <w:style w:type="character" w:customStyle="1" w:styleId="storydate">
    <w:name w:val="storydate"/>
    <w:rsid w:val="003824D2"/>
  </w:style>
  <w:style w:type="character" w:customStyle="1" w:styleId="preloadwrap">
    <w:name w:val="preloadwrap"/>
    <w:rsid w:val="003824D2"/>
  </w:style>
  <w:style w:type="character" w:customStyle="1" w:styleId="creditwrap">
    <w:name w:val="creditwrap"/>
    <w:rsid w:val="003824D2"/>
  </w:style>
  <w:style w:type="character" w:customStyle="1" w:styleId="DefaultChar1">
    <w:name w:val="Default Char1"/>
    <w:rsid w:val="003824D2"/>
    <w:rPr>
      <w:noProof w:val="0"/>
      <w:color w:val="000000"/>
      <w:lang w:val="en-US" w:eastAsia="en-US" w:bidi="ar-SA"/>
    </w:rPr>
  </w:style>
  <w:style w:type="character" w:customStyle="1" w:styleId="textunderlineChar0">
    <w:name w:val="text underline Char"/>
    <w:rsid w:val="003824D2"/>
    <w:rPr>
      <w:sz w:val="24"/>
      <w:szCs w:val="22"/>
      <w:u w:val="thick"/>
      <w:lang w:val="en-US" w:eastAsia="en-US" w:bidi="ar-SA"/>
    </w:rPr>
  </w:style>
  <w:style w:type="character" w:customStyle="1" w:styleId="BoldChar">
    <w:name w:val="Bold Char"/>
    <w:rsid w:val="003824D2"/>
    <w:rPr>
      <w:rFonts w:ascii="Times New Roman" w:eastAsia="Times New Roman" w:hAnsi="Times New Roman" w:cs="Times New Roman" w:hint="default"/>
      <w:b/>
      <w:bCs w:val="0"/>
      <w:szCs w:val="24"/>
    </w:rPr>
  </w:style>
  <w:style w:type="character" w:customStyle="1" w:styleId="pmterms31">
    <w:name w:val="pmterms31"/>
    <w:rsid w:val="003824D2"/>
    <w:rPr>
      <w:b/>
      <w:bCs/>
      <w:i w:val="0"/>
      <w:iCs w:val="0"/>
      <w:color w:val="000000"/>
    </w:rPr>
  </w:style>
  <w:style w:type="character" w:customStyle="1" w:styleId="copyrightdescription">
    <w:name w:val="copyrightdescription"/>
    <w:rsid w:val="003824D2"/>
  </w:style>
  <w:style w:type="character" w:customStyle="1" w:styleId="ft01">
    <w:name w:val="ft01"/>
    <w:rsid w:val="003824D2"/>
    <w:rPr>
      <w:rFonts w:ascii="Times" w:hAnsi="Times" w:cs="Times" w:hint="default"/>
      <w:color w:val="000000"/>
      <w:sz w:val="14"/>
      <w:szCs w:val="14"/>
    </w:rPr>
  </w:style>
  <w:style w:type="character" w:customStyle="1" w:styleId="ft11">
    <w:name w:val="ft11"/>
    <w:rsid w:val="003824D2"/>
    <w:rPr>
      <w:rFonts w:ascii="Times" w:hAnsi="Times" w:cs="Times" w:hint="default"/>
      <w:color w:val="000000"/>
      <w:sz w:val="17"/>
      <w:szCs w:val="17"/>
    </w:rPr>
  </w:style>
  <w:style w:type="character" w:customStyle="1" w:styleId="ft21">
    <w:name w:val="ft21"/>
    <w:rsid w:val="003824D2"/>
    <w:rPr>
      <w:rFonts w:ascii="Times" w:hAnsi="Times" w:cs="Times" w:hint="default"/>
      <w:color w:val="000000"/>
      <w:sz w:val="15"/>
      <w:szCs w:val="15"/>
    </w:rPr>
  </w:style>
  <w:style w:type="character" w:customStyle="1" w:styleId="ft31">
    <w:name w:val="ft31"/>
    <w:rsid w:val="003824D2"/>
    <w:rPr>
      <w:rFonts w:ascii="Times" w:hAnsi="Times" w:cs="Times" w:hint="default"/>
      <w:color w:val="000000"/>
      <w:sz w:val="15"/>
      <w:szCs w:val="15"/>
    </w:rPr>
  </w:style>
  <w:style w:type="character" w:customStyle="1" w:styleId="dquo">
    <w:name w:val="dquo"/>
    <w:rsid w:val="003824D2"/>
  </w:style>
  <w:style w:type="character" w:customStyle="1" w:styleId="caps2">
    <w:name w:val="caps2"/>
    <w:rsid w:val="003824D2"/>
  </w:style>
  <w:style w:type="character" w:customStyle="1" w:styleId="CardsFont12ptCharCharCharChar">
    <w:name w:val="Cards + Font: 12 pt Char Char Char Char"/>
    <w:rsid w:val="003824D2"/>
    <w:rPr>
      <w:sz w:val="24"/>
      <w:szCs w:val="24"/>
      <w:u w:val="thick"/>
      <w:lang w:val="en-US" w:eastAsia="en-US" w:bidi="ar-SA"/>
    </w:rPr>
  </w:style>
  <w:style w:type="character" w:customStyle="1" w:styleId="ccs">
    <w:name w:val="c cs"/>
    <w:rsid w:val="003824D2"/>
  </w:style>
  <w:style w:type="character" w:customStyle="1" w:styleId="UnderlinedEvChar">
    <w:name w:val="Underlined Ev Char"/>
    <w:rsid w:val="003824D2"/>
    <w:rPr>
      <w:rFonts w:ascii="Times New Roman" w:eastAsia="Times New Roman" w:hAnsi="Times New Roman" w:cs="Times New Roman" w:hint="default"/>
      <w:szCs w:val="24"/>
      <w:u w:val="single"/>
    </w:rPr>
  </w:style>
  <w:style w:type="character" w:customStyle="1" w:styleId="dropshadow">
    <w:name w:val="dropshadow"/>
    <w:rsid w:val="003824D2"/>
  </w:style>
  <w:style w:type="character" w:customStyle="1" w:styleId="d05ws">
    <w:name w:val="d05ws"/>
    <w:rsid w:val="003824D2"/>
  </w:style>
  <w:style w:type="character" w:customStyle="1" w:styleId="rzibod">
    <w:name w:val="rzibod"/>
    <w:rsid w:val="003824D2"/>
  </w:style>
  <w:style w:type="character" w:customStyle="1" w:styleId="StyleBold1">
    <w:name w:val="Style Bold1"/>
    <w:rsid w:val="003824D2"/>
    <w:rPr>
      <w:rFonts w:ascii="Georgia" w:hAnsi="Georgia" w:hint="default"/>
      <w:b/>
      <w:bCs/>
      <w:sz w:val="22"/>
    </w:rPr>
  </w:style>
  <w:style w:type="character" w:customStyle="1" w:styleId="headertext">
    <w:name w:val="headertext"/>
    <w:rsid w:val="003824D2"/>
  </w:style>
  <w:style w:type="character" w:customStyle="1" w:styleId="endnote-reference">
    <w:name w:val="endnote-reference"/>
    <w:rsid w:val="003824D2"/>
  </w:style>
  <w:style w:type="character" w:customStyle="1" w:styleId="officialsname">
    <w:name w:val="official_s_name"/>
    <w:rsid w:val="003824D2"/>
  </w:style>
  <w:style w:type="character" w:customStyle="1" w:styleId="audience">
    <w:name w:val="audience"/>
    <w:rsid w:val="003824D2"/>
  </w:style>
  <w:style w:type="character" w:customStyle="1" w:styleId="A7">
    <w:name w:val="A7"/>
    <w:uiPriority w:val="99"/>
    <w:rsid w:val="003824D2"/>
    <w:rPr>
      <w:rFonts w:ascii="Myriad Pro" w:hAnsi="Myriad Pro" w:cs="Myriad Pro" w:hint="default"/>
      <w:color w:val="0066B1"/>
      <w:sz w:val="22"/>
      <w:szCs w:val="22"/>
    </w:rPr>
  </w:style>
  <w:style w:type="character" w:customStyle="1" w:styleId="normalchar">
    <w:name w:val="normal__char"/>
    <w:rsid w:val="003824D2"/>
  </w:style>
  <w:style w:type="character" w:customStyle="1" w:styleId="hyperlink002cheading0020100200028block0020title0029char">
    <w:name w:val="hyperlink_002cheading_00201_0020_0028block_0020title_0029__char"/>
    <w:rsid w:val="003824D2"/>
  </w:style>
  <w:style w:type="character" w:customStyle="1" w:styleId="underline002cstyle0020bold0020underlinechar">
    <w:name w:val="underline_002cstyle_0020bold_0020underline__char"/>
    <w:rsid w:val="003824D2"/>
  </w:style>
  <w:style w:type="character" w:customStyle="1" w:styleId="copyboldblack">
    <w:name w:val="copyboldblack"/>
    <w:rsid w:val="003824D2"/>
  </w:style>
  <w:style w:type="character" w:customStyle="1" w:styleId="copybold">
    <w:name w:val="copybold"/>
    <w:rsid w:val="003824D2"/>
  </w:style>
  <w:style w:type="character" w:customStyle="1" w:styleId="author-date0">
    <w:name w:val="author-date"/>
    <w:rsid w:val="003824D2"/>
  </w:style>
  <w:style w:type="character" w:customStyle="1" w:styleId="hidden">
    <w:name w:val="hidden"/>
    <w:rsid w:val="003824D2"/>
  </w:style>
  <w:style w:type="character" w:customStyle="1" w:styleId="articlebegin">
    <w:name w:val="articlebegin"/>
    <w:rsid w:val="003824D2"/>
  </w:style>
  <w:style w:type="character" w:customStyle="1" w:styleId="mediaoverlay">
    <w:name w:val="mediaoverlay"/>
    <w:rsid w:val="003824D2"/>
  </w:style>
  <w:style w:type="character" w:customStyle="1" w:styleId="blogcaption">
    <w:name w:val="blog_caption"/>
    <w:rsid w:val="003824D2"/>
  </w:style>
  <w:style w:type="character" w:customStyle="1" w:styleId="commnet-abuzz">
    <w:name w:val="commnet-abuzz"/>
    <w:rsid w:val="003824D2"/>
  </w:style>
  <w:style w:type="character" w:customStyle="1" w:styleId="fbconnectbuttontext">
    <w:name w:val="fbconnectbutton_text"/>
    <w:rsid w:val="003824D2"/>
  </w:style>
  <w:style w:type="character" w:customStyle="1" w:styleId="fbsharecountinner">
    <w:name w:val="fb_share_count_inner"/>
    <w:rsid w:val="003824D2"/>
  </w:style>
  <w:style w:type="character" w:customStyle="1" w:styleId="stbuttontext">
    <w:name w:val="stbuttontext"/>
    <w:rsid w:val="003824D2"/>
  </w:style>
  <w:style w:type="character" w:customStyle="1" w:styleId="source">
    <w:name w:val="source"/>
    <w:rsid w:val="003824D2"/>
  </w:style>
  <w:style w:type="character" w:customStyle="1" w:styleId="pubdate">
    <w:name w:val="pubdate"/>
    <w:rsid w:val="003824D2"/>
  </w:style>
  <w:style w:type="character" w:customStyle="1" w:styleId="grey">
    <w:name w:val="grey"/>
    <w:rsid w:val="003824D2"/>
  </w:style>
  <w:style w:type="character" w:customStyle="1" w:styleId="postdate">
    <w:name w:val="post_date"/>
    <w:rsid w:val="003824D2"/>
  </w:style>
  <w:style w:type="character" w:customStyle="1" w:styleId="bdx">
    <w:name w:val="bdx"/>
    <w:rsid w:val="003824D2"/>
  </w:style>
  <w:style w:type="character" w:customStyle="1" w:styleId="bdl">
    <w:name w:val="bdl"/>
    <w:rsid w:val="003824D2"/>
  </w:style>
  <w:style w:type="character" w:customStyle="1" w:styleId="breadcrumbitemcurrent">
    <w:name w:val="breadcrumbitemcurrent"/>
    <w:rsid w:val="003824D2"/>
  </w:style>
  <w:style w:type="character" w:customStyle="1" w:styleId="bbl">
    <w:name w:val="bbl"/>
    <w:rsid w:val="003824D2"/>
  </w:style>
  <w:style w:type="character" w:customStyle="1" w:styleId="Date2">
    <w:name w:val="Date2"/>
    <w:rsid w:val="003824D2"/>
  </w:style>
  <w:style w:type="character" w:customStyle="1" w:styleId="company">
    <w:name w:val="company"/>
    <w:rsid w:val="003824D2"/>
  </w:style>
  <w:style w:type="character" w:customStyle="1" w:styleId="itxtnewhookspan">
    <w:name w:val="itxtnewhookspan"/>
    <w:rsid w:val="003824D2"/>
  </w:style>
  <w:style w:type="character" w:customStyle="1" w:styleId="gstxthlt">
    <w:name w:val="gstxt_hlt"/>
    <w:rsid w:val="003824D2"/>
  </w:style>
  <w:style w:type="character" w:customStyle="1" w:styleId="SubtleEmphasis1">
    <w:name w:val="Subtle Emphasis1"/>
    <w:uiPriority w:val="19"/>
    <w:qFormat/>
    <w:rsid w:val="003824D2"/>
    <w:rPr>
      <w:rFonts w:ascii="Times New Roman" w:hAnsi="Times New Roman" w:cs="Times New Roman" w:hint="default"/>
      <w:b/>
      <w:bCs w:val="0"/>
      <w:iCs/>
      <w:color w:val="auto"/>
      <w:sz w:val="22"/>
    </w:rPr>
  </w:style>
  <w:style w:type="character" w:customStyle="1" w:styleId="StyleBoldRed">
    <w:name w:val="Style Bold Red"/>
    <w:rsid w:val="003824D2"/>
    <w:rPr>
      <w:b/>
      <w:bCs/>
      <w:color w:val="auto"/>
    </w:rPr>
  </w:style>
  <w:style w:type="character" w:customStyle="1" w:styleId="StyleTimesNewRoman8pt">
    <w:name w:val="Style Times New Roman 8 pt"/>
    <w:rsid w:val="003824D2"/>
    <w:rPr>
      <w:rFonts w:ascii="Georgia" w:hAnsi="Georgia" w:hint="default"/>
      <w:sz w:val="16"/>
    </w:rPr>
  </w:style>
  <w:style w:type="character" w:customStyle="1" w:styleId="StyleStyle7pt8pt">
    <w:name w:val="Style Style 7 pt + 8 pt"/>
    <w:rsid w:val="003824D2"/>
    <w:rPr>
      <w:sz w:val="16"/>
    </w:rPr>
  </w:style>
  <w:style w:type="character" w:customStyle="1" w:styleId="StyleStyleThickunderlineBold1">
    <w:name w:val="Style Style Thick underline + Bold1"/>
    <w:rsid w:val="003824D2"/>
    <w:rPr>
      <w:b/>
      <w:bCs/>
      <w:u w:val="thick"/>
    </w:rPr>
  </w:style>
  <w:style w:type="character" w:customStyle="1" w:styleId="StyleUnderline2">
    <w:name w:val="Style Underline2"/>
    <w:rsid w:val="003824D2"/>
    <w:rPr>
      <w:u w:val="single"/>
    </w:rPr>
  </w:style>
  <w:style w:type="character" w:customStyle="1" w:styleId="ShrinkText">
    <w:name w:val="Shrink Text"/>
    <w:rsid w:val="003824D2"/>
    <w:rPr>
      <w:sz w:val="16"/>
    </w:rPr>
  </w:style>
  <w:style w:type="character" w:customStyle="1" w:styleId="smallcaps">
    <w:name w:val="smallcaps"/>
    <w:rsid w:val="003824D2"/>
  </w:style>
  <w:style w:type="character" w:customStyle="1" w:styleId="goldbldtext">
    <w:name w:val="goldbldtext"/>
    <w:rsid w:val="003824D2"/>
  </w:style>
  <w:style w:type="character" w:customStyle="1" w:styleId="cardshighlight0">
    <w:name w:val="cardshighlight"/>
    <w:rsid w:val="003824D2"/>
  </w:style>
  <w:style w:type="character" w:customStyle="1" w:styleId="cardsfont12pt1">
    <w:name w:val="cardsfont12pt"/>
    <w:rsid w:val="003824D2"/>
  </w:style>
  <w:style w:type="character" w:customStyle="1" w:styleId="ft1">
    <w:name w:val="ft1"/>
    <w:rsid w:val="003824D2"/>
  </w:style>
  <w:style w:type="character" w:customStyle="1" w:styleId="ft6">
    <w:name w:val="ft6"/>
    <w:rsid w:val="003824D2"/>
  </w:style>
  <w:style w:type="character" w:customStyle="1" w:styleId="kicker">
    <w:name w:val="kicker"/>
    <w:rsid w:val="003824D2"/>
  </w:style>
  <w:style w:type="character" w:customStyle="1" w:styleId="backcontent">
    <w:name w:val="backcontent"/>
    <w:rsid w:val="003824D2"/>
  </w:style>
  <w:style w:type="character" w:customStyle="1" w:styleId="daystmp">
    <w:name w:val="daystmp"/>
    <w:rsid w:val="003824D2"/>
  </w:style>
  <w:style w:type="character" w:customStyle="1" w:styleId="cardsfont12ptchar">
    <w:name w:val="cardsfont12ptchar"/>
    <w:rsid w:val="003824D2"/>
  </w:style>
  <w:style w:type="character" w:customStyle="1" w:styleId="gal">
    <w:name w:val="gal"/>
    <w:rsid w:val="003824D2"/>
  </w:style>
  <w:style w:type="character" w:customStyle="1" w:styleId="submitted">
    <w:name w:val="submitted"/>
    <w:rsid w:val="003824D2"/>
  </w:style>
  <w:style w:type="character" w:customStyle="1" w:styleId="imagedateline">
    <w:name w:val="image_dateline"/>
    <w:rsid w:val="003824D2"/>
  </w:style>
  <w:style w:type="character" w:customStyle="1" w:styleId="authordatecharchar">
    <w:name w:val="authordatecharchar"/>
    <w:rsid w:val="003824D2"/>
  </w:style>
  <w:style w:type="character" w:customStyle="1" w:styleId="style1char0">
    <w:name w:val="style1char"/>
    <w:rsid w:val="003824D2"/>
  </w:style>
  <w:style w:type="character" w:customStyle="1" w:styleId="tagcharchar0">
    <w:name w:val="tagcharchar"/>
    <w:rsid w:val="003824D2"/>
  </w:style>
  <w:style w:type="character" w:customStyle="1" w:styleId="underlinedcharchar2">
    <w:name w:val="underlinedcharchar"/>
    <w:rsid w:val="003824D2"/>
  </w:style>
  <w:style w:type="character" w:customStyle="1" w:styleId="BoxedChar">
    <w:name w:val="Boxed Char"/>
    <w:rsid w:val="003824D2"/>
    <w:rPr>
      <w:rFonts w:ascii="Arial Narrow" w:hAnsi="Arial Narrow" w:hint="default"/>
      <w:b/>
      <w:bCs w:val="0"/>
      <w:sz w:val="18"/>
      <w:bdr w:val="single" w:sz="6" w:space="0" w:color="auto" w:frame="1"/>
    </w:rPr>
  </w:style>
  <w:style w:type="character" w:customStyle="1" w:styleId="Style11ptUnderline2">
    <w:name w:val="Style 11 pt Underline2"/>
    <w:rsid w:val="003824D2"/>
    <w:rPr>
      <w:sz w:val="20"/>
      <w:u w:val="single"/>
    </w:rPr>
  </w:style>
  <w:style w:type="character" w:customStyle="1" w:styleId="Style11ptBoldUnderline2">
    <w:name w:val="Style 11 pt Bold Underline2"/>
    <w:rsid w:val="003824D2"/>
    <w:rPr>
      <w:b/>
      <w:bCs/>
      <w:sz w:val="20"/>
      <w:u w:val="single"/>
    </w:rPr>
  </w:style>
  <w:style w:type="character" w:customStyle="1" w:styleId="nw">
    <w:name w:val="nw"/>
    <w:rsid w:val="003824D2"/>
  </w:style>
  <w:style w:type="character" w:customStyle="1" w:styleId="Styleunderline11ptBoldBorderSinglesolidlineAuto">
    <w:name w:val="Style underline + 11 pt Bold Border: : (Single solid line Auto ..."/>
    <w:rsid w:val="003824D2"/>
    <w:rPr>
      <w:b/>
      <w:bCs/>
      <w:sz w:val="20"/>
      <w:u w:val="single"/>
      <w:bdr w:val="single" w:sz="4" w:space="0" w:color="auto" w:frame="1"/>
    </w:rPr>
  </w:style>
  <w:style w:type="character" w:customStyle="1" w:styleId="cardCharCharChar1">
    <w:name w:val="card Char Char Char1"/>
    <w:rsid w:val="003824D2"/>
    <w:rPr>
      <w:lang w:val="en-US" w:eastAsia="en-US" w:bidi="ar-SA"/>
    </w:rPr>
  </w:style>
  <w:style w:type="character" w:customStyle="1" w:styleId="authors1">
    <w:name w:val="authors1"/>
    <w:rsid w:val="003824D2"/>
    <w:rPr>
      <w:rFonts w:ascii="Verdana" w:hAnsi="Verdana" w:hint="default"/>
      <w:b/>
      <w:bCs/>
      <w:color w:val="006699"/>
      <w:sz w:val="20"/>
      <w:szCs w:val="20"/>
    </w:rPr>
  </w:style>
  <w:style w:type="character" w:customStyle="1" w:styleId="headlinesectionlarge">
    <w:name w:val="headline_section_large"/>
    <w:rsid w:val="003824D2"/>
  </w:style>
  <w:style w:type="character" w:customStyle="1" w:styleId="Styleunderline11ptBlack">
    <w:name w:val="Style underline + 11 pt Black"/>
    <w:rsid w:val="003824D2"/>
    <w:rPr>
      <w:color w:val="000000"/>
      <w:sz w:val="20"/>
      <w:u w:val="single"/>
    </w:rPr>
  </w:style>
  <w:style w:type="character" w:customStyle="1" w:styleId="Styleunderline11ptBoldBlack">
    <w:name w:val="Style underline + 11 pt Bold Black"/>
    <w:rsid w:val="003824D2"/>
    <w:rPr>
      <w:b/>
      <w:bCs/>
      <w:color w:val="000000"/>
      <w:sz w:val="20"/>
      <w:u w:val="single"/>
    </w:rPr>
  </w:style>
  <w:style w:type="character" w:customStyle="1" w:styleId="Style11ptBoldBlackUnderline">
    <w:name w:val="Style 11 pt Bold Black Underline"/>
    <w:rsid w:val="003824D2"/>
    <w:rPr>
      <w:b/>
      <w:bCs/>
      <w:color w:val="000000"/>
      <w:sz w:val="20"/>
      <w:u w:val="single"/>
    </w:rPr>
  </w:style>
  <w:style w:type="character" w:customStyle="1" w:styleId="Style11ptBoldBlackUnderlineBorderSinglesolidline">
    <w:name w:val="Style 11 pt Bold Black Underline Border: : (Single solid line ..."/>
    <w:rsid w:val="003824D2"/>
    <w:rPr>
      <w:b/>
      <w:bCs/>
      <w:color w:val="000000"/>
      <w:sz w:val="20"/>
      <w:u w:val="single"/>
      <w:bdr w:val="single" w:sz="4" w:space="0" w:color="auto" w:frame="1"/>
    </w:rPr>
  </w:style>
  <w:style w:type="character" w:customStyle="1" w:styleId="StyleLatinMeridien-Italic11ptItalicUnderline">
    <w:name w:val="Style (Latin) Meridien-Italic 11 pt Italic Underline"/>
    <w:rsid w:val="003824D2"/>
    <w:rPr>
      <w:rFonts w:ascii="Meridien-Italic" w:hAnsi="Meridien-Italic" w:hint="default"/>
      <w:i/>
      <w:iCs/>
      <w:sz w:val="20"/>
      <w:u w:val="single"/>
    </w:rPr>
  </w:style>
  <w:style w:type="character" w:customStyle="1" w:styleId="Citation-AuthorDate">
    <w:name w:val="Citation - Author/Date"/>
    <w:rsid w:val="003824D2"/>
    <w:rPr>
      <w:b/>
      <w:bCs w:val="0"/>
      <w:smallCaps/>
      <w:sz w:val="24"/>
      <w:u w:val="single"/>
    </w:rPr>
  </w:style>
  <w:style w:type="character" w:customStyle="1" w:styleId="underlinestylechar0">
    <w:name w:val="underlinestylechar"/>
    <w:rsid w:val="003824D2"/>
  </w:style>
  <w:style w:type="character" w:customStyle="1" w:styleId="highlight">
    <w:name w:val="highlight"/>
    <w:rsid w:val="003824D2"/>
  </w:style>
  <w:style w:type="character" w:customStyle="1" w:styleId="DottedUnderline0">
    <w:name w:val="Dotted Underline"/>
    <w:rsid w:val="003824D2"/>
    <w:rPr>
      <w:rFonts w:ascii="Times New Roman" w:hAnsi="Times New Roman" w:cs="Times New Roman" w:hint="default"/>
      <w:sz w:val="20"/>
      <w:u w:val="dottedHeavy"/>
    </w:rPr>
  </w:style>
  <w:style w:type="character" w:customStyle="1" w:styleId="titleauthoretc">
    <w:name w:val="titleauthoretc"/>
    <w:rsid w:val="003824D2"/>
  </w:style>
  <w:style w:type="character" w:customStyle="1" w:styleId="labeltext">
    <w:name w:val="labeltext"/>
    <w:rsid w:val="003824D2"/>
  </w:style>
  <w:style w:type="character" w:customStyle="1" w:styleId="viewlink">
    <w:name w:val="viewlink"/>
    <w:rsid w:val="003824D2"/>
  </w:style>
  <w:style w:type="character" w:customStyle="1" w:styleId="share">
    <w:name w:val="share"/>
    <w:rsid w:val="003824D2"/>
  </w:style>
  <w:style w:type="character" w:customStyle="1" w:styleId="inlinkchart">
    <w:name w:val="inlink_chart"/>
    <w:rsid w:val="003824D2"/>
  </w:style>
  <w:style w:type="character" w:customStyle="1" w:styleId="underLight">
    <w:name w:val="underLight"/>
    <w:uiPriority w:val="1"/>
    <w:qFormat/>
    <w:rsid w:val="003824D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824D2"/>
  </w:style>
  <w:style w:type="character" w:customStyle="1" w:styleId="author-rss">
    <w:name w:val="author-rss"/>
    <w:rsid w:val="003824D2"/>
  </w:style>
  <w:style w:type="character" w:customStyle="1" w:styleId="fbsharecountwrapper">
    <w:name w:val="fb_share_count_wrapper"/>
    <w:rsid w:val="003824D2"/>
  </w:style>
  <w:style w:type="character" w:customStyle="1" w:styleId="fbbuttontext">
    <w:name w:val="fb_button_text"/>
    <w:rsid w:val="003824D2"/>
  </w:style>
  <w:style w:type="character" w:customStyle="1" w:styleId="hw">
    <w:name w:val="hw"/>
    <w:rsid w:val="003824D2"/>
  </w:style>
  <w:style w:type="character" w:customStyle="1" w:styleId="linktotop">
    <w:name w:val="linktotop"/>
    <w:rsid w:val="003824D2"/>
  </w:style>
  <w:style w:type="character" w:customStyle="1" w:styleId="maintextbldleft">
    <w:name w:val="maintextbldleft"/>
    <w:rsid w:val="003824D2"/>
  </w:style>
  <w:style w:type="character" w:customStyle="1" w:styleId="maintextleft">
    <w:name w:val="maintextleft"/>
    <w:rsid w:val="003824D2"/>
  </w:style>
  <w:style w:type="character" w:customStyle="1" w:styleId="descriptionstyle1block">
    <w:name w:val="description style1 block"/>
    <w:rsid w:val="003824D2"/>
  </w:style>
  <w:style w:type="character" w:customStyle="1" w:styleId="gutter-right-1">
    <w:name w:val="gutter-right-1"/>
    <w:basedOn w:val="DefaultParagraphFont"/>
    <w:rsid w:val="003824D2"/>
  </w:style>
  <w:style w:type="character" w:customStyle="1" w:styleId="ssl3">
    <w:name w:val="ss_l3"/>
    <w:rsid w:val="003824D2"/>
  </w:style>
  <w:style w:type="character" w:customStyle="1" w:styleId="FontStyle39">
    <w:name w:val="Font Style39"/>
    <w:uiPriority w:val="99"/>
    <w:rsid w:val="003824D2"/>
    <w:rPr>
      <w:rFonts w:ascii="Constantia" w:hAnsi="Constantia" w:cs="Constantia" w:hint="default"/>
      <w:b/>
      <w:bCs/>
      <w:sz w:val="18"/>
      <w:szCs w:val="18"/>
    </w:rPr>
  </w:style>
  <w:style w:type="character" w:customStyle="1" w:styleId="6">
    <w:name w:val="6"/>
    <w:rsid w:val="003824D2"/>
    <w:rPr>
      <w:rFonts w:ascii="Arial" w:hAnsi="Arial" w:cs="Arial" w:hint="default"/>
      <w:bCs/>
      <w:sz w:val="20"/>
      <w:u w:val="single"/>
      <w:lang w:val="en-US" w:eastAsia="en-US" w:bidi="ar-SA"/>
    </w:rPr>
  </w:style>
  <w:style w:type="character" w:customStyle="1" w:styleId="Header11">
    <w:name w:val="Header11"/>
    <w:rsid w:val="003824D2"/>
  </w:style>
  <w:style w:type="character" w:customStyle="1" w:styleId="posa">
    <w:name w:val="pos(a)"/>
    <w:basedOn w:val="DefaultParagraphFont"/>
    <w:rsid w:val="003824D2"/>
  </w:style>
  <w:style w:type="character" w:customStyle="1" w:styleId="u-hiddeninnarrowenv">
    <w:name w:val="u-hiddeninnarrowenv"/>
    <w:basedOn w:val="DefaultParagraphFont"/>
    <w:rsid w:val="003824D2"/>
  </w:style>
  <w:style w:type="character" w:customStyle="1" w:styleId="followbutton-bird">
    <w:name w:val="followbutton-bird"/>
    <w:basedOn w:val="DefaultParagraphFont"/>
    <w:rsid w:val="003824D2"/>
  </w:style>
  <w:style w:type="character" w:customStyle="1" w:styleId="tweetauthor-name">
    <w:name w:val="tweetauthor-name"/>
    <w:basedOn w:val="DefaultParagraphFont"/>
    <w:rsid w:val="003824D2"/>
  </w:style>
  <w:style w:type="character" w:customStyle="1" w:styleId="tweetauthor-verifiedbadge">
    <w:name w:val="tweetauthor-verifiedbadge"/>
    <w:basedOn w:val="DefaultParagraphFont"/>
    <w:rsid w:val="003824D2"/>
  </w:style>
  <w:style w:type="character" w:customStyle="1" w:styleId="tweetauthor-screenname">
    <w:name w:val="tweetauthor-screenname"/>
    <w:basedOn w:val="DefaultParagraphFont"/>
    <w:rsid w:val="003824D2"/>
  </w:style>
  <w:style w:type="character" w:customStyle="1" w:styleId="u-hiddenvisually">
    <w:name w:val="u-hiddenvisually"/>
    <w:basedOn w:val="DefaultParagraphFont"/>
    <w:rsid w:val="003824D2"/>
  </w:style>
  <w:style w:type="character" w:customStyle="1" w:styleId="tweetaction-stat">
    <w:name w:val="tweetaction-stat"/>
    <w:basedOn w:val="DefaultParagraphFont"/>
    <w:rsid w:val="003824D2"/>
  </w:style>
  <w:style w:type="character" w:customStyle="1" w:styleId="related">
    <w:name w:val="related"/>
    <w:basedOn w:val="DefaultParagraphFont"/>
    <w:rsid w:val="003824D2"/>
  </w:style>
  <w:style w:type="character" w:customStyle="1" w:styleId="related-content">
    <w:name w:val="related-content"/>
    <w:basedOn w:val="DefaultParagraphFont"/>
    <w:rsid w:val="003824D2"/>
  </w:style>
  <w:style w:type="character" w:customStyle="1" w:styleId="name-of-author">
    <w:name w:val="name-of-author"/>
    <w:basedOn w:val="DefaultParagraphFont"/>
    <w:rsid w:val="003824D2"/>
  </w:style>
  <w:style w:type="character" w:customStyle="1" w:styleId="first-name">
    <w:name w:val="first-name"/>
    <w:basedOn w:val="DefaultParagraphFont"/>
    <w:rsid w:val="003824D2"/>
  </w:style>
  <w:style w:type="character" w:customStyle="1" w:styleId="last-name">
    <w:name w:val="last-name"/>
    <w:basedOn w:val="DefaultParagraphFont"/>
    <w:rsid w:val="003824D2"/>
  </w:style>
  <w:style w:type="character" w:customStyle="1" w:styleId="caption10">
    <w:name w:val="caption1"/>
    <w:basedOn w:val="DefaultParagraphFont"/>
    <w:rsid w:val="003824D2"/>
  </w:style>
  <w:style w:type="character" w:customStyle="1" w:styleId="recirc-text">
    <w:name w:val="&quot;recirc-text”"/>
    <w:basedOn w:val="DefaultParagraphFont"/>
    <w:rsid w:val="003824D2"/>
  </w:style>
  <w:style w:type="character" w:customStyle="1" w:styleId="video-icon">
    <w:name w:val="video-icon"/>
    <w:basedOn w:val="DefaultParagraphFont"/>
    <w:rsid w:val="003824D2"/>
  </w:style>
  <w:style w:type="character" w:customStyle="1" w:styleId="powa-shot-play-btn-text">
    <w:name w:val="powa-shot-play-btn-text"/>
    <w:basedOn w:val="DefaultParagraphFont"/>
    <w:rsid w:val="003824D2"/>
  </w:style>
  <w:style w:type="character" w:customStyle="1" w:styleId="powa-shot-click">
    <w:name w:val="powa-shot-click"/>
    <w:basedOn w:val="DefaultParagraphFont"/>
    <w:rsid w:val="003824D2"/>
  </w:style>
  <w:style w:type="character" w:customStyle="1" w:styleId="wpv-blurb">
    <w:name w:val="wpv-blurb"/>
    <w:basedOn w:val="DefaultParagraphFont"/>
    <w:rsid w:val="003824D2"/>
  </w:style>
  <w:style w:type="character" w:customStyle="1" w:styleId="pb-caption">
    <w:name w:val="pb-caption"/>
    <w:basedOn w:val="DefaultParagraphFont"/>
    <w:rsid w:val="003824D2"/>
  </w:style>
  <w:style w:type="character" w:customStyle="1" w:styleId="Heading5Char1">
    <w:name w:val="Heading 5 Char1"/>
    <w:aliases w:val="Text Char1"/>
    <w:basedOn w:val="DefaultParagraphFont"/>
    <w:semiHidden/>
    <w:rsid w:val="003824D2"/>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3824D2"/>
    <w:rPr>
      <w:vertAlign w:val="baseline"/>
    </w:rPr>
  </w:style>
  <w:style w:type="character" w:customStyle="1" w:styleId="Heading7Char1">
    <w:name w:val="Heading 7 Char1"/>
    <w:basedOn w:val="DefaultParagraphFont"/>
    <w:semiHidden/>
    <w:rsid w:val="003824D2"/>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3824D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824D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824D2"/>
    <w:rPr>
      <w:rFonts w:ascii="Calibri" w:hAnsi="Calibri" w:cs="Calibri"/>
    </w:rPr>
  </w:style>
  <w:style w:type="numbering" w:customStyle="1" w:styleId="NoList2">
    <w:name w:val="No List2"/>
    <w:next w:val="NoList"/>
    <w:uiPriority w:val="99"/>
    <w:semiHidden/>
    <w:unhideWhenUsed/>
    <w:rsid w:val="003824D2"/>
  </w:style>
  <w:style w:type="numbering" w:customStyle="1" w:styleId="NoList3">
    <w:name w:val="No List3"/>
    <w:next w:val="NoList"/>
    <w:uiPriority w:val="99"/>
    <w:semiHidden/>
    <w:unhideWhenUsed/>
    <w:rsid w:val="003824D2"/>
  </w:style>
  <w:style w:type="numbering" w:customStyle="1" w:styleId="NoList4">
    <w:name w:val="No List4"/>
    <w:next w:val="NoList"/>
    <w:uiPriority w:val="99"/>
    <w:semiHidden/>
    <w:unhideWhenUsed/>
    <w:rsid w:val="003824D2"/>
  </w:style>
  <w:style w:type="numbering" w:customStyle="1" w:styleId="NoList5">
    <w:name w:val="No List5"/>
    <w:next w:val="NoList"/>
    <w:semiHidden/>
    <w:unhideWhenUsed/>
    <w:rsid w:val="003824D2"/>
  </w:style>
  <w:style w:type="paragraph" w:styleId="BlockText">
    <w:name w:val="Block Text"/>
    <w:basedOn w:val="Normal"/>
    <w:rsid w:val="003824D2"/>
    <w:pPr>
      <w:ind w:left="229" w:right="229"/>
    </w:pPr>
    <w:rPr>
      <w:rFonts w:ascii="Verdana" w:eastAsia="Times New Roman" w:hAnsi="Verdana"/>
      <w:szCs w:val="20"/>
    </w:rPr>
  </w:style>
  <w:style w:type="paragraph" w:styleId="NormalIndent">
    <w:name w:val="Normal Indent"/>
    <w:basedOn w:val="Normal"/>
    <w:rsid w:val="003824D2"/>
    <w:pPr>
      <w:ind w:left="720"/>
    </w:pPr>
    <w:rPr>
      <w:rFonts w:eastAsia="Times New Roman"/>
      <w:szCs w:val="20"/>
    </w:rPr>
  </w:style>
  <w:style w:type="paragraph" w:styleId="EnvelopeReturn">
    <w:name w:val="envelope return"/>
    <w:basedOn w:val="Normal"/>
    <w:rsid w:val="003824D2"/>
    <w:rPr>
      <w:rFonts w:eastAsia="Times New Roman"/>
      <w:sz w:val="24"/>
      <w:szCs w:val="20"/>
    </w:rPr>
  </w:style>
  <w:style w:type="paragraph" w:styleId="EnvelopeAddress">
    <w:name w:val="envelope address"/>
    <w:basedOn w:val="Normal"/>
    <w:rsid w:val="003824D2"/>
    <w:pPr>
      <w:framePr w:w="7920" w:h="1980" w:hRule="exact" w:hSpace="180" w:wrap="auto" w:hAnchor="page" w:xAlign="center" w:yAlign="bottom"/>
      <w:ind w:left="2880"/>
    </w:pPr>
    <w:rPr>
      <w:rFonts w:eastAsia="Times New Roman"/>
    </w:rPr>
  </w:style>
  <w:style w:type="numbering" w:customStyle="1" w:styleId="NoList6">
    <w:name w:val="No List6"/>
    <w:next w:val="NoList"/>
    <w:uiPriority w:val="99"/>
    <w:semiHidden/>
    <w:unhideWhenUsed/>
    <w:rsid w:val="003824D2"/>
  </w:style>
  <w:style w:type="numbering" w:customStyle="1" w:styleId="NoList7">
    <w:name w:val="No List7"/>
    <w:next w:val="NoList"/>
    <w:semiHidden/>
    <w:unhideWhenUsed/>
    <w:rsid w:val="003824D2"/>
  </w:style>
  <w:style w:type="paragraph" w:styleId="ListBullet">
    <w:name w:val="List Bullet"/>
    <w:basedOn w:val="Normal"/>
    <w:link w:val="ListBulletChar"/>
    <w:uiPriority w:val="99"/>
    <w:unhideWhenUsed/>
    <w:rsid w:val="003824D2"/>
    <w:pPr>
      <w:tabs>
        <w:tab w:val="num" w:pos="360"/>
      </w:tabs>
      <w:ind w:left="360" w:hanging="360"/>
      <w:contextualSpacing/>
    </w:pPr>
    <w:rPr>
      <w:rFonts w:eastAsia="Calibri"/>
    </w:rPr>
  </w:style>
  <w:style w:type="table" w:styleId="MediumGrid1">
    <w:name w:val="Medium Grid 1"/>
    <w:basedOn w:val="TableNormal"/>
    <w:uiPriority w:val="67"/>
    <w:rsid w:val="003824D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3824D2"/>
    <w:rPr>
      <w:rFonts w:ascii="Arial Narrow" w:eastAsia="SimSun" w:hAnsi="Arial Narrow" w:cs="Calibri"/>
      <w:sz w:val="20"/>
      <w:szCs w:val="22"/>
    </w:rPr>
  </w:style>
  <w:style w:type="numbering" w:customStyle="1" w:styleId="NoList11">
    <w:name w:val="No List11"/>
    <w:next w:val="NoList"/>
    <w:uiPriority w:val="99"/>
    <w:semiHidden/>
    <w:unhideWhenUsed/>
    <w:rsid w:val="003824D2"/>
  </w:style>
  <w:style w:type="numbering" w:customStyle="1" w:styleId="NoList111">
    <w:name w:val="No List111"/>
    <w:next w:val="NoList"/>
    <w:uiPriority w:val="99"/>
    <w:semiHidden/>
    <w:unhideWhenUsed/>
    <w:rsid w:val="003824D2"/>
  </w:style>
  <w:style w:type="numbering" w:customStyle="1" w:styleId="NoList1111">
    <w:name w:val="No List1111"/>
    <w:next w:val="NoList"/>
    <w:uiPriority w:val="99"/>
    <w:semiHidden/>
    <w:unhideWhenUsed/>
    <w:rsid w:val="003824D2"/>
  </w:style>
  <w:style w:type="numbering" w:customStyle="1" w:styleId="NoList11111">
    <w:name w:val="No List11111"/>
    <w:next w:val="NoList"/>
    <w:uiPriority w:val="99"/>
    <w:semiHidden/>
    <w:unhideWhenUsed/>
    <w:rsid w:val="003824D2"/>
  </w:style>
  <w:style w:type="numbering" w:customStyle="1" w:styleId="NoList111111">
    <w:name w:val="No List111111"/>
    <w:next w:val="NoList"/>
    <w:uiPriority w:val="99"/>
    <w:semiHidden/>
    <w:unhideWhenUsed/>
    <w:rsid w:val="003824D2"/>
  </w:style>
  <w:style w:type="numbering" w:customStyle="1" w:styleId="NoList1111111">
    <w:name w:val="No List1111111"/>
    <w:next w:val="NoList"/>
    <w:uiPriority w:val="99"/>
    <w:semiHidden/>
    <w:unhideWhenUsed/>
    <w:rsid w:val="003824D2"/>
  </w:style>
  <w:style w:type="numbering" w:customStyle="1" w:styleId="NoList11111111">
    <w:name w:val="No List11111111"/>
    <w:next w:val="NoList"/>
    <w:uiPriority w:val="99"/>
    <w:semiHidden/>
    <w:unhideWhenUsed/>
    <w:rsid w:val="003824D2"/>
  </w:style>
  <w:style w:type="numbering" w:customStyle="1" w:styleId="NoList111111111">
    <w:name w:val="No List111111111"/>
    <w:next w:val="NoList"/>
    <w:uiPriority w:val="99"/>
    <w:semiHidden/>
    <w:unhideWhenUsed/>
    <w:rsid w:val="003824D2"/>
  </w:style>
  <w:style w:type="numbering" w:customStyle="1" w:styleId="NoList1111111111">
    <w:name w:val="No List1111111111"/>
    <w:next w:val="NoList"/>
    <w:uiPriority w:val="99"/>
    <w:semiHidden/>
    <w:unhideWhenUsed/>
    <w:rsid w:val="003824D2"/>
  </w:style>
  <w:style w:type="numbering" w:customStyle="1" w:styleId="NoList11111111111">
    <w:name w:val="No List11111111111"/>
    <w:next w:val="NoList"/>
    <w:uiPriority w:val="99"/>
    <w:semiHidden/>
    <w:unhideWhenUsed/>
    <w:rsid w:val="003824D2"/>
  </w:style>
  <w:style w:type="numbering" w:customStyle="1" w:styleId="NoList111111111111">
    <w:name w:val="No List111111111111"/>
    <w:next w:val="NoList"/>
    <w:uiPriority w:val="99"/>
    <w:semiHidden/>
    <w:unhideWhenUsed/>
    <w:rsid w:val="003824D2"/>
  </w:style>
  <w:style w:type="numbering" w:customStyle="1" w:styleId="NoList1111111111111">
    <w:name w:val="No List1111111111111"/>
    <w:next w:val="NoList"/>
    <w:uiPriority w:val="99"/>
    <w:semiHidden/>
    <w:unhideWhenUsed/>
    <w:rsid w:val="003824D2"/>
  </w:style>
  <w:style w:type="numbering" w:customStyle="1" w:styleId="NoList11111111111111">
    <w:name w:val="No List11111111111111"/>
    <w:next w:val="NoList"/>
    <w:uiPriority w:val="99"/>
    <w:semiHidden/>
    <w:unhideWhenUsed/>
    <w:rsid w:val="003824D2"/>
  </w:style>
  <w:style w:type="numbering" w:customStyle="1" w:styleId="NoList111111111111111">
    <w:name w:val="No List111111111111111"/>
    <w:next w:val="NoList"/>
    <w:uiPriority w:val="99"/>
    <w:semiHidden/>
    <w:unhideWhenUsed/>
    <w:rsid w:val="003824D2"/>
  </w:style>
  <w:style w:type="numbering" w:customStyle="1" w:styleId="NoList1111111111111111">
    <w:name w:val="No List1111111111111111"/>
    <w:next w:val="NoList"/>
    <w:uiPriority w:val="99"/>
    <w:semiHidden/>
    <w:unhideWhenUsed/>
    <w:rsid w:val="003824D2"/>
  </w:style>
  <w:style w:type="numbering" w:customStyle="1" w:styleId="NoList11111111111111111">
    <w:name w:val="No List11111111111111111"/>
    <w:next w:val="NoList"/>
    <w:uiPriority w:val="99"/>
    <w:semiHidden/>
    <w:unhideWhenUsed/>
    <w:rsid w:val="003824D2"/>
  </w:style>
  <w:style w:type="character" w:customStyle="1" w:styleId="FontStyle220">
    <w:name w:val="Font Style220"/>
    <w:basedOn w:val="DefaultParagraphFont"/>
    <w:uiPriority w:val="99"/>
    <w:rsid w:val="003824D2"/>
    <w:rPr>
      <w:rFonts w:ascii="Candara" w:hAnsi="Candara" w:cs="Candara" w:hint="default"/>
      <w:i/>
      <w:iCs/>
      <w:sz w:val="18"/>
      <w:szCs w:val="18"/>
    </w:rPr>
  </w:style>
  <w:style w:type="character" w:customStyle="1" w:styleId="FontStyle290">
    <w:name w:val="Font Style290"/>
    <w:basedOn w:val="DefaultParagraphFont"/>
    <w:uiPriority w:val="99"/>
    <w:rsid w:val="003824D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824D2"/>
    <w:rPr>
      <w:rFonts w:ascii="Arial" w:hAnsi="Arial" w:cs="Arial"/>
      <w:b/>
      <w:bCs/>
      <w:sz w:val="16"/>
      <w:szCs w:val="16"/>
    </w:rPr>
  </w:style>
  <w:style w:type="paragraph" w:customStyle="1" w:styleId="analytic0">
    <w:name w:val="analytic"/>
    <w:basedOn w:val="Normal"/>
    <w:link w:val="analyticChar0"/>
    <w:uiPriority w:val="4"/>
    <w:qFormat/>
    <w:rsid w:val="003824D2"/>
    <w:pPr>
      <w:spacing w:before="120"/>
    </w:pPr>
    <w:rPr>
      <w:b/>
      <w:sz w:val="20"/>
    </w:rPr>
  </w:style>
  <w:style w:type="character" w:customStyle="1" w:styleId="analyticChar0">
    <w:name w:val="analytic Char"/>
    <w:basedOn w:val="DefaultParagraphFont"/>
    <w:link w:val="analytic0"/>
    <w:uiPriority w:val="4"/>
    <w:rsid w:val="003824D2"/>
    <w:rPr>
      <w:rFonts w:ascii="Calibri" w:hAnsi="Calibri" w:cs="Calibri"/>
      <w:b/>
      <w:sz w:val="20"/>
    </w:rPr>
  </w:style>
  <w:style w:type="character" w:customStyle="1" w:styleId="m-5498913268213319940gmail-styleunderline">
    <w:name w:val="m_-5498913268213319940gmail-styleunderline"/>
    <w:basedOn w:val="DefaultParagraphFont"/>
    <w:rsid w:val="003824D2"/>
  </w:style>
  <w:style w:type="paragraph" w:customStyle="1" w:styleId="speakable">
    <w:name w:val="speakable"/>
    <w:basedOn w:val="Normal"/>
    <w:uiPriority w:val="99"/>
    <w:qFormat/>
    <w:rsid w:val="003824D2"/>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3824D2"/>
  </w:style>
  <w:style w:type="character" w:customStyle="1" w:styleId="copyright">
    <w:name w:val="copyright"/>
    <w:basedOn w:val="DefaultParagraphFont"/>
    <w:rsid w:val="003824D2"/>
  </w:style>
  <w:style w:type="character" w:customStyle="1" w:styleId="TagCharCharCharChar">
    <w:name w:val="Tag Char Char Char Char"/>
    <w:basedOn w:val="DefaultParagraphFont"/>
    <w:rsid w:val="003824D2"/>
    <w:rPr>
      <w:rFonts w:ascii="Calibri" w:hAnsi="Calibri" w:cs="Calibri"/>
      <w:b/>
      <w:sz w:val="24"/>
    </w:rPr>
  </w:style>
  <w:style w:type="paragraph" w:customStyle="1" w:styleId="g-body">
    <w:name w:val="g-body"/>
    <w:basedOn w:val="Normal"/>
    <w:uiPriority w:val="99"/>
    <w:qFormat/>
    <w:rsid w:val="003824D2"/>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3824D2"/>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3824D2"/>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3824D2"/>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3824D2"/>
    <w:pPr>
      <w:spacing w:before="100" w:beforeAutospacing="1" w:after="100" w:afterAutospacing="1"/>
    </w:pPr>
    <w:rPr>
      <w:sz w:val="24"/>
    </w:rPr>
  </w:style>
  <w:style w:type="paragraph" w:customStyle="1" w:styleId="style41">
    <w:name w:val="style4"/>
    <w:basedOn w:val="Normal"/>
    <w:uiPriority w:val="99"/>
    <w:qFormat/>
    <w:rsid w:val="003824D2"/>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3824D2"/>
    <w:pPr>
      <w:spacing w:before="100" w:beforeAutospacing="1" w:after="100" w:afterAutospacing="1"/>
    </w:pPr>
    <w:rPr>
      <w:rFonts w:ascii="Times New Roman" w:hAnsi="Times New Roman"/>
      <w:sz w:val="24"/>
    </w:rPr>
  </w:style>
  <w:style w:type="character" w:customStyle="1" w:styleId="adtext">
    <w:name w:val="adtext"/>
    <w:basedOn w:val="DefaultParagraphFont"/>
    <w:rsid w:val="003824D2"/>
  </w:style>
  <w:style w:type="character" w:customStyle="1" w:styleId="UL-Bold">
    <w:name w:val="UL-Bold"/>
    <w:basedOn w:val="DefaultParagraphFont"/>
    <w:rsid w:val="003824D2"/>
    <w:rPr>
      <w:u w:val="thick"/>
    </w:rPr>
  </w:style>
  <w:style w:type="character" w:customStyle="1" w:styleId="UL-None">
    <w:name w:val="UL-None"/>
    <w:basedOn w:val="DefaultParagraphFont"/>
    <w:rsid w:val="003824D2"/>
    <w:rPr>
      <w:strike w:val="0"/>
      <w:dstrike w:val="0"/>
      <w:u w:val="none"/>
      <w:effect w:val="none"/>
    </w:rPr>
  </w:style>
  <w:style w:type="character" w:customStyle="1" w:styleId="gl">
    <w:name w:val="gl"/>
    <w:basedOn w:val="DefaultParagraphFont"/>
    <w:rsid w:val="003824D2"/>
  </w:style>
  <w:style w:type="character" w:customStyle="1" w:styleId="qu730rj69h">
    <w:name w:val="qu730rj69h"/>
    <w:basedOn w:val="DefaultParagraphFont"/>
    <w:rsid w:val="003824D2"/>
  </w:style>
  <w:style w:type="paragraph" w:customStyle="1" w:styleId="optext">
    <w:name w:val="optext"/>
    <w:basedOn w:val="Normal"/>
    <w:uiPriority w:val="99"/>
    <w:qFormat/>
    <w:rsid w:val="003824D2"/>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3824D2"/>
  </w:style>
  <w:style w:type="character" w:customStyle="1" w:styleId="icr880">
    <w:name w:val="icr880"/>
    <w:basedOn w:val="DefaultParagraphFont"/>
    <w:rsid w:val="003824D2"/>
  </w:style>
  <w:style w:type="character" w:customStyle="1" w:styleId="hx23q54">
    <w:name w:val="hx23q54"/>
    <w:basedOn w:val="DefaultParagraphFont"/>
    <w:rsid w:val="003824D2"/>
  </w:style>
  <w:style w:type="character" w:customStyle="1" w:styleId="m-5348258726587825636gmail-style13ptbold">
    <w:name w:val="m_-5348258726587825636gmail-style13ptbold"/>
    <w:basedOn w:val="DefaultParagraphFont"/>
    <w:rsid w:val="003824D2"/>
  </w:style>
  <w:style w:type="character" w:customStyle="1" w:styleId="m-5348258726587825636gmail-styleunderline">
    <w:name w:val="m_-5348258726587825636gmail-styleunderline"/>
    <w:basedOn w:val="DefaultParagraphFont"/>
    <w:rsid w:val="003824D2"/>
  </w:style>
  <w:style w:type="character" w:customStyle="1" w:styleId="UnderlineCharChar1">
    <w:name w:val="Underline Char Char1"/>
    <w:basedOn w:val="DefaultParagraphFont"/>
    <w:rsid w:val="003824D2"/>
    <w:rPr>
      <w:u w:val="single"/>
      <w:lang w:val="en-US" w:eastAsia="en-US" w:bidi="ar-SA"/>
    </w:rPr>
  </w:style>
  <w:style w:type="character" w:customStyle="1" w:styleId="m4385445901877740177gmail-styleunderline">
    <w:name w:val="m_4385445901877740177gmail-styleunderline"/>
    <w:basedOn w:val="DefaultParagraphFont"/>
    <w:rsid w:val="003824D2"/>
  </w:style>
  <w:style w:type="character" w:customStyle="1" w:styleId="CardsFont12ptCharChar">
    <w:name w:val="Cards + Font: 12 pt Char Char"/>
    <w:basedOn w:val="DefaultParagraphFont"/>
    <w:rsid w:val="003824D2"/>
    <w:rPr>
      <w:sz w:val="24"/>
      <w:szCs w:val="24"/>
      <w:u w:val="thick"/>
      <w:lang w:val="en-US" w:eastAsia="en-US" w:bidi="ar-SA"/>
    </w:rPr>
  </w:style>
  <w:style w:type="character" w:customStyle="1" w:styleId="NothingChar1">
    <w:name w:val="Nothing Char1"/>
    <w:basedOn w:val="DefaultParagraphFont"/>
    <w:rsid w:val="003824D2"/>
    <w:rPr>
      <w:lang w:val="en-US" w:eastAsia="en-US" w:bidi="ar-SA"/>
    </w:rPr>
  </w:style>
  <w:style w:type="paragraph" w:customStyle="1" w:styleId="useless">
    <w:name w:val="useless"/>
    <w:basedOn w:val="Normal"/>
    <w:uiPriority w:val="99"/>
    <w:qFormat/>
    <w:rsid w:val="003824D2"/>
    <w:rPr>
      <w:rFonts w:ascii="Times New Roman" w:eastAsia="Times New Roman" w:hAnsi="Times New Roman"/>
      <w:sz w:val="12"/>
    </w:rPr>
  </w:style>
  <w:style w:type="character" w:customStyle="1" w:styleId="DDIUnderline">
    <w:name w:val="DDI Underline"/>
    <w:qFormat/>
    <w:rsid w:val="003824D2"/>
    <w:rPr>
      <w:rFonts w:ascii="Times New Roman" w:hAnsi="Times New Roman"/>
      <w:sz w:val="24"/>
      <w:u w:val="single"/>
    </w:rPr>
  </w:style>
  <w:style w:type="character" w:customStyle="1" w:styleId="Char1">
    <w:name w:val="Char1"/>
    <w:basedOn w:val="DefaultParagraphFont"/>
    <w:rsid w:val="003824D2"/>
    <w:rPr>
      <w:rFonts w:cs="Arial"/>
      <w:b/>
      <w:bCs/>
      <w:iCs/>
      <w:sz w:val="24"/>
      <w:szCs w:val="28"/>
      <w:lang w:val="en-US" w:eastAsia="en-US" w:bidi="ar-SA"/>
    </w:rPr>
  </w:style>
  <w:style w:type="paragraph" w:customStyle="1" w:styleId="ALLCAPS">
    <w:name w:val="ALL CAPS"/>
    <w:basedOn w:val="Normal"/>
    <w:link w:val="ALLCAPSChar"/>
    <w:rsid w:val="003824D2"/>
    <w:rPr>
      <w:rFonts w:ascii="Times New Roman" w:eastAsia="Times New Roman" w:hAnsi="Times New Roman"/>
      <w:b/>
      <w:caps/>
    </w:rPr>
  </w:style>
  <w:style w:type="character" w:customStyle="1" w:styleId="ALLCAPSChar">
    <w:name w:val="ALL CAPS Char"/>
    <w:basedOn w:val="DefaultParagraphFont"/>
    <w:link w:val="ALLCAPS"/>
    <w:rsid w:val="003824D2"/>
    <w:rPr>
      <w:rFonts w:ascii="Times New Roman" w:eastAsia="Times New Roman" w:hAnsi="Times New Roman" w:cs="Calibri"/>
      <w:b/>
      <w:caps/>
      <w:sz w:val="28"/>
    </w:rPr>
  </w:style>
  <w:style w:type="paragraph" w:customStyle="1" w:styleId="TagCharCharCharCharCharCharChar0">
    <w:name w:val="Tag Char Char Char Char Char Char Char"/>
    <w:basedOn w:val="Normal"/>
    <w:link w:val="TagCharCharCharCharCharCharCharChar"/>
    <w:qFormat/>
    <w:rsid w:val="003824D2"/>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3824D2"/>
    <w:rPr>
      <w:rFonts w:ascii="Times New Roman" w:eastAsia="Times New Roman" w:hAnsi="Times New Roman" w:cs="Calibri"/>
      <w:b/>
    </w:rPr>
  </w:style>
  <w:style w:type="character" w:customStyle="1" w:styleId="10ptnotbold">
    <w:name w:val="10ptnotbold"/>
    <w:basedOn w:val="DefaultParagraphFont"/>
    <w:rsid w:val="003824D2"/>
    <w:rPr>
      <w:sz w:val="20"/>
    </w:rPr>
  </w:style>
  <w:style w:type="character" w:customStyle="1" w:styleId="Cites-AuthorDate">
    <w:name w:val="Cites-Author/Date"/>
    <w:rsid w:val="003824D2"/>
    <w:rPr>
      <w:rFonts w:ascii="Helvetica" w:hAnsi="Helvetica"/>
      <w:b/>
      <w:sz w:val="22"/>
      <w:szCs w:val="24"/>
      <w:u w:val="thick"/>
    </w:rPr>
  </w:style>
  <w:style w:type="paragraph" w:customStyle="1" w:styleId="CiteTag">
    <w:name w:val="Cite/Tag"/>
    <w:basedOn w:val="Normal"/>
    <w:uiPriority w:val="99"/>
    <w:qFormat/>
    <w:rsid w:val="003824D2"/>
    <w:rPr>
      <w:rFonts w:ascii="Times New Roman" w:eastAsia="Cambria" w:hAnsi="Times New Roman"/>
      <w:b/>
    </w:rPr>
  </w:style>
  <w:style w:type="character" w:customStyle="1" w:styleId="CardsFont6ptChar1">
    <w:name w:val="Cards + Font: 6 pt Char1"/>
    <w:basedOn w:val="CardsChar"/>
    <w:link w:val="CardsFont6pt"/>
    <w:rsid w:val="003824D2"/>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3824D2"/>
  </w:style>
  <w:style w:type="character" w:customStyle="1" w:styleId="m489902567989944824gmail-styleunderline">
    <w:name w:val="m_489902567989944824gmail-styleunderline"/>
    <w:basedOn w:val="DefaultParagraphFont"/>
    <w:rsid w:val="003824D2"/>
  </w:style>
  <w:style w:type="character" w:customStyle="1" w:styleId="UnresolvedMention2">
    <w:name w:val="Unresolved Mention2"/>
    <w:basedOn w:val="DefaultParagraphFont"/>
    <w:uiPriority w:val="99"/>
    <w:semiHidden/>
    <w:rsid w:val="003824D2"/>
    <w:rPr>
      <w:color w:val="808080"/>
      <w:shd w:val="clear" w:color="auto" w:fill="E6E6E6"/>
    </w:rPr>
  </w:style>
  <w:style w:type="character" w:customStyle="1" w:styleId="swauthor">
    <w:name w:val="sw_author"/>
    <w:rsid w:val="003824D2"/>
  </w:style>
  <w:style w:type="character" w:customStyle="1" w:styleId="UnderlineCharChar3">
    <w:name w:val="Underline Char Char3"/>
    <w:rsid w:val="003824D2"/>
    <w:rPr>
      <w:szCs w:val="24"/>
      <w:u w:val="single"/>
      <w:lang w:val="en-US" w:eastAsia="en-US" w:bidi="ar-SA"/>
    </w:rPr>
  </w:style>
  <w:style w:type="character" w:customStyle="1" w:styleId="tl8wme">
    <w:name w:val="tl8wme"/>
    <w:basedOn w:val="DefaultParagraphFont"/>
    <w:rsid w:val="003824D2"/>
  </w:style>
  <w:style w:type="character" w:customStyle="1" w:styleId="Mention3">
    <w:name w:val="Mention3"/>
    <w:basedOn w:val="DefaultParagraphFont"/>
    <w:uiPriority w:val="99"/>
    <w:semiHidden/>
    <w:unhideWhenUsed/>
    <w:rsid w:val="003824D2"/>
    <w:rPr>
      <w:color w:val="2B579A"/>
      <w:shd w:val="clear" w:color="auto" w:fill="E6E6E6"/>
    </w:rPr>
  </w:style>
  <w:style w:type="character" w:customStyle="1" w:styleId="m-5251091010484660064gmail-style13ptbold">
    <w:name w:val="m_-5251091010484660064gmail-style13ptbold"/>
    <w:basedOn w:val="DefaultParagraphFont"/>
    <w:rsid w:val="003824D2"/>
  </w:style>
  <w:style w:type="character" w:customStyle="1" w:styleId="m-5251091010484660064gmail-styleunderline">
    <w:name w:val="m_-5251091010484660064gmail-styleunderline"/>
    <w:basedOn w:val="DefaultParagraphFont"/>
    <w:rsid w:val="003824D2"/>
  </w:style>
  <w:style w:type="character" w:customStyle="1" w:styleId="tablecaption">
    <w:name w:val="tablecaption"/>
    <w:basedOn w:val="DefaultParagraphFont"/>
    <w:rsid w:val="003824D2"/>
  </w:style>
  <w:style w:type="character" w:customStyle="1" w:styleId="StyleLatinHelvetica105ptBlack">
    <w:name w:val="Style (Latin) Helvetica 10.5 pt Black"/>
    <w:basedOn w:val="DefaultParagraphFont"/>
    <w:rsid w:val="003824D2"/>
    <w:rPr>
      <w:rFonts w:ascii="Times New Roman" w:hAnsi="Times New Roman"/>
      <w:color w:val="000000"/>
      <w:sz w:val="21"/>
    </w:rPr>
  </w:style>
  <w:style w:type="character" w:customStyle="1" w:styleId="m-413333960618644972gmail-style13ptbold">
    <w:name w:val="m_-413333960618644972gmail-style13ptbold"/>
    <w:basedOn w:val="DefaultParagraphFont"/>
    <w:rsid w:val="003824D2"/>
  </w:style>
  <w:style w:type="character" w:customStyle="1" w:styleId="m-413333960618644972gmail-styleunderline">
    <w:name w:val="m_-413333960618644972gmail-styleunderline"/>
    <w:basedOn w:val="DefaultParagraphFont"/>
    <w:rsid w:val="003824D2"/>
  </w:style>
  <w:style w:type="character" w:customStyle="1" w:styleId="m8314098763611656848gmail-stylestylebold12pt">
    <w:name w:val="m_8314098763611656848gmail-stylestylebold12pt"/>
    <w:basedOn w:val="DefaultParagraphFont"/>
    <w:rsid w:val="003824D2"/>
  </w:style>
  <w:style w:type="character" w:customStyle="1" w:styleId="m8314098763611656848gmail-styleboldunderline">
    <w:name w:val="m_8314098763611656848gmail-styleboldunderline"/>
    <w:basedOn w:val="DefaultParagraphFont"/>
    <w:rsid w:val="003824D2"/>
  </w:style>
  <w:style w:type="paragraph" w:customStyle="1" w:styleId="Spacer">
    <w:name w:val="Spacer"/>
    <w:basedOn w:val="Heading1"/>
    <w:link w:val="SpacerChar"/>
    <w:autoRedefine/>
    <w:uiPriority w:val="4"/>
    <w:qFormat/>
    <w:rsid w:val="003824D2"/>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3824D2"/>
    <w:rPr>
      <w:rFonts w:ascii="Calibri" w:eastAsiaTheme="majorEastAsia" w:hAnsi="Calibri" w:cstheme="majorBidi"/>
      <w:b/>
      <w:bCs/>
      <w:szCs w:val="32"/>
    </w:rPr>
  </w:style>
  <w:style w:type="paragraph" w:customStyle="1" w:styleId="msonormal0">
    <w:name w:val="msonormal"/>
    <w:basedOn w:val="Normal"/>
    <w:rsid w:val="003824D2"/>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3824D2"/>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3824D2"/>
    <w:rPr>
      <w:rFonts w:ascii="Georgia" w:eastAsia="Times New Roman" w:hAnsi="Georgia" w:cs="Arial" w:hint="default"/>
      <w:b/>
      <w:bCs/>
      <w:kern w:val="32"/>
      <w:sz w:val="28"/>
      <w:szCs w:val="32"/>
    </w:rPr>
  </w:style>
  <w:style w:type="character" w:customStyle="1" w:styleId="SmallChar0">
    <w:name w:val="Small Char"/>
    <w:qFormat/>
    <w:rsid w:val="003824D2"/>
    <w:rPr>
      <w:rFonts w:ascii="Arial Narrow" w:hAnsi="Arial Narrow" w:cs="Times New Roman"/>
      <w:color w:val="000000"/>
      <w:sz w:val="16"/>
    </w:rPr>
  </w:style>
  <w:style w:type="character" w:customStyle="1" w:styleId="CiteReal0">
    <w:name w:val="CiteReal"/>
    <w:uiPriority w:val="1"/>
    <w:qFormat/>
    <w:rsid w:val="003824D2"/>
    <w:rPr>
      <w:rFonts w:ascii="Arial" w:hAnsi="Arial"/>
      <w:b/>
      <w:sz w:val="24"/>
      <w:u w:val="single"/>
    </w:rPr>
  </w:style>
  <w:style w:type="character" w:customStyle="1" w:styleId="dropcap1">
    <w:name w:val="dropcap1"/>
    <w:rsid w:val="003824D2"/>
  </w:style>
  <w:style w:type="paragraph" w:customStyle="1" w:styleId="Style31">
    <w:name w:val="Style31"/>
    <w:basedOn w:val="Normal"/>
    <w:uiPriority w:val="99"/>
    <w:rsid w:val="003824D2"/>
    <w:pPr>
      <w:spacing w:line="197" w:lineRule="exact"/>
      <w:jc w:val="both"/>
    </w:pPr>
    <w:rPr>
      <w:rFonts w:ascii="Palatino Linotype" w:hAnsi="Palatino Linotype" w:cs="Palatino Linotype"/>
    </w:rPr>
  </w:style>
  <w:style w:type="paragraph" w:customStyle="1" w:styleId="Style42">
    <w:name w:val="Style42"/>
    <w:basedOn w:val="Normal"/>
    <w:uiPriority w:val="99"/>
    <w:rsid w:val="003824D2"/>
    <w:pPr>
      <w:spacing w:line="202" w:lineRule="exact"/>
      <w:jc w:val="both"/>
    </w:pPr>
    <w:rPr>
      <w:rFonts w:ascii="Palatino Linotype" w:hAnsi="Palatino Linotype" w:cs="Palatino Linotype"/>
    </w:rPr>
  </w:style>
  <w:style w:type="paragraph" w:customStyle="1" w:styleId="Style51">
    <w:name w:val="Style51"/>
    <w:basedOn w:val="Normal"/>
    <w:uiPriority w:val="99"/>
    <w:rsid w:val="003824D2"/>
    <w:pPr>
      <w:spacing w:line="200" w:lineRule="exact"/>
      <w:jc w:val="both"/>
    </w:pPr>
    <w:rPr>
      <w:rFonts w:ascii="Palatino Linotype" w:hAnsi="Palatino Linotype" w:cs="Palatino Linotype"/>
    </w:rPr>
  </w:style>
  <w:style w:type="character" w:customStyle="1" w:styleId="FontStyle72">
    <w:name w:val="Font Style72"/>
    <w:uiPriority w:val="99"/>
    <w:rsid w:val="003824D2"/>
    <w:rPr>
      <w:rFonts w:ascii="Cambria" w:hAnsi="Cambria" w:cs="Cambria" w:hint="default"/>
      <w:sz w:val="16"/>
      <w:szCs w:val="16"/>
    </w:rPr>
  </w:style>
  <w:style w:type="character" w:customStyle="1" w:styleId="FontStyle73">
    <w:name w:val="Font Style73"/>
    <w:uiPriority w:val="99"/>
    <w:rsid w:val="003824D2"/>
    <w:rPr>
      <w:rFonts w:ascii="Cambria" w:hAnsi="Cambria" w:cs="Cambria" w:hint="default"/>
      <w:i/>
      <w:iCs/>
      <w:sz w:val="16"/>
      <w:szCs w:val="16"/>
    </w:rPr>
  </w:style>
  <w:style w:type="character" w:customStyle="1" w:styleId="UnderlinestyleChar2">
    <w:name w:val="Underline style Char2"/>
    <w:rsid w:val="003824D2"/>
    <w:rPr>
      <w:sz w:val="22"/>
      <w:szCs w:val="24"/>
      <w:u w:val="single"/>
      <w:lang w:val="en-US" w:eastAsia="en-US" w:bidi="ar-SA"/>
    </w:rPr>
  </w:style>
  <w:style w:type="paragraph" w:customStyle="1" w:styleId="CitationCharChar">
    <w:name w:val="Citation Char Char"/>
    <w:basedOn w:val="Normal"/>
    <w:uiPriority w:val="6"/>
    <w:qFormat/>
    <w:rsid w:val="003824D2"/>
    <w:pPr>
      <w:ind w:left="1440" w:right="1440"/>
    </w:pPr>
    <w:rPr>
      <w:rFonts w:ascii="Cambria" w:eastAsia="Verdana" w:hAnsi="Cambria" w:cs="Cambria"/>
      <w:szCs w:val="20"/>
      <w:u w:val="single"/>
    </w:rPr>
  </w:style>
  <w:style w:type="character" w:customStyle="1" w:styleId="FontStyle49">
    <w:name w:val="Font Style49"/>
    <w:uiPriority w:val="99"/>
    <w:rsid w:val="003824D2"/>
    <w:rPr>
      <w:rFonts w:ascii="Cambria" w:hAnsi="Cambria" w:cs="Cambria"/>
      <w:sz w:val="20"/>
      <w:szCs w:val="20"/>
    </w:rPr>
  </w:style>
  <w:style w:type="character" w:customStyle="1" w:styleId="FontStyle50">
    <w:name w:val="Font Style50"/>
    <w:uiPriority w:val="99"/>
    <w:rsid w:val="003824D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824D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824D2"/>
    <w:rPr>
      <w:rFonts w:ascii="Cambria" w:eastAsia="Cambria" w:hAnsi="Cambria" w:cs="Cambria"/>
      <w:spacing w:val="-3"/>
      <w:sz w:val="28"/>
      <w:szCs w:val="20"/>
    </w:rPr>
  </w:style>
  <w:style w:type="character" w:customStyle="1" w:styleId="kn">
    <w:name w:val="kn"/>
    <w:basedOn w:val="DefaultParagraphFont"/>
    <w:rsid w:val="003824D2"/>
  </w:style>
  <w:style w:type="character" w:customStyle="1" w:styleId="StyleStyleUnderlineUnderlineStyleBoldUnderlineIntenseEmphas">
    <w:name w:val="Style Style UnderlineUnderlineStyle Bold UnderlineIntense Emphas..."/>
    <w:basedOn w:val="DefaultParagraphFont"/>
    <w:rsid w:val="003824D2"/>
    <w:rPr>
      <w:b/>
      <w:bCs/>
      <w:sz w:val="26"/>
      <w:u w:val="single"/>
    </w:rPr>
  </w:style>
  <w:style w:type="character" w:customStyle="1" w:styleId="articoloinside">
    <w:name w:val="articolo_inside"/>
    <w:rsid w:val="003824D2"/>
  </w:style>
  <w:style w:type="paragraph" w:customStyle="1" w:styleId="pagetools">
    <w:name w:val="pagetools"/>
    <w:basedOn w:val="Normal"/>
    <w:rsid w:val="003824D2"/>
    <w:pPr>
      <w:spacing w:before="100" w:beforeAutospacing="1" w:after="100" w:afterAutospacing="1"/>
    </w:pPr>
    <w:rPr>
      <w:rFonts w:ascii="Cambria" w:eastAsia="Cambria" w:hAnsi="Cambria"/>
      <w:sz w:val="24"/>
    </w:rPr>
  </w:style>
  <w:style w:type="character" w:customStyle="1" w:styleId="desc">
    <w:name w:val="desc"/>
    <w:basedOn w:val="DefaultParagraphFont"/>
    <w:rsid w:val="003824D2"/>
  </w:style>
  <w:style w:type="character" w:customStyle="1" w:styleId="job">
    <w:name w:val="job"/>
    <w:basedOn w:val="DefaultParagraphFont"/>
    <w:rsid w:val="003824D2"/>
  </w:style>
  <w:style w:type="character" w:customStyle="1" w:styleId="publisher">
    <w:name w:val="publisher"/>
    <w:basedOn w:val="DefaultParagraphFont"/>
    <w:rsid w:val="003824D2"/>
  </w:style>
  <w:style w:type="character" w:customStyle="1" w:styleId="pubyear">
    <w:name w:val="pubyear"/>
    <w:basedOn w:val="DefaultParagraphFont"/>
    <w:rsid w:val="003824D2"/>
  </w:style>
  <w:style w:type="character" w:customStyle="1" w:styleId="pubcity">
    <w:name w:val="pubcity"/>
    <w:basedOn w:val="DefaultParagraphFont"/>
    <w:rsid w:val="003824D2"/>
  </w:style>
  <w:style w:type="character" w:customStyle="1" w:styleId="bodycontentlink">
    <w:name w:val="bodycontentlink"/>
    <w:basedOn w:val="DefaultParagraphFont"/>
    <w:rsid w:val="003824D2"/>
  </w:style>
  <w:style w:type="paragraph" w:customStyle="1" w:styleId="C-Text">
    <w:name w:val="C-Text"/>
    <w:basedOn w:val="Normal"/>
    <w:rsid w:val="003824D2"/>
    <w:pPr>
      <w:tabs>
        <w:tab w:val="num" w:pos="720"/>
      </w:tabs>
      <w:ind w:left="720" w:hanging="360"/>
    </w:pPr>
    <w:rPr>
      <w:rFonts w:ascii="Book Antiqua" w:hAnsi="Book Antiqua"/>
      <w:sz w:val="24"/>
    </w:rPr>
  </w:style>
  <w:style w:type="character" w:customStyle="1" w:styleId="ecdate">
    <w:name w:val="ec_date"/>
    <w:basedOn w:val="DefaultParagraphFont"/>
    <w:rsid w:val="003824D2"/>
    <w:rPr>
      <w:rFonts w:ascii="Symbol" w:hAnsi="Symbol" w:hint="default"/>
      <w:sz w:val="20"/>
      <w:szCs w:val="20"/>
      <w:shd w:val="clear" w:color="auto" w:fill="FFFFFF"/>
    </w:rPr>
  </w:style>
  <w:style w:type="paragraph" w:customStyle="1" w:styleId="ecmsonormal">
    <w:name w:val="ec_msonormal"/>
    <w:basedOn w:val="Normal"/>
    <w:rsid w:val="003824D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3824D2"/>
  </w:style>
  <w:style w:type="character" w:customStyle="1" w:styleId="articleheadline">
    <w:name w:val="articleheadline"/>
    <w:basedOn w:val="DefaultParagraphFont"/>
    <w:rsid w:val="003824D2"/>
  </w:style>
  <w:style w:type="paragraph" w:customStyle="1" w:styleId="u-intro">
    <w:name w:val="u-intro"/>
    <w:basedOn w:val="Normal"/>
    <w:rsid w:val="003824D2"/>
    <w:pPr>
      <w:spacing w:before="100" w:beforeAutospacing="1" w:after="100" w:afterAutospacing="1"/>
    </w:pPr>
    <w:rPr>
      <w:sz w:val="24"/>
    </w:rPr>
  </w:style>
  <w:style w:type="character" w:customStyle="1" w:styleId="u-byline">
    <w:name w:val="u-byline"/>
    <w:basedOn w:val="DefaultParagraphFont"/>
    <w:rsid w:val="003824D2"/>
  </w:style>
  <w:style w:type="character" w:customStyle="1" w:styleId="articlebya">
    <w:name w:val="articleby_a"/>
    <w:basedOn w:val="DefaultParagraphFont"/>
    <w:rsid w:val="003824D2"/>
  </w:style>
  <w:style w:type="character" w:customStyle="1" w:styleId="popupwinby">
    <w:name w:val="popupwinby"/>
    <w:basedOn w:val="DefaultParagraphFont"/>
    <w:rsid w:val="003824D2"/>
  </w:style>
  <w:style w:type="character" w:customStyle="1" w:styleId="storyheader">
    <w:name w:val="storyheader"/>
    <w:basedOn w:val="DefaultParagraphFont"/>
    <w:rsid w:val="003824D2"/>
  </w:style>
  <w:style w:type="character" w:customStyle="1" w:styleId="marron">
    <w:name w:val="marron"/>
    <w:basedOn w:val="DefaultParagraphFont"/>
    <w:rsid w:val="003824D2"/>
  </w:style>
  <w:style w:type="paragraph" w:customStyle="1" w:styleId="StyleNormalWeb10pt">
    <w:name w:val="Style Normal (Web) + 10 pt"/>
    <w:basedOn w:val="NormalWeb"/>
    <w:next w:val="Normal"/>
    <w:rsid w:val="003824D2"/>
    <w:rPr>
      <w:rFonts w:ascii="Bookman Old Style" w:eastAsiaTheme="minorHAnsi" w:hAnsi="Bookman Old Style"/>
      <w:sz w:val="20"/>
      <w:lang w:bidi="ar-SA"/>
    </w:rPr>
  </w:style>
  <w:style w:type="character" w:customStyle="1" w:styleId="StyleNormalWeb10ptChar">
    <w:name w:val="Style Normal (Web) + 10 pt Char"/>
    <w:basedOn w:val="DefaultParagraphFont"/>
    <w:rsid w:val="003824D2"/>
    <w:rPr>
      <w:szCs w:val="24"/>
      <w:lang w:val="en-US" w:eastAsia="en-US" w:bidi="ar-SA"/>
    </w:rPr>
  </w:style>
  <w:style w:type="paragraph" w:customStyle="1" w:styleId="TagCiteShells">
    <w:name w:val="Tag/Cite/Shells"/>
    <w:basedOn w:val="Normal"/>
    <w:rsid w:val="003824D2"/>
    <w:rPr>
      <w:b/>
    </w:rPr>
  </w:style>
  <w:style w:type="paragraph" w:customStyle="1" w:styleId="DefinitionTerm">
    <w:name w:val="Definition Term"/>
    <w:basedOn w:val="Normal"/>
    <w:next w:val="Normal"/>
    <w:rsid w:val="003824D2"/>
    <w:rPr>
      <w:snapToGrid w:val="0"/>
      <w:sz w:val="24"/>
    </w:rPr>
  </w:style>
  <w:style w:type="character" w:customStyle="1" w:styleId="Style3CharChar">
    <w:name w:val="Style3 Char Char"/>
    <w:basedOn w:val="DefaultParagraphFont"/>
    <w:rsid w:val="003824D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824D2"/>
    <w:pPr>
      <w:spacing w:after="60"/>
    </w:pPr>
    <w:rPr>
      <w:rFonts w:eastAsia="Segoe UI" w:cs="Cambria"/>
      <w:caps/>
      <w:sz w:val="20"/>
      <w:lang w:eastAsia="zh-CN"/>
    </w:rPr>
  </w:style>
  <w:style w:type="character" w:customStyle="1" w:styleId="NormalChar0">
    <w:name w:val="Normal Char"/>
    <w:basedOn w:val="DefaultParagraphFont"/>
    <w:rsid w:val="003824D2"/>
    <w:rPr>
      <w:lang w:eastAsia="en-US"/>
    </w:rPr>
  </w:style>
  <w:style w:type="character" w:customStyle="1" w:styleId="BoldUnderlineChar2">
    <w:name w:val="Bold + Underline Char"/>
    <w:basedOn w:val="DefaultParagraphFont"/>
    <w:rsid w:val="003824D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3824D2"/>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3824D2"/>
  </w:style>
  <w:style w:type="character" w:customStyle="1" w:styleId="CharacterStyle7">
    <w:name w:val="Character Style 7"/>
    <w:rsid w:val="003824D2"/>
    <w:rPr>
      <w:rFonts w:ascii="Trebuchet MS" w:hAnsi="Trebuchet MS" w:cs="Trebuchet MS"/>
      <w:sz w:val="20"/>
      <w:szCs w:val="20"/>
      <w:u w:val="single"/>
    </w:rPr>
  </w:style>
  <w:style w:type="character" w:customStyle="1" w:styleId="StyleStyle4Char">
    <w:name w:val="Style Style4 + Char"/>
    <w:basedOn w:val="DefaultParagraphFont"/>
    <w:rsid w:val="003824D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824D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824D2"/>
    <w:rPr>
      <w:rFonts w:ascii="Symbol" w:hAnsi="Symbol"/>
      <w:sz w:val="21"/>
      <w:szCs w:val="21"/>
      <w:u w:val="thick"/>
    </w:rPr>
  </w:style>
  <w:style w:type="character" w:customStyle="1" w:styleId="UnderlinedEvidenceCharChar">
    <w:name w:val="Underlined Evidence Char Char"/>
    <w:basedOn w:val="DefaultParagraphFont"/>
    <w:rsid w:val="003824D2"/>
    <w:rPr>
      <w:rFonts w:ascii="Symbol" w:hAnsi="Symbol"/>
      <w:sz w:val="21"/>
      <w:szCs w:val="21"/>
      <w:u w:val="thick"/>
      <w:lang w:val="en-US" w:eastAsia="en-US" w:bidi="ar-SA"/>
    </w:rPr>
  </w:style>
  <w:style w:type="character" w:styleId="PlaceholderText">
    <w:name w:val="Placeholder Text"/>
    <w:basedOn w:val="DefaultParagraphFont"/>
    <w:uiPriority w:val="99"/>
    <w:rsid w:val="003824D2"/>
    <w:rPr>
      <w:color w:val="808080"/>
    </w:rPr>
  </w:style>
  <w:style w:type="paragraph" w:customStyle="1" w:styleId="Cite8">
    <w:name w:val="Cite8"/>
    <w:basedOn w:val="Normal"/>
    <w:autoRedefine/>
    <w:qFormat/>
    <w:rsid w:val="003824D2"/>
    <w:rPr>
      <w:rFonts w:ascii="Trebuchet MS" w:eastAsia="Verdana" w:hAnsi="Trebuchet MS" w:cs="Cambria"/>
    </w:rPr>
  </w:style>
  <w:style w:type="paragraph" w:customStyle="1" w:styleId="8font">
    <w:name w:val="8font"/>
    <w:basedOn w:val="Normal"/>
    <w:next w:val="Normal"/>
    <w:autoRedefine/>
    <w:rsid w:val="003824D2"/>
    <w:rPr>
      <w:rFonts w:eastAsia="Cambria Math" w:cs="Cambria"/>
      <w:szCs w:val="16"/>
    </w:rPr>
  </w:style>
  <w:style w:type="character" w:customStyle="1" w:styleId="NoterefInText">
    <w:name w:val="_NoterefInText"/>
    <w:uiPriority w:val="99"/>
    <w:rsid w:val="003824D2"/>
    <w:rPr>
      <w:rFonts w:cs="AKDPE C+ Utopia"/>
      <w:color w:val="000000"/>
    </w:rPr>
  </w:style>
  <w:style w:type="character" w:customStyle="1" w:styleId="postauthor">
    <w:name w:val="postauthor"/>
    <w:basedOn w:val="DefaultParagraphFont"/>
    <w:rsid w:val="003824D2"/>
  </w:style>
  <w:style w:type="paragraph" w:customStyle="1" w:styleId="notes-source-hasnotes">
    <w:name w:val="notes-source-hasnotes"/>
    <w:basedOn w:val="Normal"/>
    <w:rsid w:val="003824D2"/>
    <w:pPr>
      <w:spacing w:before="100" w:beforeAutospacing="1" w:after="100" w:afterAutospacing="1"/>
    </w:pPr>
    <w:rPr>
      <w:rFonts w:ascii="Tahoma" w:hAnsi="Tahoma"/>
      <w:szCs w:val="20"/>
    </w:rPr>
  </w:style>
  <w:style w:type="character" w:customStyle="1" w:styleId="span">
    <w:name w:val="span"/>
    <w:basedOn w:val="DefaultParagraphFont"/>
    <w:rsid w:val="003824D2"/>
  </w:style>
  <w:style w:type="character" w:customStyle="1" w:styleId="maintitle">
    <w:name w:val="maintitle"/>
    <w:basedOn w:val="DefaultParagraphFont"/>
    <w:rsid w:val="003824D2"/>
  </w:style>
  <w:style w:type="character" w:customStyle="1" w:styleId="thirdparty-logo">
    <w:name w:val="thirdparty-logo"/>
    <w:basedOn w:val="DefaultParagraphFont"/>
    <w:rsid w:val="003824D2"/>
  </w:style>
  <w:style w:type="character" w:customStyle="1" w:styleId="posted">
    <w:name w:val="posted"/>
    <w:basedOn w:val="DefaultParagraphFont"/>
    <w:rsid w:val="003824D2"/>
  </w:style>
  <w:style w:type="character" w:customStyle="1" w:styleId="ticker">
    <w:name w:val="ticker"/>
    <w:basedOn w:val="DefaultParagraphFont"/>
    <w:rsid w:val="003824D2"/>
  </w:style>
  <w:style w:type="paragraph" w:customStyle="1" w:styleId="articlemeta">
    <w:name w:val="articlemeta"/>
    <w:basedOn w:val="Normal"/>
    <w:rsid w:val="003824D2"/>
    <w:pPr>
      <w:spacing w:before="100" w:beforeAutospacing="1" w:after="100" w:afterAutospacing="1"/>
    </w:pPr>
    <w:rPr>
      <w:rFonts w:ascii="Tahoma" w:hAnsi="Tahoma"/>
      <w:szCs w:val="20"/>
    </w:rPr>
  </w:style>
  <w:style w:type="character" w:customStyle="1" w:styleId="vcard">
    <w:name w:val="vcard"/>
    <w:basedOn w:val="DefaultParagraphFont"/>
    <w:rsid w:val="003824D2"/>
  </w:style>
  <w:style w:type="character" w:customStyle="1" w:styleId="print-footnote">
    <w:name w:val="print-footnote"/>
    <w:basedOn w:val="DefaultParagraphFont"/>
    <w:rsid w:val="003824D2"/>
  </w:style>
  <w:style w:type="character" w:customStyle="1" w:styleId="datestring">
    <w:name w:val="datestring"/>
    <w:basedOn w:val="DefaultParagraphFont"/>
    <w:rsid w:val="003824D2"/>
  </w:style>
  <w:style w:type="paragraph" w:customStyle="1" w:styleId="noindent0">
    <w:name w:val="no_indent"/>
    <w:basedOn w:val="Normal"/>
    <w:rsid w:val="003824D2"/>
    <w:pPr>
      <w:spacing w:before="100" w:beforeAutospacing="1" w:after="100" w:afterAutospacing="1"/>
    </w:pPr>
    <w:rPr>
      <w:rFonts w:ascii="Tahoma" w:hAnsi="Tahoma"/>
      <w:szCs w:val="20"/>
    </w:rPr>
  </w:style>
  <w:style w:type="character" w:customStyle="1" w:styleId="email">
    <w:name w:val="email"/>
    <w:basedOn w:val="DefaultParagraphFont"/>
    <w:rsid w:val="003824D2"/>
  </w:style>
  <w:style w:type="paragraph" w:customStyle="1" w:styleId="left">
    <w:name w:val="left"/>
    <w:basedOn w:val="Normal"/>
    <w:rsid w:val="003824D2"/>
    <w:pPr>
      <w:spacing w:before="100" w:beforeAutospacing="1" w:after="100" w:afterAutospacing="1"/>
    </w:pPr>
    <w:rPr>
      <w:rFonts w:ascii="Tahoma" w:hAnsi="Tahoma"/>
      <w:szCs w:val="20"/>
    </w:rPr>
  </w:style>
  <w:style w:type="paragraph" w:customStyle="1" w:styleId="right">
    <w:name w:val="right"/>
    <w:basedOn w:val="Normal"/>
    <w:rsid w:val="003824D2"/>
    <w:pPr>
      <w:spacing w:before="100" w:beforeAutospacing="1" w:after="100" w:afterAutospacing="1"/>
    </w:pPr>
    <w:rPr>
      <w:rFonts w:ascii="Tahoma" w:hAnsi="Tahoma"/>
      <w:szCs w:val="20"/>
    </w:rPr>
  </w:style>
  <w:style w:type="character" w:customStyle="1" w:styleId="gptad">
    <w:name w:val="gptad"/>
    <w:basedOn w:val="DefaultParagraphFont"/>
    <w:rsid w:val="003824D2"/>
  </w:style>
  <w:style w:type="paragraph" w:customStyle="1" w:styleId="creditpostedmodified">
    <w:name w:val="credit_posted_modified"/>
    <w:basedOn w:val="Normal"/>
    <w:rsid w:val="003824D2"/>
    <w:pPr>
      <w:spacing w:before="100" w:beforeAutospacing="1" w:after="100" w:afterAutospacing="1"/>
    </w:pPr>
    <w:rPr>
      <w:rFonts w:ascii="Tahoma" w:hAnsi="Tahoma"/>
      <w:szCs w:val="20"/>
    </w:rPr>
  </w:style>
  <w:style w:type="character" w:customStyle="1" w:styleId="creditline">
    <w:name w:val="creditline"/>
    <w:basedOn w:val="DefaultParagraphFont"/>
    <w:rsid w:val="003824D2"/>
  </w:style>
  <w:style w:type="character" w:customStyle="1" w:styleId="grd">
    <w:name w:val="grd"/>
    <w:basedOn w:val="DefaultParagraphFont"/>
    <w:rsid w:val="003824D2"/>
  </w:style>
  <w:style w:type="paragraph" w:customStyle="1" w:styleId="hs-text-container">
    <w:name w:val="hs-text-container"/>
    <w:basedOn w:val="Normal"/>
    <w:rsid w:val="003824D2"/>
    <w:pPr>
      <w:spacing w:before="100" w:beforeAutospacing="1" w:after="100" w:afterAutospacing="1"/>
    </w:pPr>
    <w:rPr>
      <w:rFonts w:ascii="Tahoma" w:hAnsi="Tahoma"/>
      <w:szCs w:val="20"/>
    </w:rPr>
  </w:style>
  <w:style w:type="character" w:customStyle="1" w:styleId="created">
    <w:name w:val="created"/>
    <w:basedOn w:val="DefaultParagraphFont"/>
    <w:rsid w:val="003824D2"/>
  </w:style>
  <w:style w:type="character" w:customStyle="1" w:styleId="changed">
    <w:name w:val="changed"/>
    <w:basedOn w:val="DefaultParagraphFont"/>
    <w:rsid w:val="003824D2"/>
  </w:style>
  <w:style w:type="character" w:customStyle="1" w:styleId="article-author-name">
    <w:name w:val="article-author-name"/>
    <w:basedOn w:val="DefaultParagraphFont"/>
    <w:rsid w:val="003824D2"/>
  </w:style>
  <w:style w:type="character" w:customStyle="1" w:styleId="bioexcerpt">
    <w:name w:val="bio_excerpt"/>
    <w:basedOn w:val="DefaultParagraphFont"/>
    <w:rsid w:val="003824D2"/>
  </w:style>
  <w:style w:type="character" w:customStyle="1" w:styleId="commentcount">
    <w:name w:val="comment_count"/>
    <w:basedOn w:val="DefaultParagraphFont"/>
    <w:rsid w:val="003824D2"/>
  </w:style>
  <w:style w:type="character" w:customStyle="1" w:styleId="searchtermshighlighted">
    <w:name w:val="searchtermshighlighted"/>
    <w:basedOn w:val="DefaultParagraphFont"/>
    <w:rsid w:val="003824D2"/>
  </w:style>
  <w:style w:type="character" w:customStyle="1" w:styleId="contributornametrigger">
    <w:name w:val="contributornametrigger"/>
    <w:basedOn w:val="DefaultParagraphFont"/>
    <w:rsid w:val="003824D2"/>
  </w:style>
  <w:style w:type="character" w:customStyle="1" w:styleId="bylinepipe">
    <w:name w:val="bylinepipe"/>
    <w:basedOn w:val="DefaultParagraphFont"/>
    <w:rsid w:val="003824D2"/>
  </w:style>
  <w:style w:type="character" w:customStyle="1" w:styleId="lucenesearchresulturlb">
    <w:name w:val="lucene_search_result_url_b"/>
    <w:basedOn w:val="DefaultParagraphFont"/>
    <w:rsid w:val="003824D2"/>
  </w:style>
  <w:style w:type="character" w:customStyle="1" w:styleId="faculty-title">
    <w:name w:val="faculty-title"/>
    <w:basedOn w:val="DefaultParagraphFont"/>
    <w:rsid w:val="003824D2"/>
  </w:style>
  <w:style w:type="character" w:customStyle="1" w:styleId="count">
    <w:name w:val="count"/>
    <w:basedOn w:val="DefaultParagraphFont"/>
    <w:rsid w:val="003824D2"/>
  </w:style>
  <w:style w:type="character" w:customStyle="1" w:styleId="volume">
    <w:name w:val="volume"/>
    <w:basedOn w:val="DefaultParagraphFont"/>
    <w:rsid w:val="003824D2"/>
  </w:style>
  <w:style w:type="character" w:customStyle="1" w:styleId="issue">
    <w:name w:val="issue"/>
    <w:basedOn w:val="DefaultParagraphFont"/>
    <w:rsid w:val="003824D2"/>
  </w:style>
  <w:style w:type="character" w:customStyle="1" w:styleId="pages">
    <w:name w:val="pages"/>
    <w:basedOn w:val="DefaultParagraphFont"/>
    <w:rsid w:val="003824D2"/>
  </w:style>
  <w:style w:type="character" w:customStyle="1" w:styleId="field-content">
    <w:name w:val="field-content"/>
    <w:basedOn w:val="DefaultParagraphFont"/>
    <w:rsid w:val="003824D2"/>
  </w:style>
  <w:style w:type="character" w:customStyle="1" w:styleId="person">
    <w:name w:val="person"/>
    <w:basedOn w:val="DefaultParagraphFont"/>
    <w:rsid w:val="003824D2"/>
  </w:style>
  <w:style w:type="character" w:customStyle="1" w:styleId="corresponding">
    <w:name w:val="corresponding"/>
    <w:basedOn w:val="DefaultParagraphFont"/>
    <w:rsid w:val="003824D2"/>
  </w:style>
  <w:style w:type="character" w:customStyle="1" w:styleId="entry-date">
    <w:name w:val="entry-date"/>
    <w:basedOn w:val="DefaultParagraphFont"/>
    <w:rsid w:val="003824D2"/>
  </w:style>
  <w:style w:type="paragraph" w:customStyle="1" w:styleId="entry-meta">
    <w:name w:val="entry-meta"/>
    <w:basedOn w:val="Normal"/>
    <w:rsid w:val="003824D2"/>
    <w:pPr>
      <w:spacing w:before="100" w:beforeAutospacing="1" w:after="100" w:afterAutospacing="1"/>
    </w:pPr>
    <w:rPr>
      <w:rFonts w:ascii="Tahoma" w:hAnsi="Tahoma"/>
      <w:szCs w:val="20"/>
    </w:rPr>
  </w:style>
  <w:style w:type="character" w:customStyle="1" w:styleId="post-time">
    <w:name w:val="post-time"/>
    <w:basedOn w:val="DefaultParagraphFont"/>
    <w:rsid w:val="003824D2"/>
  </w:style>
  <w:style w:type="character" w:customStyle="1" w:styleId="post-category">
    <w:name w:val="post-category"/>
    <w:basedOn w:val="DefaultParagraphFont"/>
    <w:rsid w:val="003824D2"/>
  </w:style>
  <w:style w:type="character" w:customStyle="1" w:styleId="post-author">
    <w:name w:val="post-author"/>
    <w:basedOn w:val="DefaultParagraphFont"/>
    <w:rsid w:val="003824D2"/>
  </w:style>
  <w:style w:type="character" w:customStyle="1" w:styleId="A10">
    <w:name w:val="A10"/>
    <w:uiPriority w:val="99"/>
    <w:rsid w:val="003824D2"/>
    <w:rPr>
      <w:rFonts w:cs="MS Mincho"/>
      <w:color w:val="000000"/>
      <w:sz w:val="11"/>
      <w:szCs w:val="11"/>
    </w:rPr>
  </w:style>
  <w:style w:type="paragraph" w:customStyle="1" w:styleId="Pa10">
    <w:name w:val="Pa10"/>
    <w:basedOn w:val="Default"/>
    <w:next w:val="Default"/>
    <w:uiPriority w:val="99"/>
    <w:rsid w:val="003824D2"/>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3824D2"/>
    <w:pPr>
      <w:widowControl w:val="0"/>
      <w:spacing w:line="241" w:lineRule="atLeast"/>
    </w:pPr>
    <w:rPr>
      <w:rFonts w:ascii="Verdana" w:eastAsiaTheme="minorEastAsia" w:hAnsi="Verdana" w:cs="Cambria"/>
      <w:color w:val="auto"/>
    </w:rPr>
  </w:style>
  <w:style w:type="character" w:customStyle="1" w:styleId="A9">
    <w:name w:val="A9"/>
    <w:uiPriority w:val="99"/>
    <w:rsid w:val="003824D2"/>
    <w:rPr>
      <w:rFonts w:cs="MS Mincho"/>
      <w:color w:val="000000"/>
      <w:sz w:val="14"/>
      <w:szCs w:val="14"/>
    </w:rPr>
  </w:style>
  <w:style w:type="paragraph" w:customStyle="1" w:styleId="articledetails">
    <w:name w:val="articledetails"/>
    <w:basedOn w:val="Normal"/>
    <w:rsid w:val="003824D2"/>
    <w:pPr>
      <w:spacing w:before="100" w:beforeAutospacing="1" w:after="100" w:afterAutospacing="1"/>
    </w:pPr>
    <w:rPr>
      <w:rFonts w:ascii="Tahoma" w:hAnsi="Tahoma"/>
      <w:szCs w:val="20"/>
    </w:rPr>
  </w:style>
  <w:style w:type="character" w:customStyle="1" w:styleId="posted-and-updated">
    <w:name w:val="posted-and-updated"/>
    <w:basedOn w:val="DefaultParagraphFont"/>
    <w:rsid w:val="003824D2"/>
  </w:style>
  <w:style w:type="paragraph" w:customStyle="1" w:styleId="aff">
    <w:name w:val="aff"/>
    <w:basedOn w:val="Normal"/>
    <w:rsid w:val="003824D2"/>
    <w:pPr>
      <w:spacing w:before="100" w:beforeAutospacing="1" w:after="100" w:afterAutospacing="1"/>
    </w:pPr>
    <w:rPr>
      <w:rFonts w:ascii="Tahoma" w:hAnsi="Tahoma"/>
      <w:szCs w:val="20"/>
    </w:rPr>
  </w:style>
  <w:style w:type="character" w:customStyle="1" w:styleId="entry-author">
    <w:name w:val="entry-author"/>
    <w:basedOn w:val="DefaultParagraphFont"/>
    <w:rsid w:val="003824D2"/>
  </w:style>
  <w:style w:type="character" w:customStyle="1" w:styleId="entry-author-name">
    <w:name w:val="entry-author-name"/>
    <w:basedOn w:val="DefaultParagraphFont"/>
    <w:rsid w:val="003824D2"/>
  </w:style>
  <w:style w:type="character" w:customStyle="1" w:styleId="arial11">
    <w:name w:val="arial_11"/>
    <w:basedOn w:val="DefaultParagraphFont"/>
    <w:rsid w:val="003824D2"/>
  </w:style>
  <w:style w:type="character" w:customStyle="1" w:styleId="contrib-degrees">
    <w:name w:val="contrib-degrees"/>
    <w:basedOn w:val="DefaultParagraphFont"/>
    <w:rsid w:val="003824D2"/>
  </w:style>
  <w:style w:type="character" w:customStyle="1" w:styleId="contrib-on-behalf-of">
    <w:name w:val="contrib-on-behalf-of"/>
    <w:basedOn w:val="DefaultParagraphFont"/>
    <w:rsid w:val="003824D2"/>
  </w:style>
  <w:style w:type="character" w:customStyle="1" w:styleId="pubtime">
    <w:name w:val="pubtime"/>
    <w:basedOn w:val="DefaultParagraphFont"/>
    <w:rsid w:val="003824D2"/>
  </w:style>
  <w:style w:type="character" w:customStyle="1" w:styleId="time">
    <w:name w:val="time"/>
    <w:basedOn w:val="DefaultParagraphFont"/>
    <w:rsid w:val="003824D2"/>
  </w:style>
  <w:style w:type="character" w:customStyle="1" w:styleId="fbcommentscount">
    <w:name w:val="fb_comments_count"/>
    <w:basedOn w:val="DefaultParagraphFont"/>
    <w:rsid w:val="003824D2"/>
  </w:style>
  <w:style w:type="character" w:customStyle="1" w:styleId="stsharethiscustom">
    <w:name w:val="st_sharethis_custom"/>
    <w:basedOn w:val="DefaultParagraphFont"/>
    <w:rsid w:val="003824D2"/>
  </w:style>
  <w:style w:type="paragraph" w:customStyle="1" w:styleId="permalinkable">
    <w:name w:val="permalinkable"/>
    <w:basedOn w:val="Normal"/>
    <w:rsid w:val="003824D2"/>
    <w:pPr>
      <w:spacing w:before="100" w:beforeAutospacing="1" w:after="100" w:afterAutospacing="1"/>
    </w:pPr>
    <w:rPr>
      <w:rFonts w:ascii="Tahoma" w:hAnsi="Tahoma"/>
      <w:szCs w:val="20"/>
    </w:rPr>
  </w:style>
  <w:style w:type="character" w:customStyle="1" w:styleId="post-date">
    <w:name w:val="post-date"/>
    <w:basedOn w:val="DefaultParagraphFont"/>
    <w:rsid w:val="003824D2"/>
  </w:style>
  <w:style w:type="character" w:customStyle="1" w:styleId="link-external">
    <w:name w:val="link-external"/>
    <w:basedOn w:val="DefaultParagraphFont"/>
    <w:rsid w:val="003824D2"/>
  </w:style>
  <w:style w:type="character" w:customStyle="1" w:styleId="articleauthor">
    <w:name w:val="article_author"/>
    <w:basedOn w:val="DefaultParagraphFont"/>
    <w:rsid w:val="003824D2"/>
  </w:style>
  <w:style w:type="character" w:customStyle="1" w:styleId="articleissue">
    <w:name w:val="article_issue"/>
    <w:basedOn w:val="DefaultParagraphFont"/>
    <w:rsid w:val="003824D2"/>
  </w:style>
  <w:style w:type="character" w:customStyle="1" w:styleId="a-size-large">
    <w:name w:val="a-size-large"/>
    <w:basedOn w:val="DefaultParagraphFont"/>
    <w:rsid w:val="003824D2"/>
  </w:style>
  <w:style w:type="character" w:customStyle="1" w:styleId="a-size-medium">
    <w:name w:val="a-size-medium"/>
    <w:basedOn w:val="DefaultParagraphFont"/>
    <w:rsid w:val="003824D2"/>
  </w:style>
  <w:style w:type="character" w:customStyle="1" w:styleId="contribution">
    <w:name w:val="contribution"/>
    <w:basedOn w:val="DefaultParagraphFont"/>
    <w:rsid w:val="003824D2"/>
  </w:style>
  <w:style w:type="character" w:customStyle="1" w:styleId="a-color-secondary">
    <w:name w:val="a-color-secondary"/>
    <w:basedOn w:val="DefaultParagraphFont"/>
    <w:rsid w:val="003824D2"/>
  </w:style>
  <w:style w:type="paragraph" w:customStyle="1" w:styleId="sbyline">
    <w:name w:val="sbyline"/>
    <w:basedOn w:val="Normal"/>
    <w:rsid w:val="003824D2"/>
    <w:pPr>
      <w:spacing w:before="100" w:beforeAutospacing="1" w:after="100" w:afterAutospacing="1"/>
    </w:pPr>
    <w:rPr>
      <w:rFonts w:ascii="Tahoma" w:hAnsi="Tahoma"/>
      <w:szCs w:val="20"/>
    </w:rPr>
  </w:style>
  <w:style w:type="character" w:customStyle="1" w:styleId="ui-author">
    <w:name w:val="ui-author"/>
    <w:basedOn w:val="DefaultParagraphFont"/>
    <w:rsid w:val="003824D2"/>
  </w:style>
  <w:style w:type="character" w:customStyle="1" w:styleId="ui-staffline">
    <w:name w:val="ui-staffline"/>
    <w:basedOn w:val="DefaultParagraphFont"/>
    <w:rsid w:val="003824D2"/>
  </w:style>
  <w:style w:type="paragraph" w:customStyle="1" w:styleId="promotion-tag-p">
    <w:name w:val="promotion-tag-p"/>
    <w:basedOn w:val="Normal"/>
    <w:rsid w:val="003824D2"/>
    <w:pPr>
      <w:spacing w:before="100" w:beforeAutospacing="1" w:after="100" w:afterAutospacing="1"/>
    </w:pPr>
    <w:rPr>
      <w:rFonts w:ascii="Tahoma" w:hAnsi="Tahoma"/>
      <w:szCs w:val="20"/>
    </w:rPr>
  </w:style>
  <w:style w:type="character" w:customStyle="1" w:styleId="value">
    <w:name w:val="value"/>
    <w:basedOn w:val="DefaultParagraphFont"/>
    <w:rsid w:val="003824D2"/>
  </w:style>
  <w:style w:type="character" w:customStyle="1" w:styleId="specialissuelabel">
    <w:name w:val="specialissuelabel"/>
    <w:basedOn w:val="DefaultParagraphFont"/>
    <w:rsid w:val="003824D2"/>
  </w:style>
  <w:style w:type="character" w:customStyle="1" w:styleId="referencediv">
    <w:name w:val="referencediv"/>
    <w:basedOn w:val="DefaultParagraphFont"/>
    <w:rsid w:val="003824D2"/>
  </w:style>
  <w:style w:type="character" w:customStyle="1" w:styleId="wp-smiley">
    <w:name w:val="wp-smiley"/>
    <w:basedOn w:val="DefaultParagraphFont"/>
    <w:rsid w:val="003824D2"/>
  </w:style>
  <w:style w:type="character" w:customStyle="1" w:styleId="meta-prep">
    <w:name w:val="meta-prep"/>
    <w:basedOn w:val="DefaultParagraphFont"/>
    <w:rsid w:val="003824D2"/>
  </w:style>
  <w:style w:type="character" w:customStyle="1" w:styleId="artjournal">
    <w:name w:val="art_journal"/>
    <w:basedOn w:val="DefaultParagraphFont"/>
    <w:rsid w:val="003824D2"/>
  </w:style>
  <w:style w:type="character" w:customStyle="1" w:styleId="artdatevolumeissuepart">
    <w:name w:val="art_datevolumeissuepart"/>
    <w:basedOn w:val="DefaultParagraphFont"/>
    <w:rsid w:val="003824D2"/>
  </w:style>
  <w:style w:type="character" w:customStyle="1" w:styleId="artpages">
    <w:name w:val="art_pages"/>
    <w:basedOn w:val="DefaultParagraphFont"/>
    <w:rsid w:val="003824D2"/>
  </w:style>
  <w:style w:type="character" w:customStyle="1" w:styleId="singlehighlightclass">
    <w:name w:val="single_highlight_class"/>
    <w:basedOn w:val="DefaultParagraphFont"/>
    <w:rsid w:val="003824D2"/>
  </w:style>
  <w:style w:type="character" w:customStyle="1" w:styleId="degree">
    <w:name w:val="degree"/>
    <w:basedOn w:val="DefaultParagraphFont"/>
    <w:rsid w:val="003824D2"/>
  </w:style>
  <w:style w:type="character" w:customStyle="1" w:styleId="major">
    <w:name w:val="major"/>
    <w:basedOn w:val="DefaultParagraphFont"/>
    <w:rsid w:val="003824D2"/>
  </w:style>
  <w:style w:type="character" w:customStyle="1" w:styleId="authors">
    <w:name w:val="authors"/>
    <w:basedOn w:val="DefaultParagraphFont"/>
    <w:rsid w:val="003824D2"/>
  </w:style>
  <w:style w:type="character" w:customStyle="1" w:styleId="views">
    <w:name w:val="views"/>
    <w:basedOn w:val="DefaultParagraphFont"/>
    <w:rsid w:val="003824D2"/>
  </w:style>
  <w:style w:type="character" w:customStyle="1" w:styleId="stmainservices">
    <w:name w:val="stmainservices"/>
    <w:basedOn w:val="DefaultParagraphFont"/>
    <w:rsid w:val="003824D2"/>
  </w:style>
  <w:style w:type="character" w:customStyle="1" w:styleId="stbubblehcount">
    <w:name w:val="stbubble_hcount"/>
    <w:basedOn w:val="DefaultParagraphFont"/>
    <w:rsid w:val="003824D2"/>
  </w:style>
  <w:style w:type="paragraph" w:customStyle="1" w:styleId="Document">
    <w:name w:val="_Document"/>
    <w:basedOn w:val="Default"/>
    <w:next w:val="Default"/>
    <w:uiPriority w:val="99"/>
    <w:rsid w:val="003824D2"/>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3824D2"/>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3824D2"/>
    <w:pPr>
      <w:widowControl w:val="0"/>
    </w:pPr>
    <w:rPr>
      <w:rFonts w:ascii="AKDPE C+ Utopia" w:eastAsiaTheme="minorEastAsia" w:hAnsi="AKDPE C+ Utopia" w:cs="Cambria"/>
      <w:color w:val="auto"/>
    </w:rPr>
  </w:style>
  <w:style w:type="paragraph" w:customStyle="1" w:styleId="collapsed-hide">
    <w:name w:val="collapsed-hide"/>
    <w:basedOn w:val="Normal"/>
    <w:rsid w:val="003824D2"/>
    <w:pPr>
      <w:spacing w:before="100" w:beforeAutospacing="1" w:after="100" w:afterAutospacing="1"/>
    </w:pPr>
    <w:rPr>
      <w:rFonts w:ascii="Tahoma" w:hAnsi="Tahoma"/>
      <w:szCs w:val="20"/>
    </w:rPr>
  </w:style>
  <w:style w:type="paragraph" w:customStyle="1" w:styleId="Pa7">
    <w:name w:val="Pa7"/>
    <w:basedOn w:val="Default"/>
    <w:next w:val="Default"/>
    <w:uiPriority w:val="99"/>
    <w:rsid w:val="003824D2"/>
    <w:pPr>
      <w:widowControl w:val="0"/>
      <w:spacing w:line="211" w:lineRule="atLeast"/>
    </w:pPr>
    <w:rPr>
      <w:rFonts w:ascii="Courier New" w:eastAsiaTheme="minorEastAsia" w:hAnsi="Courier New" w:cs="Cambria"/>
      <w:color w:val="auto"/>
    </w:rPr>
  </w:style>
  <w:style w:type="paragraph" w:customStyle="1" w:styleId="odd">
    <w:name w:val="odd"/>
    <w:basedOn w:val="Normal"/>
    <w:rsid w:val="003824D2"/>
    <w:pPr>
      <w:spacing w:before="100" w:beforeAutospacing="1" w:after="100" w:afterAutospacing="1"/>
    </w:pPr>
    <w:rPr>
      <w:rFonts w:ascii="Tahoma" w:hAnsi="Tahoma"/>
      <w:szCs w:val="20"/>
    </w:rPr>
  </w:style>
  <w:style w:type="character" w:customStyle="1" w:styleId="article-date">
    <w:name w:val="article-date"/>
    <w:basedOn w:val="DefaultParagraphFont"/>
    <w:rsid w:val="003824D2"/>
  </w:style>
  <w:style w:type="character" w:customStyle="1" w:styleId="article-author">
    <w:name w:val="article-author"/>
    <w:basedOn w:val="DefaultParagraphFont"/>
    <w:rsid w:val="003824D2"/>
  </w:style>
  <w:style w:type="character" w:customStyle="1" w:styleId="tolocaltime">
    <w:name w:val="tolocaltime"/>
    <w:basedOn w:val="DefaultParagraphFont"/>
    <w:rsid w:val="003824D2"/>
  </w:style>
  <w:style w:type="character" w:customStyle="1" w:styleId="pb-byline">
    <w:name w:val="pb-byline"/>
    <w:basedOn w:val="DefaultParagraphFont"/>
    <w:rsid w:val="003824D2"/>
  </w:style>
  <w:style w:type="character" w:customStyle="1" w:styleId="pb-timestamp">
    <w:name w:val="pb-timestamp"/>
    <w:basedOn w:val="DefaultParagraphFont"/>
    <w:rsid w:val="003824D2"/>
  </w:style>
  <w:style w:type="paragraph" w:customStyle="1" w:styleId="Pa8">
    <w:name w:val="Pa8"/>
    <w:basedOn w:val="Default"/>
    <w:next w:val="Default"/>
    <w:uiPriority w:val="99"/>
    <w:rsid w:val="003824D2"/>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3824D2"/>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3824D2"/>
  </w:style>
  <w:style w:type="character" w:customStyle="1" w:styleId="even">
    <w:name w:val="even"/>
    <w:basedOn w:val="DefaultParagraphFont"/>
    <w:rsid w:val="003824D2"/>
  </w:style>
  <w:style w:type="paragraph" w:customStyle="1" w:styleId="volissue">
    <w:name w:val="volissue"/>
    <w:basedOn w:val="Normal"/>
    <w:rsid w:val="003824D2"/>
    <w:pPr>
      <w:spacing w:before="100" w:beforeAutospacing="1" w:after="100" w:afterAutospacing="1"/>
    </w:pPr>
    <w:rPr>
      <w:rFonts w:ascii="Tahoma" w:hAnsi="Tahoma"/>
      <w:szCs w:val="20"/>
    </w:rPr>
  </w:style>
  <w:style w:type="character" w:customStyle="1" w:styleId="view-count">
    <w:name w:val="view-count"/>
    <w:basedOn w:val="DefaultParagraphFont"/>
    <w:rsid w:val="003824D2"/>
  </w:style>
  <w:style w:type="character" w:customStyle="1" w:styleId="tChar">
    <w:name w:val="t Char"/>
    <w:rsid w:val="003824D2"/>
    <w:rPr>
      <w:rFonts w:ascii="Georgia" w:eastAsia="Times New Roman" w:hAnsi="Georgia" w:cs="Calibri"/>
      <w:b/>
      <w:lang w:val="x-none" w:eastAsia="x-none"/>
    </w:rPr>
  </w:style>
  <w:style w:type="paragraph" w:customStyle="1" w:styleId="BoldUnderlineChar20">
    <w:name w:val="BoldUnderline Char2"/>
    <w:link w:val="BoldUnderlineChar2Char"/>
    <w:rsid w:val="003824D2"/>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3824D2"/>
    <w:rPr>
      <w:rFonts w:ascii="Times New Roman" w:eastAsia="Times New Roman" w:hAnsi="Times New Roman" w:cs="Times New Roman"/>
      <w:b/>
      <w:sz w:val="20"/>
      <w:u w:val="single"/>
    </w:rPr>
  </w:style>
  <w:style w:type="character" w:customStyle="1" w:styleId="UnderlineCharChar4">
    <w:name w:val="Underline Char Char4"/>
    <w:rsid w:val="003824D2"/>
    <w:rPr>
      <w:szCs w:val="24"/>
      <w:u w:val="single"/>
      <w:lang w:val="en-US" w:eastAsia="en-US" w:bidi="ar-SA"/>
    </w:rPr>
  </w:style>
  <w:style w:type="character" w:customStyle="1" w:styleId="BoldUnderlineCharChar3">
    <w:name w:val="BoldUnderline Char Char3"/>
    <w:rsid w:val="003824D2"/>
    <w:rPr>
      <w:b/>
      <w:szCs w:val="24"/>
      <w:u w:val="single"/>
      <w:lang w:val="en-US" w:eastAsia="en-US" w:bidi="ar-SA"/>
    </w:rPr>
  </w:style>
  <w:style w:type="character" w:customStyle="1" w:styleId="BoldUnderlineCharChar2">
    <w:name w:val="BoldUnderline Char Char2"/>
    <w:rsid w:val="003824D2"/>
    <w:rPr>
      <w:b/>
      <w:szCs w:val="24"/>
      <w:u w:val="single"/>
      <w:lang w:val="en-US" w:eastAsia="en-US" w:bidi="ar-SA"/>
    </w:rPr>
  </w:style>
  <w:style w:type="paragraph" w:customStyle="1" w:styleId="UnderlineCard0">
    <w:name w:val="UnderlineCard"/>
    <w:basedOn w:val="Heading3"/>
    <w:link w:val="UnderlineCardChar"/>
    <w:qFormat/>
    <w:rsid w:val="003824D2"/>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3824D2"/>
    <w:rPr>
      <w:rFonts w:ascii="Calibri" w:eastAsia="Calibri" w:hAnsi="Calibri" w:cs="Times New Roman"/>
      <w:sz w:val="20"/>
      <w:szCs w:val="20"/>
      <w:u w:val="single"/>
      <w:lang w:val="x-none" w:eastAsia="x-none"/>
    </w:rPr>
  </w:style>
  <w:style w:type="character" w:customStyle="1" w:styleId="5Notunderlined">
    <w:name w:val="5 Not underlined"/>
    <w:rsid w:val="003824D2"/>
    <w:rPr>
      <w:rFonts w:ascii="Times New Roman" w:hAnsi="Times New Roman"/>
      <w:sz w:val="16"/>
    </w:rPr>
  </w:style>
  <w:style w:type="character" w:customStyle="1" w:styleId="volume-issue">
    <w:name w:val="volume-issue"/>
    <w:rsid w:val="003824D2"/>
    <w:rPr>
      <w:rFonts w:cs="Times New Roman"/>
    </w:rPr>
  </w:style>
  <w:style w:type="character" w:customStyle="1" w:styleId="i">
    <w:name w:val="i"/>
    <w:basedOn w:val="DefaultParagraphFont"/>
    <w:uiPriority w:val="99"/>
    <w:rsid w:val="003824D2"/>
  </w:style>
  <w:style w:type="character" w:customStyle="1" w:styleId="storytext">
    <w:name w:val="storytext"/>
    <w:basedOn w:val="DefaultParagraphFont"/>
    <w:rsid w:val="003824D2"/>
  </w:style>
  <w:style w:type="character" w:customStyle="1" w:styleId="heading3char0">
    <w:name w:val="heading3char"/>
    <w:rsid w:val="003824D2"/>
  </w:style>
  <w:style w:type="character" w:customStyle="1" w:styleId="boldness1">
    <w:name w:val="boldness1"/>
    <w:rsid w:val="003824D2"/>
  </w:style>
  <w:style w:type="paragraph" w:customStyle="1" w:styleId="Cardd">
    <w:name w:val="Cardd"/>
    <w:basedOn w:val="Normal"/>
    <w:uiPriority w:val="4"/>
    <w:qFormat/>
    <w:rsid w:val="003824D2"/>
    <w:pPr>
      <w:ind w:left="288" w:right="288"/>
    </w:pPr>
  </w:style>
  <w:style w:type="paragraph" w:customStyle="1" w:styleId="document0">
    <w:name w:val="document"/>
    <w:basedOn w:val="Normal"/>
    <w:rsid w:val="003824D2"/>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3824D2"/>
    <w:rPr>
      <w:rFonts w:cs="Arial"/>
      <w:bCs/>
      <w:szCs w:val="26"/>
      <w:u w:val="single"/>
      <w:lang w:val="en-US" w:eastAsia="en-US" w:bidi="ar-SA"/>
    </w:rPr>
  </w:style>
  <w:style w:type="character" w:customStyle="1" w:styleId="current-selection">
    <w:name w:val="current-selection"/>
    <w:basedOn w:val="DefaultParagraphFont"/>
    <w:rsid w:val="003824D2"/>
  </w:style>
  <w:style w:type="character" w:customStyle="1" w:styleId="a2">
    <w:name w:val="_"/>
    <w:basedOn w:val="DefaultParagraphFont"/>
    <w:rsid w:val="003824D2"/>
  </w:style>
  <w:style w:type="paragraph" w:customStyle="1" w:styleId="Shrink6">
    <w:name w:val="Shrink 6"/>
    <w:basedOn w:val="Normal"/>
    <w:qFormat/>
    <w:rsid w:val="003824D2"/>
    <w:rPr>
      <w:rFonts w:eastAsia="Calibri" w:cs="Times New Roman"/>
      <w:sz w:val="12"/>
    </w:rPr>
  </w:style>
  <w:style w:type="character" w:customStyle="1" w:styleId="messagecontent">
    <w:name w:val="message_content"/>
    <w:rsid w:val="003824D2"/>
  </w:style>
  <w:style w:type="character" w:customStyle="1" w:styleId="StyleUnderlineChar">
    <w:name w:val="Style Underline Char"/>
    <w:basedOn w:val="DefaultParagraphFont"/>
    <w:rsid w:val="003824D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3824D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3824D2"/>
    <w:rPr>
      <w:rFonts w:ascii="Calibri" w:eastAsia="Times New Roman" w:hAnsi="Calibri" w:cs="Arial"/>
      <w:b/>
      <w:bCs/>
      <w:kern w:val="32"/>
      <w:szCs w:val="32"/>
      <w:u w:val="single"/>
    </w:rPr>
  </w:style>
  <w:style w:type="character" w:customStyle="1" w:styleId="twelptblackblack1">
    <w:name w:val="twelptblackblack1"/>
    <w:basedOn w:val="DefaultParagraphFont"/>
    <w:rsid w:val="003824D2"/>
    <w:rPr>
      <w:rFonts w:ascii="Verdana" w:hAnsi="Verdana" w:hint="default"/>
      <w:color w:val="000000"/>
      <w:sz w:val="16"/>
      <w:szCs w:val="16"/>
    </w:rPr>
  </w:style>
  <w:style w:type="character" w:customStyle="1" w:styleId="Heading3CharCharCharChar1">
    <w:name w:val="Heading 3 Char Char Char Char1"/>
    <w:rsid w:val="003824D2"/>
    <w:rPr>
      <w:rFonts w:cs="Arial"/>
      <w:bCs/>
      <w:szCs w:val="26"/>
      <w:u w:val="single"/>
      <w:lang w:val="en-US" w:eastAsia="en-US" w:bidi="ar-SA"/>
    </w:rPr>
  </w:style>
  <w:style w:type="paragraph" w:customStyle="1" w:styleId="conintrotext">
    <w:name w:val="conintrotext"/>
    <w:basedOn w:val="Normal"/>
    <w:uiPriority w:val="99"/>
    <w:rsid w:val="003824D2"/>
    <w:pPr>
      <w:spacing w:before="100" w:beforeAutospacing="1" w:after="100" w:afterAutospacing="1"/>
    </w:pPr>
    <w:rPr>
      <w:rFonts w:eastAsia="Times New Roman"/>
      <w:sz w:val="24"/>
    </w:rPr>
  </w:style>
  <w:style w:type="character" w:customStyle="1" w:styleId="comment-body">
    <w:name w:val="comment-body"/>
    <w:rsid w:val="003824D2"/>
  </w:style>
  <w:style w:type="character" w:customStyle="1" w:styleId="UnderlineCharCharChar1">
    <w:name w:val="Underline Char Char Char1"/>
    <w:rsid w:val="003824D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824D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824D2"/>
    <w:rPr>
      <w:rFonts w:asciiTheme="minorHAnsi" w:eastAsia="MS Mincho" w:hAnsiTheme="minorHAnsi" w:cstheme="minorBidi"/>
      <w:b/>
      <w:sz w:val="24"/>
      <w:u w:val="single"/>
    </w:rPr>
  </w:style>
  <w:style w:type="character" w:customStyle="1" w:styleId="mw-headline">
    <w:name w:val="mw-headline"/>
    <w:rsid w:val="003824D2"/>
  </w:style>
  <w:style w:type="character" w:customStyle="1" w:styleId="flagicon">
    <w:name w:val="flagicon"/>
    <w:rsid w:val="003824D2"/>
  </w:style>
  <w:style w:type="paragraph" w:customStyle="1" w:styleId="assert">
    <w:name w:val="assert"/>
    <w:basedOn w:val="Normal"/>
    <w:uiPriority w:val="99"/>
    <w:rsid w:val="003824D2"/>
    <w:pPr>
      <w:spacing w:before="100" w:beforeAutospacing="1" w:after="100" w:afterAutospacing="1"/>
    </w:pPr>
    <w:rPr>
      <w:rFonts w:eastAsia="Times New Roman"/>
      <w:sz w:val="24"/>
    </w:rPr>
  </w:style>
  <w:style w:type="character" w:customStyle="1" w:styleId="apturelink">
    <w:name w:val="apturelink"/>
    <w:rsid w:val="003824D2"/>
  </w:style>
  <w:style w:type="character" w:customStyle="1" w:styleId="apturelinkicon">
    <w:name w:val="apturelinkicon"/>
    <w:rsid w:val="003824D2"/>
  </w:style>
  <w:style w:type="paragraph" w:customStyle="1" w:styleId="Default1">
    <w:name w:val="Default1"/>
    <w:basedOn w:val="Default"/>
    <w:next w:val="Default"/>
    <w:uiPriority w:val="99"/>
    <w:rsid w:val="003824D2"/>
    <w:rPr>
      <w:color w:val="auto"/>
    </w:rPr>
  </w:style>
  <w:style w:type="paragraph" w:customStyle="1" w:styleId="center">
    <w:name w:val="center"/>
    <w:basedOn w:val="Normal"/>
    <w:uiPriority w:val="99"/>
    <w:rsid w:val="003824D2"/>
    <w:pPr>
      <w:spacing w:before="100" w:beforeAutospacing="1" w:after="100" w:afterAutospacing="1"/>
    </w:pPr>
    <w:rPr>
      <w:rFonts w:eastAsia="Times New Roman"/>
      <w:sz w:val="24"/>
    </w:rPr>
  </w:style>
  <w:style w:type="character" w:customStyle="1" w:styleId="LittleChar">
    <w:name w:val="Little Char"/>
    <w:link w:val="Little"/>
    <w:rsid w:val="003824D2"/>
    <w:rPr>
      <w:rFonts w:ascii="Garamond" w:eastAsia="Times New Roman" w:hAnsi="Garamond" w:cs="Calibri"/>
      <w:sz w:val="28"/>
    </w:rPr>
  </w:style>
  <w:style w:type="character" w:customStyle="1" w:styleId="UnderlineChar1Char">
    <w:name w:val="Underline Char1 Char"/>
    <w:rsid w:val="003824D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824D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824D2"/>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824D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824D2"/>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824D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824D2"/>
    <w:rPr>
      <w:rFonts w:asciiTheme="minorHAnsi" w:eastAsia="MS Mincho" w:hAnsiTheme="minorHAnsi" w:cstheme="minorBidi"/>
      <w:b/>
      <w:sz w:val="24"/>
      <w:u w:val="single"/>
    </w:rPr>
  </w:style>
  <w:style w:type="paragraph" w:customStyle="1" w:styleId="CardBody">
    <w:name w:val="Card Body"/>
    <w:basedOn w:val="Normal"/>
    <w:link w:val="CardBodyChar"/>
    <w:rsid w:val="003824D2"/>
    <w:rPr>
      <w:rFonts w:eastAsia="Times New Roman"/>
    </w:rPr>
  </w:style>
  <w:style w:type="character" w:customStyle="1" w:styleId="CardBodyChar">
    <w:name w:val="Card Body Char"/>
    <w:link w:val="CardBody"/>
    <w:rsid w:val="003824D2"/>
    <w:rPr>
      <w:rFonts w:ascii="Calibri" w:eastAsia="Times New Roman" w:hAnsi="Calibri" w:cs="Calibri"/>
      <w:sz w:val="28"/>
    </w:rPr>
  </w:style>
  <w:style w:type="character" w:customStyle="1" w:styleId="ptitleinside">
    <w:name w:val="p_title_inside"/>
    <w:rsid w:val="003824D2"/>
  </w:style>
  <w:style w:type="paragraph" w:customStyle="1" w:styleId="StyleBoldandUnderlineChar11ptBorderSinglesolidline">
    <w:name w:val="Style Bold and Underline Char + 11 pt Border: : (Single solid line..."/>
    <w:link w:val="StyleBoldandUnderlineChar11ptBorderSinglesolidlineChar"/>
    <w:rsid w:val="003824D2"/>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824D2"/>
    <w:rPr>
      <w:rFonts w:eastAsia="Times New Roman"/>
      <w:b/>
      <w:bCs/>
      <w:sz w:val="22"/>
      <w:szCs w:val="20"/>
      <w:u w:val="single"/>
      <w:bdr w:val="single" w:sz="4" w:space="0" w:color="auto"/>
    </w:rPr>
  </w:style>
  <w:style w:type="character" w:customStyle="1" w:styleId="Heading1CharChar1">
    <w:name w:val="Heading 1 Char Char1"/>
    <w:rsid w:val="003824D2"/>
    <w:rPr>
      <w:rFonts w:cs="Arial"/>
      <w:b/>
      <w:bCs/>
      <w:szCs w:val="32"/>
      <w:lang w:val="en-US" w:eastAsia="en-US" w:bidi="ar-SA"/>
    </w:rPr>
  </w:style>
  <w:style w:type="paragraph" w:customStyle="1" w:styleId="Indentation">
    <w:name w:val="Indentation"/>
    <w:basedOn w:val="Normal"/>
    <w:uiPriority w:val="99"/>
    <w:rsid w:val="003824D2"/>
    <w:pPr>
      <w:ind w:left="288" w:right="288"/>
    </w:pPr>
  </w:style>
  <w:style w:type="character" w:customStyle="1" w:styleId="StyleUnderlineCharChar9ptBold">
    <w:name w:val="Style Underline Char Char + 9 pt Bold"/>
    <w:rsid w:val="003824D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824D2"/>
    <w:rPr>
      <w:rFonts w:eastAsia="Times New Roman"/>
      <w:u w:val="single"/>
    </w:rPr>
  </w:style>
  <w:style w:type="character" w:customStyle="1" w:styleId="StyleStyle4ArialNarrow9ptChar">
    <w:name w:val="Style Style4 + Arial Narrow 9 pt Char"/>
    <w:link w:val="StyleStyle4ArialNarrow9pt"/>
    <w:rsid w:val="003824D2"/>
    <w:rPr>
      <w:rFonts w:ascii="Calibri" w:eastAsia="Times New Roman" w:hAnsi="Calibri" w:cs="Calibri"/>
      <w:sz w:val="28"/>
      <w:u w:val="single"/>
    </w:rPr>
  </w:style>
  <w:style w:type="paragraph" w:customStyle="1" w:styleId="StyleStyle4ArialNarrow9ptBold">
    <w:name w:val="Style Style4 + Arial Narrow 9 pt Bold"/>
    <w:basedOn w:val="Normal"/>
    <w:link w:val="StyleStyle4ArialNarrow9ptBoldChar"/>
    <w:rsid w:val="003824D2"/>
    <w:rPr>
      <w:rFonts w:eastAsia="Times New Roman"/>
      <w:b/>
      <w:bCs/>
      <w:u w:val="single"/>
    </w:rPr>
  </w:style>
  <w:style w:type="character" w:customStyle="1" w:styleId="StyleStyle4ArialNarrow9ptBoldChar">
    <w:name w:val="Style Style4 + Arial Narrow 9 pt Bold Char"/>
    <w:link w:val="StyleStyle4ArialNarrow9ptBold"/>
    <w:rsid w:val="003824D2"/>
    <w:rPr>
      <w:rFonts w:ascii="Calibri" w:eastAsia="Times New Roman" w:hAnsi="Calibri" w:cs="Calibri"/>
      <w:b/>
      <w:bCs/>
      <w:sz w:val="28"/>
      <w:u w:val="single"/>
    </w:rPr>
  </w:style>
  <w:style w:type="character" w:customStyle="1" w:styleId="StyleBoldandUnderlineCharChar29pt">
    <w:name w:val="Style Bold and Underline Char Char2 + 9 pt"/>
    <w:rsid w:val="003824D2"/>
    <w:rPr>
      <w:rFonts w:ascii="Times New Roman" w:hAnsi="Times New Roman"/>
      <w:b/>
      <w:bCs/>
      <w:noProof w:val="0"/>
      <w:sz w:val="20"/>
      <w:u w:val="single"/>
    </w:rPr>
  </w:style>
  <w:style w:type="character" w:customStyle="1" w:styleId="StyleUnderlineCharChar19pt">
    <w:name w:val="Style Underline Char Char1 + 9 pt"/>
    <w:rsid w:val="003824D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824D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824D2"/>
    <w:rPr>
      <w:rFonts w:ascii="Georgia" w:eastAsia="Times New Roman" w:hAnsi="Georgia"/>
      <w:b/>
      <w:smallCaps/>
      <w:sz w:val="24"/>
      <w:szCs w:val="24"/>
      <w:u w:val="single"/>
    </w:rPr>
  </w:style>
  <w:style w:type="character" w:customStyle="1" w:styleId="CardTextCharChar">
    <w:name w:val="Card Text Char Char"/>
    <w:rsid w:val="003824D2"/>
    <w:rPr>
      <w:rFonts w:ascii="Times New Roman" w:eastAsia="Times New Roman" w:hAnsi="Times New Roman" w:cs="Times New Roman"/>
      <w:sz w:val="20"/>
      <w:szCs w:val="20"/>
    </w:rPr>
  </w:style>
  <w:style w:type="character" w:customStyle="1" w:styleId="citeChar1">
    <w:name w:val="cite Char"/>
    <w:locked/>
    <w:rsid w:val="003824D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3824D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824D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3824D2"/>
    <w:rPr>
      <w:i/>
      <w:iCs/>
      <w:sz w:val="20"/>
      <w:u w:val="single"/>
    </w:rPr>
  </w:style>
  <w:style w:type="character" w:customStyle="1" w:styleId="HIGHLIGHT0">
    <w:name w:val="HIGHLIGHT"/>
    <w:uiPriority w:val="1"/>
    <w:rsid w:val="003824D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3824D2"/>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3824D2"/>
    <w:rPr>
      <w:rFonts w:ascii="Times New Roman" w:eastAsia="Times New Roman" w:hAnsi="Times New Roman" w:cs="Times New Roman"/>
      <w:b/>
      <w:sz w:val="28"/>
    </w:rPr>
  </w:style>
  <w:style w:type="character" w:customStyle="1" w:styleId="FifthChar">
    <w:name w:val="Fifth Char"/>
    <w:link w:val="Fifth"/>
    <w:rsid w:val="003824D2"/>
    <w:rPr>
      <w:rFonts w:ascii="Calibri" w:eastAsia="Calibri" w:hAnsi="Calibri" w:cs="Calibri"/>
      <w:sz w:val="28"/>
    </w:rPr>
  </w:style>
  <w:style w:type="paragraph" w:customStyle="1" w:styleId="Third">
    <w:name w:val="Third"/>
    <w:basedOn w:val="Normal"/>
    <w:link w:val="ThirdChar"/>
    <w:rsid w:val="003824D2"/>
    <w:rPr>
      <w:rFonts w:eastAsia="Times New Roman"/>
      <w:b/>
      <w:u w:val="single"/>
      <w:lang w:val="x-none" w:eastAsia="x-none"/>
    </w:rPr>
  </w:style>
  <w:style w:type="character" w:customStyle="1" w:styleId="ThirdChar">
    <w:name w:val="Third Char"/>
    <w:link w:val="Third"/>
    <w:rsid w:val="003824D2"/>
    <w:rPr>
      <w:rFonts w:ascii="Calibri" w:eastAsia="Times New Roman" w:hAnsi="Calibri" w:cs="Calibri"/>
      <w:b/>
      <w:sz w:val="28"/>
      <w:u w:val="single"/>
      <w:lang w:val="x-none" w:eastAsia="x-none"/>
    </w:rPr>
  </w:style>
  <w:style w:type="paragraph" w:customStyle="1" w:styleId="CharCharCharCharCharChar1CharCharCharCharChar">
    <w:name w:val="Char Char Char Char Char Char1 Char Char Char Char Char"/>
    <w:aliases w:val="Char Char2"/>
    <w:next w:val="Normal"/>
    <w:rsid w:val="003824D2"/>
    <w:pPr>
      <w:widowControl w:val="0"/>
      <w:jc w:val="both"/>
      <w:outlineLvl w:val="1"/>
    </w:pPr>
    <w:rPr>
      <w:rFonts w:ascii="Times New Roman" w:eastAsia="Times New Roman" w:hAnsi="Times New Roman" w:cs="Times New Roman"/>
      <w:b/>
    </w:rPr>
  </w:style>
  <w:style w:type="character" w:customStyle="1" w:styleId="CardsCharChar">
    <w:name w:val="Cards Char Char"/>
    <w:rsid w:val="003824D2"/>
    <w:rPr>
      <w:rFonts w:ascii="Times New Roman" w:eastAsia="Times New Roman" w:hAnsi="Times New Roman"/>
      <w:szCs w:val="24"/>
    </w:rPr>
  </w:style>
  <w:style w:type="character" w:customStyle="1" w:styleId="article-record-publication-volume-issue">
    <w:name w:val="article-record-publication-volume-issue"/>
    <w:rsid w:val="003824D2"/>
  </w:style>
  <w:style w:type="character" w:customStyle="1" w:styleId="NothingCharChar">
    <w:name w:val="Nothing Char Char"/>
    <w:link w:val="NothingCharCharChar"/>
    <w:rsid w:val="003824D2"/>
  </w:style>
  <w:style w:type="paragraph" w:customStyle="1" w:styleId="DebateUnderlineBoldChar">
    <w:name w:val="Debate Underline Bold Char"/>
    <w:basedOn w:val="Normal"/>
    <w:link w:val="DebateUnderlineBoldCharChar"/>
    <w:rsid w:val="003824D2"/>
    <w:pPr>
      <w:jc w:val="both"/>
    </w:pPr>
    <w:rPr>
      <w:rFonts w:eastAsia="Times New Roman"/>
      <w:b/>
      <w:u w:val="thick"/>
    </w:rPr>
  </w:style>
  <w:style w:type="character" w:customStyle="1" w:styleId="DebateUnderlineBoldCharChar">
    <w:name w:val="Debate Underline Bold Char Char"/>
    <w:link w:val="DebateUnderlineBoldChar"/>
    <w:rsid w:val="003824D2"/>
    <w:rPr>
      <w:rFonts w:ascii="Calibri" w:eastAsia="Times New Roman" w:hAnsi="Calibri" w:cs="Calibri"/>
      <w:b/>
      <w:sz w:val="28"/>
      <w:u w:val="thick"/>
    </w:rPr>
  </w:style>
  <w:style w:type="character" w:customStyle="1" w:styleId="resultbodyblack">
    <w:name w:val="resultbodyblack"/>
    <w:rsid w:val="003824D2"/>
    <w:rPr>
      <w:rFonts w:cs="Times New Roman"/>
    </w:rPr>
  </w:style>
  <w:style w:type="paragraph" w:customStyle="1" w:styleId="bloctitles">
    <w:name w:val="bloc titles"/>
    <w:basedOn w:val="Heading1"/>
    <w:next w:val="Normal"/>
    <w:link w:val="bloctitlesChar"/>
    <w:autoRedefine/>
    <w:rsid w:val="003824D2"/>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3824D2"/>
    <w:rPr>
      <w:rFonts w:ascii="Calibri" w:eastAsia="Malgun Gothic" w:hAnsi="Calibri" w:cs="Arial"/>
      <w:b/>
      <w:bCs/>
      <w:sz w:val="28"/>
      <w:szCs w:val="32"/>
      <w:u w:val="single"/>
    </w:rPr>
  </w:style>
  <w:style w:type="paragraph" w:customStyle="1" w:styleId="CiteSmallText">
    <w:name w:val="Cite Small Text"/>
    <w:basedOn w:val="Normal"/>
    <w:uiPriority w:val="99"/>
    <w:rsid w:val="003824D2"/>
    <w:pPr>
      <w:widowControl w:val="0"/>
      <w:spacing w:after="200"/>
    </w:pPr>
    <w:rPr>
      <w:rFonts w:ascii="Helvetica Neue" w:hAnsi="Helvetica Neue"/>
      <w:b/>
      <w:sz w:val="18"/>
    </w:rPr>
  </w:style>
  <w:style w:type="character" w:customStyle="1" w:styleId="3TagCite">
    <w:name w:val="3 Tag/Cite"/>
    <w:rsid w:val="003824D2"/>
    <w:rPr>
      <w:rFonts w:ascii="Times New Roman" w:hAnsi="Times New Roman"/>
      <w:b/>
    </w:rPr>
  </w:style>
  <w:style w:type="character" w:customStyle="1" w:styleId="4Qualifications">
    <w:name w:val="4 Qualifications"/>
    <w:rsid w:val="003824D2"/>
    <w:rPr>
      <w:rFonts w:ascii="Times New Roman" w:hAnsi="Times New Roman"/>
      <w:sz w:val="19"/>
    </w:rPr>
  </w:style>
  <w:style w:type="character" w:customStyle="1" w:styleId="6Underlined">
    <w:name w:val="6 Underlined"/>
    <w:rsid w:val="003824D2"/>
    <w:rPr>
      <w:rFonts w:ascii="Times New Roman" w:hAnsi="Times New Roman"/>
      <w:b/>
      <w:sz w:val="21"/>
      <w:u w:val="single"/>
    </w:rPr>
  </w:style>
  <w:style w:type="paragraph" w:customStyle="1" w:styleId="Cards1CharChar">
    <w:name w:val="Cards1 Char Char"/>
    <w:basedOn w:val="Normal"/>
    <w:link w:val="Cards1CharCharChar"/>
    <w:rsid w:val="003824D2"/>
    <w:pPr>
      <w:autoSpaceDE w:val="0"/>
      <w:autoSpaceDN w:val="0"/>
      <w:adjustRightInd w:val="0"/>
      <w:ind w:left="432" w:right="432"/>
      <w:jc w:val="both"/>
    </w:pPr>
    <w:rPr>
      <w:lang w:val="x-none"/>
    </w:rPr>
  </w:style>
  <w:style w:type="character" w:customStyle="1" w:styleId="Cards1CharCharChar">
    <w:name w:val="Cards1 Char Char Char"/>
    <w:link w:val="Cards1CharChar"/>
    <w:rsid w:val="003824D2"/>
    <w:rPr>
      <w:rFonts w:ascii="Calibri" w:hAnsi="Calibri" w:cs="Calibri"/>
      <w:sz w:val="28"/>
      <w:lang w:val="x-none"/>
    </w:rPr>
  </w:style>
  <w:style w:type="character" w:customStyle="1" w:styleId="UnderlineCharCharCharCharCharCharCharChar">
    <w:name w:val="Underline Char Char Char Char Char Char Char Char"/>
    <w:link w:val="UnderlineCharCharCharCharCharCharChar"/>
    <w:rsid w:val="003824D2"/>
    <w:rPr>
      <w:u w:val="single"/>
    </w:rPr>
  </w:style>
  <w:style w:type="paragraph" w:customStyle="1" w:styleId="UnderlineCharCharCharCharCharCharChar">
    <w:name w:val="Underline Char Char Char Char Char Char Char"/>
    <w:basedOn w:val="Normal"/>
    <w:link w:val="UnderlineCharCharCharCharCharCharCharChar"/>
    <w:rsid w:val="003824D2"/>
    <w:rPr>
      <w:rFonts w:asciiTheme="minorHAnsi" w:hAnsiTheme="minorHAnsi" w:cstheme="minorBidi"/>
      <w:sz w:val="24"/>
      <w:u w:val="single"/>
    </w:rPr>
  </w:style>
  <w:style w:type="paragraph" w:customStyle="1" w:styleId="CitesCharChar">
    <w:name w:val="Cites Char Char"/>
    <w:next w:val="Normal"/>
    <w:link w:val="CitesCharCharChar"/>
    <w:rsid w:val="003824D2"/>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3824D2"/>
    <w:rPr>
      <w:rFonts w:ascii="Times New Roman" w:eastAsia="Times New Roman" w:hAnsi="Times New Roman" w:cs="Times New Roman"/>
      <w:sz w:val="20"/>
    </w:rPr>
  </w:style>
  <w:style w:type="character" w:customStyle="1" w:styleId="nohighlighting">
    <w:name w:val="no highlighting"/>
    <w:rsid w:val="003824D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824D2"/>
    <w:rPr>
      <w:rFonts w:ascii="Cambria" w:hAnsi="Cambria" w:hint="default"/>
      <w:sz w:val="21"/>
      <w:u w:val="single"/>
    </w:rPr>
  </w:style>
  <w:style w:type="paragraph" w:customStyle="1" w:styleId="Swag">
    <w:name w:val="Swag"/>
    <w:basedOn w:val="Normal"/>
    <w:link w:val="SwagChar"/>
    <w:qFormat/>
    <w:rsid w:val="003824D2"/>
    <w:rPr>
      <w:color w:val="0000FF"/>
      <w:sz w:val="12"/>
      <w:u w:val="single"/>
    </w:rPr>
  </w:style>
  <w:style w:type="character" w:customStyle="1" w:styleId="SwagChar">
    <w:name w:val="Swag Char"/>
    <w:link w:val="Swag"/>
    <w:rsid w:val="003824D2"/>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3824D2"/>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3824D2"/>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3824D2"/>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3824D2"/>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3824D2"/>
    <w:rPr>
      <w:rFonts w:ascii="Garamond" w:eastAsia="MS Mincho" w:hAnsi="Garamond"/>
    </w:rPr>
  </w:style>
  <w:style w:type="character" w:customStyle="1" w:styleId="StyleStyleCardTextLeft-075Right0Char">
    <w:name w:val="Style Style Card Text + Left:  -0.75&quot; + Right:  0&quot; Char"/>
    <w:link w:val="StyleStyleCardTextLeft-075Right0"/>
    <w:rsid w:val="003824D2"/>
    <w:rPr>
      <w:rFonts w:ascii="Garamond" w:eastAsia="MS Mincho" w:hAnsi="Garamond" w:cs="Calibri"/>
      <w:sz w:val="28"/>
    </w:rPr>
  </w:style>
  <w:style w:type="character" w:customStyle="1" w:styleId="CharChar61">
    <w:name w:val="Char Char61"/>
    <w:rsid w:val="003824D2"/>
    <w:rPr>
      <w:rFonts w:cs="Arial"/>
      <w:bCs/>
      <w:sz w:val="16"/>
      <w:szCs w:val="26"/>
      <w:lang w:val="en-US" w:eastAsia="en-US" w:bidi="ar-SA"/>
    </w:rPr>
  </w:style>
  <w:style w:type="character" w:customStyle="1" w:styleId="ListBulletChar">
    <w:name w:val="List Bullet Char"/>
    <w:link w:val="ListBullet"/>
    <w:uiPriority w:val="99"/>
    <w:rsid w:val="003824D2"/>
    <w:rPr>
      <w:rFonts w:ascii="Calibri" w:eastAsia="Calibri" w:hAnsi="Calibri" w:cs="Calibri"/>
      <w:sz w:val="28"/>
    </w:rPr>
  </w:style>
  <w:style w:type="paragraph" w:customStyle="1" w:styleId="subhead10">
    <w:name w:val="subhead1"/>
    <w:basedOn w:val="Normal"/>
    <w:uiPriority w:val="99"/>
    <w:rsid w:val="003824D2"/>
    <w:pPr>
      <w:spacing w:before="100" w:beforeAutospacing="1" w:after="100" w:afterAutospacing="1"/>
    </w:pPr>
    <w:rPr>
      <w:rFonts w:eastAsia="Times New Roman"/>
      <w:sz w:val="24"/>
    </w:rPr>
  </w:style>
  <w:style w:type="character" w:customStyle="1" w:styleId="styledate">
    <w:name w:val="styledate"/>
    <w:rsid w:val="003824D2"/>
  </w:style>
  <w:style w:type="character" w:customStyle="1" w:styleId="BoldandUnderlineChar1">
    <w:name w:val="Bold and Underline Char1"/>
    <w:rsid w:val="003824D2"/>
    <w:rPr>
      <w:b/>
      <w:szCs w:val="24"/>
      <w:u w:val="single"/>
      <w:lang w:val="en-US" w:eastAsia="en-US" w:bidi="ar-SA"/>
    </w:rPr>
  </w:style>
  <w:style w:type="character" w:customStyle="1" w:styleId="BoldandUnderlineChar1Char2">
    <w:name w:val="Bold and Underline Char1 Char2"/>
    <w:rsid w:val="003824D2"/>
    <w:rPr>
      <w:b/>
      <w:szCs w:val="24"/>
      <w:u w:val="single"/>
      <w:lang w:val="en-US" w:eastAsia="en-US" w:bidi="ar-SA"/>
    </w:rPr>
  </w:style>
  <w:style w:type="character" w:customStyle="1" w:styleId="BoldandUnderlineCharChar1">
    <w:name w:val="Bold and Underline Char Char1"/>
    <w:rsid w:val="003824D2"/>
    <w:rPr>
      <w:b/>
      <w:szCs w:val="24"/>
      <w:u w:val="single"/>
      <w:lang w:val="en-US" w:eastAsia="en-US" w:bidi="ar-SA"/>
    </w:rPr>
  </w:style>
  <w:style w:type="character" w:customStyle="1" w:styleId="BoldandUnderlineChar6">
    <w:name w:val="Bold and Underline Char6"/>
    <w:rsid w:val="003824D2"/>
    <w:rPr>
      <w:b/>
      <w:szCs w:val="24"/>
      <w:u w:val="single"/>
      <w:lang w:val="en-US" w:eastAsia="en-US" w:bidi="ar-SA"/>
    </w:rPr>
  </w:style>
  <w:style w:type="character" w:customStyle="1" w:styleId="title-link-wrapper">
    <w:name w:val="title-link-wrapper"/>
    <w:rsid w:val="003824D2"/>
  </w:style>
  <w:style w:type="character" w:customStyle="1" w:styleId="medium-font">
    <w:name w:val="medium-font"/>
    <w:rsid w:val="003824D2"/>
  </w:style>
  <w:style w:type="paragraph" w:customStyle="1" w:styleId="abstract">
    <w:name w:val="abstract"/>
    <w:basedOn w:val="Normal"/>
    <w:uiPriority w:val="99"/>
    <w:rsid w:val="003824D2"/>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3824D2"/>
    <w:rPr>
      <w:rFonts w:eastAsia="Times New Roman"/>
      <w:b/>
      <w:bCs/>
      <w:u w:val="single"/>
    </w:rPr>
  </w:style>
  <w:style w:type="character" w:customStyle="1" w:styleId="StyleUnderlineChar11ptBold2Char">
    <w:name w:val="Style Underline Char + 11 pt Bold2 Char"/>
    <w:link w:val="StyleUnderlineChar11ptBold2"/>
    <w:rsid w:val="003824D2"/>
    <w:rPr>
      <w:rFonts w:ascii="Calibri" w:eastAsia="Times New Roman" w:hAnsi="Calibri" w:cs="Calibri"/>
      <w:b/>
      <w:bCs/>
      <w:sz w:val="28"/>
      <w:u w:val="single"/>
    </w:rPr>
  </w:style>
  <w:style w:type="character" w:customStyle="1" w:styleId="ReallySamllTextChar">
    <w:name w:val="ReallySamllText Char"/>
    <w:rsid w:val="003824D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3824D2"/>
    <w:rPr>
      <w:rFonts w:eastAsia="Times New Roman"/>
      <w:u w:val="single"/>
    </w:rPr>
  </w:style>
  <w:style w:type="character" w:customStyle="1" w:styleId="StyleStyleUnderlineTimesNewRoman11ptChar">
    <w:name w:val="Style Style Underline + Times New Roman + 11 pt Char"/>
    <w:link w:val="StyleStyleUnderlineTimesNewRoman11pt"/>
    <w:rsid w:val="003824D2"/>
    <w:rPr>
      <w:rFonts w:ascii="Calibri" w:eastAsia="Times New Roman" w:hAnsi="Calibri" w:cs="Calibri"/>
      <w:sz w:val="28"/>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824D2"/>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3824D2"/>
    <w:rPr>
      <w:rFonts w:ascii="Calibri" w:eastAsia="Times New Roman" w:hAnsi="Calibri" w:cs="Calibri"/>
      <w:sz w:val="28"/>
      <w:u w:val="single"/>
    </w:rPr>
  </w:style>
  <w:style w:type="character" w:customStyle="1" w:styleId="style10">
    <w:name w:val="style1"/>
    <w:rsid w:val="003824D2"/>
  </w:style>
  <w:style w:type="character" w:customStyle="1" w:styleId="pmtermsel">
    <w:name w:val="pmtermsel"/>
    <w:rsid w:val="003824D2"/>
  </w:style>
  <w:style w:type="character" w:customStyle="1" w:styleId="showipapr">
    <w:name w:val="show_ipapr"/>
    <w:rsid w:val="003824D2"/>
  </w:style>
  <w:style w:type="character" w:customStyle="1" w:styleId="dnindex">
    <w:name w:val="dnindex"/>
    <w:rsid w:val="003824D2"/>
  </w:style>
  <w:style w:type="character" w:customStyle="1" w:styleId="23">
    <w:name w:val="23"/>
    <w:rsid w:val="003824D2"/>
    <w:rPr>
      <w:rFonts w:ascii="Times New Roman" w:hAnsi="Times New Roman" w:cs="Arial"/>
      <w:bCs/>
      <w:sz w:val="20"/>
      <w:u w:val="single"/>
      <w:lang w:val="en-US" w:eastAsia="en-US" w:bidi="ar-SA"/>
    </w:rPr>
  </w:style>
  <w:style w:type="character" w:customStyle="1" w:styleId="33">
    <w:name w:val="33"/>
    <w:rsid w:val="003824D2"/>
    <w:rPr>
      <w:rFonts w:ascii="Times New Roman" w:hAnsi="Times New Roman" w:cs="Arial"/>
      <w:b/>
      <w:bCs/>
      <w:sz w:val="20"/>
      <w:u w:val="single"/>
      <w:lang w:val="en-US" w:eastAsia="en-US" w:bidi="ar-SA"/>
    </w:rPr>
  </w:style>
  <w:style w:type="character" w:customStyle="1" w:styleId="55">
    <w:name w:val="55"/>
    <w:rsid w:val="003824D2"/>
    <w:rPr>
      <w:rFonts w:cs="Arial"/>
      <w:bCs/>
      <w:sz w:val="20"/>
      <w:u w:val="single"/>
      <w:lang w:val="en-US" w:eastAsia="en-US" w:bidi="ar-SA"/>
    </w:rPr>
  </w:style>
  <w:style w:type="character" w:customStyle="1" w:styleId="authoraffil">
    <w:name w:val="authoraffil"/>
    <w:rsid w:val="003824D2"/>
  </w:style>
  <w:style w:type="character" w:customStyle="1" w:styleId="CharChar8">
    <w:name w:val="Char Char8"/>
    <w:rsid w:val="003824D2"/>
    <w:rPr>
      <w:rFonts w:ascii="Georgia" w:eastAsia="Times New Roman" w:hAnsi="Georgia"/>
      <w:b/>
      <w:bCs/>
      <w:sz w:val="30"/>
      <w:szCs w:val="28"/>
      <w:u w:val="single"/>
    </w:rPr>
  </w:style>
  <w:style w:type="character" w:customStyle="1" w:styleId="FontStyle13">
    <w:name w:val="Font Style13"/>
    <w:uiPriority w:val="99"/>
    <w:rsid w:val="003824D2"/>
    <w:rPr>
      <w:rFonts w:ascii="Constantia" w:hAnsi="Constantia" w:cs="Constantia"/>
      <w:sz w:val="18"/>
      <w:szCs w:val="18"/>
    </w:rPr>
  </w:style>
  <w:style w:type="character" w:customStyle="1" w:styleId="TagsCharCharCharChar">
    <w:name w:val="Tags Char Char Char Char"/>
    <w:rsid w:val="003824D2"/>
    <w:rPr>
      <w:rFonts w:ascii="Times New Roman" w:eastAsia="Times New Roman" w:hAnsi="Times New Roman" w:cs="Times New Roman"/>
      <w:b/>
      <w:sz w:val="24"/>
      <w:szCs w:val="24"/>
    </w:rPr>
  </w:style>
  <w:style w:type="character" w:customStyle="1" w:styleId="Citation1Char">
    <w:name w:val="Citation1 Char"/>
    <w:link w:val="Citation10"/>
    <w:locked/>
    <w:rsid w:val="003824D2"/>
    <w:rPr>
      <w:rFonts w:ascii="Georgia" w:hAnsi="Georgia"/>
      <w:b/>
      <w:u w:val="single"/>
    </w:rPr>
  </w:style>
  <w:style w:type="paragraph" w:customStyle="1" w:styleId="Citation10">
    <w:name w:val="Citation1"/>
    <w:basedOn w:val="Normal"/>
    <w:link w:val="Citation1Char"/>
    <w:qFormat/>
    <w:rsid w:val="003824D2"/>
    <w:rPr>
      <w:rFonts w:ascii="Georgia" w:hAnsi="Georgia" w:cstheme="minorBidi"/>
      <w:b/>
      <w:sz w:val="24"/>
      <w:u w:val="single"/>
    </w:rPr>
  </w:style>
  <w:style w:type="character" w:customStyle="1" w:styleId="TaglineChar">
    <w:name w:val="Tagline Char"/>
    <w:link w:val="Tagline0"/>
    <w:locked/>
    <w:rsid w:val="003824D2"/>
    <w:rPr>
      <w:rFonts w:ascii="Georgia" w:hAnsi="Georgia"/>
      <w:b/>
    </w:rPr>
  </w:style>
  <w:style w:type="paragraph" w:customStyle="1" w:styleId="Tagline0">
    <w:name w:val="Tagline"/>
    <w:basedOn w:val="Normal"/>
    <w:link w:val="TaglineChar"/>
    <w:qFormat/>
    <w:rsid w:val="003824D2"/>
    <w:rPr>
      <w:rFonts w:ascii="Georgia" w:hAnsi="Georgia" w:cstheme="minorBidi"/>
      <w:b/>
      <w:sz w:val="24"/>
    </w:rPr>
  </w:style>
  <w:style w:type="paragraph" w:customStyle="1" w:styleId="NothingCharCharChar">
    <w:name w:val="Nothing Char Char Char"/>
    <w:link w:val="NothingCharChar"/>
    <w:rsid w:val="003824D2"/>
    <w:pPr>
      <w:jc w:val="both"/>
    </w:pPr>
  </w:style>
  <w:style w:type="paragraph" w:customStyle="1" w:styleId="StyleLeft021">
    <w:name w:val="Style Left:  0.2&quot;1"/>
    <w:basedOn w:val="Normal"/>
    <w:uiPriority w:val="99"/>
    <w:rsid w:val="003824D2"/>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824D2"/>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824D2"/>
    <w:rPr>
      <w:rFonts w:ascii="Calibri" w:eastAsia="Times New Roman" w:hAnsi="Calibri" w:cs="Calibri"/>
      <w:sz w:val="28"/>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824D2"/>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824D2"/>
    <w:rPr>
      <w:rFonts w:ascii="Calibri" w:eastAsia="Times New Roman" w:hAnsi="Calibri" w:cs="Calibri"/>
      <w:sz w:val="28"/>
      <w:u w:val="single"/>
      <w:bdr w:val="single" w:sz="4" w:space="0" w:color="auto"/>
    </w:rPr>
  </w:style>
  <w:style w:type="character" w:customStyle="1" w:styleId="boldcitationChar">
    <w:name w:val="bold citation Char"/>
    <w:rsid w:val="003824D2"/>
    <w:rPr>
      <w:rFonts w:ascii="Arial" w:hAnsi="Arial"/>
      <w:b/>
      <w:sz w:val="28"/>
      <w:szCs w:val="24"/>
      <w:u w:val="thick"/>
      <w:lang w:val="en-US" w:eastAsia="en-US" w:bidi="ar-SA"/>
    </w:rPr>
  </w:style>
  <w:style w:type="paragraph" w:customStyle="1" w:styleId="BlockTitle20">
    <w:name w:val="Block Title #2"/>
    <w:basedOn w:val="Normal"/>
    <w:uiPriority w:val="99"/>
    <w:rsid w:val="003824D2"/>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3824D2"/>
    <w:rPr>
      <w:b/>
    </w:rPr>
  </w:style>
  <w:style w:type="character" w:customStyle="1" w:styleId="BoldunderlineChar3">
    <w:name w:val="Bold/underline Char"/>
    <w:rsid w:val="003824D2"/>
    <w:rPr>
      <w:rFonts w:eastAsia="SimSun"/>
      <w:b/>
      <w:noProof w:val="0"/>
      <w:sz w:val="24"/>
      <w:szCs w:val="24"/>
      <w:u w:val="single"/>
      <w:lang w:val="en-US" w:eastAsia="zh-CN" w:bidi="ar-SA"/>
    </w:rPr>
  </w:style>
  <w:style w:type="character" w:customStyle="1" w:styleId="underlinetextchar0">
    <w:name w:val="underlinetextchar"/>
    <w:rsid w:val="003824D2"/>
  </w:style>
  <w:style w:type="character" w:customStyle="1" w:styleId="boldciteChar1">
    <w:name w:val="bold cite Char1"/>
    <w:rsid w:val="003824D2"/>
    <w:rPr>
      <w:b/>
      <w:sz w:val="28"/>
      <w:u w:val="thick" w:color="000000"/>
    </w:rPr>
  </w:style>
  <w:style w:type="character" w:customStyle="1" w:styleId="tagCharCharChar1">
    <w:name w:val="tag Char Char Char1"/>
    <w:rsid w:val="003824D2"/>
    <w:rPr>
      <w:b/>
      <w:sz w:val="24"/>
      <w:lang w:val="en-US" w:eastAsia="en-US" w:bidi="ar-SA"/>
    </w:rPr>
  </w:style>
  <w:style w:type="character" w:customStyle="1" w:styleId="underlinecardChar0">
    <w:name w:val="underline card Char"/>
    <w:rsid w:val="003824D2"/>
    <w:rPr>
      <w:rFonts w:ascii="Arial" w:hAnsi="Arial"/>
      <w:sz w:val="18"/>
      <w:szCs w:val="24"/>
      <w:u w:val="single"/>
      <w:lang w:val="en-US" w:eastAsia="en-US" w:bidi="ar-SA"/>
    </w:rPr>
  </w:style>
  <w:style w:type="paragraph" w:customStyle="1" w:styleId="date-comments">
    <w:name w:val="date-comments"/>
    <w:basedOn w:val="Normal"/>
    <w:uiPriority w:val="99"/>
    <w:rsid w:val="003824D2"/>
    <w:pPr>
      <w:spacing w:before="100" w:beforeAutospacing="1" w:after="100" w:afterAutospacing="1"/>
    </w:pPr>
    <w:rPr>
      <w:rFonts w:ascii="Times" w:hAnsi="Times"/>
      <w:szCs w:val="20"/>
    </w:rPr>
  </w:style>
  <w:style w:type="character" w:customStyle="1" w:styleId="articleauthor0">
    <w:name w:val="articleauthor"/>
    <w:rsid w:val="003824D2"/>
  </w:style>
  <w:style w:type="character" w:customStyle="1" w:styleId="bodysubtoc">
    <w:name w:val="bodysubtoc"/>
    <w:rsid w:val="003824D2"/>
  </w:style>
  <w:style w:type="character" w:customStyle="1" w:styleId="lefttitlesmaller">
    <w:name w:val="lefttitlesmaller"/>
    <w:rsid w:val="003824D2"/>
  </w:style>
  <w:style w:type="character" w:customStyle="1" w:styleId="mb">
    <w:name w:val="mb"/>
    <w:rsid w:val="003824D2"/>
  </w:style>
  <w:style w:type="character" w:customStyle="1" w:styleId="submitted-date">
    <w:name w:val="submitted-date"/>
    <w:rsid w:val="003824D2"/>
  </w:style>
  <w:style w:type="character" w:customStyle="1" w:styleId="submitted-time">
    <w:name w:val="submitted-time"/>
    <w:rsid w:val="003824D2"/>
  </w:style>
  <w:style w:type="character" w:customStyle="1" w:styleId="A20">
    <w:name w:val="A2"/>
    <w:uiPriority w:val="99"/>
    <w:rsid w:val="003824D2"/>
    <w:rPr>
      <w:rFonts w:ascii="Sabon LT Std" w:hAnsi="Sabon LT Std" w:cs="Sabon LT Std" w:hint="default"/>
      <w:color w:val="000000"/>
      <w:sz w:val="15"/>
      <w:szCs w:val="15"/>
    </w:rPr>
  </w:style>
  <w:style w:type="character" w:customStyle="1" w:styleId="searchword">
    <w:name w:val="searchword"/>
    <w:rsid w:val="003824D2"/>
  </w:style>
  <w:style w:type="paragraph" w:customStyle="1" w:styleId="Heading2Char2CharChar12">
    <w:name w:val="Heading 2 Char2 Char Char12"/>
    <w:aliases w:val="Char Char Char Char Char Char1 Char Char Char Char Char1,Char Char22"/>
    <w:next w:val="Normal"/>
    <w:uiPriority w:val="99"/>
    <w:rsid w:val="003824D2"/>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3824D2"/>
    <w:rPr>
      <w:rFonts w:ascii="Times New Roman" w:hAnsi="Times New Roman" w:cs="Times New Roman"/>
      <w:sz w:val="18"/>
      <w:szCs w:val="18"/>
    </w:rPr>
  </w:style>
  <w:style w:type="character" w:customStyle="1" w:styleId="bylines">
    <w:name w:val="bylines"/>
    <w:basedOn w:val="DefaultParagraphFont"/>
    <w:rsid w:val="003824D2"/>
  </w:style>
  <w:style w:type="character" w:customStyle="1" w:styleId="StyleStyleBoldUnderlineUnderlineIntenseEmphasis1apple-style-2">
    <w:name w:val="Style Style Bold UnderlineUnderlineIntense Emphasis1apple-style-...2"/>
    <w:basedOn w:val="DefaultParagraphFont"/>
    <w:rsid w:val="003824D2"/>
    <w:rPr>
      <w:b w:val="0"/>
      <w:bCs/>
      <w:sz w:val="22"/>
      <w:u w:val="single"/>
    </w:rPr>
  </w:style>
  <w:style w:type="character" w:customStyle="1" w:styleId="FontStyle57">
    <w:name w:val="Font Style57"/>
    <w:rsid w:val="003824D2"/>
    <w:rPr>
      <w:rFonts w:ascii="Georgia" w:hAnsi="Georgia" w:cs="Georgia"/>
      <w:b/>
      <w:bCs/>
      <w:sz w:val="14"/>
      <w:szCs w:val="14"/>
    </w:rPr>
  </w:style>
  <w:style w:type="character" w:customStyle="1" w:styleId="FontStyle89">
    <w:name w:val="Font Style89"/>
    <w:rsid w:val="003824D2"/>
    <w:rPr>
      <w:rFonts w:ascii="Times New Roman" w:hAnsi="Times New Roman" w:cs="Times New Roman"/>
      <w:b/>
      <w:bCs/>
      <w:smallCaps/>
      <w:spacing w:val="40"/>
      <w:sz w:val="16"/>
      <w:szCs w:val="16"/>
    </w:rPr>
  </w:style>
  <w:style w:type="character" w:customStyle="1" w:styleId="style3Char0">
    <w:name w:val="style 3 Char"/>
    <w:rsid w:val="003824D2"/>
    <w:rPr>
      <w:sz w:val="18"/>
      <w:szCs w:val="24"/>
      <w:lang w:val="en-US" w:eastAsia="en-US" w:bidi="ar-SA"/>
    </w:rPr>
  </w:style>
  <w:style w:type="paragraph" w:customStyle="1" w:styleId="003Cite">
    <w:name w:val="003Cite"/>
    <w:basedOn w:val="Normal"/>
    <w:rsid w:val="003824D2"/>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3824D2"/>
    <w:pPr>
      <w:jc w:val="both"/>
    </w:pPr>
    <w:rPr>
      <w:b/>
      <w:color w:val="000000"/>
      <w:u w:val="single"/>
    </w:rPr>
  </w:style>
  <w:style w:type="character" w:customStyle="1" w:styleId="NormalBoldChar">
    <w:name w:val="Normal + Bold Char"/>
    <w:aliases w:val="Double Underline Char"/>
    <w:basedOn w:val="DefaultParagraphFont"/>
    <w:link w:val="NormalBold"/>
    <w:rsid w:val="003824D2"/>
    <w:rPr>
      <w:rFonts w:ascii="Calibri" w:hAnsi="Calibri" w:cs="Calibri"/>
      <w:b/>
      <w:color w:val="000000"/>
      <w:sz w:val="28"/>
      <w:u w:val="single"/>
    </w:rPr>
  </w:style>
  <w:style w:type="paragraph" w:customStyle="1" w:styleId="StyleCards12ptThickunderline">
    <w:name w:val="Style Cards + 12 pt Thick underline"/>
    <w:basedOn w:val="Normal"/>
    <w:link w:val="StyleCards12ptThickunderlineChar2"/>
    <w:rsid w:val="003824D2"/>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3824D2"/>
    <w:rPr>
      <w:rFonts w:ascii="Times New Roman" w:eastAsia="Times New Roman" w:hAnsi="Times New Roman" w:cs="Times New Roman"/>
      <w:u w:val="thick"/>
      <w:lang w:val="x-none" w:eastAsia="x-none"/>
    </w:rPr>
  </w:style>
  <w:style w:type="character" w:customStyle="1" w:styleId="BlockHeadingsChar1">
    <w:name w:val="Block Headings Char1"/>
    <w:rsid w:val="003824D2"/>
    <w:rPr>
      <w:b/>
      <w:caps/>
    </w:rPr>
  </w:style>
  <w:style w:type="character" w:customStyle="1" w:styleId="Longcite">
    <w:name w:val="Longcite"/>
    <w:rsid w:val="003824D2"/>
    <w:rPr>
      <w:sz w:val="16"/>
    </w:rPr>
  </w:style>
  <w:style w:type="paragraph" w:customStyle="1" w:styleId="NormalUnderline0">
    <w:name w:val="Normal + Underline"/>
    <w:basedOn w:val="Normal"/>
    <w:link w:val="NormalUnderlineChar0"/>
    <w:rsid w:val="003824D2"/>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3824D2"/>
    <w:rPr>
      <w:rFonts w:ascii="Times New Roman" w:eastAsia="Times New Roman" w:hAnsi="Times New Roman" w:cs="Times New Roman"/>
      <w:b/>
      <w:u w:val="single"/>
      <w:lang w:val="x-none" w:eastAsia="x-none"/>
    </w:rPr>
  </w:style>
  <w:style w:type="character" w:customStyle="1" w:styleId="FontStyle170">
    <w:name w:val="Font Style170"/>
    <w:uiPriority w:val="99"/>
    <w:rsid w:val="003824D2"/>
    <w:rPr>
      <w:rFonts w:ascii="Bookman Old Style" w:hAnsi="Bookman Old Style" w:cs="Bookman Old Style"/>
      <w:sz w:val="16"/>
      <w:szCs w:val="16"/>
    </w:rPr>
  </w:style>
  <w:style w:type="character" w:customStyle="1" w:styleId="FontStyle17">
    <w:name w:val="Font Style17"/>
    <w:uiPriority w:val="99"/>
    <w:rsid w:val="003824D2"/>
    <w:rPr>
      <w:rFonts w:ascii="Book Antiqua" w:hAnsi="Book Antiqua" w:cs="Book Antiqua"/>
      <w:i/>
      <w:iCs/>
      <w:spacing w:val="10"/>
      <w:sz w:val="22"/>
      <w:szCs w:val="22"/>
    </w:rPr>
  </w:style>
  <w:style w:type="character" w:customStyle="1" w:styleId="FontStyle329">
    <w:name w:val="Font Style329"/>
    <w:basedOn w:val="DefaultParagraphFont"/>
    <w:uiPriority w:val="99"/>
    <w:rsid w:val="003824D2"/>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3824D2"/>
  </w:style>
  <w:style w:type="character" w:customStyle="1" w:styleId="DateTimeChar">
    <w:name w:val="DateTime Char"/>
    <w:basedOn w:val="DefaultParagraphFont"/>
    <w:link w:val="DateTime"/>
    <w:uiPriority w:val="4"/>
    <w:rsid w:val="003824D2"/>
    <w:rPr>
      <w:rFonts w:ascii="Calibri" w:hAnsi="Calibri" w:cs="Calibri"/>
      <w:sz w:val="28"/>
    </w:rPr>
  </w:style>
  <w:style w:type="paragraph" w:customStyle="1" w:styleId="Lecture">
    <w:name w:val="Lecture"/>
    <w:next w:val="BodyText"/>
    <w:link w:val="LectureChar"/>
    <w:autoRedefine/>
    <w:uiPriority w:val="4"/>
    <w:qFormat/>
    <w:rsid w:val="003824D2"/>
    <w:pPr>
      <w:spacing w:line="259" w:lineRule="auto"/>
      <w:outlineLvl w:val="5"/>
    </w:pPr>
    <w:rPr>
      <w:rFonts w:ascii="Arial" w:eastAsiaTheme="minorHAnsi" w:hAnsi="Arial" w:cs="Arial"/>
      <w:spacing w:val="-10"/>
      <w:sz w:val="28"/>
    </w:rPr>
  </w:style>
  <w:style w:type="character" w:customStyle="1" w:styleId="LectureChar">
    <w:name w:val="Lecture Char"/>
    <w:basedOn w:val="DateTimeChar"/>
    <w:link w:val="Lecture"/>
    <w:uiPriority w:val="4"/>
    <w:rsid w:val="003824D2"/>
    <w:rPr>
      <w:rFonts w:ascii="Arial" w:eastAsiaTheme="minorHAnsi" w:hAnsi="Arial" w:cs="Arial"/>
      <w:spacing w:val="-10"/>
      <w:sz w:val="28"/>
    </w:rPr>
  </w:style>
  <w:style w:type="character" w:customStyle="1" w:styleId="m3262662096238345512gmail-style13ptbold">
    <w:name w:val="m_3262662096238345512gmail-style13ptbold"/>
    <w:basedOn w:val="DefaultParagraphFont"/>
    <w:rsid w:val="003824D2"/>
  </w:style>
  <w:style w:type="character" w:customStyle="1" w:styleId="m-8559461887574130099gmail-styleunderline">
    <w:name w:val="m_-8559461887574130099gmail-styleunderline"/>
    <w:basedOn w:val="DefaultParagraphFont"/>
    <w:rsid w:val="003824D2"/>
  </w:style>
  <w:style w:type="paragraph" w:styleId="NoSpacing">
    <w:name w:val="No Spacing"/>
    <w:link w:val="NoSpacingChar"/>
    <w:uiPriority w:val="1"/>
    <w:qFormat/>
    <w:rsid w:val="003824D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19fortyfive.com/2022/01/does-a-space-war-mean-a-nuclear-war/" TargetMode="External"/><Relationship Id="rId18" Type="http://schemas.openxmlformats.org/officeDocument/2006/relationships/hyperlink" Target="https://www.cambridge.org/core/books/food-or-war/food-as-an-existential-risk/8C45279588CD572FE805B7E240DE736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trobites.org/2022/02/24/space-sustainability/" TargetMode="External"/><Relationship Id="rId17" Type="http://schemas.openxmlformats.org/officeDocument/2006/relationships/hyperlink" Target="https://www.researchgate.net/publication/328655146_Precision_Agriculture_in_Terms_of_Food_Security_Needs_for_The_Future," TargetMode="External"/><Relationship Id="rId2" Type="http://schemas.openxmlformats.org/officeDocument/2006/relationships/customXml" Target="../customXml/item2.xml"/><Relationship Id="rId16" Type="http://schemas.openxmlformats.org/officeDocument/2006/relationships/hyperlink" Target="https://www.cfa.harvard.edu/big-questions/how-can-astronomy-improve-life-eart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6/j.actaastro.2016.03.034" TargetMode="External"/><Relationship Id="rId5" Type="http://schemas.openxmlformats.org/officeDocument/2006/relationships/numbering" Target="numbering.xml"/><Relationship Id="rId15" Type="http://schemas.openxmlformats.org/officeDocument/2006/relationships/hyperlink" Target="https://arxiv.org/pdf/2202.06994.pdf"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up.lub.lu.se/student-papers/record/8930484/file/8933833.pdf" TargetMode="External"/><Relationship Id="rId14" Type="http://schemas.openxmlformats.org/officeDocument/2006/relationships/hyperlink" Target="https://metro.co.uk/2019/05/18/we-will-all-end-up-killing-each-other-and-one-nuclear-blast-could-do-it-9370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22</Pages>
  <Words>10310</Words>
  <Characters>58770</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5</cp:revision>
  <dcterms:created xsi:type="dcterms:W3CDTF">2022-04-24T17:03:00Z</dcterms:created>
  <dcterms:modified xsi:type="dcterms:W3CDTF">2022-04-24T18:19:00Z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