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D9243" w14:textId="77777777" w:rsidR="009C0DC9" w:rsidRDefault="009C0DC9" w:rsidP="009C0DC9">
      <w:pPr>
        <w:pStyle w:val="Heading1"/>
      </w:pPr>
      <w:r>
        <w:t>Loyola Prelim</w:t>
      </w:r>
    </w:p>
    <w:p w14:paraId="3EB0FDB0" w14:textId="77777777" w:rsidR="009C0DC9" w:rsidRPr="00976E44" w:rsidRDefault="009C0DC9" w:rsidP="009C0DC9">
      <w:pPr>
        <w:pStyle w:val="Heading3"/>
        <w:rPr>
          <w:rFonts w:cs="Calibri"/>
        </w:rPr>
      </w:pPr>
      <w:r w:rsidRPr="00976E44">
        <w:rPr>
          <w:rFonts w:cs="Calibri"/>
        </w:rPr>
        <w:t>1AC – Adv – Pandemics</w:t>
      </w:r>
    </w:p>
    <w:p w14:paraId="2701319D" w14:textId="77777777" w:rsidR="009C0DC9" w:rsidRPr="00976E44" w:rsidRDefault="009C0DC9" w:rsidP="009C0DC9">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73D9245B" w14:textId="77777777" w:rsidR="009C0DC9" w:rsidRPr="00976E44" w:rsidRDefault="009C0DC9" w:rsidP="009C0DC9">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 w:history="1">
        <w:r w:rsidRPr="00976E44">
          <w:rPr>
            <w:rStyle w:val="Hyperlink"/>
          </w:rPr>
          <w:t>https://idsa.in/issuebrief/wto-trips-waiver-covid-vaccine-rkumar-120721</w:t>
        </w:r>
      </w:hyperlink>
      <w:r w:rsidRPr="00976E44">
        <w:t>] Justin</w:t>
      </w:r>
    </w:p>
    <w:p w14:paraId="6C54AC78" w14:textId="77777777" w:rsidR="009C0DC9" w:rsidRPr="00976E44" w:rsidRDefault="009C0DC9" w:rsidP="009C0DC9">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76969B7" w14:textId="77777777" w:rsidR="009C0DC9" w:rsidRPr="00976E44" w:rsidRDefault="009C0DC9" w:rsidP="009C0DC9">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7209372B" w14:textId="77777777" w:rsidR="009C0DC9" w:rsidRPr="00976E44" w:rsidRDefault="009C0DC9" w:rsidP="009C0DC9">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6965478" w14:textId="77777777" w:rsidR="009C0DC9" w:rsidRPr="00976E44" w:rsidRDefault="009C0DC9" w:rsidP="009C0DC9">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0337682" w14:textId="77777777" w:rsidR="009C0DC9" w:rsidRPr="00976E44" w:rsidRDefault="009C0DC9" w:rsidP="009C0DC9">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415616D1" w14:textId="77777777" w:rsidR="009C0DC9" w:rsidRPr="00976E44" w:rsidRDefault="009C0DC9" w:rsidP="009C0DC9">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EB6359B" w14:textId="77777777" w:rsidR="009C0DC9" w:rsidRPr="00976E44" w:rsidRDefault="009C0DC9" w:rsidP="009C0DC9">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4F334171" w14:textId="77777777" w:rsidR="009C0DC9" w:rsidRPr="00976E44" w:rsidRDefault="009C0DC9" w:rsidP="009C0DC9">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C62667C" w14:textId="77777777" w:rsidR="009C0DC9" w:rsidRPr="00976E44" w:rsidRDefault="009C0DC9" w:rsidP="009C0DC9">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602AC77" w14:textId="77777777" w:rsidR="009C0DC9" w:rsidRPr="00976E44" w:rsidRDefault="009C0DC9" w:rsidP="009C0DC9">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0F9F302B" w14:textId="77777777" w:rsidR="009C0DC9" w:rsidRPr="00976E44" w:rsidRDefault="009C0DC9" w:rsidP="009C0DC9">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69079A6A" w14:textId="77777777" w:rsidR="009C0DC9" w:rsidRPr="00976E44" w:rsidRDefault="009C0DC9" w:rsidP="009C0DC9">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63BBC892" w14:textId="77777777" w:rsidR="009C0DC9" w:rsidRPr="00976E44" w:rsidRDefault="009C0DC9" w:rsidP="009C0DC9">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360A70BE" w14:textId="77777777" w:rsidR="009C0DC9" w:rsidRPr="00976E44" w:rsidRDefault="009C0DC9" w:rsidP="009C0DC9">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993EB7C" w14:textId="77777777" w:rsidR="009C0DC9" w:rsidRPr="00976E44" w:rsidRDefault="009C0DC9" w:rsidP="009C0DC9">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4ABDD24E" w14:textId="77777777" w:rsidR="009C0DC9" w:rsidRPr="00976E44" w:rsidRDefault="009C0DC9" w:rsidP="009C0DC9">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6F39E781" w14:textId="77777777" w:rsidR="009C0DC9" w:rsidRPr="00976E44" w:rsidRDefault="009C0DC9" w:rsidP="009C0DC9">
      <w:pPr>
        <w:pStyle w:val="ListParagraph"/>
        <w:numPr>
          <w:ilvl w:val="0"/>
          <w:numId w:val="11"/>
        </w:numPr>
      </w:pPr>
      <w:r w:rsidRPr="00976E44">
        <w:t>Compares two models of HARs and LARs</w:t>
      </w:r>
    </w:p>
    <w:p w14:paraId="1B7332A8" w14:textId="77777777" w:rsidR="009C0DC9" w:rsidRPr="00976E44" w:rsidRDefault="009C0DC9" w:rsidP="009C0DC9">
      <w:pPr>
        <w:pStyle w:val="ListParagraph"/>
        <w:numPr>
          <w:ilvl w:val="0"/>
          <w:numId w:val="11"/>
        </w:numPr>
      </w:pPr>
      <w:r w:rsidRPr="00976E44">
        <w:t>Allows for mutation simulations</w:t>
      </w:r>
    </w:p>
    <w:p w14:paraId="2D6B1500" w14:textId="77777777" w:rsidR="009C0DC9" w:rsidRPr="00976E44" w:rsidRDefault="009C0DC9" w:rsidP="009C0DC9">
      <w:pPr>
        <w:rPr>
          <w:shd w:val="clear" w:color="auto" w:fill="FFFFFF"/>
        </w:rPr>
      </w:pPr>
      <w:r w:rsidRPr="00976E44">
        <w:rPr>
          <w:b/>
          <w:bCs/>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00115CCC" w14:textId="77777777" w:rsidR="009C0DC9" w:rsidRPr="002B169E" w:rsidRDefault="009C0DC9" w:rsidP="009C0DC9">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xml:space="preserve">," said senior author Bryan Grenfell, Princeton's Kathryn </w:t>
      </w:r>
      <w:proofErr w:type="spellStart"/>
      <w:r w:rsidRPr="00976E44">
        <w:rPr>
          <w:sz w:val="16"/>
        </w:rPr>
        <w:t>Briger</w:t>
      </w:r>
      <w:proofErr w:type="spellEnd"/>
      <w:r w:rsidRPr="00976E44">
        <w:rPr>
          <w:sz w:val="16"/>
        </w:rPr>
        <w:t xml:space="preserve">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w:t>
      </w:r>
      <w:proofErr w:type="gramStart"/>
      <w:r w:rsidRPr="00976E44">
        <w:rPr>
          <w:sz w:val="16"/>
        </w:rPr>
        <w:t xml:space="preserve">"In particular, </w:t>
      </w:r>
      <w:r w:rsidRPr="00976E44">
        <w:rPr>
          <w:rStyle w:val="StyleUnderline"/>
        </w:rPr>
        <w:t>antigenically</w:t>
      </w:r>
      <w:proofErr w:type="gramEnd"/>
      <w:r w:rsidRPr="00976E44">
        <w:rPr>
          <w:rStyle w:val="StyleUnderline"/>
        </w:rPr>
        <w:t xml:space="preserve">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w:t>
      </w:r>
      <w:proofErr w:type="spellStart"/>
      <w:r w:rsidRPr="00976E44">
        <w:rPr>
          <w:sz w:val="16"/>
        </w:rPr>
        <w:t>v.S</w:t>
      </w:r>
      <w:proofErr w:type="spellEnd"/>
      <w:r w:rsidRPr="00976E44">
        <w:rPr>
          <w:sz w:val="16"/>
        </w:rPr>
        <w:t>.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3521AFA3" w14:textId="77777777" w:rsidR="009C0DC9" w:rsidRPr="00976E44" w:rsidRDefault="009C0DC9" w:rsidP="009C0DC9">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685BDC87" w14:textId="77777777" w:rsidR="009C0DC9" w:rsidRPr="00976E44" w:rsidRDefault="009C0DC9" w:rsidP="009C0DC9">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7" w:history="1">
        <w:r w:rsidRPr="00976E44">
          <w:rPr>
            <w:rStyle w:val="Hyperlink"/>
          </w:rPr>
          <w:t>https://www.statnews.com/2021/05/19/beyond-a-symbolic-gesture-whats-needed-to-turn-the-ip-waiver-into-covid-19-vaccines/</w:t>
        </w:r>
      </w:hyperlink>
      <w:r w:rsidRPr="00976E44">
        <w:t>] Justin</w:t>
      </w:r>
    </w:p>
    <w:p w14:paraId="27280621" w14:textId="77777777" w:rsidR="009C0DC9" w:rsidRPr="00976E44" w:rsidRDefault="009C0DC9" w:rsidP="009C0DC9">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57FE6B8" w14:textId="77777777" w:rsidR="009C0DC9" w:rsidRPr="00976E44" w:rsidRDefault="009C0DC9" w:rsidP="009C0DC9">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56C30CAA" w14:textId="77777777" w:rsidR="009C0DC9" w:rsidRPr="00976E44" w:rsidRDefault="009C0DC9" w:rsidP="009C0DC9">
      <w:pPr>
        <w:rPr>
          <w:rStyle w:val="Emphasis"/>
        </w:rPr>
      </w:pPr>
      <w:r w:rsidRPr="00976E44">
        <w:rPr>
          <w:u w:val="single"/>
        </w:rPr>
        <w:t xml:space="preserve">Both truths suggest that we </w:t>
      </w:r>
      <w:r w:rsidRPr="00976E44">
        <w:rPr>
          <w:rStyle w:val="Emphasis"/>
        </w:rPr>
        <w:t>pass the blueprint and build the kitchen.</w:t>
      </w:r>
    </w:p>
    <w:p w14:paraId="13C9BE36" w14:textId="77777777" w:rsidR="009C0DC9" w:rsidRPr="00976E44" w:rsidRDefault="009C0DC9" w:rsidP="009C0DC9">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3D92D909" w14:textId="77777777" w:rsidR="009C0DC9" w:rsidRPr="00976E44" w:rsidRDefault="009C0DC9" w:rsidP="009C0DC9"/>
    <w:p w14:paraId="459D09AF" w14:textId="77777777" w:rsidR="009C0DC9" w:rsidRPr="00976E44" w:rsidRDefault="009C0DC9" w:rsidP="009C0DC9">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34894921" w14:textId="77777777" w:rsidR="009C0DC9" w:rsidRPr="00976E44" w:rsidRDefault="009C0DC9" w:rsidP="009C0DC9">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8" w:anchor="Sec4" w:history="1">
        <w:r w:rsidRPr="00976E44">
          <w:rPr>
            <w:rStyle w:val="Hyperlink"/>
          </w:rPr>
          <w:t>https://link.springer.com/article/10.1007/s40319-020-00985-0#Sec4</w:t>
        </w:r>
      </w:hyperlink>
      <w:r w:rsidRPr="00976E44">
        <w:t>] Justin</w:t>
      </w:r>
    </w:p>
    <w:p w14:paraId="11C74691" w14:textId="77777777" w:rsidR="009C0DC9" w:rsidRPr="00976E44" w:rsidRDefault="009C0DC9" w:rsidP="009C0DC9">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4EAD868" w14:textId="77777777" w:rsidR="009C0DC9" w:rsidRPr="00976E44" w:rsidRDefault="009C0DC9" w:rsidP="009C0DC9">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607CDC4E" w14:textId="77777777" w:rsidR="009C0DC9" w:rsidRPr="00976E44" w:rsidRDefault="009C0DC9" w:rsidP="009C0DC9">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311C83F7" w14:textId="77777777" w:rsidR="009C0DC9" w:rsidRPr="00976E44" w:rsidRDefault="009C0DC9" w:rsidP="009C0DC9">
      <w:pPr>
        <w:rPr>
          <w:sz w:val="16"/>
        </w:rPr>
      </w:pPr>
      <w:r w:rsidRPr="00976E44">
        <w:rPr>
          <w:sz w:val="16"/>
        </w:rPr>
        <w:t>Pharmaceutical Innovation and Generic Competition in the Pharmaceutical Industry</w:t>
      </w:r>
    </w:p>
    <w:p w14:paraId="2DFF563A" w14:textId="77777777" w:rsidR="009C0DC9" w:rsidRPr="00976E44" w:rsidRDefault="009C0DC9" w:rsidP="009C0DC9">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379BAB17" w14:textId="77777777" w:rsidR="009C0DC9" w:rsidRPr="00976E44" w:rsidRDefault="009C0DC9" w:rsidP="009C0DC9">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69FF57C9" w14:textId="77777777" w:rsidR="009C0DC9" w:rsidRPr="00976E44" w:rsidRDefault="009C0DC9" w:rsidP="009C0DC9">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03D7B056" w14:textId="77777777" w:rsidR="009C0DC9" w:rsidRPr="00976E44" w:rsidRDefault="009C0DC9" w:rsidP="009C0DC9">
      <w:pPr>
        <w:rPr>
          <w:sz w:val="16"/>
        </w:rPr>
      </w:pPr>
      <w:r w:rsidRPr="00976E44">
        <w:rPr>
          <w:sz w:val="16"/>
        </w:rPr>
        <w:t>Patenting Practices by Pharmaceutical Companies</w:t>
      </w:r>
    </w:p>
    <w:p w14:paraId="04947F74" w14:textId="77777777" w:rsidR="009C0DC9" w:rsidRPr="00976E44" w:rsidRDefault="009C0DC9" w:rsidP="009C0DC9">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4FEA3F0F" w14:textId="77777777" w:rsidR="009C0DC9" w:rsidRPr="00976E44" w:rsidRDefault="009C0DC9" w:rsidP="009C0DC9">
      <w:pPr>
        <w:rPr>
          <w:sz w:val="16"/>
        </w:rPr>
      </w:pPr>
      <w:r w:rsidRPr="00976E44">
        <w:rPr>
          <w:sz w:val="16"/>
        </w:rPr>
        <w:t>Defining Strategic Patenting</w:t>
      </w:r>
    </w:p>
    <w:p w14:paraId="68820BF2" w14:textId="77777777" w:rsidR="009C0DC9" w:rsidRPr="00976E44" w:rsidRDefault="009C0DC9" w:rsidP="009C0DC9">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0113986" w14:textId="77777777" w:rsidR="009C0DC9" w:rsidRPr="00976E44" w:rsidRDefault="009C0DC9" w:rsidP="009C0DC9">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0FD8B821" w14:textId="77777777" w:rsidR="009C0DC9" w:rsidRPr="00976E44" w:rsidRDefault="009C0DC9" w:rsidP="009C0DC9">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081C736D" w14:textId="77777777" w:rsidR="009C0DC9" w:rsidRPr="00976E44" w:rsidRDefault="009C0DC9" w:rsidP="009C0DC9">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4684E13B" w14:textId="77777777" w:rsidR="009C0DC9" w:rsidRPr="00976E44" w:rsidRDefault="009C0DC9" w:rsidP="009C0DC9">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72C17CF5" w14:textId="77777777" w:rsidR="009C0DC9" w:rsidRPr="00976E44" w:rsidRDefault="009C0DC9" w:rsidP="009C0DC9">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03E3ABC2" w14:textId="77777777" w:rsidR="009C0DC9" w:rsidRPr="00976E44" w:rsidRDefault="009C0DC9" w:rsidP="009C0DC9">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5040E28E" w14:textId="77777777" w:rsidR="009C0DC9" w:rsidRPr="00976E44" w:rsidRDefault="009C0DC9" w:rsidP="009C0DC9">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64403A73" w14:textId="77777777" w:rsidR="009C0DC9" w:rsidRPr="00976E44" w:rsidRDefault="009C0DC9" w:rsidP="009C0DC9">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0F0F37F4" w14:textId="77777777" w:rsidR="009C0DC9" w:rsidRPr="00976E44" w:rsidRDefault="009C0DC9" w:rsidP="009C0DC9">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55E24DE0" w14:textId="77777777" w:rsidR="009C0DC9" w:rsidRPr="00976E44" w:rsidRDefault="009C0DC9" w:rsidP="009C0DC9">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5D27A17" w14:textId="77777777" w:rsidR="009C0DC9" w:rsidRPr="00976E44" w:rsidRDefault="009C0DC9" w:rsidP="009C0DC9">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56A2BDE3" w14:textId="77777777" w:rsidR="009C0DC9" w:rsidRPr="00976E44" w:rsidRDefault="009C0DC9" w:rsidP="009C0DC9">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C5B9F22" w14:textId="77777777" w:rsidR="009C0DC9" w:rsidRPr="00976E44" w:rsidRDefault="009C0DC9" w:rsidP="009C0DC9">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1F4A3E2" w14:textId="77777777" w:rsidR="009C0DC9" w:rsidRPr="00976E44" w:rsidRDefault="009C0DC9" w:rsidP="009C0DC9">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413FE859" w14:textId="77777777" w:rsidR="009C0DC9" w:rsidRPr="00976E44" w:rsidRDefault="009C0DC9" w:rsidP="009C0DC9">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4BC1709A" w14:textId="77777777" w:rsidR="009C0DC9" w:rsidRPr="00976E44" w:rsidRDefault="009C0DC9" w:rsidP="009C0DC9">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5709AEB8" w14:textId="77777777" w:rsidR="009C0DC9" w:rsidRPr="00976E44" w:rsidRDefault="009C0DC9" w:rsidP="009C0DC9">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29809C77" w14:textId="77777777" w:rsidR="009C0DC9" w:rsidRPr="00976E44" w:rsidRDefault="009C0DC9" w:rsidP="009C0DC9">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45FF4FFB" w14:textId="77777777" w:rsidR="009C0DC9" w:rsidRPr="00976E44" w:rsidRDefault="009C0DC9" w:rsidP="009C0DC9">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6EAC2659" w14:textId="77777777" w:rsidR="009C0DC9" w:rsidRPr="00976E44" w:rsidRDefault="009C0DC9" w:rsidP="009C0DC9">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D482030" w14:textId="77777777" w:rsidR="009C0DC9" w:rsidRPr="00976E44" w:rsidRDefault="009C0DC9" w:rsidP="009C0DC9">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3307B505" w14:textId="77777777" w:rsidR="009C0DC9" w:rsidRPr="00976E44" w:rsidRDefault="009C0DC9" w:rsidP="009C0DC9">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49B843A7" w14:textId="77777777" w:rsidR="009C0DC9" w:rsidRPr="00976E44" w:rsidRDefault="009C0DC9" w:rsidP="009C0DC9">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D083868" w14:textId="77777777" w:rsidR="009C0DC9" w:rsidRPr="00976E44" w:rsidRDefault="009C0DC9" w:rsidP="009C0DC9">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F68C658" w14:textId="77777777" w:rsidR="009C0DC9" w:rsidRPr="00976E44" w:rsidRDefault="009C0DC9" w:rsidP="009C0DC9"/>
    <w:p w14:paraId="718E12A1" w14:textId="77777777" w:rsidR="009C0DC9" w:rsidRPr="00976E44" w:rsidRDefault="009C0DC9" w:rsidP="009C0DC9">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26DA3A5" w14:textId="77777777" w:rsidR="009C0DC9" w:rsidRPr="00976E44" w:rsidRDefault="009C0DC9" w:rsidP="009C0DC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9" w:history="1">
        <w:r w:rsidRPr="00976E44">
          <w:rPr>
            <w:rStyle w:val="Hyperlink"/>
          </w:rPr>
          <w:t>https://www.tandfonline.com/doi/full/10.1080/25751654.2021.1890867</w:t>
        </w:r>
      </w:hyperlink>
      <w:r w:rsidRPr="00976E44">
        <w:t>] Justin</w:t>
      </w:r>
    </w:p>
    <w:p w14:paraId="732BE634" w14:textId="77777777" w:rsidR="009C0DC9" w:rsidRPr="00976E44" w:rsidRDefault="009C0DC9" w:rsidP="009C0DC9">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762B3D11" w14:textId="77777777" w:rsidR="009C0DC9" w:rsidRPr="00976E44" w:rsidRDefault="009C0DC9" w:rsidP="009C0DC9">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3D2AFD5" w14:textId="77777777" w:rsidR="009C0DC9" w:rsidRPr="00976E44" w:rsidRDefault="009C0DC9" w:rsidP="009C0DC9">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4B0658D" w14:textId="77777777" w:rsidR="009C0DC9" w:rsidRPr="00976E44" w:rsidRDefault="009C0DC9" w:rsidP="009C0DC9">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E34D712" w14:textId="77777777" w:rsidR="009C0DC9" w:rsidRPr="00976E44" w:rsidRDefault="009C0DC9" w:rsidP="009C0DC9">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C2BA954" w14:textId="77777777" w:rsidR="009C0DC9" w:rsidRPr="00976E44" w:rsidRDefault="009C0DC9" w:rsidP="009C0DC9">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720BC28B" w14:textId="77777777" w:rsidR="009C0DC9" w:rsidRPr="00976E44" w:rsidRDefault="009C0DC9" w:rsidP="009C0DC9">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48335631" w14:textId="77777777" w:rsidR="009C0DC9" w:rsidRPr="00976E44" w:rsidRDefault="009C0DC9" w:rsidP="009C0DC9">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747E6DD7" w14:textId="77777777" w:rsidR="009C0DC9" w:rsidRPr="00976E44" w:rsidRDefault="009C0DC9" w:rsidP="009C0DC9">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70B6E41C" w14:textId="77777777" w:rsidR="00006B0C" w:rsidRPr="00166EFC" w:rsidRDefault="00006B0C" w:rsidP="00006B0C">
      <w:pPr>
        <w:pStyle w:val="Heading4"/>
        <w:rPr>
          <w:rFonts w:cs="Calibri"/>
        </w:rPr>
      </w:pPr>
      <w:r w:rsidRPr="00166EFC">
        <w:rPr>
          <w:rFonts w:cs="Calibri"/>
        </w:rPr>
        <w:t>Nuclear detonations cause nuclear winter and extinction, and the rainout effect is wrong – self-lofting means soot goes above the clouds</w:t>
      </w:r>
    </w:p>
    <w:p w14:paraId="3359FA9D" w14:textId="77777777" w:rsidR="00006B0C" w:rsidRPr="00166EFC" w:rsidRDefault="00006B0C" w:rsidP="00006B0C">
      <w:pPr>
        <w:rPr>
          <w:sz w:val="16"/>
          <w:szCs w:val="18"/>
        </w:rPr>
      </w:pPr>
      <w:r w:rsidRPr="00166EFC">
        <w:rPr>
          <w:rStyle w:val="Style13ptBold"/>
        </w:rPr>
        <w:t>Starr 15</w:t>
      </w:r>
      <w:r w:rsidRPr="00166EFC">
        <w:t xml:space="preserve"> </w:t>
      </w:r>
      <w:r w:rsidRPr="00166EFC">
        <w:rPr>
          <w:sz w:val="16"/>
          <w:szCs w:val="18"/>
        </w:rPr>
        <w:t xml:space="preserve">Steven Starr, 10-14-2015, "Nuclear War, Nuclear Winter, and Human Extinction," Federation </w:t>
      </w:r>
      <w:proofErr w:type="gramStart"/>
      <w:r w:rsidRPr="00166EFC">
        <w:rPr>
          <w:sz w:val="16"/>
          <w:szCs w:val="18"/>
        </w:rPr>
        <w:t>Of</w:t>
      </w:r>
      <w:proofErr w:type="gramEnd"/>
      <w:r w:rsidRPr="00166EFC">
        <w:rPr>
          <w:sz w:val="16"/>
          <w:szCs w:val="18"/>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3148BB5B" w14:textId="39BE552F" w:rsidR="009C0DC9" w:rsidRPr="0058602C" w:rsidRDefault="00006B0C" w:rsidP="009C0DC9">
      <w:pPr>
        <w:rPr>
          <w:b/>
          <w:iCs/>
          <w:u w:val="single"/>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 xml:space="preserve">That is, a nuclear winter would cause most humans and large animals to die from nuclear famine in a mass extinction event </w:t>
      </w:r>
      <w:proofErr w:type="gramStart"/>
      <w:r w:rsidRPr="00166EFC">
        <w:rPr>
          <w:rStyle w:val="Emphasis"/>
        </w:rPr>
        <w:t>similar to</w:t>
      </w:r>
      <w:proofErr w:type="gramEnd"/>
      <w:r w:rsidRPr="00166EFC">
        <w:rPr>
          <w:rStyle w:val="Emphasis"/>
        </w:rPr>
        <w:t xml:space="preserve"> the one that wiped out the dinosaurs</w:t>
      </w:r>
      <w:r w:rsidRPr="00166EFC">
        <w:rPr>
          <w:sz w:val="10"/>
        </w:rPr>
        <w:t xml:space="preserve">. </w:t>
      </w:r>
      <w:r w:rsidRPr="00166EFC">
        <w:rPr>
          <w:rStyle w:val="Emphasis"/>
          <w:highlight w:val="green"/>
        </w:rPr>
        <w:t>Following the detonation</w:t>
      </w:r>
      <w:r w:rsidRPr="00166EFC">
        <w:rPr>
          <w:sz w:val="10"/>
        </w:rPr>
        <w:t xml:space="preserve"> (in conflict) </w:t>
      </w:r>
      <w:r w:rsidRPr="00166EFC">
        <w:rPr>
          <w:rStyle w:val="Emphasis"/>
          <w:highlight w:val="green"/>
        </w:rPr>
        <w:t>of</w:t>
      </w:r>
      <w:r w:rsidRPr="00166EFC">
        <w:rPr>
          <w:sz w:val="10"/>
        </w:rPr>
        <w:t xml:space="preserve"> US and/or Russian launch-ready </w:t>
      </w:r>
      <w:r w:rsidRPr="00166EFC">
        <w:rPr>
          <w:rStyle w:val="Emphasis"/>
        </w:rPr>
        <w:t xml:space="preserve">strategic </w:t>
      </w:r>
      <w:r w:rsidRPr="00166EFC">
        <w:rPr>
          <w:rStyle w:val="Emphasis"/>
          <w:highlight w:val="green"/>
        </w:rPr>
        <w:t>nuclear weapons</w:t>
      </w:r>
      <w:r w:rsidRPr="00166EFC">
        <w:rPr>
          <w:rStyle w:val="Emphasis"/>
        </w:rPr>
        <w:t xml:space="preserve">, nuclear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0"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1"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aid the rise of the smoke into the stratosphere</w:t>
      </w:r>
      <w:r w:rsidRPr="00166EFC">
        <w:rPr>
          <w:rStyle w:val="Emphasis"/>
        </w:rPr>
        <w:t xml:space="preserve"> (</w:t>
      </w:r>
      <w:r w:rsidRPr="00166EFC">
        <w:rPr>
          <w:rStyle w:val="Emphasis"/>
          <w:highlight w:val="green"/>
        </w:rPr>
        <w:t>above cloud level, where it could not be rained out</w:t>
      </w:r>
      <w:r w:rsidRPr="00166EFC">
        <w:rPr>
          <w:rStyle w:val="Emphasis"/>
        </w:rPr>
        <w:t>), but act to keep the smoke in the stratosphere for 10 years or more</w:t>
      </w:r>
      <w:r w:rsidRPr="00166EFC">
        <w:rPr>
          <w:sz w:val="10"/>
        </w:rPr>
        <w:t xml:space="preserve">. The longevity of the smoke layer would act to greatly increase the severity of its effects upon the biosphere. </w:t>
      </w:r>
      <w:r w:rsidRPr="00166EFC">
        <w:rPr>
          <w:rStyle w:val="Emphasis"/>
        </w:rPr>
        <w:t>Once in the stratosphere, the smoke</w:t>
      </w:r>
      <w:r w:rsidRPr="00166EFC">
        <w:rPr>
          <w:sz w:val="10"/>
        </w:rPr>
        <w:t xml:space="preserve"> (predicted to be produced by a range of strategic nuclear wars) </w:t>
      </w:r>
      <w:r w:rsidRPr="00166EFC">
        <w:rPr>
          <w:rStyle w:val="Emphasis"/>
        </w:rPr>
        <w:t xml:space="preserve">would rapidly engulf the Earth and form a </w:t>
      </w:r>
      <w:hyperlink r:id="rId12" w:history="1">
        <w:r w:rsidRPr="00166EFC">
          <w:rPr>
            <w:rStyle w:val="Emphasis"/>
          </w:rPr>
          <w:t>dense stratospheric smoke layer</w:t>
        </w:r>
      </w:hyperlink>
      <w:r w:rsidRPr="00166EFC">
        <w:rPr>
          <w:sz w:val="10"/>
        </w:rPr>
        <w:t xml:space="preserve">. </w:t>
      </w:r>
      <w:r w:rsidRPr="00166EFC">
        <w:rPr>
          <w:rStyle w:val="Emphasis"/>
          <w:highlight w:val="green"/>
        </w:rPr>
        <w:t>The smoke from</w:t>
      </w:r>
      <w:r w:rsidRPr="00166EFC">
        <w:rPr>
          <w:rStyle w:val="Emphasis"/>
        </w:rPr>
        <w:t xml:space="preserve"> a war fought with strategic </w:t>
      </w:r>
      <w:r w:rsidRPr="00166EFC">
        <w:rPr>
          <w:rStyle w:val="Emphasis"/>
          <w:highlight w:val="green"/>
        </w:rPr>
        <w:t>nuclear weapons would</w:t>
      </w:r>
      <w:r w:rsidRPr="00166EFC">
        <w:rPr>
          <w:rStyle w:val="Emphasis"/>
        </w:rPr>
        <w:t xml:space="preserve"> quickly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Northern Hemisphere and 35% of sunlight from reaching</w:t>
      </w:r>
      <w:r w:rsidRPr="00166EFC">
        <w:rPr>
          <w:rStyle w:val="Emphasis"/>
        </w:rPr>
        <w:t xml:space="preserve"> the surface of the </w:t>
      </w:r>
      <w:r w:rsidRPr="00166EFC">
        <w:rPr>
          <w:rStyle w:val="Emphasis"/>
          <w:highlight w:val="green"/>
        </w:rPr>
        <w:t>Southern Hemisphere</w:t>
      </w:r>
      <w:r w:rsidRPr="00166EFC">
        <w:rPr>
          <w:rStyle w:val="Emphasis"/>
        </w:rPr>
        <w:t>.</w:t>
      </w:r>
      <w:r w:rsidRPr="00166EFC">
        <w:rPr>
          <w:sz w:val="10"/>
        </w:rPr>
        <w:t xml:space="preserve"> Such an enormous loss of warming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3"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 xml:space="preserve">has been </w:t>
      </w:r>
      <w:proofErr w:type="gramStart"/>
      <w:r w:rsidRPr="00166EFC">
        <w:rPr>
          <w:rStyle w:val="Emphasis"/>
          <w:highlight w:val="green"/>
        </w:rPr>
        <w:t>totally destroyed</w:t>
      </w:r>
      <w:proofErr w:type="gramEnd"/>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sidRPr="00166EFC">
        <w:rPr>
          <w:sz w:val="10"/>
        </w:rPr>
        <w:t>whether or not</w:t>
      </w:r>
      <w:proofErr w:type="gramEnd"/>
      <w:r w:rsidRPr="00166EFC">
        <w:rPr>
          <w:sz w:val="10"/>
        </w:rPr>
        <w:t xml:space="preserve"> nuclear winter could cause human extinction. There is essentially no way to truly “know” without fighting a strategic nuclear war. Yet while it is crucial that we all understand the mortal peril that we face, </w:t>
      </w:r>
      <w:r w:rsidRPr="00166EFC">
        <w:rPr>
          <w:rStyle w:val="Emphasis"/>
        </w:rPr>
        <w:t>it is not necessary to engage in an unwinnable academic debate as to whether any humans will survive.</w:t>
      </w:r>
    </w:p>
    <w:p w14:paraId="4E485B6A" w14:textId="77777777" w:rsidR="009C0DC9" w:rsidRPr="00976E44" w:rsidRDefault="009C0DC9" w:rsidP="009C0DC9">
      <w:pPr>
        <w:pStyle w:val="Heading3"/>
        <w:rPr>
          <w:rFonts w:cs="Calibri"/>
        </w:rPr>
      </w:pPr>
      <w:r w:rsidRPr="00976E44">
        <w:rPr>
          <w:rFonts w:cs="Calibri"/>
        </w:rPr>
        <w:t xml:space="preserve">1AC – Plan </w:t>
      </w:r>
    </w:p>
    <w:p w14:paraId="48E7C4AE" w14:textId="77777777" w:rsidR="009C0DC9" w:rsidRPr="00976E44" w:rsidRDefault="009C0DC9" w:rsidP="009C0DC9">
      <w:pPr>
        <w:pStyle w:val="Heading4"/>
        <w:rPr>
          <w:rFonts w:cs="Calibri"/>
        </w:rPr>
      </w:pPr>
      <w:r w:rsidRPr="00976E44">
        <w:rPr>
          <w:rFonts w:cs="Calibri"/>
        </w:rPr>
        <w:t>Plan text: The member nations of the World Trade Organization ought to reduce intellectual property protections for medicines during pandemics.</w:t>
      </w:r>
    </w:p>
    <w:p w14:paraId="7E711283" w14:textId="77777777" w:rsidR="009C0DC9" w:rsidRPr="00976E44" w:rsidRDefault="009C0DC9" w:rsidP="009C0DC9"/>
    <w:p w14:paraId="52E01A7C" w14:textId="77777777" w:rsidR="009C0DC9" w:rsidRPr="00976E44" w:rsidRDefault="009C0DC9" w:rsidP="009C0DC9">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A64DA4A" w14:textId="77777777" w:rsidR="009C0DC9" w:rsidRPr="00976E44" w:rsidRDefault="009C0DC9" w:rsidP="009C0DC9">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976E44">
          <w:rPr>
            <w:rStyle w:val="Hyperlink"/>
          </w:rPr>
          <w:t>https://www.ipwatchdog.com/2021/07/21/third-option-limited-ip-waiver-solve-pandemic-vaccine-problems/id=135732/</w:t>
        </w:r>
      </w:hyperlink>
      <w:r w:rsidRPr="00976E44">
        <w:t>] Justin</w:t>
      </w:r>
    </w:p>
    <w:p w14:paraId="0A174185" w14:textId="77777777" w:rsidR="009C0DC9" w:rsidRPr="00976E44" w:rsidRDefault="009C0DC9" w:rsidP="009C0DC9">
      <w:pPr>
        <w:rPr>
          <w:u w:val="single"/>
        </w:rPr>
      </w:pPr>
      <w:r w:rsidRPr="00976E44">
        <w:rPr>
          <w:highlight w:val="green"/>
          <w:u w:val="single"/>
        </w:rPr>
        <w:t>Limited Waiver</w:t>
      </w:r>
      <w:r w:rsidRPr="00976E44">
        <w:rPr>
          <w:u w:val="single"/>
        </w:rPr>
        <w:t xml:space="preserve"> Approach</w:t>
      </w:r>
    </w:p>
    <w:p w14:paraId="39394FE0" w14:textId="77777777" w:rsidR="009C0DC9" w:rsidRPr="00976E44" w:rsidRDefault="009C0DC9" w:rsidP="009C0DC9">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66BA25EE" w14:textId="77777777" w:rsidR="009C0DC9" w:rsidRPr="00976E44" w:rsidRDefault="009C0DC9" w:rsidP="009C0DC9">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0E4E0856" w14:textId="77777777" w:rsidR="009C0DC9" w:rsidRPr="00976E44" w:rsidRDefault="009C0DC9" w:rsidP="009C0DC9">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2A27BCB" w14:textId="77777777" w:rsidR="009C0DC9" w:rsidRPr="00976E44" w:rsidRDefault="009C0DC9" w:rsidP="009C0DC9">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0E740F90" w14:textId="77777777" w:rsidR="009C0DC9" w:rsidRPr="00976E44" w:rsidRDefault="009C0DC9" w:rsidP="009C0DC9">
      <w:pPr>
        <w:rPr>
          <w:sz w:val="16"/>
        </w:rPr>
      </w:pPr>
      <w:r w:rsidRPr="00976E44">
        <w:rPr>
          <w:sz w:val="16"/>
        </w:rPr>
        <w:t>Let’s Not Repeat Past Mistakes</w:t>
      </w:r>
    </w:p>
    <w:p w14:paraId="1585C19C" w14:textId="77777777" w:rsidR="009C0DC9" w:rsidRPr="00976E44" w:rsidRDefault="009C0DC9" w:rsidP="009C0DC9">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7613D49" w14:textId="77777777" w:rsidR="009C0DC9" w:rsidRPr="00976E44" w:rsidRDefault="009C0DC9" w:rsidP="009C0DC9"/>
    <w:p w14:paraId="7878FB86" w14:textId="77777777" w:rsidR="009C0DC9" w:rsidRPr="00976E44" w:rsidRDefault="009C0DC9" w:rsidP="009C0DC9">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545633FF" w14:textId="77777777" w:rsidR="009C0DC9" w:rsidRPr="00976E44" w:rsidRDefault="009C0DC9" w:rsidP="009C0DC9">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5" w:history="1">
        <w:r w:rsidRPr="00976E44">
          <w:rPr>
            <w:rStyle w:val="Hyperlink"/>
          </w:rPr>
          <w:t>https://www.helsinkitimes.fi/columns/columns/viewpoint/18561-science-has-delivered-will-the-wto-deliver.html</w:t>
        </w:r>
      </w:hyperlink>
      <w:r w:rsidRPr="00976E44">
        <w:t>] Justin</w:t>
      </w:r>
    </w:p>
    <w:p w14:paraId="0A15A245" w14:textId="77777777" w:rsidR="009C0DC9" w:rsidRPr="00976E44" w:rsidRDefault="009C0DC9" w:rsidP="009C0DC9">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7AFEE25E" w14:textId="77777777" w:rsidR="009C0DC9" w:rsidRPr="00976E44" w:rsidRDefault="009C0DC9" w:rsidP="009C0DC9">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1F3F1DEC" w14:textId="77777777" w:rsidR="009C0DC9" w:rsidRPr="00976E44" w:rsidRDefault="009C0DC9" w:rsidP="009C0DC9">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536B9E41" w14:textId="77777777" w:rsidR="009C0DC9" w:rsidRPr="00976E44" w:rsidRDefault="009C0DC9" w:rsidP="009C0DC9">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62A3144E" w14:textId="77777777" w:rsidR="009C0DC9" w:rsidRPr="00976E44" w:rsidRDefault="009C0DC9" w:rsidP="009C0DC9">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54ED55F" w14:textId="77777777" w:rsidR="009C0DC9" w:rsidRPr="00976E44" w:rsidRDefault="009C0DC9" w:rsidP="009C0DC9">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C5C599A" w14:textId="77777777" w:rsidR="009C0DC9" w:rsidRPr="00976E44" w:rsidRDefault="009C0DC9" w:rsidP="009C0DC9">
      <w:pPr>
        <w:rPr>
          <w:sz w:val="16"/>
        </w:rPr>
      </w:pPr>
      <w:r w:rsidRPr="00976E44">
        <w:rPr>
          <w:sz w:val="16"/>
        </w:rPr>
        <w:t>Why existing flexibilities under the TRIPS Agreement are not enough</w:t>
      </w:r>
    </w:p>
    <w:p w14:paraId="5DE65CB5" w14:textId="77777777" w:rsidR="009C0DC9" w:rsidRPr="00976E44" w:rsidRDefault="009C0DC9" w:rsidP="009C0DC9">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697F7DF1" w14:textId="77777777" w:rsidR="009C0DC9" w:rsidRPr="00976E44" w:rsidRDefault="009C0DC9" w:rsidP="009C0DC9">
      <w:pPr>
        <w:rPr>
          <w:sz w:val="16"/>
        </w:rPr>
      </w:pPr>
      <w:r w:rsidRPr="00976E44">
        <w:rPr>
          <w:sz w:val="16"/>
        </w:rPr>
        <w:t>Why is there a need to go beyond existing global cooperation initiatives?</w:t>
      </w:r>
    </w:p>
    <w:p w14:paraId="5B0F7FDC" w14:textId="77777777" w:rsidR="009C0DC9" w:rsidRPr="00976E44" w:rsidRDefault="009C0DC9" w:rsidP="009C0DC9">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7CA8F7AE" w14:textId="77777777" w:rsidR="009C0DC9" w:rsidRPr="00976E44" w:rsidRDefault="009C0DC9" w:rsidP="009C0DC9">
      <w:pPr>
        <w:rPr>
          <w:sz w:val="16"/>
        </w:rPr>
      </w:pPr>
      <w:proofErr w:type="gramStart"/>
      <w:r w:rsidRPr="00976E44">
        <w:rPr>
          <w:sz w:val="16"/>
        </w:rPr>
        <w:t>Past experience</w:t>
      </w:r>
      <w:proofErr w:type="gramEnd"/>
    </w:p>
    <w:p w14:paraId="7932C977" w14:textId="77777777" w:rsidR="009C0DC9" w:rsidRPr="00976E44" w:rsidRDefault="009C0DC9" w:rsidP="009C0DC9">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C67D2CB" w14:textId="77777777" w:rsidR="009C0DC9" w:rsidRPr="00976E44" w:rsidRDefault="009C0DC9" w:rsidP="009C0DC9">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260E7344" w14:textId="77777777" w:rsidR="009C0DC9" w:rsidRPr="00976E44" w:rsidRDefault="009C0DC9" w:rsidP="009C0DC9">
      <w:pPr>
        <w:rPr>
          <w:sz w:val="16"/>
        </w:rPr>
      </w:pPr>
      <w:r w:rsidRPr="00976E44">
        <w:rPr>
          <w:sz w:val="16"/>
        </w:rPr>
        <w:t>Way forward</w:t>
      </w:r>
    </w:p>
    <w:p w14:paraId="1368B00D" w14:textId="77777777" w:rsidR="009C0DC9" w:rsidRPr="00976E44" w:rsidRDefault="009C0DC9" w:rsidP="009C0DC9">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3236ACFA" w14:textId="77777777" w:rsidR="009C0DC9" w:rsidRPr="00976E44" w:rsidRDefault="009C0DC9" w:rsidP="009C0DC9">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7696CCE2" w14:textId="77777777" w:rsidR="009C0DC9" w:rsidRPr="00976E44" w:rsidRDefault="009C0DC9" w:rsidP="009C0DC9">
      <w:pPr>
        <w:rPr>
          <w:sz w:val="16"/>
        </w:rPr>
      </w:pPr>
    </w:p>
    <w:p w14:paraId="123EE0AE" w14:textId="77777777" w:rsidR="009C0DC9" w:rsidRPr="00976E44" w:rsidRDefault="009C0DC9" w:rsidP="009C0DC9">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113E4051" w14:textId="77777777" w:rsidR="009C0DC9" w:rsidRPr="00976E44" w:rsidRDefault="009C0DC9" w:rsidP="009C0DC9">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1C361362" w14:textId="77777777" w:rsidR="009C0DC9" w:rsidRPr="00976E44" w:rsidRDefault="009C0DC9" w:rsidP="009C0DC9">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619253AB" w14:textId="77777777" w:rsidR="009C0DC9" w:rsidRDefault="009C0DC9" w:rsidP="009C0DC9">
      <w:pPr>
        <w:pStyle w:val="Heading3"/>
      </w:pPr>
      <w:r>
        <w:t>1AC – Framing</w:t>
      </w:r>
    </w:p>
    <w:p w14:paraId="45A0A262" w14:textId="77777777" w:rsidR="009C0DC9" w:rsidRPr="001D453F" w:rsidRDefault="009C0DC9" w:rsidP="009C0DC9">
      <w:pPr>
        <w:pStyle w:val="Heading4"/>
        <w:rPr>
          <w:rFonts w:asciiTheme="minorHAnsi" w:hAnsiTheme="minorHAnsi" w:cstheme="minorHAnsi"/>
        </w:rPr>
      </w:pPr>
      <w:r w:rsidRPr="001D453F">
        <w:rPr>
          <w:rFonts w:asciiTheme="minorHAnsi" w:hAnsiTheme="minorHAnsi" w:cstheme="minorHAnsi"/>
        </w:rPr>
        <w:t xml:space="preserve">The standard is maximizing life and biological death outweighs— A] agents can’t act if they fear for their bodily security. B] </w:t>
      </w:r>
      <w:proofErr w:type="gramStart"/>
      <w:r w:rsidRPr="001D453F">
        <w:rPr>
          <w:rFonts w:asciiTheme="minorHAnsi" w:hAnsiTheme="minorHAnsi" w:cstheme="minorHAnsi"/>
        </w:rPr>
        <w:t>It’s is</w:t>
      </w:r>
      <w:proofErr w:type="gramEnd"/>
      <w:r w:rsidRPr="001D453F">
        <w:rPr>
          <w:rFonts w:asciiTheme="minorHAnsi" w:hAnsiTheme="minorHAnsi" w:cstheme="minorHAnsi"/>
        </w:rPr>
        <w:t xml:space="preserve"> a prerequisite to any alternative advocacy.</w:t>
      </w:r>
    </w:p>
    <w:p w14:paraId="3E826C95" w14:textId="77777777" w:rsidR="009C0DC9" w:rsidRPr="001D453F" w:rsidRDefault="009C0DC9" w:rsidP="009C0DC9">
      <w:pPr>
        <w:pStyle w:val="Heading4"/>
        <w:rPr>
          <w:rFonts w:asciiTheme="minorHAnsi" w:hAnsiTheme="minorHAnsi" w:cstheme="minorHAnsi"/>
        </w:rPr>
      </w:pPr>
      <w:r w:rsidRPr="001D453F">
        <w:rPr>
          <w:rFonts w:asciiTheme="minorHAnsi" w:hAnsiTheme="minorHAnsi" w:cstheme="minorHAnsi"/>
        </w:rPr>
        <w:t>Prefer additionally</w:t>
      </w:r>
    </w:p>
    <w:p w14:paraId="2C8C67F2" w14:textId="77777777" w:rsidR="009C0DC9" w:rsidRPr="001D453F" w:rsidRDefault="009C0DC9" w:rsidP="009C0DC9">
      <w:pPr>
        <w:pStyle w:val="Heading4"/>
        <w:spacing w:line="276" w:lineRule="auto"/>
        <w:rPr>
          <w:rFonts w:asciiTheme="minorHAnsi" w:hAnsiTheme="minorHAnsi" w:cstheme="minorHAnsi"/>
        </w:rPr>
      </w:pPr>
      <w:r w:rsidRPr="001D453F">
        <w:rPr>
          <w:rFonts w:asciiTheme="minorHAnsi" w:hAnsiTheme="minorHAnsi" w:cstheme="minorHAnsi"/>
        </w:rPr>
        <w:t>1] Actor spec – governments must use util because they don’t have intentions and are constantly dealing with tradeoffs—takes out calc indicts since they are empirical denied.</w:t>
      </w:r>
    </w:p>
    <w:p w14:paraId="1F8129D4" w14:textId="2D63506B" w:rsidR="009C0DC9" w:rsidRPr="00976E44" w:rsidRDefault="009C0DC9" w:rsidP="009C0DC9">
      <w:pPr>
        <w:pStyle w:val="Heading4"/>
        <w:rPr>
          <w:rFonts w:cs="Calibri"/>
        </w:rPr>
      </w:pPr>
      <w:r>
        <w:rPr>
          <w:rFonts w:cs="Calibri"/>
        </w:rPr>
        <w:t>2</w:t>
      </w:r>
      <w:r>
        <w:rPr>
          <w:rFonts w:cs="Calibri"/>
        </w:rPr>
        <w:t xml:space="preserve">] </w:t>
      </w:r>
      <w:r w:rsidRPr="00976E44">
        <w:rPr>
          <w:rFonts w:cs="Calibri"/>
        </w:rPr>
        <w:t xml:space="preserve">Util is key to </w:t>
      </w:r>
      <w:r w:rsidRPr="00976E44">
        <w:rPr>
          <w:rFonts w:cs="Calibri"/>
          <w:u w:val="single"/>
        </w:rPr>
        <w:t>debates about IP</w:t>
      </w:r>
      <w:r w:rsidRPr="00976E44">
        <w:rPr>
          <w:rFonts w:cs="Calibri"/>
        </w:rPr>
        <w:t>.</w:t>
      </w:r>
    </w:p>
    <w:p w14:paraId="392E6CDA" w14:textId="77777777" w:rsidR="009C0DC9" w:rsidRPr="00976E44" w:rsidRDefault="009C0DC9" w:rsidP="009C0DC9">
      <w:r w:rsidRPr="00976E44">
        <w:rPr>
          <w:rStyle w:val="Style13ptBold"/>
        </w:rPr>
        <w:t>Kar 19</w:t>
      </w:r>
      <w:r w:rsidRPr="00976E44">
        <w:t xml:space="preserve"> [Mohit; Writer at the Original Position; “Utilitarianism in the Context of Intellectual Property,” The Original Position; 9/18/19; </w:t>
      </w:r>
      <w:hyperlink r:id="rId16" w:history="1">
        <w:r w:rsidRPr="00976E44">
          <w:rPr>
            <w:rStyle w:val="Hyperlink"/>
          </w:rPr>
          <w:t>https://originalpositionnluj.wordpress.com/2019/09/18/utilitarianism-in-the-context-of-intellectual-property/</w:t>
        </w:r>
      </w:hyperlink>
      <w:r w:rsidRPr="00976E44">
        <w:t>] Justin</w:t>
      </w:r>
    </w:p>
    <w:p w14:paraId="4512C1EF" w14:textId="77777777" w:rsidR="009C0DC9" w:rsidRPr="00976E44" w:rsidRDefault="009C0DC9" w:rsidP="009C0DC9">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7BA6C663" w14:textId="77777777" w:rsidR="009C0DC9" w:rsidRPr="00976E44" w:rsidRDefault="009C0DC9" w:rsidP="009C0DC9">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4815B8A1" w14:textId="77777777" w:rsidR="009C0DC9" w:rsidRPr="00976E44" w:rsidRDefault="009C0DC9" w:rsidP="009C0DC9">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0458CB4A" w14:textId="77777777" w:rsidR="009C0DC9" w:rsidRPr="00976E44" w:rsidRDefault="009C0DC9" w:rsidP="009C0DC9">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5D7B7E58" w14:textId="77777777" w:rsidR="009C0DC9" w:rsidRPr="00976E44" w:rsidRDefault="009C0DC9" w:rsidP="009C0DC9">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65AAD31A" w14:textId="77777777" w:rsidR="009C0DC9" w:rsidRPr="00976E44" w:rsidRDefault="009C0DC9" w:rsidP="009C0DC9">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6571842E" w14:textId="77777777" w:rsidR="009C0DC9" w:rsidRPr="00976E44" w:rsidRDefault="009C0DC9" w:rsidP="009C0DC9">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4EE8BC97" w14:textId="77777777" w:rsidR="009C0DC9" w:rsidRPr="00976E44" w:rsidRDefault="009C0DC9" w:rsidP="009C0DC9">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5197CB90" w14:textId="77777777" w:rsidR="009C0DC9" w:rsidRPr="00976E44" w:rsidRDefault="009C0DC9" w:rsidP="009C0DC9">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476943EE" w14:textId="77777777" w:rsidR="009C0DC9" w:rsidRPr="00976E44" w:rsidRDefault="009C0DC9" w:rsidP="009C0DC9">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C5FDB87" w14:textId="77777777" w:rsidR="009C0DC9" w:rsidRPr="00976E44" w:rsidRDefault="009C0DC9" w:rsidP="009C0DC9">
      <w:pPr>
        <w:rPr>
          <w:sz w:val="16"/>
        </w:rPr>
      </w:pPr>
      <w:r w:rsidRPr="00976E44">
        <w:rPr>
          <w:sz w:val="16"/>
        </w:rPr>
        <w:t>CONCLUSION</w:t>
      </w:r>
    </w:p>
    <w:p w14:paraId="74758A41" w14:textId="77777777" w:rsidR="009C0DC9" w:rsidRPr="00976E44" w:rsidRDefault="009C0DC9" w:rsidP="009C0DC9">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5C45D300" w14:textId="77777777" w:rsidR="009C0DC9" w:rsidRPr="00976E44" w:rsidRDefault="009C0DC9" w:rsidP="009C0DC9">
      <w:pPr>
        <w:pStyle w:val="Heading4"/>
        <w:rPr>
          <w:rFonts w:cs="Calibri"/>
          <w:color w:val="000000" w:themeColor="text1"/>
        </w:rPr>
      </w:pPr>
      <w:r w:rsidRPr="00976E44">
        <w:rPr>
          <w:rFonts w:cs="Calibri"/>
          <w:color w:val="000000" w:themeColor="text1"/>
        </w:rPr>
        <w:t xml:space="preserve">Outweighs – </w:t>
      </w:r>
    </w:p>
    <w:p w14:paraId="7DBC9CB5" w14:textId="77777777" w:rsidR="009C0DC9" w:rsidRPr="00976E44" w:rsidRDefault="009C0DC9" w:rsidP="009C0DC9">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47D4D9AB" w14:textId="77777777" w:rsidR="009C0DC9" w:rsidRPr="00976E44" w:rsidRDefault="009C0DC9" w:rsidP="009C0DC9">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BAF5029" w14:textId="77777777" w:rsidR="009C0DC9" w:rsidRDefault="009C0DC9" w:rsidP="009C0DC9">
      <w:pPr>
        <w:pStyle w:val="Heading3"/>
        <w:rPr>
          <w:rFonts w:asciiTheme="minorHAnsi" w:hAnsiTheme="minorHAnsi" w:cstheme="minorHAnsi"/>
        </w:rPr>
      </w:pPr>
      <w:r>
        <w:rPr>
          <w:rFonts w:asciiTheme="minorHAnsi" w:hAnsiTheme="minorHAnsi" w:cstheme="minorHAnsi"/>
        </w:rPr>
        <w:t>1AC – Method</w:t>
      </w:r>
    </w:p>
    <w:p w14:paraId="5A68BA66" w14:textId="29FF3F30" w:rsidR="00A95652" w:rsidRDefault="009C0DC9" w:rsidP="009C0DC9">
      <w:pPr>
        <w:pStyle w:val="Heading4"/>
        <w:rPr>
          <w:rFonts w:cs="Calibri"/>
          <w:color w:val="000000" w:themeColor="text1"/>
        </w:rPr>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 otherwise the neg can be infinitely abusive and there’s no way to check </w:t>
      </w:r>
      <w:r>
        <w:rPr>
          <w:rFonts w:cs="Calibri"/>
          <w:color w:val="000000" w:themeColor="text1"/>
        </w:rPr>
        <w:t>back</w:t>
      </w:r>
      <w:r w:rsidRPr="008E4C26">
        <w:rPr>
          <w:rFonts w:cs="Calibri"/>
          <w:color w:val="000000" w:themeColor="text1"/>
        </w:rPr>
        <w:t>. 1AR theory is drop the debater</w:t>
      </w:r>
      <w:r>
        <w:rPr>
          <w:rFonts w:cs="Calibri"/>
          <w:color w:val="000000" w:themeColor="text1"/>
        </w:rPr>
        <w:t xml:space="preserve">, competing </w:t>
      </w:r>
      <w:proofErr w:type="spellStart"/>
      <w:r>
        <w:rPr>
          <w:rFonts w:cs="Calibri"/>
          <w:color w:val="000000" w:themeColor="text1"/>
        </w:rPr>
        <w:t>interps</w:t>
      </w:r>
      <w:proofErr w:type="spellEnd"/>
      <w:r>
        <w:rPr>
          <w:rFonts w:cs="Calibri"/>
          <w:color w:val="000000" w:themeColor="text1"/>
        </w:rPr>
        <w:t xml:space="preserve">, </w:t>
      </w:r>
      <w:r w:rsidRPr="008E4C26">
        <w:rPr>
          <w:rFonts w:cs="Calibri"/>
          <w:color w:val="000000" w:themeColor="text1"/>
        </w:rPr>
        <w:t>and the highest layer of the round – the 1ARs too short to be able to rectify abuse and adequately cover substance</w:t>
      </w:r>
      <w:r>
        <w:rPr>
          <w:rFonts w:cs="Calibri"/>
          <w:color w:val="000000" w:themeColor="text1"/>
        </w:rPr>
        <w:t>. N</w:t>
      </w:r>
      <w:r w:rsidRPr="008E4C26">
        <w:rPr>
          <w:rFonts w:cs="Calibri"/>
          <w:color w:val="000000" w:themeColor="text1"/>
        </w:rPr>
        <w:t>o</w:t>
      </w:r>
      <w:r>
        <w:rPr>
          <w:rFonts w:cs="Calibri"/>
          <w:color w:val="000000" w:themeColor="text1"/>
        </w:rPr>
        <w:t xml:space="preserve"> RVI</w:t>
      </w:r>
      <w:r w:rsidRPr="008E4C26">
        <w:rPr>
          <w:rFonts w:cs="Calibri"/>
          <w:color w:val="000000" w:themeColor="text1"/>
        </w:rPr>
        <w:t xml:space="preserve"> because you have 6 minutes to go for them whereas I only have a 3-minute 2AR to respond so I get crushed on time skew. </w:t>
      </w:r>
    </w:p>
    <w:p w14:paraId="671CB16F" w14:textId="77777777" w:rsidR="000F4D79" w:rsidRPr="000F4D79" w:rsidRDefault="000F4D79" w:rsidP="000F4D79"/>
    <w:sectPr w:rsidR="000F4D79" w:rsidRPr="000F4D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96BCF"/>
    <w:rsid w:val="00006B0C"/>
    <w:rsid w:val="000139A3"/>
    <w:rsid w:val="000F4D79"/>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2E1DB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02C"/>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4D14"/>
    <w:rsid w:val="008B3ECB"/>
    <w:rsid w:val="008B4E85"/>
    <w:rsid w:val="008C1B2E"/>
    <w:rsid w:val="0091627E"/>
    <w:rsid w:val="0097032B"/>
    <w:rsid w:val="00976D3C"/>
    <w:rsid w:val="009C0DC9"/>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0D65"/>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6BC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BCD4A"/>
  <w15:chartTrackingRefBased/>
  <w15:docId w15:val="{CB93D5DC-53FE-468D-A143-124D29B0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0DC9"/>
    <w:rPr>
      <w:rFonts w:ascii="Calibri" w:hAnsi="Calibri" w:cs="Calibri"/>
      <w:sz w:val="28"/>
    </w:rPr>
  </w:style>
  <w:style w:type="paragraph" w:styleId="Heading1">
    <w:name w:val="heading 1"/>
    <w:aliases w:val="Pocket"/>
    <w:basedOn w:val="Normal"/>
    <w:next w:val="Normal"/>
    <w:link w:val="Heading1Char"/>
    <w:qFormat/>
    <w:rsid w:val="00E96B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6B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E96B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E96BC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96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BCF"/>
  </w:style>
  <w:style w:type="character" w:customStyle="1" w:styleId="Heading1Char">
    <w:name w:val="Heading 1 Char"/>
    <w:aliases w:val="Pocket Char"/>
    <w:basedOn w:val="DefaultParagraphFont"/>
    <w:link w:val="Heading1"/>
    <w:rsid w:val="00E96B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6BC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E96BC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96BCF"/>
    <w:rPr>
      <w:rFonts w:ascii="Calibri" w:eastAsiaTheme="majorEastAsia" w:hAnsi="Calibri" w:cstheme="majorBidi"/>
      <w:b/>
      <w:iCs/>
      <w:sz w:val="28"/>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96BCF"/>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6BCF"/>
    <w:rPr>
      <w:b/>
      <w:bCs/>
      <w:sz w:val="28"/>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96BCF"/>
    <w:rPr>
      <w:b w:val="0"/>
      <w:sz w:val="28"/>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96BCF"/>
    <w:rPr>
      <w:color w:val="auto"/>
      <w:u w:val="none"/>
    </w:rPr>
  </w:style>
  <w:style w:type="character" w:styleId="FollowedHyperlink">
    <w:name w:val="FollowedHyperlink"/>
    <w:basedOn w:val="DefaultParagraphFont"/>
    <w:uiPriority w:val="99"/>
    <w:semiHidden/>
    <w:unhideWhenUsed/>
    <w:rsid w:val="00E96BCF"/>
    <w:rPr>
      <w:color w:val="auto"/>
      <w:u w:val="none"/>
    </w:rPr>
  </w:style>
  <w:style w:type="paragraph" w:customStyle="1" w:styleId="textbold">
    <w:name w:val="text bold"/>
    <w:basedOn w:val="Normal"/>
    <w:link w:val="Emphasis"/>
    <w:uiPriority w:val="7"/>
    <w:qFormat/>
    <w:rsid w:val="009C0DC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C0D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9C0DC9"/>
    <w:pPr>
      <w:ind w:left="720"/>
      <w:contextualSpacing/>
    </w:pPr>
  </w:style>
  <w:style w:type="paragraph" w:customStyle="1" w:styleId="Tag2">
    <w:name w:val="Tag2"/>
    <w:basedOn w:val="Normal"/>
    <w:qFormat/>
    <w:rsid w:val="009C0DC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0-00985-0" TargetMode="External"/><Relationship Id="rId13" Type="http://schemas.openxmlformats.org/officeDocument/2006/relationships/hyperlink" Target="http://climate.envsci.rutgers.edu/pdf/RobockNW2006JD008235.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tatnews.com/2021/05/19/beyond-a-symbolic-gesture-whats-needed-to-turn-the-ip-waiver-into-covid-19-vaccines/" TargetMode="External"/><Relationship Id="rId12" Type="http://schemas.openxmlformats.org/officeDocument/2006/relationships/hyperlink" Target="http://www.nucleardarkness.org/warconsequences/hundredfiftytonessmok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climate.envsci.rutgers.edu/pdf/acp-7-1973-2007.pdf" TargetMode="External"/><Relationship Id="rId5" Type="http://schemas.openxmlformats.org/officeDocument/2006/relationships/webSettings" Target="webSettings.xml"/><Relationship Id="rId15" Type="http://schemas.openxmlformats.org/officeDocument/2006/relationships/hyperlink" Target="https://www.helsinkitimes.fi/columns/columns/viewpoint/18561-science-has-delivered-will-the-wto-deliver.html" TargetMode="External"/><Relationship Id="rId10" Type="http://schemas.openxmlformats.org/officeDocument/2006/relationships/hyperlink" Target="http://climate.envsci.rutgers.edu/pdf/ToonRobockTurcoPhysicsToday.pdf" TargetMode="External"/><Relationship Id="rId4" Type="http://schemas.openxmlformats.org/officeDocument/2006/relationships/settings" Target="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13803</Words>
  <Characters>78683</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7</cp:revision>
  <dcterms:created xsi:type="dcterms:W3CDTF">2021-09-05T00:22:00Z</dcterms:created>
  <dcterms:modified xsi:type="dcterms:W3CDTF">2021-09-05T01:39:00Z</dcterms:modified>
</cp:coreProperties>
</file>