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54D33" w14:textId="688DDCA7" w:rsidR="00A95652" w:rsidRDefault="00C00B43" w:rsidP="00C00B43">
      <w:pPr>
        <w:pStyle w:val="Heading1"/>
      </w:pPr>
      <w:r>
        <w:t>Bronx R2</w:t>
      </w:r>
    </w:p>
    <w:p w14:paraId="3C52E0B0" w14:textId="77777777" w:rsidR="00C00B43" w:rsidRPr="003624D8" w:rsidRDefault="00C00B43" w:rsidP="00C00B43">
      <w:pPr>
        <w:pStyle w:val="Heading3"/>
      </w:pPr>
      <w:bookmarkStart w:id="0" w:name="_Hlk82698016"/>
      <w:r w:rsidRPr="003624D8">
        <w:t>1AC – Framing</w:t>
      </w:r>
    </w:p>
    <w:p w14:paraId="52828805" w14:textId="77777777" w:rsidR="00C00B43" w:rsidRPr="003624D8" w:rsidRDefault="00C00B43" w:rsidP="00C00B43">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74A8F79D" w14:textId="77777777" w:rsidR="00C00B43" w:rsidRPr="003624D8" w:rsidRDefault="00C00B43" w:rsidP="00C00B43">
      <w:pPr>
        <w:rPr>
          <w:sz w:val="16"/>
        </w:rPr>
      </w:pPr>
      <w:proofErr w:type="spellStart"/>
      <w:r w:rsidRPr="003624D8">
        <w:rPr>
          <w:rStyle w:val="StyleUnderline"/>
          <w:b/>
          <w:bCs/>
          <w:u w:val="none"/>
        </w:rPr>
        <w:t>Eng</w:t>
      </w:r>
      <w:proofErr w:type="spellEnd"/>
      <w:r w:rsidRPr="003624D8">
        <w:rPr>
          <w:rStyle w:val="StyleUnderline"/>
          <w:b/>
          <w:bCs/>
          <w:u w:val="none"/>
        </w:rPr>
        <w:t xml:space="preserve"> &amp; Han 1</w:t>
      </w:r>
      <w:r>
        <w:rPr>
          <w:rStyle w:val="StyleUnderline"/>
          <w:b/>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11302D09" w14:textId="77777777" w:rsidR="00C00B43" w:rsidRDefault="00C00B43" w:rsidP="00C00B43">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u w:val="none"/>
        </w:rPr>
        <w:t xml:space="preserve">following the postwar era of inclusion, citizenship, and the emergence of model minority stereotype, Asians were defined as </w:t>
      </w:r>
      <w:proofErr w:type="gramStart"/>
      <w:r w:rsidRPr="003624D8">
        <w:rPr>
          <w:rStyle w:val="Emphasis"/>
          <w:b w:val="0"/>
          <w:sz w:val="16"/>
          <w:szCs w:val="28"/>
          <w:u w:val="none"/>
        </w:rPr>
        <w:t>definitely not</w:t>
      </w:r>
      <w:proofErr w:type="gramEnd"/>
      <w:r w:rsidRPr="003624D8">
        <w:rPr>
          <w:rStyle w:val="Emphasis"/>
          <w:b w:val="0"/>
          <w:sz w:val="16"/>
          <w:szCs w:val="28"/>
          <w:u w:val="none"/>
        </w:rPr>
        <w:t xml:space="preserve">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bookmarkEnd w:id="0"/>
    <w:p w14:paraId="758A2010" w14:textId="77777777" w:rsidR="00C00B43" w:rsidRDefault="00C00B43" w:rsidP="00C00B43">
      <w:pPr>
        <w:pStyle w:val="Heading3"/>
        <w:rPr>
          <w:lang w:eastAsia="zh-CN"/>
        </w:rPr>
      </w:pPr>
      <w:r w:rsidRPr="003624D8">
        <w:rPr>
          <w:lang w:eastAsia="zh-CN"/>
        </w:rPr>
        <w:t>1AC – Linguistics</w:t>
      </w:r>
    </w:p>
    <w:p w14:paraId="4EFCFA2D" w14:textId="77777777" w:rsidR="00C00B43" w:rsidRDefault="00C00B43" w:rsidP="00C00B43">
      <w:pPr>
        <w:pStyle w:val="Heading4"/>
        <w:rPr>
          <w:lang w:eastAsia="zh-CN"/>
        </w:rPr>
      </w:pPr>
      <w:r w:rsidRPr="00D96949">
        <w:rPr>
          <w:lang w:eastAsia="zh-CN"/>
        </w:rPr>
        <w:t>已解决：世界贸易组织成员国应该减少对药品的知识产权保护。</w:t>
      </w:r>
    </w:p>
    <w:p w14:paraId="5A166DA2" w14:textId="77777777" w:rsidR="00C00B43" w:rsidRDefault="00C00B43" w:rsidP="00C00B43">
      <w:pPr>
        <w:pStyle w:val="Heading4"/>
      </w:pPr>
      <w:r>
        <w:t xml:space="preserve">Linguistic features signify personhood and creates stereotypes. Vote </w:t>
      </w:r>
      <w:proofErr w:type="spellStart"/>
      <w:r>
        <w:t>Aff</w:t>
      </w:r>
      <w:proofErr w:type="spellEnd"/>
      <w:r>
        <w:t xml:space="preserve"> to interrogate racial ideologies of language.</w:t>
      </w:r>
    </w:p>
    <w:p w14:paraId="2978BF29" w14:textId="77777777" w:rsidR="00C00B43" w:rsidRDefault="00C00B43" w:rsidP="00C00B43">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 recut </w:t>
      </w:r>
      <w:proofErr w:type="spellStart"/>
      <w:r>
        <w:t>Nato</w:t>
      </w:r>
      <w:proofErr w:type="spellEnd"/>
    </w:p>
    <w:p w14:paraId="184A6389" w14:textId="77777777" w:rsidR="00C00B43" w:rsidRDefault="00C00B43" w:rsidP="00C00B43">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4333CC">
        <w:rPr>
          <w:b/>
          <w:bCs/>
          <w:highlight w:val="green"/>
          <w:u w:val="single"/>
        </w:rPr>
        <w:t xml:space="preserve">processes of </w:t>
      </w:r>
      <w:proofErr w:type="spellStart"/>
      <w:r w:rsidRPr="004333CC">
        <w:rPr>
          <w:b/>
          <w:bCs/>
          <w:highlight w:val="green"/>
          <w:u w:val="single"/>
        </w:rPr>
        <w:t>raciolinguistic</w:t>
      </w:r>
      <w:proofErr w:type="spellEnd"/>
      <w:r w:rsidRPr="004333CC">
        <w:rPr>
          <w:b/>
          <w:bCs/>
          <w:highlight w:val="green"/>
          <w:u w:val="single"/>
        </w:rPr>
        <w:t xml:space="preserve"> </w:t>
      </w:r>
      <w:proofErr w:type="spellStart"/>
      <w:r w:rsidRPr="004333CC">
        <w:rPr>
          <w:b/>
          <w:bCs/>
          <w:highlight w:val="green"/>
          <w:u w:val="single"/>
        </w:rPr>
        <w:t>enregisterment</w:t>
      </w:r>
      <w:proofErr w:type="spellEnd"/>
      <w:r w:rsidRPr="004333CC">
        <w:rPr>
          <w:b/>
          <w:bCs/>
          <w:highlight w:val="green"/>
          <w:u w:val="single"/>
        </w:rPr>
        <w:t xml:space="preserve"> emblematize </w:t>
      </w:r>
      <w:r w:rsidRPr="002D0F4B">
        <w:rPr>
          <w:b/>
          <w:bCs/>
          <w:u w:val="single"/>
        </w:rPr>
        <w:t xml:space="preserve">particular </w:t>
      </w:r>
      <w:r w:rsidRPr="00E200CE">
        <w:rPr>
          <w:b/>
          <w:bCs/>
          <w:u w:val="single"/>
        </w:rPr>
        <w:t xml:space="preserve">linguistic </w:t>
      </w:r>
      <w:r w:rsidRPr="004333CC">
        <w:rPr>
          <w:b/>
          <w:bCs/>
          <w:highlight w:val="green"/>
          <w:u w:val="single"/>
        </w:rPr>
        <w:t xml:space="preserve">features as </w:t>
      </w:r>
      <w:r w:rsidRPr="002D0F4B">
        <w:rPr>
          <w:b/>
          <w:bCs/>
          <w:u w:val="single"/>
        </w:rPr>
        <w:t>authentic</w:t>
      </w:r>
      <w:r w:rsidRPr="003C05FC">
        <w:rPr>
          <w:u w:val="single"/>
        </w:rPr>
        <w:t xml:space="preserve"> </w:t>
      </w:r>
      <w:r w:rsidRPr="004333CC">
        <w:rPr>
          <w:b/>
          <w:bCs/>
          <w:highlight w:val="green"/>
          <w:u w:val="single"/>
          <w:bdr w:val="single" w:sz="4" w:space="0" w:color="auto"/>
        </w:rPr>
        <w:t xml:space="preserve">signs of </w:t>
      </w:r>
      <w:r w:rsidRPr="00E200CE">
        <w:rPr>
          <w:b/>
          <w:bCs/>
          <w:u w:val="single"/>
          <w:bdr w:val="single" w:sz="4" w:space="0" w:color="auto"/>
        </w:rPr>
        <w:t xml:space="preserve">racialized models of </w:t>
      </w:r>
      <w:r w:rsidRPr="004333CC">
        <w:rPr>
          <w:b/>
          <w:bCs/>
          <w:highlight w:val="green"/>
          <w:u w:val="single"/>
          <w:bdr w:val="single" w:sz="4" w:space="0" w:color="auto"/>
        </w:rPr>
        <w:t>personhood</w:t>
      </w:r>
      <w:r w:rsidRPr="003C05FC">
        <w:rPr>
          <w:sz w:val="16"/>
        </w:rPr>
        <w:t xml:space="preserve">. This is found not only in sociolinguistic accounts of the features that </w:t>
      </w:r>
      <w:r w:rsidRPr="00E200CE">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E200CE">
        <w:rPr>
          <w:b/>
          <w:bCs/>
          <w:highlight w:val="green"/>
          <w:u w:val="single"/>
        </w:rPr>
        <w:t>stereotypes</w:t>
      </w:r>
      <w:r w:rsidRPr="002D0F4B">
        <w:rPr>
          <w:b/>
          <w:bCs/>
          <w:u w:val="single"/>
        </w:rPr>
        <w:t xml:space="preserve"> and modes of linguistic appropriation </w:t>
      </w:r>
      <w:r w:rsidRPr="00E200CE">
        <w:rPr>
          <w:b/>
          <w:bCs/>
          <w:highlight w:val="green"/>
          <w:u w:val="single"/>
        </w:rPr>
        <w:t>such as</w:t>
      </w:r>
      <w:r w:rsidRPr="002D0F4B">
        <w:rPr>
          <w:b/>
          <w:bCs/>
          <w:u w:val="single"/>
        </w:rPr>
        <w:t xml:space="preserve"> ‘Mock Spanish’ (Hill 2008), ‘</w:t>
      </w:r>
      <w:r w:rsidRPr="00E200CE">
        <w:rPr>
          <w:b/>
          <w:bCs/>
          <w:highlight w:val="green"/>
          <w:u w:val="single"/>
        </w:rPr>
        <w:t>Mock Asian’</w:t>
      </w:r>
      <w:r w:rsidRPr="002D0F4B">
        <w:rPr>
          <w:b/>
          <w:bCs/>
          <w:u w:val="single"/>
        </w:rPr>
        <w:t xml:space="preserve">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w:t>
      </w:r>
      <w:proofErr w:type="gramStart"/>
      <w:r w:rsidRPr="00E200CE">
        <w:rPr>
          <w:sz w:val="16"/>
        </w:rPr>
        <w:t>in order to</w:t>
      </w:r>
      <w:proofErr w:type="gramEnd"/>
      <w:r w:rsidRPr="00E200CE">
        <w:rPr>
          <w:sz w:val="16"/>
        </w:rPr>
        <w:t xml:space="preserve"> undergo racial </w:t>
      </w:r>
      <w:proofErr w:type="spellStart"/>
      <w:r w:rsidRPr="00E200CE">
        <w:rPr>
          <w:sz w:val="16"/>
        </w:rPr>
        <w:t>emblematization</w:t>
      </w:r>
      <w:proofErr w:type="spellEnd"/>
      <w:r w:rsidRPr="00E200CE">
        <w:rPr>
          <w:sz w:val="16"/>
        </w:rPr>
        <w:t xml:space="preserve">. Moreover, as </w:t>
      </w:r>
      <w:proofErr w:type="gramStart"/>
      <w:r w:rsidRPr="00E200CE">
        <w:rPr>
          <w:sz w:val="16"/>
        </w:rPr>
        <w:t>Lo</w:t>
      </w:r>
      <w:proofErr w:type="gramEnd"/>
      <w:r w:rsidRPr="00E200CE">
        <w:rPr>
          <w:sz w:val="16"/>
        </w:rPr>
        <w:t xml:space="preserve"> &amp; Reyes (2009) point out, </w:t>
      </w:r>
      <w:r w:rsidRPr="00E200CE">
        <w:rPr>
          <w:b/>
          <w:bCs/>
          <w:u w:val="single"/>
        </w:rPr>
        <w:t xml:space="preserve">the imagination of groups such as </w:t>
      </w:r>
      <w:r w:rsidRPr="00E200CE">
        <w:rPr>
          <w:b/>
          <w:bCs/>
          <w:highlight w:val="green"/>
          <w:u w:val="single"/>
        </w:rPr>
        <w:t>Asian Americans</w:t>
      </w:r>
      <w:r w:rsidRPr="00E200CE">
        <w:rPr>
          <w:b/>
          <w:bCs/>
          <w:u w:val="single"/>
        </w:rPr>
        <w:t xml:space="preserve"> as </w:t>
      </w:r>
      <w:r w:rsidRPr="00E200CE">
        <w:rPr>
          <w:b/>
          <w:bCs/>
          <w:highlight w:val="green"/>
          <w:u w:val="single"/>
        </w:rPr>
        <w:t>lack</w:t>
      </w:r>
      <w:r w:rsidRPr="00E200CE">
        <w:rPr>
          <w:b/>
          <w:bCs/>
          <w:u w:val="single"/>
        </w:rPr>
        <w:t xml:space="preserve">ing a distinctive </w:t>
      </w:r>
      <w:r w:rsidRPr="00E200CE">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4333CC">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4333CC">
        <w:rPr>
          <w:b/>
          <w:bCs/>
          <w:highlight w:val="green"/>
          <w:u w:val="single"/>
        </w:rPr>
        <w:t xml:space="preserve">racial ideologies constructing Asian Americans </w:t>
      </w:r>
      <w:r w:rsidRPr="002D0F4B">
        <w:rPr>
          <w:b/>
          <w:bCs/>
          <w:u w:val="single"/>
        </w:rPr>
        <w:t xml:space="preserve">as model minorities who approximate whiteness </w:t>
      </w:r>
      <w:r w:rsidRPr="004333CC">
        <w:rPr>
          <w:b/>
          <w:bCs/>
          <w:highlight w:val="green"/>
          <w:u w:val="single"/>
          <w:bdr w:val="single" w:sz="4" w:space="0" w:color="auto"/>
        </w:rPr>
        <w:t>are linked to language ideologies</w:t>
      </w:r>
      <w:r w:rsidRPr="004333CC">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4333CC">
        <w:rPr>
          <w:b/>
          <w:bCs/>
          <w:highlight w:val="green"/>
          <w:u w:val="single"/>
        </w:rPr>
        <w:t>sustains</w:t>
      </w:r>
      <w:r w:rsidRPr="004333CC">
        <w:rPr>
          <w:b/>
          <w:bCs/>
          <w:sz w:val="16"/>
          <w:highlight w:val="green"/>
        </w:rPr>
        <w:t xml:space="preserve"> </w:t>
      </w:r>
      <w:r w:rsidRPr="004333CC">
        <w:rPr>
          <w:b/>
          <w:bCs/>
          <w:highlight w:val="green"/>
          <w:u w:val="single"/>
        </w:rPr>
        <w:t>Asian Americans</w:t>
      </w:r>
      <w:r w:rsidRPr="004333CC">
        <w:rPr>
          <w:sz w:val="16"/>
          <w:highlight w:val="green"/>
        </w:rPr>
        <w:t xml:space="preserve"> </w:t>
      </w:r>
      <w:r w:rsidRPr="003C05FC">
        <w:rPr>
          <w:sz w:val="16"/>
        </w:rPr>
        <w:t xml:space="preserve">alternately </w:t>
      </w:r>
      <w:r w:rsidRPr="004333CC">
        <w:rPr>
          <w:b/>
          <w:bCs/>
          <w:highlight w:val="green"/>
          <w:u w:val="single"/>
        </w:rPr>
        <w:t xml:space="preserve">as </w:t>
      </w:r>
      <w:r w:rsidRPr="00E200CE">
        <w:rPr>
          <w:b/>
          <w:bCs/>
          <w:u w:val="single"/>
        </w:rPr>
        <w:t xml:space="preserve">model minorities and </w:t>
      </w:r>
      <w:r w:rsidRPr="004333CC">
        <w:rPr>
          <w:b/>
          <w:bCs/>
          <w:highlight w:val="green"/>
          <w:u w:val="single"/>
        </w:rPr>
        <w:t>forever foreigners</w:t>
      </w:r>
      <w:r w:rsidRPr="002D0F4B">
        <w:rPr>
          <w:b/>
          <w:bCs/>
          <w:u w:val="single"/>
        </w:rPr>
        <w:t xml:space="preserve">. Thus, we must carefully reconsider seemingly ‘distinctive’ and ‘nondistinctive’ language varieties alike, by 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78D937DD" w14:textId="77777777" w:rsidR="00C00B43" w:rsidRPr="003568AC" w:rsidRDefault="00C00B43" w:rsidP="00C00B43">
      <w:pPr>
        <w:pStyle w:val="Heading4"/>
      </w:pPr>
      <w:r>
        <w:t>The 1AC’s translation is linguistic activism that reclaims cultural agency and critiques stereotypes.</w:t>
      </w:r>
    </w:p>
    <w:p w14:paraId="404102DC" w14:textId="77777777" w:rsidR="00C00B43" w:rsidRPr="00AA3542" w:rsidRDefault="00C00B43" w:rsidP="00C00B43">
      <w:r>
        <w:rPr>
          <w:rStyle w:val="Style13ptBold"/>
        </w:rPr>
        <w:t xml:space="preserve">Duan 15 [Asian] </w:t>
      </w:r>
      <w:r w:rsidRPr="00CB2374">
        <w:rPr>
          <w:rStyle w:val="Style13ptBold"/>
          <w:b w:val="0"/>
          <w:bCs w:val="0"/>
        </w:rPr>
        <w:t>Duan</w:t>
      </w:r>
      <w:r w:rsidRPr="00AA3542">
        <w:t>, Carlina. " The Space Between: An analysis of code-switching within Asian American poetry as strategic poetic device"(English Honors) AND" Here I Go, Torching"(Creative Writing Honors). Diss. 20</w:t>
      </w:r>
      <w:r w:rsidRPr="00CB2374">
        <w:rPr>
          <w:rStyle w:val="Style13ptBold"/>
          <w:b w:val="0"/>
          <w:bCs w:val="0"/>
        </w:rPr>
        <w:t>15</w:t>
      </w:r>
      <w:r w:rsidRPr="00AA3542">
        <w:t>.</w:t>
      </w:r>
      <w:r>
        <w:t xml:space="preserve"> (BA in Honors English from the University of Michigan)//Elmer recut </w:t>
      </w:r>
      <w:proofErr w:type="spellStart"/>
      <w:r>
        <w:t>Nato</w:t>
      </w:r>
      <w:proofErr w:type="spellEnd"/>
    </w:p>
    <w:p w14:paraId="19178937" w14:textId="77777777" w:rsidR="00C00B43" w:rsidRDefault="00C00B43" w:rsidP="00C00B43">
      <w:pPr>
        <w:rPr>
          <w:b/>
          <w:bCs/>
          <w:u w:val="single"/>
        </w:rPr>
      </w:pPr>
      <w:r w:rsidRPr="003C05FC">
        <w:rPr>
          <w:sz w:val="16"/>
        </w:rPr>
        <w:t xml:space="preserve">In an interview with Women’s Review of Books literary magazine, Hong further discussed </w:t>
      </w:r>
      <w:r w:rsidRPr="004333CC">
        <w:rPr>
          <w:b/>
          <w:bCs/>
          <w:highlight w:val="green"/>
          <w:u w:val="single"/>
        </w:rPr>
        <w:t>the strategic role of translation</w:t>
      </w:r>
      <w:r w:rsidRPr="004333CC">
        <w:rPr>
          <w:b/>
          <w:bCs/>
          <w:sz w:val="16"/>
          <w:highlight w:val="green"/>
        </w:rPr>
        <w:t xml:space="preserve"> </w:t>
      </w:r>
      <w:r w:rsidRPr="004333CC">
        <w:rPr>
          <w:b/>
          <w:bCs/>
          <w:highlight w:val="green"/>
          <w:u w:val="single"/>
        </w:rPr>
        <w:t>as a form of linguistic activism</w:t>
      </w:r>
      <w:r w:rsidRPr="004333CC">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333CC">
        <w:rPr>
          <w:b/>
          <w:bCs/>
          <w:highlight w:val="green"/>
          <w:u w:val="single"/>
        </w:rPr>
        <w:t xml:space="preserve">codeswitching </w:t>
      </w:r>
      <w:r w:rsidRPr="002D0F4B">
        <w:rPr>
          <w:b/>
          <w:bCs/>
          <w:u w:val="single"/>
        </w:rPr>
        <w:t xml:space="preserve">— without translation — also more accurately </w:t>
      </w:r>
      <w:r w:rsidRPr="004333CC">
        <w:rPr>
          <w:b/>
          <w:bCs/>
          <w:highlight w:val="green"/>
          <w:u w:val="single"/>
        </w:rPr>
        <w:t xml:space="preserve">reflects </w:t>
      </w:r>
      <w:r w:rsidRPr="002D0F4B">
        <w:rPr>
          <w:b/>
          <w:bCs/>
          <w:u w:val="single"/>
        </w:rPr>
        <w:t xml:space="preserve">her personal </w:t>
      </w:r>
      <w:r w:rsidRPr="003568AC">
        <w:rPr>
          <w:b/>
          <w:bCs/>
          <w:highlight w:val="green"/>
          <w:u w:val="single"/>
        </w:rPr>
        <w:t>experiences of</w:t>
      </w:r>
      <w:r w:rsidRPr="002D0F4B">
        <w:rPr>
          <w:b/>
          <w:bCs/>
          <w:u w:val="single"/>
        </w:rPr>
        <w:t xml:space="preserve"> cultural and </w:t>
      </w:r>
      <w:r w:rsidRPr="003568AC">
        <w:rPr>
          <w:b/>
          <w:bCs/>
          <w:highlight w:val="green"/>
          <w:u w:val="single"/>
        </w:rPr>
        <w:t>linguistic movement.</w:t>
      </w:r>
      <w:r w:rsidRPr="002D0F4B">
        <w:rPr>
          <w:b/>
          <w:bCs/>
          <w:u w:val="single"/>
        </w:rPr>
        <w:t xml:space="preserve"> Hong points out that </w:t>
      </w:r>
      <w:r w:rsidRPr="003568AC">
        <w:rPr>
          <w:b/>
          <w:bCs/>
          <w:u w:val="single"/>
        </w:rPr>
        <w:t xml:space="preserve">human </w:t>
      </w:r>
      <w:r w:rsidRPr="00CB2374">
        <w:rPr>
          <w:b/>
          <w:bCs/>
          <w:highlight w:val="green"/>
          <w:u w:val="single"/>
        </w:rPr>
        <w:t>experiences</w:t>
      </w:r>
      <w:r w:rsidRPr="003568AC">
        <w:rPr>
          <w:b/>
          <w:bCs/>
          <w:u w:val="single"/>
        </w:rPr>
        <w:t xml:space="preserve"> </w:t>
      </w:r>
      <w:r w:rsidRPr="002D0F4B">
        <w:rPr>
          <w:b/>
          <w:bCs/>
          <w:u w:val="single"/>
        </w:rPr>
        <w:t xml:space="preserve">and the world of memory, especially </w:t>
      </w:r>
      <w:r w:rsidRPr="00CB2374">
        <w:rPr>
          <w:b/>
          <w:bCs/>
          <w:highlight w:val="green"/>
          <w:u w:val="single"/>
        </w:rPr>
        <w:t xml:space="preserve">for bilingual speakers, are </w:t>
      </w:r>
      <w:r w:rsidRPr="004333CC">
        <w:rPr>
          <w:b/>
          <w:bCs/>
          <w:highlight w:val="green"/>
          <w:u w:val="single"/>
        </w:rPr>
        <w:t>“not transparent</w:t>
      </w:r>
      <w:r w:rsidRPr="002D0F4B">
        <w:rPr>
          <w:b/>
          <w:bCs/>
          <w:u w:val="single"/>
        </w:rPr>
        <w:t xml:space="preserve">” — not captured neatly by one language, </w:t>
      </w:r>
      <w:r w:rsidRPr="00CB2374">
        <w:rPr>
          <w:b/>
          <w:bCs/>
          <w:highlight w:val="green"/>
          <w:u w:val="single"/>
        </w:rPr>
        <w:t>but</w:t>
      </w:r>
      <w:r w:rsidRPr="002D0F4B">
        <w:rPr>
          <w:b/>
          <w:bCs/>
          <w:u w:val="single"/>
        </w:rPr>
        <w:t xml:space="preserve"> rather, “</w:t>
      </w:r>
      <w:r w:rsidRPr="004333CC">
        <w:rPr>
          <w:b/>
          <w:bCs/>
          <w:highlight w:val="green"/>
          <w:u w:val="single"/>
        </w:rPr>
        <w:t xml:space="preserve">bisected” by </w:t>
      </w:r>
      <w:r w:rsidRPr="002D0F4B">
        <w:rPr>
          <w:b/>
          <w:bCs/>
          <w:u w:val="single"/>
        </w:rPr>
        <w:t xml:space="preserve">the </w:t>
      </w:r>
      <w:r w:rsidRPr="004333CC">
        <w:rPr>
          <w:b/>
          <w:bCs/>
          <w:highlight w:val="green"/>
          <w:u w:val="single"/>
        </w:rPr>
        <w:t>complexities of belonging to two</w:t>
      </w:r>
      <w:r w:rsidRPr="002D0F4B">
        <w:rPr>
          <w:b/>
          <w:bCs/>
          <w:u w:val="single"/>
        </w:rPr>
        <w:t xml:space="preserve"> (or more) </w:t>
      </w:r>
      <w:r w:rsidRPr="004333CC">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w:t>
      </w:r>
      <w:proofErr w:type="spellStart"/>
      <w:r w:rsidRPr="003C05FC">
        <w:rPr>
          <w:sz w:val="16"/>
        </w:rPr>
        <w:t>Benzi</w:t>
      </w:r>
      <w:proofErr w:type="spellEnd"/>
      <w:r w:rsidRPr="003C05FC">
        <w:rPr>
          <w:sz w:val="16"/>
        </w:rPr>
        <w:t xml:space="preserve"> Zhang argues that code-switching makes apparent different levels of cultural knowledge for speaker and reader: </w:t>
      </w:r>
      <w:r w:rsidRPr="002D0F4B">
        <w:rPr>
          <w:b/>
          <w:bCs/>
          <w:u w:val="single"/>
        </w:rPr>
        <w:t>“[</w:t>
      </w:r>
      <w:r w:rsidRPr="004333CC">
        <w:rPr>
          <w:b/>
          <w:bCs/>
          <w:highlight w:val="green"/>
          <w:u w:val="single"/>
        </w:rPr>
        <w:t xml:space="preserve">T]he insertion of </w:t>
      </w:r>
      <w:r w:rsidRPr="002D0F4B">
        <w:rPr>
          <w:b/>
          <w:bCs/>
          <w:u w:val="single"/>
        </w:rPr>
        <w:t xml:space="preserve">[…] </w:t>
      </w:r>
      <w:r w:rsidRPr="004333CC">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4333CC">
        <w:rPr>
          <w:b/>
          <w:bCs/>
          <w:highlight w:val="green"/>
          <w:u w:val="single"/>
        </w:rPr>
        <w:t xml:space="preserve">signifies </w:t>
      </w:r>
      <w:r w:rsidRPr="002D0F4B">
        <w:rPr>
          <w:b/>
          <w:bCs/>
          <w:u w:val="single"/>
        </w:rPr>
        <w:t xml:space="preserve">different positions of </w:t>
      </w:r>
      <w:r w:rsidRPr="004333CC">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CB2374">
        <w:rPr>
          <w:b/>
          <w:bCs/>
          <w:highlight w:val="green"/>
          <w:u w:val="single"/>
        </w:rPr>
        <w:t xml:space="preserve">act as </w:t>
      </w:r>
      <w:r w:rsidRPr="00CB2374">
        <w:rPr>
          <w:b/>
          <w:bCs/>
          <w:u w:val="single"/>
        </w:rPr>
        <w:t xml:space="preserve">social </w:t>
      </w:r>
      <w:r w:rsidRPr="00CB2374">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3C05FC">
        <w:rPr>
          <w:sz w:val="16"/>
        </w:rPr>
        <w:t>Mo’um</w:t>
      </w:r>
      <w:proofErr w:type="spellEnd"/>
      <w:r w:rsidRPr="003C05FC">
        <w:rPr>
          <w:sz w:val="16"/>
        </w:rPr>
        <w:t xml:space="preserve">: “Hong deftly dismantles the romance of language as homeland, with results especially unnerving for the non-Korean-speaking reader” (Clausen 15). </w:t>
      </w:r>
      <w:r w:rsidRPr="002D0F4B">
        <w:rPr>
          <w:b/>
          <w:bCs/>
          <w:u w:val="single"/>
        </w:rPr>
        <w:t xml:space="preserve">According to Clausen, Hong’s work with </w:t>
      </w:r>
      <w:r w:rsidRPr="004333CC">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CB2374">
        <w:rPr>
          <w:b/>
          <w:bCs/>
          <w:highlight w:val="green"/>
          <w:u w:val="single"/>
        </w:rPr>
        <w:t>dismantl</w:t>
      </w:r>
      <w:r w:rsidRPr="002D0F4B">
        <w:rPr>
          <w:b/>
          <w:bCs/>
          <w:u w:val="single"/>
        </w:rPr>
        <w:t xml:space="preserve">ing </w:t>
      </w:r>
      <w:r w:rsidRPr="00CB2374">
        <w:rPr>
          <w:b/>
          <w:bCs/>
          <w:highlight w:val="green"/>
          <w:u w:val="single"/>
        </w:rPr>
        <w:t>what a reader</w:t>
      </w:r>
      <w:r w:rsidRPr="002D0F4B">
        <w:rPr>
          <w:b/>
          <w:bCs/>
          <w:u w:val="single"/>
        </w:rPr>
        <w:t xml:space="preserve"> may </w:t>
      </w:r>
      <w:r w:rsidRPr="00CB2374">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CB2374">
        <w:rPr>
          <w:b/>
          <w:bCs/>
          <w:highlight w:val="green"/>
          <w:u w:val="single"/>
        </w:rPr>
        <w:t>Rather than</w:t>
      </w:r>
      <w:r w:rsidRPr="002D0F4B">
        <w:rPr>
          <w:b/>
          <w:bCs/>
          <w:u w:val="single"/>
        </w:rPr>
        <w:t xml:space="preserve"> allow </w:t>
      </w:r>
      <w:r w:rsidRPr="00CB2374">
        <w:rPr>
          <w:b/>
          <w:bCs/>
          <w:highlight w:val="green"/>
          <w:u w:val="single"/>
        </w:rPr>
        <w:t>others to shape her identity</w:t>
      </w:r>
      <w:r w:rsidRPr="002D0F4B">
        <w:rPr>
          <w:b/>
          <w:bCs/>
          <w:u w:val="single"/>
        </w:rPr>
        <w:t xml:space="preserve"> for her, </w:t>
      </w:r>
      <w:r w:rsidRPr="00CB2374">
        <w:rPr>
          <w:b/>
          <w:bCs/>
          <w:highlight w:val="green"/>
          <w:u w:val="single"/>
        </w:rPr>
        <w:t xml:space="preserve">she remains </w:t>
      </w:r>
      <w:r w:rsidRPr="004333CC">
        <w:rPr>
          <w:b/>
          <w:bCs/>
          <w:highlight w:val="green"/>
          <w:u w:val="single"/>
        </w:rPr>
        <w:t>dominant in shaping her identity — and</w:t>
      </w:r>
      <w:r w:rsidRPr="002D0F4B">
        <w:rPr>
          <w:b/>
          <w:bCs/>
          <w:u w:val="single"/>
        </w:rPr>
        <w:t xml:space="preserve"> her </w:t>
      </w:r>
      <w:r w:rsidRPr="004333CC">
        <w:rPr>
          <w:b/>
          <w:bCs/>
          <w:highlight w:val="green"/>
          <w:u w:val="single"/>
        </w:rPr>
        <w:t xml:space="preserve">agency </w:t>
      </w:r>
      <w:r w:rsidRPr="002D0F4B">
        <w:rPr>
          <w:b/>
          <w:bCs/>
          <w:u w:val="single"/>
        </w:rPr>
        <w:t>— for herself.</w:t>
      </w:r>
    </w:p>
    <w:p w14:paraId="36F7CDE9" w14:textId="77777777" w:rsidR="00C00B43" w:rsidRPr="00543927" w:rsidRDefault="00C00B43" w:rsidP="00C00B43">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5BA32FB2" w14:textId="77777777" w:rsidR="00C00B43" w:rsidRPr="00543927" w:rsidRDefault="00C00B43" w:rsidP="00C00B43">
      <w:proofErr w:type="spellStart"/>
      <w:r w:rsidRPr="00543927">
        <w:rPr>
          <w:b/>
          <w:bCs/>
        </w:rPr>
        <w:t>Conquergood</w:t>
      </w:r>
      <w:proofErr w:type="spellEnd"/>
      <w:r w:rsidRPr="00543927">
        <w:rPr>
          <w:b/>
          <w:bCs/>
        </w:rPr>
        <w:t xml:space="preserve"> 1</w:t>
      </w:r>
      <w:r w:rsidRPr="00543927">
        <w:t xml:space="preserve">, Performance Studies: Interventions and Radical Research, Dwight </w:t>
      </w:r>
      <w:proofErr w:type="spellStart"/>
      <w:r w:rsidRPr="00543927">
        <w:t>Conquergood</w:t>
      </w:r>
      <w:proofErr w:type="spellEnd"/>
      <w:r w:rsidRPr="00543927">
        <w:t>, TDR (1988-) Vol. 46, No. 2 (Summer, 2002), pp. 145-156 (12 pages) Published by: </w:t>
      </w:r>
      <w:hyperlink r:id="rId6" w:history="1">
        <w:r w:rsidRPr="00543927">
          <w:rPr>
            <w:rStyle w:val="Emphasis"/>
          </w:rPr>
          <w:t>The MIT Press</w:t>
        </w:r>
      </w:hyperlink>
      <w:r w:rsidRPr="00543927">
        <w:t xml:space="preserve"> SJDH</w:t>
      </w:r>
    </w:p>
    <w:p w14:paraId="1E69A784" w14:textId="77777777" w:rsidR="00C00B43" w:rsidRPr="007E76B6" w:rsidRDefault="00C00B43" w:rsidP="00C00B43">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43927">
        <w:rPr>
          <w:sz w:val="8"/>
        </w:rPr>
        <w:t>ing</w:t>
      </w:r>
      <w:proofErr w:type="spellEnd"/>
      <w:r w:rsidRPr="00543927">
        <w:rPr>
          <w:sz w:val="8"/>
        </w:rPr>
        <w:t xml:space="preserve"> but he </w:t>
      </w:r>
      <w:proofErr w:type="spellStart"/>
      <w:r w:rsidRPr="00543927">
        <w:rPr>
          <w:sz w:val="8"/>
        </w:rPr>
        <w:t>sho</w:t>
      </w:r>
      <w:proofErr w:type="spellEnd"/>
      <w:r w:rsidRPr="00543927">
        <w:rPr>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t xml:space="preserve">Aware of the white man's drive to objectify, control, and grasp as a way of knowing, </w:t>
      </w:r>
      <w:r w:rsidRPr="00543927">
        <w:rPr>
          <w:b/>
          <w:bCs/>
          <w:highlight w:val="green"/>
          <w:u w:val="single"/>
        </w:rPr>
        <w:t>subordinate people</w:t>
      </w:r>
      <w:r w:rsidRPr="00543927">
        <w:rPr>
          <w:b/>
          <w:bCs/>
          <w:u w:val="single"/>
        </w:rPr>
        <w:t xml:space="preserve"> cunningly </w:t>
      </w:r>
      <w:r w:rsidRPr="00543927">
        <w:rPr>
          <w:b/>
          <w:bCs/>
          <w:highlight w:val="green"/>
          <w:u w:val="single"/>
        </w:rPr>
        <w:t>set a text, a decoy</w:t>
      </w:r>
      <w:r w:rsidRPr="00543927">
        <w:rPr>
          <w:b/>
          <w:bCs/>
          <w:u w:val="single"/>
        </w:rPr>
        <w:t xml:space="preserve">, outside the door </w:t>
      </w:r>
      <w:r w:rsidRPr="00543927">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w:t>
      </w:r>
      <w:proofErr w:type="gramStart"/>
      <w:r w:rsidRPr="00543927">
        <w:rPr>
          <w:sz w:val="8"/>
        </w:rPr>
        <w:t>actually redeploy</w:t>
      </w:r>
      <w:proofErr w:type="gramEnd"/>
      <w:r w:rsidRPr="00543927">
        <w:rPr>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543927">
        <w:rPr>
          <w:b/>
          <w:bCs/>
          <w:highlight w:val="green"/>
          <w:u w:val="single"/>
        </w:rPr>
        <w:t>By mimicking</w:t>
      </w:r>
      <w:r w:rsidRPr="00543927">
        <w:rPr>
          <w:b/>
          <w:bCs/>
          <w:u w:val="single"/>
        </w:rPr>
        <w:t xml:space="preserve"> the reifying textualism of dominant knowledge regimes, </w:t>
      </w:r>
      <w:r w:rsidRPr="00543927">
        <w:rPr>
          <w:b/>
          <w:bCs/>
          <w:highlight w:val="green"/>
          <w:u w:val="single"/>
        </w:rPr>
        <w:t xml:space="preserve">subordinate people can deflect </w:t>
      </w:r>
      <w:r w:rsidRPr="00543927">
        <w:rPr>
          <w:b/>
          <w:bCs/>
          <w:u w:val="single"/>
        </w:rPr>
        <w:t xml:space="preserve">its invasive </w:t>
      </w:r>
      <w:r w:rsidRPr="00543927">
        <w:rPr>
          <w:b/>
          <w:bCs/>
          <w:highlight w:val="green"/>
          <w:u w:val="single"/>
        </w:rPr>
        <w:t xml:space="preserve">power. This mimicry </w:t>
      </w:r>
      <w:r w:rsidRPr="00543927">
        <w:rPr>
          <w:b/>
          <w:bCs/>
          <w:u w:val="single"/>
        </w:rPr>
        <w:t xml:space="preserve">of textualism </w:t>
      </w:r>
      <w:r w:rsidRPr="00543927">
        <w:rPr>
          <w:b/>
          <w:bCs/>
          <w:highlight w:val="green"/>
          <w:u w:val="single"/>
        </w:rPr>
        <w:t>is a</w:t>
      </w:r>
      <w:r w:rsidRPr="00543927">
        <w:rPr>
          <w:b/>
          <w:bCs/>
          <w:u w:val="single"/>
        </w:rPr>
        <w:t xml:space="preserve"> complex </w:t>
      </w:r>
      <w:r w:rsidRPr="00543927">
        <w:rPr>
          <w:b/>
          <w:bCs/>
          <w:highlight w:val="green"/>
          <w:u w:val="single"/>
        </w:rPr>
        <w:t>example of "mimetic excess</w:t>
      </w:r>
      <w:r w:rsidRPr="00543927">
        <w:rPr>
          <w:b/>
          <w:bCs/>
          <w:u w:val="single"/>
        </w:rPr>
        <w:t xml:space="preserve">" in </w:t>
      </w:r>
      <w:r w:rsidRPr="00543927">
        <w:rPr>
          <w:b/>
          <w:bCs/>
          <w:highlight w:val="green"/>
          <w:u w:val="single"/>
        </w:rPr>
        <w:t>which</w:t>
      </w:r>
      <w:r w:rsidRPr="00543927">
        <w:rPr>
          <w:b/>
          <w:bCs/>
          <w:u w:val="single"/>
        </w:rPr>
        <w:t xml:space="preserve"> the susceptibility of dominant </w:t>
      </w:r>
      <w:r w:rsidRPr="00543927">
        <w:rPr>
          <w:b/>
          <w:bCs/>
          <w:highlight w:val="green"/>
          <w:u w:val="single"/>
        </w:rPr>
        <w:t>images</w:t>
      </w:r>
      <w:r w:rsidRPr="00543927">
        <w:rPr>
          <w:b/>
          <w:bCs/>
          <w:u w:val="single"/>
        </w:rPr>
        <w:t xml:space="preserve">, forms, and technologies of power to subversive doublings </w:t>
      </w:r>
      <w:r w:rsidRPr="00543927">
        <w:rPr>
          <w:b/>
          <w:bCs/>
          <w:highlight w:val="green"/>
          <w:u w:val="single"/>
        </w:rPr>
        <w:t>holds the potential for undermining</w:t>
      </w:r>
      <w:r w:rsidRPr="00543927">
        <w:rPr>
          <w:b/>
          <w:bCs/>
          <w:u w:val="single"/>
        </w:rPr>
        <w:t xml:space="preserve"> the </w:t>
      </w:r>
      <w:r w:rsidRPr="00543927">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543927">
        <w:rPr>
          <w:b/>
          <w:bCs/>
          <w:highlight w:val="green"/>
          <w:u w:val="single"/>
        </w:rPr>
        <w:t xml:space="preserve">disrupts </w:t>
      </w:r>
      <w:r w:rsidRPr="00543927">
        <w:rPr>
          <w:b/>
          <w:bCs/>
          <w:u w:val="single"/>
        </w:rPr>
        <w:t xml:space="preserve">any simplistic </w:t>
      </w:r>
      <w:r w:rsidRPr="00543927">
        <w:rPr>
          <w:b/>
          <w:bCs/>
          <w:highlight w:val="green"/>
          <w:u w:val="single"/>
        </w:rPr>
        <w:t xml:space="preserve">dichotomy </w:t>
      </w:r>
      <w:r w:rsidRPr="00543927">
        <w:rPr>
          <w:b/>
          <w:bCs/>
          <w:u w:val="single"/>
        </w:rPr>
        <w:t xml:space="preserve">that would </w:t>
      </w:r>
      <w:r w:rsidRPr="00543927">
        <w:rPr>
          <w:b/>
          <w:bCs/>
          <w:highlight w:val="green"/>
          <w:u w:val="single"/>
        </w:rPr>
        <w:t>align texts with</w:t>
      </w:r>
      <w:r w:rsidRPr="00543927">
        <w:rPr>
          <w:b/>
          <w:bCs/>
          <w:u w:val="single"/>
        </w:rPr>
        <w:t xml:space="preserve"> domination and </w:t>
      </w:r>
      <w:r w:rsidRPr="00543927">
        <w:rPr>
          <w:b/>
          <w:bCs/>
          <w:highlight w:val="green"/>
          <w:u w:val="single"/>
        </w:rPr>
        <w:t>performance with liberation</w:t>
      </w:r>
      <w:r w:rsidRPr="00543927">
        <w:rPr>
          <w:sz w:val="8"/>
        </w:rPr>
        <w:t xml:space="preserve">. In Hurston's example, </w:t>
      </w:r>
      <w:r w:rsidRPr="00543927">
        <w:rPr>
          <w:b/>
          <w:bCs/>
          <w:u w:val="single"/>
        </w:rPr>
        <w:t xml:space="preserve">the </w:t>
      </w:r>
      <w:r w:rsidRPr="00543927">
        <w:rPr>
          <w:b/>
          <w:bCs/>
          <w:highlight w:val="green"/>
          <w:u w:val="single"/>
        </w:rPr>
        <w:t>white man</w:t>
      </w:r>
      <w:r w:rsidRPr="00543927">
        <w:rPr>
          <w:b/>
          <w:bCs/>
          <w:u w:val="single"/>
        </w:rPr>
        <w:t xml:space="preserve"> researcher </w:t>
      </w:r>
      <w:r w:rsidRPr="00543927">
        <w:rPr>
          <w:b/>
          <w:bCs/>
          <w:highlight w:val="green"/>
          <w:u w:val="single"/>
        </w:rPr>
        <w:t>is a fool</w:t>
      </w:r>
      <w:r w:rsidRPr="00543927">
        <w:rPr>
          <w:b/>
          <w:bCs/>
          <w:u w:val="single"/>
        </w:rPr>
        <w:t xml:space="preserve"> not </w:t>
      </w:r>
      <w:r w:rsidRPr="00543927">
        <w:rPr>
          <w:b/>
          <w:bCs/>
          <w:highlight w:val="green"/>
          <w:u w:val="single"/>
        </w:rPr>
        <w:t>because he values literacy</w:t>
      </w:r>
      <w:r w:rsidRPr="00543927">
        <w:rPr>
          <w:b/>
          <w:bCs/>
          <w:u w:val="single"/>
        </w:rPr>
        <w:t xml:space="preserve">, but because he valorized it </w:t>
      </w:r>
      <w:r w:rsidRPr="00543927">
        <w:rPr>
          <w:b/>
          <w:bCs/>
          <w:highlight w:val="green"/>
          <w:u w:val="single"/>
        </w:rPr>
        <w:t xml:space="preserve">to the exclusion of </w:t>
      </w:r>
      <w:r w:rsidRPr="00543927">
        <w:rPr>
          <w:b/>
          <w:bCs/>
          <w:u w:val="single"/>
        </w:rPr>
        <w:t xml:space="preserve">other media, other modes of </w:t>
      </w:r>
      <w:r w:rsidRPr="00543927">
        <w:rPr>
          <w:b/>
          <w:bCs/>
          <w:highlight w:val="green"/>
          <w:u w:val="single"/>
        </w:rPr>
        <w:t>knowing</w:t>
      </w:r>
      <w:r w:rsidRPr="00543927">
        <w:rPr>
          <w:b/>
          <w:bCs/>
          <w:u w:val="single"/>
        </w:rPr>
        <w:t xml:space="preserve">. </w:t>
      </w:r>
      <w:r w:rsidRPr="00543927">
        <w:rPr>
          <w:sz w:val="8"/>
        </w:rPr>
        <w:t xml:space="preserve">I want to be very clear about this point: </w:t>
      </w:r>
      <w:proofErr w:type="spellStart"/>
      <w:r w:rsidRPr="00543927">
        <w:rPr>
          <w:sz w:val="8"/>
        </w:rPr>
        <w:t>textocentrism</w:t>
      </w:r>
      <w:proofErr w:type="spellEnd"/>
      <w:r w:rsidRPr="00543927">
        <w:rPr>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543927">
        <w:rPr>
          <w:sz w:val="8"/>
        </w:rPr>
        <w:t>quiry</w:t>
      </w:r>
      <w:proofErr w:type="spellEnd"/>
      <w:r w:rsidRPr="00543927">
        <w:rPr>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543927">
        <w:rPr>
          <w:sz w:val="8"/>
        </w:rPr>
        <w:t>ev</w:t>
      </w:r>
      <w:proofErr w:type="spellEnd"/>
      <w:r w:rsidRPr="00543927">
        <w:rPr>
          <w:sz w:val="8"/>
        </w:rPr>
        <w:t xml:space="preserve">- </w:t>
      </w:r>
      <w:proofErr w:type="spellStart"/>
      <w:r w:rsidRPr="00543927">
        <w:rPr>
          <w:sz w:val="8"/>
        </w:rPr>
        <w:t>eryone</w:t>
      </w:r>
      <w:proofErr w:type="spellEnd"/>
      <w:r w:rsidRPr="00543927">
        <w:rPr>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43927">
        <w:rPr>
          <w:sz w:val="8"/>
        </w:rPr>
        <w:t>Conquergood</w:t>
      </w:r>
      <w:proofErr w:type="spellEnd"/>
      <w:r w:rsidRPr="00543927">
        <w:rPr>
          <w:sz w:val="8"/>
        </w:rPr>
        <w:t xml:space="preserve"> I997)4 Through the power of reframing, social performances reclaim, short-circuit, and </w:t>
      </w:r>
      <w:proofErr w:type="spellStart"/>
      <w:r w:rsidRPr="00543927">
        <w:rPr>
          <w:sz w:val="8"/>
        </w:rPr>
        <w:t>resignify</w:t>
      </w:r>
      <w:proofErr w:type="spellEnd"/>
      <w:r w:rsidRPr="00543927">
        <w:rPr>
          <w:sz w:val="8"/>
        </w:rPr>
        <w:t xml:space="preserve"> the citational force of the signed imperatives. Moreover, Ngugi </w:t>
      </w:r>
      <w:proofErr w:type="spellStart"/>
      <w:r w:rsidRPr="00543927">
        <w:rPr>
          <w:sz w:val="8"/>
        </w:rPr>
        <w:t>wa</w:t>
      </w:r>
      <w:proofErr w:type="spellEnd"/>
      <w:r w:rsidRPr="00543927">
        <w:rPr>
          <w:sz w:val="8"/>
        </w:rPr>
        <w:t xml:space="preserve"> </w:t>
      </w:r>
      <w:proofErr w:type="spellStart"/>
      <w:r w:rsidRPr="00543927">
        <w:rPr>
          <w:sz w:val="8"/>
        </w:rPr>
        <w:t>Thiong'o's</w:t>
      </w:r>
      <w:proofErr w:type="spellEnd"/>
      <w:r w:rsidRPr="00543927">
        <w:rPr>
          <w:sz w:val="8"/>
        </w:rPr>
        <w:t xml:space="preserve"> concept of "orature" complicates any easy </w:t>
      </w:r>
      <w:r w:rsidRPr="00543927">
        <w:rPr>
          <w:b/>
          <w:bCs/>
          <w:u w:val="single"/>
        </w:rPr>
        <w:t xml:space="preserve">separation between speech and writing, </w:t>
      </w:r>
      <w:proofErr w:type="gramStart"/>
      <w:r w:rsidRPr="00543927">
        <w:rPr>
          <w:b/>
          <w:bCs/>
          <w:u w:val="single"/>
        </w:rPr>
        <w:t>performance</w:t>
      </w:r>
      <w:proofErr w:type="gramEnd"/>
      <w:r w:rsidRPr="00543927">
        <w:rPr>
          <w:b/>
          <w:bCs/>
          <w:u w:val="single"/>
        </w:rPr>
        <w:t xml:space="preserv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w:t>
      </w:r>
      <w:proofErr w:type="gramStart"/>
      <w:r w:rsidRPr="00543927">
        <w:rPr>
          <w:b/>
          <w:bCs/>
          <w:u w:val="single"/>
        </w:rPr>
        <w:t>papers</w:t>
      </w:r>
      <w:proofErr w:type="gramEnd"/>
      <w:r w:rsidRPr="00543927">
        <w:rPr>
          <w:b/>
          <w:bCs/>
          <w:u w:val="single"/>
        </w:rPr>
        <w:t xml:space="preserve"> and performances. </w:t>
      </w:r>
      <w:r w:rsidRPr="00543927">
        <w:rPr>
          <w:b/>
          <w:bCs/>
          <w:highlight w:val="green"/>
          <w:u w:val="single"/>
        </w:rPr>
        <w:t>We challenge</w:t>
      </w:r>
      <w:r w:rsidRPr="00543927">
        <w:rPr>
          <w:b/>
          <w:bCs/>
          <w:u w:val="single"/>
        </w:rPr>
        <w:t xml:space="preserve"> the </w:t>
      </w:r>
      <w:r w:rsidRPr="00543927">
        <w:rPr>
          <w:b/>
          <w:bCs/>
          <w:highlight w:val="green"/>
          <w:u w:val="single"/>
        </w:rPr>
        <w:t xml:space="preserve">hegemony </w:t>
      </w:r>
      <w:r w:rsidRPr="00543927">
        <w:rPr>
          <w:b/>
          <w:bCs/>
          <w:u w:val="single"/>
        </w:rPr>
        <w:t xml:space="preserve">of the text best </w:t>
      </w:r>
      <w:r w:rsidRPr="00543927">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543927">
        <w:rPr>
          <w:b/>
          <w:bCs/>
          <w:highlight w:val="green"/>
          <w:u w:val="single"/>
        </w:rPr>
        <w:t xml:space="preserve">performance for </w:t>
      </w:r>
      <w:r w:rsidRPr="00543927">
        <w:rPr>
          <w:b/>
          <w:bCs/>
          <w:u w:val="single"/>
        </w:rPr>
        <w:t xml:space="preserve">the </w:t>
      </w:r>
      <w:r w:rsidRPr="00543927">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543927">
        <w:rPr>
          <w:b/>
          <w:bCs/>
          <w:u w:val="single"/>
        </w:rPr>
        <w:t>reflection</w:t>
      </w:r>
      <w:proofErr w:type="gramEnd"/>
      <w:r w:rsidRPr="00543927">
        <w:rPr>
          <w:b/>
          <w:bCs/>
          <w:u w:val="single"/>
        </w:rPr>
        <w:t xml:space="preserve"> and creative accomplishment. </w:t>
      </w:r>
      <w:r w:rsidRPr="00543927">
        <w:rPr>
          <w:b/>
          <w:bCs/>
          <w:highlight w:val="green"/>
          <w:u w:val="single"/>
        </w:rPr>
        <w:t>Performance</w:t>
      </w:r>
      <w:r w:rsidRPr="00543927">
        <w:rPr>
          <w:b/>
          <w:bCs/>
          <w:u w:val="single"/>
        </w:rPr>
        <w:t xml:space="preserve"> studies </w:t>
      </w:r>
      <w:r w:rsidRPr="00543927">
        <w:rPr>
          <w:b/>
          <w:bCs/>
          <w:highlight w:val="green"/>
          <w:u w:val="single"/>
        </w:rPr>
        <w:t xml:space="preserve">brings </w:t>
      </w:r>
      <w:r w:rsidRPr="00543927">
        <w:rPr>
          <w:b/>
          <w:bCs/>
          <w:u w:val="single"/>
        </w:rPr>
        <w:t xml:space="preserve">this </w:t>
      </w:r>
      <w:r w:rsidRPr="00543927">
        <w:rPr>
          <w:b/>
          <w:bCs/>
          <w:highlight w:val="green"/>
          <w:u w:val="single"/>
        </w:rPr>
        <w:t>rare hybridity into</w:t>
      </w:r>
      <w:r w:rsidRPr="00543927">
        <w:rPr>
          <w:b/>
          <w:bCs/>
          <w:u w:val="single"/>
        </w:rPr>
        <w:t xml:space="preserve"> the </w:t>
      </w:r>
      <w:r w:rsidRPr="00543927">
        <w:rPr>
          <w:b/>
          <w:bCs/>
          <w:highlight w:val="green"/>
          <w:u w:val="single"/>
        </w:rPr>
        <w:t xml:space="preserve">academy, </w:t>
      </w:r>
      <w:r w:rsidRPr="00543927">
        <w:rPr>
          <w:b/>
          <w:bCs/>
          <w:u w:val="single"/>
        </w:rPr>
        <w:t xml:space="preserve">a commingling of analytical and artistic ways of knowing that </w:t>
      </w:r>
      <w:r w:rsidRPr="00543927">
        <w:rPr>
          <w:b/>
          <w:bCs/>
          <w:highlight w:val="green"/>
          <w:u w:val="single"/>
        </w:rPr>
        <w:t>unsettles</w:t>
      </w:r>
      <w:r w:rsidRPr="00543927">
        <w:rPr>
          <w:b/>
          <w:bCs/>
          <w:u w:val="single"/>
        </w:rPr>
        <w:t xml:space="preserve"> the </w:t>
      </w:r>
      <w:r w:rsidRPr="00543927">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543927">
        <w:rPr>
          <w:sz w:val="8"/>
        </w:rPr>
        <w:t>A number of</w:t>
      </w:r>
      <w:proofErr w:type="gramEnd"/>
      <w:r w:rsidRPr="00543927">
        <w:rPr>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43927">
        <w:rPr>
          <w:sz w:val="8"/>
        </w:rPr>
        <w:t>Conquergood</w:t>
      </w:r>
      <w:proofErr w:type="spellEnd"/>
      <w:r w:rsidRPr="00543927">
        <w:rPr>
          <w:sz w:val="8"/>
        </w:rPr>
        <w:t xml:space="preserve"> 1988; Becker, McCall, and Morris 1989; McCall and Becker I990; Paget I990; Pollock 1990; Jackson 1993, 1998; Allen and Garner 1995; Laughlin 1995; </w:t>
      </w:r>
      <w:proofErr w:type="spellStart"/>
      <w:r w:rsidRPr="00543927">
        <w:rPr>
          <w:sz w:val="8"/>
        </w:rPr>
        <w:t>Wellin</w:t>
      </w:r>
      <w:proofErr w:type="spellEnd"/>
      <w:r w:rsidRPr="00543927">
        <w:rPr>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543927">
        <w:rPr>
          <w:sz w:val="8"/>
        </w:rPr>
        <w:t>strug</w:t>
      </w:r>
      <w:proofErr w:type="spellEnd"/>
      <w:r w:rsidRPr="00543927">
        <w:rPr>
          <w:sz w:val="8"/>
        </w:rPr>
        <w:t xml:space="preserve">- </w:t>
      </w:r>
      <w:proofErr w:type="spellStart"/>
      <w:r w:rsidRPr="00543927">
        <w:rPr>
          <w:sz w:val="8"/>
        </w:rPr>
        <w:t>gles</w:t>
      </w:r>
      <w:proofErr w:type="spellEnd"/>
      <w:r w:rsidRPr="00543927">
        <w:rPr>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43927">
        <w:rPr>
          <w:sz w:val="8"/>
        </w:rPr>
        <w:t>ticipatory</w:t>
      </w:r>
      <w:proofErr w:type="spellEnd"/>
      <w:r w:rsidRPr="00543927">
        <w:rPr>
          <w:sz w:val="8"/>
        </w:rPr>
        <w:t xml:space="preserve"> understanding, practical consciousness, performing as a way of knowing. 2. Analysis-the interpretation of art and culture; critical reflection; thinking about, </w:t>
      </w:r>
      <w:proofErr w:type="spellStart"/>
      <w:r w:rsidRPr="00543927">
        <w:rPr>
          <w:sz w:val="8"/>
        </w:rPr>
        <w:t>through</w:t>
      </w:r>
      <w:proofErr w:type="spellEnd"/>
      <w:r w:rsidRPr="00543927">
        <w:rPr>
          <w:sz w:val="8"/>
        </w:rPr>
        <w:t xml:space="preserve">, and with performance; performance as a lens that illuminates the constructed creative, contingent, collaborative dimensions of human com- </w:t>
      </w:r>
      <w:proofErr w:type="spellStart"/>
      <w:r w:rsidRPr="00543927">
        <w:rPr>
          <w:sz w:val="8"/>
        </w:rPr>
        <w:t>munication</w:t>
      </w:r>
      <w:proofErr w:type="spellEnd"/>
      <w:r w:rsidRPr="00543927">
        <w:rPr>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43927">
        <w:rPr>
          <w:sz w:val="8"/>
        </w:rPr>
        <w:t>contri</w:t>
      </w:r>
      <w:proofErr w:type="spellEnd"/>
      <w:r w:rsidRPr="00543927">
        <w:rPr>
          <w:sz w:val="8"/>
        </w:rPr>
        <w:t xml:space="preserve">- </w:t>
      </w:r>
      <w:proofErr w:type="spellStart"/>
      <w:r w:rsidRPr="00543927">
        <w:rPr>
          <w:sz w:val="8"/>
        </w:rPr>
        <w:t>bution</w:t>
      </w:r>
      <w:proofErr w:type="spellEnd"/>
      <w:r w:rsidRPr="00543927">
        <w:rPr>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43927">
        <w:rPr>
          <w:sz w:val="8"/>
        </w:rPr>
        <w:t>literarytheorists</w:t>
      </w:r>
      <w:proofErr w:type="spellEnd"/>
      <w:r w:rsidRPr="00543927">
        <w:rPr>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w:t>
      </w:r>
      <w:proofErr w:type="spellStart"/>
      <w:r w:rsidRPr="00543927">
        <w:rPr>
          <w:b/>
          <w:bCs/>
          <w:u w:val="single"/>
        </w:rPr>
        <w:t>supercede</w:t>
      </w:r>
      <w:proofErr w:type="spellEnd"/>
      <w:r w:rsidRPr="00543927">
        <w:rPr>
          <w:b/>
          <w:bCs/>
          <w:u w:val="single"/>
        </w:rPr>
        <w:t xml:space="preserve"> this deeply entrenched division of labor, apartheid of knowledges, that plays out inside the academy as the difference between thinking and doing, </w:t>
      </w:r>
      <w:proofErr w:type="gramStart"/>
      <w:r w:rsidRPr="00543927">
        <w:rPr>
          <w:b/>
          <w:bCs/>
          <w:u w:val="single"/>
          <w:bdr w:val="single" w:sz="12" w:space="0" w:color="auto"/>
        </w:rPr>
        <w:t>interpreting</w:t>
      </w:r>
      <w:proofErr w:type="gramEnd"/>
      <w:r w:rsidRPr="00543927">
        <w:rPr>
          <w:b/>
          <w:bCs/>
          <w:u w:val="single"/>
        </w:rPr>
        <w:t xml:space="preserve"> and making, </w:t>
      </w:r>
      <w:proofErr w:type="spellStart"/>
      <w:r w:rsidRPr="00543927">
        <w:rPr>
          <w:b/>
          <w:bCs/>
          <w:u w:val="single"/>
        </w:rPr>
        <w:t>concep</w:t>
      </w:r>
      <w:proofErr w:type="spellEnd"/>
      <w:r w:rsidRPr="00543927">
        <w:rPr>
          <w:b/>
          <w:bCs/>
          <w:u w:val="single"/>
        </w:rPr>
        <w:t xml:space="preserve">- </w:t>
      </w:r>
      <w:proofErr w:type="spellStart"/>
      <w:r w:rsidRPr="00543927">
        <w:rPr>
          <w:b/>
          <w:bCs/>
          <w:u w:val="single"/>
        </w:rPr>
        <w:t>tualizing</w:t>
      </w:r>
      <w:proofErr w:type="spellEnd"/>
      <w:r w:rsidRPr="00543927">
        <w:rPr>
          <w:b/>
          <w:bCs/>
          <w:u w:val="single"/>
        </w:rPr>
        <w:t xml:space="preserve"> and creating. A </w:t>
      </w:r>
      <w:r w:rsidRPr="00543927">
        <w:rPr>
          <w:b/>
          <w:bCs/>
          <w:highlight w:val="green"/>
          <w:u w:val="single"/>
        </w:rPr>
        <w:t>performance</w:t>
      </w:r>
      <w:r w:rsidRPr="00543927">
        <w:rPr>
          <w:b/>
          <w:bCs/>
          <w:u w:val="single"/>
        </w:rPr>
        <w:t xml:space="preserve"> studies agenda </w:t>
      </w:r>
      <w:r w:rsidRPr="00543927">
        <w:rPr>
          <w:b/>
          <w:bCs/>
          <w:highlight w:val="green"/>
          <w:u w:val="single"/>
        </w:rPr>
        <w:t>should collapse</w:t>
      </w:r>
      <w:r w:rsidRPr="00543927">
        <w:rPr>
          <w:b/>
          <w:bCs/>
          <w:u w:val="single"/>
        </w:rPr>
        <w:t xml:space="preserve"> this </w:t>
      </w:r>
      <w:r w:rsidRPr="00543927">
        <w:rPr>
          <w:b/>
          <w:bCs/>
          <w:highlight w:val="green"/>
          <w:u w:val="single"/>
        </w:rPr>
        <w:t>divide and revitalize</w:t>
      </w:r>
      <w:r w:rsidRPr="00543927">
        <w:rPr>
          <w:b/>
          <w:bCs/>
          <w:u w:val="single"/>
        </w:rPr>
        <w:t xml:space="preserve"> the </w:t>
      </w:r>
      <w:r w:rsidRPr="00543927">
        <w:rPr>
          <w:b/>
          <w:bCs/>
          <w:highlight w:val="green"/>
          <w:u w:val="single"/>
        </w:rPr>
        <w:t xml:space="preserve">connections between </w:t>
      </w:r>
      <w:r w:rsidRPr="00543927">
        <w:rPr>
          <w:b/>
          <w:bCs/>
          <w:u w:val="single"/>
        </w:rPr>
        <w:t xml:space="preserve">artistic </w:t>
      </w:r>
      <w:r w:rsidRPr="00543927">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w:t>
      </w:r>
      <w:proofErr w:type="spellStart"/>
      <w:r w:rsidRPr="00543927">
        <w:rPr>
          <w:sz w:val="8"/>
        </w:rPr>
        <w:t>ment</w:t>
      </w:r>
      <w:proofErr w:type="spellEnd"/>
      <w:r w:rsidRPr="00543927">
        <w:rPr>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43927">
        <w:rPr>
          <w:sz w:val="8"/>
        </w:rPr>
        <w:t>supercede</w:t>
      </w:r>
      <w:proofErr w:type="spellEnd"/>
      <w:r w:rsidRPr="00543927">
        <w:rPr>
          <w:sz w:val="8"/>
        </w:rPr>
        <w:t xml:space="preserve"> this deeply entrenched division of labor, apartheid of knowledges, that plays out inside the academy as the difference between thinking and doing, interpreting and </w:t>
      </w:r>
      <w:proofErr w:type="spellStart"/>
      <w:r w:rsidRPr="00543927">
        <w:rPr>
          <w:sz w:val="8"/>
        </w:rPr>
        <w:t>mak</w:t>
      </w:r>
      <w:proofErr w:type="spellEnd"/>
      <w:r w:rsidRPr="00543927">
        <w:rPr>
          <w:sz w:val="8"/>
        </w:rPr>
        <w:t xml:space="preserve">- </w:t>
      </w:r>
      <w:proofErr w:type="spellStart"/>
      <w:r w:rsidRPr="00543927">
        <w:rPr>
          <w:sz w:val="8"/>
        </w:rPr>
        <w:t>ing</w:t>
      </w:r>
      <w:proofErr w:type="spellEnd"/>
      <w:r w:rsidRPr="00543927">
        <w:rPr>
          <w:sz w:val="8"/>
        </w:rPr>
        <w:t xml:space="preserve">, conceptualizing and creating. The division of labor between theory and practice, </w:t>
      </w:r>
      <w:proofErr w:type="gramStart"/>
      <w:r w:rsidRPr="00543927">
        <w:rPr>
          <w:sz w:val="8"/>
        </w:rPr>
        <w:t>abstraction</w:t>
      </w:r>
      <w:proofErr w:type="gramEnd"/>
      <w:r w:rsidRPr="00543927">
        <w:rPr>
          <w:sz w:val="8"/>
        </w:rPr>
        <w:t xml:space="preserve"> and embodiment, is an arbitrary and rigged choice, and, like all </w:t>
      </w:r>
      <w:proofErr w:type="spellStart"/>
      <w:r w:rsidRPr="00543927">
        <w:rPr>
          <w:sz w:val="8"/>
        </w:rPr>
        <w:t>binarisms</w:t>
      </w:r>
      <w:proofErr w:type="spellEnd"/>
      <w:r w:rsidRPr="00543927">
        <w:rPr>
          <w:sz w:val="8"/>
        </w:rPr>
        <w:t xml:space="preserve">, it is booby-trapped. It's a Faustian bargain. If we go the one-way street of abstraction, then we cut ourselves off from the nourishing ground </w:t>
      </w:r>
      <w:proofErr w:type="spellStart"/>
      <w:r w:rsidRPr="00543927">
        <w:rPr>
          <w:sz w:val="8"/>
        </w:rPr>
        <w:t>ofparticipatory</w:t>
      </w:r>
      <w:proofErr w:type="spellEnd"/>
      <w:r w:rsidRPr="00543927">
        <w:rPr>
          <w:sz w:val="8"/>
        </w:rPr>
        <w:t xml:space="preserve"> experience. If we go the one-way street of practice, then we drive ourselves into an isolated cul-de-sac, a practitioner's </w:t>
      </w:r>
      <w:proofErr w:type="gramStart"/>
      <w:r w:rsidRPr="00543927">
        <w:rPr>
          <w:sz w:val="8"/>
        </w:rPr>
        <w:t>workshop</w:t>
      </w:r>
      <w:proofErr w:type="gramEnd"/>
      <w:r w:rsidRPr="00543927">
        <w:rPr>
          <w:sz w:val="8"/>
        </w:rPr>
        <w:t xml:space="preserve"> or artist's colony. Our radical move is to turn, and return, insistently, to the crossroads.</w:t>
      </w:r>
    </w:p>
    <w:p w14:paraId="5EAC3D90" w14:textId="77777777" w:rsidR="00C00B43" w:rsidRPr="003624D8" w:rsidRDefault="00C00B43" w:rsidP="00C00B43">
      <w:pPr>
        <w:pStyle w:val="Heading3"/>
      </w:pPr>
      <w:r w:rsidRPr="003624D8">
        <w:t>1AC – Topic</w:t>
      </w:r>
    </w:p>
    <w:p w14:paraId="10C2B7F9" w14:textId="77777777" w:rsidR="00C00B43" w:rsidRPr="003624D8" w:rsidRDefault="00C00B43" w:rsidP="00C00B43">
      <w:pPr>
        <w:pStyle w:val="Heading4"/>
        <w:rPr>
          <w:lang w:eastAsia="zh-TW"/>
        </w:rPr>
      </w:pPr>
      <w:r w:rsidRPr="003624D8">
        <w:rPr>
          <w:lang w:eastAsia="zh-TW"/>
        </w:rPr>
        <w:t xml:space="preserve">Vote </w:t>
      </w:r>
      <w:proofErr w:type="spellStart"/>
      <w:r w:rsidRPr="003624D8">
        <w:rPr>
          <w:lang w:eastAsia="zh-TW"/>
        </w:rPr>
        <w:t>aff</w:t>
      </w:r>
      <w:proofErr w:type="spellEnd"/>
      <w:r w:rsidRPr="003624D8">
        <w:rPr>
          <w:lang w:eastAsia="zh-TW"/>
        </w:rPr>
        <w:t xml:space="preserve"> is I win the topic is anti-</w:t>
      </w:r>
      <w:proofErr w:type="spellStart"/>
      <w:r w:rsidRPr="003624D8">
        <w:rPr>
          <w:lang w:eastAsia="zh-TW"/>
        </w:rPr>
        <w:t>asian</w:t>
      </w:r>
      <w:proofErr w:type="spellEnd"/>
      <w:r w:rsidRPr="003624D8">
        <w:rPr>
          <w:lang w:eastAsia="zh-TW"/>
        </w:rPr>
        <w:t xml:space="preserve"> – a] you should reject discussions on the topic if its racist b] endorses valuable education on the way language discourse shapes the way we view the world.</w:t>
      </w:r>
    </w:p>
    <w:p w14:paraId="19188C33" w14:textId="77777777" w:rsidR="00C00B43" w:rsidRPr="003624D8" w:rsidRDefault="00C00B43" w:rsidP="00C00B43">
      <w:pPr>
        <w:pStyle w:val="Heading4"/>
      </w:pPr>
      <w:r w:rsidRPr="003624D8">
        <w:t xml:space="preserve">1] Discussion around intellectual property generates hatred of Asian Americans that forces them to leave the country. </w:t>
      </w:r>
    </w:p>
    <w:p w14:paraId="5DC7319B" w14:textId="77777777" w:rsidR="00C00B43" w:rsidRPr="003624D8" w:rsidRDefault="00C00B43" w:rsidP="00C00B43">
      <w:r w:rsidRPr="003624D8">
        <w:rPr>
          <w:b/>
          <w:bCs/>
        </w:rPr>
        <w:t>Lai 21</w:t>
      </w:r>
      <w:r>
        <w:rPr>
          <w:b/>
          <w:bCs/>
        </w:rPr>
        <w:t xml:space="preserve"> [Asian]</w:t>
      </w:r>
      <w:r w:rsidRPr="003624D8">
        <w:t xml:space="preserve"> Alicia Lai, 3-22-2021, "It’s Wrong to Target Asian-American Scientists for Espionage Prosecution," Scientific American, </w:t>
      </w:r>
      <w:hyperlink r:id="rId7" w:history="1">
        <w:r w:rsidRPr="003624D8">
          <w:rPr>
            <w:rStyle w:val="Hyperlink"/>
          </w:rPr>
          <w:t>https://www.scientificamerican.com/article/prosecuting-asian-american-scientists-for-espionage-is-a-shortsighted-strategy/</w:t>
        </w:r>
      </w:hyperlink>
      <w:r w:rsidRPr="003624D8">
        <w:t xml:space="preserve"> //</w:t>
      </w:r>
      <w:proofErr w:type="spellStart"/>
      <w:r w:rsidRPr="003624D8">
        <w:t>Nato</w:t>
      </w:r>
      <w:proofErr w:type="spellEnd"/>
    </w:p>
    <w:p w14:paraId="3DC6E02D" w14:textId="77777777" w:rsidR="00C00B43" w:rsidRPr="003624D8" w:rsidRDefault="00C00B43" w:rsidP="00C00B43">
      <w:pPr>
        <w:rPr>
          <w:rStyle w:val="StyleUnderline"/>
        </w:rPr>
      </w:pPr>
      <w:r w:rsidRPr="003624D8">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3624D8">
        <w:rPr>
          <w:rStyle w:val="StyleUnderline"/>
          <w:highlight w:val="green"/>
        </w:rPr>
        <w:t>intellectual espionage</w:t>
      </w:r>
      <w:r w:rsidRPr="003624D8">
        <w:rPr>
          <w:rStyle w:val="StyleUnderline"/>
        </w:rPr>
        <w:t xml:space="preserve"> campaign by China, it has </w:t>
      </w:r>
      <w:r w:rsidRPr="003624D8">
        <w:rPr>
          <w:rStyle w:val="StyleUnderline"/>
          <w:highlight w:val="green"/>
        </w:rPr>
        <w:t>revved up its prosecution of Asian-American citizens for</w:t>
      </w:r>
      <w:r w:rsidRPr="003624D8">
        <w:rPr>
          <w:rStyle w:val="StyleUnderline"/>
        </w:rPr>
        <w:t xml:space="preserve"> scientific espionage and </w:t>
      </w:r>
      <w:r w:rsidRPr="003624D8">
        <w:rPr>
          <w:rStyle w:val="StyleUnderline"/>
          <w:highlight w:val="green"/>
        </w:rPr>
        <w:t>intellectual-property theft</w:t>
      </w:r>
      <w:r w:rsidRPr="003624D8">
        <w:rPr>
          <w:sz w:val="16"/>
        </w:rPr>
        <w:t xml:space="preserve">—from the notable case of Wen Ho Lee of Los Alamos National Laboratory in </w:t>
      </w:r>
      <w:hyperlink r:id="rId8" w:history="1">
        <w:r w:rsidRPr="003624D8">
          <w:rPr>
            <w:rStyle w:val="Hyperlink"/>
            <w:sz w:val="16"/>
          </w:rPr>
          <w:t>1999</w:t>
        </w:r>
      </w:hyperlink>
      <w:r w:rsidRPr="003624D8">
        <w:rPr>
          <w:sz w:val="16"/>
        </w:rPr>
        <w:t xml:space="preserve"> to Gang Chen of the Massachusetts Institute of Technology this past January. </w:t>
      </w:r>
      <w:r w:rsidRPr="003624D8">
        <w:rPr>
          <w:rStyle w:val="StyleUnderline"/>
          <w:highlight w:val="green"/>
        </w:rPr>
        <w:t>The cycle is familiar</w:t>
      </w:r>
      <w:r w:rsidRPr="003624D8">
        <w:rPr>
          <w:rStyle w:val="StyleUnderline"/>
        </w:rPr>
        <w:t xml:space="preserve"> yet somehow shocking every time: Immigrant or naturalized scientists are accused of disloyalty.</w:t>
      </w:r>
      <w:r w:rsidRPr="003624D8">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9" w:history="1">
        <w:r w:rsidRPr="003624D8">
          <w:rPr>
            <w:rStyle w:val="Hyperlink"/>
            <w:sz w:val="16"/>
          </w:rPr>
          <w:t>currently pending</w:t>
        </w:r>
      </w:hyperlink>
      <w:r w:rsidRPr="003624D8">
        <w:rPr>
          <w:sz w:val="16"/>
        </w:rPr>
        <w:t xml:space="preserve"> in federal court. What is driving this harsh crackdown? One answer is high economic stakes. </w:t>
      </w:r>
      <w:r w:rsidRPr="003624D8">
        <w:rPr>
          <w:rStyle w:val="StyleUnderline"/>
        </w:rPr>
        <w:t xml:space="preserve">Intellectual capital sits at the heart of the U.S. economy: an analysis of data from 2014 showed that industries relying on intellectual property directly </w:t>
      </w:r>
      <w:hyperlink r:id="rId10" w:history="1">
        <w:r w:rsidRPr="003624D8">
          <w:rPr>
            <w:rStyle w:val="StyleUnderline"/>
          </w:rPr>
          <w:t>accounted for 28 million jobs and $6.6 trillion in value</w:t>
        </w:r>
      </w:hyperlink>
      <w:r w:rsidRPr="003624D8">
        <w:rPr>
          <w:sz w:val="16"/>
        </w:rPr>
        <w:t xml:space="preserve">. Unsurprisingly, the </w:t>
      </w:r>
      <w:r w:rsidRPr="003624D8">
        <w:rPr>
          <w:rStyle w:val="StyleUnderline"/>
          <w:highlight w:val="green"/>
        </w:rPr>
        <w:t>U.S. reacts aggressively to foreign threats</w:t>
      </w:r>
      <w:r w:rsidRPr="003624D8">
        <w:rPr>
          <w:rStyle w:val="StyleUnderline"/>
        </w:rPr>
        <w:t xml:space="preserve"> to its source of wealth</w:t>
      </w:r>
      <w:r w:rsidRPr="003624D8">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3624D8">
        <w:rPr>
          <w:rStyle w:val="StyleUnderline"/>
        </w:rPr>
        <w:t xml:space="preserve">The </w:t>
      </w:r>
      <w:r w:rsidRPr="003624D8">
        <w:rPr>
          <w:rStyle w:val="StyleUnderline"/>
          <w:highlight w:val="green"/>
        </w:rPr>
        <w:t>Trump administration</w:t>
      </w:r>
      <w:r w:rsidRPr="003624D8">
        <w:rPr>
          <w:rStyle w:val="StyleUnderline"/>
        </w:rPr>
        <w:t xml:space="preserve"> began the </w:t>
      </w:r>
      <w:hyperlink r:id="rId11" w:history="1">
        <w:r w:rsidRPr="003624D8">
          <w:rPr>
            <w:rStyle w:val="StyleUnderline"/>
          </w:rPr>
          <w:t>China Initiative</w:t>
        </w:r>
      </w:hyperlink>
      <w:r w:rsidRPr="003624D8">
        <w:rPr>
          <w:rStyle w:val="StyleUnderline"/>
        </w:rPr>
        <w:t xml:space="preserve"> to fight what it </w:t>
      </w:r>
      <w:r w:rsidRPr="003624D8">
        <w:rPr>
          <w:rStyle w:val="StyleUnderline"/>
          <w:highlight w:val="green"/>
        </w:rPr>
        <w:t>portrayed</w:t>
      </w:r>
      <w:r w:rsidRPr="003624D8">
        <w:rPr>
          <w:rStyle w:val="StyleUnderline"/>
        </w:rPr>
        <w:t xml:space="preserve"> as </w:t>
      </w:r>
      <w:r w:rsidRPr="003624D8">
        <w:rPr>
          <w:rStyle w:val="StyleUnderline"/>
          <w:highlight w:val="green"/>
        </w:rPr>
        <w:t>an epidemic of intellectual theft</w:t>
      </w:r>
      <w:r w:rsidRPr="003624D8">
        <w:rPr>
          <w:rStyle w:val="StyleUnderline"/>
        </w:rPr>
        <w:t xml:space="preserve">. The </w:t>
      </w:r>
      <w:r w:rsidRPr="003624D8">
        <w:rPr>
          <w:rStyle w:val="StyleUnderline"/>
          <w:highlight w:val="green"/>
        </w:rPr>
        <w:t>Biden</w:t>
      </w:r>
      <w:r w:rsidRPr="003624D8">
        <w:rPr>
          <w:rStyle w:val="StyleUnderline"/>
        </w:rPr>
        <w:t xml:space="preserve"> administration has already </w:t>
      </w:r>
      <w:r w:rsidRPr="003624D8">
        <w:rPr>
          <w:rStyle w:val="StyleUnderline"/>
          <w:highlight w:val="green"/>
        </w:rPr>
        <w:t>made</w:t>
      </w:r>
      <w:r w:rsidRPr="003624D8">
        <w:rPr>
          <w:rStyle w:val="StyleUnderline"/>
        </w:rPr>
        <w:t xml:space="preserve"> high-profile </w:t>
      </w:r>
      <w:r w:rsidRPr="003624D8">
        <w:rPr>
          <w:rStyle w:val="StyleUnderline"/>
          <w:highlight w:val="green"/>
        </w:rPr>
        <w:t>arrests</w:t>
      </w:r>
      <w:r w:rsidRPr="003624D8">
        <w:rPr>
          <w:rStyle w:val="StyleUnderline"/>
        </w:rPr>
        <w:t xml:space="preserve">. </w:t>
      </w:r>
      <w:r w:rsidRPr="003624D8">
        <w:rPr>
          <w:sz w:val="16"/>
        </w:rPr>
        <w:t xml:space="preserve">Politicians on both sides of the aisle struggle to avoid appearing “weak on China.” </w:t>
      </w:r>
      <w:r w:rsidRPr="003624D8">
        <w:rPr>
          <w:rStyle w:val="StyleUnderline"/>
        </w:rPr>
        <w:t xml:space="preserve">It is a persuasively simple narrative: </w:t>
      </w:r>
      <w:r w:rsidRPr="003624D8">
        <w:rPr>
          <w:rStyle w:val="StyleUnderline"/>
          <w:highlight w:val="green"/>
        </w:rPr>
        <w:t>stop</w:t>
      </w:r>
      <w:r w:rsidRPr="003624D8">
        <w:rPr>
          <w:rStyle w:val="StyleUnderline"/>
        </w:rPr>
        <w:t xml:space="preserve"> foreign </w:t>
      </w:r>
      <w:r w:rsidRPr="003624D8">
        <w:rPr>
          <w:rStyle w:val="StyleUnderline"/>
          <w:highlight w:val="green"/>
        </w:rPr>
        <w:t>spies from stealing America's intellectual property</w:t>
      </w:r>
      <w:r w:rsidRPr="003624D8">
        <w:rPr>
          <w:sz w:val="16"/>
        </w:rPr>
        <w:t xml:space="preserve">. But there is more to it. </w:t>
      </w:r>
      <w:r w:rsidRPr="003624D8">
        <w:rPr>
          <w:rStyle w:val="StyleUnderline"/>
        </w:rPr>
        <w:t xml:space="preserve">Too often prosecutions are mistargeted, and rhetoric ignores clear exculpatory evidence, </w:t>
      </w:r>
      <w:r w:rsidRPr="003624D8">
        <w:rPr>
          <w:rStyle w:val="StyleUnderline"/>
          <w:highlight w:val="green"/>
        </w:rPr>
        <w:t>capitalizing on</w:t>
      </w:r>
      <w:r w:rsidRPr="003624D8">
        <w:rPr>
          <w:rStyle w:val="StyleUnderline"/>
        </w:rPr>
        <w:t xml:space="preserve"> the perception of </w:t>
      </w:r>
      <w:r w:rsidRPr="003624D8">
        <w:rPr>
          <w:rStyle w:val="StyleUnderline"/>
          <w:highlight w:val="green"/>
        </w:rPr>
        <w:t>Asian-Americans as perpetual foreigners</w:t>
      </w:r>
      <w:r w:rsidRPr="003624D8">
        <w:rPr>
          <w:rStyle w:val="StyleUnderline"/>
        </w:rPr>
        <w:t xml:space="preserve">. </w:t>
      </w:r>
      <w:r w:rsidRPr="003624D8">
        <w:rPr>
          <w:sz w:val="16"/>
        </w:rPr>
        <w:t xml:space="preserve">The </w:t>
      </w:r>
      <w:r w:rsidRPr="003624D8">
        <w:rPr>
          <w:rStyle w:val="StyleUnderline"/>
        </w:rPr>
        <w:t>sentiment can be traced back to the 1790 Naturalization Act</w:t>
      </w:r>
      <w:r w:rsidRPr="003624D8">
        <w:rPr>
          <w:sz w:val="16"/>
        </w:rPr>
        <w:t xml:space="preserve"> (forbidding Asians and other nonwhite individuals from holding U.S. citizenship) and the 1882 </w:t>
      </w:r>
      <w:hyperlink r:id="rId12" w:history="1">
        <w:r w:rsidRPr="003624D8">
          <w:rPr>
            <w:rStyle w:val="Hyperlink"/>
            <w:sz w:val="16"/>
          </w:rPr>
          <w:t>Chinese Exclusion Act</w:t>
        </w:r>
      </w:hyperlink>
      <w:r w:rsidRPr="003624D8">
        <w:rPr>
          <w:sz w:val="16"/>
        </w:rPr>
        <w:t xml:space="preserve"> (essentially prohibiting all Chinese immigration, initially for 10 years and later indefinitely). </w:t>
      </w:r>
      <w:r w:rsidRPr="003624D8">
        <w:rPr>
          <w:rStyle w:val="StyleUnderline"/>
        </w:rPr>
        <w:t>And it extends to the current wave of anti-Asian crimes tied to the COVID-19 pandemic</w:t>
      </w:r>
      <w:r w:rsidRPr="003624D8">
        <w:rPr>
          <w:sz w:val="16"/>
        </w:rPr>
        <w:t xml:space="preserve">. Whereas overall hate crimes in the U.S. decreased by 7 percent during 2020, </w:t>
      </w:r>
      <w:r w:rsidRPr="003624D8">
        <w:rPr>
          <w:rStyle w:val="StyleUnderline"/>
        </w:rPr>
        <w:t xml:space="preserve">anti-Asian hate crimes </w:t>
      </w:r>
      <w:hyperlink r:id="rId13" w:history="1">
        <w:r w:rsidRPr="003624D8">
          <w:rPr>
            <w:rStyle w:val="StyleUnderline"/>
          </w:rPr>
          <w:t>increased</w:t>
        </w:r>
      </w:hyperlink>
      <w:r w:rsidRPr="003624D8">
        <w:rPr>
          <w:rStyle w:val="StyleUnderline"/>
        </w:rPr>
        <w:t xml:space="preserve"> by 149 percent</w:t>
      </w:r>
      <w:r w:rsidRPr="003624D8">
        <w:rPr>
          <w:sz w:val="16"/>
        </w:rPr>
        <w:t xml:space="preserve">. Recent news cycles are studded with violence: a two-year-old toddler </w:t>
      </w:r>
      <w:hyperlink r:id="rId14" w:history="1">
        <w:r w:rsidRPr="003624D8">
          <w:rPr>
            <w:rStyle w:val="Hyperlink"/>
            <w:sz w:val="16"/>
          </w:rPr>
          <w:t>stabbed</w:t>
        </w:r>
      </w:hyperlink>
      <w:r w:rsidRPr="003624D8">
        <w:rPr>
          <w:sz w:val="16"/>
        </w:rPr>
        <w:t xml:space="preserve"> in a Texas wholesale store, a woman </w:t>
      </w:r>
      <w:hyperlink r:id="rId15" w:history="1">
        <w:r w:rsidRPr="003624D8">
          <w:rPr>
            <w:rStyle w:val="Hyperlink"/>
            <w:sz w:val="16"/>
          </w:rPr>
          <w:t>doused with acid</w:t>
        </w:r>
      </w:hyperlink>
      <w:r w:rsidRPr="003624D8">
        <w:rPr>
          <w:sz w:val="16"/>
        </w:rPr>
        <w:t xml:space="preserve"> on her front porch in Brooklyn, a man </w:t>
      </w:r>
      <w:hyperlink r:id="rId16" w:history="1">
        <w:r w:rsidRPr="003624D8">
          <w:rPr>
            <w:rStyle w:val="Hyperlink"/>
            <w:sz w:val="16"/>
          </w:rPr>
          <w:t>knifed</w:t>
        </w:r>
      </w:hyperlink>
      <w:r w:rsidRPr="003624D8">
        <w:rPr>
          <w:sz w:val="16"/>
        </w:rPr>
        <w:t xml:space="preserve"> in Manhattan's Chinatown, a couple </w:t>
      </w:r>
      <w:hyperlink r:id="rId17" w:history="1">
        <w:r w:rsidRPr="003624D8">
          <w:rPr>
            <w:rStyle w:val="Hyperlink"/>
            <w:sz w:val="16"/>
          </w:rPr>
          <w:t>beaten</w:t>
        </w:r>
      </w:hyperlink>
      <w:r w:rsidRPr="003624D8">
        <w:rPr>
          <w:sz w:val="16"/>
        </w:rPr>
        <w:t xml:space="preserve"> with a rock in a sock in Seattle, a mother and her eight-year-old daughter </w:t>
      </w:r>
      <w:hyperlink r:id="rId18" w:history="1">
        <w:r w:rsidRPr="003624D8">
          <w:rPr>
            <w:rStyle w:val="Hyperlink"/>
            <w:sz w:val="16"/>
          </w:rPr>
          <w:t>stabbed to death</w:t>
        </w:r>
      </w:hyperlink>
      <w:r w:rsidRPr="003624D8">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9" w:history="1">
        <w:r w:rsidRPr="003624D8">
          <w:rPr>
            <w:rStyle w:val="Hyperlink"/>
            <w:sz w:val="16"/>
          </w:rPr>
          <w:t>states</w:t>
        </w:r>
      </w:hyperlink>
      <w:r w:rsidRPr="003624D8">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3624D8">
        <w:rPr>
          <w:sz w:val="16"/>
        </w:rPr>
        <w:t>Chinese-American</w:t>
      </w:r>
      <w:proofErr w:type="gramEnd"/>
      <w:r w:rsidRPr="003624D8">
        <w:rPr>
          <w:sz w:val="16"/>
        </w:rPr>
        <w:t xml:space="preserve"> rose from 17 to 52 percent between 2009 and 2015. More crucial is the rate of false positives: defendants of Chinese ethnicity </w:t>
      </w:r>
      <w:hyperlink r:id="rId20" w:history="1">
        <w:r w:rsidRPr="003624D8">
          <w:rPr>
            <w:rStyle w:val="Hyperlink"/>
            <w:sz w:val="16"/>
          </w:rPr>
          <w:t>have been unjustly accused</w:t>
        </w:r>
      </w:hyperlink>
      <w:r w:rsidRPr="003624D8">
        <w:rPr>
          <w:sz w:val="16"/>
        </w:rPr>
        <w:t xml:space="preserve"> at twice the rate of </w:t>
      </w:r>
      <w:proofErr w:type="spellStart"/>
      <w:r w:rsidRPr="003624D8">
        <w:rPr>
          <w:sz w:val="16"/>
        </w:rPr>
        <w:t>non-Chinese</w:t>
      </w:r>
      <w:proofErr w:type="spellEnd"/>
      <w:r w:rsidRPr="003624D8">
        <w:rPr>
          <w:sz w:val="16"/>
        </w:rPr>
        <w:t xml:space="preserv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3624D8">
        <w:rPr>
          <w:sz w:val="16"/>
        </w:rPr>
        <w:t>Chinese-American</w:t>
      </w:r>
      <w:proofErr w:type="gramEnd"/>
      <w:r w:rsidRPr="003624D8">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3624D8">
        <w:rPr>
          <w:sz w:val="16"/>
        </w:rPr>
        <w:t>financial</w:t>
      </w:r>
      <w:proofErr w:type="gramEnd"/>
      <w:r w:rsidRPr="003624D8">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3624D8">
        <w:rPr>
          <w:rStyle w:val="StyleUnderline"/>
        </w:rPr>
        <w:t>this climate causes a “brain drain” of intellectual capital</w:t>
      </w:r>
      <w:r w:rsidRPr="003624D8">
        <w:rPr>
          <w:sz w:val="16"/>
        </w:rPr>
        <w:t xml:space="preserve">. According to the World Intellectual Property Organization, </w:t>
      </w:r>
      <w:r w:rsidRPr="003624D8">
        <w:rPr>
          <w:rStyle w:val="StyleUnderline"/>
        </w:rPr>
        <w:t xml:space="preserve">immigrants make up a </w:t>
      </w:r>
      <w:hyperlink r:id="rId21" w:history="1">
        <w:r w:rsidRPr="003624D8">
          <w:rPr>
            <w:rStyle w:val="StyleUnderline"/>
          </w:rPr>
          <w:t>significant proportion</w:t>
        </w:r>
      </w:hyperlink>
      <w:r w:rsidRPr="003624D8">
        <w:rPr>
          <w:rStyle w:val="StyleUnderline"/>
        </w:rPr>
        <w:t xml:space="preserve"> of U.S.-based inventors and have won a third of the Nobel Prizes given to Americans. But now many immigrant </w:t>
      </w:r>
      <w:r w:rsidRPr="003624D8">
        <w:rPr>
          <w:rStyle w:val="StyleUnderline"/>
          <w:highlight w:val="green"/>
        </w:rPr>
        <w:t>scientists</w:t>
      </w:r>
      <w:r w:rsidRPr="003624D8">
        <w:rPr>
          <w:rStyle w:val="StyleUnderline"/>
        </w:rPr>
        <w:t xml:space="preserve"> and inventors are </w:t>
      </w:r>
      <w:hyperlink r:id="rId22" w:history="1">
        <w:r w:rsidRPr="003624D8">
          <w:rPr>
            <w:rStyle w:val="StyleUnderline"/>
            <w:highlight w:val="green"/>
          </w:rPr>
          <w:t>choosing to leave</w:t>
        </w:r>
      </w:hyperlink>
      <w:r w:rsidRPr="003624D8">
        <w:rPr>
          <w:rStyle w:val="StyleUnderline"/>
          <w:highlight w:val="green"/>
        </w:rPr>
        <w:t xml:space="preserve"> the U.S</w:t>
      </w:r>
      <w:r w:rsidRPr="003624D8">
        <w:rPr>
          <w:rStyle w:val="StyleUnderline"/>
        </w:rPr>
        <w:t>. for other countries on the promise of higher pay, prestigious positions, looser regulatory schemes and—most notably—no federal prosecutions for legitimate research activity.</w:t>
      </w:r>
      <w:r w:rsidRPr="003624D8">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3624D8">
        <w:rPr>
          <w:sz w:val="16"/>
        </w:rPr>
        <w:t>Yibin</w:t>
      </w:r>
      <w:proofErr w:type="spellEnd"/>
      <w:r w:rsidRPr="003624D8">
        <w:rPr>
          <w:sz w:val="16"/>
        </w:rPr>
        <w:t xml:space="preserve"> Kang </w:t>
      </w:r>
      <w:hyperlink r:id="rId23" w:history="1">
        <w:r w:rsidRPr="003624D8">
          <w:rPr>
            <w:rStyle w:val="Hyperlink"/>
            <w:sz w:val="16"/>
          </w:rPr>
          <w:t>notes</w:t>
        </w:r>
      </w:hyperlink>
      <w:r w:rsidRPr="003624D8">
        <w:rPr>
          <w:sz w:val="16"/>
        </w:rPr>
        <w:t xml:space="preserve">, “What's happening is doing a great service for the Chinese government. If you turn this into a toxic environment, you're actually helping the Chinese government to then recruit back to China.” </w:t>
      </w:r>
      <w:r w:rsidRPr="003624D8">
        <w:rPr>
          <w:rStyle w:val="StyleUnderline"/>
        </w:rPr>
        <w:t xml:space="preserve">The U.S. loses in this situation any way you look at it. The country stifles its own innovation ecosystem by discouraging international partnerships, obstructing access to </w:t>
      </w:r>
      <w:proofErr w:type="spellStart"/>
      <w:r w:rsidRPr="003624D8">
        <w:rPr>
          <w:rStyle w:val="StyleUnderline"/>
        </w:rPr>
        <w:t>nonclassified</w:t>
      </w:r>
      <w:proofErr w:type="spellEnd"/>
      <w:r w:rsidRPr="003624D8">
        <w:rPr>
          <w:rStyle w:val="StyleUnderline"/>
        </w:rPr>
        <w:t xml:space="preserve"> federally funded research, renouncing immigrant intellectual capital and rejecting investments in innovations from certain other countries</w:t>
      </w:r>
      <w:r w:rsidRPr="003624D8">
        <w:rPr>
          <w:sz w:val="16"/>
        </w:rPr>
        <w:t xml:space="preserve">. On the international stage, it compromises its diplomatic standing by failing to recognize the diverse legal needs of other countries and forcing the </w:t>
      </w:r>
      <w:hyperlink r:id="rId24" w:history="1">
        <w:r w:rsidRPr="003624D8">
          <w:rPr>
            <w:rStyle w:val="Hyperlink"/>
            <w:sz w:val="16"/>
          </w:rPr>
          <w:t>harmonization</w:t>
        </w:r>
      </w:hyperlink>
      <w:r w:rsidRPr="003624D8">
        <w:rPr>
          <w:sz w:val="16"/>
        </w:rPr>
        <w:t xml:space="preserve"> of patent law. But these harms have gone largely unrecognized. In 2018 the National Institutes of Health—the main source of funding for many academic labs—</w:t>
      </w:r>
      <w:hyperlink r:id="rId25" w:history="1">
        <w:r w:rsidRPr="003624D8">
          <w:rPr>
            <w:rStyle w:val="Hyperlink"/>
            <w:sz w:val="16"/>
          </w:rPr>
          <w:t>instructed</w:t>
        </w:r>
      </w:hyperlink>
      <w:r w:rsidRPr="003624D8">
        <w:rPr>
          <w:sz w:val="16"/>
        </w:rPr>
        <w:t xml:space="preserve"> around 10,000 U.S. research institutions to continue cracking down. Sun calls these “gotcha” cases: they apply disproportionately heavy criminal penalties for mere administrative missteps. Several institutions, such as </w:t>
      </w:r>
      <w:hyperlink r:id="rId26" w:history="1">
        <w:r w:rsidRPr="003624D8">
          <w:rPr>
            <w:rStyle w:val="Hyperlink"/>
            <w:sz w:val="16"/>
          </w:rPr>
          <w:t>Emory University</w:t>
        </w:r>
      </w:hyperlink>
      <w:r w:rsidRPr="003624D8">
        <w:rPr>
          <w:sz w:val="16"/>
        </w:rPr>
        <w:t xml:space="preserve"> in Atlanta and </w:t>
      </w:r>
      <w:hyperlink r:id="rId27" w:history="1">
        <w:r w:rsidRPr="003624D8">
          <w:rPr>
            <w:rStyle w:val="Hyperlink"/>
            <w:sz w:val="16"/>
          </w:rPr>
          <w:t>MD Anderson Cancer Center</w:t>
        </w:r>
      </w:hyperlink>
      <w:r w:rsidRPr="003624D8">
        <w:rPr>
          <w:sz w:val="16"/>
        </w:rPr>
        <w:t xml:space="preserve"> in Houston, subsequently fired a number of their Asian-American researchers. The myopia is astounding. </w:t>
      </w:r>
      <w:r w:rsidRPr="003624D8">
        <w:rPr>
          <w:rStyle w:val="StyleUnderline"/>
        </w:rPr>
        <w:t>Tensions and violence are escalating every day in courtrooms and on city streets.</w:t>
      </w:r>
      <w:r w:rsidRPr="003624D8">
        <w:rPr>
          <w:sz w:val="16"/>
        </w:rPr>
        <w:t xml:space="preserve"> But at least </w:t>
      </w:r>
      <w:r w:rsidRPr="003624D8">
        <w:rPr>
          <w:rStyle w:val="StyleUnderline"/>
        </w:rPr>
        <w:t xml:space="preserve">in the scientific community, prosecutors, legislators, </w:t>
      </w:r>
      <w:proofErr w:type="gramStart"/>
      <w:r w:rsidRPr="003624D8">
        <w:rPr>
          <w:rStyle w:val="StyleUnderline"/>
        </w:rPr>
        <w:t>agencies</w:t>
      </w:r>
      <w:proofErr w:type="gramEnd"/>
      <w:r w:rsidRPr="003624D8">
        <w:rPr>
          <w:rStyle w:val="StyleUnderline"/>
        </w:rPr>
        <w:t xml:space="preserve"> and directors of research institutions have the power to slow down and consider the hard facts of each case.</w:t>
      </w:r>
      <w:r w:rsidRPr="003624D8">
        <w:rPr>
          <w:sz w:val="16"/>
        </w:rPr>
        <w:t xml:space="preserve"> Jumping to conclusory prosecutions and terminations does no good for anyone. </w:t>
      </w:r>
      <w:r w:rsidRPr="003624D8">
        <w:rPr>
          <w:rStyle w:val="StyleUnderline"/>
          <w:highlight w:val="green"/>
        </w:rPr>
        <w:t>By treating Asian-American citizens as perpetual foreigners</w:t>
      </w:r>
      <w:r w:rsidRPr="003624D8">
        <w:rPr>
          <w:rStyle w:val="StyleUnderline"/>
        </w:rPr>
        <w:t xml:space="preserve"> and prosecuting them without merit or nuance, the </w:t>
      </w:r>
      <w:r w:rsidRPr="003624D8">
        <w:rPr>
          <w:rStyle w:val="StyleUnderline"/>
          <w:highlight w:val="green"/>
        </w:rPr>
        <w:t>U.S. will continue down a self-destructive path, harming its own citizens</w:t>
      </w:r>
      <w:r w:rsidRPr="003624D8">
        <w:rPr>
          <w:rStyle w:val="StyleUnderline"/>
        </w:rPr>
        <w:t xml:space="preserve">, </w:t>
      </w:r>
      <w:proofErr w:type="gramStart"/>
      <w:r w:rsidRPr="003624D8">
        <w:rPr>
          <w:rStyle w:val="StyleUnderline"/>
        </w:rPr>
        <w:t>innovation</w:t>
      </w:r>
      <w:proofErr w:type="gramEnd"/>
      <w:r w:rsidRPr="003624D8">
        <w:rPr>
          <w:rStyle w:val="StyleUnderline"/>
        </w:rPr>
        <w:t xml:space="preserve"> and economy.</w:t>
      </w:r>
    </w:p>
    <w:p w14:paraId="1192E229" w14:textId="77777777" w:rsidR="00C00B43" w:rsidRPr="003624D8" w:rsidRDefault="00C00B43" w:rsidP="00C00B43">
      <w:pPr>
        <w:pStyle w:val="Heading4"/>
      </w:pPr>
      <w:r w:rsidRPr="003624D8">
        <w:t xml:space="preserve">2] Pandemics discourse is anti – Asian and rooted in western superiority. Debates that center disease inevitably </w:t>
      </w:r>
      <w:proofErr w:type="gramStart"/>
      <w:r w:rsidRPr="003624D8">
        <w:t>lead</w:t>
      </w:r>
      <w:proofErr w:type="gramEnd"/>
      <w:r w:rsidRPr="003624D8">
        <w:t xml:space="preserve"> to the polarization of Asian culture.</w:t>
      </w:r>
    </w:p>
    <w:p w14:paraId="4AFB0121" w14:textId="77777777" w:rsidR="00C00B43" w:rsidRPr="003624D8" w:rsidRDefault="00C00B43" w:rsidP="00C00B43">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28" w:history="1">
        <w:r w:rsidRPr="003624D8">
          <w:rPr>
            <w:rStyle w:val="Hyperlink"/>
          </w:rPr>
          <w:t>https://www.theatlantic.com/health/archive/2021/03/a-history-of-pandemic-xenophobia-racism/618421/</w:t>
        </w:r>
      </w:hyperlink>
      <w:r w:rsidRPr="003624D8">
        <w:t xml:space="preserve"> [accessed: 8/22/21] // Lydia //Recut </w:t>
      </w:r>
      <w:proofErr w:type="spellStart"/>
      <w:r w:rsidRPr="003624D8">
        <w:t>Nato</w:t>
      </w:r>
      <w:proofErr w:type="spellEnd"/>
    </w:p>
    <w:p w14:paraId="1A673EB5" w14:textId="77777777" w:rsidR="00C00B43" w:rsidRPr="003624D8" w:rsidRDefault="00C00B43" w:rsidP="00C00B43">
      <w:pPr>
        <w:rPr>
          <w:sz w:val="16"/>
          <w:szCs w:val="16"/>
        </w:rPr>
      </w:pPr>
      <w:r w:rsidRPr="003624D8">
        <w:rPr>
          <w:sz w:val="16"/>
          <w:szCs w:val="16"/>
        </w:rPr>
        <w:t xml:space="preserve">Higgins: Back in April of last year, </w:t>
      </w:r>
      <w:hyperlink r:id="rId29"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3624D8">
        <w:rPr>
          <w:sz w:val="16"/>
          <w:szCs w:val="16"/>
        </w:rPr>
        <w:t>and also</w:t>
      </w:r>
      <w:proofErr w:type="gramEnd"/>
      <w:r w:rsidRPr="003624D8">
        <w:rPr>
          <w:sz w:val="16"/>
          <w:szCs w:val="16"/>
        </w:rPr>
        <w:t xml:space="preserve">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3624D8">
        <w:rPr>
          <w:rStyle w:val="StyleUnderline"/>
        </w:rPr>
        <w:t>So</w:t>
      </w:r>
      <w:proofErr w:type="gramEnd"/>
      <w:r w:rsidRPr="003624D8">
        <w:rPr>
          <w:rStyle w:val="StyleUnderline"/>
        </w:rPr>
        <w:t xml:space="preserve">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3624D8">
        <w:rPr>
          <w:sz w:val="16"/>
          <w:szCs w:val="16"/>
        </w:rPr>
        <w:t>really important</w:t>
      </w:r>
      <w:proofErr w:type="gramEnd"/>
      <w:r w:rsidRPr="003624D8">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30"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31"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w:t>
      </w:r>
      <w:proofErr w:type="gramStart"/>
      <w:r w:rsidRPr="003624D8">
        <w:rPr>
          <w:sz w:val="16"/>
          <w:szCs w:val="16"/>
        </w:rPr>
        <w:t>actually the</w:t>
      </w:r>
      <w:proofErr w:type="gramEnd"/>
      <w:r w:rsidRPr="003624D8">
        <w:rPr>
          <w:sz w:val="16"/>
          <w:szCs w:val="16"/>
        </w:rPr>
        <w:t xml:space="preserve"> inverse of that. Christian countries were late to and sometimes actively discouraged things like baths because they were </w:t>
      </w:r>
      <w:proofErr w:type="gramStart"/>
      <w:r w:rsidRPr="003624D8">
        <w:rPr>
          <w:sz w:val="16"/>
          <w:szCs w:val="16"/>
        </w:rPr>
        <w:t>lewd</w:t>
      </w:r>
      <w:proofErr w:type="gramEnd"/>
      <w:r w:rsidRPr="003624D8">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3624D8">
        <w:rPr>
          <w:sz w:val="16"/>
          <w:szCs w:val="16"/>
        </w:rPr>
        <w:t>were</w:t>
      </w:r>
      <w:proofErr w:type="gramEnd"/>
      <w:r w:rsidRPr="003624D8">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3624D8">
        <w:rPr>
          <w:sz w:val="16"/>
          <w:szCs w:val="16"/>
        </w:rPr>
        <w:t>really about</w:t>
      </w:r>
      <w:proofErr w:type="gramEnd"/>
      <w:r w:rsidRPr="003624D8">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3624D8">
        <w:rPr>
          <w:sz w:val="16"/>
          <w:szCs w:val="16"/>
        </w:rPr>
        <w:t>So</w:t>
      </w:r>
      <w:proofErr w:type="gramEnd"/>
      <w:r w:rsidRPr="003624D8">
        <w:rPr>
          <w:sz w:val="16"/>
          <w:szCs w:val="16"/>
        </w:rPr>
        <w:t xml:space="preserve"> this myth emerges. And it’s a mythmaking process that I think is </w:t>
      </w:r>
      <w:proofErr w:type="gramStart"/>
      <w:r w:rsidRPr="003624D8">
        <w:rPr>
          <w:sz w:val="16"/>
          <w:szCs w:val="16"/>
        </w:rPr>
        <w:t>actually central</w:t>
      </w:r>
      <w:proofErr w:type="gramEnd"/>
      <w:r w:rsidRPr="003624D8">
        <w:rPr>
          <w:sz w:val="16"/>
          <w:szCs w:val="16"/>
        </w:rPr>
        <w:t xml:space="preserve">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xml:space="preserve">.” We see the ways in which the need to maintain trade, colonial, and resource exploitation becomes bound up with controlling </w:t>
      </w:r>
      <w:proofErr w:type="gramStart"/>
      <w:r w:rsidRPr="003624D8">
        <w:rPr>
          <w:rStyle w:val="StyleUnderline"/>
        </w:rPr>
        <w:t>particular bodies</w:t>
      </w:r>
      <w:proofErr w:type="gramEnd"/>
      <w:r w:rsidRPr="003624D8">
        <w:rPr>
          <w:rStyle w:val="StyleUnderline"/>
        </w:rPr>
        <w:t xml:space="preserve">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xml:space="preserve">. Hamblin: Right. That draws out this interesting distinction: There’s a lot of scapegoating and blaming of immigrants during these heightened times of </w:t>
      </w:r>
      <w:proofErr w:type="gramStart"/>
      <w:r w:rsidRPr="003624D8">
        <w:rPr>
          <w:sz w:val="16"/>
          <w:szCs w:val="16"/>
        </w:rPr>
        <w:t>infectious-disease</w:t>
      </w:r>
      <w:proofErr w:type="gramEnd"/>
      <w:r w:rsidRPr="003624D8">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proofErr w:type="spellStart"/>
      <w:r w:rsidRPr="003624D8">
        <w:rPr>
          <w:rStyle w:val="StyleUnderline"/>
          <w:highlight w:val="green"/>
        </w:rPr>
        <w:t>pathologization</w:t>
      </w:r>
      <w:proofErr w:type="spellEnd"/>
      <w:r w:rsidRPr="003624D8">
        <w:rPr>
          <w:rStyle w:val="StyleUnderline"/>
          <w:highlight w:val="green"/>
        </w:rPr>
        <w:t xml:space="preserve"> of peoples and cultur</w:t>
      </w:r>
      <w:r w:rsidRPr="003624D8">
        <w:rPr>
          <w:rStyle w:val="StyleUnderline"/>
        </w:rPr>
        <w:t>al practices as somehow distinct and different from one’s own.</w:t>
      </w:r>
      <w:r w:rsidRPr="003624D8">
        <w:rPr>
          <w:sz w:val="16"/>
          <w:szCs w:val="16"/>
        </w:rPr>
        <w:t xml:space="preserve"> </w:t>
      </w:r>
      <w:proofErr w:type="gramStart"/>
      <w:r w:rsidRPr="003624D8">
        <w:rPr>
          <w:sz w:val="16"/>
          <w:szCs w:val="16"/>
        </w:rPr>
        <w:t>So</w:t>
      </w:r>
      <w:proofErr w:type="gramEnd"/>
      <w:r w:rsidRPr="003624D8">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3624D8">
        <w:rPr>
          <w:sz w:val="16"/>
          <w:szCs w:val="16"/>
        </w:rPr>
        <w:t>actually matter</w:t>
      </w:r>
      <w:proofErr w:type="gramEnd"/>
      <w:r w:rsidRPr="003624D8">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3624D8">
        <w:rPr>
          <w:sz w:val="16"/>
          <w:szCs w:val="16"/>
        </w:rPr>
        <w:t>So</w:t>
      </w:r>
      <w:proofErr w:type="gramEnd"/>
      <w:r w:rsidRPr="003624D8">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3624D8">
        <w:rPr>
          <w:sz w:val="16"/>
          <w:szCs w:val="16"/>
        </w:rPr>
        <w:t>many different ways</w:t>
      </w:r>
      <w:proofErr w:type="gramEnd"/>
      <w:r w:rsidRPr="003624D8">
        <w:rPr>
          <w:sz w:val="16"/>
          <w:szCs w:val="16"/>
        </w:rPr>
        <w:t>.</w:t>
      </w:r>
    </w:p>
    <w:p w14:paraId="4DFFF6A2" w14:textId="77777777" w:rsidR="00C00B43" w:rsidRPr="003624D8" w:rsidRDefault="00C00B43" w:rsidP="00C00B43">
      <w:pPr>
        <w:pStyle w:val="Heading3"/>
      </w:pPr>
      <w:r w:rsidRPr="003624D8">
        <w:t xml:space="preserve">1AC – </w:t>
      </w:r>
      <w:proofErr w:type="spellStart"/>
      <w:r w:rsidRPr="003624D8">
        <w:t>Kritik</w:t>
      </w:r>
      <w:proofErr w:type="spellEnd"/>
    </w:p>
    <w:p w14:paraId="6FA58714" w14:textId="77777777" w:rsidR="00C00B43" w:rsidRPr="003624D8" w:rsidRDefault="00C00B43" w:rsidP="00C00B43">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3C3C0F7D" w14:textId="77777777" w:rsidR="00C00B43" w:rsidRPr="003624D8" w:rsidRDefault="00C00B43" w:rsidP="00C00B43">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klmd</w:t>
      </w:r>
      <w:proofErr w:type="spellEnd"/>
      <w:r w:rsidRPr="003624D8">
        <w:rPr>
          <w:rFonts w:asciiTheme="minorHAnsi" w:hAnsiTheme="minorHAnsi" w:cstheme="minorHAnsi"/>
        </w:rPr>
        <w:t xml:space="preserve"> recut/tagged </w:t>
      </w:r>
      <w:proofErr w:type="spellStart"/>
      <w:r w:rsidRPr="003624D8">
        <w:rPr>
          <w:rFonts w:asciiTheme="minorHAnsi" w:hAnsiTheme="minorHAnsi" w:cstheme="minorHAnsi"/>
        </w:rPr>
        <w:t>Nato</w:t>
      </w:r>
      <w:proofErr w:type="spellEnd"/>
    </w:p>
    <w:p w14:paraId="672B06C0" w14:textId="77777777" w:rsidR="00C00B43" w:rsidRPr="003624D8" w:rsidRDefault="00C00B43" w:rsidP="00C00B43">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3624D8">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3624D8">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3624D8">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3624D8">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w:t>
      </w:r>
      <w:proofErr w:type="spellStart"/>
      <w:r w:rsidRPr="003624D8">
        <w:rPr>
          <w:rStyle w:val="StyleUnderline"/>
          <w:rFonts w:asciiTheme="minorHAnsi" w:hAnsiTheme="minorHAnsi" w:cstheme="minorHAnsi"/>
        </w:rPr>
        <w:t>pre established</w:t>
      </w:r>
      <w:proofErr w:type="spellEnd"/>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self has its </w:t>
      </w:r>
      <w:r w:rsidRPr="003624D8">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3624D8">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w:t>
      </w:r>
      <w:proofErr w:type="spellStart"/>
      <w:r w:rsidRPr="003624D8">
        <w:rPr>
          <w:rStyle w:val="StyleUnderline"/>
          <w:rFonts w:asciiTheme="minorHAnsi" w:hAnsiTheme="minorHAnsi" w:cstheme="minorHAnsi"/>
          <w:highlight w:val="green"/>
        </w:rPr>
        <w:t>identitarian</w:t>
      </w:r>
      <w:proofErr w:type="spellEnd"/>
      <w:r w:rsidRPr="003624D8">
        <w:rPr>
          <w:rStyle w:val="StyleUnderline"/>
          <w:rFonts w:asciiTheme="minorHAnsi" w:hAnsiTheme="minorHAnsi" w:cstheme="minorHAnsi"/>
          <w:highlight w:val="green"/>
        </w:rPr>
        <w:t xml:space="preserve">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xml:space="preserve">. The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w:t>
      </w:r>
      <w:proofErr w:type="spellStart"/>
      <w:r w:rsidRPr="003624D8">
        <w:rPr>
          <w:rFonts w:asciiTheme="minorHAnsi" w:hAnsiTheme="minorHAnsi" w:cstheme="minorHAnsi"/>
          <w:sz w:val="16"/>
        </w:rPr>
        <w:t>known</w:t>
      </w:r>
      <w:proofErr w:type="spellEnd"/>
      <w:r w:rsidRPr="003624D8">
        <w:rPr>
          <w:rFonts w:asciiTheme="minorHAnsi" w:hAnsiTheme="minorHAnsi" w:cstheme="minorHAnsi"/>
          <w:sz w:val="16"/>
        </w:rPr>
        <w:t xml:space="preserve">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78AED381" w14:textId="77777777" w:rsidR="00C00B43" w:rsidRPr="003624D8" w:rsidRDefault="00C00B43" w:rsidP="00C00B43">
      <w:pPr>
        <w:pStyle w:val="Heading4"/>
        <w:rPr>
          <w:rStyle w:val="Style13ptBold"/>
          <w:b/>
        </w:rPr>
      </w:pPr>
      <w:r w:rsidRPr="003624D8">
        <w:rPr>
          <w:rStyle w:val="Style13ptBold"/>
          <w:b/>
        </w:rPr>
        <w:t xml:space="preserve">Debate is a communicative activity which forces coercive </w:t>
      </w:r>
      <w:proofErr w:type="spellStart"/>
      <w:r w:rsidRPr="003624D8">
        <w:rPr>
          <w:rStyle w:val="Style13ptBold"/>
          <w:b/>
        </w:rPr>
        <w:t>mimetism</w:t>
      </w:r>
      <w:proofErr w:type="spellEnd"/>
      <w:r w:rsidRPr="003624D8">
        <w:rPr>
          <w:rStyle w:val="Style13ptBold"/>
          <w:b/>
        </w:rPr>
        <w:t xml:space="preserve"> which gauges successful assimilation that excludes Asian bodies. Language marks impossible social compliance for the Asian and separates them from the rest of the students.</w:t>
      </w:r>
    </w:p>
    <w:p w14:paraId="65F5014F" w14:textId="77777777" w:rsidR="00C00B43" w:rsidRPr="003624D8" w:rsidRDefault="00C00B43" w:rsidP="00C00B43">
      <w:pPr>
        <w:rPr>
          <w:sz w:val="16"/>
        </w:rPr>
      </w:pPr>
      <w:proofErr w:type="spellStart"/>
      <w:r w:rsidRPr="003624D8">
        <w:rPr>
          <w:rStyle w:val="StyleUnderline"/>
          <w:b/>
          <w:bCs/>
          <w:u w:val="none"/>
        </w:rPr>
        <w:t>Eng</w:t>
      </w:r>
      <w:proofErr w:type="spellEnd"/>
      <w:r w:rsidRPr="003624D8">
        <w:rPr>
          <w:rStyle w:val="StyleUnderline"/>
          <w:b/>
          <w:bCs/>
          <w:u w:val="none"/>
        </w:rPr>
        <w:t xml:space="preserve"> &amp; Han 2</w:t>
      </w:r>
      <w:r>
        <w:rPr>
          <w:rStyle w:val="StyleUnderline"/>
          <w:b/>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624D8">
        <w:rPr>
          <w:sz w:val="16"/>
        </w:rPr>
        <w:t>Eng</w:t>
      </w:r>
      <w:proofErr w:type="spellEnd"/>
      <w:r w:rsidRPr="003624D8">
        <w:rPr>
          <w:sz w:val="16"/>
        </w:rPr>
        <w:t xml:space="preserve">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w:t>
      </w:r>
      <w:proofErr w:type="spellStart"/>
      <w:r w:rsidRPr="003624D8">
        <w:rPr>
          <w:sz w:val="16"/>
        </w:rPr>
        <w:t>Shinhee</w:t>
      </w:r>
      <w:proofErr w:type="spellEnd"/>
      <w:r w:rsidRPr="003624D8">
        <w:rPr>
          <w:sz w:val="16"/>
        </w:rPr>
        <w:t xml:space="preserve"> Han, Ph.D. is aa senior psychotherapist at the </w:t>
      </w:r>
      <w:proofErr w:type="spellStart"/>
      <w:r w:rsidRPr="003624D8">
        <w:rPr>
          <w:sz w:val="16"/>
        </w:rPr>
        <w:t>Newschool</w:t>
      </w:r>
      <w:proofErr w:type="spellEnd"/>
      <w:r w:rsidRPr="003624D8">
        <w:rPr>
          <w:sz w:val="16"/>
        </w:rPr>
        <w:t xml:space="preserve">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034020E0" w14:textId="77777777" w:rsidR="00C00B43" w:rsidRPr="003624D8" w:rsidRDefault="00C00B43" w:rsidP="00C00B43">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w:t>
      </w:r>
      <w:proofErr w:type="spellStart"/>
      <w:r w:rsidRPr="003624D8">
        <w:rPr>
          <w:sz w:val="16"/>
        </w:rPr>
        <w:t>Homi</w:t>
      </w:r>
      <w:proofErr w:type="spellEnd"/>
      <w:r w:rsidRPr="003624D8">
        <w:rPr>
          <w:sz w:val="16"/>
        </w:rPr>
        <w:t xml:space="preserve">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w:t>
      </w:r>
      <w:proofErr w:type="spellStart"/>
      <w:r w:rsidRPr="003624D8">
        <w:rPr>
          <w:sz w:val="16"/>
        </w:rPr>
        <w:t>intrasubjective</w:t>
      </w:r>
      <w:proofErr w:type="spellEnd"/>
      <w:r w:rsidRPr="003624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 xml:space="preserve">Asian Americans are forced to mimic the model minority stereotype </w:t>
      </w:r>
      <w:proofErr w:type="gramStart"/>
      <w:r w:rsidRPr="003624D8">
        <w:rPr>
          <w:rStyle w:val="Emphasis"/>
        </w:rPr>
        <w:t>in order to</w:t>
      </w:r>
      <w:proofErr w:type="gramEnd"/>
      <w:r w:rsidRPr="003624D8">
        <w:rPr>
          <w:rStyle w:val="Emphasis"/>
        </w:rPr>
        <w:t xml:space="preserve">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3624D8">
        <w:rPr>
          <w:rStyle w:val="Emphasis"/>
        </w:rPr>
        <w:t>mimicry</w:t>
      </w:r>
      <w:proofErr w:type="gramEnd"/>
      <w:r w:rsidRPr="003624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3624D8">
        <w:rPr>
          <w:sz w:val="16"/>
        </w:rPr>
        <w:t>safe”professional</w:t>
      </w:r>
      <w:proofErr w:type="spellEnd"/>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624D8">
        <w:rPr>
          <w:sz w:val="16"/>
        </w:rPr>
        <w:t>boat”or</w:t>
      </w:r>
      <w:proofErr w:type="spellEnd"/>
      <w:r w:rsidRPr="003624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624D8">
        <w:rPr>
          <w:sz w:val="16"/>
        </w:rPr>
        <w:t>Viego</w:t>
      </w:r>
      <w:proofErr w:type="spellEnd"/>
      <w:r w:rsidRPr="003624D8">
        <w:rPr>
          <w:sz w:val="16"/>
        </w:rPr>
        <w:t xml:space="preserve"> has described a similar prioritizing of needs over desires in the context of Latino immigration. He describes this process as the psychic production of a “dead </w:t>
      </w:r>
      <w:proofErr w:type="spellStart"/>
      <w:r w:rsidRPr="003624D8">
        <w:rPr>
          <w:sz w:val="16"/>
        </w:rPr>
        <w:t>subject,”the</w:t>
      </w:r>
      <w:proofErr w:type="spellEnd"/>
      <w:r w:rsidRPr="003624D8">
        <w:rPr>
          <w:sz w:val="16"/>
        </w:rPr>
        <w:t xml:space="preserve"> creation of a subject dead to his or her desires.32 Insofar as both social and parental pressures emphasize needs over desires— necessity over extravagance in Sau-ling W </w:t>
      </w:r>
      <w:proofErr w:type="spellStart"/>
      <w:r w:rsidRPr="003624D8">
        <w:rPr>
          <w:sz w:val="16"/>
        </w:rPr>
        <w:t>ong’s</w:t>
      </w:r>
      <w:proofErr w:type="spellEnd"/>
      <w:r w:rsidRPr="003624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3624D8">
        <w:rPr>
          <w:sz w:val="16"/>
        </w:rPr>
        <w:t>positive”representation</w:t>
      </w:r>
      <w:proofErr w:type="spellEnd"/>
      <w:proofErr w:type="gramEnd"/>
      <w:r w:rsidRPr="003624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624D8">
        <w:rPr>
          <w:sz w:val="16"/>
        </w:rPr>
        <w:t>sufficiendy</w:t>
      </w:r>
      <w:proofErr w:type="spellEnd"/>
      <w:r w:rsidRPr="003624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624D8">
        <w:rPr>
          <w:sz w:val="16"/>
        </w:rPr>
        <w:t>Palace</w:t>
      </w:r>
      <w:proofErr w:type="gramStart"/>
      <w:r w:rsidRPr="003624D8">
        <w:rPr>
          <w:sz w:val="16"/>
        </w:rPr>
        <w:t>.”Eventually</w:t>
      </w:r>
      <w:proofErr w:type="spellEnd"/>
      <w:proofErr w:type="gramEnd"/>
      <w:r w:rsidRPr="003624D8">
        <w:rPr>
          <w:sz w:val="16"/>
        </w:rPr>
        <w:t>, the franchise fails, and the first “</w:t>
      </w:r>
      <w:proofErr w:type="spellStart"/>
      <w:r w:rsidRPr="003624D8">
        <w:rPr>
          <w:sz w:val="16"/>
        </w:rPr>
        <w:t>a”falls</w:t>
      </w:r>
      <w:proofErr w:type="spellEnd"/>
      <w:r w:rsidRPr="003624D8">
        <w:rPr>
          <w:sz w:val="16"/>
        </w:rPr>
        <w:t xml:space="preserve"> off the “Chicken </w:t>
      </w:r>
      <w:proofErr w:type="spellStart"/>
      <w:r w:rsidRPr="003624D8">
        <w:rPr>
          <w:sz w:val="16"/>
        </w:rPr>
        <w:t>Palace”sign</w:t>
      </w:r>
      <w:proofErr w:type="spellEnd"/>
      <w:r w:rsidRPr="003624D8">
        <w:rPr>
          <w:sz w:val="16"/>
        </w:rPr>
        <w:t xml:space="preserve"> which becomes “Chicken </w:t>
      </w:r>
      <w:proofErr w:type="spellStart"/>
      <w:r w:rsidRPr="003624D8">
        <w:rPr>
          <w:sz w:val="16"/>
        </w:rPr>
        <w:t>P_lace.”This</w:t>
      </w:r>
      <w:proofErr w:type="spellEnd"/>
      <w:r w:rsidRPr="003624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624D8">
        <w:rPr>
          <w:sz w:val="8"/>
          <w:szCs w:val="8"/>
        </w:rPr>
        <w:t>intrasubjective</w:t>
      </w:r>
      <w:proofErr w:type="spellEnd"/>
      <w:r w:rsidRPr="003624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624D8">
        <w:rPr>
          <w:sz w:val="8"/>
          <w:szCs w:val="8"/>
        </w:rPr>
        <w:t>depathologize</w:t>
      </w:r>
      <w:proofErr w:type="spellEnd"/>
      <w:r w:rsidRPr="003624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624D8">
        <w:rPr>
          <w:sz w:val="8"/>
          <w:szCs w:val="8"/>
        </w:rPr>
        <w:t>school</w:t>
      </w:r>
      <w:proofErr w:type="gramStart"/>
      <w:r w:rsidRPr="003624D8">
        <w:rPr>
          <w:sz w:val="8"/>
          <w:szCs w:val="8"/>
        </w:rPr>
        <w:t>.”When</w:t>
      </w:r>
      <w:proofErr w:type="spellEnd"/>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624D8">
        <w:rPr>
          <w:sz w:val="8"/>
          <w:szCs w:val="8"/>
        </w:rPr>
        <w:t>parents’failure</w:t>
      </w:r>
      <w:proofErr w:type="spellEnd"/>
      <w:r w:rsidRPr="003624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624D8">
        <w:rPr>
          <w:sz w:val="8"/>
          <w:szCs w:val="8"/>
        </w:rPr>
        <w:t>intrasubjective</w:t>
      </w:r>
      <w:proofErr w:type="spellEnd"/>
      <w:r w:rsidRPr="003624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w:t>
      </w:r>
      <w:proofErr w:type="spellStart"/>
      <w:r w:rsidRPr="003624D8">
        <w:rPr>
          <w:sz w:val="8"/>
          <w:szCs w:val="8"/>
        </w:rPr>
        <w:t>daughters’bodies</w:t>
      </w:r>
      <w:proofErr w:type="spellEnd"/>
      <w:r w:rsidRPr="003624D8">
        <w:rPr>
          <w:sz w:val="8"/>
          <w:szCs w:val="8"/>
        </w:rPr>
        <w:t xml:space="preserve"> and voices become substitutes for those of the mothers— not just the </w:t>
      </w:r>
      <w:proofErr w:type="spellStart"/>
      <w:r w:rsidRPr="003624D8">
        <w:rPr>
          <w:sz w:val="8"/>
          <w:szCs w:val="8"/>
        </w:rPr>
        <w:t>mothers’bodies</w:t>
      </w:r>
      <w:proofErr w:type="spellEnd"/>
      <w:r w:rsidRPr="003624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624D8">
        <w:rPr>
          <w:sz w:val="8"/>
          <w:szCs w:val="8"/>
        </w:rPr>
        <w:t>mothers’losses</w:t>
      </w:r>
      <w:proofErr w:type="spellEnd"/>
      <w:r w:rsidRPr="003624D8">
        <w:rPr>
          <w:sz w:val="8"/>
          <w:szCs w:val="8"/>
        </w:rPr>
        <w:t xml:space="preserve">. The </w:t>
      </w:r>
      <w:proofErr w:type="spellStart"/>
      <w:r w:rsidRPr="003624D8">
        <w:rPr>
          <w:sz w:val="8"/>
          <w:szCs w:val="8"/>
        </w:rPr>
        <w:t>mothers’voices</w:t>
      </w:r>
      <w:proofErr w:type="spellEnd"/>
      <w:r w:rsidRPr="003624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624D8">
        <w:rPr>
          <w:sz w:val="8"/>
          <w:szCs w:val="8"/>
        </w:rPr>
        <w:t>saidsomething</w:t>
      </w:r>
      <w:proofErr w:type="spellEnd"/>
      <w:r w:rsidRPr="003624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624D8">
        <w:rPr>
          <w:sz w:val="8"/>
          <w:szCs w:val="8"/>
        </w:rPr>
        <w:t>incommensurabilities</w:t>
      </w:r>
      <w:proofErr w:type="spellEnd"/>
      <w:r w:rsidRPr="003624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w:t>
      </w:r>
      <w:proofErr w:type="spellStart"/>
      <w:proofErr w:type="gramStart"/>
      <w:r w:rsidRPr="003624D8">
        <w:rPr>
          <w:rStyle w:val="StyleUnderline"/>
          <w:highlight w:val="green"/>
        </w:rPr>
        <w:t>crookd</w:t>
      </w:r>
      <w:proofErr w:type="spellEnd"/>
      <w:r w:rsidRPr="003624D8">
        <w:rPr>
          <w:rStyle w:val="StyleUnderline"/>
        </w:rPr>
        <w:t>”(</w:t>
      </w:r>
      <w:proofErr w:type="gramEnd"/>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624D8">
        <w:rPr>
          <w:sz w:val="16"/>
        </w:rPr>
        <w:t>Japaneseness</w:t>
      </w:r>
      <w:proofErr w:type="spellEnd"/>
      <w:r w:rsidRPr="003624D8">
        <w:rPr>
          <w:sz w:val="16"/>
        </w:rPr>
        <w:t xml:space="preserve">. Nelson’s situation reveals how on two fronts ideals of whiteness and ideals of </w:t>
      </w:r>
      <w:proofErr w:type="spellStart"/>
      <w:r w:rsidRPr="003624D8">
        <w:rPr>
          <w:sz w:val="16"/>
        </w:rPr>
        <w:t>Japaneseness</w:t>
      </w:r>
      <w:proofErr w:type="spellEnd"/>
      <w:r w:rsidRPr="003624D8">
        <w:rPr>
          <w:sz w:val="16"/>
        </w:rPr>
        <w:t xml:space="preserve">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624D8">
        <w:rPr>
          <w:sz w:val="16"/>
        </w:rPr>
        <w:t>intrasubjective</w:t>
      </w:r>
      <w:proofErr w:type="spellEnd"/>
      <w:r w:rsidRPr="003624D8">
        <w:rPr>
          <w:sz w:val="16"/>
        </w:rPr>
        <w:t xml:space="preser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w:t>
      </w:r>
      <w:proofErr w:type="spellStart"/>
      <w:r w:rsidRPr="003624D8">
        <w:rPr>
          <w:sz w:val="16"/>
        </w:rPr>
        <w:t>Hammerick</w:t>
      </w:r>
      <w:proofErr w:type="spellEnd"/>
      <w:r w:rsidRPr="003624D8">
        <w:rPr>
          <w:sz w:val="16"/>
        </w:rPr>
        <w:t xml:space="preserve"> talked about Veteran’s Day? How about the Day of Infamy when the Japanese bombed Pearl Harbor? Mrs. </w:t>
      </w:r>
      <w:proofErr w:type="spellStart"/>
      <w:r w:rsidRPr="003624D8">
        <w:rPr>
          <w:sz w:val="16"/>
        </w:rPr>
        <w:t>Hammerick</w:t>
      </w:r>
      <w:proofErr w:type="spellEnd"/>
      <w:r w:rsidRPr="003624D8">
        <w:rPr>
          <w:sz w:val="16"/>
        </w:rPr>
        <w:t xml:space="preserve">, you know, the mayor’s wife always had a sweet something surrounding her like she had spent too much time pulling taffy.... Kelly, you only knew that she liked the </w:t>
      </w:r>
      <w:proofErr w:type="spellStart"/>
      <w:r w:rsidRPr="003624D8">
        <w:rPr>
          <w:sz w:val="16"/>
        </w:rPr>
        <w:t>Beths</w:t>
      </w:r>
      <w:proofErr w:type="spellEnd"/>
      <w:r w:rsidRPr="003624D8">
        <w:rPr>
          <w:sz w:val="16"/>
        </w:rPr>
        <w:t xml:space="preserve"> and the </w:t>
      </w:r>
      <w:proofErr w:type="spellStart"/>
      <w:r w:rsidRPr="003624D8">
        <w:rPr>
          <w:sz w:val="16"/>
        </w:rPr>
        <w:t>Susans</w:t>
      </w:r>
      <w:proofErr w:type="spellEnd"/>
      <w:r w:rsidRPr="003624D8">
        <w:rPr>
          <w:sz w:val="16"/>
        </w:rPr>
        <w:t xml:space="preserve">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w:t>
      </w:r>
      <w:proofErr w:type="spellStart"/>
      <w:r w:rsidRPr="003624D8">
        <w:rPr>
          <w:rStyle w:val="StyleUnderline"/>
        </w:rPr>
        <w:t>Hammerick’s</w:t>
      </w:r>
      <w:proofErr w:type="spellEnd"/>
      <w:r w:rsidRPr="003624D8">
        <w:rPr>
          <w:rStyle w:val="StyleUnderline"/>
        </w:rPr>
        <w:t xml:space="preserve">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w:t>
      </w:r>
      <w:proofErr w:type="spellStart"/>
      <w:r w:rsidRPr="003624D8">
        <w:rPr>
          <w:sz w:val="16"/>
        </w:rPr>
        <w:t>Susans</w:t>
      </w:r>
      <w:proofErr w:type="spellEnd"/>
      <w:r w:rsidRPr="003624D8">
        <w:rPr>
          <w:sz w:val="16"/>
        </w:rPr>
        <w:t xml:space="preserve"> and the </w:t>
      </w:r>
      <w:proofErr w:type="spellStart"/>
      <w:r w:rsidRPr="003624D8">
        <w:rPr>
          <w:sz w:val="16"/>
        </w:rPr>
        <w:t>Beths</w:t>
      </w:r>
      <w:proofErr w:type="spellEnd"/>
      <w:r w:rsidRPr="003624D8">
        <w:rPr>
          <w:sz w:val="16"/>
        </w:rPr>
        <w:t xml:space="preserve">, the </w:t>
      </w:r>
      <w:proofErr w:type="spellStart"/>
      <w:r w:rsidRPr="003624D8">
        <w:rPr>
          <w:sz w:val="16"/>
        </w:rPr>
        <w:t>Claudes</w:t>
      </w:r>
      <w:proofErr w:type="spellEnd"/>
      <w:r w:rsidRPr="003624D8">
        <w:rPr>
          <w:sz w:val="16"/>
        </w:rPr>
        <w:t xml:space="preserve"> and the </w:t>
      </w:r>
      <w:proofErr w:type="spellStart"/>
      <w:r w:rsidRPr="003624D8">
        <w:rPr>
          <w:sz w:val="16"/>
        </w:rPr>
        <w:t>Pierres</w:t>
      </w:r>
      <w:proofErr w:type="spellEnd"/>
      <w:r w:rsidRPr="003624D8">
        <w:rPr>
          <w:sz w:val="16"/>
        </w:rPr>
        <w:t>, are all, as Louis Althusser would put it, “</w:t>
      </w:r>
      <w:proofErr w:type="spellStart"/>
      <w:r w:rsidRPr="003624D8">
        <w:rPr>
          <w:sz w:val="16"/>
        </w:rPr>
        <w:t>interpellated”by</w:t>
      </w:r>
      <w:proofErr w:type="spellEnd"/>
      <w:r w:rsidRPr="003624D8">
        <w:rPr>
          <w:sz w:val="16"/>
        </w:rPr>
        <w:t xml:space="preserve">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w:t>
      </w:r>
      <w:proofErr w:type="spellStart"/>
      <w:r w:rsidRPr="003624D8">
        <w:rPr>
          <w:sz w:val="16"/>
        </w:rPr>
        <w:t>Harbor</w:t>
      </w:r>
      <w:proofErr w:type="gramStart"/>
      <w:r w:rsidRPr="003624D8">
        <w:rPr>
          <w:sz w:val="16"/>
        </w:rPr>
        <w:t>,”erroneously</w:t>
      </w:r>
      <w:proofErr w:type="spellEnd"/>
      <w:proofErr w:type="gramEnd"/>
      <w:r w:rsidRPr="003624D8">
        <w:rPr>
          <w:sz w:val="16"/>
        </w:rPr>
        <w:t xml:space="preserve"> conflated with the Japanese, and implicitly rendered a menace to the coherence and integrity of the US nation-state. Mrs. </w:t>
      </w:r>
      <w:proofErr w:type="spellStart"/>
      <w:r w:rsidRPr="003624D8">
        <w:rPr>
          <w:sz w:val="16"/>
        </w:rPr>
        <w:t>Hammerick</w:t>
      </w:r>
      <w:proofErr w:type="spellEnd"/>
      <w:r w:rsidRPr="003624D8">
        <w:rPr>
          <w:sz w:val="16"/>
        </w:rPr>
        <w:t xml:space="preserve">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 xml:space="preserve">Furthermore, as Lowe points out, Mrs. </w:t>
      </w:r>
      <w:proofErr w:type="spellStart"/>
      <w:r w:rsidRPr="003624D8">
        <w:rPr>
          <w:sz w:val="16"/>
        </w:rPr>
        <w:t>Hammerick’s</w:t>
      </w:r>
      <w:proofErr w:type="spellEnd"/>
      <w:r w:rsidRPr="003624D8">
        <w:rPr>
          <w:sz w:val="16"/>
        </w:rPr>
        <w:t xml:space="preserve"> nationalizing tract is simultaneously a gendered discourse: “The narrator’s observations that the teacher’s history lesson addresses ‘all the </w:t>
      </w:r>
      <w:proofErr w:type="spellStart"/>
      <w:r w:rsidRPr="003624D8">
        <w:rPr>
          <w:sz w:val="16"/>
        </w:rPr>
        <w:t>boys’further</w:t>
      </w:r>
      <w:proofErr w:type="spellEnd"/>
      <w:r w:rsidRPr="003624D8">
        <w:rPr>
          <w:sz w:val="16"/>
        </w:rPr>
        <w:t xml:space="preserve"> instantiates how the American nationalist narrative recognizes, recruits, and incorporates male subjects, while ‘</w:t>
      </w:r>
      <w:proofErr w:type="spellStart"/>
      <w:r w:rsidRPr="003624D8">
        <w:rPr>
          <w:sz w:val="16"/>
        </w:rPr>
        <w:t>feminizing’and</w:t>
      </w:r>
      <w:proofErr w:type="spellEnd"/>
      <w:r w:rsidRPr="003624D8">
        <w:rPr>
          <w:sz w:val="16"/>
        </w:rPr>
        <w:t xml:space="preserve"> silencing the students who do not conform to that notion of patriotic subjectivity.”47 Racialized subjects, such as Nelson and Thuy-Mai, become “</w:t>
      </w:r>
      <w:proofErr w:type="spellStart"/>
      <w:r w:rsidRPr="003624D8">
        <w:rPr>
          <w:sz w:val="16"/>
        </w:rPr>
        <w:t>good”citizens</w:t>
      </w:r>
      <w:proofErr w:type="spellEnd"/>
      <w:r w:rsidRPr="003624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E39D770" w14:textId="77777777" w:rsidR="00C00B43" w:rsidRPr="003624D8" w:rsidRDefault="00C00B43" w:rsidP="00C00B43">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 xml:space="preserve">Thus, the advocacy </w:t>
      </w:r>
      <w:proofErr w:type="gramStart"/>
      <w:r w:rsidRPr="003624D8">
        <w:rPr>
          <w:rStyle w:val="Style13ptBold"/>
          <w:rFonts w:asciiTheme="minorHAnsi" w:hAnsiTheme="minorHAnsi" w:cstheme="minorHAnsi"/>
          <w:b/>
          <w:bCs w:val="0"/>
        </w:rPr>
        <w:t>refuse</w:t>
      </w:r>
      <w:proofErr w:type="gramEnd"/>
      <w:r w:rsidRPr="003624D8">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1C0AC805" w14:textId="77777777" w:rsidR="00C00B43" w:rsidRPr="003624D8" w:rsidRDefault="00C00B43" w:rsidP="00C00B43">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64A83A9C" w14:textId="77777777" w:rsidR="00C00B43" w:rsidRPr="003624D8" w:rsidRDefault="00C00B43" w:rsidP="00C00B43">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 xml:space="preserve">erupts, separating </w:t>
      </w:r>
      <w:proofErr w:type="gramStart"/>
      <w:r w:rsidRPr="003624D8">
        <w:rPr>
          <w:rStyle w:val="StyleUnderline"/>
          <w:highlight w:val="green"/>
        </w:rPr>
        <w:t>its</w:t>
      </w:r>
      <w:proofErr w:type="gramEnd"/>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w:t>
      </w:r>
      <w:proofErr w:type="spellStart"/>
      <w:r w:rsidRPr="003624D8">
        <w:rPr>
          <w:sz w:val="16"/>
        </w:rPr>
        <w:t>Adornian</w:t>
      </w:r>
      <w:proofErr w:type="spellEnd"/>
      <w:r w:rsidRPr="003624D8">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3624D8">
        <w:rPr>
          <w:rStyle w:val="StyleUnderline"/>
          <w:highlight w:val="green"/>
        </w:rPr>
        <w:t>freedom for the subject</w:t>
      </w:r>
      <w:r w:rsidRPr="003624D8">
        <w:rPr>
          <w:sz w:val="16"/>
        </w:rPr>
        <w:t xml:space="preserve"> in Hegel is to either become the enemy or eliminate it, either of which </w:t>
      </w:r>
      <w:r w:rsidRPr="003624D8">
        <w:rPr>
          <w:rStyle w:val="StyleUnderline"/>
          <w:highlight w:val="green"/>
        </w:rPr>
        <w:t>means</w:t>
      </w:r>
      <w:r w:rsidRPr="003624D8">
        <w:rPr>
          <w:rStyle w:val="StyleUnderline"/>
        </w:rPr>
        <w:t xml:space="preserve"> the </w:t>
      </w:r>
      <w:r w:rsidRPr="003624D8">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3624D8">
        <w:rPr>
          <w:sz w:val="16"/>
        </w:rPr>
        <w:t>identitarian</w:t>
      </w:r>
      <w:proofErr w:type="spellEnd"/>
      <w:r w:rsidRPr="003624D8">
        <w:rPr>
          <w:sz w:val="16"/>
        </w:rPr>
        <w:t xml:space="preserve">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way to obtain freedom from its own ontological limitation that the subject cannot be in-</w:t>
      </w:r>
      <w:proofErr w:type="spellStart"/>
      <w:r w:rsidRPr="003624D8">
        <w:rPr>
          <w:rStyle w:val="StyleUnderline"/>
        </w:rPr>
        <w:t>andfor</w:t>
      </w:r>
      <w:proofErr w:type="spellEnd"/>
      <w:r w:rsidRPr="003624D8">
        <w:rPr>
          <w:rStyle w:val="StyleUnderline"/>
        </w:rPr>
        <w:t xml:space="preserve">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3624D8">
        <w:rPr>
          <w:rStyle w:val="StyleUnderline"/>
          <w:highlight w:val="green"/>
        </w:rPr>
        <w:t>that remains unfathomable in</w:t>
      </w:r>
      <w:r w:rsidRPr="003624D8">
        <w:rPr>
          <w:rStyle w:val="StyleUnderline"/>
        </w:rPr>
        <w:t xml:space="preserve"> its </w:t>
      </w:r>
      <w:r w:rsidRPr="003624D8">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 xml:space="preserve">we all can become a/the “real Asian American” but never will be, and the resulting gap between our being and becoming is where the subject endlessly strives to secure its </w:t>
      </w:r>
      <w:proofErr w:type="spellStart"/>
      <w:r w:rsidRPr="003624D8">
        <w:rPr>
          <w:rStyle w:val="StyleUnderline"/>
        </w:rPr>
        <w:t>identitarian</w:t>
      </w:r>
      <w:proofErr w:type="spellEnd"/>
      <w:r w:rsidRPr="003624D8">
        <w:rPr>
          <w:rStyle w:val="StyleUnderline"/>
        </w:rPr>
        <w:t xml:space="preserve">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3624D8">
        <w:rPr>
          <w:rStyle w:val="StyleUnderline"/>
          <w:highlight w:val="green"/>
        </w:rPr>
        <w:t>Asian American identity has</w:t>
      </w:r>
      <w:r w:rsidRPr="003624D8">
        <w:rPr>
          <w:rStyle w:val="StyleUnderline"/>
        </w:rPr>
        <w:t xml:space="preserve"> its </w:t>
      </w:r>
      <w:r w:rsidRPr="003624D8">
        <w:rPr>
          <w:rStyle w:val="StyleUnderline"/>
          <w:highlight w:val="green"/>
        </w:rPr>
        <w:t>multiple meanings</w:t>
      </w:r>
      <w:r w:rsidRPr="003624D8">
        <w:rPr>
          <w:rStyle w:val="StyleUnderline"/>
        </w:rPr>
        <w:t xml:space="preserve"> with an apparitional effect </w:t>
      </w:r>
      <w:r w:rsidRPr="003624D8">
        <w:rPr>
          <w:rStyle w:val="StyleUnderline"/>
          <w:highlight w:val="green"/>
        </w:rPr>
        <w:t>that changes the ontological meaning</w:t>
      </w:r>
      <w:r w:rsidRPr="003624D8">
        <w:rPr>
          <w:rStyle w:val="StyleUnderline"/>
        </w:rPr>
        <w:t xml:space="preserve"> of its referent </w:t>
      </w:r>
      <w:r w:rsidRPr="003624D8">
        <w:rPr>
          <w:rStyle w:val="StyleUnderline"/>
          <w:highlight w:val="green"/>
        </w:rPr>
        <w:t>and</w:t>
      </w:r>
      <w:r w:rsidRPr="003624D8">
        <w:rPr>
          <w:rStyle w:val="StyleUnderline"/>
        </w:rPr>
        <w:t xml:space="preserve"> at the same time, </w:t>
      </w:r>
      <w:r w:rsidRPr="003624D8">
        <w:rPr>
          <w:rStyle w:val="StyleUnderline"/>
          <w:highlight w:val="green"/>
        </w:rPr>
        <w:t>reduces them</w:t>
      </w:r>
      <w:r w:rsidRPr="003624D8">
        <w:rPr>
          <w:rStyle w:val="StyleUnderline"/>
        </w:rPr>
        <w:t xml:space="preserve"> back t</w:t>
      </w:r>
      <w:r w:rsidRPr="003624D8">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624D8">
        <w:rPr>
          <w:sz w:val="16"/>
        </w:rPr>
        <w:t>identitarian</w:t>
      </w:r>
      <w:proofErr w:type="spellEnd"/>
      <w:r w:rsidRPr="003624D8">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624D8">
        <w:rPr>
          <w:sz w:val="16"/>
        </w:rPr>
        <w:t>preontological</w:t>
      </w:r>
      <w:proofErr w:type="spellEnd"/>
      <w:r w:rsidRPr="003624D8">
        <w:rPr>
          <w:sz w:val="16"/>
        </w:rPr>
        <w:t xml:space="preserve"> chaotic multitude, namely, individuals with identities, into, as </w:t>
      </w:r>
      <w:proofErr w:type="spellStart"/>
      <w:r w:rsidRPr="003624D8">
        <w:rPr>
          <w:sz w:val="16"/>
        </w:rPr>
        <w:t>Slavoj</w:t>
      </w:r>
      <w:proofErr w:type="spellEnd"/>
      <w:r w:rsidRPr="003624D8">
        <w:rPr>
          <w:sz w:val="16"/>
        </w:rPr>
        <w:t xml:space="preserve"> </w:t>
      </w:r>
      <w:proofErr w:type="spellStart"/>
      <w:r w:rsidRPr="003624D8">
        <w:rPr>
          <w:sz w:val="16"/>
        </w:rPr>
        <w:t>Žižek</w:t>
      </w:r>
      <w:proofErr w:type="spellEnd"/>
      <w:r w:rsidRPr="003624D8">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3624D8">
        <w:rPr>
          <w:rStyle w:val="StyleUnderline"/>
        </w:rPr>
        <w:t>identitarian</w:t>
      </w:r>
      <w:proofErr w:type="spellEnd"/>
      <w:r w:rsidRPr="003624D8">
        <w:rPr>
          <w:rStyle w:val="StyleUnderline"/>
        </w:rPr>
        <w:t xml:space="preserve"> self, which potentially gives rise to the totalitarian racist subject: being fully identified as white, “the kind of men” who can kill Vincent Chin, or anyone with a darker skin, with impunity.</w:t>
      </w:r>
    </w:p>
    <w:p w14:paraId="03243085" w14:textId="77777777" w:rsidR="00C00B43" w:rsidRPr="003624D8" w:rsidRDefault="00C00B43" w:rsidP="00C00B43">
      <w:pPr>
        <w:pStyle w:val="Heading3"/>
      </w:pPr>
      <w:r w:rsidRPr="003624D8">
        <w:t>1AC – Add On – Permutation</w:t>
      </w:r>
    </w:p>
    <w:p w14:paraId="1E662161" w14:textId="77777777" w:rsidR="00C00B43" w:rsidRPr="003624D8" w:rsidRDefault="00C00B43" w:rsidP="00C00B43">
      <w:pPr>
        <w:pStyle w:val="Heading4"/>
      </w:pPr>
      <w:r w:rsidRPr="003624D8">
        <w:t>Permutation is key – movements are stronger when coalitions are formed and there’s the net benefit of using solidarity to defy the divisiveness of the model minority.</w:t>
      </w:r>
    </w:p>
    <w:p w14:paraId="4F1B4F85" w14:textId="77777777" w:rsidR="00C00B43" w:rsidRPr="003624D8" w:rsidRDefault="00C00B43" w:rsidP="00C00B43">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w:t>
      </w:r>
      <w:proofErr w:type="gramStart"/>
      <w:r w:rsidRPr="003624D8">
        <w:rPr>
          <w:sz w:val="22"/>
        </w:rPr>
        <w:t>English</w:t>
      </w:r>
      <w:proofErr w:type="gramEnd"/>
      <w:r w:rsidRPr="003624D8">
        <w:rPr>
          <w:sz w:val="22"/>
        </w:rPr>
        <w:t xml:space="preserve">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w:t>
      </w:r>
      <w:proofErr w:type="spellStart"/>
      <w:r w:rsidRPr="003624D8">
        <w:rPr>
          <w:sz w:val="22"/>
        </w:rPr>
        <w:t>lydiaw</w:t>
      </w:r>
      <w:proofErr w:type="spellEnd"/>
    </w:p>
    <w:p w14:paraId="65C68485" w14:textId="77777777" w:rsidR="00C00B43" w:rsidRPr="003624D8" w:rsidRDefault="00C00B43" w:rsidP="00C00B43">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3624D8">
        <w:rPr>
          <w:rFonts w:eastAsia="Times New Roman"/>
          <w:sz w:val="16"/>
          <w:szCs w:val="28"/>
          <w:lang w:eastAsia="zh-TW"/>
        </w:rPr>
        <w:t>racialization</w:t>
      </w:r>
      <w:proofErr w:type="gramEnd"/>
      <w:r w:rsidRPr="003624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3624D8">
        <w:rPr>
          <w:rFonts w:eastAsia="Times New Roman"/>
          <w:b/>
          <w:bCs/>
          <w:szCs w:val="28"/>
          <w:u w:val="single"/>
          <w:lang w:eastAsia="zh-TW"/>
        </w:rPr>
        <w:t>Zipperer</w:t>
      </w:r>
      <w:proofErr w:type="spellEnd"/>
      <w:r w:rsidRPr="003624D8">
        <w:rPr>
          <w:rFonts w:eastAsia="Times New Roman"/>
          <w:b/>
          <w:bCs/>
          <w:szCs w:val="28"/>
          <w:u w:val="single"/>
          <w:lang w:eastAsia="zh-TW"/>
        </w:rPr>
        <w:t xml:space="preserve">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3624D8">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3624D8">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3624D8">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3624D8">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3624D8">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3624D8">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3624D8">
        <w:rPr>
          <w:rStyle w:val="StyleUnderline"/>
          <w:szCs w:val="28"/>
          <w:highlight w:val="green"/>
          <w:lang w:eastAsia="zh-TW"/>
        </w:rPr>
        <w:t>social inequality</w:t>
      </w:r>
      <w:r w:rsidRPr="003624D8">
        <w:rPr>
          <w:rFonts w:eastAsia="Times New Roman"/>
          <w:szCs w:val="28"/>
          <w:u w:val="single"/>
          <w:lang w:eastAsia="zh-TW"/>
        </w:rPr>
        <w:t xml:space="preserve">, </w:t>
      </w:r>
      <w:r w:rsidRPr="003624D8">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3624D8">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3624D8">
        <w:rPr>
          <w:rStyle w:val="StyleUnderline"/>
          <w:szCs w:val="28"/>
          <w:highlight w:val="green"/>
          <w:lang w:eastAsia="zh-TW"/>
        </w:rPr>
        <w:t>o</w:t>
      </w:r>
      <w:r w:rsidRPr="003624D8">
        <w:rPr>
          <w:rFonts w:eastAsia="Times New Roman"/>
          <w:b/>
          <w:bCs/>
          <w:szCs w:val="28"/>
          <w:u w:val="single"/>
          <w:lang w:eastAsia="zh-TW"/>
        </w:rPr>
        <w:t xml:space="preserve">f </w:t>
      </w:r>
      <w:r w:rsidRPr="003624D8">
        <w:rPr>
          <w:rStyle w:val="StyleUnderline"/>
          <w:szCs w:val="28"/>
          <w:highlight w:val="green"/>
          <w:lang w:eastAsia="zh-TW"/>
        </w:rPr>
        <w:t>c</w:t>
      </w:r>
      <w:r w:rsidRPr="003624D8">
        <w:rPr>
          <w:rFonts w:eastAsia="Times New Roman"/>
          <w:b/>
          <w:bCs/>
          <w:szCs w:val="28"/>
          <w:u w:val="single"/>
          <w:lang w:eastAsia="zh-TW"/>
        </w:rPr>
        <w:t xml:space="preserve">olor </w:t>
      </w:r>
      <w:r w:rsidRPr="003624D8">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w:t>
      </w:r>
      <w:proofErr w:type="spellStart"/>
      <w:r w:rsidRPr="003624D8">
        <w:rPr>
          <w:rFonts w:eastAsia="Times New Roman"/>
          <w:sz w:val="16"/>
          <w:szCs w:val="28"/>
          <w:lang w:eastAsia="zh-TW"/>
        </w:rPr>
        <w:t>affect</w:t>
      </w:r>
      <w:proofErr w:type="spellEnd"/>
      <w:r w:rsidRPr="003624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3624D8">
        <w:rPr>
          <w:rFonts w:eastAsia="Times New Roman"/>
          <w:sz w:val="16"/>
          <w:szCs w:val="28"/>
          <w:lang w:eastAsia="zh-TW"/>
        </w:rPr>
        <w:t>Gilvarry’s</w:t>
      </w:r>
      <w:proofErr w:type="spellEnd"/>
      <w:r w:rsidRPr="003624D8">
        <w:rPr>
          <w:rFonts w:eastAsia="Times New Roman"/>
          <w:sz w:val="16"/>
          <w:szCs w:val="28"/>
          <w:lang w:eastAsia="zh-TW"/>
        </w:rPr>
        <w:t xml:space="preserve">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3624D8">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3624D8">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3624D8">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3624D8">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3624D8">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3624D8">
        <w:rPr>
          <w:rStyle w:val="StyleUnderline"/>
          <w:szCs w:val="28"/>
          <w:highlight w:val="green"/>
          <w:lang w:eastAsia="zh-TW"/>
        </w:rPr>
        <w:t>For example</w:t>
      </w:r>
      <w:r w:rsidRPr="003624D8">
        <w:rPr>
          <w:rFonts w:eastAsia="Times New Roman"/>
          <w:szCs w:val="28"/>
          <w:u w:val="single"/>
          <w:lang w:eastAsia="zh-TW"/>
        </w:rPr>
        <w:t>, #</w:t>
      </w:r>
      <w:r w:rsidRPr="003624D8">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3624D8">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3624D8">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In her most recent book, Undercurrent, Asian Canadian poet Rita Wong vows to “</w:t>
      </w:r>
      <w:proofErr w:type="spellStart"/>
      <w:r w:rsidRPr="003624D8">
        <w:rPr>
          <w:rFonts w:eastAsia="Times New Roman"/>
          <w:sz w:val="16"/>
          <w:szCs w:val="28"/>
          <w:lang w:eastAsia="zh-TW"/>
        </w:rPr>
        <w:t>honour</w:t>
      </w:r>
      <w:proofErr w:type="spellEnd"/>
      <w:r w:rsidRPr="003624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3624D8">
        <w:rPr>
          <w:rFonts w:eastAsia="Times New Roman"/>
          <w:szCs w:val="28"/>
          <w:highlight w:val="green"/>
          <w:u w:val="single"/>
          <w:lang w:eastAsia="zh-TW"/>
        </w:rPr>
        <w:t>t</w:t>
      </w:r>
      <w:r w:rsidRPr="003624D8">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3624D8">
        <w:rPr>
          <w:rFonts w:eastAsia="Times New Roman"/>
          <w:sz w:val="16"/>
          <w:szCs w:val="28"/>
          <w:lang w:eastAsia="zh-TW"/>
        </w:rPr>
        <w:t>Asianfail</w:t>
      </w:r>
      <w:proofErr w:type="spellEnd"/>
      <w:r w:rsidRPr="003624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3624D8">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3624D8">
        <w:rPr>
          <w:rStyle w:val="StyleUnderline"/>
          <w:szCs w:val="28"/>
          <w:highlight w:val="green"/>
          <w:lang w:eastAsia="zh-TW"/>
        </w:rPr>
        <w:t>subjects</w:t>
      </w:r>
      <w:r w:rsidRPr="003624D8">
        <w:rPr>
          <w:rFonts w:eastAsia="Times New Roman"/>
          <w:szCs w:val="28"/>
          <w:u w:val="single"/>
          <w:lang w:eastAsia="zh-TW"/>
        </w:rPr>
        <w:t xml:space="preserve">, </w:t>
      </w:r>
      <w:r w:rsidRPr="003624D8">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3624D8">
        <w:rPr>
          <w:rStyle w:val="StyleUnderline"/>
          <w:szCs w:val="28"/>
          <w:highlight w:val="green"/>
        </w:rPr>
        <w:t>failure to follow traditional routes leads to</w:t>
      </w:r>
      <w:r w:rsidRPr="003624D8">
        <w:rPr>
          <w:rStyle w:val="StyleUnderline"/>
          <w:szCs w:val="28"/>
        </w:rPr>
        <w:t xml:space="preserve"> a new and </w:t>
      </w:r>
      <w:r w:rsidRPr="003624D8">
        <w:rPr>
          <w:rStyle w:val="StyleUnderline"/>
          <w:szCs w:val="28"/>
          <w:highlight w:val="green"/>
        </w:rPr>
        <w:t xml:space="preserve">unexpected way of finding </w:t>
      </w:r>
      <w:r w:rsidRPr="003624D8">
        <w:rPr>
          <w:rStyle w:val="StyleUnderline"/>
          <w:szCs w:val="28"/>
        </w:rPr>
        <w:t xml:space="preserve">peace and </w:t>
      </w:r>
      <w:r w:rsidRPr="003624D8">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0FAC0458" w14:textId="77777777" w:rsidR="00C00B43" w:rsidRDefault="00C00B43" w:rsidP="00C00B43">
      <w:pPr>
        <w:pStyle w:val="Heading3"/>
      </w:pPr>
      <w:r>
        <w:t>1AC – Add On – Perf Con</w:t>
      </w:r>
    </w:p>
    <w:p w14:paraId="552F6275" w14:textId="77777777" w:rsidR="00C00B43" w:rsidRPr="00ED6FCE" w:rsidRDefault="00C00B43" w:rsidP="00C00B43">
      <w:pPr>
        <w:pStyle w:val="Heading4"/>
        <w:tabs>
          <w:tab w:val="left" w:pos="4630"/>
        </w:tabs>
      </w:pPr>
      <w:r>
        <w:t xml:space="preserve">Neoliberalism is inevitable – but </w:t>
      </w:r>
      <w:proofErr w:type="spellStart"/>
      <w:r>
        <w:t>perfcons</w:t>
      </w:r>
      <w:proofErr w:type="spellEnd"/>
      <w:r>
        <w:t xml:space="preserve"> are good to create a buffer zone between the ruling ideology and the subject of exclusion.</w:t>
      </w:r>
    </w:p>
    <w:p w14:paraId="15E10F14" w14:textId="77777777" w:rsidR="00C00B43" w:rsidRPr="00ED6FCE" w:rsidRDefault="00C00B43" w:rsidP="00C00B43">
      <w:r w:rsidRPr="00ED6FCE">
        <w:rPr>
          <w:rStyle w:val="Style13ptBold"/>
        </w:rPr>
        <w:t xml:space="preserve">Kim 09 </w:t>
      </w:r>
      <w:r w:rsidRPr="00ED6FCE">
        <w:t>(Chang-</w:t>
      </w:r>
      <w:proofErr w:type="spellStart"/>
      <w:r w:rsidRPr="00ED6FCE">
        <w:t>Hee</w:t>
      </w:r>
      <w:proofErr w:type="spellEnd"/>
      <w:r w:rsidRPr="00ED6FCE">
        <w:t xml:space="preserve"> Kim, The Fantasy of Asian America: Identity, Ideology, and Desire) 2009 //</w:t>
      </w:r>
      <w:proofErr w:type="spellStart"/>
      <w:r w:rsidRPr="00ED6FCE">
        <w:t>Nato</w:t>
      </w:r>
      <w:proofErr w:type="spellEnd"/>
      <w:r w:rsidRPr="00ED6FCE">
        <w:t xml:space="preserve"> + </w:t>
      </w:r>
      <w:proofErr w:type="spellStart"/>
      <w:r w:rsidRPr="00ED6FCE">
        <w:t>lydia</w:t>
      </w:r>
      <w:proofErr w:type="spellEnd"/>
    </w:p>
    <w:p w14:paraId="2556DF77" w14:textId="5DCCDEA0" w:rsidR="00C00B43" w:rsidRPr="00736C90" w:rsidRDefault="00C00B43" w:rsidP="00C00B43">
      <w:pPr>
        <w:rPr>
          <w:u w:val="single"/>
        </w:rPr>
      </w:pPr>
      <w:r w:rsidRPr="00ED6FCE">
        <w:rPr>
          <w:sz w:val="16"/>
          <w:szCs w:val="16"/>
        </w:rPr>
        <w:t>On a theoretical level, Mei-Li’s double identity, which cheats the American spectator, is concerned with the politically salient use of a so-called “</w:t>
      </w:r>
      <w:r w:rsidRPr="00DB32EF">
        <w:rPr>
          <w:rStyle w:val="StyleUnderline"/>
          <w:highlight w:val="green"/>
        </w:rPr>
        <w:t>performative contradiction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ED6FCE">
        <w:rPr>
          <w:rStyle w:val="StyleUnderline"/>
          <w:highlight w:val="green"/>
        </w:rPr>
        <w:t>when grounded upon</w:t>
      </w:r>
      <w:r w:rsidRPr="00ED6FCE">
        <w:rPr>
          <w:rStyle w:val="StyleUnderline"/>
        </w:rPr>
        <w:t xml:space="preserve"> the </w:t>
      </w:r>
      <w:r w:rsidRPr="00ED6FCE">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ED6FCE">
        <w:rPr>
          <w:rStyle w:val="StyleUnderline"/>
          <w:highlight w:val="green"/>
        </w:rPr>
        <w:t>that contradict its</w:t>
      </w:r>
      <w:r w:rsidRPr="00ED6FCE">
        <w:rPr>
          <w:rStyle w:val="StyleUnderline"/>
        </w:rPr>
        <w:t xml:space="preserve"> </w:t>
      </w:r>
      <w:r w:rsidRPr="00ED6FCE">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ED6FCE">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likens to </w:t>
      </w:r>
      <w:r w:rsidRPr="00ED6FCE">
        <w:rPr>
          <w:rStyle w:val="StyleUnderline"/>
          <w:highlight w:val="green"/>
        </w:rPr>
        <w:t>cheating the paradoxical formation of</w:t>
      </w:r>
      <w:r w:rsidRPr="00ED6FCE">
        <w:rPr>
          <w:rStyle w:val="StyleUnderline"/>
        </w:rPr>
        <w:t xml:space="preserve"> the universal hegemony of </w:t>
      </w:r>
      <w:r w:rsidRPr="00ED6FCE">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DB32EF">
        <w:rPr>
          <w:rStyle w:val="StyleUnderline"/>
          <w:highlight w:val="green"/>
        </w:rPr>
        <w:t>progressive politics should</w:t>
      </w:r>
      <w:r w:rsidRPr="00DB32EF">
        <w:rPr>
          <w:rStyle w:val="StyleUnderline"/>
        </w:rPr>
        <w:t xml:space="preserve"> precisely </w:t>
      </w:r>
      <w:r w:rsidRPr="00DB32EF">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ED6FCE">
        <w:rPr>
          <w:sz w:val="16"/>
          <w:szCs w:val="16"/>
        </w:rPr>
        <w:t>particular subjects</w:t>
      </w:r>
      <w:proofErr w:type="gramEnd"/>
      <w:r w:rsidRPr="00ED6FCE">
        <w:rPr>
          <w:sz w:val="16"/>
          <w:szCs w:val="16"/>
        </w:rPr>
        <w:t xml:space="preserve"> inassimilable to it. On the other hand, such a paradoxical, which </w:t>
      </w:r>
      <w:proofErr w:type="spellStart"/>
      <w:r w:rsidRPr="00ED6FCE">
        <w:rPr>
          <w:sz w:val="16"/>
          <w:szCs w:val="16"/>
        </w:rPr>
        <w:t>Žižek</w:t>
      </w:r>
      <w:proofErr w:type="spellEnd"/>
      <w:r w:rsidRPr="00ED6FCE">
        <w:rPr>
          <w:sz w:val="16"/>
          <w:szCs w:val="16"/>
        </w:rPr>
        <w:t xml:space="preserve">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ED6FCE">
        <w:rPr>
          <w:rStyle w:val="StyleUnderline"/>
          <w:highlight w:val="green"/>
        </w:rPr>
        <w:t>performative</w:t>
      </w:r>
      <w:r w:rsidRPr="00ED6FCE">
        <w:rPr>
          <w:rStyle w:val="StyleUnderline"/>
        </w:rPr>
        <w:t xml:space="preserve"> locus of </w:t>
      </w:r>
      <w:r w:rsidRPr="00ED6FCE">
        <w:rPr>
          <w:rStyle w:val="StyleUnderline"/>
          <w:highlight w:val="green"/>
        </w:rPr>
        <w:t>inconsistency</w:t>
      </w:r>
      <w:r w:rsidRPr="00ED6FCE">
        <w:rPr>
          <w:rStyle w:val="StyleUnderline"/>
        </w:rPr>
        <w:t xml:space="preserve">, exclusion, and exception in the hegemonic space of the ruling ideology </w:t>
      </w:r>
      <w:r w:rsidRPr="00ED6FCE">
        <w:rPr>
          <w:rStyle w:val="StyleUnderline"/>
          <w:highlight w:val="green"/>
        </w:rPr>
        <w:t>as a</w:t>
      </w:r>
      <w:r w:rsidRPr="00ED6FCE">
        <w:rPr>
          <w:rStyle w:val="StyleUnderline"/>
        </w:rPr>
        <w:t xml:space="preserve"> kind of </w:t>
      </w:r>
      <w:r w:rsidRPr="00ED6FCE">
        <w:rPr>
          <w:rStyle w:val="StyleUnderline"/>
          <w:highlight w:val="green"/>
        </w:rPr>
        <w:t>buffer zone</w:t>
      </w:r>
      <w:r w:rsidRPr="00ED6FCE">
        <w:rPr>
          <w:rStyle w:val="StyleUnderline"/>
        </w:rPr>
        <w:t xml:space="preserve"> </w:t>
      </w:r>
      <w:r w:rsidRPr="00ED6FCE">
        <w:rPr>
          <w:rStyle w:val="StyleUnderline"/>
          <w:highlight w:val="green"/>
        </w:rPr>
        <w:t>between the</w:t>
      </w:r>
      <w:r w:rsidRPr="00ED6FCE">
        <w:rPr>
          <w:rStyle w:val="StyleUnderline"/>
        </w:rPr>
        <w:t xml:space="preserve"> universal (the </w:t>
      </w:r>
      <w:r w:rsidRPr="00ED6FCE">
        <w:rPr>
          <w:rStyle w:val="StyleUnderline"/>
          <w:highlight w:val="green"/>
        </w:rPr>
        <w:t>ruling ideology</w:t>
      </w:r>
      <w:r w:rsidRPr="00ED6FCE">
        <w:rPr>
          <w:rStyle w:val="StyleUnderline"/>
        </w:rPr>
        <w:t xml:space="preserve">) </w:t>
      </w:r>
      <w:r w:rsidRPr="00ED6FCE">
        <w:rPr>
          <w:rStyle w:val="StyleUnderline"/>
          <w:highlight w:val="green"/>
        </w:rPr>
        <w:t>and</w:t>
      </w:r>
      <w:r w:rsidRPr="00ED6FCE">
        <w:rPr>
          <w:rStyle w:val="StyleUnderline"/>
        </w:rPr>
        <w:t xml:space="preserve"> </w:t>
      </w:r>
      <w:proofErr w:type="gramStart"/>
      <w:r w:rsidRPr="00ED6FCE">
        <w:rPr>
          <w:rStyle w:val="StyleUnderline"/>
        </w:rPr>
        <w:t>the particular</w:t>
      </w:r>
      <w:proofErr w:type="gramEnd"/>
      <w:r w:rsidRPr="00ED6FCE">
        <w:rPr>
          <w:rStyle w:val="StyleUnderline"/>
        </w:rPr>
        <w:t xml:space="preserve"> (the </w:t>
      </w:r>
      <w:r w:rsidRPr="00ED6FCE">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DB32EF">
        <w:rPr>
          <w:rStyle w:val="StyleUnderline"/>
          <w:highlight w:val="green"/>
        </w:rPr>
        <w:t>short circuit</w:t>
      </w:r>
      <w:r w:rsidRPr="00ED6FCE">
        <w:rPr>
          <w:rStyle w:val="StyleUnderline"/>
        </w:rPr>
        <w:t xml:space="preserve"> between </w:t>
      </w:r>
      <w:r w:rsidRPr="00DB32EF">
        <w:rPr>
          <w:rStyle w:val="StyleUnderline"/>
          <w:highlight w:val="green"/>
        </w:rPr>
        <w:t>them</w:t>
      </w:r>
      <w:r w:rsidRPr="00ED6FCE">
        <w:rPr>
          <w:rStyle w:val="StyleUnderline"/>
        </w:rPr>
        <w:t xml:space="preserve">, for the act of cheating is what they both want from each other for their own sake. </w:t>
      </w:r>
      <w:proofErr w:type="gramStart"/>
      <w:r w:rsidRPr="00ED6FCE">
        <w:rPr>
          <w:rStyle w:val="StyleUnderline"/>
        </w:rPr>
        <w:t>I</w:t>
      </w:r>
      <w:r w:rsidRPr="00ED6FCE">
        <w:rPr>
          <w:sz w:val="16"/>
          <w:szCs w:val="16"/>
        </w:rPr>
        <w:t>n light of</w:t>
      </w:r>
      <w:proofErr w:type="gramEnd"/>
      <w:r w:rsidRPr="00ED6FCE">
        <w:rPr>
          <w:sz w:val="16"/>
          <w:szCs w:val="16"/>
        </w:rPr>
        <w:t xml:space="preserve"> progressive politics, the particular subject, the inconsistent site of exclusion, can appropriate the self-contradictory performance of cheating for its own exclusive inclusion as the perverse site of exception. </w:t>
      </w:r>
      <w:r w:rsidRPr="00ED6FCE">
        <w:rPr>
          <w:rStyle w:val="StyleUnderline"/>
          <w:highlight w:val="green"/>
        </w:rPr>
        <w:t>The performative</w:t>
      </w:r>
      <w:r w:rsidRPr="00ED6FCE">
        <w:rPr>
          <w:rStyle w:val="StyleUnderline"/>
        </w:rPr>
        <w:t xml:space="preserve"> </w:t>
      </w:r>
      <w:r w:rsidRPr="00ED6FCE">
        <w:rPr>
          <w:rStyle w:val="StyleUnderline"/>
          <w:highlight w:val="green"/>
        </w:rPr>
        <w:t>contradiction of</w:t>
      </w:r>
      <w:r w:rsidRPr="00ED6FCE">
        <w:rPr>
          <w:rStyle w:val="StyleUnderline"/>
        </w:rPr>
        <w:t xml:space="preserve"> the U.S. </w:t>
      </w:r>
      <w:r w:rsidRPr="00ED6FCE">
        <w:rPr>
          <w:rStyle w:val="StyleUnderline"/>
          <w:highlight w:val="green"/>
        </w:rPr>
        <w:t>neoliberal expansionism</w:t>
      </w:r>
      <w:r w:rsidRPr="00ED6FCE">
        <w:rPr>
          <w:rStyle w:val="StyleUnderline"/>
        </w:rPr>
        <w:t xml:space="preserve"> </w:t>
      </w:r>
      <w:r w:rsidRPr="00ED6FCE">
        <w:rPr>
          <w:rStyle w:val="StyleUnderline"/>
          <w:highlight w:val="green"/>
        </w:rPr>
        <w:t>enables Mei-Li</w:t>
      </w:r>
      <w:r w:rsidRPr="00ED6FCE">
        <w:rPr>
          <w:rStyle w:val="StyleUnderline"/>
        </w:rPr>
        <w:t xml:space="preserve"> </w:t>
      </w:r>
      <w:r w:rsidRPr="00ED6FCE">
        <w:rPr>
          <w:rStyle w:val="StyleUnderline"/>
          <w:highlight w:val="green"/>
        </w:rPr>
        <w:t>to become</w:t>
      </w:r>
      <w:r w:rsidRPr="00ED6FCE">
        <w:rPr>
          <w:rStyle w:val="StyleUnderline"/>
        </w:rPr>
        <w:t xml:space="preserve"> the inconsistent </w:t>
      </w:r>
      <w:r w:rsidRPr="00ED6FCE">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ED6FCE">
        <w:rPr>
          <w:sz w:val="16"/>
          <w:szCs w:val="16"/>
        </w:rPr>
        <w:t>particular Oriental</w:t>
      </w:r>
      <w:proofErr w:type="gramEnd"/>
      <w:r w:rsidRPr="00ED6FCE">
        <w:rPr>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ED6FCE">
        <w:rPr>
          <w:sz w:val="16"/>
          <w:szCs w:val="16"/>
        </w:rPr>
        <w:t>Inderpal</w:t>
      </w:r>
      <w:proofErr w:type="spellEnd"/>
      <w:r w:rsidRPr="00ED6FCE">
        <w:rPr>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ED6FCE">
        <w:rPr>
          <w:sz w:val="16"/>
          <w:szCs w:val="16"/>
        </w:rPr>
        <w:t>post industrial</w:t>
      </w:r>
      <w:proofErr w:type="spellEnd"/>
      <w:proofErr w:type="gram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DB32EF">
        <w:rPr>
          <w:rStyle w:val="StyleUnderline"/>
          <w:highlight w:val="green"/>
        </w:rPr>
        <w:t>double identity</w:t>
      </w:r>
      <w:r w:rsidRPr="00ED6FCE">
        <w:rPr>
          <w:rStyle w:val="StyleUnderline"/>
        </w:rPr>
        <w:t xml:space="preserve"> bears upon her politically-salient </w:t>
      </w:r>
      <w:r w:rsidRPr="00DB32EF">
        <w:rPr>
          <w:rStyle w:val="StyleUnderline"/>
          <w:highlight w:val="green"/>
        </w:rPr>
        <w:t>use</w:t>
      </w:r>
      <w:r w:rsidRPr="00ED6FCE">
        <w:rPr>
          <w:rStyle w:val="StyleUnderline"/>
        </w:rPr>
        <w:t xml:space="preserve"> of “</w:t>
      </w:r>
      <w:r w:rsidRPr="00DB32EF">
        <w:rPr>
          <w:rStyle w:val="StyleUnderline"/>
          <w:highlight w:val="green"/>
        </w:rPr>
        <w:t>performative contradiction</w:t>
      </w:r>
      <w:r w:rsidRPr="00ED6FCE">
        <w:rPr>
          <w:rStyle w:val="StyleUnderline"/>
        </w:rPr>
        <w:t xml:space="preserve">,” by which she </w:t>
      </w:r>
      <w:r w:rsidRPr="00DB32EF">
        <w:rPr>
          <w:rStyle w:val="StyleUnderline"/>
          <w:highlight w:val="green"/>
        </w:rPr>
        <w:t>becomes a member of</w:t>
      </w:r>
      <w:r w:rsidRPr="00ED6FCE">
        <w:rPr>
          <w:rStyle w:val="StyleUnderline"/>
        </w:rPr>
        <w:t xml:space="preserve"> American civil </w:t>
      </w:r>
      <w:r w:rsidRPr="00DB32EF">
        <w:rPr>
          <w:rStyle w:val="StyleUnderline"/>
          <w:highlight w:val="green"/>
        </w:rPr>
        <w:t>society</w:t>
      </w:r>
      <w:r w:rsidRPr="00ED6FCE">
        <w:rPr>
          <w:rStyle w:val="StyleUnderline"/>
        </w:rPr>
        <w:t xml:space="preserve"> with a free but pretended choice—namely, a choice only to become American and thus civilized.</w:t>
      </w:r>
    </w:p>
    <w:p w14:paraId="6DD8AB45" w14:textId="77777777" w:rsidR="009E55E9" w:rsidRPr="003624D8" w:rsidRDefault="009E55E9" w:rsidP="009E55E9">
      <w:pPr>
        <w:pStyle w:val="Heading3"/>
      </w:pPr>
      <w:r w:rsidRPr="003624D8">
        <w:t>1AC – Theory</w:t>
      </w:r>
    </w:p>
    <w:p w14:paraId="2C2F6D6E" w14:textId="77777777" w:rsidR="009E55E9" w:rsidRPr="003624D8" w:rsidRDefault="009E55E9" w:rsidP="009E55E9">
      <w:pPr>
        <w:pStyle w:val="Heading4"/>
        <w:rPr>
          <w:bCs/>
          <w:color w:val="000000" w:themeColor="text1"/>
          <w:szCs w:val="28"/>
        </w:rPr>
      </w:pPr>
      <w:proofErr w:type="spellStart"/>
      <w:r w:rsidRPr="003624D8">
        <w:t>Aff</w:t>
      </w:r>
      <w:proofErr w:type="spellEnd"/>
      <w:r w:rsidRPr="003624D8">
        <w:t xml:space="preserve"> gets 1AR theory, DTD, no RVI, CI – a] key to check abuse against white practices b] indicts your orientation towards </w:t>
      </w:r>
      <w:proofErr w:type="spellStart"/>
      <w:r w:rsidRPr="003624D8">
        <w:t>anti Asian</w:t>
      </w:r>
      <w:proofErr w:type="spellEnd"/>
      <w:r w:rsidRPr="003624D8">
        <w:t xml:space="preserve"> structures c] RVIs is a form of white reparations of harshly punishing minorities for small mistakes d] </w:t>
      </w:r>
      <w:r w:rsidRPr="003624D8">
        <w:rPr>
          <w:bCs/>
          <w:color w:val="000000" w:themeColor="text1"/>
          <w:szCs w:val="28"/>
        </w:rPr>
        <w:t xml:space="preserve">Only terminal impact on theory is anti </w:t>
      </w:r>
      <w:proofErr w:type="spellStart"/>
      <w:r w:rsidRPr="003624D8">
        <w:rPr>
          <w:bCs/>
          <w:color w:val="000000" w:themeColor="text1"/>
          <w:szCs w:val="28"/>
        </w:rPr>
        <w:t>asianness</w:t>
      </w:r>
      <w:proofErr w:type="spellEnd"/>
      <w:r w:rsidRPr="003624D8">
        <w:rPr>
          <w:bCs/>
          <w:color w:val="000000" w:themeColor="text1"/>
          <w:szCs w:val="28"/>
        </w:rPr>
        <w:t>, fairness and education that require the oppression of Asian bodies is violent.</w:t>
      </w:r>
    </w:p>
    <w:p w14:paraId="3285D613" w14:textId="77777777" w:rsidR="009E55E9" w:rsidRPr="003624D8" w:rsidRDefault="009E55E9" w:rsidP="009E55E9"/>
    <w:p w14:paraId="53726AD2" w14:textId="77777777" w:rsidR="009E55E9" w:rsidRPr="003624D8" w:rsidRDefault="009E55E9" w:rsidP="009E55E9">
      <w:pPr>
        <w:keepNext/>
        <w:keepLines/>
        <w:spacing w:before="40" w:after="0"/>
        <w:outlineLvl w:val="3"/>
        <w:rPr>
          <w:rFonts w:eastAsiaTheme="majorEastAsia" w:cstheme="majorBidi"/>
          <w:b/>
          <w:bCs/>
          <w:szCs w:val="28"/>
        </w:rPr>
      </w:pPr>
      <w:r w:rsidRPr="003624D8">
        <w:rPr>
          <w:rFonts w:eastAsiaTheme="majorEastAsia" w:cstheme="majorBidi"/>
          <w:b/>
          <w:bCs/>
          <w:szCs w:val="28"/>
        </w:rPr>
        <w:t>Presumption and permissibility affirm –</w:t>
      </w:r>
    </w:p>
    <w:p w14:paraId="6778E4E9" w14:textId="77777777" w:rsidR="009E55E9" w:rsidRPr="003624D8" w:rsidRDefault="009E55E9" w:rsidP="009E55E9">
      <w:pPr>
        <w:keepNext/>
        <w:keepLines/>
        <w:spacing w:before="40" w:after="0"/>
        <w:outlineLvl w:val="3"/>
        <w:rPr>
          <w:rFonts w:eastAsiaTheme="majorEastAsia" w:cstheme="majorBidi"/>
          <w:b/>
          <w:bCs/>
          <w:szCs w:val="28"/>
        </w:rPr>
      </w:pPr>
      <w:r w:rsidRPr="003624D8">
        <w:rPr>
          <w:rFonts w:eastAsiaTheme="majorEastAsia" w:cstheme="majorBidi"/>
          <w:b/>
          <w:bCs/>
          <w:szCs w:val="28"/>
        </w:rPr>
        <w:t>1</w:t>
      </w:r>
      <w:r>
        <w:rPr>
          <w:rFonts w:eastAsiaTheme="majorEastAsia" w:cstheme="majorBidi"/>
          <w:b/>
          <w:bCs/>
          <w:szCs w:val="28"/>
        </w:rPr>
        <w:t>]</w:t>
      </w:r>
      <w:r w:rsidRPr="003624D8">
        <w:rPr>
          <w:rFonts w:eastAsiaTheme="majorEastAsia" w:cstheme="majorBidi"/>
          <w:b/>
          <w:bCs/>
          <w:szCs w:val="28"/>
        </w:rPr>
        <w:t xml:space="preserve"> Statements are true before false since if I told you my name, you’d believe me.</w:t>
      </w:r>
    </w:p>
    <w:p w14:paraId="23F2AAB1" w14:textId="77777777" w:rsidR="009E55E9" w:rsidRPr="003624D8" w:rsidRDefault="009E55E9" w:rsidP="009E55E9">
      <w:pPr>
        <w:keepNext/>
        <w:keepLines/>
        <w:spacing w:before="40" w:after="0"/>
        <w:outlineLvl w:val="3"/>
        <w:rPr>
          <w:rFonts w:eastAsiaTheme="majorEastAsia" w:cstheme="majorBidi"/>
          <w:b/>
          <w:bCs/>
          <w:szCs w:val="28"/>
        </w:rPr>
      </w:pPr>
      <w:r w:rsidRPr="003624D8">
        <w:rPr>
          <w:rFonts w:eastAsiaTheme="majorEastAsia" w:cstheme="majorBidi"/>
          <w:b/>
          <w:bCs/>
          <w:szCs w:val="28"/>
        </w:rPr>
        <w:t>2</w:t>
      </w:r>
      <w:r>
        <w:rPr>
          <w:rFonts w:eastAsiaTheme="majorEastAsia" w:cstheme="majorBidi"/>
          <w:b/>
          <w:bCs/>
          <w:szCs w:val="28"/>
        </w:rPr>
        <w:t>]</w:t>
      </w:r>
      <w:r w:rsidRPr="003624D8">
        <w:rPr>
          <w:rFonts w:eastAsiaTheme="majorEastAsia" w:cstheme="majorBidi"/>
          <w:b/>
          <w:bCs/>
          <w:szCs w:val="28"/>
        </w:rPr>
        <w:t xml:space="preserve"> Epistemics – we wouldn’t be able to start a strand of reasoning since we’d have to question that reason. </w:t>
      </w:r>
    </w:p>
    <w:p w14:paraId="2F8B1F4B" w14:textId="77777777" w:rsidR="009E55E9" w:rsidRPr="003624D8" w:rsidRDefault="009E55E9" w:rsidP="009E55E9">
      <w:pPr>
        <w:keepNext/>
        <w:keepLines/>
        <w:spacing w:before="40" w:after="0"/>
        <w:outlineLvl w:val="3"/>
        <w:rPr>
          <w:rFonts w:eastAsiaTheme="majorEastAsia" w:cstheme="majorBidi"/>
          <w:b/>
          <w:bCs/>
          <w:szCs w:val="28"/>
        </w:rPr>
      </w:pPr>
      <w:r w:rsidRPr="003624D8">
        <w:rPr>
          <w:rFonts w:eastAsiaTheme="majorEastAsia" w:cstheme="majorBidi"/>
          <w:b/>
          <w:bCs/>
          <w:szCs w:val="28"/>
        </w:rPr>
        <w:t>3</w:t>
      </w:r>
      <w:r>
        <w:rPr>
          <w:rFonts w:eastAsiaTheme="majorEastAsia" w:cstheme="majorBidi"/>
          <w:b/>
          <w:bCs/>
          <w:szCs w:val="28"/>
        </w:rPr>
        <w:t>]</w:t>
      </w:r>
      <w:r w:rsidRPr="003624D8">
        <w:rPr>
          <w:rFonts w:eastAsiaTheme="majorEastAsia" w:cstheme="majorBidi"/>
          <w:b/>
          <w:bCs/>
          <w:szCs w:val="28"/>
        </w:rPr>
        <w:t xml:space="preserve"> Illogical – presuming statements false is illogical since you can’t say things like P and ~P are both wrong. </w:t>
      </w:r>
    </w:p>
    <w:p w14:paraId="073C55AB" w14:textId="77777777" w:rsidR="009E55E9" w:rsidRPr="003624D8" w:rsidRDefault="009E55E9" w:rsidP="009E55E9">
      <w:pPr>
        <w:keepNext/>
        <w:keepLines/>
        <w:spacing w:before="40" w:after="0"/>
        <w:outlineLvl w:val="3"/>
        <w:rPr>
          <w:rFonts w:eastAsiaTheme="majorEastAsia" w:cstheme="majorBidi"/>
          <w:b/>
          <w:bCs/>
          <w:szCs w:val="28"/>
        </w:rPr>
      </w:pPr>
      <w:r>
        <w:rPr>
          <w:rFonts w:eastAsiaTheme="majorEastAsia" w:cstheme="majorBidi"/>
          <w:b/>
          <w:bCs/>
          <w:szCs w:val="28"/>
        </w:rPr>
        <w:t>4]</w:t>
      </w:r>
      <w:r w:rsidRPr="003624D8">
        <w:rPr>
          <w:rFonts w:eastAsiaTheme="majorEastAsia" w:cstheme="majorBidi"/>
          <w:b/>
          <w:bCs/>
          <w:szCs w:val="28"/>
        </w:rPr>
        <w:t xml:space="preserve"> To negate means to deny the truth of, which means if there isn’t offense to deny the truth of you should affirm.</w:t>
      </w:r>
    </w:p>
    <w:p w14:paraId="30AF374C" w14:textId="77777777" w:rsidR="009E55E9" w:rsidRDefault="009E55E9" w:rsidP="009E55E9"/>
    <w:p w14:paraId="4CE91E99" w14:textId="77777777" w:rsidR="009E55E9" w:rsidRPr="00915738" w:rsidRDefault="009E55E9" w:rsidP="009E55E9">
      <w:pPr>
        <w:pStyle w:val="Heading4"/>
      </w:pPr>
      <w:r w:rsidRPr="00915738">
        <w:t>ROB Before T</w:t>
      </w:r>
    </w:p>
    <w:p w14:paraId="2647B212" w14:textId="77777777" w:rsidR="009E55E9" w:rsidRPr="00915738" w:rsidRDefault="009E55E9" w:rsidP="009E55E9">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w:t>
      </w:r>
      <w:proofErr w:type="spellStart"/>
      <w:r w:rsidRPr="00915738">
        <w:t>bc</w:t>
      </w:r>
      <w:proofErr w:type="spellEnd"/>
      <w:r w:rsidRPr="00915738">
        <w:t xml:space="preserve"> that is out of round</w:t>
      </w:r>
    </w:p>
    <w:p w14:paraId="278711E4" w14:textId="77777777" w:rsidR="009E55E9" w:rsidRPr="00915738" w:rsidRDefault="009E55E9" w:rsidP="009E55E9">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03C617E5" w14:textId="77777777" w:rsidR="009E55E9" w:rsidRPr="00915738" w:rsidRDefault="009E55E9" w:rsidP="009E55E9">
      <w:pPr>
        <w:pStyle w:val="Heading4"/>
      </w:pPr>
      <w:r w:rsidRPr="00915738">
        <w:t>C</w:t>
      </w:r>
      <w:r>
        <w:t>]</w:t>
      </w:r>
      <w:r w:rsidRPr="00915738">
        <w:t xml:space="preserve"> </w:t>
      </w:r>
      <w:r>
        <w:t xml:space="preserve">Lexicality – </w:t>
      </w:r>
      <w:r w:rsidRPr="00915738">
        <w:t xml:space="preserve">Theory speaks to a fair </w:t>
      </w:r>
      <w:proofErr w:type="gramStart"/>
      <w:r w:rsidRPr="00915738">
        <w:t>space</w:t>
      </w:r>
      <w:proofErr w:type="gramEnd"/>
      <w:r w:rsidRPr="00915738">
        <w:t xml:space="preserve"> but my ROB evidence says that those spaces can't exist prior to the </w:t>
      </w:r>
      <w:proofErr w:type="spellStart"/>
      <w:r w:rsidRPr="00915738">
        <w:t>aff</w:t>
      </w:r>
      <w:proofErr w:type="spellEnd"/>
      <w:r w:rsidRPr="00915738">
        <w:t xml:space="preserve"> because they're </w:t>
      </w:r>
      <w:proofErr w:type="spellStart"/>
      <w:r>
        <w:t>anti asian</w:t>
      </w:r>
      <w:proofErr w:type="spellEnd"/>
    </w:p>
    <w:p w14:paraId="618F6B48" w14:textId="77777777" w:rsidR="009E55E9" w:rsidRPr="00915738" w:rsidRDefault="009E55E9" w:rsidP="009E55E9">
      <w:pPr>
        <w:pStyle w:val="Heading4"/>
      </w:pPr>
      <w:r>
        <w:t>D]</w:t>
      </w:r>
      <w:r w:rsidRPr="00915738">
        <w:t xml:space="preserve"> Side Constraint- the </w:t>
      </w:r>
      <w:proofErr w:type="spellStart"/>
      <w:r w:rsidRPr="00915738">
        <w:t>kritik</w:t>
      </w:r>
      <w:proofErr w:type="spellEnd"/>
      <w:r w:rsidRPr="00915738">
        <w:t xml:space="preserve"> sets out a problem in society and the ROB attempts to resolve it otherwise that societal bias can never be solved and influences theory</w:t>
      </w:r>
    </w:p>
    <w:p w14:paraId="561380BF" w14:textId="77777777" w:rsidR="009E55E9" w:rsidRDefault="009E55E9" w:rsidP="009E55E9"/>
    <w:p w14:paraId="453F0630" w14:textId="77777777" w:rsidR="009E55E9" w:rsidRPr="001C26F3" w:rsidRDefault="009E55E9" w:rsidP="009E55E9">
      <w:pPr>
        <w:pStyle w:val="Heading4"/>
        <w:rPr>
          <w:rFonts w:asciiTheme="minorHAnsi" w:hAnsiTheme="minorHAnsi" w:cstheme="majorHAnsi"/>
        </w:rPr>
      </w:pPr>
      <w:r w:rsidRPr="001C26F3">
        <w:rPr>
          <w:rFonts w:asciiTheme="minorHAnsi" w:hAnsiTheme="minorHAnsi" w:cstheme="majorHAnsi"/>
        </w:rPr>
        <w:t xml:space="preserve">Form over content – </w:t>
      </w:r>
    </w:p>
    <w:p w14:paraId="1DDD415F" w14:textId="77777777" w:rsidR="009E55E9" w:rsidRPr="001C26F3" w:rsidRDefault="009E55E9" w:rsidP="009E55E9">
      <w:pPr>
        <w:pStyle w:val="Heading4"/>
        <w:rPr>
          <w:rFonts w:asciiTheme="minorHAnsi" w:hAnsiTheme="minorHAnsi" w:cstheme="majorHAnsi"/>
        </w:rPr>
      </w:pPr>
      <w:r w:rsidRPr="001C26F3">
        <w:rPr>
          <w:rFonts w:asciiTheme="minorHAnsi" w:hAnsiTheme="minorHAnsi" w:cstheme="majorHAnsi"/>
        </w:rPr>
        <w:t xml:space="preserve">a] their speech-act controls the way that we understand and interpret their content, </w:t>
      </w:r>
    </w:p>
    <w:p w14:paraId="3698C959" w14:textId="327B8217" w:rsidR="00371C5D" w:rsidRPr="00D54D40" w:rsidRDefault="009E55E9" w:rsidP="00D54D40">
      <w:pPr>
        <w:pStyle w:val="Heading4"/>
        <w:rPr>
          <w:rFonts w:asciiTheme="minorHAnsi" w:hAnsiTheme="minorHAnsi" w:cstheme="majorHAnsi"/>
        </w:rPr>
      </w:pPr>
      <w:r w:rsidRPr="001C26F3">
        <w:rPr>
          <w:rFonts w:asciiTheme="minorHAnsi" w:hAnsiTheme="minorHAnsi" w:cstheme="majorHAnsi"/>
        </w:rPr>
        <w:t xml:space="preserve">b] it shouldn’t matter how correct you are if you engaged in unethical practices along the way, </w:t>
      </w:r>
      <w:proofErr w:type="gramStart"/>
      <w:r w:rsidRPr="001C26F3">
        <w:rPr>
          <w:rFonts w:asciiTheme="minorHAnsi" w:hAnsiTheme="minorHAnsi" w:cstheme="majorHAnsi"/>
        </w:rPr>
        <w:t>both of these</w:t>
      </w:r>
      <w:proofErr w:type="gramEnd"/>
      <w:r w:rsidRPr="001C26F3">
        <w:rPr>
          <w:rFonts w:asciiTheme="minorHAnsi" w:hAnsiTheme="minorHAnsi" w:cstheme="majorHAnsi"/>
        </w:rPr>
        <w:t xml:space="preserve"> mean that you should evaluate the K as a side-constraint on how we view things like the </w:t>
      </w:r>
      <w:proofErr w:type="spellStart"/>
      <w:r w:rsidRPr="001C26F3">
        <w:rPr>
          <w:rFonts w:asciiTheme="minorHAnsi" w:hAnsiTheme="minorHAnsi" w:cstheme="majorHAnsi"/>
        </w:rPr>
        <w:t>aff</w:t>
      </w:r>
      <w:proofErr w:type="spellEnd"/>
      <w:r w:rsidRPr="001C26F3">
        <w:rPr>
          <w:rFonts w:asciiTheme="minorHAnsi" w:hAnsiTheme="minorHAnsi" w:cstheme="majorHAnsi"/>
        </w:rPr>
        <w:t xml:space="preserve">. </w:t>
      </w:r>
    </w:p>
    <w:sectPr w:rsidR="00371C5D" w:rsidRPr="00D5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E7D15"/>
    <w:rsid w:val="000139A3"/>
    <w:rsid w:val="00100833"/>
    <w:rsid w:val="00104529"/>
    <w:rsid w:val="00105942"/>
    <w:rsid w:val="00107396"/>
    <w:rsid w:val="00111950"/>
    <w:rsid w:val="00144A4C"/>
    <w:rsid w:val="00176AB0"/>
    <w:rsid w:val="00177B7D"/>
    <w:rsid w:val="0018322D"/>
    <w:rsid w:val="001B5776"/>
    <w:rsid w:val="001E527A"/>
    <w:rsid w:val="001E7D15"/>
    <w:rsid w:val="001F78CE"/>
    <w:rsid w:val="00251FC7"/>
    <w:rsid w:val="002855A7"/>
    <w:rsid w:val="002B146A"/>
    <w:rsid w:val="002B5E17"/>
    <w:rsid w:val="00315690"/>
    <w:rsid w:val="00316B75"/>
    <w:rsid w:val="00325646"/>
    <w:rsid w:val="003460F2"/>
    <w:rsid w:val="00371C5D"/>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26672"/>
    <w:rsid w:val="00645FA9"/>
    <w:rsid w:val="00647866"/>
    <w:rsid w:val="00665003"/>
    <w:rsid w:val="006A2AD0"/>
    <w:rsid w:val="006C2375"/>
    <w:rsid w:val="006D4ECC"/>
    <w:rsid w:val="00722258"/>
    <w:rsid w:val="007243E5"/>
    <w:rsid w:val="00736C9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55E9"/>
    <w:rsid w:val="009F7612"/>
    <w:rsid w:val="009F7ED2"/>
    <w:rsid w:val="00A93661"/>
    <w:rsid w:val="00A95652"/>
    <w:rsid w:val="00AC0AB8"/>
    <w:rsid w:val="00B33C6D"/>
    <w:rsid w:val="00B4508F"/>
    <w:rsid w:val="00B55AD5"/>
    <w:rsid w:val="00B8057C"/>
    <w:rsid w:val="00BD6238"/>
    <w:rsid w:val="00BF593B"/>
    <w:rsid w:val="00BF773A"/>
    <w:rsid w:val="00BF7E81"/>
    <w:rsid w:val="00C00B43"/>
    <w:rsid w:val="00C13773"/>
    <w:rsid w:val="00C17CC8"/>
    <w:rsid w:val="00C83417"/>
    <w:rsid w:val="00C9214E"/>
    <w:rsid w:val="00C9604F"/>
    <w:rsid w:val="00CA19AA"/>
    <w:rsid w:val="00CC5298"/>
    <w:rsid w:val="00CD736E"/>
    <w:rsid w:val="00CD798D"/>
    <w:rsid w:val="00CE161E"/>
    <w:rsid w:val="00CF59A8"/>
    <w:rsid w:val="00D325A9"/>
    <w:rsid w:val="00D36A8A"/>
    <w:rsid w:val="00D54D40"/>
    <w:rsid w:val="00D61409"/>
    <w:rsid w:val="00D6691E"/>
    <w:rsid w:val="00D71170"/>
    <w:rsid w:val="00DA1C92"/>
    <w:rsid w:val="00DA25D4"/>
    <w:rsid w:val="00DA6538"/>
    <w:rsid w:val="00DB399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FC5B5"/>
  <w15:chartTrackingRefBased/>
  <w15:docId w15:val="{01F37ED9-21B1-4DEE-8345-7DB5CBB73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7D15"/>
    <w:rPr>
      <w:rFonts w:ascii="Calibri" w:hAnsi="Calibri" w:cs="Calibri"/>
      <w:sz w:val="28"/>
    </w:rPr>
  </w:style>
  <w:style w:type="paragraph" w:styleId="Heading1">
    <w:name w:val="heading 1"/>
    <w:aliases w:val="Pocket"/>
    <w:basedOn w:val="Normal"/>
    <w:next w:val="Normal"/>
    <w:link w:val="Heading1Char"/>
    <w:qFormat/>
    <w:rsid w:val="001E7D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7D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1E7D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1E7D15"/>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E7D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D15"/>
  </w:style>
  <w:style w:type="character" w:customStyle="1" w:styleId="Heading1Char">
    <w:name w:val="Heading 1 Char"/>
    <w:aliases w:val="Pocket Char"/>
    <w:basedOn w:val="DefaultParagraphFont"/>
    <w:link w:val="Heading1"/>
    <w:rsid w:val="001E7D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7D1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1E7D1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E7D15"/>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1E7D15"/>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7D15"/>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1E7D15"/>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1E7D15"/>
    <w:rPr>
      <w:color w:val="auto"/>
      <w:u w:val="none"/>
    </w:rPr>
  </w:style>
  <w:style w:type="character" w:styleId="FollowedHyperlink">
    <w:name w:val="FollowedHyperlink"/>
    <w:basedOn w:val="DefaultParagraphFont"/>
    <w:uiPriority w:val="99"/>
    <w:semiHidden/>
    <w:unhideWhenUsed/>
    <w:rsid w:val="001E7D15"/>
    <w:rPr>
      <w:color w:val="auto"/>
      <w:u w:val="none"/>
    </w:rPr>
  </w:style>
  <w:style w:type="paragraph" w:customStyle="1" w:styleId="textbold">
    <w:name w:val="text bold"/>
    <w:basedOn w:val="Normal"/>
    <w:link w:val="Emphasis"/>
    <w:uiPriority w:val="7"/>
    <w:qFormat/>
    <w:rsid w:val="00C00B4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susb.edu/sites/default/files/FACT%20SHEET-%20Anti-Asian%20Hate%202020%203.2.21.pdf" TargetMode="External"/><Relationship Id="rId18" Type="http://schemas.openxmlformats.org/officeDocument/2006/relationships/hyperlink" Target="https://www.latimes.com/california/story/2021-03-08/bodies-woman-girl-found-rancho-cucamonga-home" TargetMode="External"/><Relationship Id="rId26" Type="http://schemas.openxmlformats.org/officeDocument/2006/relationships/hyperlink" Target="https://science.sciencemag.org/content/364/6443/811" TargetMode="External"/><Relationship Id="rId3" Type="http://schemas.openxmlformats.org/officeDocument/2006/relationships/styles" Target="styles.xml"/><Relationship Id="rId21" Type="http://schemas.openxmlformats.org/officeDocument/2006/relationships/hyperlink" Target="https://www.hbs.edu/ris/" TargetMode="External"/><Relationship Id="rId7" Type="http://schemas.openxmlformats.org/officeDocument/2006/relationships/hyperlink" Target="https://www.scientificamerican.com/article/prosecuting-asian-american-scientists-for-espionage-is-a-shortsighted-strategy/" TargetMode="External"/><Relationship Id="rId12" Type="http://schemas.openxmlformats.org/officeDocument/2006/relationships/hyperlink" Target="https://history.state.gov/milestones/1866-1898/chinese-immigration" TargetMode="External"/><Relationship Id="rId17" Type="http://schemas.openxmlformats.org/officeDocument/2006/relationships/hyperlink" Target="https://komonews.com/news/local/stranger-attacks-asian-couple-in-chinatown-as-hate-crimes-spike-in-king-county" TargetMode="External"/><Relationship Id="rId25" Type="http://schemas.openxmlformats.org/officeDocument/2006/relationships/hyperlink" Target="https://www.sciencemag.org/sites/default/files/NIH%20Foreign%20Influence%20Letter%20to%20Grantees%2008-20-18.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bcnewyork.com/news/local/crime-and-courts/asian-man-stabbed-in-unprovoked-chinatown-attack-police-say-suspect-in-custody/2911858/" TargetMode="External"/><Relationship Id="rId20" Type="http://schemas.openxmlformats.org/officeDocument/2006/relationships/hyperlink" Target="http://cardozolawreview.com/wp-content/uploads/2019/01/Kim.40.2.6.newcharts.pdf" TargetMode="External"/><Relationship Id="rId29" Type="http://schemas.openxmlformats.org/officeDocument/2006/relationships/hyperlink" Target="https://www.hopkinsmedicine.org/news/articles/xenophobia-in-the-time-of-quarantines" TargetMode="Externa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www.justice.gov/opa/speech/attorney-general-jeff-sessions-announces-new-initiative-combat-chinese-economic-espionage" TargetMode="External"/><Relationship Id="rId24" Type="http://schemas.openxmlformats.org/officeDocument/2006/relationships/hyperlink" Target="https://www.wto.org/english/tratop_e/trips_e/intel2_e.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ypost.com/2020/04/06/brooklyn-woman-burned-outside-home-in-possible-acid-attack" TargetMode="External"/><Relationship Id="rId23" Type="http://schemas.openxmlformats.org/officeDocument/2006/relationships/hyperlink" Target="https://paw.princeton.edu/article/academic-anxiety" TargetMode="External"/><Relationship Id="rId28" Type="http://schemas.openxmlformats.org/officeDocument/2006/relationships/hyperlink" Target="https://www.theatlantic.com/health/archive/2021/03/a-history-of-pandemic-xenophobia-racism/618421/" TargetMode="External"/><Relationship Id="rId10" Type="http://schemas.openxmlformats.org/officeDocument/2006/relationships/hyperlink" Target="https://www.uspto.gov/learning-and-resources/ip-motion/intellectual-property-and-us-economy%22%20%5Cl%20%22:~:text=On%20September%2026,%202016,%20the,of,%20U.S.%20gross%20domestic%20product" TargetMode="External"/><Relationship Id="rId19" Type="http://schemas.openxmlformats.org/officeDocument/2006/relationships/hyperlink" Target="https://capac-chu.house.gov/press-release/capac-joins-wrongly-accused-asian-american-scientists-call-accountability-doj-and-end" TargetMode="External"/><Relationship Id="rId31" Type="http://schemas.openxmlformats.org/officeDocument/2006/relationships/hyperlink" Target="https://www.penguinrandomhouse.com/books/588965/clean-by-james-hamblin/" TargetMode="External"/><Relationship Id="rId4" Type="http://schemas.openxmlformats.org/officeDocument/2006/relationships/settings" Target="settings.xml"/><Relationship Id="rId9" Type="http://schemas.openxmlformats.org/officeDocument/2006/relationships/hyperlink" Target="https://www.aclu.org/legal-document/xi-v-haugen-second-amended-complaint" TargetMode="External"/><Relationship Id="rId14" Type="http://schemas.openxmlformats.org/officeDocument/2006/relationships/hyperlink" Target="https://abcnews.go.com/US/fbi-warns-potential-surge-hate-crimes-asian-americans/story?id=69831920" TargetMode="External"/><Relationship Id="rId22" Type="http://schemas.openxmlformats.org/officeDocument/2006/relationships/hyperlink" Target="https://www/" TargetMode="External"/><Relationship Id="rId27" Type="http://schemas.openxmlformats.org/officeDocument/2006/relationships/hyperlink" Target="https://www.sciencemag.org/news/2019/04/exclusive-major-us-cancer-center-ousts-asian-researchers-after-nih-flags-their-foreign" TargetMode="External"/><Relationship Id="rId30" Type="http://schemas.openxmlformats.org/officeDocument/2006/relationships/hyperlink" Target="https://www.basicbooks.com/titles/erika-lee/america-for-americans/9781541672598/" TargetMode="External"/><Relationship Id="rId8" Type="http://schemas.openxmlformats.org/officeDocument/2006/relationships/hyperlink" Target="https://www.nytimes.com/2001/02/04/us/the-making-of-a-suspect-the-case-of-wen-ho-le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18020</Words>
  <Characters>102718</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11</cp:revision>
  <dcterms:created xsi:type="dcterms:W3CDTF">2021-10-15T22:34:00Z</dcterms:created>
  <dcterms:modified xsi:type="dcterms:W3CDTF">2021-10-15T23:45:00Z</dcterms:modified>
</cp:coreProperties>
</file>