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5011F" w14:textId="1F01BE3F" w:rsidR="004D15E7" w:rsidRDefault="00076AD4" w:rsidP="00076AD4">
      <w:pPr>
        <w:pStyle w:val="Heading2"/>
      </w:pPr>
      <w:r>
        <w:t>1</w:t>
      </w:r>
    </w:p>
    <w:p w14:paraId="240A2AF2" w14:textId="77777777" w:rsidR="00076AD4" w:rsidRPr="008A5EFF" w:rsidRDefault="00076AD4" w:rsidP="00076AD4">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351E3B1D" w14:textId="77777777" w:rsidR="00076AD4" w:rsidRPr="008A5EFF" w:rsidRDefault="00076AD4" w:rsidP="00076AD4">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9" w:history="1">
        <w:r w:rsidRPr="008A5EFF">
          <w:rPr>
            <w:rStyle w:val="Hyperlink"/>
            <w:sz w:val="16"/>
            <w:szCs w:val="18"/>
          </w:rPr>
          <w:t>https://cdr.lib.unc.edu/concern/dissertations/6682x4537</w:t>
        </w:r>
      </w:hyperlink>
      <w:r w:rsidRPr="008A5EFF">
        <w:rPr>
          <w:sz w:val="16"/>
          <w:szCs w:val="18"/>
        </w:rPr>
        <w:t>, SJBE</w:t>
      </w:r>
    </w:p>
    <w:p w14:paraId="63CEA006" w14:textId="77777777" w:rsidR="00076AD4" w:rsidRPr="008A5EFF" w:rsidRDefault="00076AD4" w:rsidP="00076AD4">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8A5EFF">
        <w:rPr>
          <w:rStyle w:val="Emphasis"/>
          <w:highlight w:val="green"/>
        </w:rPr>
        <w:t xml:space="preserve">The Real </w:t>
      </w:r>
      <w:r w:rsidRPr="008A5EFF">
        <w:rPr>
          <w:rStyle w:val="Emphasis"/>
        </w:rPr>
        <w:t xml:space="preserve">is what </w:t>
      </w:r>
      <w:r w:rsidRPr="008A5EFF">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8A5EFF">
        <w:rPr>
          <w:rStyle w:val="Emphasis"/>
          <w:highlight w:val="green"/>
        </w:rPr>
        <w:t xml:space="preserve">the </w:t>
      </w:r>
      <w:r w:rsidRPr="008A5EFF">
        <w:rPr>
          <w:rStyle w:val="Emphasis"/>
        </w:rPr>
        <w:t xml:space="preserve">constitutive </w:t>
      </w:r>
      <w:r w:rsidRPr="008A5EFF">
        <w:rPr>
          <w:rStyle w:val="Emphasis"/>
          <w:highlight w:val="green"/>
        </w:rPr>
        <w:t>lack of the subject</w:t>
      </w:r>
      <w:r w:rsidRPr="008A5EFF">
        <w:rPr>
          <w:rStyle w:val="Emphasis"/>
        </w:rPr>
        <w:t xml:space="preserve">, its separation from the rest of existence by the self-definition </w:t>
      </w:r>
      <w:r w:rsidRPr="008A5EFF">
        <w:rPr>
          <w:rStyle w:val="Emphasis"/>
          <w:highlight w:val="green"/>
        </w:rPr>
        <w:t>necessary for it to come into being</w:t>
      </w:r>
      <w:r w:rsidRPr="008A5EFF">
        <w:rPr>
          <w:rStyle w:val="Emphasis"/>
        </w:rPr>
        <w:t xml:space="preserve"> in the first place. This is made clear </w:t>
      </w:r>
      <w:r w:rsidRPr="008A5EFF">
        <w:rPr>
          <w:rStyle w:val="Emphasis"/>
          <w:highlight w:val="green"/>
        </w:rPr>
        <w:t>in the mirror stage</w:t>
      </w:r>
      <w:r w:rsidRPr="008A5EFF">
        <w:rPr>
          <w:rStyle w:val="Emphasis"/>
        </w:rPr>
        <w:t xml:space="preserve">, where </w:t>
      </w:r>
      <w:r w:rsidRPr="008A5EFF">
        <w:rPr>
          <w:rStyle w:val="Emphasis"/>
          <w:highlight w:val="green"/>
        </w:rPr>
        <w:t xml:space="preserve">the subject moves from </w:t>
      </w:r>
      <w:r w:rsidRPr="008A5EFF">
        <w:rPr>
          <w:rStyle w:val="Emphasis"/>
        </w:rPr>
        <w:t xml:space="preserve">a </w:t>
      </w:r>
      <w:r w:rsidRPr="008A5EFF">
        <w:rPr>
          <w:rStyle w:val="Emphasis"/>
          <w:highlight w:val="green"/>
        </w:rPr>
        <w:t>fragmented</w:t>
      </w:r>
      <w:r w:rsidRPr="008A5EFF">
        <w:rPr>
          <w:rStyle w:val="Emphasis"/>
        </w:rPr>
        <w:t xml:space="preserve">, disorganized concept of the body </w:t>
      </w:r>
      <w:r w:rsidRPr="008A5EFF">
        <w:rPr>
          <w:rStyle w:val="Emphasis"/>
          <w:highlight w:val="green"/>
        </w:rPr>
        <w:t>to</w:t>
      </w:r>
      <w:r w:rsidRPr="008A5EFF">
        <w:rPr>
          <w:rStyle w:val="Emphasis"/>
        </w:rPr>
        <w:t xml:space="preserve"> the “finally donned armor of </w:t>
      </w:r>
      <w:r w:rsidRPr="008A5EFF">
        <w:rPr>
          <w:rStyle w:val="Emphasis"/>
          <w:highlight w:val="green"/>
        </w:rPr>
        <w:t>an alienating identity</w:t>
      </w:r>
      <w:r w:rsidRPr="008A5EFF">
        <w:rPr>
          <w:rStyle w:val="Emphasis"/>
        </w:rPr>
        <w:t xml:space="preserve"> that will mark his [sic] entire mental development </w:t>
      </w:r>
      <w:r w:rsidRPr="008A5EFF">
        <w:rPr>
          <w:rStyle w:val="Emphasis"/>
          <w:highlight w:val="green"/>
        </w:rPr>
        <w:t>with</w:t>
      </w:r>
      <w:r w:rsidRPr="008A5EFF">
        <w:rPr>
          <w:rStyle w:val="Emphasis"/>
        </w:rPr>
        <w:t xml:space="preserve"> its rigid </w:t>
      </w:r>
      <w:r w:rsidRPr="008A5EFF">
        <w:rPr>
          <w:rStyle w:val="Emphasis"/>
          <w:highlight w:val="green"/>
        </w:rPr>
        <w:t>structure</w:t>
      </w:r>
      <w:r w:rsidRPr="008A5EFF">
        <w:rPr>
          <w:rStyle w:val="Emphasis"/>
        </w:rPr>
        <w:t xml:space="preserve">” (Lacan, “Mirror Stage” 78). </w:t>
      </w:r>
      <w:r w:rsidRPr="008A5EFF">
        <w:rPr>
          <w:rStyle w:val="Emphasis"/>
          <w:highlight w:val="green"/>
        </w:rPr>
        <w:t xml:space="preserve">The formation of a </w:t>
      </w:r>
      <w:r w:rsidRPr="008A5EFF">
        <w:rPr>
          <w:rStyle w:val="Emphasis"/>
        </w:rPr>
        <w:t xml:space="preserve">discrete </w:t>
      </w:r>
      <w:r w:rsidRPr="008A5EFF">
        <w:rPr>
          <w:rStyle w:val="Emphasis"/>
          <w:highlight w:val="green"/>
        </w:rPr>
        <w:t>subject</w:t>
      </w:r>
      <w:r w:rsidRPr="008A5EFF">
        <w:rPr>
          <w:rStyle w:val="Emphasis"/>
        </w:rPr>
        <w:t xml:space="preserve"> (a function in the Imaginary register) is a compromise. Its formation </w:t>
      </w:r>
      <w:r w:rsidRPr="008A5EFF">
        <w:rPr>
          <w:rStyle w:val="Emphasis"/>
          <w:highlight w:val="green"/>
        </w:rPr>
        <w:t>allows</w:t>
      </w:r>
      <w:r w:rsidRPr="008A5EFF">
        <w:rPr>
          <w:rStyle w:val="Emphasis"/>
        </w:rPr>
        <w:t xml:space="preserve"> for </w:t>
      </w:r>
      <w:r w:rsidRPr="008A5EFF">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8A5EFF">
        <w:rPr>
          <w:rStyle w:val="Emphasis"/>
          <w:highlight w:val="green"/>
        </w:rPr>
        <w:t>comes at the cost of alienation</w:t>
      </w:r>
      <w:r w:rsidRPr="008A5EFF">
        <w:rPr>
          <w:rStyle w:val="Emphasis"/>
        </w:rPr>
        <w:t xml:space="preserve"> </w:t>
      </w:r>
      <w:r w:rsidRPr="008A5EFF">
        <w:rPr>
          <w:rStyle w:val="Emphasis"/>
          <w:highlight w:val="green"/>
        </w:rPr>
        <w:t xml:space="preserve">because the subject trades in </w:t>
      </w:r>
      <w:r w:rsidRPr="008A5EFF">
        <w:rPr>
          <w:rStyle w:val="Emphasis"/>
        </w:rPr>
        <w:t xml:space="preserve">a world of </w:t>
      </w:r>
      <w:r w:rsidRPr="008A5EFF">
        <w:rPr>
          <w:rStyle w:val="Emphasis"/>
          <w:highlight w:val="green"/>
        </w:rPr>
        <w:t xml:space="preserve">symbols which </w:t>
      </w:r>
      <w:r w:rsidRPr="008A5EFF">
        <w:rPr>
          <w:rStyle w:val="Emphasis"/>
        </w:rPr>
        <w:t xml:space="preserve">by their nature </w:t>
      </w:r>
      <w:r w:rsidRPr="008A5EFF">
        <w:rPr>
          <w:rStyle w:val="Emphasis"/>
          <w:highlight w:val="green"/>
        </w:rPr>
        <w:t>stand in for what is not present, and</w:t>
      </w:r>
      <w:r w:rsidRPr="008A5EFF">
        <w:rPr>
          <w:rStyle w:val="Emphasis"/>
        </w:rPr>
        <w:t xml:space="preserve"> thus inescapably </w:t>
      </w:r>
      <w:r w:rsidRPr="008A5EFF">
        <w:rPr>
          <w:rStyle w:val="Emphasis"/>
          <w:highlight w:val="green"/>
        </w:rPr>
        <w:t>mediate the (Real)</w:t>
      </w:r>
      <w:r w:rsidRPr="008A5EFF">
        <w:rPr>
          <w:rStyle w:val="Emphasis"/>
        </w:rPr>
        <w:t xml:space="preserve"> world </w:t>
      </w:r>
      <w:r w:rsidRPr="008A5EFF">
        <w:rPr>
          <w:rStyle w:val="Emphasis"/>
          <w:highlight w:val="green"/>
        </w:rPr>
        <w:t xml:space="preserve">outside of the subject, rather than </w:t>
      </w:r>
      <w:r w:rsidRPr="008A5EFF">
        <w:rPr>
          <w:rStyle w:val="Emphasis"/>
        </w:rPr>
        <w:t xml:space="preserve">making it </w:t>
      </w:r>
      <w:r w:rsidRPr="008A5EFF">
        <w:rPr>
          <w:rStyle w:val="Emphasis"/>
          <w:highlight w:val="green"/>
        </w:rPr>
        <w:t>present</w:t>
      </w:r>
      <w:r w:rsidRPr="008A5EFF">
        <w:rPr>
          <w:rStyle w:val="Emphasis"/>
        </w:rPr>
        <w:t xml:space="preserve">. </w:t>
      </w:r>
      <w:r w:rsidRPr="008A5EFF">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8A5EFF">
        <w:rPr>
          <w:rStyle w:val="Emphasis"/>
          <w:highlight w:val="green"/>
        </w:rPr>
        <w:t>is the engine of desire</w:t>
      </w:r>
      <w:r w:rsidRPr="008A5EFF">
        <w:rPr>
          <w:rStyle w:val="Emphasis"/>
        </w:rPr>
        <w:t xml:space="preserve">: </w:t>
      </w:r>
      <w:r w:rsidRPr="008A5EFF">
        <w:rPr>
          <w:rStyle w:val="Emphasis"/>
          <w:highlight w:val="green"/>
        </w:rPr>
        <w:t xml:space="preserve">the subject’s divide </w:t>
      </w:r>
      <w:r w:rsidRPr="008A5EFF">
        <w:rPr>
          <w:rStyle w:val="Emphasis"/>
        </w:rPr>
        <w:t xml:space="preserve">from an object </w:t>
      </w:r>
      <w:r w:rsidRPr="008A5EFF">
        <w:rPr>
          <w:rStyle w:val="Emphasis"/>
          <w:highlight w:val="green"/>
        </w:rPr>
        <w:t xml:space="preserve">is a prerequisite for </w:t>
      </w:r>
      <w:r w:rsidRPr="008A5EFF">
        <w:rPr>
          <w:rStyle w:val="Emphasis"/>
        </w:rPr>
        <w:t xml:space="preserve">the </w:t>
      </w:r>
      <w:r w:rsidRPr="008A5EFF">
        <w:rPr>
          <w:rStyle w:val="Emphasis"/>
          <w:highlight w:val="green"/>
        </w:rPr>
        <w:t xml:space="preserve">desire </w:t>
      </w:r>
      <w:r w:rsidRPr="008A5EFF">
        <w:rPr>
          <w:rStyle w:val="Emphasis"/>
        </w:rPr>
        <w:t xml:space="preserve">of such an object, </w:t>
      </w:r>
      <w:r w:rsidRPr="008A5EFF">
        <w:rPr>
          <w:rStyle w:val="Emphasis"/>
          <w:highlight w:val="green"/>
        </w:rPr>
        <w:t xml:space="preserve">but the </w:t>
      </w:r>
      <w:r w:rsidRPr="008A5EFF">
        <w:rPr>
          <w:rStyle w:val="Emphasis"/>
        </w:rPr>
        <w:t xml:space="preserve">condition of </w:t>
      </w:r>
      <w:r w:rsidRPr="008A5EFF">
        <w:rPr>
          <w:rStyle w:val="Emphasis"/>
          <w:highlight w:val="green"/>
        </w:rPr>
        <w:t xml:space="preserve">mediation makes it impossible to ever incorporate it in a </w:t>
      </w:r>
      <w:r w:rsidRPr="008A5EFF">
        <w:rPr>
          <w:rStyle w:val="Emphasis"/>
        </w:rPr>
        <w:t xml:space="preserve">perfectly </w:t>
      </w:r>
      <w:r w:rsidRPr="008A5EFF">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8A5EFF">
        <w:rPr>
          <w:rStyle w:val="Emphasis"/>
          <w:highlight w:val="green"/>
        </w:rPr>
        <w:t>desire remains unfulfilled</w:t>
      </w:r>
      <w:r w:rsidRPr="008A5EFF">
        <w:rPr>
          <w:rStyle w:val="Emphasis"/>
        </w:rPr>
        <w:t xml:space="preserve"> </w:t>
      </w:r>
      <w:r w:rsidRPr="008A5EFF">
        <w:rPr>
          <w:rStyle w:val="Emphasis"/>
          <w:highlight w:val="green"/>
        </w:rPr>
        <w:t>and each chase</w:t>
      </w:r>
      <w:r w:rsidRPr="008A5EFF">
        <w:rPr>
          <w:rStyle w:val="Emphasis"/>
        </w:rPr>
        <w:t xml:space="preserve"> for a symbol leads to another in loop which the very constitution of the subject dictates </w:t>
      </w:r>
      <w:r w:rsidRPr="008A5EFF">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w:t>
      </w:r>
      <w:r w:rsidRPr="008A5EFF">
        <w:rPr>
          <w:sz w:val="12"/>
        </w:rPr>
        <w:lastRenderedPageBreak/>
        <w:t xml:space="preserve">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w:t>
      </w:r>
      <w:proofErr w:type="gramStart"/>
      <w:r w:rsidRPr="008A5EFF">
        <w:rPr>
          <w:sz w:val="12"/>
        </w:rPr>
        <w:t>and also</w:t>
      </w:r>
      <w:proofErr w:type="gramEnd"/>
      <w:r w:rsidRPr="008A5EFF">
        <w:rPr>
          <w:sz w:val="12"/>
        </w:rPr>
        <w:t xml:space="preserve">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8A5EFF">
        <w:rPr>
          <w:rStyle w:val="Emphasis"/>
          <w:highlight w:val="green"/>
        </w:rPr>
        <w:t>the Real</w:t>
      </w:r>
      <w:r w:rsidRPr="008A5EFF">
        <w:rPr>
          <w:rStyle w:val="Emphasis"/>
        </w:rPr>
        <w:t xml:space="preserve"> is not just that it suggests existence beyond language, but that this world-for-itself (to borrow from Eugene Thacker) </w:t>
      </w:r>
      <w:r w:rsidRPr="008A5EFF">
        <w:rPr>
          <w:rStyle w:val="Emphasis"/>
          <w:highlight w:val="green"/>
        </w:rPr>
        <w:t xml:space="preserve">intrudes on </w:t>
      </w:r>
      <w:r w:rsidRPr="008A5EFF">
        <w:rPr>
          <w:rStyle w:val="Emphasis"/>
        </w:rPr>
        <w:t xml:space="preserve">human </w:t>
      </w:r>
      <w:r w:rsidRPr="008A5EFF">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8A5EFF">
        <w:rPr>
          <w:rStyle w:val="Emphasis"/>
          <w:highlight w:val="green"/>
        </w:rPr>
        <w:t xml:space="preserve">we are compelled to stitch the tears </w:t>
      </w:r>
      <w:r w:rsidRPr="008A5EFF">
        <w:rPr>
          <w:rStyle w:val="Emphasis"/>
        </w:rPr>
        <w:t xml:space="preserve">in that fabric </w:t>
      </w:r>
      <w:r w:rsidRPr="008A5EFF">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08DDF3E1" w14:textId="77777777" w:rsidR="00076AD4" w:rsidRPr="007D6A44" w:rsidRDefault="00076AD4" w:rsidP="00076AD4">
      <w:pPr>
        <w:pStyle w:val="Heading4"/>
      </w:pPr>
      <w:r>
        <w:lastRenderedPageBreak/>
        <w:t xml:space="preserve">The 1AC is an ideological fantasy constructed by relentless planning at the expense of scapegoated identities, all for recognition from the Other </w:t>
      </w:r>
      <w:proofErr w:type="gramStart"/>
      <w:r>
        <w:t>in an attempt to</w:t>
      </w:r>
      <w:proofErr w:type="gramEnd"/>
      <w:r>
        <w:t xml:space="preserve"> fill the lack.</w:t>
      </w:r>
    </w:p>
    <w:p w14:paraId="45E1AF38" w14:textId="77777777" w:rsidR="00076AD4" w:rsidRPr="007D6A44" w:rsidRDefault="00076AD4" w:rsidP="00076AD4">
      <w:pPr>
        <w:rPr>
          <w:sz w:val="18"/>
          <w:szCs w:val="20"/>
        </w:rPr>
      </w:pPr>
      <w:proofErr w:type="spellStart"/>
      <w:r w:rsidRPr="007D6A44">
        <w:rPr>
          <w:rStyle w:val="Style13ptBold"/>
        </w:rPr>
        <w:t>Gunder</w:t>
      </w:r>
      <w:proofErr w:type="spellEnd"/>
      <w:r w:rsidRPr="007D6A44">
        <w:rPr>
          <w:rStyle w:val="Style13ptBold"/>
        </w:rPr>
        <w:t xml:space="preserve"> 05</w:t>
      </w:r>
      <w:r>
        <w:t xml:space="preserve"> </w:t>
      </w:r>
      <w:r w:rsidRPr="007D6A44">
        <w:rPr>
          <w:sz w:val="18"/>
          <w:szCs w:val="20"/>
        </w:rPr>
        <w:t xml:space="preserve">Michael </w:t>
      </w:r>
      <w:proofErr w:type="spellStart"/>
      <w:r w:rsidRPr="007D6A44">
        <w:rPr>
          <w:sz w:val="18"/>
          <w:szCs w:val="20"/>
        </w:rPr>
        <w:t>Gunder</w:t>
      </w:r>
      <w:proofErr w:type="spellEnd"/>
      <w:r w:rsidRPr="007D6A44">
        <w:rPr>
          <w:sz w:val="18"/>
          <w:szCs w:val="20"/>
        </w:rPr>
        <w:t>, 2005, “The Production of Desirous Space: Mere Fantasies of the Utopian City?” Planning Theory 2005 4: 173, DOI: 10.1177/1473095205054604,</w:t>
      </w:r>
      <w:r>
        <w:rPr>
          <w:sz w:val="18"/>
          <w:szCs w:val="20"/>
        </w:rPr>
        <w:t xml:space="preserve"> all brackets were in the original text,</w:t>
      </w:r>
      <w:r w:rsidRPr="007D6A44">
        <w:rPr>
          <w:sz w:val="18"/>
          <w:szCs w:val="20"/>
        </w:rPr>
        <w:t xml:space="preserve"> SJBE</w:t>
      </w:r>
    </w:p>
    <w:p w14:paraId="7E0BBED2" w14:textId="77777777" w:rsidR="00076AD4" w:rsidRDefault="00076AD4" w:rsidP="00076AD4">
      <w:pPr>
        <w:rPr>
          <w:rStyle w:val="StyleUnderline"/>
          <w:bCs/>
        </w:rPr>
      </w:pPr>
      <w:r w:rsidRPr="002B5C7C">
        <w:rPr>
          <w:sz w:val="10"/>
        </w:rPr>
        <w:t xml:space="preserve">Jouissance is one of the four structuring elements of social discourse,4 or social interactions, </w:t>
      </w:r>
      <w:proofErr w:type="gramStart"/>
      <w:r w:rsidRPr="002B5C7C">
        <w:rPr>
          <w:sz w:val="10"/>
        </w:rPr>
        <w:t>links</w:t>
      </w:r>
      <w:proofErr w:type="gramEnd"/>
      <w:r w:rsidRPr="002B5C7C">
        <w:rPr>
          <w:sz w:val="10"/>
        </w:rPr>
        <w:t xml:space="preserve"> and relationships, where synchronic language meets diachronic speech to evoke an effect on the Other (Lacan, 2004: 3). </w:t>
      </w:r>
      <w:proofErr w:type="spellStart"/>
      <w:r w:rsidRPr="002B5C7C">
        <w:rPr>
          <w:sz w:val="10"/>
        </w:rPr>
        <w:t>Zupancic</w:t>
      </w:r>
      <w:proofErr w:type="spellEnd"/>
      <w:r w:rsidRPr="002B5C7C">
        <w:rPr>
          <w:sz w:val="10"/>
        </w:rPr>
        <w:t xml:space="preserve"> (2004) associates Lacan’s (2004) theory of the Four Discourses (see </w:t>
      </w:r>
      <w:proofErr w:type="spellStart"/>
      <w:r w:rsidRPr="002B5C7C">
        <w:rPr>
          <w:sz w:val="10"/>
        </w:rPr>
        <w:t>Gunder</w:t>
      </w:r>
      <w:proofErr w:type="spellEnd"/>
      <w:r w:rsidRPr="002B5C7C">
        <w:rPr>
          <w:sz w:val="10"/>
        </w:rPr>
        <w:t xml:space="preserve">, 2003a, 2004; Hillier and </w:t>
      </w:r>
      <w:proofErr w:type="spellStart"/>
      <w:r w:rsidRPr="002B5C7C">
        <w:rPr>
          <w:sz w:val="10"/>
        </w:rPr>
        <w:t>Gunder</w:t>
      </w:r>
      <w:proofErr w:type="spellEnd"/>
      <w:r w:rsidRPr="002B5C7C">
        <w:rPr>
          <w:sz w:val="10"/>
        </w:rPr>
        <w:t>, 2005) with the Marxian theory of commodification and surplus-value via Lacan’s concept of surplus-enjoyment (plus-de-</w:t>
      </w:r>
      <w:proofErr w:type="spellStart"/>
      <w:r w:rsidRPr="002B5C7C">
        <w:rPr>
          <w:sz w:val="10"/>
        </w:rPr>
        <w:t>jouir</w:t>
      </w:r>
      <w:proofErr w:type="spellEnd"/>
      <w:r w:rsidRPr="002B5C7C">
        <w:rPr>
          <w:sz w:val="10"/>
        </w:rPr>
        <w:t xml:space="preserve">). Lacan (2004: 111) contends that </w:t>
      </w:r>
      <w:proofErr w:type="spellStart"/>
      <w:r w:rsidRPr="002B5C7C">
        <w:rPr>
          <w:sz w:val="10"/>
        </w:rPr>
        <w:t>surplusvalue</w:t>
      </w:r>
      <w:proofErr w:type="spellEnd"/>
      <w:r w:rsidRPr="002B5C7C">
        <w:rPr>
          <w:sz w:val="10"/>
        </w:rPr>
        <w:t xml:space="preserve"> and surplus-enjoyment are historically equivalent, especially in the situation of the </w:t>
      </w:r>
      <w:proofErr w:type="gramStart"/>
      <w:r w:rsidRPr="002B5C7C">
        <w:rPr>
          <w:sz w:val="10"/>
        </w:rPr>
        <w:t>Master’s</w:t>
      </w:r>
      <w:proofErr w:type="gramEnd"/>
      <w:r w:rsidRPr="002B5C7C">
        <w:rPr>
          <w:sz w:val="10"/>
        </w:rPr>
        <w:t xml:space="preserve"> </w:t>
      </w:r>
      <w:r w:rsidRPr="00C172F4">
        <w:rPr>
          <w:sz w:val="10"/>
        </w:rPr>
        <w:t xml:space="preserve">injunction of ‘No!’ in the emerging early phase of Calvinistic repressive capitalism. In contrast to the historical authority and rationality of the </w:t>
      </w:r>
      <w:proofErr w:type="gramStart"/>
      <w:r w:rsidRPr="00C172F4">
        <w:rPr>
          <w:sz w:val="10"/>
        </w:rPr>
        <w:t>Master’s</w:t>
      </w:r>
      <w:proofErr w:type="gramEnd"/>
      <w:r w:rsidRPr="00C172F4">
        <w:rPr>
          <w:sz w:val="10"/>
        </w:rPr>
        <w:t xml:space="preserve"> repressive command, late capitalism is structured under a rationality of the university or bureaucracy. </w:t>
      </w:r>
      <w:r w:rsidRPr="00C172F4">
        <w:rPr>
          <w:rStyle w:val="StyleUnderline"/>
          <w:bCs/>
        </w:rPr>
        <w:t xml:space="preserve">Now knowledge and technology, not the Master’s injunction, become </w:t>
      </w:r>
      <w:r w:rsidRPr="002B5C7C">
        <w:rPr>
          <w:rStyle w:val="StyleUnderline"/>
          <w:bCs/>
          <w:highlight w:val="green"/>
        </w:rPr>
        <w:t xml:space="preserve">‘agency </w:t>
      </w:r>
      <w:r w:rsidRPr="002B5C7C">
        <w:rPr>
          <w:rStyle w:val="StyleUnderline"/>
          <w:bCs/>
        </w:rPr>
        <w:t xml:space="preserve">expressing a logic of governmentality and expertise (including that of </w:t>
      </w:r>
      <w:r w:rsidRPr="00C172F4">
        <w:rPr>
          <w:rStyle w:val="StyleUnderline"/>
          <w:bCs/>
        </w:rPr>
        <w:t>planning) that does</w:t>
      </w:r>
      <w:r w:rsidRPr="002B5C7C">
        <w:rPr>
          <w:rStyle w:val="StyleUnderline"/>
          <w:bCs/>
        </w:rPr>
        <w:t xml:space="preserve"> not prohibit enjoyment, but </w:t>
      </w:r>
      <w:r w:rsidRPr="00962BFE">
        <w:rPr>
          <w:rStyle w:val="StyleUnderline"/>
          <w:bCs/>
        </w:rPr>
        <w:t xml:space="preserve">rather channels jouissance in ways that </w:t>
      </w:r>
      <w:r w:rsidRPr="002B5C7C">
        <w:rPr>
          <w:rStyle w:val="StyleUnderline"/>
          <w:bCs/>
          <w:highlight w:val="green"/>
        </w:rPr>
        <w:t>produces</w:t>
      </w:r>
      <w:r w:rsidRPr="002B5C7C">
        <w:rPr>
          <w:rStyle w:val="StyleUnderline"/>
          <w:bCs/>
        </w:rPr>
        <w:t xml:space="preserve"> a “bio-politics” (after Foucault) </w:t>
      </w:r>
      <w:r w:rsidRPr="00C172F4">
        <w:rPr>
          <w:rStyle w:val="StyleUnderline"/>
          <w:bCs/>
        </w:rPr>
        <w:t xml:space="preserve">of an alienated subject that has no option, but to enjoy and be satisfied’ (Hillier and </w:t>
      </w:r>
      <w:proofErr w:type="spellStart"/>
      <w:r w:rsidRPr="00C172F4">
        <w:rPr>
          <w:rStyle w:val="StyleUnderline"/>
          <w:bCs/>
        </w:rPr>
        <w:t>Gunder</w:t>
      </w:r>
      <w:proofErr w:type="spellEnd"/>
      <w:r w:rsidRPr="00C172F4">
        <w:rPr>
          <w:rStyle w:val="StyleUnderline"/>
          <w:bCs/>
        </w:rPr>
        <w:t xml:space="preserve">, 2005; McGowan, 2004; Zˇ </w:t>
      </w:r>
      <w:proofErr w:type="spellStart"/>
      <w:r w:rsidRPr="00C172F4">
        <w:rPr>
          <w:rStyle w:val="StyleUnderline"/>
          <w:bCs/>
        </w:rPr>
        <w:t>izˇek</w:t>
      </w:r>
      <w:proofErr w:type="spellEnd"/>
      <w:r w:rsidRPr="00C172F4">
        <w:rPr>
          <w:rStyle w:val="StyleUnderline"/>
          <w:bCs/>
        </w:rPr>
        <w:t xml:space="preserve">, 2004b; </w:t>
      </w:r>
      <w:proofErr w:type="spellStart"/>
      <w:r w:rsidRPr="00C172F4">
        <w:rPr>
          <w:rStyle w:val="StyleUnderline"/>
          <w:bCs/>
        </w:rPr>
        <w:t>Zupancic</w:t>
      </w:r>
      <w:proofErr w:type="spellEnd"/>
      <w:r w:rsidRPr="00C172F4">
        <w:rPr>
          <w:rStyle w:val="StyleUnderline"/>
          <w:bCs/>
        </w:rPr>
        <w:t xml:space="preserve">, 2004). In this regard, ‘a nation exists only </w:t>
      </w:r>
      <w:proofErr w:type="gramStart"/>
      <w:r w:rsidRPr="00C172F4">
        <w:rPr>
          <w:rStyle w:val="StyleUnderline"/>
          <w:bCs/>
        </w:rPr>
        <w:t>as long as</w:t>
      </w:r>
      <w:proofErr w:type="gramEnd"/>
      <w:r w:rsidRPr="00C172F4">
        <w:rPr>
          <w:rStyle w:val="StyleUnderline"/>
          <w:bCs/>
        </w:rPr>
        <w:t xml:space="preserve"> its specific enjoyment continues to be </w:t>
      </w:r>
      <w:proofErr w:type="spellStart"/>
      <w:r w:rsidRPr="00C172F4">
        <w:rPr>
          <w:rStyle w:val="StyleUnderline"/>
          <w:bCs/>
        </w:rPr>
        <w:t>materialised</w:t>
      </w:r>
      <w:proofErr w:type="spellEnd"/>
      <w:r w:rsidRPr="00C172F4">
        <w:rPr>
          <w:rStyle w:val="StyleUnderline"/>
          <w:bCs/>
        </w:rPr>
        <w:t xml:space="preserve"> in a set of social practices and submitted through national</w:t>
      </w:r>
      <w:r w:rsidRPr="002B5C7C">
        <w:rPr>
          <w:rStyle w:val="StyleUnderline"/>
          <w:bCs/>
        </w:rPr>
        <w:t xml:space="preserve"> myths [or </w:t>
      </w:r>
      <w:r w:rsidRPr="002B5C7C">
        <w:rPr>
          <w:rStyle w:val="StyleUnderline"/>
          <w:bCs/>
          <w:highlight w:val="green"/>
        </w:rPr>
        <w:t>fantasies</w:t>
      </w:r>
      <w:r w:rsidRPr="002B5C7C">
        <w:rPr>
          <w:rStyle w:val="StyleUnderline"/>
          <w:bCs/>
        </w:rPr>
        <w:t xml:space="preserve">] that structure these practices’ (Zˇ </w:t>
      </w:r>
      <w:proofErr w:type="spellStart"/>
      <w:r w:rsidRPr="002B5C7C">
        <w:rPr>
          <w:rStyle w:val="StyleUnderline"/>
          <w:bCs/>
        </w:rPr>
        <w:t>izˇek</w:t>
      </w:r>
      <w:proofErr w:type="spellEnd"/>
      <w:r w:rsidRPr="002B5C7C">
        <w:rPr>
          <w:rStyle w:val="StyleUnderline"/>
          <w:bCs/>
        </w:rPr>
        <w:t>, 1993: 202).</w:t>
      </w:r>
      <w:r w:rsidRPr="002B5C7C">
        <w:rPr>
          <w:sz w:val="10"/>
        </w:rPr>
        <w:t xml:space="preserve"> This is taken further by the barely challenged international hegemonic discourse of global capitalization and the fantasies it induces in externally structuring the nation state’s very enjoyment (</w:t>
      </w:r>
      <w:proofErr w:type="spellStart"/>
      <w:r w:rsidRPr="002B5C7C">
        <w:rPr>
          <w:sz w:val="10"/>
        </w:rPr>
        <w:t>Stavrakakis</w:t>
      </w:r>
      <w:proofErr w:type="spellEnd"/>
      <w:r w:rsidRPr="002B5C7C">
        <w:rPr>
          <w:sz w:val="10"/>
        </w:rPr>
        <w:t xml:space="preserve">, 2003a: 63; Zˇ </w:t>
      </w:r>
      <w:proofErr w:type="spellStart"/>
      <w:r w:rsidRPr="002B5C7C">
        <w:rPr>
          <w:sz w:val="10"/>
        </w:rPr>
        <w:t>izˇek</w:t>
      </w:r>
      <w:proofErr w:type="spellEnd"/>
      <w:r w:rsidRPr="002B5C7C">
        <w:rPr>
          <w:sz w:val="10"/>
        </w:rPr>
        <w:t xml:space="preserve">, 2004b: 61). Even the ruling British </w:t>
      </w:r>
      <w:proofErr w:type="spellStart"/>
      <w:r w:rsidRPr="002B5C7C">
        <w:rPr>
          <w:sz w:val="10"/>
        </w:rPr>
        <w:t>Labour</w:t>
      </w:r>
      <w:proofErr w:type="spellEnd"/>
      <w:r w:rsidRPr="002B5C7C">
        <w:rPr>
          <w:sz w:val="10"/>
        </w:rPr>
        <w:t xml:space="preserve"> government, with its ‘Third Way’, in contrast to its tradition of socialism, has placed ‘economic </w:t>
      </w:r>
      <w:proofErr w:type="spellStart"/>
      <w:r w:rsidRPr="002B5C7C">
        <w:rPr>
          <w:sz w:val="10"/>
        </w:rPr>
        <w:t>globalisation</w:t>
      </w:r>
      <w:proofErr w:type="spellEnd"/>
      <w:r w:rsidRPr="002B5C7C">
        <w:rPr>
          <w:sz w:val="10"/>
        </w:rPr>
        <w:t xml:space="preserve">’ as ‘the most significant factor in shaping </w:t>
      </w:r>
      <w:proofErr w:type="spellStart"/>
      <w:r w:rsidRPr="002B5C7C">
        <w:rPr>
          <w:sz w:val="10"/>
        </w:rPr>
        <w:t>Labour</w:t>
      </w:r>
      <w:proofErr w:type="spellEnd"/>
      <w:r w:rsidRPr="002B5C7C">
        <w:rPr>
          <w:sz w:val="10"/>
        </w:rPr>
        <w:t xml:space="preserve"> Party thinking since the early 1990s’ (Allmendinger, 2003: 326). As McGowan (2004) observes: we trust fully in the staying power of global capitalism. The alternatives, which once seemed to be just around the corner, have become unimaginable today. The universe of global capitalism is, or so we think, here to stay, and we best not do anything to risk our status within it. Hence, we pledge our allegiance to it, and we put our trust in it. This is the fundamental mode of contemporary obedience to authority. Only by coming to understand this obedience to the dictates of global capitalism as obedience can we hope to break out of it. Global capitalism seems an unsurpassable horizon simply because we have not properly recognized our own investment in sustaining it. We see it as unsurpassable because we don’t want to lose it – and the imaginary satisfaction that it provides. (McGowan, 2004: 193) Illusion resides under this global fantasy of capital where ‘the basic feature of’ this dominant cultural imperative ‘no longer operates on the level of ideals and identifications, but directly on the level of regulating jouissance’ (Zˇ </w:t>
      </w:r>
      <w:proofErr w:type="spellStart"/>
      <w:r w:rsidRPr="002B5C7C">
        <w:rPr>
          <w:sz w:val="10"/>
        </w:rPr>
        <w:t>izˇek</w:t>
      </w:r>
      <w:proofErr w:type="spellEnd"/>
      <w:r w:rsidRPr="002B5C7C">
        <w:rPr>
          <w:sz w:val="10"/>
        </w:rPr>
        <w:t xml:space="preserve">, 2004b: 113). Even in Lefebvre’s day, this was a capitalism where surplus-value was synonymous with surplus-enjoyment supporting the injunction: ‘you must enjoy!’. </w:t>
      </w:r>
      <w:r w:rsidRPr="002B5C7C">
        <w:rPr>
          <w:rStyle w:val="StyleUnderline"/>
          <w:bCs/>
        </w:rPr>
        <w:t>In this light</w:t>
      </w:r>
      <w:r w:rsidRPr="002B5C7C">
        <w:rPr>
          <w:rStyle w:val="StyleUnderline"/>
          <w:bCs/>
          <w:highlight w:val="green"/>
        </w:rPr>
        <w:t>, the role of planning is to</w:t>
      </w:r>
      <w:r w:rsidRPr="002B5C7C">
        <w:rPr>
          <w:rStyle w:val="StyleUnderline"/>
          <w:bCs/>
        </w:rPr>
        <w:t xml:space="preserve"> facilitate enjoyment by </w:t>
      </w:r>
      <w:r w:rsidRPr="00962BFE">
        <w:rPr>
          <w:rStyle w:val="StyleUnderline"/>
          <w:bCs/>
        </w:rPr>
        <w:t xml:space="preserve">sustainably </w:t>
      </w:r>
      <w:r w:rsidRPr="002B5C7C">
        <w:rPr>
          <w:rStyle w:val="StyleUnderline"/>
          <w:bCs/>
          <w:highlight w:val="green"/>
        </w:rPr>
        <w:t>provid</w:t>
      </w:r>
      <w:r w:rsidRPr="002B5C7C">
        <w:rPr>
          <w:rStyle w:val="StyleUnderline"/>
          <w:bCs/>
        </w:rPr>
        <w:t xml:space="preserve">ing </w:t>
      </w:r>
      <w:r w:rsidRPr="002B5C7C">
        <w:rPr>
          <w:rStyle w:val="StyleUnderline"/>
          <w:bCs/>
          <w:highlight w:val="green"/>
        </w:rPr>
        <w:t>the</w:t>
      </w:r>
      <w:r w:rsidRPr="002B5C7C">
        <w:rPr>
          <w:rStyle w:val="StyleUnderline"/>
          <w:bCs/>
        </w:rPr>
        <w:t xml:space="preserve"> correct </w:t>
      </w:r>
      <w:r w:rsidRPr="002B5C7C">
        <w:rPr>
          <w:rStyle w:val="StyleUnderline"/>
          <w:bCs/>
          <w:highlight w:val="green"/>
        </w:rPr>
        <w:t>space</w:t>
      </w:r>
      <w:r w:rsidRPr="002B5C7C">
        <w:rPr>
          <w:rStyle w:val="StyleUnderline"/>
          <w:bCs/>
        </w:rPr>
        <w:t xml:space="preserve"> – healthy, competitive, </w:t>
      </w:r>
      <w:proofErr w:type="gramStart"/>
      <w:r w:rsidRPr="002B5C7C">
        <w:rPr>
          <w:rStyle w:val="StyleUnderline"/>
          <w:bCs/>
        </w:rPr>
        <w:t>fit</w:t>
      </w:r>
      <w:proofErr w:type="gramEnd"/>
      <w:r w:rsidRPr="002B5C7C">
        <w:rPr>
          <w:rStyle w:val="StyleUnderline"/>
          <w:bCs/>
        </w:rPr>
        <w:t xml:space="preserve"> and attractive – </w:t>
      </w:r>
      <w:r w:rsidRPr="002B5C7C">
        <w:rPr>
          <w:rStyle w:val="StyleUnderline"/>
          <w:bCs/>
          <w:highlight w:val="green"/>
        </w:rPr>
        <w:t>where enjoyment can be</w:t>
      </w:r>
      <w:r w:rsidRPr="002B5C7C">
        <w:rPr>
          <w:rStyle w:val="StyleUnderline"/>
          <w:bCs/>
        </w:rPr>
        <w:t xml:space="preserve"> effectively materialized and </w:t>
      </w:r>
      <w:r w:rsidRPr="002B5C7C">
        <w:rPr>
          <w:rStyle w:val="StyleUnderline"/>
          <w:bCs/>
          <w:highlight w:val="green"/>
        </w:rPr>
        <w:t>maximized</w:t>
      </w:r>
      <w:r w:rsidRPr="002B5C7C">
        <w:rPr>
          <w:rStyle w:val="StyleUnderline"/>
          <w:bCs/>
        </w:rPr>
        <w:t xml:space="preserve"> under the imperative of global capitalism</w:t>
      </w:r>
      <w:r w:rsidRPr="002B5C7C">
        <w:rPr>
          <w:sz w:val="10"/>
        </w:rPr>
        <w:t xml:space="preserve">. Consequently: urbanism is nothing more than an ideology that claims to be either ‘art’ or ‘technology’ or ‘science’, depending on the context. This ideology pretends to be straightforward, yet it obfuscates, </w:t>
      </w:r>
      <w:proofErr w:type="spellStart"/>
      <w:r w:rsidRPr="002B5C7C">
        <w:rPr>
          <w:sz w:val="10"/>
        </w:rPr>
        <w:t>harbours</w:t>
      </w:r>
      <w:proofErr w:type="spellEnd"/>
      <w:r w:rsidRPr="002B5C7C">
        <w:rPr>
          <w:sz w:val="10"/>
        </w:rPr>
        <w:t xml:space="preserve"> things </w:t>
      </w:r>
      <w:proofErr w:type="gramStart"/>
      <w:r w:rsidRPr="002B5C7C">
        <w:rPr>
          <w:sz w:val="10"/>
        </w:rPr>
        <w:t>unsaid:</w:t>
      </w:r>
      <w:proofErr w:type="gramEnd"/>
      <w:r w:rsidRPr="002B5C7C">
        <w:rPr>
          <w:sz w:val="10"/>
        </w:rPr>
        <w:t xml:space="preserve"> which it covers, which it contains, as a form of will tending towards efficiency. Urbanism is doubly fetishistic. First, it implies the fetishism of satisfaction. What about vested interests? They must be satisfied, and therefore their needs must be understood and catered to, unchanged . . . Second, it implies the fetishism of space. Space is creation. Whoever creates space creates whatever it is that fills space. The place engenders the </w:t>
      </w:r>
      <w:proofErr w:type="gramStart"/>
      <w:r w:rsidRPr="002B5C7C">
        <w:rPr>
          <w:sz w:val="10"/>
        </w:rPr>
        <w:t>thing</w:t>
      </w:r>
      <w:proofErr w:type="gramEnd"/>
      <w:r w:rsidRPr="002B5C7C">
        <w:rPr>
          <w:sz w:val="10"/>
        </w:rPr>
        <w:t xml:space="preserve"> and the good place engenders good things. (Lefebvre, 2003: 159) This is exacerbated further in the current milieu of consumerist post-democracy personified by the master signifier: global capitalism. ‘Post-democracy is founded on an attempt to exclude the political awareness of lack and negativity from the political domain, leading to a political order which retains the token institutions of liberal democracy but neutralizes the centrality of political antagonism’ (</w:t>
      </w:r>
      <w:proofErr w:type="spellStart"/>
      <w:r w:rsidRPr="002B5C7C">
        <w:rPr>
          <w:sz w:val="10"/>
        </w:rPr>
        <w:t>Stavrakakis</w:t>
      </w:r>
      <w:proofErr w:type="spellEnd"/>
      <w:r w:rsidRPr="002B5C7C">
        <w:rPr>
          <w:sz w:val="10"/>
        </w:rPr>
        <w:t xml:space="preserve">, 2003a: 59). </w:t>
      </w:r>
      <w:r w:rsidRPr="002B5C7C">
        <w:rPr>
          <w:rStyle w:val="StyleUnderline"/>
          <w:bCs/>
        </w:rPr>
        <w:t>In response to the dominant ‘</w:t>
      </w:r>
      <w:r w:rsidRPr="00C172F4">
        <w:rPr>
          <w:rStyle w:val="StyleUnderline"/>
          <w:bCs/>
        </w:rPr>
        <w:t>logic’ of global competitiveness, the technocrats and experts including planners, shape, contextualize and implement public policy in the interest of the dominant hegemonic bloc</w:t>
      </w:r>
      <w:r w:rsidRPr="00C172F4">
        <w:rPr>
          <w:sz w:val="10"/>
        </w:rPr>
        <w:t xml:space="preserve">. This is constructed under the logics and knowledges of university discourses (see </w:t>
      </w:r>
      <w:proofErr w:type="spellStart"/>
      <w:r w:rsidRPr="00C172F4">
        <w:rPr>
          <w:sz w:val="10"/>
        </w:rPr>
        <w:t>Gunder</w:t>
      </w:r>
      <w:proofErr w:type="spellEnd"/>
      <w:r w:rsidRPr="00C172F4">
        <w:rPr>
          <w:sz w:val="10"/>
        </w:rPr>
        <w:t xml:space="preserve">, 2004), with an objective to remove existing or potential urban </w:t>
      </w:r>
      <w:proofErr w:type="spellStart"/>
      <w:proofErr w:type="gramStart"/>
      <w:r w:rsidRPr="00C172F4">
        <w:rPr>
          <w:sz w:val="10"/>
        </w:rPr>
        <w:t>blight,‘</w:t>
      </w:r>
      <w:proofErr w:type="gramEnd"/>
      <w:r w:rsidRPr="00C172F4">
        <w:rPr>
          <w:sz w:val="10"/>
        </w:rPr>
        <w:t>dis</w:t>
      </w:r>
      <w:proofErr w:type="spellEnd"/>
      <w:r w:rsidRPr="00C172F4">
        <w:rPr>
          <w:sz w:val="10"/>
        </w:rPr>
        <w:t>-ease’ and dysfunction detracting from local enjoyment and global competitiveness (</w:t>
      </w:r>
      <w:proofErr w:type="spellStart"/>
      <w:r w:rsidRPr="00C172F4">
        <w:rPr>
          <w:sz w:val="10"/>
        </w:rPr>
        <w:t>Gunder</w:t>
      </w:r>
      <w:proofErr w:type="spellEnd"/>
      <w:r w:rsidRPr="00C172F4">
        <w:rPr>
          <w:sz w:val="10"/>
        </w:rPr>
        <w:t>, 2005; McGuirk, 2004). Of course, the hegemonic network, or bloc</w:t>
      </w:r>
      <w:r w:rsidRPr="002B5C7C">
        <w:rPr>
          <w:sz w:val="10"/>
        </w:rPr>
        <w:t xml:space="preserve">, initially shapes the debate as to what constitutes desired enjoyment and what is lacking in urban competitiveness. </w:t>
      </w:r>
      <w:r w:rsidRPr="002B5C7C">
        <w:rPr>
          <w:rStyle w:val="StyleUnderline"/>
          <w:bCs/>
        </w:rPr>
        <w:t>In turn, this defines what is blighted and dysfunctional and in need of planning remedy</w:t>
      </w:r>
      <w:r w:rsidRPr="002B5C7C">
        <w:rPr>
          <w:sz w:val="10"/>
        </w:rPr>
        <w:t xml:space="preserve">. This is predicated on a logic, or more accurately a rhetoric, that a lack of a particular defined type of enjoyment, or competitiveness, is inherently </w:t>
      </w:r>
      <w:r w:rsidRPr="00962BFE">
        <w:rPr>
          <w:sz w:val="10"/>
        </w:rPr>
        <w:t xml:space="preserve">unhealthy for the aggregate social body. Planners, programmers, and users want solutions. For what? To make people happy. To order them to be happy. It is a strange way of interpreting happiness. The science of the urban phenomenon cannot respond to these demands without the risk of validating external restrictions imposed by ideology and power. (Lefebvre, 2003: 141) </w:t>
      </w:r>
      <w:r w:rsidRPr="00962BFE">
        <w:rPr>
          <w:rStyle w:val="StyleUnderline"/>
          <w:bCs/>
        </w:rPr>
        <w:t>Yet this lack and its resolution are more often technical in nature, rather than political.</w:t>
      </w:r>
      <w:r w:rsidRPr="00962BFE">
        <w:rPr>
          <w:sz w:val="10"/>
        </w:rPr>
        <w:t xml:space="preserve"> </w:t>
      </w:r>
      <w:proofErr w:type="gramStart"/>
      <w:r w:rsidRPr="00962BFE">
        <w:rPr>
          <w:sz w:val="10"/>
        </w:rPr>
        <w:t>As a consequence</w:t>
      </w:r>
      <w:proofErr w:type="gramEnd"/>
      <w:r w:rsidRPr="00962BFE">
        <w:rPr>
          <w:sz w:val="10"/>
        </w:rPr>
        <w:t xml:space="preserve">, the technocrats in partnership with their ‘dominant stakeholders’ can ensure the impression of happiness for the many, while, not to mention, achieving the stakeholders’ specific interests. Material happiness for all but that evil other Lacanian theory suggests that a subject’s jouissance is given freest rein when an act of desire contains a dimension of transgression. It is the ‘little sin’ that gives the most pleasure; it is the prohibition as such which elevates a common everyday object into an object of desire (Zˇ </w:t>
      </w:r>
      <w:proofErr w:type="spellStart"/>
      <w:r w:rsidRPr="00962BFE">
        <w:rPr>
          <w:sz w:val="10"/>
        </w:rPr>
        <w:t>izˇek</w:t>
      </w:r>
      <w:proofErr w:type="spellEnd"/>
      <w:r w:rsidRPr="00962BFE">
        <w:rPr>
          <w:sz w:val="10"/>
        </w:rPr>
        <w:t>, 2004b: 177). The bio-politics of contemporary planning are predicated on enjoyment – you will enjoy! – not the prior duality of repression/freedom of the Weberian capitalist master’s injunction: ‘No you cannot do that!’. The achievements of traditional utopian goals were ones of freedom to act against the repression of</w:t>
      </w:r>
      <w:r w:rsidRPr="008B194E">
        <w:rPr>
          <w:sz w:val="10"/>
        </w:rPr>
        <w:t xml:space="preserve"> the negative injunction. </w:t>
      </w:r>
      <w:r w:rsidRPr="008B194E">
        <w:rPr>
          <w:rStyle w:val="StyleUnderline"/>
          <w:bCs/>
        </w:rPr>
        <w:t xml:space="preserve">Contemporary injunctions are to enjoy – or at least to sustain our happiness – regardless of what we </w:t>
      </w:r>
      <w:proofErr w:type="gramStart"/>
      <w:r w:rsidRPr="008B194E">
        <w:rPr>
          <w:rStyle w:val="StyleUnderline"/>
          <w:bCs/>
        </w:rPr>
        <w:t>actually desire</w:t>
      </w:r>
      <w:proofErr w:type="gramEnd"/>
      <w:r w:rsidRPr="008B194E">
        <w:rPr>
          <w:rStyle w:val="StyleUnderline"/>
          <w:bCs/>
        </w:rPr>
        <w:t>. Happiness is not a class of truth, but one of an ontological class of being where: ‘happiness’ relies on the subject’s inability or unreadiness fully to confront the consequences of its desire: the price of happiness is that the subject remains stuck in the inconsistency of its desires. In our daily lives, we (pretend to) desire things which we do not really desire, so that, ultimately, the worst thing that can happen is for us to get what we ‘officially’ desire</w:t>
      </w:r>
      <w:r w:rsidRPr="008B194E">
        <w:rPr>
          <w:sz w:val="10"/>
        </w:rPr>
        <w:t>. Happiness is thus hypocritical: it is the happiness dreaming about things we d</w:t>
      </w:r>
      <w:r w:rsidRPr="002B5C7C">
        <w:rPr>
          <w:sz w:val="10"/>
        </w:rPr>
        <w:t xml:space="preserve">o not really want. (Zˇ </w:t>
      </w:r>
      <w:proofErr w:type="spellStart"/>
      <w:r w:rsidRPr="002B5C7C">
        <w:rPr>
          <w:sz w:val="10"/>
        </w:rPr>
        <w:t>izˇek</w:t>
      </w:r>
      <w:proofErr w:type="spellEnd"/>
      <w:r w:rsidRPr="002B5C7C">
        <w:rPr>
          <w:sz w:val="10"/>
        </w:rPr>
        <w:t xml:space="preserve">, 2002a: 59–60) </w:t>
      </w:r>
      <w:r w:rsidRPr="002B5C7C">
        <w:rPr>
          <w:rStyle w:val="StyleUnderline"/>
          <w:bCs/>
          <w:highlight w:val="green"/>
        </w:rPr>
        <w:t>Planning</w:t>
      </w:r>
      <w:r w:rsidRPr="002B5C7C">
        <w:rPr>
          <w:rStyle w:val="StyleUnderline"/>
          <w:bCs/>
        </w:rPr>
        <w:t xml:space="preserve"> continues </w:t>
      </w:r>
      <w:r w:rsidRPr="00C172F4">
        <w:rPr>
          <w:rStyle w:val="StyleUnderline"/>
          <w:bCs/>
        </w:rPr>
        <w:t xml:space="preserve">to succeed because it </w:t>
      </w:r>
      <w:r w:rsidRPr="00C172F4">
        <w:rPr>
          <w:rStyle w:val="StyleUnderline"/>
          <w:bCs/>
          <w:highlight w:val="green"/>
        </w:rPr>
        <w:t>underpins the</w:t>
      </w:r>
      <w:r w:rsidRPr="002B5C7C">
        <w:rPr>
          <w:rStyle w:val="StyleUnderline"/>
          <w:bCs/>
        </w:rPr>
        <w:t xml:space="preserve"> primal </w:t>
      </w:r>
      <w:r w:rsidRPr="00C172F4">
        <w:rPr>
          <w:rStyle w:val="StyleUnderline"/>
          <w:bCs/>
          <w:highlight w:val="green"/>
        </w:rPr>
        <w:t>desire</w:t>
      </w:r>
      <w:r w:rsidRPr="002B5C7C">
        <w:rPr>
          <w:rStyle w:val="StyleUnderline"/>
          <w:bCs/>
        </w:rPr>
        <w:t xml:space="preserve"> of most subjects in society </w:t>
      </w:r>
      <w:r w:rsidRPr="00C172F4">
        <w:rPr>
          <w:rStyle w:val="StyleUnderline"/>
          <w:bCs/>
          <w:highlight w:val="green"/>
        </w:rPr>
        <w:t xml:space="preserve">for </w:t>
      </w:r>
      <w:r w:rsidRPr="00962BFE">
        <w:rPr>
          <w:rStyle w:val="StyleUnderline"/>
          <w:bCs/>
        </w:rPr>
        <w:t>a</w:t>
      </w:r>
      <w:r w:rsidRPr="002B5C7C">
        <w:rPr>
          <w:rStyle w:val="StyleUnderline"/>
          <w:bCs/>
        </w:rPr>
        <w:t xml:space="preserve"> conflict-free, </w:t>
      </w:r>
      <w:proofErr w:type="gramStart"/>
      <w:r w:rsidRPr="00962BFE">
        <w:rPr>
          <w:rStyle w:val="StyleUnderline"/>
          <w:bCs/>
        </w:rPr>
        <w:t>safe</w:t>
      </w:r>
      <w:proofErr w:type="gramEnd"/>
      <w:r w:rsidRPr="002B5C7C">
        <w:rPr>
          <w:rStyle w:val="StyleUnderline"/>
          <w:bCs/>
        </w:rPr>
        <w:t xml:space="preserve"> and assured </w:t>
      </w:r>
      <w:r w:rsidRPr="002B5C7C">
        <w:rPr>
          <w:rStyle w:val="StyleUnderline"/>
          <w:bCs/>
        </w:rPr>
        <w:lastRenderedPageBreak/>
        <w:t xml:space="preserve">happy </w:t>
      </w:r>
      <w:r w:rsidRPr="00C172F4">
        <w:rPr>
          <w:rStyle w:val="StyleUnderline"/>
          <w:bCs/>
          <w:highlight w:val="green"/>
        </w:rPr>
        <w:t>future</w:t>
      </w:r>
      <w:r w:rsidRPr="002B5C7C">
        <w:rPr>
          <w:rStyle w:val="StyleUnderline"/>
          <w:bCs/>
        </w:rPr>
        <w:t xml:space="preserve">, </w:t>
      </w:r>
      <w:r w:rsidRPr="00962BFE">
        <w:rPr>
          <w:rStyle w:val="StyleUnderline"/>
          <w:bCs/>
        </w:rPr>
        <w:t xml:space="preserve">even if </w:t>
      </w:r>
      <w:r w:rsidRPr="00C172F4">
        <w:rPr>
          <w:rStyle w:val="StyleUnderline"/>
          <w:bCs/>
          <w:highlight w:val="green"/>
        </w:rPr>
        <w:t xml:space="preserve">it can only deliver </w:t>
      </w:r>
      <w:r w:rsidRPr="008B194E">
        <w:rPr>
          <w:rStyle w:val="StyleUnderline"/>
          <w:bCs/>
        </w:rPr>
        <w:t xml:space="preserve">this as </w:t>
      </w:r>
      <w:r w:rsidRPr="00C172F4">
        <w:rPr>
          <w:rStyle w:val="StyleUnderline"/>
          <w:bCs/>
          <w:highlight w:val="green"/>
        </w:rPr>
        <w:t xml:space="preserve">a fantasy-scenario </w:t>
      </w:r>
      <w:r w:rsidRPr="00C172F4">
        <w:rPr>
          <w:rStyle w:val="StyleUnderline"/>
          <w:bCs/>
        </w:rPr>
        <w:t>of material happiness</w:t>
      </w:r>
      <w:r w:rsidRPr="00C172F4">
        <w:rPr>
          <w:rStyle w:val="StyleUnderline"/>
          <w:bCs/>
          <w:highlight w:val="green"/>
        </w:rPr>
        <w:t xml:space="preserve">, rather than </w:t>
      </w:r>
      <w:r w:rsidRPr="00C172F4">
        <w:rPr>
          <w:rStyle w:val="StyleUnderline"/>
          <w:bCs/>
        </w:rPr>
        <w:t xml:space="preserve">as </w:t>
      </w:r>
      <w:r w:rsidRPr="00C172F4">
        <w:rPr>
          <w:rStyle w:val="StyleUnderline"/>
          <w:bCs/>
          <w:highlight w:val="green"/>
        </w:rPr>
        <w:t xml:space="preserve">an impossible reality that </w:t>
      </w:r>
      <w:r w:rsidRPr="00C172F4">
        <w:rPr>
          <w:rStyle w:val="StyleUnderline"/>
          <w:bCs/>
        </w:rPr>
        <w:t xml:space="preserve">actually </w:t>
      </w:r>
      <w:r w:rsidRPr="00C172F4">
        <w:rPr>
          <w:rStyle w:val="StyleUnderline"/>
          <w:bCs/>
          <w:highlight w:val="green"/>
        </w:rPr>
        <w:t xml:space="preserve">sates </w:t>
      </w:r>
      <w:r w:rsidRPr="00C172F4">
        <w:rPr>
          <w:rStyle w:val="StyleUnderline"/>
          <w:bCs/>
        </w:rPr>
        <w:t xml:space="preserve">all </w:t>
      </w:r>
      <w:r w:rsidRPr="00C172F4">
        <w:rPr>
          <w:rStyle w:val="StyleUnderline"/>
          <w:bCs/>
          <w:highlight w:val="green"/>
        </w:rPr>
        <w:t>desires</w:t>
      </w:r>
      <w:r w:rsidRPr="002B5C7C">
        <w:rPr>
          <w:rStyle w:val="StyleUnderline"/>
          <w:bCs/>
        </w:rPr>
        <w:t xml:space="preserve"> (</w:t>
      </w:r>
      <w:proofErr w:type="spellStart"/>
      <w:r w:rsidRPr="002B5C7C">
        <w:rPr>
          <w:rStyle w:val="StyleUnderline"/>
          <w:bCs/>
        </w:rPr>
        <w:t>Gunder</w:t>
      </w:r>
      <w:proofErr w:type="spellEnd"/>
      <w:r w:rsidRPr="002B5C7C">
        <w:rPr>
          <w:rStyle w:val="StyleUnderline"/>
          <w:bCs/>
        </w:rPr>
        <w:t>, 2003a, 2003b). This is a fantasy predicated on an obedience to a shallow consumptive quantitative imperative to be materially happy, which often occurs at the expense of our actual qualitative psychic desires.</w:t>
      </w:r>
      <w:r w:rsidRPr="002B5C7C">
        <w:rPr>
          <w:sz w:val="10"/>
        </w:rPr>
        <w:t xml:space="preserve"> In our contemporary global </w:t>
      </w:r>
      <w:proofErr w:type="gramStart"/>
      <w:r w:rsidRPr="002B5C7C">
        <w:rPr>
          <w:sz w:val="10"/>
        </w:rPr>
        <w:t>society</w:t>
      </w:r>
      <w:proofErr w:type="gramEnd"/>
      <w:r w:rsidRPr="002B5C7C">
        <w:rPr>
          <w:sz w:val="10"/>
        </w:rPr>
        <w:t xml:space="preserve"> the ‘moral law’ is no longer the imperative that acts as a limitation, stopping us from enjoying too much. Instead, the cultural imperative, the now dominant moral Law itself, in its injunction for us to enjoy becomes ‘the ultimate “transgression”’ should one wish to pursue a life of moderation (Zˇ </w:t>
      </w:r>
      <w:proofErr w:type="spellStart"/>
      <w:r w:rsidRPr="002B5C7C">
        <w:rPr>
          <w:sz w:val="10"/>
        </w:rPr>
        <w:t>izˇek</w:t>
      </w:r>
      <w:proofErr w:type="spellEnd"/>
      <w:r w:rsidRPr="002B5C7C">
        <w:rPr>
          <w:sz w:val="10"/>
        </w:rPr>
        <w:t xml:space="preserve">, 2004b: 174). </w:t>
      </w:r>
      <w:r w:rsidRPr="002B5C7C">
        <w:rPr>
          <w:rStyle w:val="StyleUnderline"/>
          <w:bCs/>
        </w:rPr>
        <w:t xml:space="preserve">Further, </w:t>
      </w:r>
      <w:r w:rsidRPr="00C172F4">
        <w:rPr>
          <w:rStyle w:val="StyleUnderline"/>
          <w:bCs/>
          <w:highlight w:val="green"/>
        </w:rPr>
        <w:t>‘the fantasy</w:t>
      </w:r>
      <w:r w:rsidRPr="002B5C7C">
        <w:rPr>
          <w:rStyle w:val="StyleUnderline"/>
          <w:bCs/>
        </w:rPr>
        <w:t xml:space="preserve"> of a utopian harmonious social world </w:t>
      </w:r>
      <w:r w:rsidRPr="00C172F4">
        <w:rPr>
          <w:rStyle w:val="StyleUnderline"/>
          <w:bCs/>
          <w:highlight w:val="green"/>
        </w:rPr>
        <w:t>can only be sustained if</w:t>
      </w:r>
      <w:r w:rsidRPr="002B5C7C">
        <w:rPr>
          <w:rStyle w:val="StyleUnderline"/>
          <w:bCs/>
        </w:rPr>
        <w:t xml:space="preserve"> all the </w:t>
      </w:r>
      <w:r w:rsidRPr="00962BFE">
        <w:rPr>
          <w:rStyle w:val="StyleUnderline"/>
          <w:bCs/>
        </w:rPr>
        <w:t xml:space="preserve">persisting </w:t>
      </w:r>
      <w:r w:rsidRPr="00C172F4">
        <w:rPr>
          <w:rStyle w:val="StyleUnderline"/>
          <w:bCs/>
          <w:highlight w:val="green"/>
        </w:rPr>
        <w:t xml:space="preserve">disorders can be attributed to </w:t>
      </w:r>
      <w:r w:rsidRPr="00962BFE">
        <w:rPr>
          <w:rStyle w:val="StyleUnderline"/>
          <w:bCs/>
          <w:highlight w:val="green"/>
        </w:rPr>
        <w:t>a</w:t>
      </w:r>
      <w:r w:rsidRPr="00962BFE">
        <w:rPr>
          <w:rStyle w:val="StyleUnderline"/>
          <w:bCs/>
        </w:rPr>
        <w:t>n alien intruder . . . a certain particularity which cannot be assimilated, but instead must be eliminated’ (</w:t>
      </w:r>
      <w:proofErr w:type="spellStart"/>
      <w:r w:rsidRPr="00962BFE">
        <w:rPr>
          <w:rStyle w:val="StyleUnderline"/>
          <w:bCs/>
        </w:rPr>
        <w:t>Stavrakakis</w:t>
      </w:r>
      <w:proofErr w:type="spellEnd"/>
      <w:r w:rsidRPr="00962BFE">
        <w:rPr>
          <w:rStyle w:val="StyleUnderline"/>
          <w:bCs/>
        </w:rPr>
        <w:t xml:space="preserve">, 1999: 108). This is the stranger, the Other that is not us that can act as the </w:t>
      </w:r>
      <w:r w:rsidRPr="00C172F4">
        <w:rPr>
          <w:rStyle w:val="StyleUnderline"/>
          <w:bCs/>
          <w:highlight w:val="green"/>
        </w:rPr>
        <w:t xml:space="preserve">‘“scapegoat” to be </w:t>
      </w:r>
      <w:proofErr w:type="spellStart"/>
      <w:r w:rsidRPr="00C172F4">
        <w:rPr>
          <w:rStyle w:val="StyleUnderline"/>
          <w:bCs/>
          <w:highlight w:val="green"/>
        </w:rPr>
        <w:t>stigmatised</w:t>
      </w:r>
      <w:proofErr w:type="spellEnd"/>
      <w:r w:rsidRPr="002B5C7C">
        <w:rPr>
          <w:rStyle w:val="StyleUnderline"/>
          <w:bCs/>
        </w:rPr>
        <w:t xml:space="preserve"> as the one who is blamed for our lack, the Evil force that stole our precious jouissance’ and stopped the fantasy from achieving its utopian vision (</w:t>
      </w:r>
      <w:proofErr w:type="spellStart"/>
      <w:r w:rsidRPr="002B5C7C">
        <w:rPr>
          <w:rStyle w:val="StyleUnderline"/>
          <w:bCs/>
        </w:rPr>
        <w:t>Stavrakakis</w:t>
      </w:r>
      <w:proofErr w:type="spellEnd"/>
      <w:r w:rsidRPr="002B5C7C">
        <w:rPr>
          <w:rStyle w:val="StyleUnderline"/>
          <w:bCs/>
        </w:rPr>
        <w:t xml:space="preserve">, 2003a: 58). Even </w:t>
      </w:r>
      <w:r w:rsidRPr="00962BFE">
        <w:rPr>
          <w:rStyle w:val="StyleUnderline"/>
          <w:bCs/>
        </w:rPr>
        <w:t>our</w:t>
      </w:r>
      <w:r w:rsidRPr="002B5C7C">
        <w:rPr>
          <w:rStyle w:val="StyleUnderline"/>
          <w:bCs/>
        </w:rPr>
        <w:t xml:space="preserve"> ‘“complex” contemporary </w:t>
      </w:r>
      <w:r w:rsidRPr="00962BFE">
        <w:rPr>
          <w:rStyle w:val="StyleUnderline"/>
          <w:bCs/>
        </w:rPr>
        <w:t xml:space="preserve">societies </w:t>
      </w:r>
      <w:r w:rsidRPr="00C172F4">
        <w:rPr>
          <w:rStyle w:val="StyleUnderline"/>
          <w:bCs/>
          <w:highlight w:val="green"/>
        </w:rPr>
        <w:t xml:space="preserve">rely on the </w:t>
      </w:r>
      <w:r w:rsidRPr="00962BFE">
        <w:rPr>
          <w:rStyle w:val="StyleUnderline"/>
          <w:bCs/>
        </w:rPr>
        <w:t xml:space="preserve">basic </w:t>
      </w:r>
      <w:r w:rsidRPr="00C172F4">
        <w:rPr>
          <w:rStyle w:val="StyleUnderline"/>
          <w:bCs/>
          <w:highlight w:val="green"/>
        </w:rPr>
        <w:t>divide between included and excluded’</w:t>
      </w:r>
      <w:r w:rsidRPr="002B5C7C">
        <w:rPr>
          <w:rStyle w:val="StyleUnderline"/>
          <w:bCs/>
        </w:rPr>
        <w:t xml:space="preserve"> (Zˇ </w:t>
      </w:r>
      <w:proofErr w:type="spellStart"/>
      <w:r w:rsidRPr="002B5C7C">
        <w:rPr>
          <w:rStyle w:val="StyleUnderline"/>
          <w:bCs/>
        </w:rPr>
        <w:t>izˇek</w:t>
      </w:r>
      <w:proofErr w:type="spellEnd"/>
      <w:r w:rsidRPr="002B5C7C">
        <w:rPr>
          <w:rStyle w:val="StyleUnderline"/>
          <w:bCs/>
        </w:rPr>
        <w:t xml:space="preserve">, 2004b: 86). Zˇ </w:t>
      </w:r>
      <w:proofErr w:type="spellStart"/>
      <w:r w:rsidRPr="002B5C7C">
        <w:rPr>
          <w:rStyle w:val="StyleUnderline"/>
          <w:bCs/>
        </w:rPr>
        <w:t>izˇek</w:t>
      </w:r>
      <w:proofErr w:type="spellEnd"/>
      <w:r w:rsidRPr="002B5C7C">
        <w:rPr>
          <w:rStyle w:val="StyleUnderline"/>
          <w:bCs/>
        </w:rPr>
        <w:t xml:space="preserve"> (2004b: 86) continues: in any </w:t>
      </w:r>
      <w:r w:rsidRPr="00962BFE">
        <w:rPr>
          <w:rStyle w:val="StyleUnderline"/>
          <w:bCs/>
        </w:rPr>
        <w:t>society ‘there is a multitude within the</w:t>
      </w:r>
      <w:r w:rsidRPr="002B5C7C">
        <w:rPr>
          <w:rStyle w:val="StyleUnderline"/>
          <w:bCs/>
        </w:rPr>
        <w:t xml:space="preserve"> system and a multitude of those excluded, and simply to encompass them both within the scope of the same notion amounts to the same obscenity as equating starvation with dieting.’</w:t>
      </w:r>
      <w:r w:rsidRPr="002B5C7C">
        <w:rPr>
          <w:sz w:val="10"/>
        </w:rPr>
        <w:t xml:space="preserve"> It is continually this Other that permits the delusion of harmony in our identity defining groups and for this to transpire we require an Other, external to the group for the group to define itself. We require a disparity, or gap, to allocate a degree of difference to an Other to conceptualize the group identification as who we are not and on this </w:t>
      </w:r>
      <w:proofErr w:type="gramStart"/>
      <w:r w:rsidRPr="002B5C7C">
        <w:rPr>
          <w:sz w:val="10"/>
        </w:rPr>
        <w:t>Other</w:t>
      </w:r>
      <w:proofErr w:type="gramEnd"/>
      <w:r w:rsidRPr="002B5C7C">
        <w:rPr>
          <w:sz w:val="10"/>
        </w:rPr>
        <w:t xml:space="preserve"> we can attribute all the signs of disharmony that jeopardize our shared fantasy (Zˇ </w:t>
      </w:r>
      <w:proofErr w:type="spellStart"/>
      <w:r w:rsidRPr="002B5C7C">
        <w:rPr>
          <w:sz w:val="10"/>
        </w:rPr>
        <w:t>izˇek</w:t>
      </w:r>
      <w:proofErr w:type="spellEnd"/>
      <w:r w:rsidRPr="002B5C7C">
        <w:rPr>
          <w:sz w:val="10"/>
        </w:rPr>
        <w:t xml:space="preserve">, 1997: 5). Difference is essential to complete our fantasy of harmony, but only by providing the sacrificial Other on which we can blame the disappointment of the fantasy to deliver (Zˇ </w:t>
      </w:r>
      <w:proofErr w:type="spellStart"/>
      <w:r w:rsidRPr="002B5C7C">
        <w:rPr>
          <w:sz w:val="10"/>
        </w:rPr>
        <w:t>izˇek</w:t>
      </w:r>
      <w:proofErr w:type="spellEnd"/>
      <w:r w:rsidRPr="002B5C7C">
        <w:rPr>
          <w:sz w:val="10"/>
        </w:rPr>
        <w:t xml:space="preserve">, 2004a: 158–9). In this light, </w:t>
      </w:r>
      <w:proofErr w:type="spellStart"/>
      <w:proofErr w:type="gramStart"/>
      <w:r w:rsidRPr="002B5C7C">
        <w:rPr>
          <w:sz w:val="10"/>
        </w:rPr>
        <w:t>planning,‘</w:t>
      </w:r>
      <w:proofErr w:type="gramEnd"/>
      <w:r w:rsidRPr="002B5C7C">
        <w:rPr>
          <w:sz w:val="10"/>
        </w:rPr>
        <w:t>as</w:t>
      </w:r>
      <w:proofErr w:type="spellEnd"/>
      <w:r w:rsidRPr="002B5C7C">
        <w:rPr>
          <w:sz w:val="10"/>
        </w:rPr>
        <w:t xml:space="preserve"> part of the apparatus of the modern state, makes its own imprint, has its own powers for good and evil’ (</w:t>
      </w:r>
      <w:proofErr w:type="spellStart"/>
      <w:r w:rsidRPr="002B5C7C">
        <w:rPr>
          <w:sz w:val="10"/>
        </w:rPr>
        <w:t>Sandercock</w:t>
      </w:r>
      <w:proofErr w:type="spellEnd"/>
      <w:r w:rsidRPr="002B5C7C">
        <w:rPr>
          <w:sz w:val="10"/>
        </w:rPr>
        <w:t xml:space="preserve">, 2004: 134). This is especially so as planning identifies, or at least names and legitimizes, what constitutes an urban pathology that detracts from what is desirous of the globally competitive city. Planning then sets out to remedy this lack or deficiency. Civil society, </w:t>
      </w:r>
      <w:proofErr w:type="gramStart"/>
      <w:r w:rsidRPr="002B5C7C">
        <w:rPr>
          <w:sz w:val="10"/>
        </w:rPr>
        <w:t>i.e.</w:t>
      </w:r>
      <w:proofErr w:type="gramEnd"/>
      <w:r w:rsidRPr="002B5C7C">
        <w:rPr>
          <w:sz w:val="10"/>
        </w:rPr>
        <w:t xml:space="preserve"> the public stage, and media of information dissemination are central to this process. Of course, our media are not ideologically neutral. </w:t>
      </w:r>
      <w:proofErr w:type="gramStart"/>
      <w:r w:rsidRPr="002B5C7C">
        <w:rPr>
          <w:sz w:val="10"/>
        </w:rPr>
        <w:t>As a consequence</w:t>
      </w:r>
      <w:proofErr w:type="gramEnd"/>
      <w:r w:rsidRPr="002B5C7C">
        <w:rPr>
          <w:sz w:val="10"/>
        </w:rPr>
        <w:t xml:space="preserve">, media access for putting forth particular tropes of desire constitutes a central component of social, as well as economic, capital. This is well documented by </w:t>
      </w:r>
      <w:proofErr w:type="spellStart"/>
      <w:r w:rsidRPr="002B5C7C">
        <w:rPr>
          <w:sz w:val="10"/>
        </w:rPr>
        <w:t>Flyvbjerg</w:t>
      </w:r>
      <w:proofErr w:type="spellEnd"/>
      <w:r w:rsidRPr="002B5C7C">
        <w:rPr>
          <w:sz w:val="10"/>
        </w:rPr>
        <w:t xml:space="preserve"> (1998a) where the Aalborg Chamber of Commerce controlled the editorial content of the local newspaper. This argument is central to that of Chomsky’s (2003) multinational corporate steering of mass media content in </w:t>
      </w:r>
      <w:proofErr w:type="gramStart"/>
      <w:r w:rsidRPr="002B5C7C">
        <w:rPr>
          <w:sz w:val="10"/>
        </w:rPr>
        <w:t>the,</w:t>
      </w:r>
      <w:proofErr w:type="gramEnd"/>
      <w:r w:rsidRPr="002B5C7C">
        <w:rPr>
          <w:sz w:val="10"/>
        </w:rPr>
        <w:t xml:space="preserve"> so-called, ‘free’ press. This is where the mass media are free to publish almost anything, provided, of course, they do not alienate their corporate clients who provide their majority of income and profits via their advertising payments. </w:t>
      </w:r>
      <w:proofErr w:type="spellStart"/>
      <w:r w:rsidRPr="002B5C7C">
        <w:rPr>
          <w:sz w:val="10"/>
        </w:rPr>
        <w:t>Gunder</w:t>
      </w:r>
      <w:proofErr w:type="spellEnd"/>
      <w:r w:rsidRPr="002B5C7C">
        <w:rPr>
          <w:sz w:val="10"/>
        </w:rPr>
        <w:t xml:space="preserve"> (2003b) documented how planning actors and their affiliated partners gained public agreement via the rhetorical use of culturally shared ‘master </w:t>
      </w:r>
      <w:proofErr w:type="gramStart"/>
      <w:r w:rsidRPr="002B5C7C">
        <w:rPr>
          <w:sz w:val="10"/>
        </w:rPr>
        <w:t>signifiers’</w:t>
      </w:r>
      <w:proofErr w:type="gramEnd"/>
      <w:r w:rsidRPr="002B5C7C">
        <w:rPr>
          <w:sz w:val="10"/>
        </w:rPr>
        <w:t xml:space="preserve"> and their related metonymies and metaphors. Here each signifier was linked to associations in the public’s unconscious that induced a conscious expression of desire for a particular set of values or specific consequential actions. Effective deployment of rhetorical tropes can seduce subjects ‘to relinquish previous desires (including identifications and embrace new ones) – or alternatively, to invest </w:t>
      </w:r>
      <w:proofErr w:type="gramStart"/>
      <w:r w:rsidRPr="002B5C7C">
        <w:rPr>
          <w:sz w:val="10"/>
        </w:rPr>
        <w:t>all the more</w:t>
      </w:r>
      <w:proofErr w:type="gramEnd"/>
      <w:r w:rsidRPr="002B5C7C">
        <w:rPr>
          <w:sz w:val="10"/>
        </w:rPr>
        <w:t xml:space="preserve"> completely in old ones’ (</w:t>
      </w:r>
      <w:proofErr w:type="spellStart"/>
      <w:r w:rsidRPr="002B5C7C">
        <w:rPr>
          <w:sz w:val="10"/>
        </w:rPr>
        <w:t>Bracher</w:t>
      </w:r>
      <w:proofErr w:type="spellEnd"/>
      <w:r w:rsidRPr="002B5C7C">
        <w:rPr>
          <w:sz w:val="10"/>
        </w:rPr>
        <w:t xml:space="preserve">, 1993: 51–2). For example, does anyone wish to live in a city that is losing enjoyment to other locations because it lacks the fitness to compete? In Lacan, the construction of reality is continuous with the field of desire. Desire and reality are intimately connected . . . The nature of their link can only be revealed in fantasy . . . when harmony is not present it has to be somehow introduced </w:t>
      </w:r>
      <w:proofErr w:type="gramStart"/>
      <w:r w:rsidRPr="002B5C7C">
        <w:rPr>
          <w:sz w:val="10"/>
        </w:rPr>
        <w:t>in order for</w:t>
      </w:r>
      <w:proofErr w:type="gramEnd"/>
      <w:r w:rsidRPr="002B5C7C">
        <w:rPr>
          <w:sz w:val="10"/>
        </w:rPr>
        <w:t xml:space="preserve"> our reality to be coherent. It </w:t>
      </w:r>
      <w:proofErr w:type="gramStart"/>
      <w:r w:rsidRPr="002B5C7C">
        <w:rPr>
          <w:sz w:val="10"/>
        </w:rPr>
        <w:t>has to</w:t>
      </w:r>
      <w:proofErr w:type="gramEnd"/>
      <w:r w:rsidRPr="002B5C7C">
        <w:rPr>
          <w:sz w:val="10"/>
        </w:rPr>
        <w:t xml:space="preserve"> be introduced through a </w:t>
      </w:r>
      <w:proofErr w:type="spellStart"/>
      <w:r w:rsidRPr="002B5C7C">
        <w:rPr>
          <w:sz w:val="10"/>
        </w:rPr>
        <w:t>fantasmatic</w:t>
      </w:r>
      <w:proofErr w:type="spellEnd"/>
      <w:r w:rsidRPr="002B5C7C">
        <w:rPr>
          <w:sz w:val="10"/>
        </w:rPr>
        <w:t xml:space="preserve"> social construction. (</w:t>
      </w:r>
      <w:proofErr w:type="spellStart"/>
      <w:r w:rsidRPr="002B5C7C">
        <w:rPr>
          <w:sz w:val="10"/>
        </w:rPr>
        <w:t>Stavrakakis</w:t>
      </w:r>
      <w:proofErr w:type="spellEnd"/>
      <w:r w:rsidRPr="002B5C7C">
        <w:rPr>
          <w:sz w:val="10"/>
        </w:rPr>
        <w:t>, 1999: 62–3) This is where, from a Lacanian outlook, by accepting rationalization as the means to fulfil a desire for completeness – via the utilization of falsifying words – ‘man does not adapt himself to reality; he adapts reality to himself’ (</w:t>
      </w:r>
      <w:proofErr w:type="spellStart"/>
      <w:r w:rsidRPr="002B5C7C">
        <w:rPr>
          <w:sz w:val="10"/>
        </w:rPr>
        <w:t>Roudinesco</w:t>
      </w:r>
      <w:proofErr w:type="spellEnd"/>
      <w:r w:rsidRPr="002B5C7C">
        <w:rPr>
          <w:sz w:val="10"/>
        </w:rPr>
        <w:t xml:space="preserve">, 1997: 114). </w:t>
      </w:r>
      <w:r w:rsidRPr="00C172F4">
        <w:rPr>
          <w:rStyle w:val="StyleUnderline"/>
          <w:bCs/>
          <w:highlight w:val="green"/>
        </w:rPr>
        <w:t>Ideological fantasies</w:t>
      </w:r>
      <w:r w:rsidRPr="002B5C7C">
        <w:rPr>
          <w:rStyle w:val="StyleUnderline"/>
          <w:bCs/>
        </w:rPr>
        <w:t xml:space="preserve"> as to what constitutes an enjoyable and satisfying city </w:t>
      </w:r>
      <w:r w:rsidRPr="00AC7AE0">
        <w:rPr>
          <w:rStyle w:val="StyleUnderline"/>
          <w:bCs/>
        </w:rPr>
        <w:t xml:space="preserve">are deployed to </w:t>
      </w:r>
      <w:r w:rsidRPr="00C172F4">
        <w:rPr>
          <w:rStyle w:val="StyleUnderline"/>
          <w:bCs/>
          <w:highlight w:val="green"/>
        </w:rPr>
        <w:t>hide the dysfunctions</w:t>
      </w:r>
      <w:r w:rsidRPr="002B5C7C">
        <w:rPr>
          <w:rStyle w:val="StyleUnderline"/>
          <w:bCs/>
        </w:rPr>
        <w:t xml:space="preserve"> and </w:t>
      </w:r>
      <w:proofErr w:type="spellStart"/>
      <w:r w:rsidRPr="002B5C7C">
        <w:rPr>
          <w:rStyle w:val="StyleUnderline"/>
          <w:bCs/>
        </w:rPr>
        <w:t>unpredictabilities</w:t>
      </w:r>
      <w:proofErr w:type="spellEnd"/>
      <w:r w:rsidRPr="002B5C7C">
        <w:rPr>
          <w:rStyle w:val="StyleUnderline"/>
          <w:bCs/>
        </w:rPr>
        <w:t xml:space="preserve"> that are </w:t>
      </w:r>
      <w:r w:rsidRPr="00C172F4">
        <w:rPr>
          <w:rStyle w:val="StyleUnderline"/>
          <w:bCs/>
          <w:highlight w:val="green"/>
        </w:rPr>
        <w:t>ubiquitous throughout</w:t>
      </w:r>
      <w:r w:rsidRPr="002B5C7C">
        <w:rPr>
          <w:rStyle w:val="StyleUnderline"/>
          <w:bCs/>
        </w:rPr>
        <w:t xml:space="preserve"> all </w:t>
      </w:r>
      <w:r w:rsidRPr="00C172F4">
        <w:rPr>
          <w:rStyle w:val="StyleUnderline"/>
          <w:bCs/>
          <w:highlight w:val="green"/>
        </w:rPr>
        <w:t>social spheres</w:t>
      </w:r>
      <w:r w:rsidRPr="002B5C7C">
        <w:rPr>
          <w:rStyle w:val="StyleUnderline"/>
          <w:bCs/>
        </w:rPr>
        <w:t>, particularly for those lacking in sufficient capital to offset adversity.</w:t>
      </w:r>
      <w:r w:rsidRPr="002B5C7C">
        <w:rPr>
          <w:sz w:val="10"/>
        </w:rPr>
        <w:t xml:space="preserve"> Social reality ‘is sustained by the “as if”, the fantasy of what things are like’ (Dean, 2001: 627). Rationalization, or </w:t>
      </w:r>
      <w:proofErr w:type="spellStart"/>
      <w:r w:rsidRPr="002B5C7C">
        <w:rPr>
          <w:sz w:val="10"/>
        </w:rPr>
        <w:t>realrationalität</w:t>
      </w:r>
      <w:proofErr w:type="spellEnd"/>
      <w:r w:rsidRPr="002B5C7C">
        <w:rPr>
          <w:sz w:val="10"/>
        </w:rPr>
        <w:t xml:space="preserve"> as </w:t>
      </w:r>
      <w:proofErr w:type="spellStart"/>
      <w:r w:rsidRPr="002B5C7C">
        <w:rPr>
          <w:sz w:val="10"/>
        </w:rPr>
        <w:t>Flyvbjerg</w:t>
      </w:r>
      <w:proofErr w:type="spellEnd"/>
      <w:r w:rsidRPr="002B5C7C">
        <w:rPr>
          <w:sz w:val="10"/>
        </w:rPr>
        <w:t xml:space="preserve"> (1998a) calls it, exists between the everyday activities of social life and the held universal ideals or values of what ought to be, even if it is not so, in social reality. </w:t>
      </w:r>
      <w:r w:rsidRPr="002B5C7C">
        <w:rPr>
          <w:sz w:val="10"/>
          <w:szCs w:val="10"/>
        </w:rPr>
        <w:t>The belief that planning is not political, but technical ‘allows the myths of objectivity, value neutrality, and technical reason to persist, and thereby fosters a certain delusion about planning practice’ (</w:t>
      </w:r>
      <w:proofErr w:type="spellStart"/>
      <w:r w:rsidRPr="002B5C7C">
        <w:rPr>
          <w:sz w:val="10"/>
          <w:szCs w:val="10"/>
        </w:rPr>
        <w:t>Sandercock</w:t>
      </w:r>
      <w:proofErr w:type="spellEnd"/>
      <w:r w:rsidRPr="002B5C7C">
        <w:rPr>
          <w:sz w:val="10"/>
          <w:szCs w:val="10"/>
        </w:rPr>
        <w:t xml:space="preserve">, 2004: 134). </w:t>
      </w:r>
      <w:proofErr w:type="spellStart"/>
      <w:r w:rsidRPr="002B5C7C">
        <w:rPr>
          <w:sz w:val="10"/>
          <w:szCs w:val="10"/>
        </w:rPr>
        <w:t>Sandercock</w:t>
      </w:r>
      <w:proofErr w:type="spellEnd"/>
      <w:r w:rsidRPr="002B5C7C">
        <w:rPr>
          <w:sz w:val="10"/>
          <w:szCs w:val="10"/>
        </w:rPr>
        <w:t xml:space="preserve"> (2004: 134) continues: planning ‘helps to redefine political debate, producing new sources of power and legitimacy, changing the force field in which we operate’. Lefebvre suggests that planning is based on a strategy of mixing </w:t>
      </w:r>
      <w:proofErr w:type="spellStart"/>
      <w:r w:rsidRPr="002B5C7C">
        <w:rPr>
          <w:sz w:val="10"/>
          <w:szCs w:val="10"/>
        </w:rPr>
        <w:t>scientificity</w:t>
      </w:r>
      <w:proofErr w:type="spellEnd"/>
      <w:r w:rsidRPr="002B5C7C">
        <w:rPr>
          <w:sz w:val="10"/>
          <w:szCs w:val="10"/>
        </w:rPr>
        <w:t xml:space="preserve"> and rationality with ideology. ‘Here, as elsewhere, </w:t>
      </w:r>
      <w:proofErr w:type="spellStart"/>
      <w:r w:rsidRPr="002B5C7C">
        <w:rPr>
          <w:sz w:val="10"/>
          <w:szCs w:val="10"/>
        </w:rPr>
        <w:t>scientificity</w:t>
      </w:r>
      <w:proofErr w:type="spellEnd"/>
      <w:r w:rsidRPr="002B5C7C">
        <w:rPr>
          <w:sz w:val="10"/>
          <w:szCs w:val="10"/>
        </w:rPr>
        <w:t xml:space="preserve"> is an ideology, an excrescence grafted onto real, but fragmentary, knowledge’ (Lefebvre, 2003: 166). </w:t>
      </w:r>
      <w:proofErr w:type="gramStart"/>
      <w:r w:rsidRPr="002B5C7C">
        <w:rPr>
          <w:sz w:val="10"/>
          <w:szCs w:val="10"/>
        </w:rPr>
        <w:t>In particular, Lefebvre</w:t>
      </w:r>
      <w:proofErr w:type="gramEnd"/>
      <w:r w:rsidRPr="002B5C7C">
        <w:rPr>
          <w:sz w:val="10"/>
          <w:szCs w:val="10"/>
        </w:rPr>
        <w:t xml:space="preserve"> argues that quantitative expertise including the technology of urban planning is largely a myth. This is because planning administrators: and bad administrators at that, rarely use much actual technology. However, they </w:t>
      </w:r>
      <w:proofErr w:type="gramStart"/>
      <w:r w:rsidRPr="002B5C7C">
        <w:rPr>
          <w:sz w:val="10"/>
          <w:szCs w:val="10"/>
        </w:rPr>
        <w:t>have the ability to</w:t>
      </w:r>
      <w:proofErr w:type="gramEnd"/>
      <w:r w:rsidRPr="002B5C7C">
        <w:rPr>
          <w:sz w:val="10"/>
          <w:szCs w:val="10"/>
        </w:rPr>
        <w:t xml:space="preserve"> persuade the people as a whole that because these are technological decisions they should be accepted. In other words, a large part of Lefebvre’s criticism [of planners] is not </w:t>
      </w:r>
      <w:proofErr w:type="gramStart"/>
      <w:r w:rsidRPr="002B5C7C">
        <w:rPr>
          <w:sz w:val="10"/>
          <w:szCs w:val="10"/>
        </w:rPr>
        <w:t>that technocrats</w:t>
      </w:r>
      <w:proofErr w:type="gramEnd"/>
      <w:r w:rsidRPr="002B5C7C">
        <w:rPr>
          <w:sz w:val="10"/>
          <w:szCs w:val="10"/>
        </w:rPr>
        <w:t xml:space="preserve"> are technocrats, but that they are precisely the opposite. Technology should be put to the service of everyday life, of social life rather than being precisely the condition of its suppression and control. Urbanism, for example, is an ideology that operates under the cover of this myth of technology. (Elden, 2004: 145) Social reality can only exist in the symbolic and imaginary registries as it is composed, that is constructed, as a ‘result of a certain historically specific set of discursive practices and power mechanisms’ (Zˇ </w:t>
      </w:r>
      <w:proofErr w:type="spellStart"/>
      <w:r w:rsidRPr="002B5C7C">
        <w:rPr>
          <w:sz w:val="10"/>
          <w:szCs w:val="10"/>
        </w:rPr>
        <w:t>izˇek</w:t>
      </w:r>
      <w:proofErr w:type="spellEnd"/>
      <w:r w:rsidRPr="002B5C7C">
        <w:rPr>
          <w:sz w:val="10"/>
          <w:szCs w:val="10"/>
        </w:rPr>
        <w:t xml:space="preserve">, 2001: 66). </w:t>
      </w:r>
      <w:proofErr w:type="spellStart"/>
      <w:r w:rsidRPr="002B5C7C">
        <w:rPr>
          <w:sz w:val="10"/>
          <w:szCs w:val="10"/>
        </w:rPr>
        <w:t>Flyvbjerg</w:t>
      </w:r>
      <w:proofErr w:type="spellEnd"/>
      <w:r w:rsidRPr="002B5C7C">
        <w:rPr>
          <w:sz w:val="10"/>
          <w:szCs w:val="10"/>
        </w:rPr>
        <w:t xml:space="preserve"> (1998a) illustrates this well in his exposé of the Aalborg Chamber of Commerce’s intervention in that city’s planning process. Here this grouping of dominant </w:t>
      </w:r>
      <w:proofErr w:type="gramStart"/>
      <w:r w:rsidRPr="002B5C7C">
        <w:rPr>
          <w:sz w:val="10"/>
          <w:szCs w:val="10"/>
        </w:rPr>
        <w:t>business people</w:t>
      </w:r>
      <w:proofErr w:type="gramEnd"/>
      <w:r w:rsidRPr="002B5C7C">
        <w:rPr>
          <w:sz w:val="10"/>
          <w:szCs w:val="10"/>
        </w:rPr>
        <w:t xml:space="preserve"> is given hegemonic voice to determine what constitutes acceptable transportation modes and spatial development in Aalborg’s town </w:t>
      </w:r>
      <w:proofErr w:type="spellStart"/>
      <w:r w:rsidRPr="002B5C7C">
        <w:rPr>
          <w:sz w:val="10"/>
          <w:szCs w:val="10"/>
        </w:rPr>
        <w:t>centre</w:t>
      </w:r>
      <w:proofErr w:type="spellEnd"/>
      <w:r w:rsidRPr="002B5C7C">
        <w:rPr>
          <w:sz w:val="10"/>
          <w:szCs w:val="10"/>
        </w:rPr>
        <w:t xml:space="preserve">. In this example the planner’s technical facts, by themselves, produced the weaker argument. This was perhaps because the dissemination of these facts and their implications for planning action were ineffectively articulated to the public, if at all, via the local information media controlled by the Chamber of Commerce. In contrast, in Sydney, McGuirk (2004) documented how planners actively participated in and facilitated the dominant network of actors successfully pushing for a series of local, </w:t>
      </w:r>
      <w:proofErr w:type="gramStart"/>
      <w:r w:rsidRPr="002B5C7C">
        <w:rPr>
          <w:sz w:val="10"/>
          <w:szCs w:val="10"/>
        </w:rPr>
        <w:t>regional</w:t>
      </w:r>
      <w:proofErr w:type="gramEnd"/>
      <w:r w:rsidRPr="002B5C7C">
        <w:rPr>
          <w:sz w:val="10"/>
          <w:szCs w:val="10"/>
        </w:rPr>
        <w:t xml:space="preserve"> and national policies supporting Sydney’s global competitiveness. It appeared to be of little consequence that these policies induced adverse effects on the rest of the country, not to mention many of Sydney’s residents. Not dissimilarly, the Auckland case cited in the introduction illustrates how the planners actively consulted the dominant commercial stakeholders in developing their growth </w:t>
      </w:r>
      <w:proofErr w:type="gramStart"/>
      <w:r w:rsidRPr="002B5C7C">
        <w:rPr>
          <w:sz w:val="10"/>
          <w:szCs w:val="10"/>
        </w:rPr>
        <w:t>strategy, yet</w:t>
      </w:r>
      <w:proofErr w:type="gramEnd"/>
      <w:r w:rsidRPr="002B5C7C">
        <w:rPr>
          <w:sz w:val="10"/>
          <w:szCs w:val="10"/>
        </w:rPr>
        <w:t xml:space="preserve"> failed to have direct consultation with the Region’s actual residents (ARGF, 1999; </w:t>
      </w:r>
      <w:proofErr w:type="spellStart"/>
      <w:r w:rsidRPr="002B5C7C">
        <w:rPr>
          <w:sz w:val="10"/>
          <w:szCs w:val="10"/>
        </w:rPr>
        <w:t>Gunder</w:t>
      </w:r>
      <w:proofErr w:type="spellEnd"/>
      <w:r w:rsidRPr="002B5C7C">
        <w:rPr>
          <w:sz w:val="10"/>
          <w:szCs w:val="10"/>
        </w:rPr>
        <w:t xml:space="preserve">, 2003a). Planners and their governance forum of dominant stakeholders appeared to inherently know what is in the best interests of their region’s residents. Planning as agonistic ethics Notwithstanding the ‘full rendering of the antagonisms which traverse our society, we indulge in the notion of society as an organic whole, kept together by forces of solidarity and co-operation’ (Zˇ </w:t>
      </w:r>
      <w:proofErr w:type="spellStart"/>
      <w:r w:rsidRPr="002B5C7C">
        <w:rPr>
          <w:sz w:val="10"/>
          <w:szCs w:val="10"/>
        </w:rPr>
        <w:t>izˇek</w:t>
      </w:r>
      <w:proofErr w:type="spellEnd"/>
      <w:r w:rsidRPr="002B5C7C">
        <w:rPr>
          <w:sz w:val="10"/>
          <w:szCs w:val="10"/>
        </w:rPr>
        <w:t xml:space="preserve">, 1997: 6). Planning is one such instrument that shapes and justifies the governing ideals of utopian desire and in this ‘sphere, the </w:t>
      </w:r>
      <w:proofErr w:type="spellStart"/>
      <w:r w:rsidRPr="002B5C7C">
        <w:rPr>
          <w:sz w:val="10"/>
          <w:szCs w:val="10"/>
        </w:rPr>
        <w:t>fantasmatic</w:t>
      </w:r>
      <w:proofErr w:type="spellEnd"/>
      <w:r w:rsidRPr="002B5C7C">
        <w:rPr>
          <w:sz w:val="10"/>
          <w:szCs w:val="10"/>
        </w:rPr>
        <w:t xml:space="preserve"> ideal of harmony is dominant’ (</w:t>
      </w:r>
      <w:proofErr w:type="spellStart"/>
      <w:r w:rsidRPr="002B5C7C">
        <w:rPr>
          <w:sz w:val="10"/>
          <w:szCs w:val="10"/>
        </w:rPr>
        <w:t>Stavrakakis</w:t>
      </w:r>
      <w:proofErr w:type="spellEnd"/>
      <w:r w:rsidRPr="002B5C7C">
        <w:rPr>
          <w:sz w:val="10"/>
          <w:szCs w:val="10"/>
        </w:rPr>
        <w:t xml:space="preserve">, 1999: 110). The subtle and not so subtle application of power defines truth, </w:t>
      </w:r>
      <w:proofErr w:type="gramStart"/>
      <w:r w:rsidRPr="002B5C7C">
        <w:rPr>
          <w:sz w:val="10"/>
          <w:szCs w:val="10"/>
        </w:rPr>
        <w:t>reason</w:t>
      </w:r>
      <w:proofErr w:type="gramEnd"/>
      <w:r w:rsidRPr="002B5C7C">
        <w:rPr>
          <w:sz w:val="10"/>
          <w:szCs w:val="10"/>
        </w:rPr>
        <w:t xml:space="preserve"> and rationality and this particularly comprises the deployment of power in our planning and related practices (</w:t>
      </w:r>
      <w:proofErr w:type="spellStart"/>
      <w:r w:rsidRPr="002B5C7C">
        <w:rPr>
          <w:sz w:val="10"/>
          <w:szCs w:val="10"/>
        </w:rPr>
        <w:t>Flyvbjerg</w:t>
      </w:r>
      <w:proofErr w:type="spellEnd"/>
      <w:r w:rsidRPr="002B5C7C">
        <w:rPr>
          <w:sz w:val="10"/>
          <w:szCs w:val="10"/>
        </w:rPr>
        <w:t>, 1998a). Moreover, a Lacanian line of reasoning about knowledge and truth indicates that the constituting components of these induced fantasies of truth and rationality are mediated on the wants and needs of actors with the capacity to inflict their desires and wants on the Other and, as if, these desires belong to those who have been imposed on. This is via assertions of unquestionable ‘truth’, which are often supported and empowered by selected ‘distorted’ knowledge, practices and language put forward by their ideological supporters, employed professional experts and controlled media. Further, in this light traditional Kantian and related enlightenment ‘ethics is nothing more than a convenient tool for any ideology that tries to pass off its own commandments as authentic, spontaneous, and “honorable” inclinations of the subject’ (</w:t>
      </w:r>
      <w:proofErr w:type="spellStart"/>
      <w:r w:rsidRPr="002B5C7C">
        <w:rPr>
          <w:sz w:val="10"/>
          <w:szCs w:val="10"/>
        </w:rPr>
        <w:t>Zupancic</w:t>
      </w:r>
      <w:proofErr w:type="spellEnd"/>
      <w:r w:rsidRPr="002B5C7C">
        <w:rPr>
          <w:sz w:val="10"/>
          <w:szCs w:val="10"/>
        </w:rPr>
        <w:t xml:space="preserve">, 1998: 41). In contrast to traditional ethics, Lacan’s (1992) theorizing may provide an alternative way to develop new values beyond those already constituted by society as traditional morals of good or evil shaping acceptable </w:t>
      </w:r>
      <w:proofErr w:type="spellStart"/>
      <w:r w:rsidRPr="002B5C7C">
        <w:rPr>
          <w:sz w:val="10"/>
          <w:szCs w:val="10"/>
        </w:rPr>
        <w:t>behaviours</w:t>
      </w:r>
      <w:proofErr w:type="spellEnd"/>
      <w:r w:rsidRPr="002B5C7C">
        <w:rPr>
          <w:sz w:val="10"/>
          <w:szCs w:val="10"/>
        </w:rPr>
        <w:t xml:space="preserve">. Traditional ethics is predicated on a reality principle as to what is possible without transgression in social reality. As </w:t>
      </w:r>
      <w:proofErr w:type="spellStart"/>
      <w:r w:rsidRPr="002B5C7C">
        <w:rPr>
          <w:sz w:val="10"/>
          <w:szCs w:val="10"/>
        </w:rPr>
        <w:t>Zupancic</w:t>
      </w:r>
      <w:proofErr w:type="spellEnd"/>
      <w:r w:rsidRPr="002B5C7C">
        <w:rPr>
          <w:sz w:val="10"/>
          <w:szCs w:val="10"/>
        </w:rPr>
        <w:t xml:space="preserve"> (2003: 77) observes, this ‘reality principle itself is ideologically mediated; one could even claim that it constitutes the highest form of ideology, the ideology that presents itself as empirical factor or (biological, economic . . .) necessity.’ This ‘beyond good or evil’ does not have to lead to postmodern nihilism, rather Lacan lays a groundwork for an ethics of the Real, where through acknowledgement of this Real that we cannot know or articulate we can establish new ‘truths’ in relationship to the ‘good’ (</w:t>
      </w:r>
      <w:proofErr w:type="spellStart"/>
      <w:r w:rsidRPr="002B5C7C">
        <w:rPr>
          <w:sz w:val="10"/>
          <w:szCs w:val="10"/>
        </w:rPr>
        <w:t>Stavrakakis</w:t>
      </w:r>
      <w:proofErr w:type="spellEnd"/>
      <w:r w:rsidRPr="002B5C7C">
        <w:rPr>
          <w:sz w:val="10"/>
          <w:szCs w:val="10"/>
        </w:rPr>
        <w:t xml:space="preserve">, 2003b; </w:t>
      </w:r>
      <w:proofErr w:type="spellStart"/>
      <w:r w:rsidRPr="002B5C7C">
        <w:rPr>
          <w:sz w:val="10"/>
          <w:szCs w:val="10"/>
        </w:rPr>
        <w:t>Zupancic</w:t>
      </w:r>
      <w:proofErr w:type="spellEnd"/>
      <w:r w:rsidRPr="002B5C7C">
        <w:rPr>
          <w:sz w:val="10"/>
          <w:szCs w:val="10"/>
        </w:rPr>
        <w:t>, 2000, 2003). This is through a mechanism of ethical sublimation where we create ‘a certain space, scene, or “stage” that enables us to value something that is situated beyond the reality principle, as well as beyond the principle of common good’ (</w:t>
      </w:r>
      <w:proofErr w:type="spellStart"/>
      <w:r w:rsidRPr="002B5C7C">
        <w:rPr>
          <w:sz w:val="10"/>
          <w:szCs w:val="10"/>
        </w:rPr>
        <w:t>Zupancic</w:t>
      </w:r>
      <w:proofErr w:type="spellEnd"/>
      <w:r w:rsidRPr="002B5C7C">
        <w:rPr>
          <w:sz w:val="10"/>
          <w:szCs w:val="10"/>
        </w:rPr>
        <w:t>, 2003: 78). It is the space, or stage, created when the planner, or other actor, makes the ethical decision to recommend an action or permission that is contrary to existing regulations, precedence, professional expectations, or cultural imperatives. This is perhaps because somehow for the planner, perhaps simply driven by strong feelings, the ‘correct’ and expected action is perceived as not being the right thing to do. From the Lacanian perspective of the ethics of the Real, to make the sensed wrong into a rightness is the ethically correct task, even if this requires the agent to act against what he/she thinks society expects of that actor. This act of transcending the reality principle, and being true to the actor’s desires,5 makes possible a new good, a new potential, it changes the rules as to what is possible (</w:t>
      </w:r>
      <w:proofErr w:type="spellStart"/>
      <w:r w:rsidRPr="002B5C7C">
        <w:rPr>
          <w:sz w:val="10"/>
          <w:szCs w:val="10"/>
        </w:rPr>
        <w:t>Gunder</w:t>
      </w:r>
      <w:proofErr w:type="spellEnd"/>
      <w:r w:rsidRPr="002B5C7C">
        <w:rPr>
          <w:sz w:val="10"/>
          <w:szCs w:val="10"/>
        </w:rPr>
        <w:t xml:space="preserve"> and Hillier, 2004: 230). ‘The ethical, then, is the constellation of events in which the subject frees herself from the symbolic law (“freedom”), commits herself to an act (“agency”), and thereby makes it possible for the law to be rethought’ (Kay, 2003: 109). The ethical ‘act is an “excessive”, trans-strategic intervention which redefines the rules and contours of the existing order’ (Zˇ </w:t>
      </w:r>
      <w:proofErr w:type="spellStart"/>
      <w:r w:rsidRPr="002B5C7C">
        <w:rPr>
          <w:sz w:val="10"/>
          <w:szCs w:val="10"/>
        </w:rPr>
        <w:t>izˇek</w:t>
      </w:r>
      <w:proofErr w:type="spellEnd"/>
      <w:r w:rsidRPr="002B5C7C">
        <w:rPr>
          <w:sz w:val="10"/>
          <w:szCs w:val="10"/>
        </w:rPr>
        <w:t xml:space="preserve">, 2004b: 81). Viewed from this perspective, Kant’s categorical imperative must be rethought itself as purely transgressive: the ethical act proper is a transgression of the legal norm – a transgression which, in contrast to a simple criminal violation, does not simply violate the legal norm, but redefines what is a legal norm. The moral law does not follow the Good – it generates a new shape of what counts as ‘Good’. (Zˇ </w:t>
      </w:r>
      <w:proofErr w:type="spellStart"/>
      <w:r w:rsidRPr="002B5C7C">
        <w:rPr>
          <w:sz w:val="10"/>
          <w:szCs w:val="10"/>
        </w:rPr>
        <w:t>izˇek</w:t>
      </w:r>
      <w:proofErr w:type="spellEnd"/>
      <w:r w:rsidRPr="002B5C7C">
        <w:rPr>
          <w:sz w:val="10"/>
          <w:szCs w:val="10"/>
        </w:rPr>
        <w:t>, 2001: 170) This is a transgression that introduces new spaces for what can be considered ‘good’ and hence a wider space for jouissance, beyond that of mere technically produced materialist satisfaction.</w:t>
      </w:r>
      <w:r w:rsidRPr="002B5C7C">
        <w:rPr>
          <w:sz w:val="10"/>
        </w:rPr>
        <w:t xml:space="preserve"> Of course, a key question becomes: how can a credible planner, or other actor, transcend the accepted norms and expectations of a society to create a new space for a new concept of ‘good’? Further, how can one effectively and reasonably mobilize such an ethics of the Real in everyday life when it is so contrary to the consensual instrumental rationality of the modern project and its ready-made solutions, that are, arguably planning’s purpose and foundations? Planning theorists (</w:t>
      </w:r>
      <w:proofErr w:type="gramStart"/>
      <w:r w:rsidRPr="002B5C7C">
        <w:rPr>
          <w:sz w:val="10"/>
        </w:rPr>
        <w:t>e.g.</w:t>
      </w:r>
      <w:proofErr w:type="gramEnd"/>
      <w:r w:rsidRPr="002B5C7C">
        <w:rPr>
          <w:sz w:val="10"/>
        </w:rPr>
        <w:t xml:space="preserve"> </w:t>
      </w:r>
      <w:proofErr w:type="spellStart"/>
      <w:r w:rsidRPr="002B5C7C">
        <w:rPr>
          <w:sz w:val="10"/>
        </w:rPr>
        <w:t>Gunder</w:t>
      </w:r>
      <w:proofErr w:type="spellEnd"/>
      <w:r w:rsidRPr="002B5C7C">
        <w:rPr>
          <w:sz w:val="10"/>
        </w:rPr>
        <w:t xml:space="preserve"> and Hillier, 2004; </w:t>
      </w:r>
      <w:proofErr w:type="spellStart"/>
      <w:r w:rsidRPr="002B5C7C">
        <w:rPr>
          <w:sz w:val="10"/>
        </w:rPr>
        <w:t>Pløger</w:t>
      </w:r>
      <w:proofErr w:type="spellEnd"/>
      <w:r w:rsidRPr="002B5C7C">
        <w:rPr>
          <w:sz w:val="10"/>
        </w:rPr>
        <w:t xml:space="preserve">, 2004) and researchers in other disciplines (e.g. </w:t>
      </w:r>
      <w:proofErr w:type="spellStart"/>
      <w:r w:rsidRPr="002B5C7C">
        <w:rPr>
          <w:sz w:val="10"/>
        </w:rPr>
        <w:t>Mouffe</w:t>
      </w:r>
      <w:proofErr w:type="spellEnd"/>
      <w:r w:rsidRPr="002B5C7C">
        <w:rPr>
          <w:sz w:val="10"/>
        </w:rPr>
        <w:t xml:space="preserve">, 1999, 2000; </w:t>
      </w:r>
      <w:proofErr w:type="spellStart"/>
      <w:r w:rsidRPr="002B5C7C">
        <w:rPr>
          <w:sz w:val="10"/>
        </w:rPr>
        <w:t>Stavrakakis</w:t>
      </w:r>
      <w:proofErr w:type="spellEnd"/>
      <w:r w:rsidRPr="002B5C7C">
        <w:rPr>
          <w:sz w:val="10"/>
        </w:rPr>
        <w:t xml:space="preserve">, 2003a; Thrift, 2004a, 2004b) are currently attempting to address these complex issues that essentially require new insight and perhaps even profound change in our very relationships towards social reality, itself. </w:t>
      </w:r>
      <w:r w:rsidRPr="002B5C7C">
        <w:rPr>
          <w:sz w:val="10"/>
        </w:rPr>
        <w:lastRenderedPageBreak/>
        <w:t xml:space="preserve">Further, they are attempting to do so in a manner that does not simply impose a new intransigent set of ideals to replace our late-modern cultural imperatives, but rather to encourage diverse opportunities for multiple opening in which imminence may continually occur (after Deleuze). Coherent and implementable means to achieve this desired state are yet to emerge as new knowledges and </w:t>
      </w:r>
      <w:proofErr w:type="gramStart"/>
      <w:r w:rsidRPr="002B5C7C">
        <w:rPr>
          <w:sz w:val="10"/>
        </w:rPr>
        <w:t>practices, if</w:t>
      </w:r>
      <w:proofErr w:type="gramEnd"/>
      <w:r w:rsidRPr="002B5C7C">
        <w:rPr>
          <w:sz w:val="10"/>
        </w:rPr>
        <w:t xml:space="preserve"> they can ever do so. Yet, this author suggests that mere awareness and articulation of the impossible implications that the Lacanian Real has on traditional rationality are perhaps one of many points of commencement. Of course, this discourse also may fall into the trap leading to transcendental idealism, </w:t>
      </w:r>
      <w:proofErr w:type="gramStart"/>
      <w:r w:rsidRPr="002B5C7C">
        <w:rPr>
          <w:sz w:val="10"/>
        </w:rPr>
        <w:t>i.e.</w:t>
      </w:r>
      <w:proofErr w:type="gramEnd"/>
      <w:r w:rsidRPr="002B5C7C">
        <w:rPr>
          <w:sz w:val="10"/>
        </w:rPr>
        <w:t xml:space="preserve"> a process of identifying a lack, or void, in our knowledge and practices and then presenting a hegemonic solution that must be implemented, regardless of effect and affect! This author suggests that to change social reality, to begin to question and where necessary traverse our norms and laws, while avoiding the imperative of idealism, calls for a return to agonism that reawakens the political awareness of lack and negativity in place of the technical injunction: you will enjoy! This permits a space for an inclusive acceptance of strife or agonism that does not exclude the </w:t>
      </w:r>
      <w:proofErr w:type="gramStart"/>
      <w:r w:rsidRPr="002B5C7C">
        <w:rPr>
          <w:sz w:val="10"/>
        </w:rPr>
        <w:t>Others’</w:t>
      </w:r>
      <w:proofErr w:type="gramEnd"/>
      <w:r w:rsidRPr="002B5C7C">
        <w:rPr>
          <w:sz w:val="10"/>
        </w:rPr>
        <w:t xml:space="preserve"> voice attempting to articulate their desires and wants in response to the ‘irreducibility of the Real’ (</w:t>
      </w:r>
      <w:proofErr w:type="spellStart"/>
      <w:r w:rsidRPr="002B5C7C">
        <w:rPr>
          <w:sz w:val="10"/>
        </w:rPr>
        <w:t>Stavrakakis</w:t>
      </w:r>
      <w:proofErr w:type="spellEnd"/>
      <w:r w:rsidRPr="002B5C7C">
        <w:rPr>
          <w:sz w:val="10"/>
        </w:rPr>
        <w:t xml:space="preserve">, 2003b: 331). Rather this re-politicization of the planning problematic from that of the technical, quantified, solution is one that values Lacan’s Real and Lefebvre’s lived space by making the ‘key “jump from quantity to quality”, from antagonisms subordinated to differences to the predominant role of antagonism’ as pure agonism (Zˇ </w:t>
      </w:r>
      <w:proofErr w:type="spellStart"/>
      <w:r w:rsidRPr="002B5C7C">
        <w:rPr>
          <w:sz w:val="10"/>
        </w:rPr>
        <w:t>izˇek</w:t>
      </w:r>
      <w:proofErr w:type="spellEnd"/>
      <w:r w:rsidRPr="002B5C7C">
        <w:rPr>
          <w:sz w:val="10"/>
        </w:rPr>
        <w:t xml:space="preserve">, 2004b: 92). In Lefebvre’s city ‘unconscious desires and passions lay dormant, dormant beneath the surface of the real, within the surreal . . . waiting for . . . the day they can be realized in actual conscious life’ (Merrifield, 2000: 178). In this regard, rather than continuing to fill the lack generating the urban problematic and produce a largely phallic enjoyment, </w:t>
      </w:r>
      <w:proofErr w:type="spellStart"/>
      <w:r w:rsidRPr="002B5C7C">
        <w:rPr>
          <w:sz w:val="10"/>
        </w:rPr>
        <w:t>Stavrakakis</w:t>
      </w:r>
      <w:proofErr w:type="spellEnd"/>
      <w:r w:rsidRPr="002B5C7C">
        <w:rPr>
          <w:sz w:val="10"/>
        </w:rPr>
        <w:t xml:space="preserve"> (2003b: 332) reminds us that in Lacan’s later teachings </w:t>
      </w:r>
      <w:proofErr w:type="gramStart"/>
      <w:r w:rsidRPr="002B5C7C">
        <w:rPr>
          <w:sz w:val="10"/>
        </w:rPr>
        <w:t>he</w:t>
      </w:r>
      <w:proofErr w:type="gramEnd"/>
      <w:r w:rsidRPr="002B5C7C">
        <w:rPr>
          <w:sz w:val="10"/>
        </w:rPr>
        <w:t xml:space="preserve"> spoke of another form ‘of jouissance – female or feminine jouissance – which values this lack per se as something that entails a different kind of enjoyment.’ Perhaps this feminine jouissance may be more appropriate to politicize the needs and wants of lived space. Yet, to do so would require a politics that acknowledges the impossibility of the Lacanian Real. In contrast to the notion that what is meant by </w:t>
      </w:r>
      <w:proofErr w:type="gramStart"/>
      <w:r w:rsidRPr="002B5C7C">
        <w:rPr>
          <w:sz w:val="10"/>
        </w:rPr>
        <w:t>an</w:t>
      </w:r>
      <w:proofErr w:type="gramEnd"/>
      <w:r w:rsidRPr="002B5C7C">
        <w:rPr>
          <w:sz w:val="10"/>
        </w:rPr>
        <w:t xml:space="preserve"> utopia is an imagined ‘ideal society; what characterizes utopia is literally the construction of a u-topic space, a social space outside the existing parameters, the parameters of what appears to be “possible” in the existing social universe’ (Zˇ </w:t>
      </w:r>
      <w:proofErr w:type="spellStart"/>
      <w:r w:rsidRPr="002B5C7C">
        <w:rPr>
          <w:sz w:val="10"/>
        </w:rPr>
        <w:t>izˇek</w:t>
      </w:r>
      <w:proofErr w:type="spellEnd"/>
      <w:r w:rsidRPr="002B5C7C">
        <w:rPr>
          <w:sz w:val="10"/>
        </w:rPr>
        <w:t xml:space="preserve">, 2004b: 123). This proposed utopia is one that may permit, at least aspects of Lefebvre’s ‘lived space’ of the qualitative to be both visible and articulated in conscious life. Rather than contestant cities and regions competing globally </w:t>
      </w:r>
      <w:r w:rsidRPr="00962BFE">
        <w:rPr>
          <w:sz w:val="10"/>
        </w:rPr>
        <w:t>under one cultural imperative to attract and retain finite capital and resources via one ‘logic’ and vision, this article calls for a planning ethos that encourages diverse groups within cities and regions to actively contest their perspectives and desires without threat of exclusion. To achieve such a state requires planning ‘to find ways of working with agonism without automatically recurring to procedures, voting, representativity, forced consensus or compromises’ that inherently exclude (</w:t>
      </w:r>
      <w:proofErr w:type="spellStart"/>
      <w:r w:rsidRPr="00962BFE">
        <w:rPr>
          <w:sz w:val="10"/>
        </w:rPr>
        <w:t>Pløger</w:t>
      </w:r>
      <w:proofErr w:type="spellEnd"/>
      <w:r w:rsidRPr="00962BFE">
        <w:rPr>
          <w:sz w:val="10"/>
        </w:rPr>
        <w:t xml:space="preserve">, 2004: 87). This requires a planning ethos predicated on a central awareness of the irreducible Real. This is an understanding that any forced resolution always excludes a remainder, what cannot be articulated or perceived. Further, this remainder will continue to have unconscious effect in terms of what drives our materialized actions. This suggests an overt democratic planning process, representative of a society that is explicitly and overtly hegemonic for all participants, not tacitly hegemonic in its privileging of specific groups with access to power and technocratic justification that is constituted under a logic implicitly desiring social order (Critchley, cited in Zˇ </w:t>
      </w:r>
      <w:proofErr w:type="spellStart"/>
      <w:r w:rsidRPr="00962BFE">
        <w:rPr>
          <w:sz w:val="10"/>
        </w:rPr>
        <w:t>izˇek</w:t>
      </w:r>
      <w:proofErr w:type="spellEnd"/>
      <w:r w:rsidRPr="00962BFE">
        <w:rPr>
          <w:sz w:val="10"/>
        </w:rPr>
        <w:t xml:space="preserve">, 2004b: 95). </w:t>
      </w:r>
      <w:r w:rsidRPr="00962BFE">
        <w:rPr>
          <w:rStyle w:val="StyleUnderline"/>
          <w:bCs/>
        </w:rPr>
        <w:t xml:space="preserve">This is in contrast to the existing social reality, where political processes, such as planning, appear to strive for public participation culminating in </w:t>
      </w:r>
      <w:proofErr w:type="gramStart"/>
      <w:r w:rsidRPr="00962BFE">
        <w:rPr>
          <w:rStyle w:val="StyleUnderline"/>
          <w:bCs/>
        </w:rPr>
        <w:t>an</w:t>
      </w:r>
      <w:proofErr w:type="gramEnd"/>
      <w:r w:rsidRPr="00962BFE">
        <w:rPr>
          <w:rStyle w:val="StyleUnderline"/>
          <w:bCs/>
        </w:rPr>
        <w:t xml:space="preserve"> harmonious public consensus, when of course this is but an ideological foil that excludes in the name of a ‘general interest’ defined by a privileged few and legitimized by technocratic ‘reason’.</w:t>
      </w:r>
      <w:r w:rsidRPr="00962BFE">
        <w:rPr>
          <w:sz w:val="10"/>
        </w:rPr>
        <w:t xml:space="preserve"> In contrast, a strong society ‘places conflict and power at its </w:t>
      </w:r>
      <w:proofErr w:type="spellStart"/>
      <w:r w:rsidRPr="00962BFE">
        <w:rPr>
          <w:sz w:val="10"/>
        </w:rPr>
        <w:t>centre</w:t>
      </w:r>
      <w:proofErr w:type="spellEnd"/>
      <w:r w:rsidRPr="00962BFE">
        <w:rPr>
          <w:sz w:val="10"/>
        </w:rPr>
        <w:t>’ by guaranteeing the very ‘existence of conflict’ (</w:t>
      </w:r>
      <w:proofErr w:type="spellStart"/>
      <w:r w:rsidRPr="00962BFE">
        <w:rPr>
          <w:sz w:val="10"/>
        </w:rPr>
        <w:t>Flyvbjerg</w:t>
      </w:r>
      <w:proofErr w:type="spellEnd"/>
      <w:r w:rsidRPr="00962BFE">
        <w:rPr>
          <w:sz w:val="10"/>
        </w:rPr>
        <w:t>, 1998b: 229). Our current dominating fantasy of harmony is sustained by the illusion of continued consumer abundance produced and brought by the cornucopia of global capitalism, at least for the first world. This enjoyment of global capitalism ‘constitutes a (partial) reality with hegemonic appeal, a horizon sustained by the hegemony of an administration of desire with seemingly unlimited resources’ (</w:t>
      </w:r>
      <w:proofErr w:type="spellStart"/>
      <w:r w:rsidRPr="00962BFE">
        <w:rPr>
          <w:sz w:val="10"/>
        </w:rPr>
        <w:t>Stavrakakis</w:t>
      </w:r>
      <w:proofErr w:type="spellEnd"/>
      <w:r w:rsidRPr="00962BFE">
        <w:rPr>
          <w:sz w:val="10"/>
        </w:rPr>
        <w:t xml:space="preserve">, 2003a: 61). Of course, resources and global carrying capacities are axiomatically finite. So perhaps must be our desires, for they can never be sated. Traversing our fundamental fantasy for harmony: a start, not a conclusion! Lacan and his followers, such as </w:t>
      </w:r>
      <w:proofErr w:type="spellStart"/>
      <w:r w:rsidRPr="00962BFE">
        <w:rPr>
          <w:sz w:val="10"/>
        </w:rPr>
        <w:t>Stavrakakis</w:t>
      </w:r>
      <w:proofErr w:type="spellEnd"/>
      <w:r w:rsidRPr="00962BFE">
        <w:rPr>
          <w:sz w:val="10"/>
        </w:rPr>
        <w:t xml:space="preserve">, Zˇ </w:t>
      </w:r>
      <w:proofErr w:type="spellStart"/>
      <w:r w:rsidRPr="00962BFE">
        <w:rPr>
          <w:sz w:val="10"/>
        </w:rPr>
        <w:t>izˇek</w:t>
      </w:r>
      <w:proofErr w:type="spellEnd"/>
      <w:r w:rsidRPr="00962BFE">
        <w:rPr>
          <w:sz w:val="10"/>
        </w:rPr>
        <w:t xml:space="preserve"> or </w:t>
      </w:r>
      <w:proofErr w:type="spellStart"/>
      <w:r w:rsidRPr="00962BFE">
        <w:rPr>
          <w:sz w:val="10"/>
        </w:rPr>
        <w:t>Zupancic</w:t>
      </w:r>
      <w:proofErr w:type="spellEnd"/>
      <w:r w:rsidRPr="00962BFE">
        <w:rPr>
          <w:sz w:val="10"/>
        </w:rPr>
        <w:t xml:space="preserve">, produce valid arguments for a psychoanalytically derived philosophy of reality and ideology ‘capable of theorizing the ways our deepest commitments bind us to practices of domination’ (Dean, 2001: 627). Revealing and </w:t>
      </w:r>
      <w:proofErr w:type="spellStart"/>
      <w:r w:rsidRPr="00962BFE">
        <w:rPr>
          <w:sz w:val="10"/>
        </w:rPr>
        <w:t>transversing</w:t>
      </w:r>
      <w:proofErr w:type="spellEnd"/>
      <w:r w:rsidRPr="00962BFE">
        <w:rPr>
          <w:sz w:val="10"/>
        </w:rPr>
        <w:t xml:space="preserve"> the ideological constructs that shape and structure our social reality is inadequate </w:t>
      </w:r>
      <w:proofErr w:type="gramStart"/>
      <w:r w:rsidRPr="00962BFE">
        <w:rPr>
          <w:sz w:val="10"/>
        </w:rPr>
        <w:t>in itself as</w:t>
      </w:r>
      <w:proofErr w:type="gramEnd"/>
      <w:r w:rsidRPr="00962BFE">
        <w:rPr>
          <w:sz w:val="10"/>
        </w:rPr>
        <w:t xml:space="preserve"> a mere academic critical exercise of knowledge production. This author argues that we must radically challenge our underlying beliefs for ourselves, </w:t>
      </w:r>
      <w:proofErr w:type="gramStart"/>
      <w:r w:rsidRPr="00962BFE">
        <w:rPr>
          <w:sz w:val="10"/>
        </w:rPr>
        <w:t>and,</w:t>
      </w:r>
      <w:proofErr w:type="gramEnd"/>
      <w:r w:rsidRPr="00962BFE">
        <w:rPr>
          <w:sz w:val="10"/>
        </w:rPr>
        <w:t xml:space="preserve"> in particular, not externalize them to ‘larger cultural practices and technologies’ so that hegemonic networks, or partnerships, of dominant actors, including intellectuals and bureaucratic professionals, can do our believing and desiring for us through planning and related diverse agencies of social guidance (Dean, 2001: 628). To do so we must traverse our fundamental fantasies that seek harmony and security. This article’s application of Lacan, augmented with some of Lefebvre’s urban insights, gives us a combination of Freudian and Marxist thought that is considerably at odds to that conjured up by the Frankfurt School’s vision of society as ‘a liberated collective culture’ with little space for the individual histories of unique subjects (Jameson, 2003: 8). The latter is the </w:t>
      </w:r>
      <w:proofErr w:type="gramStart"/>
      <w:r w:rsidRPr="00962BFE">
        <w:rPr>
          <w:sz w:val="10"/>
        </w:rPr>
        <w:t>School</w:t>
      </w:r>
      <w:proofErr w:type="gramEnd"/>
      <w:r w:rsidRPr="00962BFE">
        <w:rPr>
          <w:sz w:val="10"/>
        </w:rPr>
        <w:t xml:space="preserve">, or project, drawing on Marx and Freud, which eventually created the </w:t>
      </w:r>
      <w:proofErr w:type="spellStart"/>
      <w:r w:rsidRPr="00962BFE">
        <w:rPr>
          <w:sz w:val="10"/>
        </w:rPr>
        <w:t>Habermasian</w:t>
      </w:r>
      <w:proofErr w:type="spellEnd"/>
      <w:r w:rsidRPr="00962BFE">
        <w:rPr>
          <w:sz w:val="10"/>
        </w:rPr>
        <w:t xml:space="preserve"> product of communicative rationality. This is a rationality that sought as its seldom if ever achieved ideal, to produce undistorted (ideologically free) speech acts ‘based on recognition of the corresponding validity claims of comprehensiveness, truth, truthfulness, and rightness’ constituting a basis for consensually agreement as to how we should act (Habermas, 1979: 3). Yet, as Hillier (2003) illustrates, this is an ideal of undistorted speech that is an impossibility because of the Lacanian Real and the incompleteness it always induces in language, not to mention the impossibility of absolute truth. Yet, this author would agree with Habermas’ call for the supremacy of discourse over mere technical reason. Habermas’ last two validity claims of truthfulness to our desires and the need to act in regard of what our unconscious feeling says is rightness, even if this sense is perhaps not readily justifiable with symbolic knowledge and reasoned argument, should be given due regard through our discourses. In contrast to Habermas’ validity claims of truth and comprehensiveness, Lacan’s theorizing suggests a much more fundamental contextualization of urban ideology based on the fantasies we construct to paper over the lack induced by the Real. </w:t>
      </w:r>
      <w:r w:rsidRPr="00962BFE">
        <w:rPr>
          <w:rStyle w:val="StyleUnderline"/>
          <w:bCs/>
        </w:rPr>
        <w:t xml:space="preserve">This is a perspective that situates our very social reality, including space and social interaction, as principally </w:t>
      </w:r>
      <w:proofErr w:type="gramStart"/>
      <w:r w:rsidRPr="00962BFE">
        <w:rPr>
          <w:rStyle w:val="StyleUnderline"/>
          <w:bCs/>
        </w:rPr>
        <w:t>constituted</w:t>
      </w:r>
      <w:proofErr w:type="gramEnd"/>
      <w:r w:rsidRPr="00962BFE">
        <w:rPr>
          <w:rStyle w:val="StyleUnderline"/>
          <w:bCs/>
        </w:rPr>
        <w:t xml:space="preserve"> and composed of ideological fantasy constructs, misrecognitions and misunderstandings (see Hillier, 2003).</w:t>
      </w:r>
      <w:r w:rsidRPr="00962BFE">
        <w:rPr>
          <w:sz w:val="10"/>
        </w:rPr>
        <w:t xml:space="preserve"> As Jameson (2003: 37–8) observes, we owe to Lacan ‘the first new and </w:t>
      </w:r>
      <w:proofErr w:type="gramStart"/>
      <w:r w:rsidRPr="00962BFE">
        <w:rPr>
          <w:sz w:val="10"/>
        </w:rPr>
        <w:t>as yet</w:t>
      </w:r>
      <w:proofErr w:type="gramEnd"/>
      <w:r w:rsidRPr="00962BFE">
        <w:rPr>
          <w:sz w:val="10"/>
        </w:rPr>
        <w:t xml:space="preserve"> insufficiently developed concept</w:t>
      </w:r>
      <w:r w:rsidRPr="002B5C7C">
        <w:rPr>
          <w:sz w:val="10"/>
        </w:rPr>
        <w:t xml:space="preserve"> of the nature of ideology since Marx’. Drawing on Althusser, Jameson (2003: 37–8) continues that ideology is ‘the “representation” of the Imaginary relationships of individuals to their Real conditions of existence’, so that ‘the individual subject invents a “lived” relationship with collective systems.’ This is a symbolic, materialized, relationship of practices and rituals (</w:t>
      </w:r>
      <w:proofErr w:type="spellStart"/>
      <w:r w:rsidRPr="002B5C7C">
        <w:rPr>
          <w:sz w:val="10"/>
        </w:rPr>
        <w:t>Krips</w:t>
      </w:r>
      <w:proofErr w:type="spellEnd"/>
      <w:r w:rsidRPr="002B5C7C">
        <w:rPr>
          <w:sz w:val="10"/>
        </w:rPr>
        <w:t xml:space="preserve">, 2003: 149). </w:t>
      </w:r>
      <w:r w:rsidRPr="002B5C7C">
        <w:rPr>
          <w:rStyle w:val="StyleUnderline"/>
          <w:bCs/>
        </w:rPr>
        <w:t xml:space="preserve">Here, </w:t>
      </w:r>
      <w:r w:rsidRPr="00C172F4">
        <w:rPr>
          <w:rStyle w:val="StyleUnderline"/>
          <w:bCs/>
          <w:highlight w:val="green"/>
        </w:rPr>
        <w:t xml:space="preserve">it is the desire of this </w:t>
      </w:r>
      <w:r w:rsidRPr="00962BFE">
        <w:rPr>
          <w:rStyle w:val="StyleUnderline"/>
          <w:bCs/>
          <w:highlight w:val="green"/>
        </w:rPr>
        <w:t>Other that</w:t>
      </w:r>
      <w:r w:rsidRPr="002B5C7C">
        <w:rPr>
          <w:rStyle w:val="StyleUnderline"/>
          <w:bCs/>
        </w:rPr>
        <w:t xml:space="preserve"> </w:t>
      </w:r>
      <w:r w:rsidRPr="00C172F4">
        <w:rPr>
          <w:rStyle w:val="StyleUnderline"/>
          <w:bCs/>
          <w:highlight w:val="green"/>
        </w:rPr>
        <w:t>we</w:t>
      </w:r>
      <w:r w:rsidRPr="002B5C7C">
        <w:rPr>
          <w:rStyle w:val="StyleUnderline"/>
          <w:bCs/>
        </w:rPr>
        <w:t xml:space="preserve"> fundamentally seek and </w:t>
      </w:r>
      <w:r w:rsidRPr="00C172F4">
        <w:rPr>
          <w:rStyle w:val="StyleUnderline"/>
          <w:bCs/>
          <w:highlight w:val="green"/>
        </w:rPr>
        <w:t>wish to please</w:t>
      </w:r>
      <w:r w:rsidRPr="002B5C7C">
        <w:rPr>
          <w:rStyle w:val="StyleUnderline"/>
          <w:bCs/>
        </w:rPr>
        <w:t xml:space="preserve"> as we constantly strive to return to our idealized primordial desire for infant maternal security and contentment (Hillier and </w:t>
      </w:r>
      <w:proofErr w:type="spellStart"/>
      <w:r w:rsidRPr="002B5C7C">
        <w:rPr>
          <w:rStyle w:val="StyleUnderline"/>
          <w:bCs/>
        </w:rPr>
        <w:t>Gunder</w:t>
      </w:r>
      <w:proofErr w:type="spellEnd"/>
      <w:r w:rsidRPr="002B5C7C">
        <w:rPr>
          <w:rStyle w:val="StyleUnderline"/>
          <w:bCs/>
        </w:rPr>
        <w:t xml:space="preserve">, 2005). </w:t>
      </w:r>
      <w:proofErr w:type="gramStart"/>
      <w:r w:rsidRPr="00962BFE">
        <w:rPr>
          <w:rStyle w:val="StyleUnderline"/>
          <w:bCs/>
          <w:highlight w:val="green"/>
        </w:rPr>
        <w:t>So</w:t>
      </w:r>
      <w:proofErr w:type="gramEnd"/>
      <w:r w:rsidRPr="00962BFE">
        <w:rPr>
          <w:rStyle w:val="StyleUnderline"/>
          <w:bCs/>
          <w:highlight w:val="green"/>
        </w:rPr>
        <w:t xml:space="preserve"> we </w:t>
      </w:r>
      <w:r w:rsidRPr="00C172F4">
        <w:rPr>
          <w:rStyle w:val="StyleUnderline"/>
          <w:bCs/>
          <w:highlight w:val="green"/>
        </w:rPr>
        <w:t xml:space="preserve">construct and share </w:t>
      </w:r>
      <w:r w:rsidRPr="00962BFE">
        <w:rPr>
          <w:rStyle w:val="StyleUnderline"/>
          <w:bCs/>
        </w:rPr>
        <w:t xml:space="preserve">illusions and </w:t>
      </w:r>
      <w:r w:rsidRPr="00C172F4">
        <w:rPr>
          <w:rStyle w:val="StyleUnderline"/>
          <w:bCs/>
          <w:highlight w:val="green"/>
        </w:rPr>
        <w:t>fantasies</w:t>
      </w:r>
      <w:r w:rsidRPr="002B5C7C">
        <w:rPr>
          <w:rStyle w:val="StyleUnderline"/>
          <w:bCs/>
        </w:rPr>
        <w:t xml:space="preserve"> – ideologies – </w:t>
      </w:r>
      <w:r w:rsidRPr="00C172F4">
        <w:rPr>
          <w:rStyle w:val="StyleUnderline"/>
          <w:bCs/>
          <w:highlight w:val="green"/>
        </w:rPr>
        <w:t xml:space="preserve">that we are </w:t>
      </w:r>
      <w:r w:rsidRPr="00AC7AE0">
        <w:rPr>
          <w:rStyle w:val="StyleUnderline"/>
          <w:bCs/>
        </w:rPr>
        <w:t xml:space="preserve">somehow </w:t>
      </w:r>
      <w:r w:rsidRPr="00C172F4">
        <w:rPr>
          <w:rStyle w:val="StyleUnderline"/>
          <w:bCs/>
          <w:highlight w:val="green"/>
        </w:rPr>
        <w:t>achieving this</w:t>
      </w:r>
      <w:r w:rsidRPr="002B5C7C">
        <w:rPr>
          <w:rStyle w:val="StyleUnderline"/>
          <w:bCs/>
        </w:rPr>
        <w:t xml:space="preserve"> impossible </w:t>
      </w:r>
      <w:r w:rsidRPr="00C172F4">
        <w:rPr>
          <w:rStyle w:val="StyleUnderline"/>
          <w:bCs/>
          <w:highlight w:val="green"/>
        </w:rPr>
        <w:t>task</w:t>
      </w:r>
      <w:r w:rsidRPr="002B5C7C">
        <w:rPr>
          <w:rStyle w:val="StyleUnderline"/>
          <w:bCs/>
        </w:rPr>
        <w:t xml:space="preserve">. It is the aggregate </w:t>
      </w:r>
      <w:r w:rsidRPr="00962BFE">
        <w:rPr>
          <w:rStyle w:val="StyleUnderline"/>
          <w:bCs/>
          <w:highlight w:val="green"/>
        </w:rPr>
        <w:t>of</w:t>
      </w:r>
      <w:r w:rsidRPr="00962BFE">
        <w:rPr>
          <w:rStyle w:val="StyleUnderline"/>
          <w:bCs/>
        </w:rPr>
        <w:t xml:space="preserve"> these Others,</w:t>
      </w:r>
      <w:r w:rsidRPr="002B5C7C">
        <w:rPr>
          <w:rStyle w:val="StyleUnderline"/>
          <w:bCs/>
        </w:rPr>
        <w:t xml:space="preserve"> and the illusions we generate about them and ourselves, </w:t>
      </w:r>
      <w:r w:rsidRPr="00962BFE">
        <w:rPr>
          <w:rStyle w:val="StyleUnderline"/>
          <w:bCs/>
        </w:rPr>
        <w:t>that constitutes</w:t>
      </w:r>
      <w:r w:rsidRPr="002B5C7C">
        <w:rPr>
          <w:rStyle w:val="StyleUnderline"/>
          <w:bCs/>
        </w:rPr>
        <w:t xml:space="preserve"> the </w:t>
      </w:r>
      <w:r w:rsidRPr="00C172F4">
        <w:rPr>
          <w:rStyle w:val="StyleUnderline"/>
          <w:bCs/>
          <w:highlight w:val="green"/>
        </w:rPr>
        <w:t>social reality</w:t>
      </w:r>
      <w:r w:rsidRPr="002B5C7C">
        <w:rPr>
          <w:rStyle w:val="StyleUnderline"/>
          <w:bCs/>
        </w:rPr>
        <w:t xml:space="preserve"> that is our lived space</w:t>
      </w:r>
      <w:r>
        <w:rPr>
          <w:rStyle w:val="StyleUnderline"/>
          <w:bCs/>
        </w:rPr>
        <w:t>.</w:t>
      </w:r>
    </w:p>
    <w:p w14:paraId="04DC4B8F" w14:textId="77777777" w:rsidR="00076AD4" w:rsidRPr="008A5EFF" w:rsidRDefault="00076AD4" w:rsidP="00076AD4">
      <w:pPr>
        <w:pStyle w:val="Heading4"/>
        <w:rPr>
          <w:rFonts w:cs="Calibri"/>
        </w:rPr>
      </w:pPr>
      <w:r w:rsidRPr="008A5EFF">
        <w:rPr>
          <w:rFonts w:cs="Calibri"/>
        </w:rPr>
        <w:t>The repetition of drives makes life the enemy and causes extinction</w:t>
      </w:r>
    </w:p>
    <w:p w14:paraId="124B69B8" w14:textId="77777777" w:rsidR="00076AD4" w:rsidRPr="008A5EFF" w:rsidRDefault="00076AD4" w:rsidP="00076AD4">
      <w:pPr>
        <w:rPr>
          <w:sz w:val="16"/>
          <w:szCs w:val="18"/>
        </w:rPr>
      </w:pPr>
      <w:proofErr w:type="spellStart"/>
      <w:r w:rsidRPr="008A5EFF">
        <w:rPr>
          <w:rStyle w:val="Style13ptBold"/>
        </w:rPr>
        <w:t>Themi</w:t>
      </w:r>
      <w:proofErr w:type="spellEnd"/>
      <w:r w:rsidRPr="008A5EFF">
        <w:rPr>
          <w:rStyle w:val="Style13ptBold"/>
        </w:rPr>
        <w:t xml:space="preserve">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w:t>
      </w:r>
      <w:proofErr w:type="spellStart"/>
      <w:r w:rsidRPr="008A5EFF">
        <w:rPr>
          <w:sz w:val="16"/>
          <w:szCs w:val="18"/>
        </w:rPr>
        <w:t>BoSu</w:t>
      </w:r>
      <w:proofErr w:type="spellEnd"/>
    </w:p>
    <w:p w14:paraId="7223773B" w14:textId="77777777" w:rsidR="00076AD4" w:rsidRPr="00B3258C" w:rsidRDefault="00076AD4" w:rsidP="00076AD4">
      <w:pPr>
        <w:rPr>
          <w:b/>
          <w:iCs/>
          <w:u w:val="single"/>
        </w:rPr>
      </w:pPr>
      <w:r w:rsidRPr="008A5EFF">
        <w:rPr>
          <w:rStyle w:val="Emphasis"/>
        </w:rPr>
        <w:t xml:space="preserve">For to circle in too close to the Thing which is ethically forbidden by our reality principles––yet too the </w:t>
      </w:r>
      <w:proofErr w:type="gramStart"/>
      <w:r w:rsidRPr="008A5EFF">
        <w:rPr>
          <w:rStyle w:val="Emphasis"/>
        </w:rPr>
        <w:t>real truth</w:t>
      </w:r>
      <w:proofErr w:type="gramEnd"/>
      <w:r w:rsidRPr="008A5EFF">
        <w:rPr>
          <w:rStyle w:val="Emphasis"/>
        </w:rPr>
        <w:t xml:space="preserve">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So go there we generally don’t, and our ‘realities’ reflect as much. </w:t>
      </w:r>
      <w:r w:rsidRPr="008A5EFF">
        <w:rPr>
          <w:rStyle w:val="Emphasis"/>
        </w:rPr>
        <w:t xml:space="preserve">But henceforth when desire builds up, damns and flares return of the Thing: this is how Lacan specifically </w:t>
      </w:r>
      <w:proofErr w:type="spellStart"/>
      <w:r w:rsidRPr="008A5EFF">
        <w:rPr>
          <w:rStyle w:val="Emphasis"/>
        </w:rPr>
        <w:t>characterises</w:t>
      </w:r>
      <w:proofErr w:type="spellEnd"/>
      <w:r w:rsidRPr="008A5EFF">
        <w:rPr>
          <w:rStyle w:val="Emphasis"/>
        </w:rPr>
        <w:t xml:space="preserve">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w:t>
      </w:r>
      <w:r w:rsidRPr="008A5EFF">
        <w:rPr>
          <w:sz w:val="12"/>
        </w:rPr>
        <w:lastRenderedPageBreak/>
        <w:t xml:space="preserve">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t>
      </w:r>
      <w:proofErr w:type="spellStart"/>
      <w:r w:rsidRPr="008A5EFF">
        <w:rPr>
          <w:sz w:val="12"/>
        </w:rPr>
        <w:t>wilfully</w:t>
      </w:r>
      <w:proofErr w:type="spellEnd"/>
      <w:r w:rsidRPr="008A5EFF">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w:t>
      </w:r>
      <w:proofErr w:type="gramStart"/>
      <w:r w:rsidRPr="008A5EFF">
        <w:rPr>
          <w:sz w:val="12"/>
        </w:rPr>
        <w:t>as a whole of</w:t>
      </w:r>
      <w:proofErr w:type="gramEnd"/>
      <w:r w:rsidRPr="008A5EFF">
        <w:rPr>
          <w:sz w:val="12"/>
        </w:rPr>
        <w:t xml:space="preserve">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8A5EFF">
        <w:rPr>
          <w:rStyle w:val="Emphasis"/>
          <w:highlight w:val="green"/>
        </w:rPr>
        <w:t>we must</w:t>
      </w:r>
      <w:r w:rsidRPr="008A5EFF">
        <w:rPr>
          <w:rStyle w:val="Emphasis"/>
        </w:rPr>
        <w:t xml:space="preserve"> also </w:t>
      </w:r>
      <w:r w:rsidRPr="008A5EFF">
        <w:rPr>
          <w:rStyle w:val="Emphasis"/>
          <w:highlight w:val="green"/>
        </w:rPr>
        <w:t xml:space="preserve">add </w:t>
      </w:r>
      <w:r w:rsidRPr="008A5EFF">
        <w:rPr>
          <w:rStyle w:val="Emphasis"/>
        </w:rPr>
        <w:t xml:space="preserve">the renewed proliferation of </w:t>
      </w:r>
      <w:r w:rsidRPr="008A5EFF">
        <w:rPr>
          <w:rStyle w:val="Emphasis"/>
          <w:highlight w:val="green"/>
        </w:rPr>
        <w:t>nuclear weapons</w:t>
      </w:r>
      <w:r w:rsidRPr="008A5EFF">
        <w:rPr>
          <w:rStyle w:val="Emphasis"/>
        </w:rPr>
        <w:t xml:space="preserve"> which occurs, no less, amidst a world where vital resources for </w:t>
      </w:r>
      <w:r w:rsidRPr="008A5EFF">
        <w:rPr>
          <w:rStyle w:val="Emphasis"/>
          <w:highlight w:val="green"/>
        </w:rPr>
        <w:t>energy</w:t>
      </w:r>
      <w:r w:rsidRPr="008A5EFF">
        <w:rPr>
          <w:rStyle w:val="Emphasis"/>
        </w:rPr>
        <w:t xml:space="preserve"> and </w:t>
      </w:r>
      <w:r w:rsidRPr="008A5EFF">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 xml:space="preserve">50]. For just such reasons, </w:t>
      </w:r>
      <w:proofErr w:type="spellStart"/>
      <w:r w:rsidRPr="008A5EFF">
        <w:rPr>
          <w:rStyle w:val="Emphasis"/>
        </w:rPr>
        <w:t>wilful</w:t>
      </w:r>
      <w:proofErr w:type="spellEnd"/>
      <w:r w:rsidRPr="008A5EFF">
        <w:rPr>
          <w:rStyle w:val="Emphasis"/>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8A5EFF">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8A5EFF">
        <w:rPr>
          <w:rStyle w:val="Emphasis"/>
          <w:highlight w:val="green"/>
        </w:rPr>
        <w:t xml:space="preserve">we are accelerating </w:t>
      </w:r>
      <w:r w:rsidRPr="008A5EFF">
        <w:rPr>
          <w:rStyle w:val="Emphasis"/>
        </w:rPr>
        <w:t xml:space="preserve">along the path of what Lacan discloses as our </w:t>
      </w:r>
      <w:proofErr w:type="spellStart"/>
      <w:r w:rsidRPr="008A5EFF">
        <w:rPr>
          <w:rStyle w:val="Emphasis"/>
          <w:highlight w:val="green"/>
        </w:rPr>
        <w:t>civilisation’s</w:t>
      </w:r>
      <w:proofErr w:type="spellEnd"/>
      <w:r w:rsidRPr="008A5EFF">
        <w:rPr>
          <w:rStyle w:val="Emphasis"/>
          <w:highlight w:val="green"/>
        </w:rPr>
        <w:t xml:space="preserve"> </w:t>
      </w:r>
      <w:r w:rsidRPr="008A5EFF">
        <w:rPr>
          <w:rStyle w:val="Emphasis"/>
        </w:rPr>
        <w:t xml:space="preserve">“race towards </w:t>
      </w:r>
      <w:r w:rsidRPr="008A5EFF">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8A5EFF">
        <w:rPr>
          <w:rStyle w:val="Emphasis"/>
          <w:highlight w:val="green"/>
        </w:rPr>
        <w:t xml:space="preserve">because we </w:t>
      </w:r>
      <w:r w:rsidRPr="008A5EFF">
        <w:rPr>
          <w:rStyle w:val="Emphasis"/>
        </w:rPr>
        <w:t xml:space="preserve">still at some level </w:t>
      </w:r>
      <w:r w:rsidRPr="008A5EFF">
        <w:rPr>
          <w:rStyle w:val="Emphasis"/>
          <w:highlight w:val="green"/>
        </w:rPr>
        <w:t xml:space="preserve">think </w:t>
      </w:r>
      <w:r w:rsidRPr="008A5EFF">
        <w:rPr>
          <w:rStyle w:val="Emphasis"/>
        </w:rPr>
        <w:t xml:space="preserve">that </w:t>
      </w:r>
      <w:r w:rsidRPr="008A5EFF">
        <w:rPr>
          <w:rStyle w:val="Emphasis"/>
          <w:highlight w:val="green"/>
        </w:rPr>
        <w:t>being more moral</w:t>
      </w:r>
      <w:r w:rsidRPr="008A5EFF">
        <w:rPr>
          <w:rStyle w:val="Emphasis"/>
        </w:rPr>
        <w:t xml:space="preserve">, in accordance with the Good’s inherited repressive structures towards our drives, desire, and truthfulness about the real, </w:t>
      </w:r>
      <w:r w:rsidRPr="008A5EFF">
        <w:rPr>
          <w:rStyle w:val="Emphasis"/>
          <w:highlight w:val="green"/>
        </w:rPr>
        <w:t>is</w:t>
      </w:r>
      <w:r w:rsidRPr="008A5EFF">
        <w:rPr>
          <w:rStyle w:val="Emphasis"/>
        </w:rPr>
        <w:t xml:space="preserve"> actually </w:t>
      </w:r>
      <w:r w:rsidRPr="008A5EFF">
        <w:rPr>
          <w:rStyle w:val="Emphasis"/>
          <w:highlight w:val="green"/>
        </w:rPr>
        <w:t xml:space="preserve">the answer to––rather than the source of––our </w:t>
      </w:r>
      <w:r w:rsidRPr="008A5EFF">
        <w:rPr>
          <w:rStyle w:val="Emphasis"/>
        </w:rPr>
        <w:t xml:space="preserve">most tragic </w:t>
      </w:r>
      <w:r w:rsidRPr="008A5EFF">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t>
      </w:r>
      <w:proofErr w:type="spellStart"/>
      <w:r w:rsidRPr="008A5EFF">
        <w:rPr>
          <w:sz w:val="12"/>
        </w:rPr>
        <w:t>while</w:t>
      </w:r>
      <w:proofErr w:type="spellEnd"/>
      <w:r w:rsidRPr="008A5EFF">
        <w:rPr>
          <w:sz w:val="12"/>
        </w:rPr>
        <w:t xml:space="preserve">, one which like Plato in his Phaedo, we might think then to escape from “as if from a prison”, and especially from “the bonds of the body”, in the hope that we may live one 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8A5EFF">
        <w:rPr>
          <w:rStyle w:val="Emphasis"/>
          <w:highlight w:val="green"/>
        </w:rPr>
        <w:t xml:space="preserve">life itself becomes enemy </w:t>
      </w:r>
      <w:r w:rsidRPr="008A5EFF">
        <w:rPr>
          <w:rStyle w:val="Emphasis"/>
        </w:rPr>
        <w:t xml:space="preserve">too, </w:t>
      </w:r>
      <w:r w:rsidRPr="008A5EFF">
        <w:rPr>
          <w:rStyle w:val="Emphasis"/>
          <w:highlight w:val="green"/>
        </w:rPr>
        <w:t>for</w:t>
      </w:r>
      <w:r w:rsidRPr="008A5EFF">
        <w:rPr>
          <w:rStyle w:val="Emphasis"/>
        </w:rPr>
        <w:t xml:space="preserve"> as being made up of the earthly and organic, </w:t>
      </w:r>
      <w:r w:rsidRPr="008A5EFF">
        <w:rPr>
          <w:rStyle w:val="Emphasis"/>
          <w:highlight w:val="green"/>
        </w:rPr>
        <w:t>life could never be free of</w:t>
      </w:r>
      <w:r w:rsidRPr="008A5EFF">
        <w:rPr>
          <w:rStyle w:val="Emphasis"/>
        </w:rPr>
        <w:t xml:space="preserve"> what it is in </w:t>
      </w:r>
      <w:r w:rsidRPr="008A5EFF">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 xml:space="preserve">53] </w:t>
      </w:r>
      <w:proofErr w:type="spellStart"/>
      <w:r w:rsidRPr="008A5EFF">
        <w:rPr>
          <w:rStyle w:val="Emphasis"/>
        </w:rPr>
        <w:t>fantasm</w:t>
      </w:r>
      <w:proofErr w:type="spellEnd"/>
      <w:r w:rsidRPr="008A5EFF">
        <w:rPr>
          <w:rStyle w:val="Emphasis"/>
        </w:rPr>
        <w:t xml:space="preserve"> Lacan salvages from the </w:t>
      </w:r>
      <w:proofErr w:type="spellStart"/>
      <w:r w:rsidRPr="008A5EFF">
        <w:rPr>
          <w:rStyle w:val="Emphasis"/>
        </w:rPr>
        <w:t>Monstre</w:t>
      </w:r>
      <w:proofErr w:type="spellEnd"/>
      <w:r w:rsidRPr="008A5EFF">
        <w:rPr>
          <w:rStyle w:val="Emphasis"/>
        </w:rPr>
        <w:t xml:space="preserve"> de Sade, which wills to go beyond the destruction of mere beings, by </w:t>
      </w:r>
      <w:r w:rsidRPr="008A5EFF">
        <w:rPr>
          <w:rStyle w:val="Emphasis"/>
        </w:rPr>
        <w:lastRenderedPageBreak/>
        <w:t>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sidRPr="008A5EFF">
        <w:rPr>
          <w:sz w:val="12"/>
        </w:rPr>
        <w:t>cess</w:t>
      </w:r>
      <w:proofErr w:type="spellEnd"/>
      <w:r w:rsidRPr="008A5EFF">
        <w:rPr>
          <w:sz w:val="12"/>
        </w:rPr>
        <w:t xml:space="preserve">-pit of loathing contempt for life, built up from the unconscious and disowned, distorted and damned up, built up, instinctual-ideational elements of their own subjective psyches, </w:t>
      </w:r>
      <w:proofErr w:type="spellStart"/>
      <w:r w:rsidRPr="008A5EFF">
        <w:rPr>
          <w:sz w:val="12"/>
        </w:rPr>
        <w:t>phobically</w:t>
      </w:r>
      <w:proofErr w:type="spellEnd"/>
      <w:r w:rsidRPr="008A5EFF">
        <w:rPr>
          <w:sz w:val="12"/>
        </w:rPr>
        <w:t xml:space="preserve"> ferocious of that </w:t>
      </w:r>
      <w:proofErr w:type="spellStart"/>
      <w:r w:rsidRPr="008A5EFF">
        <w:rPr>
          <w:sz w:val="12"/>
        </w:rPr>
        <w:t>Thingly</w:t>
      </w:r>
      <w:proofErr w:type="spellEnd"/>
      <w:r w:rsidRPr="008A5EFF">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8A5EFF">
        <w:rPr>
          <w:sz w:val="12"/>
        </w:rPr>
        <w:t>übermensch</w:t>
      </w:r>
      <w:proofErr w:type="spellEnd"/>
      <w:r w:rsidRPr="008A5EFF">
        <w:rPr>
          <w:sz w:val="12"/>
        </w:rPr>
        <w:t xml:space="preserve">, may too have bitten off more </w:t>
      </w:r>
      <w:proofErr w:type="gramStart"/>
      <w:r w:rsidRPr="008A5EFF">
        <w:rPr>
          <w:sz w:val="12"/>
        </w:rPr>
        <w:t>snake-head</w:t>
      </w:r>
      <w:proofErr w:type="gramEnd"/>
      <w:r w:rsidRPr="008A5EFF">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w:t>
      </w:r>
      <w:proofErr w:type="spellStart"/>
      <w:r w:rsidRPr="008A5EFF">
        <w:rPr>
          <w:sz w:val="12"/>
        </w:rPr>
        <w:t>idealising</w:t>
      </w:r>
      <w:proofErr w:type="spellEnd"/>
      <w:r w:rsidRPr="008A5EFF">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8A5EFF">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8A5EFF">
        <w:rPr>
          <w:rStyle w:val="Emphasis"/>
          <w:highlight w:val="green"/>
        </w:rPr>
        <w:t>leaving</w:t>
      </w:r>
      <w:r w:rsidRPr="008A5EFF">
        <w:rPr>
          <w:rStyle w:val="Emphasis"/>
        </w:rPr>
        <w:t xml:space="preserve"> </w:t>
      </w:r>
      <w:r w:rsidRPr="008A5EFF">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sidRPr="008A5EFF">
        <w:rPr>
          <w:sz w:val="12"/>
        </w:rPr>
        <w:t>moralising</w:t>
      </w:r>
      <w:proofErr w:type="spellEnd"/>
      <w:r w:rsidRPr="008A5EFF">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w:t>
      </w:r>
      <w:proofErr w:type="spellStart"/>
      <w:r w:rsidRPr="008A5EFF">
        <w:rPr>
          <w:rStyle w:val="Emphasis"/>
        </w:rPr>
        <w:t>Ons</w:t>
      </w:r>
      <w:proofErr w:type="spellEnd"/>
      <w:r w:rsidRPr="008A5EFF">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w:t>
      </w:r>
      <w:proofErr w:type="spellStart"/>
      <w:r w:rsidRPr="008A5EFF">
        <w:rPr>
          <w:rStyle w:val="Emphasis"/>
        </w:rPr>
        <w:t>civilisation</w:t>
      </w:r>
      <w:proofErr w:type="spellEnd"/>
      <w:r w:rsidRPr="008A5EFF">
        <w:rPr>
          <w:rStyle w:val="Emphasis"/>
        </w:rPr>
        <w:t xml:space="preserve"> advance or decline</w:t>
      </w:r>
      <w:r w:rsidRPr="008A5EFF">
        <w:rPr>
          <w:sz w:val="12"/>
        </w:rPr>
        <w:t xml:space="preserve">. But 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8A5EFF">
        <w:rPr>
          <w:sz w:val="12"/>
        </w:rPr>
        <w:t>utilise</w:t>
      </w:r>
      <w:proofErr w:type="spellEnd"/>
      <w:r w:rsidRPr="008A5EFF">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8A5EFF">
        <w:rPr>
          <w:rStyle w:val="Emphasis"/>
          <w:highlight w:val="green"/>
        </w:rPr>
        <w:t xml:space="preserve">We either face </w:t>
      </w:r>
      <w:r w:rsidRPr="008A5EFF">
        <w:rPr>
          <w:rStyle w:val="Emphasis"/>
        </w:rPr>
        <w:t xml:space="preserve">up to </w:t>
      </w:r>
      <w:r w:rsidRPr="008A5EFF">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8A5EFF">
        <w:rPr>
          <w:rStyle w:val="Emphasis"/>
          <w:highlight w:val="green"/>
        </w:rPr>
        <w:t xml:space="preserve">or let </w:t>
      </w:r>
      <w:r w:rsidRPr="008A5EFF">
        <w:rPr>
          <w:rStyle w:val="Emphasis"/>
        </w:rPr>
        <w:t xml:space="preserve">the disowned, un-understood drive resurge of its own volition until </w:t>
      </w:r>
      <w:r w:rsidRPr="008A5EFF">
        <w:rPr>
          <w:rStyle w:val="Emphasis"/>
          <w:highlight w:val="green"/>
        </w:rPr>
        <w:t>it</w:t>
      </w:r>
      <w:r w:rsidRPr="008A5EFF">
        <w:rPr>
          <w:rStyle w:val="Emphasis"/>
        </w:rPr>
        <w:t xml:space="preserve"> accidentally </w:t>
      </w:r>
      <w:r w:rsidRPr="008A5EFF">
        <w:rPr>
          <w:rStyle w:val="Emphasis"/>
          <w:highlight w:val="green"/>
        </w:rPr>
        <w:t>finish</w:t>
      </w:r>
      <w:r w:rsidRPr="008A5EFF">
        <w:rPr>
          <w:rStyle w:val="Emphasis"/>
        </w:rPr>
        <w:t xml:space="preserve">es </w:t>
      </w:r>
      <w:r w:rsidRPr="008A5EFF">
        <w:rPr>
          <w:rStyle w:val="Emphasis"/>
          <w:highlight w:val="green"/>
        </w:rPr>
        <w:t>us</w:t>
      </w:r>
      <w:r w:rsidRPr="008A5EFF">
        <w:rPr>
          <w:rStyle w:val="Emphasis"/>
        </w:rPr>
        <w:t>!</w:t>
      </w:r>
    </w:p>
    <w:p w14:paraId="55A205E6" w14:textId="77777777" w:rsidR="00076AD4" w:rsidRPr="008A5EFF" w:rsidRDefault="00076AD4" w:rsidP="00076AD4">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43C91EF2" w14:textId="77777777" w:rsidR="00076AD4" w:rsidRPr="008A5EFF" w:rsidRDefault="00076AD4" w:rsidP="00076AD4">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15B51451" w14:textId="77777777" w:rsidR="00076AD4" w:rsidRPr="008A5EFF" w:rsidRDefault="00076AD4" w:rsidP="00076AD4">
      <w:pPr>
        <w:rPr>
          <w:b/>
          <w:iCs/>
          <w:u w:val="single"/>
        </w:rPr>
      </w:pPr>
      <w:r w:rsidRPr="008A5EFF">
        <w:rPr>
          <w:rStyle w:val="Emphasis"/>
        </w:rPr>
        <w:lastRenderedPageBreak/>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w:t>
      </w:r>
      <w:proofErr w:type="gramStart"/>
      <w:r w:rsidRPr="008A5EFF">
        <w:rPr>
          <w:rStyle w:val="Emphasis"/>
        </w:rPr>
        <w:t>is able to</w:t>
      </w:r>
      <w:proofErr w:type="gramEnd"/>
      <w:r w:rsidRPr="008A5EFF">
        <w:rPr>
          <w:rStyle w:val="Emphasis"/>
        </w:rPr>
        <w:t xml:space="preserve">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8A5EFF">
        <w:rPr>
          <w:sz w:val="10"/>
        </w:rPr>
        <w:t>That is to say, we</w:t>
      </w:r>
      <w:proofErr w:type="gramEnd"/>
      <w:r w:rsidRPr="008A5EFF">
        <w:rPr>
          <w:sz w:val="10"/>
        </w:rPr>
        <w:t xml:space="preserv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8A5EFF">
        <w:rPr>
          <w:rStyle w:val="Emphasis"/>
          <w:highlight w:val="green"/>
        </w:rPr>
        <w:t>the encounter with the other in its real dimension</w:t>
      </w:r>
      <w:r w:rsidRPr="008A5EFF">
        <w:rPr>
          <w:rStyle w:val="Emphasis"/>
        </w:rPr>
        <w:t xml:space="preserve"> — the encounter that </w:t>
      </w:r>
      <w:r w:rsidRPr="008A5EFF">
        <w:rPr>
          <w:rStyle w:val="Emphasis"/>
          <w:highlight w:val="green"/>
        </w:rPr>
        <w:t>produces anxiety</w:t>
      </w:r>
      <w:r w:rsidRPr="008A5EFF">
        <w:rPr>
          <w:rStyle w:val="Emphasis"/>
        </w:rPr>
        <w:t xml:space="preserve"> in the subject — </w:t>
      </w:r>
      <w:r w:rsidRPr="008A5EFF">
        <w:rPr>
          <w:rStyle w:val="Emphasis"/>
          <w:highlight w:val="green"/>
        </w:rPr>
        <w:t>that</w:t>
      </w:r>
      <w:r w:rsidRPr="008A5EFF">
        <w:rPr>
          <w:rStyle w:val="Emphasis"/>
        </w:rPr>
        <w:t xml:space="preserve"> sustains that which defines the other as such. Authentic tolerance </w:t>
      </w:r>
      <w:r w:rsidRPr="008A5EFF">
        <w:rPr>
          <w:rStyle w:val="Emphasis"/>
          <w:highlight w:val="green"/>
        </w:rPr>
        <w:t>tolerates the real other, not</w:t>
      </w:r>
      <w:r w:rsidRPr="008A5EFF">
        <w:rPr>
          <w:rStyle w:val="Emphasis"/>
        </w:rPr>
        <w:t xml:space="preserve"> simply the other as </w:t>
      </w:r>
      <w:r w:rsidRPr="008A5EFF">
        <w:rPr>
          <w:rStyle w:val="Emphasis"/>
          <w:highlight w:val="green"/>
        </w:rPr>
        <w:t>mediated</w:t>
      </w:r>
      <w:r w:rsidRPr="008A5EFF">
        <w:rPr>
          <w:rStyle w:val="Emphasis"/>
        </w:rPr>
        <w:t xml:space="preserve"> </w:t>
      </w:r>
      <w:r w:rsidRPr="008A5EFF">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 xml:space="preserve">Because the real or enjoying other is irreducible to any observable identity, we have no way of knowing </w:t>
      </w:r>
      <w:proofErr w:type="gramStart"/>
      <w:r w:rsidRPr="008A5EFF">
        <w:rPr>
          <w:rStyle w:val="Emphasis"/>
        </w:rPr>
        <w:t>whether or not</w:t>
      </w:r>
      <w:proofErr w:type="gramEnd"/>
      <w:r w:rsidRPr="008A5EFF">
        <w:rPr>
          <w:rStyle w:val="Emphasis"/>
        </w:rPr>
        <w:t xml:space="preserve">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w:t>
      </w:r>
      <w:r w:rsidRPr="008A5EFF">
        <w:rPr>
          <w:rStyle w:val="Emphasis"/>
        </w:rPr>
        <w:lastRenderedPageBreak/>
        <w:t xml:space="preserve">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8A5EFF">
        <w:rPr>
          <w:sz w:val="10"/>
        </w:rPr>
        <w:t>This is why</w:t>
      </w:r>
      <w:proofErr w:type="gramEnd"/>
      <w:r w:rsidRPr="008A5EFF">
        <w:rPr>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w:t>
      </w:r>
      <w:proofErr w:type="gramStart"/>
      <w:r w:rsidRPr="008A5EFF">
        <w:rPr>
          <w:sz w:val="10"/>
        </w:rPr>
        <w:t>closes down</w:t>
      </w:r>
      <w:proofErr w:type="gramEnd"/>
      <w:r w:rsidRPr="008A5EFF">
        <w:rPr>
          <w:sz w:val="10"/>
        </w:rPr>
        <w:t xml:space="preserve"> the space in which the real other might appear, the fantasized encounter with the enjoying other leaves this space open. </w:t>
      </w:r>
      <w:r w:rsidRPr="008A5EFF">
        <w:rPr>
          <w:rStyle w:val="Emphasis"/>
          <w:highlight w:val="green"/>
        </w:rPr>
        <w:t xml:space="preserve">By </w:t>
      </w:r>
      <w:r w:rsidRPr="008A5EFF">
        <w:rPr>
          <w:rStyle w:val="Emphasis"/>
        </w:rPr>
        <w:t xml:space="preserve">allowing itself to </w:t>
      </w:r>
      <w:r w:rsidRPr="008A5EFF">
        <w:rPr>
          <w:rStyle w:val="Emphasis"/>
          <w:highlight w:val="green"/>
        </w:rPr>
        <w:t xml:space="preserve">be disturbed </w:t>
      </w:r>
      <w:r w:rsidRPr="008A5EFF">
        <w:rPr>
          <w:rStyle w:val="Emphasis"/>
        </w:rPr>
        <w:t xml:space="preserve">by the other </w:t>
      </w:r>
      <w:r w:rsidRPr="008A5EFF">
        <w:rPr>
          <w:rStyle w:val="Emphasis"/>
          <w:highlight w:val="green"/>
        </w:rPr>
        <w:t>on the level of fantasy,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 xml:space="preserve">without confining this singularity to a prescribed </w:t>
      </w:r>
      <w:proofErr w:type="gramStart"/>
      <w:r w:rsidRPr="008A5EFF">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20EC4B1C" w14:textId="455E7943" w:rsidR="00076AD4" w:rsidRPr="00076AD4" w:rsidRDefault="00076AD4" w:rsidP="00076AD4">
      <w:pPr>
        <w:pStyle w:val="Heading2"/>
      </w:pPr>
      <w:r>
        <w:lastRenderedPageBreak/>
        <w:t>2</w:t>
      </w:r>
    </w:p>
    <w:p w14:paraId="7ED37895" w14:textId="77777777" w:rsidR="004D15E7" w:rsidRDefault="004D15E7" w:rsidP="004D15E7">
      <w:pPr>
        <w:pStyle w:val="Heading4"/>
      </w:pPr>
      <w:r>
        <w:t>The United States federal government should:</w:t>
      </w:r>
    </w:p>
    <w:p w14:paraId="11C5E571" w14:textId="77777777" w:rsidR="004D15E7" w:rsidRPr="00A27EC0" w:rsidRDefault="004D15E7" w:rsidP="004D15E7">
      <w:pPr>
        <w:pStyle w:val="Heading4"/>
      </w:pPr>
      <w:r>
        <w:t xml:space="preserve">-- substantially increase development and deployment of defensive ‘bodyguard’ </w:t>
      </w:r>
      <w:proofErr w:type="gramStart"/>
      <w:r>
        <w:t>satellites;</w:t>
      </w:r>
      <w:proofErr w:type="gramEnd"/>
      <w:r>
        <w:t xml:space="preserve"> </w:t>
      </w:r>
    </w:p>
    <w:p w14:paraId="6FFFD685" w14:textId="77777777" w:rsidR="004D15E7" w:rsidRPr="008A3662" w:rsidRDefault="004D15E7" w:rsidP="004D15E7">
      <w:pPr>
        <w:pStyle w:val="Heading4"/>
      </w:pPr>
      <w:r>
        <w:t xml:space="preserve">-- substantially increase investment in and development of space resilience measures including hosted payloads, on-orbit spares, and increased rapid replacement abilities, ground-based resilience measures including proliferating ground control links, additional mission control facilities, and non-fixed launch sites, alternatives to space reliance in the design of weapons systems, </w:t>
      </w:r>
      <w:proofErr w:type="gramStart"/>
      <w:r>
        <w:t>an</w:t>
      </w:r>
      <w:proofErr w:type="gramEnd"/>
      <w:r>
        <w:t xml:space="preserve"> counter-ASAT attribution capabilities. </w:t>
      </w:r>
    </w:p>
    <w:p w14:paraId="44D5AE8B" w14:textId="362EB538" w:rsidR="004D15E7" w:rsidRPr="00F15680" w:rsidRDefault="005D743D" w:rsidP="005D743D">
      <w:pPr>
        <w:pStyle w:val="Heading4"/>
      </w:pPr>
      <w:r>
        <w:t>--</w:t>
      </w:r>
      <w:r w:rsidRPr="005D743D">
        <w:t xml:space="preserve"> </w:t>
      </w:r>
      <w:r w:rsidRPr="005D743D">
        <w:t>negotiate a new multiple-link hotline system that communicates linking the United States National Security Council directly to the Security Council of Russia and the People’s Liberation Army</w:t>
      </w:r>
    </w:p>
    <w:p w14:paraId="5495D8A5" w14:textId="77777777" w:rsidR="004D15E7" w:rsidRDefault="004D15E7" w:rsidP="004D15E7">
      <w:pPr>
        <w:pStyle w:val="Heading4"/>
      </w:pPr>
      <w:r>
        <w:t>Bodyguards solve.</w:t>
      </w:r>
    </w:p>
    <w:p w14:paraId="13A51D18" w14:textId="17D179E6" w:rsidR="004D15E7" w:rsidRDefault="004D15E7" w:rsidP="004D15E7">
      <w:r w:rsidRPr="00B1142B">
        <w:rPr>
          <w:rStyle w:val="Style13ptBold"/>
        </w:rPr>
        <w:t>Chow 18</w:t>
      </w:r>
      <w:r>
        <w:t xml:space="preserve"> [Brian, independent policy analyst, 25 years as a senior physical scientist specializing in space and national security; PhD in physics from Case Western Reserve University; MBA/PhD in finance from the University of Michigan, “Rescind the proposed budget cut for launching DARPA’s RSGS robotic servicing spacecraft,” August 29, 2018, </w:t>
      </w:r>
      <w:hyperlink r:id="rId10" w:history="1">
        <w:r w:rsidRPr="00212A3B">
          <w:rPr>
            <w:rStyle w:val="Hyperlink"/>
          </w:rPr>
          <w:t>https://spacenews.com/rescind-the-proposed-budget-cut-for-launching-darpas-rsgs-robotic-servicing-spacecraft</w:t>
        </w:r>
      </w:hyperlink>
      <w:r>
        <w:t>]</w:t>
      </w:r>
    </w:p>
    <w:p w14:paraId="4059CB74" w14:textId="77777777" w:rsidR="004D15E7" w:rsidRDefault="004D15E7" w:rsidP="004D15E7">
      <w:r w:rsidRPr="006853F0">
        <w:rPr>
          <w:rStyle w:val="StyleUnderline"/>
        </w:rPr>
        <w:t xml:space="preserve">By the early </w:t>
      </w:r>
      <w:r w:rsidRPr="00113841">
        <w:rPr>
          <w:rStyle w:val="StyleUnderline"/>
        </w:rPr>
        <w:t xml:space="preserve">2020s, </w:t>
      </w:r>
      <w:r w:rsidRPr="00113841">
        <w:rPr>
          <w:rStyle w:val="Emphasis"/>
        </w:rPr>
        <w:t>China and Russia will have</w:t>
      </w:r>
      <w:r w:rsidRPr="006853F0">
        <w:rPr>
          <w:rStyle w:val="Emphasis"/>
        </w:rPr>
        <w:t xml:space="preserve"> robotic </w:t>
      </w:r>
      <w:r w:rsidRPr="008478C6">
        <w:rPr>
          <w:rStyle w:val="Emphasis"/>
          <w:highlight w:val="cyan"/>
        </w:rPr>
        <w:t>spacecraft threaten</w:t>
      </w:r>
      <w:r w:rsidRPr="00113841">
        <w:rPr>
          <w:rStyle w:val="Emphasis"/>
        </w:rPr>
        <w:t>ing our</w:t>
      </w:r>
      <w:r w:rsidRPr="006853F0">
        <w:rPr>
          <w:rStyle w:val="Emphasis"/>
        </w:rPr>
        <w:t xml:space="preserve"> </w:t>
      </w:r>
      <w:r w:rsidRPr="008478C6">
        <w:rPr>
          <w:rStyle w:val="Emphasis"/>
          <w:highlight w:val="cyan"/>
        </w:rPr>
        <w:t>satellites</w:t>
      </w:r>
      <w:r w:rsidRPr="006853F0">
        <w:rPr>
          <w:rStyle w:val="Emphasis"/>
        </w:rPr>
        <w:t xml:space="preserve"> particularly those at the geo</w:t>
      </w:r>
      <w:r w:rsidRPr="006853F0">
        <w:rPr>
          <w:sz w:val="16"/>
        </w:rPr>
        <w:t xml:space="preserve">synchronous orbits, which are difficult to reach by other types of antisatellite weapons (ASATs). We have suggested that </w:t>
      </w:r>
      <w:r w:rsidRPr="006853F0">
        <w:rPr>
          <w:rStyle w:val="StyleUnderline"/>
        </w:rPr>
        <w:t>DARPA’s developing spacecraft for robotic servicing of geosynchronous satellites</w:t>
      </w:r>
      <w:r w:rsidRPr="006853F0">
        <w:rPr>
          <w:sz w:val="16"/>
        </w:rPr>
        <w:t xml:space="preserve"> (RSGS) </w:t>
      </w:r>
      <w:r w:rsidRPr="006853F0">
        <w:rPr>
          <w:rStyle w:val="StyleUnderline"/>
        </w:rPr>
        <w:t>should also serve as bodyguard spacecraft to protect our critical satellites against adversaries’ robotic servicing spacecraft being used as ASATs.</w:t>
      </w:r>
      <w:r>
        <w:rPr>
          <w:rStyle w:val="StyleUnderline"/>
        </w:rPr>
        <w:t xml:space="preserve"> </w:t>
      </w:r>
      <w:r w:rsidRPr="008478C6">
        <w:rPr>
          <w:rStyle w:val="StyleUnderline"/>
          <w:highlight w:val="cyan"/>
        </w:rPr>
        <w:t xml:space="preserve">The </w:t>
      </w:r>
      <w:r w:rsidRPr="008478C6">
        <w:rPr>
          <w:rStyle w:val="Emphasis"/>
          <w:highlight w:val="cyan"/>
        </w:rPr>
        <w:t xml:space="preserve">need to use </w:t>
      </w:r>
      <w:proofErr w:type="gramStart"/>
      <w:r w:rsidRPr="008478C6">
        <w:rPr>
          <w:rStyle w:val="Emphasis"/>
        </w:rPr>
        <w:t>these</w:t>
      </w:r>
      <w:r w:rsidRPr="006853F0">
        <w:rPr>
          <w:rStyle w:val="Emphasis"/>
        </w:rPr>
        <w:t xml:space="preserve"> spacecraft</w:t>
      </w:r>
      <w:proofErr w:type="gramEnd"/>
      <w:r w:rsidRPr="006853F0">
        <w:rPr>
          <w:rStyle w:val="Emphasis"/>
        </w:rPr>
        <w:t xml:space="preserve"> also as </w:t>
      </w:r>
      <w:r w:rsidRPr="008478C6">
        <w:rPr>
          <w:rStyle w:val="Emphasis"/>
          <w:highlight w:val="cyan"/>
        </w:rPr>
        <w:t>bodyguards</w:t>
      </w:r>
      <w:r w:rsidRPr="008478C6">
        <w:rPr>
          <w:rStyle w:val="StyleUnderline"/>
          <w:highlight w:val="cyan"/>
        </w:rPr>
        <w:t xml:space="preserve"> is the strongest reason</w:t>
      </w:r>
      <w:r w:rsidRPr="006853F0">
        <w:rPr>
          <w:rStyle w:val="StyleUnderline"/>
        </w:rPr>
        <w:t xml:space="preserve"> to </w:t>
      </w:r>
      <w:r w:rsidRPr="006853F0">
        <w:rPr>
          <w:rStyle w:val="Emphasis"/>
        </w:rPr>
        <w:t>rescind the proposed budget cut for launching our first robotic servicing spacecraft</w:t>
      </w:r>
      <w:r w:rsidRPr="006853F0">
        <w:rPr>
          <w:sz w:val="16"/>
        </w:rPr>
        <w:t xml:space="preserve">. </w:t>
      </w:r>
      <w:r w:rsidRPr="008478C6">
        <w:rPr>
          <w:rStyle w:val="Emphasis"/>
          <w:highlight w:val="cyan"/>
        </w:rPr>
        <w:t>Any delay</w:t>
      </w:r>
      <w:r w:rsidRPr="006853F0">
        <w:rPr>
          <w:rStyle w:val="Emphasis"/>
        </w:rPr>
        <w:t xml:space="preserve"> in its launch </w:t>
      </w:r>
      <w:r w:rsidRPr="008478C6">
        <w:rPr>
          <w:rStyle w:val="Emphasis"/>
          <w:highlight w:val="cyan"/>
        </w:rPr>
        <w:t>would</w:t>
      </w:r>
      <w:r w:rsidRPr="006853F0">
        <w:rPr>
          <w:rStyle w:val="Emphasis"/>
        </w:rPr>
        <w:t xml:space="preserve"> greatly </w:t>
      </w:r>
      <w:r w:rsidRPr="008478C6">
        <w:rPr>
          <w:rStyle w:val="Emphasis"/>
          <w:highlight w:val="cyan"/>
        </w:rPr>
        <w:t>increase the chance of</w:t>
      </w:r>
      <w:r w:rsidRPr="006853F0">
        <w:rPr>
          <w:rStyle w:val="Emphasis"/>
        </w:rPr>
        <w:t xml:space="preserve"> a space </w:t>
      </w:r>
      <w:r w:rsidRPr="008478C6">
        <w:rPr>
          <w:rStyle w:val="Emphasis"/>
          <w:highlight w:val="cyan"/>
        </w:rPr>
        <w:t>Pearl Harbor</w:t>
      </w:r>
      <w:r w:rsidRPr="006853F0">
        <w:rPr>
          <w:sz w:val="16"/>
        </w:rPr>
        <w:t xml:space="preserve">. On Aug. 23, the Senate passed a “minibus” appropriation bill for the fiscal year 2019 cutting out $209 million, which is the budget requested by the Air Force for launching the robotic servicing spacecraft in March 2021 as planned. The Air Force said it would need to buy the launch two years in advance (i.e., 2019) of the actual launch. On the other hand, Senate appropriators cut the launch budget on the grounds that the spacecraft will not be ready as scheduled and justified their funding cut as “[too] early to need.” Even if the Senate appropriators were right about the spacecraft not being ready, appropriating the launch funding a year or two too early would amount to at most $20 million in interest charge; a minuscule amount given military spending. In any case, this $20 million is needed insurance against the dangerous outcome of spacecraft ready by March 2021 but unable to be launched as scheduled though ungently required. The administration, Air Force and DARPA are putting forth good reasons for the cut to be rescinded as Congress goes forward in its budget deliberations. For example, the White House said RSGS is an “innovative public-private partnership to demonstrate on-orbit repair, refuel and other servicing capabilities” and failure to get funding for launch by 2019 would put “at risk substantial private investment and future public-private partnerships.” As stated above, </w:t>
      </w:r>
      <w:r w:rsidRPr="006853F0">
        <w:rPr>
          <w:rStyle w:val="StyleUnderline"/>
        </w:rPr>
        <w:t xml:space="preserve">we need bodyguards to protect our satellites against </w:t>
      </w:r>
      <w:proofErr w:type="gramStart"/>
      <w:r w:rsidRPr="006853F0">
        <w:rPr>
          <w:rStyle w:val="StyleUnderline"/>
        </w:rPr>
        <w:t>these Chinese and Russian robotic servicing spacecraft</w:t>
      </w:r>
      <w:proofErr w:type="gramEnd"/>
      <w:r w:rsidRPr="006853F0">
        <w:rPr>
          <w:rStyle w:val="StyleUnderline"/>
        </w:rPr>
        <w:t xml:space="preserve"> re-tasked as ASATs</w:t>
      </w:r>
      <w:r w:rsidRPr="006853F0">
        <w:rPr>
          <w:sz w:val="16"/>
        </w:rPr>
        <w:t xml:space="preserve"> (hereafter, space stalkers), </w:t>
      </w:r>
      <w:r w:rsidRPr="006853F0">
        <w:rPr>
          <w:rStyle w:val="StyleUnderline"/>
        </w:rPr>
        <w:t xml:space="preserve">which can grab and disable our satellites while creating little space debris. </w:t>
      </w:r>
      <w:r w:rsidRPr="008478C6">
        <w:rPr>
          <w:rStyle w:val="Emphasis"/>
          <w:highlight w:val="cyan"/>
        </w:rPr>
        <w:t>We should buy</w:t>
      </w:r>
      <w:r w:rsidRPr="006853F0">
        <w:rPr>
          <w:rStyle w:val="Emphasis"/>
        </w:rPr>
        <w:t xml:space="preserve"> many more of </w:t>
      </w:r>
      <w:r w:rsidRPr="008478C6">
        <w:rPr>
          <w:rStyle w:val="Emphasis"/>
          <w:highlight w:val="cyan"/>
        </w:rPr>
        <w:t>RSGS spacecraft</w:t>
      </w:r>
      <w:r w:rsidRPr="006853F0">
        <w:rPr>
          <w:rStyle w:val="Emphasis"/>
        </w:rPr>
        <w:t xml:space="preserve"> </w:t>
      </w:r>
      <w:proofErr w:type="gramStart"/>
      <w:r w:rsidRPr="006853F0">
        <w:rPr>
          <w:rStyle w:val="Emphasis"/>
        </w:rPr>
        <w:t xml:space="preserve">so as </w:t>
      </w:r>
      <w:r w:rsidRPr="008478C6">
        <w:rPr>
          <w:rStyle w:val="Emphasis"/>
          <w:highlight w:val="cyan"/>
        </w:rPr>
        <w:t>to</w:t>
      </w:r>
      <w:proofErr w:type="gramEnd"/>
      <w:r w:rsidRPr="006853F0">
        <w:rPr>
          <w:rStyle w:val="Emphasis"/>
        </w:rPr>
        <w:t xml:space="preserve"> also </w:t>
      </w:r>
      <w:r w:rsidRPr="008478C6">
        <w:rPr>
          <w:rStyle w:val="Emphasis"/>
          <w:highlight w:val="cyan"/>
        </w:rPr>
        <w:t>use them as bodyguard</w:t>
      </w:r>
      <w:r w:rsidRPr="006853F0">
        <w:rPr>
          <w:rStyle w:val="Emphasis"/>
        </w:rPr>
        <w:t xml:space="preserve"> satellites against </w:t>
      </w:r>
      <w:r w:rsidRPr="006853F0">
        <w:rPr>
          <w:rStyle w:val="Emphasis"/>
        </w:rPr>
        <w:lastRenderedPageBreak/>
        <w:t>space stalkers.</w:t>
      </w:r>
      <w:r w:rsidRPr="006853F0">
        <w:rPr>
          <w:sz w:val="16"/>
        </w:rPr>
        <w:t xml:space="preserve"> </w:t>
      </w:r>
      <w:r w:rsidRPr="008478C6">
        <w:rPr>
          <w:rStyle w:val="StyleUnderline"/>
          <w:highlight w:val="cyan"/>
        </w:rPr>
        <w:t>These</w:t>
      </w:r>
      <w:r w:rsidRPr="006853F0">
        <w:rPr>
          <w:rStyle w:val="StyleUnderline"/>
        </w:rPr>
        <w:t xml:space="preserve"> </w:t>
      </w:r>
      <w:r w:rsidRPr="008478C6">
        <w:rPr>
          <w:rStyle w:val="StyleUnderline"/>
        </w:rPr>
        <w:t>bodyguards</w:t>
      </w:r>
      <w:r w:rsidRPr="006853F0">
        <w:rPr>
          <w:rStyle w:val="StyleUnderline"/>
        </w:rPr>
        <w:t xml:space="preserve"> can be used to </w:t>
      </w:r>
      <w:r w:rsidRPr="008478C6">
        <w:rPr>
          <w:rStyle w:val="StyleUnderline"/>
          <w:highlight w:val="cyan"/>
        </w:rPr>
        <w:t>block</w:t>
      </w:r>
      <w:r w:rsidRPr="006853F0">
        <w:rPr>
          <w:rStyle w:val="StyleUnderline"/>
        </w:rPr>
        <w:t xml:space="preserve"> and/</w:t>
      </w:r>
      <w:r w:rsidRPr="008478C6">
        <w:rPr>
          <w:rStyle w:val="StyleUnderline"/>
          <w:highlight w:val="cyan"/>
        </w:rPr>
        <w:t>or wrestle with</w:t>
      </w:r>
      <w:r w:rsidRPr="006853F0">
        <w:rPr>
          <w:rStyle w:val="StyleUnderline"/>
        </w:rPr>
        <w:t xml:space="preserve"> the space </w:t>
      </w:r>
      <w:r w:rsidRPr="008478C6">
        <w:rPr>
          <w:rStyle w:val="StyleUnderline"/>
          <w:highlight w:val="cyan"/>
        </w:rPr>
        <w:t>stalkers</w:t>
      </w:r>
      <w:r w:rsidRPr="006853F0">
        <w:rPr>
          <w:rStyle w:val="StyleUnderline"/>
        </w:rPr>
        <w:t xml:space="preserve"> moving in to grab and disable our satellites</w:t>
      </w:r>
      <w:r w:rsidRPr="006853F0">
        <w:rPr>
          <w:sz w:val="16"/>
        </w:rPr>
        <w:t xml:space="preserve">. There are two reasons why these </w:t>
      </w:r>
      <w:r w:rsidRPr="006853F0">
        <w:rPr>
          <w:rStyle w:val="Emphasis"/>
        </w:rPr>
        <w:t xml:space="preserve">RSGS </w:t>
      </w:r>
      <w:r w:rsidRPr="008478C6">
        <w:rPr>
          <w:rStyle w:val="Emphasis"/>
          <w:highlight w:val="cyan"/>
        </w:rPr>
        <w:t>spacecraft are</w:t>
      </w:r>
      <w:r w:rsidRPr="006853F0">
        <w:rPr>
          <w:rStyle w:val="Emphasis"/>
        </w:rPr>
        <w:t xml:space="preserve"> particularly </w:t>
      </w:r>
      <w:r w:rsidRPr="008478C6">
        <w:rPr>
          <w:rStyle w:val="Emphasis"/>
          <w:highlight w:val="cyan"/>
        </w:rPr>
        <w:t>suitable</w:t>
      </w:r>
      <w:r w:rsidRPr="006853F0">
        <w:rPr>
          <w:rStyle w:val="Emphasis"/>
        </w:rPr>
        <w:t xml:space="preserve"> to serve as bodyguards</w:t>
      </w:r>
      <w:r w:rsidRPr="006853F0">
        <w:rPr>
          <w:sz w:val="16"/>
        </w:rPr>
        <w:t xml:space="preserve">: </w:t>
      </w:r>
      <w:r w:rsidRPr="006853F0">
        <w:rPr>
          <w:rStyle w:val="StyleUnderline"/>
        </w:rPr>
        <w:t>RSGS spacecraft will have been developed by 2021 and can fly as bodyguards in quantity commensurate with the growing number of space stalkers</w:t>
      </w:r>
      <w:r w:rsidRPr="006853F0">
        <w:rPr>
          <w:sz w:val="16"/>
        </w:rPr>
        <w:t xml:space="preserve">, which will emerge by the early 2020s. </w:t>
      </w:r>
      <w:r w:rsidRPr="006853F0">
        <w:rPr>
          <w:rStyle w:val="StyleUnderline"/>
        </w:rPr>
        <w:t>No other spacecraft has been developed or can be developed in time to serve as bodyguards.</w:t>
      </w:r>
      <w:r>
        <w:rPr>
          <w:rStyle w:val="StyleUnderline"/>
        </w:rPr>
        <w:t xml:space="preserve"> </w:t>
      </w:r>
      <w:r w:rsidRPr="006853F0">
        <w:rPr>
          <w:rStyle w:val="StyleUnderline"/>
        </w:rPr>
        <w:t>China and Russia cannot argue that we need not have bodyguards against their ASAT-capable RSGS-equivalent spacecraft</w:t>
      </w:r>
      <w:r w:rsidRPr="006853F0">
        <w:rPr>
          <w:sz w:val="16"/>
        </w:rPr>
        <w:t xml:space="preserve">. Besides, </w:t>
      </w:r>
      <w:r w:rsidRPr="006853F0">
        <w:rPr>
          <w:rStyle w:val="StyleUnderline"/>
        </w:rPr>
        <w:t>o</w:t>
      </w:r>
      <w:r w:rsidRPr="008478C6">
        <w:rPr>
          <w:rStyle w:val="StyleUnderline"/>
        </w:rPr>
        <w:t xml:space="preserve">ur </w:t>
      </w:r>
      <w:r w:rsidRPr="008478C6">
        <w:rPr>
          <w:rStyle w:val="StyleUnderline"/>
          <w:highlight w:val="cyan"/>
        </w:rPr>
        <w:t>use</w:t>
      </w:r>
      <w:r w:rsidRPr="008478C6">
        <w:rPr>
          <w:rStyle w:val="StyleUnderline"/>
        </w:rPr>
        <w:t xml:space="preserve"> of</w:t>
      </w:r>
      <w:r w:rsidRPr="006853F0">
        <w:rPr>
          <w:rStyle w:val="StyleUnderline"/>
        </w:rPr>
        <w:t xml:space="preserve"> RSGS spacecraft as bodyguards </w:t>
      </w:r>
      <w:r w:rsidRPr="008478C6">
        <w:rPr>
          <w:rStyle w:val="StyleUnderline"/>
          <w:highlight w:val="cyan"/>
        </w:rPr>
        <w:t xml:space="preserve">is </w:t>
      </w:r>
      <w:r w:rsidRPr="008478C6">
        <w:rPr>
          <w:rStyle w:val="Emphasis"/>
          <w:highlight w:val="cyan"/>
        </w:rPr>
        <w:t>most non-escalatory</w:t>
      </w:r>
      <w:r w:rsidRPr="006853F0">
        <w:rPr>
          <w:rStyle w:val="Emphasis"/>
        </w:rPr>
        <w:t xml:space="preserve"> in crisis or conflict.</w:t>
      </w:r>
      <w:r w:rsidRPr="006853F0">
        <w:rPr>
          <w:sz w:val="16"/>
        </w:rPr>
        <w:t xml:space="preserve"> Also, </w:t>
      </w:r>
      <w:r w:rsidRPr="006853F0">
        <w:rPr>
          <w:rStyle w:val="StyleUnderline"/>
        </w:rPr>
        <w:t xml:space="preserve">using RSGS spacecraft as bodyguards is </w:t>
      </w:r>
      <w:r w:rsidRPr="008478C6">
        <w:rPr>
          <w:rStyle w:val="StyleUnderline"/>
          <w:highlight w:val="cyan"/>
        </w:rPr>
        <w:t>a proportional response</w:t>
      </w:r>
      <w:r w:rsidRPr="006853F0">
        <w:rPr>
          <w:rStyle w:val="StyleUnderline"/>
        </w:rPr>
        <w:t xml:space="preserve"> to the threat and attack, not a space arms race</w:t>
      </w:r>
      <w:r w:rsidRPr="006853F0">
        <w:rPr>
          <w:sz w:val="16"/>
        </w:rPr>
        <w:t xml:space="preserve">. </w:t>
      </w:r>
      <w:r w:rsidRPr="006853F0">
        <w:rPr>
          <w:rStyle w:val="StyleUnderline"/>
        </w:rPr>
        <w:t>To minimize a space arms race, we should not use a defense system with a longer range or more lethal as bodyguards, unless we are forced by more potent threats.</w:t>
      </w:r>
      <w:r>
        <w:rPr>
          <w:rStyle w:val="StyleUnderline"/>
        </w:rPr>
        <w:t xml:space="preserve"> </w:t>
      </w:r>
      <w:r w:rsidRPr="006853F0">
        <w:rPr>
          <w:sz w:val="16"/>
        </w:rPr>
        <w:t xml:space="preserve">Former RSGS program manager Gordon </w:t>
      </w:r>
      <w:proofErr w:type="spellStart"/>
      <w:r w:rsidRPr="006853F0">
        <w:rPr>
          <w:sz w:val="16"/>
        </w:rPr>
        <w:t>Roesler</w:t>
      </w:r>
      <w:proofErr w:type="spellEnd"/>
      <w:r w:rsidRPr="006853F0">
        <w:rPr>
          <w:sz w:val="16"/>
        </w:rPr>
        <w:t xml:space="preserve"> said there are other applications for RSGS that have yet to be examined. For example, the robotic arms could be used to install sensor modules on the outside of any satellite, allowing the satellite to see objects in its vicinity and report back to Earth. </w:t>
      </w:r>
      <w:proofErr w:type="gramStart"/>
      <w:r w:rsidRPr="006853F0">
        <w:rPr>
          <w:sz w:val="16"/>
        </w:rPr>
        <w:t>That is to say, RSGS</w:t>
      </w:r>
      <w:proofErr w:type="gramEnd"/>
      <w:r w:rsidRPr="006853F0">
        <w:rPr>
          <w:sz w:val="16"/>
        </w:rPr>
        <w:t xml:space="preserve"> serves critical national security space missions as well. Opponents of the U.S. employing bodyguard satellites can no longer claim that the alarm over the rapidly emerging space stalking threat is simply crying wolf. On June 26, Lt. Gen. Robert Ashley, the head of the Defense Intelligence Agency, said that U.S. lead in space is diminishing and ‘</w:t>
      </w:r>
      <w:proofErr w:type="gramStart"/>
      <w:r w:rsidRPr="006853F0">
        <w:rPr>
          <w:sz w:val="16"/>
        </w:rPr>
        <w:t>in the near future</w:t>
      </w:r>
      <w:proofErr w:type="gramEnd"/>
      <w:r w:rsidRPr="006853F0">
        <w:rPr>
          <w:sz w:val="16"/>
        </w:rPr>
        <w:t xml:space="preserve">’ skies will be filled with enemy robot satellites. On Aug. 14, </w:t>
      </w:r>
      <w:proofErr w:type="spellStart"/>
      <w:r w:rsidRPr="006853F0">
        <w:rPr>
          <w:sz w:val="16"/>
        </w:rPr>
        <w:t>Yleem</w:t>
      </w:r>
      <w:proofErr w:type="spellEnd"/>
      <w:r w:rsidRPr="006853F0">
        <w:rPr>
          <w:sz w:val="16"/>
        </w:rPr>
        <w:t xml:space="preserve"> Poblete, the State Department’s assistant secretary of state for arms control, verification and compliance told an audience in Geneva, Switzerland: A Russian satellite made a series of maneuvers in October 2017 that was “inconsistent” with its expected behavior and marks “a very troubling development.” On Aug. 9, Department of Defense released the Final Report on Organizational and Management Structure for the National Security Space Components of the Department of Defense, which stated that, “using existing authorities,” the Department of Defense is immediately pursuing four components: Space Development Agency, Space Operations Force, Services and Support, and Space Command. In less than two months since President Trump’s announcement of his desire to form a separate Space Force, short of Congress to combine these components into the sixth branch of the Armed Forces, </w:t>
      </w:r>
      <w:r w:rsidRPr="006853F0">
        <w:rPr>
          <w:rStyle w:val="StyleUnderline"/>
        </w:rPr>
        <w:t>the Department of Defense has moved fast and accomplished a lot to re-organize the space enterprise for the future.</w:t>
      </w:r>
      <w:r>
        <w:rPr>
          <w:rStyle w:val="StyleUnderline"/>
        </w:rPr>
        <w:t xml:space="preserve"> </w:t>
      </w:r>
      <w:r w:rsidRPr="006853F0">
        <w:rPr>
          <w:sz w:val="16"/>
        </w:rPr>
        <w:t xml:space="preserve">However, </w:t>
      </w:r>
      <w:r w:rsidRPr="006853F0">
        <w:rPr>
          <w:rStyle w:val="StyleUnderline"/>
        </w:rPr>
        <w:t xml:space="preserve">if we overlook the devastating space stalking threat, which will be upon us in a few years, </w:t>
      </w:r>
      <w:proofErr w:type="gramStart"/>
      <w:r w:rsidRPr="006853F0">
        <w:rPr>
          <w:rStyle w:val="StyleUnderline"/>
        </w:rPr>
        <w:t>all the more</w:t>
      </w:r>
      <w:proofErr w:type="gramEnd"/>
      <w:r w:rsidRPr="006853F0">
        <w:rPr>
          <w:rStyle w:val="StyleUnderline"/>
        </w:rPr>
        <w:t xml:space="preserve"> distant promises of peace and prosperity in space from the Space Force would mean little to us</w:t>
      </w:r>
      <w:r w:rsidRPr="006853F0">
        <w:rPr>
          <w:sz w:val="16"/>
        </w:rPr>
        <w:t xml:space="preserve">. </w:t>
      </w:r>
      <w:r w:rsidRPr="006853F0">
        <w:rPr>
          <w:rStyle w:val="StyleUnderline"/>
        </w:rPr>
        <w:t xml:space="preserve">It would be even more tragic, if </w:t>
      </w:r>
      <w:r w:rsidRPr="008478C6">
        <w:rPr>
          <w:rStyle w:val="StyleUnderline"/>
          <w:highlight w:val="cyan"/>
        </w:rPr>
        <w:t xml:space="preserve">we could have </w:t>
      </w:r>
      <w:r w:rsidRPr="008478C6">
        <w:rPr>
          <w:rStyle w:val="Emphasis"/>
          <w:highlight w:val="cyan"/>
        </w:rPr>
        <w:t>effectively</w:t>
      </w:r>
      <w:r w:rsidRPr="006853F0">
        <w:rPr>
          <w:rStyle w:val="StyleUnderline"/>
        </w:rPr>
        <w:t xml:space="preserve">, </w:t>
      </w:r>
      <w:proofErr w:type="gramStart"/>
      <w:r w:rsidRPr="006853F0">
        <w:rPr>
          <w:rStyle w:val="StyleUnderline"/>
        </w:rPr>
        <w:t>affordably</w:t>
      </w:r>
      <w:proofErr w:type="gramEnd"/>
      <w:r w:rsidRPr="006853F0">
        <w:rPr>
          <w:rStyle w:val="StyleUnderline"/>
        </w:rPr>
        <w:t xml:space="preserve"> and timely</w:t>
      </w:r>
      <w:r w:rsidRPr="006853F0">
        <w:rPr>
          <w:sz w:val="16"/>
        </w:rPr>
        <w:t xml:space="preserve"> </w:t>
      </w:r>
      <w:r w:rsidRPr="008478C6">
        <w:rPr>
          <w:rStyle w:val="Emphasis"/>
          <w:highlight w:val="cyan"/>
        </w:rPr>
        <w:t>deterred</w:t>
      </w:r>
      <w:r w:rsidRPr="006853F0">
        <w:rPr>
          <w:rStyle w:val="Emphasis"/>
        </w:rPr>
        <w:t xml:space="preserve"> and defended </w:t>
      </w:r>
      <w:r w:rsidRPr="008478C6">
        <w:rPr>
          <w:rStyle w:val="Emphasis"/>
          <w:highlight w:val="cyan"/>
        </w:rPr>
        <w:t>against this threat</w:t>
      </w:r>
      <w:r w:rsidRPr="006853F0">
        <w:rPr>
          <w:rStyle w:val="Emphasis"/>
        </w:rPr>
        <w:t xml:space="preserve"> but were just too preoccupied to notice the calamity from this seemingly inconsequential budget cut</w:t>
      </w:r>
      <w:r w:rsidRPr="006853F0">
        <w:rPr>
          <w:sz w:val="16"/>
        </w:rPr>
        <w:t xml:space="preserve">. Let’s rescind this proposed budget cut now, before it is too late. </w:t>
      </w:r>
    </w:p>
    <w:p w14:paraId="4FDF01A6" w14:textId="77777777" w:rsidR="004D15E7" w:rsidRDefault="004D15E7" w:rsidP="004D15E7">
      <w:pPr>
        <w:pStyle w:val="Heading4"/>
      </w:pPr>
      <w:r>
        <w:t xml:space="preserve">Investing in a suite of resilience and diversity measures as well as non-space alternatives for future weapons systems </w:t>
      </w:r>
      <w:r w:rsidRPr="001F6A04">
        <w:rPr>
          <w:u w:val="single"/>
        </w:rPr>
        <w:t>changes China’s calculus</w:t>
      </w:r>
      <w:r>
        <w:t xml:space="preserve"> on ASAT attacks by </w:t>
      </w:r>
      <w:r>
        <w:rPr>
          <w:u w:val="single"/>
        </w:rPr>
        <w:t>denying benefit</w:t>
      </w:r>
      <w:r>
        <w:t xml:space="preserve"> </w:t>
      </w:r>
    </w:p>
    <w:p w14:paraId="394F1559" w14:textId="77777777" w:rsidR="004D15E7" w:rsidRPr="00085478" w:rsidRDefault="004D15E7" w:rsidP="004D15E7">
      <w:r w:rsidRPr="00846E5D">
        <w:rPr>
          <w:rStyle w:val="Style13ptBold"/>
        </w:rPr>
        <w:t>Cheng 17</w:t>
      </w:r>
      <w:r>
        <w:rPr>
          <w:rStyle w:val="Style13ptBold"/>
        </w:rPr>
        <w:t xml:space="preserve"> </w:t>
      </w:r>
      <w:r>
        <w:rPr>
          <w:rStyle w:val="Style13ptBold"/>
          <w:b w:val="0"/>
        </w:rPr>
        <w:t>[Dean</w:t>
      </w:r>
      <w:r>
        <w:t>, Senior Research Fellow, The Heritage Foundation, 2017, “Space Deterrence, the U.S.-Japan Alliance, and Asian Security: A U.S. Perspective,” in The U.S.-Japan Alliance and Deterring Gray Zone Coercion in the Maritime, Cyber, and Space Domains, p. 88-90]</w:t>
      </w:r>
    </w:p>
    <w:p w14:paraId="29F2BB38" w14:textId="23CEBA60" w:rsidR="004D15E7" w:rsidRDefault="004D15E7" w:rsidP="004D15E7">
      <w:pPr>
        <w:rPr>
          <w:sz w:val="16"/>
        </w:rPr>
      </w:pPr>
      <w:r w:rsidRPr="00C506E7">
        <w:rPr>
          <w:rStyle w:val="StyleUnderline"/>
        </w:rPr>
        <w:t xml:space="preserve">For the </w:t>
      </w:r>
      <w:r w:rsidRPr="00C506E7">
        <w:rPr>
          <w:rStyle w:val="Emphasis"/>
        </w:rPr>
        <w:t>U</w:t>
      </w:r>
      <w:r w:rsidRPr="00EA5F4F">
        <w:rPr>
          <w:sz w:val="16"/>
        </w:rPr>
        <w:t xml:space="preserve">nited </w:t>
      </w:r>
      <w:r w:rsidRPr="00C506E7">
        <w:rPr>
          <w:rStyle w:val="Emphasis"/>
        </w:rPr>
        <w:t>S</w:t>
      </w:r>
      <w:r w:rsidRPr="00EA5F4F">
        <w:rPr>
          <w:sz w:val="16"/>
        </w:rPr>
        <w:t xml:space="preserve">tates </w:t>
      </w:r>
      <w:r w:rsidRPr="00C506E7">
        <w:rPr>
          <w:rStyle w:val="StyleUnderline"/>
        </w:rPr>
        <w:t>and China, each is the other’s most challenging potential adversary</w:t>
      </w:r>
      <w:r w:rsidRPr="00EA5F4F">
        <w:rPr>
          <w:sz w:val="16"/>
        </w:rPr>
        <w:t xml:space="preserve"> in the western Pacific, and hence </w:t>
      </w:r>
      <w:r w:rsidRPr="00C506E7">
        <w:rPr>
          <w:rStyle w:val="StyleUnderline"/>
        </w:rPr>
        <w:t>a major focus</w:t>
      </w:r>
      <w:r w:rsidRPr="00EA5F4F">
        <w:rPr>
          <w:sz w:val="16"/>
        </w:rPr>
        <w:t xml:space="preserve"> of their respective political, diplomatic, and military activities </w:t>
      </w:r>
      <w:r w:rsidRPr="00C506E7">
        <w:rPr>
          <w:rStyle w:val="StyleUnderline"/>
        </w:rPr>
        <w:t>has been dissuading the other from challenging key security concerns</w:t>
      </w:r>
      <w:r w:rsidRPr="00EA5F4F">
        <w:rPr>
          <w:sz w:val="16"/>
        </w:rPr>
        <w:t xml:space="preserve">. The </w:t>
      </w:r>
      <w:r w:rsidRPr="00C506E7">
        <w:rPr>
          <w:rStyle w:val="StyleUnderline"/>
        </w:rPr>
        <w:t>space</w:t>
      </w:r>
      <w:r w:rsidRPr="00EA5F4F">
        <w:rPr>
          <w:sz w:val="16"/>
        </w:rPr>
        <w:t xml:space="preserve"> domain </w:t>
      </w:r>
      <w:r w:rsidRPr="00C506E7">
        <w:rPr>
          <w:rStyle w:val="StyleUnderline"/>
        </w:rPr>
        <w:t>has been steadily rising in importance in this regard</w:t>
      </w:r>
      <w:r w:rsidRPr="00EA5F4F">
        <w:rPr>
          <w:sz w:val="16"/>
        </w:rPr>
        <w:t>. Given the very different extent to which each side relies on space, as well as the diverging demands of alliances, the potential for deterring conflict in space is increasingly challenging.</w:t>
      </w:r>
      <w:r>
        <w:rPr>
          <w:sz w:val="16"/>
        </w:rPr>
        <w:t xml:space="preserve"> </w:t>
      </w:r>
      <w:r w:rsidRPr="00EA5F4F">
        <w:rPr>
          <w:sz w:val="16"/>
        </w:rPr>
        <w:t xml:space="preserve">But </w:t>
      </w:r>
      <w:r w:rsidRPr="00C506E7">
        <w:rPr>
          <w:rStyle w:val="StyleUnderline"/>
        </w:rPr>
        <w:t xml:space="preserve">while there may be clashes in space, the </w:t>
      </w:r>
      <w:r w:rsidRPr="00C506E7">
        <w:rPr>
          <w:rStyle w:val="Emphasis"/>
        </w:rPr>
        <w:t>actual source</w:t>
      </w:r>
      <w:r w:rsidRPr="00C506E7">
        <w:rPr>
          <w:rStyle w:val="StyleUnderline"/>
        </w:rPr>
        <w:t xml:space="preserve"> of any Sino-American conflict will </w:t>
      </w:r>
      <w:r w:rsidRPr="00C506E7">
        <w:rPr>
          <w:rStyle w:val="Emphasis"/>
        </w:rPr>
        <w:t>remain earthbound</w:t>
      </w:r>
      <w:r w:rsidRPr="00EA5F4F">
        <w:rPr>
          <w:sz w:val="16"/>
        </w:rPr>
        <w:t xml:space="preserve">, most likely stemming from tensions associated with the situation in the East China Sea, the Taiwan Strait, or the South China Sea. </w:t>
      </w:r>
      <w:r w:rsidRPr="00EA5F4F">
        <w:rPr>
          <w:sz w:val="16"/>
        </w:rPr>
        <w:lastRenderedPageBreak/>
        <w:t xml:space="preserve">This suggests that </w:t>
      </w:r>
      <w:r w:rsidRPr="00C506E7">
        <w:rPr>
          <w:rStyle w:val="StyleUnderline"/>
        </w:rPr>
        <w:t xml:space="preserve">U.S. and allied </w:t>
      </w:r>
      <w:r w:rsidRPr="00031C5E">
        <w:rPr>
          <w:rStyle w:val="StyleUnderline"/>
          <w:highlight w:val="yellow"/>
        </w:rPr>
        <w:t>decisionmakers</w:t>
      </w:r>
      <w:r w:rsidRPr="00EA5F4F">
        <w:rPr>
          <w:sz w:val="16"/>
        </w:rPr>
        <w:t xml:space="preserve"> (both in Asia and Europe) </w:t>
      </w:r>
      <w:r w:rsidRPr="00031C5E">
        <w:rPr>
          <w:rStyle w:val="StyleUnderline"/>
          <w:highlight w:val="yellow"/>
        </w:rPr>
        <w:t>should</w:t>
      </w:r>
      <w:r w:rsidRPr="00113841">
        <w:rPr>
          <w:rStyle w:val="StyleUnderline"/>
        </w:rPr>
        <w:t xml:space="preserve"> be focusing</w:t>
      </w:r>
      <w:r w:rsidRPr="00C506E7">
        <w:rPr>
          <w:rStyle w:val="StyleUnderline"/>
        </w:rPr>
        <w:t xml:space="preserve"> on </w:t>
      </w:r>
      <w:r w:rsidRPr="00031C5E">
        <w:rPr>
          <w:rStyle w:val="StyleUnderline"/>
          <w:highlight w:val="yellow"/>
        </w:rPr>
        <w:t>deter</w:t>
      </w:r>
      <w:r w:rsidRPr="00113841">
        <w:rPr>
          <w:rStyle w:val="StyleUnderline"/>
        </w:rPr>
        <w:t>ring</w:t>
      </w:r>
      <w:r w:rsidRPr="00031C5E">
        <w:rPr>
          <w:rStyle w:val="StyleUnderline"/>
          <w:highlight w:val="yellow"/>
        </w:rPr>
        <w:t xml:space="preserve"> aggression</w:t>
      </w:r>
      <w:r w:rsidRPr="00113841">
        <w:rPr>
          <w:rStyle w:val="StyleUnderline"/>
        </w:rPr>
        <w:t xml:space="preserve"> in general, </w:t>
      </w:r>
      <w:r w:rsidRPr="00031C5E">
        <w:rPr>
          <w:rStyle w:val="StyleUnderline"/>
          <w:highlight w:val="yellow"/>
        </w:rPr>
        <w:t>rather than</w:t>
      </w:r>
      <w:r w:rsidRPr="00113841">
        <w:rPr>
          <w:rStyle w:val="StyleUnderline"/>
        </w:rPr>
        <w:t xml:space="preserve"> concentrating</w:t>
      </w:r>
      <w:r w:rsidRPr="00C506E7">
        <w:rPr>
          <w:rStyle w:val="StyleUnderline"/>
        </w:rPr>
        <w:t xml:space="preserve"> primarily </w:t>
      </w:r>
      <w:r w:rsidRPr="00113841">
        <w:rPr>
          <w:rStyle w:val="StyleUnderline"/>
        </w:rPr>
        <w:t>on trying</w:t>
      </w:r>
      <w:r w:rsidRPr="00C506E7">
        <w:rPr>
          <w:rStyle w:val="StyleUnderline"/>
        </w:rPr>
        <w:t xml:space="preserve"> to forestall </w:t>
      </w:r>
      <w:r w:rsidRPr="00031C5E">
        <w:rPr>
          <w:rStyle w:val="StyleUnderline"/>
          <w:highlight w:val="yellow"/>
        </w:rPr>
        <w:t>actions in space</w:t>
      </w:r>
      <w:r w:rsidRPr="00EA5F4F">
        <w:rPr>
          <w:sz w:val="16"/>
        </w:rPr>
        <w:t xml:space="preserve">. Indeed, </w:t>
      </w:r>
      <w:r w:rsidRPr="00C506E7">
        <w:rPr>
          <w:rStyle w:val="StyleUnderline"/>
        </w:rPr>
        <w:t>there is little evidence</w:t>
      </w:r>
      <w:r w:rsidRPr="00EA5F4F">
        <w:rPr>
          <w:sz w:val="16"/>
        </w:rPr>
        <w:t xml:space="preserve"> that </w:t>
      </w:r>
      <w:r w:rsidRPr="00C506E7">
        <w:rPr>
          <w:rStyle w:val="StyleUnderline"/>
        </w:rPr>
        <w:t>Chinese military planners are contemplating a conflict limited to space</w:t>
      </w:r>
      <w:r w:rsidRPr="00EA5F4F">
        <w:rPr>
          <w:sz w:val="16"/>
        </w:rPr>
        <w:t>. While there may be actions against space systems, Chinese writings suggest that they would either be limited in nature, as part of a signaling and coercive effort, or else would be integrated with broader terrestrial military operations.</w:t>
      </w:r>
      <w:r>
        <w:rPr>
          <w:sz w:val="16"/>
        </w:rPr>
        <w:t xml:space="preserve"> </w:t>
      </w:r>
      <w:r w:rsidRPr="00EA5F4F">
        <w:rPr>
          <w:sz w:val="16"/>
        </w:rPr>
        <w:t xml:space="preserve">This would suggest that </w:t>
      </w:r>
      <w:r w:rsidRPr="008478C6">
        <w:rPr>
          <w:rStyle w:val="StyleUnderline"/>
        </w:rPr>
        <w:t xml:space="preserve">current U.S. </w:t>
      </w:r>
      <w:r w:rsidRPr="00031C5E">
        <w:rPr>
          <w:rStyle w:val="StyleUnderline"/>
          <w:highlight w:val="yellow"/>
        </w:rPr>
        <w:t>strategy can be effective in</w:t>
      </w:r>
      <w:r w:rsidRPr="00EA5F4F">
        <w:rPr>
          <w:sz w:val="16"/>
        </w:rPr>
        <w:t xml:space="preserve"> at least </w:t>
      </w:r>
      <w:r w:rsidRPr="00031C5E">
        <w:rPr>
          <w:rStyle w:val="Emphasis"/>
          <w:highlight w:val="yellow"/>
        </w:rPr>
        <w:t>limiting</w:t>
      </w:r>
      <w:r w:rsidRPr="00C506E7">
        <w:rPr>
          <w:rStyle w:val="Emphasis"/>
        </w:rPr>
        <w:t xml:space="preserve"> the </w:t>
      </w:r>
      <w:r w:rsidRPr="00031C5E">
        <w:rPr>
          <w:rStyle w:val="Emphasis"/>
          <w:highlight w:val="yellow"/>
        </w:rPr>
        <w:t>success of</w:t>
      </w:r>
      <w:r w:rsidRPr="00C506E7">
        <w:rPr>
          <w:rStyle w:val="Emphasis"/>
        </w:rPr>
        <w:t xml:space="preserve"> any </w:t>
      </w:r>
      <w:r w:rsidRPr="00031C5E">
        <w:rPr>
          <w:rStyle w:val="Emphasis"/>
          <w:highlight w:val="yellow"/>
        </w:rPr>
        <w:t>Chinese effort</w:t>
      </w:r>
      <w:r w:rsidRPr="00031C5E">
        <w:rPr>
          <w:rStyle w:val="StyleUnderline"/>
          <w:highlight w:val="yellow"/>
        </w:rPr>
        <w:t xml:space="preserve"> at</w:t>
      </w:r>
      <w:r w:rsidRPr="00C506E7">
        <w:rPr>
          <w:rStyle w:val="StyleUnderline"/>
        </w:rPr>
        <w:t xml:space="preserve"> degrading and </w:t>
      </w:r>
      <w:r w:rsidRPr="00031C5E">
        <w:rPr>
          <w:rStyle w:val="StyleUnderline"/>
          <w:highlight w:val="yellow"/>
        </w:rPr>
        <w:t xml:space="preserve">denying space to the </w:t>
      </w:r>
      <w:r w:rsidRPr="00031C5E">
        <w:rPr>
          <w:rStyle w:val="Emphasis"/>
          <w:highlight w:val="yellow"/>
        </w:rPr>
        <w:t>U</w:t>
      </w:r>
      <w:r w:rsidRPr="00EA5F4F">
        <w:rPr>
          <w:sz w:val="16"/>
        </w:rPr>
        <w:t xml:space="preserve">nited </w:t>
      </w:r>
      <w:r w:rsidRPr="00031C5E">
        <w:rPr>
          <w:rStyle w:val="Emphasis"/>
          <w:highlight w:val="yellow"/>
        </w:rPr>
        <w:t>S</w:t>
      </w:r>
      <w:r w:rsidRPr="00EA5F4F">
        <w:rPr>
          <w:sz w:val="16"/>
        </w:rPr>
        <w:t xml:space="preserve">tates </w:t>
      </w:r>
      <w:r w:rsidRPr="00C506E7">
        <w:rPr>
          <w:rStyle w:val="StyleUnderline"/>
        </w:rPr>
        <w:t xml:space="preserve">and its allies. </w:t>
      </w:r>
      <w:r w:rsidRPr="00123512">
        <w:rPr>
          <w:rStyle w:val="StyleUnderline"/>
          <w:highlight w:val="yellow"/>
        </w:rPr>
        <w:t>Enhancing resilience</w:t>
      </w:r>
      <w:r w:rsidRPr="00EA5F4F">
        <w:rPr>
          <w:sz w:val="16"/>
        </w:rPr>
        <w:t xml:space="preserve"> of space-based systems—including </w:t>
      </w:r>
      <w:r w:rsidRPr="00123512">
        <w:rPr>
          <w:rStyle w:val="StyleUnderline"/>
          <w:highlight w:val="yellow"/>
        </w:rPr>
        <w:t>through</w:t>
      </w:r>
      <w:r w:rsidRPr="008478C6">
        <w:rPr>
          <w:rStyle w:val="StyleUnderline"/>
        </w:rPr>
        <w:t xml:space="preserve"> hosted </w:t>
      </w:r>
      <w:r w:rsidRPr="00123512">
        <w:rPr>
          <w:rStyle w:val="StyleUnderline"/>
          <w:highlight w:val="yellow"/>
        </w:rPr>
        <w:t>payloads</w:t>
      </w:r>
      <w:r w:rsidRPr="00EA5F4F">
        <w:rPr>
          <w:sz w:val="16"/>
        </w:rPr>
        <w:t xml:space="preserve">, deployment of </w:t>
      </w:r>
      <w:r w:rsidRPr="00123512">
        <w:rPr>
          <w:rStyle w:val="StyleUnderline"/>
          <w:highlight w:val="yellow"/>
        </w:rPr>
        <w:t>on-orbit spares, and</w:t>
      </w:r>
      <w:r w:rsidRPr="008478C6">
        <w:rPr>
          <w:rStyle w:val="StyleUnderline"/>
        </w:rPr>
        <w:t xml:space="preserve"> increased </w:t>
      </w:r>
      <w:r w:rsidRPr="00123512">
        <w:rPr>
          <w:rStyle w:val="StyleUnderline"/>
          <w:highlight w:val="yellow"/>
        </w:rPr>
        <w:t xml:space="preserve">ability to </w:t>
      </w:r>
      <w:r w:rsidRPr="008478C6">
        <w:rPr>
          <w:rStyle w:val="StyleUnderline"/>
        </w:rPr>
        <w:t xml:space="preserve">rapidly </w:t>
      </w:r>
      <w:r w:rsidRPr="00123512">
        <w:rPr>
          <w:rStyle w:val="StyleUnderline"/>
          <w:highlight w:val="yellow"/>
        </w:rPr>
        <w:t>replace</w:t>
      </w:r>
      <w:r w:rsidRPr="00C506E7">
        <w:rPr>
          <w:rStyle w:val="StyleUnderline"/>
        </w:rPr>
        <w:t xml:space="preserve"> space </w:t>
      </w:r>
      <w:r w:rsidRPr="00123512">
        <w:rPr>
          <w:rStyle w:val="StyleUnderline"/>
          <w:highlight w:val="yellow"/>
        </w:rPr>
        <w:t>systems</w:t>
      </w:r>
      <w:r w:rsidRPr="00EA5F4F">
        <w:rPr>
          <w:sz w:val="16"/>
        </w:rPr>
        <w:t>—</w:t>
      </w:r>
      <w:r w:rsidRPr="00123512">
        <w:rPr>
          <w:rStyle w:val="StyleUnderline"/>
          <w:highlight w:val="yellow"/>
        </w:rPr>
        <w:t>will</w:t>
      </w:r>
      <w:r w:rsidRPr="00EA5F4F">
        <w:rPr>
          <w:sz w:val="16"/>
        </w:rPr>
        <w:t xml:space="preserve"> likely </w:t>
      </w:r>
      <w:r w:rsidRPr="00123512">
        <w:rPr>
          <w:rStyle w:val="StyleUnderline"/>
          <w:highlight w:val="yellow"/>
        </w:rPr>
        <w:t>affect</w:t>
      </w:r>
      <w:r w:rsidRPr="00113841">
        <w:rPr>
          <w:rStyle w:val="StyleUnderline"/>
        </w:rPr>
        <w:t xml:space="preserve"> the Chinese </w:t>
      </w:r>
      <w:r w:rsidRPr="00123512">
        <w:rPr>
          <w:rStyle w:val="StyleUnderline"/>
          <w:highlight w:val="yellow"/>
        </w:rPr>
        <w:t>calculus for</w:t>
      </w:r>
      <w:r w:rsidRPr="00C506E7">
        <w:rPr>
          <w:rStyle w:val="StyleUnderline"/>
        </w:rPr>
        <w:t xml:space="preserve"> undertaking </w:t>
      </w:r>
      <w:r w:rsidRPr="00123512">
        <w:rPr>
          <w:rStyle w:val="StyleUnderline"/>
          <w:highlight w:val="yellow"/>
        </w:rPr>
        <w:t>action against space</w:t>
      </w:r>
      <w:r w:rsidRPr="00C506E7">
        <w:rPr>
          <w:rStyle w:val="StyleUnderline"/>
        </w:rPr>
        <w:t xml:space="preserve">-based </w:t>
      </w:r>
      <w:r w:rsidRPr="00123512">
        <w:rPr>
          <w:rStyle w:val="StyleUnderline"/>
          <w:highlight w:val="yellow"/>
        </w:rPr>
        <w:t>systems</w:t>
      </w:r>
      <w:r w:rsidRPr="00EA5F4F">
        <w:rPr>
          <w:sz w:val="16"/>
        </w:rPr>
        <w:t xml:space="preserve">. At the same time, </w:t>
      </w:r>
      <w:r w:rsidRPr="008478C6">
        <w:rPr>
          <w:rStyle w:val="StyleUnderline"/>
        </w:rPr>
        <w:t>efforts must be made to improve the resilience of the terrestrial components</w:t>
      </w:r>
      <w:r w:rsidRPr="008478C6">
        <w:rPr>
          <w:sz w:val="16"/>
        </w:rPr>
        <w:t xml:space="preserve"> of space-based systems’ architect</w:t>
      </w:r>
      <w:r w:rsidRPr="00EA5F4F">
        <w:rPr>
          <w:sz w:val="16"/>
        </w:rPr>
        <w:t xml:space="preserve">ures. </w:t>
      </w:r>
      <w:r w:rsidRPr="00123512">
        <w:rPr>
          <w:rStyle w:val="StyleUnderline"/>
          <w:highlight w:val="yellow"/>
        </w:rPr>
        <w:t>Proliferating ground control links</w:t>
      </w:r>
      <w:r w:rsidRPr="00EA5F4F">
        <w:rPr>
          <w:sz w:val="16"/>
        </w:rPr>
        <w:t xml:space="preserve"> (as is under way with the GPS constellation), </w:t>
      </w:r>
      <w:r w:rsidRPr="008478C6">
        <w:rPr>
          <w:rStyle w:val="StyleUnderline"/>
        </w:rPr>
        <w:t>establishing additional mission control facilities, and moving away from</w:t>
      </w:r>
      <w:r w:rsidRPr="008478C6">
        <w:rPr>
          <w:sz w:val="16"/>
        </w:rPr>
        <w:t xml:space="preserve"> a handful of </w:t>
      </w:r>
      <w:r w:rsidRPr="008478C6">
        <w:rPr>
          <w:rStyle w:val="StyleUnderline"/>
        </w:rPr>
        <w:t>fixed launch sites</w:t>
      </w:r>
      <w:r w:rsidRPr="008478C6">
        <w:rPr>
          <w:sz w:val="16"/>
        </w:rPr>
        <w:t xml:space="preserve"> (e.g., through sea-based space launch options) all </w:t>
      </w:r>
      <w:r w:rsidRPr="008478C6">
        <w:rPr>
          <w:rStyle w:val="StyleUnderline"/>
        </w:rPr>
        <w:t>need to be taken into considera</w:t>
      </w:r>
      <w:r w:rsidRPr="00123512">
        <w:rPr>
          <w:rStyle w:val="StyleUnderline"/>
        </w:rPr>
        <w:t xml:space="preserve">tion as </w:t>
      </w:r>
      <w:r w:rsidRPr="00123512">
        <w:rPr>
          <w:rStyle w:val="StyleUnderline"/>
          <w:highlight w:val="yellow"/>
        </w:rPr>
        <w:t>part of a solution</w:t>
      </w:r>
      <w:r w:rsidRPr="00EA5F4F">
        <w:rPr>
          <w:sz w:val="16"/>
        </w:rPr>
        <w:t xml:space="preserve"> to complicating adversary targeting and thereby bolstering deterrence through denial. The growing array of nongovernmental space players, including space launch (e.g., SpaceX, Blue Horizons) and remote sensing (e.g., </w:t>
      </w:r>
      <w:proofErr w:type="spellStart"/>
      <w:r w:rsidRPr="00EA5F4F">
        <w:rPr>
          <w:sz w:val="16"/>
        </w:rPr>
        <w:t>GeoEye</w:t>
      </w:r>
      <w:proofErr w:type="spellEnd"/>
      <w:r w:rsidRPr="00EA5F4F">
        <w:rPr>
          <w:sz w:val="16"/>
        </w:rPr>
        <w:t xml:space="preserve">, Digital Globe), may provide additional resiliency because they can augment governmental assets and capabilities. This has long been the case </w:t>
      </w:r>
      <w:proofErr w:type="gramStart"/>
      <w:r w:rsidRPr="00EA5F4F">
        <w:rPr>
          <w:sz w:val="16"/>
        </w:rPr>
        <w:t>in the area of</w:t>
      </w:r>
      <w:proofErr w:type="gramEnd"/>
      <w:r w:rsidRPr="00EA5F4F">
        <w:rPr>
          <w:sz w:val="16"/>
        </w:rPr>
        <w:t xml:space="preserve"> satellite communications, with such firms as Intelsat and Inmarsat providing the bulk of global satellite communications services.</w:t>
      </w:r>
      <w:r>
        <w:rPr>
          <w:sz w:val="16"/>
        </w:rPr>
        <w:t xml:space="preserve"> </w:t>
      </w:r>
      <w:r w:rsidRPr="00902147">
        <w:rPr>
          <w:rStyle w:val="StyleUnderline"/>
          <w:highlight w:val="yellow"/>
        </w:rPr>
        <w:t xml:space="preserve">Decreasing reliance </w:t>
      </w:r>
      <w:r w:rsidRPr="008478C6">
        <w:rPr>
          <w:rStyle w:val="StyleUnderline"/>
        </w:rPr>
        <w:t>on space-based systems might</w:t>
      </w:r>
      <w:r w:rsidRPr="00EA5F4F">
        <w:rPr>
          <w:sz w:val="16"/>
        </w:rPr>
        <w:t xml:space="preserve"> also </w:t>
      </w:r>
      <w:r w:rsidRPr="00902147">
        <w:rPr>
          <w:rStyle w:val="StyleUnderline"/>
          <w:highlight w:val="yellow"/>
        </w:rPr>
        <w:t>make attacks</w:t>
      </w:r>
      <w:r w:rsidRPr="00EA5F4F">
        <w:rPr>
          <w:sz w:val="16"/>
        </w:rPr>
        <w:t xml:space="preserve"> on them </w:t>
      </w:r>
      <w:r w:rsidRPr="00902147">
        <w:rPr>
          <w:rStyle w:val="StyleUnderline"/>
          <w:highlight w:val="yellow"/>
        </w:rPr>
        <w:t>less inviting</w:t>
      </w:r>
      <w:r w:rsidRPr="00EA5F4F">
        <w:rPr>
          <w:sz w:val="16"/>
        </w:rPr>
        <w:t xml:space="preserve">— </w:t>
      </w:r>
      <w:r w:rsidRPr="008478C6">
        <w:rPr>
          <w:rStyle w:val="StyleUnderline"/>
        </w:rPr>
        <w:t>or</w:t>
      </w:r>
      <w:r w:rsidRPr="008478C6">
        <w:rPr>
          <w:sz w:val="16"/>
        </w:rPr>
        <w:t xml:space="preserve"> at least </w:t>
      </w:r>
      <w:r w:rsidRPr="008478C6">
        <w:rPr>
          <w:rStyle w:val="Emphasis"/>
        </w:rPr>
        <w:t>reduce the impact should they occur</w:t>
      </w:r>
      <w:r w:rsidRPr="008478C6">
        <w:rPr>
          <w:rStyle w:val="StyleUnderline"/>
        </w:rPr>
        <w:t>. GPS has proven marvelously versatile</w:t>
      </w:r>
      <w:r w:rsidRPr="008478C6">
        <w:rPr>
          <w:sz w:val="16"/>
        </w:rPr>
        <w:t xml:space="preserve">, with myriad new applications and uses for both the location and timing functions, </w:t>
      </w:r>
      <w:r w:rsidRPr="008478C6">
        <w:rPr>
          <w:rStyle w:val="StyleUnderline"/>
        </w:rPr>
        <w:t>but it is also a potential single-point failure. Returning to training U.S. sailors in the art of celestial navigation and other similar steps can be employed to maintain at least</w:t>
      </w:r>
      <w:r w:rsidRPr="008478C6">
        <w:rPr>
          <w:sz w:val="16"/>
        </w:rPr>
        <w:t xml:space="preserve"> a </w:t>
      </w:r>
      <w:r w:rsidRPr="008478C6">
        <w:rPr>
          <w:rStyle w:val="StyleUnderline"/>
        </w:rPr>
        <w:t>minimal</w:t>
      </w:r>
      <w:r w:rsidRPr="008478C6">
        <w:rPr>
          <w:sz w:val="16"/>
        </w:rPr>
        <w:t xml:space="preserve"> level of </w:t>
      </w:r>
      <w:r w:rsidRPr="008478C6">
        <w:rPr>
          <w:rStyle w:val="StyleUnderline"/>
        </w:rPr>
        <w:t>effectiveness</w:t>
      </w:r>
      <w:r w:rsidRPr="008478C6">
        <w:rPr>
          <w:sz w:val="16"/>
        </w:rPr>
        <w:t xml:space="preserve">, but no more than that. Such steps cannot replace the timing function on which so many systems depend. Similarly, </w:t>
      </w:r>
      <w:r w:rsidRPr="008478C6">
        <w:rPr>
          <w:rStyle w:val="StyleUnderline"/>
        </w:rPr>
        <w:t>communications satellites are vital for the operation of many UAVs</w:t>
      </w:r>
      <w:r w:rsidRPr="008478C6">
        <w:rPr>
          <w:sz w:val="16"/>
        </w:rPr>
        <w:t xml:space="preserve">, relaying </w:t>
      </w:r>
      <w:proofErr w:type="gramStart"/>
      <w:r w:rsidRPr="008478C6">
        <w:rPr>
          <w:sz w:val="16"/>
        </w:rPr>
        <w:t>commands</w:t>
      </w:r>
      <w:proofErr w:type="gramEnd"/>
      <w:r w:rsidRPr="008478C6">
        <w:rPr>
          <w:sz w:val="16"/>
        </w:rPr>
        <w:t xml:space="preserve"> and data. </w:t>
      </w:r>
      <w:r w:rsidRPr="008478C6">
        <w:rPr>
          <w:rStyle w:val="StyleUnderline"/>
        </w:rPr>
        <w:t>Interference with those constellations would</w:t>
      </w:r>
      <w:r w:rsidRPr="008478C6">
        <w:rPr>
          <w:sz w:val="16"/>
        </w:rPr>
        <w:t xml:space="preserve"> therefore </w:t>
      </w:r>
      <w:r w:rsidRPr="008478C6">
        <w:rPr>
          <w:rStyle w:val="StyleUnderline"/>
        </w:rPr>
        <w:t>affect the viability of many UAV operations. Future weapon developments should</w:t>
      </w:r>
      <w:r w:rsidRPr="008478C6">
        <w:rPr>
          <w:sz w:val="16"/>
        </w:rPr>
        <w:t xml:space="preserve"> therefore</w:t>
      </w:r>
      <w:r w:rsidRPr="00EA5F4F">
        <w:rPr>
          <w:sz w:val="16"/>
        </w:rPr>
        <w:t xml:space="preserve"> </w:t>
      </w:r>
      <w:r w:rsidRPr="00B817CB">
        <w:rPr>
          <w:rStyle w:val="Emphasis"/>
          <w:highlight w:val="yellow"/>
        </w:rPr>
        <w:t xml:space="preserve">incorporate </w:t>
      </w:r>
      <w:proofErr w:type="spellStart"/>
      <w:r w:rsidRPr="00B817CB">
        <w:rPr>
          <w:rStyle w:val="Emphasis"/>
          <w:highlight w:val="yellow"/>
        </w:rPr>
        <w:t>nonspace</w:t>
      </w:r>
      <w:proofErr w:type="spellEnd"/>
      <w:r w:rsidRPr="00B817CB">
        <w:rPr>
          <w:rStyle w:val="Emphasis"/>
          <w:highlight w:val="yellow"/>
        </w:rPr>
        <w:t xml:space="preserve"> means</w:t>
      </w:r>
      <w:r w:rsidRPr="009E3B04">
        <w:rPr>
          <w:rStyle w:val="StyleUnderline"/>
        </w:rPr>
        <w:t xml:space="preserve">, including </w:t>
      </w:r>
      <w:r w:rsidRPr="009E3B04">
        <w:rPr>
          <w:rStyle w:val="Emphasis"/>
        </w:rPr>
        <w:t xml:space="preserve">high-altitude </w:t>
      </w:r>
      <w:r w:rsidRPr="00B817CB">
        <w:rPr>
          <w:rStyle w:val="Emphasis"/>
          <w:highlight w:val="yellow"/>
        </w:rPr>
        <w:t>air-breathing</w:t>
      </w:r>
      <w:r w:rsidRPr="009E3B04">
        <w:rPr>
          <w:rStyle w:val="Emphasis"/>
        </w:rPr>
        <w:t xml:space="preserve"> systems </w:t>
      </w:r>
      <w:r w:rsidRPr="00B817CB">
        <w:rPr>
          <w:rStyle w:val="Emphasis"/>
          <w:highlight w:val="yellow"/>
        </w:rPr>
        <w:t>and near-space capabilities</w:t>
      </w:r>
      <w:r w:rsidRPr="009E3B04">
        <w:rPr>
          <w:rStyle w:val="StyleUnderline"/>
        </w:rPr>
        <w:t>, into their initial design</w:t>
      </w:r>
      <w:r w:rsidRPr="00EA5F4F">
        <w:rPr>
          <w:sz w:val="16"/>
        </w:rPr>
        <w:t>.</w:t>
      </w:r>
    </w:p>
    <w:p w14:paraId="7C1C5343" w14:textId="0AE70703" w:rsidR="005D743D" w:rsidRDefault="005D743D" w:rsidP="005D743D">
      <w:pPr>
        <w:pStyle w:val="Heading4"/>
      </w:pPr>
      <w:r>
        <w:t xml:space="preserve">hotlines solve </w:t>
      </w:r>
      <w:proofErr w:type="spellStart"/>
      <w:r>
        <w:t>miscalc</w:t>
      </w:r>
      <w:proofErr w:type="spellEnd"/>
    </w:p>
    <w:p w14:paraId="65B31AE9" w14:textId="77777777" w:rsidR="005D743D" w:rsidRPr="00E00275" w:rsidRDefault="005D743D" w:rsidP="005D743D">
      <w:pPr>
        <w:rPr>
          <w:b/>
          <w:bCs/>
        </w:rPr>
      </w:pPr>
      <w:r w:rsidRPr="00E00275">
        <w:rPr>
          <w:rStyle w:val="Style13ptBold"/>
        </w:rPr>
        <w:t xml:space="preserve">Erwin 21 </w:t>
      </w:r>
      <w:r>
        <w:t>[</w:t>
      </w:r>
      <w:r w:rsidRPr="00E00275">
        <w:t xml:space="preserve">Sandra Erwin, 11-3-2021, "One way to help prevent wars in space? Military hotlines with Russia and China," </w:t>
      </w:r>
      <w:proofErr w:type="spellStart"/>
      <w:r w:rsidRPr="00E00275">
        <w:t>SpaceNews</w:t>
      </w:r>
      <w:proofErr w:type="spellEnd"/>
      <w:r w:rsidRPr="00E00275">
        <w:t>, https://spacenews.com/one-way-to-help-prevent-wars-in-space-military-hotlines-with-russia-and-china/</w:t>
      </w:r>
      <w:r>
        <w:t>] Jet</w:t>
      </w:r>
    </w:p>
    <w:p w14:paraId="231C5A4D" w14:textId="77777777" w:rsidR="005D743D" w:rsidRDefault="005D743D" w:rsidP="005D743D">
      <w:pPr>
        <w:rPr>
          <w:sz w:val="16"/>
        </w:rPr>
      </w:pPr>
      <w:r w:rsidRPr="00E00275">
        <w:rPr>
          <w:sz w:val="16"/>
        </w:rPr>
        <w:t xml:space="preserve">WASHINGTON — </w:t>
      </w:r>
      <w:r w:rsidRPr="00E00275">
        <w:rPr>
          <w:rStyle w:val="StyleUnderline"/>
          <w:highlight w:val="green"/>
        </w:rPr>
        <w:t>Hotlines</w:t>
      </w:r>
      <w:r w:rsidRPr="00E00275">
        <w:rPr>
          <w:rStyle w:val="StyleUnderline"/>
        </w:rPr>
        <w:t xml:space="preserve"> between heads of states have long been established to </w:t>
      </w:r>
      <w:r w:rsidRPr="00E00275">
        <w:rPr>
          <w:rStyle w:val="StyleUnderline"/>
          <w:highlight w:val="green"/>
        </w:rPr>
        <w:t>reduce the</w:t>
      </w:r>
      <w:r w:rsidRPr="00E00275">
        <w:rPr>
          <w:rStyle w:val="StyleUnderline"/>
        </w:rPr>
        <w:t xml:space="preserve"> </w:t>
      </w:r>
      <w:r w:rsidRPr="00E00275">
        <w:rPr>
          <w:rStyle w:val="StyleUnderline"/>
          <w:highlight w:val="green"/>
        </w:rPr>
        <w:t>risk that</w:t>
      </w:r>
      <w:r w:rsidRPr="00E00275">
        <w:rPr>
          <w:rStyle w:val="StyleUnderline"/>
        </w:rPr>
        <w:t xml:space="preserve"> an accident or </w:t>
      </w:r>
      <w:r w:rsidRPr="00E00275">
        <w:rPr>
          <w:rStyle w:val="StyleUnderline"/>
          <w:highlight w:val="green"/>
        </w:rPr>
        <w:t>miscalculation might trigger</w:t>
      </w:r>
      <w:r w:rsidRPr="00E00275">
        <w:rPr>
          <w:rStyle w:val="StyleUnderline"/>
        </w:rPr>
        <w:t xml:space="preserve"> a </w:t>
      </w:r>
      <w:r w:rsidRPr="00E00275">
        <w:rPr>
          <w:rStyle w:val="StyleUnderline"/>
          <w:highlight w:val="green"/>
        </w:rPr>
        <w:t>nuclear war</w:t>
      </w:r>
      <w:r w:rsidRPr="00E00275">
        <w:rPr>
          <w:rStyle w:val="StyleUnderline"/>
        </w:rPr>
        <w:t>.</w:t>
      </w:r>
      <w:r w:rsidRPr="00E00275">
        <w:rPr>
          <w:sz w:val="16"/>
        </w:rPr>
        <w:t xml:space="preserve"> During recent U.S. military operations in the airspace above Syria, a hotline was set up with Russia to ensure safety of flight. </w:t>
      </w:r>
      <w:r w:rsidRPr="00E00275">
        <w:rPr>
          <w:rStyle w:val="StyleUnderline"/>
        </w:rPr>
        <w:t xml:space="preserve">With </w:t>
      </w:r>
      <w:r w:rsidRPr="00E00275">
        <w:rPr>
          <w:rStyle w:val="StyleUnderline"/>
          <w:highlight w:val="green"/>
        </w:rPr>
        <w:t>space</w:t>
      </w:r>
      <w:r w:rsidRPr="00E00275">
        <w:rPr>
          <w:rStyle w:val="StyleUnderline"/>
        </w:rPr>
        <w:t xml:space="preserve"> now considered a domain of war, </w:t>
      </w:r>
      <w:r w:rsidRPr="00E00275">
        <w:rPr>
          <w:rStyle w:val="StyleUnderline"/>
          <w:highlight w:val="green"/>
        </w:rPr>
        <w:t>hotlines between U.S. and</w:t>
      </w:r>
      <w:r w:rsidRPr="00E00275">
        <w:rPr>
          <w:rStyle w:val="StyleUnderline"/>
        </w:rPr>
        <w:t xml:space="preserve"> foreign </w:t>
      </w:r>
      <w:r w:rsidRPr="00E00275">
        <w:rPr>
          <w:rStyle w:val="StyleUnderline"/>
          <w:highlight w:val="green"/>
        </w:rPr>
        <w:t>rivals</w:t>
      </w:r>
      <w:r w:rsidRPr="00E00275">
        <w:rPr>
          <w:rStyle w:val="StyleUnderline"/>
        </w:rPr>
        <w:t xml:space="preserve"> might be </w:t>
      </w:r>
      <w:r w:rsidRPr="00E00275">
        <w:rPr>
          <w:rStyle w:val="StyleUnderline"/>
          <w:highlight w:val="green"/>
        </w:rPr>
        <w:t>worth contemplating</w:t>
      </w:r>
      <w:r w:rsidRPr="00E00275">
        <w:rPr>
          <w:rStyle w:val="StyleUnderline"/>
        </w:rPr>
        <w:t xml:space="preserve">, </w:t>
      </w:r>
      <w:r w:rsidRPr="00E00275">
        <w:rPr>
          <w:sz w:val="16"/>
        </w:rPr>
        <w:t>said Lt. Gen. B. Chance Saltzman, U.S. Space Force deputy chief of space operations for operations, cyber and nuclear. Before joining the Space Force, Saltzman led air campaigns at U.S. Air Forces Central Command in the Middle East. “</w:t>
      </w:r>
      <w:r w:rsidRPr="00E00275">
        <w:rPr>
          <w:rStyle w:val="StyleUnderline"/>
        </w:rPr>
        <w:t>We had a hotline to the Russians because we were very concerned that a miscommunication with aircraft flying in close proximity in Syria would lead to a problem</w:t>
      </w:r>
      <w:r w:rsidRPr="00E00275">
        <w:rPr>
          <w:sz w:val="16"/>
        </w:rPr>
        <w:t xml:space="preserve">,” he said Nov. 3 during a conference call with U.S. and European reporters. </w:t>
      </w:r>
      <w:r w:rsidRPr="00E00275">
        <w:rPr>
          <w:rStyle w:val="StyleUnderline"/>
        </w:rPr>
        <w:t xml:space="preserve">“I don’t see any reason why a </w:t>
      </w:r>
      <w:r w:rsidRPr="00E00275">
        <w:rPr>
          <w:rStyle w:val="StyleUnderline"/>
          <w:highlight w:val="green"/>
        </w:rPr>
        <w:t>similar approach</w:t>
      </w:r>
      <w:r w:rsidRPr="00E00275">
        <w:rPr>
          <w:rStyle w:val="StyleUnderline"/>
        </w:rPr>
        <w:t xml:space="preserve"> couldn’t </w:t>
      </w:r>
      <w:r w:rsidRPr="00E00275">
        <w:rPr>
          <w:rStyle w:val="StyleUnderline"/>
          <w:highlight w:val="green"/>
        </w:rPr>
        <w:t>work for</w:t>
      </w:r>
      <w:r w:rsidRPr="00E00275">
        <w:rPr>
          <w:rStyle w:val="StyleUnderline"/>
        </w:rPr>
        <w:t xml:space="preserve"> the </w:t>
      </w:r>
      <w:r w:rsidRPr="00E00275">
        <w:rPr>
          <w:rStyle w:val="StyleUnderline"/>
          <w:highlight w:val="green"/>
        </w:rPr>
        <w:t>space</w:t>
      </w:r>
      <w:r w:rsidRPr="00E00275">
        <w:rPr>
          <w:rStyle w:val="StyleUnderline"/>
        </w:rPr>
        <w:t xml:space="preserve"> domain,” </w:t>
      </w:r>
      <w:r w:rsidRPr="00E00275">
        <w:rPr>
          <w:sz w:val="16"/>
        </w:rPr>
        <w:t xml:space="preserve">Saltzman said. Saltzman is in Europe this week visiting allies. </w:t>
      </w:r>
      <w:r w:rsidRPr="00E00275">
        <w:rPr>
          <w:rStyle w:val="StyleUnderline"/>
        </w:rPr>
        <w:t xml:space="preserve">He said many of the conversations were about the “strategic competition” that is unfolding in the space domain between the U.S., </w:t>
      </w:r>
      <w:proofErr w:type="gramStart"/>
      <w:r w:rsidRPr="00E00275">
        <w:rPr>
          <w:rStyle w:val="StyleUnderline"/>
        </w:rPr>
        <w:t>China</w:t>
      </w:r>
      <w:proofErr w:type="gramEnd"/>
      <w:r w:rsidRPr="00E00275">
        <w:rPr>
          <w:rStyle w:val="StyleUnderline"/>
        </w:rPr>
        <w:t xml:space="preserve"> and </w:t>
      </w:r>
      <w:r w:rsidRPr="00E00275">
        <w:rPr>
          <w:rStyle w:val="StyleUnderline"/>
        </w:rPr>
        <w:lastRenderedPageBreak/>
        <w:t>Russia and the “lessons learned from history about miscommunication,”</w:t>
      </w:r>
      <w:r w:rsidRPr="00E00275">
        <w:rPr>
          <w:sz w:val="16"/>
        </w:rPr>
        <w:t xml:space="preserve"> he said. During the air campaign over Syria, “</w:t>
      </w:r>
      <w:r w:rsidRPr="00E00275">
        <w:rPr>
          <w:rStyle w:val="StyleUnderline"/>
        </w:rPr>
        <w:t xml:space="preserve">the </w:t>
      </w:r>
      <w:r w:rsidRPr="00E00275">
        <w:rPr>
          <w:rStyle w:val="StyleUnderline"/>
          <w:highlight w:val="green"/>
        </w:rPr>
        <w:t>hotline</w:t>
      </w:r>
      <w:r w:rsidRPr="00E00275">
        <w:rPr>
          <w:rStyle w:val="StyleUnderline"/>
        </w:rPr>
        <w:t xml:space="preserve"> that we </w:t>
      </w:r>
      <w:r w:rsidRPr="00E00275">
        <w:rPr>
          <w:rStyle w:val="StyleUnderline"/>
          <w:highlight w:val="green"/>
        </w:rPr>
        <w:t>used</w:t>
      </w:r>
      <w:r w:rsidRPr="00E00275">
        <w:rPr>
          <w:rStyle w:val="StyleUnderline"/>
        </w:rPr>
        <w:t xml:space="preserve"> was to </w:t>
      </w:r>
      <w:r w:rsidRPr="00E00275">
        <w:rPr>
          <w:rStyle w:val="StyleUnderline"/>
          <w:highlight w:val="green"/>
        </w:rPr>
        <w:t>make</w:t>
      </w:r>
      <w:r w:rsidRPr="00E00275">
        <w:rPr>
          <w:rStyle w:val="StyleUnderline"/>
        </w:rPr>
        <w:t xml:space="preserve"> as many of our </w:t>
      </w:r>
      <w:r w:rsidRPr="00E00275">
        <w:rPr>
          <w:rStyle w:val="StyleUnderline"/>
          <w:highlight w:val="green"/>
        </w:rPr>
        <w:t>operations</w:t>
      </w:r>
      <w:r w:rsidRPr="00E00275">
        <w:rPr>
          <w:rStyle w:val="StyleUnderline"/>
        </w:rPr>
        <w:t xml:space="preserve"> as </w:t>
      </w:r>
      <w:r w:rsidRPr="00E00275">
        <w:rPr>
          <w:rStyle w:val="StyleUnderline"/>
          <w:highlight w:val="green"/>
        </w:rPr>
        <w:t>transparent</w:t>
      </w:r>
      <w:r w:rsidRPr="00E00275">
        <w:rPr>
          <w:rStyle w:val="StyleUnderline"/>
        </w:rPr>
        <w:t xml:space="preserve"> as possible </w:t>
      </w:r>
      <w:r w:rsidRPr="00E00275">
        <w:rPr>
          <w:rStyle w:val="StyleUnderline"/>
          <w:highlight w:val="green"/>
        </w:rPr>
        <w:t>and</w:t>
      </w:r>
      <w:r w:rsidRPr="00E00275">
        <w:rPr>
          <w:rStyle w:val="StyleUnderline"/>
        </w:rPr>
        <w:t xml:space="preserve"> attempt to </w:t>
      </w:r>
      <w:r w:rsidRPr="00E00275">
        <w:rPr>
          <w:rStyle w:val="StyleUnderline"/>
          <w:highlight w:val="green"/>
        </w:rPr>
        <w:t>avoid</w:t>
      </w:r>
      <w:r w:rsidRPr="00E00275">
        <w:rPr>
          <w:rStyle w:val="StyleUnderline"/>
        </w:rPr>
        <w:t xml:space="preserve"> those </w:t>
      </w:r>
      <w:r w:rsidRPr="00E00275">
        <w:rPr>
          <w:rStyle w:val="StyleUnderline"/>
          <w:highlight w:val="green"/>
        </w:rPr>
        <w:t>miscommunications</w:t>
      </w:r>
      <w:r w:rsidRPr="00E00275">
        <w:rPr>
          <w:rStyle w:val="StyleUnderline"/>
        </w:rPr>
        <w:t>.</w:t>
      </w:r>
      <w:r w:rsidRPr="00E00275">
        <w:rPr>
          <w:sz w:val="16"/>
        </w:rPr>
        <w:t xml:space="preserve">” The risk of a mischaracterizing what any country is doing in space is even greater than in the air because objects in orbit are “hard to see,” he said. A civilian satellite conducting surveillance, for example, could be mistaken for a hostile counterspace weapon. “In space we literally can’t use our visual reference points. </w:t>
      </w:r>
      <w:r w:rsidRPr="00E00275">
        <w:rPr>
          <w:rStyle w:val="StyleUnderline"/>
        </w:rPr>
        <w:t xml:space="preserve">We </w:t>
      </w:r>
      <w:proofErr w:type="gramStart"/>
      <w:r w:rsidRPr="00E00275">
        <w:rPr>
          <w:rStyle w:val="StyleUnderline"/>
        </w:rPr>
        <w:t>have to</w:t>
      </w:r>
      <w:proofErr w:type="gramEnd"/>
      <w:r w:rsidRPr="00E00275">
        <w:rPr>
          <w:rStyle w:val="StyleUnderline"/>
        </w:rPr>
        <w:t xml:space="preserve"> rely on radar. We </w:t>
      </w:r>
      <w:proofErr w:type="gramStart"/>
      <w:r w:rsidRPr="00E00275">
        <w:rPr>
          <w:rStyle w:val="StyleUnderline"/>
        </w:rPr>
        <w:t>have to</w:t>
      </w:r>
      <w:proofErr w:type="gramEnd"/>
      <w:r w:rsidRPr="00E00275">
        <w:rPr>
          <w:rStyle w:val="StyleUnderline"/>
        </w:rPr>
        <w:t xml:space="preserve"> rely on telescopes, and that creates a level of uncertainty.”</w:t>
      </w:r>
      <w:r w:rsidRPr="00E00275">
        <w:rPr>
          <w:sz w:val="16"/>
        </w:rPr>
        <w:t xml:space="preserve"> </w:t>
      </w:r>
      <w:r w:rsidRPr="00E00275">
        <w:rPr>
          <w:rStyle w:val="StyleUnderline"/>
        </w:rPr>
        <w:t xml:space="preserve">If there was a </w:t>
      </w:r>
      <w:r w:rsidRPr="00E00275">
        <w:rPr>
          <w:rStyle w:val="StyleUnderline"/>
          <w:highlight w:val="green"/>
        </w:rPr>
        <w:t>hotline</w:t>
      </w:r>
      <w:r w:rsidRPr="00E00275">
        <w:rPr>
          <w:rStyle w:val="StyleUnderline"/>
        </w:rPr>
        <w:t xml:space="preserve">, “at least we would </w:t>
      </w:r>
      <w:r w:rsidRPr="00E00275">
        <w:rPr>
          <w:rStyle w:val="StyleUnderline"/>
          <w:highlight w:val="green"/>
        </w:rPr>
        <w:t>have</w:t>
      </w:r>
      <w:r w:rsidRPr="00E00275">
        <w:rPr>
          <w:rStyle w:val="StyleUnderline"/>
        </w:rPr>
        <w:t xml:space="preserve"> a </w:t>
      </w:r>
      <w:r w:rsidRPr="00E00275">
        <w:rPr>
          <w:rStyle w:val="StyleUnderline"/>
          <w:highlight w:val="green"/>
        </w:rPr>
        <w:t>discussion before we draw</w:t>
      </w:r>
      <w:r w:rsidRPr="00E00275">
        <w:rPr>
          <w:rStyle w:val="StyleUnderline"/>
        </w:rPr>
        <w:t xml:space="preserve"> the </w:t>
      </w:r>
      <w:r w:rsidRPr="00E00275">
        <w:rPr>
          <w:rStyle w:val="StyleUnderline"/>
          <w:highlight w:val="green"/>
        </w:rPr>
        <w:t>wrong conclusions</w:t>
      </w:r>
      <w:r w:rsidRPr="00E00275">
        <w:rPr>
          <w:rStyle w:val="StyleUnderline"/>
        </w:rPr>
        <w:t>.</w:t>
      </w:r>
      <w:r w:rsidRPr="00E00275">
        <w:rPr>
          <w:sz w:val="16"/>
        </w:rPr>
        <w:t xml:space="preserve"> And we currently don’t have that capability. But I think the idea merits a </w:t>
      </w:r>
      <w:proofErr w:type="gramStart"/>
      <w:r w:rsidRPr="00E00275">
        <w:rPr>
          <w:sz w:val="16"/>
        </w:rPr>
        <w:t>full scale</w:t>
      </w:r>
      <w:proofErr w:type="gramEnd"/>
      <w:r w:rsidRPr="00E00275">
        <w:rPr>
          <w:sz w:val="16"/>
        </w:rPr>
        <w:t xml:space="preserve"> discussion.” Saltzman on Nov. 3 gave a keynote speech at the Global </w:t>
      </w:r>
      <w:proofErr w:type="spellStart"/>
      <w:r w:rsidRPr="00E00275">
        <w:rPr>
          <w:sz w:val="16"/>
        </w:rPr>
        <w:t>Milsatcom</w:t>
      </w:r>
      <w:proofErr w:type="spellEnd"/>
      <w:r w:rsidRPr="00E00275">
        <w:rPr>
          <w:sz w:val="16"/>
        </w:rPr>
        <w:t xml:space="preserve"> 2021 conference in London. He said one of the themes was the desire for greater cooperation on space security. “Establishing responsible norms and behaviors is really a global concern. No one nation can establish those independently, and there’s so much shared capacity that we could leverage.”</w:t>
      </w:r>
    </w:p>
    <w:p w14:paraId="4CD0AA26" w14:textId="77777777" w:rsidR="005D743D" w:rsidRPr="00B1142B" w:rsidRDefault="005D743D" w:rsidP="004D15E7">
      <w:pPr>
        <w:rPr>
          <w:sz w:val="16"/>
        </w:rPr>
      </w:pPr>
    </w:p>
    <w:p w14:paraId="76918A81" w14:textId="52ED0BD8" w:rsidR="005D743D" w:rsidRDefault="00076AD4" w:rsidP="004D15E7">
      <w:pPr>
        <w:pStyle w:val="Heading2"/>
      </w:pPr>
      <w:r>
        <w:lastRenderedPageBreak/>
        <w:t>3</w:t>
      </w:r>
    </w:p>
    <w:p w14:paraId="626713D0" w14:textId="77777777" w:rsidR="005D743D" w:rsidRPr="00C32179" w:rsidRDefault="005D743D" w:rsidP="005D743D">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276FFE89" w14:textId="77777777" w:rsidR="005D743D" w:rsidRPr="00C32179" w:rsidRDefault="005D743D" w:rsidP="005D743D">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sz w:val="16"/>
          <w:szCs w:val="16"/>
        </w:rPr>
        <w:t xml:space="preserve">[(Laurence, </w:t>
      </w:r>
      <w:r w:rsidRPr="00C32179">
        <w:rPr>
          <w:szCs w:val="16"/>
        </w:rPr>
        <w:t>deputy bureau chief at Dow Jones Newswires and The Wall Street Journal based in London</w:t>
      </w:r>
      <w:r w:rsidRPr="00C32179">
        <w:rPr>
          <w:rStyle w:val="Style13ptBold"/>
          <w:b w:val="0"/>
          <w:sz w:val="16"/>
          <w:szCs w:val="16"/>
        </w:rPr>
        <w:t>) “</w:t>
      </w:r>
      <w:r w:rsidRPr="00C32179">
        <w:rPr>
          <w:szCs w:val="16"/>
        </w:rPr>
        <w:t>Russia Softens Iran Demands, Re-Opening Way for Nuclear Deal,” The Wall Street Journal, 3/15/2022] JL</w:t>
      </w:r>
    </w:p>
    <w:p w14:paraId="0E849DCC" w14:textId="77777777" w:rsidR="005D743D" w:rsidRPr="004C2C1E" w:rsidRDefault="005D743D" w:rsidP="005D743D">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10A64E4A" w14:textId="77777777" w:rsidR="005D743D" w:rsidRPr="004C2C1E" w:rsidRDefault="005D743D" w:rsidP="005D743D">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both Mr. Lavrov and Hossein Amir-</w:t>
      </w:r>
      <w:proofErr w:type="spellStart"/>
      <w:r w:rsidRPr="004C2C1E">
        <w:rPr>
          <w:sz w:val="12"/>
        </w:rPr>
        <w:t>Abdollahian</w:t>
      </w:r>
      <w:proofErr w:type="spellEnd"/>
      <w:r w:rsidRPr="004C2C1E">
        <w:rPr>
          <w:sz w:val="12"/>
        </w:rPr>
        <w:t xml:space="preserve"> said </w:t>
      </w:r>
      <w:r w:rsidRPr="004C2C1E">
        <w:rPr>
          <w:rStyle w:val="StyleUnderline"/>
        </w:rPr>
        <w:t>Russia wasn’t standing in the way of the accord</w:t>
      </w:r>
      <w:r w:rsidRPr="004C2C1E">
        <w:rPr>
          <w:sz w:val="12"/>
        </w:rPr>
        <w:t>.</w:t>
      </w:r>
    </w:p>
    <w:p w14:paraId="571622AE" w14:textId="77777777" w:rsidR="005D743D" w:rsidRPr="004C2C1E" w:rsidRDefault="005D743D" w:rsidP="005D743D">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073D5717" w14:textId="77777777" w:rsidR="005D743D" w:rsidRPr="004C2C1E" w:rsidRDefault="005D743D" w:rsidP="005D743D">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5742B3B8" w14:textId="77777777" w:rsidR="005D743D" w:rsidRPr="004C2C1E" w:rsidRDefault="005D743D" w:rsidP="005D743D">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34F573AF" w14:textId="77777777" w:rsidR="005D743D" w:rsidRPr="004C2C1E" w:rsidRDefault="005D743D" w:rsidP="005D743D">
      <w:pPr>
        <w:rPr>
          <w:sz w:val="12"/>
        </w:rPr>
      </w:pPr>
      <w:r w:rsidRPr="004C2C1E">
        <w:rPr>
          <w:sz w:val="12"/>
        </w:rPr>
        <w:t>“</w:t>
      </w:r>
      <w:r w:rsidRPr="004C2C1E">
        <w:rPr>
          <w:rStyle w:val="StyleUnderline"/>
        </w:rPr>
        <w:t>Russia says happy with guarantees on nuclear projects and not asking for anything else</w:t>
      </w:r>
      <w:r w:rsidRPr="004C2C1E">
        <w:rPr>
          <w:sz w:val="12"/>
        </w:rPr>
        <w:t>,” said the diplomat, who asked to remain unidentified because of the sensitive nature of the talks. “</w:t>
      </w:r>
      <w:proofErr w:type="gramStart"/>
      <w:r w:rsidRPr="004C2C1E">
        <w:rPr>
          <w:sz w:val="12"/>
        </w:rPr>
        <w:t>So</w:t>
      </w:r>
      <w:proofErr w:type="gramEnd"/>
      <w:r w:rsidRPr="004C2C1E">
        <w:rPr>
          <w:sz w:val="12"/>
        </w:rPr>
        <w:t xml:space="preserve">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4763D23F" w14:textId="77777777" w:rsidR="005D743D" w:rsidRPr="004C2C1E" w:rsidRDefault="005D743D" w:rsidP="005D743D">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5B859446" w14:textId="77777777" w:rsidR="005D743D" w:rsidRPr="004C2C1E" w:rsidRDefault="005D743D" w:rsidP="005D743D">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2E963605" w14:textId="77777777" w:rsidR="005D743D" w:rsidRPr="004C2C1E" w:rsidRDefault="005D743D" w:rsidP="005D743D">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53A32991" w14:textId="77777777" w:rsidR="005D743D" w:rsidRPr="004C2C1E" w:rsidRDefault="005D743D" w:rsidP="005D743D">
      <w:pPr>
        <w:rPr>
          <w:sz w:val="12"/>
          <w:szCs w:val="12"/>
        </w:rPr>
      </w:pPr>
      <w:r w:rsidRPr="004C2C1E">
        <w:rPr>
          <w:sz w:val="12"/>
          <w:szCs w:val="12"/>
        </w:rPr>
        <w:t>Iran says its nuclear program is purely peaceful and U.S. officials have said there is no evidence Iran has decided to build a nuclear weapon.</w:t>
      </w:r>
    </w:p>
    <w:p w14:paraId="357E9204" w14:textId="77777777" w:rsidR="005D743D" w:rsidRPr="004C2C1E" w:rsidRDefault="005D743D" w:rsidP="005D743D">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14:paraId="53B48456" w14:textId="77777777" w:rsidR="005D743D" w:rsidRPr="004C2C1E" w:rsidRDefault="005D743D" w:rsidP="005D743D">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4F45ABC3" w14:textId="77777777" w:rsidR="005D743D" w:rsidRPr="004C2C1E" w:rsidRDefault="005D743D" w:rsidP="005D743D">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3EDB2D7C" w14:textId="77777777" w:rsidR="005D743D" w:rsidRPr="004C2C1E" w:rsidRDefault="005D743D" w:rsidP="005D743D">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w:t>
      </w:r>
      <w:r w:rsidRPr="004C2C1E">
        <w:rPr>
          <w:sz w:val="12"/>
        </w:rPr>
        <w:lastRenderedPageBreak/>
        <w:t xml:space="preserve">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14:paraId="796CB91F" w14:textId="77777777" w:rsidR="005D743D" w:rsidRPr="004C2C1E" w:rsidRDefault="005D743D" w:rsidP="005D743D">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5B06DA9D" w14:textId="77777777" w:rsidR="005D743D" w:rsidRPr="004C2C1E" w:rsidRDefault="005D743D" w:rsidP="005D743D">
      <w:pPr>
        <w:rPr>
          <w:sz w:val="12"/>
        </w:rPr>
      </w:pPr>
      <w:r w:rsidRPr="004C2C1E">
        <w:rPr>
          <w:sz w:val="12"/>
        </w:rPr>
        <w:t xml:space="preserve">European diplomats in particular have warned that </w:t>
      </w:r>
      <w:r w:rsidRPr="004C2C1E">
        <w:rPr>
          <w:rStyle w:val="StyleUnderline"/>
        </w:rPr>
        <w:t xml:space="preserve">with the war in Ukraine becoming </w:t>
      </w:r>
      <w:proofErr w:type="gramStart"/>
      <w:r w:rsidRPr="004C2C1E">
        <w:rPr>
          <w:rStyle w:val="StyleUnderline"/>
        </w:rPr>
        <w:t>ever-deadlier</w:t>
      </w:r>
      <w:proofErr w:type="gramEnd"/>
      <w:r w:rsidRPr="004C2C1E">
        <w:rPr>
          <w:rStyle w:val="StyleUnderline"/>
        </w:rPr>
        <w:t xml:space="preserve">,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30FD98B8" w14:textId="77777777" w:rsidR="005D743D" w:rsidRPr="00C32179" w:rsidRDefault="005D743D" w:rsidP="005D743D"/>
    <w:p w14:paraId="0D5BD946" w14:textId="77777777" w:rsidR="005D743D" w:rsidRPr="00C32179" w:rsidRDefault="005D743D" w:rsidP="005D743D">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17AB1CFC" w14:textId="77777777" w:rsidR="005D743D" w:rsidRPr="00C32179" w:rsidRDefault="005D743D" w:rsidP="005D743D">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1A83BF20" w14:textId="77777777" w:rsidR="005D743D" w:rsidRPr="00C32179" w:rsidRDefault="005D743D" w:rsidP="005D743D">
      <w:pPr>
        <w:rPr>
          <w:rStyle w:val="Style13ptBold"/>
          <w:b w:val="0"/>
          <w:sz w:val="16"/>
        </w:rPr>
      </w:pPr>
      <w:r w:rsidRPr="00C32179">
        <w:t> *The plan is legislated in the AVC (same bureau of the State Department that’s concerned with the JCPOA)</w:t>
      </w:r>
    </w:p>
    <w:p w14:paraId="4B47DE5B" w14:textId="77777777" w:rsidR="005D743D" w:rsidRPr="00C32179" w:rsidRDefault="005D743D" w:rsidP="005D743D">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w:t>
      </w:r>
      <w:proofErr w:type="spellStart"/>
      <w:r w:rsidRPr="00C32179">
        <w:rPr>
          <w:sz w:val="12"/>
        </w:rPr>
        <w:t>hardwareproducing</w:t>
      </w:r>
      <w:proofErr w:type="spellEnd"/>
      <w:r w:rsidRPr="00C32179">
        <w:rPr>
          <w:sz w:val="12"/>
        </w:rPr>
        <w:t xml:space="preserve">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 xml:space="preserve">35 to be active participants and leaders in </w:t>
      </w:r>
      <w:proofErr w:type="gramStart"/>
      <w:r w:rsidRPr="00C32179">
        <w:rPr>
          <w:sz w:val="12"/>
        </w:rPr>
        <w:t>all of</w:t>
      </w:r>
      <w:proofErr w:type="gramEnd"/>
      <w:r w:rsidRPr="00C32179">
        <w:rPr>
          <w:sz w:val="12"/>
        </w:rPr>
        <w:t xml:space="preserve"> these issues.</w:t>
      </w:r>
    </w:p>
    <w:p w14:paraId="1F2A1796" w14:textId="77777777" w:rsidR="005D743D" w:rsidRPr="00C32179" w:rsidRDefault="005D743D" w:rsidP="005D743D">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2CD796C2" w14:textId="77777777" w:rsidR="005D743D" w:rsidRPr="00C32179" w:rsidRDefault="005D743D" w:rsidP="005D743D">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65BF4BF8" w14:textId="77777777" w:rsidR="005D743D" w:rsidRPr="00C32179" w:rsidRDefault="005D743D" w:rsidP="005D743D">
      <w:r w:rsidRPr="00C32179">
        <w:t xml:space="preserve">• </w:t>
      </w:r>
      <w:r w:rsidRPr="00C32179">
        <w:rPr>
          <w:rStyle w:val="StyleUnderline"/>
        </w:rPr>
        <w:t>Develop policy and strategy for a domain that is increasingly congested, competitive, and contested</w:t>
      </w:r>
    </w:p>
    <w:p w14:paraId="76D24B79" w14:textId="77777777" w:rsidR="005D743D" w:rsidRPr="00C32179" w:rsidRDefault="005D743D" w:rsidP="005D743D">
      <w:pPr>
        <w:rPr>
          <w:sz w:val="12"/>
          <w:szCs w:val="12"/>
        </w:rPr>
      </w:pPr>
      <w:r w:rsidRPr="00C32179">
        <w:rPr>
          <w:sz w:val="12"/>
          <w:szCs w:val="12"/>
        </w:rPr>
        <w:t>• Implement across DoD — plans, programs, doctrine, operations — and with the IC and other agencies</w:t>
      </w:r>
    </w:p>
    <w:p w14:paraId="7CA64DC0" w14:textId="77777777" w:rsidR="005D743D" w:rsidRPr="00C32179" w:rsidRDefault="005D743D" w:rsidP="005D743D">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1301B511" w14:textId="77777777" w:rsidR="005D743D" w:rsidRPr="00C32179" w:rsidRDefault="005D743D" w:rsidP="005D743D">
      <w:pPr>
        <w:rPr>
          <w:sz w:val="12"/>
        </w:rPr>
      </w:pPr>
      <w:r w:rsidRPr="00C32179">
        <w:rPr>
          <w:sz w:val="12"/>
        </w:rPr>
        <w:lastRenderedPageBreak/>
        <w:t xml:space="preserve">The breadth of those responsibilities, which includes reviewing space acquisitions, means that </w:t>
      </w:r>
      <w:r w:rsidRPr="00C32179">
        <w:rPr>
          <w:rStyle w:val="Emphasis"/>
          <w:highlight w:val="green"/>
        </w:rPr>
        <w:t xml:space="preserve">there may be only a handful of individuals </w:t>
      </w:r>
      <w:proofErr w:type="gramStart"/>
      <w:r w:rsidRPr="00C32179">
        <w:rPr>
          <w:rStyle w:val="Emphasis"/>
          <w:highlight w:val="green"/>
        </w:rPr>
        <w:t>actually engaged</w:t>
      </w:r>
      <w:proofErr w:type="gramEnd"/>
      <w:r w:rsidRPr="00C32179">
        <w:rPr>
          <w:rStyle w:val="Emphasis"/>
          <w:highlight w:val="green"/>
        </w:rPr>
        <w:t xml:space="preserve">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w:t>
      </w:r>
      <w:proofErr w:type="gramStart"/>
      <w:r w:rsidRPr="00C32179">
        <w:rPr>
          <w:sz w:val="12"/>
        </w:rPr>
        <w:t>Principle</w:t>
      </w:r>
      <w:proofErr w:type="gramEnd"/>
      <w:r w:rsidRPr="00C32179">
        <w:rPr>
          <w:sz w:val="12"/>
        </w:rPr>
        <w:t xml:space="preserv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438BF975" w14:textId="77777777" w:rsidR="005D743D" w:rsidRDefault="005D743D" w:rsidP="005D743D">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 xml:space="preserve">multilateral diplomacy, can be </w:t>
      </w:r>
      <w:proofErr w:type="spellStart"/>
      <w:r w:rsidRPr="00C32179">
        <w:rPr>
          <w:rStyle w:val="Emphasis"/>
          <w:highlight w:val="green"/>
        </w:rPr>
        <w:t>timeconsuming</w:t>
      </w:r>
      <w:proofErr w:type="spellEnd"/>
      <w:r w:rsidRPr="00C32179">
        <w:rPr>
          <w:rStyle w:val="Emphasis"/>
          <w:highlight w:val="green"/>
        </w:rPr>
        <w:t>,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6BEDE4C1" w14:textId="77777777" w:rsidR="005D743D" w:rsidRPr="00C32179" w:rsidRDefault="005D743D" w:rsidP="005D743D">
      <w:pPr>
        <w:rPr>
          <w:sz w:val="12"/>
        </w:rPr>
      </w:pPr>
    </w:p>
    <w:p w14:paraId="77A980B4" w14:textId="77777777" w:rsidR="005D743D" w:rsidRPr="00DC3B05" w:rsidRDefault="005D743D" w:rsidP="005D743D"/>
    <w:p w14:paraId="3CBB6177" w14:textId="77777777" w:rsidR="005D743D" w:rsidRPr="00C32179" w:rsidRDefault="005D743D" w:rsidP="005D743D">
      <w:pPr>
        <w:pStyle w:val="Heading4"/>
        <w:rPr>
          <w:rFonts w:cs="Calibri"/>
        </w:rPr>
      </w:pPr>
      <w:r w:rsidRPr="00C32179">
        <w:rPr>
          <w:rFonts w:cs="Calibri"/>
        </w:rPr>
        <w:t xml:space="preserve">The JCPOA returns Iran to global oil markets – </w:t>
      </w:r>
      <w:r w:rsidRPr="00C32179">
        <w:rPr>
          <w:rFonts w:cs="Calibri"/>
          <w:u w:val="single"/>
        </w:rPr>
        <w:t>increased supply</w:t>
      </w:r>
      <w:r w:rsidRPr="00C32179">
        <w:rPr>
          <w:rFonts w:cs="Calibri"/>
        </w:rPr>
        <w:t xml:space="preserve"> and </w:t>
      </w:r>
      <w:r w:rsidRPr="00C32179">
        <w:rPr>
          <w:rFonts w:cs="Calibri"/>
          <w:u w:val="single"/>
        </w:rPr>
        <w:t>perception</w:t>
      </w:r>
      <w:r w:rsidRPr="00C32179">
        <w:rPr>
          <w:rFonts w:cs="Calibri"/>
        </w:rPr>
        <w:t xml:space="preserve"> solve market volatility </w:t>
      </w:r>
    </w:p>
    <w:p w14:paraId="7B96F79B" w14:textId="77777777" w:rsidR="005D743D" w:rsidRPr="00076AD4" w:rsidRDefault="005D743D" w:rsidP="005D743D">
      <w:pPr>
        <w:rPr>
          <w:rStyle w:val="Style13ptBold"/>
        </w:rPr>
      </w:pPr>
      <w:r w:rsidRPr="00C32179">
        <w:rPr>
          <w:rStyle w:val="Style13ptBold"/>
        </w:rPr>
        <w:t xml:space="preserve">Shokri 3/3 </w:t>
      </w:r>
      <w:r w:rsidRPr="00C32179">
        <w:rPr>
          <w:rStyle w:val="Style13ptBold"/>
          <w:b w:val="0"/>
          <w:sz w:val="16"/>
          <w:szCs w:val="16"/>
        </w:rPr>
        <w:t xml:space="preserve">[(Omid, </w:t>
      </w:r>
      <w:r w:rsidRPr="00C32179">
        <w:rPr>
          <w:rFonts w:eastAsiaTheme="majorEastAsia"/>
          <w:szCs w:val="16"/>
        </w:rPr>
        <w:t xml:space="preserve">visiting research scholar at the School of Policy and Government at George Mason University and is an analyst at Gulf State Analytics (GSA) who specializes in energy </w:t>
      </w:r>
      <w:r w:rsidRPr="00076AD4">
        <w:rPr>
          <w:rFonts w:eastAsiaTheme="majorEastAsia"/>
          <w:szCs w:val="16"/>
        </w:rPr>
        <w:t>security</w:t>
      </w:r>
      <w:r w:rsidRPr="00076AD4">
        <w:rPr>
          <w:szCs w:val="16"/>
        </w:rPr>
        <w:t>,</w:t>
      </w:r>
      <w:r w:rsidRPr="00076AD4">
        <w:rPr>
          <w:rFonts w:eastAsiaTheme="majorEastAsia"/>
          <w:szCs w:val="16"/>
        </w:rPr>
        <w:t xml:space="preserve"> author of US</w:t>
      </w:r>
      <w:r w:rsidRPr="00076AD4">
        <w:rPr>
          <w:szCs w:val="16"/>
        </w:rPr>
        <w:t> Energy Diplomacy in the Caspian Sea Basin: Changing Trends Since 2001</w:t>
      </w:r>
      <w:r w:rsidRPr="00076AD4">
        <w:rPr>
          <w:rStyle w:val="Style13ptBold"/>
          <w:b w:val="0"/>
          <w:sz w:val="16"/>
          <w:szCs w:val="16"/>
        </w:rPr>
        <w:t>) “</w:t>
      </w:r>
      <w:r w:rsidRPr="00076AD4">
        <w:rPr>
          <w:rStyle w:val="StyleUnderline"/>
        </w:rPr>
        <w:t>Can Iranian oil stabilize a volatile market</w:t>
      </w:r>
      <w:r w:rsidRPr="00076AD4">
        <w:rPr>
          <w:szCs w:val="16"/>
        </w:rPr>
        <w:t>?” Atlantic Council, 3/3/2022] JL</w:t>
      </w:r>
    </w:p>
    <w:p w14:paraId="69A5EC4B" w14:textId="77777777" w:rsidR="005D743D" w:rsidRPr="00076AD4" w:rsidRDefault="005D743D" w:rsidP="005D743D">
      <w:r w:rsidRPr="00076AD4">
        <w:rPr>
          <w:rStyle w:val="StyleUnderline"/>
        </w:rPr>
        <w:t xml:space="preserve">As </w:t>
      </w:r>
      <w:r w:rsidRPr="00076AD4">
        <w:rPr>
          <w:rStyle w:val="Emphasis"/>
        </w:rPr>
        <w:t>fuel prices skyrocket following the Russian invasion of Ukraine, another major supplier of oil and natural gas is poised to play an important role</w:t>
      </w:r>
      <w:r w:rsidRPr="00076AD4">
        <w:t>.</w:t>
      </w:r>
    </w:p>
    <w:p w14:paraId="1D66E42C" w14:textId="77777777" w:rsidR="005D743D" w:rsidRPr="00ED0BEB" w:rsidRDefault="005D743D" w:rsidP="005D743D">
      <w:pPr>
        <w:rPr>
          <w:sz w:val="12"/>
        </w:rPr>
      </w:pPr>
      <w:r w:rsidRPr="00076AD4">
        <w:rPr>
          <w:rStyle w:val="StyleUnderline"/>
        </w:rPr>
        <w:t>Before Donald </w:t>
      </w:r>
      <w:proofErr w:type="gramStart"/>
      <w:r w:rsidRPr="00076AD4">
        <w:rPr>
          <w:rStyle w:val="StyleUnderline"/>
          <w:rFonts w:eastAsiaTheme="majorEastAsia"/>
        </w:rPr>
        <w:t>Trump</w:t>
      </w:r>
      <w:r w:rsidRPr="00076AD4">
        <w:rPr>
          <w:rStyle w:val="StyleUnderline"/>
        </w:rPr>
        <w:t>‘</w:t>
      </w:r>
      <w:proofErr w:type="gramEnd"/>
      <w:r w:rsidRPr="00076AD4">
        <w:rPr>
          <w:rStyle w:val="StyleUnderline"/>
        </w:rPr>
        <w:t>s withdrawal from the 2015 nuclear deal</w:t>
      </w:r>
      <w:r w:rsidRPr="00076AD4">
        <w:rPr>
          <w:sz w:val="12"/>
        </w:rPr>
        <w:t xml:space="preserve"> and the imposition of sanctions on Iran’s oil exports, </w:t>
      </w:r>
      <w:r w:rsidRPr="00076AD4">
        <w:rPr>
          <w:rStyle w:val="StyleUnderline"/>
        </w:rPr>
        <w:t>Iran produced 3.8 million barrels of oil per day</w:t>
      </w:r>
      <w:r w:rsidRPr="00076AD4">
        <w:rPr>
          <w:sz w:val="12"/>
        </w:rPr>
        <w:t>. Afterwards, this dropped as low as 1.9 million barrels and currently it is about 2.4 million barrels. It will take time for the country’s production to return to </w:t>
      </w:r>
      <w:r w:rsidRPr="00076AD4">
        <w:rPr>
          <w:rFonts w:eastAsiaTheme="majorEastAsia"/>
          <w:sz w:val="12"/>
        </w:rPr>
        <w:t>pre-sanction levels</w:t>
      </w:r>
      <w:r w:rsidRPr="00076AD4">
        <w:rPr>
          <w:sz w:val="12"/>
        </w:rPr>
        <w:t xml:space="preserve"> due to this significant drop as well as low levels of investment in recent years. However, </w:t>
      </w:r>
      <w:r w:rsidRPr="00076AD4">
        <w:rPr>
          <w:rStyle w:val="StyleUnderline"/>
        </w:rPr>
        <w:t>Iran’s oil and gas condensate reser</w:t>
      </w:r>
      <w:r w:rsidRPr="00ED0BEB">
        <w:rPr>
          <w:rStyle w:val="StyleUnderline"/>
        </w:rPr>
        <w:t>ves in tankers, as well as onshore oil storage facilities, will help Iran accelerate its exports </w:t>
      </w:r>
      <w:r w:rsidRPr="00ED0BEB">
        <w:rPr>
          <w:rStyle w:val="StyleUnderline"/>
          <w:rFonts w:eastAsiaTheme="majorEastAsia"/>
        </w:rPr>
        <w:t>which currently total</w:t>
      </w:r>
      <w:r w:rsidRPr="00ED0BEB">
        <w:rPr>
          <w:rStyle w:val="StyleUnderline"/>
        </w:rPr>
        <w:t> more than 1 million barrels per day</w:t>
      </w:r>
      <w:r w:rsidRPr="00ED0BEB">
        <w:rPr>
          <w:sz w:val="12"/>
        </w:rPr>
        <w:t>.  Some </w:t>
      </w:r>
      <w:r w:rsidRPr="00ED0BEB">
        <w:rPr>
          <w:rFonts w:eastAsiaTheme="majorEastAsia"/>
          <w:sz w:val="12"/>
        </w:rPr>
        <w:t>sources</w:t>
      </w:r>
      <w:r w:rsidRPr="00ED0BEB">
        <w:rPr>
          <w:sz w:val="12"/>
        </w:rPr>
        <w:t xml:space="preserve"> predict that </w:t>
      </w:r>
      <w:r w:rsidRPr="00ED0BEB">
        <w:rPr>
          <w:rStyle w:val="StyleUnderline"/>
        </w:rPr>
        <w:t xml:space="preserve">with the lifting of the sanctions, </w:t>
      </w:r>
      <w:r w:rsidRPr="00ED0BEB">
        <w:rPr>
          <w:rStyle w:val="Emphasis"/>
          <w:highlight w:val="green"/>
        </w:rPr>
        <w:t>Iran could ship</w:t>
      </w:r>
      <w:r w:rsidRPr="00ED0BEB">
        <w:rPr>
          <w:rStyle w:val="Emphasis"/>
        </w:rPr>
        <w:t xml:space="preserve"> an additional </w:t>
      </w:r>
      <w:r w:rsidRPr="00ED0BEB">
        <w:rPr>
          <w:rStyle w:val="Emphasis"/>
          <w:highlight w:val="green"/>
        </w:rPr>
        <w:t>500,000 barrels</w:t>
      </w:r>
      <w:r w:rsidRPr="00ED0BEB">
        <w:rPr>
          <w:rStyle w:val="Emphasis"/>
        </w:rPr>
        <w:t xml:space="preserve"> of oil </w:t>
      </w:r>
      <w:r w:rsidRPr="00ED0BEB">
        <w:rPr>
          <w:rStyle w:val="Emphasis"/>
          <w:highlight w:val="green"/>
        </w:rPr>
        <w:t>per day to international markets</w:t>
      </w:r>
      <w:r w:rsidRPr="00ED0BEB">
        <w:rPr>
          <w:rStyle w:val="Emphasis"/>
        </w:rPr>
        <w:t xml:space="preserve"> from April to May</w:t>
      </w:r>
      <w:r w:rsidRPr="00ED0BEB">
        <w:rPr>
          <w:rStyle w:val="StyleUnderline"/>
        </w:rPr>
        <w:t>, and by the end of this year this figure could reach an additional 1.3 million barrels per day</w:t>
      </w:r>
      <w:r w:rsidRPr="00ED0BEB">
        <w:rPr>
          <w:sz w:val="12"/>
        </w:rPr>
        <w:t>.</w:t>
      </w:r>
    </w:p>
    <w:p w14:paraId="0F4C272E" w14:textId="77777777" w:rsidR="005D743D" w:rsidRPr="00ED0BEB" w:rsidRDefault="005D743D" w:rsidP="005D743D">
      <w:pPr>
        <w:rPr>
          <w:sz w:val="12"/>
        </w:rPr>
      </w:pPr>
      <w:r w:rsidRPr="00ED0BEB">
        <w:rPr>
          <w:sz w:val="12"/>
        </w:rPr>
        <w:t xml:space="preserve">All of </w:t>
      </w:r>
      <w:r w:rsidRPr="00ED0BEB">
        <w:rPr>
          <w:rStyle w:val="Emphasis"/>
          <w:highlight w:val="green"/>
        </w:rPr>
        <w:t xml:space="preserve">this </w:t>
      </w:r>
      <w:r w:rsidRPr="00076AD4">
        <w:rPr>
          <w:rStyle w:val="Emphasis"/>
        </w:rPr>
        <w:t>assumes that current talks in Vienna on reviving the Joint</w:t>
      </w:r>
      <w:r w:rsidRPr="00ED0BEB">
        <w:rPr>
          <w:rStyle w:val="Emphasis"/>
        </w:rPr>
        <w:t xml:space="preserve"> Comprehensive Plan of Action (</w:t>
      </w:r>
      <w:r w:rsidRPr="00ED0BEB">
        <w:rPr>
          <w:rStyle w:val="Emphasis"/>
          <w:highlight w:val="green"/>
        </w:rPr>
        <w:t xml:space="preserve">JCPOA) </w:t>
      </w:r>
      <w:r w:rsidRPr="00076AD4">
        <w:rPr>
          <w:rStyle w:val="Emphasis"/>
        </w:rPr>
        <w:t xml:space="preserve">are </w:t>
      </w:r>
      <w:r w:rsidRPr="00ED0BEB">
        <w:rPr>
          <w:rStyle w:val="Emphasis"/>
          <w:highlight w:val="green"/>
        </w:rPr>
        <w:t>success</w:t>
      </w:r>
      <w:r w:rsidRPr="00076AD4">
        <w:rPr>
          <w:rStyle w:val="Emphasis"/>
        </w:rPr>
        <w:t xml:space="preserve">ful. </w:t>
      </w:r>
      <w:r w:rsidRPr="00ED0BEB">
        <w:rPr>
          <w:rStyle w:val="Emphasis"/>
          <w:highlight w:val="green"/>
        </w:rPr>
        <w:t>Without sanctions relief</w:t>
      </w:r>
      <w:r w:rsidRPr="00ED0BEB">
        <w:rPr>
          <w:rStyle w:val="Emphasis"/>
        </w:rPr>
        <w:t xml:space="preserve">, any </w:t>
      </w:r>
      <w:r w:rsidRPr="00ED0BEB">
        <w:rPr>
          <w:rStyle w:val="Emphasis"/>
          <w:highlight w:val="green"/>
        </w:rPr>
        <w:t>new disruptions</w:t>
      </w:r>
      <w:r w:rsidRPr="00ED0BEB">
        <w:rPr>
          <w:rStyle w:val="Emphasis"/>
        </w:rPr>
        <w:t xml:space="preserve"> in </w:t>
      </w:r>
      <w:r w:rsidRPr="00ED0BEB">
        <w:rPr>
          <w:rStyle w:val="Emphasis"/>
          <w:rFonts w:eastAsiaTheme="majorEastAsia"/>
        </w:rPr>
        <w:t>US supplies</w:t>
      </w:r>
      <w:r w:rsidRPr="00ED0BEB">
        <w:rPr>
          <w:rStyle w:val="Emphasis"/>
        </w:rPr>
        <w:t> </w:t>
      </w:r>
      <w:r w:rsidRPr="00ED0BEB">
        <w:rPr>
          <w:rStyle w:val="Emphasis"/>
          <w:highlight w:val="green"/>
        </w:rPr>
        <w:t>could boost</w:t>
      </w:r>
      <w:r w:rsidRPr="00ED0BEB">
        <w:rPr>
          <w:rStyle w:val="Emphasis"/>
        </w:rPr>
        <w:t xml:space="preserve"> oil </w:t>
      </w:r>
      <w:r w:rsidRPr="00ED0BEB">
        <w:rPr>
          <w:rStyle w:val="Emphasis"/>
          <w:highlight w:val="green"/>
        </w:rPr>
        <w:t>prices</w:t>
      </w:r>
      <w:r w:rsidRPr="00ED0BEB">
        <w:rPr>
          <w:rStyle w:val="Emphasis"/>
        </w:rPr>
        <w:t xml:space="preserve"> beyond $100 a barrel </w:t>
      </w:r>
      <w:r w:rsidRPr="00ED0BEB">
        <w:rPr>
          <w:rStyle w:val="Emphasis"/>
          <w:highlight w:val="green"/>
        </w:rPr>
        <w:t>to</w:t>
      </w:r>
      <w:r w:rsidRPr="00ED0BEB">
        <w:rPr>
          <w:rStyle w:val="Emphasis"/>
        </w:rPr>
        <w:t xml:space="preserve"> as high as </w:t>
      </w:r>
      <w:r w:rsidRPr="00ED0BEB">
        <w:rPr>
          <w:rStyle w:val="Emphasis"/>
          <w:highlight w:val="green"/>
        </w:rPr>
        <w:t>$150</w:t>
      </w:r>
      <w:r w:rsidRPr="00ED0BEB">
        <w:rPr>
          <w:sz w:val="12"/>
        </w:rPr>
        <w:t>. </w:t>
      </w:r>
      <w:r w:rsidRPr="00ED0BEB">
        <w:rPr>
          <w:b/>
          <w:bCs/>
          <w:sz w:val="12"/>
        </w:rPr>
        <w:t> </w:t>
      </w:r>
      <w:r w:rsidRPr="00ED0BEB">
        <w:rPr>
          <w:sz w:val="12"/>
        </w:rPr>
        <w:t xml:space="preserve">As reported </w:t>
      </w:r>
      <w:r w:rsidRPr="00076AD4">
        <w:rPr>
          <w:sz w:val="12"/>
        </w:rPr>
        <w:t>by </w:t>
      </w:r>
      <w:r w:rsidRPr="00076AD4">
        <w:rPr>
          <w:rFonts w:eastAsiaTheme="majorEastAsia"/>
          <w:sz w:val="12"/>
        </w:rPr>
        <w:t>GasBuddy</w:t>
      </w:r>
      <w:r w:rsidRPr="00076AD4">
        <w:rPr>
          <w:b/>
          <w:bCs/>
          <w:sz w:val="12"/>
        </w:rPr>
        <w:t>,</w:t>
      </w:r>
      <w:r w:rsidRPr="00076AD4">
        <w:rPr>
          <w:sz w:val="12"/>
        </w:rPr>
        <w:t> </w:t>
      </w:r>
      <w:r w:rsidRPr="00076AD4">
        <w:rPr>
          <w:rStyle w:val="StyleUnderline"/>
        </w:rPr>
        <w:t>the United States is already struggling to cope with its highest level of inflation in four decades. The price of gasoline has risen about $4 a gallon in many parts of the country since the Ukraine crisis began</w:t>
      </w:r>
      <w:r w:rsidRPr="00076AD4">
        <w:rPr>
          <w:sz w:val="12"/>
        </w:rPr>
        <w:t>.</w:t>
      </w:r>
    </w:p>
    <w:p w14:paraId="7787D637" w14:textId="77777777" w:rsidR="005D743D" w:rsidRPr="00ED0BEB" w:rsidRDefault="005D743D" w:rsidP="005D743D">
      <w:pPr>
        <w:rPr>
          <w:sz w:val="12"/>
        </w:rPr>
      </w:pPr>
      <w:r w:rsidRPr="00ED0BEB">
        <w:rPr>
          <w:rStyle w:val="StyleUnderline"/>
          <w:rFonts w:eastAsiaTheme="majorEastAsia"/>
          <w:highlight w:val="green"/>
        </w:rPr>
        <w:lastRenderedPageBreak/>
        <w:t>Iran</w:t>
      </w:r>
      <w:r w:rsidRPr="00ED0BEB">
        <w:rPr>
          <w:rStyle w:val="StyleUnderline"/>
        </w:rPr>
        <w:t xml:space="preserve"> has said that it </w:t>
      </w:r>
      <w:r w:rsidRPr="00ED0BEB">
        <w:rPr>
          <w:rStyle w:val="StyleUnderline"/>
          <w:highlight w:val="green"/>
        </w:rPr>
        <w:t>is ready to increase</w:t>
      </w:r>
      <w:r w:rsidRPr="00ED0BEB">
        <w:rPr>
          <w:rStyle w:val="StyleUnderline"/>
        </w:rPr>
        <w:t xml:space="preserve"> its oil </w:t>
      </w:r>
      <w:r w:rsidRPr="00ED0BEB">
        <w:rPr>
          <w:rStyle w:val="StyleUnderline"/>
          <w:highlight w:val="green"/>
        </w:rPr>
        <w:t>exports significantly</w:t>
      </w:r>
      <w:r w:rsidRPr="00ED0BEB">
        <w:rPr>
          <w:rStyle w:val="StyleUnderline"/>
        </w:rPr>
        <w:t xml:space="preserve"> if sanctions imposed by the Trump administration are lifted</w:t>
      </w:r>
      <w:r w:rsidRPr="00ED0BEB">
        <w:rPr>
          <w:sz w:val="12"/>
        </w:rPr>
        <w:t xml:space="preserve">, but it will take time to restore relationships with customers in </w:t>
      </w:r>
      <w:r w:rsidRPr="00076AD4">
        <w:rPr>
          <w:sz w:val="12"/>
        </w:rPr>
        <w:t xml:space="preserve">Europe and Asia. In February, </w:t>
      </w:r>
      <w:r w:rsidRPr="00076AD4">
        <w:rPr>
          <w:rStyle w:val="StyleUnderline"/>
        </w:rPr>
        <w:t>officials from the National Iranian Oil Company (NIOC) traveled to Seoul, the capital of South Korea, to hold talks with several refineries on the prospects for resuming oil deliveries</w:t>
      </w:r>
      <w:r w:rsidRPr="00076AD4">
        <w:rPr>
          <w:sz w:val="12"/>
        </w:rPr>
        <w:t>.</w:t>
      </w:r>
    </w:p>
    <w:p w14:paraId="3131F943" w14:textId="77777777" w:rsidR="005D743D" w:rsidRPr="00ED0BEB" w:rsidRDefault="005D743D" w:rsidP="005D743D">
      <w:pPr>
        <w:rPr>
          <w:sz w:val="12"/>
        </w:rPr>
      </w:pPr>
      <w:r w:rsidRPr="00ED0BEB">
        <w:rPr>
          <w:sz w:val="12"/>
        </w:rPr>
        <w:t>The </w:t>
      </w:r>
      <w:r w:rsidRPr="00ED0BEB">
        <w:rPr>
          <w:rFonts w:eastAsiaTheme="majorEastAsia"/>
          <w:sz w:val="12"/>
        </w:rPr>
        <w:t>International Energy Agency</w:t>
      </w:r>
      <w:r w:rsidRPr="00ED0BEB">
        <w:rPr>
          <w:sz w:val="12"/>
        </w:rPr>
        <w:t> (IEA) has increased its forecast for </w:t>
      </w:r>
      <w:r w:rsidRPr="00ED0BEB">
        <w:rPr>
          <w:rFonts w:eastAsiaTheme="majorEastAsia"/>
          <w:sz w:val="12"/>
        </w:rPr>
        <w:t>demand growth</w:t>
      </w:r>
      <w:r w:rsidRPr="00ED0BEB">
        <w:rPr>
          <w:sz w:val="12"/>
        </w:rPr>
        <w:t xml:space="preserve"> in </w:t>
      </w:r>
      <w:r w:rsidRPr="00076AD4">
        <w:rPr>
          <w:sz w:val="12"/>
        </w:rPr>
        <w:t xml:space="preserve">2022, stating that </w:t>
      </w:r>
      <w:r w:rsidRPr="00076AD4">
        <w:rPr>
          <w:rStyle w:val="StyleUnderline"/>
        </w:rPr>
        <w:t>global demand for oil will increase by 3.2 million barrels per day this year to a record 100.6 million barrels per day</w:t>
      </w:r>
      <w:r w:rsidRPr="00076AD4">
        <w:rPr>
          <w:sz w:val="12"/>
        </w:rPr>
        <w:t xml:space="preserve">. These forecasts show that </w:t>
      </w:r>
      <w:r w:rsidRPr="00076AD4">
        <w:rPr>
          <w:rStyle w:val="Emphasis"/>
        </w:rPr>
        <w:t>there is a market for more oil</w:t>
      </w:r>
      <w:r w:rsidRPr="00076AD4">
        <w:rPr>
          <w:rStyle w:val="StyleUnderline"/>
        </w:rPr>
        <w:t xml:space="preserve"> and that this is an opportunity for producers to increase oil sales and export revenues</w:t>
      </w:r>
      <w:r w:rsidRPr="00076AD4">
        <w:rPr>
          <w:sz w:val="12"/>
        </w:rPr>
        <w:t>.</w:t>
      </w:r>
    </w:p>
    <w:p w14:paraId="65344DCA" w14:textId="77777777" w:rsidR="005D743D" w:rsidRPr="00ED0BEB" w:rsidRDefault="005D743D" w:rsidP="005D743D">
      <w:pPr>
        <w:rPr>
          <w:sz w:val="12"/>
        </w:rPr>
      </w:pPr>
      <w:r w:rsidRPr="00ED0BEB">
        <w:rPr>
          <w:rStyle w:val="StyleUnderline"/>
        </w:rPr>
        <w:t>Iran will clearly be a major beneficiary of this increase if it can resolve its problems with the United States over a return to the JCPOA</w:t>
      </w:r>
      <w:r w:rsidRPr="00ED0BEB">
        <w:rPr>
          <w:sz w:val="12"/>
        </w:rPr>
        <w:t>.  </w:t>
      </w:r>
      <w:r w:rsidRPr="00ED0BEB">
        <w:rPr>
          <w:rFonts w:eastAsiaTheme="majorEastAsia"/>
          <w:sz w:val="12"/>
        </w:rPr>
        <w:t>Iran</w:t>
      </w:r>
      <w:r w:rsidRPr="00ED0BEB">
        <w:rPr>
          <w:sz w:val="12"/>
        </w:rPr>
        <w:t> is asking the US government to remain committed to the deal in the event of a change of administration in Washington. But this is something that President Joe Biden, or any other US leader, cannot promise. Tehran must decide whether it is worthwhile to reach an agreement that could last only three years.</w:t>
      </w:r>
    </w:p>
    <w:p w14:paraId="22991F0B" w14:textId="77777777" w:rsidR="005D743D" w:rsidRPr="00ED0BEB" w:rsidRDefault="005D743D" w:rsidP="005D743D">
      <w:pPr>
        <w:rPr>
          <w:sz w:val="12"/>
        </w:rPr>
      </w:pPr>
      <w:r w:rsidRPr="00ED0BEB">
        <w:rPr>
          <w:rStyle w:val="StyleUnderline"/>
          <w:highlight w:val="green"/>
        </w:rPr>
        <w:t>After the JCPOA</w:t>
      </w:r>
      <w:r w:rsidRPr="00ED0BEB">
        <w:rPr>
          <w:rStyle w:val="StyleUnderline"/>
        </w:rPr>
        <w:t xml:space="preserve"> went into implementation in 2016, </w:t>
      </w:r>
      <w:r w:rsidRPr="00ED0BEB">
        <w:rPr>
          <w:rStyle w:val="StyleUnderline"/>
          <w:highlight w:val="green"/>
        </w:rPr>
        <w:t>Iran increased</w:t>
      </w:r>
      <w:r w:rsidRPr="00ED0BEB">
        <w:rPr>
          <w:rStyle w:val="StyleUnderline"/>
        </w:rPr>
        <w:t xml:space="preserve"> its oil </w:t>
      </w:r>
      <w:r w:rsidRPr="00ED0BEB">
        <w:rPr>
          <w:rStyle w:val="StyleUnderline"/>
          <w:highlight w:val="green"/>
        </w:rPr>
        <w:t>production</w:t>
      </w:r>
      <w:r w:rsidRPr="00ED0BEB">
        <w:rPr>
          <w:rStyle w:val="StyleUnderline"/>
        </w:rPr>
        <w:t xml:space="preserve"> much </w:t>
      </w:r>
      <w:r w:rsidRPr="00ED0BEB">
        <w:rPr>
          <w:rStyle w:val="StyleUnderline"/>
          <w:highlight w:val="green"/>
        </w:rPr>
        <w:t>faster than expected</w:t>
      </w:r>
      <w:r w:rsidRPr="00ED0BEB">
        <w:rPr>
          <w:rStyle w:val="StyleUnderline"/>
        </w:rPr>
        <w:t>. Most </w:t>
      </w:r>
      <w:r w:rsidRPr="00ED0BEB">
        <w:rPr>
          <w:rStyle w:val="StyleUnderline"/>
          <w:rFonts w:eastAsiaTheme="majorEastAsia"/>
        </w:rPr>
        <w:t>analysts</w:t>
      </w:r>
      <w:r w:rsidRPr="00ED0BEB">
        <w:rPr>
          <w:rStyle w:val="StyleUnderline"/>
        </w:rPr>
        <w:t> had predicted that Iran would increase its production by 500,000 barrels per day within a year</w:t>
      </w:r>
      <w:r w:rsidRPr="00ED0BEB">
        <w:rPr>
          <w:sz w:val="12"/>
        </w:rPr>
        <w:t xml:space="preserve"> after the lifting of sanctions, but in fact </w:t>
      </w:r>
      <w:r w:rsidRPr="00ED0BEB">
        <w:rPr>
          <w:rStyle w:val="StyleUnderline"/>
        </w:rPr>
        <w:t>Iran reached this figure in less than four months</w:t>
      </w:r>
      <w:r w:rsidRPr="00ED0BEB">
        <w:rPr>
          <w:sz w:val="12"/>
        </w:rPr>
        <w:t>, and by the end of the year had increased production by nearly one million barrels.</w:t>
      </w:r>
    </w:p>
    <w:p w14:paraId="6748A89C" w14:textId="77777777" w:rsidR="005D743D" w:rsidRPr="00ED0BEB" w:rsidRDefault="005D743D" w:rsidP="005D743D">
      <w:pPr>
        <w:rPr>
          <w:sz w:val="12"/>
        </w:rPr>
      </w:pPr>
      <w:r w:rsidRPr="00ED0BEB">
        <w:rPr>
          <w:rStyle w:val="StyleUnderline"/>
        </w:rPr>
        <w:t xml:space="preserve">After sanctions were </w:t>
      </w:r>
      <w:r w:rsidRPr="00076AD4">
        <w:rPr>
          <w:rStyle w:val="StyleUnderline"/>
        </w:rPr>
        <w:t>reimposed following the US withdrawal from the JCPOA in 2018, Iran stored oil in tankers</w:t>
      </w:r>
      <w:r w:rsidRPr="00076AD4">
        <w:rPr>
          <w:sz w:val="12"/>
        </w:rPr>
        <w:t>. It is estimated that </w:t>
      </w:r>
      <w:r w:rsidRPr="00076AD4">
        <w:rPr>
          <w:rStyle w:val="Emphasis"/>
          <w:rFonts w:eastAsiaTheme="majorEastAsia"/>
        </w:rPr>
        <w:t>Iran</w:t>
      </w:r>
      <w:r w:rsidRPr="00076AD4">
        <w:rPr>
          <w:rStyle w:val="Emphasis"/>
        </w:rPr>
        <w:t> has stored more than 85 million barrels of oil and gas condensate at sea. These supplies can be exported rapidly if sanctions</w:t>
      </w:r>
      <w:r w:rsidRPr="00ED0BEB">
        <w:rPr>
          <w:rStyle w:val="Emphasis"/>
        </w:rPr>
        <w:t xml:space="preserve"> are lifted</w:t>
      </w:r>
      <w:r w:rsidRPr="00ED0BEB">
        <w:rPr>
          <w:sz w:val="12"/>
        </w:rPr>
        <w:t>.</w:t>
      </w:r>
    </w:p>
    <w:p w14:paraId="69794AAD" w14:textId="77777777" w:rsidR="005D743D" w:rsidRDefault="005D743D" w:rsidP="005D743D">
      <w:pPr>
        <w:rPr>
          <w:sz w:val="12"/>
        </w:rPr>
      </w:pPr>
      <w:r w:rsidRPr="00ED0BEB">
        <w:rPr>
          <w:sz w:val="12"/>
        </w:rPr>
        <w:t>The elimination of important </w:t>
      </w:r>
      <w:r w:rsidRPr="00ED0BEB">
        <w:rPr>
          <w:rFonts w:eastAsiaTheme="majorEastAsia"/>
          <w:sz w:val="12"/>
        </w:rPr>
        <w:t>oil</w:t>
      </w:r>
      <w:r w:rsidRPr="00ED0BEB">
        <w:rPr>
          <w:sz w:val="12"/>
        </w:rPr>
        <w:t xml:space="preserve"> exporting countries from the market has major ripple effects. Other producers often raise prices and pursue their own interests. Even if Iran returns to the market, not all problems of oil and gas will be solved, but </w:t>
      </w:r>
      <w:r w:rsidRPr="00ED0BEB">
        <w:rPr>
          <w:rStyle w:val="Emphasis"/>
          <w:highlight w:val="green"/>
        </w:rPr>
        <w:t>an Iranian return can have a major psychological impact</w:t>
      </w:r>
      <w:r w:rsidRPr="00ED0BEB">
        <w:rPr>
          <w:rStyle w:val="Emphasis"/>
        </w:rPr>
        <w:t xml:space="preserve"> </w:t>
      </w:r>
      <w:r w:rsidRPr="00ED0BEB">
        <w:rPr>
          <w:rStyle w:val="Emphasis"/>
          <w:highlight w:val="green"/>
        </w:rPr>
        <w:t>in helping the</w:t>
      </w:r>
      <w:r w:rsidRPr="00ED0BEB">
        <w:rPr>
          <w:rStyle w:val="Emphasis"/>
        </w:rPr>
        <w:t xml:space="preserve"> oil </w:t>
      </w:r>
      <w:r w:rsidRPr="00ED0BEB">
        <w:rPr>
          <w:rStyle w:val="Emphasis"/>
          <w:highlight w:val="green"/>
        </w:rPr>
        <w:t>market move towards equilibrium</w:t>
      </w:r>
      <w:r w:rsidRPr="00ED0BEB">
        <w:rPr>
          <w:sz w:val="12"/>
        </w:rPr>
        <w:t xml:space="preserve">. There is also the possibility that </w:t>
      </w:r>
      <w:r w:rsidRPr="00ED0BEB">
        <w:rPr>
          <w:rStyle w:val="StyleUnderline"/>
        </w:rPr>
        <w:t>Iran can play a role in replacing Russian gas exports to Europe</w:t>
      </w:r>
      <w:r w:rsidRPr="00ED0BEB">
        <w:rPr>
          <w:sz w:val="12"/>
        </w:rPr>
        <w:t>.</w:t>
      </w:r>
    </w:p>
    <w:p w14:paraId="6D32BF2A" w14:textId="77777777" w:rsidR="005D743D" w:rsidRDefault="005D743D" w:rsidP="005D743D">
      <w:pPr>
        <w:rPr>
          <w:sz w:val="12"/>
        </w:rPr>
      </w:pPr>
    </w:p>
    <w:p w14:paraId="4EDC92D0" w14:textId="77777777" w:rsidR="005D743D" w:rsidRDefault="005D743D" w:rsidP="005D743D">
      <w:pPr>
        <w:rPr>
          <w:sz w:val="12"/>
        </w:rPr>
      </w:pPr>
    </w:p>
    <w:p w14:paraId="7EF90668" w14:textId="77777777" w:rsidR="005D743D" w:rsidRPr="00C32179" w:rsidRDefault="005D743D" w:rsidP="005D743D">
      <w:pPr>
        <w:pStyle w:val="Heading4"/>
        <w:rPr>
          <w:rFonts w:cs="Calibri"/>
          <w:u w:val="single"/>
        </w:rPr>
      </w:pPr>
      <w:r w:rsidRPr="00C32179">
        <w:rPr>
          <w:rFonts w:cs="Calibri"/>
        </w:rPr>
        <w:t xml:space="preserve">High oil prices and volatility cause </w:t>
      </w:r>
      <w:r w:rsidRPr="00C32179">
        <w:rPr>
          <w:rFonts w:cs="Calibri"/>
          <w:u w:val="single"/>
        </w:rPr>
        <w:t>nuclear war</w:t>
      </w:r>
    </w:p>
    <w:p w14:paraId="3277C39C" w14:textId="77777777" w:rsidR="005D743D" w:rsidRPr="00C32179" w:rsidRDefault="005D743D" w:rsidP="005D743D">
      <w:r w:rsidRPr="00C32179">
        <w:rPr>
          <w:rStyle w:val="Style13ptBold"/>
        </w:rPr>
        <w:t xml:space="preserve">King 8 </w:t>
      </w:r>
      <w:r w:rsidRPr="00C32179">
        <w:t>[(Neil King, Global Economics Editor for the WSJ), Peak Oil: A Survey of Security Concerns, Center for a New American Security, September, http://www.cnas.org/files/documents/publications/CNAS_Working%20Paper_PeakOil_King_Sept2008.pdf] TDI</w:t>
      </w:r>
    </w:p>
    <w:p w14:paraId="4A20FB4C" w14:textId="79F06EA4" w:rsidR="00076AD4" w:rsidRDefault="005D743D" w:rsidP="00076AD4">
      <w:r w:rsidRPr="00C32179">
        <w:rPr>
          <w:sz w:val="14"/>
          <w:szCs w:val="20"/>
        </w:rPr>
        <w:t xml:space="preserve">Many commentators in the United States and abroad have begun to wrestle with the question of whether </w:t>
      </w:r>
      <w:r w:rsidRPr="00C32179">
        <w:rPr>
          <w:rStyle w:val="Emphasis"/>
          <w:highlight w:val="green"/>
        </w:rPr>
        <w:t>soaring oil prices and market volatility could s</w:t>
      </w:r>
      <w:r w:rsidRPr="00C32179">
        <w:rPr>
          <w:rStyle w:val="Emphasis"/>
          <w:szCs w:val="20"/>
          <w:highlight w:val="green"/>
        </w:rPr>
        <w:t>park</w:t>
      </w:r>
      <w:r w:rsidRPr="00C32179">
        <w:rPr>
          <w:sz w:val="14"/>
          <w:szCs w:val="20"/>
        </w:rPr>
        <w:t xml:space="preserve"> an outright </w:t>
      </w:r>
      <w:r w:rsidRPr="00C32179">
        <w:rPr>
          <w:rStyle w:val="Emphasis"/>
          <w:szCs w:val="20"/>
          <w:highlight w:val="green"/>
        </w:rPr>
        <w:t xml:space="preserve">oil </w:t>
      </w:r>
      <w:r w:rsidRPr="00C32179">
        <w:rPr>
          <w:rStyle w:val="Emphasis"/>
          <w:highlight w:val="green"/>
        </w:rPr>
        <w:t>war between</w:t>
      </w:r>
      <w:r w:rsidRPr="00C32179">
        <w:rPr>
          <w:rStyle w:val="Emphasis"/>
          <w:szCs w:val="20"/>
          <w:highlight w:val="green"/>
        </w:rPr>
        <w:t xml:space="preserve"> major powers</w:t>
      </w:r>
      <w:r w:rsidRPr="00C32179">
        <w:rPr>
          <w:sz w:val="14"/>
          <w:szCs w:val="20"/>
        </w:rPr>
        <w:t xml:space="preserve">—possibly </w:t>
      </w:r>
      <w:r w:rsidRPr="00C32179">
        <w:rPr>
          <w:rStyle w:val="StyleUnderline"/>
          <w:szCs w:val="20"/>
          <w:highlight w:val="green"/>
        </w:rPr>
        <w:t>ignited</w:t>
      </w:r>
      <w:r w:rsidRPr="00C32179">
        <w:rPr>
          <w:sz w:val="14"/>
          <w:szCs w:val="20"/>
        </w:rPr>
        <w:t xml:space="preserve"> not </w:t>
      </w:r>
      <w:r w:rsidRPr="00C32179">
        <w:rPr>
          <w:rStyle w:val="StyleUnderline"/>
          <w:szCs w:val="20"/>
          <w:highlight w:val="green"/>
        </w:rPr>
        <w:t>by</w:t>
      </w:r>
      <w:r w:rsidRPr="00C32179">
        <w:rPr>
          <w:sz w:val="14"/>
          <w:szCs w:val="20"/>
        </w:rPr>
        <w:t xml:space="preserve"> China or Russia, but by </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highlight w:val="green"/>
        </w:rPr>
        <w:t>t</w:t>
      </w:r>
      <w:r w:rsidRPr="00C32179">
        <w:rPr>
          <w:sz w:val="14"/>
          <w:szCs w:val="20"/>
        </w:rPr>
        <w:t xml:space="preserve">ates. In a particularly pointed speech on the topic in May, James </w:t>
      </w:r>
      <w:r w:rsidRPr="00C32179">
        <w:rPr>
          <w:rStyle w:val="StyleUnderline"/>
          <w:szCs w:val="20"/>
        </w:rPr>
        <w:t>Russell of the Naval Postgraduate School</w:t>
      </w:r>
      <w:r w:rsidRPr="00C32179">
        <w:rPr>
          <w:sz w:val="14"/>
          <w:szCs w:val="20"/>
        </w:rPr>
        <w:t xml:space="preserve"> in California </w:t>
      </w:r>
      <w:r w:rsidRPr="00C32179">
        <w:rPr>
          <w:rStyle w:val="StyleUnderline"/>
          <w:szCs w:val="20"/>
        </w:rPr>
        <w:t>addressed</w:t>
      </w:r>
      <w:r w:rsidRPr="00C32179">
        <w:rPr>
          <w:sz w:val="14"/>
          <w:szCs w:val="20"/>
        </w:rPr>
        <w:t xml:space="preserve"> what he called </w:t>
      </w:r>
      <w:r w:rsidRPr="00C32179">
        <w:rPr>
          <w:rStyle w:val="StyleUnderline"/>
          <w:szCs w:val="20"/>
        </w:rPr>
        <w:t>the increasing militarization of international energy security. “</w:t>
      </w:r>
      <w:r w:rsidRPr="00C32179">
        <w:rPr>
          <w:rStyle w:val="StyleUnderline"/>
          <w:szCs w:val="20"/>
          <w:highlight w:val="green"/>
        </w:rPr>
        <w:t>Energy security is</w:t>
      </w:r>
      <w:r w:rsidRPr="00C32179">
        <w:rPr>
          <w:sz w:val="14"/>
          <w:szCs w:val="20"/>
        </w:rPr>
        <w:t xml:space="preserve"> now </w:t>
      </w:r>
      <w:r w:rsidRPr="00C32179">
        <w:rPr>
          <w:rStyle w:val="StyleUnderline"/>
          <w:szCs w:val="20"/>
        </w:rPr>
        <w:t>deemed</w:t>
      </w:r>
      <w:r w:rsidRPr="00C32179">
        <w:rPr>
          <w:sz w:val="14"/>
          <w:szCs w:val="20"/>
        </w:rPr>
        <w:t xml:space="preserve"> so </w:t>
      </w:r>
      <w:r w:rsidRPr="00C32179">
        <w:rPr>
          <w:rStyle w:val="Emphasis"/>
          <w:szCs w:val="20"/>
          <w:highlight w:val="green"/>
        </w:rPr>
        <w:t>central</w:t>
      </w:r>
      <w:r w:rsidRPr="00C32179">
        <w:rPr>
          <w:rStyle w:val="StyleUnderline"/>
          <w:szCs w:val="20"/>
          <w:highlight w:val="green"/>
        </w:rPr>
        <w:t xml:space="preserve"> to ‘national</w:t>
      </w:r>
      <w:r w:rsidRPr="00C32179">
        <w:rPr>
          <w:rStyle w:val="StyleUnderline"/>
          <w:szCs w:val="20"/>
        </w:rPr>
        <w:t xml:space="preserve"> </w:t>
      </w:r>
      <w:r w:rsidRPr="00C32179">
        <w:rPr>
          <w:rStyle w:val="StyleUnderline"/>
          <w:szCs w:val="20"/>
          <w:highlight w:val="green"/>
        </w:rPr>
        <w:t>security’</w:t>
      </w:r>
      <w:r w:rsidRPr="00C32179">
        <w:rPr>
          <w:sz w:val="14"/>
          <w:szCs w:val="20"/>
        </w:rPr>
        <w:t xml:space="preserve"> that threats to the former are liable to be reflexively interpreted as threats to the latter,” he told a gathering at the James A. Baker Institute for Public Policy at Houston’s Rice University.6 </w:t>
      </w:r>
      <w:r w:rsidRPr="00C32179">
        <w:rPr>
          <w:rStyle w:val="StyleUnderline"/>
          <w:szCs w:val="20"/>
        </w:rPr>
        <w:t xml:space="preserve">The possibility that a </w:t>
      </w:r>
      <w:r w:rsidRPr="00C32179">
        <w:rPr>
          <w:rStyle w:val="Emphasis"/>
          <w:szCs w:val="20"/>
        </w:rPr>
        <w:t>large-scale war</w:t>
      </w:r>
      <w:r w:rsidRPr="00C32179">
        <w:rPr>
          <w:rStyle w:val="StyleUnderline"/>
          <w:szCs w:val="20"/>
        </w:rPr>
        <w:t xml:space="preserve"> could break out over access to</w:t>
      </w:r>
      <w:r w:rsidRPr="00C32179">
        <w:rPr>
          <w:sz w:val="14"/>
          <w:szCs w:val="20"/>
        </w:rPr>
        <w:t xml:space="preserve"> dwindling </w:t>
      </w:r>
      <w:r w:rsidRPr="00C32179">
        <w:rPr>
          <w:rStyle w:val="StyleUnderline"/>
          <w:szCs w:val="20"/>
        </w:rPr>
        <w:t>energy resources</w:t>
      </w:r>
      <w:r w:rsidRPr="00C32179">
        <w:rPr>
          <w:sz w:val="14"/>
          <w:szCs w:val="20"/>
        </w:rPr>
        <w:t>, he wrote, “</w:t>
      </w:r>
      <w:r w:rsidRPr="00C32179">
        <w:rPr>
          <w:rStyle w:val="StyleUnderline"/>
          <w:szCs w:val="20"/>
        </w:rPr>
        <w:t xml:space="preserve">is one of </w:t>
      </w:r>
      <w:r w:rsidRPr="00076AD4">
        <w:rPr>
          <w:rStyle w:val="StyleUnderline"/>
          <w:szCs w:val="20"/>
        </w:rPr>
        <w:t xml:space="preserve">the </w:t>
      </w:r>
      <w:r w:rsidRPr="00076AD4">
        <w:rPr>
          <w:rStyle w:val="Emphasis"/>
          <w:szCs w:val="20"/>
        </w:rPr>
        <w:t>most alarming prospects</w:t>
      </w:r>
      <w:r w:rsidRPr="00076AD4">
        <w:rPr>
          <w:rStyle w:val="StyleUnderline"/>
          <w:szCs w:val="20"/>
        </w:rPr>
        <w:t xml:space="preserve"> facing the current world system</w:t>
      </w:r>
      <w:r w:rsidRPr="00076AD4">
        <w:rPr>
          <w:sz w:val="14"/>
          <w:szCs w:val="20"/>
        </w:rPr>
        <w:t xml:space="preserve">.”7 Mr. Russell figures among </w:t>
      </w:r>
      <w:r w:rsidRPr="00076AD4">
        <w:rPr>
          <w:rStyle w:val="Emphasis"/>
          <w:szCs w:val="20"/>
        </w:rPr>
        <w:t>a growing pool of analysts</w:t>
      </w:r>
      <w:r w:rsidRPr="00076AD4">
        <w:rPr>
          <w:sz w:val="14"/>
          <w:szCs w:val="20"/>
        </w:rPr>
        <w:t xml:space="preserve"> who </w:t>
      </w:r>
      <w:r w:rsidRPr="00076AD4">
        <w:rPr>
          <w:rStyle w:val="StyleUnderline"/>
          <w:szCs w:val="20"/>
        </w:rPr>
        <w:t>worry</w:t>
      </w:r>
      <w:r w:rsidRPr="00076AD4">
        <w:rPr>
          <w:sz w:val="14"/>
          <w:szCs w:val="20"/>
        </w:rPr>
        <w:t xml:space="preserve"> in particular </w:t>
      </w:r>
      <w:r w:rsidRPr="00076AD4">
        <w:rPr>
          <w:rStyle w:val="StyleUnderline"/>
          <w:szCs w:val="20"/>
        </w:rPr>
        <w:t xml:space="preserve">about the psychological readiness </w:t>
      </w:r>
      <w:r w:rsidRPr="00076AD4">
        <w:rPr>
          <w:rStyle w:val="StyleUnderline"/>
          <w:szCs w:val="20"/>
        </w:rPr>
        <w:lastRenderedPageBreak/>
        <w:t xml:space="preserve">of the </w:t>
      </w:r>
      <w:r w:rsidRPr="00076AD4">
        <w:rPr>
          <w:rStyle w:val="Emphasis"/>
          <w:szCs w:val="20"/>
        </w:rPr>
        <w:t>U</w:t>
      </w:r>
      <w:r w:rsidRPr="00076AD4">
        <w:rPr>
          <w:sz w:val="14"/>
          <w:szCs w:val="20"/>
        </w:rPr>
        <w:t xml:space="preserve">nited </w:t>
      </w:r>
      <w:r w:rsidRPr="00076AD4">
        <w:rPr>
          <w:rStyle w:val="Emphasis"/>
          <w:szCs w:val="20"/>
        </w:rPr>
        <w:t>S</w:t>
      </w:r>
      <w:r w:rsidRPr="00076AD4">
        <w:rPr>
          <w:sz w:val="14"/>
          <w:szCs w:val="20"/>
        </w:rPr>
        <w:t xml:space="preserve">tates </w:t>
      </w:r>
      <w:r w:rsidRPr="00076AD4">
        <w:rPr>
          <w:rStyle w:val="StyleUnderline"/>
          <w:szCs w:val="20"/>
        </w:rPr>
        <w:t xml:space="preserve">to </w:t>
      </w:r>
      <w:r w:rsidRPr="00076AD4">
        <w:rPr>
          <w:rStyle w:val="Emphasis"/>
          <w:szCs w:val="20"/>
        </w:rPr>
        <w:t>deal rationally</w:t>
      </w:r>
      <w:r w:rsidRPr="00076AD4">
        <w:rPr>
          <w:rStyle w:val="StyleUnderline"/>
          <w:szCs w:val="20"/>
        </w:rPr>
        <w:t xml:space="preserve"> with a </w:t>
      </w:r>
      <w:r w:rsidRPr="00076AD4">
        <w:rPr>
          <w:rStyle w:val="Emphasis"/>
          <w:szCs w:val="20"/>
        </w:rPr>
        <w:t>sustained oil shock</w:t>
      </w:r>
      <w:r w:rsidRPr="00076AD4">
        <w:rPr>
          <w:sz w:val="14"/>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w:t>
      </w:r>
      <w:proofErr w:type="gramStart"/>
      <w:r w:rsidRPr="00076AD4">
        <w:rPr>
          <w:sz w:val="14"/>
          <w:szCs w:val="20"/>
        </w:rPr>
        <w:t>in order to</w:t>
      </w:r>
      <w:proofErr w:type="gramEnd"/>
      <w:r w:rsidRPr="00076AD4">
        <w:rPr>
          <w:sz w:val="14"/>
          <w:szCs w:val="20"/>
        </w:rPr>
        <w:t xml:space="preserve"> drive</w:t>
      </w:r>
      <w:r w:rsidRPr="00C32179">
        <w:rPr>
          <w:sz w:val="14"/>
          <w:szCs w:val="20"/>
        </w:rPr>
        <w:t xml:space="preserve"> up the price. </w:t>
      </w:r>
      <w:r w:rsidRPr="00C32179">
        <w:rPr>
          <w:rStyle w:val="Emphasis"/>
          <w:szCs w:val="20"/>
        </w:rPr>
        <w:t xml:space="preserve">A </w:t>
      </w:r>
      <w:r w:rsidRPr="00C32179">
        <w:rPr>
          <w:rStyle w:val="Emphasis"/>
          <w:szCs w:val="20"/>
          <w:highlight w:val="green"/>
        </w:rPr>
        <w:t>breakdown in</w:t>
      </w:r>
      <w:r w:rsidRPr="00C32179">
        <w:rPr>
          <w:rStyle w:val="Emphasis"/>
          <w:szCs w:val="20"/>
        </w:rPr>
        <w:t xml:space="preserve"> trust for </w:t>
      </w:r>
      <w:r w:rsidRPr="00C32179">
        <w:rPr>
          <w:rStyle w:val="Emphasis"/>
          <w:szCs w:val="20"/>
          <w:highlight w:val="green"/>
        </w:rPr>
        <w:t>the oil markets</w:t>
      </w:r>
      <w:r w:rsidRPr="00C32179">
        <w:rPr>
          <w:sz w:val="14"/>
          <w:szCs w:val="20"/>
        </w:rPr>
        <w:t xml:space="preserve">, these analysts fear, </w:t>
      </w:r>
      <w:r w:rsidRPr="00C32179">
        <w:rPr>
          <w:rStyle w:val="StyleUnderline"/>
          <w:szCs w:val="20"/>
          <w:highlight w:val="green"/>
        </w:rPr>
        <w:t>could spur</w:t>
      </w:r>
      <w:r w:rsidRPr="00C32179">
        <w:rPr>
          <w:rStyle w:val="StyleUnderline"/>
          <w:szCs w:val="20"/>
        </w:rPr>
        <w:t xml:space="preserve"> calls for</w:t>
      </w:r>
      <w:r w:rsidRPr="00C32179">
        <w:rPr>
          <w:sz w:val="14"/>
          <w:szCs w:val="20"/>
        </w:rPr>
        <w:t xml:space="preserve"> government action—even </w:t>
      </w:r>
      <w:r w:rsidRPr="00C32179">
        <w:rPr>
          <w:rStyle w:val="Emphasis"/>
          <w:szCs w:val="20"/>
          <w:highlight w:val="green"/>
        </w:rPr>
        <w:t>military intervention</w:t>
      </w:r>
      <w:r w:rsidRPr="00C32179">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307C42">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C32179">
        <w:rPr>
          <w:sz w:val="14"/>
          <w:szCs w:val="20"/>
        </w:rPr>
        <w:t xml:space="preserve">—a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w:t>
      </w:r>
      <w:proofErr w:type="gramStart"/>
      <w:r w:rsidRPr="00C32179">
        <w:rPr>
          <w:sz w:val="14"/>
          <w:szCs w:val="20"/>
        </w:rPr>
        <w:t>is able to</w:t>
      </w:r>
      <w:proofErr w:type="gramEnd"/>
      <w:r w:rsidRPr="00C32179">
        <w:rPr>
          <w:sz w:val="14"/>
          <w:szCs w:val="20"/>
        </w:rPr>
        <w:t xml:space="preserve">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w:t>
      </w:r>
      <w:r w:rsidRPr="00076AD4">
        <w:rPr>
          <w:sz w:val="14"/>
          <w:szCs w:val="20"/>
        </w:rPr>
        <w:t xml:space="preserve">flattened, globalized world that has awed recent commentators would become decidedly round </w:t>
      </w:r>
      <w:proofErr w:type="gramStart"/>
      <w:r w:rsidRPr="00076AD4">
        <w:rPr>
          <w:sz w:val="14"/>
          <w:szCs w:val="20"/>
        </w:rPr>
        <w:t>an d</w:t>
      </w:r>
      <w:proofErr w:type="gramEnd"/>
      <w:r w:rsidRPr="00076AD4">
        <w:rPr>
          <w:sz w:val="14"/>
          <w:szCs w:val="20"/>
        </w:rPr>
        <w:t xml:space="preserve"> very vast again. Oceans will reemerge as a hindrance to trade, instead of the conduit they have been for so long. </w:t>
      </w:r>
      <w:r w:rsidRPr="00076AD4">
        <w:rPr>
          <w:rStyle w:val="StyleUnderline"/>
          <w:szCs w:val="20"/>
        </w:rPr>
        <w:t>An energy-born jolt</w:t>
      </w:r>
      <w:r w:rsidRPr="00076AD4">
        <w:rPr>
          <w:sz w:val="14"/>
          <w:szCs w:val="20"/>
        </w:rPr>
        <w:t xml:space="preserve"> to the world economy would leave no corner of the globe untouched. Unable to pay their own fuel bills, the tiny Marshall Islands this summer faced the possibility of going entirely without power. That is a reality that </w:t>
      </w:r>
      <w:r w:rsidRPr="00076AD4">
        <w:rPr>
          <w:rStyle w:val="StyleUnderline"/>
          <w:szCs w:val="20"/>
        </w:rPr>
        <w:t xml:space="preserve">could sweep across many of the smallest and poorest countries in Africa, Asia, and Latin America, reversing many of the tentative gains in those regions and stirring </w:t>
      </w:r>
      <w:r w:rsidRPr="00076AD4">
        <w:rPr>
          <w:rStyle w:val="Emphasis"/>
          <w:szCs w:val="20"/>
        </w:rPr>
        <w:t>deep social unrest</w:t>
      </w:r>
      <w:r w:rsidRPr="00076AD4">
        <w:rPr>
          <w:sz w:val="14"/>
          <w:szCs w:val="20"/>
        </w:rPr>
        <w:t>. Large patches of the world rely almost entirely on diesel-powered generators for what skimpy electricity they now have. Those generators are the first to run</w:t>
      </w:r>
      <w:r w:rsidRPr="00C32179">
        <w:rPr>
          <w:sz w:val="14"/>
          <w:szCs w:val="20"/>
        </w:rPr>
        <w:t xml:space="preserve">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07C42">
        <w:rPr>
          <w:sz w:val="14"/>
          <w:szCs w:val="14"/>
        </w:rPr>
        <w:t>Pakistan – a country of huge strategic importance, with its own stash of nuclear weapons – that is now in the grips of a severe energy crisis</w:t>
      </w:r>
      <w:r w:rsidRPr="00C32179">
        <w:rPr>
          <w:rStyle w:val="StyleUnderline"/>
          <w:szCs w:val="20"/>
        </w:rPr>
        <w:t>. By crippling the</w:t>
      </w:r>
      <w:r w:rsidRPr="00C32179">
        <w:rPr>
          <w:sz w:val="14"/>
          <w:szCs w:val="20"/>
        </w:rPr>
        <w:t xml:space="preserve"> country’s </w:t>
      </w:r>
      <w:r w:rsidRPr="00C32179">
        <w:rPr>
          <w:rStyle w:val="StyleUnderline"/>
          <w:szCs w:val="20"/>
        </w:rPr>
        <w:t>economy</w:t>
      </w:r>
      <w:r w:rsidRPr="00C32179">
        <w:rPr>
          <w:sz w:val="14"/>
          <w:szCs w:val="20"/>
        </w:rPr>
        <w:t xml:space="preserve">, battering the stock market, and spurring mass protests, </w:t>
      </w:r>
      <w:r w:rsidRPr="00C32179">
        <w:rPr>
          <w:rStyle w:val="StyleUnderline"/>
        </w:rPr>
        <w:t xml:space="preserve">Pakistan’s </w:t>
      </w:r>
      <w:r w:rsidRPr="00C32179">
        <w:rPr>
          <w:rStyle w:val="StyleUnderline"/>
          <w:highlight w:val="green"/>
        </w:rPr>
        <w:t>power shortages</w:t>
      </w:r>
      <w:r w:rsidRPr="00C32179">
        <w:rPr>
          <w:rStyle w:val="StyleUnderline"/>
          <w:szCs w:val="20"/>
          <w:highlight w:val="green"/>
        </w:rPr>
        <w:t xml:space="preserve"> </w:t>
      </w:r>
      <w:r w:rsidRPr="00076AD4">
        <w:rPr>
          <w:rStyle w:val="StyleUnderline"/>
          <w:szCs w:val="20"/>
        </w:rPr>
        <w:t>could end up</w:t>
      </w:r>
      <w:r w:rsidRPr="00C32179">
        <w:rPr>
          <w:rStyle w:val="StyleUnderline"/>
          <w:szCs w:val="20"/>
          <w:highlight w:val="green"/>
        </w:rPr>
        <w:t xml:space="preserve"> giv</w:t>
      </w:r>
      <w:r w:rsidRPr="00076AD4">
        <w:rPr>
          <w:rStyle w:val="StyleUnderline"/>
          <w:szCs w:val="20"/>
        </w:rPr>
        <w:t>ing the</w:t>
      </w:r>
      <w:r w:rsidRPr="00C32179">
        <w:rPr>
          <w:rStyle w:val="StyleUnderline"/>
          <w:szCs w:val="20"/>
        </w:rPr>
        <w:t xml:space="preserve"> country’s </w:t>
      </w:r>
      <w:r w:rsidRPr="00C32179">
        <w:rPr>
          <w:rStyle w:val="StyleUnderline"/>
          <w:szCs w:val="20"/>
          <w:highlight w:val="green"/>
        </w:rPr>
        <w:t>Islamic parties</w:t>
      </w:r>
      <w:r w:rsidRPr="00C32179">
        <w:rPr>
          <w:rStyle w:val="StyleUnderline"/>
          <w:szCs w:val="20"/>
        </w:rPr>
        <w:t xml:space="preserve"> the </w:t>
      </w:r>
      <w:r w:rsidRPr="00C32179">
        <w:rPr>
          <w:rStyle w:val="Emphasis"/>
          <w:szCs w:val="20"/>
          <w:highlight w:val="green"/>
        </w:rPr>
        <w:t>leverage</w:t>
      </w:r>
      <w:r w:rsidRPr="00C32179">
        <w:rPr>
          <w:rStyle w:val="StyleUnderline"/>
          <w:szCs w:val="20"/>
        </w:rPr>
        <w:t xml:space="preserve"> they have long </w:t>
      </w:r>
      <w:r w:rsidRPr="00C32179">
        <w:rPr>
          <w:rStyle w:val="StyleUnderline"/>
          <w:szCs w:val="20"/>
          <w:highlight w:val="green"/>
        </w:rPr>
        <w:t xml:space="preserve">needed to </w:t>
      </w:r>
      <w:r w:rsidRPr="00C32179">
        <w:rPr>
          <w:rStyle w:val="Emphasis"/>
          <w:szCs w:val="20"/>
          <w:highlight w:val="green"/>
        </w:rPr>
        <w:t>take power</w:t>
      </w:r>
      <w:r w:rsidRPr="00C32179">
        <w:rPr>
          <w:sz w:val="14"/>
          <w:szCs w:val="20"/>
        </w:rPr>
        <w:t>.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w:t>
      </w:r>
      <w:r w:rsidRPr="00076AD4">
        <w:rPr>
          <w:sz w:val="14"/>
          <w:szCs w:val="20"/>
        </w:rPr>
        <w:t xml:space="preserve">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w:t>
      </w:r>
      <w:proofErr w:type="gramStart"/>
      <w:r w:rsidRPr="00076AD4">
        <w:rPr>
          <w:sz w:val="14"/>
          <w:szCs w:val="20"/>
        </w:rPr>
        <w:t>So</w:t>
      </w:r>
      <w:proofErr w:type="gramEnd"/>
      <w:r w:rsidRPr="00076AD4">
        <w:rPr>
          <w:sz w:val="14"/>
          <w:szCs w:val="20"/>
        </w:rPr>
        <w:t xml:space="preserve"> on top of the strains caused by scarce fossil fuels, the world may also have to grapple with the destabilizing effects of more rapid desertification, dwindling fisheries, and strained food supplies. </w:t>
      </w:r>
      <w:r w:rsidRPr="00076AD4">
        <w:rPr>
          <w:rStyle w:val="StyleUnderline"/>
          <w:szCs w:val="20"/>
        </w:rPr>
        <w:t>An oil-constricted world will</w:t>
      </w:r>
      <w:r w:rsidRPr="00076AD4">
        <w:rPr>
          <w:sz w:val="14"/>
          <w:szCs w:val="20"/>
        </w:rPr>
        <w:t xml:space="preserve"> also </w:t>
      </w:r>
      <w:r w:rsidRPr="00076AD4">
        <w:rPr>
          <w:rStyle w:val="Emphasis"/>
          <w:szCs w:val="20"/>
        </w:rPr>
        <w:t>stir perilous frictions</w:t>
      </w:r>
      <w:r w:rsidRPr="00076AD4">
        <w:rPr>
          <w:rStyle w:val="StyleUnderline"/>
          <w:szCs w:val="20"/>
        </w:rPr>
        <w:t xml:space="preserve"> between haves and have-nots</w:t>
      </w:r>
      <w:r w:rsidRPr="00076AD4">
        <w:rPr>
          <w:sz w:val="14"/>
          <w:szCs w:val="20"/>
        </w:rPr>
        <w:t xml:space="preserve">. </w:t>
      </w:r>
      <w:proofErr w:type="gramStart"/>
      <w:r w:rsidRPr="00076AD4">
        <w:rPr>
          <w:sz w:val="14"/>
          <w:szCs w:val="20"/>
        </w:rPr>
        <w:t>The vast majority of</w:t>
      </w:r>
      <w:proofErr w:type="gramEnd"/>
      <w:r w:rsidRPr="00076AD4">
        <w:rPr>
          <w:sz w:val="14"/>
          <w:szCs w:val="20"/>
        </w:rPr>
        <w:t xml:space="preserve"> all the world’s known oil reserves is now in the hands of national oil companies, largely in countries with corrupt and autocratic governments. Many of these </w:t>
      </w:r>
      <w:r w:rsidRPr="00076AD4">
        <w:rPr>
          <w:sz w:val="14"/>
          <w:szCs w:val="14"/>
        </w:rPr>
        <w:t>governments—Iran and Venezuela top the list—are now seen as antagonists of the United States. Tightened oil supplies will substantially boost these countries’ political leverage, but that enhanced</w:t>
      </w:r>
      <w:r w:rsidRPr="00076AD4">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w:t>
      </w:r>
      <w:proofErr w:type="gramStart"/>
      <w:r w:rsidRPr="00076AD4">
        <w:rPr>
          <w:sz w:val="14"/>
          <w:szCs w:val="20"/>
        </w:rPr>
        <w:t>all the more</w:t>
      </w:r>
      <w:proofErr w:type="gramEnd"/>
      <w:r w:rsidRPr="00076AD4">
        <w:rPr>
          <w:sz w:val="14"/>
          <w:szCs w:val="20"/>
        </w:rPr>
        <w:t xml:space="preserve"> from those of the United States. A conservation-oriented Europe (oil demand is on the decline in almost every EU country) will look </w:t>
      </w:r>
      <w:proofErr w:type="gramStart"/>
      <w:r w:rsidRPr="00076AD4">
        <w:rPr>
          <w:sz w:val="14"/>
          <w:szCs w:val="20"/>
        </w:rPr>
        <w:t>all the more</w:t>
      </w:r>
      <w:proofErr w:type="gramEnd"/>
      <w:r w:rsidRPr="00076AD4">
        <w:rPr>
          <w:sz w:val="14"/>
          <w:szCs w:val="20"/>
        </w:rPr>
        <w:t xml:space="preserve"> askance at what it sees as the gluttonous habits of the United States</w:t>
      </w:r>
      <w:r w:rsidRPr="00C32179">
        <w:rPr>
          <w:sz w:val="14"/>
          <w:szCs w:val="20"/>
        </w:rPr>
        <w:t xml:space="preserve">.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C32179">
        <w:rPr>
          <w:rStyle w:val="StyleUnderline"/>
          <w:szCs w:val="20"/>
        </w:rPr>
        <w:t xml:space="preserve">For Beijing, running low on fuel spells </w:t>
      </w:r>
      <w:r w:rsidRPr="00C32179">
        <w:rPr>
          <w:rStyle w:val="Emphasis"/>
          <w:szCs w:val="20"/>
        </w:rPr>
        <w:t>economic chaos</w:t>
      </w:r>
      <w:r w:rsidRPr="00C32179">
        <w:rPr>
          <w:rStyle w:val="StyleUnderline"/>
          <w:szCs w:val="20"/>
        </w:rPr>
        <w:t xml:space="preserve"> and </w:t>
      </w:r>
      <w:r w:rsidRPr="00C32179">
        <w:rPr>
          <w:rStyle w:val="Emphasis"/>
          <w:szCs w:val="20"/>
        </w:rPr>
        <w:t>internal strife</w:t>
      </w:r>
      <w:r w:rsidRPr="00C32179">
        <w:rPr>
          <w:sz w:val="14"/>
          <w:szCs w:val="20"/>
        </w:rPr>
        <w:t xml:space="preserve">, which in turn </w:t>
      </w:r>
      <w:proofErr w:type="gramStart"/>
      <w:r w:rsidRPr="00C32179">
        <w:rPr>
          <w:sz w:val="14"/>
          <w:szCs w:val="20"/>
        </w:rPr>
        <w:t>spawns</w:t>
      </w:r>
      <w:proofErr w:type="gramEnd"/>
      <w:r w:rsidRPr="00C32179">
        <w:rPr>
          <w:sz w:val="14"/>
          <w:szCs w:val="20"/>
        </w:rPr>
        <w:t xml:space="preserve"> images of insurrection and a breaking up of the continent sized country. </w:t>
      </w:r>
      <w:r w:rsidRPr="00C32179">
        <w:rPr>
          <w:rStyle w:val="StyleUnderline"/>
          <w:szCs w:val="20"/>
          <w:highlight w:val="green"/>
        </w:rPr>
        <w:t>Slumping oil supplies will</w:t>
      </w:r>
      <w:r w:rsidRPr="00C32179">
        <w:rPr>
          <w:sz w:val="14"/>
          <w:szCs w:val="20"/>
        </w:rPr>
        <w:t xml:space="preserve"> automatically </w:t>
      </w:r>
      <w:r w:rsidRPr="00C32179">
        <w:rPr>
          <w:rStyle w:val="StyleUnderline"/>
          <w:szCs w:val="20"/>
          <w:highlight w:val="green"/>
        </w:rPr>
        <w:t>pit</w:t>
      </w:r>
      <w:r w:rsidRPr="00C32179">
        <w:rPr>
          <w:sz w:val="14"/>
          <w:szCs w:val="20"/>
        </w:rPr>
        <w:t xml:space="preserve"> the two largest energy consumers—</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and China—against one another</w:t>
      </w:r>
      <w:r w:rsidRPr="00C32179">
        <w:rPr>
          <w:rStyle w:val="StyleUnderline"/>
          <w:szCs w:val="20"/>
        </w:rPr>
        <w:t xml:space="preserve"> in </w:t>
      </w:r>
      <w:r w:rsidRPr="00C32179">
        <w:rPr>
          <w:rStyle w:val="Emphasis"/>
          <w:szCs w:val="20"/>
        </w:rPr>
        <w:t>competition over supplies</w:t>
      </w:r>
      <w:r w:rsidRPr="00C32179">
        <w:rPr>
          <w:sz w:val="14"/>
          <w:szCs w:val="20"/>
        </w:rPr>
        <w:t xml:space="preserve"> in South America, West Africa, the Middle East, and Central Asia. </w:t>
      </w:r>
      <w:r w:rsidRPr="00C32179">
        <w:rPr>
          <w:rStyle w:val="StyleUnderline"/>
          <w:szCs w:val="20"/>
          <w:highlight w:val="green"/>
        </w:rPr>
        <w:t>China is</w:t>
      </w:r>
      <w:r w:rsidRPr="00C32179">
        <w:rPr>
          <w:sz w:val="14"/>
          <w:szCs w:val="20"/>
        </w:rPr>
        <w:t xml:space="preserve"> already </w:t>
      </w:r>
      <w:r w:rsidRPr="00C32179">
        <w:rPr>
          <w:rStyle w:val="Emphasis"/>
          <w:szCs w:val="20"/>
          <w:highlight w:val="green"/>
        </w:rPr>
        <w:t>taking this competition very seriously</w:t>
      </w:r>
      <w:r w:rsidRPr="00C32179">
        <w:rPr>
          <w:sz w:val="14"/>
          <w:szCs w:val="20"/>
        </w:rPr>
        <w:t xml:space="preserve">. It doesn’t require much of a leap to imagine a Cold War-style scramble between Washington and Beijing—not for like-minded allies this time but simply for reliable and tested suppliers of oil. </w:t>
      </w:r>
      <w:r w:rsidRPr="00C32179">
        <w:rPr>
          <w:rStyle w:val="StyleUnderline"/>
          <w:szCs w:val="20"/>
        </w:rPr>
        <w:t>One region that offers</w:t>
      </w:r>
      <w:r w:rsidRPr="00C32179">
        <w:rPr>
          <w:sz w:val="14"/>
          <w:szCs w:val="20"/>
        </w:rPr>
        <w:t xml:space="preserve"> promise and </w:t>
      </w:r>
      <w:r w:rsidRPr="00C32179">
        <w:rPr>
          <w:rStyle w:val="StyleUnderline"/>
          <w:szCs w:val="20"/>
        </w:rPr>
        <w:t>peril</w:t>
      </w:r>
      <w:r w:rsidRPr="00C32179">
        <w:rPr>
          <w:sz w:val="14"/>
          <w:szCs w:val="20"/>
        </w:rPr>
        <w:t xml:space="preserve"> in almost equal measure </w:t>
      </w:r>
      <w:r w:rsidRPr="00C32179">
        <w:rPr>
          <w:rStyle w:val="StyleUnderline"/>
          <w:szCs w:val="20"/>
        </w:rPr>
        <w:t xml:space="preserve">is </w:t>
      </w:r>
      <w:r w:rsidRPr="00C32179">
        <w:rPr>
          <w:rStyle w:val="StyleUnderline"/>
          <w:szCs w:val="20"/>
          <w:highlight w:val="green"/>
        </w:rPr>
        <w:t>the Artic</w:t>
      </w:r>
      <w:r w:rsidRPr="00C32179">
        <w:rPr>
          <w:sz w:val="14"/>
          <w:szCs w:val="20"/>
        </w:rPr>
        <w:t xml:space="preserve">, which many in the oil industry consider the </w:t>
      </w:r>
      <w:r w:rsidRPr="00C32179">
        <w:rPr>
          <w:sz w:val="14"/>
          <w:szCs w:val="20"/>
        </w:rPr>
        <w:lastRenderedPageBreak/>
        <w:t xml:space="preserve">last big basin of untapped hydrocarbon riches. But </w:t>
      </w:r>
      <w:r w:rsidRPr="00C32179">
        <w:rPr>
          <w:rStyle w:val="StyleUnderline"/>
          <w:szCs w:val="20"/>
        </w:rPr>
        <w:t xml:space="preserve">the Artic </w:t>
      </w:r>
      <w:r w:rsidRPr="00C32179">
        <w:rPr>
          <w:rStyle w:val="StyleUnderline"/>
          <w:szCs w:val="20"/>
          <w:highlight w:val="green"/>
        </w:rPr>
        <w:t>remains an ungoverned ocean</w:t>
      </w:r>
      <w:r w:rsidRPr="00C32179">
        <w:rPr>
          <w:sz w:val="14"/>
          <w:szCs w:val="20"/>
        </w:rPr>
        <w:t xml:space="preserve"> whose legal status couldn’t be less clear, especially so long as the United States continues to remain outside the international Law of the Sea Treaty. A</w:t>
      </w:r>
      <w:r w:rsidRPr="00C32179">
        <w:rPr>
          <w:rStyle w:val="StyleUnderline"/>
          <w:szCs w:val="20"/>
        </w:rPr>
        <w:t xml:space="preserve">s the ices there recede, the risk increases that </w:t>
      </w:r>
      <w:r w:rsidRPr="00C32179">
        <w:rPr>
          <w:rStyle w:val="StyleUnderline"/>
          <w:szCs w:val="20"/>
          <w:highlight w:val="green"/>
        </w:rPr>
        <w:t xml:space="preserve">a scramble for assets in the Artic could </w:t>
      </w:r>
      <w:r w:rsidRPr="00C32179">
        <w:rPr>
          <w:rStyle w:val="Emphasis"/>
          <w:szCs w:val="20"/>
          <w:highlight w:val="green"/>
        </w:rPr>
        <w:t>turn nasty</w:t>
      </w:r>
      <w:r w:rsidRPr="00C32179">
        <w:rPr>
          <w:sz w:val="14"/>
          <w:szCs w:val="20"/>
          <w:highlight w:val="green"/>
        </w:rPr>
        <w:t>.</w:t>
      </w:r>
    </w:p>
    <w:p w14:paraId="7770BB72" w14:textId="452D6E0B" w:rsidR="00E42E4C" w:rsidRDefault="004D15E7" w:rsidP="004D15E7">
      <w:pPr>
        <w:pStyle w:val="Heading2"/>
      </w:pPr>
      <w:r>
        <w:lastRenderedPageBreak/>
        <w:t>Case</w:t>
      </w:r>
    </w:p>
    <w:p w14:paraId="7AE388B7" w14:textId="0600C3D4" w:rsidR="00DB0FED" w:rsidRPr="00DB0FED" w:rsidRDefault="00DB0FED" w:rsidP="00DB0FED">
      <w:r w:rsidRPr="008A5EFF">
        <w:t xml:space="preserve">Form over content – a] their speech-act controls the way that we understand and interpret their framework, b] it shouldn’t matter how correct you are if you engaged in unethical practices along the way, </w:t>
      </w:r>
      <w:proofErr w:type="gramStart"/>
      <w:r w:rsidRPr="008A5EFF">
        <w:t>both of these</w:t>
      </w:r>
      <w:proofErr w:type="gramEnd"/>
      <w:r w:rsidRPr="008A5EFF">
        <w:t xml:space="preserve"> mean that you should evaluate the K as a side-constraint on how we view things like the affirmative framework.</w:t>
      </w:r>
    </w:p>
    <w:p w14:paraId="64DC5792" w14:textId="77777777" w:rsidR="00076AD4" w:rsidRPr="00040444" w:rsidRDefault="00076AD4" w:rsidP="00076AD4">
      <w:pPr>
        <w:pStyle w:val="Heading4"/>
        <w:rPr>
          <w:u w:val="single"/>
        </w:rPr>
      </w:pPr>
      <w:r>
        <w:t xml:space="preserve">No ASAT attacks --- there’s a </w:t>
      </w:r>
      <w:r w:rsidRPr="00040444">
        <w:rPr>
          <w:u w:val="single"/>
        </w:rPr>
        <w:t>taboo against debris</w:t>
      </w:r>
      <w:r>
        <w:t xml:space="preserve">, and </w:t>
      </w:r>
      <w:r w:rsidRPr="00040444">
        <w:rPr>
          <w:u w:val="single"/>
        </w:rPr>
        <w:t>delays in reconstitution</w:t>
      </w:r>
      <w:r>
        <w:t xml:space="preserve"> prevent large-scale wars which </w:t>
      </w:r>
      <w:r w:rsidRPr="00040444">
        <w:rPr>
          <w:u w:val="single"/>
        </w:rPr>
        <w:t xml:space="preserve">caps the impact </w:t>
      </w:r>
    </w:p>
    <w:p w14:paraId="74187197" w14:textId="77777777" w:rsidR="00076AD4" w:rsidRDefault="00076AD4" w:rsidP="00076AD4">
      <w:proofErr w:type="spellStart"/>
      <w:r w:rsidRPr="0030705B">
        <w:rPr>
          <w:rStyle w:val="Style13ptBold"/>
        </w:rPr>
        <w:t>Handberg</w:t>
      </w:r>
      <w:proofErr w:type="spellEnd"/>
      <w:r w:rsidRPr="0030705B">
        <w:rPr>
          <w:rStyle w:val="Style13ptBold"/>
        </w:rPr>
        <w:t>, 18</w:t>
      </w:r>
      <w:r>
        <w:t xml:space="preserve"> – Faculty and Research, School of Politics, Security, and International Affairs, UCF</w:t>
      </w:r>
    </w:p>
    <w:p w14:paraId="3CB9AA49" w14:textId="6BCE7A96" w:rsidR="00076AD4" w:rsidRDefault="00076AD4" w:rsidP="00076AD4">
      <w:r>
        <w:t xml:space="preserve">Roger </w:t>
      </w:r>
      <w:proofErr w:type="spellStart"/>
      <w:r>
        <w:t>Handberg</w:t>
      </w:r>
      <w:proofErr w:type="spellEnd"/>
      <w:r>
        <w:t xml:space="preserve">, “War and </w:t>
      </w:r>
      <w:proofErr w:type="spellStart"/>
      <w:r>
        <w:t>rumours</w:t>
      </w:r>
      <w:proofErr w:type="spellEnd"/>
      <w:r>
        <w:t xml:space="preserve"> of war, do improvements in space technologies bring space conflict closer?” </w:t>
      </w:r>
      <w:proofErr w:type="spellStart"/>
      <w:r>
        <w:t>Defese</w:t>
      </w:r>
      <w:proofErr w:type="spellEnd"/>
      <w:r>
        <w:t xml:space="preserve"> &amp; Security Analysis. 2018. </w:t>
      </w:r>
      <w:hyperlink r:id="rId11" w:history="1">
        <w:r>
          <w:rPr>
            <w:rStyle w:val="Hyperlink"/>
          </w:rPr>
          <w:t>https://www.tandfonline.com/doi/abs/10.1080/14751798.2018.1478181</w:t>
        </w:r>
      </w:hyperlink>
    </w:p>
    <w:p w14:paraId="39C67FEC" w14:textId="77777777" w:rsidR="00076AD4" w:rsidRPr="00040444" w:rsidRDefault="00076AD4" w:rsidP="00076AD4">
      <w:pPr>
        <w:rPr>
          <w:rStyle w:val="Emphasis"/>
        </w:rPr>
      </w:pPr>
      <w:r w:rsidRPr="00065B0A">
        <w:rPr>
          <w:rStyle w:val="Emphasis"/>
          <w:highlight w:val="cyan"/>
        </w:rPr>
        <w:t>Why ASATs have not been used</w:t>
      </w:r>
    </w:p>
    <w:p w14:paraId="0F264C91" w14:textId="77777777" w:rsidR="00076AD4" w:rsidRDefault="00076AD4" w:rsidP="00076AD4">
      <w:r>
        <w:t xml:space="preserve">The reasons why </w:t>
      </w:r>
      <w:r w:rsidRPr="00040444">
        <w:rPr>
          <w:rStyle w:val="TitleChar"/>
        </w:rPr>
        <w:t>the space sanctuary approach survived</w:t>
      </w:r>
      <w:r>
        <w:t xml:space="preserve"> intellectual and political </w:t>
      </w:r>
      <w:r w:rsidRPr="00065B0A">
        <w:rPr>
          <w:rStyle w:val="TitleChar"/>
          <w:highlight w:val="cyan"/>
        </w:rPr>
        <w:t>attack</w:t>
      </w:r>
      <w:r>
        <w:t xml:space="preserve"> </w:t>
      </w:r>
      <w:r w:rsidRPr="00040444">
        <w:rPr>
          <w:rStyle w:val="TitleChar"/>
        </w:rPr>
        <w:t xml:space="preserve">is the reality that the </w:t>
      </w:r>
      <w:r w:rsidRPr="00065B0A">
        <w:rPr>
          <w:rStyle w:val="TitleChar"/>
          <w:highlight w:val="cyan"/>
        </w:rPr>
        <w:t>result would</w:t>
      </w:r>
      <w:r w:rsidRPr="00040444">
        <w:rPr>
          <w:rStyle w:val="TitleChar"/>
        </w:rPr>
        <w:t xml:space="preserve"> </w:t>
      </w:r>
      <w:r w:rsidRPr="00065B0A">
        <w:rPr>
          <w:rStyle w:val="TitleChar"/>
          <w:highlight w:val="cyan"/>
        </w:rPr>
        <w:t xml:space="preserve">be a </w:t>
      </w:r>
      <w:r w:rsidRPr="00065B0A">
        <w:rPr>
          <w:rStyle w:val="Emphasis"/>
          <w:highlight w:val="cyan"/>
        </w:rPr>
        <w:t>graveyard</w:t>
      </w:r>
      <w:r>
        <w:t xml:space="preserve"> </w:t>
      </w:r>
      <w:r w:rsidRPr="00065B0A">
        <w:rPr>
          <w:rStyle w:val="TitleChar"/>
          <w:highlight w:val="cyan"/>
        </w:rPr>
        <w:t>in</w:t>
      </w:r>
      <w:r w:rsidRPr="00040444">
        <w:rPr>
          <w:rStyle w:val="TitleChar"/>
        </w:rPr>
        <w:t xml:space="preserve"> terms of sustaining </w:t>
      </w:r>
      <w:r w:rsidRPr="00065B0A">
        <w:rPr>
          <w:rStyle w:val="TitleChar"/>
          <w:highlight w:val="cyan"/>
        </w:rPr>
        <w:t>any viable</w:t>
      </w:r>
      <w:r w:rsidRPr="00040444">
        <w:rPr>
          <w:rStyle w:val="TitleChar"/>
        </w:rPr>
        <w:t xml:space="preserve"> operational </w:t>
      </w:r>
      <w:r w:rsidRPr="00065B0A">
        <w:rPr>
          <w:rStyle w:val="TitleChar"/>
          <w:highlight w:val="cyan"/>
        </w:rPr>
        <w:t>presence</w:t>
      </w:r>
      <w:r w:rsidRPr="00040444">
        <w:rPr>
          <w:rStyle w:val="TitleChar"/>
        </w:rPr>
        <w:t xml:space="preserve"> i</w:t>
      </w:r>
      <w:r>
        <w:t xml:space="preserve">n low Earth orbit and likely out to the orbital arc. Attacking satellites initially involved </w:t>
      </w:r>
      <w:r w:rsidRPr="00040444">
        <w:rPr>
          <w:rStyle w:val="TitleChar"/>
        </w:rPr>
        <w:t>nuclear warheads</w:t>
      </w:r>
      <w:r>
        <w:t xml:space="preserve">, which </w:t>
      </w:r>
      <w:r w:rsidRPr="00040444">
        <w:rPr>
          <w:rStyle w:val="TitleChar"/>
        </w:rPr>
        <w:t xml:space="preserve">could be as </w:t>
      </w:r>
      <w:r w:rsidRPr="00065B0A">
        <w:rPr>
          <w:rStyle w:val="TitleChar"/>
          <w:highlight w:val="cyan"/>
        </w:rPr>
        <w:t>devastating to the attacker as to the target</w:t>
      </w:r>
      <w:r>
        <w:t xml:space="preserve">. </w:t>
      </w:r>
      <w:r w:rsidRPr="00040444">
        <w:rPr>
          <w:rStyle w:val="TitleChar"/>
        </w:rPr>
        <w:t>EMP</w:t>
      </w:r>
      <w:r>
        <w:t xml:space="preserve"> </w:t>
      </w:r>
      <w:r w:rsidRPr="00040444">
        <w:rPr>
          <w:rStyle w:val="TitleChar"/>
        </w:rPr>
        <w:t>effects</w:t>
      </w:r>
      <w:r>
        <w:t xml:space="preserve"> from nuclear blasts, even if mitigated for national security space assets, </w:t>
      </w:r>
      <w:r w:rsidRPr="00040444">
        <w:rPr>
          <w:rStyle w:val="TitleChar"/>
        </w:rPr>
        <w:t>meant that civilian electronic systems in the affected areas are likely to be junk</w:t>
      </w:r>
      <w:r>
        <w:t xml:space="preserve">. </w:t>
      </w:r>
      <w:r w:rsidRPr="00065B0A">
        <w:rPr>
          <w:rStyle w:val="Emphasis"/>
          <w:highlight w:val="cyan"/>
        </w:rPr>
        <w:t>That</w:t>
      </w:r>
      <w:r w:rsidRPr="00040444">
        <w:rPr>
          <w:rStyle w:val="Emphasis"/>
        </w:rPr>
        <w:t xml:space="preserve"> effectively </w:t>
      </w:r>
      <w:r w:rsidRPr="00065B0A">
        <w:rPr>
          <w:rStyle w:val="Emphasis"/>
          <w:highlight w:val="cyan"/>
        </w:rPr>
        <w:t>defeats the justification for</w:t>
      </w:r>
      <w:r w:rsidRPr="00040444">
        <w:rPr>
          <w:rStyle w:val="Emphasis"/>
        </w:rPr>
        <w:t xml:space="preserve"> the defensive </w:t>
      </w:r>
      <w:r w:rsidRPr="00065B0A">
        <w:rPr>
          <w:rStyle w:val="Emphasis"/>
          <w:highlight w:val="cyan"/>
        </w:rPr>
        <w:t>use of ASAT</w:t>
      </w:r>
      <w:r w:rsidRPr="00040444">
        <w:rPr>
          <w:rStyle w:val="Emphasis"/>
        </w:rPr>
        <w:t xml:space="preserve"> weapon</w:t>
      </w:r>
      <w:r w:rsidRPr="00065B0A">
        <w:rPr>
          <w:rStyle w:val="Emphasis"/>
          <w:highlight w:val="cyan"/>
        </w:rPr>
        <w:t>s</w:t>
      </w:r>
      <w:r>
        <w:t>. The idea being that you defeat the enemy and take possession of the resulting open area, either in space, or on the ground.</w:t>
      </w:r>
    </w:p>
    <w:p w14:paraId="4B540342" w14:textId="77777777" w:rsidR="00076AD4" w:rsidRDefault="00076AD4" w:rsidP="00076AD4">
      <w:r>
        <w:t xml:space="preserve">Alternatively, you reject the use of nuclear weapons because of the after-effects of EMP and radiation depending on the circumstances. Instead, you employ </w:t>
      </w:r>
      <w:r w:rsidRPr="00040444">
        <w:rPr>
          <w:rStyle w:val="TitleChar"/>
        </w:rPr>
        <w:t>kinetic hit-to-kill</w:t>
      </w:r>
      <w:r>
        <w:t xml:space="preserve"> (HTK) </w:t>
      </w:r>
      <w:r w:rsidRPr="00040444">
        <w:rPr>
          <w:rStyle w:val="TitleChar"/>
        </w:rPr>
        <w:t>weapons</w:t>
      </w:r>
      <w:r>
        <w:t xml:space="preserve">. The </w:t>
      </w:r>
      <w:r w:rsidRPr="00065B0A">
        <w:rPr>
          <w:rStyle w:val="TitleChar"/>
          <w:highlight w:val="cyan"/>
        </w:rPr>
        <w:t>debris</w:t>
      </w:r>
      <w:r>
        <w:t xml:space="preserve"> fields produced </w:t>
      </w:r>
      <w:r w:rsidRPr="00065B0A">
        <w:rPr>
          <w:rStyle w:val="Emphasis"/>
          <w:highlight w:val="cyan"/>
        </w:rPr>
        <w:t>can be extraordinarily</w:t>
      </w:r>
      <w:r w:rsidRPr="00040444">
        <w:rPr>
          <w:rStyle w:val="Emphasis"/>
        </w:rPr>
        <w:t xml:space="preserve"> </w:t>
      </w:r>
      <w:r w:rsidRPr="00065B0A">
        <w:rPr>
          <w:rStyle w:val="Emphasis"/>
          <w:highlight w:val="cyan"/>
        </w:rPr>
        <w:t>large and persistent</w:t>
      </w:r>
      <w:r w:rsidRPr="00040444">
        <w:rPr>
          <w:rStyle w:val="Emphasis"/>
        </w:rPr>
        <w:t>.</w:t>
      </w:r>
      <w:r>
        <w:t xml:space="preserve"> </w:t>
      </w:r>
      <w:r w:rsidRPr="00040444">
        <w:rPr>
          <w:rStyle w:val="TitleChar"/>
        </w:rPr>
        <w:t>The Chinese 2007 ASAT test</w:t>
      </w:r>
      <w:r>
        <w:t xml:space="preserve"> destroying their aging weather satellite </w:t>
      </w:r>
      <w:r w:rsidRPr="00040444">
        <w:rPr>
          <w:rStyle w:val="TitleChar"/>
        </w:rPr>
        <w:t>produced one of the largest debris fields ever observed.</w:t>
      </w:r>
      <w:r>
        <w:t xml:space="preserve">11 This problem draws much attention, but </w:t>
      </w:r>
      <w:r w:rsidRPr="00065B0A">
        <w:rPr>
          <w:rStyle w:val="Emphasis"/>
          <w:highlight w:val="cyan"/>
        </w:rPr>
        <w:t>few remedies exist</w:t>
      </w:r>
      <w:r>
        <w:t xml:space="preserve"> except establishing international standards calling for de-orbiting satellites if possible, or at the geosynchronous orbit (35,790 km), </w:t>
      </w:r>
      <w:proofErr w:type="gramStart"/>
      <w:r>
        <w:t>lifting up</w:t>
      </w:r>
      <w:proofErr w:type="gramEnd"/>
      <w:r>
        <w:t xml:space="preserve"> out of the orbit into a higher storage orbit. Attacks on orbiting satellites produces much space debris, which only slowly re-enters the atmosphere to burn up on re-entry. For example, Vanguard 1 launched in March 1958 remains in space until the twenty-second century.12</w:t>
      </w:r>
    </w:p>
    <w:p w14:paraId="05A6A388" w14:textId="36EE3263" w:rsidR="00076AD4" w:rsidRDefault="00076AD4" w:rsidP="00076AD4">
      <w:pPr>
        <w:rPr>
          <w:rStyle w:val="Emphasis"/>
        </w:rPr>
      </w:pPr>
      <w:r w:rsidRPr="00065B0A">
        <w:rPr>
          <w:rStyle w:val="TitleChar"/>
          <w:highlight w:val="cyan"/>
        </w:rPr>
        <w:t xml:space="preserve">Even more </w:t>
      </w:r>
      <w:r w:rsidRPr="00065B0A">
        <w:rPr>
          <w:rStyle w:val="Emphasis"/>
          <w:highlight w:val="cyan"/>
        </w:rPr>
        <w:t>detrimental</w:t>
      </w:r>
      <w:r w:rsidRPr="00065B0A">
        <w:rPr>
          <w:rStyle w:val="TitleChar"/>
          <w:highlight w:val="cyan"/>
        </w:rPr>
        <w:t xml:space="preserve"> to any</w:t>
      </w:r>
      <w:r w:rsidRPr="00040444">
        <w:rPr>
          <w:rStyle w:val="TitleChar"/>
        </w:rPr>
        <w:t xml:space="preserve"> idea of </w:t>
      </w:r>
      <w:r w:rsidRPr="00065B0A">
        <w:rPr>
          <w:rStyle w:val="TitleChar"/>
          <w:highlight w:val="cyan"/>
        </w:rPr>
        <w:t>space conflict</w:t>
      </w:r>
      <w:r w:rsidRPr="00040444">
        <w:rPr>
          <w:rStyle w:val="TitleChar"/>
        </w:rPr>
        <w:t xml:space="preserve"> with its debris issues </w:t>
      </w:r>
      <w:r w:rsidRPr="00065B0A">
        <w:rPr>
          <w:rStyle w:val="TitleChar"/>
          <w:highlight w:val="cyan"/>
        </w:rPr>
        <w:t>was</w:t>
      </w:r>
      <w:r>
        <w:t xml:space="preserve"> the question </w:t>
      </w:r>
      <w:r w:rsidRPr="00065B0A">
        <w:rPr>
          <w:rStyle w:val="TitleChar"/>
          <w:highlight w:val="cyan"/>
        </w:rPr>
        <w:t>that</w:t>
      </w:r>
      <w:r>
        <w:t xml:space="preserve"> became a bigger problem going forward. Whenever a satellite prematurely went out of service, for whatever reason, </w:t>
      </w:r>
      <w:r w:rsidRPr="00065B0A">
        <w:rPr>
          <w:rStyle w:val="Emphasis"/>
          <w:highlight w:val="cyan"/>
        </w:rPr>
        <w:t>satellite replacement took time</w:t>
      </w:r>
      <w:r w:rsidRPr="00065B0A">
        <w:rPr>
          <w:rStyle w:val="Emphasis"/>
        </w:rPr>
        <w:t>,</w:t>
      </w:r>
      <w:r>
        <w:t xml:space="preserve"> sometimes multiple years. Replacement was not a particular problem initially when space applications were in their infancy. Terrestrial systems still existed, but </w:t>
      </w:r>
      <w:r w:rsidRPr="00040444">
        <w:rPr>
          <w:rStyle w:val="TitleChar"/>
        </w:rPr>
        <w:t xml:space="preserve">as space applications are more integrated into routine military </w:t>
      </w:r>
      <w:r w:rsidRPr="00040444">
        <w:rPr>
          <w:rStyle w:val="TitleChar"/>
        </w:rPr>
        <w:lastRenderedPageBreak/>
        <w:t>operations;</w:t>
      </w:r>
      <w:r>
        <w:t xml:space="preserve"> especially when deployed globally, </w:t>
      </w:r>
      <w:r w:rsidRPr="00040444">
        <w:rPr>
          <w:rStyle w:val="Emphasis"/>
        </w:rPr>
        <w:t>earlier systems either disappear, or are downgraded in importance.</w:t>
      </w:r>
    </w:p>
    <w:p w14:paraId="5A5A230D" w14:textId="77777777" w:rsidR="002D3101" w:rsidRDefault="002D3101" w:rsidP="002D3101">
      <w:pPr>
        <w:pStyle w:val="Heading4"/>
      </w:pPr>
      <w:r>
        <w:t xml:space="preserve">Experts agree it’s </w:t>
      </w:r>
      <w:r w:rsidRPr="00230D93">
        <w:rPr>
          <w:u w:val="single"/>
        </w:rPr>
        <w:t>legitimately zero risk</w:t>
      </w:r>
      <w:r>
        <w:t xml:space="preserve"> --- the geopolitical climate means </w:t>
      </w:r>
      <w:r w:rsidRPr="00230D93">
        <w:rPr>
          <w:u w:val="single"/>
        </w:rPr>
        <w:t>nobody</w:t>
      </w:r>
      <w:r>
        <w:t xml:space="preserve"> would chance attribution </w:t>
      </w:r>
    </w:p>
    <w:p w14:paraId="4EFF819D" w14:textId="77777777" w:rsidR="002D3101" w:rsidRDefault="002D3101" w:rsidP="002D3101">
      <w:proofErr w:type="spellStart"/>
      <w:r w:rsidRPr="00B04D1B">
        <w:rPr>
          <w:rStyle w:val="Style13ptBold"/>
        </w:rPr>
        <w:t>Alver</w:t>
      </w:r>
      <w:proofErr w:type="spellEnd"/>
      <w:r w:rsidRPr="00B04D1B">
        <w:rPr>
          <w:rStyle w:val="Style13ptBold"/>
        </w:rPr>
        <w:t xml:space="preserve"> et al, 19</w:t>
      </w:r>
      <w:r>
        <w:t xml:space="preserve"> – MA of Int’l Science and Technology Policy (Space Policy) at George Washington</w:t>
      </w:r>
    </w:p>
    <w:p w14:paraId="3B1C4059" w14:textId="77777777" w:rsidR="002D3101" w:rsidRDefault="002D3101" w:rsidP="002D3101">
      <w:r>
        <w:t xml:space="preserve">James </w:t>
      </w:r>
      <w:proofErr w:type="spellStart"/>
      <w:r>
        <w:t>Alver</w:t>
      </w:r>
      <w:proofErr w:type="spellEnd"/>
      <w:r>
        <w:t>, Andrew Garza, Christopher May, “An Analysis of the Potential Misuse of Active Debris Removal, On-Orbit</w:t>
      </w:r>
    </w:p>
    <w:p w14:paraId="45DD67C7" w14:textId="77777777" w:rsidR="002D3101" w:rsidRDefault="002D3101" w:rsidP="002D3101">
      <w:r>
        <w:t xml:space="preserve">Servicing, and Rendezvous &amp; Proximity Operations Technologies,” Secure World Foundation, May 6, 2019. </w:t>
      </w:r>
      <w:hyperlink r:id="rId12" w:history="1">
        <w:r>
          <w:rPr>
            <w:rStyle w:val="Hyperlink"/>
          </w:rPr>
          <w:t>https://swfound.org/media/206800/misuse_commercial_adr_oos_jul2019.pdf</w:t>
        </w:r>
      </w:hyperlink>
    </w:p>
    <w:p w14:paraId="59E32824" w14:textId="77777777" w:rsidR="002D3101" w:rsidRPr="00B04D1B" w:rsidRDefault="002D3101" w:rsidP="002D3101"/>
    <w:p w14:paraId="7A87C7AA" w14:textId="77777777" w:rsidR="002D3101" w:rsidRPr="00230D93" w:rsidRDefault="002D3101" w:rsidP="002D3101">
      <w:pPr>
        <w:rPr>
          <w:rStyle w:val="StyleUnderline"/>
        </w:rPr>
      </w:pPr>
      <w:r w:rsidRPr="002E49CD">
        <w:rPr>
          <w:rStyle w:val="StyleUnderline"/>
          <w:highlight w:val="cyan"/>
        </w:rPr>
        <w:t>A notable</w:t>
      </w:r>
      <w:r w:rsidRPr="00230D93">
        <w:rPr>
          <w:rStyle w:val="StyleUnderline"/>
        </w:rPr>
        <w:t xml:space="preserve"> key </w:t>
      </w:r>
      <w:r w:rsidRPr="002E49CD">
        <w:rPr>
          <w:rStyle w:val="StyleUnderline"/>
          <w:highlight w:val="cyan"/>
        </w:rPr>
        <w:t>finding</w:t>
      </w:r>
      <w:r w:rsidRPr="00230D93">
        <w:rPr>
          <w:rStyle w:val="StyleUnderline"/>
        </w:rPr>
        <w:t xml:space="preserve"> from the survey-driven research</w:t>
      </w:r>
      <w:r>
        <w:t xml:space="preserve"> effort </w:t>
      </w:r>
      <w:r w:rsidRPr="002E49CD">
        <w:rPr>
          <w:rStyle w:val="Emphasis"/>
          <w:highlight w:val="cyan"/>
        </w:rPr>
        <w:t>was the similar response</w:t>
      </w:r>
      <w:r>
        <w:t xml:space="preserve"> to the quantitative estimation questions. </w:t>
      </w:r>
      <w:r w:rsidRPr="002E49CD">
        <w:rPr>
          <w:rStyle w:val="Emphasis"/>
          <w:highlight w:val="cyan"/>
        </w:rPr>
        <w:t>Every expert</w:t>
      </w:r>
      <w:r>
        <w:t xml:space="preserve"> that was interviewed </w:t>
      </w:r>
      <w:r w:rsidRPr="002E49CD">
        <w:rPr>
          <w:rStyle w:val="StyleUnderline"/>
          <w:highlight w:val="cyan"/>
        </w:rPr>
        <w:t>expressed</w:t>
      </w:r>
      <w:r w:rsidRPr="00230D93">
        <w:rPr>
          <w:rStyle w:val="StyleUnderline"/>
        </w:rPr>
        <w:t xml:space="preserve"> concerns of</w:t>
      </w:r>
      <w:r>
        <w:t xml:space="preserve"> the value of trying to capture </w:t>
      </w:r>
      <w:r w:rsidRPr="00230D93">
        <w:rPr>
          <w:rStyle w:val="StyleUnderline"/>
        </w:rPr>
        <w:t xml:space="preserve">probability </w:t>
      </w:r>
      <w:r w:rsidRPr="002E49CD">
        <w:rPr>
          <w:rStyle w:val="StyleUnderline"/>
          <w:highlight w:val="cyan"/>
        </w:rPr>
        <w:t>metrics for</w:t>
      </w:r>
      <w:r>
        <w:t xml:space="preserve"> </w:t>
      </w:r>
      <w:r w:rsidRPr="002E49CD">
        <w:rPr>
          <w:rStyle w:val="Emphasis"/>
          <w:highlight w:val="cyan"/>
        </w:rPr>
        <w:t>such unlikely events</w:t>
      </w:r>
      <w:r w:rsidRPr="002E49CD">
        <w:rPr>
          <w:highlight w:val="cyan"/>
        </w:rPr>
        <w:t xml:space="preserve">, </w:t>
      </w:r>
      <w:r w:rsidRPr="002E49CD">
        <w:rPr>
          <w:rStyle w:val="StyleUnderline"/>
          <w:highlight w:val="cyan"/>
        </w:rPr>
        <w:t>with</w:t>
      </w:r>
      <w:r>
        <w:t xml:space="preserve"> some </w:t>
      </w:r>
      <w:r w:rsidRPr="002E49CD">
        <w:rPr>
          <w:rStyle w:val="StyleUnderline"/>
          <w:highlight w:val="cyan"/>
        </w:rPr>
        <w:t>experts</w:t>
      </w:r>
      <w:r>
        <w:t xml:space="preserve"> poignantly </w:t>
      </w:r>
      <w:r w:rsidRPr="002E49CD">
        <w:rPr>
          <w:rStyle w:val="StyleUnderline"/>
          <w:highlight w:val="cyan"/>
        </w:rPr>
        <w:t>stating</w:t>
      </w:r>
      <w:r>
        <w:t xml:space="preserve"> that </w:t>
      </w:r>
      <w:r w:rsidRPr="002E49CD">
        <w:rPr>
          <w:rStyle w:val="StyleUnderline"/>
          <w:highlight w:val="cyan"/>
        </w:rPr>
        <w:t>the international stage would have to shift drastically</w:t>
      </w:r>
      <w:r w:rsidRPr="00230D93">
        <w:rPr>
          <w:rStyle w:val="StyleUnderline"/>
        </w:rPr>
        <w:t xml:space="preserve"> </w:t>
      </w:r>
      <w:r w:rsidRPr="002E49CD">
        <w:rPr>
          <w:rStyle w:val="StyleUnderline"/>
          <w:highlight w:val="cyan"/>
        </w:rPr>
        <w:t xml:space="preserve">before </w:t>
      </w:r>
      <w:r w:rsidRPr="002E49CD">
        <w:rPr>
          <w:rStyle w:val="Emphasis"/>
          <w:highlight w:val="cyan"/>
        </w:rPr>
        <w:t>it was</w:t>
      </w:r>
      <w:r w:rsidRPr="00230D93">
        <w:rPr>
          <w:rStyle w:val="Emphasis"/>
        </w:rPr>
        <w:t xml:space="preserve"> even </w:t>
      </w:r>
      <w:r w:rsidRPr="002E49CD">
        <w:rPr>
          <w:rStyle w:val="Emphasis"/>
          <w:highlight w:val="cyan"/>
        </w:rPr>
        <w:t>worth discussing probability</w:t>
      </w:r>
      <w:r>
        <w:t xml:space="preserve">. This is a relevant outlook for the counterargument. </w:t>
      </w:r>
      <w:r w:rsidRPr="00230D93">
        <w:rPr>
          <w:rStyle w:val="StyleUnderline"/>
        </w:rPr>
        <w:t xml:space="preserve">The </w:t>
      </w:r>
      <w:r w:rsidRPr="002E49CD">
        <w:rPr>
          <w:rStyle w:val="StyleUnderline"/>
          <w:highlight w:val="cyan"/>
        </w:rPr>
        <w:t>certainty of</w:t>
      </w:r>
      <w:r w:rsidRPr="00230D93">
        <w:rPr>
          <w:rStyle w:val="StyleUnderline"/>
        </w:rPr>
        <w:t xml:space="preserve"> </w:t>
      </w:r>
      <w:r w:rsidRPr="002E49CD">
        <w:rPr>
          <w:rStyle w:val="Emphasis"/>
          <w:highlight w:val="cyan"/>
        </w:rPr>
        <w:t>detection</w:t>
      </w:r>
      <w:r w:rsidRPr="00230D93">
        <w:rPr>
          <w:rStyle w:val="StyleUnderline"/>
        </w:rPr>
        <w:t xml:space="preserve"> </w:t>
      </w:r>
      <w:r w:rsidRPr="002E49CD">
        <w:rPr>
          <w:rStyle w:val="StyleUnderline"/>
          <w:highlight w:val="cyan"/>
        </w:rPr>
        <w:t>and</w:t>
      </w:r>
      <w:r w:rsidRPr="00230D93">
        <w:rPr>
          <w:rStyle w:val="StyleUnderline"/>
        </w:rPr>
        <w:t xml:space="preserve"> </w:t>
      </w:r>
      <w:r w:rsidRPr="002E49CD">
        <w:rPr>
          <w:rStyle w:val="StyleUnderline"/>
          <w:highlight w:val="cyan"/>
        </w:rPr>
        <w:t>attribution</w:t>
      </w:r>
      <w:r w:rsidRPr="00230D93">
        <w:rPr>
          <w:rStyle w:val="StyleUnderline"/>
        </w:rPr>
        <w:t xml:space="preserve"> would </w:t>
      </w:r>
      <w:r w:rsidRPr="002E49CD">
        <w:rPr>
          <w:rStyle w:val="StyleUnderline"/>
          <w:highlight w:val="cyan"/>
        </w:rPr>
        <w:t>make RPO misuse</w:t>
      </w:r>
      <w:r w:rsidRPr="00230D93">
        <w:rPr>
          <w:rStyle w:val="StyleUnderline"/>
        </w:rPr>
        <w:t xml:space="preserve"> a </w:t>
      </w:r>
      <w:r w:rsidRPr="002E49CD">
        <w:rPr>
          <w:rStyle w:val="StyleUnderline"/>
          <w:highlight w:val="cyan"/>
        </w:rPr>
        <w:t>high-risk</w:t>
      </w:r>
      <w:r w:rsidRPr="00230D93">
        <w:rPr>
          <w:rStyle w:val="StyleUnderline"/>
        </w:rPr>
        <w:t xml:space="preserve"> venture for any spacefaring nation, </w:t>
      </w:r>
      <w:r w:rsidRPr="002E49CD">
        <w:rPr>
          <w:rStyle w:val="StyleUnderline"/>
          <w:highlight w:val="cyan"/>
        </w:rPr>
        <w:t xml:space="preserve">and </w:t>
      </w:r>
      <w:r w:rsidRPr="002E49CD">
        <w:rPr>
          <w:rStyle w:val="Emphasis"/>
          <w:highlight w:val="cyan"/>
        </w:rPr>
        <w:t>the geopolitical</w:t>
      </w:r>
      <w:r w:rsidRPr="00230D93">
        <w:rPr>
          <w:rStyle w:val="Emphasis"/>
        </w:rPr>
        <w:t xml:space="preserve"> </w:t>
      </w:r>
      <w:r w:rsidRPr="002E49CD">
        <w:rPr>
          <w:rStyle w:val="Emphasis"/>
          <w:highlight w:val="cyan"/>
        </w:rPr>
        <w:t>climate is</w:t>
      </w:r>
      <w:r w:rsidRPr="00230D93">
        <w:rPr>
          <w:rStyle w:val="Emphasis"/>
        </w:rPr>
        <w:t xml:space="preserve"> simply </w:t>
      </w:r>
      <w:r w:rsidRPr="002E49CD">
        <w:rPr>
          <w:rStyle w:val="Emphasis"/>
          <w:highlight w:val="cyan"/>
        </w:rPr>
        <w:t>not conducive</w:t>
      </w:r>
      <w:r>
        <w:t xml:space="preserve"> </w:t>
      </w:r>
      <w:r w:rsidRPr="00230D93">
        <w:rPr>
          <w:rStyle w:val="StyleUnderline"/>
        </w:rPr>
        <w:t>to</w:t>
      </w:r>
      <w:r>
        <w:t xml:space="preserve"> taking </w:t>
      </w:r>
      <w:r w:rsidRPr="00230D93">
        <w:rPr>
          <w:rStyle w:val="Emphasis"/>
        </w:rPr>
        <w:t>such</w:t>
      </w:r>
      <w:r>
        <w:t xml:space="preserve"> a </w:t>
      </w:r>
      <w:r w:rsidRPr="00230D93">
        <w:rPr>
          <w:rStyle w:val="Emphasis"/>
        </w:rPr>
        <w:t>risk</w:t>
      </w:r>
      <w:r>
        <w:t xml:space="preserve">, </w:t>
      </w:r>
      <w:r w:rsidRPr="002E49CD">
        <w:rPr>
          <w:rStyle w:val="Emphasis"/>
          <w:highlight w:val="cyan"/>
        </w:rPr>
        <w:t>nor will it</w:t>
      </w:r>
      <w:r w:rsidRPr="00230D93">
        <w:rPr>
          <w:rStyle w:val="Emphasis"/>
        </w:rPr>
        <w:t xml:space="preserve"> likely </w:t>
      </w:r>
      <w:r w:rsidRPr="002E49CD">
        <w:rPr>
          <w:rStyle w:val="Emphasis"/>
          <w:highlight w:val="cyan"/>
        </w:rPr>
        <w:t>be</w:t>
      </w:r>
      <w:r w:rsidRPr="00230D93">
        <w:rPr>
          <w:rStyle w:val="Emphasis"/>
        </w:rPr>
        <w:t xml:space="preserve"> anytime </w:t>
      </w:r>
      <w:r w:rsidRPr="002E49CD">
        <w:rPr>
          <w:rStyle w:val="Emphasis"/>
          <w:highlight w:val="cyan"/>
        </w:rPr>
        <w:t>soon</w:t>
      </w:r>
      <w:r>
        <w:t xml:space="preserve">. Contemporarily speaking, it would be </w:t>
      </w:r>
      <w:r w:rsidRPr="002E49CD">
        <w:rPr>
          <w:rStyle w:val="StyleUnderline"/>
          <w:highlight w:val="cyan"/>
        </w:rPr>
        <w:t>the equivalent of</w:t>
      </w:r>
      <w:r w:rsidRPr="00230D93">
        <w:rPr>
          <w:rStyle w:val="StyleUnderline"/>
        </w:rPr>
        <w:t xml:space="preserve"> a country </w:t>
      </w:r>
      <w:r w:rsidRPr="00230D93">
        <w:rPr>
          <w:rStyle w:val="Emphasis"/>
        </w:rPr>
        <w:t xml:space="preserve">sending </w:t>
      </w:r>
      <w:r w:rsidRPr="002E49CD">
        <w:rPr>
          <w:rStyle w:val="Emphasis"/>
          <w:highlight w:val="cyan"/>
        </w:rPr>
        <w:t>a uniformed military officer</w:t>
      </w:r>
      <w:r>
        <w:t xml:space="preserve"> on a diplomatic mission </w:t>
      </w:r>
      <w:r w:rsidRPr="002E49CD">
        <w:rPr>
          <w:rStyle w:val="Emphasis"/>
          <w:highlight w:val="cyan"/>
        </w:rPr>
        <w:t>to</w:t>
      </w:r>
      <w:r w:rsidRPr="002E49CD">
        <w:rPr>
          <w:rStyle w:val="StyleUnderline"/>
          <w:highlight w:val="cyan"/>
        </w:rPr>
        <w:t xml:space="preserve"> another country</w:t>
      </w:r>
      <w:r w:rsidRPr="00230D93">
        <w:rPr>
          <w:rStyle w:val="StyleUnderline"/>
        </w:rPr>
        <w:t xml:space="preserve"> just </w:t>
      </w:r>
      <w:r w:rsidRPr="002E49CD">
        <w:rPr>
          <w:rStyle w:val="StyleUnderline"/>
          <w:highlight w:val="cyan"/>
        </w:rPr>
        <w:t xml:space="preserve">to </w:t>
      </w:r>
      <w:r w:rsidRPr="002E49CD">
        <w:rPr>
          <w:rStyle w:val="Emphasis"/>
          <w:highlight w:val="cyan"/>
        </w:rPr>
        <w:t>attempt a public assassination</w:t>
      </w:r>
      <w:r>
        <w:t xml:space="preserve">. Again, in the face of definitive attribution, </w:t>
      </w:r>
      <w:r w:rsidRPr="00230D93">
        <w:rPr>
          <w:rStyle w:val="StyleUnderline"/>
        </w:rPr>
        <w:t>an intentional stealth ASAT system is more effective choice.</w:t>
      </w:r>
    </w:p>
    <w:p w14:paraId="49F4413E" w14:textId="77777777" w:rsidR="00DB0FED" w:rsidRPr="005A064D" w:rsidRDefault="00DB0FED" w:rsidP="00DB0FED">
      <w:pPr>
        <w:pStyle w:val="NormalWeb"/>
      </w:pPr>
    </w:p>
    <w:p w14:paraId="3A77BB12" w14:textId="77777777" w:rsidR="00DB0FED" w:rsidRDefault="00DB0FED" w:rsidP="00DB0FED"/>
    <w:p w14:paraId="1E506953" w14:textId="77777777" w:rsidR="00DB0FED" w:rsidRPr="00230D93" w:rsidRDefault="00DB0FED" w:rsidP="00DB0FED">
      <w:pPr>
        <w:pStyle w:val="Heading4"/>
        <w:rPr>
          <w:u w:val="single"/>
        </w:rPr>
      </w:pPr>
      <w:r>
        <w:t xml:space="preserve">No RPO attacks --- </w:t>
      </w:r>
      <w:r w:rsidRPr="00230D93">
        <w:rPr>
          <w:u w:val="single"/>
        </w:rPr>
        <w:t>attribution</w:t>
      </w:r>
      <w:r>
        <w:t xml:space="preserve"> makes miscalculation unlikely</w:t>
      </w:r>
      <w:r w:rsidRPr="00230D93">
        <w:rPr>
          <w:u w:val="single"/>
        </w:rPr>
        <w:t xml:space="preserve"> </w:t>
      </w:r>
    </w:p>
    <w:p w14:paraId="0DE54915" w14:textId="77777777" w:rsidR="00DB0FED" w:rsidRDefault="00DB0FED" w:rsidP="00DB0FED">
      <w:proofErr w:type="spellStart"/>
      <w:r w:rsidRPr="00B04D1B">
        <w:rPr>
          <w:rStyle w:val="Style13ptBold"/>
        </w:rPr>
        <w:t>Alver</w:t>
      </w:r>
      <w:proofErr w:type="spellEnd"/>
      <w:r w:rsidRPr="00B04D1B">
        <w:rPr>
          <w:rStyle w:val="Style13ptBold"/>
        </w:rPr>
        <w:t xml:space="preserve"> et al, 19</w:t>
      </w:r>
      <w:r>
        <w:t xml:space="preserve"> – MA of Int’l Science and Technology Policy (Space Policy) at George Washington</w:t>
      </w:r>
    </w:p>
    <w:p w14:paraId="30315963" w14:textId="77777777" w:rsidR="00DB0FED" w:rsidRDefault="00DB0FED" w:rsidP="00DB0FED">
      <w:r>
        <w:t xml:space="preserve">James </w:t>
      </w:r>
      <w:proofErr w:type="spellStart"/>
      <w:r>
        <w:t>Alver</w:t>
      </w:r>
      <w:proofErr w:type="spellEnd"/>
      <w:r>
        <w:t>, Andrew Garza, Christopher May, “An Analysis of the Potential Misuse of Active Debris Removal, On-Orbit</w:t>
      </w:r>
    </w:p>
    <w:p w14:paraId="703EEBA0" w14:textId="77777777" w:rsidR="00DB0FED" w:rsidRPr="00230D93" w:rsidRDefault="00DB0FED" w:rsidP="00DB0FED">
      <w:pPr>
        <w:rPr>
          <w:rStyle w:val="Hyperlink"/>
          <w:sz w:val="16"/>
          <w:szCs w:val="16"/>
        </w:rPr>
      </w:pPr>
      <w:r>
        <w:t xml:space="preserve">Servicing, and Rendezvous &amp; Proximity Operations Technologies,” Secure World Foundation, May 6, 2019. </w:t>
      </w:r>
      <w:hyperlink r:id="rId13" w:history="1">
        <w:r>
          <w:rPr>
            <w:rStyle w:val="Hyperlink"/>
          </w:rPr>
          <w:t>https://swfound.org/media/206800/misuse_commercial_adr_oos_jul2019.pdf</w:t>
        </w:r>
      </w:hyperlink>
    </w:p>
    <w:p w14:paraId="38E24FF6" w14:textId="77777777" w:rsidR="00DB0FED" w:rsidRPr="00B1142B" w:rsidRDefault="00DB0FED" w:rsidP="00DB0FED">
      <w:pPr>
        <w:rPr>
          <w:sz w:val="16"/>
        </w:rPr>
      </w:pPr>
      <w:r w:rsidRPr="003D6C82">
        <w:rPr>
          <w:rStyle w:val="StyleUnderline"/>
          <w:highlight w:val="cyan"/>
        </w:rPr>
        <w:t>The counterargument to misuse</w:t>
      </w:r>
      <w:r w:rsidRPr="00230D93">
        <w:rPr>
          <w:rStyle w:val="StyleUnderline"/>
        </w:rPr>
        <w:t xml:space="preserve"> concerns</w:t>
      </w:r>
      <w:r w:rsidRPr="00B1142B">
        <w:rPr>
          <w:sz w:val="16"/>
        </w:rPr>
        <w:t xml:space="preserve">, </w:t>
      </w:r>
      <w:r w:rsidRPr="003D6C82">
        <w:rPr>
          <w:rStyle w:val="StyleUnderline"/>
          <w:highlight w:val="cyan"/>
        </w:rPr>
        <w:t>and</w:t>
      </w:r>
      <w:r w:rsidRPr="00230D93">
        <w:rPr>
          <w:rStyle w:val="StyleUnderline"/>
        </w:rPr>
        <w:t xml:space="preserve"> the </w:t>
      </w:r>
      <w:r w:rsidRPr="003D6C82">
        <w:rPr>
          <w:rStyle w:val="Emphasis"/>
          <w:highlight w:val="cyan"/>
        </w:rPr>
        <w:t>unanimous</w:t>
      </w:r>
      <w:r w:rsidRPr="003D6C82">
        <w:rPr>
          <w:rStyle w:val="StyleUnderline"/>
          <w:highlight w:val="cyan"/>
        </w:rPr>
        <w:t xml:space="preserve"> position of</w:t>
      </w:r>
      <w:r w:rsidRPr="00230D93">
        <w:rPr>
          <w:rStyle w:val="StyleUnderline"/>
        </w:rPr>
        <w:t xml:space="preserve"> </w:t>
      </w:r>
      <w:r w:rsidRPr="00B1142B">
        <w:rPr>
          <w:sz w:val="16"/>
        </w:rPr>
        <w:t>the</w:t>
      </w:r>
      <w:r w:rsidRPr="00230D93">
        <w:rPr>
          <w:rStyle w:val="StyleUnderline"/>
        </w:rPr>
        <w:t xml:space="preserve"> </w:t>
      </w:r>
      <w:r w:rsidRPr="003D6C82">
        <w:rPr>
          <w:rStyle w:val="Emphasis"/>
          <w:highlight w:val="cyan"/>
        </w:rPr>
        <w:t>experts</w:t>
      </w:r>
      <w:r w:rsidRPr="00230D93">
        <w:rPr>
          <w:rStyle w:val="StyleUnderline"/>
        </w:rPr>
        <w:t xml:space="preserve"> interviewed</w:t>
      </w:r>
      <w:r w:rsidRPr="00B1142B">
        <w:rPr>
          <w:sz w:val="16"/>
        </w:rPr>
        <w:t xml:space="preserve">, </w:t>
      </w:r>
      <w:r w:rsidRPr="003D6C82">
        <w:rPr>
          <w:rStyle w:val="StyleUnderline"/>
          <w:highlight w:val="cyan"/>
        </w:rPr>
        <w:t>is</w:t>
      </w:r>
      <w:r w:rsidRPr="00230D93">
        <w:rPr>
          <w:rStyle w:val="StyleUnderline"/>
        </w:rPr>
        <w:t xml:space="preserve"> that when</w:t>
      </w:r>
      <w:r w:rsidRPr="00B1142B">
        <w:rPr>
          <w:sz w:val="16"/>
        </w:rPr>
        <w:t xml:space="preserve"> these </w:t>
      </w:r>
      <w:r w:rsidRPr="00230D93">
        <w:rPr>
          <w:rStyle w:val="StyleUnderline"/>
        </w:rPr>
        <w:t>systems go operational, there will be</w:t>
      </w:r>
      <w:r w:rsidRPr="00B1142B">
        <w:rPr>
          <w:sz w:val="16"/>
        </w:rPr>
        <w:t xml:space="preserve"> enough </w:t>
      </w:r>
      <w:r w:rsidRPr="003D6C82">
        <w:rPr>
          <w:rStyle w:val="StyleUnderline"/>
          <w:highlight w:val="cyan"/>
        </w:rPr>
        <w:t>mitigating factors</w:t>
      </w:r>
      <w:r w:rsidRPr="00B1142B">
        <w:rPr>
          <w:sz w:val="16"/>
        </w:rPr>
        <w:t xml:space="preserve"> in place </w:t>
      </w:r>
      <w:r w:rsidRPr="00230D93">
        <w:rPr>
          <w:rStyle w:val="StyleUnderline"/>
        </w:rPr>
        <w:t xml:space="preserve">to </w:t>
      </w:r>
      <w:r w:rsidRPr="003D6C82">
        <w:rPr>
          <w:rStyle w:val="StyleUnderline"/>
          <w:highlight w:val="cyan"/>
        </w:rPr>
        <w:t>make</w:t>
      </w:r>
      <w:r w:rsidRPr="00B1142B">
        <w:rPr>
          <w:sz w:val="16"/>
        </w:rPr>
        <w:t xml:space="preserve"> the </w:t>
      </w:r>
      <w:r w:rsidRPr="003D6C82">
        <w:rPr>
          <w:rStyle w:val="StyleUnderline"/>
          <w:highlight w:val="cyan"/>
        </w:rPr>
        <w:t>misuse</w:t>
      </w:r>
      <w:r w:rsidRPr="00230D93">
        <w:rPr>
          <w:rStyle w:val="StyleUnderline"/>
        </w:rPr>
        <w:t xml:space="preserve"> </w:t>
      </w:r>
      <w:r w:rsidRPr="003D6C82">
        <w:rPr>
          <w:rStyle w:val="StyleUnderline"/>
          <w:highlight w:val="cyan"/>
        </w:rPr>
        <w:t>of</w:t>
      </w:r>
      <w:r w:rsidRPr="00B1142B">
        <w:rPr>
          <w:sz w:val="16"/>
        </w:rPr>
        <w:t xml:space="preserve"> ADR/OOS/</w:t>
      </w:r>
      <w:r w:rsidRPr="003D6C82">
        <w:rPr>
          <w:rStyle w:val="Emphasis"/>
          <w:highlight w:val="cyan"/>
        </w:rPr>
        <w:t>RPO</w:t>
      </w:r>
      <w:r w:rsidRPr="00B1142B">
        <w:rPr>
          <w:sz w:val="16"/>
        </w:rPr>
        <w:t xml:space="preserve"> technology a</w:t>
      </w:r>
      <w:r w:rsidRPr="00230D93">
        <w:rPr>
          <w:rStyle w:val="Emphasis"/>
        </w:rPr>
        <w:t xml:space="preserve"> </w:t>
      </w:r>
      <w:r w:rsidRPr="003D6C82">
        <w:rPr>
          <w:rStyle w:val="Emphasis"/>
          <w:highlight w:val="cyan"/>
        </w:rPr>
        <w:t>terminally unattractive</w:t>
      </w:r>
      <w:r w:rsidRPr="00230D93">
        <w:rPr>
          <w:rStyle w:val="Emphasis"/>
        </w:rPr>
        <w:t xml:space="preserve"> option </w:t>
      </w:r>
      <w:r w:rsidRPr="003D6C82">
        <w:rPr>
          <w:rStyle w:val="Emphasis"/>
          <w:highlight w:val="cyan"/>
        </w:rPr>
        <w:t xml:space="preserve">for ASAT </w:t>
      </w:r>
      <w:r w:rsidRPr="003D6C82">
        <w:rPr>
          <w:rStyle w:val="Emphasis"/>
        </w:rPr>
        <w:lastRenderedPageBreak/>
        <w:t>attacks</w:t>
      </w:r>
      <w:r w:rsidRPr="00B1142B">
        <w:rPr>
          <w:sz w:val="16"/>
        </w:rPr>
        <w:t xml:space="preserve">. Firstly, </w:t>
      </w:r>
      <w:r w:rsidRPr="003D6C82">
        <w:rPr>
          <w:rStyle w:val="StyleUnderline"/>
          <w:highlight w:val="cyan"/>
        </w:rPr>
        <w:t>any hostile actor</w:t>
      </w:r>
      <w:r w:rsidRPr="00230D93">
        <w:rPr>
          <w:rStyle w:val="StyleUnderline"/>
        </w:rPr>
        <w:t xml:space="preserve"> that aims to misuse these services </w:t>
      </w:r>
      <w:r w:rsidRPr="003D6C82">
        <w:rPr>
          <w:rStyle w:val="StyleUnderline"/>
          <w:highlight w:val="cyan"/>
        </w:rPr>
        <w:t>will</w:t>
      </w:r>
      <w:r w:rsidRPr="00B1142B">
        <w:rPr>
          <w:sz w:val="16"/>
        </w:rPr>
        <w:t xml:space="preserve"> </w:t>
      </w:r>
      <w:r w:rsidRPr="003D6C82">
        <w:rPr>
          <w:rStyle w:val="StyleUnderline"/>
          <w:highlight w:val="cyan"/>
        </w:rPr>
        <w:t>find it</w:t>
      </w:r>
      <w:r w:rsidRPr="00B1142B">
        <w:rPr>
          <w:sz w:val="16"/>
        </w:rPr>
        <w:t xml:space="preserve"> nearly </w:t>
      </w:r>
      <w:r w:rsidRPr="003D6C82">
        <w:rPr>
          <w:rStyle w:val="Emphasis"/>
          <w:highlight w:val="cyan"/>
        </w:rPr>
        <w:t>impossible</w:t>
      </w:r>
      <w:r w:rsidRPr="003D6C82">
        <w:rPr>
          <w:rStyle w:val="StyleUnderline"/>
          <w:highlight w:val="cyan"/>
        </w:rPr>
        <w:t xml:space="preserve"> to avoid attribution</w:t>
      </w:r>
      <w:r w:rsidRPr="00B1142B">
        <w:rPr>
          <w:sz w:val="16"/>
        </w:rPr>
        <w:t xml:space="preserve">. </w:t>
      </w:r>
      <w:r w:rsidRPr="00230D93">
        <w:rPr>
          <w:rStyle w:val="StyleUnderline"/>
        </w:rPr>
        <w:t>Satellite systems</w:t>
      </w:r>
      <w:r w:rsidRPr="00B1142B">
        <w:rPr>
          <w:sz w:val="16"/>
        </w:rPr>
        <w:t xml:space="preserve">, </w:t>
      </w:r>
      <w:r w:rsidRPr="00230D93">
        <w:rPr>
          <w:rStyle w:val="StyleUnderline"/>
        </w:rPr>
        <w:t>especially</w:t>
      </w:r>
      <w:r w:rsidRPr="00B1142B">
        <w:rPr>
          <w:sz w:val="16"/>
        </w:rPr>
        <w:t xml:space="preserve"> the non-stealth systems that ADR/OOS/</w:t>
      </w:r>
      <w:r w:rsidRPr="003D6C82">
        <w:rPr>
          <w:rStyle w:val="StyleUnderline"/>
          <w:highlight w:val="cyan"/>
        </w:rPr>
        <w:t>RPO</w:t>
      </w:r>
      <w:r w:rsidRPr="00B1142B">
        <w:rPr>
          <w:sz w:val="16"/>
        </w:rPr>
        <w:t xml:space="preserve"> would be, </w:t>
      </w:r>
      <w:r w:rsidRPr="003D6C82">
        <w:rPr>
          <w:rStyle w:val="StyleUnderline"/>
          <w:highlight w:val="cyan"/>
        </w:rPr>
        <w:t>are observable and trackable from launch</w:t>
      </w:r>
      <w:r w:rsidRPr="00B1142B">
        <w:rPr>
          <w:sz w:val="16"/>
        </w:rPr>
        <w:t xml:space="preserve">. </w:t>
      </w:r>
      <w:r w:rsidRPr="003D6C82">
        <w:rPr>
          <w:rStyle w:val="StyleUnderline"/>
        </w:rPr>
        <w:t>If a spacecraft</w:t>
      </w:r>
      <w:r w:rsidRPr="00230D93">
        <w:rPr>
          <w:rStyle w:val="StyleUnderline"/>
        </w:rPr>
        <w:t xml:space="preserve"> attempts </w:t>
      </w:r>
      <w:r w:rsidRPr="003D6C82">
        <w:rPr>
          <w:rStyle w:val="StyleUnderline"/>
          <w:highlight w:val="cyan"/>
        </w:rPr>
        <w:t xml:space="preserve">to deviate </w:t>
      </w:r>
      <w:r w:rsidRPr="008478C6">
        <w:rPr>
          <w:rStyle w:val="StyleUnderline"/>
        </w:rPr>
        <w:t>from its original target</w:t>
      </w:r>
      <w:r w:rsidRPr="00230D93">
        <w:rPr>
          <w:rStyle w:val="StyleUnderline"/>
        </w:rPr>
        <w:t xml:space="preserve">, it </w:t>
      </w:r>
      <w:r w:rsidRPr="003D6C82">
        <w:rPr>
          <w:rStyle w:val="StyleUnderline"/>
          <w:highlight w:val="cyan"/>
        </w:rPr>
        <w:t>would</w:t>
      </w:r>
      <w:r w:rsidRPr="00230D93">
        <w:rPr>
          <w:rStyle w:val="StyleUnderline"/>
        </w:rPr>
        <w:t xml:space="preserve"> </w:t>
      </w:r>
      <w:r w:rsidRPr="003D6C82">
        <w:rPr>
          <w:rStyle w:val="StyleUnderline"/>
          <w:highlight w:val="cyan"/>
        </w:rPr>
        <w:t>be</w:t>
      </w:r>
      <w:r w:rsidRPr="00B1142B">
        <w:rPr>
          <w:sz w:val="16"/>
        </w:rPr>
        <w:t xml:space="preserve"> </w:t>
      </w:r>
      <w:r w:rsidRPr="00230D93">
        <w:rPr>
          <w:rStyle w:val="StyleUnderline"/>
        </w:rPr>
        <w:t xml:space="preserve">immediately </w:t>
      </w:r>
      <w:r w:rsidRPr="003D6C82">
        <w:rPr>
          <w:rStyle w:val="StyleUnderline"/>
          <w:highlight w:val="cyan"/>
        </w:rPr>
        <w:t xml:space="preserve">clear </w:t>
      </w:r>
      <w:r w:rsidRPr="003D6C82">
        <w:rPr>
          <w:rStyle w:val="StyleUnderline"/>
        </w:rPr>
        <w:t>to the</w:t>
      </w:r>
      <w:r w:rsidRPr="00B1142B">
        <w:rPr>
          <w:sz w:val="16"/>
        </w:rPr>
        <w:t xml:space="preserve"> new </w:t>
      </w:r>
      <w:r w:rsidRPr="00230D93">
        <w:rPr>
          <w:rStyle w:val="StyleUnderline"/>
        </w:rPr>
        <w:t xml:space="preserve">target’s </w:t>
      </w:r>
      <w:r w:rsidRPr="003D6C82">
        <w:rPr>
          <w:rStyle w:val="StyleUnderline"/>
        </w:rPr>
        <w:t>operator</w:t>
      </w:r>
      <w:r w:rsidRPr="00230D93">
        <w:rPr>
          <w:rStyle w:val="StyleUnderline"/>
        </w:rPr>
        <w:t xml:space="preserve"> where the servicer came from</w:t>
      </w:r>
      <w:r w:rsidRPr="00B1142B">
        <w:rPr>
          <w:sz w:val="16"/>
        </w:rPr>
        <w:t xml:space="preserve">, when it will intercept, </w:t>
      </w:r>
      <w:r w:rsidRPr="00230D93">
        <w:rPr>
          <w:rStyle w:val="StyleUnderline"/>
        </w:rPr>
        <w:t>and</w:t>
      </w:r>
      <w:r w:rsidRPr="00B1142B">
        <w:rPr>
          <w:sz w:val="16"/>
        </w:rPr>
        <w:t xml:space="preserve"> more critically, </w:t>
      </w:r>
      <w:r w:rsidRPr="00230D93">
        <w:rPr>
          <w:rStyle w:val="StyleUnderline"/>
        </w:rPr>
        <w:t>who</w:t>
      </w:r>
      <w:r w:rsidRPr="00B1142B">
        <w:rPr>
          <w:sz w:val="16"/>
        </w:rPr>
        <w:t xml:space="preserve"> </w:t>
      </w:r>
      <w:r w:rsidRPr="00230D93">
        <w:rPr>
          <w:rStyle w:val="StyleUnderline"/>
        </w:rPr>
        <w:t>owns it.</w:t>
      </w:r>
      <w:r w:rsidRPr="00B1142B">
        <w:rPr>
          <w:sz w:val="16"/>
        </w:rPr>
        <w:t xml:space="preserve"> Additionally, the </w:t>
      </w:r>
      <w:r w:rsidRPr="00230D93">
        <w:rPr>
          <w:rStyle w:val="StyleUnderline"/>
        </w:rPr>
        <w:t xml:space="preserve">attribution mitigation </w:t>
      </w:r>
      <w:r w:rsidRPr="00B1142B">
        <w:rPr>
          <w:sz w:val="16"/>
        </w:rPr>
        <w:t xml:space="preserve">factor </w:t>
      </w:r>
      <w:r w:rsidRPr="00230D93">
        <w:rPr>
          <w:rStyle w:val="StyleUnderline"/>
        </w:rPr>
        <w:t>would</w:t>
      </w:r>
      <w:r w:rsidRPr="00B1142B">
        <w:rPr>
          <w:sz w:val="16"/>
        </w:rPr>
        <w:t xml:space="preserve"> likely </w:t>
      </w:r>
      <w:r w:rsidRPr="00230D93">
        <w:rPr>
          <w:rStyle w:val="StyleUnderline"/>
        </w:rPr>
        <w:t>be stronger</w:t>
      </w:r>
      <w:r w:rsidRPr="00B1142B">
        <w:rPr>
          <w:sz w:val="16"/>
        </w:rPr>
        <w:t xml:space="preserve"> in a future </w:t>
      </w:r>
      <w:r w:rsidRPr="00230D93">
        <w:rPr>
          <w:rStyle w:val="StyleUnderline"/>
        </w:rPr>
        <w:t>when</w:t>
      </w:r>
      <w:r w:rsidRPr="00B1142B">
        <w:rPr>
          <w:sz w:val="16"/>
        </w:rPr>
        <w:t xml:space="preserve"> these </w:t>
      </w:r>
      <w:r w:rsidRPr="00230D93">
        <w:rPr>
          <w:rStyle w:val="StyleUnderline"/>
        </w:rPr>
        <w:t xml:space="preserve">RPO systems are commonplace, as </w:t>
      </w:r>
      <w:r w:rsidRPr="00230D93">
        <w:rPr>
          <w:rStyle w:val="Emphasis"/>
        </w:rPr>
        <w:t>SSA data</w:t>
      </w:r>
      <w:r w:rsidRPr="00230D93">
        <w:rPr>
          <w:rStyle w:val="StyleUnderline"/>
        </w:rPr>
        <w:t xml:space="preserve"> will</w:t>
      </w:r>
      <w:r w:rsidRPr="00B1142B">
        <w:rPr>
          <w:sz w:val="16"/>
        </w:rPr>
        <w:t xml:space="preserve"> then </w:t>
      </w:r>
      <w:r w:rsidRPr="00230D93">
        <w:rPr>
          <w:rStyle w:val="StyleUnderline"/>
        </w:rPr>
        <w:t>be more refined,</w:t>
      </w:r>
      <w:r w:rsidRPr="00B1142B">
        <w:rPr>
          <w:sz w:val="16"/>
        </w:rPr>
        <w:t xml:space="preserve"> more </w:t>
      </w:r>
      <w:r w:rsidRPr="00230D93">
        <w:rPr>
          <w:rStyle w:val="StyleUnderline"/>
        </w:rPr>
        <w:t>accurate</w:t>
      </w:r>
      <w:r w:rsidRPr="00B1142B">
        <w:rPr>
          <w:sz w:val="16"/>
        </w:rPr>
        <w:t xml:space="preserve">, </w:t>
      </w:r>
      <w:r w:rsidRPr="00230D93">
        <w:rPr>
          <w:rStyle w:val="StyleUnderline"/>
        </w:rPr>
        <w:t>and</w:t>
      </w:r>
      <w:r w:rsidRPr="00B1142B">
        <w:rPr>
          <w:sz w:val="16"/>
        </w:rPr>
        <w:t xml:space="preserve"> more widely </w:t>
      </w:r>
      <w:r w:rsidRPr="00230D93">
        <w:rPr>
          <w:rStyle w:val="StyleUnderline"/>
        </w:rPr>
        <w:t>used</w:t>
      </w:r>
      <w:r w:rsidRPr="00B1142B">
        <w:rPr>
          <w:sz w:val="16"/>
        </w:rPr>
        <w:t xml:space="preserve">, being </w:t>
      </w:r>
      <w:r w:rsidRPr="00230D93">
        <w:rPr>
          <w:rStyle w:val="Emphasis"/>
        </w:rPr>
        <w:t>built into the monitoring and verification processes of behavioral norm enforcement</w:t>
      </w:r>
      <w:r w:rsidRPr="00B1142B">
        <w:rPr>
          <w:sz w:val="16"/>
        </w:rPr>
        <w:t>.</w:t>
      </w:r>
    </w:p>
    <w:p w14:paraId="37BD39BE" w14:textId="0F587E86" w:rsidR="007E42B8" w:rsidRDefault="007E42B8" w:rsidP="00DB0FED">
      <w:pPr>
        <w:pStyle w:val="Heading4"/>
      </w:pPr>
      <w:r>
        <w:t>Doesn’t solve advantage 2</w:t>
      </w:r>
      <w:r w:rsidR="000C43AF">
        <w:t xml:space="preserve"> – no reverse</w:t>
      </w:r>
    </w:p>
    <w:p w14:paraId="2DDF2CA4" w14:textId="77777777" w:rsidR="00DB0FED" w:rsidRPr="004D15E7" w:rsidRDefault="00DB0FED" w:rsidP="00DB0FED"/>
    <w:p w14:paraId="5D9712CA" w14:textId="77777777" w:rsidR="00DB0FED" w:rsidRDefault="00DB0FED" w:rsidP="004D15E7">
      <w:pPr>
        <w:rPr>
          <w:sz w:val="16"/>
        </w:rPr>
      </w:pPr>
    </w:p>
    <w:p w14:paraId="7738A77B" w14:textId="77777777" w:rsidR="00DB0FED" w:rsidRPr="00A57801" w:rsidRDefault="00DB0FED" w:rsidP="00DB0FED">
      <w:pPr>
        <w:pStyle w:val="Heading4"/>
        <w:rPr>
          <w:rFonts w:cs="Times New Roman"/>
          <w:u w:val="single"/>
        </w:rPr>
      </w:pPr>
      <w:r>
        <w:rPr>
          <w:rFonts w:cs="Times New Roman"/>
        </w:rPr>
        <w:t xml:space="preserve">No </w:t>
      </w:r>
      <w:r>
        <w:rPr>
          <w:rFonts w:cs="Times New Roman"/>
          <w:u w:val="single"/>
        </w:rPr>
        <w:t>preemption</w:t>
      </w:r>
      <w:r>
        <w:rPr>
          <w:rFonts w:cs="Times New Roman"/>
        </w:rPr>
        <w:t xml:space="preserve"> or </w:t>
      </w:r>
      <w:r>
        <w:rPr>
          <w:rFonts w:cs="Times New Roman"/>
          <w:u w:val="single"/>
        </w:rPr>
        <w:t>escalation</w:t>
      </w:r>
    </w:p>
    <w:p w14:paraId="537E0EA5" w14:textId="77777777" w:rsidR="00DB0FED" w:rsidRPr="00070C38" w:rsidRDefault="00DB0FED" w:rsidP="00DB0FED">
      <w:r w:rsidRPr="00070C38">
        <w:t xml:space="preserve">Christopher J. </w:t>
      </w:r>
      <w:proofErr w:type="spellStart"/>
      <w:r w:rsidRPr="00070C38">
        <w:rPr>
          <w:rStyle w:val="Style13ptBold"/>
        </w:rPr>
        <w:t>Fettweis</w:t>
      </w:r>
      <w:proofErr w:type="spellEnd"/>
      <w:r w:rsidRPr="00070C38">
        <w:rPr>
          <w:rStyle w:val="Style13ptBold"/>
        </w:rPr>
        <w:t xml:space="preserve"> 19</w:t>
      </w:r>
      <w:r w:rsidRPr="00070C38">
        <w:t>. Associate professor of political science at Tulane University in New Orleans. 2019. “Pessimism and Nostalgia in the Second Nuclear Age.” Strategic Studies Quarterly, vol. 13, no. 1, pp. 12–41. JSTOR.</w:t>
      </w:r>
    </w:p>
    <w:p w14:paraId="2604BE9D" w14:textId="77777777" w:rsidR="00DB0FED" w:rsidRPr="00070C38" w:rsidRDefault="00DB0FED" w:rsidP="00DB0FED">
      <w:pPr>
        <w:rPr>
          <w:sz w:val="16"/>
        </w:rPr>
      </w:pPr>
      <w:r w:rsidRPr="00070C38">
        <w:rPr>
          <w:sz w:val="16"/>
        </w:rPr>
        <w:t>Preventive War</w:t>
      </w:r>
    </w:p>
    <w:p w14:paraId="1F114B61" w14:textId="77777777" w:rsidR="00DB0FED" w:rsidRPr="00070C38" w:rsidRDefault="00DB0FED" w:rsidP="00DB0FED">
      <w:pPr>
        <w:rPr>
          <w:sz w:val="16"/>
        </w:rPr>
      </w:pPr>
      <w:r w:rsidRPr="004967CF">
        <w:rPr>
          <w:rStyle w:val="StyleUnderline"/>
          <w:highlight w:val="cyan"/>
        </w:rPr>
        <w:t>How much credit can</w:t>
      </w:r>
      <w:r w:rsidRPr="004967CF">
        <w:rPr>
          <w:sz w:val="16"/>
          <w:highlight w:val="cyan"/>
        </w:rPr>
        <w:t xml:space="preserve"> </w:t>
      </w:r>
      <w:r w:rsidRPr="004967CF">
        <w:rPr>
          <w:rStyle w:val="Emphasis"/>
          <w:highlight w:val="cyan"/>
        </w:rPr>
        <w:t>prevention</w:t>
      </w:r>
      <w:r w:rsidRPr="004967CF">
        <w:rPr>
          <w:sz w:val="16"/>
          <w:highlight w:val="cyan"/>
        </w:rPr>
        <w:t xml:space="preserve"> </w:t>
      </w:r>
      <w:r w:rsidRPr="004967CF">
        <w:rPr>
          <w:rStyle w:val="StyleUnderline"/>
          <w:highlight w:val="cyan"/>
        </w:rPr>
        <w:t>take for</w:t>
      </w:r>
      <w:r w:rsidRPr="00070C38">
        <w:rPr>
          <w:sz w:val="16"/>
        </w:rPr>
        <w:t xml:space="preserve"> these </w:t>
      </w:r>
      <w:r w:rsidRPr="004967CF">
        <w:rPr>
          <w:rStyle w:val="Emphasis"/>
          <w:highlight w:val="cyan"/>
        </w:rPr>
        <w:t>negative</w:t>
      </w:r>
      <w:r w:rsidRPr="00070C38">
        <w:rPr>
          <w:rStyle w:val="Emphasis"/>
        </w:rPr>
        <w:t xml:space="preserve"> proliferation </w:t>
      </w:r>
      <w:r w:rsidRPr="004967CF">
        <w:rPr>
          <w:rStyle w:val="Emphasis"/>
          <w:highlight w:val="cyan"/>
        </w:rPr>
        <w:t>trends?</w:t>
      </w:r>
      <w:r w:rsidRPr="004967CF">
        <w:rPr>
          <w:sz w:val="16"/>
          <w:highlight w:val="cyan"/>
        </w:rPr>
        <w:t xml:space="preserve"> </w:t>
      </w:r>
      <w:r w:rsidRPr="004967CF">
        <w:rPr>
          <w:rStyle w:val="StyleUnderline"/>
          <w:highlight w:val="cyan"/>
        </w:rPr>
        <w:t>The</w:t>
      </w:r>
      <w:r w:rsidRPr="004967CF">
        <w:rPr>
          <w:sz w:val="16"/>
          <w:highlight w:val="cyan"/>
        </w:rPr>
        <w:t xml:space="preserve"> </w:t>
      </w:r>
      <w:r w:rsidRPr="004967CF">
        <w:rPr>
          <w:rStyle w:val="Emphasis"/>
          <w:highlight w:val="cyan"/>
        </w:rPr>
        <w:t>only</w:t>
      </w:r>
      <w:r w:rsidRPr="00070C38">
        <w:rPr>
          <w:rStyle w:val="Emphasis"/>
        </w:rPr>
        <w:t xml:space="preserve"> unambiguously </w:t>
      </w:r>
      <w:r w:rsidRPr="004967CF">
        <w:rPr>
          <w:rStyle w:val="Emphasis"/>
          <w:highlight w:val="cyan"/>
        </w:rPr>
        <w:t>preventive war of the second nuclear age</w:t>
      </w:r>
      <w:r w:rsidRPr="00070C38">
        <w:rPr>
          <w:rStyle w:val="StyleUnderline"/>
        </w:rPr>
        <w:t>—the</w:t>
      </w:r>
      <w:r w:rsidRPr="00070C38">
        <w:rPr>
          <w:sz w:val="16"/>
        </w:rPr>
        <w:t xml:space="preserve"> </w:t>
      </w:r>
      <w:r w:rsidRPr="00070C38">
        <w:rPr>
          <w:rStyle w:val="Emphasis"/>
        </w:rPr>
        <w:t>2003 invasion of Iraq</w:t>
      </w:r>
      <w:r w:rsidRPr="00070C38">
        <w:rPr>
          <w:rStyle w:val="StyleUnderline"/>
        </w:rPr>
        <w:t>—</w:t>
      </w:r>
      <w:r w:rsidRPr="004967CF">
        <w:rPr>
          <w:rStyle w:val="StyleUnderline"/>
          <w:highlight w:val="cyan"/>
        </w:rPr>
        <w:t>had</w:t>
      </w:r>
      <w:r w:rsidRPr="004967CF">
        <w:rPr>
          <w:sz w:val="16"/>
          <w:highlight w:val="cyan"/>
        </w:rPr>
        <w:t xml:space="preserve"> </w:t>
      </w:r>
      <w:r w:rsidRPr="004967CF">
        <w:rPr>
          <w:rStyle w:val="Emphasis"/>
          <w:highlight w:val="cyan"/>
        </w:rPr>
        <w:t>nothing to do with</w:t>
      </w:r>
      <w:r w:rsidRPr="00070C38">
        <w:rPr>
          <w:rStyle w:val="Emphasis"/>
        </w:rPr>
        <w:t xml:space="preserve"> </w:t>
      </w:r>
      <w:r w:rsidRPr="004967CF">
        <w:rPr>
          <w:rStyle w:val="Emphasis"/>
          <w:highlight w:val="cyan"/>
        </w:rPr>
        <w:t>nuc</w:t>
      </w:r>
      <w:r w:rsidRPr="00070C38">
        <w:rPr>
          <w:sz w:val="16"/>
        </w:rPr>
        <w:t>lear weapon</w:t>
      </w:r>
      <w:r w:rsidRPr="004967CF">
        <w:rPr>
          <w:rStyle w:val="Emphasis"/>
          <w:highlight w:val="cyan"/>
        </w:rPr>
        <w:t>s</w:t>
      </w:r>
      <w:r w:rsidRPr="00070C38">
        <w:rPr>
          <w:rStyle w:val="StyleUnderline"/>
        </w:rPr>
        <w:t xml:space="preserve">, </w:t>
      </w:r>
      <w:r w:rsidRPr="004967CF">
        <w:rPr>
          <w:rStyle w:val="StyleUnderline"/>
          <w:highlight w:val="cyan"/>
        </w:rPr>
        <w:t>even if it was</w:t>
      </w:r>
      <w:r w:rsidRPr="00070C38">
        <w:rPr>
          <w:sz w:val="16"/>
        </w:rPr>
        <w:t xml:space="preserve"> occasionally (and </w:t>
      </w:r>
      <w:r w:rsidRPr="00070C38">
        <w:rPr>
          <w:rStyle w:val="Emphasis"/>
        </w:rPr>
        <w:t>disingenuously</w:t>
      </w:r>
      <w:r w:rsidRPr="00070C38">
        <w:rPr>
          <w:sz w:val="16"/>
        </w:rPr>
        <w:t xml:space="preserve">) </w:t>
      </w:r>
      <w:proofErr w:type="gramStart"/>
      <w:r w:rsidRPr="004967CF">
        <w:rPr>
          <w:rStyle w:val="Emphasis"/>
          <w:highlight w:val="cyan"/>
        </w:rPr>
        <w:t>sold</w:t>
      </w:r>
      <w:proofErr w:type="gramEnd"/>
      <w:r w:rsidRPr="004967CF">
        <w:rPr>
          <w:rStyle w:val="Emphasis"/>
          <w:highlight w:val="cyan"/>
        </w:rPr>
        <w:t xml:space="preserve"> that</w:t>
      </w:r>
      <w:r w:rsidRPr="00070C38">
        <w:rPr>
          <w:rStyle w:val="Emphasis"/>
        </w:rPr>
        <w:t xml:space="preserve"> way</w:t>
      </w:r>
      <w:r w:rsidRPr="00070C38">
        <w:rPr>
          <w:sz w:val="16"/>
        </w:rPr>
        <w:t xml:space="preserve">. “We know he [Saddam Hussein] has been absolutely devoted to trying to acquire nuclear weapons,” Vice President Dick Cheney said on Meet the Press four days before the tanks rolled. “And we believe he has, in fact, reconstituted nuclear weapons.”49 It is unclear who the vice president meant by “we,” because no one in the US government or security community thought that Iraq had “reconstituted” nuclear weapons in March 2003.50 </w:t>
      </w:r>
      <w:r w:rsidRPr="004967CF">
        <w:rPr>
          <w:rStyle w:val="StyleUnderline"/>
          <w:highlight w:val="cyan"/>
        </w:rPr>
        <w:t>Erroneous beliefs regarding</w:t>
      </w:r>
      <w:r w:rsidRPr="00070C38">
        <w:rPr>
          <w:rStyle w:val="StyleUnderline"/>
        </w:rPr>
        <w:t xml:space="preserve"> other </w:t>
      </w:r>
      <w:r w:rsidRPr="004967CF">
        <w:rPr>
          <w:rStyle w:val="StyleUnderline"/>
          <w:highlight w:val="cyan"/>
        </w:rPr>
        <w:t>weapons</w:t>
      </w:r>
      <w:r w:rsidRPr="00070C38">
        <w:rPr>
          <w:rStyle w:val="StyleUnderline"/>
        </w:rPr>
        <w:t xml:space="preserve"> </w:t>
      </w:r>
      <w:r w:rsidRPr="004967CF">
        <w:rPr>
          <w:rStyle w:val="StyleUnderline"/>
          <w:highlight w:val="cyan"/>
        </w:rPr>
        <w:t>of mass destruction</w:t>
      </w:r>
      <w:r w:rsidRPr="00070C38">
        <w:rPr>
          <w:rStyle w:val="StyleUnderline"/>
        </w:rPr>
        <w:t xml:space="preserve"> were among the </w:t>
      </w:r>
      <w:r w:rsidRPr="004967CF">
        <w:rPr>
          <w:rStyle w:val="StyleUnderline"/>
          <w:highlight w:val="cyan"/>
        </w:rPr>
        <w:t xml:space="preserve">reasons for the war, but it was not the </w:t>
      </w:r>
      <w:r w:rsidRPr="004967CF">
        <w:rPr>
          <w:rStyle w:val="Emphasis"/>
          <w:highlight w:val="cyan"/>
        </w:rPr>
        <w:t>kind of preventive strike</w:t>
      </w:r>
      <w:r w:rsidRPr="00070C38">
        <w:rPr>
          <w:sz w:val="16"/>
        </w:rPr>
        <w:t xml:space="preserve"> </w:t>
      </w:r>
      <w:r w:rsidRPr="004967CF">
        <w:rPr>
          <w:rStyle w:val="StyleUnderline"/>
          <w:highlight w:val="cyan"/>
        </w:rPr>
        <w:t>on a nuclear program</w:t>
      </w:r>
      <w:r w:rsidRPr="00070C38">
        <w:rPr>
          <w:rStyle w:val="StyleUnderline"/>
        </w:rPr>
        <w:t xml:space="preserve"> </w:t>
      </w:r>
      <w:r w:rsidRPr="004967CF">
        <w:rPr>
          <w:rStyle w:val="StyleUnderline"/>
          <w:highlight w:val="cyan"/>
        </w:rPr>
        <w:t xml:space="preserve">foreseen by </w:t>
      </w:r>
      <w:r w:rsidRPr="004967CF">
        <w:rPr>
          <w:rStyle w:val="Emphasis"/>
          <w:highlight w:val="cyan"/>
        </w:rPr>
        <w:t>SNA theorists</w:t>
      </w:r>
      <w:r w:rsidRPr="00070C38">
        <w:rPr>
          <w:sz w:val="16"/>
        </w:rPr>
        <w:t>.</w:t>
      </w:r>
    </w:p>
    <w:p w14:paraId="75858082" w14:textId="77777777" w:rsidR="00DB0FED" w:rsidRPr="00070C38" w:rsidRDefault="00DB0FED" w:rsidP="00DB0FED">
      <w:pPr>
        <w:rPr>
          <w:sz w:val="16"/>
        </w:rPr>
      </w:pPr>
      <w:r w:rsidRPr="00070C38">
        <w:rPr>
          <w:sz w:val="16"/>
        </w:rPr>
        <w:t xml:space="preserve">Iran was not the only rogue state to abandon its nuclear program without a fight. </w:t>
      </w:r>
      <w:r w:rsidRPr="00070C38">
        <w:rPr>
          <w:rStyle w:val="StyleUnderline"/>
        </w:rPr>
        <w:t>At times</w:t>
      </w:r>
      <w:r w:rsidRPr="00070C38">
        <w:rPr>
          <w:sz w:val="16"/>
        </w:rPr>
        <w:t xml:space="preserve"> </w:t>
      </w:r>
      <w:r w:rsidRPr="00070C38">
        <w:rPr>
          <w:rStyle w:val="Emphasis"/>
        </w:rPr>
        <w:t>de-nuclearization</w:t>
      </w:r>
      <w:r w:rsidRPr="00070C38">
        <w:rPr>
          <w:sz w:val="16"/>
        </w:rPr>
        <w:t xml:space="preserve"> </w:t>
      </w:r>
      <w:r w:rsidRPr="00070C38">
        <w:rPr>
          <w:rStyle w:val="StyleUnderline"/>
        </w:rPr>
        <w:t>occurred</w:t>
      </w:r>
      <w:r w:rsidRPr="00070C38">
        <w:rPr>
          <w:sz w:val="16"/>
        </w:rPr>
        <w:t xml:space="preserve"> </w:t>
      </w:r>
      <w:r w:rsidRPr="00070C38">
        <w:rPr>
          <w:rStyle w:val="Emphasis"/>
        </w:rPr>
        <w:t>by choice</w:t>
      </w:r>
      <w:r w:rsidRPr="00070C38">
        <w:rPr>
          <w:sz w:val="16"/>
        </w:rPr>
        <w:t xml:space="preserve">, as with South Africa and Libya, while at other times nonproliferation was thrust upon states, as was the case with the inchoate Syrian program. Colonel </w:t>
      </w:r>
      <w:proofErr w:type="spellStart"/>
      <w:proofErr w:type="gramStart"/>
      <w:r w:rsidRPr="00070C38">
        <w:rPr>
          <w:sz w:val="16"/>
        </w:rPr>
        <w:t>Mu‘</w:t>
      </w:r>
      <w:proofErr w:type="gramEnd"/>
      <w:r w:rsidRPr="00070C38">
        <w:rPr>
          <w:sz w:val="16"/>
        </w:rPr>
        <w:t>ammar</w:t>
      </w:r>
      <w:proofErr w:type="spellEnd"/>
      <w:r w:rsidRPr="00070C38">
        <w:rPr>
          <w:sz w:val="16"/>
        </w:rPr>
        <w:t xml:space="preserve"> Gadhafi’s motivation for his decision to shut down his WMD programs has been the subject of ferocious and heavily partisan debate. At issue is the extent to which the war in Iraq affected his calculations: Was Gadhafi concerned about being the next target of US counterproliferation, or was his decision a reflection of a broader effort to remove his government from the list of international pariahs? Supporters of the Bush administration posit a direct connection between the war and Gadhafi’s sudden change of heart. Negotiations with him had begun some years earlier under the Clinton administration, however, leading a number of observers to conclude that Libya would have abandoned its program regardless of what happened in Iraq.51 More recent work on the issue suggests that fear of being next on the US target list did affect Gadhafi’s thinking and can at the very least account for the timing of his offer to disarm.52 “Disarm” is probably not the right word, however, since Libya had nowhere near the requisite state capacity to build a bomb, and Gadhafi probably knew it. International Atomic Energy Agency inspectors found centrifuges and other crucial materials in their original packing crates, where they had apparently been for years.53 Libya may have announced it would not be joining the nuclear club following the invasion of Iraq, but that was likely a conclusion it had reached some time before. For these purposes, it is sufficient to note that Libya abandoned its program for the foreseeable future. </w:t>
      </w:r>
      <w:r w:rsidRPr="00070C38">
        <w:rPr>
          <w:rStyle w:val="Emphasis"/>
        </w:rPr>
        <w:t>Diplomacy worked</w:t>
      </w:r>
      <w:r w:rsidRPr="00070C38">
        <w:rPr>
          <w:sz w:val="16"/>
        </w:rPr>
        <w:t>, the nonproliferation regime held, and the rogue-state list shrank by one member.54</w:t>
      </w:r>
    </w:p>
    <w:p w14:paraId="1D9FE4E1" w14:textId="77777777" w:rsidR="00DB0FED" w:rsidRPr="00070C38" w:rsidRDefault="00DB0FED" w:rsidP="00DB0FED">
      <w:pPr>
        <w:rPr>
          <w:sz w:val="16"/>
        </w:rPr>
      </w:pPr>
      <w:r w:rsidRPr="00070C38">
        <w:rPr>
          <w:sz w:val="16"/>
        </w:rPr>
        <w:t xml:space="preserve">While it cannot yet be said that the 2007 Israeli airstrikes on a reactor construction site permanently removed the possibility of a Syrian nuclear weapon, the program has not restarted since the attack. </w:t>
      </w:r>
      <w:proofErr w:type="spellStart"/>
      <w:r w:rsidRPr="00070C38">
        <w:rPr>
          <w:sz w:val="16"/>
        </w:rPr>
        <w:t>Threeand</w:t>
      </w:r>
      <w:proofErr w:type="spellEnd"/>
      <w:r w:rsidRPr="00070C38">
        <w:rPr>
          <w:sz w:val="16"/>
        </w:rPr>
        <w:t xml:space="preserve">-a-half years passed between those strikes and the current civil war, during which Assad presumably had plenty of time to re-establish his reactors, should he have desired to do so. </w:t>
      </w:r>
      <w:proofErr w:type="gramStart"/>
      <w:r w:rsidRPr="00070C38">
        <w:rPr>
          <w:sz w:val="16"/>
        </w:rPr>
        <w:lastRenderedPageBreak/>
        <w:t>Instead</w:t>
      </w:r>
      <w:proofErr w:type="gramEnd"/>
      <w:r w:rsidRPr="00070C38">
        <w:rPr>
          <w:sz w:val="16"/>
        </w:rPr>
        <w:t xml:space="preserve"> it appears that his government abandoned its efforts, which had not progressed very far anyway.55 American intelligence had never been confident about Syria’s desire to build nuclear weapons in the first place, in large part because additional facilities required for such an effort were not under construction.56</w:t>
      </w:r>
    </w:p>
    <w:p w14:paraId="1A1C43B6" w14:textId="77777777" w:rsidR="00DB0FED" w:rsidRPr="00070C38" w:rsidRDefault="00DB0FED" w:rsidP="00DB0FED">
      <w:pPr>
        <w:rPr>
          <w:sz w:val="16"/>
        </w:rPr>
      </w:pPr>
      <w:r w:rsidRPr="00070C38">
        <w:rPr>
          <w:sz w:val="16"/>
        </w:rPr>
        <w:t xml:space="preserve">Overall, </w:t>
      </w:r>
      <w:r w:rsidRPr="004967CF">
        <w:rPr>
          <w:rStyle w:val="StyleUnderline"/>
          <w:highlight w:val="cyan"/>
        </w:rPr>
        <w:t>while prevention</w:t>
      </w:r>
      <w:r w:rsidRPr="004967CF">
        <w:rPr>
          <w:sz w:val="16"/>
          <w:highlight w:val="cyan"/>
        </w:rPr>
        <w:t xml:space="preserve"> </w:t>
      </w:r>
      <w:r w:rsidRPr="004967CF">
        <w:rPr>
          <w:rStyle w:val="Emphasis"/>
          <w:highlight w:val="cyan"/>
        </w:rPr>
        <w:t>occurred</w:t>
      </w:r>
      <w:r w:rsidRPr="00070C38">
        <w:rPr>
          <w:sz w:val="16"/>
        </w:rPr>
        <w:t xml:space="preserve"> </w:t>
      </w:r>
      <w:r w:rsidRPr="004967CF">
        <w:rPr>
          <w:rStyle w:val="StyleUnderline"/>
          <w:highlight w:val="cyan"/>
        </w:rPr>
        <w:t>in the second</w:t>
      </w:r>
      <w:r w:rsidRPr="00070C38">
        <w:rPr>
          <w:rStyle w:val="StyleUnderline"/>
        </w:rPr>
        <w:t xml:space="preserve"> nuclear age, </w:t>
      </w:r>
      <w:r w:rsidRPr="004967CF">
        <w:rPr>
          <w:rStyle w:val="StyleUnderline"/>
          <w:highlight w:val="cyan"/>
        </w:rPr>
        <w:t>its</w:t>
      </w:r>
      <w:r w:rsidRPr="004967CF">
        <w:rPr>
          <w:sz w:val="16"/>
          <w:highlight w:val="cyan"/>
        </w:rPr>
        <w:t xml:space="preserve"> </w:t>
      </w:r>
      <w:r w:rsidRPr="004967CF">
        <w:rPr>
          <w:rStyle w:val="Emphasis"/>
          <w:highlight w:val="cyan"/>
        </w:rPr>
        <w:t>pace</w:t>
      </w:r>
      <w:r w:rsidRPr="004967CF">
        <w:rPr>
          <w:sz w:val="16"/>
          <w:highlight w:val="cyan"/>
        </w:rPr>
        <w:t xml:space="preserve"> </w:t>
      </w:r>
      <w:r w:rsidRPr="004967CF">
        <w:rPr>
          <w:rStyle w:val="StyleUnderline"/>
          <w:highlight w:val="cyan"/>
        </w:rPr>
        <w:t>is</w:t>
      </w:r>
      <w:r w:rsidRPr="004967CF">
        <w:rPr>
          <w:sz w:val="16"/>
          <w:highlight w:val="cyan"/>
        </w:rPr>
        <w:t xml:space="preserve"> </w:t>
      </w:r>
      <w:r w:rsidRPr="004967CF">
        <w:rPr>
          <w:rStyle w:val="Emphasis"/>
          <w:highlight w:val="cyan"/>
        </w:rPr>
        <w:t>not increasing</w:t>
      </w:r>
      <w:r w:rsidRPr="00070C38">
        <w:rPr>
          <w:sz w:val="16"/>
        </w:rPr>
        <w:t xml:space="preserve">.57 </w:t>
      </w:r>
      <w:r w:rsidRPr="004967CF">
        <w:rPr>
          <w:rStyle w:val="Emphasis"/>
          <w:highlight w:val="cyan"/>
        </w:rPr>
        <w:t>Israel</w:t>
      </w:r>
      <w:r w:rsidRPr="00070C38">
        <w:rPr>
          <w:sz w:val="16"/>
        </w:rPr>
        <w:t xml:space="preserve">, for example, </w:t>
      </w:r>
      <w:r w:rsidRPr="004967CF">
        <w:rPr>
          <w:rStyle w:val="StyleUnderline"/>
          <w:highlight w:val="cyan"/>
        </w:rPr>
        <w:t>struck facilities</w:t>
      </w:r>
      <w:r w:rsidRPr="00070C38">
        <w:rPr>
          <w:rStyle w:val="StyleUnderline"/>
        </w:rPr>
        <w:t xml:space="preserve"> of its</w:t>
      </w:r>
      <w:r w:rsidRPr="00070C38">
        <w:rPr>
          <w:sz w:val="16"/>
        </w:rPr>
        <w:t xml:space="preserve"> </w:t>
      </w:r>
      <w:r w:rsidRPr="00070C38">
        <w:rPr>
          <w:rStyle w:val="Emphasis"/>
        </w:rPr>
        <w:t>Arab neighbors</w:t>
      </w:r>
      <w:r w:rsidRPr="00070C38">
        <w:rPr>
          <w:sz w:val="16"/>
        </w:rPr>
        <w:t xml:space="preserve"> during the first nuclear age as often as in the second. </w:t>
      </w:r>
      <w:r w:rsidRPr="004967CF">
        <w:rPr>
          <w:rStyle w:val="StyleUnderline"/>
          <w:highlight w:val="cyan"/>
        </w:rPr>
        <w:t>Nonproliferation</w:t>
      </w:r>
      <w:r w:rsidRPr="00070C38">
        <w:rPr>
          <w:rStyle w:val="StyleUnderline"/>
        </w:rPr>
        <w:t xml:space="preserve"> in the Middle East </w:t>
      </w:r>
      <w:r w:rsidRPr="004967CF">
        <w:rPr>
          <w:rStyle w:val="StyleUnderline"/>
          <w:highlight w:val="cyan"/>
        </w:rPr>
        <w:t>has come in</w:t>
      </w:r>
      <w:r w:rsidRPr="004967CF">
        <w:rPr>
          <w:sz w:val="16"/>
          <w:highlight w:val="cyan"/>
        </w:rPr>
        <w:t xml:space="preserve"> </w:t>
      </w:r>
      <w:r w:rsidRPr="004967CF">
        <w:rPr>
          <w:rStyle w:val="Emphasis"/>
          <w:highlight w:val="cyan"/>
        </w:rPr>
        <w:t>different forms</w:t>
      </w:r>
      <w:r w:rsidRPr="00070C38">
        <w:rPr>
          <w:sz w:val="16"/>
        </w:rPr>
        <w:t xml:space="preserve"> in the unipolar era, from high-level diplomacy to air strikes. </w:t>
      </w:r>
      <w:r w:rsidRPr="004967CF">
        <w:rPr>
          <w:rStyle w:val="StyleUnderline"/>
          <w:highlight w:val="cyan"/>
        </w:rPr>
        <w:t>But the</w:t>
      </w:r>
      <w:r w:rsidRPr="004967CF">
        <w:rPr>
          <w:sz w:val="16"/>
          <w:highlight w:val="cyan"/>
        </w:rPr>
        <w:t xml:space="preserve"> </w:t>
      </w:r>
      <w:r w:rsidRPr="004967CF">
        <w:rPr>
          <w:rStyle w:val="Emphasis"/>
          <w:highlight w:val="cyan"/>
        </w:rPr>
        <w:t>outcomes have been</w:t>
      </w:r>
      <w:r w:rsidRPr="00070C38">
        <w:rPr>
          <w:sz w:val="16"/>
        </w:rPr>
        <w:t xml:space="preserve"> roughly </w:t>
      </w:r>
      <w:r w:rsidRPr="004967CF">
        <w:rPr>
          <w:rStyle w:val="Emphasis"/>
          <w:highlight w:val="cyan"/>
        </w:rPr>
        <w:t>the same</w:t>
      </w:r>
      <w:r w:rsidRPr="00070C38">
        <w:rPr>
          <w:rStyle w:val="StyleUnderline"/>
        </w:rPr>
        <w:t>, and</w:t>
      </w:r>
      <w:r w:rsidRPr="00070C38">
        <w:rPr>
          <w:sz w:val="16"/>
        </w:rPr>
        <w:t xml:space="preserve"> </w:t>
      </w:r>
      <w:r w:rsidRPr="00070C38">
        <w:rPr>
          <w:rStyle w:val="Emphasis"/>
        </w:rPr>
        <w:t>nightmares</w:t>
      </w:r>
      <w:r w:rsidRPr="00070C38">
        <w:rPr>
          <w:sz w:val="16"/>
        </w:rPr>
        <w:t xml:space="preserve"> </w:t>
      </w:r>
      <w:r w:rsidRPr="00070C38">
        <w:rPr>
          <w:rStyle w:val="StyleUnderline"/>
        </w:rPr>
        <w:t>of a</w:t>
      </w:r>
      <w:r w:rsidRPr="00070C38">
        <w:rPr>
          <w:sz w:val="16"/>
        </w:rPr>
        <w:t xml:space="preserve"> </w:t>
      </w:r>
      <w:r w:rsidRPr="00070C38">
        <w:rPr>
          <w:rStyle w:val="Emphasis"/>
        </w:rPr>
        <w:t>region in a “nuclear context,”</w:t>
      </w:r>
      <w:r w:rsidRPr="00070C38">
        <w:rPr>
          <w:sz w:val="16"/>
        </w:rPr>
        <w:t xml:space="preserve"> </w:t>
      </w:r>
      <w:r w:rsidRPr="00070C38">
        <w:rPr>
          <w:rStyle w:val="StyleUnderline"/>
        </w:rPr>
        <w:t>or a</w:t>
      </w:r>
      <w:r w:rsidRPr="00070C38">
        <w:rPr>
          <w:sz w:val="16"/>
        </w:rPr>
        <w:t xml:space="preserve"> </w:t>
      </w:r>
      <w:r w:rsidRPr="00070C38">
        <w:rPr>
          <w:rStyle w:val="Emphasis"/>
        </w:rPr>
        <w:t>gallery of</w:t>
      </w:r>
      <w:r w:rsidRPr="00070C38">
        <w:rPr>
          <w:sz w:val="16"/>
        </w:rPr>
        <w:t xml:space="preserve"> nuclear-</w:t>
      </w:r>
      <w:r w:rsidRPr="00070C38">
        <w:rPr>
          <w:rStyle w:val="Emphasis"/>
        </w:rPr>
        <w:t>armed rogues</w:t>
      </w:r>
      <w:r w:rsidRPr="00070C38">
        <w:rPr>
          <w:rStyle w:val="StyleUnderline"/>
        </w:rPr>
        <w:t>, have</w:t>
      </w:r>
      <w:r w:rsidRPr="00070C38">
        <w:rPr>
          <w:sz w:val="16"/>
        </w:rPr>
        <w:t xml:space="preserve"> </w:t>
      </w:r>
      <w:r w:rsidRPr="00070C38">
        <w:rPr>
          <w:rStyle w:val="Emphasis"/>
        </w:rPr>
        <w:t>not come to pass</w:t>
      </w:r>
      <w:r w:rsidRPr="00070C38">
        <w:rPr>
          <w:sz w:val="16"/>
        </w:rPr>
        <w:t>.</w:t>
      </w:r>
    </w:p>
    <w:p w14:paraId="1AF27528" w14:textId="77777777" w:rsidR="004D15E7" w:rsidRDefault="004D15E7" w:rsidP="004D15E7">
      <w:pPr>
        <w:pStyle w:val="Heading4"/>
      </w:pPr>
      <w:r>
        <w:t xml:space="preserve">China and Russia will </w:t>
      </w:r>
      <w:r w:rsidRPr="004864FF">
        <w:rPr>
          <w:u w:val="single"/>
        </w:rPr>
        <w:t>cheat</w:t>
      </w:r>
      <w:r w:rsidRPr="00481A8A">
        <w:t xml:space="preserve"> and get a </w:t>
      </w:r>
      <w:r w:rsidRPr="00481A8A">
        <w:rPr>
          <w:u w:val="single"/>
        </w:rPr>
        <w:t>head start</w:t>
      </w:r>
      <w:r>
        <w:t xml:space="preserve"> on space dominance --- </w:t>
      </w:r>
      <w:r w:rsidRPr="004864FF">
        <w:rPr>
          <w:u w:val="single"/>
        </w:rPr>
        <w:t>game theory</w:t>
      </w:r>
      <w:r>
        <w:t xml:space="preserve"> proves </w:t>
      </w:r>
    </w:p>
    <w:p w14:paraId="62852DFC" w14:textId="77777777" w:rsidR="004D15E7" w:rsidRPr="00704A52" w:rsidRDefault="004D15E7" w:rsidP="004D15E7">
      <w:pPr>
        <w:rPr>
          <w:rStyle w:val="Style13ptBold"/>
        </w:rPr>
      </w:pPr>
      <w:proofErr w:type="spellStart"/>
      <w:r w:rsidRPr="00704A52">
        <w:rPr>
          <w:rStyle w:val="Style13ptBold"/>
        </w:rPr>
        <w:t>Chanock</w:t>
      </w:r>
      <w:proofErr w:type="spellEnd"/>
      <w:r w:rsidRPr="00704A52">
        <w:rPr>
          <w:rStyle w:val="Style13ptBold"/>
        </w:rPr>
        <w:t>, 13</w:t>
      </w:r>
    </w:p>
    <w:p w14:paraId="2A420E11" w14:textId="77777777" w:rsidR="004D15E7" w:rsidRPr="00704A52" w:rsidRDefault="004D15E7" w:rsidP="004D15E7">
      <w:r>
        <w:t xml:space="preserve">Alexander </w:t>
      </w:r>
      <w:proofErr w:type="spellStart"/>
      <w:r>
        <w:t>Chanock</w:t>
      </w:r>
      <w:proofErr w:type="spellEnd"/>
      <w:r>
        <w:t xml:space="preserve">, J.D. 2014, UCLA School of Law, “THE PROBLEMS AND POTENTIAL SOLUTIONS RELATED TO THE EMERGENCE OF SPACE WEAPONS IN THE 21ST CENTURY,” Journal of Air, Law, and Commerce. Volume 78, Issue 3. 2013. </w:t>
      </w:r>
      <w:hyperlink r:id="rId14" w:history="1">
        <w:r>
          <w:rPr>
            <w:rStyle w:val="Hyperlink"/>
          </w:rPr>
          <w:t>https://scholar.smu.edu/cgi/viewcontent.cgi?referer=https://www.google.com/&amp;httpsredir=1&amp;article=1327&amp;context=jalc</w:t>
        </w:r>
      </w:hyperlink>
    </w:p>
    <w:p w14:paraId="43225CC5" w14:textId="77777777" w:rsidR="004D15E7" w:rsidRDefault="004D15E7" w:rsidP="004D15E7">
      <w:pPr>
        <w:rPr>
          <w:rStyle w:val="StyleUnderline"/>
        </w:rPr>
      </w:pPr>
      <w:r w:rsidRPr="004864FF">
        <w:rPr>
          <w:rStyle w:val="StyleUnderline"/>
        </w:rPr>
        <w:t xml:space="preserve">Although </w:t>
      </w:r>
      <w:r w:rsidRPr="004864FF">
        <w:rPr>
          <w:rStyle w:val="Emphasis"/>
        </w:rPr>
        <w:t>space doves</w:t>
      </w:r>
      <w:r w:rsidRPr="004864FF">
        <w:rPr>
          <w:rStyle w:val="StyleUnderline"/>
        </w:rPr>
        <w:t xml:space="preserve"> have many valid arguments for reducing</w:t>
      </w:r>
      <w:r w:rsidRPr="00B1142B">
        <w:rPr>
          <w:sz w:val="16"/>
        </w:rPr>
        <w:t xml:space="preserve"> the danger of </w:t>
      </w:r>
      <w:r w:rsidRPr="004864FF">
        <w:rPr>
          <w:rStyle w:val="StyleUnderline"/>
        </w:rPr>
        <w:t>space weaponization</w:t>
      </w:r>
      <w:proofErr w:type="gramStart"/>
      <w:r w:rsidRPr="00B1142B">
        <w:rPr>
          <w:sz w:val="16"/>
        </w:rPr>
        <w:t xml:space="preserve">, in reality, </w:t>
      </w:r>
      <w:r w:rsidRPr="004864FF">
        <w:rPr>
          <w:rStyle w:val="Emphasis"/>
        </w:rPr>
        <w:t>it</w:t>
      </w:r>
      <w:proofErr w:type="gramEnd"/>
      <w:r w:rsidRPr="004864FF">
        <w:rPr>
          <w:rStyle w:val="Emphasis"/>
        </w:rPr>
        <w:t xml:space="preserve"> is unlikely </w:t>
      </w:r>
      <w:r w:rsidRPr="00B1142B">
        <w:rPr>
          <w:sz w:val="16"/>
        </w:rPr>
        <w:t xml:space="preserve">that </w:t>
      </w:r>
      <w:r w:rsidRPr="004864FF">
        <w:rPr>
          <w:rStyle w:val="Emphasis"/>
        </w:rPr>
        <w:t>their ideas will prevail</w:t>
      </w:r>
      <w:r w:rsidRPr="00B1142B">
        <w:rPr>
          <w:sz w:val="16"/>
        </w:rPr>
        <w:t xml:space="preserve">. One problem with </w:t>
      </w:r>
      <w:r w:rsidRPr="003D6C82">
        <w:rPr>
          <w:rStyle w:val="StyleUnderline"/>
          <w:highlight w:val="cyan"/>
        </w:rPr>
        <w:t>a</w:t>
      </w:r>
      <w:r w:rsidRPr="00B1142B">
        <w:rPr>
          <w:sz w:val="16"/>
        </w:rPr>
        <w:t xml:space="preserve"> complete </w:t>
      </w:r>
      <w:r w:rsidRPr="003D6C82">
        <w:rPr>
          <w:rStyle w:val="Emphasis"/>
          <w:highlight w:val="cyan"/>
        </w:rPr>
        <w:t>ban</w:t>
      </w:r>
      <w:r w:rsidRPr="00B1142B">
        <w:rPr>
          <w:sz w:val="16"/>
        </w:rPr>
        <w:t xml:space="preserve"> </w:t>
      </w:r>
      <w:r w:rsidRPr="003D6C82">
        <w:rPr>
          <w:rStyle w:val="StyleUnderline"/>
          <w:highlight w:val="cyan"/>
        </w:rPr>
        <w:t>on space weaponization</w:t>
      </w:r>
      <w:r w:rsidRPr="00B1142B">
        <w:rPr>
          <w:sz w:val="16"/>
        </w:rPr>
        <w:t xml:space="preserve"> is that it </w:t>
      </w:r>
      <w:r w:rsidRPr="003D6C82">
        <w:rPr>
          <w:rStyle w:val="StyleUnderline"/>
          <w:highlight w:val="cyan"/>
        </w:rPr>
        <w:t>invokes the</w:t>
      </w:r>
      <w:r w:rsidRPr="004864FF">
        <w:rPr>
          <w:rStyle w:val="StyleUnderline"/>
        </w:rPr>
        <w:t xml:space="preserve"> problems of the </w:t>
      </w:r>
      <w:r w:rsidRPr="003D6C82">
        <w:rPr>
          <w:rStyle w:val="Emphasis"/>
          <w:highlight w:val="cyan"/>
        </w:rPr>
        <w:t>prisoners' dilemma</w:t>
      </w:r>
      <w:r w:rsidRPr="00B1142B">
        <w:rPr>
          <w:sz w:val="16"/>
        </w:rPr>
        <w:t xml:space="preserve">.116 </w:t>
      </w:r>
      <w:r w:rsidRPr="003D6C82">
        <w:rPr>
          <w:rStyle w:val="StyleUnderline"/>
        </w:rPr>
        <w:t>If</w:t>
      </w:r>
      <w:r w:rsidRPr="004864FF">
        <w:rPr>
          <w:rStyle w:val="StyleUnderline"/>
        </w:rPr>
        <w:t xml:space="preserve"> the U</w:t>
      </w:r>
      <w:r w:rsidRPr="00B1142B">
        <w:rPr>
          <w:sz w:val="16"/>
        </w:rPr>
        <w:t xml:space="preserve">nited </w:t>
      </w:r>
      <w:r w:rsidRPr="004864FF">
        <w:rPr>
          <w:rStyle w:val="StyleUnderline"/>
        </w:rPr>
        <w:t>S</w:t>
      </w:r>
      <w:r w:rsidRPr="00B1142B">
        <w:rPr>
          <w:sz w:val="16"/>
        </w:rPr>
        <w:t xml:space="preserve">tates </w:t>
      </w:r>
      <w:r w:rsidRPr="004864FF">
        <w:rPr>
          <w:rStyle w:val="StyleUnderline"/>
        </w:rPr>
        <w:t>decides to stop production of space weapons and</w:t>
      </w:r>
      <w:r w:rsidRPr="00B1142B">
        <w:rPr>
          <w:sz w:val="16"/>
        </w:rPr>
        <w:t xml:space="preserve"> the other superpowers, such as </w:t>
      </w:r>
      <w:r w:rsidRPr="004864FF">
        <w:rPr>
          <w:rStyle w:val="StyleUnderline"/>
        </w:rPr>
        <w:t>China and Russia, do the same</w:t>
      </w:r>
      <w:r w:rsidRPr="00B1142B">
        <w:rPr>
          <w:sz w:val="16"/>
        </w:rPr>
        <w:t xml:space="preserve">, then </w:t>
      </w:r>
      <w:r w:rsidRPr="004864FF">
        <w:rPr>
          <w:rStyle w:val="StyleUnderline"/>
        </w:rPr>
        <w:t xml:space="preserve">all of the </w:t>
      </w:r>
      <w:proofErr w:type="gramStart"/>
      <w:r w:rsidRPr="004864FF">
        <w:rPr>
          <w:rStyle w:val="StyleUnderline"/>
        </w:rPr>
        <w:t>parties</w:t>
      </w:r>
      <w:proofErr w:type="gramEnd"/>
      <w:r w:rsidRPr="004864FF">
        <w:rPr>
          <w:rStyle w:val="StyleUnderline"/>
        </w:rPr>
        <w:t xml:space="preserve"> win</w:t>
      </w:r>
      <w:r w:rsidRPr="00B1142B">
        <w:rPr>
          <w:sz w:val="16"/>
        </w:rPr>
        <w:t xml:space="preserve">. However, </w:t>
      </w:r>
      <w:r w:rsidRPr="003D6C82">
        <w:rPr>
          <w:rStyle w:val="StyleUnderline"/>
          <w:highlight w:val="cyan"/>
        </w:rPr>
        <w:t>if</w:t>
      </w:r>
      <w:r w:rsidRPr="00B1142B">
        <w:rPr>
          <w:sz w:val="16"/>
        </w:rPr>
        <w:t xml:space="preserve"> a country like </w:t>
      </w:r>
      <w:r w:rsidRPr="003D6C82">
        <w:rPr>
          <w:rStyle w:val="StyleUnderline"/>
          <w:highlight w:val="cyan"/>
        </w:rPr>
        <w:t>China or Russia</w:t>
      </w:r>
      <w:r w:rsidRPr="00B1142B">
        <w:rPr>
          <w:sz w:val="16"/>
        </w:rPr>
        <w:t xml:space="preserve"> </w:t>
      </w:r>
      <w:r w:rsidRPr="004864FF">
        <w:rPr>
          <w:rStyle w:val="Emphasis"/>
        </w:rPr>
        <w:t xml:space="preserve">decides to </w:t>
      </w:r>
      <w:r w:rsidRPr="003D6C82">
        <w:rPr>
          <w:rStyle w:val="Emphasis"/>
          <w:highlight w:val="cyan"/>
        </w:rPr>
        <w:t>violate</w:t>
      </w:r>
      <w:r w:rsidRPr="004864FF">
        <w:rPr>
          <w:rStyle w:val="Emphasis"/>
        </w:rPr>
        <w:t xml:space="preserve"> a prohibition </w:t>
      </w:r>
      <w:r w:rsidRPr="003D6C82">
        <w:rPr>
          <w:rStyle w:val="Emphasis"/>
        </w:rPr>
        <w:t>agreement</w:t>
      </w:r>
      <w:r w:rsidRPr="00B1142B">
        <w:rPr>
          <w:sz w:val="16"/>
        </w:rPr>
        <w:t xml:space="preserve"> </w:t>
      </w:r>
      <w:r w:rsidRPr="003D6C82">
        <w:rPr>
          <w:rStyle w:val="StyleUnderline"/>
          <w:highlight w:val="cyan"/>
        </w:rPr>
        <w:t>by developing weapons</w:t>
      </w:r>
      <w:r w:rsidRPr="00B1142B">
        <w:rPr>
          <w:sz w:val="16"/>
        </w:rPr>
        <w:t xml:space="preserve">, </w:t>
      </w:r>
      <w:r w:rsidRPr="003D6C82">
        <w:rPr>
          <w:rStyle w:val="StyleUnderline"/>
          <w:highlight w:val="cyan"/>
        </w:rPr>
        <w:t>it could</w:t>
      </w:r>
      <w:r w:rsidRPr="00B1142B">
        <w:rPr>
          <w:sz w:val="16"/>
        </w:rPr>
        <w:t xml:space="preserve"> potentially </w:t>
      </w:r>
      <w:r w:rsidRPr="003D6C82">
        <w:rPr>
          <w:rStyle w:val="StyleUnderline"/>
          <w:highlight w:val="cyan"/>
        </w:rPr>
        <w:t xml:space="preserve">have a </w:t>
      </w:r>
      <w:r w:rsidRPr="003D6C82">
        <w:rPr>
          <w:rStyle w:val="Emphasis"/>
          <w:highlight w:val="cyan"/>
        </w:rPr>
        <w:t>significant head start</w:t>
      </w:r>
      <w:r w:rsidRPr="004864FF">
        <w:rPr>
          <w:rStyle w:val="StyleUnderline"/>
        </w:rPr>
        <w:t xml:space="preserve"> in the space weapons race</w:t>
      </w:r>
      <w:r w:rsidRPr="00B1142B">
        <w:rPr>
          <w:sz w:val="16"/>
        </w:rPr>
        <w:t xml:space="preserve">, </w:t>
      </w:r>
      <w:r w:rsidRPr="003D6C82">
        <w:rPr>
          <w:rStyle w:val="Emphasis"/>
          <w:highlight w:val="cyan"/>
        </w:rPr>
        <w:t>which would weaken the U</w:t>
      </w:r>
      <w:r w:rsidRPr="004864FF">
        <w:rPr>
          <w:rStyle w:val="Emphasis"/>
        </w:rPr>
        <w:t xml:space="preserve">nited </w:t>
      </w:r>
      <w:r w:rsidRPr="003D6C82">
        <w:rPr>
          <w:rStyle w:val="Emphasis"/>
          <w:highlight w:val="cyan"/>
        </w:rPr>
        <w:t>S</w:t>
      </w:r>
      <w:r w:rsidRPr="004864FF">
        <w:rPr>
          <w:rStyle w:val="Emphasis"/>
        </w:rPr>
        <w:t xml:space="preserve">tates' </w:t>
      </w:r>
      <w:r w:rsidRPr="003D6C82">
        <w:rPr>
          <w:rStyle w:val="Emphasis"/>
          <w:highlight w:val="cyan"/>
        </w:rPr>
        <w:t>military</w:t>
      </w:r>
      <w:r w:rsidRPr="004864FF">
        <w:rPr>
          <w:rStyle w:val="Emphasis"/>
        </w:rPr>
        <w:t xml:space="preserve"> ability</w:t>
      </w:r>
      <w:r w:rsidRPr="00B1142B">
        <w:rPr>
          <w:sz w:val="16"/>
        </w:rPr>
        <w:t xml:space="preserve">. Whether such a scenario will occur is difficult to predict, but the principles of </w:t>
      </w:r>
      <w:r w:rsidRPr="008478C6">
        <w:rPr>
          <w:rStyle w:val="StyleUnderline"/>
        </w:rPr>
        <w:t>the prisoners' dilemma indicate</w:t>
      </w:r>
      <w:r w:rsidRPr="00B1142B">
        <w:rPr>
          <w:sz w:val="16"/>
        </w:rPr>
        <w:t xml:space="preserve"> that </w:t>
      </w:r>
      <w:r w:rsidRPr="004864FF">
        <w:rPr>
          <w:rStyle w:val="StyleUnderline"/>
        </w:rPr>
        <w:t xml:space="preserve">there remains </w:t>
      </w:r>
      <w:r w:rsidRPr="003D6C82">
        <w:rPr>
          <w:rStyle w:val="StyleUnderline"/>
        </w:rPr>
        <w:t xml:space="preserve">a </w:t>
      </w:r>
      <w:r w:rsidRPr="003D6C82">
        <w:rPr>
          <w:rStyle w:val="Emphasis"/>
        </w:rPr>
        <w:t>strong possibility</w:t>
      </w:r>
      <w:r w:rsidRPr="003D6C82">
        <w:rPr>
          <w:rStyle w:val="StyleUnderline"/>
        </w:rPr>
        <w:t xml:space="preserve"> that</w:t>
      </w:r>
      <w:r w:rsidRPr="004864FF">
        <w:rPr>
          <w:rStyle w:val="StyleUnderline"/>
        </w:rPr>
        <w:t xml:space="preserve"> the </w:t>
      </w:r>
      <w:r w:rsidRPr="003D6C82">
        <w:rPr>
          <w:rStyle w:val="StyleUnderline"/>
          <w:highlight w:val="cyan"/>
        </w:rPr>
        <w:t xml:space="preserve">parties will </w:t>
      </w:r>
      <w:r w:rsidRPr="003D6C82">
        <w:rPr>
          <w:rStyle w:val="Emphasis"/>
          <w:highlight w:val="cyan"/>
        </w:rPr>
        <w:t>secretly develop</w:t>
      </w:r>
      <w:r w:rsidRPr="004864FF">
        <w:rPr>
          <w:rStyle w:val="StyleUnderline"/>
        </w:rPr>
        <w:t xml:space="preserve"> the weapons to gain an advantage.</w:t>
      </w:r>
      <w:r w:rsidRPr="00B1142B">
        <w:rPr>
          <w:sz w:val="16"/>
        </w:rPr>
        <w:t xml:space="preserve"> </w:t>
      </w:r>
      <w:r w:rsidRPr="003D6C82">
        <w:rPr>
          <w:rStyle w:val="Emphasis"/>
        </w:rPr>
        <w:t xml:space="preserve">The </w:t>
      </w:r>
      <w:r w:rsidRPr="003D6C82">
        <w:rPr>
          <w:rStyle w:val="Emphasis"/>
          <w:highlight w:val="cyan"/>
        </w:rPr>
        <w:t>incentive to "defect" will always remain</w:t>
      </w:r>
      <w:r w:rsidRPr="00B1142B">
        <w:rPr>
          <w:sz w:val="16"/>
        </w:rPr>
        <w:t xml:space="preserve">, </w:t>
      </w:r>
      <w:r w:rsidRPr="003D6C82">
        <w:rPr>
          <w:rStyle w:val="StyleUnderline"/>
          <w:highlight w:val="cyan"/>
        </w:rPr>
        <w:t>which makes</w:t>
      </w:r>
      <w:r w:rsidRPr="004864FF">
        <w:rPr>
          <w:rStyle w:val="StyleUnderline"/>
        </w:rPr>
        <w:t xml:space="preserve"> a long-term solution </w:t>
      </w:r>
      <w:r w:rsidRPr="003D6C82">
        <w:rPr>
          <w:rStyle w:val="StyleUnderline"/>
          <w:highlight w:val="cyan"/>
        </w:rPr>
        <w:t xml:space="preserve">addressing </w:t>
      </w:r>
      <w:r w:rsidRPr="008478C6">
        <w:rPr>
          <w:rStyle w:val="StyleUnderline"/>
        </w:rPr>
        <w:t xml:space="preserve">space </w:t>
      </w:r>
      <w:r w:rsidRPr="003D6C82">
        <w:rPr>
          <w:rStyle w:val="StyleUnderline"/>
          <w:highlight w:val="cyan"/>
        </w:rPr>
        <w:t>weaponization</w:t>
      </w:r>
      <w:r w:rsidRPr="00B1142B">
        <w:rPr>
          <w:sz w:val="16"/>
        </w:rPr>
        <w:t xml:space="preserve"> almost </w:t>
      </w:r>
      <w:r w:rsidRPr="003D6C82">
        <w:rPr>
          <w:rStyle w:val="Emphasis"/>
          <w:highlight w:val="cyan"/>
        </w:rPr>
        <w:t>impossible</w:t>
      </w:r>
      <w:r w:rsidRPr="00B1142B">
        <w:rPr>
          <w:sz w:val="16"/>
        </w:rPr>
        <w:t xml:space="preserve"> to achieve, </w:t>
      </w:r>
      <w:r w:rsidRPr="003D6C82">
        <w:rPr>
          <w:rStyle w:val="Emphasis"/>
          <w:highlight w:val="cyan"/>
        </w:rPr>
        <w:t>even if the U</w:t>
      </w:r>
      <w:r w:rsidRPr="00B1142B">
        <w:rPr>
          <w:sz w:val="16"/>
        </w:rPr>
        <w:t xml:space="preserve">nited </w:t>
      </w:r>
      <w:r w:rsidRPr="003D6C82">
        <w:rPr>
          <w:rStyle w:val="Emphasis"/>
          <w:highlight w:val="cyan"/>
        </w:rPr>
        <w:t>S</w:t>
      </w:r>
      <w:r w:rsidRPr="00B1142B">
        <w:rPr>
          <w:sz w:val="16"/>
        </w:rPr>
        <w:t xml:space="preserve">tates </w:t>
      </w:r>
      <w:r w:rsidRPr="003D6C82">
        <w:rPr>
          <w:rStyle w:val="Emphasis"/>
          <w:highlight w:val="cyan"/>
        </w:rPr>
        <w:t>spearheads the effort</w:t>
      </w:r>
      <w:r w:rsidRPr="00B1142B">
        <w:rPr>
          <w:sz w:val="16"/>
        </w:rPr>
        <w:t xml:space="preserve">."' Thus, there is a strong argument against space doves that </w:t>
      </w:r>
      <w:r w:rsidRPr="003D6C82">
        <w:rPr>
          <w:rStyle w:val="Emphasis"/>
          <w:highlight w:val="cyan"/>
        </w:rPr>
        <w:t>the</w:t>
      </w:r>
      <w:r w:rsidRPr="008478C6">
        <w:rPr>
          <w:rStyle w:val="Emphasis"/>
        </w:rPr>
        <w:t xml:space="preserve"> most rational </w:t>
      </w:r>
      <w:r w:rsidRPr="003D6C82">
        <w:rPr>
          <w:rStyle w:val="Emphasis"/>
          <w:highlight w:val="cyan"/>
        </w:rPr>
        <w:t>choice is</w:t>
      </w:r>
      <w:r w:rsidRPr="004864FF">
        <w:rPr>
          <w:rStyle w:val="Emphasis"/>
        </w:rPr>
        <w:t xml:space="preserve"> </w:t>
      </w:r>
      <w:r w:rsidRPr="008478C6">
        <w:rPr>
          <w:rStyle w:val="Emphasis"/>
        </w:rPr>
        <w:t xml:space="preserve">to develop space </w:t>
      </w:r>
      <w:r w:rsidRPr="003D6C82">
        <w:rPr>
          <w:rStyle w:val="Emphasis"/>
          <w:highlight w:val="cyan"/>
        </w:rPr>
        <w:t>weapons</w:t>
      </w:r>
      <w:r w:rsidRPr="004864FF">
        <w:rPr>
          <w:rStyle w:val="StyleUnderline"/>
        </w:rPr>
        <w:t xml:space="preserve"> to ensure that the U</w:t>
      </w:r>
      <w:r w:rsidRPr="00B1142B">
        <w:rPr>
          <w:sz w:val="16"/>
        </w:rPr>
        <w:t xml:space="preserve">nited </w:t>
      </w:r>
      <w:r w:rsidRPr="004864FF">
        <w:rPr>
          <w:rStyle w:val="StyleUnderline"/>
        </w:rPr>
        <w:t>S</w:t>
      </w:r>
      <w:r w:rsidRPr="00B1142B">
        <w:rPr>
          <w:sz w:val="16"/>
        </w:rPr>
        <w:t xml:space="preserve">tates </w:t>
      </w:r>
      <w:r w:rsidRPr="004864FF">
        <w:rPr>
          <w:rStyle w:val="StyleUnderline"/>
        </w:rPr>
        <w:t>gets placed in an advantageous position in the prisoners' dilemma.</w:t>
      </w:r>
    </w:p>
    <w:p w14:paraId="258F783A" w14:textId="77777777" w:rsidR="002D3101" w:rsidRDefault="002D3101" w:rsidP="002D3101">
      <w:pPr>
        <w:pStyle w:val="Heading4"/>
      </w:pPr>
      <w:r>
        <w:t>Space norms fail---countries overwhelmingly follow their own interests</w:t>
      </w:r>
    </w:p>
    <w:p w14:paraId="0C040085" w14:textId="77777777" w:rsidR="002D3101" w:rsidRPr="00182F89" w:rsidRDefault="002D3101" w:rsidP="002D3101">
      <w:r>
        <w:t xml:space="preserve">Steve </w:t>
      </w:r>
      <w:proofErr w:type="spellStart"/>
      <w:r w:rsidRPr="00500CC9">
        <w:rPr>
          <w:rStyle w:val="Style13ptBold"/>
        </w:rPr>
        <w:t>Lambakis</w:t>
      </w:r>
      <w:proofErr w:type="spellEnd"/>
      <w:r w:rsidRPr="00500CC9">
        <w:rPr>
          <w:rStyle w:val="Style13ptBold"/>
        </w:rPr>
        <w:t xml:space="preserve"> 17</w:t>
      </w:r>
      <w:r>
        <w:t xml:space="preserve">, Director of Space Studies at the National Institute for Public Policy, PhD in </w:t>
      </w:r>
      <w:proofErr w:type="gramStart"/>
      <w:r>
        <w:t>IR</w:t>
      </w:r>
      <w:proofErr w:type="gramEnd"/>
      <w:r>
        <w:t xml:space="preserve"> and military strategy, “Foreign Space Capabilities: Implications for U.S. National Security,” September 2017, </w:t>
      </w:r>
      <w:r w:rsidRPr="00500CC9">
        <w:t>http://www.nipp.org/wp-content/uploads/2017/09/Foreign-Space-Capabilities-pub-2017.pdf</w:t>
      </w:r>
    </w:p>
    <w:p w14:paraId="1094B1AE" w14:textId="77777777" w:rsidR="002D3101" w:rsidRPr="00BD74E0" w:rsidRDefault="002D3101" w:rsidP="002D3101">
      <w:pPr>
        <w:rPr>
          <w:sz w:val="16"/>
        </w:rPr>
      </w:pPr>
      <w:r w:rsidRPr="00BD74E0">
        <w:rPr>
          <w:sz w:val="16"/>
        </w:rPr>
        <w:t xml:space="preserve">There is significant discussion in official circles today about bolstering behavioral norms in space. But to </w:t>
      </w:r>
      <w:r w:rsidRPr="00BD74E0">
        <w:rPr>
          <w:rStyle w:val="StyleUnderline"/>
        </w:rPr>
        <w:t>whose “norms” will nations adhere?</w:t>
      </w:r>
      <w:r w:rsidRPr="00BD74E0">
        <w:rPr>
          <w:sz w:val="16"/>
        </w:rPr>
        <w:t xml:space="preserve"> As the U.S. Deputy Assistant Secretary of Defense for Space, Doug </w:t>
      </w:r>
      <w:proofErr w:type="spellStart"/>
      <w:r w:rsidRPr="00BD74E0">
        <w:rPr>
          <w:sz w:val="16"/>
        </w:rPr>
        <w:t>Loverro</w:t>
      </w:r>
      <w:proofErr w:type="spellEnd"/>
      <w:r w:rsidRPr="00BD74E0">
        <w:rPr>
          <w:sz w:val="16"/>
        </w:rPr>
        <w:t xml:space="preserve"> put it, “we don’t want people shooting at satellites, we don’t believe that’s a good thing for mankind.”280 It has also been said that the establishment of norms </w:t>
      </w:r>
      <w:r w:rsidRPr="00BD74E0">
        <w:rPr>
          <w:sz w:val="16"/>
        </w:rPr>
        <w:lastRenderedPageBreak/>
        <w:t>“serves as a reminder that any battle for control over the use of space to support military operations begins well before forces begin to mobilize on Earth.”281</w:t>
      </w:r>
    </w:p>
    <w:p w14:paraId="33711F00" w14:textId="77777777" w:rsidR="002D3101" w:rsidRPr="00BD74E0" w:rsidRDefault="002D3101" w:rsidP="002D3101">
      <w:pPr>
        <w:rPr>
          <w:sz w:val="16"/>
        </w:rPr>
      </w:pPr>
      <w:r w:rsidRPr="00D12A1C">
        <w:rPr>
          <w:rStyle w:val="StyleUnderline"/>
          <w:highlight w:val="yellow"/>
        </w:rPr>
        <w:t xml:space="preserve">We </w:t>
      </w:r>
      <w:r w:rsidRPr="00D12A1C">
        <w:rPr>
          <w:rStyle w:val="Emphasis"/>
          <w:highlight w:val="yellow"/>
        </w:rPr>
        <w:t>cannot assume</w:t>
      </w:r>
      <w:r w:rsidRPr="00BD74E0">
        <w:rPr>
          <w:sz w:val="16"/>
        </w:rPr>
        <w:t xml:space="preserve">, however, </w:t>
      </w:r>
      <w:r w:rsidRPr="00BD74E0">
        <w:rPr>
          <w:rStyle w:val="StyleUnderline"/>
        </w:rPr>
        <w:t xml:space="preserve">that the </w:t>
      </w:r>
      <w:r w:rsidRPr="00D12A1C">
        <w:rPr>
          <w:rStyle w:val="StyleUnderline"/>
          <w:highlight w:val="yellow"/>
        </w:rPr>
        <w:t>norms</w:t>
      </w:r>
      <w:r w:rsidRPr="00BD74E0">
        <w:rPr>
          <w:rStyle w:val="StyleUnderline"/>
        </w:rPr>
        <w:t xml:space="preserve"> which </w:t>
      </w:r>
      <w:r w:rsidRPr="00D12A1C">
        <w:rPr>
          <w:rStyle w:val="StyleUnderline"/>
          <w:highlight w:val="yellow"/>
        </w:rPr>
        <w:t>other states adopt will be those</w:t>
      </w:r>
      <w:r w:rsidRPr="00BD74E0">
        <w:rPr>
          <w:rStyle w:val="StyleUnderline"/>
        </w:rPr>
        <w:t xml:space="preserve"> norms </w:t>
      </w:r>
      <w:r w:rsidRPr="00D12A1C">
        <w:rPr>
          <w:rStyle w:val="StyleUnderline"/>
          <w:highlight w:val="yellow"/>
        </w:rPr>
        <w:t>we deem appropriat</w:t>
      </w:r>
      <w:r w:rsidRPr="00BD74E0">
        <w:rPr>
          <w:rStyle w:val="StyleUnderline"/>
        </w:rPr>
        <w:t>e to ensure</w:t>
      </w:r>
      <w:r w:rsidRPr="00BD74E0">
        <w:rPr>
          <w:sz w:val="16"/>
        </w:rPr>
        <w:t xml:space="preserve"> peaceful actions and </w:t>
      </w:r>
      <w:r w:rsidRPr="00BD74E0">
        <w:rPr>
          <w:rStyle w:val="StyleUnderline"/>
        </w:rPr>
        <w:t xml:space="preserve">safe behavior in space. </w:t>
      </w:r>
      <w:r w:rsidRPr="00D12A1C">
        <w:rPr>
          <w:rStyle w:val="StyleUnderline"/>
          <w:highlight w:val="yellow"/>
        </w:rPr>
        <w:t>The last decade is replete with</w:t>
      </w:r>
      <w:r w:rsidRPr="00BD74E0">
        <w:rPr>
          <w:rStyle w:val="StyleUnderline"/>
        </w:rPr>
        <w:t xml:space="preserve"> examples of </w:t>
      </w:r>
      <w:r w:rsidRPr="00D12A1C">
        <w:rPr>
          <w:rStyle w:val="StyleUnderline"/>
          <w:highlight w:val="yellow"/>
        </w:rPr>
        <w:t>other countries</w:t>
      </w:r>
      <w:r w:rsidRPr="00BD74E0">
        <w:rPr>
          <w:sz w:val="16"/>
        </w:rPr>
        <w:t xml:space="preserve">, some of which are potential adversaries of the United States, </w:t>
      </w:r>
      <w:r w:rsidRPr="00D12A1C">
        <w:rPr>
          <w:rStyle w:val="StyleUnderline"/>
          <w:highlight w:val="yellow"/>
        </w:rPr>
        <w:t>practicing</w:t>
      </w:r>
      <w:r w:rsidRPr="00BD74E0">
        <w:rPr>
          <w:rStyle w:val="StyleUnderline"/>
        </w:rPr>
        <w:t xml:space="preserve"> </w:t>
      </w:r>
      <w:r w:rsidRPr="00BD74E0">
        <w:rPr>
          <w:rStyle w:val="Emphasis"/>
        </w:rPr>
        <w:t xml:space="preserve">direct ascent </w:t>
      </w:r>
      <w:r w:rsidRPr="00D12A1C">
        <w:rPr>
          <w:rStyle w:val="Emphasis"/>
          <w:highlight w:val="yellow"/>
        </w:rPr>
        <w:t>ASAT maneuvers</w:t>
      </w:r>
      <w:r w:rsidRPr="00BD74E0">
        <w:rPr>
          <w:sz w:val="16"/>
        </w:rPr>
        <w:t xml:space="preserve">; one of these was destructive, demonstrating co-orbital ASAT operations, and practicing reversible interference through jamming of radio signals or dazzling infrared sensors. </w:t>
      </w:r>
      <w:r w:rsidRPr="00BD74E0">
        <w:rPr>
          <w:rStyle w:val="StyleUnderline"/>
        </w:rPr>
        <w:t xml:space="preserve">The norm of </w:t>
      </w:r>
      <w:r w:rsidRPr="00D12A1C">
        <w:rPr>
          <w:rStyle w:val="Emphasis"/>
          <w:highlight w:val="yellow"/>
        </w:rPr>
        <w:t>self-serving behavior</w:t>
      </w:r>
      <w:r w:rsidRPr="00BD74E0">
        <w:rPr>
          <w:rStyle w:val="Emphasis"/>
        </w:rPr>
        <w:t xml:space="preserve"> that advances national goals</w:t>
      </w:r>
      <w:r w:rsidRPr="00BD74E0">
        <w:rPr>
          <w:rStyle w:val="StyleUnderline"/>
        </w:rPr>
        <w:t xml:space="preserve"> </w:t>
      </w:r>
      <w:r w:rsidRPr="00D12A1C">
        <w:rPr>
          <w:rStyle w:val="StyleUnderline"/>
          <w:highlight w:val="yellow"/>
        </w:rPr>
        <w:t>is the norm that has been most obvious</w:t>
      </w:r>
      <w:r w:rsidRPr="00BD74E0">
        <w:rPr>
          <w:rStyle w:val="StyleUnderline"/>
        </w:rPr>
        <w:t xml:space="preserve"> in international relations</w:t>
      </w:r>
      <w:r w:rsidRPr="00BD74E0">
        <w:rPr>
          <w:sz w:val="16"/>
        </w:rPr>
        <w:t xml:space="preserve"> for centuries. </w:t>
      </w:r>
      <w:proofErr w:type="gramStart"/>
      <w:r w:rsidRPr="00BD74E0">
        <w:rPr>
          <w:sz w:val="16"/>
        </w:rPr>
        <w:t>And,</w:t>
      </w:r>
      <w:proofErr w:type="gramEnd"/>
      <w:r w:rsidRPr="00BD74E0">
        <w:rPr>
          <w:sz w:val="16"/>
        </w:rPr>
        <w:t xml:space="preserve"> </w:t>
      </w:r>
      <w:r w:rsidRPr="00BD74E0">
        <w:rPr>
          <w:rStyle w:val="StyleUnderline"/>
        </w:rPr>
        <w:t>this norm has been reflected in space over the past 10 years</w:t>
      </w:r>
      <w:r w:rsidRPr="00BD74E0">
        <w:rPr>
          <w:sz w:val="16"/>
        </w:rPr>
        <w:t xml:space="preserve">. Are efforts to create </w:t>
      </w:r>
      <w:r w:rsidRPr="00BD74E0">
        <w:rPr>
          <w:rStyle w:val="StyleUnderline"/>
        </w:rPr>
        <w:t>benign “</w:t>
      </w:r>
      <w:r w:rsidRPr="00D12A1C">
        <w:rPr>
          <w:rStyle w:val="StyleUnderline"/>
          <w:highlight w:val="yellow"/>
        </w:rPr>
        <w:t>rules of the road</w:t>
      </w:r>
      <w:r w:rsidRPr="00BD74E0">
        <w:rPr>
          <w:sz w:val="16"/>
        </w:rPr>
        <w:t xml:space="preserve">” likely to replace this norm? While possible in principle, it </w:t>
      </w:r>
      <w:r w:rsidRPr="00D12A1C">
        <w:rPr>
          <w:rStyle w:val="StyleUnderline"/>
          <w:highlight w:val="yellow"/>
        </w:rPr>
        <w:t>seem</w:t>
      </w:r>
      <w:r w:rsidRPr="00BD74E0">
        <w:rPr>
          <w:sz w:val="16"/>
        </w:rPr>
        <w:t xml:space="preserve">s </w:t>
      </w:r>
      <w:r w:rsidRPr="00D12A1C">
        <w:rPr>
          <w:rStyle w:val="Emphasis"/>
          <w:highlight w:val="yellow"/>
        </w:rPr>
        <w:t>extremely unlikely</w:t>
      </w:r>
      <w:r w:rsidRPr="00BD74E0">
        <w:rPr>
          <w:sz w:val="16"/>
        </w:rPr>
        <w:t>, and would be highly imprudent to assume as a basis for defense planning.</w:t>
      </w:r>
    </w:p>
    <w:p w14:paraId="15BF2516" w14:textId="77777777" w:rsidR="002D3101" w:rsidRPr="00BD74E0" w:rsidRDefault="002D3101" w:rsidP="002D3101">
      <w:pPr>
        <w:rPr>
          <w:sz w:val="16"/>
        </w:rPr>
      </w:pPr>
      <w:r w:rsidRPr="00BD74E0">
        <w:rPr>
          <w:sz w:val="16"/>
        </w:rPr>
        <w:t xml:space="preserve">Another norm that characterizes the current age and should inform our thinking about space is invasion of sovereign nations. In February 2014, Russia’s president Vladimir </w:t>
      </w:r>
      <w:r w:rsidRPr="00D12A1C">
        <w:rPr>
          <w:rStyle w:val="StyleUnderline"/>
          <w:highlight w:val="yellow"/>
        </w:rPr>
        <w:t>Putin invaded Ukraine</w:t>
      </w:r>
      <w:r w:rsidRPr="00BD74E0">
        <w:rPr>
          <w:sz w:val="16"/>
        </w:rPr>
        <w:t xml:space="preserve">, starting with the annexation of Crimea (part of Ukraine). Since the invasion, more than 10,000 Ukrainians have been killed. </w:t>
      </w:r>
      <w:r w:rsidRPr="00BD74E0">
        <w:rPr>
          <w:rStyle w:val="StyleUnderline"/>
        </w:rPr>
        <w:t xml:space="preserve">This has happened </w:t>
      </w:r>
      <w:r w:rsidRPr="00D12A1C">
        <w:rPr>
          <w:rStyle w:val="StyleUnderline"/>
          <w:highlight w:val="yellow"/>
        </w:rPr>
        <w:t>despite international norms</w:t>
      </w:r>
      <w:r w:rsidRPr="00BD74E0">
        <w:rPr>
          <w:rStyle w:val="StyleUnderline"/>
        </w:rPr>
        <w:t>, treaties, and agreements</w:t>
      </w:r>
      <w:r w:rsidRPr="00BD74E0">
        <w:rPr>
          <w:sz w:val="16"/>
        </w:rPr>
        <w:t xml:space="preserve"> that condemn such aggressive behavior and consider it to be politically shameful; indeed, international agreements and shaming speeches have been entirely ineffectual. The Ukrainians either did not consider that such a transgression could </w:t>
      </w:r>
      <w:proofErr w:type="gramStart"/>
      <w:r w:rsidRPr="00BD74E0">
        <w:rPr>
          <w:sz w:val="16"/>
        </w:rPr>
        <w:t>occur, or</w:t>
      </w:r>
      <w:proofErr w:type="gramEnd"/>
      <w:r w:rsidRPr="00BD74E0">
        <w:rPr>
          <w:sz w:val="16"/>
        </w:rPr>
        <w:t xml:space="preserve"> believed that the world would rally to their side to push back the invasion. Neither belief, of course, was </w:t>
      </w:r>
      <w:proofErr w:type="gramStart"/>
      <w:r w:rsidRPr="00BD74E0">
        <w:rPr>
          <w:sz w:val="16"/>
        </w:rPr>
        <w:t>based in reality</w:t>
      </w:r>
      <w:proofErr w:type="gramEnd"/>
      <w:r w:rsidRPr="00BD74E0">
        <w:rPr>
          <w:sz w:val="16"/>
        </w:rPr>
        <w:t xml:space="preserve">. </w:t>
      </w:r>
      <w:r w:rsidRPr="00BD74E0">
        <w:rPr>
          <w:rStyle w:val="Emphasis"/>
        </w:rPr>
        <w:t>All that matters</w:t>
      </w:r>
      <w:r w:rsidRPr="00BD74E0">
        <w:rPr>
          <w:sz w:val="16"/>
        </w:rPr>
        <w:t xml:space="preserve"> today </w:t>
      </w:r>
      <w:r w:rsidRPr="00BD74E0">
        <w:rPr>
          <w:rStyle w:val="StyleUnderline"/>
        </w:rPr>
        <w:t>are the facts on the ground</w:t>
      </w:r>
      <w:r w:rsidRPr="00BD74E0">
        <w:rPr>
          <w:sz w:val="16"/>
        </w:rPr>
        <w:t>—i.e., the nature of the regimes confronting us and the strategies they are pursuing.</w:t>
      </w:r>
    </w:p>
    <w:p w14:paraId="60FE678D" w14:textId="77777777" w:rsidR="002D3101" w:rsidRPr="00D80265" w:rsidRDefault="002D3101" w:rsidP="002D3101">
      <w:pPr>
        <w:rPr>
          <w:sz w:val="16"/>
        </w:rPr>
      </w:pPr>
      <w:r w:rsidRPr="00BD74E0">
        <w:rPr>
          <w:rStyle w:val="StyleUnderline"/>
        </w:rPr>
        <w:t>There are broad national security implications of not having access to space</w:t>
      </w:r>
      <w:r w:rsidRPr="00BD74E0">
        <w:rPr>
          <w:sz w:val="16"/>
        </w:rPr>
        <w:t xml:space="preserve">. On land, at sea, and in the air, the United States customarily strives for peaceful, safe, and responsible behavior to avoid accidents, ensure international tensions do not flare up, and essentially collaborate with other states to ensure a stable, predictable environment—but it does so </w:t>
      </w:r>
      <w:proofErr w:type="gramStart"/>
      <w:r w:rsidRPr="00BD74E0">
        <w:rPr>
          <w:sz w:val="16"/>
        </w:rPr>
        <w:t>armed</w:t>
      </w:r>
      <w:proofErr w:type="gramEnd"/>
      <w:r w:rsidRPr="00BD74E0">
        <w:rPr>
          <w:sz w:val="16"/>
        </w:rPr>
        <w:t xml:space="preserve"> all the same, prepared to defend interests in each of those environments. Why? Because </w:t>
      </w:r>
      <w:r w:rsidRPr="00D12A1C">
        <w:rPr>
          <w:rStyle w:val="Emphasis"/>
          <w:highlight w:val="yellow"/>
        </w:rPr>
        <w:t>history is replete with violations of broken conventions</w:t>
      </w:r>
      <w:r w:rsidRPr="00BD74E0">
        <w:rPr>
          <w:rStyle w:val="StyleUnderline"/>
        </w:rPr>
        <w:t xml:space="preserve"> and international agreements, and</w:t>
      </w:r>
      <w:r w:rsidRPr="00BD74E0">
        <w:rPr>
          <w:sz w:val="16"/>
        </w:rPr>
        <w:t xml:space="preserve"> because </w:t>
      </w:r>
      <w:r w:rsidRPr="00BD74E0">
        <w:rPr>
          <w:rStyle w:val="StyleUnderline"/>
        </w:rPr>
        <w:t>peace does not</w:t>
      </w:r>
      <w:r w:rsidRPr="00BD74E0">
        <w:rPr>
          <w:sz w:val="16"/>
        </w:rPr>
        <w:t xml:space="preserve"> last.</w:t>
      </w:r>
    </w:p>
    <w:p w14:paraId="48AD3AB4" w14:textId="77777777" w:rsidR="00DB0FED" w:rsidRDefault="00DB0FED" w:rsidP="00DB0FED">
      <w:pPr>
        <w:pStyle w:val="Heading4"/>
      </w:pPr>
      <w:r>
        <w:t xml:space="preserve">No </w:t>
      </w:r>
      <w:proofErr w:type="spellStart"/>
      <w:r>
        <w:t>miscalc</w:t>
      </w:r>
      <w:proofErr w:type="spellEnd"/>
      <w:r>
        <w:t xml:space="preserve"> now---space deterrence is stable </w:t>
      </w:r>
    </w:p>
    <w:p w14:paraId="38B1DF9C" w14:textId="77777777" w:rsidR="00DB0FED" w:rsidRDefault="00DB0FED" w:rsidP="00DB0FED">
      <w:r w:rsidRPr="008D0EAA">
        <w:rPr>
          <w:rStyle w:val="Style13ptBold"/>
        </w:rPr>
        <w:t xml:space="preserve">Pellerin 17 </w:t>
      </w:r>
      <w:r>
        <w:t xml:space="preserve">– </w:t>
      </w:r>
      <w:r w:rsidRPr="001078A4">
        <w:t>independent science writer for broadcast and print. Her work appears regularly on the Discovery Channel and The Learning Channel</w:t>
      </w:r>
    </w:p>
    <w:p w14:paraId="1ADC43CF" w14:textId="77777777" w:rsidR="00DB0FED" w:rsidRDefault="00DB0FED" w:rsidP="00DB0FED">
      <w:r>
        <w:t>Cheryl, 1/26. “</w:t>
      </w:r>
      <w:proofErr w:type="spellStart"/>
      <w:r w:rsidRPr="001078A4">
        <w:t>Hyten</w:t>
      </w:r>
      <w:proofErr w:type="spellEnd"/>
      <w:r w:rsidRPr="001078A4">
        <w:t>: Deterrence in Space Means No War Will be Fought There</w:t>
      </w:r>
      <w:r>
        <w:t xml:space="preserve">.” </w:t>
      </w:r>
      <w:hyperlink r:id="rId15" w:history="1">
        <w:r w:rsidRPr="00531447">
          <w:rPr>
            <w:rStyle w:val="Hyperlink"/>
          </w:rPr>
          <w:t>https://www.defense.gov/Newsroom/News/Article/Article/1061833/hyten-deterrence-in-space-means-no-war-will-be-fought-there/</w:t>
        </w:r>
      </w:hyperlink>
    </w:p>
    <w:p w14:paraId="0F221167" w14:textId="77777777" w:rsidR="00DB0FED" w:rsidRPr="005A0D0D" w:rsidRDefault="00DB0FED" w:rsidP="00DB0FED">
      <w:pPr>
        <w:rPr>
          <w:sz w:val="16"/>
          <w:szCs w:val="16"/>
        </w:rPr>
      </w:pPr>
      <w:r w:rsidRPr="005A0D0D">
        <w:rPr>
          <w:sz w:val="16"/>
          <w:szCs w:val="16"/>
        </w:rPr>
        <w:t xml:space="preserve">--deterrence stable now – we have guaranteed attribution and know </w:t>
      </w:r>
      <w:proofErr w:type="spellStart"/>
      <w:r w:rsidRPr="005A0D0D">
        <w:rPr>
          <w:sz w:val="16"/>
          <w:szCs w:val="16"/>
        </w:rPr>
        <w:t>whats</w:t>
      </w:r>
      <w:proofErr w:type="spellEnd"/>
      <w:r w:rsidRPr="005A0D0D">
        <w:rPr>
          <w:sz w:val="16"/>
          <w:szCs w:val="16"/>
        </w:rPr>
        <w:t xml:space="preserve"> happening </w:t>
      </w:r>
    </w:p>
    <w:p w14:paraId="29024E8C" w14:textId="77777777" w:rsidR="00DB0FED" w:rsidRPr="005A0D0D" w:rsidRDefault="00DB0FED" w:rsidP="00DB0FED">
      <w:pPr>
        <w:rPr>
          <w:sz w:val="16"/>
          <w:szCs w:val="16"/>
        </w:rPr>
      </w:pPr>
      <w:r w:rsidRPr="005A0D0D">
        <w:rPr>
          <w:sz w:val="16"/>
          <w:szCs w:val="16"/>
        </w:rPr>
        <w:t xml:space="preserve">--GSSAP sees everything and relays it publicly + space enterprise relays </w:t>
      </w:r>
      <w:proofErr w:type="spellStart"/>
      <w:r w:rsidRPr="005A0D0D">
        <w:rPr>
          <w:sz w:val="16"/>
          <w:szCs w:val="16"/>
        </w:rPr>
        <w:t>ssa</w:t>
      </w:r>
      <w:proofErr w:type="spellEnd"/>
      <w:r w:rsidRPr="005A0D0D">
        <w:rPr>
          <w:sz w:val="16"/>
          <w:szCs w:val="16"/>
        </w:rPr>
        <w:t xml:space="preserve"> directly to military </w:t>
      </w:r>
    </w:p>
    <w:p w14:paraId="588C1831" w14:textId="77777777" w:rsidR="00DB0FED" w:rsidRPr="005A0D0D" w:rsidRDefault="00DB0FED" w:rsidP="00DB0FED">
      <w:pPr>
        <w:rPr>
          <w:sz w:val="16"/>
          <w:szCs w:val="16"/>
        </w:rPr>
      </w:pPr>
      <w:r w:rsidRPr="005A0D0D">
        <w:rPr>
          <w:sz w:val="16"/>
          <w:szCs w:val="16"/>
        </w:rPr>
        <w:t xml:space="preserve">--means no risk – prefer </w:t>
      </w:r>
      <w:proofErr w:type="spellStart"/>
      <w:r w:rsidRPr="005A0D0D">
        <w:rPr>
          <w:sz w:val="16"/>
          <w:szCs w:val="16"/>
        </w:rPr>
        <w:t>ev</w:t>
      </w:r>
      <w:proofErr w:type="spellEnd"/>
      <w:r w:rsidRPr="005A0D0D">
        <w:rPr>
          <w:sz w:val="16"/>
          <w:szCs w:val="16"/>
        </w:rPr>
        <w:t xml:space="preserve"> from commander of </w:t>
      </w:r>
      <w:proofErr w:type="spellStart"/>
      <w:r w:rsidRPr="005A0D0D">
        <w:rPr>
          <w:sz w:val="16"/>
          <w:szCs w:val="16"/>
        </w:rPr>
        <w:t>stratcom</w:t>
      </w:r>
      <w:proofErr w:type="spellEnd"/>
    </w:p>
    <w:p w14:paraId="1188E6A5" w14:textId="77777777" w:rsidR="00DB0FED" w:rsidRDefault="00DB0FED" w:rsidP="00DB0FED"/>
    <w:p w14:paraId="4C050F6C" w14:textId="77777777" w:rsidR="00DB0FED" w:rsidRPr="008D0EAA" w:rsidRDefault="00DB0FED" w:rsidP="00DB0FED">
      <w:pPr>
        <w:rPr>
          <w:sz w:val="16"/>
        </w:rPr>
      </w:pPr>
      <w:r w:rsidRPr="005A0D0D">
        <w:rPr>
          <w:rStyle w:val="TitleChar"/>
          <w:highlight w:val="cyan"/>
        </w:rPr>
        <w:t>Space capabilities</w:t>
      </w:r>
      <w:r w:rsidRPr="001078A4">
        <w:rPr>
          <w:rStyle w:val="TitleChar"/>
        </w:rPr>
        <w:t xml:space="preserve"> have </w:t>
      </w:r>
      <w:r w:rsidRPr="005A0D0D">
        <w:rPr>
          <w:rStyle w:val="TitleChar"/>
          <w:highlight w:val="cyan"/>
        </w:rPr>
        <w:t>created</w:t>
      </w:r>
      <w:r w:rsidRPr="001078A4">
        <w:rPr>
          <w:rStyle w:val="TitleChar"/>
        </w:rPr>
        <w:t xml:space="preserve"> a revolution in military affairs, </w:t>
      </w:r>
      <w:r w:rsidRPr="005A0D0D">
        <w:rPr>
          <w:rStyle w:val="TitleChar"/>
          <w:highlight w:val="cyan"/>
        </w:rPr>
        <w:t>an environment in which</w:t>
      </w:r>
      <w:r w:rsidRPr="001078A4">
        <w:rPr>
          <w:rStyle w:val="TitleChar"/>
        </w:rPr>
        <w:t xml:space="preserve"> information is key to the battlespace and </w:t>
      </w:r>
      <w:r w:rsidRPr="005A0D0D">
        <w:rPr>
          <w:rStyle w:val="TitleChar"/>
          <w:highlight w:val="cyan"/>
        </w:rPr>
        <w:t>deterrence means war will never be fought</w:t>
      </w:r>
      <w:r w:rsidRPr="001078A4">
        <w:rPr>
          <w:rStyle w:val="TitleChar"/>
        </w:rPr>
        <w:t xml:space="preserve"> in space, the </w:t>
      </w:r>
      <w:r w:rsidRPr="005A0D0D">
        <w:rPr>
          <w:rStyle w:val="TitleChar"/>
          <w:highlight w:val="cyan"/>
        </w:rPr>
        <w:t>commander of</w:t>
      </w:r>
      <w:r w:rsidRPr="008D0EAA">
        <w:rPr>
          <w:sz w:val="16"/>
        </w:rPr>
        <w:t xml:space="preserve"> U.S. </w:t>
      </w:r>
      <w:r w:rsidRPr="005A0D0D">
        <w:rPr>
          <w:rStyle w:val="TitleChar"/>
          <w:highlight w:val="cyan"/>
        </w:rPr>
        <w:t>Strat</w:t>
      </w:r>
      <w:r w:rsidRPr="008D0EAA">
        <w:rPr>
          <w:sz w:val="16"/>
        </w:rPr>
        <w:t xml:space="preserve">egic </w:t>
      </w:r>
      <w:r w:rsidRPr="005A0D0D">
        <w:rPr>
          <w:rStyle w:val="TitleChar"/>
          <w:highlight w:val="cyan"/>
        </w:rPr>
        <w:t>Com</w:t>
      </w:r>
      <w:r w:rsidRPr="008D0EAA">
        <w:rPr>
          <w:sz w:val="16"/>
        </w:rPr>
        <w:t xml:space="preserve">mand </w:t>
      </w:r>
      <w:r w:rsidRPr="005A0D0D">
        <w:rPr>
          <w:rStyle w:val="TitleChar"/>
          <w:highlight w:val="cyan"/>
        </w:rPr>
        <w:t>said</w:t>
      </w:r>
      <w:r w:rsidRPr="008D0EAA">
        <w:rPr>
          <w:sz w:val="16"/>
        </w:rPr>
        <w:t xml:space="preserve"> this week at Stanford University in California.</w:t>
      </w:r>
    </w:p>
    <w:p w14:paraId="792D8702" w14:textId="77777777" w:rsidR="00DB0FED" w:rsidRPr="008D0EAA" w:rsidRDefault="00DB0FED" w:rsidP="00DB0FED">
      <w:pPr>
        <w:rPr>
          <w:sz w:val="16"/>
        </w:rPr>
      </w:pPr>
      <w:r w:rsidRPr="008D0EAA">
        <w:rPr>
          <w:sz w:val="16"/>
        </w:rPr>
        <w:t xml:space="preserve">Air Force Gen. John E. </w:t>
      </w:r>
      <w:proofErr w:type="spellStart"/>
      <w:r w:rsidRPr="008D0EAA">
        <w:rPr>
          <w:sz w:val="16"/>
        </w:rPr>
        <w:t>Hyten</w:t>
      </w:r>
      <w:proofErr w:type="spellEnd"/>
      <w:r w:rsidRPr="008D0EAA">
        <w:rPr>
          <w:sz w:val="16"/>
        </w:rPr>
        <w:t xml:space="preserve"> spoke at the university’s Center for Security and Cooperation on </w:t>
      </w:r>
      <w:proofErr w:type="spellStart"/>
      <w:r w:rsidRPr="008D0EAA">
        <w:rPr>
          <w:sz w:val="16"/>
        </w:rPr>
        <w:t>Stratcom’s</w:t>
      </w:r>
      <w:proofErr w:type="spellEnd"/>
      <w:r w:rsidRPr="008D0EAA">
        <w:rPr>
          <w:sz w:val="16"/>
        </w:rPr>
        <w:t xml:space="preserve"> perspectives on 21st century deterrence in space. In the audience were Stanford faculty, postgraduate national security students, grad students and some undergrads, and retired government policymakers and national laboratory scientists.</w:t>
      </w:r>
    </w:p>
    <w:p w14:paraId="62A163B1" w14:textId="77777777" w:rsidR="00DB0FED" w:rsidRPr="008D0EAA" w:rsidRDefault="00DB0FED" w:rsidP="00DB0FED">
      <w:pPr>
        <w:rPr>
          <w:sz w:val="16"/>
        </w:rPr>
      </w:pPr>
      <w:proofErr w:type="spellStart"/>
      <w:r w:rsidRPr="008D0EAA">
        <w:rPr>
          <w:sz w:val="16"/>
        </w:rPr>
        <w:lastRenderedPageBreak/>
        <w:t>Hyten</w:t>
      </w:r>
      <w:proofErr w:type="spellEnd"/>
      <w:r w:rsidRPr="008D0EAA">
        <w:rPr>
          <w:sz w:val="16"/>
        </w:rPr>
        <w:t xml:space="preserve"> was nominated for reassignment to head </w:t>
      </w:r>
      <w:proofErr w:type="spellStart"/>
      <w:r w:rsidRPr="008D0EAA">
        <w:rPr>
          <w:sz w:val="16"/>
        </w:rPr>
        <w:t>Stratcom</w:t>
      </w:r>
      <w:proofErr w:type="spellEnd"/>
      <w:r w:rsidRPr="008D0EAA">
        <w:rPr>
          <w:sz w:val="16"/>
        </w:rPr>
        <w:t xml:space="preserve"> in September 2016. He commanded Air Force Space Command from 2014 to 2016.</w:t>
      </w:r>
    </w:p>
    <w:p w14:paraId="647A62D4" w14:textId="77777777" w:rsidR="00DB0FED" w:rsidRPr="008D0EAA" w:rsidRDefault="00DB0FED" w:rsidP="00DB0FED">
      <w:pPr>
        <w:rPr>
          <w:sz w:val="16"/>
        </w:rPr>
      </w:pPr>
      <w:r w:rsidRPr="008D0EAA">
        <w:rPr>
          <w:sz w:val="16"/>
        </w:rPr>
        <w:t>“I have two jobs as commander of Strategic Command,” he said.</w:t>
      </w:r>
    </w:p>
    <w:p w14:paraId="462E3D93" w14:textId="77777777" w:rsidR="00DB0FED" w:rsidRPr="008D0EAA" w:rsidRDefault="00DB0FED" w:rsidP="00DB0FED">
      <w:pPr>
        <w:rPr>
          <w:sz w:val="16"/>
        </w:rPr>
      </w:pPr>
      <w:r w:rsidRPr="008D0EAA">
        <w:rPr>
          <w:sz w:val="16"/>
        </w:rPr>
        <w:t xml:space="preserve">Job No. 1 is defending America against all threats, </w:t>
      </w:r>
      <w:proofErr w:type="spellStart"/>
      <w:r w:rsidRPr="008D0EAA">
        <w:rPr>
          <w:sz w:val="16"/>
        </w:rPr>
        <w:t>Hyten</w:t>
      </w:r>
      <w:proofErr w:type="spellEnd"/>
      <w:r w:rsidRPr="008D0EAA">
        <w:rPr>
          <w:sz w:val="16"/>
        </w:rPr>
        <w:t xml:space="preserve"> explained, and job No. 2 is defending and protecting the space </w:t>
      </w:r>
      <w:proofErr w:type="gramStart"/>
      <w:r w:rsidRPr="008D0EAA">
        <w:rPr>
          <w:sz w:val="16"/>
        </w:rPr>
        <w:t>environment</w:t>
      </w:r>
      <w:proofErr w:type="gramEnd"/>
      <w:r w:rsidRPr="008D0EAA">
        <w:rPr>
          <w:sz w:val="16"/>
        </w:rPr>
        <w:t xml:space="preserve"> so space is available for exploration to every generation in every nation.</w:t>
      </w:r>
    </w:p>
    <w:p w14:paraId="76FD1314" w14:textId="77777777" w:rsidR="00DB0FED" w:rsidRPr="008D0EAA" w:rsidRDefault="00DB0FED" w:rsidP="00DB0FED">
      <w:pPr>
        <w:rPr>
          <w:sz w:val="16"/>
        </w:rPr>
      </w:pPr>
      <w:r w:rsidRPr="008D0EAA">
        <w:rPr>
          <w:sz w:val="16"/>
        </w:rPr>
        <w:t>The space domain is critical to every military operation, the general said, noting that everything from humanitarian to major combat operations critically depend on space capabilities.</w:t>
      </w:r>
    </w:p>
    <w:p w14:paraId="65D1EEEF" w14:textId="77777777" w:rsidR="00DB0FED" w:rsidRPr="008D0EAA" w:rsidRDefault="00DB0FED" w:rsidP="00DB0FED">
      <w:pPr>
        <w:rPr>
          <w:sz w:val="16"/>
        </w:rPr>
      </w:pPr>
      <w:r w:rsidRPr="008D0EAA">
        <w:rPr>
          <w:sz w:val="16"/>
        </w:rPr>
        <w:t>21st Century Deterrence</w:t>
      </w:r>
    </w:p>
    <w:p w14:paraId="41C82CA7" w14:textId="77777777" w:rsidR="00DB0FED" w:rsidRPr="008D0EAA" w:rsidRDefault="00DB0FED" w:rsidP="00DB0FED">
      <w:pPr>
        <w:rPr>
          <w:sz w:val="16"/>
        </w:rPr>
      </w:pPr>
      <w:proofErr w:type="spellStart"/>
      <w:r w:rsidRPr="008D0EAA">
        <w:rPr>
          <w:sz w:val="16"/>
        </w:rPr>
        <w:t>Hyten</w:t>
      </w:r>
      <w:proofErr w:type="spellEnd"/>
      <w:r w:rsidRPr="008D0EAA">
        <w:rPr>
          <w:sz w:val="16"/>
        </w:rPr>
        <w:t xml:space="preserve"> said the most important element of space is geosynchronous orbit, a circular orbit 22,300 miles above the planet where satellites appear to be stationary above the surface of the earth. British science fiction writer, futurist and inventor Arthur C. Clark mathematically determined the orbit in 1947, the general said.</w:t>
      </w:r>
    </w:p>
    <w:p w14:paraId="3765D6BD" w14:textId="77777777" w:rsidR="00DB0FED" w:rsidRPr="008D0EAA" w:rsidRDefault="00DB0FED" w:rsidP="00DB0FED">
      <w:pPr>
        <w:rPr>
          <w:sz w:val="16"/>
        </w:rPr>
      </w:pPr>
      <w:r w:rsidRPr="008D0EAA">
        <w:rPr>
          <w:sz w:val="16"/>
        </w:rPr>
        <w:t xml:space="preserve">The orbit, also called GEO, is important for communications, </w:t>
      </w:r>
      <w:proofErr w:type="gramStart"/>
      <w:r w:rsidRPr="008D0EAA">
        <w:rPr>
          <w:sz w:val="16"/>
        </w:rPr>
        <w:t>television</w:t>
      </w:r>
      <w:proofErr w:type="gramEnd"/>
      <w:r w:rsidRPr="008D0EAA">
        <w:rPr>
          <w:sz w:val="16"/>
        </w:rPr>
        <w:t xml:space="preserve"> and radio satellites and for critical military satellites, </w:t>
      </w:r>
      <w:proofErr w:type="spellStart"/>
      <w:r w:rsidRPr="008D0EAA">
        <w:rPr>
          <w:sz w:val="16"/>
        </w:rPr>
        <w:t>Hyten</w:t>
      </w:r>
      <w:proofErr w:type="spellEnd"/>
      <w:r w:rsidRPr="008D0EAA">
        <w:rPr>
          <w:sz w:val="16"/>
        </w:rPr>
        <w:t xml:space="preserve"> said.</w:t>
      </w:r>
    </w:p>
    <w:p w14:paraId="58EBE2DB" w14:textId="77777777" w:rsidR="00DB0FED" w:rsidRPr="008D0EAA" w:rsidRDefault="00DB0FED" w:rsidP="00DB0FED">
      <w:pPr>
        <w:rPr>
          <w:sz w:val="16"/>
        </w:rPr>
      </w:pPr>
      <w:r w:rsidRPr="008D0EAA">
        <w:rPr>
          <w:sz w:val="16"/>
        </w:rPr>
        <w:t>“That’s where we do our special communications, from national command-and-control communications [to] … our nuclear business,” he added. “If somebody wants to threaten that and if they do something to geosynchronous orbit because of where that orbit is, the debris that's created will be there forever.”</w:t>
      </w:r>
    </w:p>
    <w:p w14:paraId="6C6ACF5C" w14:textId="77777777" w:rsidR="00DB0FED" w:rsidRPr="008D0EAA" w:rsidRDefault="00DB0FED" w:rsidP="00DB0FED">
      <w:pPr>
        <w:rPr>
          <w:sz w:val="16"/>
        </w:rPr>
      </w:pPr>
      <w:r w:rsidRPr="005A0D0D">
        <w:rPr>
          <w:rStyle w:val="TitleChar"/>
          <w:highlight w:val="cyan"/>
        </w:rPr>
        <w:t>Preventing</w:t>
      </w:r>
      <w:r w:rsidRPr="008D0EAA">
        <w:rPr>
          <w:sz w:val="16"/>
        </w:rPr>
        <w:t xml:space="preserve"> potential </w:t>
      </w:r>
      <w:r w:rsidRPr="005A0D0D">
        <w:rPr>
          <w:rStyle w:val="TitleChar"/>
          <w:highlight w:val="cyan"/>
        </w:rPr>
        <w:t>aggression</w:t>
      </w:r>
      <w:r w:rsidRPr="008D0EAA">
        <w:rPr>
          <w:rStyle w:val="TitleChar"/>
        </w:rPr>
        <w:t xml:space="preserve"> in space </w:t>
      </w:r>
      <w:r w:rsidRPr="005A0D0D">
        <w:rPr>
          <w:rStyle w:val="TitleChar"/>
          <w:highlight w:val="cyan"/>
        </w:rPr>
        <w:t>requires deterrence</w:t>
      </w:r>
      <w:r w:rsidRPr="008D0EAA">
        <w:rPr>
          <w:sz w:val="16"/>
        </w:rPr>
        <w:t xml:space="preserve">, </w:t>
      </w:r>
      <w:proofErr w:type="spellStart"/>
      <w:r w:rsidRPr="008D0EAA">
        <w:rPr>
          <w:sz w:val="16"/>
        </w:rPr>
        <w:t>Hyten</w:t>
      </w:r>
      <w:proofErr w:type="spellEnd"/>
      <w:r w:rsidRPr="008D0EAA">
        <w:rPr>
          <w:sz w:val="16"/>
        </w:rPr>
        <w:t xml:space="preserve"> said.</w:t>
      </w:r>
    </w:p>
    <w:p w14:paraId="58A1FA86" w14:textId="77777777" w:rsidR="00DB0FED" w:rsidRPr="008D0EAA" w:rsidRDefault="00DB0FED" w:rsidP="00DB0FED">
      <w:pPr>
        <w:rPr>
          <w:sz w:val="16"/>
        </w:rPr>
      </w:pPr>
      <w:r w:rsidRPr="008D0EAA">
        <w:rPr>
          <w:sz w:val="16"/>
        </w:rPr>
        <w:t>“</w:t>
      </w:r>
      <w:r w:rsidRPr="008D0EAA">
        <w:rPr>
          <w:rStyle w:val="TitleChar"/>
        </w:rPr>
        <w:t xml:space="preserve">We have to deter bad behavior in </w:t>
      </w:r>
      <w:proofErr w:type="gramStart"/>
      <w:r w:rsidRPr="008D0EAA">
        <w:rPr>
          <w:rStyle w:val="TitleChar"/>
        </w:rPr>
        <w:t>space</w:t>
      </w:r>
      <w:proofErr w:type="gramEnd"/>
      <w:r w:rsidRPr="008D0EAA">
        <w:rPr>
          <w:rStyle w:val="TitleChar"/>
        </w:rPr>
        <w:t xml:space="preserve"> and we have to deter conflict in space</w:t>
      </w:r>
      <w:r w:rsidRPr="008D0EAA">
        <w:rPr>
          <w:sz w:val="16"/>
        </w:rPr>
        <w:t xml:space="preserve">,” he added, especially </w:t>
      </w:r>
      <w:r w:rsidRPr="005A0D0D">
        <w:rPr>
          <w:rStyle w:val="TitleChar"/>
          <w:highlight w:val="cyan"/>
        </w:rPr>
        <w:t>against</w:t>
      </w:r>
      <w:r w:rsidRPr="008D0EAA">
        <w:rPr>
          <w:rStyle w:val="TitleChar"/>
        </w:rPr>
        <w:t xml:space="preserve"> adversaries like </w:t>
      </w:r>
      <w:r w:rsidRPr="005A0D0D">
        <w:rPr>
          <w:rStyle w:val="TitleChar"/>
          <w:highlight w:val="cyan"/>
        </w:rPr>
        <w:t>China and Russia</w:t>
      </w:r>
      <w:r w:rsidRPr="008D0EAA">
        <w:rPr>
          <w:sz w:val="16"/>
        </w:rPr>
        <w:t xml:space="preserve"> that are building weapons in low earth orbit and in GEO that will deploy from the ground to these areas of space.</w:t>
      </w:r>
    </w:p>
    <w:p w14:paraId="5914DB7E" w14:textId="77777777" w:rsidR="00DB0FED" w:rsidRPr="008D0EAA" w:rsidRDefault="00DB0FED" w:rsidP="00DB0FED">
      <w:pPr>
        <w:rPr>
          <w:sz w:val="16"/>
        </w:rPr>
      </w:pPr>
      <w:r w:rsidRPr="008D0EAA">
        <w:rPr>
          <w:sz w:val="16"/>
        </w:rPr>
        <w:t xml:space="preserve">As </w:t>
      </w:r>
      <w:proofErr w:type="spellStart"/>
      <w:r w:rsidRPr="008D0EAA">
        <w:rPr>
          <w:sz w:val="16"/>
        </w:rPr>
        <w:t>Stratcom</w:t>
      </w:r>
      <w:proofErr w:type="spellEnd"/>
      <w:r w:rsidRPr="008D0EAA">
        <w:rPr>
          <w:sz w:val="16"/>
        </w:rPr>
        <w:t xml:space="preserve"> commander, </w:t>
      </w:r>
      <w:proofErr w:type="spellStart"/>
      <w:r w:rsidRPr="008D0EAA">
        <w:rPr>
          <w:sz w:val="16"/>
        </w:rPr>
        <w:t>Hyten</w:t>
      </w:r>
      <w:proofErr w:type="spellEnd"/>
      <w:r w:rsidRPr="008D0EAA">
        <w:rPr>
          <w:sz w:val="16"/>
        </w:rPr>
        <w:t xml:space="preserve"> said, “that means I have to figure out with the 184,000 people who work under Strategic Command how we defend the nation against that kind of threat and how I deter that conflict from ever happening.”</w:t>
      </w:r>
    </w:p>
    <w:p w14:paraId="1035516F" w14:textId="77777777" w:rsidR="00DB0FED" w:rsidRPr="008D0EAA" w:rsidRDefault="00DB0FED" w:rsidP="00DB0FED">
      <w:pPr>
        <w:rPr>
          <w:sz w:val="16"/>
        </w:rPr>
      </w:pPr>
      <w:r w:rsidRPr="008D0EAA">
        <w:rPr>
          <w:sz w:val="16"/>
        </w:rPr>
        <w:t xml:space="preserve">China, </w:t>
      </w:r>
      <w:proofErr w:type="gramStart"/>
      <w:r w:rsidRPr="008D0EAA">
        <w:rPr>
          <w:sz w:val="16"/>
        </w:rPr>
        <w:t>Russia</w:t>
      </w:r>
      <w:proofErr w:type="gramEnd"/>
      <w:r w:rsidRPr="008D0EAA">
        <w:rPr>
          <w:sz w:val="16"/>
        </w:rPr>
        <w:t xml:space="preserve"> and Space Weapons</w:t>
      </w:r>
    </w:p>
    <w:p w14:paraId="6881CEF0" w14:textId="77777777" w:rsidR="00DB0FED" w:rsidRPr="008D0EAA" w:rsidRDefault="00DB0FED" w:rsidP="00DB0FED">
      <w:pPr>
        <w:rPr>
          <w:sz w:val="16"/>
        </w:rPr>
      </w:pPr>
      <w:proofErr w:type="spellStart"/>
      <w:r w:rsidRPr="008D0EAA">
        <w:rPr>
          <w:sz w:val="16"/>
        </w:rPr>
        <w:t>Hyten</w:t>
      </w:r>
      <w:proofErr w:type="spellEnd"/>
      <w:r w:rsidRPr="008D0EAA">
        <w:rPr>
          <w:sz w:val="16"/>
        </w:rPr>
        <w:t xml:space="preserve"> said China has stated publicly that its goal is to use space only for peaceful purposes.</w:t>
      </w:r>
    </w:p>
    <w:p w14:paraId="56ECAF31" w14:textId="77777777" w:rsidR="00DB0FED" w:rsidRPr="008D0EAA" w:rsidRDefault="00DB0FED" w:rsidP="00DB0FED">
      <w:pPr>
        <w:rPr>
          <w:sz w:val="16"/>
        </w:rPr>
      </w:pPr>
      <w:r w:rsidRPr="008D0EAA">
        <w:rPr>
          <w:sz w:val="16"/>
        </w:rPr>
        <w:t>China also has been a vocal supporter of the United Nation’s Committee on the Peaceful Uses of Outer Space, he added, “and at the same time they're the most aggressive nation in the world, building weapons that will challenge the United States in space in the future.”</w:t>
      </w:r>
    </w:p>
    <w:p w14:paraId="5109DB1E" w14:textId="77777777" w:rsidR="00DB0FED" w:rsidRPr="008D0EAA" w:rsidRDefault="00DB0FED" w:rsidP="00DB0FED">
      <w:pPr>
        <w:rPr>
          <w:sz w:val="16"/>
        </w:rPr>
      </w:pPr>
      <w:r w:rsidRPr="008D0EAA">
        <w:rPr>
          <w:sz w:val="16"/>
        </w:rPr>
        <w:t>The Chinese government tested its low earth orbit capability in 2007, the general said, “and ... they continue to test that capability today … at multiple orbital regimes.”</w:t>
      </w:r>
    </w:p>
    <w:p w14:paraId="0227F275" w14:textId="77777777" w:rsidR="00DB0FED" w:rsidRPr="008D0EAA" w:rsidRDefault="00DB0FED" w:rsidP="00DB0FED">
      <w:pPr>
        <w:rPr>
          <w:sz w:val="16"/>
        </w:rPr>
      </w:pPr>
      <w:r w:rsidRPr="008D0EAA">
        <w:rPr>
          <w:sz w:val="16"/>
        </w:rPr>
        <w:t xml:space="preserve">He added, “In the not-too-distant future, they will be able to use that capability to threaten every spacecraft we have in space. We </w:t>
      </w:r>
      <w:proofErr w:type="gramStart"/>
      <w:r w:rsidRPr="008D0EAA">
        <w:rPr>
          <w:sz w:val="16"/>
        </w:rPr>
        <w:t>have to</w:t>
      </w:r>
      <w:proofErr w:type="gramEnd"/>
      <w:r w:rsidRPr="008D0EAA">
        <w:rPr>
          <w:sz w:val="16"/>
        </w:rPr>
        <w:t xml:space="preserve"> prevent that, and the best way to prevent war is to be prepared for war. </w:t>
      </w:r>
      <w:proofErr w:type="gramStart"/>
      <w:r w:rsidRPr="008D0EAA">
        <w:rPr>
          <w:sz w:val="16"/>
        </w:rPr>
        <w:t>So</w:t>
      </w:r>
      <w:proofErr w:type="gramEnd"/>
      <w:r w:rsidRPr="008D0EAA">
        <w:rPr>
          <w:sz w:val="16"/>
        </w:rPr>
        <w:t xml:space="preserve"> the United States is going to do that, and we're going to make sure that everybody knows we're prepared for war.”</w:t>
      </w:r>
    </w:p>
    <w:p w14:paraId="518D1CD6" w14:textId="77777777" w:rsidR="00DB0FED" w:rsidRPr="008D0EAA" w:rsidRDefault="00DB0FED" w:rsidP="00DB0FED">
      <w:pPr>
        <w:rPr>
          <w:sz w:val="16"/>
        </w:rPr>
      </w:pPr>
      <w:r w:rsidRPr="008D0EAA">
        <w:rPr>
          <w:sz w:val="16"/>
        </w:rPr>
        <w:t xml:space="preserve">Russia, which has had an anti-satellite capability since the 1980s, now is exploring significant anti-satellite capabilities, including lasers for use in space and other “capabilities that would threaten our satellites, and many of which would create debris” that could hinder access to space, </w:t>
      </w:r>
      <w:proofErr w:type="spellStart"/>
      <w:r w:rsidRPr="008D0EAA">
        <w:rPr>
          <w:sz w:val="16"/>
        </w:rPr>
        <w:t>Hyten</w:t>
      </w:r>
      <w:proofErr w:type="spellEnd"/>
      <w:r w:rsidRPr="008D0EAA">
        <w:rPr>
          <w:sz w:val="16"/>
        </w:rPr>
        <w:t xml:space="preserve"> said.</w:t>
      </w:r>
    </w:p>
    <w:p w14:paraId="2D982FA3" w14:textId="77777777" w:rsidR="00DB0FED" w:rsidRPr="008D0EAA" w:rsidRDefault="00DB0FED" w:rsidP="00DB0FED">
      <w:pPr>
        <w:rPr>
          <w:sz w:val="16"/>
        </w:rPr>
      </w:pPr>
      <w:r w:rsidRPr="008D0EAA">
        <w:rPr>
          <w:sz w:val="16"/>
        </w:rPr>
        <w:t>Space Enterprise</w:t>
      </w:r>
    </w:p>
    <w:p w14:paraId="42684E4A" w14:textId="77777777" w:rsidR="00DB0FED" w:rsidRPr="008D0EAA" w:rsidRDefault="00DB0FED" w:rsidP="00DB0FED">
      <w:pPr>
        <w:rPr>
          <w:sz w:val="16"/>
        </w:rPr>
      </w:pPr>
      <w:r w:rsidRPr="008D0EAA">
        <w:rPr>
          <w:rStyle w:val="TitleChar"/>
        </w:rPr>
        <w:t>To make sure war never happens in space, the general said, the</w:t>
      </w:r>
      <w:r w:rsidRPr="008D0EAA">
        <w:rPr>
          <w:sz w:val="16"/>
        </w:rPr>
        <w:t xml:space="preserve"> </w:t>
      </w:r>
      <w:r w:rsidRPr="008D0EAA">
        <w:rPr>
          <w:rStyle w:val="TitleChar"/>
        </w:rPr>
        <w:t>U</w:t>
      </w:r>
      <w:r w:rsidRPr="008D0EAA">
        <w:rPr>
          <w:sz w:val="16"/>
        </w:rPr>
        <w:t xml:space="preserve">nited </w:t>
      </w:r>
      <w:r w:rsidRPr="008D0EAA">
        <w:rPr>
          <w:rStyle w:val="TitleChar"/>
        </w:rPr>
        <w:t>S</w:t>
      </w:r>
      <w:r w:rsidRPr="008D0EAA">
        <w:rPr>
          <w:sz w:val="16"/>
        </w:rPr>
        <w:t xml:space="preserve">tates </w:t>
      </w:r>
      <w:r w:rsidRPr="008D0EAA">
        <w:rPr>
          <w:rStyle w:val="TitleChar"/>
        </w:rPr>
        <w:t>has been working</w:t>
      </w:r>
      <w:r w:rsidRPr="008D0EAA">
        <w:rPr>
          <w:sz w:val="16"/>
        </w:rPr>
        <w:t xml:space="preserve"> since after the first Gulf War in 1990-1991 </w:t>
      </w:r>
      <w:r w:rsidRPr="008D0EAA">
        <w:rPr>
          <w:rStyle w:val="TitleChar"/>
        </w:rPr>
        <w:t>to bolster and build new space capabilities</w:t>
      </w:r>
      <w:r w:rsidRPr="008D0EAA">
        <w:rPr>
          <w:sz w:val="16"/>
        </w:rPr>
        <w:t>.</w:t>
      </w:r>
    </w:p>
    <w:p w14:paraId="36905110" w14:textId="77777777" w:rsidR="00DB0FED" w:rsidRPr="008D0EAA" w:rsidRDefault="00DB0FED" w:rsidP="00DB0FED">
      <w:pPr>
        <w:rPr>
          <w:sz w:val="16"/>
        </w:rPr>
      </w:pPr>
      <w:r w:rsidRPr="008D0EAA">
        <w:rPr>
          <w:sz w:val="16"/>
        </w:rPr>
        <w:t xml:space="preserve">“In February three years </w:t>
      </w:r>
      <w:proofErr w:type="gramStart"/>
      <w:r w:rsidRPr="008D0EAA">
        <w:rPr>
          <w:sz w:val="16"/>
        </w:rPr>
        <w:t>ago</w:t>
      </w:r>
      <w:proofErr w:type="gramEnd"/>
      <w:r w:rsidRPr="008D0EAA">
        <w:rPr>
          <w:sz w:val="16"/>
        </w:rPr>
        <w:t xml:space="preserve"> we announced the existence of a program called the Geosynchronous Space Situational Awareness Program -- </w:t>
      </w:r>
      <w:r w:rsidRPr="005A0D0D">
        <w:rPr>
          <w:rStyle w:val="TitleChar"/>
          <w:highlight w:val="cyan"/>
        </w:rPr>
        <w:t>GSSAP</w:t>
      </w:r>
      <w:r w:rsidRPr="008D0EAA">
        <w:rPr>
          <w:sz w:val="16"/>
        </w:rPr>
        <w:t xml:space="preserve">,” </w:t>
      </w:r>
      <w:proofErr w:type="spellStart"/>
      <w:r w:rsidRPr="008D0EAA">
        <w:rPr>
          <w:sz w:val="16"/>
        </w:rPr>
        <w:t>Hyten</w:t>
      </w:r>
      <w:proofErr w:type="spellEnd"/>
      <w:r w:rsidRPr="008D0EAA">
        <w:rPr>
          <w:sz w:val="16"/>
        </w:rPr>
        <w:t xml:space="preserve"> said, adding that the Air Force has four </w:t>
      </w:r>
      <w:r w:rsidRPr="008D0EAA">
        <w:rPr>
          <w:rStyle w:val="TitleChar"/>
        </w:rPr>
        <w:t>satellites</w:t>
      </w:r>
      <w:r w:rsidRPr="008D0EAA">
        <w:rPr>
          <w:sz w:val="16"/>
        </w:rPr>
        <w:t xml:space="preserve"> </w:t>
      </w:r>
      <w:r w:rsidRPr="008D0EAA">
        <w:rPr>
          <w:rStyle w:val="TitleChar"/>
        </w:rPr>
        <w:t>in GEO</w:t>
      </w:r>
      <w:r w:rsidRPr="008D0EAA">
        <w:rPr>
          <w:sz w:val="16"/>
        </w:rPr>
        <w:t xml:space="preserve"> now that </w:t>
      </w:r>
      <w:r w:rsidRPr="005A0D0D">
        <w:rPr>
          <w:rStyle w:val="TitleChar"/>
          <w:highlight w:val="cyan"/>
        </w:rPr>
        <w:t>are</w:t>
      </w:r>
      <w:r w:rsidRPr="008D0EAA">
        <w:rPr>
          <w:sz w:val="16"/>
        </w:rPr>
        <w:t xml:space="preserve"> “basically </w:t>
      </w:r>
      <w:r w:rsidRPr="008D0EAA">
        <w:rPr>
          <w:rStyle w:val="TitleChar"/>
        </w:rPr>
        <w:t xml:space="preserve">a </w:t>
      </w:r>
      <w:r w:rsidRPr="005A0D0D">
        <w:rPr>
          <w:rStyle w:val="TitleChar"/>
          <w:highlight w:val="cyan"/>
        </w:rPr>
        <w:t>neighborhood watch</w:t>
      </w:r>
      <w:r w:rsidRPr="008D0EAA">
        <w:rPr>
          <w:rStyle w:val="TitleChar"/>
        </w:rPr>
        <w:t xml:space="preserve"> program </w:t>
      </w:r>
      <w:r w:rsidRPr="005A0D0D">
        <w:rPr>
          <w:rStyle w:val="TitleChar"/>
          <w:highlight w:val="cyan"/>
        </w:rPr>
        <w:t>for everything that goes on</w:t>
      </w:r>
      <w:r w:rsidRPr="008D0EAA">
        <w:rPr>
          <w:rStyle w:val="TitleChar"/>
        </w:rPr>
        <w:t xml:space="preserve"> in</w:t>
      </w:r>
      <w:r w:rsidRPr="008D0EAA">
        <w:rPr>
          <w:sz w:val="16"/>
        </w:rPr>
        <w:t xml:space="preserve"> that </w:t>
      </w:r>
      <w:r w:rsidRPr="008D0EAA">
        <w:rPr>
          <w:rStyle w:val="TitleChar"/>
        </w:rPr>
        <w:t>high-value orbit</w:t>
      </w:r>
      <w:r w:rsidRPr="008D0EAA">
        <w:rPr>
          <w:sz w:val="16"/>
        </w:rPr>
        <w:t>.”</w:t>
      </w:r>
    </w:p>
    <w:p w14:paraId="5982A708" w14:textId="77777777" w:rsidR="00DB0FED" w:rsidRPr="008D0EAA" w:rsidRDefault="00DB0FED" w:rsidP="00DB0FED">
      <w:pPr>
        <w:rPr>
          <w:sz w:val="16"/>
        </w:rPr>
      </w:pPr>
      <w:r w:rsidRPr="008D0EAA">
        <w:rPr>
          <w:rStyle w:val="TitleChar"/>
        </w:rPr>
        <w:t>The Air Force made the</w:t>
      </w:r>
      <w:r w:rsidRPr="008D0EAA">
        <w:rPr>
          <w:sz w:val="16"/>
        </w:rPr>
        <w:t xml:space="preserve"> formerly classified </w:t>
      </w:r>
      <w:r w:rsidRPr="008D0EAA">
        <w:rPr>
          <w:rStyle w:val="TitleChar"/>
        </w:rPr>
        <w:t xml:space="preserve">program public </w:t>
      </w:r>
      <w:r w:rsidRPr="005A0D0D">
        <w:rPr>
          <w:rStyle w:val="TitleChar"/>
          <w:highlight w:val="cyan"/>
        </w:rPr>
        <w:t>because it wanted the world to know</w:t>
      </w:r>
      <w:r w:rsidRPr="008D0EAA">
        <w:rPr>
          <w:rStyle w:val="TitleChar"/>
        </w:rPr>
        <w:t xml:space="preserve"> that </w:t>
      </w:r>
      <w:r w:rsidRPr="005A0D0D">
        <w:rPr>
          <w:rStyle w:val="TitleChar"/>
          <w:highlight w:val="cyan"/>
        </w:rPr>
        <w:t>nothing</w:t>
      </w:r>
      <w:r w:rsidRPr="008D0EAA">
        <w:rPr>
          <w:rStyle w:val="TitleChar"/>
        </w:rPr>
        <w:t xml:space="preserve"> could be done </w:t>
      </w:r>
      <w:r w:rsidRPr="005A0D0D">
        <w:rPr>
          <w:rStyle w:val="TitleChar"/>
          <w:highlight w:val="cyan"/>
        </w:rPr>
        <w:t>in</w:t>
      </w:r>
      <w:r w:rsidRPr="008D0EAA">
        <w:rPr>
          <w:rStyle w:val="TitleChar"/>
        </w:rPr>
        <w:t xml:space="preserve"> </w:t>
      </w:r>
      <w:r w:rsidRPr="005A0D0D">
        <w:rPr>
          <w:rStyle w:val="TitleChar"/>
          <w:highlight w:val="cyan"/>
        </w:rPr>
        <w:t>GEO</w:t>
      </w:r>
      <w:r w:rsidRPr="008D0EAA">
        <w:rPr>
          <w:rStyle w:val="TitleChar"/>
        </w:rPr>
        <w:t xml:space="preserve"> that </w:t>
      </w:r>
      <w:r w:rsidRPr="005A0D0D">
        <w:rPr>
          <w:rStyle w:val="TitleChar"/>
          <w:highlight w:val="cyan"/>
        </w:rPr>
        <w:t>would catch the U</w:t>
      </w:r>
      <w:r w:rsidRPr="008D0EAA">
        <w:rPr>
          <w:sz w:val="16"/>
        </w:rPr>
        <w:t xml:space="preserve">nited </w:t>
      </w:r>
      <w:r w:rsidRPr="005A0D0D">
        <w:rPr>
          <w:rStyle w:val="TitleChar"/>
          <w:highlight w:val="cyan"/>
        </w:rPr>
        <w:t>S</w:t>
      </w:r>
      <w:r w:rsidRPr="008D0EAA">
        <w:rPr>
          <w:sz w:val="16"/>
        </w:rPr>
        <w:t xml:space="preserve">tates </w:t>
      </w:r>
      <w:r w:rsidRPr="005A0D0D">
        <w:rPr>
          <w:rStyle w:val="TitleChar"/>
          <w:highlight w:val="cyan"/>
        </w:rPr>
        <w:t>by surprise</w:t>
      </w:r>
      <w:r w:rsidRPr="008D0EAA">
        <w:rPr>
          <w:sz w:val="16"/>
        </w:rPr>
        <w:t>, he said.</w:t>
      </w:r>
    </w:p>
    <w:p w14:paraId="044EBE0B" w14:textId="77777777" w:rsidR="00DB0FED" w:rsidRPr="008D0EAA" w:rsidRDefault="00DB0FED" w:rsidP="00DB0FED">
      <w:pPr>
        <w:rPr>
          <w:sz w:val="16"/>
        </w:rPr>
      </w:pPr>
      <w:r w:rsidRPr="005A0D0D">
        <w:rPr>
          <w:rStyle w:val="TitleChar"/>
          <w:highlight w:val="cyan"/>
        </w:rPr>
        <w:lastRenderedPageBreak/>
        <w:t>The Air Force</w:t>
      </w:r>
      <w:r w:rsidRPr="008D0EAA">
        <w:rPr>
          <w:rStyle w:val="TitleChar"/>
        </w:rPr>
        <w:t xml:space="preserve"> also</w:t>
      </w:r>
      <w:r w:rsidRPr="008D0EAA">
        <w:rPr>
          <w:sz w:val="16"/>
        </w:rPr>
        <w:t xml:space="preserve"> began a series or war games at Schriever Air Force Base in Colorado, where players explore “what conflict would look like if it extends into space someday and how we would fight it,” </w:t>
      </w:r>
      <w:proofErr w:type="spellStart"/>
      <w:r w:rsidRPr="008D0EAA">
        <w:rPr>
          <w:sz w:val="16"/>
        </w:rPr>
        <w:t>Hyten</w:t>
      </w:r>
      <w:proofErr w:type="spellEnd"/>
      <w:r w:rsidRPr="008D0EAA">
        <w:rPr>
          <w:sz w:val="16"/>
        </w:rPr>
        <w:t xml:space="preserve"> said.</w:t>
      </w:r>
    </w:p>
    <w:p w14:paraId="5BDD6132" w14:textId="77777777" w:rsidR="00DB0FED" w:rsidRPr="008D0EAA" w:rsidRDefault="00DB0FED" w:rsidP="00DB0FED">
      <w:pPr>
        <w:rPr>
          <w:sz w:val="16"/>
        </w:rPr>
      </w:pPr>
      <w:r w:rsidRPr="008D0EAA">
        <w:rPr>
          <w:sz w:val="16"/>
        </w:rPr>
        <w:t xml:space="preserve">And they </w:t>
      </w:r>
      <w:r w:rsidRPr="008D0EAA">
        <w:rPr>
          <w:rStyle w:val="TitleChar"/>
        </w:rPr>
        <w:t>developed</w:t>
      </w:r>
      <w:r w:rsidRPr="008D0EAA">
        <w:rPr>
          <w:sz w:val="16"/>
        </w:rPr>
        <w:t xml:space="preserve"> something called </w:t>
      </w:r>
      <w:r w:rsidRPr="008D0EAA">
        <w:rPr>
          <w:rStyle w:val="TitleChar"/>
        </w:rPr>
        <w:t xml:space="preserve">the </w:t>
      </w:r>
      <w:r w:rsidRPr="005A0D0D">
        <w:rPr>
          <w:rStyle w:val="TitleChar"/>
          <w:highlight w:val="cyan"/>
        </w:rPr>
        <w:t>Space Enterprise Vision</w:t>
      </w:r>
      <w:r w:rsidRPr="008D0EAA">
        <w:rPr>
          <w:sz w:val="16"/>
        </w:rPr>
        <w:t>.</w:t>
      </w:r>
    </w:p>
    <w:p w14:paraId="56E693A7" w14:textId="77777777" w:rsidR="00DB0FED" w:rsidRPr="008D0EAA" w:rsidRDefault="00DB0FED" w:rsidP="00DB0FED">
      <w:pPr>
        <w:rPr>
          <w:sz w:val="16"/>
        </w:rPr>
      </w:pPr>
      <w:r w:rsidRPr="008D0EAA">
        <w:rPr>
          <w:sz w:val="16"/>
        </w:rPr>
        <w:t xml:space="preserve">This, according to a 2016 Air Force Space Command news release, is </w:t>
      </w:r>
      <w:r w:rsidRPr="008D0EAA">
        <w:rPr>
          <w:rStyle w:val="TitleChar"/>
        </w:rPr>
        <w:t>an integrated approach</w:t>
      </w:r>
      <w:r w:rsidRPr="008D0EAA">
        <w:rPr>
          <w:sz w:val="16"/>
        </w:rPr>
        <w:t xml:space="preserve"> across all space mission areas, </w:t>
      </w:r>
      <w:r w:rsidRPr="008D0EAA">
        <w:rPr>
          <w:rStyle w:val="TitleChar"/>
        </w:rPr>
        <w:t xml:space="preserve">coupling the delivery of space mission effects to the warfighter </w:t>
      </w:r>
      <w:r w:rsidRPr="005A0D0D">
        <w:rPr>
          <w:rStyle w:val="TitleChar"/>
        </w:rPr>
        <w:t>-- including communications, positioning, navigation and timing, missile warning</w:t>
      </w:r>
      <w:r w:rsidRPr="008D0EAA">
        <w:rPr>
          <w:rStyle w:val="TitleChar"/>
        </w:rPr>
        <w:t xml:space="preserve"> and weather data -- </w:t>
      </w:r>
      <w:r w:rsidRPr="005A0D0D">
        <w:rPr>
          <w:rStyle w:val="TitleChar"/>
          <w:highlight w:val="cyan"/>
        </w:rPr>
        <w:t>with</w:t>
      </w:r>
      <w:r w:rsidRPr="008D0EAA">
        <w:rPr>
          <w:rStyle w:val="TitleChar"/>
        </w:rPr>
        <w:t xml:space="preserve"> the </w:t>
      </w:r>
      <w:r w:rsidRPr="005A0D0D">
        <w:rPr>
          <w:rStyle w:val="TitleChar"/>
          <w:highlight w:val="cyan"/>
        </w:rPr>
        <w:t>ability to protect</w:t>
      </w:r>
      <w:r w:rsidRPr="008D0EAA">
        <w:rPr>
          <w:rStyle w:val="TitleChar"/>
        </w:rPr>
        <w:t xml:space="preserve"> and defend </w:t>
      </w:r>
      <w:r w:rsidRPr="005A0D0D">
        <w:rPr>
          <w:rStyle w:val="TitleChar"/>
          <w:highlight w:val="cyan"/>
        </w:rPr>
        <w:t>space capabilities against</w:t>
      </w:r>
      <w:r w:rsidRPr="008D0EAA">
        <w:rPr>
          <w:rStyle w:val="TitleChar"/>
        </w:rPr>
        <w:t xml:space="preserve"> emerging </w:t>
      </w:r>
      <w:r w:rsidRPr="005A0D0D">
        <w:rPr>
          <w:rStyle w:val="TitleChar"/>
          <w:highlight w:val="cyan"/>
        </w:rPr>
        <w:t>threats</w:t>
      </w:r>
      <w:r w:rsidRPr="008D0EAA">
        <w:rPr>
          <w:sz w:val="16"/>
        </w:rPr>
        <w:t>.</w:t>
      </w:r>
    </w:p>
    <w:p w14:paraId="66BB5B5C" w14:textId="77777777" w:rsidR="00DB0FED" w:rsidRPr="008D0EAA" w:rsidRDefault="00DB0FED" w:rsidP="00DB0FED">
      <w:pPr>
        <w:rPr>
          <w:sz w:val="16"/>
        </w:rPr>
      </w:pPr>
      <w:r w:rsidRPr="008D0EAA">
        <w:rPr>
          <w:sz w:val="16"/>
        </w:rPr>
        <w:t>Building Capability</w:t>
      </w:r>
    </w:p>
    <w:p w14:paraId="3CACD5A1" w14:textId="77777777" w:rsidR="00DB0FED" w:rsidRPr="008D0EAA" w:rsidRDefault="00DB0FED" w:rsidP="00DB0FED">
      <w:pPr>
        <w:rPr>
          <w:sz w:val="16"/>
        </w:rPr>
      </w:pPr>
      <w:r w:rsidRPr="008D0EAA">
        <w:rPr>
          <w:sz w:val="16"/>
        </w:rPr>
        <w:t xml:space="preserve">In October 2015, </w:t>
      </w:r>
      <w:proofErr w:type="spellStart"/>
      <w:r w:rsidRPr="008D0EAA">
        <w:rPr>
          <w:sz w:val="16"/>
        </w:rPr>
        <w:t>Stratcom</w:t>
      </w:r>
      <w:proofErr w:type="spellEnd"/>
      <w:r w:rsidRPr="008D0EAA">
        <w:rPr>
          <w:sz w:val="16"/>
        </w:rPr>
        <w:t xml:space="preserve"> launched the Joint Interagency Combined Space Operations Center, or </w:t>
      </w:r>
      <w:proofErr w:type="spellStart"/>
      <w:r w:rsidRPr="008D0EAA">
        <w:rPr>
          <w:sz w:val="16"/>
        </w:rPr>
        <w:t>JICSpOC</w:t>
      </w:r>
      <w:proofErr w:type="spellEnd"/>
      <w:r w:rsidRPr="008D0EAA">
        <w:rPr>
          <w:sz w:val="16"/>
        </w:rPr>
        <w:t xml:space="preserve">, a collaboration among </w:t>
      </w:r>
      <w:proofErr w:type="spellStart"/>
      <w:r w:rsidRPr="008D0EAA">
        <w:rPr>
          <w:sz w:val="16"/>
        </w:rPr>
        <w:t>Stratcom</w:t>
      </w:r>
      <w:proofErr w:type="spellEnd"/>
      <w:r w:rsidRPr="008D0EAA">
        <w:rPr>
          <w:sz w:val="16"/>
        </w:rPr>
        <w:t xml:space="preserve">, the National Reconnaissance Office, the Air Force Space Command, the Air Force Research Laboratory, the intelligence </w:t>
      </w:r>
      <w:proofErr w:type="gramStart"/>
      <w:r w:rsidRPr="008D0EAA">
        <w:rPr>
          <w:sz w:val="16"/>
        </w:rPr>
        <w:t>community</w:t>
      </w:r>
      <w:proofErr w:type="gramEnd"/>
      <w:r w:rsidRPr="008D0EAA">
        <w:rPr>
          <w:sz w:val="16"/>
        </w:rPr>
        <w:t xml:space="preserve"> and commercial data providers, after Deputy Defense Secretary Bob Work announced its development at a National Geospatial-Intelligence Agency conference in June, said </w:t>
      </w:r>
      <w:proofErr w:type="spellStart"/>
      <w:r w:rsidRPr="008D0EAA">
        <w:rPr>
          <w:sz w:val="16"/>
        </w:rPr>
        <w:t>Stratcom</w:t>
      </w:r>
      <w:proofErr w:type="spellEnd"/>
      <w:r w:rsidRPr="008D0EAA">
        <w:rPr>
          <w:sz w:val="16"/>
        </w:rPr>
        <w:t xml:space="preserve"> spokesman Army Lt. Col. Martin O’Donnell.</w:t>
      </w:r>
    </w:p>
    <w:p w14:paraId="4D8C48F8" w14:textId="77777777" w:rsidR="00DB0FED" w:rsidRPr="008D0EAA" w:rsidRDefault="00DB0FED" w:rsidP="00DB0FED">
      <w:pPr>
        <w:rPr>
          <w:sz w:val="16"/>
        </w:rPr>
      </w:pPr>
      <w:proofErr w:type="spellStart"/>
      <w:r w:rsidRPr="008D0EAA">
        <w:rPr>
          <w:sz w:val="16"/>
        </w:rPr>
        <w:t>Hyten</w:t>
      </w:r>
      <w:proofErr w:type="spellEnd"/>
      <w:r w:rsidRPr="008D0EAA">
        <w:rPr>
          <w:sz w:val="16"/>
        </w:rPr>
        <w:t xml:space="preserve"> said </w:t>
      </w:r>
      <w:proofErr w:type="spellStart"/>
      <w:r w:rsidRPr="008D0EAA">
        <w:rPr>
          <w:sz w:val="16"/>
        </w:rPr>
        <w:t>JICSpOC</w:t>
      </w:r>
      <w:proofErr w:type="spellEnd"/>
      <w:r w:rsidRPr="008D0EAA">
        <w:rPr>
          <w:sz w:val="16"/>
        </w:rPr>
        <w:t xml:space="preserve"> is a place “where we experiment on war that extends into </w:t>
      </w:r>
      <w:proofErr w:type="gramStart"/>
      <w:r w:rsidRPr="008D0EAA">
        <w:rPr>
          <w:sz w:val="16"/>
        </w:rPr>
        <w:t>space</w:t>
      </w:r>
      <w:proofErr w:type="gramEnd"/>
      <w:r w:rsidRPr="008D0EAA">
        <w:rPr>
          <w:sz w:val="16"/>
        </w:rPr>
        <w:t xml:space="preserve"> so we understand what that is.”</w:t>
      </w:r>
    </w:p>
    <w:p w14:paraId="19D836E0" w14:textId="77777777" w:rsidR="00DB0FED" w:rsidRPr="008D0EAA" w:rsidRDefault="00DB0FED" w:rsidP="00DB0FED">
      <w:pPr>
        <w:rPr>
          <w:sz w:val="16"/>
        </w:rPr>
      </w:pPr>
      <w:r w:rsidRPr="008D0EAA">
        <w:rPr>
          <w:sz w:val="16"/>
        </w:rPr>
        <w:t xml:space="preserve">There was no commercial industry to speak of when the Air Force started building its current architectures in the 1990s in response to the first Gulf War, the general said, but now </w:t>
      </w:r>
      <w:r w:rsidRPr="008D0EAA">
        <w:rPr>
          <w:rStyle w:val="TitleChar"/>
        </w:rPr>
        <w:t>there’s a huge commercial enterprise with companies that maintain their own satellite constellations and provide services such as space launch, satellite imagery</w:t>
      </w:r>
      <w:r w:rsidRPr="008D0EAA">
        <w:rPr>
          <w:sz w:val="16"/>
        </w:rPr>
        <w:t xml:space="preserve"> and more.</w:t>
      </w:r>
    </w:p>
    <w:p w14:paraId="16BDEE9E" w14:textId="77777777" w:rsidR="00DB0FED" w:rsidRPr="008D0EAA" w:rsidRDefault="00DB0FED" w:rsidP="00DB0FED">
      <w:pPr>
        <w:rPr>
          <w:sz w:val="16"/>
        </w:rPr>
      </w:pPr>
      <w:r w:rsidRPr="008D0EAA">
        <w:rPr>
          <w:sz w:val="16"/>
        </w:rPr>
        <w:t xml:space="preserve">“All those things are out there right now, and a lot of folks in the military think it doesn’t pertain to us,” </w:t>
      </w:r>
      <w:proofErr w:type="spellStart"/>
      <w:r w:rsidRPr="008D0EAA">
        <w:rPr>
          <w:sz w:val="16"/>
        </w:rPr>
        <w:t>Hyten</w:t>
      </w:r>
      <w:proofErr w:type="spellEnd"/>
      <w:r w:rsidRPr="008D0EAA">
        <w:rPr>
          <w:sz w:val="16"/>
        </w:rPr>
        <w:t xml:space="preserve"> said. “But it pertains to us in two ways. No. 1, it creates an economic environment that the U.S. military will have to defend at some point, and it creates an opportunity for us to take advantage of a commercial sector ... to do the missions that we have to do.”</w:t>
      </w:r>
    </w:p>
    <w:p w14:paraId="367D8AD8" w14:textId="77777777" w:rsidR="00DB0FED" w:rsidRDefault="00DB0FED" w:rsidP="00DB0FED">
      <w:pPr>
        <w:pStyle w:val="Heading4"/>
      </w:pPr>
      <w:r>
        <w:t xml:space="preserve">Space capabilities provide </w:t>
      </w:r>
      <w:r w:rsidRPr="00AF248E">
        <w:rPr>
          <w:u w:val="single"/>
        </w:rPr>
        <w:t>early warning systems</w:t>
      </w:r>
      <w:r>
        <w:t xml:space="preserve"> and means of </w:t>
      </w:r>
      <w:r w:rsidRPr="00AF248E">
        <w:rPr>
          <w:u w:val="single"/>
        </w:rPr>
        <w:t>building trust</w:t>
      </w:r>
      <w:r>
        <w:t xml:space="preserve">---solves </w:t>
      </w:r>
      <w:proofErr w:type="spellStart"/>
      <w:r>
        <w:t>miscalc</w:t>
      </w:r>
      <w:proofErr w:type="spellEnd"/>
      <w:r>
        <w:t xml:space="preserve"> </w:t>
      </w:r>
    </w:p>
    <w:p w14:paraId="09445E82" w14:textId="77777777" w:rsidR="00DB0FED" w:rsidRPr="00C17714" w:rsidRDefault="00DB0FED" w:rsidP="00DB0FED">
      <w:proofErr w:type="spellStart"/>
      <w:r w:rsidRPr="00C17714">
        <w:rPr>
          <w:rStyle w:val="Style13ptBold"/>
        </w:rPr>
        <w:t>Yoo</w:t>
      </w:r>
      <w:proofErr w:type="spellEnd"/>
      <w:r w:rsidRPr="00C17714">
        <w:rPr>
          <w:rStyle w:val="Style13ptBold"/>
        </w:rPr>
        <w:t xml:space="preserve"> and </w:t>
      </w:r>
      <w:proofErr w:type="spellStart"/>
      <w:r w:rsidRPr="00C17714">
        <w:rPr>
          <w:rStyle w:val="Style13ptBold"/>
        </w:rPr>
        <w:t>Rabkin</w:t>
      </w:r>
      <w:proofErr w:type="spellEnd"/>
      <w:r w:rsidRPr="00C17714">
        <w:rPr>
          <w:rStyle w:val="Style13ptBold"/>
        </w:rPr>
        <w:t>, 17</w:t>
      </w:r>
      <w:r w:rsidRPr="00C17714">
        <w:t xml:space="preserve"> – </w:t>
      </w:r>
      <w:proofErr w:type="spellStart"/>
      <w:r w:rsidRPr="00C17714">
        <w:t>Yoo</w:t>
      </w:r>
      <w:proofErr w:type="spellEnd"/>
      <w:r w:rsidRPr="00C17714">
        <w:t xml:space="preserve"> is the Emanuel S. Heller Professor of Law at the University of California, Berkeley. </w:t>
      </w:r>
      <w:proofErr w:type="spellStart"/>
      <w:r w:rsidRPr="00C17714">
        <w:t>Rabkin</w:t>
      </w:r>
      <w:proofErr w:type="spellEnd"/>
      <w:r w:rsidRPr="00C17714">
        <w:t xml:space="preserve"> is a professor of law at Antonin Scalia Law School at George Mason University, specializing in international law</w:t>
      </w:r>
    </w:p>
    <w:p w14:paraId="1EEA5322" w14:textId="77777777" w:rsidR="00DB0FED" w:rsidRDefault="00DB0FED" w:rsidP="00DB0FED">
      <w:r>
        <w:t xml:space="preserve">John </w:t>
      </w:r>
      <w:proofErr w:type="spellStart"/>
      <w:r>
        <w:t>Yoo</w:t>
      </w:r>
      <w:proofErr w:type="spellEnd"/>
      <w:r>
        <w:t xml:space="preserve"> and Jeremy </w:t>
      </w:r>
      <w:proofErr w:type="spellStart"/>
      <w:r>
        <w:t>Rabkin</w:t>
      </w:r>
      <w:proofErr w:type="spellEnd"/>
      <w:r>
        <w:t>, “Chapter 7: Coercion in Space,” in “Striking Power: How Cyber, Robots, and Space Weapons Change the Rules for War,”. Encounter Books. 2017</w:t>
      </w:r>
    </w:p>
    <w:p w14:paraId="1E83F1C8" w14:textId="77777777" w:rsidR="00DB0FED" w:rsidRDefault="00DB0FED" w:rsidP="00DB0FED">
      <w:r>
        <w:t xml:space="preserve">--Satellites needed for early warning – creates strategic stability and avoids use or lose </w:t>
      </w:r>
    </w:p>
    <w:p w14:paraId="46DF427F" w14:textId="77777777" w:rsidR="00DB0FED" w:rsidRDefault="00DB0FED" w:rsidP="00DB0FED">
      <w:r>
        <w:t xml:space="preserve">--Can use it to detect compliance for arms control agreements – that improves dialogue and trust </w:t>
      </w:r>
    </w:p>
    <w:p w14:paraId="7E06EEDB" w14:textId="77777777" w:rsidR="00DB0FED" w:rsidRPr="00C17714" w:rsidRDefault="00DB0FED" w:rsidP="00DB0FED"/>
    <w:p w14:paraId="6B0636E6" w14:textId="56BD40FB" w:rsidR="00737016" w:rsidRPr="00B1142B" w:rsidRDefault="00DB0FED" w:rsidP="00737016">
      <w:pPr>
        <w:rPr>
          <w:sz w:val="16"/>
        </w:rPr>
      </w:pPr>
      <w:r w:rsidRPr="00113DF2">
        <w:rPr>
          <w:rStyle w:val="TitleChar"/>
        </w:rPr>
        <w:t xml:space="preserve">These </w:t>
      </w:r>
      <w:r w:rsidRPr="005A0D0D">
        <w:rPr>
          <w:rStyle w:val="TitleChar"/>
          <w:highlight w:val="cyan"/>
        </w:rPr>
        <w:t>capabilities</w:t>
      </w:r>
      <w:r w:rsidRPr="00113DF2">
        <w:rPr>
          <w:rStyle w:val="TitleChar"/>
        </w:rPr>
        <w:t xml:space="preserve"> have </w:t>
      </w:r>
      <w:r w:rsidRPr="00113DF2">
        <w:rPr>
          <w:rStyle w:val="Emphasis"/>
        </w:rPr>
        <w:t>military roles</w:t>
      </w:r>
      <w:r w:rsidRPr="00113DF2">
        <w:rPr>
          <w:rStyle w:val="TitleChar"/>
        </w:rPr>
        <w:t xml:space="preserve"> </w:t>
      </w:r>
      <w:r w:rsidRPr="00113DF2">
        <w:t>too</w:t>
      </w:r>
      <w:r>
        <w:t xml:space="preserve">. Strategists divide military space missions into four areas. First is space support, which refers to the launching of missiles and satellites and the management of satellites in orbit. The second is </w:t>
      </w:r>
      <w:r w:rsidRPr="00AF248E">
        <w:rPr>
          <w:rStyle w:val="TitleChar"/>
        </w:rPr>
        <w:t>force enhancement</w:t>
      </w:r>
      <w:r>
        <w:t xml:space="preserve">, which </w:t>
      </w:r>
      <w:r w:rsidRPr="00AF248E">
        <w:rPr>
          <w:rStyle w:val="TitleChar"/>
        </w:rPr>
        <w:t xml:space="preserve">seeks to </w:t>
      </w:r>
      <w:r w:rsidRPr="005A0D0D">
        <w:rPr>
          <w:rStyle w:val="Emphasis"/>
          <w:highlight w:val="cyan"/>
        </w:rPr>
        <w:t>improve</w:t>
      </w:r>
      <w:r w:rsidRPr="00AF248E">
        <w:rPr>
          <w:rStyle w:val="Emphasis"/>
        </w:rPr>
        <w:t xml:space="preserve"> the </w:t>
      </w:r>
      <w:r w:rsidRPr="005A0D0D">
        <w:rPr>
          <w:rStyle w:val="Emphasis"/>
          <w:highlight w:val="cyan"/>
        </w:rPr>
        <w:t>effectiveness</w:t>
      </w:r>
      <w:r w:rsidRPr="00AF248E">
        <w:rPr>
          <w:rStyle w:val="TitleChar"/>
        </w:rPr>
        <w:t xml:space="preserve"> </w:t>
      </w:r>
      <w:r w:rsidRPr="005A0D0D">
        <w:rPr>
          <w:rStyle w:val="TitleChar"/>
          <w:highlight w:val="cyan"/>
        </w:rPr>
        <w:t>of terrestrial</w:t>
      </w:r>
      <w:r w:rsidRPr="00AF248E">
        <w:rPr>
          <w:rStyle w:val="TitleChar"/>
        </w:rPr>
        <w:t xml:space="preserve"> military </w:t>
      </w:r>
      <w:r w:rsidRPr="005A0D0D">
        <w:rPr>
          <w:rStyle w:val="TitleChar"/>
          <w:highlight w:val="cyan"/>
        </w:rPr>
        <w:t>op</w:t>
      </w:r>
      <w:r w:rsidRPr="00AF248E">
        <w:rPr>
          <w:rStyle w:val="TitleChar"/>
        </w:rPr>
        <w:t>eration</w:t>
      </w:r>
      <w:r w:rsidRPr="005A0D0D">
        <w:rPr>
          <w:rStyle w:val="TitleChar"/>
          <w:highlight w:val="cyan"/>
        </w:rPr>
        <w:t>s</w:t>
      </w:r>
      <w:r>
        <w:t xml:space="preserve">. </w:t>
      </w:r>
      <w:r w:rsidRPr="005A0D0D">
        <w:rPr>
          <w:rStyle w:val="TitleChar"/>
          <w:highlight w:val="cyan"/>
        </w:rPr>
        <w:t>These</w:t>
      </w:r>
      <w:r>
        <w:t xml:space="preserve"> missions </w:t>
      </w:r>
      <w:r w:rsidRPr="005A0D0D">
        <w:rPr>
          <w:rStyle w:val="TitleChar"/>
          <w:highlight w:val="cyan"/>
        </w:rPr>
        <w:t>include</w:t>
      </w:r>
      <w:r>
        <w:t xml:space="preserve"> the use of </w:t>
      </w:r>
      <w:r w:rsidRPr="005A0D0D">
        <w:rPr>
          <w:rStyle w:val="TitleChar"/>
          <w:highlight w:val="cyan"/>
        </w:rPr>
        <w:t>space for passive surveillance</w:t>
      </w:r>
      <w:r w:rsidRPr="00AF248E">
        <w:rPr>
          <w:rStyle w:val="TitleChar"/>
        </w:rPr>
        <w:t xml:space="preserve"> and support of terrestrial operations</w:t>
      </w:r>
      <w:r>
        <w:t xml:space="preserve">, both military and civilian. Indeed, </w:t>
      </w:r>
      <w:r w:rsidRPr="005A0D0D">
        <w:rPr>
          <w:rStyle w:val="TitleChar"/>
          <w:highlight w:val="cyan"/>
        </w:rPr>
        <w:t>the</w:t>
      </w:r>
      <w:r w:rsidRPr="00AF248E">
        <w:rPr>
          <w:rStyle w:val="TitleChar"/>
        </w:rPr>
        <w:t xml:space="preserve"> very </w:t>
      </w:r>
      <w:r w:rsidRPr="005A0D0D">
        <w:rPr>
          <w:rStyle w:val="TitleChar"/>
          <w:highlight w:val="cyan"/>
        </w:rPr>
        <w:t>first</w:t>
      </w:r>
      <w:r w:rsidRPr="00AF248E">
        <w:rPr>
          <w:rStyle w:val="TitleChar"/>
        </w:rPr>
        <w:t xml:space="preserve"> </w:t>
      </w:r>
      <w:r w:rsidRPr="005A0D0D">
        <w:rPr>
          <w:rStyle w:val="TitleChar"/>
          <w:highlight w:val="cyan"/>
        </w:rPr>
        <w:t>sat</w:t>
      </w:r>
      <w:r w:rsidRPr="00AF248E">
        <w:rPr>
          <w:rStyle w:val="TitleChar"/>
        </w:rPr>
        <w:t>ellite</w:t>
      </w:r>
      <w:r w:rsidRPr="005A0D0D">
        <w:rPr>
          <w:rStyle w:val="TitleChar"/>
          <w:highlight w:val="cyan"/>
        </w:rPr>
        <w:t>s</w:t>
      </w:r>
      <w:r w:rsidRPr="00AF248E">
        <w:rPr>
          <w:rStyle w:val="TitleChar"/>
        </w:rPr>
        <w:t xml:space="preserve"> </w:t>
      </w:r>
      <w:r w:rsidRPr="005A0D0D">
        <w:rPr>
          <w:rStyle w:val="TitleChar"/>
          <w:highlight w:val="cyan"/>
        </w:rPr>
        <w:t>performed</w:t>
      </w:r>
      <w:r w:rsidRPr="00AF248E">
        <w:rPr>
          <w:rStyle w:val="TitleChar"/>
        </w:rPr>
        <w:t xml:space="preserve"> a </w:t>
      </w:r>
      <w:r w:rsidRPr="005A0D0D">
        <w:rPr>
          <w:rStyle w:val="TitleChar"/>
          <w:highlight w:val="cyan"/>
        </w:rPr>
        <w:t>critical surveillance</w:t>
      </w:r>
      <w:r w:rsidRPr="00AF248E">
        <w:rPr>
          <w:rStyle w:val="TitleChar"/>
        </w:rPr>
        <w:t xml:space="preserve"> role </w:t>
      </w:r>
      <w:r w:rsidRPr="005A0D0D">
        <w:rPr>
          <w:rStyle w:val="TitleChar"/>
          <w:highlight w:val="cyan"/>
        </w:rPr>
        <w:t>in</w:t>
      </w:r>
      <w:r w:rsidRPr="00AF248E">
        <w:rPr>
          <w:rStyle w:val="TitleChar"/>
        </w:rPr>
        <w:t xml:space="preserve"> </w:t>
      </w:r>
      <w:r>
        <w:t xml:space="preserve">the strategic </w:t>
      </w:r>
      <w:r w:rsidRPr="005A0D0D">
        <w:rPr>
          <w:rStyle w:val="TitleChar"/>
          <w:highlight w:val="cyan"/>
        </w:rPr>
        <w:t>competition between the U</w:t>
      </w:r>
      <w:r>
        <w:t xml:space="preserve">nited </w:t>
      </w:r>
      <w:r w:rsidRPr="005A0D0D">
        <w:rPr>
          <w:rStyle w:val="TitleChar"/>
          <w:highlight w:val="cyan"/>
        </w:rPr>
        <w:t>S</w:t>
      </w:r>
      <w:r>
        <w:t xml:space="preserve">tates </w:t>
      </w:r>
      <w:r w:rsidRPr="005A0D0D">
        <w:rPr>
          <w:rStyle w:val="TitleChar"/>
          <w:highlight w:val="cyan"/>
        </w:rPr>
        <w:t>and</w:t>
      </w:r>
      <w:r w:rsidRPr="00AF248E">
        <w:rPr>
          <w:rStyle w:val="TitleChar"/>
        </w:rPr>
        <w:t xml:space="preserve"> the </w:t>
      </w:r>
      <w:r w:rsidRPr="005A0D0D">
        <w:rPr>
          <w:rStyle w:val="TitleChar"/>
          <w:highlight w:val="cyan"/>
        </w:rPr>
        <w:t>Soviet Union</w:t>
      </w:r>
      <w:r>
        <w:t xml:space="preserve">. </w:t>
      </w:r>
    </w:p>
    <w:p w14:paraId="31534458" w14:textId="3572B706" w:rsidR="00DB0FED" w:rsidRPr="00B1142B" w:rsidRDefault="00DB0FED" w:rsidP="00DB0FED">
      <w:pPr>
        <w:rPr>
          <w:sz w:val="16"/>
        </w:rPr>
      </w:pPr>
    </w:p>
    <w:sectPr w:rsidR="00DB0FED" w:rsidRPr="00B114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7123616">
    <w:abstractNumId w:val="10"/>
  </w:num>
  <w:num w:numId="2" w16cid:durableId="1908373263">
    <w:abstractNumId w:val="8"/>
  </w:num>
  <w:num w:numId="3" w16cid:durableId="1443261631">
    <w:abstractNumId w:val="7"/>
  </w:num>
  <w:num w:numId="4" w16cid:durableId="51127513">
    <w:abstractNumId w:val="6"/>
  </w:num>
  <w:num w:numId="5" w16cid:durableId="461272788">
    <w:abstractNumId w:val="5"/>
  </w:num>
  <w:num w:numId="6" w16cid:durableId="1827428940">
    <w:abstractNumId w:val="9"/>
  </w:num>
  <w:num w:numId="7" w16cid:durableId="461581440">
    <w:abstractNumId w:val="4"/>
  </w:num>
  <w:num w:numId="8" w16cid:durableId="2057006135">
    <w:abstractNumId w:val="3"/>
  </w:num>
  <w:num w:numId="9" w16cid:durableId="1463495627">
    <w:abstractNumId w:val="2"/>
  </w:num>
  <w:num w:numId="10" w16cid:durableId="2135366921">
    <w:abstractNumId w:val="1"/>
  </w:num>
  <w:num w:numId="11" w16cid:durableId="587037203">
    <w:abstractNumId w:val="0"/>
  </w:num>
  <w:num w:numId="12" w16cid:durableId="1261683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15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76AD4"/>
    <w:rsid w:val="0008785F"/>
    <w:rsid w:val="00090CBE"/>
    <w:rsid w:val="00094DEC"/>
    <w:rsid w:val="000A2D8A"/>
    <w:rsid w:val="000A4B6C"/>
    <w:rsid w:val="000C43AF"/>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101"/>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5E7"/>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43D"/>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01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2B8"/>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0FED"/>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ED2F5"/>
  <w14:defaultImageDpi w14:val="300"/>
  <w15:docId w15:val="{109AC641-AC84-904F-859A-E3E92C5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15E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D15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15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D15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4D15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15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5E7"/>
  </w:style>
  <w:style w:type="character" w:customStyle="1" w:styleId="Heading1Char">
    <w:name w:val="Heading 1 Char"/>
    <w:aliases w:val="Pocket Char"/>
    <w:basedOn w:val="DefaultParagraphFont"/>
    <w:link w:val="Heading1"/>
    <w:uiPriority w:val="9"/>
    <w:rsid w:val="004D15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15E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4D15E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4D15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15E7"/>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4D15E7"/>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4D15E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D15E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4D15E7"/>
    <w:rPr>
      <w:color w:val="auto"/>
      <w:u w:val="none"/>
    </w:rPr>
  </w:style>
  <w:style w:type="paragraph" w:styleId="DocumentMap">
    <w:name w:val="Document Map"/>
    <w:basedOn w:val="Normal"/>
    <w:link w:val="DocumentMapChar"/>
    <w:uiPriority w:val="99"/>
    <w:semiHidden/>
    <w:unhideWhenUsed/>
    <w:rsid w:val="004D15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15E7"/>
    <w:rPr>
      <w:rFonts w:ascii="Lucida Grande" w:hAnsi="Lucida Grande" w:cs="Lucida Grande"/>
    </w:rPr>
  </w:style>
  <w:style w:type="paragraph" w:customStyle="1" w:styleId="Analytics">
    <w:name w:val="Analytics"/>
    <w:next w:val="NormalWeb"/>
    <w:link w:val="AnalyticsChar"/>
    <w:uiPriority w:val="4"/>
    <w:qFormat/>
    <w:rsid w:val="004D15E7"/>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4D15E7"/>
    <w:rPr>
      <w:rFonts w:ascii="Calibri" w:eastAsiaTheme="majorEastAsia" w:hAnsi="Calibri" w:cstheme="majorBidi"/>
      <w:b/>
      <w:iCs/>
      <w:sz w:val="26"/>
      <w:szCs w:val="28"/>
    </w:rPr>
  </w:style>
  <w:style w:type="paragraph" w:customStyle="1" w:styleId="Emphasis1">
    <w:name w:val="Emphasis1"/>
    <w:basedOn w:val="Normal"/>
    <w:link w:val="Emphasis"/>
    <w:autoRedefine/>
    <w:uiPriority w:val="20"/>
    <w:qFormat/>
    <w:rsid w:val="004D15E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rmalWeb">
    <w:name w:val="Normal (Web)"/>
    <w:basedOn w:val="Normal"/>
    <w:uiPriority w:val="99"/>
    <w:semiHidden/>
    <w:unhideWhenUsed/>
    <w:rsid w:val="004D15E7"/>
    <w:rPr>
      <w:rFonts w:ascii="Times New Roman" w:hAnsi="Times New Roman" w:cs="Times New Roman"/>
      <w:sz w:val="24"/>
    </w:rPr>
  </w:style>
  <w:style w:type="paragraph" w:customStyle="1" w:styleId="textbold">
    <w:name w:val="text bold"/>
    <w:basedOn w:val="Normal"/>
    <w:uiPriority w:val="20"/>
    <w:qFormat/>
    <w:rsid w:val="005D743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customStyle="1" w:styleId="UnderlinePara">
    <w:name w:val="Underline Para"/>
    <w:basedOn w:val="Normal"/>
    <w:uiPriority w:val="1"/>
    <w:qFormat/>
    <w:rsid w:val="005D743D"/>
    <w:pPr>
      <w:widowControl w:val="0"/>
      <w:suppressAutoHyphens/>
      <w:spacing w:after="200"/>
      <w:contextualSpacing/>
    </w:pPr>
    <w:rPr>
      <w:rFonts w:asciiTheme="minorHAnsi" w:hAnsiTheme="minorHAnsi" w:cstheme="minorBidi"/>
      <w:b/>
      <w:u w:val="single"/>
    </w:rPr>
  </w:style>
  <w:style w:type="character" w:customStyle="1" w:styleId="TitleChar">
    <w:name w:val="Title Char"/>
    <w:basedOn w:val="DefaultParagraphFont"/>
    <w:link w:val="Title"/>
    <w:uiPriority w:val="10"/>
    <w:qFormat/>
    <w:rsid w:val="00076AD4"/>
    <w:rPr>
      <w:u w:val="single"/>
    </w:rPr>
  </w:style>
  <w:style w:type="paragraph" w:styleId="Title">
    <w:name w:val="Title"/>
    <w:basedOn w:val="Normal"/>
    <w:next w:val="Normal"/>
    <w:link w:val="TitleChar"/>
    <w:uiPriority w:val="10"/>
    <w:qFormat/>
    <w:rsid w:val="00076AD4"/>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076AD4"/>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DB0F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found.org/media/206800/misuse_commercial_adr_oos_jul2019.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wfound.org/media/206800/misuse_commercial_adr_oos_jul2019.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abs/10.1080/14751798.2018.1478181" TargetMode="External"/><Relationship Id="rId5" Type="http://schemas.openxmlformats.org/officeDocument/2006/relationships/numbering" Target="numbering.xml"/><Relationship Id="rId15" Type="http://schemas.openxmlformats.org/officeDocument/2006/relationships/hyperlink" Target="https://www.defense.gov/Newsroom/News/Article/Article/1061833/hyten-deterrence-in-space-means-no-war-will-be-fought-there/" TargetMode="External"/><Relationship Id="rId10" Type="http://schemas.openxmlformats.org/officeDocument/2006/relationships/hyperlink" Target="https://spacenews.com/rescind-the-proposed-budget-cut-for-launching-darpas-rsgs-robotic-servicing-spacecraft" TargetMode="External"/><Relationship Id="rId4" Type="http://schemas.openxmlformats.org/officeDocument/2006/relationships/customXml" Target="../customXml/item4.xml"/><Relationship Id="rId9" Type="http://schemas.openxmlformats.org/officeDocument/2006/relationships/hyperlink" Target="https://cdr.lib.unc.edu/concern/dissertations/6682x4537" TargetMode="External"/><Relationship Id="rId14" Type="http://schemas.openxmlformats.org/officeDocument/2006/relationships/hyperlink" Target="https://scholar.smu.edu/cgi/viewcontent.cgi?referer=https://www.google.com/&amp;httpsredir=1&amp;article=1327&amp;context=jal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26</Pages>
  <Words>18530</Words>
  <Characters>105623</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2022-04-23T14:06:00Z</dcterms:created>
  <dcterms:modified xsi:type="dcterms:W3CDTF">2022-04-23T14:49:00Z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