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6AEAC5" w14:textId="3C6499F2" w:rsidR="003C29D5" w:rsidRDefault="003C29D5" w:rsidP="003C29D5">
      <w:pPr>
        <w:pStyle w:val="Heading1"/>
      </w:pPr>
      <w:r>
        <w:t>1NC</w:t>
      </w:r>
    </w:p>
    <w:p w14:paraId="26668ACA" w14:textId="1BCDC0F5" w:rsidR="00E42E4C" w:rsidRDefault="00847A9D" w:rsidP="00847A9D">
      <w:pPr>
        <w:pStyle w:val="Heading2"/>
      </w:pPr>
      <w:r>
        <w:lastRenderedPageBreak/>
        <w:t>1</w:t>
      </w:r>
    </w:p>
    <w:p w14:paraId="076FF1EE" w14:textId="77777777" w:rsidR="00CB0628" w:rsidRDefault="00CB0628" w:rsidP="00CB0628">
      <w:pPr>
        <w:pStyle w:val="Heading4"/>
      </w:pPr>
      <w:r>
        <w:t>Interpretation: The affirmative must define “objectivity” in a delineated line in the 1AC</w:t>
      </w:r>
    </w:p>
    <w:p w14:paraId="6CA0E3E4" w14:textId="77777777" w:rsidR="00CB0628" w:rsidRDefault="00CB0628" w:rsidP="00CB0628">
      <w:pPr>
        <w:pStyle w:val="Heading4"/>
      </w:pPr>
      <w:r>
        <w:t>Multiple contradictory definitions of objectivity – no consensus means spec is needed</w:t>
      </w:r>
    </w:p>
    <w:p w14:paraId="73539703" w14:textId="77777777" w:rsidR="00CB0628" w:rsidRPr="00E03C5A" w:rsidRDefault="00CB0628" w:rsidP="00CB0628">
      <w:r w:rsidRPr="00E03C5A">
        <w:rPr>
          <w:rStyle w:val="Style13ptBold"/>
        </w:rPr>
        <w:t>Davis ND</w:t>
      </w:r>
      <w:r>
        <w:t xml:space="preserve"> </w:t>
      </w:r>
      <w:r w:rsidRPr="00E03C5A">
        <w:t xml:space="preserve">Jay Davis, </w:t>
      </w:r>
      <w:r>
        <w:t>ND</w:t>
      </w:r>
      <w:r w:rsidRPr="00E03C5A">
        <w:t xml:space="preserve"> "News: Beyond the Myth of Objectivity," Center </w:t>
      </w:r>
      <w:proofErr w:type="gramStart"/>
      <w:r w:rsidRPr="00E03C5A">
        <w:t>For</w:t>
      </w:r>
      <w:proofErr w:type="gramEnd"/>
      <w:r w:rsidRPr="00E03C5A">
        <w:t xml:space="preserve"> Media Literacy, (J. Francis Davis, an adult educator and media education specialist, was on the staff of the Center for Media Literacy from 1989 to 1992. He holds an M.Div. from Candler School of Theology at Emory University, Atlanta where he currently works in the computer industry and lives with his wife, Elizabeth, and their children) https://www.medialit.org/reading-room/news-beyond-myth-objectivity//Karan</w:t>
      </w:r>
    </w:p>
    <w:p w14:paraId="68D55196" w14:textId="77777777" w:rsidR="00CB0628" w:rsidRPr="00E03C5A" w:rsidRDefault="00CB0628" w:rsidP="00CB0628">
      <w:pPr>
        <w:rPr>
          <w:sz w:val="16"/>
        </w:rPr>
      </w:pPr>
      <w:r w:rsidRPr="00E03C5A">
        <w:rPr>
          <w:rStyle w:val="Emphasis"/>
          <w:highlight w:val="green"/>
        </w:rPr>
        <w:t>Objectivity,</w:t>
      </w:r>
      <w:r w:rsidRPr="00CA6E35">
        <w:rPr>
          <w:rStyle w:val="Emphasis"/>
        </w:rPr>
        <w:t xml:space="preserve"> n. (Apparently,) The </w:t>
      </w:r>
      <w:r w:rsidRPr="00E03C5A">
        <w:rPr>
          <w:rStyle w:val="Emphasis"/>
          <w:highlight w:val="green"/>
        </w:rPr>
        <w:t>practice of presenting both sides of an issue</w:t>
      </w:r>
      <w:r w:rsidRPr="00CA6E35">
        <w:rPr>
          <w:rStyle w:val="Emphasis"/>
        </w:rPr>
        <w:t>.</w:t>
      </w:r>
      <w:r w:rsidRPr="00CA6E35">
        <w:rPr>
          <w:sz w:val="16"/>
        </w:rPr>
        <w:t xml:space="preserve"> Spend a week watching any of the network news reports and you are likely to conclude that all issues have only two sides and that middle-aged, white males have the only insight on them. From Sunday afternoon interview programs to ABC's Nightline, satisfying the U.S. media's standards of "objectivity" seems to require bringing opposing personalities together to debate issues of foreign and domestic policy. The ensuing dialogue, usually between Democrats and Republicans or some equivalent, </w:t>
      </w:r>
      <w:r w:rsidRPr="00CA6E35">
        <w:rPr>
          <w:rStyle w:val="Emphasis"/>
        </w:rPr>
        <w:t>suggests that all sides of the issue are covered.</w:t>
      </w:r>
      <w:r w:rsidRPr="00CA6E35">
        <w:rPr>
          <w:sz w:val="16"/>
        </w:rPr>
        <w:t xml:space="preserve"> This dualism is one way media interpret news in North America. It seems clear, however, that "presenting both sides" tends to undermine creative discussion of the many shades of belief that </w:t>
      </w:r>
      <w:proofErr w:type="gramStart"/>
      <w:r w:rsidRPr="00CA6E35">
        <w:rPr>
          <w:sz w:val="16"/>
        </w:rPr>
        <w:t>actually represent</w:t>
      </w:r>
      <w:proofErr w:type="gramEnd"/>
      <w:r w:rsidRPr="00CA6E35">
        <w:rPr>
          <w:sz w:val="16"/>
        </w:rPr>
        <w:t xml:space="preserve"> opinion on complex issues. If all issues are presented in black-and-white, yes-and-no terms, if one is either pro-life or pro-choice, pro-intervention or anti-intervention, what happens to discussion of cases that fail to fit the neatly established dichotomy? </w:t>
      </w:r>
      <w:r w:rsidRPr="00E03C5A">
        <w:rPr>
          <w:rStyle w:val="Emphasis"/>
          <w:highlight w:val="green"/>
        </w:rPr>
        <w:t>Another traditional definition</w:t>
      </w:r>
      <w:r w:rsidRPr="00CA6E35">
        <w:rPr>
          <w:rStyle w:val="Emphasis"/>
        </w:rPr>
        <w:t xml:space="preserve"> of objectivity focuses on the idea of impartiality. In this view, objectivity </w:t>
      </w:r>
      <w:r w:rsidRPr="00E03C5A">
        <w:rPr>
          <w:rStyle w:val="Emphasis"/>
          <w:highlight w:val="green"/>
        </w:rPr>
        <w:t>means keeping one's own beliefs, opinions</w:t>
      </w:r>
      <w:r w:rsidRPr="00CA6E35">
        <w:rPr>
          <w:rStyle w:val="Emphasis"/>
        </w:rPr>
        <w:t xml:space="preserve"> or feelings </w:t>
      </w:r>
      <w:r w:rsidRPr="00E03C5A">
        <w:rPr>
          <w:rStyle w:val="Emphasis"/>
          <w:highlight w:val="green"/>
        </w:rPr>
        <w:t>separate from the story</w:t>
      </w:r>
      <w:r w:rsidRPr="00E03C5A">
        <w:rPr>
          <w:sz w:val="16"/>
          <w:highlight w:val="green"/>
        </w:rPr>
        <w:t>.</w:t>
      </w:r>
      <w:r w:rsidRPr="00CA6E35">
        <w:rPr>
          <w:sz w:val="16"/>
        </w:rPr>
        <w:t xml:space="preserve"> This definition is more textbook than honest, however. Most journalists would agree that true impartiality is impossible. Even the most evenhanded reporter is subject to personal bias.</w:t>
      </w:r>
    </w:p>
    <w:p w14:paraId="5AA7DF4D" w14:textId="77777777" w:rsidR="00CB0628" w:rsidRDefault="00CB0628" w:rsidP="00CB0628">
      <w:pPr>
        <w:pStyle w:val="Heading4"/>
      </w:pPr>
      <w:r>
        <w:lastRenderedPageBreak/>
        <w:t>Violation: They didn’t</w:t>
      </w:r>
    </w:p>
    <w:p w14:paraId="752E77D1" w14:textId="77777777" w:rsidR="00CB0628" w:rsidRDefault="00CB0628" w:rsidP="00CB0628">
      <w:pPr>
        <w:pStyle w:val="Heading4"/>
      </w:pPr>
      <w:r>
        <w:t>Negate:</w:t>
      </w:r>
    </w:p>
    <w:p w14:paraId="12B78DE1" w14:textId="77777777" w:rsidR="00CB0628" w:rsidRPr="004501D4" w:rsidRDefault="00CB0628" w:rsidP="00CB0628">
      <w:pPr>
        <w:pStyle w:val="Heading4"/>
      </w:pPr>
      <w:r>
        <w:t xml:space="preserve">1] </w:t>
      </w:r>
      <w:r w:rsidRPr="004501D4">
        <w:rPr>
          <w:u w:val="single"/>
        </w:rPr>
        <w:t>Shiftiness</w:t>
      </w:r>
      <w:r>
        <w:t xml:space="preserve">- they can redefine what type of objectivity the 1ac defends in the 1ar which decks strategy and allows them to wriggle out of negative positions by saying that their form of objectivity accounts for movements or bias – every core negative argument is dependent on what the aff defends – supercharged on this topic when we are comparing two concepts in a vacuum. Especially true against a </w:t>
      </w:r>
      <w:proofErr w:type="spellStart"/>
      <w:r>
        <w:t>phil</w:t>
      </w:r>
      <w:proofErr w:type="spellEnd"/>
      <w:r>
        <w:t xml:space="preserve"> aff where intrinsic qualities of something </w:t>
      </w:r>
      <w:proofErr w:type="gramStart"/>
      <w:r>
        <w:t>i.e.</w:t>
      </w:r>
      <w:proofErr w:type="gramEnd"/>
      <w:r>
        <w:t xml:space="preserve"> objectivity is necessary for evaluating offense</w:t>
      </w:r>
    </w:p>
    <w:p w14:paraId="26CABB72" w14:textId="77777777" w:rsidR="00CB0628" w:rsidRPr="004501D4" w:rsidRDefault="00CB0628" w:rsidP="00CB0628">
      <w:pPr>
        <w:pStyle w:val="Heading4"/>
      </w:pPr>
      <w:r>
        <w:t xml:space="preserve">CX can’t resolve this and is </w:t>
      </w:r>
      <w:r w:rsidRPr="004C5480">
        <w:rPr>
          <w:u w:val="single"/>
        </w:rPr>
        <w:t>bad</w:t>
      </w:r>
      <w:r>
        <w:t xml:space="preserve"> because A] Not flowed B] Skews 6 min of prep C] They can lie and no way to check D] Debaters can be shady. </w:t>
      </w:r>
    </w:p>
    <w:p w14:paraId="4A85BB90" w14:textId="77777777" w:rsidR="00CB0628" w:rsidRDefault="00CB0628" w:rsidP="00CB0628">
      <w:pPr>
        <w:pStyle w:val="Heading4"/>
      </w:pPr>
      <w:r>
        <w:t xml:space="preserve">2] </w:t>
      </w:r>
      <w:r w:rsidRPr="004501D4">
        <w:rPr>
          <w:u w:val="single"/>
        </w:rPr>
        <w:t>Real World</w:t>
      </w:r>
      <w:r>
        <w:t xml:space="preserve">- policy makers will always specify what they aim to do. That outweighs since debate has no value without </w:t>
      </w:r>
      <w:r w:rsidRPr="004501D4">
        <w:rPr>
          <w:u w:val="single"/>
        </w:rPr>
        <w:t>portable application</w:t>
      </w:r>
      <w:r>
        <w:t>.</w:t>
      </w:r>
    </w:p>
    <w:p w14:paraId="0779512B" w14:textId="77777777" w:rsidR="00CB0628" w:rsidRDefault="00CB0628" w:rsidP="00CB0628">
      <w:pPr>
        <w:pStyle w:val="Heading4"/>
      </w:pPr>
      <w:r>
        <w:t xml:space="preserve">This spec shell isn’t regressive- it literally determines </w:t>
      </w:r>
      <w:r>
        <w:rPr>
          <w:u w:val="single"/>
        </w:rPr>
        <w:t>what the affirmative defends</w:t>
      </w:r>
    </w:p>
    <w:p w14:paraId="542B8788" w14:textId="77777777" w:rsidR="00CB0628" w:rsidRDefault="00CB0628" w:rsidP="00CB0628">
      <w:pPr>
        <w:pStyle w:val="Heading4"/>
      </w:pPr>
      <w:r>
        <w:t xml:space="preserve">Fairness – debate is a competitive activity that requires fairness for objective evaluation. </w:t>
      </w:r>
    </w:p>
    <w:p w14:paraId="24FB4CFE" w14:textId="64DB86F8" w:rsidR="00CB0628" w:rsidRDefault="00CB0628" w:rsidP="00CB0628">
      <w:pPr>
        <w:pStyle w:val="Heading4"/>
      </w:pPr>
      <w:r>
        <w:t xml:space="preserve">Drop the debater – a] deter future abuse and b] </w:t>
      </w:r>
      <w:r w:rsidR="003C29D5">
        <w:t>DTA is functionally severance which kills education and fairness because you don’t need to defend arguments</w:t>
      </w:r>
    </w:p>
    <w:p w14:paraId="57C564EB" w14:textId="77777777" w:rsidR="00CB0628" w:rsidRDefault="00CB0628" w:rsidP="00CB0628">
      <w:pPr>
        <w:pStyle w:val="Heading4"/>
      </w:pPr>
      <w:r>
        <w:t xml:space="preserve">Competing </w:t>
      </w:r>
      <w:proofErr w:type="spellStart"/>
      <w:r>
        <w:t>interps</w:t>
      </w:r>
      <w:proofErr w:type="spellEnd"/>
      <w:r>
        <w:t xml:space="preserve"> – [a] reasonability is arbitrary and encourages judge intervention since there’s no clear norm, [b] it creates a race to the top where we create the best possible norms for debate.</w:t>
      </w:r>
    </w:p>
    <w:p w14:paraId="4ABD717F" w14:textId="77777777" w:rsidR="00CB0628" w:rsidRDefault="00CB0628" w:rsidP="00CB0628">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60B80514" w14:textId="4FDE9ACD" w:rsidR="00CB0628" w:rsidRDefault="003C29D5" w:rsidP="003C29D5">
      <w:pPr>
        <w:pStyle w:val="Heading4"/>
      </w:pPr>
      <w:r>
        <w:t>No 1ar theory – a] 7-6 skew b] spikes and 1ac theory checks</w:t>
      </w:r>
    </w:p>
    <w:p w14:paraId="60EC3416" w14:textId="77777777" w:rsidR="003C29D5" w:rsidRDefault="003C29D5" w:rsidP="003C29D5">
      <w:pPr>
        <w:pStyle w:val="Heading4"/>
      </w:pPr>
      <w:r>
        <w:t xml:space="preserve">Reasonability on 1AR shells – 1AR theory is super aff-biased because the 2AR gets to line-by-line every 2NR standard with new answers that never get responded to– reasonability checks 2AR sandbagging by preventing super abusive 1NCs while still giving the 2N a chance. </w:t>
      </w:r>
    </w:p>
    <w:p w14:paraId="60972C26" w14:textId="77777777" w:rsidR="003C29D5" w:rsidRDefault="003C29D5" w:rsidP="003C29D5">
      <w:pPr>
        <w:pStyle w:val="Heading4"/>
      </w:pPr>
      <w:r>
        <w:t xml:space="preserve">DTA on 1AR shells - They can blow up a </w:t>
      </w:r>
      <w:proofErr w:type="spellStart"/>
      <w:r>
        <w:t>blippy</w:t>
      </w:r>
      <w:proofErr w:type="spellEnd"/>
      <w:r>
        <w:t xml:space="preserve"> 20 second shell to 3 min of the 2AR while I </w:t>
      </w:r>
      <w:proofErr w:type="gramStart"/>
      <w:r>
        <w:t>have to</w:t>
      </w:r>
      <w:proofErr w:type="gramEnd"/>
      <w:r>
        <w:t xml:space="preserve"> split my time and can’t preempt 2AR spin which necessitates judge intervention and means 1AR theory is irresolvable so you shouldn’t stake the round on it. </w:t>
      </w:r>
    </w:p>
    <w:p w14:paraId="228586D2" w14:textId="77777777" w:rsidR="003C29D5" w:rsidRDefault="003C29D5" w:rsidP="003C29D5">
      <w:pPr>
        <w:pStyle w:val="Heading4"/>
      </w:pPr>
      <w:r>
        <w:lastRenderedPageBreak/>
        <w:t xml:space="preserve">RVIs on 1AR theory – 1AR being able to spend 20 seconds on a shell and still win forces the 2N to allocate at least 2:30 on the shell which means RVIs check back time skew – </w:t>
      </w:r>
      <w:proofErr w:type="spellStart"/>
      <w:r>
        <w:t>ows</w:t>
      </w:r>
      <w:proofErr w:type="spellEnd"/>
      <w:r>
        <w:t xml:space="preserve"> on </w:t>
      </w:r>
      <w:proofErr w:type="spellStart"/>
      <w:r>
        <w:t>quantifiaiblity</w:t>
      </w:r>
      <w:proofErr w:type="spellEnd"/>
    </w:p>
    <w:p w14:paraId="5357C6E8" w14:textId="77777777" w:rsidR="00CB0628" w:rsidRPr="006E6A00" w:rsidRDefault="00CB0628" w:rsidP="00CB0628"/>
    <w:p w14:paraId="6976A24C" w14:textId="77777777" w:rsidR="00CB0628" w:rsidRPr="00CD4FBB" w:rsidRDefault="00CB0628" w:rsidP="00CB0628"/>
    <w:p w14:paraId="7231F3B0" w14:textId="77777777" w:rsidR="00847A9D" w:rsidRPr="00847A9D" w:rsidRDefault="00847A9D" w:rsidP="00847A9D"/>
    <w:p w14:paraId="14CC06B0" w14:textId="77777777" w:rsidR="00847A9D" w:rsidRDefault="00847A9D" w:rsidP="00847A9D">
      <w:pPr>
        <w:pStyle w:val="Heading2"/>
      </w:pPr>
      <w:r>
        <w:lastRenderedPageBreak/>
        <w:t>2</w:t>
      </w:r>
    </w:p>
    <w:p w14:paraId="252B9167" w14:textId="2B70337E" w:rsidR="001C7690" w:rsidRDefault="001C7690" w:rsidP="001C7690">
      <w:pPr>
        <w:pStyle w:val="Heading4"/>
      </w:pPr>
      <w:r>
        <w:t xml:space="preserve">We advocate for the 1ACs method of scenario analysis sans their telos of </w:t>
      </w:r>
      <w:r w:rsidR="00D305B8">
        <w:t>topic</w:t>
      </w:r>
      <w:r w:rsidRPr="003E5236">
        <w:rPr>
          <w:rFonts w:cs="Arial"/>
          <w:szCs w:val="24"/>
        </w:rPr>
        <w:t>.</w:t>
      </w:r>
    </w:p>
    <w:p w14:paraId="1375E6C0" w14:textId="2B1AD06D" w:rsidR="001C7690" w:rsidRDefault="001C7690" w:rsidP="001C7690">
      <w:pPr>
        <w:pStyle w:val="Heading4"/>
      </w:pPr>
      <w:r>
        <w:t xml:space="preserve">That </w:t>
      </w:r>
      <w:r>
        <w:rPr>
          <w:u w:val="single"/>
        </w:rPr>
        <w:t>solves</w:t>
      </w:r>
      <w:r>
        <w:t xml:space="preserve"> the aff – their </w:t>
      </w:r>
      <w:r w:rsidRPr="001E1957">
        <w:rPr>
          <w:u w:val="single"/>
        </w:rPr>
        <w:t>method</w:t>
      </w:r>
      <w:r>
        <w:t xml:space="preserve"> of solvency is about their </w:t>
      </w:r>
      <w:r w:rsidRPr="001E1957">
        <w:rPr>
          <w:u w:val="single"/>
        </w:rPr>
        <w:t>scenario analysis</w:t>
      </w:r>
      <w:r>
        <w:t xml:space="preserve"> of the resolution and developing </w:t>
      </w:r>
      <w:r w:rsidRPr="001E1957">
        <w:rPr>
          <w:u w:val="single"/>
        </w:rPr>
        <w:t>political grammars of resistance</w:t>
      </w:r>
      <w:r>
        <w:t xml:space="preserve"> to learn about fugitivity. We’ll break this down – it’s </w:t>
      </w:r>
      <w:r w:rsidRPr="001E1957">
        <w:rPr>
          <w:u w:val="single"/>
        </w:rPr>
        <w:t>not enough</w:t>
      </w:r>
      <w:r>
        <w:t xml:space="preserve"> to</w:t>
      </w:r>
      <w:r>
        <w:t xml:space="preserve"> affirm the topic</w:t>
      </w:r>
      <w:r>
        <w:t xml:space="preserve"> in the </w:t>
      </w:r>
      <w:r w:rsidRPr="001E1957">
        <w:rPr>
          <w:u w:val="single"/>
        </w:rPr>
        <w:t>abstract</w:t>
      </w:r>
      <w:r>
        <w:t xml:space="preserve">, rather, they </w:t>
      </w:r>
      <w:proofErr w:type="gramStart"/>
      <w:r>
        <w:t>have to</w:t>
      </w:r>
      <w:proofErr w:type="gramEnd"/>
      <w:r>
        <w:t xml:space="preserve"> have </w:t>
      </w:r>
      <w:r w:rsidRPr="001E1957">
        <w:rPr>
          <w:u w:val="single"/>
        </w:rPr>
        <w:t>material offense</w:t>
      </w:r>
      <w:r>
        <w:t xml:space="preserve"> from their advocacy that </w:t>
      </w:r>
      <w:r w:rsidRPr="001E1957">
        <w:rPr>
          <w:u w:val="single"/>
        </w:rPr>
        <w:t>solves</w:t>
      </w:r>
      <w:r>
        <w:t xml:space="preserve"> anti-blackness – if their offense is “discussions good” or “planning good” then there’s no reason the </w:t>
      </w:r>
      <w:r w:rsidRPr="001E1957">
        <w:rPr>
          <w:u w:val="single"/>
        </w:rPr>
        <w:t>telos</w:t>
      </w:r>
      <w:r>
        <w:t xml:space="preserve"> of their revolution is necessary.</w:t>
      </w:r>
      <w:r w:rsidRPr="006E7854">
        <w:t xml:space="preserve"> </w:t>
      </w:r>
    </w:p>
    <w:p w14:paraId="2D220E6C" w14:textId="5F998F77" w:rsidR="001C7690" w:rsidRDefault="001C7690" w:rsidP="001C7690">
      <w:pPr>
        <w:pStyle w:val="Heading4"/>
      </w:pPr>
      <w:r>
        <w:t>Like look at their method page and tell me this is about the topic</w:t>
      </w:r>
    </w:p>
    <w:p w14:paraId="36E8C333" w14:textId="77777777" w:rsidR="001C7690" w:rsidRPr="00061A99" w:rsidRDefault="001C7690" w:rsidP="001C7690">
      <w:pPr>
        <w:pStyle w:val="Heading4"/>
      </w:pPr>
      <w:r>
        <w:t xml:space="preserve">The net benefit is </w:t>
      </w:r>
      <w:r w:rsidRPr="00181EA1">
        <w:rPr>
          <w:u w:val="single"/>
        </w:rPr>
        <w:t>incompleteness</w:t>
      </w:r>
      <w:r>
        <w:t>.</w:t>
      </w:r>
    </w:p>
    <w:p w14:paraId="1A954E7A" w14:textId="77777777" w:rsidR="001C7690" w:rsidRPr="002C4B8F" w:rsidRDefault="001C7690" w:rsidP="001C7690">
      <w:r w:rsidRPr="002C4B8F">
        <w:rPr>
          <w:rStyle w:val="Style13ptBold"/>
        </w:rPr>
        <w:t>Harney and Moten 11</w:t>
      </w:r>
      <w:r>
        <w:t xml:space="preserve"> – </w:t>
      </w:r>
      <w:r w:rsidRPr="002C4B8F">
        <w:t xml:space="preserve">Stephano Harney and Fred Moten March 2021 "Refusing Completion: A Conversation" </w:t>
      </w:r>
      <w:hyperlink r:id="rId9" w:history="1">
        <w:r w:rsidRPr="007313BB">
          <w:rPr>
            <w:rStyle w:val="Hyperlink"/>
          </w:rPr>
          <w:t>https://www.e-flux.com/journal/116/379446/refusing-completion-a-conversation/</w:t>
        </w:r>
      </w:hyperlink>
      <w:r>
        <w:t xml:space="preserve"> (</w:t>
      </w:r>
      <w:r w:rsidRPr="009A7372">
        <w:t>Stefano Harney is the Professor of Strategic Management Education at Singapore Management University., Fred Moten is the professor of Performance Studies at New York University and has taught previously at University of California, Riverside, Duke University, Brown University, and the University of Iowa</w:t>
      </w:r>
      <w:r>
        <w:t>)//Elmer **Modified for Problematic Rhetoric</w:t>
      </w:r>
    </w:p>
    <w:p w14:paraId="6CF054B7" w14:textId="77777777" w:rsidR="001C7690" w:rsidRPr="001E1957" w:rsidRDefault="001C7690" w:rsidP="001C7690">
      <w:pPr>
        <w:rPr>
          <w:u w:val="single"/>
        </w:rPr>
      </w:pPr>
      <w:r w:rsidRPr="001E1957">
        <w:rPr>
          <w:sz w:val="12"/>
        </w:rPr>
        <w:t>FM: Maybe what we always also want to be doing is operating under the assumption that when it comes to thought, rigor and generosity are not separate from one another</w:t>
      </w:r>
      <w:r w:rsidRPr="001E1957">
        <w:rPr>
          <w:u w:val="single"/>
        </w:rPr>
        <w:t>. That “intra-action,” to use Karen Barad’s term, is intra-active with another: that of black study and black studies. That’s where it’s at, as the Godfather would say. That’s</w:t>
      </w:r>
      <w:r w:rsidRPr="001E1957">
        <w:rPr>
          <w:sz w:val="12"/>
        </w:rPr>
        <w:t xml:space="preserve"> what we’re interested in. And that’s also where we’re at in our lives, in our intellectual life together, and in our social life together as friends. It’s just that the syntax and the semantics </w:t>
      </w:r>
      <w:r w:rsidRPr="001E1957">
        <w:rPr>
          <w:u w:val="single"/>
        </w:rPr>
        <w:t xml:space="preserve">that we have been given </w:t>
      </w:r>
      <w:proofErr w:type="gramStart"/>
      <w:r w:rsidRPr="001E1957">
        <w:rPr>
          <w:u w:val="single"/>
        </w:rPr>
        <w:t>in order to</w:t>
      </w:r>
      <w:proofErr w:type="gramEnd"/>
      <w:r w:rsidRPr="001E1957">
        <w:rPr>
          <w:u w:val="single"/>
        </w:rPr>
        <w:t xml:space="preserve"> try to understand that double intra-action is inadequate for the most part. We ask </w:t>
      </w:r>
      <w:proofErr w:type="gramStart"/>
      <w:r w:rsidRPr="001E1957">
        <w:rPr>
          <w:u w:val="single"/>
        </w:rPr>
        <w:t>ourselves,</w:t>
      </w:r>
      <w:proofErr w:type="gramEnd"/>
      <w:r w:rsidRPr="001E1957">
        <w:rPr>
          <w:u w:val="single"/>
        </w:rPr>
        <w:t xml:space="preserve"> how do we understand the relation between black study and black studies, and then we have to take two months to try to overcome the fact that “relation” </w:t>
      </w:r>
      <w:proofErr w:type="spellStart"/>
      <w:r w:rsidRPr="001E1957">
        <w:rPr>
          <w:u w:val="single"/>
        </w:rPr>
        <w:t>ain’t</w:t>
      </w:r>
      <w:proofErr w:type="spellEnd"/>
      <w:r w:rsidRPr="001E1957">
        <w:rPr>
          <w:u w:val="single"/>
        </w:rPr>
        <w:t xml:space="preserve"> the right word</w:t>
      </w:r>
      <w:r w:rsidRPr="001E1957">
        <w:rPr>
          <w:sz w:val="12"/>
        </w:rPr>
        <w:t xml:space="preserve">. In other words, the </w:t>
      </w:r>
      <w:r w:rsidRPr="001E1957">
        <w:rPr>
          <w:b/>
          <w:u w:val="single"/>
        </w:rPr>
        <w:t xml:space="preserve">intra-action of </w:t>
      </w:r>
      <w:r w:rsidRPr="008965C5">
        <w:rPr>
          <w:b/>
          <w:highlight w:val="green"/>
          <w:u w:val="single"/>
        </w:rPr>
        <w:t>black study</w:t>
      </w:r>
      <w:r w:rsidRPr="001E1957">
        <w:rPr>
          <w:sz w:val="12"/>
        </w:rPr>
        <w:t xml:space="preserve"> and black studies </w:t>
      </w:r>
      <w:r w:rsidRPr="008965C5">
        <w:rPr>
          <w:b/>
          <w:highlight w:val="green"/>
          <w:u w:val="single"/>
        </w:rPr>
        <w:t>requires</w:t>
      </w:r>
      <w:r w:rsidRPr="001E1957">
        <w:rPr>
          <w:sz w:val="12"/>
        </w:rPr>
        <w:t xml:space="preserve"> something like what Barad calls “</w:t>
      </w:r>
      <w:r w:rsidRPr="008965C5">
        <w:rPr>
          <w:b/>
          <w:highlight w:val="green"/>
          <w:u w:val="single"/>
        </w:rPr>
        <w:t>experimental metaphysics</w:t>
      </w:r>
      <w:r w:rsidRPr="001E1957">
        <w:rPr>
          <w:sz w:val="12"/>
        </w:rPr>
        <w:t xml:space="preserve">.” </w:t>
      </w:r>
      <w:proofErr w:type="gramStart"/>
      <w:r w:rsidRPr="001E1957">
        <w:rPr>
          <w:sz w:val="12"/>
        </w:rPr>
        <w:t>Or,</w:t>
      </w:r>
      <w:proofErr w:type="gramEnd"/>
      <w:r w:rsidRPr="001E1957">
        <w:rPr>
          <w:sz w:val="12"/>
        </w:rPr>
        <w:t xml:space="preserve"> maybe another way to put it is that what’s required are some experiments in anti-metaphysics. Maybe black study is just this continual experiment in anti-metaphysics. </w:t>
      </w:r>
      <w:r w:rsidRPr="001E1957">
        <w:rPr>
          <w:u w:val="single"/>
        </w:rPr>
        <w:t xml:space="preserve">SH: All Incomplete is also </w:t>
      </w:r>
      <w:r w:rsidRPr="008965C5">
        <w:rPr>
          <w:b/>
          <w:highlight w:val="green"/>
          <w:u w:val="single"/>
        </w:rPr>
        <w:t xml:space="preserve">about the next </w:t>
      </w:r>
      <w:r w:rsidRPr="001E1957">
        <w:rPr>
          <w:b/>
          <w:u w:val="single"/>
        </w:rPr>
        <w:t>town</w:t>
      </w:r>
      <w:r w:rsidRPr="001E1957">
        <w:rPr>
          <w:u w:val="single"/>
        </w:rPr>
        <w:t xml:space="preserve">, about what we heard about the next town, about </w:t>
      </w:r>
      <w:r w:rsidRPr="001E1957">
        <w:rPr>
          <w:b/>
          <w:u w:val="single"/>
        </w:rPr>
        <w:t xml:space="preserve">the next </w:t>
      </w:r>
      <w:r w:rsidRPr="008965C5">
        <w:rPr>
          <w:b/>
          <w:highlight w:val="green"/>
          <w:u w:val="single"/>
        </w:rPr>
        <w:t>experiment</w:t>
      </w:r>
      <w:r w:rsidRPr="008965C5">
        <w:rPr>
          <w:highlight w:val="green"/>
          <w:u w:val="single"/>
        </w:rPr>
        <w:t xml:space="preserve"> </w:t>
      </w:r>
      <w:r w:rsidRPr="001E1957">
        <w:rPr>
          <w:u w:val="single"/>
        </w:rPr>
        <w:t>already going on, continually as Fred says.</w:t>
      </w:r>
      <w:r w:rsidRPr="001E1957">
        <w:rPr>
          <w:sz w:val="12"/>
        </w:rPr>
        <w:t xml:space="preserve"> And so, for instance, I’m </w:t>
      </w:r>
      <w:r w:rsidRPr="001E1957">
        <w:rPr>
          <w:u w:val="single"/>
        </w:rPr>
        <w:t xml:space="preserve">very grateful to the current generation of Guyanese feminist, activist scholars such as Kamala </w:t>
      </w:r>
      <w:proofErr w:type="spellStart"/>
      <w:r w:rsidRPr="001E1957">
        <w:rPr>
          <w:u w:val="single"/>
        </w:rPr>
        <w:t>Kempadoo</w:t>
      </w:r>
      <w:proofErr w:type="spellEnd"/>
      <w:r w:rsidRPr="001E1957">
        <w:rPr>
          <w:u w:val="single"/>
        </w:rPr>
        <w:t xml:space="preserve"> and Alissa </w:t>
      </w:r>
      <w:proofErr w:type="spellStart"/>
      <w:r w:rsidRPr="001E1957">
        <w:rPr>
          <w:u w:val="single"/>
        </w:rPr>
        <w:t>Trotz</w:t>
      </w:r>
      <w:proofErr w:type="spellEnd"/>
      <w:r w:rsidRPr="001E1957">
        <w:rPr>
          <w:u w:val="single"/>
        </w:rPr>
        <w:t xml:space="preserve"> who have made more available the work of the great Guyanese feminist activist intellectual </w:t>
      </w:r>
      <w:proofErr w:type="spellStart"/>
      <w:r w:rsidRPr="001E1957">
        <w:rPr>
          <w:u w:val="single"/>
        </w:rPr>
        <w:t>Andaiye</w:t>
      </w:r>
      <w:proofErr w:type="spellEnd"/>
      <w:r w:rsidRPr="001E1957">
        <w:rPr>
          <w:u w:val="single"/>
        </w:rPr>
        <w:t>.</w:t>
      </w:r>
      <w:r w:rsidRPr="001E1957">
        <w:rPr>
          <w:sz w:val="12"/>
        </w:rPr>
        <w:t xml:space="preserve"> We’ve been studying and teaching with </w:t>
      </w:r>
      <w:proofErr w:type="spellStart"/>
      <w:r w:rsidRPr="001E1957">
        <w:rPr>
          <w:sz w:val="12"/>
        </w:rPr>
        <w:t>Andaiye’s</w:t>
      </w:r>
      <w:proofErr w:type="spellEnd"/>
      <w:r w:rsidRPr="001E1957">
        <w:rPr>
          <w:sz w:val="12"/>
        </w:rPr>
        <w:t xml:space="preserve"> The Point Is to Change the World, </w:t>
      </w:r>
      <w:proofErr w:type="gramStart"/>
      <w:r w:rsidRPr="001E1957">
        <w:rPr>
          <w:sz w:val="12"/>
        </w:rPr>
        <w:t>and also</w:t>
      </w:r>
      <w:proofErr w:type="gramEnd"/>
      <w:r w:rsidRPr="001E1957">
        <w:rPr>
          <w:sz w:val="12"/>
        </w:rPr>
        <w:t xml:space="preserve"> with Lessons from the Damned by the Damned, the latter a collectively written book about a freedom school set up by black women in the late 1960s and early ’70s in Newark. Now, </w:t>
      </w:r>
      <w:proofErr w:type="spellStart"/>
      <w:r w:rsidRPr="001E1957">
        <w:rPr>
          <w:sz w:val="12"/>
        </w:rPr>
        <w:t>Andaiye</w:t>
      </w:r>
      <w:proofErr w:type="spellEnd"/>
      <w:r w:rsidRPr="001E1957">
        <w:rPr>
          <w:sz w:val="12"/>
        </w:rPr>
        <w:t xml:space="preserve"> talks about the research she did as part of Red Thread, an independent cross-racial organization of women in Guyana. She talks about how the poor and </w:t>
      </w:r>
      <w:proofErr w:type="gramStart"/>
      <w:r w:rsidRPr="001E1957">
        <w:rPr>
          <w:sz w:val="12"/>
        </w:rPr>
        <w:t>working class</w:t>
      </w:r>
      <w:proofErr w:type="gramEnd"/>
      <w:r w:rsidRPr="001E1957">
        <w:rPr>
          <w:sz w:val="12"/>
        </w:rPr>
        <w:t xml:space="preserve"> women who are keeping diaries on their social reproductive labor were doing research that she, </w:t>
      </w:r>
      <w:proofErr w:type="spellStart"/>
      <w:r w:rsidRPr="001E1957">
        <w:rPr>
          <w:sz w:val="12"/>
        </w:rPr>
        <w:t>Andaiye</w:t>
      </w:r>
      <w:proofErr w:type="spellEnd"/>
      <w:r w:rsidRPr="001E1957">
        <w:rPr>
          <w:sz w:val="12"/>
        </w:rPr>
        <w:t xml:space="preserve">, could never do as well as them. </w:t>
      </w:r>
      <w:r w:rsidRPr="001E1957">
        <w:rPr>
          <w:u w:val="single"/>
        </w:rPr>
        <w:t xml:space="preserve">Then, from the Damned, we hear the story of a key turning point in the freedom school. The women running the school have met some middle-class, teacher-qualified black women at a Vietnam protest and invited them back to the school. </w:t>
      </w:r>
      <w:r w:rsidRPr="001E1957">
        <w:rPr>
          <w:sz w:val="12"/>
        </w:rPr>
        <w:t xml:space="preserve">Much is gained by the encounter, but after a few weeks the women who run the school say something to the effect of, we loved them, but we had to send them away because they could not believe that we—in our position as black working-class women—were better placed to theorize this world. If we take these lessons from </w:t>
      </w:r>
      <w:proofErr w:type="spellStart"/>
      <w:r w:rsidRPr="001E1957">
        <w:rPr>
          <w:sz w:val="12"/>
        </w:rPr>
        <w:t>Andaiye</w:t>
      </w:r>
      <w:proofErr w:type="spellEnd"/>
      <w:r w:rsidRPr="001E1957">
        <w:rPr>
          <w:sz w:val="12"/>
        </w:rPr>
        <w:t xml:space="preserve"> and the Damned seriously, maybe we can get out of some of the metaphysical assumptions of our positions and roles. What </w:t>
      </w:r>
      <w:proofErr w:type="spellStart"/>
      <w:r w:rsidRPr="001E1957">
        <w:rPr>
          <w:sz w:val="12"/>
        </w:rPr>
        <w:t>Andaiye</w:t>
      </w:r>
      <w:proofErr w:type="spellEnd"/>
      <w:r w:rsidRPr="001E1957">
        <w:rPr>
          <w:sz w:val="12"/>
        </w:rPr>
        <w:t xml:space="preserve"> and the Damned are saying is that </w:t>
      </w:r>
      <w:r w:rsidRPr="001E1957">
        <w:rPr>
          <w:b/>
          <w:u w:val="single"/>
        </w:rPr>
        <w:t>poor people, poor black and Indian and indigenous women</w:t>
      </w:r>
      <w:r w:rsidRPr="001E1957">
        <w:rPr>
          <w:sz w:val="12"/>
        </w:rPr>
        <w:t xml:space="preserve">, in these most vital instances </w:t>
      </w:r>
      <w:r w:rsidRPr="001E1957">
        <w:rPr>
          <w:b/>
          <w:u w:val="single"/>
        </w:rPr>
        <w:t>were better researchers and</w:t>
      </w:r>
      <w:r w:rsidRPr="001E1957">
        <w:rPr>
          <w:sz w:val="12"/>
        </w:rPr>
        <w:t xml:space="preserve"> better </w:t>
      </w:r>
      <w:r w:rsidRPr="001E1957">
        <w:rPr>
          <w:b/>
          <w:u w:val="single"/>
        </w:rPr>
        <w:t>theorists</w:t>
      </w:r>
      <w:r w:rsidRPr="001E1957">
        <w:rPr>
          <w:sz w:val="12"/>
        </w:rPr>
        <w:t xml:space="preserve"> than those of us who are traditionally and institutionally trained as such and rise through the “meritocracy.” So, we have to find some other reason for doing what we are doing—</w:t>
      </w:r>
      <w:proofErr w:type="gramStart"/>
      <w:r w:rsidRPr="001E1957">
        <w:rPr>
          <w:sz w:val="12"/>
        </w:rPr>
        <w:t>cause</w:t>
      </w:r>
      <w:proofErr w:type="gramEnd"/>
      <w:r w:rsidRPr="001E1957">
        <w:rPr>
          <w:sz w:val="12"/>
        </w:rPr>
        <w:t xml:space="preserve"> it is not because we are the best at it—and so we have to </w:t>
      </w:r>
      <w:r w:rsidRPr="001E1957">
        <w:rPr>
          <w:b/>
          <w:u w:val="single"/>
        </w:rPr>
        <w:t>find some other way</w:t>
      </w:r>
      <w:r w:rsidRPr="001E1957">
        <w:rPr>
          <w:sz w:val="12"/>
        </w:rPr>
        <w:t xml:space="preserve">, </w:t>
      </w:r>
      <w:r w:rsidRPr="001E1957">
        <w:rPr>
          <w:b/>
          <w:u w:val="single"/>
        </w:rPr>
        <w:lastRenderedPageBreak/>
        <w:t>beyond</w:t>
      </w:r>
      <w:r w:rsidRPr="001E1957">
        <w:rPr>
          <w:sz w:val="12"/>
        </w:rPr>
        <w:t xml:space="preserve"> this </w:t>
      </w:r>
      <w:r w:rsidRPr="001E1957">
        <w:rPr>
          <w:b/>
          <w:u w:val="single"/>
        </w:rPr>
        <w:t>metaphysics of meritocracy we inhabit.</w:t>
      </w:r>
      <w:r w:rsidRPr="001E1957">
        <w:rPr>
          <w:sz w:val="12"/>
        </w:rPr>
        <w:t xml:space="preserve"> And from there it becomes clear that we are not the ones to sit in judgment, and this means we can </w:t>
      </w:r>
      <w:r w:rsidRPr="001E1957">
        <w:rPr>
          <w:b/>
          <w:u w:val="single"/>
        </w:rPr>
        <w:t>practice nothing but open admissions</w:t>
      </w:r>
      <w:r w:rsidRPr="001E1957">
        <w:rPr>
          <w:sz w:val="12"/>
        </w:rPr>
        <w:t xml:space="preserve"> and open promotion in the places where we teach, whether elementary schools, universities, or art academies. And what we would do is support the primary theorists and researchers as they come through, should they wish to come through, and should they wish to stay. And isn’t this serving the people? After all, serving the people never meant serving them breakfast. It meant being at the service of the </w:t>
      </w:r>
      <w:proofErr w:type="gramStart"/>
      <w:r w:rsidRPr="001E1957">
        <w:rPr>
          <w:sz w:val="12"/>
        </w:rPr>
        <w:t>people, because</w:t>
      </w:r>
      <w:proofErr w:type="gramEnd"/>
      <w:r w:rsidRPr="001E1957">
        <w:rPr>
          <w:sz w:val="12"/>
        </w:rPr>
        <w:t xml:space="preserve"> the people held what we all need, precariously, with only partial access sometimes themselves to this wealth, knowledge, and practice of how to learn about society and how to analyze it because it needs to be changed. That is why it was called a party of self-defense: to defend all this, not to imagine that the party was going to generate the wealth itself. Service becomes the answer to all the anxieties about allyship and class. And service is debt, partiality, incompleteness in action. </w:t>
      </w:r>
      <w:r w:rsidRPr="001E1957">
        <w:rPr>
          <w:u w:val="single"/>
        </w:rPr>
        <w:t xml:space="preserve">SS: Your use of </w:t>
      </w:r>
      <w:r w:rsidRPr="008965C5">
        <w:rPr>
          <w:b/>
          <w:highlight w:val="green"/>
          <w:u w:val="single"/>
        </w:rPr>
        <w:t>incompleteness</w:t>
      </w:r>
      <w:r w:rsidRPr="008965C5">
        <w:rPr>
          <w:highlight w:val="green"/>
          <w:u w:val="single"/>
        </w:rPr>
        <w:t xml:space="preserve"> </w:t>
      </w:r>
      <w:r w:rsidRPr="001E1957">
        <w:rPr>
          <w:u w:val="single"/>
        </w:rPr>
        <w:t xml:space="preserve">reminds me in certain ways of how before you talked about </w:t>
      </w:r>
      <w:r w:rsidRPr="001E1957">
        <w:rPr>
          <w:b/>
          <w:u w:val="single"/>
        </w:rPr>
        <w:t>debt not as this crushing condition</w:t>
      </w:r>
      <w:r w:rsidRPr="001E1957">
        <w:rPr>
          <w:u w:val="single"/>
        </w:rPr>
        <w:t xml:space="preserve"> </w:t>
      </w:r>
      <w:r w:rsidRPr="001E1957">
        <w:rPr>
          <w:b/>
          <w:u w:val="single"/>
        </w:rPr>
        <w:t>but</w:t>
      </w:r>
      <w:r w:rsidRPr="001E1957">
        <w:rPr>
          <w:u w:val="single"/>
        </w:rPr>
        <w:t xml:space="preserve"> </w:t>
      </w:r>
      <w:r w:rsidRPr="008965C5">
        <w:rPr>
          <w:b/>
          <w:highlight w:val="green"/>
          <w:u w:val="single"/>
        </w:rPr>
        <w:t xml:space="preserve">as </w:t>
      </w:r>
      <w:r w:rsidRPr="001E1957">
        <w:rPr>
          <w:b/>
          <w:u w:val="single"/>
        </w:rPr>
        <w:t xml:space="preserve">something that, in </w:t>
      </w:r>
      <w:r w:rsidRPr="008965C5">
        <w:rPr>
          <w:b/>
          <w:highlight w:val="green"/>
          <w:u w:val="single"/>
        </w:rPr>
        <w:t>being unpayable</w:t>
      </w:r>
      <w:r w:rsidRPr="001E1957">
        <w:rPr>
          <w:u w:val="single"/>
        </w:rPr>
        <w:t xml:space="preserve">, </w:t>
      </w:r>
      <w:r w:rsidRPr="001E1957">
        <w:rPr>
          <w:b/>
          <w:u w:val="single"/>
        </w:rPr>
        <w:t xml:space="preserve">is </w:t>
      </w:r>
      <w:r w:rsidRPr="008965C5">
        <w:rPr>
          <w:b/>
          <w:highlight w:val="green"/>
          <w:u w:val="single"/>
        </w:rPr>
        <w:t xml:space="preserve">the </w:t>
      </w:r>
      <w:r w:rsidRPr="001E1957">
        <w:rPr>
          <w:b/>
          <w:u w:val="single"/>
        </w:rPr>
        <w:t xml:space="preserve">very </w:t>
      </w:r>
      <w:r w:rsidRPr="008965C5">
        <w:rPr>
          <w:b/>
          <w:highlight w:val="green"/>
          <w:u w:val="single"/>
        </w:rPr>
        <w:t>principle of sociality</w:t>
      </w:r>
      <w:r w:rsidRPr="001E1957">
        <w:rPr>
          <w:u w:val="single"/>
        </w:rPr>
        <w:t xml:space="preserve">. </w:t>
      </w:r>
      <w:proofErr w:type="gramStart"/>
      <w:r w:rsidRPr="001E1957">
        <w:rPr>
          <w:u w:val="single"/>
        </w:rPr>
        <w:t>So</w:t>
      </w:r>
      <w:proofErr w:type="gramEnd"/>
      <w:r w:rsidRPr="001E1957">
        <w:rPr>
          <w:u w:val="single"/>
        </w:rPr>
        <w:t xml:space="preserve"> debt not as IMF-backed austerity measures, but </w:t>
      </w:r>
      <w:r w:rsidRPr="001E1957">
        <w:rPr>
          <w:b/>
          <w:u w:val="single"/>
        </w:rPr>
        <w:t xml:space="preserve">debt as </w:t>
      </w:r>
      <w:r w:rsidRPr="001E1957">
        <w:rPr>
          <w:u w:val="single"/>
        </w:rPr>
        <w:t xml:space="preserve">all those </w:t>
      </w:r>
      <w:r w:rsidRPr="001E1957">
        <w:rPr>
          <w:b/>
          <w:u w:val="single"/>
        </w:rPr>
        <w:t>things we owe to each other</w:t>
      </w:r>
      <w:r w:rsidRPr="001E1957">
        <w:rPr>
          <w:u w:val="single"/>
        </w:rPr>
        <w:t xml:space="preserve">. The way you talk about incompleteness strikes me as similar in that </w:t>
      </w:r>
      <w:r w:rsidRPr="008965C5">
        <w:rPr>
          <w:highlight w:val="green"/>
          <w:u w:val="single"/>
        </w:rPr>
        <w:t xml:space="preserve">it’s </w:t>
      </w:r>
      <w:r w:rsidRPr="008965C5">
        <w:rPr>
          <w:b/>
          <w:highlight w:val="green"/>
          <w:u w:val="single"/>
        </w:rPr>
        <w:t xml:space="preserve">not </w:t>
      </w:r>
      <w:r w:rsidRPr="001E1957">
        <w:rPr>
          <w:b/>
          <w:u w:val="single"/>
        </w:rPr>
        <w:t xml:space="preserve">incompleteness as </w:t>
      </w:r>
      <w:r w:rsidRPr="008965C5">
        <w:rPr>
          <w:b/>
          <w:highlight w:val="green"/>
          <w:u w:val="single"/>
        </w:rPr>
        <w:t>a problem</w:t>
      </w:r>
      <w:r w:rsidRPr="001E1957">
        <w:rPr>
          <w:u w:val="single"/>
        </w:rPr>
        <w:t>—</w:t>
      </w:r>
      <w:r w:rsidRPr="001E1957">
        <w:rPr>
          <w:b/>
          <w:u w:val="single"/>
        </w:rPr>
        <w:t>like there’s something lacking in myself</w:t>
      </w:r>
      <w:r w:rsidRPr="001E1957">
        <w:rPr>
          <w:u w:val="single"/>
        </w:rPr>
        <w:t xml:space="preserve"> which is fulfilled through another person—</w:t>
      </w:r>
      <w:r w:rsidRPr="008965C5">
        <w:rPr>
          <w:b/>
          <w:highlight w:val="green"/>
          <w:u w:val="single"/>
        </w:rPr>
        <w:t xml:space="preserve">but </w:t>
      </w:r>
      <w:r w:rsidRPr="001E1957">
        <w:rPr>
          <w:b/>
          <w:u w:val="single"/>
        </w:rPr>
        <w:t xml:space="preserve">rather as </w:t>
      </w:r>
      <w:r w:rsidRPr="008965C5">
        <w:rPr>
          <w:b/>
          <w:highlight w:val="green"/>
          <w:u w:val="single"/>
        </w:rPr>
        <w:t xml:space="preserve">a permanent state which is </w:t>
      </w:r>
      <w:r w:rsidRPr="001E1957">
        <w:rPr>
          <w:b/>
          <w:u w:val="single"/>
        </w:rPr>
        <w:t xml:space="preserve">more of </w:t>
      </w:r>
      <w:r w:rsidRPr="008965C5">
        <w:rPr>
          <w:b/>
          <w:highlight w:val="green"/>
          <w:u w:val="single"/>
        </w:rPr>
        <w:t>a blessing</w:t>
      </w:r>
      <w:r w:rsidRPr="001E1957">
        <w:rPr>
          <w:u w:val="single"/>
        </w:rPr>
        <w:t xml:space="preserve">, or something to be preserved. It’s not something that needs to be dealt with as a problem. Is that a fair reading? </w:t>
      </w:r>
      <w:r w:rsidRPr="001E1957">
        <w:rPr>
          <w:sz w:val="12"/>
        </w:rPr>
        <w:t xml:space="preserve">SH: Yes, I think that’s right. FM: Have you ever seen the </w:t>
      </w:r>
      <w:proofErr w:type="gramStart"/>
      <w:r w:rsidRPr="001E1957">
        <w:rPr>
          <w:sz w:val="12"/>
        </w:rPr>
        <w:t>film</w:t>
      </w:r>
      <w:proofErr w:type="gramEnd"/>
      <w:r w:rsidRPr="001E1957">
        <w:rPr>
          <w:sz w:val="12"/>
        </w:rPr>
        <w:t xml:space="preserve"> Jerry Maguire? The title character is this brutal drone of individuation whose whole life ends up depending upon his exploitation of a black football player, which he accomplishes with the help of a female assistant whom he later marries. The movie begins with Jerry Maguire being a successfully individuated man who’s complete, or thinks he is, until he gets stripped of all that. </w:t>
      </w:r>
      <w:proofErr w:type="gramStart"/>
      <w:r w:rsidRPr="001E1957">
        <w:rPr>
          <w:sz w:val="12"/>
        </w:rPr>
        <w:t>In order to</w:t>
      </w:r>
      <w:proofErr w:type="gramEnd"/>
      <w:r w:rsidRPr="001E1957">
        <w:rPr>
          <w:sz w:val="12"/>
        </w:rPr>
        <w:t xml:space="preserve"> find himself he’s got to attach himself in a more or less straight Hegelian mode to one who’s not quite really one, this player who shows out on and off the playing field while also modeling an authentic and loving family life, all of which reveals him never to have been the kind of free subject Jerry used to be. They call this a romantic comedy. It’s the story of the man who at the end of his personal (re)development—after having the biggest night of his life because the black football player literally endangers his own health in order to make a catch that will make him a superstar so that Jerry </w:t>
      </w:r>
      <w:proofErr w:type="spellStart"/>
      <w:r w:rsidRPr="001E1957">
        <w:rPr>
          <w:sz w:val="12"/>
        </w:rPr>
        <w:t>MaFuckingGuire</w:t>
      </w:r>
      <w:proofErr w:type="spellEnd"/>
      <w:r w:rsidRPr="001E1957">
        <w:rPr>
          <w:sz w:val="12"/>
        </w:rPr>
        <w:t xml:space="preserve"> can exploit him and attract other superstars who he can also exploit—finds that he can’t enjoy it without the woman who has made it all possible but whom he has exploited and demeaned and overlooked. </w:t>
      </w:r>
      <w:r w:rsidRPr="001E1957">
        <w:rPr>
          <w:u w:val="single"/>
        </w:rPr>
        <w:t xml:space="preserve">That’s when this motherfucker breaks into a feminist consciousness-raising group </w:t>
      </w:r>
      <w:proofErr w:type="gramStart"/>
      <w:r w:rsidRPr="001E1957">
        <w:rPr>
          <w:u w:val="single"/>
        </w:rPr>
        <w:t>in order to</w:t>
      </w:r>
      <w:proofErr w:type="gramEnd"/>
      <w:r w:rsidRPr="001E1957">
        <w:rPr>
          <w:u w:val="single"/>
        </w:rPr>
        <w:t xml:space="preserve"> reclaim his wife. How does he get her back? Just by saying, “Hello,” according to her, but he gets to finish his speech by saying to her, “You complete me</w:t>
      </w:r>
      <w:r w:rsidRPr="001E1957">
        <w:rPr>
          <w:sz w:val="12"/>
        </w:rPr>
        <w:t xml:space="preserve">.” Like, he was at 87 </w:t>
      </w:r>
      <w:proofErr w:type="gramStart"/>
      <w:r w:rsidRPr="001E1957">
        <w:rPr>
          <w:sz w:val="12"/>
        </w:rPr>
        <w:t>percent</w:t>
      </w:r>
      <w:proofErr w:type="gramEnd"/>
      <w:r w:rsidRPr="001E1957">
        <w:rPr>
          <w:sz w:val="12"/>
        </w:rPr>
        <w:t xml:space="preserve"> and she was the final 13 percent. Now, he’s </w:t>
      </w:r>
      <w:proofErr w:type="gramStart"/>
      <w:r w:rsidRPr="001E1957">
        <w:rPr>
          <w:sz w:val="12"/>
        </w:rPr>
        <w:t>fucking complete</w:t>
      </w:r>
      <w:proofErr w:type="gramEnd"/>
      <w:r w:rsidRPr="001E1957">
        <w:rPr>
          <w:sz w:val="12"/>
        </w:rPr>
        <w:t xml:space="preserve"> when he gets her back. Well, [</w:t>
      </w:r>
      <w:r w:rsidRPr="008965C5">
        <w:rPr>
          <w:b/>
          <w:highlight w:val="green"/>
          <w:u w:val="single"/>
        </w:rPr>
        <w:t>screw</w:t>
      </w:r>
      <w:r w:rsidRPr="001E1957">
        <w:rPr>
          <w:sz w:val="12"/>
        </w:rPr>
        <w:t xml:space="preserve">] </w:t>
      </w:r>
      <w:proofErr w:type="gramStart"/>
      <w:r w:rsidRPr="001E1957">
        <w:rPr>
          <w:strike/>
          <w:sz w:val="12"/>
        </w:rPr>
        <w:t>fuck</w:t>
      </w:r>
      <w:proofErr w:type="gramEnd"/>
      <w:r w:rsidRPr="001E1957">
        <w:rPr>
          <w:sz w:val="12"/>
        </w:rPr>
        <w:t xml:space="preserve"> </w:t>
      </w:r>
      <w:r w:rsidRPr="008965C5">
        <w:rPr>
          <w:b/>
          <w:highlight w:val="green"/>
          <w:u w:val="single"/>
        </w:rPr>
        <w:t>completeness</w:t>
      </w:r>
      <w:r w:rsidRPr="001E1957">
        <w:rPr>
          <w:sz w:val="12"/>
        </w:rPr>
        <w:t xml:space="preserve">. Not only that, </w:t>
      </w:r>
      <w:r w:rsidRPr="001E1957">
        <w:rPr>
          <w:strike/>
          <w:sz w:val="12"/>
        </w:rPr>
        <w:t>fuck</w:t>
      </w:r>
      <w:r w:rsidRPr="001E1957">
        <w:rPr>
          <w:sz w:val="12"/>
        </w:rPr>
        <w:t xml:space="preserve"> completeness </w:t>
      </w:r>
      <w:r w:rsidRPr="008965C5">
        <w:rPr>
          <w:b/>
          <w:highlight w:val="green"/>
          <w:u w:val="single"/>
        </w:rPr>
        <w:t>as a way of understanding</w:t>
      </w:r>
      <w:r w:rsidRPr="001E1957">
        <w:rPr>
          <w:sz w:val="12"/>
        </w:rPr>
        <w:t xml:space="preserve"> anything about what love </w:t>
      </w:r>
      <w:proofErr w:type="gramStart"/>
      <w:r w:rsidRPr="001E1957">
        <w:rPr>
          <w:sz w:val="12"/>
        </w:rPr>
        <w:t>actually is</w:t>
      </w:r>
      <w:proofErr w:type="gramEnd"/>
      <w:r w:rsidRPr="001E1957">
        <w:rPr>
          <w:sz w:val="12"/>
        </w:rPr>
        <w:t xml:space="preserve">. What they call romantic comedy is </w:t>
      </w:r>
      <w:proofErr w:type="gramStart"/>
      <w:r w:rsidRPr="001E1957">
        <w:rPr>
          <w:sz w:val="12"/>
        </w:rPr>
        <w:t>really anti-</w:t>
      </w:r>
      <w:proofErr w:type="gramEnd"/>
      <w:r w:rsidRPr="001E1957">
        <w:rPr>
          <w:sz w:val="12"/>
        </w:rPr>
        <w:t xml:space="preserve">romantic tragedy. It’s amazing that something like Jerry Maguire is offered as a representation of what it’s like to fall in love. If you’ve ever </w:t>
      </w:r>
      <w:proofErr w:type="gramStart"/>
      <w:r w:rsidRPr="001E1957">
        <w:rPr>
          <w:sz w:val="12"/>
        </w:rPr>
        <w:t>fallen</w:t>
      </w:r>
      <w:proofErr w:type="gramEnd"/>
      <w:r w:rsidRPr="001E1957">
        <w:rPr>
          <w:sz w:val="12"/>
        </w:rPr>
        <w:t xml:space="preserve"> you know that </w:t>
      </w:r>
      <w:r w:rsidRPr="008965C5">
        <w:rPr>
          <w:b/>
          <w:highlight w:val="green"/>
          <w:u w:val="single"/>
        </w:rPr>
        <w:t xml:space="preserve">the other </w:t>
      </w:r>
      <w:r w:rsidRPr="001E1957">
        <w:rPr>
          <w:b/>
          <w:u w:val="single"/>
        </w:rPr>
        <w:t>person</w:t>
      </w:r>
      <w:r w:rsidRPr="001E1957">
        <w:rPr>
          <w:sz w:val="12"/>
        </w:rPr>
        <w:t xml:space="preserve"> or persons don’t complete you. They </w:t>
      </w:r>
      <w:r w:rsidRPr="001E1957">
        <w:rPr>
          <w:b/>
          <w:u w:val="single"/>
        </w:rPr>
        <w:t>incomplete you</w:t>
      </w:r>
      <w:r w:rsidRPr="001E1957">
        <w:rPr>
          <w:sz w:val="12"/>
        </w:rPr>
        <w:t xml:space="preserve">. They </w:t>
      </w:r>
      <w:proofErr w:type="gramStart"/>
      <w:r w:rsidRPr="001E1957">
        <w:rPr>
          <w:sz w:val="12"/>
        </w:rPr>
        <w:t>fuck</w:t>
      </w:r>
      <w:proofErr w:type="gramEnd"/>
      <w:r w:rsidRPr="001E1957">
        <w:rPr>
          <w:sz w:val="12"/>
        </w:rPr>
        <w:t xml:space="preserve"> you the fuck up. It doesn’t leave you intact. It plays you, undermines you. It disturbs and </w:t>
      </w:r>
      <w:r w:rsidRPr="008965C5">
        <w:rPr>
          <w:b/>
          <w:highlight w:val="green"/>
          <w:u w:val="single"/>
        </w:rPr>
        <w:t xml:space="preserve">disrupts </w:t>
      </w:r>
      <w:r w:rsidRPr="001E1957">
        <w:rPr>
          <w:b/>
          <w:u w:val="single"/>
        </w:rPr>
        <w:t xml:space="preserve">your </w:t>
      </w:r>
      <w:r w:rsidRPr="008965C5">
        <w:rPr>
          <w:b/>
          <w:highlight w:val="green"/>
          <w:u w:val="single"/>
        </w:rPr>
        <w:t>individuation</w:t>
      </w:r>
      <w:r w:rsidRPr="001E1957">
        <w:rPr>
          <w:sz w:val="12"/>
        </w:rPr>
        <w:t xml:space="preserve">. It obliterates not only the possibility of but the desire for individuation. If you think about it in those terms, incompleteness is a consummation devoutly to be wished. The entire genre of the romantic comedy is usually some white dude who’s being dragged against his will into the condition of incompleteness. When, finally, he submits to it, you know that the sequel of that movie will be all about the breakup, which follow’s the idea of individuation having had a chance to rally, which the regular miseries of monogamous heterosexuality—which Samuel R. Delany teaches us is the deepest perversion—are happy to provide. </w:t>
      </w:r>
      <w:r w:rsidRPr="001E1957">
        <w:rPr>
          <w:u w:val="single"/>
        </w:rPr>
        <w:t xml:space="preserve">The idea of </w:t>
      </w:r>
      <w:r w:rsidRPr="008965C5">
        <w:rPr>
          <w:b/>
          <w:highlight w:val="green"/>
          <w:u w:val="single"/>
        </w:rPr>
        <w:t>completeness</w:t>
      </w:r>
      <w:r w:rsidRPr="008965C5">
        <w:rPr>
          <w:highlight w:val="green"/>
          <w:u w:val="single"/>
        </w:rPr>
        <w:t xml:space="preserve"> </w:t>
      </w:r>
      <w:r w:rsidRPr="008965C5">
        <w:rPr>
          <w:b/>
          <w:highlight w:val="green"/>
          <w:u w:val="single"/>
        </w:rPr>
        <w:t xml:space="preserve">is </w:t>
      </w:r>
      <w:r w:rsidRPr="001E1957">
        <w:rPr>
          <w:b/>
          <w:u w:val="single"/>
        </w:rPr>
        <w:t xml:space="preserve">ridiculous and </w:t>
      </w:r>
      <w:r w:rsidRPr="008965C5">
        <w:rPr>
          <w:b/>
          <w:highlight w:val="green"/>
          <w:u w:val="single"/>
        </w:rPr>
        <w:t>genocidal</w:t>
      </w:r>
      <w:r w:rsidRPr="008965C5">
        <w:rPr>
          <w:highlight w:val="green"/>
          <w:u w:val="single"/>
        </w:rPr>
        <w:t xml:space="preserve">. </w:t>
      </w:r>
      <w:r w:rsidRPr="008965C5">
        <w:rPr>
          <w:b/>
          <w:highlight w:val="green"/>
          <w:u w:val="single"/>
        </w:rPr>
        <w:t>There’s</w:t>
      </w:r>
      <w:r w:rsidRPr="008965C5">
        <w:rPr>
          <w:highlight w:val="green"/>
          <w:u w:val="single"/>
        </w:rPr>
        <w:t xml:space="preserve"> </w:t>
      </w:r>
      <w:r w:rsidRPr="001E1957">
        <w:rPr>
          <w:u w:val="single"/>
        </w:rPr>
        <w:t xml:space="preserve">just </w:t>
      </w:r>
      <w:r w:rsidRPr="008965C5">
        <w:rPr>
          <w:highlight w:val="green"/>
          <w:u w:val="single"/>
        </w:rPr>
        <w:t xml:space="preserve">no end </w:t>
      </w:r>
      <w:r w:rsidRPr="008965C5">
        <w:rPr>
          <w:b/>
          <w:highlight w:val="green"/>
          <w:u w:val="single"/>
        </w:rPr>
        <w:t xml:space="preserve">to the ways it </w:t>
      </w:r>
      <w:r w:rsidRPr="001E1957">
        <w:rPr>
          <w:b/>
          <w:u w:val="single"/>
        </w:rPr>
        <w:t xml:space="preserve">continually </w:t>
      </w:r>
      <w:r w:rsidRPr="008965C5">
        <w:rPr>
          <w:b/>
          <w:highlight w:val="green"/>
          <w:u w:val="single"/>
        </w:rPr>
        <w:t xml:space="preserve">seeks to destroy our </w:t>
      </w:r>
      <w:r w:rsidRPr="001E1957">
        <w:rPr>
          <w:b/>
          <w:u w:val="single"/>
        </w:rPr>
        <w:t xml:space="preserve">shared </w:t>
      </w:r>
      <w:r w:rsidRPr="008965C5">
        <w:rPr>
          <w:b/>
          <w:highlight w:val="green"/>
          <w:u w:val="single"/>
        </w:rPr>
        <w:t xml:space="preserve">capacity to breathe </w:t>
      </w:r>
      <w:r w:rsidRPr="001E1957">
        <w:rPr>
          <w:b/>
          <w:u w:val="single"/>
        </w:rPr>
        <w:t>and ground</w:t>
      </w:r>
      <w:r w:rsidRPr="001E1957">
        <w:rPr>
          <w:u w:val="single"/>
        </w:rPr>
        <w:t xml:space="preserve">. </w:t>
      </w:r>
      <w:r w:rsidRPr="008965C5">
        <w:rPr>
          <w:highlight w:val="green"/>
          <w:u w:val="single"/>
        </w:rPr>
        <w:t xml:space="preserve">It </w:t>
      </w:r>
      <w:r w:rsidRPr="001E1957">
        <w:rPr>
          <w:b/>
          <w:u w:val="single"/>
        </w:rPr>
        <w:t>predicates</w:t>
      </w:r>
      <w:r w:rsidRPr="001E1957">
        <w:rPr>
          <w:u w:val="single"/>
        </w:rPr>
        <w:t xml:space="preserve"> </w:t>
      </w:r>
      <w:r w:rsidRPr="001E1957">
        <w:rPr>
          <w:b/>
          <w:u w:val="single"/>
        </w:rPr>
        <w:t xml:space="preserve">and </w:t>
      </w:r>
      <w:r w:rsidRPr="008965C5">
        <w:rPr>
          <w:b/>
          <w:highlight w:val="green"/>
          <w:u w:val="single"/>
        </w:rPr>
        <w:t>requires</w:t>
      </w:r>
      <w:r w:rsidRPr="008965C5">
        <w:rPr>
          <w:highlight w:val="green"/>
          <w:u w:val="single"/>
        </w:rPr>
        <w:t xml:space="preserve"> </w:t>
      </w:r>
      <w:r w:rsidRPr="001E1957">
        <w:rPr>
          <w:u w:val="single"/>
        </w:rPr>
        <w:t>the constantly asserted revision of what Robinson calls “</w:t>
      </w:r>
      <w:r w:rsidRPr="008965C5">
        <w:rPr>
          <w:b/>
          <w:highlight w:val="green"/>
          <w:u w:val="single"/>
        </w:rPr>
        <w:t>the terms of order</w:t>
      </w:r>
      <w:r w:rsidRPr="001E1957">
        <w:rPr>
          <w:u w:val="single"/>
        </w:rPr>
        <w:t xml:space="preserve">.” It predicates and necessitates the constant </w:t>
      </w:r>
      <w:r w:rsidRPr="008965C5">
        <w:rPr>
          <w:b/>
          <w:highlight w:val="green"/>
          <w:u w:val="single"/>
        </w:rPr>
        <w:t>brutalization</w:t>
      </w:r>
      <w:r w:rsidRPr="008965C5">
        <w:rPr>
          <w:highlight w:val="green"/>
          <w:u w:val="single"/>
        </w:rPr>
        <w:t xml:space="preserve"> </w:t>
      </w:r>
      <w:r w:rsidRPr="001E1957">
        <w:rPr>
          <w:u w:val="single"/>
        </w:rPr>
        <w:t xml:space="preserve">of all the people in the world who resist those terms of order and who practice modalities </w:t>
      </w:r>
      <w:r w:rsidRPr="008965C5">
        <w:rPr>
          <w:highlight w:val="green"/>
          <w:u w:val="single"/>
        </w:rPr>
        <w:t xml:space="preserve">of </w:t>
      </w:r>
      <w:r w:rsidRPr="008965C5">
        <w:rPr>
          <w:b/>
          <w:highlight w:val="green"/>
          <w:u w:val="single"/>
        </w:rPr>
        <w:t>social existence</w:t>
      </w:r>
      <w:r w:rsidRPr="008965C5">
        <w:rPr>
          <w:highlight w:val="green"/>
          <w:u w:val="single"/>
        </w:rPr>
        <w:t xml:space="preserve"> </w:t>
      </w:r>
      <w:r w:rsidRPr="001E1957">
        <w:rPr>
          <w:u w:val="single"/>
        </w:rPr>
        <w:t>that are not predicated on those terms of order, as Robinson shows in his beautifully radical use of ethnographic and anthropological work in The Terms of Order. We advocate for incompleteness. We think such advocacy is part of what it is “to preserve,” as he says, “the ontological totality.” To preserve the totality is to refuse its completion. That’s our ongoing ante- and anti-metaphysical experiment.</w:t>
      </w:r>
    </w:p>
    <w:p w14:paraId="616A1ED0" w14:textId="3E65C581" w:rsidR="00C04129" w:rsidRDefault="00C04129" w:rsidP="00847A9D">
      <w:pPr>
        <w:pStyle w:val="Heading2"/>
      </w:pPr>
      <w:r>
        <w:lastRenderedPageBreak/>
        <w:t>3</w:t>
      </w:r>
    </w:p>
    <w:p w14:paraId="2811D816" w14:textId="56DA04E4" w:rsidR="00C04129" w:rsidRPr="00C04129" w:rsidRDefault="00C04129" w:rsidP="00C04129">
      <w:pPr>
        <w:pStyle w:val="Heading4"/>
      </w:pPr>
      <w:r>
        <w:t>Interpretation: If the affirmative debater defends a future oriented version of the resolution, they must specify the time in which the resolution occurs in a delineated text in the 1ac.</w:t>
      </w:r>
      <w:r w:rsidR="001C7690">
        <w:t xml:space="preserve"> To clarify, this would look like a date and time in which something occurs</w:t>
      </w:r>
    </w:p>
    <w:p w14:paraId="0A407415" w14:textId="1AB32339" w:rsidR="00C04129" w:rsidRDefault="00C04129" w:rsidP="00C04129">
      <w:pPr>
        <w:pStyle w:val="Heading4"/>
      </w:pPr>
      <w:r>
        <w:t>Violation: They don’t</w:t>
      </w:r>
    </w:p>
    <w:p w14:paraId="655B13D4" w14:textId="07E544D0" w:rsidR="00C04129" w:rsidRDefault="00C04129" w:rsidP="00C04129">
      <w:pPr>
        <w:pStyle w:val="Heading4"/>
      </w:pPr>
      <w:r>
        <w:t>Shiftiness</w:t>
      </w:r>
    </w:p>
    <w:p w14:paraId="018D839B" w14:textId="77777777" w:rsidR="00C04129" w:rsidRPr="00C04129" w:rsidRDefault="00C04129" w:rsidP="00C04129"/>
    <w:p w14:paraId="7152E946" w14:textId="67B9E3EE" w:rsidR="00847A9D" w:rsidRDefault="00AB0286" w:rsidP="00847A9D">
      <w:pPr>
        <w:pStyle w:val="Heading2"/>
      </w:pPr>
      <w:r>
        <w:lastRenderedPageBreak/>
        <w:t>Case</w:t>
      </w:r>
    </w:p>
    <w:p w14:paraId="5C66C221" w14:textId="7472FC6A" w:rsidR="00A53AEA" w:rsidRDefault="00A53AEA" w:rsidP="00A53AEA">
      <w:pPr>
        <w:pStyle w:val="Heading3"/>
      </w:pPr>
      <w:r>
        <w:lastRenderedPageBreak/>
        <w:t>Framing</w:t>
      </w:r>
    </w:p>
    <w:p w14:paraId="0AE602FC" w14:textId="77777777" w:rsidR="00A53AEA" w:rsidRPr="00D01696" w:rsidRDefault="00A53AEA" w:rsidP="00A53AEA">
      <w:pPr>
        <w:pStyle w:val="Heading4"/>
        <w:rPr>
          <w:rFonts w:asciiTheme="majorHAnsi" w:hAnsiTheme="majorHAnsi" w:cstheme="majorHAnsi"/>
        </w:rPr>
      </w:pPr>
      <w:r w:rsidRPr="00D01696">
        <w:rPr>
          <w:rFonts w:asciiTheme="majorHAnsi" w:hAnsiTheme="majorHAnsi" w:cstheme="majorHAnsi"/>
        </w:rPr>
        <w:t>Extinction outweighs:</w:t>
      </w:r>
    </w:p>
    <w:p w14:paraId="350D2329" w14:textId="77777777" w:rsidR="00A53AEA" w:rsidRPr="00D01696" w:rsidRDefault="00A53AEA" w:rsidP="00A53AEA">
      <w:pPr>
        <w:pStyle w:val="Heading4"/>
        <w:rPr>
          <w:rFonts w:asciiTheme="majorHAnsi" w:hAnsiTheme="majorHAnsi" w:cstheme="majorHAnsi"/>
        </w:rPr>
      </w:pPr>
      <w:r w:rsidRPr="00D01696">
        <w:rPr>
          <w:rFonts w:asciiTheme="majorHAnsi" w:hAnsiTheme="majorHAnsi" w:cstheme="majorHAnsi"/>
        </w:rPr>
        <w:t xml:space="preserve">A] Comes before </w:t>
      </w:r>
      <w:r w:rsidRPr="00D01696">
        <w:rPr>
          <w:rFonts w:asciiTheme="majorHAnsi" w:hAnsiTheme="majorHAnsi" w:cstheme="majorHAnsi"/>
          <w:u w:val="single"/>
        </w:rPr>
        <w:t>value-to-life</w:t>
      </w:r>
      <w:r w:rsidRPr="00D01696">
        <w:rPr>
          <w:rFonts w:asciiTheme="majorHAnsi" w:hAnsiTheme="majorHAnsi" w:cstheme="majorHAnsi"/>
        </w:rPr>
        <w:t>.</w:t>
      </w:r>
    </w:p>
    <w:p w14:paraId="540ABCC7" w14:textId="77777777" w:rsidR="00A53AEA" w:rsidRPr="00D01696" w:rsidRDefault="00A53AEA" w:rsidP="00A53AEA">
      <w:pPr>
        <w:rPr>
          <w:rFonts w:asciiTheme="majorHAnsi" w:hAnsiTheme="majorHAnsi" w:cstheme="majorHAnsi"/>
        </w:rPr>
      </w:pPr>
      <w:proofErr w:type="spellStart"/>
      <w:r w:rsidRPr="00D01696">
        <w:rPr>
          <w:rStyle w:val="Style13ptBold"/>
          <w:rFonts w:asciiTheme="majorHAnsi" w:hAnsiTheme="majorHAnsi" w:cstheme="majorHAnsi"/>
        </w:rPr>
        <w:t>Tännsjö</w:t>
      </w:r>
      <w:proofErr w:type="spellEnd"/>
      <w:r w:rsidRPr="00D01696">
        <w:rPr>
          <w:rStyle w:val="Style13ptBold"/>
          <w:rFonts w:asciiTheme="majorHAnsi" w:hAnsiTheme="majorHAnsi" w:cstheme="majorHAnsi"/>
        </w:rPr>
        <w:t xml:space="preserve"> 11</w:t>
      </w:r>
      <w:r w:rsidRPr="00D01696">
        <w:rPr>
          <w:rFonts w:asciiTheme="majorHAnsi" w:hAnsiTheme="majorHAnsi" w:cstheme="majorHAnsi"/>
        </w:rPr>
        <w:t xml:space="preserve"> (</w:t>
      </w:r>
      <w:proofErr w:type="spellStart"/>
      <w:r w:rsidRPr="00D01696">
        <w:rPr>
          <w:rFonts w:asciiTheme="majorHAnsi" w:hAnsiTheme="majorHAnsi" w:cstheme="majorHAnsi"/>
        </w:rPr>
        <w:t>Torbjörn</w:t>
      </w:r>
      <w:proofErr w:type="spellEnd"/>
      <w:r w:rsidRPr="00D01696">
        <w:rPr>
          <w:rFonts w:asciiTheme="majorHAnsi" w:hAnsiTheme="majorHAnsi" w:cstheme="majorHAnsi"/>
        </w:rPr>
        <w:t xml:space="preserve">, the Kristian </w:t>
      </w:r>
      <w:proofErr w:type="spellStart"/>
      <w:r w:rsidRPr="00D01696">
        <w:rPr>
          <w:rFonts w:asciiTheme="majorHAnsi" w:hAnsiTheme="majorHAnsi" w:cstheme="majorHAnsi"/>
        </w:rPr>
        <w:t>Claëson</w:t>
      </w:r>
      <w:proofErr w:type="spellEnd"/>
      <w:r w:rsidRPr="00D01696">
        <w:rPr>
          <w:rFonts w:asciiTheme="majorHAnsi" w:hAnsiTheme="majorHAnsi" w:cstheme="majorHAnsi"/>
        </w:rPr>
        <w:t xml:space="preserve"> Professor of Practical Philosophy at Stockholm University, “Shalt Thou Sometimes Murder? On the Ethics of Killing,” </w:t>
      </w:r>
      <w:hyperlink r:id="rId10" w:history="1">
        <w:r w:rsidRPr="00D01696">
          <w:rPr>
            <w:rStyle w:val="Hyperlink"/>
            <w:rFonts w:asciiTheme="majorHAnsi" w:hAnsiTheme="majorHAnsi" w:cstheme="majorHAnsi"/>
          </w:rPr>
          <w:t>http://people.su.se/~jolso/HS-texter/shaltthou.pdf</w:t>
        </w:r>
      </w:hyperlink>
      <w:r w:rsidRPr="00D01696">
        <w:rPr>
          <w:rFonts w:asciiTheme="majorHAnsi" w:hAnsiTheme="majorHAnsi" w:cstheme="majorHAnsi"/>
        </w:rPr>
        <w:t>) //BS 1-27-2018</w:t>
      </w:r>
    </w:p>
    <w:p w14:paraId="3AF8F2D0" w14:textId="77777777" w:rsidR="00A53AEA" w:rsidRPr="00D01696" w:rsidRDefault="00A53AEA" w:rsidP="00A53AEA">
      <w:pPr>
        <w:rPr>
          <w:rFonts w:asciiTheme="majorHAnsi" w:hAnsiTheme="majorHAnsi" w:cstheme="majorHAnsi"/>
        </w:rPr>
      </w:pPr>
      <w:r w:rsidRPr="00D01696">
        <w:rPr>
          <w:rFonts w:asciiTheme="majorHAnsi" w:hAnsiTheme="majorHAnsi" w:cstheme="majorHAnsi"/>
        </w:rPr>
        <w:t>**Bracketed to avoid triggers</w:t>
      </w:r>
    </w:p>
    <w:p w14:paraId="7B87EB34" w14:textId="77777777" w:rsidR="00A53AEA" w:rsidRPr="00D01696" w:rsidRDefault="00A53AEA" w:rsidP="00A53AEA">
      <w:pPr>
        <w:rPr>
          <w:rFonts w:asciiTheme="majorHAnsi" w:hAnsiTheme="majorHAnsi" w:cstheme="majorHAnsi"/>
          <w:sz w:val="16"/>
          <w:szCs w:val="26"/>
        </w:rPr>
      </w:pPr>
      <w:r w:rsidRPr="00D01696">
        <w:rPr>
          <w:rFonts w:asciiTheme="majorHAnsi" w:hAnsiTheme="majorHAnsi" w:cstheme="majorHAnsi"/>
          <w:sz w:val="16"/>
          <w:szCs w:val="26"/>
        </w:rPr>
        <w:t xml:space="preserve">I suppose it is correct to say that, </w:t>
      </w:r>
      <w:r w:rsidRPr="00D01696">
        <w:rPr>
          <w:rStyle w:val="StyleUnderline"/>
          <w:rFonts w:asciiTheme="majorHAnsi" w:hAnsiTheme="majorHAnsi" w:cstheme="majorHAnsi"/>
          <w:sz w:val="26"/>
          <w:szCs w:val="26"/>
        </w:rPr>
        <w:t>if Schopenhauer is right,</w:t>
      </w:r>
      <w:r w:rsidRPr="00D01696">
        <w:rPr>
          <w:rFonts w:asciiTheme="majorHAnsi" w:hAnsiTheme="majorHAnsi" w:cstheme="majorHAnsi"/>
          <w:sz w:val="16"/>
          <w:szCs w:val="26"/>
        </w:rPr>
        <w:t xml:space="preserve"> </w:t>
      </w:r>
      <w:r w:rsidRPr="00D01696">
        <w:rPr>
          <w:rStyle w:val="StyleUnderline"/>
          <w:rFonts w:asciiTheme="majorHAnsi" w:hAnsiTheme="majorHAnsi" w:cstheme="majorHAnsi"/>
          <w:sz w:val="26"/>
          <w:szCs w:val="26"/>
          <w:highlight w:val="green"/>
        </w:rPr>
        <w:t>if life is never worth living,</w:t>
      </w:r>
      <w:r w:rsidRPr="00D01696">
        <w:rPr>
          <w:rFonts w:asciiTheme="majorHAnsi" w:hAnsiTheme="majorHAnsi" w:cstheme="majorHAnsi"/>
          <w:sz w:val="16"/>
          <w:szCs w:val="26"/>
        </w:rPr>
        <w:t xml:space="preserve"> </w:t>
      </w:r>
      <w:r w:rsidRPr="00D01696">
        <w:rPr>
          <w:rStyle w:val="StyleUnderline"/>
          <w:rFonts w:asciiTheme="majorHAnsi" w:hAnsiTheme="majorHAnsi" w:cstheme="majorHAnsi"/>
          <w:sz w:val="26"/>
          <w:szCs w:val="26"/>
          <w:highlight w:val="green"/>
        </w:rPr>
        <w:t>then</w:t>
      </w:r>
      <w:r w:rsidRPr="00D01696">
        <w:rPr>
          <w:rStyle w:val="StyleUnderline"/>
          <w:rFonts w:asciiTheme="majorHAnsi" w:hAnsiTheme="majorHAnsi" w:cstheme="majorHAnsi"/>
          <w:sz w:val="26"/>
          <w:szCs w:val="26"/>
        </w:rPr>
        <w:t xml:space="preserve"> according to utilitarianism </w:t>
      </w:r>
      <w:r w:rsidRPr="00D01696">
        <w:rPr>
          <w:rStyle w:val="Emphasis"/>
          <w:rFonts w:asciiTheme="majorHAnsi" w:hAnsiTheme="majorHAnsi" w:cstheme="majorHAnsi"/>
          <w:highlight w:val="green"/>
        </w:rPr>
        <w:t>we should all [die]</w:t>
      </w:r>
      <w:r w:rsidRPr="00D01696">
        <w:rPr>
          <w:rStyle w:val="StyleUnderline"/>
          <w:rFonts w:asciiTheme="majorHAnsi" w:hAnsiTheme="majorHAnsi" w:cstheme="majorHAnsi"/>
          <w:sz w:val="26"/>
          <w:szCs w:val="26"/>
          <w:highlight w:val="green"/>
        </w:rPr>
        <w:t xml:space="preserve"> </w:t>
      </w:r>
      <w:r w:rsidRPr="00D01696">
        <w:rPr>
          <w:rStyle w:val="StyleUnderline"/>
          <w:rFonts w:asciiTheme="majorHAnsi" w:hAnsiTheme="majorHAnsi" w:cstheme="majorHAnsi"/>
          <w:sz w:val="26"/>
          <w:szCs w:val="26"/>
        </w:rPr>
        <w:t>commit suicide</w:t>
      </w:r>
      <w:r w:rsidRPr="00D01696">
        <w:rPr>
          <w:rFonts w:asciiTheme="majorHAnsi" w:hAnsiTheme="majorHAnsi" w:cstheme="majorHAnsi"/>
          <w:sz w:val="16"/>
          <w:szCs w:val="26"/>
        </w:rPr>
        <w:t xml:space="preserve"> </w:t>
      </w:r>
      <w:r w:rsidRPr="00D01696">
        <w:rPr>
          <w:rStyle w:val="StyleUnderline"/>
          <w:rFonts w:asciiTheme="majorHAnsi" w:hAnsiTheme="majorHAnsi" w:cstheme="majorHAnsi"/>
          <w:sz w:val="26"/>
          <w:szCs w:val="26"/>
        </w:rPr>
        <w:t xml:space="preserve">and </w:t>
      </w:r>
      <w:r w:rsidRPr="00D01696">
        <w:rPr>
          <w:rStyle w:val="Emphasis"/>
          <w:rFonts w:asciiTheme="majorHAnsi" w:hAnsiTheme="majorHAnsi" w:cstheme="majorHAnsi"/>
        </w:rPr>
        <w:t>put an end to humanity</w:t>
      </w:r>
      <w:r w:rsidRPr="00D01696">
        <w:rPr>
          <w:rFonts w:asciiTheme="majorHAnsi" w:hAnsiTheme="majorHAnsi" w:cstheme="majorHAnsi"/>
          <w:sz w:val="16"/>
          <w:szCs w:val="26"/>
        </w:rPr>
        <w:t xml:space="preserve">. </w:t>
      </w:r>
      <w:r w:rsidRPr="00D01696">
        <w:rPr>
          <w:rStyle w:val="StyleUnderline"/>
          <w:rFonts w:asciiTheme="majorHAnsi" w:hAnsiTheme="majorHAnsi" w:cstheme="majorHAnsi"/>
          <w:sz w:val="26"/>
          <w:szCs w:val="26"/>
        </w:rPr>
        <w:t xml:space="preserve">But this </w:t>
      </w:r>
      <w:r w:rsidRPr="00D01696">
        <w:rPr>
          <w:rStyle w:val="Emphasis"/>
          <w:rFonts w:asciiTheme="majorHAnsi" w:hAnsiTheme="majorHAnsi" w:cstheme="majorHAnsi"/>
        </w:rPr>
        <w:t>does not mean that, each of us should commit suicide</w:t>
      </w:r>
      <w:r w:rsidRPr="00D01696">
        <w:rPr>
          <w:rFonts w:asciiTheme="majorHAnsi" w:hAnsiTheme="majorHAnsi" w:cstheme="majorHAnsi"/>
          <w:sz w:val="16"/>
          <w:szCs w:val="26"/>
        </w:rPr>
        <w:t xml:space="preserve">. I commented on this in chapter two when I presented the idea that </w:t>
      </w:r>
      <w:r w:rsidRPr="00D01696">
        <w:rPr>
          <w:rStyle w:val="StyleUnderline"/>
          <w:rFonts w:asciiTheme="majorHAnsi" w:hAnsiTheme="majorHAnsi" w:cstheme="majorHAnsi"/>
          <w:sz w:val="26"/>
          <w:szCs w:val="26"/>
        </w:rPr>
        <w:t>utilitarianism should be applied</w:t>
      </w:r>
      <w:r w:rsidRPr="00D01696">
        <w:rPr>
          <w:rFonts w:asciiTheme="majorHAnsi" w:hAnsiTheme="majorHAnsi" w:cstheme="majorHAnsi"/>
          <w:sz w:val="16"/>
          <w:szCs w:val="26"/>
        </w:rPr>
        <w:t xml:space="preserve">, not only to individual actions, but </w:t>
      </w:r>
      <w:r w:rsidRPr="00D01696">
        <w:rPr>
          <w:rStyle w:val="StyleUnderline"/>
          <w:rFonts w:asciiTheme="majorHAnsi" w:hAnsiTheme="majorHAnsi" w:cstheme="majorHAnsi"/>
          <w:sz w:val="26"/>
          <w:szCs w:val="26"/>
        </w:rPr>
        <w:t>to collective actions</w:t>
      </w:r>
      <w:r w:rsidRPr="00D01696">
        <w:rPr>
          <w:rFonts w:asciiTheme="majorHAnsi" w:hAnsiTheme="majorHAnsi" w:cstheme="majorHAnsi"/>
          <w:sz w:val="16"/>
          <w:szCs w:val="26"/>
        </w:rPr>
        <w:t xml:space="preserve"> as </w:t>
      </w:r>
      <w:proofErr w:type="gramStart"/>
      <w:r w:rsidRPr="00D01696">
        <w:rPr>
          <w:rFonts w:asciiTheme="majorHAnsi" w:hAnsiTheme="majorHAnsi" w:cstheme="majorHAnsi"/>
          <w:sz w:val="16"/>
          <w:szCs w:val="26"/>
        </w:rPr>
        <w:t>well.¶</w:t>
      </w:r>
      <w:proofErr w:type="gramEnd"/>
      <w:r w:rsidRPr="00D01696">
        <w:rPr>
          <w:rFonts w:asciiTheme="majorHAnsi" w:hAnsiTheme="majorHAnsi" w:cstheme="majorHAnsi"/>
          <w:sz w:val="16"/>
          <w:szCs w:val="26"/>
        </w:rPr>
        <w:t xml:space="preserve"> It is a well-known fact that people rarely commit suicide. Some even claim that no one who is mentally sound commits suicide. Could that be taken as evidence for the claim that people live lives worth living? That would be rash. Many people are not </w:t>
      </w:r>
      <w:proofErr w:type="spellStart"/>
      <w:r w:rsidRPr="00D01696">
        <w:rPr>
          <w:rFonts w:asciiTheme="majorHAnsi" w:hAnsiTheme="majorHAnsi" w:cstheme="majorHAnsi"/>
          <w:sz w:val="16"/>
          <w:szCs w:val="26"/>
        </w:rPr>
        <w:t>utilitarians</w:t>
      </w:r>
      <w:proofErr w:type="spellEnd"/>
      <w:r w:rsidRPr="00D01696">
        <w:rPr>
          <w:rFonts w:asciiTheme="majorHAnsi" w:hAnsiTheme="majorHAnsi" w:cstheme="majorHAnsi"/>
          <w:sz w:val="16"/>
          <w:szCs w:val="26"/>
        </w:rPr>
        <w:t xml:space="preserve">. They may avoid suicide because they believe that it is morally wrong to kill oneself. </w:t>
      </w:r>
      <w:r w:rsidRPr="00D01696">
        <w:rPr>
          <w:rStyle w:val="StyleUnderline"/>
          <w:rFonts w:asciiTheme="majorHAnsi" w:hAnsiTheme="majorHAnsi" w:cstheme="majorHAnsi"/>
          <w:sz w:val="26"/>
          <w:szCs w:val="26"/>
        </w:rPr>
        <w:t>It is</w:t>
      </w:r>
      <w:r w:rsidRPr="00D01696">
        <w:rPr>
          <w:rFonts w:asciiTheme="majorHAnsi" w:hAnsiTheme="majorHAnsi" w:cstheme="majorHAnsi"/>
          <w:sz w:val="16"/>
          <w:szCs w:val="26"/>
        </w:rPr>
        <w:t xml:space="preserve"> also </w:t>
      </w:r>
      <w:r w:rsidRPr="00D01696">
        <w:rPr>
          <w:rStyle w:val="StyleUnderline"/>
          <w:rFonts w:asciiTheme="majorHAnsi" w:hAnsiTheme="majorHAnsi" w:cstheme="majorHAnsi"/>
          <w:sz w:val="26"/>
          <w:szCs w:val="26"/>
        </w:rPr>
        <w:t>a possibility that,</w:t>
      </w:r>
      <w:r w:rsidRPr="00D01696">
        <w:rPr>
          <w:rFonts w:asciiTheme="majorHAnsi" w:hAnsiTheme="majorHAnsi" w:cstheme="majorHAnsi"/>
          <w:sz w:val="16"/>
          <w:szCs w:val="26"/>
        </w:rPr>
        <w:t xml:space="preserve"> </w:t>
      </w:r>
      <w:r w:rsidRPr="00D01696">
        <w:rPr>
          <w:rStyle w:val="StyleUnderline"/>
          <w:rFonts w:asciiTheme="majorHAnsi" w:hAnsiTheme="majorHAnsi" w:cstheme="majorHAnsi"/>
          <w:sz w:val="26"/>
          <w:szCs w:val="26"/>
          <w:highlight w:val="green"/>
        </w:rPr>
        <w:t xml:space="preserve">even if people </w:t>
      </w:r>
      <w:r w:rsidRPr="00D01696">
        <w:rPr>
          <w:rStyle w:val="Emphasis"/>
          <w:rFonts w:asciiTheme="majorHAnsi" w:hAnsiTheme="majorHAnsi" w:cstheme="majorHAnsi"/>
          <w:highlight w:val="green"/>
        </w:rPr>
        <w:t>lead lives not worth living</w:t>
      </w:r>
      <w:r w:rsidRPr="00D01696">
        <w:rPr>
          <w:rFonts w:asciiTheme="majorHAnsi" w:hAnsiTheme="majorHAnsi" w:cstheme="majorHAnsi"/>
          <w:sz w:val="16"/>
          <w:szCs w:val="26"/>
        </w:rPr>
        <w:t xml:space="preserve">, </w:t>
      </w:r>
      <w:r w:rsidRPr="00D01696">
        <w:rPr>
          <w:rStyle w:val="StyleUnderline"/>
          <w:rFonts w:asciiTheme="majorHAnsi" w:hAnsiTheme="majorHAnsi" w:cstheme="majorHAnsi"/>
          <w:sz w:val="26"/>
          <w:szCs w:val="26"/>
        </w:rPr>
        <w:t xml:space="preserve">they </w:t>
      </w:r>
      <w:r w:rsidRPr="00D01696">
        <w:rPr>
          <w:rStyle w:val="Emphasis"/>
          <w:rFonts w:asciiTheme="majorHAnsi" w:hAnsiTheme="majorHAnsi" w:cstheme="majorHAnsi"/>
        </w:rPr>
        <w:t>believe they do</w:t>
      </w:r>
      <w:r w:rsidRPr="00D01696">
        <w:rPr>
          <w:rFonts w:asciiTheme="majorHAnsi" w:hAnsiTheme="majorHAnsi" w:cstheme="majorHAnsi"/>
          <w:sz w:val="16"/>
          <w:szCs w:val="26"/>
        </w:rPr>
        <w:t xml:space="preserve">. And </w:t>
      </w:r>
      <w:r w:rsidRPr="00D01696">
        <w:rPr>
          <w:rStyle w:val="StyleUnderline"/>
          <w:rFonts w:asciiTheme="majorHAnsi" w:hAnsiTheme="majorHAnsi" w:cstheme="majorHAnsi"/>
          <w:sz w:val="26"/>
          <w:szCs w:val="26"/>
        </w:rPr>
        <w:t>even if some may believe that their lives, up to now, have not been worth living</w:t>
      </w:r>
      <w:r w:rsidRPr="00D01696">
        <w:rPr>
          <w:rFonts w:asciiTheme="majorHAnsi" w:hAnsiTheme="majorHAnsi" w:cstheme="majorHAnsi"/>
          <w:sz w:val="16"/>
          <w:szCs w:val="26"/>
        </w:rPr>
        <w:t xml:space="preserve">, </w:t>
      </w:r>
      <w:r w:rsidRPr="00D01696">
        <w:rPr>
          <w:rStyle w:val="StyleUnderline"/>
          <w:rFonts w:asciiTheme="majorHAnsi" w:hAnsiTheme="majorHAnsi" w:cstheme="majorHAnsi"/>
          <w:sz w:val="26"/>
          <w:szCs w:val="26"/>
          <w:highlight w:val="green"/>
        </w:rPr>
        <w:t xml:space="preserve">their </w:t>
      </w:r>
      <w:r w:rsidRPr="00D01696">
        <w:rPr>
          <w:rStyle w:val="Emphasis"/>
          <w:rFonts w:asciiTheme="majorHAnsi" w:hAnsiTheme="majorHAnsi" w:cstheme="majorHAnsi"/>
          <w:highlight w:val="green"/>
        </w:rPr>
        <w:t>future lives will be better</w:t>
      </w:r>
      <w:r w:rsidRPr="00D01696">
        <w:rPr>
          <w:rFonts w:asciiTheme="majorHAnsi" w:hAnsiTheme="majorHAnsi" w:cstheme="majorHAnsi"/>
          <w:sz w:val="16"/>
          <w:szCs w:val="26"/>
        </w:rPr>
        <w:t xml:space="preserve">. They may be mistaken about this. They may hold false expectations about the </w:t>
      </w:r>
      <w:proofErr w:type="gramStart"/>
      <w:r w:rsidRPr="00D01696">
        <w:rPr>
          <w:rFonts w:asciiTheme="majorHAnsi" w:hAnsiTheme="majorHAnsi" w:cstheme="majorHAnsi"/>
          <w:sz w:val="16"/>
          <w:szCs w:val="26"/>
        </w:rPr>
        <w:t>future.¶</w:t>
      </w:r>
      <w:proofErr w:type="gramEnd"/>
      <w:r w:rsidRPr="00D01696">
        <w:rPr>
          <w:rFonts w:asciiTheme="majorHAnsi" w:hAnsiTheme="majorHAnsi" w:cstheme="majorHAnsi"/>
          <w:sz w:val="16"/>
          <w:szCs w:val="26"/>
        </w:rPr>
        <w:t xml:space="preserve"> From the point of view of evolutionary biology, it is natural to assume that people should rarely commit suicide. If we set old age to one side, it has poor survival value (of one’s genes) to kill oneself. </w:t>
      </w:r>
      <w:proofErr w:type="gramStart"/>
      <w:r w:rsidRPr="00D01696">
        <w:rPr>
          <w:rFonts w:asciiTheme="majorHAnsi" w:hAnsiTheme="majorHAnsi" w:cstheme="majorHAnsi"/>
          <w:sz w:val="16"/>
          <w:szCs w:val="26"/>
        </w:rPr>
        <w:t>So</w:t>
      </w:r>
      <w:proofErr w:type="gramEnd"/>
      <w:r w:rsidRPr="00D01696">
        <w:rPr>
          <w:rFonts w:asciiTheme="majorHAnsi" w:hAnsiTheme="majorHAnsi" w:cstheme="majorHAnsi"/>
          <w:sz w:val="16"/>
          <w:szCs w:val="26"/>
        </w:rPr>
        <w:t xml:space="preserve"> it should be expected that it is difficult for ordinary people to kill themselves. But then theories about cognitive dissonance, known from psychology, should warn us that we may come to believe that we live better lives than we </w:t>
      </w:r>
      <w:proofErr w:type="gramStart"/>
      <w:r w:rsidRPr="00D01696">
        <w:rPr>
          <w:rFonts w:asciiTheme="majorHAnsi" w:hAnsiTheme="majorHAnsi" w:cstheme="majorHAnsi"/>
          <w:sz w:val="16"/>
          <w:szCs w:val="26"/>
        </w:rPr>
        <w:t>do.¶</w:t>
      </w:r>
      <w:proofErr w:type="gramEnd"/>
      <w:r w:rsidRPr="00D01696">
        <w:rPr>
          <w:rFonts w:asciiTheme="majorHAnsi" w:hAnsiTheme="majorHAnsi" w:cstheme="majorHAnsi"/>
          <w:sz w:val="16"/>
          <w:szCs w:val="26"/>
        </w:rPr>
        <w:t xml:space="preserve"> </w:t>
      </w:r>
      <w:r w:rsidRPr="00D01696">
        <w:rPr>
          <w:rStyle w:val="StyleUnderline"/>
          <w:rFonts w:asciiTheme="majorHAnsi" w:hAnsiTheme="majorHAnsi" w:cstheme="majorHAnsi"/>
          <w:sz w:val="26"/>
          <w:szCs w:val="26"/>
        </w:rPr>
        <w:t>My strong belief is that</w:t>
      </w:r>
      <w:r w:rsidRPr="00D01696">
        <w:rPr>
          <w:rFonts w:asciiTheme="majorHAnsi" w:hAnsiTheme="majorHAnsi" w:cstheme="majorHAnsi"/>
          <w:sz w:val="16"/>
          <w:szCs w:val="26"/>
        </w:rPr>
        <w:t xml:space="preserve"> </w:t>
      </w:r>
      <w:r w:rsidRPr="00D01696">
        <w:rPr>
          <w:rStyle w:val="StyleUnderline"/>
          <w:rFonts w:asciiTheme="majorHAnsi" w:hAnsiTheme="majorHAnsi" w:cstheme="majorHAnsi"/>
          <w:sz w:val="26"/>
          <w:szCs w:val="26"/>
          <w:highlight w:val="green"/>
        </w:rPr>
        <w:t xml:space="preserve">most of us </w:t>
      </w:r>
      <w:r w:rsidRPr="00D01696">
        <w:rPr>
          <w:rStyle w:val="Emphasis"/>
          <w:rFonts w:asciiTheme="majorHAnsi" w:hAnsiTheme="majorHAnsi" w:cstheme="majorHAnsi"/>
          <w:highlight w:val="green"/>
        </w:rPr>
        <w:t>live lives worth living</w:t>
      </w:r>
      <w:r w:rsidRPr="00D01696">
        <w:rPr>
          <w:rFonts w:asciiTheme="majorHAnsi" w:hAnsiTheme="majorHAnsi" w:cstheme="majorHAnsi"/>
          <w:sz w:val="16"/>
          <w:szCs w:val="26"/>
        </w:rPr>
        <w:t xml:space="preserve">. However, I do believe that our lives are close to the point where they stop being worth living. But then it is at least not very far-fetched to think that they may be worth not living, after all. My assessment may be too </w:t>
      </w:r>
      <w:proofErr w:type="gramStart"/>
      <w:r w:rsidRPr="00D01696">
        <w:rPr>
          <w:rFonts w:asciiTheme="majorHAnsi" w:hAnsiTheme="majorHAnsi" w:cstheme="majorHAnsi"/>
          <w:sz w:val="16"/>
          <w:szCs w:val="26"/>
        </w:rPr>
        <w:t>optimistic.¶</w:t>
      </w:r>
      <w:proofErr w:type="gramEnd"/>
      <w:r w:rsidRPr="00D01696">
        <w:rPr>
          <w:rFonts w:asciiTheme="majorHAnsi" w:hAnsiTheme="majorHAnsi" w:cstheme="majorHAnsi"/>
          <w:sz w:val="16"/>
          <w:szCs w:val="26"/>
        </w:rPr>
        <w:t xml:space="preserve"> Let us just </w:t>
      </w:r>
      <w:r w:rsidRPr="00D01696">
        <w:rPr>
          <w:rStyle w:val="StyleUnderline"/>
          <w:rFonts w:asciiTheme="majorHAnsi" w:hAnsiTheme="majorHAnsi" w:cstheme="majorHAnsi"/>
          <w:sz w:val="26"/>
          <w:szCs w:val="26"/>
        </w:rPr>
        <w:t>for the sake of the argument assume that our lives are not worth living, and let us accept that, if this is so, we should all kill ourselves</w:t>
      </w:r>
      <w:r w:rsidRPr="00D01696">
        <w:rPr>
          <w:rFonts w:asciiTheme="majorHAnsi" w:hAnsiTheme="majorHAnsi" w:cstheme="majorHAnsi"/>
          <w:sz w:val="16"/>
          <w:szCs w:val="26"/>
        </w:rPr>
        <w:t xml:space="preserve">. As I noted above, </w:t>
      </w:r>
      <w:r w:rsidRPr="00D01696">
        <w:rPr>
          <w:rStyle w:val="StyleUnderline"/>
          <w:rFonts w:asciiTheme="majorHAnsi" w:hAnsiTheme="majorHAnsi" w:cstheme="majorHAnsi"/>
          <w:sz w:val="26"/>
          <w:szCs w:val="26"/>
        </w:rPr>
        <w:t>this does not answer the question what we should do, each one of us</w:t>
      </w:r>
      <w:r w:rsidRPr="00D01696">
        <w:rPr>
          <w:rFonts w:asciiTheme="majorHAnsi" w:hAnsiTheme="majorHAnsi" w:cstheme="majorHAnsi"/>
          <w:sz w:val="16"/>
          <w:szCs w:val="26"/>
        </w:rPr>
        <w:t xml:space="preserve">. My conjecture is that </w:t>
      </w:r>
      <w:r w:rsidRPr="00D01696">
        <w:rPr>
          <w:rStyle w:val="StyleUnderline"/>
          <w:rFonts w:asciiTheme="majorHAnsi" w:hAnsiTheme="majorHAnsi" w:cstheme="majorHAnsi"/>
          <w:sz w:val="26"/>
          <w:szCs w:val="26"/>
          <w:highlight w:val="green"/>
        </w:rPr>
        <w:t>we should not [die]</w:t>
      </w:r>
      <w:r w:rsidRPr="00D01696">
        <w:rPr>
          <w:rStyle w:val="StyleUnderline"/>
          <w:rFonts w:asciiTheme="majorHAnsi" w:hAnsiTheme="majorHAnsi" w:cstheme="majorHAnsi"/>
          <w:sz w:val="26"/>
          <w:szCs w:val="26"/>
        </w:rPr>
        <w:t xml:space="preserve"> commit suicide</w:t>
      </w:r>
      <w:r w:rsidRPr="00D01696">
        <w:rPr>
          <w:rFonts w:asciiTheme="majorHAnsi" w:hAnsiTheme="majorHAnsi" w:cstheme="majorHAnsi"/>
          <w:sz w:val="16"/>
          <w:szCs w:val="26"/>
        </w:rPr>
        <w:t xml:space="preserve">. The explanation is simple. </w:t>
      </w:r>
      <w:r w:rsidRPr="00D01696">
        <w:rPr>
          <w:rStyle w:val="Emphasis"/>
          <w:rFonts w:asciiTheme="majorHAnsi" w:hAnsiTheme="majorHAnsi" w:cstheme="majorHAnsi"/>
          <w:highlight w:val="green"/>
        </w:rPr>
        <w:t>If I [die]</w:t>
      </w:r>
      <w:r w:rsidRPr="00D01696">
        <w:rPr>
          <w:rStyle w:val="StyleUnderline"/>
          <w:rFonts w:asciiTheme="majorHAnsi" w:hAnsiTheme="majorHAnsi" w:cstheme="majorHAnsi"/>
          <w:sz w:val="26"/>
          <w:szCs w:val="26"/>
        </w:rPr>
        <w:t xml:space="preserve"> kill myself, </w:t>
      </w:r>
      <w:r w:rsidRPr="00D01696">
        <w:rPr>
          <w:rStyle w:val="StyleUnderline"/>
          <w:rFonts w:asciiTheme="majorHAnsi" w:hAnsiTheme="majorHAnsi" w:cstheme="majorHAnsi"/>
          <w:sz w:val="26"/>
          <w:szCs w:val="26"/>
          <w:highlight w:val="green"/>
        </w:rPr>
        <w:t xml:space="preserve">many </w:t>
      </w:r>
      <w:r w:rsidRPr="00D01696">
        <w:rPr>
          <w:rStyle w:val="StyleUnderline"/>
          <w:rFonts w:asciiTheme="majorHAnsi" w:hAnsiTheme="majorHAnsi" w:cstheme="majorHAnsi"/>
          <w:sz w:val="26"/>
          <w:szCs w:val="26"/>
        </w:rPr>
        <w:t xml:space="preserve">people </w:t>
      </w:r>
      <w:r w:rsidRPr="00D01696">
        <w:rPr>
          <w:rStyle w:val="StyleUnderline"/>
          <w:rFonts w:asciiTheme="majorHAnsi" w:hAnsiTheme="majorHAnsi" w:cstheme="majorHAnsi"/>
          <w:sz w:val="26"/>
          <w:szCs w:val="26"/>
          <w:highlight w:val="green"/>
        </w:rPr>
        <w:t xml:space="preserve">will </w:t>
      </w:r>
      <w:r w:rsidRPr="00D01696">
        <w:rPr>
          <w:rStyle w:val="Emphasis"/>
          <w:rFonts w:asciiTheme="majorHAnsi" w:hAnsiTheme="majorHAnsi" w:cstheme="majorHAnsi"/>
          <w:highlight w:val="green"/>
        </w:rPr>
        <w:t>suffer</w:t>
      </w:r>
      <w:r w:rsidRPr="00D01696">
        <w:rPr>
          <w:rFonts w:asciiTheme="majorHAnsi" w:hAnsiTheme="majorHAnsi" w:cstheme="majorHAnsi"/>
          <w:sz w:val="16"/>
          <w:szCs w:val="26"/>
        </w:rPr>
        <w:t xml:space="preserve">. Here is a rough explanation of how this will happen: ¶ ... suicide “survivors” confront a complex array of feelings. Various forms of guilt are quite common, such as that arising from (a) the belief that one contributed to the suicidal person's anguish, or (b) the failure to recognize that anguish, or (c) the inability to prevent the suicidal act itself. </w:t>
      </w:r>
      <w:r w:rsidRPr="00D01696">
        <w:rPr>
          <w:rStyle w:val="StyleUnderline"/>
          <w:rFonts w:asciiTheme="majorHAnsi" w:hAnsiTheme="majorHAnsi" w:cstheme="majorHAnsi"/>
          <w:sz w:val="26"/>
          <w:szCs w:val="26"/>
        </w:rPr>
        <w:t>Suicide</w:t>
      </w:r>
      <w:r w:rsidRPr="00D01696">
        <w:rPr>
          <w:rFonts w:asciiTheme="majorHAnsi" w:hAnsiTheme="majorHAnsi" w:cstheme="majorHAnsi"/>
          <w:sz w:val="16"/>
          <w:szCs w:val="26"/>
        </w:rPr>
        <w:t xml:space="preserve"> also </w:t>
      </w:r>
      <w:r w:rsidRPr="00D01696">
        <w:rPr>
          <w:rStyle w:val="StyleUnderline"/>
          <w:rFonts w:asciiTheme="majorHAnsi" w:hAnsiTheme="majorHAnsi" w:cstheme="majorHAnsi"/>
          <w:sz w:val="26"/>
          <w:szCs w:val="26"/>
          <w:highlight w:val="green"/>
        </w:rPr>
        <w:t xml:space="preserve">leads to </w:t>
      </w:r>
      <w:r w:rsidRPr="00D01696">
        <w:rPr>
          <w:rStyle w:val="Emphasis"/>
          <w:rFonts w:asciiTheme="majorHAnsi" w:hAnsiTheme="majorHAnsi" w:cstheme="majorHAnsi"/>
          <w:highlight w:val="green"/>
        </w:rPr>
        <w:t xml:space="preserve">rage, loneliness, and </w:t>
      </w:r>
      <w:r w:rsidRPr="00D01696">
        <w:rPr>
          <w:rStyle w:val="Emphasis"/>
          <w:rFonts w:asciiTheme="majorHAnsi" w:hAnsiTheme="majorHAnsi" w:cstheme="majorHAnsi"/>
        </w:rPr>
        <w:t xml:space="preserve">awareness of </w:t>
      </w:r>
      <w:r w:rsidRPr="00D01696">
        <w:rPr>
          <w:rStyle w:val="Emphasis"/>
          <w:rFonts w:asciiTheme="majorHAnsi" w:hAnsiTheme="majorHAnsi" w:cstheme="majorHAnsi"/>
          <w:highlight w:val="green"/>
        </w:rPr>
        <w:t>vulnerability in those left behind</w:t>
      </w:r>
      <w:r w:rsidRPr="00D01696">
        <w:rPr>
          <w:rFonts w:asciiTheme="majorHAnsi" w:hAnsiTheme="majorHAnsi" w:cstheme="majorHAnsi"/>
          <w:sz w:val="16"/>
          <w:szCs w:val="26"/>
        </w:rPr>
        <w:t xml:space="preserve">. Indeed, the sense that suicide is an essentially selfish act dominates many popular perceptions of suicide. ¶ </w:t>
      </w:r>
      <w:r w:rsidRPr="00D01696">
        <w:rPr>
          <w:rStyle w:val="StyleUnderline"/>
          <w:rFonts w:asciiTheme="majorHAnsi" w:hAnsiTheme="majorHAnsi" w:cstheme="majorHAnsi"/>
          <w:sz w:val="26"/>
          <w:szCs w:val="26"/>
        </w:rPr>
        <w:t>The fact that all our lives lack meaning</w:t>
      </w:r>
      <w:r w:rsidRPr="00D01696">
        <w:rPr>
          <w:rFonts w:asciiTheme="majorHAnsi" w:hAnsiTheme="majorHAnsi" w:cstheme="majorHAnsi"/>
          <w:sz w:val="16"/>
          <w:szCs w:val="26"/>
        </w:rPr>
        <w:t xml:space="preserve">, </w:t>
      </w:r>
      <w:r w:rsidRPr="00D01696">
        <w:rPr>
          <w:rStyle w:val="StyleUnderline"/>
          <w:rFonts w:asciiTheme="majorHAnsi" w:hAnsiTheme="majorHAnsi" w:cstheme="majorHAnsi"/>
          <w:sz w:val="26"/>
          <w:szCs w:val="26"/>
        </w:rPr>
        <w:t>if they do, does not mean that others will follow my example</w:t>
      </w:r>
      <w:r w:rsidRPr="00D01696">
        <w:rPr>
          <w:rFonts w:asciiTheme="majorHAnsi" w:hAnsiTheme="majorHAnsi" w:cstheme="majorHAnsi"/>
          <w:sz w:val="16"/>
          <w:szCs w:val="26"/>
        </w:rPr>
        <w:t>. They will go on with their lives and their false expectations — at least for a while devastated because of my suicide. But then I have an obligation, for their sake, to go on with my life. It is highly likely that, by committing suicide, I create more suffering (in their lives) than I avoid (in my life).</w:t>
      </w:r>
    </w:p>
    <w:p w14:paraId="28571B55" w14:textId="77777777" w:rsidR="00A53AEA" w:rsidRPr="00D01696" w:rsidRDefault="00A53AEA" w:rsidP="00A53AEA">
      <w:pPr>
        <w:pStyle w:val="Heading4"/>
        <w:rPr>
          <w:rFonts w:asciiTheme="majorHAnsi" w:hAnsiTheme="majorHAnsi" w:cstheme="majorHAnsi"/>
        </w:rPr>
      </w:pPr>
      <w:r w:rsidRPr="00D01696">
        <w:rPr>
          <w:rFonts w:asciiTheme="majorHAnsi" w:hAnsiTheme="majorHAnsi" w:cstheme="majorHAnsi"/>
        </w:rPr>
        <w:t xml:space="preserve">B] </w:t>
      </w:r>
      <w:proofErr w:type="spellStart"/>
      <w:r w:rsidRPr="00D01696">
        <w:rPr>
          <w:rFonts w:asciiTheme="majorHAnsi" w:hAnsiTheme="majorHAnsi" w:cstheme="majorHAnsi"/>
        </w:rPr>
        <w:t>Mathemathically</w:t>
      </w:r>
      <w:proofErr w:type="spellEnd"/>
      <w:r w:rsidRPr="00D01696">
        <w:rPr>
          <w:rFonts w:asciiTheme="majorHAnsi" w:hAnsiTheme="majorHAnsi" w:cstheme="majorHAnsi"/>
        </w:rPr>
        <w:t xml:space="preserve"> comes first</w:t>
      </w:r>
    </w:p>
    <w:p w14:paraId="30C06605" w14:textId="77777777" w:rsidR="00A53AEA" w:rsidRPr="00D01696" w:rsidRDefault="00A53AEA" w:rsidP="00A53AEA">
      <w:pPr>
        <w:rPr>
          <w:rFonts w:asciiTheme="majorHAnsi" w:hAnsiTheme="majorHAnsi" w:cstheme="majorHAnsi"/>
        </w:rPr>
      </w:pPr>
      <w:r w:rsidRPr="00D01696">
        <w:rPr>
          <w:rStyle w:val="Heading4Char"/>
          <w:rFonts w:asciiTheme="majorHAnsi" w:hAnsiTheme="majorHAnsi" w:cstheme="majorHAnsi"/>
        </w:rPr>
        <w:t>MacAskill 14</w:t>
      </w:r>
      <w:r w:rsidRPr="00D01696">
        <w:rPr>
          <w:rFonts w:asciiTheme="majorHAnsi" w:hAnsiTheme="majorHAnsi" w:cstheme="majorHAnsi"/>
        </w:rPr>
        <w:t xml:space="preserve"> </w:t>
      </w:r>
      <w:r w:rsidRPr="00D01696">
        <w:rPr>
          <w:rFonts w:asciiTheme="majorHAnsi" w:hAnsiTheme="majorHAnsi" w:cstheme="majorHAnsi"/>
          <w:sz w:val="16"/>
          <w:szCs w:val="16"/>
        </w:rPr>
        <w:t>[William, Oxford Philosopher and youngest tenured philosopher in the world, Normative Uncertainty, 2014]</w:t>
      </w:r>
    </w:p>
    <w:p w14:paraId="601694FF" w14:textId="77777777" w:rsidR="00A53AEA" w:rsidRPr="00D01696" w:rsidRDefault="00A53AEA" w:rsidP="00A53AEA">
      <w:pPr>
        <w:rPr>
          <w:rFonts w:asciiTheme="majorHAnsi" w:hAnsiTheme="majorHAnsi" w:cstheme="majorHAnsi"/>
          <w:sz w:val="14"/>
          <w:szCs w:val="26"/>
        </w:rPr>
      </w:pPr>
      <w:proofErr w:type="gramStart"/>
      <w:r w:rsidRPr="00D01696">
        <w:rPr>
          <w:rStyle w:val="StyleUnderline"/>
          <w:rFonts w:asciiTheme="majorHAnsi" w:hAnsiTheme="majorHAnsi" w:cstheme="majorHAnsi"/>
          <w:szCs w:val="26"/>
        </w:rPr>
        <w:lastRenderedPageBreak/>
        <w:t>The human race</w:t>
      </w:r>
      <w:proofErr w:type="gramEnd"/>
      <w:r w:rsidRPr="00D01696">
        <w:rPr>
          <w:rStyle w:val="StyleUnderline"/>
          <w:rFonts w:asciiTheme="majorHAnsi" w:hAnsiTheme="majorHAnsi" w:cstheme="majorHAnsi"/>
          <w:szCs w:val="26"/>
        </w:rPr>
        <w:t xml:space="preserve"> might go extinct </w:t>
      </w:r>
      <w:r w:rsidRPr="00D01696">
        <w:rPr>
          <w:rFonts w:asciiTheme="majorHAnsi" w:hAnsiTheme="majorHAnsi" w:cstheme="majorHAnsi"/>
          <w:sz w:val="14"/>
          <w:szCs w:val="26"/>
        </w:rPr>
        <w:t xml:space="preserve">from a number of causes: asteroids, </w:t>
      </w:r>
      <w:proofErr w:type="spellStart"/>
      <w:r w:rsidRPr="00D01696">
        <w:rPr>
          <w:rFonts w:asciiTheme="majorHAnsi" w:hAnsiTheme="majorHAnsi" w:cstheme="majorHAnsi"/>
          <w:sz w:val="14"/>
          <w:szCs w:val="26"/>
        </w:rPr>
        <w:t>supervolcanoes</w:t>
      </w:r>
      <w:proofErr w:type="spellEnd"/>
      <w:r w:rsidRPr="00D01696">
        <w:rPr>
          <w:rFonts w:asciiTheme="majorHAnsi" w:hAnsiTheme="majorHAnsi" w:cstheme="majorHAnsi"/>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D01696">
        <w:rPr>
          <w:rStyle w:val="StyleUnderline"/>
          <w:rFonts w:asciiTheme="majorHAnsi" w:hAnsiTheme="majorHAnsi" w:cstheme="majorHAnsi"/>
          <w:szCs w:val="26"/>
        </w:rPr>
        <w:t xml:space="preserve">different moral views give opposing answers to question of whether this would be a </w:t>
      </w:r>
      <w:r w:rsidRPr="00D01696">
        <w:rPr>
          <w:rFonts w:asciiTheme="majorHAnsi" w:hAnsiTheme="majorHAnsi" w:cstheme="majorHAnsi"/>
          <w:sz w:val="14"/>
          <w:szCs w:val="26"/>
        </w:rPr>
        <w:t>good</w:t>
      </w:r>
      <w:r w:rsidRPr="00D01696">
        <w:rPr>
          <w:rStyle w:val="StyleUnderline"/>
          <w:rFonts w:asciiTheme="majorHAnsi" w:hAnsiTheme="majorHAnsi" w:cstheme="majorHAnsi"/>
          <w:szCs w:val="26"/>
        </w:rPr>
        <w:t xml:space="preserve"> </w:t>
      </w:r>
      <w:r w:rsidRPr="00D01696">
        <w:rPr>
          <w:rFonts w:asciiTheme="majorHAnsi" w:hAnsiTheme="majorHAnsi" w:cstheme="majorHAnsi"/>
          <w:sz w:val="14"/>
          <w:szCs w:val="26"/>
        </w:rPr>
        <w:t xml:space="preserve">or a </w:t>
      </w:r>
      <w:r w:rsidRPr="00D01696">
        <w:rPr>
          <w:rStyle w:val="StyleUnderline"/>
          <w:rFonts w:asciiTheme="majorHAnsi" w:hAnsiTheme="majorHAnsi" w:cstheme="majorHAnsi"/>
          <w:szCs w:val="26"/>
        </w:rPr>
        <w:t>bad thing</w:t>
      </w:r>
      <w:r w:rsidRPr="00D01696">
        <w:rPr>
          <w:rFonts w:asciiTheme="majorHAnsi" w:hAnsiTheme="majorHAnsi" w:cstheme="majorHAnsi"/>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D01696">
        <w:rPr>
          <w:rFonts w:asciiTheme="majorHAnsi" w:hAnsiTheme="majorHAnsi" w:cstheme="majorHAnsi"/>
          <w:sz w:val="14"/>
          <w:szCs w:val="26"/>
        </w:rPr>
        <w:t>the human race</w:t>
      </w:r>
      <w:proofErr w:type="gramEnd"/>
      <w:r w:rsidRPr="00D01696">
        <w:rPr>
          <w:rFonts w:asciiTheme="majorHAnsi" w:hAnsiTheme="majorHAnsi" w:cstheme="majorHAnsi"/>
          <w:sz w:val="14"/>
          <w:szCs w:val="26"/>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D01696">
        <w:rPr>
          <w:rFonts w:asciiTheme="majorHAnsi" w:hAnsiTheme="majorHAnsi" w:cstheme="majorHAnsi"/>
          <w:sz w:val="14"/>
          <w:szCs w:val="26"/>
        </w:rPr>
        <w:t>thing.For</w:t>
      </w:r>
      <w:proofErr w:type="spellEnd"/>
      <w:r w:rsidRPr="00D01696">
        <w:rPr>
          <w:rFonts w:asciiTheme="majorHAnsi" w:hAnsiTheme="majorHAnsi" w:cstheme="majorHAnsi"/>
          <w:sz w:val="14"/>
          <w:szCs w:val="26"/>
        </w:rPr>
        <w:t xml:space="preserve"> example, one might regard the prevention of </w:t>
      </w:r>
      <w:proofErr w:type="spellStart"/>
      <w:r w:rsidRPr="00D01696">
        <w:rPr>
          <w:rFonts w:asciiTheme="majorHAnsi" w:hAnsiTheme="majorHAnsi" w:cstheme="majorHAnsi"/>
          <w:sz w:val="14"/>
          <w:szCs w:val="26"/>
        </w:rPr>
        <w:t>bads</w:t>
      </w:r>
      <w:proofErr w:type="spellEnd"/>
      <w:r w:rsidRPr="00D01696">
        <w:rPr>
          <w:rFonts w:asciiTheme="majorHAnsi" w:hAnsiTheme="majorHAnsi" w:cstheme="majorHAnsi"/>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D01696">
        <w:rPr>
          <w:rFonts w:asciiTheme="majorHAnsi" w:hAnsiTheme="majorHAnsi" w:cstheme="majorHAnsi"/>
          <w:sz w:val="14"/>
          <w:szCs w:val="26"/>
        </w:rPr>
        <w:t>bads</w:t>
      </w:r>
      <w:proofErr w:type="spellEnd"/>
      <w:r w:rsidRPr="00D01696">
        <w:rPr>
          <w:rFonts w:asciiTheme="majorHAnsi" w:hAnsiTheme="majorHAnsi" w:cstheme="majorHAnsi"/>
          <w:sz w:val="14"/>
          <w:szCs w:val="26"/>
        </w:rPr>
        <w:t xml:space="preserve">, such as war and genocide, as being much more important than the promotion of objective goods, such as scientific and artistic progress. If </w:t>
      </w:r>
      <w:proofErr w:type="gramStart"/>
      <w:r w:rsidRPr="00D01696">
        <w:rPr>
          <w:rFonts w:asciiTheme="majorHAnsi" w:hAnsiTheme="majorHAnsi" w:cstheme="majorHAnsi"/>
          <w:sz w:val="14"/>
          <w:szCs w:val="26"/>
        </w:rPr>
        <w:t>the human race</w:t>
      </w:r>
      <w:proofErr w:type="gramEnd"/>
      <w:r w:rsidRPr="00D01696">
        <w:rPr>
          <w:rFonts w:asciiTheme="majorHAnsi" w:hAnsiTheme="majorHAnsi" w:cstheme="majorHAnsi"/>
          <w:sz w:val="14"/>
          <w:szCs w:val="26"/>
        </w:rPr>
        <w:t xml:space="preserve"> continues its future will inevitably involve suffering as well as happiness, and objective </w:t>
      </w:r>
      <w:proofErr w:type="spellStart"/>
      <w:r w:rsidRPr="00D01696">
        <w:rPr>
          <w:rFonts w:asciiTheme="majorHAnsi" w:hAnsiTheme="majorHAnsi" w:cstheme="majorHAnsi"/>
          <w:sz w:val="14"/>
          <w:szCs w:val="26"/>
        </w:rPr>
        <w:t>bads</w:t>
      </w:r>
      <w:proofErr w:type="spellEnd"/>
      <w:r w:rsidRPr="00D01696">
        <w:rPr>
          <w:rFonts w:asciiTheme="majorHAnsi" w:hAnsiTheme="majorHAnsi" w:cstheme="majorHAnsi"/>
          <w:sz w:val="14"/>
          <w:szCs w:val="26"/>
        </w:rPr>
        <w:t xml:space="preserve"> as well as objective goods. So, if one weights the </w:t>
      </w:r>
      <w:proofErr w:type="spellStart"/>
      <w:r w:rsidRPr="00D01696">
        <w:rPr>
          <w:rFonts w:asciiTheme="majorHAnsi" w:hAnsiTheme="majorHAnsi" w:cstheme="majorHAnsi"/>
          <w:sz w:val="14"/>
          <w:szCs w:val="26"/>
        </w:rPr>
        <w:t>bads</w:t>
      </w:r>
      <w:proofErr w:type="spellEnd"/>
      <w:r w:rsidRPr="00D01696">
        <w:rPr>
          <w:rFonts w:asciiTheme="majorHAnsi" w:hAnsiTheme="majorHAnsi" w:cstheme="majorHAnsi"/>
          <w:sz w:val="14"/>
          <w:szCs w:val="26"/>
        </w:rPr>
        <w:t xml:space="preserve"> sufficiently heavily against the goods, or if one is sufficiently pessimistic about humanity’s ability to achieve good outcomes, then one will regard human extinction as a good thing.187 </w:t>
      </w:r>
      <w:r w:rsidRPr="00D01696">
        <w:rPr>
          <w:rStyle w:val="StyleUnderline"/>
          <w:rFonts w:asciiTheme="majorHAnsi" w:hAnsiTheme="majorHAnsi" w:cstheme="majorHAnsi"/>
          <w:szCs w:val="26"/>
        </w:rPr>
        <w:t xml:space="preserve">However, even if we believe in a moral view </w:t>
      </w:r>
      <w:r w:rsidRPr="00D01696">
        <w:rPr>
          <w:rFonts w:asciiTheme="majorHAnsi" w:hAnsiTheme="majorHAnsi" w:cstheme="majorHAnsi"/>
          <w:sz w:val="14"/>
          <w:szCs w:val="26"/>
        </w:rPr>
        <w:t xml:space="preserve">according to </w:t>
      </w:r>
      <w:r w:rsidRPr="00D01696">
        <w:rPr>
          <w:rStyle w:val="StyleUnderline"/>
          <w:rFonts w:asciiTheme="majorHAnsi" w:hAnsiTheme="majorHAnsi" w:cstheme="majorHAnsi"/>
          <w:szCs w:val="26"/>
        </w:rPr>
        <w:t xml:space="preserve">which human extinction would be a good thing, </w:t>
      </w:r>
      <w:r w:rsidRPr="00D01696">
        <w:rPr>
          <w:rStyle w:val="StyleUnderline"/>
          <w:rFonts w:asciiTheme="majorHAnsi" w:hAnsiTheme="majorHAnsi" w:cstheme="majorHAnsi"/>
          <w:szCs w:val="26"/>
          <w:highlight w:val="green"/>
        </w:rPr>
        <w:t xml:space="preserve">we </w:t>
      </w:r>
      <w:r w:rsidRPr="00D01696">
        <w:rPr>
          <w:rStyle w:val="StyleUnderline"/>
          <w:rFonts w:asciiTheme="majorHAnsi" w:hAnsiTheme="majorHAnsi" w:cstheme="majorHAnsi"/>
          <w:szCs w:val="26"/>
        </w:rPr>
        <w:t xml:space="preserve">still </w:t>
      </w:r>
      <w:r w:rsidRPr="00D01696">
        <w:rPr>
          <w:rStyle w:val="StyleUnderline"/>
          <w:rFonts w:asciiTheme="majorHAnsi" w:hAnsiTheme="majorHAnsi" w:cstheme="majorHAnsi"/>
          <w:szCs w:val="26"/>
          <w:highlight w:val="green"/>
        </w:rPr>
        <w:t xml:space="preserve">have </w:t>
      </w:r>
      <w:r w:rsidRPr="00D01696">
        <w:rPr>
          <w:rStyle w:val="StyleUnderline"/>
          <w:rFonts w:asciiTheme="majorHAnsi" w:hAnsiTheme="majorHAnsi" w:cstheme="majorHAnsi"/>
          <w:szCs w:val="26"/>
        </w:rPr>
        <w:t xml:space="preserve">strong </w:t>
      </w:r>
      <w:r w:rsidRPr="00D01696">
        <w:rPr>
          <w:rStyle w:val="StyleUnderline"/>
          <w:rFonts w:asciiTheme="majorHAnsi" w:hAnsiTheme="majorHAnsi" w:cstheme="majorHAnsi"/>
          <w:szCs w:val="26"/>
          <w:highlight w:val="green"/>
        </w:rPr>
        <w:t xml:space="preserve">reason to prevent </w:t>
      </w:r>
      <w:r w:rsidRPr="00D01696">
        <w:rPr>
          <w:rStyle w:val="StyleUnderline"/>
          <w:rFonts w:asciiTheme="majorHAnsi" w:hAnsiTheme="majorHAnsi" w:cstheme="majorHAnsi"/>
          <w:szCs w:val="26"/>
        </w:rPr>
        <w:t xml:space="preserve">near-term </w:t>
      </w:r>
      <w:r w:rsidRPr="00D01696">
        <w:rPr>
          <w:rFonts w:asciiTheme="majorHAnsi" w:hAnsiTheme="majorHAnsi" w:cstheme="majorHAnsi"/>
          <w:sz w:val="14"/>
          <w:szCs w:val="26"/>
        </w:rPr>
        <w:t>human</w:t>
      </w:r>
      <w:r w:rsidRPr="00D01696">
        <w:rPr>
          <w:rStyle w:val="StyleUnderline"/>
          <w:rFonts w:asciiTheme="majorHAnsi" w:hAnsiTheme="majorHAnsi" w:cstheme="majorHAnsi"/>
          <w:szCs w:val="26"/>
        </w:rPr>
        <w:t xml:space="preserve"> </w:t>
      </w:r>
      <w:r w:rsidRPr="00D01696">
        <w:rPr>
          <w:rStyle w:val="StyleUnderline"/>
          <w:rFonts w:asciiTheme="majorHAnsi" w:hAnsiTheme="majorHAnsi" w:cstheme="majorHAnsi"/>
          <w:szCs w:val="26"/>
          <w:highlight w:val="green"/>
        </w:rPr>
        <w:t>extinction</w:t>
      </w:r>
      <w:r w:rsidRPr="00D01696">
        <w:rPr>
          <w:rFonts w:asciiTheme="majorHAnsi" w:hAnsiTheme="majorHAnsi" w:cstheme="majorHAnsi"/>
          <w:sz w:val="14"/>
          <w:szCs w:val="26"/>
        </w:rPr>
        <w:t xml:space="preserve">. To see this, we must note three points. </w:t>
      </w:r>
      <w:r w:rsidRPr="00D01696">
        <w:rPr>
          <w:rStyle w:val="StyleUnderline"/>
          <w:rFonts w:asciiTheme="majorHAnsi" w:hAnsiTheme="majorHAnsi" w:cstheme="majorHAnsi"/>
          <w:szCs w:val="26"/>
        </w:rPr>
        <w:t>First</w:t>
      </w:r>
      <w:r w:rsidRPr="00D01696">
        <w:rPr>
          <w:rFonts w:asciiTheme="majorHAnsi" w:hAnsiTheme="majorHAnsi" w:cstheme="majorHAnsi"/>
          <w:sz w:val="14"/>
          <w:szCs w:val="26"/>
        </w:rPr>
        <w:t xml:space="preserve">, we should note that the </w:t>
      </w:r>
      <w:r w:rsidRPr="00D01696">
        <w:rPr>
          <w:rStyle w:val="StyleUnderline"/>
          <w:rFonts w:asciiTheme="majorHAnsi" w:hAnsiTheme="majorHAnsi" w:cstheme="majorHAnsi"/>
          <w:szCs w:val="26"/>
        </w:rPr>
        <w:t>extinction</w:t>
      </w:r>
      <w:r w:rsidRPr="00D01696">
        <w:rPr>
          <w:rFonts w:asciiTheme="majorHAnsi" w:hAnsiTheme="majorHAnsi" w:cstheme="majorHAnsi"/>
          <w:sz w:val="14"/>
          <w:szCs w:val="26"/>
        </w:rPr>
        <w:t xml:space="preserve"> of </w:t>
      </w:r>
      <w:proofErr w:type="gramStart"/>
      <w:r w:rsidRPr="00D01696">
        <w:rPr>
          <w:rFonts w:asciiTheme="majorHAnsi" w:hAnsiTheme="majorHAnsi" w:cstheme="majorHAnsi"/>
          <w:sz w:val="14"/>
          <w:szCs w:val="26"/>
        </w:rPr>
        <w:t>the human race</w:t>
      </w:r>
      <w:proofErr w:type="gramEnd"/>
      <w:r w:rsidRPr="00D01696">
        <w:rPr>
          <w:rFonts w:asciiTheme="majorHAnsi" w:hAnsiTheme="majorHAnsi" w:cstheme="majorHAnsi"/>
          <w:sz w:val="14"/>
          <w:szCs w:val="26"/>
        </w:rPr>
        <w:t xml:space="preserve"> </w:t>
      </w:r>
      <w:r w:rsidRPr="00D01696">
        <w:rPr>
          <w:rStyle w:val="StyleUnderline"/>
          <w:rFonts w:asciiTheme="majorHAnsi" w:hAnsiTheme="majorHAnsi" w:cstheme="majorHAnsi"/>
          <w:szCs w:val="26"/>
        </w:rPr>
        <w:t xml:space="preserve">is </w:t>
      </w:r>
      <w:r w:rsidRPr="00D01696">
        <w:rPr>
          <w:rFonts w:asciiTheme="majorHAnsi" w:hAnsiTheme="majorHAnsi" w:cstheme="majorHAnsi"/>
          <w:sz w:val="14"/>
          <w:szCs w:val="26"/>
        </w:rPr>
        <w:t xml:space="preserve">an </w:t>
      </w:r>
      <w:r w:rsidRPr="00D01696">
        <w:rPr>
          <w:rStyle w:val="StyleUnderline"/>
          <w:rFonts w:asciiTheme="majorHAnsi" w:hAnsiTheme="majorHAnsi" w:cstheme="majorHAnsi"/>
          <w:szCs w:val="26"/>
        </w:rPr>
        <w:t xml:space="preserve">extremely </w:t>
      </w:r>
      <w:r w:rsidRPr="00D01696">
        <w:rPr>
          <w:rStyle w:val="StyleUnderline"/>
          <w:rFonts w:asciiTheme="majorHAnsi" w:hAnsiTheme="majorHAnsi" w:cstheme="majorHAnsi"/>
          <w:szCs w:val="26"/>
          <w:highlight w:val="green"/>
        </w:rPr>
        <w:t>high stakes</w:t>
      </w:r>
      <w:r w:rsidRPr="00D01696">
        <w:rPr>
          <w:rFonts w:asciiTheme="majorHAnsi" w:hAnsiTheme="majorHAnsi" w:cstheme="majorHAnsi"/>
          <w:sz w:val="14"/>
          <w:szCs w:val="26"/>
        </w:rPr>
        <w:t xml:space="preserve"> moral issue. Humanity could be around for a very long time: if humans survive </w:t>
      </w:r>
      <w:proofErr w:type="gramStart"/>
      <w:r w:rsidRPr="00D01696">
        <w:rPr>
          <w:rFonts w:asciiTheme="majorHAnsi" w:hAnsiTheme="majorHAnsi" w:cstheme="majorHAnsi"/>
          <w:sz w:val="14"/>
          <w:szCs w:val="26"/>
        </w:rPr>
        <w:t>as long as</w:t>
      </w:r>
      <w:proofErr w:type="gramEnd"/>
      <w:r w:rsidRPr="00D01696">
        <w:rPr>
          <w:rFonts w:asciiTheme="majorHAnsi" w:hAnsiTheme="majorHAnsi" w:cstheme="majorHAnsi"/>
          <w:sz w:val="14"/>
          <w:szCs w:val="26"/>
        </w:rPr>
        <w:t xml:space="preserve"> the median mammal species, we will last another two million years. On this estimate, </w:t>
      </w:r>
      <w:r w:rsidRPr="00D01696">
        <w:rPr>
          <w:rStyle w:val="StyleUnderline"/>
          <w:rFonts w:asciiTheme="majorHAnsi" w:hAnsiTheme="majorHAnsi" w:cstheme="majorHAnsi"/>
          <w:szCs w:val="26"/>
        </w:rPr>
        <w:t xml:space="preserve">the number of humans in existence </w:t>
      </w:r>
      <w:r w:rsidRPr="00D01696">
        <w:rPr>
          <w:rFonts w:asciiTheme="majorHAnsi" w:hAnsiTheme="majorHAnsi" w:cstheme="majorHAnsi"/>
          <w:sz w:val="14"/>
          <w:szCs w:val="26"/>
        </w:rPr>
        <w:t>in the</w:t>
      </w:r>
      <w:r w:rsidRPr="00D01696">
        <w:rPr>
          <w:rStyle w:val="StyleUnderline"/>
          <w:rFonts w:asciiTheme="majorHAnsi" w:hAnsiTheme="majorHAnsi" w:cstheme="majorHAnsi"/>
          <w:szCs w:val="26"/>
        </w:rPr>
        <w:t xml:space="preserve"> </w:t>
      </w:r>
      <w:proofErr w:type="spellStart"/>
      <w:proofErr w:type="gramStart"/>
      <w:r w:rsidRPr="00D01696">
        <w:rPr>
          <w:rFonts w:asciiTheme="majorHAnsi" w:hAnsiTheme="majorHAnsi" w:cstheme="majorHAnsi"/>
          <w:sz w:val="14"/>
          <w:szCs w:val="26"/>
        </w:rPr>
        <w:t>The</w:t>
      </w:r>
      <w:proofErr w:type="spellEnd"/>
      <w:proofErr w:type="gramEnd"/>
      <w:r w:rsidRPr="00D01696">
        <w:rPr>
          <w:rFonts w:asciiTheme="majorHAnsi" w:hAnsiTheme="majorHAnsi" w:cstheme="majorHAnsi"/>
          <w:sz w:val="14"/>
          <w:szCs w:val="26"/>
        </w:rPr>
        <w:t xml:space="preserve"> future, </w:t>
      </w:r>
      <w:r w:rsidRPr="00D01696">
        <w:rPr>
          <w:rStyle w:val="StyleUnderline"/>
          <w:rFonts w:asciiTheme="majorHAnsi" w:hAnsiTheme="majorHAnsi" w:cstheme="majorHAnsi"/>
          <w:szCs w:val="26"/>
        </w:rPr>
        <w:t>given that we don’t go extinct</w:t>
      </w:r>
      <w:r w:rsidRPr="00D01696">
        <w:rPr>
          <w:rFonts w:asciiTheme="majorHAnsi" w:hAnsiTheme="majorHAnsi" w:cstheme="majorHAnsi"/>
          <w:sz w:val="14"/>
          <w:szCs w:val="26"/>
        </w:rPr>
        <w:t xml:space="preserve"> any time soon, </w:t>
      </w:r>
      <w:r w:rsidRPr="00D01696">
        <w:rPr>
          <w:rStyle w:val="StyleUnderline"/>
          <w:rFonts w:asciiTheme="majorHAnsi" w:hAnsiTheme="majorHAnsi" w:cstheme="majorHAnsi"/>
          <w:szCs w:val="26"/>
        </w:rPr>
        <w:t>would be 2×10^14</w:t>
      </w:r>
      <w:r w:rsidRPr="00D01696">
        <w:rPr>
          <w:rFonts w:asciiTheme="majorHAnsi" w:hAnsiTheme="majorHAnsi" w:cstheme="majorHAnsi"/>
          <w:sz w:val="14"/>
          <w:szCs w:val="26"/>
        </w:rPr>
        <w:t xml:space="preserve">. </w:t>
      </w:r>
      <w:proofErr w:type="gramStart"/>
      <w:r w:rsidRPr="00D01696">
        <w:rPr>
          <w:rStyle w:val="StyleUnderline"/>
          <w:rFonts w:asciiTheme="majorHAnsi" w:hAnsiTheme="majorHAnsi" w:cstheme="majorHAnsi"/>
          <w:szCs w:val="26"/>
        </w:rPr>
        <w:t>So</w:t>
      </w:r>
      <w:proofErr w:type="gramEnd"/>
      <w:r w:rsidRPr="00D01696">
        <w:rPr>
          <w:rStyle w:val="StyleUnderline"/>
          <w:rFonts w:asciiTheme="majorHAnsi" w:hAnsiTheme="majorHAnsi" w:cstheme="majorHAnsi"/>
          <w:szCs w:val="26"/>
        </w:rPr>
        <w:t xml:space="preserve"> if it is good to bring new people into existence, then it’s very good to prevent </w:t>
      </w:r>
      <w:r w:rsidRPr="00D01696">
        <w:rPr>
          <w:rFonts w:asciiTheme="majorHAnsi" w:hAnsiTheme="majorHAnsi" w:cstheme="majorHAnsi"/>
          <w:sz w:val="14"/>
          <w:szCs w:val="26"/>
        </w:rPr>
        <w:t>human</w:t>
      </w:r>
      <w:r w:rsidRPr="00D01696">
        <w:rPr>
          <w:rStyle w:val="StyleUnderline"/>
          <w:rFonts w:asciiTheme="majorHAnsi" w:hAnsiTheme="majorHAnsi" w:cstheme="majorHAnsi"/>
          <w:szCs w:val="26"/>
        </w:rPr>
        <w:t xml:space="preserve"> extinction. Second</w:t>
      </w:r>
      <w:r w:rsidRPr="00D01696">
        <w:rPr>
          <w:rFonts w:asciiTheme="majorHAnsi" w:hAnsiTheme="majorHAnsi" w:cstheme="majorHAnsi"/>
          <w:sz w:val="14"/>
          <w:szCs w:val="26"/>
        </w:rPr>
        <w:t xml:space="preserve">, human </w:t>
      </w:r>
      <w:r w:rsidRPr="00D01696">
        <w:rPr>
          <w:rStyle w:val="StyleUnderline"/>
          <w:rFonts w:asciiTheme="majorHAnsi" w:hAnsiTheme="majorHAnsi" w:cstheme="majorHAnsi"/>
          <w:szCs w:val="26"/>
          <w:highlight w:val="green"/>
        </w:rPr>
        <w:t>extinction is</w:t>
      </w:r>
      <w:r w:rsidRPr="00D01696">
        <w:rPr>
          <w:rStyle w:val="StyleUnderline"/>
          <w:rFonts w:asciiTheme="majorHAnsi" w:hAnsiTheme="majorHAnsi" w:cstheme="majorHAnsi"/>
          <w:szCs w:val="26"/>
        </w:rPr>
        <w:t xml:space="preserve"> </w:t>
      </w:r>
      <w:r w:rsidRPr="00D01696">
        <w:rPr>
          <w:rFonts w:asciiTheme="majorHAnsi" w:hAnsiTheme="majorHAnsi" w:cstheme="majorHAnsi"/>
          <w:sz w:val="14"/>
          <w:szCs w:val="26"/>
        </w:rPr>
        <w:t xml:space="preserve">by its nature an </w:t>
      </w:r>
      <w:r w:rsidRPr="00D01696">
        <w:rPr>
          <w:rStyle w:val="StyleUnderline"/>
          <w:rFonts w:asciiTheme="majorHAnsi" w:hAnsiTheme="majorHAnsi" w:cstheme="majorHAnsi"/>
          <w:szCs w:val="26"/>
          <w:highlight w:val="green"/>
        </w:rPr>
        <w:t>irreversible</w:t>
      </w:r>
      <w:r w:rsidRPr="00D01696">
        <w:rPr>
          <w:rFonts w:asciiTheme="majorHAnsi" w:hAnsiTheme="majorHAnsi" w:cstheme="majorHAnsi"/>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D01696">
        <w:rPr>
          <w:rFonts w:asciiTheme="majorHAnsi" w:hAnsiTheme="majorHAnsi" w:cstheme="majorHAnsi"/>
          <w:sz w:val="14"/>
          <w:szCs w:val="26"/>
        </w:rPr>
        <w:t>at a later date</w:t>
      </w:r>
      <w:proofErr w:type="gramEnd"/>
      <w:r w:rsidRPr="00D01696">
        <w:rPr>
          <w:rFonts w:asciiTheme="majorHAnsi" w:hAnsiTheme="majorHAnsi" w:cstheme="majorHAnsi"/>
          <w:sz w:val="14"/>
          <w:szCs w:val="26"/>
        </w:rPr>
        <w:t xml:space="preserve">. </w:t>
      </w:r>
      <w:r w:rsidRPr="00D01696">
        <w:rPr>
          <w:rStyle w:val="StyleUnderline"/>
          <w:rFonts w:asciiTheme="majorHAnsi" w:hAnsiTheme="majorHAnsi" w:cstheme="majorHAnsi"/>
          <w:szCs w:val="26"/>
        </w:rPr>
        <w:t>Third, we should expect</w:t>
      </w:r>
      <w:r w:rsidRPr="00D01696">
        <w:rPr>
          <w:rFonts w:asciiTheme="majorHAnsi" w:hAnsiTheme="majorHAnsi" w:cstheme="majorHAnsi"/>
          <w:sz w:val="14"/>
          <w:szCs w:val="26"/>
        </w:rPr>
        <w:t xml:space="preserve"> ourselves </w:t>
      </w:r>
      <w:r w:rsidRPr="00D01696">
        <w:rPr>
          <w:rStyle w:val="StyleUnderline"/>
          <w:rFonts w:asciiTheme="majorHAnsi" w:hAnsiTheme="majorHAnsi" w:cstheme="majorHAnsi"/>
          <w:szCs w:val="26"/>
        </w:rPr>
        <w:t>to progress, morally</w:t>
      </w:r>
      <w:r w:rsidRPr="00D01696">
        <w:rPr>
          <w:rFonts w:asciiTheme="majorHAnsi" w:hAnsiTheme="majorHAnsi" w:cstheme="majorHAnsi"/>
          <w:sz w:val="14"/>
          <w:szCs w:val="26"/>
        </w:rPr>
        <w:t xml:space="preserve">, over the next few centuries, </w:t>
      </w:r>
      <w:r w:rsidRPr="00D01696">
        <w:rPr>
          <w:rStyle w:val="StyleUnderline"/>
          <w:rFonts w:asciiTheme="majorHAnsi" w:hAnsiTheme="majorHAnsi" w:cstheme="majorHAnsi"/>
          <w:szCs w:val="26"/>
        </w:rPr>
        <w:t>as we have</w:t>
      </w:r>
      <w:r w:rsidRPr="00D01696">
        <w:rPr>
          <w:rFonts w:asciiTheme="majorHAnsi" w:hAnsiTheme="majorHAnsi" w:cstheme="majorHAnsi"/>
          <w:sz w:val="14"/>
          <w:szCs w:val="26"/>
        </w:rPr>
        <w:t xml:space="preserve"> progressed </w:t>
      </w:r>
      <w:r w:rsidRPr="00D01696">
        <w:rPr>
          <w:rStyle w:val="StyleUnderline"/>
          <w:rFonts w:asciiTheme="majorHAnsi" w:hAnsiTheme="majorHAnsi" w:cstheme="majorHAnsi"/>
          <w:szCs w:val="26"/>
        </w:rPr>
        <w:t>in the past.</w:t>
      </w:r>
      <w:r w:rsidRPr="00D01696">
        <w:rPr>
          <w:rFonts w:asciiTheme="majorHAnsi" w:hAnsiTheme="majorHAnsi" w:cstheme="majorHAnsi"/>
          <w:sz w:val="14"/>
          <w:szCs w:val="26"/>
        </w:rPr>
        <w:t xml:space="preserve"> </w:t>
      </w:r>
      <w:proofErr w:type="gramStart"/>
      <w:r w:rsidRPr="00D01696">
        <w:rPr>
          <w:rFonts w:asciiTheme="majorHAnsi" w:hAnsiTheme="majorHAnsi" w:cstheme="majorHAnsi"/>
          <w:sz w:val="14"/>
          <w:szCs w:val="26"/>
        </w:rPr>
        <w:t>So</w:t>
      </w:r>
      <w:proofErr w:type="gramEnd"/>
      <w:r w:rsidRPr="00D01696">
        <w:rPr>
          <w:rFonts w:asciiTheme="majorHAnsi" w:hAnsiTheme="majorHAnsi" w:cstheme="majorHAnsi"/>
          <w:sz w:val="14"/>
          <w:szCs w:val="26"/>
        </w:rPr>
        <w:t xml:space="preserve"> we should expect that </w:t>
      </w:r>
      <w:r w:rsidRPr="00D01696">
        <w:rPr>
          <w:rStyle w:val="StyleUnderline"/>
          <w:rFonts w:asciiTheme="majorHAnsi" w:hAnsiTheme="majorHAnsi" w:cstheme="majorHAnsi"/>
          <w:szCs w:val="26"/>
          <w:highlight w:val="green"/>
        </w:rPr>
        <w:t xml:space="preserve">in </w:t>
      </w:r>
      <w:r w:rsidRPr="00D01696">
        <w:rPr>
          <w:rStyle w:val="StyleUnderline"/>
          <w:rFonts w:asciiTheme="majorHAnsi" w:hAnsiTheme="majorHAnsi" w:cstheme="majorHAnsi"/>
          <w:szCs w:val="26"/>
        </w:rPr>
        <w:t xml:space="preserve">a few centuries’ </w:t>
      </w:r>
      <w:r w:rsidRPr="00D01696">
        <w:rPr>
          <w:rStyle w:val="StyleUnderline"/>
          <w:rFonts w:asciiTheme="majorHAnsi" w:hAnsiTheme="majorHAnsi" w:cstheme="majorHAnsi"/>
          <w:szCs w:val="26"/>
          <w:highlight w:val="green"/>
        </w:rPr>
        <w:t xml:space="preserve">time we </w:t>
      </w:r>
      <w:r w:rsidRPr="00D01696">
        <w:rPr>
          <w:rStyle w:val="StyleUnderline"/>
          <w:rFonts w:asciiTheme="majorHAnsi" w:hAnsiTheme="majorHAnsi" w:cstheme="majorHAnsi"/>
          <w:szCs w:val="26"/>
        </w:rPr>
        <w:t xml:space="preserve">will </w:t>
      </w:r>
      <w:r w:rsidRPr="00D01696">
        <w:rPr>
          <w:rStyle w:val="StyleUnderline"/>
          <w:rFonts w:asciiTheme="majorHAnsi" w:hAnsiTheme="majorHAnsi" w:cstheme="majorHAnsi"/>
          <w:szCs w:val="26"/>
          <w:highlight w:val="green"/>
        </w:rPr>
        <w:t>have better ev</w:t>
      </w:r>
      <w:r w:rsidRPr="00D01696">
        <w:rPr>
          <w:rStyle w:val="StyleUnderline"/>
          <w:rFonts w:asciiTheme="majorHAnsi" w:hAnsiTheme="majorHAnsi" w:cstheme="majorHAnsi"/>
          <w:szCs w:val="26"/>
        </w:rPr>
        <w:t xml:space="preserve">idence </w:t>
      </w:r>
      <w:r w:rsidRPr="00D01696">
        <w:rPr>
          <w:rStyle w:val="StyleUnderline"/>
          <w:rFonts w:asciiTheme="majorHAnsi" w:hAnsiTheme="majorHAnsi" w:cstheme="majorHAnsi"/>
          <w:szCs w:val="26"/>
          <w:highlight w:val="green"/>
        </w:rPr>
        <w:t>about how to evaluate</w:t>
      </w:r>
      <w:r w:rsidRPr="00D01696">
        <w:rPr>
          <w:rFonts w:asciiTheme="majorHAnsi" w:hAnsiTheme="majorHAnsi" w:cstheme="majorHAnsi"/>
          <w:sz w:val="14"/>
          <w:szCs w:val="26"/>
        </w:rPr>
        <w:t xml:space="preserve"> human </w:t>
      </w:r>
      <w:r w:rsidRPr="00D01696">
        <w:rPr>
          <w:rStyle w:val="StyleUnderline"/>
          <w:rFonts w:asciiTheme="majorHAnsi" w:hAnsiTheme="majorHAnsi" w:cstheme="majorHAnsi"/>
          <w:szCs w:val="26"/>
          <w:highlight w:val="green"/>
        </w:rPr>
        <w:t>extinction</w:t>
      </w:r>
      <w:r w:rsidRPr="00D01696">
        <w:rPr>
          <w:rFonts w:asciiTheme="majorHAnsi" w:hAnsiTheme="majorHAnsi" w:cstheme="majorHAnsi"/>
          <w:sz w:val="14"/>
          <w:szCs w:val="26"/>
        </w:rPr>
        <w:t xml:space="preserve"> than we currently have. Given these three factors, it would be better to prevent the near-term extinction of </w:t>
      </w:r>
      <w:proofErr w:type="gramStart"/>
      <w:r w:rsidRPr="00D01696">
        <w:rPr>
          <w:rFonts w:asciiTheme="majorHAnsi" w:hAnsiTheme="majorHAnsi" w:cstheme="majorHAnsi"/>
          <w:sz w:val="14"/>
          <w:szCs w:val="26"/>
        </w:rPr>
        <w:t>the human race</w:t>
      </w:r>
      <w:proofErr w:type="gramEnd"/>
      <w:r w:rsidRPr="00D01696">
        <w:rPr>
          <w:rFonts w:asciiTheme="majorHAnsi" w:hAnsiTheme="majorHAnsi" w:cstheme="majorHAnsi"/>
          <w:sz w:val="14"/>
          <w:szCs w:val="26"/>
        </w:rPr>
        <w:t xml:space="preserve">, even if we thought that the extinction of the human race would actually be a very good thing. To make this concrete, I’ll give the following simple but illustrative model. </w:t>
      </w:r>
      <w:r w:rsidRPr="00D01696">
        <w:rPr>
          <w:rStyle w:val="StyleUnderline"/>
          <w:rFonts w:asciiTheme="majorHAnsi" w:hAnsiTheme="majorHAnsi" w:cstheme="majorHAnsi"/>
          <w:szCs w:val="26"/>
        </w:rPr>
        <w:t>Suppose that we have</w:t>
      </w:r>
      <w:r w:rsidRPr="00D01696">
        <w:rPr>
          <w:rFonts w:asciiTheme="majorHAnsi" w:hAnsiTheme="majorHAnsi" w:cstheme="majorHAnsi"/>
          <w:sz w:val="14"/>
          <w:szCs w:val="26"/>
        </w:rPr>
        <w:t xml:space="preserve"> 0.8 credence that it is a bad thing to produce new people, and </w:t>
      </w:r>
      <w:r w:rsidRPr="00D01696">
        <w:rPr>
          <w:rStyle w:val="StyleUnderline"/>
          <w:rFonts w:asciiTheme="majorHAnsi" w:hAnsiTheme="majorHAnsi" w:cstheme="majorHAnsi"/>
          <w:szCs w:val="26"/>
        </w:rPr>
        <w:t>0.2</w:t>
      </w:r>
      <w:r w:rsidRPr="00D01696">
        <w:rPr>
          <w:rFonts w:asciiTheme="majorHAnsi" w:hAnsiTheme="majorHAnsi" w:cstheme="majorHAnsi"/>
          <w:sz w:val="14"/>
          <w:szCs w:val="26"/>
        </w:rPr>
        <w:t xml:space="preserve"> </w:t>
      </w:r>
      <w:r w:rsidRPr="00D01696">
        <w:rPr>
          <w:rStyle w:val="StyleUnderline"/>
          <w:rFonts w:asciiTheme="majorHAnsi" w:hAnsiTheme="majorHAnsi" w:cstheme="majorHAnsi"/>
          <w:szCs w:val="26"/>
        </w:rPr>
        <w:t>certain that it’s a good thing to produce new people</w:t>
      </w:r>
      <w:r w:rsidRPr="00D01696">
        <w:rPr>
          <w:rFonts w:asciiTheme="majorHAnsi" w:hAnsiTheme="majorHAnsi" w:cstheme="majorHAnsi"/>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D01696">
        <w:rPr>
          <w:rFonts w:asciiTheme="majorHAnsi" w:hAnsiTheme="majorHAnsi" w:cstheme="majorHAnsi"/>
          <w:sz w:val="14"/>
          <w:szCs w:val="26"/>
        </w:rPr>
        <w:t>future, if</w:t>
      </w:r>
      <w:proofErr w:type="gramEnd"/>
      <w:r w:rsidRPr="00D01696">
        <w:rPr>
          <w:rFonts w:asciiTheme="majorHAnsi" w:hAnsiTheme="majorHAnsi" w:cstheme="majorHAnsi"/>
          <w:sz w:val="14"/>
          <w:szCs w:val="26"/>
        </w:rPr>
        <w:t xml:space="preserve"> we avoid near-term human extinction. Given our stipulated </w:t>
      </w:r>
      <w:proofErr w:type="spellStart"/>
      <w:r w:rsidRPr="00D01696">
        <w:rPr>
          <w:rFonts w:asciiTheme="majorHAnsi" w:hAnsiTheme="majorHAnsi" w:cstheme="majorHAnsi"/>
          <w:sz w:val="14"/>
          <w:szCs w:val="26"/>
        </w:rPr>
        <w:t>credences</w:t>
      </w:r>
      <w:proofErr w:type="spellEnd"/>
      <w:r w:rsidRPr="00D01696">
        <w:rPr>
          <w:rFonts w:asciiTheme="majorHAnsi" w:hAnsiTheme="majorHAnsi" w:cstheme="majorHAnsi"/>
          <w:sz w:val="14"/>
          <w:szCs w:val="26"/>
        </w:rPr>
        <w:t>, the expected benefit of letting the human race go extinct now would be (.8-.</w:t>
      </w:r>
      <w:proofErr w:type="gramStart"/>
      <w:r w:rsidRPr="00D01696">
        <w:rPr>
          <w:rFonts w:asciiTheme="majorHAnsi" w:hAnsiTheme="majorHAnsi" w:cstheme="majorHAnsi"/>
          <w:sz w:val="14"/>
          <w:szCs w:val="26"/>
        </w:rPr>
        <w:t>2)×</w:t>
      </w:r>
      <w:proofErr w:type="gramEnd"/>
      <w:r w:rsidRPr="00D01696">
        <w:rPr>
          <w:rFonts w:asciiTheme="majorHAnsi" w:hAnsiTheme="majorHAnsi" w:cstheme="majorHAnsi"/>
          <w:sz w:val="14"/>
          <w:szCs w:val="26"/>
        </w:rPr>
        <w:t>(2×10^14) = 1.2×(10^14). Suppose that,</w:t>
      </w:r>
      <w:r w:rsidRPr="00D01696">
        <w:rPr>
          <w:rStyle w:val="StyleUnderline"/>
          <w:rFonts w:asciiTheme="majorHAnsi" w:hAnsiTheme="majorHAnsi" w:cstheme="majorHAnsi"/>
          <w:szCs w:val="26"/>
        </w:rPr>
        <w:t xml:space="preserve"> </w:t>
      </w:r>
      <w:r w:rsidRPr="00D01696">
        <w:rPr>
          <w:rStyle w:val="StyleUnderline"/>
          <w:rFonts w:asciiTheme="majorHAnsi" w:hAnsiTheme="majorHAnsi" w:cstheme="majorHAnsi"/>
          <w:szCs w:val="26"/>
          <w:highlight w:val="green"/>
        </w:rPr>
        <w:t>if we</w:t>
      </w:r>
      <w:r w:rsidRPr="00D01696">
        <w:rPr>
          <w:rStyle w:val="StyleUnderline"/>
          <w:rFonts w:asciiTheme="majorHAnsi" w:hAnsiTheme="majorHAnsi" w:cstheme="majorHAnsi"/>
          <w:szCs w:val="26"/>
        </w:rPr>
        <w:t xml:space="preserve"> </w:t>
      </w:r>
      <w:r w:rsidRPr="00D01696">
        <w:rPr>
          <w:rFonts w:asciiTheme="majorHAnsi" w:hAnsiTheme="majorHAnsi" w:cstheme="majorHAnsi"/>
          <w:sz w:val="14"/>
          <w:szCs w:val="26"/>
        </w:rPr>
        <w:t xml:space="preserve">let </w:t>
      </w:r>
      <w:proofErr w:type="gramStart"/>
      <w:r w:rsidRPr="00D01696">
        <w:rPr>
          <w:rFonts w:asciiTheme="majorHAnsi" w:hAnsiTheme="majorHAnsi" w:cstheme="majorHAnsi"/>
          <w:sz w:val="14"/>
          <w:szCs w:val="26"/>
        </w:rPr>
        <w:t>the human race</w:t>
      </w:r>
      <w:proofErr w:type="gramEnd"/>
      <w:r w:rsidRPr="00D01696">
        <w:rPr>
          <w:rFonts w:asciiTheme="majorHAnsi" w:hAnsiTheme="majorHAnsi" w:cstheme="majorHAnsi"/>
          <w:sz w:val="14"/>
          <w:szCs w:val="26"/>
        </w:rPr>
        <w:t xml:space="preserve"> continue and</w:t>
      </w:r>
      <w:r w:rsidRPr="00D01696">
        <w:rPr>
          <w:rStyle w:val="StyleUnderline"/>
          <w:rFonts w:asciiTheme="majorHAnsi" w:hAnsiTheme="majorHAnsi" w:cstheme="majorHAnsi"/>
          <w:szCs w:val="26"/>
        </w:rPr>
        <w:t xml:space="preserve"> </w:t>
      </w:r>
      <w:r w:rsidRPr="00D01696">
        <w:rPr>
          <w:rStyle w:val="StyleUnderline"/>
          <w:rFonts w:asciiTheme="majorHAnsi" w:hAnsiTheme="majorHAnsi" w:cstheme="majorHAnsi"/>
          <w:szCs w:val="26"/>
          <w:highlight w:val="green"/>
        </w:rPr>
        <w:t>did research</w:t>
      </w:r>
      <w:r w:rsidRPr="00D01696">
        <w:rPr>
          <w:rStyle w:val="StyleUnderline"/>
          <w:rFonts w:asciiTheme="majorHAnsi" w:hAnsiTheme="majorHAnsi" w:cstheme="majorHAnsi"/>
          <w:szCs w:val="26"/>
        </w:rPr>
        <w:t xml:space="preserve"> for 300 years, </w:t>
      </w:r>
      <w:r w:rsidRPr="00D01696">
        <w:rPr>
          <w:rStyle w:val="StyleUnderline"/>
          <w:rFonts w:asciiTheme="majorHAnsi" w:hAnsiTheme="majorHAnsi" w:cstheme="majorHAnsi"/>
          <w:szCs w:val="26"/>
          <w:highlight w:val="green"/>
        </w:rPr>
        <w:t xml:space="preserve">we would know </w:t>
      </w:r>
      <w:r w:rsidRPr="00D01696">
        <w:rPr>
          <w:rStyle w:val="StyleUnderline"/>
          <w:rFonts w:asciiTheme="majorHAnsi" w:hAnsiTheme="majorHAnsi" w:cstheme="majorHAnsi"/>
          <w:szCs w:val="26"/>
        </w:rPr>
        <w:t xml:space="preserve">for certain </w:t>
      </w:r>
      <w:r w:rsidRPr="00D01696">
        <w:rPr>
          <w:rStyle w:val="StyleUnderline"/>
          <w:rFonts w:asciiTheme="majorHAnsi" w:hAnsiTheme="majorHAnsi" w:cstheme="majorHAnsi"/>
          <w:szCs w:val="26"/>
          <w:highlight w:val="green"/>
        </w:rPr>
        <w:t xml:space="preserve">whether </w:t>
      </w:r>
      <w:r w:rsidRPr="00D01696">
        <w:rPr>
          <w:rStyle w:val="StyleUnderline"/>
          <w:rFonts w:asciiTheme="majorHAnsi" w:hAnsiTheme="majorHAnsi" w:cstheme="majorHAnsi"/>
          <w:szCs w:val="26"/>
        </w:rPr>
        <w:t xml:space="preserve">or not additional </w:t>
      </w:r>
      <w:r w:rsidRPr="00D01696">
        <w:rPr>
          <w:rStyle w:val="StyleUnderline"/>
          <w:rFonts w:asciiTheme="majorHAnsi" w:hAnsiTheme="majorHAnsi" w:cstheme="majorHAnsi"/>
          <w:szCs w:val="26"/>
          <w:highlight w:val="green"/>
        </w:rPr>
        <w:t>people</w:t>
      </w:r>
      <w:r w:rsidRPr="00D01696">
        <w:rPr>
          <w:rStyle w:val="StyleUnderline"/>
          <w:rFonts w:asciiTheme="majorHAnsi" w:hAnsiTheme="majorHAnsi" w:cstheme="majorHAnsi"/>
          <w:szCs w:val="26"/>
        </w:rPr>
        <w:t xml:space="preserve"> are of </w:t>
      </w:r>
      <w:r w:rsidRPr="00D01696">
        <w:rPr>
          <w:rStyle w:val="StyleUnderline"/>
          <w:rFonts w:asciiTheme="majorHAnsi" w:hAnsiTheme="majorHAnsi" w:cstheme="majorHAnsi"/>
          <w:szCs w:val="26"/>
          <w:highlight w:val="green"/>
        </w:rPr>
        <w:t>positive</w:t>
      </w:r>
      <w:r w:rsidRPr="00D01696">
        <w:rPr>
          <w:rFonts w:asciiTheme="majorHAnsi" w:hAnsiTheme="majorHAnsi" w:cstheme="majorHAnsi"/>
          <w:sz w:val="14"/>
          <w:szCs w:val="26"/>
        </w:rPr>
        <w:t xml:space="preserve"> or negative </w:t>
      </w:r>
      <w:r w:rsidRPr="00D01696">
        <w:rPr>
          <w:rStyle w:val="StyleUnderline"/>
          <w:rFonts w:asciiTheme="majorHAnsi" w:hAnsiTheme="majorHAnsi" w:cstheme="majorHAnsi"/>
          <w:szCs w:val="26"/>
        </w:rPr>
        <w:t>value</w:t>
      </w:r>
      <w:r w:rsidRPr="00D01696">
        <w:rPr>
          <w:rFonts w:asciiTheme="majorHAnsi" w:hAnsiTheme="majorHAnsi" w:cstheme="majorHAnsi"/>
          <w:sz w:val="14"/>
          <w:szCs w:val="26"/>
        </w:rPr>
        <w:t xml:space="preserve">. If so, then with the </w:t>
      </w:r>
      <w:proofErr w:type="spellStart"/>
      <w:r w:rsidRPr="00D01696">
        <w:rPr>
          <w:rFonts w:asciiTheme="majorHAnsi" w:hAnsiTheme="majorHAnsi" w:cstheme="majorHAnsi"/>
          <w:sz w:val="14"/>
          <w:szCs w:val="26"/>
        </w:rPr>
        <w:t>credences</w:t>
      </w:r>
      <w:proofErr w:type="spellEnd"/>
      <w:r w:rsidRPr="00D01696">
        <w:rPr>
          <w:rFonts w:asciiTheme="majorHAnsi" w:hAnsiTheme="majorHAnsi" w:cstheme="majorHAnsi"/>
          <w:sz w:val="14"/>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D01696">
        <w:rPr>
          <w:rFonts w:asciiTheme="majorHAnsi" w:hAnsiTheme="majorHAnsi" w:cstheme="majorHAnsi"/>
          <w:sz w:val="14"/>
          <w:szCs w:val="26"/>
        </w:rPr>
        <w:t>×(</w:t>
      </w:r>
      <w:proofErr w:type="gramEnd"/>
      <w:r w:rsidRPr="00D01696">
        <w:rPr>
          <w:rFonts w:asciiTheme="majorHAnsi" w:hAnsiTheme="majorHAnsi" w:cstheme="majorHAnsi"/>
          <w:sz w:val="14"/>
          <w:szCs w:val="26"/>
        </w:rPr>
        <w:t xml:space="preserve">10^10) (because of the delay of letting the human race go extinct), the expected value of which is 2.4×(10^10). But </w:t>
      </w:r>
      <w:r w:rsidRPr="00D01696">
        <w:rPr>
          <w:rStyle w:val="StyleUnderline"/>
          <w:rFonts w:asciiTheme="majorHAnsi" w:hAnsiTheme="majorHAnsi" w:cstheme="majorHAnsi"/>
          <w:szCs w:val="26"/>
        </w:rPr>
        <w:t>there’s</w:t>
      </w:r>
      <w:r w:rsidRPr="00D01696">
        <w:rPr>
          <w:rFonts w:asciiTheme="majorHAnsi" w:hAnsiTheme="majorHAnsi" w:cstheme="majorHAnsi"/>
          <w:sz w:val="14"/>
          <w:szCs w:val="26"/>
        </w:rPr>
        <w:t xml:space="preserve"> also </w:t>
      </w:r>
      <w:r w:rsidRPr="00D01696">
        <w:rPr>
          <w:rStyle w:val="StyleUnderline"/>
          <w:rFonts w:asciiTheme="majorHAnsi" w:hAnsiTheme="majorHAnsi" w:cstheme="majorHAnsi"/>
          <w:szCs w:val="26"/>
        </w:rPr>
        <w:t>a 20% chance of a gain of 2</w:t>
      </w:r>
      <w:proofErr w:type="gramStart"/>
      <w:r w:rsidRPr="00D01696">
        <w:rPr>
          <w:rStyle w:val="StyleUnderline"/>
          <w:rFonts w:asciiTheme="majorHAnsi" w:hAnsiTheme="majorHAnsi" w:cstheme="majorHAnsi"/>
          <w:szCs w:val="26"/>
        </w:rPr>
        <w:t>×(</w:t>
      </w:r>
      <w:proofErr w:type="gramEnd"/>
      <w:r w:rsidRPr="00D01696">
        <w:rPr>
          <w:rStyle w:val="StyleUnderline"/>
          <w:rFonts w:asciiTheme="majorHAnsi" w:hAnsiTheme="majorHAnsi" w:cstheme="majorHAnsi"/>
          <w:szCs w:val="26"/>
        </w:rPr>
        <w:t>10^14),</w:t>
      </w:r>
      <w:r w:rsidRPr="00D01696">
        <w:rPr>
          <w:rFonts w:asciiTheme="majorHAnsi" w:hAnsiTheme="majorHAnsi" w:cstheme="majorHAnsi"/>
          <w:sz w:val="14"/>
          <w:szCs w:val="26"/>
        </w:rPr>
        <w:t xml:space="preserve"> </w:t>
      </w:r>
      <w:r w:rsidRPr="00D01696">
        <w:rPr>
          <w:rStyle w:val="StyleUnderline"/>
          <w:rFonts w:asciiTheme="majorHAnsi" w:hAnsiTheme="majorHAnsi" w:cstheme="majorHAnsi"/>
          <w:szCs w:val="26"/>
        </w:rPr>
        <w:t>the expected value of which is 4×(10^13).</w:t>
      </w:r>
      <w:r w:rsidRPr="00D01696">
        <w:rPr>
          <w:rFonts w:asciiTheme="majorHAnsi" w:hAnsiTheme="majorHAnsi" w:cstheme="majorHAnsi"/>
          <w:sz w:val="14"/>
          <w:szCs w:val="26"/>
        </w:rPr>
        <w:t xml:space="preserve"> That is, </w:t>
      </w:r>
      <w:r w:rsidRPr="00D01696">
        <w:rPr>
          <w:rStyle w:val="StyleUnderline"/>
          <w:rFonts w:asciiTheme="majorHAnsi" w:hAnsiTheme="majorHAnsi" w:cstheme="majorHAnsi"/>
          <w:szCs w:val="26"/>
        </w:rPr>
        <w:t xml:space="preserve">in expected value terms, </w:t>
      </w:r>
      <w:r w:rsidRPr="00D01696">
        <w:rPr>
          <w:rStyle w:val="StyleUnderline"/>
          <w:rFonts w:asciiTheme="majorHAnsi" w:hAnsiTheme="majorHAnsi" w:cstheme="majorHAnsi"/>
          <w:szCs w:val="26"/>
          <w:highlight w:val="green"/>
        </w:rPr>
        <w:t>the cost of waiting</w:t>
      </w:r>
      <w:r w:rsidRPr="00D01696">
        <w:rPr>
          <w:rStyle w:val="StyleUnderline"/>
          <w:rFonts w:asciiTheme="majorHAnsi" w:hAnsiTheme="majorHAnsi" w:cstheme="majorHAnsi"/>
          <w:szCs w:val="26"/>
        </w:rPr>
        <w:t xml:space="preserve"> </w:t>
      </w:r>
      <w:r w:rsidRPr="00D01696">
        <w:rPr>
          <w:rFonts w:asciiTheme="majorHAnsi" w:hAnsiTheme="majorHAnsi" w:cstheme="majorHAnsi"/>
          <w:sz w:val="14"/>
          <w:szCs w:val="26"/>
        </w:rPr>
        <w:t>for a few hundred years</w:t>
      </w:r>
      <w:r w:rsidRPr="00D01696">
        <w:rPr>
          <w:rStyle w:val="StyleUnderline"/>
          <w:rFonts w:asciiTheme="majorHAnsi" w:hAnsiTheme="majorHAnsi" w:cstheme="majorHAnsi"/>
          <w:szCs w:val="26"/>
        </w:rPr>
        <w:t xml:space="preserve"> </w:t>
      </w:r>
      <w:r w:rsidRPr="00D01696">
        <w:rPr>
          <w:rStyle w:val="StyleUnderline"/>
          <w:rFonts w:asciiTheme="majorHAnsi" w:hAnsiTheme="majorHAnsi" w:cstheme="majorHAnsi"/>
          <w:szCs w:val="26"/>
          <w:highlight w:val="green"/>
        </w:rPr>
        <w:t xml:space="preserve">is </w:t>
      </w:r>
      <w:r w:rsidRPr="00D01696">
        <w:rPr>
          <w:rStyle w:val="StyleUnderline"/>
          <w:rFonts w:asciiTheme="majorHAnsi" w:hAnsiTheme="majorHAnsi" w:cstheme="majorHAnsi"/>
          <w:szCs w:val="26"/>
        </w:rPr>
        <w:t xml:space="preserve">vanishingly </w:t>
      </w:r>
      <w:r w:rsidRPr="00D01696">
        <w:rPr>
          <w:rStyle w:val="StyleUnderline"/>
          <w:rFonts w:asciiTheme="majorHAnsi" w:hAnsiTheme="majorHAnsi" w:cstheme="majorHAnsi"/>
          <w:szCs w:val="26"/>
          <w:highlight w:val="green"/>
        </w:rPr>
        <w:t xml:space="preserve">small </w:t>
      </w:r>
      <w:r w:rsidRPr="00D01696">
        <w:rPr>
          <w:rStyle w:val="StyleUnderline"/>
          <w:rFonts w:asciiTheme="majorHAnsi" w:hAnsiTheme="majorHAnsi" w:cstheme="majorHAnsi"/>
          <w:szCs w:val="26"/>
        </w:rPr>
        <w:t xml:space="preserve">compared with </w:t>
      </w:r>
      <w:r w:rsidRPr="00D01696">
        <w:rPr>
          <w:rFonts w:asciiTheme="majorHAnsi" w:hAnsiTheme="majorHAnsi" w:cstheme="majorHAnsi"/>
          <w:sz w:val="14"/>
          <w:szCs w:val="26"/>
        </w:rPr>
        <w:t>the benefit of</w:t>
      </w:r>
      <w:r w:rsidRPr="00D01696">
        <w:rPr>
          <w:rStyle w:val="StyleUnderline"/>
          <w:rFonts w:asciiTheme="majorHAnsi" w:hAnsiTheme="majorHAnsi" w:cstheme="majorHAnsi"/>
          <w:szCs w:val="26"/>
        </w:rPr>
        <w:t xml:space="preserve"> keeping one’s options open </w:t>
      </w:r>
      <w:r w:rsidRPr="00D01696">
        <w:rPr>
          <w:rFonts w:asciiTheme="majorHAnsi" w:hAnsiTheme="majorHAnsi" w:cstheme="majorHAnsi"/>
          <w:sz w:val="14"/>
          <w:szCs w:val="26"/>
        </w:rPr>
        <w:t>while one gains new information.</w:t>
      </w:r>
    </w:p>
    <w:p w14:paraId="5D5EE9E7" w14:textId="77777777" w:rsidR="00A53AEA" w:rsidRPr="00F601E6" w:rsidRDefault="00A53AEA" w:rsidP="00A53AEA"/>
    <w:p w14:paraId="262D77D6" w14:textId="77777777" w:rsidR="00A53AEA" w:rsidRPr="00FC12FF" w:rsidRDefault="00A53AEA" w:rsidP="00A53AEA"/>
    <w:p w14:paraId="7A4A6D0F" w14:textId="77777777" w:rsidR="00A53AEA" w:rsidRPr="00A53AEA" w:rsidRDefault="00A53AEA" w:rsidP="00A53AEA"/>
    <w:p w14:paraId="0536F195" w14:textId="696CC967" w:rsidR="00A53AEA" w:rsidRDefault="00A53AEA" w:rsidP="00A53AEA">
      <w:pPr>
        <w:pStyle w:val="Heading3"/>
      </w:pPr>
      <w:r>
        <w:lastRenderedPageBreak/>
        <w:t>The Truth</w:t>
      </w:r>
    </w:p>
    <w:p w14:paraId="0D775AD9" w14:textId="32734B78" w:rsidR="003C29D5" w:rsidRDefault="003C29D5" w:rsidP="003C29D5"/>
    <w:p w14:paraId="3940F315" w14:textId="61DBA673" w:rsidR="00C04129" w:rsidRPr="00C42E84" w:rsidRDefault="00C04129" w:rsidP="00C04129">
      <w:pPr>
        <w:keepNext/>
        <w:keepLines/>
        <w:spacing w:before="40" w:after="0" w:line="256" w:lineRule="auto"/>
        <w:outlineLvl w:val="3"/>
        <w:rPr>
          <w:rFonts w:eastAsia="Malgun Gothic" w:cs="Times New Roman"/>
          <w:b/>
          <w:iCs/>
          <w:sz w:val="26"/>
        </w:rPr>
      </w:pPr>
      <w:r>
        <w:rPr>
          <w:rFonts w:eastAsia="Malgun Gothic" w:cs="Times New Roman"/>
          <w:b/>
          <w:iCs/>
          <w:sz w:val="26"/>
        </w:rPr>
        <w:t>Miscut</w:t>
      </w:r>
    </w:p>
    <w:p w14:paraId="0BBA42E0" w14:textId="042F7B6B" w:rsidR="00C04129" w:rsidRDefault="00C04129" w:rsidP="00C04129">
      <w:pPr>
        <w:keepNext/>
        <w:keepLines/>
        <w:spacing w:after="0" w:line="256" w:lineRule="auto"/>
        <w:outlineLvl w:val="3"/>
        <w:rPr>
          <w:rFonts w:eastAsia="Malgun Gothic"/>
          <w:b/>
          <w:iCs/>
          <w:sz w:val="26"/>
        </w:rPr>
      </w:pPr>
      <w:r w:rsidRPr="00C42E84">
        <w:rPr>
          <w:rFonts w:eastAsia="Malgun Gothic"/>
          <w:b/>
          <w:iCs/>
          <w:sz w:val="26"/>
        </w:rPr>
        <w:t>Ought “</w:t>
      </w:r>
      <w:r w:rsidRPr="00C42E84">
        <w:rPr>
          <w:rFonts w:eastAsia="Calibri" w:cs="Times New Roman"/>
          <w:iCs/>
          <w:sz w:val="26"/>
          <w:u w:val="single"/>
        </w:rPr>
        <w:t xml:space="preserve">Ought </w:t>
      </w:r>
      <w:proofErr w:type="gramStart"/>
      <w:r w:rsidRPr="00C42E84">
        <w:rPr>
          <w:rFonts w:eastAsia="Calibri" w:cs="Times New Roman"/>
          <w:iCs/>
          <w:sz w:val="26"/>
          <w:highlight w:val="green"/>
          <w:u w:val="single"/>
        </w:rPr>
        <w:t>expresses</w:t>
      </w:r>
      <w:proofErr w:type="gramEnd"/>
      <w:r w:rsidRPr="00C42E84">
        <w:rPr>
          <w:rFonts w:eastAsia="Calibri" w:cs="Times New Roman"/>
          <w:iCs/>
          <w:sz w:val="26"/>
          <w:u w:val="single"/>
        </w:rPr>
        <w:t xml:space="preserve"> ideas such as duty, necessity and </w:t>
      </w:r>
      <w:r w:rsidRPr="00C42E84">
        <w:rPr>
          <w:rFonts w:eastAsia="Calibri" w:cs="Times New Roman"/>
          <w:iCs/>
          <w:sz w:val="26"/>
          <w:highlight w:val="green"/>
          <w:u w:val="single"/>
        </w:rPr>
        <w:t>moral obligation</w:t>
      </w:r>
      <w:r w:rsidRPr="00C42E84">
        <w:rPr>
          <w:rFonts w:eastAsia="Calibri" w:cs="Times New Roman"/>
          <w:iCs/>
          <w:sz w:val="26"/>
          <w:u w:val="single"/>
        </w:rPr>
        <w:t xml:space="preserve">. It is not as forceful as must, but it is stronger than should. You ought to be punctual. We ought to help the poor. You </w:t>
      </w:r>
      <w:r w:rsidRPr="00C42E84">
        <w:rPr>
          <w:rFonts w:eastAsia="Calibri" w:cs="Times New Roman"/>
          <w:iCs/>
          <w:sz w:val="26"/>
          <w:highlight w:val="green"/>
          <w:u w:val="single"/>
        </w:rPr>
        <w:t xml:space="preserve">ought to visit your friends </w:t>
      </w:r>
      <w:proofErr w:type="gramStart"/>
      <w:r w:rsidRPr="00C42E84">
        <w:rPr>
          <w:rFonts w:eastAsia="Calibri" w:cs="Times New Roman"/>
          <w:iCs/>
          <w:sz w:val="26"/>
          <w:highlight w:val="green"/>
          <w:u w:val="single"/>
        </w:rPr>
        <w:t>once in a while</w:t>
      </w:r>
      <w:proofErr w:type="gramEnd"/>
      <w:r w:rsidRPr="00C42E84">
        <w:rPr>
          <w:rFonts w:eastAsia="Calibri" w:cs="Times New Roman"/>
          <w:iCs/>
          <w:sz w:val="26"/>
          <w:u w:val="single"/>
        </w:rPr>
        <w:t xml:space="preserve">. </w:t>
      </w:r>
      <w:r w:rsidRPr="00C04129">
        <w:rPr>
          <w:rFonts w:eastAsia="Calibri" w:cs="Times New Roman"/>
          <w:iCs/>
          <w:sz w:val="26"/>
          <w:highlight w:val="cyan"/>
          <w:u w:val="single"/>
        </w:rPr>
        <w:t>Ought</w:t>
      </w:r>
      <w:r w:rsidRPr="00C42E84">
        <w:rPr>
          <w:rFonts w:eastAsia="Calibri" w:cs="Times New Roman"/>
          <w:iCs/>
          <w:sz w:val="26"/>
          <w:u w:val="single"/>
        </w:rPr>
        <w:t xml:space="preserve"> generally </w:t>
      </w:r>
      <w:proofErr w:type="gramStart"/>
      <w:r w:rsidRPr="00C04129">
        <w:rPr>
          <w:rFonts w:eastAsia="Calibri" w:cs="Times New Roman"/>
          <w:iCs/>
          <w:sz w:val="26"/>
          <w:highlight w:val="cyan"/>
          <w:u w:val="single"/>
        </w:rPr>
        <w:t>points</w:t>
      </w:r>
      <w:proofErr w:type="gramEnd"/>
      <w:r w:rsidRPr="00C04129">
        <w:rPr>
          <w:rFonts w:eastAsia="Calibri" w:cs="Times New Roman"/>
          <w:iCs/>
          <w:sz w:val="26"/>
          <w:highlight w:val="cyan"/>
          <w:u w:val="single"/>
        </w:rPr>
        <w:t xml:space="preserve"> to present and future </w:t>
      </w:r>
      <w:r w:rsidRPr="00C42E84">
        <w:rPr>
          <w:rFonts w:eastAsia="Calibri" w:cs="Times New Roman"/>
          <w:iCs/>
          <w:sz w:val="26"/>
          <w:highlight w:val="green"/>
          <w:u w:val="single"/>
        </w:rPr>
        <w:t>time</w:t>
      </w:r>
      <w:r w:rsidRPr="00C42E84">
        <w:rPr>
          <w:rFonts w:eastAsia="Calibri" w:cs="Times New Roman"/>
          <w:iCs/>
          <w:sz w:val="26"/>
          <w:u w:val="single"/>
        </w:rPr>
        <w:t>. It can point to past time when it is followed by the perfect infinitive (have + past participle).</w:t>
      </w:r>
      <w:r w:rsidRPr="00C42E84">
        <w:rPr>
          <w:rFonts w:eastAsia="Malgun Gothic"/>
          <w:b/>
          <w:iCs/>
          <w:sz w:val="26"/>
        </w:rPr>
        <w:t xml:space="preserve">” </w:t>
      </w:r>
    </w:p>
    <w:p w14:paraId="2C9E5CAA" w14:textId="39F5782F" w:rsidR="00C04129" w:rsidRPr="00C04129" w:rsidRDefault="00C04129" w:rsidP="00C04129">
      <w:pPr>
        <w:spacing w:line="256" w:lineRule="auto"/>
        <w:rPr>
          <w:rFonts w:eastAsia="Calibri"/>
        </w:rPr>
      </w:pPr>
      <w:r w:rsidRPr="00C42E84">
        <w:rPr>
          <w:rFonts w:eastAsia="Calibri"/>
          <w:b/>
          <w:bCs/>
          <w:sz w:val="26"/>
        </w:rPr>
        <w:t>That’s English Grammar 10</w:t>
      </w:r>
      <w:r w:rsidRPr="00C42E84">
        <w:rPr>
          <w:rFonts w:eastAsia="Calibri"/>
        </w:rPr>
        <w:t xml:space="preserve"> [“Must and Ought to”; English Grammar; August 16, 2010; </w:t>
      </w:r>
      <w:hyperlink r:id="rId11" w:history="1">
        <w:r w:rsidRPr="00C42E84">
          <w:rPr>
            <w:rFonts w:eastAsia="Calibri"/>
            <w:color w:val="000000"/>
            <w:u w:val="single"/>
          </w:rPr>
          <w:t>https://www.englishgrammar.org/must-and-ought-to/</w:t>
        </w:r>
      </w:hyperlink>
      <w:r w:rsidRPr="00C42E84">
        <w:rPr>
          <w:rFonts w:eastAsia="Calibri"/>
        </w:rPr>
        <w:t xml:space="preserve"> //BWSWJ]</w:t>
      </w:r>
    </w:p>
    <w:p w14:paraId="0C231749" w14:textId="19107499" w:rsidR="00C04129" w:rsidRDefault="00C04129" w:rsidP="00C04129">
      <w:pPr>
        <w:pStyle w:val="Heading4"/>
      </w:pPr>
      <w:r>
        <w:t>Doesn’t mean you get to fiat the future – just means you get to fiat an action happens in the future</w:t>
      </w:r>
    </w:p>
    <w:p w14:paraId="2755DD09" w14:textId="5B4D0F72" w:rsidR="00C04129" w:rsidRDefault="00C04129" w:rsidP="00C04129">
      <w:pPr>
        <w:pStyle w:val="Heading4"/>
      </w:pPr>
      <w:r>
        <w:t>Net worse – 1] fairness 2] clash</w:t>
      </w:r>
      <w:r w:rsidR="001C7690">
        <w:t xml:space="preserve"> </w:t>
      </w:r>
      <w:r w:rsidR="00D305B8">
        <w:t xml:space="preserve">and </w:t>
      </w:r>
      <w:r w:rsidR="00D305B8">
        <w:t>topic lit</w:t>
      </w:r>
      <w:r w:rsidR="00D305B8">
        <w:t xml:space="preserve"> </w:t>
      </w:r>
      <w:r w:rsidR="001C7690">
        <w:t xml:space="preserve">3] </w:t>
      </w:r>
      <w:proofErr w:type="spellStart"/>
      <w:r w:rsidR="001C7690">
        <w:t>affs</w:t>
      </w:r>
      <w:proofErr w:type="spellEnd"/>
      <w:r w:rsidR="001C7690">
        <w:t xml:space="preserve"> never happen</w:t>
      </w:r>
    </w:p>
    <w:p w14:paraId="33DDB5AA" w14:textId="5B8F0DC7" w:rsidR="00C04129" w:rsidRDefault="00C04129" w:rsidP="00C04129"/>
    <w:p w14:paraId="1A106F06" w14:textId="77777777" w:rsidR="00C04129" w:rsidRPr="00C04129" w:rsidRDefault="00C04129" w:rsidP="00C04129"/>
    <w:p w14:paraId="12E85F8F" w14:textId="749A5D14" w:rsidR="00CB0628" w:rsidRDefault="00CB0628" w:rsidP="00CB0628">
      <w:pPr>
        <w:pStyle w:val="Heading4"/>
      </w:pPr>
      <w:r>
        <w:t>No discussions offense: 1] we’d impact turn those discussions 2] no reason why those would spill up from debate or how it would solve</w:t>
      </w:r>
    </w:p>
    <w:p w14:paraId="60F1B609" w14:textId="0E93F4BE" w:rsidR="00C04129" w:rsidRPr="00C04129" w:rsidRDefault="00C04129" w:rsidP="00C04129">
      <w:pPr>
        <w:pStyle w:val="Heading4"/>
      </w:pPr>
      <w:r>
        <w:t xml:space="preserve">This </w:t>
      </w:r>
      <w:proofErr w:type="spellStart"/>
      <w:r>
        <w:t>robinson</w:t>
      </w:r>
      <w:proofErr w:type="spellEnd"/>
      <w:r>
        <w:t xml:space="preserve"> evidence says literally nothing and zero extinction arguments</w:t>
      </w:r>
    </w:p>
    <w:p w14:paraId="279334BF" w14:textId="14CBCC73" w:rsidR="00A53AEA" w:rsidRDefault="00A53AEA" w:rsidP="009043AA">
      <w:pPr>
        <w:pStyle w:val="Heading4"/>
        <w:rPr>
          <w:rFonts w:asciiTheme="majorHAnsi" w:hAnsiTheme="majorHAnsi" w:cstheme="majorHAnsi"/>
        </w:rPr>
      </w:pPr>
      <w:r>
        <w:rPr>
          <w:rFonts w:asciiTheme="majorHAnsi" w:hAnsiTheme="majorHAnsi" w:cstheme="majorHAnsi"/>
        </w:rPr>
        <w:t>First, sustainability:</w:t>
      </w:r>
    </w:p>
    <w:p w14:paraId="7E3A59EE" w14:textId="7FFDE822" w:rsidR="009043AA" w:rsidRPr="001C34F2" w:rsidRDefault="00A53AEA" w:rsidP="009043AA">
      <w:pPr>
        <w:pStyle w:val="Heading4"/>
        <w:rPr>
          <w:rFonts w:asciiTheme="majorHAnsi" w:hAnsiTheme="majorHAnsi" w:cstheme="majorHAnsi"/>
        </w:rPr>
      </w:pPr>
      <w:r>
        <w:rPr>
          <w:rFonts w:asciiTheme="majorHAnsi" w:hAnsiTheme="majorHAnsi" w:cstheme="majorHAnsi"/>
        </w:rPr>
        <w:t xml:space="preserve">1] </w:t>
      </w:r>
      <w:r w:rsidR="009043AA" w:rsidRPr="001C34F2">
        <w:rPr>
          <w:rFonts w:asciiTheme="majorHAnsi" w:hAnsiTheme="majorHAnsi" w:cstheme="majorHAnsi"/>
        </w:rPr>
        <w:t xml:space="preserve">Sustainability is </w:t>
      </w:r>
      <w:r w:rsidR="009043AA" w:rsidRPr="001C34F2">
        <w:rPr>
          <w:rFonts w:asciiTheme="majorHAnsi" w:hAnsiTheme="majorHAnsi" w:cstheme="majorHAnsi"/>
          <w:u w:val="single"/>
        </w:rPr>
        <w:t>nonsense</w:t>
      </w:r>
      <w:r w:rsidR="009043AA" w:rsidRPr="001C34F2">
        <w:rPr>
          <w:rFonts w:asciiTheme="majorHAnsi" w:hAnsiTheme="majorHAnsi" w:cstheme="majorHAnsi"/>
        </w:rPr>
        <w:t xml:space="preserve"> – we’re nowhere </w:t>
      </w:r>
      <w:r w:rsidR="009043AA" w:rsidRPr="001C34F2">
        <w:rPr>
          <w:rFonts w:asciiTheme="majorHAnsi" w:hAnsiTheme="majorHAnsi" w:cstheme="majorHAnsi"/>
          <w:u w:val="single"/>
        </w:rPr>
        <w:t>near</w:t>
      </w:r>
      <w:r w:rsidR="009043AA" w:rsidRPr="001C34F2">
        <w:rPr>
          <w:rFonts w:asciiTheme="majorHAnsi" w:hAnsiTheme="majorHAnsi" w:cstheme="majorHAnsi"/>
        </w:rPr>
        <w:t xml:space="preserve"> collapse. Prioritize solving extinction, </w:t>
      </w:r>
      <w:r w:rsidR="009043AA" w:rsidRPr="001C34F2">
        <w:rPr>
          <w:rFonts w:asciiTheme="majorHAnsi" w:hAnsiTheme="majorHAnsi" w:cstheme="majorHAnsi"/>
          <w:u w:val="single"/>
        </w:rPr>
        <w:t>even if</w:t>
      </w:r>
      <w:r w:rsidR="009043AA" w:rsidRPr="001C34F2">
        <w:rPr>
          <w:rFonts w:asciiTheme="majorHAnsi" w:hAnsiTheme="majorHAnsi" w:cstheme="majorHAnsi"/>
        </w:rPr>
        <w:t xml:space="preserve"> that means more resource extraction.</w:t>
      </w:r>
    </w:p>
    <w:p w14:paraId="1F98FF24" w14:textId="77777777" w:rsidR="009043AA" w:rsidRPr="001C34F2" w:rsidRDefault="009043AA" w:rsidP="009043AA">
      <w:pPr>
        <w:rPr>
          <w:rFonts w:asciiTheme="majorHAnsi" w:hAnsiTheme="majorHAnsi" w:cstheme="majorHAnsi"/>
        </w:rPr>
      </w:pPr>
      <w:r w:rsidRPr="001C34F2">
        <w:rPr>
          <w:rFonts w:asciiTheme="majorHAnsi" w:hAnsiTheme="majorHAnsi" w:cstheme="majorHAnsi"/>
        </w:rPr>
        <w:t xml:space="preserve">Ted </w:t>
      </w:r>
      <w:r w:rsidRPr="001C34F2">
        <w:rPr>
          <w:rStyle w:val="Style13ptBold"/>
          <w:rFonts w:asciiTheme="majorHAnsi" w:hAnsiTheme="majorHAnsi" w:cstheme="majorHAnsi"/>
        </w:rPr>
        <w:t>Nordhaus</w:t>
      </w:r>
      <w:r w:rsidRPr="001C34F2">
        <w:rPr>
          <w:rFonts w:asciiTheme="majorHAnsi" w:hAnsiTheme="majorHAnsi" w:cstheme="majorHAnsi"/>
        </w:rPr>
        <w:t>, 5-20-20</w:t>
      </w:r>
      <w:r w:rsidRPr="001C34F2">
        <w:rPr>
          <w:rStyle w:val="Style13ptBold"/>
          <w:rFonts w:asciiTheme="majorHAnsi" w:hAnsiTheme="majorHAnsi" w:cstheme="majorHAnsi"/>
        </w:rPr>
        <w:t>21</w:t>
      </w:r>
      <w:r w:rsidRPr="001C34F2">
        <w:rPr>
          <w:rFonts w:asciiTheme="majorHAnsi" w:hAnsiTheme="majorHAnsi" w:cstheme="majorHAnsi"/>
        </w:rPr>
        <w:t xml:space="preserve"> [Ted Nordhaus is the founder and executive director of the Breakthrough Institute, an environmental policy think tank committed to technological solutions for climate problems, and the author of several books including Break Through: From the Death of Environmentalism to the Politics of Possibility and An Ecomodernist Manifesto., "Interview: Ted Nordhaus on ecomodernism," Works in Progress https://www.worksinprogress.co/issue/interview-ted-nordhaus-on-ecomodernism/ //</w:t>
      </w:r>
      <w:proofErr w:type="spellStart"/>
      <w:r w:rsidRPr="001C34F2">
        <w:rPr>
          <w:rFonts w:asciiTheme="majorHAnsi" w:hAnsiTheme="majorHAnsi" w:cstheme="majorHAnsi"/>
        </w:rPr>
        <w:t>DMcD</w:t>
      </w:r>
      <w:proofErr w:type="spellEnd"/>
      <w:r w:rsidRPr="001C34F2">
        <w:rPr>
          <w:rFonts w:asciiTheme="majorHAnsi" w:hAnsiTheme="majorHAnsi" w:cstheme="majorHAnsi"/>
        </w:rPr>
        <w:t>]</w:t>
      </w:r>
    </w:p>
    <w:p w14:paraId="4B80CF56" w14:textId="77777777" w:rsidR="009043AA" w:rsidRPr="001C34F2" w:rsidRDefault="009043AA" w:rsidP="009043AA">
      <w:pPr>
        <w:rPr>
          <w:rFonts w:asciiTheme="majorHAnsi" w:hAnsiTheme="majorHAnsi" w:cstheme="majorHAnsi"/>
          <w:sz w:val="16"/>
        </w:rPr>
      </w:pPr>
      <w:r w:rsidRPr="001C34F2">
        <w:rPr>
          <w:rStyle w:val="StyleUnderline"/>
          <w:rFonts w:asciiTheme="majorHAnsi" w:hAnsiTheme="majorHAnsi" w:cstheme="majorHAnsi"/>
          <w:highlight w:val="cyan"/>
        </w:rPr>
        <w:t>Sustainability is</w:t>
      </w:r>
      <w:r w:rsidRPr="001C34F2">
        <w:rPr>
          <w:rFonts w:asciiTheme="majorHAnsi" w:hAnsiTheme="majorHAnsi" w:cstheme="majorHAnsi"/>
          <w:sz w:val="16"/>
        </w:rPr>
        <w:t xml:space="preserve"> such </w:t>
      </w:r>
      <w:r w:rsidRPr="001C34F2">
        <w:rPr>
          <w:rStyle w:val="StyleUnderline"/>
          <w:rFonts w:asciiTheme="majorHAnsi" w:hAnsiTheme="majorHAnsi" w:cstheme="majorHAnsi"/>
        </w:rPr>
        <w:t xml:space="preserve">a </w:t>
      </w:r>
      <w:r w:rsidRPr="001C34F2">
        <w:rPr>
          <w:rStyle w:val="Emphasis"/>
          <w:rFonts w:asciiTheme="majorHAnsi" w:hAnsiTheme="majorHAnsi" w:cstheme="majorHAnsi"/>
        </w:rPr>
        <w:t>gauzy</w:t>
      </w:r>
      <w:r w:rsidRPr="001C34F2">
        <w:rPr>
          <w:rFonts w:asciiTheme="majorHAnsi" w:hAnsiTheme="majorHAnsi" w:cstheme="majorHAnsi"/>
          <w:sz w:val="16"/>
        </w:rPr>
        <w:t xml:space="preserve">, </w:t>
      </w:r>
      <w:r w:rsidRPr="001C34F2">
        <w:rPr>
          <w:rStyle w:val="Emphasis"/>
          <w:rFonts w:asciiTheme="majorHAnsi" w:hAnsiTheme="majorHAnsi" w:cstheme="majorHAnsi"/>
          <w:highlight w:val="cyan"/>
        </w:rPr>
        <w:t>hand-wavy concept</w:t>
      </w:r>
      <w:r w:rsidRPr="001C34F2">
        <w:rPr>
          <w:rFonts w:asciiTheme="majorHAnsi" w:hAnsiTheme="majorHAnsi" w:cstheme="majorHAnsi"/>
          <w:sz w:val="16"/>
        </w:rPr>
        <w:t xml:space="preserve">, though I find even myself using it sometimes. </w:t>
      </w:r>
      <w:r w:rsidRPr="001C34F2">
        <w:rPr>
          <w:rStyle w:val="StyleUnderline"/>
          <w:rFonts w:asciiTheme="majorHAnsi" w:hAnsiTheme="majorHAnsi" w:cstheme="majorHAnsi"/>
        </w:rPr>
        <w:t>Insofar as</w:t>
      </w:r>
      <w:r w:rsidRPr="001C34F2">
        <w:rPr>
          <w:rFonts w:asciiTheme="majorHAnsi" w:hAnsiTheme="majorHAnsi" w:cstheme="majorHAnsi"/>
          <w:sz w:val="16"/>
        </w:rPr>
        <w:t xml:space="preserve"> “</w:t>
      </w:r>
      <w:r w:rsidRPr="001C34F2">
        <w:rPr>
          <w:rStyle w:val="StyleUnderline"/>
          <w:rFonts w:asciiTheme="majorHAnsi" w:hAnsiTheme="majorHAnsi" w:cstheme="majorHAnsi"/>
        </w:rPr>
        <w:t>sustainability</w:t>
      </w:r>
      <w:r w:rsidRPr="001C34F2">
        <w:rPr>
          <w:rFonts w:asciiTheme="majorHAnsi" w:hAnsiTheme="majorHAnsi" w:cstheme="majorHAnsi"/>
          <w:sz w:val="16"/>
        </w:rPr>
        <w:t xml:space="preserve">” </w:t>
      </w:r>
      <w:r w:rsidRPr="001C34F2">
        <w:rPr>
          <w:rStyle w:val="StyleUnderline"/>
          <w:rFonts w:asciiTheme="majorHAnsi" w:hAnsiTheme="majorHAnsi" w:cstheme="majorHAnsi"/>
        </w:rPr>
        <w:t xml:space="preserve">suggests </w:t>
      </w:r>
      <w:r w:rsidRPr="001C34F2">
        <w:rPr>
          <w:rStyle w:val="StyleUnderline"/>
          <w:rFonts w:asciiTheme="majorHAnsi" w:hAnsiTheme="majorHAnsi" w:cstheme="majorHAnsi"/>
          <w:highlight w:val="cyan"/>
        </w:rPr>
        <w:t>that there’s some</w:t>
      </w:r>
      <w:r w:rsidRPr="001C34F2">
        <w:rPr>
          <w:rStyle w:val="StyleUnderline"/>
          <w:rFonts w:asciiTheme="majorHAnsi" w:hAnsiTheme="majorHAnsi" w:cstheme="majorHAnsi"/>
        </w:rPr>
        <w:t xml:space="preserve"> set of </w:t>
      </w:r>
      <w:r w:rsidRPr="001C34F2">
        <w:rPr>
          <w:rStyle w:val="StyleUnderline"/>
          <w:rFonts w:asciiTheme="majorHAnsi" w:hAnsiTheme="majorHAnsi" w:cstheme="majorHAnsi"/>
          <w:highlight w:val="cyan"/>
        </w:rPr>
        <w:t>natural limits</w:t>
      </w:r>
      <w:r w:rsidRPr="001C34F2">
        <w:rPr>
          <w:rStyle w:val="StyleUnderline"/>
          <w:rFonts w:asciiTheme="majorHAnsi" w:hAnsiTheme="majorHAnsi" w:cstheme="majorHAnsi"/>
        </w:rPr>
        <w:t xml:space="preserve"> that </w:t>
      </w:r>
      <w:r w:rsidRPr="001C34F2">
        <w:rPr>
          <w:rStyle w:val="StyleUnderline"/>
          <w:rFonts w:asciiTheme="majorHAnsi" w:hAnsiTheme="majorHAnsi" w:cstheme="majorHAnsi"/>
          <w:highlight w:val="cyan"/>
        </w:rPr>
        <w:t>we need to keep</w:t>
      </w:r>
      <w:r w:rsidRPr="001C34F2">
        <w:rPr>
          <w:rStyle w:val="StyleUnderline"/>
          <w:rFonts w:asciiTheme="majorHAnsi" w:hAnsiTheme="majorHAnsi" w:cstheme="majorHAnsi"/>
        </w:rPr>
        <w:t xml:space="preserve"> human </w:t>
      </w:r>
      <w:r w:rsidRPr="001C34F2">
        <w:rPr>
          <w:rStyle w:val="StyleUnderline"/>
          <w:rFonts w:asciiTheme="majorHAnsi" w:hAnsiTheme="majorHAnsi" w:cstheme="majorHAnsi"/>
          <w:highlight w:val="cyan"/>
        </w:rPr>
        <w:t>societies within</w:t>
      </w:r>
      <w:r w:rsidRPr="001C34F2">
        <w:rPr>
          <w:rFonts w:asciiTheme="majorHAnsi" w:hAnsiTheme="majorHAnsi" w:cstheme="majorHAnsi"/>
          <w:sz w:val="16"/>
        </w:rPr>
        <w:t xml:space="preserve">, I think </w:t>
      </w:r>
      <w:r w:rsidRPr="001C34F2">
        <w:rPr>
          <w:rStyle w:val="Emphasis"/>
          <w:rFonts w:asciiTheme="majorHAnsi" w:hAnsiTheme="majorHAnsi" w:cstheme="majorHAnsi"/>
          <w:highlight w:val="cyan"/>
        </w:rPr>
        <w:t>i</w:t>
      </w:r>
      <w:r w:rsidRPr="001C34F2">
        <w:rPr>
          <w:rStyle w:val="Emphasis"/>
          <w:rFonts w:asciiTheme="majorHAnsi" w:hAnsiTheme="majorHAnsi" w:cstheme="majorHAnsi"/>
          <w:sz w:val="10"/>
          <w:szCs w:val="10"/>
        </w:rPr>
        <w:t>t’</w:t>
      </w:r>
      <w:r w:rsidRPr="001C34F2">
        <w:rPr>
          <w:rStyle w:val="Emphasis"/>
          <w:rFonts w:asciiTheme="majorHAnsi" w:hAnsiTheme="majorHAnsi" w:cstheme="majorHAnsi"/>
          <w:highlight w:val="cyan"/>
        </w:rPr>
        <w:t>s just nonsense</w:t>
      </w:r>
      <w:r w:rsidRPr="001C34F2">
        <w:rPr>
          <w:rFonts w:asciiTheme="majorHAnsi" w:hAnsiTheme="majorHAnsi" w:cstheme="majorHAnsi"/>
          <w:sz w:val="16"/>
        </w:rPr>
        <w:t xml:space="preserve">. </w:t>
      </w:r>
      <w:r w:rsidRPr="001C34F2">
        <w:rPr>
          <w:rStyle w:val="StyleUnderline"/>
          <w:rFonts w:asciiTheme="majorHAnsi" w:hAnsiTheme="majorHAnsi" w:cstheme="majorHAnsi"/>
        </w:rPr>
        <w:t xml:space="preserve">We’ve </w:t>
      </w:r>
      <w:r w:rsidRPr="001C34F2">
        <w:rPr>
          <w:rStyle w:val="StyleUnderline"/>
          <w:rFonts w:asciiTheme="majorHAnsi" w:hAnsiTheme="majorHAnsi" w:cstheme="majorHAnsi"/>
          <w:highlight w:val="cyan"/>
        </w:rPr>
        <w:t>been modifying</w:t>
      </w:r>
      <w:r w:rsidRPr="001C34F2">
        <w:rPr>
          <w:rStyle w:val="StyleUnderline"/>
          <w:rFonts w:asciiTheme="majorHAnsi" w:hAnsiTheme="majorHAnsi" w:cstheme="majorHAnsi"/>
        </w:rPr>
        <w:t xml:space="preserve"> natural </w:t>
      </w:r>
      <w:r w:rsidRPr="001C34F2">
        <w:rPr>
          <w:rStyle w:val="StyleUnderline"/>
          <w:rFonts w:asciiTheme="majorHAnsi" w:hAnsiTheme="majorHAnsi" w:cstheme="majorHAnsi"/>
          <w:highlight w:val="cyan"/>
        </w:rPr>
        <w:t>environments</w:t>
      </w:r>
      <w:r w:rsidRPr="001C34F2">
        <w:rPr>
          <w:rFonts w:asciiTheme="majorHAnsi" w:hAnsiTheme="majorHAnsi" w:cstheme="majorHAnsi"/>
          <w:sz w:val="16"/>
        </w:rPr>
        <w:t xml:space="preserve"> on this planet </w:t>
      </w:r>
      <w:r w:rsidRPr="001C34F2">
        <w:rPr>
          <w:rStyle w:val="StyleUnderline"/>
          <w:rFonts w:asciiTheme="majorHAnsi" w:hAnsiTheme="majorHAnsi" w:cstheme="majorHAnsi"/>
          <w:highlight w:val="cyan"/>
        </w:rPr>
        <w:t>to support</w:t>
      </w:r>
      <w:r w:rsidRPr="001C34F2">
        <w:rPr>
          <w:rStyle w:val="StyleUnderline"/>
          <w:rFonts w:asciiTheme="majorHAnsi" w:hAnsiTheme="majorHAnsi" w:cstheme="majorHAnsi"/>
        </w:rPr>
        <w:t xml:space="preserve"> numbers of </w:t>
      </w:r>
      <w:r w:rsidRPr="001C34F2">
        <w:rPr>
          <w:rStyle w:val="StyleUnderline"/>
          <w:rFonts w:asciiTheme="majorHAnsi" w:hAnsiTheme="majorHAnsi" w:cstheme="majorHAnsi"/>
          <w:highlight w:val="cyan"/>
        </w:rPr>
        <w:t>humans</w:t>
      </w:r>
      <w:r w:rsidRPr="001C34F2">
        <w:rPr>
          <w:rStyle w:val="StyleUnderline"/>
          <w:rFonts w:asciiTheme="majorHAnsi" w:hAnsiTheme="majorHAnsi" w:cstheme="majorHAnsi"/>
        </w:rPr>
        <w:t xml:space="preserve"> that are </w:t>
      </w:r>
      <w:r w:rsidRPr="001C34F2">
        <w:rPr>
          <w:rStyle w:val="StyleUnderline"/>
          <w:rFonts w:asciiTheme="majorHAnsi" w:hAnsiTheme="majorHAnsi" w:cstheme="majorHAnsi"/>
          <w:highlight w:val="cyan"/>
        </w:rPr>
        <w:t>much greater</w:t>
      </w:r>
      <w:r w:rsidRPr="001C34F2">
        <w:rPr>
          <w:rFonts w:asciiTheme="majorHAnsi" w:hAnsiTheme="majorHAnsi" w:cstheme="majorHAnsi"/>
          <w:sz w:val="16"/>
        </w:rPr>
        <w:t xml:space="preserve"> today </w:t>
      </w:r>
      <w:r w:rsidRPr="001C34F2">
        <w:rPr>
          <w:rStyle w:val="StyleUnderline"/>
          <w:rFonts w:asciiTheme="majorHAnsi" w:hAnsiTheme="majorHAnsi" w:cstheme="majorHAnsi"/>
          <w:highlight w:val="cyan"/>
        </w:rPr>
        <w:t>than</w:t>
      </w:r>
      <w:r w:rsidRPr="001C34F2">
        <w:rPr>
          <w:rStyle w:val="StyleUnderline"/>
          <w:rFonts w:asciiTheme="majorHAnsi" w:hAnsiTheme="majorHAnsi" w:cstheme="majorHAnsi"/>
        </w:rPr>
        <w:t xml:space="preserve"> could have ever been supported even </w:t>
      </w:r>
      <w:r w:rsidRPr="001C34F2">
        <w:rPr>
          <w:rStyle w:val="StyleUnderline"/>
          <w:rFonts w:asciiTheme="majorHAnsi" w:hAnsiTheme="majorHAnsi" w:cstheme="majorHAnsi"/>
          <w:highlight w:val="cyan"/>
        </w:rPr>
        <w:t>100</w:t>
      </w:r>
      <w:r w:rsidRPr="001C34F2">
        <w:rPr>
          <w:rFonts w:asciiTheme="majorHAnsi" w:hAnsiTheme="majorHAnsi" w:cstheme="majorHAnsi"/>
          <w:sz w:val="16"/>
        </w:rPr>
        <w:t xml:space="preserve"> or 1,000 </w:t>
      </w:r>
      <w:r w:rsidRPr="001C34F2">
        <w:rPr>
          <w:rStyle w:val="StyleUnderline"/>
          <w:rFonts w:asciiTheme="majorHAnsi" w:hAnsiTheme="majorHAnsi" w:cstheme="majorHAnsi"/>
          <w:highlight w:val="cyan"/>
        </w:rPr>
        <w:t>years ago</w:t>
      </w:r>
      <w:r w:rsidRPr="001C34F2">
        <w:rPr>
          <w:rFonts w:asciiTheme="majorHAnsi" w:hAnsiTheme="majorHAnsi" w:cstheme="majorHAnsi"/>
          <w:sz w:val="16"/>
        </w:rPr>
        <w:t xml:space="preserve">, let alone 10,000 or 100,000 years ago. There is, of course, </w:t>
      </w:r>
      <w:r w:rsidRPr="001C34F2">
        <w:rPr>
          <w:rStyle w:val="StyleUnderline"/>
          <w:rFonts w:asciiTheme="majorHAnsi" w:hAnsiTheme="majorHAnsi" w:cstheme="majorHAnsi"/>
        </w:rPr>
        <w:t xml:space="preserve">some </w:t>
      </w:r>
      <w:r w:rsidRPr="001C34F2">
        <w:rPr>
          <w:rStyle w:val="StyleUnderline"/>
          <w:rFonts w:asciiTheme="majorHAnsi" w:hAnsiTheme="majorHAnsi" w:cstheme="majorHAnsi"/>
          <w:highlight w:val="cyan"/>
        </w:rPr>
        <w:t>theoretical limit to how much energy we can harness</w:t>
      </w:r>
      <w:r w:rsidRPr="001C34F2">
        <w:rPr>
          <w:rStyle w:val="StyleUnderline"/>
          <w:rFonts w:asciiTheme="majorHAnsi" w:hAnsiTheme="majorHAnsi" w:cstheme="majorHAnsi"/>
        </w:rPr>
        <w:t xml:space="preserve"> or use</w:t>
      </w:r>
      <w:r w:rsidRPr="001C34F2">
        <w:rPr>
          <w:rFonts w:asciiTheme="majorHAnsi" w:hAnsiTheme="majorHAnsi" w:cstheme="majorHAnsi"/>
          <w:sz w:val="16"/>
        </w:rPr>
        <w:t xml:space="preserve">, but </w:t>
      </w:r>
      <w:r w:rsidRPr="001C34F2">
        <w:rPr>
          <w:rStyle w:val="Emphasis"/>
          <w:rFonts w:asciiTheme="majorHAnsi" w:hAnsiTheme="majorHAnsi" w:cstheme="majorHAnsi"/>
          <w:highlight w:val="cyan"/>
        </w:rPr>
        <w:t>we’re nowhere close to that</w:t>
      </w:r>
      <w:r w:rsidRPr="001C34F2">
        <w:rPr>
          <w:rFonts w:asciiTheme="majorHAnsi" w:hAnsiTheme="majorHAnsi" w:cstheme="majorHAnsi"/>
          <w:sz w:val="16"/>
        </w:rPr>
        <w:t xml:space="preserve">. If you have </w:t>
      </w:r>
      <w:r w:rsidRPr="001C34F2">
        <w:rPr>
          <w:rStyle w:val="StyleUnderline"/>
          <w:rFonts w:asciiTheme="majorHAnsi" w:hAnsiTheme="majorHAnsi" w:cstheme="majorHAnsi"/>
        </w:rPr>
        <w:t>cheap</w:t>
      </w:r>
      <w:r w:rsidRPr="001C34F2">
        <w:rPr>
          <w:rFonts w:asciiTheme="majorHAnsi" w:hAnsiTheme="majorHAnsi" w:cstheme="majorHAnsi"/>
          <w:sz w:val="16"/>
        </w:rPr>
        <w:t xml:space="preserve">, </w:t>
      </w:r>
      <w:r w:rsidRPr="001C34F2">
        <w:rPr>
          <w:rStyle w:val="StyleUnderline"/>
          <w:rFonts w:asciiTheme="majorHAnsi" w:hAnsiTheme="majorHAnsi" w:cstheme="majorHAnsi"/>
        </w:rPr>
        <w:t>clean energy</w:t>
      </w:r>
      <w:r w:rsidRPr="001C34F2">
        <w:rPr>
          <w:rFonts w:asciiTheme="majorHAnsi" w:hAnsiTheme="majorHAnsi" w:cstheme="majorHAnsi"/>
          <w:sz w:val="16"/>
        </w:rPr>
        <w:t xml:space="preserve">, you </w:t>
      </w:r>
      <w:r w:rsidRPr="001C34F2">
        <w:rPr>
          <w:rStyle w:val="Emphasis"/>
          <w:rFonts w:asciiTheme="majorHAnsi" w:hAnsiTheme="majorHAnsi" w:cstheme="majorHAnsi"/>
          <w:highlight w:val="cyan"/>
        </w:rPr>
        <w:t>can</w:t>
      </w:r>
      <w:r w:rsidRPr="001C34F2">
        <w:rPr>
          <w:rStyle w:val="Emphasis"/>
          <w:rFonts w:asciiTheme="majorHAnsi" w:hAnsiTheme="majorHAnsi" w:cstheme="majorHAnsi"/>
        </w:rPr>
        <w:t xml:space="preserve"> ultimately </w:t>
      </w:r>
      <w:r w:rsidRPr="001C34F2">
        <w:rPr>
          <w:rStyle w:val="Emphasis"/>
          <w:rFonts w:asciiTheme="majorHAnsi" w:hAnsiTheme="majorHAnsi" w:cstheme="majorHAnsi"/>
          <w:highlight w:val="cyan"/>
        </w:rPr>
        <w:t>solve everything</w:t>
      </w:r>
      <w:r w:rsidRPr="001C34F2">
        <w:rPr>
          <w:rStyle w:val="Emphasis"/>
          <w:rFonts w:asciiTheme="majorHAnsi" w:hAnsiTheme="majorHAnsi" w:cstheme="majorHAnsi"/>
        </w:rPr>
        <w:t xml:space="preserve"> else</w:t>
      </w:r>
      <w:r w:rsidRPr="001C34F2">
        <w:rPr>
          <w:rFonts w:asciiTheme="majorHAnsi" w:hAnsiTheme="majorHAnsi" w:cstheme="majorHAnsi"/>
          <w:sz w:val="16"/>
        </w:rPr>
        <w:t xml:space="preserve">. I would offer an alternate framework for sustainability. I think what we would </w:t>
      </w:r>
      <w:r w:rsidRPr="001C34F2">
        <w:rPr>
          <w:rStyle w:val="StyleUnderline"/>
          <w:rFonts w:asciiTheme="majorHAnsi" w:hAnsiTheme="majorHAnsi" w:cstheme="majorHAnsi"/>
        </w:rPr>
        <w:t>like</w:t>
      </w:r>
      <w:r w:rsidRPr="001C34F2">
        <w:rPr>
          <w:rFonts w:asciiTheme="majorHAnsi" w:hAnsiTheme="majorHAnsi" w:cstheme="majorHAnsi"/>
          <w:sz w:val="16"/>
        </w:rPr>
        <w:t xml:space="preserve"> is for </w:t>
      </w:r>
      <w:r w:rsidRPr="001C34F2">
        <w:rPr>
          <w:rStyle w:val="StyleUnderline"/>
          <w:rFonts w:asciiTheme="majorHAnsi" w:hAnsiTheme="majorHAnsi" w:cstheme="majorHAnsi"/>
        </w:rPr>
        <w:t>large populations of humans to be able to live materially comfortable and prosperous lives</w:t>
      </w:r>
      <w:r w:rsidRPr="001C34F2">
        <w:rPr>
          <w:rFonts w:asciiTheme="majorHAnsi" w:hAnsiTheme="majorHAnsi" w:cstheme="majorHAnsi"/>
          <w:sz w:val="16"/>
        </w:rPr>
        <w:t xml:space="preserve">, to pursue their imaginations, their dreams, and their ideas of what a good life is. I think it’s very hard for us, sitting here today, to know what the average person or someone in 2100 will think that is, and to do that </w:t>
      </w:r>
      <w:r w:rsidRPr="001C34F2">
        <w:rPr>
          <w:rFonts w:asciiTheme="majorHAnsi" w:hAnsiTheme="majorHAnsi" w:cstheme="majorHAnsi"/>
          <w:sz w:val="16"/>
        </w:rPr>
        <w:lastRenderedPageBreak/>
        <w:t xml:space="preserve">in ways that preserve as much of our deep evolutionary ecological inheritance as possible, which was always already shaped by human agency and will continue to be. And that might mean that we do end up removing carbon and geoengineering the planet to have that 1950 or an 1850 climate, for that matter. It might mean that we decide to bring mammoths back, or to genetically modify the Great Barrier Reef so that it can supply the warmer oceans, or something else. I don’t know. I want to </w:t>
      </w:r>
      <w:r w:rsidRPr="001C34F2">
        <w:rPr>
          <w:rStyle w:val="StyleUnderline"/>
          <w:rFonts w:asciiTheme="majorHAnsi" w:hAnsiTheme="majorHAnsi" w:cstheme="majorHAnsi"/>
          <w:highlight w:val="cyan"/>
        </w:rPr>
        <w:t>give</w:t>
      </w:r>
      <w:r w:rsidRPr="001C34F2">
        <w:rPr>
          <w:rStyle w:val="StyleUnderline"/>
          <w:rFonts w:asciiTheme="majorHAnsi" w:hAnsiTheme="majorHAnsi" w:cstheme="majorHAnsi"/>
        </w:rPr>
        <w:t xml:space="preserve"> people living in the </w:t>
      </w:r>
      <w:r w:rsidRPr="001C34F2">
        <w:rPr>
          <w:rStyle w:val="StyleUnderline"/>
          <w:rFonts w:asciiTheme="majorHAnsi" w:hAnsiTheme="majorHAnsi" w:cstheme="majorHAnsi"/>
          <w:highlight w:val="cyan"/>
        </w:rPr>
        <w:t>future</w:t>
      </w:r>
      <w:r w:rsidRPr="001C34F2">
        <w:rPr>
          <w:rStyle w:val="StyleUnderline"/>
          <w:rFonts w:asciiTheme="majorHAnsi" w:hAnsiTheme="majorHAnsi" w:cstheme="majorHAnsi"/>
        </w:rPr>
        <w:t xml:space="preserve"> the options</w:t>
      </w:r>
      <w:r w:rsidRPr="001C34F2">
        <w:rPr>
          <w:rFonts w:asciiTheme="majorHAnsi" w:hAnsiTheme="majorHAnsi" w:cstheme="majorHAnsi"/>
          <w:sz w:val="16"/>
        </w:rPr>
        <w:t xml:space="preserve">, </w:t>
      </w:r>
      <w:r w:rsidRPr="001C34F2">
        <w:rPr>
          <w:rStyle w:val="StyleUnderline"/>
          <w:rFonts w:asciiTheme="majorHAnsi" w:hAnsiTheme="majorHAnsi" w:cstheme="majorHAnsi"/>
        </w:rPr>
        <w:t>choices</w:t>
      </w:r>
      <w:r w:rsidRPr="001C34F2">
        <w:rPr>
          <w:rFonts w:asciiTheme="majorHAnsi" w:hAnsiTheme="majorHAnsi" w:cstheme="majorHAnsi"/>
          <w:sz w:val="16"/>
        </w:rPr>
        <w:t xml:space="preserve">, </w:t>
      </w:r>
      <w:r w:rsidRPr="001C34F2">
        <w:rPr>
          <w:rStyle w:val="StyleUnderline"/>
          <w:rFonts w:asciiTheme="majorHAnsi" w:hAnsiTheme="majorHAnsi" w:cstheme="majorHAnsi"/>
          <w:highlight w:val="cyan"/>
        </w:rPr>
        <w:t>agency</w:t>
      </w:r>
      <w:r w:rsidRPr="001C34F2">
        <w:rPr>
          <w:rFonts w:asciiTheme="majorHAnsi" w:hAnsiTheme="majorHAnsi" w:cstheme="majorHAnsi"/>
          <w:sz w:val="16"/>
        </w:rPr>
        <w:t xml:space="preserve">, and the </w:t>
      </w:r>
      <w:r w:rsidRPr="001C34F2">
        <w:rPr>
          <w:rStyle w:val="StyleUnderline"/>
          <w:rFonts w:asciiTheme="majorHAnsi" w:hAnsiTheme="majorHAnsi" w:cstheme="majorHAnsi"/>
        </w:rPr>
        <w:t>ability to make those decisions</w:t>
      </w:r>
      <w:r w:rsidRPr="001C34F2">
        <w:rPr>
          <w:rFonts w:asciiTheme="majorHAnsi" w:hAnsiTheme="majorHAnsi" w:cstheme="majorHAnsi"/>
          <w:sz w:val="16"/>
        </w:rPr>
        <w:t xml:space="preserve"> on their own terms. I don’t know if you would call that “sustainability” or something else, but </w:t>
      </w:r>
      <w:r w:rsidRPr="001C34F2">
        <w:rPr>
          <w:rStyle w:val="StyleUnderline"/>
          <w:rFonts w:asciiTheme="majorHAnsi" w:hAnsiTheme="majorHAnsi" w:cstheme="majorHAnsi"/>
        </w:rPr>
        <w:t>that’s the future</w:t>
      </w:r>
      <w:r w:rsidRPr="001C34F2">
        <w:rPr>
          <w:rFonts w:asciiTheme="majorHAnsi" w:hAnsiTheme="majorHAnsi" w:cstheme="majorHAnsi"/>
          <w:sz w:val="16"/>
        </w:rPr>
        <w:t xml:space="preserve"> that I think </w:t>
      </w:r>
      <w:r w:rsidRPr="001C34F2">
        <w:rPr>
          <w:rStyle w:val="StyleUnderline"/>
          <w:rFonts w:asciiTheme="majorHAnsi" w:hAnsiTheme="majorHAnsi" w:cstheme="majorHAnsi"/>
        </w:rPr>
        <w:t>we ought to create</w:t>
      </w:r>
      <w:r w:rsidRPr="001C34F2">
        <w:rPr>
          <w:rFonts w:asciiTheme="majorHAnsi" w:hAnsiTheme="majorHAnsi" w:cstheme="majorHAnsi"/>
          <w:sz w:val="16"/>
        </w:rPr>
        <w:t xml:space="preserve"> for those who come after us. We can </w:t>
      </w:r>
      <w:r w:rsidRPr="001C34F2">
        <w:rPr>
          <w:rStyle w:val="StyleUnderline"/>
          <w:rFonts w:asciiTheme="majorHAnsi" w:hAnsiTheme="majorHAnsi" w:cstheme="majorHAnsi"/>
        </w:rPr>
        <w:t xml:space="preserve">do that by </w:t>
      </w:r>
      <w:r w:rsidRPr="001C34F2">
        <w:rPr>
          <w:rStyle w:val="StyleUnderline"/>
          <w:rFonts w:asciiTheme="majorHAnsi" w:hAnsiTheme="majorHAnsi" w:cstheme="majorHAnsi"/>
          <w:highlight w:val="cyan"/>
        </w:rPr>
        <w:t>build</w:t>
      </w:r>
      <w:r w:rsidRPr="001C34F2">
        <w:rPr>
          <w:rStyle w:val="StyleUnderline"/>
          <w:rFonts w:asciiTheme="majorHAnsi" w:hAnsiTheme="majorHAnsi" w:cstheme="majorHAnsi"/>
        </w:rPr>
        <w:t xml:space="preserve">ing </w:t>
      </w:r>
      <w:r w:rsidRPr="001C34F2">
        <w:rPr>
          <w:rStyle w:val="StyleUnderline"/>
          <w:rFonts w:asciiTheme="majorHAnsi" w:hAnsiTheme="majorHAnsi" w:cstheme="majorHAnsi"/>
          <w:highlight w:val="cyan"/>
        </w:rPr>
        <w:t>out</w:t>
      </w:r>
      <w:r w:rsidRPr="001C34F2">
        <w:rPr>
          <w:rStyle w:val="StyleUnderline"/>
          <w:rFonts w:asciiTheme="majorHAnsi" w:hAnsiTheme="majorHAnsi" w:cstheme="majorHAnsi"/>
        </w:rPr>
        <w:t xml:space="preserve"> the </w:t>
      </w:r>
      <w:r w:rsidRPr="001C34F2">
        <w:rPr>
          <w:rStyle w:val="StyleUnderline"/>
          <w:rFonts w:asciiTheme="majorHAnsi" w:hAnsiTheme="majorHAnsi" w:cstheme="majorHAnsi"/>
          <w:highlight w:val="cyan"/>
        </w:rPr>
        <w:t>knowledge</w:t>
      </w:r>
      <w:r w:rsidRPr="001C34F2">
        <w:rPr>
          <w:rStyle w:val="StyleUnderline"/>
          <w:rFonts w:asciiTheme="majorHAnsi" w:hAnsiTheme="majorHAnsi" w:cstheme="majorHAnsi"/>
        </w:rPr>
        <w:t xml:space="preserve"> base</w:t>
      </w:r>
      <w:r w:rsidRPr="001C34F2">
        <w:rPr>
          <w:rFonts w:asciiTheme="majorHAnsi" w:hAnsiTheme="majorHAnsi" w:cstheme="majorHAnsi"/>
          <w:sz w:val="16"/>
        </w:rPr>
        <w:t xml:space="preserve">, </w:t>
      </w:r>
      <w:r w:rsidRPr="001C34F2">
        <w:rPr>
          <w:rStyle w:val="StyleUnderline"/>
          <w:rFonts w:asciiTheme="majorHAnsi" w:hAnsiTheme="majorHAnsi" w:cstheme="majorHAnsi"/>
        </w:rPr>
        <w:t>technology base</w:t>
      </w:r>
      <w:r w:rsidRPr="001C34F2">
        <w:rPr>
          <w:rFonts w:asciiTheme="majorHAnsi" w:hAnsiTheme="majorHAnsi" w:cstheme="majorHAnsi"/>
          <w:sz w:val="16"/>
        </w:rPr>
        <w:t xml:space="preserve">, </w:t>
      </w:r>
      <w:r w:rsidRPr="001C34F2">
        <w:rPr>
          <w:rStyle w:val="StyleUnderline"/>
          <w:rFonts w:asciiTheme="majorHAnsi" w:hAnsiTheme="majorHAnsi" w:cstheme="majorHAnsi"/>
          <w:highlight w:val="cyan"/>
        </w:rPr>
        <w:t>wealth</w:t>
      </w:r>
      <w:r w:rsidRPr="001C34F2">
        <w:rPr>
          <w:rStyle w:val="StyleUnderline"/>
          <w:rFonts w:asciiTheme="majorHAnsi" w:hAnsiTheme="majorHAnsi" w:cstheme="majorHAnsi"/>
        </w:rPr>
        <w:t xml:space="preserve"> base</w:t>
      </w:r>
      <w:r w:rsidRPr="001C34F2">
        <w:rPr>
          <w:rFonts w:asciiTheme="majorHAnsi" w:hAnsiTheme="majorHAnsi" w:cstheme="majorHAnsi"/>
          <w:sz w:val="16"/>
        </w:rPr>
        <w:t xml:space="preserve">, </w:t>
      </w:r>
      <w:r w:rsidRPr="001C34F2">
        <w:rPr>
          <w:rStyle w:val="StyleUnderline"/>
          <w:rFonts w:asciiTheme="majorHAnsi" w:hAnsiTheme="majorHAnsi" w:cstheme="majorHAnsi"/>
          <w:highlight w:val="cyan"/>
        </w:rPr>
        <w:t>and resource base</w:t>
      </w:r>
      <w:r w:rsidRPr="001C34F2">
        <w:rPr>
          <w:rStyle w:val="StyleUnderline"/>
          <w:rFonts w:asciiTheme="majorHAnsi" w:hAnsiTheme="majorHAnsi" w:cstheme="majorHAnsi"/>
        </w:rPr>
        <w:t xml:space="preserve"> that will make that possible</w:t>
      </w:r>
      <w:r w:rsidRPr="001C34F2">
        <w:rPr>
          <w:rFonts w:asciiTheme="majorHAnsi" w:hAnsiTheme="majorHAnsi" w:cstheme="majorHAnsi"/>
          <w:sz w:val="16"/>
        </w:rPr>
        <w:t>. Do we have functioning institutions that are adaptive and democratic, and that can navigate what are always going to be trade-offs? That’s the future that I think we ought to be pursuing.</w:t>
      </w:r>
    </w:p>
    <w:p w14:paraId="32907592" w14:textId="7A15B20F" w:rsidR="009043AA" w:rsidRPr="001C34F2" w:rsidRDefault="00A53AEA" w:rsidP="009043AA">
      <w:pPr>
        <w:pStyle w:val="Heading4"/>
        <w:rPr>
          <w:rFonts w:asciiTheme="majorHAnsi" w:hAnsiTheme="majorHAnsi" w:cstheme="majorHAnsi"/>
          <w:bCs w:val="0"/>
        </w:rPr>
      </w:pPr>
      <w:r>
        <w:rPr>
          <w:rFonts w:asciiTheme="majorHAnsi" w:hAnsiTheme="majorHAnsi" w:cstheme="majorHAnsi"/>
        </w:rPr>
        <w:t>2] Yes decoupling</w:t>
      </w:r>
    </w:p>
    <w:p w14:paraId="6AFB3701" w14:textId="77777777" w:rsidR="009043AA" w:rsidRPr="001C34F2" w:rsidRDefault="009043AA" w:rsidP="009043AA">
      <w:pPr>
        <w:rPr>
          <w:rFonts w:asciiTheme="majorHAnsi" w:hAnsiTheme="majorHAnsi" w:cstheme="majorHAnsi"/>
        </w:rPr>
      </w:pPr>
      <w:proofErr w:type="spellStart"/>
      <w:r w:rsidRPr="001C34F2">
        <w:rPr>
          <w:rFonts w:asciiTheme="majorHAnsi" w:hAnsiTheme="majorHAnsi" w:cstheme="majorHAnsi"/>
          <w:b/>
          <w:bCs/>
          <w:sz w:val="26"/>
        </w:rPr>
        <w:t>Hausfather</w:t>
      </w:r>
      <w:proofErr w:type="spellEnd"/>
      <w:r w:rsidRPr="001C34F2">
        <w:rPr>
          <w:rFonts w:asciiTheme="majorHAnsi" w:hAnsiTheme="majorHAnsi" w:cstheme="majorHAnsi"/>
          <w:b/>
          <w:bCs/>
          <w:sz w:val="26"/>
        </w:rPr>
        <w:t xml:space="preserve"> 21</w:t>
      </w:r>
      <w:r w:rsidRPr="001C34F2">
        <w:rPr>
          <w:rFonts w:asciiTheme="majorHAnsi" w:hAnsiTheme="majorHAnsi" w:cstheme="majorHAnsi"/>
        </w:rPr>
        <w:t xml:space="preserve"> – a climate scientist and energy systems analyst whose research focuses on observational temperature records, climate models, and mitigation technologies. He spent 10 years working as a data scientist and entrepreneur in the cleantech sector, where he was the lead data scientist at </w:t>
      </w:r>
      <w:proofErr w:type="spellStart"/>
      <w:r w:rsidRPr="001C34F2">
        <w:rPr>
          <w:rFonts w:asciiTheme="majorHAnsi" w:hAnsiTheme="majorHAnsi" w:cstheme="majorHAnsi"/>
        </w:rPr>
        <w:t>Essess</w:t>
      </w:r>
      <w:proofErr w:type="spellEnd"/>
      <w:r w:rsidRPr="001C34F2">
        <w:rPr>
          <w:rFonts w:asciiTheme="majorHAnsi" w:hAnsiTheme="majorHAnsi" w:cstheme="majorHAnsi"/>
        </w:rPr>
        <w:t xml:space="preserve">, the chief scientist at C3.ai, and the cofounder and chief scientist of Efficiency 2.0. He also worked as a research scientist with Berkeley Earth, was the senior climate analyst at Project Drawdown, and the US analyst for Carbon Brief. He has </w:t>
      </w:r>
      <w:proofErr w:type="spellStart"/>
      <w:proofErr w:type="gramStart"/>
      <w:r w:rsidRPr="001C34F2">
        <w:rPr>
          <w:rFonts w:asciiTheme="majorHAnsi" w:hAnsiTheme="majorHAnsi" w:cstheme="majorHAnsi"/>
        </w:rPr>
        <w:t>masters</w:t>
      </w:r>
      <w:proofErr w:type="spellEnd"/>
      <w:r w:rsidRPr="001C34F2">
        <w:rPr>
          <w:rFonts w:asciiTheme="majorHAnsi" w:hAnsiTheme="majorHAnsi" w:cstheme="majorHAnsi"/>
        </w:rPr>
        <w:t xml:space="preserve"> degrees in environmental science</w:t>
      </w:r>
      <w:proofErr w:type="gramEnd"/>
      <w:r w:rsidRPr="001C34F2">
        <w:rPr>
          <w:rFonts w:asciiTheme="majorHAnsi" w:hAnsiTheme="majorHAnsi" w:cstheme="majorHAnsi"/>
        </w:rPr>
        <w:t xml:space="preserve"> from Yale University and Vrije Universiteit Amsterdam and a PhD in climate science from the University of California, Berkeley. (Zeke, "Absolute Decoupling of Economic Growth and Emissions in 32 Countries," Breakthrough Institute, 4-6-2021, https://thebreakthrough.org/issues/energy/absolute-decoupling-of-economic-growth-and-emissions-in-32-countries, Accessed 4-11-2021, LASA-SC)</w:t>
      </w:r>
    </w:p>
    <w:p w14:paraId="427A20D1" w14:textId="77777777" w:rsidR="009043AA" w:rsidRPr="001C34F2" w:rsidRDefault="009043AA" w:rsidP="009043AA">
      <w:pPr>
        <w:rPr>
          <w:rFonts w:asciiTheme="majorHAnsi" w:hAnsiTheme="majorHAnsi" w:cstheme="majorHAnsi"/>
          <w:sz w:val="16"/>
        </w:rPr>
      </w:pPr>
      <w:r w:rsidRPr="001C34F2">
        <w:rPr>
          <w:rFonts w:asciiTheme="majorHAnsi" w:hAnsiTheme="majorHAnsi" w:cstheme="majorHAnsi"/>
          <w:sz w:val="16"/>
        </w:rPr>
        <w:t xml:space="preserve">The </w:t>
      </w:r>
      <w:r w:rsidRPr="001C34F2">
        <w:rPr>
          <w:rFonts w:asciiTheme="majorHAnsi" w:hAnsiTheme="majorHAnsi" w:cstheme="majorHAnsi"/>
          <w:u w:val="single"/>
        </w:rPr>
        <w:t xml:space="preserve">past 30 years have seen immense progress </w:t>
      </w:r>
      <w:r w:rsidRPr="001C34F2">
        <w:rPr>
          <w:rFonts w:asciiTheme="majorHAnsi" w:hAnsiTheme="majorHAnsi" w:cstheme="majorHAnsi"/>
          <w:b/>
          <w:iCs/>
          <w:u w:val="single"/>
        </w:rPr>
        <w:t xml:space="preserve">in </w:t>
      </w:r>
      <w:r w:rsidRPr="001C34F2">
        <w:rPr>
          <w:rFonts w:asciiTheme="majorHAnsi" w:hAnsiTheme="majorHAnsi" w:cstheme="majorHAnsi"/>
          <w:b/>
          <w:iCs/>
          <w:highlight w:val="green"/>
          <w:u w:val="single"/>
        </w:rPr>
        <w:t>improving</w:t>
      </w:r>
      <w:r w:rsidRPr="001C34F2">
        <w:rPr>
          <w:rFonts w:asciiTheme="majorHAnsi" w:hAnsiTheme="majorHAnsi" w:cstheme="majorHAnsi"/>
          <w:b/>
          <w:iCs/>
          <w:u w:val="single"/>
        </w:rPr>
        <w:t xml:space="preserve"> the </w:t>
      </w:r>
      <w:r w:rsidRPr="001C34F2">
        <w:rPr>
          <w:rFonts w:asciiTheme="majorHAnsi" w:hAnsiTheme="majorHAnsi" w:cstheme="majorHAnsi"/>
          <w:b/>
          <w:iCs/>
          <w:highlight w:val="green"/>
          <w:u w:val="single"/>
        </w:rPr>
        <w:t>quality of life</w:t>
      </w:r>
      <w:r w:rsidRPr="001C34F2">
        <w:rPr>
          <w:rFonts w:asciiTheme="majorHAnsi" w:hAnsiTheme="majorHAnsi" w:cstheme="majorHAnsi"/>
          <w:b/>
          <w:iCs/>
          <w:u w:val="single"/>
        </w:rPr>
        <w:t xml:space="preserve"> for much of humanity</w:t>
      </w:r>
      <w:r w:rsidRPr="001C34F2">
        <w:rPr>
          <w:rFonts w:asciiTheme="majorHAnsi" w:hAnsiTheme="majorHAnsi" w:cstheme="majorHAnsi"/>
          <w:u w:val="single"/>
        </w:rPr>
        <w:t>.</w:t>
      </w:r>
      <w:r w:rsidRPr="001C34F2">
        <w:rPr>
          <w:rFonts w:asciiTheme="majorHAnsi" w:hAnsiTheme="majorHAnsi" w:cstheme="majorHAnsi"/>
          <w:sz w:val="16"/>
        </w:rPr>
        <w:t xml:space="preserve"> Extreme </w:t>
      </w:r>
      <w:r w:rsidRPr="001C34F2">
        <w:rPr>
          <w:rFonts w:asciiTheme="majorHAnsi" w:hAnsiTheme="majorHAnsi" w:cstheme="majorHAnsi"/>
          <w:highlight w:val="green"/>
          <w:u w:val="single"/>
        </w:rPr>
        <w:t>poverty</w:t>
      </w:r>
      <w:r w:rsidRPr="001C34F2">
        <w:rPr>
          <w:rFonts w:asciiTheme="majorHAnsi" w:hAnsiTheme="majorHAnsi" w:cstheme="majorHAnsi"/>
          <w:sz w:val="16"/>
        </w:rPr>
        <w:t xml:space="preserve"> — the number of people living on less than $1.90 per day — </w:t>
      </w:r>
      <w:r w:rsidRPr="001C34F2">
        <w:rPr>
          <w:rFonts w:asciiTheme="majorHAnsi" w:hAnsiTheme="majorHAnsi" w:cstheme="majorHAnsi"/>
          <w:u w:val="single"/>
        </w:rPr>
        <w:t xml:space="preserve">has fallen by nearly two-thirds, </w:t>
      </w:r>
      <w:r w:rsidRPr="001C34F2">
        <w:rPr>
          <w:rFonts w:asciiTheme="majorHAnsi" w:hAnsiTheme="majorHAnsi" w:cstheme="majorHAnsi"/>
          <w:highlight w:val="green"/>
          <w:u w:val="single"/>
        </w:rPr>
        <w:t xml:space="preserve">from 1.9 </w:t>
      </w:r>
      <w:r w:rsidRPr="001C34F2">
        <w:rPr>
          <w:rFonts w:asciiTheme="majorHAnsi" w:hAnsiTheme="majorHAnsi" w:cstheme="majorHAnsi"/>
          <w:b/>
          <w:iCs/>
          <w:highlight w:val="green"/>
          <w:u w:val="single"/>
        </w:rPr>
        <w:t>billion to</w:t>
      </w:r>
      <w:r w:rsidRPr="001C34F2">
        <w:rPr>
          <w:rFonts w:asciiTheme="majorHAnsi" w:hAnsiTheme="majorHAnsi" w:cstheme="majorHAnsi"/>
          <w:u w:val="single"/>
        </w:rPr>
        <w:t xml:space="preserve"> around </w:t>
      </w:r>
      <w:r w:rsidRPr="001C34F2">
        <w:rPr>
          <w:rFonts w:asciiTheme="majorHAnsi" w:hAnsiTheme="majorHAnsi" w:cstheme="majorHAnsi"/>
          <w:highlight w:val="green"/>
          <w:u w:val="single"/>
        </w:rPr>
        <w:t xml:space="preserve">650 </w:t>
      </w:r>
      <w:r w:rsidRPr="001C34F2">
        <w:rPr>
          <w:rFonts w:asciiTheme="majorHAnsi" w:hAnsiTheme="majorHAnsi" w:cstheme="majorHAnsi"/>
          <w:b/>
          <w:iCs/>
          <w:highlight w:val="green"/>
          <w:u w:val="single"/>
        </w:rPr>
        <w:t>million</w:t>
      </w:r>
      <w:r w:rsidRPr="001C34F2">
        <w:rPr>
          <w:rFonts w:asciiTheme="majorHAnsi" w:hAnsiTheme="majorHAnsi" w:cstheme="majorHAnsi"/>
          <w:sz w:val="16"/>
        </w:rPr>
        <w:t xml:space="preserve">. </w:t>
      </w:r>
      <w:r w:rsidRPr="001C34F2">
        <w:rPr>
          <w:rFonts w:asciiTheme="majorHAnsi" w:hAnsiTheme="majorHAnsi" w:cstheme="majorHAnsi"/>
          <w:highlight w:val="green"/>
          <w:u w:val="single"/>
        </w:rPr>
        <w:t xml:space="preserve">Life expectancy </w:t>
      </w:r>
      <w:r w:rsidRPr="001C34F2">
        <w:rPr>
          <w:rFonts w:asciiTheme="majorHAnsi" w:hAnsiTheme="majorHAnsi" w:cstheme="majorHAnsi"/>
          <w:u w:val="single"/>
        </w:rPr>
        <w:t xml:space="preserve">has </w:t>
      </w:r>
      <w:r w:rsidRPr="001C34F2">
        <w:rPr>
          <w:rFonts w:asciiTheme="majorHAnsi" w:hAnsiTheme="majorHAnsi" w:cstheme="majorHAnsi"/>
          <w:highlight w:val="green"/>
          <w:u w:val="single"/>
        </w:rPr>
        <w:t>risen</w:t>
      </w:r>
      <w:r w:rsidRPr="001C34F2">
        <w:rPr>
          <w:rFonts w:asciiTheme="majorHAnsi" w:hAnsiTheme="majorHAnsi" w:cstheme="majorHAnsi"/>
          <w:sz w:val="16"/>
        </w:rPr>
        <w:t xml:space="preserve"> in most of the world, </w:t>
      </w:r>
      <w:r w:rsidRPr="001C34F2">
        <w:rPr>
          <w:rFonts w:asciiTheme="majorHAnsi" w:hAnsiTheme="majorHAnsi" w:cstheme="majorHAnsi"/>
          <w:u w:val="single"/>
        </w:rPr>
        <w:t>along with literacy and access to education</w:t>
      </w:r>
      <w:r w:rsidRPr="001C34F2">
        <w:rPr>
          <w:rFonts w:asciiTheme="majorHAnsi" w:hAnsiTheme="majorHAnsi" w:cstheme="majorHAnsi"/>
          <w:sz w:val="16"/>
        </w:rPr>
        <w:t xml:space="preserve">, </w:t>
      </w:r>
      <w:r w:rsidRPr="001C34F2">
        <w:rPr>
          <w:rFonts w:asciiTheme="majorHAnsi" w:hAnsiTheme="majorHAnsi" w:cstheme="majorHAnsi"/>
          <w:u w:val="single"/>
        </w:rPr>
        <w:t>while infant mortality has fallen</w:t>
      </w:r>
      <w:r w:rsidRPr="001C34F2">
        <w:rPr>
          <w:rFonts w:asciiTheme="majorHAnsi" w:hAnsiTheme="majorHAnsi" w:cstheme="majorHAnsi"/>
          <w:sz w:val="16"/>
        </w:rPr>
        <w:t xml:space="preserve">. Despite perceptions to the contrary, </w:t>
      </w:r>
      <w:r w:rsidRPr="001C34F2">
        <w:rPr>
          <w:rFonts w:asciiTheme="majorHAnsi" w:hAnsiTheme="majorHAnsi" w:cstheme="majorHAnsi"/>
          <w:b/>
          <w:iCs/>
          <w:u w:val="single"/>
        </w:rPr>
        <w:t>the average person born today is likely to have access to more opportunities and have a better quality of life than at any other point in human history</w:t>
      </w:r>
      <w:r w:rsidRPr="001C34F2">
        <w:rPr>
          <w:rFonts w:asciiTheme="majorHAnsi" w:hAnsiTheme="majorHAnsi" w:cstheme="majorHAnsi"/>
          <w:sz w:val="16"/>
        </w:rPr>
        <w:t xml:space="preserve">. </w:t>
      </w:r>
      <w:r w:rsidRPr="001C34F2">
        <w:rPr>
          <w:rFonts w:asciiTheme="majorHAnsi" w:hAnsiTheme="majorHAnsi" w:cstheme="majorHAnsi"/>
          <w:u w:val="single"/>
        </w:rPr>
        <w:t xml:space="preserve">Much of this increase in human wellbeing has been </w:t>
      </w:r>
      <w:r w:rsidRPr="001C34F2">
        <w:rPr>
          <w:rFonts w:asciiTheme="majorHAnsi" w:hAnsiTheme="majorHAnsi" w:cstheme="majorHAnsi"/>
          <w:highlight w:val="green"/>
          <w:u w:val="single"/>
        </w:rPr>
        <w:t>propelled by</w:t>
      </w:r>
      <w:r w:rsidRPr="001C34F2">
        <w:rPr>
          <w:rFonts w:asciiTheme="majorHAnsi" w:hAnsiTheme="majorHAnsi" w:cstheme="majorHAnsi"/>
          <w:u w:val="single"/>
        </w:rPr>
        <w:t xml:space="preserve"> rapid </w:t>
      </w:r>
      <w:r w:rsidRPr="001C34F2">
        <w:rPr>
          <w:rFonts w:asciiTheme="majorHAnsi" w:hAnsiTheme="majorHAnsi" w:cstheme="majorHAnsi"/>
          <w:highlight w:val="green"/>
          <w:u w:val="single"/>
        </w:rPr>
        <w:t>economic growth</w:t>
      </w:r>
      <w:r w:rsidRPr="001C34F2">
        <w:rPr>
          <w:rFonts w:asciiTheme="majorHAnsi" w:hAnsiTheme="majorHAnsi" w:cstheme="majorHAnsi"/>
          <w:u w:val="single"/>
        </w:rPr>
        <w:t xml:space="preserve"> driven largely by state-led industrial policy, particularly in poor-to-middle income countries. </w:t>
      </w:r>
      <w:r w:rsidRPr="001C34F2">
        <w:rPr>
          <w:rFonts w:asciiTheme="majorHAnsi" w:hAnsiTheme="majorHAnsi" w:cstheme="majorHAnsi"/>
          <w:sz w:val="16"/>
        </w:rPr>
        <w:t xml:space="preserve">However, </w:t>
      </w:r>
      <w:r w:rsidRPr="001C34F2">
        <w:rPr>
          <w:rFonts w:asciiTheme="majorHAnsi" w:hAnsiTheme="majorHAnsi" w:cstheme="majorHAnsi"/>
          <w:u w:val="single"/>
        </w:rPr>
        <w:t>this growth has come at a cost</w:t>
      </w:r>
      <w:r w:rsidRPr="001C34F2">
        <w:rPr>
          <w:rFonts w:asciiTheme="majorHAnsi" w:hAnsiTheme="majorHAnsi" w:cstheme="majorHAnsi"/>
          <w:sz w:val="16"/>
        </w:rPr>
        <w:t xml:space="preserve">: </w:t>
      </w:r>
      <w:r w:rsidRPr="001C34F2">
        <w:rPr>
          <w:rFonts w:asciiTheme="majorHAnsi" w:hAnsiTheme="majorHAnsi" w:cstheme="majorHAnsi"/>
          <w:u w:val="single"/>
        </w:rPr>
        <w:t>between 1990 and 2019</w:t>
      </w:r>
      <w:r w:rsidRPr="001C34F2">
        <w:rPr>
          <w:rFonts w:asciiTheme="majorHAnsi" w:hAnsiTheme="majorHAnsi" w:cstheme="majorHAnsi"/>
          <w:sz w:val="16"/>
        </w:rPr>
        <w:t xml:space="preserve">, global </w:t>
      </w:r>
      <w:r w:rsidRPr="001C34F2">
        <w:rPr>
          <w:rFonts w:asciiTheme="majorHAnsi" w:hAnsiTheme="majorHAnsi" w:cstheme="majorHAnsi"/>
          <w:u w:val="single"/>
        </w:rPr>
        <w:t xml:space="preserve">emissions of CO2 </w:t>
      </w:r>
      <w:r w:rsidRPr="001C34F2">
        <w:rPr>
          <w:rFonts w:asciiTheme="majorHAnsi" w:hAnsiTheme="majorHAnsi" w:cstheme="majorHAnsi"/>
          <w:b/>
          <w:iCs/>
          <w:u w:val="single"/>
        </w:rPr>
        <w:t>increased by 56%.</w:t>
      </w:r>
      <w:r w:rsidRPr="001C34F2">
        <w:rPr>
          <w:rFonts w:asciiTheme="majorHAnsi" w:hAnsiTheme="majorHAnsi" w:cstheme="majorHAnsi"/>
          <w:sz w:val="16"/>
        </w:rPr>
        <w:t xml:space="preserve"> </w:t>
      </w:r>
      <w:r w:rsidRPr="001C34F2">
        <w:rPr>
          <w:rFonts w:asciiTheme="majorHAnsi" w:hAnsiTheme="majorHAnsi" w:cstheme="majorHAnsi"/>
          <w:u w:val="single"/>
        </w:rPr>
        <w:t>Historically, economic growth has been closely linked to increased energy consumption</w:t>
      </w:r>
      <w:r w:rsidRPr="001C34F2">
        <w:rPr>
          <w:rFonts w:asciiTheme="majorHAnsi" w:hAnsiTheme="majorHAnsi" w:cstheme="majorHAnsi"/>
          <w:sz w:val="16"/>
        </w:rPr>
        <w:t xml:space="preserve"> — and increased CO2 emissions in particular — leading some to argue that a more prosperous world is one that necessarily has more impacts on our natural environment and climate. There is a lively academic debate about our ability to “absolutely decouple” emissions and growth — that is, the extent to which the adoption of clean energy technology can allow emissions to decline while economic growth continues. </w:t>
      </w:r>
      <w:r w:rsidRPr="001C34F2">
        <w:rPr>
          <w:rFonts w:asciiTheme="majorHAnsi" w:hAnsiTheme="majorHAnsi" w:cstheme="majorHAnsi"/>
          <w:u w:val="single"/>
        </w:rPr>
        <w:t xml:space="preserve">Over the past 15 years, however, </w:t>
      </w:r>
      <w:r w:rsidRPr="001C34F2">
        <w:rPr>
          <w:rFonts w:asciiTheme="majorHAnsi" w:hAnsiTheme="majorHAnsi" w:cstheme="majorHAnsi"/>
          <w:b/>
          <w:iCs/>
          <w:u w:val="single"/>
        </w:rPr>
        <w:t>something has begun to change.</w:t>
      </w:r>
      <w:r w:rsidRPr="001C34F2">
        <w:rPr>
          <w:rFonts w:asciiTheme="majorHAnsi" w:hAnsiTheme="majorHAnsi" w:cstheme="majorHAnsi"/>
          <w:sz w:val="16"/>
        </w:rPr>
        <w:t xml:space="preserve"> Rather than a 21st century dominated by coal that energy modelers foresaw, </w:t>
      </w:r>
      <w:r w:rsidRPr="001C34F2">
        <w:rPr>
          <w:rFonts w:asciiTheme="majorHAnsi" w:hAnsiTheme="majorHAnsi" w:cstheme="majorHAnsi"/>
          <w:b/>
          <w:iCs/>
          <w:u w:val="single"/>
        </w:rPr>
        <w:t xml:space="preserve">global </w:t>
      </w:r>
      <w:r w:rsidRPr="001C34F2">
        <w:rPr>
          <w:rFonts w:asciiTheme="majorHAnsi" w:hAnsiTheme="majorHAnsi" w:cstheme="majorHAnsi"/>
          <w:b/>
          <w:iCs/>
          <w:highlight w:val="green"/>
          <w:u w:val="single"/>
        </w:rPr>
        <w:t>coal use</w:t>
      </w:r>
      <w:r w:rsidRPr="001C34F2">
        <w:rPr>
          <w:rFonts w:asciiTheme="majorHAnsi" w:hAnsiTheme="majorHAnsi" w:cstheme="majorHAnsi"/>
          <w:b/>
          <w:iCs/>
          <w:u w:val="single"/>
        </w:rPr>
        <w:t xml:space="preserve"> peaked in 2013 and is now </w:t>
      </w:r>
      <w:r w:rsidRPr="001C34F2">
        <w:rPr>
          <w:rFonts w:asciiTheme="majorHAnsi" w:hAnsiTheme="majorHAnsi" w:cstheme="majorHAnsi"/>
          <w:b/>
          <w:iCs/>
          <w:highlight w:val="green"/>
          <w:u w:val="single"/>
        </w:rPr>
        <w:t>in structural decline</w:t>
      </w:r>
      <w:r w:rsidRPr="001C34F2">
        <w:rPr>
          <w:rFonts w:asciiTheme="majorHAnsi" w:hAnsiTheme="majorHAnsi" w:cstheme="majorHAnsi"/>
          <w:sz w:val="16"/>
        </w:rPr>
        <w:t xml:space="preserve">. </w:t>
      </w:r>
      <w:r w:rsidRPr="001C34F2">
        <w:rPr>
          <w:rFonts w:asciiTheme="majorHAnsi" w:hAnsiTheme="majorHAnsi" w:cstheme="majorHAnsi"/>
          <w:u w:val="single"/>
        </w:rPr>
        <w:t xml:space="preserve">We have succeeded in making </w:t>
      </w:r>
      <w:r w:rsidRPr="001C34F2">
        <w:rPr>
          <w:rFonts w:asciiTheme="majorHAnsi" w:hAnsiTheme="majorHAnsi" w:cstheme="majorHAnsi"/>
          <w:highlight w:val="green"/>
          <w:u w:val="single"/>
        </w:rPr>
        <w:t>clean energy cheap</w:t>
      </w:r>
      <w:r w:rsidRPr="001C34F2">
        <w:rPr>
          <w:rFonts w:asciiTheme="majorHAnsi" w:hAnsiTheme="majorHAnsi" w:cstheme="majorHAnsi"/>
          <w:u w:val="single"/>
        </w:rPr>
        <w:t xml:space="preserve">, with solar power and battery storage </w:t>
      </w:r>
      <w:r w:rsidRPr="001C34F2">
        <w:rPr>
          <w:rFonts w:asciiTheme="majorHAnsi" w:hAnsiTheme="majorHAnsi" w:cstheme="majorHAnsi"/>
          <w:highlight w:val="green"/>
          <w:u w:val="single"/>
        </w:rPr>
        <w:t>costs falling</w:t>
      </w:r>
      <w:r w:rsidRPr="001C34F2">
        <w:rPr>
          <w:rFonts w:asciiTheme="majorHAnsi" w:hAnsiTheme="majorHAnsi" w:cstheme="majorHAnsi"/>
          <w:u w:val="single"/>
        </w:rPr>
        <w:t xml:space="preserve"> 10-fold since 2009</w:t>
      </w:r>
      <w:r w:rsidRPr="001C34F2">
        <w:rPr>
          <w:rFonts w:asciiTheme="majorHAnsi" w:hAnsiTheme="majorHAnsi" w:cstheme="majorHAnsi"/>
          <w:sz w:val="16"/>
        </w:rPr>
        <w:t xml:space="preserve">. The world produced more electricity from clean energy — </w:t>
      </w:r>
      <w:r w:rsidRPr="001C34F2">
        <w:rPr>
          <w:rFonts w:asciiTheme="majorHAnsi" w:hAnsiTheme="majorHAnsi" w:cstheme="majorHAnsi"/>
          <w:u w:val="single"/>
        </w:rPr>
        <w:t>solar, wind, hydro, and nuclear — than from coal over the past two years</w:t>
      </w:r>
      <w:r w:rsidRPr="001C34F2">
        <w:rPr>
          <w:rFonts w:asciiTheme="majorHAnsi" w:hAnsiTheme="majorHAnsi" w:cstheme="majorHAnsi"/>
          <w:sz w:val="16"/>
        </w:rPr>
        <w:t xml:space="preserve">. And, according to some major oil companies, </w:t>
      </w:r>
      <w:r w:rsidRPr="001C34F2">
        <w:rPr>
          <w:rFonts w:asciiTheme="majorHAnsi" w:hAnsiTheme="majorHAnsi" w:cstheme="majorHAnsi"/>
          <w:b/>
          <w:iCs/>
          <w:u w:val="single"/>
        </w:rPr>
        <w:t xml:space="preserve">peak </w:t>
      </w:r>
      <w:r w:rsidRPr="001C34F2">
        <w:rPr>
          <w:rFonts w:asciiTheme="majorHAnsi" w:hAnsiTheme="majorHAnsi" w:cstheme="majorHAnsi"/>
          <w:b/>
          <w:iCs/>
          <w:highlight w:val="green"/>
          <w:u w:val="single"/>
        </w:rPr>
        <w:t>oil</w:t>
      </w:r>
      <w:r w:rsidRPr="001C34F2">
        <w:rPr>
          <w:rFonts w:asciiTheme="majorHAnsi" w:hAnsiTheme="majorHAnsi" w:cstheme="majorHAnsi"/>
          <w:b/>
          <w:iCs/>
          <w:u w:val="single"/>
        </w:rPr>
        <w:t xml:space="preserve"> is upon us</w:t>
      </w:r>
      <w:r w:rsidRPr="001C34F2">
        <w:rPr>
          <w:rFonts w:asciiTheme="majorHAnsi" w:hAnsiTheme="majorHAnsi" w:cstheme="majorHAnsi"/>
          <w:sz w:val="16"/>
        </w:rPr>
        <w:t xml:space="preserve"> — not because we have run out of cheap oil to produce, but because </w:t>
      </w:r>
      <w:r w:rsidRPr="001C34F2">
        <w:rPr>
          <w:rFonts w:asciiTheme="majorHAnsi" w:hAnsiTheme="majorHAnsi" w:cstheme="majorHAnsi"/>
          <w:highlight w:val="green"/>
          <w:u w:val="single"/>
        </w:rPr>
        <w:t xml:space="preserve">demand is </w:t>
      </w:r>
      <w:proofErr w:type="gramStart"/>
      <w:r w:rsidRPr="001C34F2">
        <w:rPr>
          <w:rFonts w:asciiTheme="majorHAnsi" w:hAnsiTheme="majorHAnsi" w:cstheme="majorHAnsi"/>
          <w:highlight w:val="green"/>
          <w:u w:val="single"/>
        </w:rPr>
        <w:t>falling</w:t>
      </w:r>
      <w:proofErr w:type="gramEnd"/>
      <w:r w:rsidRPr="001C34F2">
        <w:rPr>
          <w:rFonts w:asciiTheme="majorHAnsi" w:hAnsiTheme="majorHAnsi" w:cstheme="majorHAnsi"/>
          <w:u w:val="single"/>
        </w:rPr>
        <w:t xml:space="preserve"> and </w:t>
      </w:r>
      <w:r w:rsidRPr="001C34F2">
        <w:rPr>
          <w:rFonts w:asciiTheme="majorHAnsi" w:hAnsiTheme="majorHAnsi" w:cstheme="majorHAnsi"/>
          <w:highlight w:val="green"/>
          <w:u w:val="single"/>
        </w:rPr>
        <w:t>companies expect further decline</w:t>
      </w:r>
      <w:r w:rsidRPr="001C34F2">
        <w:rPr>
          <w:rFonts w:asciiTheme="majorHAnsi" w:hAnsiTheme="majorHAnsi" w:cstheme="majorHAnsi"/>
          <w:u w:val="single"/>
        </w:rPr>
        <w:t xml:space="preserve"> as consumers increasingly shift to electric vehicles. </w:t>
      </w:r>
      <w:r w:rsidRPr="001C34F2">
        <w:rPr>
          <w:rFonts w:asciiTheme="majorHAnsi" w:hAnsiTheme="majorHAnsi" w:cstheme="majorHAnsi"/>
          <w:sz w:val="16"/>
        </w:rPr>
        <w:t xml:space="preserve">The </w:t>
      </w:r>
      <w:r w:rsidRPr="001C34F2">
        <w:rPr>
          <w:rFonts w:asciiTheme="majorHAnsi" w:hAnsiTheme="majorHAnsi" w:cstheme="majorHAnsi"/>
          <w:u w:val="single"/>
        </w:rPr>
        <w:t xml:space="preserve">world has long been experiencing a relative </w:t>
      </w:r>
      <w:r w:rsidRPr="001C34F2">
        <w:rPr>
          <w:rFonts w:asciiTheme="majorHAnsi" w:hAnsiTheme="majorHAnsi" w:cstheme="majorHAnsi"/>
          <w:b/>
          <w:iCs/>
          <w:highlight w:val="green"/>
          <w:u w:val="single"/>
        </w:rPr>
        <w:t>decoupling</w:t>
      </w:r>
      <w:r w:rsidRPr="001C34F2">
        <w:rPr>
          <w:rFonts w:asciiTheme="majorHAnsi" w:hAnsiTheme="majorHAnsi" w:cstheme="majorHAnsi"/>
          <w:sz w:val="16"/>
          <w:highlight w:val="green"/>
        </w:rPr>
        <w:t xml:space="preserve"> </w:t>
      </w:r>
      <w:r w:rsidRPr="001C34F2">
        <w:rPr>
          <w:rFonts w:asciiTheme="majorHAnsi" w:hAnsiTheme="majorHAnsi" w:cstheme="majorHAnsi"/>
          <w:highlight w:val="green"/>
          <w:u w:val="single"/>
        </w:rPr>
        <w:t>between</w:t>
      </w:r>
      <w:r w:rsidRPr="001C34F2">
        <w:rPr>
          <w:rFonts w:asciiTheme="majorHAnsi" w:hAnsiTheme="majorHAnsi" w:cstheme="majorHAnsi"/>
          <w:u w:val="single"/>
        </w:rPr>
        <w:t xml:space="preserve"> economic </w:t>
      </w:r>
      <w:r w:rsidRPr="001C34F2">
        <w:rPr>
          <w:rFonts w:asciiTheme="majorHAnsi" w:hAnsiTheme="majorHAnsi" w:cstheme="majorHAnsi"/>
          <w:highlight w:val="green"/>
          <w:u w:val="single"/>
        </w:rPr>
        <w:t>growth and</w:t>
      </w:r>
      <w:r w:rsidRPr="001C34F2">
        <w:rPr>
          <w:rFonts w:asciiTheme="majorHAnsi" w:hAnsiTheme="majorHAnsi" w:cstheme="majorHAnsi"/>
          <w:u w:val="single"/>
        </w:rPr>
        <w:t xml:space="preserve"> CO2 </w:t>
      </w:r>
      <w:r w:rsidRPr="001C34F2">
        <w:rPr>
          <w:rFonts w:asciiTheme="majorHAnsi" w:hAnsiTheme="majorHAnsi" w:cstheme="majorHAnsi"/>
          <w:highlight w:val="green"/>
          <w:u w:val="single"/>
        </w:rPr>
        <w:t>emissions</w:t>
      </w:r>
      <w:r w:rsidRPr="001C34F2">
        <w:rPr>
          <w:rFonts w:asciiTheme="majorHAnsi" w:hAnsiTheme="majorHAnsi" w:cstheme="majorHAnsi"/>
          <w:sz w:val="16"/>
          <w:highlight w:val="green"/>
        </w:rPr>
        <w:t>,</w:t>
      </w:r>
      <w:r w:rsidRPr="001C34F2">
        <w:rPr>
          <w:rFonts w:asciiTheme="majorHAnsi" w:hAnsiTheme="majorHAnsi" w:cstheme="majorHAnsi"/>
          <w:sz w:val="16"/>
        </w:rPr>
        <w:t xml:space="preserve"> </w:t>
      </w:r>
      <w:r w:rsidRPr="001C34F2">
        <w:rPr>
          <w:rFonts w:asciiTheme="majorHAnsi" w:hAnsiTheme="majorHAnsi" w:cstheme="majorHAnsi"/>
          <w:u w:val="single"/>
        </w:rPr>
        <w:t xml:space="preserve">with the emissions per unit of GDP </w:t>
      </w:r>
      <w:r w:rsidRPr="001C34F2">
        <w:rPr>
          <w:rFonts w:asciiTheme="majorHAnsi" w:hAnsiTheme="majorHAnsi" w:cstheme="majorHAnsi"/>
          <w:b/>
          <w:iCs/>
          <w:u w:val="single"/>
        </w:rPr>
        <w:t>falling for the past 60 years</w:t>
      </w:r>
      <w:r w:rsidRPr="001C34F2">
        <w:rPr>
          <w:rFonts w:asciiTheme="majorHAnsi" w:hAnsiTheme="majorHAnsi" w:cstheme="majorHAnsi"/>
          <w:sz w:val="16"/>
        </w:rPr>
        <w:t xml:space="preserve">. </w:t>
      </w:r>
      <w:r w:rsidRPr="001C34F2">
        <w:rPr>
          <w:rFonts w:asciiTheme="majorHAnsi" w:hAnsiTheme="majorHAnsi" w:cstheme="majorHAnsi"/>
          <w:u w:val="single"/>
        </w:rPr>
        <w:t>This is the case even in countries like</w:t>
      </w:r>
      <w:r w:rsidRPr="001C34F2">
        <w:rPr>
          <w:rFonts w:asciiTheme="majorHAnsi" w:hAnsiTheme="majorHAnsi" w:cstheme="majorHAnsi"/>
          <w:sz w:val="16"/>
        </w:rPr>
        <w:t xml:space="preserve"> </w:t>
      </w:r>
      <w:r w:rsidRPr="001C34F2">
        <w:rPr>
          <w:rFonts w:asciiTheme="majorHAnsi" w:hAnsiTheme="majorHAnsi" w:cstheme="majorHAnsi"/>
          <w:b/>
          <w:iCs/>
          <w:u w:val="single"/>
        </w:rPr>
        <w:t>India and China</w:t>
      </w:r>
      <w:r w:rsidRPr="001C34F2">
        <w:rPr>
          <w:rFonts w:asciiTheme="majorHAnsi" w:hAnsiTheme="majorHAnsi" w:cstheme="majorHAnsi"/>
          <w:sz w:val="16"/>
        </w:rPr>
        <w:t xml:space="preserve"> that </w:t>
      </w:r>
      <w:r w:rsidRPr="001C34F2">
        <w:rPr>
          <w:rFonts w:asciiTheme="majorHAnsi" w:hAnsiTheme="majorHAnsi" w:cstheme="majorHAnsi"/>
          <w:u w:val="single"/>
        </w:rPr>
        <w:t>have been undergoing rapid</w:t>
      </w:r>
      <w:r w:rsidRPr="001C34F2">
        <w:rPr>
          <w:rFonts w:asciiTheme="majorHAnsi" w:hAnsiTheme="majorHAnsi" w:cstheme="majorHAnsi"/>
          <w:sz w:val="16"/>
        </w:rPr>
        <w:t xml:space="preserve"> economic </w:t>
      </w:r>
      <w:r w:rsidRPr="001C34F2">
        <w:rPr>
          <w:rFonts w:asciiTheme="majorHAnsi" w:hAnsiTheme="majorHAnsi" w:cstheme="majorHAnsi"/>
          <w:u w:val="single"/>
        </w:rPr>
        <w:t>growth.</w:t>
      </w:r>
      <w:r w:rsidRPr="001C34F2">
        <w:rPr>
          <w:rFonts w:asciiTheme="majorHAnsi" w:hAnsiTheme="majorHAnsi" w:cstheme="majorHAnsi"/>
          <w:sz w:val="16"/>
        </w:rPr>
        <w:t xml:space="preserve"> But relative decoupling alone is inadequate </w:t>
      </w:r>
      <w:r w:rsidRPr="001C34F2">
        <w:rPr>
          <w:rFonts w:asciiTheme="majorHAnsi" w:hAnsiTheme="majorHAnsi" w:cstheme="majorHAnsi"/>
          <w:sz w:val="16"/>
        </w:rPr>
        <w:lastRenderedPageBreak/>
        <w:t>in a world where global CO2 emissions need to peak and decline in the next decade to give us any chance at limiting warming to well below 2</w:t>
      </w:r>
      <w:r w:rsidRPr="001C34F2">
        <w:rPr>
          <w:rFonts w:ascii="Cambria Math" w:hAnsi="Cambria Math" w:cs="Cambria Math"/>
          <w:sz w:val="16"/>
        </w:rPr>
        <w:t>℃</w:t>
      </w:r>
      <w:r w:rsidRPr="001C34F2">
        <w:rPr>
          <w:rFonts w:asciiTheme="majorHAnsi" w:hAnsiTheme="majorHAnsi" w:cstheme="majorHAnsi"/>
          <w:sz w:val="16"/>
        </w:rPr>
        <w:t xml:space="preserve">, in line with Paris Agreement targets. Thankfully, there is increasing evidence that </w:t>
      </w:r>
      <w:r w:rsidRPr="001C34F2">
        <w:rPr>
          <w:rFonts w:asciiTheme="majorHAnsi" w:hAnsiTheme="majorHAnsi" w:cstheme="majorHAnsi"/>
          <w:u w:val="single"/>
        </w:rPr>
        <w:t xml:space="preserve">the world is </w:t>
      </w:r>
      <w:r w:rsidRPr="001C34F2">
        <w:rPr>
          <w:rFonts w:asciiTheme="majorHAnsi" w:hAnsiTheme="majorHAnsi" w:cstheme="majorHAnsi"/>
          <w:highlight w:val="green"/>
          <w:u w:val="single"/>
        </w:rPr>
        <w:t xml:space="preserve">on track </w:t>
      </w:r>
      <w:r w:rsidRPr="001C34F2">
        <w:rPr>
          <w:rFonts w:asciiTheme="majorHAnsi" w:hAnsiTheme="majorHAnsi" w:cstheme="majorHAnsi"/>
          <w:b/>
          <w:iCs/>
          <w:highlight w:val="green"/>
          <w:u w:val="single"/>
        </w:rPr>
        <w:t>to absolutely decouple</w:t>
      </w:r>
      <w:r w:rsidRPr="001C34F2">
        <w:rPr>
          <w:rFonts w:asciiTheme="majorHAnsi" w:hAnsiTheme="majorHAnsi" w:cstheme="majorHAnsi"/>
          <w:b/>
          <w:iCs/>
          <w:u w:val="single"/>
        </w:rPr>
        <w:t xml:space="preserve"> CO2 emissions and economic growth</w:t>
      </w:r>
      <w:r w:rsidRPr="001C34F2">
        <w:rPr>
          <w:rFonts w:asciiTheme="majorHAnsi" w:hAnsiTheme="majorHAnsi" w:cstheme="majorHAnsi"/>
          <w:sz w:val="16"/>
        </w:rPr>
        <w:t xml:space="preserve"> — with global </w:t>
      </w:r>
      <w:r w:rsidRPr="001C34F2">
        <w:rPr>
          <w:rFonts w:asciiTheme="majorHAnsi" w:hAnsiTheme="majorHAnsi" w:cstheme="majorHAnsi"/>
          <w:u w:val="single"/>
        </w:rPr>
        <w:t xml:space="preserve">CO2 </w:t>
      </w:r>
      <w:r w:rsidRPr="001C34F2">
        <w:rPr>
          <w:rFonts w:asciiTheme="majorHAnsi" w:hAnsiTheme="majorHAnsi" w:cstheme="majorHAnsi"/>
          <w:highlight w:val="green"/>
          <w:u w:val="single"/>
        </w:rPr>
        <w:t>emissions</w:t>
      </w:r>
      <w:r w:rsidRPr="001C34F2">
        <w:rPr>
          <w:rFonts w:asciiTheme="majorHAnsi" w:hAnsiTheme="majorHAnsi" w:cstheme="majorHAnsi"/>
          <w:sz w:val="16"/>
        </w:rPr>
        <w:t xml:space="preserve"> potentially having </w:t>
      </w:r>
      <w:r w:rsidRPr="001C34F2">
        <w:rPr>
          <w:rFonts w:asciiTheme="majorHAnsi" w:hAnsiTheme="majorHAnsi" w:cstheme="majorHAnsi"/>
          <w:u w:val="single"/>
        </w:rPr>
        <w:t>peaked in 2019</w:t>
      </w:r>
      <w:r w:rsidRPr="001C34F2">
        <w:rPr>
          <w:rFonts w:asciiTheme="majorHAnsi" w:hAnsiTheme="majorHAnsi" w:cstheme="majorHAnsi"/>
          <w:sz w:val="16"/>
        </w:rPr>
        <w:t xml:space="preserve"> </w:t>
      </w:r>
      <w:r w:rsidRPr="001C34F2">
        <w:rPr>
          <w:rFonts w:asciiTheme="majorHAnsi" w:hAnsiTheme="majorHAnsi" w:cstheme="majorHAnsi"/>
          <w:b/>
          <w:iCs/>
          <w:u w:val="single"/>
        </w:rPr>
        <w:t xml:space="preserve">and </w:t>
      </w:r>
      <w:r w:rsidRPr="001C34F2">
        <w:rPr>
          <w:rFonts w:asciiTheme="majorHAnsi" w:hAnsiTheme="majorHAnsi" w:cstheme="majorHAnsi"/>
          <w:b/>
          <w:iCs/>
          <w:highlight w:val="green"/>
          <w:u w:val="single"/>
        </w:rPr>
        <w:t>unlikely to increase</w:t>
      </w:r>
      <w:r w:rsidRPr="001C34F2">
        <w:rPr>
          <w:rFonts w:asciiTheme="majorHAnsi" w:hAnsiTheme="majorHAnsi" w:cstheme="majorHAnsi"/>
          <w:b/>
          <w:iCs/>
          <w:u w:val="single"/>
        </w:rPr>
        <w:t xml:space="preserve"> substantially </w:t>
      </w:r>
      <w:r w:rsidRPr="001C34F2">
        <w:rPr>
          <w:rFonts w:asciiTheme="majorHAnsi" w:hAnsiTheme="majorHAnsi" w:cstheme="majorHAnsi"/>
          <w:b/>
          <w:iCs/>
          <w:highlight w:val="green"/>
          <w:u w:val="single"/>
        </w:rPr>
        <w:t xml:space="preserve">in the </w:t>
      </w:r>
      <w:r w:rsidRPr="001C34F2">
        <w:rPr>
          <w:rFonts w:asciiTheme="majorHAnsi" w:hAnsiTheme="majorHAnsi" w:cstheme="majorHAnsi"/>
          <w:b/>
          <w:iCs/>
          <w:u w:val="single"/>
        </w:rPr>
        <w:t xml:space="preserve">coming </w:t>
      </w:r>
      <w:r w:rsidRPr="001C34F2">
        <w:rPr>
          <w:rFonts w:asciiTheme="majorHAnsi" w:hAnsiTheme="majorHAnsi" w:cstheme="majorHAnsi"/>
          <w:b/>
          <w:iCs/>
          <w:highlight w:val="green"/>
          <w:u w:val="single"/>
        </w:rPr>
        <w:t>decade</w:t>
      </w:r>
      <w:r w:rsidRPr="001C34F2">
        <w:rPr>
          <w:rFonts w:asciiTheme="majorHAnsi" w:hAnsiTheme="majorHAnsi" w:cstheme="majorHAnsi"/>
          <w:sz w:val="16"/>
        </w:rPr>
        <w:t xml:space="preserve">. While an emissions peak is just the first and easiest step towards eventually reaching the net-zero emissions required to stop the world from continuing to warm, it </w:t>
      </w:r>
      <w:r w:rsidRPr="001C34F2">
        <w:rPr>
          <w:rFonts w:asciiTheme="majorHAnsi" w:hAnsiTheme="majorHAnsi" w:cstheme="majorHAnsi"/>
          <w:u w:val="single"/>
        </w:rPr>
        <w:t xml:space="preserve">demonstrates that linkages between emissions and economic activity are not an immutable law, but rather simply a result of our current means of energy production. </w:t>
      </w:r>
      <w:r w:rsidRPr="001C34F2">
        <w:rPr>
          <w:rFonts w:asciiTheme="majorHAnsi" w:hAnsiTheme="majorHAnsi" w:cstheme="majorHAnsi"/>
          <w:sz w:val="16"/>
        </w:rPr>
        <w:t xml:space="preserve">In recent years we have seen more and more examples of absolute decoupling — economic growth accompanied by falling CO2 emissions. </w:t>
      </w:r>
      <w:r w:rsidRPr="001C34F2">
        <w:rPr>
          <w:rFonts w:asciiTheme="majorHAnsi" w:hAnsiTheme="majorHAnsi" w:cstheme="majorHAnsi"/>
          <w:u w:val="single"/>
        </w:rPr>
        <w:t>Since 2005,</w:t>
      </w:r>
      <w:r w:rsidRPr="001C34F2">
        <w:rPr>
          <w:rFonts w:asciiTheme="majorHAnsi" w:hAnsiTheme="majorHAnsi" w:cstheme="majorHAnsi"/>
          <w:sz w:val="16"/>
        </w:rPr>
        <w:t xml:space="preserve"> </w:t>
      </w:r>
      <w:r w:rsidRPr="001C34F2">
        <w:rPr>
          <w:rFonts w:asciiTheme="majorHAnsi" w:hAnsiTheme="majorHAnsi" w:cstheme="majorHAnsi"/>
          <w:highlight w:val="green"/>
          <w:u w:val="single"/>
        </w:rPr>
        <w:t>32 countries</w:t>
      </w:r>
      <w:r w:rsidRPr="001C34F2">
        <w:rPr>
          <w:rFonts w:asciiTheme="majorHAnsi" w:hAnsiTheme="majorHAnsi" w:cstheme="majorHAnsi"/>
          <w:u w:val="single"/>
        </w:rPr>
        <w:t xml:space="preserve"> with a population of at least one million people </w:t>
      </w:r>
      <w:r w:rsidRPr="001C34F2">
        <w:rPr>
          <w:rFonts w:asciiTheme="majorHAnsi" w:hAnsiTheme="majorHAnsi" w:cstheme="majorHAnsi"/>
          <w:b/>
          <w:iCs/>
          <w:u w:val="single"/>
        </w:rPr>
        <w:t xml:space="preserve">have </w:t>
      </w:r>
      <w:proofErr w:type="gramStart"/>
      <w:r w:rsidRPr="001C34F2">
        <w:rPr>
          <w:rFonts w:asciiTheme="majorHAnsi" w:hAnsiTheme="majorHAnsi" w:cstheme="majorHAnsi"/>
          <w:b/>
          <w:iCs/>
          <w:highlight w:val="green"/>
          <w:u w:val="single"/>
        </w:rPr>
        <w:t>absolutely decoupled</w:t>
      </w:r>
      <w:proofErr w:type="gramEnd"/>
      <w:r w:rsidRPr="001C34F2">
        <w:rPr>
          <w:rFonts w:asciiTheme="majorHAnsi" w:hAnsiTheme="majorHAnsi" w:cstheme="majorHAnsi"/>
          <w:sz w:val="16"/>
        </w:rPr>
        <w:t xml:space="preserve"> emissions from economic growth, both for terrestrial emissions (those within national borders) and consumption emissions (emissions embodied in the goods consumed in a country). This includes the </w:t>
      </w:r>
      <w:r w:rsidRPr="001C34F2">
        <w:rPr>
          <w:rFonts w:asciiTheme="majorHAnsi" w:hAnsiTheme="majorHAnsi" w:cstheme="majorHAnsi"/>
          <w:u w:val="single"/>
        </w:rPr>
        <w:t>U</w:t>
      </w:r>
      <w:r w:rsidRPr="001C34F2">
        <w:rPr>
          <w:rFonts w:asciiTheme="majorHAnsi" w:hAnsiTheme="majorHAnsi" w:cstheme="majorHAnsi"/>
          <w:sz w:val="16"/>
        </w:rPr>
        <w:t xml:space="preserve">nited </w:t>
      </w:r>
      <w:r w:rsidRPr="001C34F2">
        <w:rPr>
          <w:rFonts w:asciiTheme="majorHAnsi" w:hAnsiTheme="majorHAnsi" w:cstheme="majorHAnsi"/>
          <w:u w:val="single"/>
        </w:rPr>
        <w:t>S</w:t>
      </w:r>
      <w:r w:rsidRPr="001C34F2">
        <w:rPr>
          <w:rFonts w:asciiTheme="majorHAnsi" w:hAnsiTheme="majorHAnsi" w:cstheme="majorHAnsi"/>
          <w:sz w:val="16"/>
        </w:rPr>
        <w:t xml:space="preserve">tates, </w:t>
      </w:r>
      <w:r w:rsidRPr="001C34F2">
        <w:rPr>
          <w:rFonts w:asciiTheme="majorHAnsi" w:hAnsiTheme="majorHAnsi" w:cstheme="majorHAnsi"/>
          <w:u w:val="single"/>
        </w:rPr>
        <w:t>Japan, Mexico, Germany, U</w:t>
      </w:r>
      <w:r w:rsidRPr="001C34F2">
        <w:rPr>
          <w:rFonts w:asciiTheme="majorHAnsi" w:hAnsiTheme="majorHAnsi" w:cstheme="majorHAnsi"/>
          <w:sz w:val="16"/>
        </w:rPr>
        <w:t xml:space="preserve">nited </w:t>
      </w:r>
      <w:r w:rsidRPr="001C34F2">
        <w:rPr>
          <w:rFonts w:asciiTheme="majorHAnsi" w:hAnsiTheme="majorHAnsi" w:cstheme="majorHAnsi"/>
          <w:u w:val="single"/>
        </w:rPr>
        <w:t>K</w:t>
      </w:r>
      <w:r w:rsidRPr="001C34F2">
        <w:rPr>
          <w:rFonts w:asciiTheme="majorHAnsi" w:hAnsiTheme="majorHAnsi" w:cstheme="majorHAnsi"/>
          <w:sz w:val="16"/>
        </w:rPr>
        <w:t xml:space="preserve">ingdom, </w:t>
      </w:r>
      <w:r w:rsidRPr="001C34F2">
        <w:rPr>
          <w:rFonts w:asciiTheme="majorHAnsi" w:hAnsiTheme="majorHAnsi" w:cstheme="majorHAnsi"/>
          <w:u w:val="single"/>
        </w:rPr>
        <w:t>France, Spain, Poland, Romania, Netherlands, Belgium, Portugal, Sweden, Hungary, Belarus, Austria, Bulgaria, El Salvador, Singapore, Denmark, Finland, Slovakia, Norway, Ireland, New Zealand, Croatia, Jamaica, Lithuania, Slovenia, Latvia, Estonia, and Cyprus.</w:t>
      </w:r>
      <w:r w:rsidRPr="001C34F2">
        <w:rPr>
          <w:rFonts w:asciiTheme="majorHAnsi" w:hAnsiTheme="majorHAnsi" w:cstheme="majorHAnsi"/>
          <w:sz w:val="16"/>
        </w:rPr>
        <w:t xml:space="preserve"> Figure 1, below, shows the declines in territorial emissions (blue) and increases in GDP (red). To qualify as having experienced absolute decoupling, we require countries included in this analysis to pass four separate filters: a population of at least one million (to focus the analysis on more representative cases), </w:t>
      </w:r>
      <w:r w:rsidRPr="001C34F2">
        <w:rPr>
          <w:rFonts w:asciiTheme="majorHAnsi" w:hAnsiTheme="majorHAnsi" w:cstheme="majorHAnsi"/>
          <w:u w:val="single"/>
        </w:rPr>
        <w:t>declining territorial emissions over the 2005-2019 period (based on a linear regression), declining consumption emissions, and increasing real GDP (on a purchasing power parity basis, using constant 2017 international $USD).</w:t>
      </w:r>
      <w:r w:rsidRPr="001C34F2">
        <w:rPr>
          <w:rFonts w:asciiTheme="majorHAnsi" w:hAnsiTheme="majorHAnsi" w:cstheme="majorHAnsi"/>
          <w:sz w:val="16"/>
        </w:rPr>
        <w:t xml:space="preserve"> We chose not to include 2020 in this analysis because it is not particularly representative of longer-term trends, and consumption and territorial emissions estimates are not yet available for many countries. There is a wide range of rates of economic growth between 2005-2019 among countries experiencing absolute decoupling. Somewhat counterintuitively, there is no significant relationship between the rate of economic growth and the magnitude of emissions reductions within the group. </w:t>
      </w:r>
      <w:r w:rsidRPr="001C34F2">
        <w:rPr>
          <w:rFonts w:asciiTheme="majorHAnsi" w:hAnsiTheme="majorHAnsi" w:cstheme="majorHAnsi"/>
          <w:b/>
          <w:iCs/>
          <w:u w:val="single"/>
        </w:rPr>
        <w:t xml:space="preserve">While it is unlikely that there is not at least some linkage between the two factors, there are plenty of examples of countries (e.g., Singapore, Romania, and Ireland) experiencing both extremely rapid economic growth and large reductions in CO2 emissions. </w:t>
      </w:r>
      <w:r w:rsidRPr="001C34F2">
        <w:rPr>
          <w:rFonts w:asciiTheme="majorHAnsi" w:hAnsiTheme="majorHAnsi" w:cstheme="majorHAnsi"/>
          <w:sz w:val="16"/>
        </w:rPr>
        <w:t xml:space="preserve">One of the </w:t>
      </w:r>
      <w:r w:rsidRPr="001C34F2">
        <w:rPr>
          <w:rFonts w:asciiTheme="majorHAnsi" w:hAnsiTheme="majorHAnsi" w:cstheme="majorHAnsi"/>
          <w:u w:val="single"/>
        </w:rPr>
        <w:t>primary criticisms of</w:t>
      </w:r>
      <w:r w:rsidRPr="001C34F2">
        <w:rPr>
          <w:rFonts w:asciiTheme="majorHAnsi" w:hAnsiTheme="majorHAnsi" w:cstheme="majorHAnsi"/>
          <w:sz w:val="16"/>
        </w:rPr>
        <w:t xml:space="preserve"> some prior analyses of absolute </w:t>
      </w:r>
      <w:r w:rsidRPr="001C34F2">
        <w:rPr>
          <w:rFonts w:asciiTheme="majorHAnsi" w:hAnsiTheme="majorHAnsi" w:cstheme="majorHAnsi"/>
          <w:u w:val="single"/>
        </w:rPr>
        <w:t>decoupling is</w:t>
      </w:r>
      <w:r w:rsidRPr="001C34F2">
        <w:rPr>
          <w:rFonts w:asciiTheme="majorHAnsi" w:hAnsiTheme="majorHAnsi" w:cstheme="majorHAnsi"/>
          <w:sz w:val="16"/>
        </w:rPr>
        <w:t xml:space="preserve"> that they ignore </w:t>
      </w:r>
      <w:r w:rsidRPr="001C34F2">
        <w:rPr>
          <w:rFonts w:asciiTheme="majorHAnsi" w:hAnsiTheme="majorHAnsi" w:cstheme="majorHAnsi"/>
          <w:b/>
          <w:iCs/>
          <w:u w:val="single"/>
        </w:rPr>
        <w:t>leakage</w:t>
      </w:r>
      <w:r w:rsidRPr="001C34F2">
        <w:rPr>
          <w:rFonts w:asciiTheme="majorHAnsi" w:hAnsiTheme="majorHAnsi" w:cstheme="majorHAnsi"/>
          <w:sz w:val="16"/>
        </w:rPr>
        <w:t xml:space="preserve">. Specifically, the offshoring of manufacturing from high-income countries over the past three decades to countries like China has led to “illusory” drops in emissions, where the emissions associated with high-income country consumption are simply shipped overseas and no longer show up in territorial emissions accounting. There is some truth in this critique, as there was a large increase in emissions embodied in imports from developing countries between 1990 and 2005. After 2005, however, </w:t>
      </w:r>
      <w:r w:rsidRPr="001C34F2">
        <w:rPr>
          <w:rFonts w:asciiTheme="majorHAnsi" w:hAnsiTheme="majorHAnsi" w:cstheme="majorHAnsi"/>
          <w:u w:val="single"/>
        </w:rPr>
        <w:t xml:space="preserve">structural changes in China and a growing domestic market led to a reversal of these trends; the </w:t>
      </w:r>
      <w:proofErr w:type="gramStart"/>
      <w:r w:rsidRPr="001C34F2">
        <w:rPr>
          <w:rFonts w:asciiTheme="majorHAnsi" w:hAnsiTheme="majorHAnsi" w:cstheme="majorHAnsi"/>
          <w:u w:val="single"/>
        </w:rPr>
        <w:t>amount</w:t>
      </w:r>
      <w:proofErr w:type="gramEnd"/>
      <w:r w:rsidRPr="001C34F2">
        <w:rPr>
          <w:rFonts w:asciiTheme="majorHAnsi" w:hAnsiTheme="majorHAnsi" w:cstheme="majorHAnsi"/>
          <w:u w:val="single"/>
        </w:rPr>
        <w:t xml:space="preserve"> of </w:t>
      </w:r>
      <w:r w:rsidRPr="001C34F2">
        <w:rPr>
          <w:rFonts w:asciiTheme="majorHAnsi" w:hAnsiTheme="majorHAnsi" w:cstheme="majorHAnsi"/>
          <w:highlight w:val="green"/>
          <w:u w:val="single"/>
        </w:rPr>
        <w:t xml:space="preserve">emissions </w:t>
      </w:r>
      <w:r w:rsidRPr="001C34F2">
        <w:rPr>
          <w:rFonts w:asciiTheme="majorHAnsi" w:hAnsiTheme="majorHAnsi" w:cstheme="majorHAnsi"/>
          <w:u w:val="single"/>
        </w:rPr>
        <w:t xml:space="preserve">“exported” from developed countries to developing countries </w:t>
      </w:r>
      <w:r w:rsidRPr="001C34F2">
        <w:rPr>
          <w:rFonts w:asciiTheme="majorHAnsi" w:hAnsiTheme="majorHAnsi" w:cstheme="majorHAnsi"/>
          <w:b/>
          <w:iCs/>
          <w:highlight w:val="green"/>
          <w:u w:val="single"/>
        </w:rPr>
        <w:t>has</w:t>
      </w:r>
      <w:r w:rsidRPr="001C34F2">
        <w:rPr>
          <w:rFonts w:asciiTheme="majorHAnsi" w:hAnsiTheme="majorHAnsi" w:cstheme="majorHAnsi"/>
          <w:b/>
          <w:iCs/>
          <w:u w:val="single"/>
        </w:rPr>
        <w:t xml:space="preserve"> actually </w:t>
      </w:r>
      <w:r w:rsidRPr="001C34F2">
        <w:rPr>
          <w:rFonts w:asciiTheme="majorHAnsi" w:hAnsiTheme="majorHAnsi" w:cstheme="majorHAnsi"/>
          <w:b/>
          <w:iCs/>
          <w:highlight w:val="green"/>
          <w:u w:val="single"/>
        </w:rPr>
        <w:t>declined</w:t>
      </w:r>
      <w:r w:rsidRPr="001C34F2">
        <w:rPr>
          <w:rFonts w:asciiTheme="majorHAnsi" w:hAnsiTheme="majorHAnsi" w:cstheme="majorHAnsi"/>
          <w:b/>
          <w:iCs/>
          <w:u w:val="single"/>
        </w:rPr>
        <w:t xml:space="preserve"> over the past 15 years. </w:t>
      </w:r>
      <w:r w:rsidRPr="001C34F2">
        <w:rPr>
          <w:rFonts w:asciiTheme="majorHAnsi" w:hAnsiTheme="majorHAnsi" w:cstheme="majorHAnsi"/>
          <w:sz w:val="16"/>
        </w:rPr>
        <w:t xml:space="preserve">This means that, for many countries, </w:t>
      </w:r>
      <w:r w:rsidRPr="001C34F2">
        <w:rPr>
          <w:rFonts w:asciiTheme="majorHAnsi" w:hAnsiTheme="majorHAnsi" w:cstheme="majorHAnsi"/>
          <w:u w:val="single"/>
        </w:rPr>
        <w:t>both territorial emissions and consumption emissions</w:t>
      </w:r>
      <w:r w:rsidRPr="001C34F2">
        <w:rPr>
          <w:rFonts w:asciiTheme="majorHAnsi" w:hAnsiTheme="majorHAnsi" w:cstheme="majorHAnsi"/>
          <w:sz w:val="16"/>
        </w:rPr>
        <w:t xml:space="preserve"> (which include any emissions “exported” to other countries) </w:t>
      </w:r>
      <w:r w:rsidRPr="001C34F2">
        <w:rPr>
          <w:rFonts w:asciiTheme="majorHAnsi" w:hAnsiTheme="majorHAnsi" w:cstheme="majorHAnsi"/>
          <w:b/>
          <w:iCs/>
          <w:u w:val="single"/>
        </w:rPr>
        <w:t>have jointly declined</w:t>
      </w:r>
      <w:r w:rsidRPr="001C34F2">
        <w:rPr>
          <w:rFonts w:asciiTheme="majorHAnsi" w:hAnsiTheme="majorHAnsi" w:cstheme="majorHAnsi"/>
          <w:sz w:val="16"/>
        </w:rPr>
        <w:t xml:space="preserve">. In fact, on average, consumption emissions have been declining slightly faster than territorial emissions since 2005 in the 32 countries we identify as experiencing absolute decoupling. Figure 2, below, shows the change in consumption emissions (teal) and GDP (red) between 2005 and 2019. There is a </w:t>
      </w:r>
      <w:proofErr w:type="gramStart"/>
      <w:r w:rsidRPr="001C34F2">
        <w:rPr>
          <w:rFonts w:asciiTheme="majorHAnsi" w:hAnsiTheme="majorHAnsi" w:cstheme="majorHAnsi"/>
          <w:sz w:val="16"/>
        </w:rPr>
        <w:t>pretty wide</w:t>
      </w:r>
      <w:proofErr w:type="gramEnd"/>
      <w:r w:rsidRPr="001C34F2">
        <w:rPr>
          <w:rFonts w:asciiTheme="majorHAnsi" w:hAnsiTheme="majorHAnsi" w:cstheme="majorHAnsi"/>
          <w:sz w:val="16"/>
        </w:rPr>
        <w:t xml:space="preserve"> variation in the extent to which these countries have reduced their territorial and consumption emissions since 2005. Some countries — such as the UK, Denmark, Finland, and Singapore – have seen territorial emissions fall faster than consumption emissions, while the US, Japan, Germany, and Spain (among others) have seen consumption emissions fall faster. Figure 3 shows reductions in consumption and territorial emissions for each country, with the size of the dot representing the size of the population in 2019. </w:t>
      </w:r>
      <w:r w:rsidRPr="001C34F2">
        <w:rPr>
          <w:rFonts w:asciiTheme="majorHAnsi" w:hAnsiTheme="majorHAnsi" w:cstheme="majorHAnsi"/>
          <w:b/>
          <w:iCs/>
          <w:highlight w:val="green"/>
          <w:u w:val="single"/>
        </w:rPr>
        <w:t>Absolute decoupling is possible</w:t>
      </w:r>
      <w:r w:rsidRPr="001C34F2">
        <w:rPr>
          <w:rFonts w:asciiTheme="majorHAnsi" w:hAnsiTheme="majorHAnsi" w:cstheme="majorHAnsi"/>
          <w:b/>
          <w:iCs/>
          <w:u w:val="single"/>
        </w:rPr>
        <w:t>.</w:t>
      </w:r>
      <w:r w:rsidRPr="001C34F2">
        <w:rPr>
          <w:rFonts w:asciiTheme="majorHAnsi" w:hAnsiTheme="majorHAnsi" w:cstheme="majorHAnsi"/>
          <w:sz w:val="16"/>
        </w:rPr>
        <w:t xml:space="preserve"> </w:t>
      </w:r>
      <w:r w:rsidRPr="001C34F2">
        <w:rPr>
          <w:rFonts w:asciiTheme="majorHAnsi" w:hAnsiTheme="majorHAnsi" w:cstheme="majorHAnsi"/>
          <w:u w:val="single"/>
        </w:rPr>
        <w:t>There is no physical law requiring economic growth — and broader increases in human wellbeing — to necessarily be linked to CO2 emissions</w:t>
      </w:r>
      <w:r w:rsidRPr="001C34F2">
        <w:rPr>
          <w:rFonts w:asciiTheme="majorHAnsi" w:hAnsiTheme="majorHAnsi" w:cstheme="majorHAnsi"/>
          <w:sz w:val="16"/>
        </w:rPr>
        <w:t xml:space="preserve">. </w:t>
      </w:r>
      <w:proofErr w:type="gramStart"/>
      <w:r w:rsidRPr="001C34F2">
        <w:rPr>
          <w:rFonts w:asciiTheme="majorHAnsi" w:hAnsiTheme="majorHAnsi" w:cstheme="majorHAnsi"/>
          <w:sz w:val="16"/>
        </w:rPr>
        <w:t>All of</w:t>
      </w:r>
      <w:proofErr w:type="gramEnd"/>
      <w:r w:rsidRPr="001C34F2">
        <w:rPr>
          <w:rFonts w:asciiTheme="majorHAnsi" w:hAnsiTheme="majorHAnsi" w:cstheme="majorHAnsi"/>
          <w:sz w:val="16"/>
        </w:rPr>
        <w:t xml:space="preserve"> the </w:t>
      </w:r>
      <w:r w:rsidRPr="001C34F2">
        <w:rPr>
          <w:rFonts w:asciiTheme="majorHAnsi" w:hAnsiTheme="majorHAnsi" w:cstheme="majorHAnsi"/>
          <w:b/>
          <w:iCs/>
          <w:highlight w:val="green"/>
          <w:u w:val="single"/>
        </w:rPr>
        <w:t xml:space="preserve">services </w:t>
      </w:r>
      <w:r w:rsidRPr="001C34F2">
        <w:rPr>
          <w:rFonts w:asciiTheme="majorHAnsi" w:hAnsiTheme="majorHAnsi" w:cstheme="majorHAnsi"/>
          <w:b/>
          <w:iCs/>
          <w:u w:val="single"/>
        </w:rPr>
        <w:t>that we rely on today that emit fossil fuels</w:t>
      </w:r>
      <w:r w:rsidRPr="001C34F2">
        <w:rPr>
          <w:rFonts w:asciiTheme="majorHAnsi" w:hAnsiTheme="majorHAnsi" w:cstheme="majorHAnsi"/>
          <w:sz w:val="16"/>
        </w:rPr>
        <w:t xml:space="preserve"> — electricity, transportation, heating, food — </w:t>
      </w:r>
      <w:r w:rsidRPr="001C34F2">
        <w:rPr>
          <w:rFonts w:asciiTheme="majorHAnsi" w:hAnsiTheme="majorHAnsi" w:cstheme="majorHAnsi"/>
          <w:u w:val="single"/>
        </w:rPr>
        <w:t>can</w:t>
      </w:r>
      <w:r w:rsidRPr="001C34F2">
        <w:rPr>
          <w:rFonts w:asciiTheme="majorHAnsi" w:hAnsiTheme="majorHAnsi" w:cstheme="majorHAnsi"/>
          <w:sz w:val="16"/>
        </w:rPr>
        <w:t xml:space="preserve"> in principle </w:t>
      </w:r>
      <w:r w:rsidRPr="001C34F2">
        <w:rPr>
          <w:rFonts w:asciiTheme="majorHAnsi" w:hAnsiTheme="majorHAnsi" w:cstheme="majorHAnsi"/>
          <w:b/>
          <w:iCs/>
          <w:u w:val="single"/>
        </w:rPr>
        <w:t xml:space="preserve">be </w:t>
      </w:r>
      <w:r w:rsidRPr="001C34F2">
        <w:rPr>
          <w:rFonts w:asciiTheme="majorHAnsi" w:hAnsiTheme="majorHAnsi" w:cstheme="majorHAnsi"/>
          <w:b/>
          <w:iCs/>
          <w:highlight w:val="green"/>
          <w:u w:val="single"/>
        </w:rPr>
        <w:t>replaced by</w:t>
      </w:r>
      <w:r w:rsidRPr="001C34F2">
        <w:rPr>
          <w:rFonts w:asciiTheme="majorHAnsi" w:hAnsiTheme="majorHAnsi" w:cstheme="majorHAnsi"/>
          <w:b/>
          <w:iCs/>
          <w:u w:val="single"/>
        </w:rPr>
        <w:t xml:space="preserve"> near-</w:t>
      </w:r>
      <w:r w:rsidRPr="001C34F2">
        <w:rPr>
          <w:rFonts w:asciiTheme="majorHAnsi" w:hAnsiTheme="majorHAnsi" w:cstheme="majorHAnsi"/>
          <w:b/>
          <w:iCs/>
          <w:highlight w:val="green"/>
          <w:u w:val="single"/>
        </w:rPr>
        <w:t>zero carbon alternatives</w:t>
      </w:r>
      <w:r w:rsidRPr="001C34F2">
        <w:rPr>
          <w:rFonts w:asciiTheme="majorHAnsi" w:hAnsiTheme="majorHAnsi" w:cstheme="majorHAnsi"/>
          <w:sz w:val="16"/>
        </w:rPr>
        <w:t>, though these are more mature in some sectors (electricity, transportation, buildings) than in others (industrial processes, agriculture).</w:t>
      </w:r>
    </w:p>
    <w:p w14:paraId="6C25E08A" w14:textId="257589FF" w:rsidR="009043AA" w:rsidRPr="001C34F2" w:rsidRDefault="00A53AEA" w:rsidP="009043AA">
      <w:pPr>
        <w:pStyle w:val="Heading4"/>
        <w:rPr>
          <w:rFonts w:asciiTheme="majorHAnsi" w:hAnsiTheme="majorHAnsi" w:cstheme="majorHAnsi"/>
          <w:bCs w:val="0"/>
        </w:rPr>
      </w:pPr>
      <w:r>
        <w:rPr>
          <w:rFonts w:asciiTheme="majorHAnsi" w:hAnsiTheme="majorHAnsi" w:cstheme="majorHAnsi"/>
        </w:rPr>
        <w:lastRenderedPageBreak/>
        <w:t xml:space="preserve">3] </w:t>
      </w:r>
      <w:r w:rsidR="009043AA" w:rsidRPr="001C34F2">
        <w:rPr>
          <w:rFonts w:asciiTheme="majorHAnsi" w:hAnsiTheme="majorHAnsi" w:cstheme="majorHAnsi"/>
        </w:rPr>
        <w:t xml:space="preserve">Tech </w:t>
      </w:r>
      <w:proofErr w:type="spellStart"/>
      <w:r w:rsidR="009043AA" w:rsidRPr="001C34F2">
        <w:rPr>
          <w:rFonts w:asciiTheme="majorHAnsi" w:hAnsiTheme="majorHAnsi" w:cstheme="majorHAnsi"/>
        </w:rPr>
        <w:t>demat</w:t>
      </w:r>
      <w:proofErr w:type="spellEnd"/>
    </w:p>
    <w:p w14:paraId="0423FF6E" w14:textId="77777777" w:rsidR="009043AA" w:rsidRPr="001C34F2" w:rsidRDefault="009043AA" w:rsidP="009043AA">
      <w:pPr>
        <w:rPr>
          <w:rFonts w:asciiTheme="majorHAnsi" w:hAnsiTheme="majorHAnsi" w:cstheme="majorHAnsi"/>
        </w:rPr>
      </w:pPr>
      <w:r w:rsidRPr="001C34F2">
        <w:rPr>
          <w:rFonts w:asciiTheme="majorHAnsi" w:hAnsiTheme="majorHAnsi" w:cstheme="majorHAnsi"/>
          <w:b/>
          <w:bCs/>
          <w:sz w:val="26"/>
        </w:rPr>
        <w:t>McAfee 19</w:t>
      </w:r>
      <w:r w:rsidRPr="001C34F2">
        <w:rPr>
          <w:rFonts w:asciiTheme="majorHAnsi" w:hAnsiTheme="majorHAnsi" w:cstheme="majorHAnsi"/>
        </w:rPr>
        <w:t>, *Andrew Paul McAfee, a principal research scientist at MIT, is cofounder and codirector of the MIT Initiative on the Digital Economy at the MIT Sloan School of Management; (2019, “More from Less: The Surprising Story of How We Learned to Prosper Using Fewer Resources and What Happens Next”, https://b-ok.cc/book/5327561/8acdbe)</w:t>
      </w:r>
    </w:p>
    <w:p w14:paraId="740AC4A6" w14:textId="77777777" w:rsidR="009043AA" w:rsidRPr="001C34F2" w:rsidRDefault="009043AA" w:rsidP="009043AA">
      <w:pPr>
        <w:rPr>
          <w:rFonts w:asciiTheme="majorHAnsi" w:hAnsiTheme="majorHAnsi" w:cstheme="majorHAnsi"/>
          <w:sz w:val="16"/>
        </w:rPr>
      </w:pPr>
      <w:r w:rsidRPr="001C34F2">
        <w:rPr>
          <w:rFonts w:asciiTheme="majorHAnsi" w:hAnsiTheme="majorHAnsi" w:cstheme="majorHAnsi"/>
          <w:u w:val="single"/>
        </w:rPr>
        <w:t xml:space="preserve">There is </w:t>
      </w:r>
      <w:r w:rsidRPr="001C34F2">
        <w:rPr>
          <w:rFonts w:asciiTheme="majorHAnsi" w:hAnsiTheme="majorHAnsi" w:cstheme="majorHAnsi"/>
          <w:b/>
          <w:iCs/>
          <w:u w:val="single"/>
        </w:rPr>
        <w:t>no shortage</w:t>
      </w:r>
      <w:r w:rsidRPr="001C34F2">
        <w:rPr>
          <w:rFonts w:asciiTheme="majorHAnsi" w:hAnsiTheme="majorHAnsi" w:cstheme="majorHAnsi"/>
          <w:u w:val="single"/>
        </w:rPr>
        <w:t xml:space="preserve"> of examples of dematerialization</w:t>
      </w:r>
      <w:r w:rsidRPr="001C34F2">
        <w:rPr>
          <w:rFonts w:asciiTheme="majorHAnsi" w:hAnsiTheme="majorHAnsi" w:cstheme="majorHAnsi"/>
          <w:sz w:val="16"/>
        </w:rPr>
        <w:t>. I chose the ones in this chapter because they illustrate a set of fundamental principles at the intersection of business, economics, innovation, and our impact on our planet. They are:</w:t>
      </w:r>
    </w:p>
    <w:p w14:paraId="5C26FC27" w14:textId="77777777" w:rsidR="009043AA" w:rsidRPr="001C34F2" w:rsidRDefault="009043AA" w:rsidP="009043AA">
      <w:pPr>
        <w:rPr>
          <w:rFonts w:asciiTheme="majorHAnsi" w:hAnsiTheme="majorHAnsi" w:cstheme="majorHAnsi"/>
          <w:sz w:val="16"/>
        </w:rPr>
      </w:pPr>
      <w:r w:rsidRPr="001C34F2">
        <w:rPr>
          <w:rFonts w:asciiTheme="majorHAnsi" w:hAnsiTheme="majorHAnsi" w:cstheme="majorHAnsi"/>
          <w:u w:val="single"/>
        </w:rPr>
        <w:t>We do want more all the time</w:t>
      </w:r>
      <w:r w:rsidRPr="001C34F2">
        <w:rPr>
          <w:rFonts w:asciiTheme="majorHAnsi" w:hAnsiTheme="majorHAnsi" w:cstheme="majorHAnsi"/>
          <w:sz w:val="16"/>
        </w:rPr>
        <w:t xml:space="preserve">, </w:t>
      </w:r>
      <w:r w:rsidRPr="001C34F2">
        <w:rPr>
          <w:rFonts w:asciiTheme="majorHAnsi" w:hAnsiTheme="majorHAnsi" w:cstheme="majorHAnsi"/>
          <w:u w:val="single"/>
        </w:rPr>
        <w:t xml:space="preserve">but </w:t>
      </w:r>
      <w:r w:rsidRPr="001C34F2">
        <w:rPr>
          <w:rFonts w:asciiTheme="majorHAnsi" w:hAnsiTheme="majorHAnsi" w:cstheme="majorHAnsi"/>
          <w:b/>
          <w:iCs/>
          <w:u w:val="single"/>
        </w:rPr>
        <w:t>not more resources</w:t>
      </w:r>
      <w:r w:rsidRPr="001C34F2">
        <w:rPr>
          <w:rFonts w:asciiTheme="majorHAnsi" w:hAnsiTheme="majorHAnsi" w:cstheme="majorHAnsi"/>
          <w:sz w:val="16"/>
        </w:rPr>
        <w:t xml:space="preserve">. Alfred Marshall was right, but William Jevons was wrong. </w:t>
      </w:r>
      <w:r w:rsidRPr="001C34F2">
        <w:rPr>
          <w:rFonts w:asciiTheme="majorHAnsi" w:hAnsiTheme="majorHAnsi" w:cstheme="majorHAnsi"/>
          <w:u w:val="single"/>
        </w:rPr>
        <w:t>Our wants and desires keep growing</w:t>
      </w:r>
      <w:r w:rsidRPr="001C34F2">
        <w:rPr>
          <w:rFonts w:asciiTheme="majorHAnsi" w:hAnsiTheme="majorHAnsi" w:cstheme="majorHAnsi"/>
          <w:sz w:val="16"/>
        </w:rPr>
        <w:t xml:space="preserve">, evidently without end, and therefore so do our economies. But </w:t>
      </w:r>
      <w:r w:rsidRPr="001C34F2">
        <w:rPr>
          <w:rFonts w:asciiTheme="majorHAnsi" w:hAnsiTheme="majorHAnsi" w:cstheme="majorHAnsi"/>
          <w:u w:val="single"/>
        </w:rPr>
        <w:t xml:space="preserve">our use of the earth’s resources </w:t>
      </w:r>
      <w:r w:rsidRPr="001C34F2">
        <w:rPr>
          <w:rFonts w:asciiTheme="majorHAnsi" w:hAnsiTheme="majorHAnsi" w:cstheme="majorHAnsi"/>
          <w:b/>
          <w:iCs/>
          <w:u w:val="single"/>
        </w:rPr>
        <w:t>does not</w:t>
      </w:r>
      <w:r w:rsidRPr="001C34F2">
        <w:rPr>
          <w:rFonts w:asciiTheme="majorHAnsi" w:hAnsiTheme="majorHAnsi" w:cstheme="majorHAnsi"/>
          <w:sz w:val="16"/>
        </w:rPr>
        <w:t>. We do want more beverage options, but we don’t want to keep using more aluminum in drink cans. We want to communicate and compute and listen to music, but we don’t want an arsenal of gadgets; we’re happy with a single smartphone. As our population increases, we want more food, but we don’t have any desire to consume more fertilizer or use more land for crops.</w:t>
      </w:r>
    </w:p>
    <w:p w14:paraId="5EA45B14" w14:textId="77777777" w:rsidR="009043AA" w:rsidRPr="001C34F2" w:rsidRDefault="009043AA" w:rsidP="009043AA">
      <w:pPr>
        <w:rPr>
          <w:rFonts w:asciiTheme="majorHAnsi" w:hAnsiTheme="majorHAnsi" w:cstheme="majorHAnsi"/>
          <w:sz w:val="16"/>
        </w:rPr>
      </w:pPr>
      <w:r w:rsidRPr="001C34F2">
        <w:rPr>
          <w:rFonts w:asciiTheme="majorHAnsi" w:hAnsiTheme="majorHAnsi" w:cstheme="majorHAnsi"/>
          <w:sz w:val="16"/>
        </w:rPr>
        <w:t xml:space="preserve">Jevons was correct at the time he wrote that total British demand for coal was increasing even though steam engines were becoming much more efficient. He was right, in other words, that the price elasticity of demand for coal-supplied power was greater than one in the 1860s. But he was wrong to conclude that this would be permanent. </w:t>
      </w:r>
      <w:r w:rsidRPr="001C34F2">
        <w:rPr>
          <w:rFonts w:asciiTheme="majorHAnsi" w:hAnsiTheme="majorHAnsi" w:cstheme="majorHAnsi"/>
          <w:u w:val="single"/>
        </w:rPr>
        <w:t xml:space="preserve">Elasticities of </w:t>
      </w:r>
      <w:r w:rsidRPr="001C34F2">
        <w:rPr>
          <w:rFonts w:asciiTheme="majorHAnsi" w:hAnsiTheme="majorHAnsi" w:cstheme="majorHAnsi"/>
          <w:highlight w:val="green"/>
          <w:u w:val="single"/>
        </w:rPr>
        <w:t>demand</w:t>
      </w:r>
      <w:r w:rsidRPr="001C34F2">
        <w:rPr>
          <w:rFonts w:asciiTheme="majorHAnsi" w:hAnsiTheme="majorHAnsi" w:cstheme="majorHAnsi"/>
          <w:sz w:val="16"/>
        </w:rPr>
        <w:t xml:space="preserve"> can </w:t>
      </w:r>
      <w:r w:rsidRPr="001C34F2">
        <w:rPr>
          <w:rFonts w:asciiTheme="majorHAnsi" w:hAnsiTheme="majorHAnsi" w:cstheme="majorHAnsi"/>
          <w:highlight w:val="green"/>
          <w:u w:val="single"/>
        </w:rPr>
        <w:t>change</w:t>
      </w:r>
      <w:r w:rsidRPr="001C34F2">
        <w:rPr>
          <w:rFonts w:asciiTheme="majorHAnsi" w:hAnsiTheme="majorHAnsi" w:cstheme="majorHAnsi"/>
          <w:u w:val="single"/>
        </w:rPr>
        <w:t xml:space="preserve"> over time </w:t>
      </w:r>
      <w:r w:rsidRPr="001C34F2">
        <w:rPr>
          <w:rFonts w:asciiTheme="majorHAnsi" w:hAnsiTheme="majorHAnsi" w:cstheme="majorHAnsi"/>
          <w:highlight w:val="green"/>
          <w:u w:val="single"/>
        </w:rPr>
        <w:t>for</w:t>
      </w:r>
      <w:r w:rsidRPr="001C34F2">
        <w:rPr>
          <w:rFonts w:asciiTheme="majorHAnsi" w:hAnsiTheme="majorHAnsi" w:cstheme="majorHAnsi"/>
          <w:u w:val="single"/>
        </w:rPr>
        <w:t xml:space="preserve"> several reasons</w:t>
      </w:r>
      <w:r w:rsidRPr="001C34F2">
        <w:rPr>
          <w:rFonts w:asciiTheme="majorHAnsi" w:hAnsiTheme="majorHAnsi" w:cstheme="majorHAnsi"/>
          <w:sz w:val="16"/>
        </w:rPr>
        <w:t xml:space="preserve">, </w:t>
      </w:r>
      <w:r w:rsidRPr="001C34F2">
        <w:rPr>
          <w:rFonts w:asciiTheme="majorHAnsi" w:hAnsiTheme="majorHAnsi" w:cstheme="majorHAnsi"/>
          <w:u w:val="single"/>
        </w:rPr>
        <w:t xml:space="preserve">the most fundamental of which is </w:t>
      </w:r>
      <w:r w:rsidRPr="001C34F2">
        <w:rPr>
          <w:rFonts w:asciiTheme="majorHAnsi" w:hAnsiTheme="majorHAnsi" w:cstheme="majorHAnsi"/>
          <w:b/>
          <w:iCs/>
          <w:highlight w:val="green"/>
          <w:u w:val="single"/>
        </w:rPr>
        <w:t>tech</w:t>
      </w:r>
      <w:r w:rsidRPr="001C34F2">
        <w:rPr>
          <w:rFonts w:asciiTheme="majorHAnsi" w:hAnsiTheme="majorHAnsi" w:cstheme="majorHAnsi"/>
          <w:b/>
          <w:iCs/>
          <w:u w:val="single"/>
        </w:rPr>
        <w:t>nological change</w:t>
      </w:r>
      <w:r w:rsidRPr="001C34F2">
        <w:rPr>
          <w:rFonts w:asciiTheme="majorHAnsi" w:hAnsiTheme="majorHAnsi" w:cstheme="majorHAnsi"/>
          <w:sz w:val="16"/>
        </w:rPr>
        <w:t xml:space="preserve">. Coal provides a clear example of this. </w:t>
      </w:r>
      <w:r w:rsidRPr="001C34F2">
        <w:rPr>
          <w:rFonts w:asciiTheme="majorHAnsi" w:hAnsiTheme="majorHAnsi" w:cstheme="majorHAnsi"/>
          <w:u w:val="single"/>
        </w:rPr>
        <w:t>When fracking made</w:t>
      </w:r>
      <w:r w:rsidRPr="001C34F2">
        <w:rPr>
          <w:rFonts w:asciiTheme="majorHAnsi" w:hAnsiTheme="majorHAnsi" w:cstheme="majorHAnsi"/>
          <w:sz w:val="16"/>
        </w:rPr>
        <w:t xml:space="preserve"> natural </w:t>
      </w:r>
      <w:r w:rsidRPr="001C34F2">
        <w:rPr>
          <w:rFonts w:asciiTheme="majorHAnsi" w:hAnsiTheme="majorHAnsi" w:cstheme="majorHAnsi"/>
          <w:u w:val="single"/>
        </w:rPr>
        <w:t>gas</w:t>
      </w:r>
      <w:r w:rsidRPr="001C34F2">
        <w:rPr>
          <w:rFonts w:asciiTheme="majorHAnsi" w:hAnsiTheme="majorHAnsi" w:cstheme="majorHAnsi"/>
          <w:sz w:val="16"/>
        </w:rPr>
        <w:t xml:space="preserve"> much </w:t>
      </w:r>
      <w:r w:rsidRPr="001C34F2">
        <w:rPr>
          <w:rFonts w:asciiTheme="majorHAnsi" w:hAnsiTheme="majorHAnsi" w:cstheme="majorHAnsi"/>
          <w:u w:val="single"/>
        </w:rPr>
        <w:t>cheaper</w:t>
      </w:r>
      <w:r w:rsidRPr="001C34F2">
        <w:rPr>
          <w:rFonts w:asciiTheme="majorHAnsi" w:hAnsiTheme="majorHAnsi" w:cstheme="majorHAnsi"/>
          <w:sz w:val="16"/>
        </w:rPr>
        <w:t xml:space="preserve">, </w:t>
      </w:r>
      <w:r w:rsidRPr="001C34F2">
        <w:rPr>
          <w:rFonts w:asciiTheme="majorHAnsi" w:hAnsiTheme="majorHAnsi" w:cstheme="majorHAnsi"/>
          <w:u w:val="single"/>
        </w:rPr>
        <w:t xml:space="preserve">total </w:t>
      </w:r>
      <w:r w:rsidRPr="001C34F2">
        <w:rPr>
          <w:rFonts w:asciiTheme="majorHAnsi" w:hAnsiTheme="majorHAnsi" w:cstheme="majorHAnsi"/>
          <w:b/>
          <w:iCs/>
          <w:u w:val="single"/>
        </w:rPr>
        <w:t>demand</w:t>
      </w:r>
      <w:r w:rsidRPr="001C34F2">
        <w:rPr>
          <w:rFonts w:asciiTheme="majorHAnsi" w:hAnsiTheme="majorHAnsi" w:cstheme="majorHAnsi"/>
          <w:u w:val="single"/>
        </w:rPr>
        <w:t xml:space="preserve"> for coal in the United States </w:t>
      </w:r>
      <w:r w:rsidRPr="001C34F2">
        <w:rPr>
          <w:rFonts w:asciiTheme="majorHAnsi" w:hAnsiTheme="majorHAnsi" w:cstheme="majorHAnsi"/>
          <w:b/>
          <w:iCs/>
          <w:u w:val="single"/>
        </w:rPr>
        <w:t>went down</w:t>
      </w:r>
      <w:r w:rsidRPr="001C34F2">
        <w:rPr>
          <w:rFonts w:asciiTheme="majorHAnsi" w:hAnsiTheme="majorHAnsi" w:cstheme="majorHAnsi"/>
          <w:u w:val="single"/>
        </w:rPr>
        <w:t xml:space="preserve"> even though its price decreased</w:t>
      </w:r>
      <w:r w:rsidRPr="001C34F2">
        <w:rPr>
          <w:rFonts w:asciiTheme="majorHAnsi" w:hAnsiTheme="majorHAnsi" w:cstheme="majorHAnsi"/>
          <w:sz w:val="16"/>
        </w:rPr>
        <w:t>.</w:t>
      </w:r>
    </w:p>
    <w:p w14:paraId="6246F238" w14:textId="77777777" w:rsidR="009043AA" w:rsidRPr="001C34F2" w:rsidRDefault="009043AA" w:rsidP="009043AA">
      <w:pPr>
        <w:rPr>
          <w:rFonts w:asciiTheme="majorHAnsi" w:hAnsiTheme="majorHAnsi" w:cstheme="majorHAnsi"/>
          <w:sz w:val="16"/>
        </w:rPr>
      </w:pPr>
      <w:r w:rsidRPr="001C34F2">
        <w:rPr>
          <w:rFonts w:asciiTheme="majorHAnsi" w:hAnsiTheme="majorHAnsi" w:cstheme="majorHAnsi"/>
          <w:u w:val="single"/>
        </w:rPr>
        <w:t xml:space="preserve">With the help of </w:t>
      </w:r>
      <w:r w:rsidRPr="001C34F2">
        <w:rPr>
          <w:rFonts w:asciiTheme="majorHAnsi" w:hAnsiTheme="majorHAnsi" w:cstheme="majorHAnsi"/>
          <w:b/>
          <w:iCs/>
          <w:u w:val="single"/>
        </w:rPr>
        <w:t>innovation</w:t>
      </w:r>
      <w:r w:rsidRPr="001C34F2">
        <w:rPr>
          <w:rFonts w:asciiTheme="majorHAnsi" w:hAnsiTheme="majorHAnsi" w:cstheme="majorHAnsi"/>
          <w:u w:val="single"/>
        </w:rPr>
        <w:t xml:space="preserve"> and </w:t>
      </w:r>
      <w:r w:rsidRPr="001C34F2">
        <w:rPr>
          <w:rFonts w:asciiTheme="majorHAnsi" w:hAnsiTheme="majorHAnsi" w:cstheme="majorHAnsi"/>
          <w:b/>
          <w:iCs/>
          <w:u w:val="single"/>
        </w:rPr>
        <w:t>new technologies</w:t>
      </w:r>
      <w:r w:rsidRPr="001C34F2">
        <w:rPr>
          <w:rFonts w:asciiTheme="majorHAnsi" w:hAnsiTheme="majorHAnsi" w:cstheme="majorHAnsi"/>
          <w:sz w:val="16"/>
        </w:rPr>
        <w:t xml:space="preserve">, </w:t>
      </w:r>
      <w:r w:rsidRPr="001C34F2">
        <w:rPr>
          <w:rFonts w:asciiTheme="majorHAnsi" w:hAnsiTheme="majorHAnsi" w:cstheme="majorHAnsi"/>
          <w:u w:val="single"/>
        </w:rPr>
        <w:t xml:space="preserve">economic </w:t>
      </w:r>
      <w:r w:rsidRPr="001C34F2">
        <w:rPr>
          <w:rFonts w:asciiTheme="majorHAnsi" w:hAnsiTheme="majorHAnsi" w:cstheme="majorHAnsi"/>
          <w:highlight w:val="green"/>
          <w:u w:val="single"/>
        </w:rPr>
        <w:t>growth</w:t>
      </w:r>
      <w:r w:rsidRPr="001C34F2">
        <w:rPr>
          <w:rFonts w:asciiTheme="majorHAnsi" w:hAnsiTheme="majorHAnsi" w:cstheme="majorHAnsi"/>
          <w:sz w:val="16"/>
        </w:rPr>
        <w:t xml:space="preserve"> in America and other rich countries—growth in </w:t>
      </w:r>
      <w:proofErr w:type="gramStart"/>
      <w:r w:rsidRPr="001C34F2">
        <w:rPr>
          <w:rFonts w:asciiTheme="majorHAnsi" w:hAnsiTheme="majorHAnsi" w:cstheme="majorHAnsi"/>
          <w:sz w:val="16"/>
        </w:rPr>
        <w:t>all of</w:t>
      </w:r>
      <w:proofErr w:type="gramEnd"/>
      <w:r w:rsidRPr="001C34F2">
        <w:rPr>
          <w:rFonts w:asciiTheme="majorHAnsi" w:hAnsiTheme="majorHAnsi" w:cstheme="majorHAnsi"/>
          <w:sz w:val="16"/>
        </w:rPr>
        <w:t xml:space="preserve"> the wants and needs that we spend money on—</w:t>
      </w:r>
      <w:r w:rsidRPr="001C34F2">
        <w:rPr>
          <w:rFonts w:asciiTheme="majorHAnsi" w:hAnsiTheme="majorHAnsi" w:cstheme="majorHAnsi"/>
          <w:highlight w:val="green"/>
          <w:u w:val="single"/>
        </w:rPr>
        <w:t xml:space="preserve">has </w:t>
      </w:r>
      <w:r w:rsidRPr="001C34F2">
        <w:rPr>
          <w:rFonts w:asciiTheme="majorHAnsi" w:hAnsiTheme="majorHAnsi" w:cstheme="majorHAnsi"/>
          <w:u w:val="single"/>
        </w:rPr>
        <w:t xml:space="preserve">become </w:t>
      </w:r>
      <w:r w:rsidRPr="001C34F2">
        <w:rPr>
          <w:rFonts w:asciiTheme="majorHAnsi" w:hAnsiTheme="majorHAnsi" w:cstheme="majorHAnsi"/>
          <w:b/>
          <w:iCs/>
          <w:highlight w:val="green"/>
          <w:u w:val="single"/>
        </w:rPr>
        <w:t>decoupled</w:t>
      </w:r>
      <w:r w:rsidRPr="001C34F2">
        <w:rPr>
          <w:rFonts w:asciiTheme="majorHAnsi" w:hAnsiTheme="majorHAnsi" w:cstheme="majorHAnsi"/>
          <w:highlight w:val="green"/>
          <w:u w:val="single"/>
        </w:rPr>
        <w:t xml:space="preserve"> from</w:t>
      </w:r>
      <w:r w:rsidRPr="001C34F2">
        <w:rPr>
          <w:rFonts w:asciiTheme="majorHAnsi" w:hAnsiTheme="majorHAnsi" w:cstheme="majorHAnsi"/>
          <w:u w:val="single"/>
        </w:rPr>
        <w:t xml:space="preserve"> resource </w:t>
      </w:r>
      <w:r w:rsidRPr="001C34F2">
        <w:rPr>
          <w:rFonts w:asciiTheme="majorHAnsi" w:hAnsiTheme="majorHAnsi" w:cstheme="majorHAnsi"/>
          <w:b/>
          <w:iCs/>
          <w:highlight w:val="green"/>
          <w:u w:val="single"/>
        </w:rPr>
        <w:t>consumption</w:t>
      </w:r>
      <w:r w:rsidRPr="001C34F2">
        <w:rPr>
          <w:rFonts w:asciiTheme="majorHAnsi" w:hAnsiTheme="majorHAnsi" w:cstheme="majorHAnsi"/>
          <w:sz w:val="16"/>
        </w:rPr>
        <w:t xml:space="preserve">. </w:t>
      </w:r>
      <w:r w:rsidRPr="001C34F2">
        <w:rPr>
          <w:rFonts w:asciiTheme="majorHAnsi" w:hAnsiTheme="majorHAnsi" w:cstheme="majorHAnsi"/>
          <w:u w:val="single"/>
        </w:rPr>
        <w:t xml:space="preserve">This is a recent development and a </w:t>
      </w:r>
      <w:r w:rsidRPr="001C34F2">
        <w:rPr>
          <w:rFonts w:asciiTheme="majorHAnsi" w:hAnsiTheme="majorHAnsi" w:cstheme="majorHAnsi"/>
          <w:b/>
          <w:iCs/>
          <w:u w:val="single"/>
        </w:rPr>
        <w:t>profound</w:t>
      </w:r>
      <w:r w:rsidRPr="001C34F2">
        <w:rPr>
          <w:rFonts w:asciiTheme="majorHAnsi" w:hAnsiTheme="majorHAnsi" w:cstheme="majorHAnsi"/>
          <w:u w:val="single"/>
        </w:rPr>
        <w:t xml:space="preserve"> one</w:t>
      </w:r>
      <w:r w:rsidRPr="001C34F2">
        <w:rPr>
          <w:rFonts w:asciiTheme="majorHAnsi" w:hAnsiTheme="majorHAnsi" w:cstheme="majorHAnsi"/>
          <w:sz w:val="16"/>
        </w:rPr>
        <w:t>.</w:t>
      </w:r>
    </w:p>
    <w:p w14:paraId="56C73405" w14:textId="77777777" w:rsidR="009043AA" w:rsidRPr="001C34F2" w:rsidRDefault="009043AA" w:rsidP="009043AA">
      <w:pPr>
        <w:rPr>
          <w:rFonts w:asciiTheme="majorHAnsi" w:hAnsiTheme="majorHAnsi" w:cstheme="majorHAnsi"/>
          <w:sz w:val="16"/>
        </w:rPr>
      </w:pPr>
      <w:r w:rsidRPr="001C34F2">
        <w:rPr>
          <w:rFonts w:asciiTheme="majorHAnsi" w:hAnsiTheme="majorHAnsi" w:cstheme="majorHAnsi"/>
          <w:u w:val="single"/>
        </w:rPr>
        <w:t>Materials cost money</w:t>
      </w:r>
      <w:r w:rsidRPr="001C34F2">
        <w:rPr>
          <w:rFonts w:asciiTheme="majorHAnsi" w:hAnsiTheme="majorHAnsi" w:cstheme="majorHAnsi"/>
          <w:sz w:val="16"/>
        </w:rPr>
        <w:t xml:space="preserve"> that </w:t>
      </w:r>
      <w:r w:rsidRPr="001C34F2">
        <w:rPr>
          <w:rFonts w:asciiTheme="majorHAnsi" w:hAnsiTheme="majorHAnsi" w:cstheme="majorHAnsi"/>
          <w:u w:val="single"/>
        </w:rPr>
        <w:t xml:space="preserve">companies locked in competition would rather </w:t>
      </w:r>
      <w:r w:rsidRPr="001C34F2">
        <w:rPr>
          <w:rFonts w:asciiTheme="majorHAnsi" w:hAnsiTheme="majorHAnsi" w:cstheme="majorHAnsi"/>
          <w:b/>
          <w:iCs/>
          <w:u w:val="single"/>
        </w:rPr>
        <w:t>not spend</w:t>
      </w:r>
      <w:r w:rsidRPr="001C34F2">
        <w:rPr>
          <w:rFonts w:asciiTheme="majorHAnsi" w:hAnsiTheme="majorHAnsi" w:cstheme="majorHAnsi"/>
          <w:sz w:val="16"/>
        </w:rPr>
        <w:t xml:space="preserve">. </w:t>
      </w:r>
      <w:r w:rsidRPr="001C34F2">
        <w:rPr>
          <w:rFonts w:asciiTheme="majorHAnsi" w:hAnsiTheme="majorHAnsi" w:cstheme="majorHAnsi"/>
          <w:u w:val="single"/>
        </w:rPr>
        <w:t xml:space="preserve">The root of </w:t>
      </w:r>
      <w:r w:rsidRPr="001C34F2">
        <w:rPr>
          <w:rFonts w:asciiTheme="majorHAnsi" w:hAnsiTheme="majorHAnsi" w:cstheme="majorHAnsi"/>
          <w:highlight w:val="green"/>
          <w:u w:val="single"/>
        </w:rPr>
        <w:t>Jevons</w:t>
      </w:r>
      <w:r w:rsidRPr="001C34F2">
        <w:rPr>
          <w:rFonts w:asciiTheme="majorHAnsi" w:hAnsiTheme="majorHAnsi" w:cstheme="majorHAnsi"/>
          <w:u w:val="single"/>
        </w:rPr>
        <w:t>’s mistake is</w:t>
      </w:r>
      <w:r w:rsidRPr="001C34F2">
        <w:rPr>
          <w:rFonts w:asciiTheme="majorHAnsi" w:hAnsiTheme="majorHAnsi" w:cstheme="majorHAnsi"/>
          <w:sz w:val="16"/>
        </w:rPr>
        <w:t xml:space="preserve"> simple and </w:t>
      </w:r>
      <w:r w:rsidRPr="001C34F2">
        <w:rPr>
          <w:rFonts w:asciiTheme="majorHAnsi" w:hAnsiTheme="majorHAnsi" w:cstheme="majorHAnsi"/>
          <w:b/>
          <w:iCs/>
          <w:u w:val="single"/>
        </w:rPr>
        <w:t>boring</w:t>
      </w:r>
      <w:r w:rsidRPr="001C34F2">
        <w:rPr>
          <w:rFonts w:asciiTheme="majorHAnsi" w:hAnsiTheme="majorHAnsi" w:cstheme="majorHAnsi"/>
          <w:sz w:val="16"/>
        </w:rPr>
        <w:t xml:space="preserve">: </w:t>
      </w:r>
      <w:r w:rsidRPr="001C34F2">
        <w:rPr>
          <w:rFonts w:asciiTheme="majorHAnsi" w:hAnsiTheme="majorHAnsi" w:cstheme="majorHAnsi"/>
          <w:u w:val="single"/>
        </w:rPr>
        <w:t xml:space="preserve">resources cost </w:t>
      </w:r>
      <w:r w:rsidRPr="001C34F2">
        <w:rPr>
          <w:rFonts w:asciiTheme="majorHAnsi" w:hAnsiTheme="majorHAnsi" w:cstheme="majorHAnsi"/>
          <w:b/>
          <w:iCs/>
          <w:u w:val="single"/>
        </w:rPr>
        <w:t>money</w:t>
      </w:r>
      <w:r w:rsidRPr="001C34F2">
        <w:rPr>
          <w:rFonts w:asciiTheme="majorHAnsi" w:hAnsiTheme="majorHAnsi" w:cstheme="majorHAnsi"/>
          <w:sz w:val="16"/>
        </w:rPr>
        <w:t xml:space="preserve">. He realized this, of course. </w:t>
      </w:r>
      <w:r w:rsidRPr="001C34F2">
        <w:rPr>
          <w:rFonts w:asciiTheme="majorHAnsi" w:hAnsiTheme="majorHAnsi" w:cstheme="majorHAnsi"/>
          <w:u w:val="single"/>
        </w:rPr>
        <w:t xml:space="preserve">What he </w:t>
      </w:r>
      <w:r w:rsidRPr="001C34F2">
        <w:rPr>
          <w:rFonts w:asciiTheme="majorHAnsi" w:hAnsiTheme="majorHAnsi" w:cstheme="majorHAnsi"/>
          <w:highlight w:val="green"/>
          <w:u w:val="single"/>
        </w:rPr>
        <w:t>didn’t</w:t>
      </w:r>
      <w:r w:rsidRPr="001C34F2">
        <w:rPr>
          <w:rFonts w:asciiTheme="majorHAnsi" w:hAnsiTheme="majorHAnsi" w:cstheme="majorHAnsi"/>
          <w:u w:val="single"/>
        </w:rPr>
        <w:t xml:space="preserve"> sufficiently </w:t>
      </w:r>
      <w:r w:rsidRPr="001C34F2">
        <w:rPr>
          <w:rFonts w:asciiTheme="majorHAnsi" w:hAnsiTheme="majorHAnsi" w:cstheme="majorHAnsi"/>
          <w:highlight w:val="green"/>
          <w:u w:val="single"/>
        </w:rPr>
        <w:t>realize</w:t>
      </w:r>
      <w:r w:rsidRPr="001C34F2">
        <w:rPr>
          <w:rFonts w:asciiTheme="majorHAnsi" w:hAnsiTheme="majorHAnsi" w:cstheme="majorHAnsi"/>
          <w:u w:val="single"/>
        </w:rPr>
        <w:t xml:space="preserve"> was how strong </w:t>
      </w:r>
      <w:r w:rsidRPr="001C34F2">
        <w:rPr>
          <w:rFonts w:asciiTheme="majorHAnsi" w:hAnsiTheme="majorHAnsi" w:cstheme="majorHAnsi"/>
          <w:highlight w:val="green"/>
          <w:u w:val="single"/>
        </w:rPr>
        <w:t xml:space="preserve">the </w:t>
      </w:r>
      <w:r w:rsidRPr="001C34F2">
        <w:rPr>
          <w:rFonts w:asciiTheme="majorHAnsi" w:hAnsiTheme="majorHAnsi" w:cstheme="majorHAnsi"/>
          <w:b/>
          <w:iCs/>
          <w:highlight w:val="green"/>
          <w:u w:val="single"/>
        </w:rPr>
        <w:t>incentive</w:t>
      </w:r>
      <w:r w:rsidRPr="001C34F2">
        <w:rPr>
          <w:rFonts w:asciiTheme="majorHAnsi" w:hAnsiTheme="majorHAnsi" w:cstheme="majorHAnsi"/>
          <w:sz w:val="16"/>
          <w:highlight w:val="green"/>
        </w:rPr>
        <w:t xml:space="preserve"> </w:t>
      </w:r>
      <w:r w:rsidRPr="001C34F2">
        <w:rPr>
          <w:rFonts w:asciiTheme="majorHAnsi" w:hAnsiTheme="majorHAnsi" w:cstheme="majorHAnsi"/>
          <w:u w:val="single"/>
        </w:rPr>
        <w:t xml:space="preserve">is for a company in a contested market </w:t>
      </w:r>
      <w:r w:rsidRPr="001C34F2">
        <w:rPr>
          <w:rFonts w:asciiTheme="majorHAnsi" w:hAnsiTheme="majorHAnsi" w:cstheme="majorHAnsi"/>
          <w:highlight w:val="green"/>
          <w:u w:val="single"/>
        </w:rPr>
        <w:t xml:space="preserve">to </w:t>
      </w:r>
      <w:r w:rsidRPr="001C34F2">
        <w:rPr>
          <w:rFonts w:asciiTheme="majorHAnsi" w:hAnsiTheme="majorHAnsi" w:cstheme="majorHAnsi"/>
          <w:b/>
          <w:iCs/>
          <w:highlight w:val="green"/>
          <w:u w:val="single"/>
        </w:rPr>
        <w:t>reduce</w:t>
      </w:r>
      <w:r w:rsidRPr="001C34F2">
        <w:rPr>
          <w:rFonts w:asciiTheme="majorHAnsi" w:hAnsiTheme="majorHAnsi" w:cstheme="majorHAnsi"/>
          <w:u w:val="single"/>
        </w:rPr>
        <w:t xml:space="preserve"> its </w:t>
      </w:r>
      <w:r w:rsidRPr="001C34F2">
        <w:rPr>
          <w:rFonts w:asciiTheme="majorHAnsi" w:hAnsiTheme="majorHAnsi" w:cstheme="majorHAnsi"/>
          <w:highlight w:val="green"/>
          <w:u w:val="single"/>
        </w:rPr>
        <w:t xml:space="preserve">spending on </w:t>
      </w:r>
      <w:r w:rsidRPr="001C34F2">
        <w:rPr>
          <w:rFonts w:asciiTheme="majorHAnsi" w:hAnsiTheme="majorHAnsi" w:cstheme="majorHAnsi"/>
          <w:b/>
          <w:iCs/>
          <w:highlight w:val="green"/>
          <w:u w:val="single"/>
        </w:rPr>
        <w:t>resources</w:t>
      </w:r>
      <w:r w:rsidRPr="001C34F2">
        <w:rPr>
          <w:rFonts w:asciiTheme="majorHAnsi" w:hAnsiTheme="majorHAnsi" w:cstheme="majorHAnsi"/>
          <w:sz w:val="16"/>
        </w:rPr>
        <w:t xml:space="preserve"> (or anything else) and so eke out a bit more profit. After all, a penny saved is a penny earned.</w:t>
      </w:r>
    </w:p>
    <w:p w14:paraId="33239050" w14:textId="77777777" w:rsidR="009043AA" w:rsidRPr="001C34F2" w:rsidRDefault="009043AA" w:rsidP="009043AA">
      <w:pPr>
        <w:rPr>
          <w:rFonts w:asciiTheme="majorHAnsi" w:hAnsiTheme="majorHAnsi" w:cstheme="majorHAnsi"/>
          <w:u w:val="single"/>
        </w:rPr>
      </w:pPr>
      <w:r w:rsidRPr="001C34F2">
        <w:rPr>
          <w:rFonts w:asciiTheme="majorHAnsi" w:hAnsiTheme="majorHAnsi" w:cstheme="majorHAnsi"/>
          <w:sz w:val="16"/>
        </w:rPr>
        <w:t xml:space="preserve">Monopolists can just pass costs on to their customers, but companies with a lot of competitors can’t. So </w:t>
      </w:r>
      <w:r w:rsidRPr="001C34F2">
        <w:rPr>
          <w:rFonts w:asciiTheme="majorHAnsi" w:hAnsiTheme="majorHAnsi" w:cstheme="majorHAnsi"/>
          <w:u w:val="single"/>
        </w:rPr>
        <w:t>American farmers</w:t>
      </w:r>
      <w:r w:rsidRPr="001C34F2">
        <w:rPr>
          <w:rFonts w:asciiTheme="majorHAnsi" w:hAnsiTheme="majorHAnsi" w:cstheme="majorHAnsi"/>
          <w:sz w:val="16"/>
        </w:rPr>
        <w:t xml:space="preserve"> who battle with each other (and increasingly with tough rivals in other countries) </w:t>
      </w:r>
      <w:r w:rsidRPr="001C34F2">
        <w:rPr>
          <w:rFonts w:asciiTheme="majorHAnsi" w:hAnsiTheme="majorHAnsi" w:cstheme="majorHAnsi"/>
          <w:u w:val="single"/>
        </w:rPr>
        <w:t>are eager to cut</w:t>
      </w:r>
      <w:r w:rsidRPr="001C34F2">
        <w:rPr>
          <w:rFonts w:asciiTheme="majorHAnsi" w:hAnsiTheme="majorHAnsi" w:cstheme="majorHAnsi"/>
          <w:sz w:val="16"/>
        </w:rPr>
        <w:t xml:space="preserve"> their </w:t>
      </w:r>
      <w:r w:rsidRPr="001C34F2">
        <w:rPr>
          <w:rFonts w:asciiTheme="majorHAnsi" w:hAnsiTheme="majorHAnsi" w:cstheme="majorHAnsi"/>
          <w:u w:val="single"/>
        </w:rPr>
        <w:t>spending</w:t>
      </w:r>
      <w:r w:rsidRPr="001C34F2">
        <w:rPr>
          <w:rFonts w:asciiTheme="majorHAnsi" w:hAnsiTheme="majorHAnsi" w:cstheme="majorHAnsi"/>
          <w:sz w:val="16"/>
        </w:rPr>
        <w:t xml:space="preserve"> on land, water, and fertilizer. </w:t>
      </w:r>
      <w:r w:rsidRPr="001C34F2">
        <w:rPr>
          <w:rFonts w:asciiTheme="majorHAnsi" w:hAnsiTheme="majorHAnsi" w:cstheme="majorHAnsi"/>
          <w:u w:val="single"/>
        </w:rPr>
        <w:t>Beer and soda companies want to minimize</w:t>
      </w:r>
      <w:r w:rsidRPr="001C34F2">
        <w:rPr>
          <w:rFonts w:asciiTheme="majorHAnsi" w:hAnsiTheme="majorHAnsi" w:cstheme="majorHAnsi"/>
          <w:sz w:val="16"/>
        </w:rPr>
        <w:t xml:space="preserve"> their </w:t>
      </w:r>
      <w:r w:rsidRPr="001C34F2">
        <w:rPr>
          <w:rFonts w:asciiTheme="majorHAnsi" w:hAnsiTheme="majorHAnsi" w:cstheme="majorHAnsi"/>
          <w:u w:val="single"/>
        </w:rPr>
        <w:t>aluminum</w:t>
      </w:r>
      <w:r w:rsidRPr="001C34F2">
        <w:rPr>
          <w:rFonts w:asciiTheme="majorHAnsi" w:hAnsiTheme="majorHAnsi" w:cstheme="majorHAnsi"/>
          <w:sz w:val="16"/>
        </w:rPr>
        <w:t xml:space="preserve"> purchases. Producers of magnets and high-tech gear run away from REE as soon as prices start to spike. In the United States, </w:t>
      </w:r>
      <w:r w:rsidRPr="001C34F2">
        <w:rPr>
          <w:rFonts w:asciiTheme="majorHAnsi" w:hAnsiTheme="majorHAnsi" w:cstheme="majorHAnsi"/>
          <w:u w:val="single"/>
        </w:rPr>
        <w:t>the</w:t>
      </w:r>
      <w:r w:rsidRPr="001C34F2">
        <w:rPr>
          <w:rFonts w:asciiTheme="majorHAnsi" w:hAnsiTheme="majorHAnsi" w:cstheme="majorHAnsi"/>
          <w:sz w:val="16"/>
        </w:rPr>
        <w:t xml:space="preserve"> 1980 </w:t>
      </w:r>
      <w:r w:rsidRPr="001C34F2">
        <w:rPr>
          <w:rFonts w:asciiTheme="majorHAnsi" w:hAnsiTheme="majorHAnsi" w:cstheme="majorHAnsi"/>
          <w:u w:val="single"/>
        </w:rPr>
        <w:t>Staggers Act removed</w:t>
      </w:r>
      <w:r w:rsidRPr="001C34F2">
        <w:rPr>
          <w:rFonts w:asciiTheme="majorHAnsi" w:hAnsiTheme="majorHAnsi" w:cstheme="majorHAnsi"/>
          <w:sz w:val="16"/>
        </w:rPr>
        <w:t xml:space="preserve"> government </w:t>
      </w:r>
      <w:r w:rsidRPr="001C34F2">
        <w:rPr>
          <w:rFonts w:asciiTheme="majorHAnsi" w:hAnsiTheme="majorHAnsi" w:cstheme="majorHAnsi"/>
          <w:u w:val="single"/>
        </w:rPr>
        <w:t>subsidies for freight-hauling railroads</w:t>
      </w:r>
      <w:r w:rsidRPr="001C34F2">
        <w:rPr>
          <w:rFonts w:asciiTheme="majorHAnsi" w:hAnsiTheme="majorHAnsi" w:cstheme="majorHAnsi"/>
          <w:sz w:val="16"/>
        </w:rPr>
        <w:t xml:space="preserve">, </w:t>
      </w:r>
      <w:r w:rsidRPr="001C34F2">
        <w:rPr>
          <w:rFonts w:asciiTheme="majorHAnsi" w:hAnsiTheme="majorHAnsi" w:cstheme="majorHAnsi"/>
          <w:u w:val="single"/>
        </w:rPr>
        <w:t xml:space="preserve">forcing them into </w:t>
      </w:r>
      <w:r w:rsidRPr="001C34F2">
        <w:rPr>
          <w:rFonts w:asciiTheme="majorHAnsi" w:hAnsiTheme="majorHAnsi" w:cstheme="majorHAnsi"/>
          <w:b/>
          <w:iCs/>
          <w:u w:val="single"/>
        </w:rPr>
        <w:t>competition</w:t>
      </w:r>
      <w:r w:rsidRPr="001C34F2">
        <w:rPr>
          <w:rFonts w:asciiTheme="majorHAnsi" w:hAnsiTheme="majorHAnsi" w:cstheme="majorHAnsi"/>
          <w:sz w:val="16"/>
        </w:rPr>
        <w:t xml:space="preserve"> </w:t>
      </w:r>
      <w:r w:rsidRPr="001C34F2">
        <w:rPr>
          <w:rFonts w:asciiTheme="majorHAnsi" w:hAnsiTheme="majorHAnsi" w:cstheme="majorHAnsi"/>
          <w:u w:val="single"/>
        </w:rPr>
        <w:t xml:space="preserve">and </w:t>
      </w:r>
      <w:r w:rsidRPr="001C34F2">
        <w:rPr>
          <w:rFonts w:asciiTheme="majorHAnsi" w:hAnsiTheme="majorHAnsi" w:cstheme="majorHAnsi"/>
          <w:b/>
          <w:iCs/>
          <w:u w:val="single"/>
        </w:rPr>
        <w:t>cost cutting</w:t>
      </w:r>
      <w:r w:rsidRPr="001C34F2">
        <w:rPr>
          <w:rFonts w:asciiTheme="majorHAnsi" w:hAnsiTheme="majorHAnsi" w:cstheme="majorHAnsi"/>
          <w:sz w:val="16"/>
        </w:rPr>
        <w:t xml:space="preserve"> and making them </w:t>
      </w:r>
      <w:proofErr w:type="gramStart"/>
      <w:r w:rsidRPr="001C34F2">
        <w:rPr>
          <w:rFonts w:asciiTheme="majorHAnsi" w:hAnsiTheme="majorHAnsi" w:cstheme="majorHAnsi"/>
          <w:sz w:val="16"/>
        </w:rPr>
        <w:t>all the more</w:t>
      </w:r>
      <w:proofErr w:type="gramEnd"/>
      <w:r w:rsidRPr="001C34F2">
        <w:rPr>
          <w:rFonts w:asciiTheme="majorHAnsi" w:hAnsiTheme="majorHAnsi" w:cstheme="majorHAnsi"/>
          <w:sz w:val="16"/>
        </w:rPr>
        <w:t xml:space="preserve"> eager to not have expensive railcars sit idle. Again and again, </w:t>
      </w:r>
      <w:r w:rsidRPr="001C34F2">
        <w:rPr>
          <w:rFonts w:asciiTheme="majorHAnsi" w:hAnsiTheme="majorHAnsi" w:cstheme="majorHAnsi"/>
          <w:u w:val="single"/>
        </w:rPr>
        <w:t xml:space="preserve">we see that </w:t>
      </w:r>
      <w:r w:rsidRPr="001C34F2">
        <w:rPr>
          <w:rFonts w:asciiTheme="majorHAnsi" w:hAnsiTheme="majorHAnsi" w:cstheme="majorHAnsi"/>
          <w:b/>
          <w:iCs/>
          <w:u w:val="single"/>
        </w:rPr>
        <w:t>competition</w:t>
      </w:r>
      <w:r w:rsidRPr="001C34F2">
        <w:rPr>
          <w:rFonts w:asciiTheme="majorHAnsi" w:hAnsiTheme="majorHAnsi" w:cstheme="majorHAnsi"/>
          <w:u w:val="single"/>
        </w:rPr>
        <w:t xml:space="preserve"> spurs </w:t>
      </w:r>
      <w:r w:rsidRPr="001C34F2">
        <w:rPr>
          <w:rFonts w:asciiTheme="majorHAnsi" w:hAnsiTheme="majorHAnsi" w:cstheme="majorHAnsi"/>
          <w:b/>
          <w:iCs/>
          <w:u w:val="single"/>
        </w:rPr>
        <w:t>dematerialization</w:t>
      </w:r>
      <w:r w:rsidRPr="001C34F2">
        <w:rPr>
          <w:rFonts w:asciiTheme="majorHAnsi" w:hAnsiTheme="majorHAnsi" w:cstheme="majorHAnsi"/>
          <w:u w:val="single"/>
        </w:rPr>
        <w:t>.</w:t>
      </w:r>
    </w:p>
    <w:p w14:paraId="7664277F" w14:textId="77777777" w:rsidR="009043AA" w:rsidRPr="001C34F2" w:rsidRDefault="009043AA" w:rsidP="009043AA">
      <w:pPr>
        <w:rPr>
          <w:rFonts w:asciiTheme="majorHAnsi" w:hAnsiTheme="majorHAnsi" w:cstheme="majorHAnsi"/>
          <w:sz w:val="16"/>
        </w:rPr>
      </w:pPr>
      <w:r w:rsidRPr="001C34F2">
        <w:rPr>
          <w:rFonts w:asciiTheme="majorHAnsi" w:hAnsiTheme="majorHAnsi" w:cstheme="majorHAnsi"/>
          <w:sz w:val="16"/>
        </w:rPr>
        <w:t xml:space="preserve">There are multiple paths to dematerialization. As </w:t>
      </w:r>
      <w:r w:rsidRPr="001C34F2">
        <w:rPr>
          <w:rFonts w:asciiTheme="majorHAnsi" w:hAnsiTheme="majorHAnsi" w:cstheme="majorHAnsi"/>
          <w:u w:val="single"/>
        </w:rPr>
        <w:t xml:space="preserve">profit-hungry </w:t>
      </w:r>
      <w:r w:rsidRPr="001C34F2">
        <w:rPr>
          <w:rFonts w:asciiTheme="majorHAnsi" w:hAnsiTheme="majorHAnsi" w:cstheme="majorHAnsi"/>
          <w:highlight w:val="green"/>
          <w:u w:val="single"/>
        </w:rPr>
        <w:t>companies</w:t>
      </w:r>
      <w:r w:rsidRPr="001C34F2">
        <w:rPr>
          <w:rFonts w:asciiTheme="majorHAnsi" w:hAnsiTheme="majorHAnsi" w:cstheme="majorHAnsi"/>
          <w:sz w:val="16"/>
        </w:rPr>
        <w:t xml:space="preserve"> seek to use fewer resources, they can go down four main paths. First, they </w:t>
      </w:r>
      <w:r w:rsidRPr="001C34F2">
        <w:rPr>
          <w:rFonts w:asciiTheme="majorHAnsi" w:hAnsiTheme="majorHAnsi" w:cstheme="majorHAnsi"/>
          <w:u w:val="single"/>
        </w:rPr>
        <w:t xml:space="preserve">can simply </w:t>
      </w:r>
      <w:r w:rsidRPr="001C34F2">
        <w:rPr>
          <w:rFonts w:asciiTheme="majorHAnsi" w:hAnsiTheme="majorHAnsi" w:cstheme="majorHAnsi"/>
          <w:highlight w:val="green"/>
          <w:u w:val="single"/>
        </w:rPr>
        <w:t xml:space="preserve">find ways to use </w:t>
      </w:r>
      <w:r w:rsidRPr="001C34F2">
        <w:rPr>
          <w:rFonts w:asciiTheme="majorHAnsi" w:hAnsiTheme="majorHAnsi" w:cstheme="majorHAnsi"/>
          <w:b/>
          <w:iCs/>
          <w:highlight w:val="green"/>
          <w:u w:val="single"/>
        </w:rPr>
        <w:t>less</w:t>
      </w:r>
      <w:r w:rsidRPr="001C34F2">
        <w:rPr>
          <w:rFonts w:asciiTheme="majorHAnsi" w:hAnsiTheme="majorHAnsi" w:cstheme="majorHAnsi"/>
          <w:highlight w:val="green"/>
          <w:u w:val="single"/>
        </w:rPr>
        <w:t xml:space="preserve"> </w:t>
      </w:r>
      <w:r w:rsidRPr="001C34F2">
        <w:rPr>
          <w:rFonts w:asciiTheme="majorHAnsi" w:hAnsiTheme="majorHAnsi" w:cstheme="majorHAnsi"/>
          <w:u w:val="single"/>
        </w:rPr>
        <w:t xml:space="preserve">of a </w:t>
      </w:r>
      <w:r w:rsidRPr="001C34F2">
        <w:rPr>
          <w:rFonts w:asciiTheme="majorHAnsi" w:hAnsiTheme="majorHAnsi" w:cstheme="majorHAnsi"/>
          <w:b/>
          <w:iCs/>
          <w:u w:val="single"/>
        </w:rPr>
        <w:t>given material</w:t>
      </w:r>
      <w:r w:rsidRPr="001C34F2">
        <w:rPr>
          <w:rFonts w:asciiTheme="majorHAnsi" w:hAnsiTheme="majorHAnsi" w:cstheme="majorHAnsi"/>
          <w:sz w:val="16"/>
        </w:rPr>
        <w:t xml:space="preserve">. This is what happened as beverage companies and the companies that supply them with cans teamed up to use less aluminum. It’s also the story with American </w:t>
      </w:r>
      <w:r w:rsidRPr="001C34F2">
        <w:rPr>
          <w:rFonts w:asciiTheme="majorHAnsi" w:hAnsiTheme="majorHAnsi" w:cstheme="majorHAnsi"/>
          <w:u w:val="single"/>
        </w:rPr>
        <w:t>farmers</w:t>
      </w:r>
      <w:r w:rsidRPr="001C34F2">
        <w:rPr>
          <w:rFonts w:asciiTheme="majorHAnsi" w:hAnsiTheme="majorHAnsi" w:cstheme="majorHAnsi"/>
          <w:sz w:val="16"/>
        </w:rPr>
        <w:t xml:space="preserve">, who </w:t>
      </w:r>
      <w:r w:rsidRPr="001C34F2">
        <w:rPr>
          <w:rFonts w:asciiTheme="majorHAnsi" w:hAnsiTheme="majorHAnsi" w:cstheme="majorHAnsi"/>
          <w:u w:val="single"/>
        </w:rPr>
        <w:t>keep getting bigger harvests while using less land, water, and fertilizer</w:t>
      </w:r>
      <w:r w:rsidRPr="001C34F2">
        <w:rPr>
          <w:rFonts w:asciiTheme="majorHAnsi" w:hAnsiTheme="majorHAnsi" w:cstheme="majorHAnsi"/>
          <w:sz w:val="16"/>
        </w:rPr>
        <w:t>. Magnet makers found ways to use fewer rare earth metals when it looked as if China might cut off their supply.</w:t>
      </w:r>
    </w:p>
    <w:p w14:paraId="7B4C3C8D" w14:textId="77777777" w:rsidR="009043AA" w:rsidRPr="001C34F2" w:rsidRDefault="009043AA" w:rsidP="009043AA">
      <w:pPr>
        <w:rPr>
          <w:rFonts w:asciiTheme="majorHAnsi" w:hAnsiTheme="majorHAnsi" w:cstheme="majorHAnsi"/>
          <w:sz w:val="16"/>
        </w:rPr>
      </w:pPr>
      <w:r w:rsidRPr="001C34F2">
        <w:rPr>
          <w:rFonts w:asciiTheme="majorHAnsi" w:hAnsiTheme="majorHAnsi" w:cstheme="majorHAnsi"/>
          <w:sz w:val="16"/>
        </w:rPr>
        <w:t xml:space="preserve">Second, </w:t>
      </w:r>
      <w:r w:rsidRPr="001C34F2">
        <w:rPr>
          <w:rFonts w:asciiTheme="majorHAnsi" w:hAnsiTheme="majorHAnsi" w:cstheme="majorHAnsi"/>
          <w:u w:val="single"/>
        </w:rPr>
        <w:t xml:space="preserve">it often becomes possible </w:t>
      </w:r>
      <w:r w:rsidRPr="001C34F2">
        <w:rPr>
          <w:rFonts w:asciiTheme="majorHAnsi" w:hAnsiTheme="majorHAnsi" w:cstheme="majorHAnsi"/>
          <w:highlight w:val="green"/>
          <w:u w:val="single"/>
        </w:rPr>
        <w:t xml:space="preserve">to </w:t>
      </w:r>
      <w:r w:rsidRPr="001C34F2">
        <w:rPr>
          <w:rFonts w:asciiTheme="majorHAnsi" w:hAnsiTheme="majorHAnsi" w:cstheme="majorHAnsi"/>
          <w:b/>
          <w:iCs/>
          <w:highlight w:val="green"/>
          <w:u w:val="single"/>
        </w:rPr>
        <w:t>substitute</w:t>
      </w:r>
      <w:r w:rsidRPr="001C34F2">
        <w:rPr>
          <w:rFonts w:asciiTheme="majorHAnsi" w:hAnsiTheme="majorHAnsi" w:cstheme="majorHAnsi"/>
          <w:highlight w:val="green"/>
          <w:u w:val="single"/>
        </w:rPr>
        <w:t xml:space="preserve"> </w:t>
      </w:r>
      <w:r w:rsidRPr="001C34F2">
        <w:rPr>
          <w:rFonts w:asciiTheme="majorHAnsi" w:hAnsiTheme="majorHAnsi" w:cstheme="majorHAnsi"/>
          <w:u w:val="single"/>
        </w:rPr>
        <w:t xml:space="preserve">one resource for </w:t>
      </w:r>
      <w:r w:rsidRPr="001C34F2">
        <w:rPr>
          <w:rFonts w:asciiTheme="majorHAnsi" w:hAnsiTheme="majorHAnsi" w:cstheme="majorHAnsi"/>
          <w:b/>
          <w:iCs/>
          <w:u w:val="single"/>
        </w:rPr>
        <w:t>another</w:t>
      </w:r>
      <w:r w:rsidRPr="001C34F2">
        <w:rPr>
          <w:rFonts w:asciiTheme="majorHAnsi" w:hAnsiTheme="majorHAnsi" w:cstheme="majorHAnsi"/>
          <w:sz w:val="16"/>
        </w:rPr>
        <w:t xml:space="preserve">. Total US coal consumption started to decrease after 2007 because fracking made natural gas more attractive to electricity generators. If nuclear power becomes more popular in the United States (a topic we’ll take up in chapter 15), we could use both less coal and less gas and generate our electricity from a small amount of material indeed. A kilogram of uranium-235 fuel contains approximately 2–3 million </w:t>
      </w:r>
      <w:r w:rsidRPr="001C34F2">
        <w:rPr>
          <w:rFonts w:asciiTheme="majorHAnsi" w:hAnsiTheme="majorHAnsi" w:cstheme="majorHAnsi"/>
          <w:sz w:val="16"/>
        </w:rPr>
        <w:lastRenderedPageBreak/>
        <w:t>times as much energy as the same mass of coal or oil. According to one estimate, the total amount of energy that humans consume each year could be supplied by just seven thousand tons of uranium fuel.</w:t>
      </w:r>
    </w:p>
    <w:p w14:paraId="36BBF285" w14:textId="77777777" w:rsidR="009043AA" w:rsidRPr="001C34F2" w:rsidRDefault="009043AA" w:rsidP="009043AA">
      <w:pPr>
        <w:rPr>
          <w:rFonts w:asciiTheme="majorHAnsi" w:hAnsiTheme="majorHAnsi" w:cstheme="majorHAnsi"/>
          <w:sz w:val="16"/>
        </w:rPr>
      </w:pPr>
      <w:r w:rsidRPr="001C34F2">
        <w:rPr>
          <w:rFonts w:asciiTheme="majorHAnsi" w:hAnsiTheme="majorHAnsi" w:cstheme="majorHAnsi"/>
          <w:sz w:val="16"/>
        </w:rPr>
        <w:t xml:space="preserve">Third, </w:t>
      </w:r>
      <w:r w:rsidRPr="001C34F2">
        <w:rPr>
          <w:rFonts w:asciiTheme="majorHAnsi" w:hAnsiTheme="majorHAnsi" w:cstheme="majorHAnsi"/>
          <w:u w:val="single"/>
        </w:rPr>
        <w:t xml:space="preserve">companies can use </w:t>
      </w:r>
      <w:r w:rsidRPr="001C34F2">
        <w:rPr>
          <w:rFonts w:asciiTheme="majorHAnsi" w:hAnsiTheme="majorHAnsi" w:cstheme="majorHAnsi"/>
          <w:b/>
          <w:iCs/>
          <w:u w:val="single"/>
        </w:rPr>
        <w:t>fewer molecules</w:t>
      </w:r>
      <w:r w:rsidRPr="001C34F2">
        <w:rPr>
          <w:rFonts w:asciiTheme="majorHAnsi" w:hAnsiTheme="majorHAnsi" w:cstheme="majorHAnsi"/>
          <w:sz w:val="16"/>
        </w:rPr>
        <w:t xml:space="preserve"> overall </w:t>
      </w:r>
      <w:r w:rsidRPr="001C34F2">
        <w:rPr>
          <w:rFonts w:asciiTheme="majorHAnsi" w:hAnsiTheme="majorHAnsi" w:cstheme="majorHAnsi"/>
          <w:u w:val="single"/>
        </w:rPr>
        <w:t xml:space="preserve">by </w:t>
      </w:r>
      <w:r w:rsidRPr="001C34F2">
        <w:rPr>
          <w:rFonts w:asciiTheme="majorHAnsi" w:hAnsiTheme="majorHAnsi" w:cstheme="majorHAnsi"/>
          <w:highlight w:val="green"/>
          <w:u w:val="single"/>
        </w:rPr>
        <w:t>making better use of</w:t>
      </w:r>
      <w:r w:rsidRPr="001C34F2">
        <w:rPr>
          <w:rFonts w:asciiTheme="majorHAnsi" w:hAnsiTheme="majorHAnsi" w:cstheme="majorHAnsi"/>
          <w:u w:val="single"/>
        </w:rPr>
        <w:t xml:space="preserve"> the </w:t>
      </w:r>
      <w:r w:rsidRPr="001C34F2">
        <w:rPr>
          <w:rFonts w:asciiTheme="majorHAnsi" w:hAnsiTheme="majorHAnsi" w:cstheme="majorHAnsi"/>
          <w:highlight w:val="green"/>
          <w:u w:val="single"/>
        </w:rPr>
        <w:t xml:space="preserve">materials </w:t>
      </w:r>
      <w:r w:rsidRPr="001C34F2">
        <w:rPr>
          <w:rFonts w:asciiTheme="majorHAnsi" w:hAnsiTheme="majorHAnsi" w:cstheme="majorHAnsi"/>
          <w:u w:val="single"/>
        </w:rPr>
        <w:t xml:space="preserve">they </w:t>
      </w:r>
      <w:r w:rsidRPr="001C34F2">
        <w:rPr>
          <w:rFonts w:asciiTheme="majorHAnsi" w:hAnsiTheme="majorHAnsi" w:cstheme="majorHAnsi"/>
          <w:b/>
          <w:iCs/>
          <w:u w:val="single"/>
        </w:rPr>
        <w:t>already own</w:t>
      </w:r>
      <w:r w:rsidRPr="001C34F2">
        <w:rPr>
          <w:rFonts w:asciiTheme="majorHAnsi" w:hAnsiTheme="majorHAnsi" w:cstheme="majorHAnsi"/>
          <w:sz w:val="16"/>
        </w:rPr>
        <w:t>. Improving CNW’s railcar utilization from 5 percent to 10 percent would mean that the company could cut its stock of these thirty-ton behemoths in half. Companies that own expensive physical assets tend to be fanatics about getting as much use as possible out of them, for clear and compelling financial reasons. For example, the world’s commercial airlines have improved their load factors—essentially the percentage of seats occupied on flights—from 56 percent in 1971 to more than 81 percent in 2018.</w:t>
      </w:r>
    </w:p>
    <w:p w14:paraId="6353B78C" w14:textId="77777777" w:rsidR="009043AA" w:rsidRPr="001C34F2" w:rsidRDefault="009043AA" w:rsidP="009043AA">
      <w:pPr>
        <w:rPr>
          <w:rFonts w:asciiTheme="majorHAnsi" w:hAnsiTheme="majorHAnsi" w:cstheme="majorHAnsi"/>
          <w:sz w:val="16"/>
        </w:rPr>
      </w:pPr>
      <w:r w:rsidRPr="001C34F2">
        <w:rPr>
          <w:rFonts w:asciiTheme="majorHAnsi" w:hAnsiTheme="majorHAnsi" w:cstheme="majorHAnsi"/>
          <w:sz w:val="16"/>
        </w:rPr>
        <w:t xml:space="preserve">Finally, </w:t>
      </w:r>
      <w:r w:rsidRPr="001C34F2">
        <w:rPr>
          <w:rFonts w:asciiTheme="majorHAnsi" w:hAnsiTheme="majorHAnsi" w:cstheme="majorHAnsi"/>
          <w:highlight w:val="green"/>
          <w:u w:val="single"/>
        </w:rPr>
        <w:t xml:space="preserve">some </w:t>
      </w:r>
      <w:r w:rsidRPr="001C34F2">
        <w:rPr>
          <w:rFonts w:asciiTheme="majorHAnsi" w:hAnsiTheme="majorHAnsi" w:cstheme="majorHAnsi"/>
          <w:u w:val="single"/>
        </w:rPr>
        <w:t xml:space="preserve">materials </w:t>
      </w:r>
      <w:r w:rsidRPr="001C34F2">
        <w:rPr>
          <w:rFonts w:asciiTheme="majorHAnsi" w:hAnsiTheme="majorHAnsi" w:cstheme="majorHAnsi"/>
          <w:highlight w:val="green"/>
          <w:u w:val="single"/>
        </w:rPr>
        <w:t xml:space="preserve">get replaced by </w:t>
      </w:r>
      <w:r w:rsidRPr="001C34F2">
        <w:rPr>
          <w:rFonts w:asciiTheme="majorHAnsi" w:hAnsiTheme="majorHAnsi" w:cstheme="majorHAnsi"/>
          <w:b/>
          <w:iCs/>
          <w:highlight w:val="green"/>
          <w:u w:val="single"/>
        </w:rPr>
        <w:t>nothing</w:t>
      </w:r>
      <w:r w:rsidRPr="001C34F2">
        <w:rPr>
          <w:rFonts w:asciiTheme="majorHAnsi" w:hAnsiTheme="majorHAnsi" w:cstheme="majorHAnsi"/>
          <w:u w:val="single"/>
        </w:rPr>
        <w:t xml:space="preserve"> at all</w:t>
      </w:r>
      <w:r w:rsidRPr="001C34F2">
        <w:rPr>
          <w:rFonts w:asciiTheme="majorHAnsi" w:hAnsiTheme="majorHAnsi" w:cstheme="majorHAnsi"/>
          <w:sz w:val="16"/>
        </w:rPr>
        <w:t>. When a telephone, camcorder, and tape recorder are separate devices, three total microphones are needed. When they all collapse into a smartphone, only one microphone is necessary. That smartphone also uses no audiotapes, videotapes, compact discs, or camera film. The iPhone and its descendants are among the world champions of dematerialization. They use vastly less metal, plastic, glass, and silicon than did the devices they have replaced and don’t need media such as paper, discs, tape, or film.</w:t>
      </w:r>
    </w:p>
    <w:p w14:paraId="1DB570E5" w14:textId="77777777" w:rsidR="009043AA" w:rsidRPr="001C34F2" w:rsidRDefault="009043AA" w:rsidP="009043AA">
      <w:pPr>
        <w:rPr>
          <w:rFonts w:asciiTheme="majorHAnsi" w:hAnsiTheme="majorHAnsi" w:cstheme="majorHAnsi"/>
          <w:u w:val="single"/>
        </w:rPr>
      </w:pPr>
      <w:r w:rsidRPr="001C34F2">
        <w:rPr>
          <w:rFonts w:asciiTheme="majorHAnsi" w:hAnsiTheme="majorHAnsi" w:cstheme="majorHAnsi"/>
          <w:u w:val="single"/>
        </w:rPr>
        <w:t>If we use more renewable energy</w:t>
      </w:r>
      <w:r w:rsidRPr="001C34F2">
        <w:rPr>
          <w:rFonts w:asciiTheme="majorHAnsi" w:hAnsiTheme="majorHAnsi" w:cstheme="majorHAnsi"/>
          <w:sz w:val="16"/>
        </w:rPr>
        <w:t xml:space="preserve">, </w:t>
      </w:r>
      <w:r w:rsidRPr="001C34F2">
        <w:rPr>
          <w:rFonts w:asciiTheme="majorHAnsi" w:hAnsiTheme="majorHAnsi" w:cstheme="majorHAnsi"/>
          <w:u w:val="single"/>
        </w:rPr>
        <w:t>we’ll be replacing coal</w:t>
      </w:r>
      <w:r w:rsidRPr="001C34F2">
        <w:rPr>
          <w:rFonts w:asciiTheme="majorHAnsi" w:hAnsiTheme="majorHAnsi" w:cstheme="majorHAnsi"/>
          <w:sz w:val="16"/>
        </w:rPr>
        <w:t xml:space="preserve">, </w:t>
      </w:r>
      <w:r w:rsidRPr="001C34F2">
        <w:rPr>
          <w:rFonts w:asciiTheme="majorHAnsi" w:hAnsiTheme="majorHAnsi" w:cstheme="majorHAnsi"/>
          <w:u w:val="single"/>
        </w:rPr>
        <w:t>gas</w:t>
      </w:r>
      <w:r w:rsidRPr="001C34F2">
        <w:rPr>
          <w:rFonts w:asciiTheme="majorHAnsi" w:hAnsiTheme="majorHAnsi" w:cstheme="majorHAnsi"/>
          <w:sz w:val="16"/>
        </w:rPr>
        <w:t xml:space="preserve">, </w:t>
      </w:r>
      <w:r w:rsidRPr="001C34F2">
        <w:rPr>
          <w:rFonts w:asciiTheme="majorHAnsi" w:hAnsiTheme="majorHAnsi" w:cstheme="majorHAnsi"/>
          <w:u w:val="single"/>
        </w:rPr>
        <w:t>oil</w:t>
      </w:r>
      <w:r w:rsidRPr="001C34F2">
        <w:rPr>
          <w:rFonts w:asciiTheme="majorHAnsi" w:hAnsiTheme="majorHAnsi" w:cstheme="majorHAnsi"/>
          <w:sz w:val="16"/>
        </w:rPr>
        <w:t xml:space="preserve">, </w:t>
      </w:r>
      <w:r w:rsidRPr="001C34F2">
        <w:rPr>
          <w:rFonts w:asciiTheme="majorHAnsi" w:hAnsiTheme="majorHAnsi" w:cstheme="majorHAnsi"/>
          <w:u w:val="single"/>
        </w:rPr>
        <w:t xml:space="preserve">and uranium with </w:t>
      </w:r>
      <w:r w:rsidRPr="001C34F2">
        <w:rPr>
          <w:rFonts w:asciiTheme="majorHAnsi" w:hAnsiTheme="majorHAnsi" w:cstheme="majorHAnsi"/>
          <w:b/>
          <w:iCs/>
          <w:highlight w:val="green"/>
          <w:u w:val="single"/>
        </w:rPr>
        <w:t>photons</w:t>
      </w:r>
      <w:r w:rsidRPr="001C34F2">
        <w:rPr>
          <w:rFonts w:asciiTheme="majorHAnsi" w:hAnsiTheme="majorHAnsi" w:cstheme="majorHAnsi"/>
          <w:highlight w:val="green"/>
          <w:u w:val="single"/>
        </w:rPr>
        <w:t xml:space="preserve"> from the </w:t>
      </w:r>
      <w:r w:rsidRPr="001C34F2">
        <w:rPr>
          <w:rFonts w:asciiTheme="majorHAnsi" w:hAnsiTheme="majorHAnsi" w:cstheme="majorHAnsi"/>
          <w:b/>
          <w:iCs/>
          <w:highlight w:val="green"/>
          <w:u w:val="single"/>
        </w:rPr>
        <w:t>sun</w:t>
      </w:r>
      <w:r w:rsidRPr="001C34F2">
        <w:rPr>
          <w:rFonts w:asciiTheme="majorHAnsi" w:hAnsiTheme="majorHAnsi" w:cstheme="majorHAnsi"/>
          <w:sz w:val="16"/>
        </w:rPr>
        <w:t xml:space="preserve"> (solar power) </w:t>
      </w:r>
      <w:r w:rsidRPr="001C34F2">
        <w:rPr>
          <w:rFonts w:asciiTheme="majorHAnsi" w:hAnsiTheme="majorHAnsi" w:cstheme="majorHAnsi"/>
          <w:highlight w:val="green"/>
          <w:u w:val="single"/>
        </w:rPr>
        <w:t>and</w:t>
      </w:r>
      <w:r w:rsidRPr="001C34F2">
        <w:rPr>
          <w:rFonts w:asciiTheme="majorHAnsi" w:hAnsiTheme="majorHAnsi" w:cstheme="majorHAnsi"/>
          <w:u w:val="single"/>
        </w:rPr>
        <w:t xml:space="preserve"> the </w:t>
      </w:r>
      <w:r w:rsidRPr="001C34F2">
        <w:rPr>
          <w:rFonts w:asciiTheme="majorHAnsi" w:hAnsiTheme="majorHAnsi" w:cstheme="majorHAnsi"/>
          <w:b/>
          <w:iCs/>
          <w:highlight w:val="green"/>
          <w:u w:val="single"/>
        </w:rPr>
        <w:t>movement</w:t>
      </w:r>
      <w:r w:rsidRPr="001C34F2">
        <w:rPr>
          <w:rFonts w:asciiTheme="majorHAnsi" w:hAnsiTheme="majorHAnsi" w:cstheme="majorHAnsi"/>
          <w:highlight w:val="green"/>
          <w:u w:val="single"/>
        </w:rPr>
        <w:t xml:space="preserve"> of </w:t>
      </w:r>
      <w:r w:rsidRPr="001C34F2">
        <w:rPr>
          <w:rFonts w:asciiTheme="majorHAnsi" w:hAnsiTheme="majorHAnsi" w:cstheme="majorHAnsi"/>
          <w:b/>
          <w:iCs/>
          <w:highlight w:val="green"/>
          <w:u w:val="single"/>
        </w:rPr>
        <w:t>air</w:t>
      </w:r>
      <w:r w:rsidRPr="001C34F2">
        <w:rPr>
          <w:rFonts w:asciiTheme="majorHAnsi" w:hAnsiTheme="majorHAnsi" w:cstheme="majorHAnsi"/>
          <w:sz w:val="16"/>
        </w:rPr>
        <w:t xml:space="preserve"> (wind power) and water (hydroelectric power) on the earth. All three of </w:t>
      </w:r>
      <w:r w:rsidRPr="001C34F2">
        <w:rPr>
          <w:rFonts w:asciiTheme="majorHAnsi" w:hAnsiTheme="majorHAnsi" w:cstheme="majorHAnsi"/>
          <w:u w:val="single"/>
        </w:rPr>
        <w:t xml:space="preserve">these types of power are also among dematerialization’s </w:t>
      </w:r>
      <w:proofErr w:type="gramStart"/>
      <w:r w:rsidRPr="001C34F2">
        <w:rPr>
          <w:rFonts w:asciiTheme="majorHAnsi" w:hAnsiTheme="majorHAnsi" w:cstheme="majorHAnsi"/>
          <w:b/>
          <w:iCs/>
          <w:u w:val="single"/>
        </w:rPr>
        <w:t>champions</w:t>
      </w:r>
      <w:r w:rsidRPr="001C34F2">
        <w:rPr>
          <w:rFonts w:asciiTheme="majorHAnsi" w:hAnsiTheme="majorHAnsi" w:cstheme="majorHAnsi"/>
          <w:sz w:val="16"/>
        </w:rPr>
        <w:t xml:space="preserve">, </w:t>
      </w:r>
      <w:r w:rsidRPr="001C34F2">
        <w:rPr>
          <w:rFonts w:asciiTheme="majorHAnsi" w:hAnsiTheme="majorHAnsi" w:cstheme="majorHAnsi"/>
          <w:u w:val="single"/>
        </w:rPr>
        <w:t>since</w:t>
      </w:r>
      <w:proofErr w:type="gramEnd"/>
      <w:r w:rsidRPr="001C34F2">
        <w:rPr>
          <w:rFonts w:asciiTheme="majorHAnsi" w:hAnsiTheme="majorHAnsi" w:cstheme="majorHAnsi"/>
          <w:u w:val="single"/>
        </w:rPr>
        <w:t xml:space="preserve"> they use up essentially </w:t>
      </w:r>
      <w:r w:rsidRPr="001C34F2">
        <w:rPr>
          <w:rFonts w:asciiTheme="majorHAnsi" w:hAnsiTheme="majorHAnsi" w:cstheme="majorHAnsi"/>
          <w:b/>
          <w:iCs/>
          <w:u w:val="single"/>
        </w:rPr>
        <w:t>no resources</w:t>
      </w:r>
      <w:r w:rsidRPr="001C34F2">
        <w:rPr>
          <w:rFonts w:asciiTheme="majorHAnsi" w:hAnsiTheme="majorHAnsi" w:cstheme="majorHAnsi"/>
          <w:u w:val="single"/>
        </w:rPr>
        <w:t xml:space="preserve"> once they’re up and running.</w:t>
      </w:r>
    </w:p>
    <w:p w14:paraId="54B8BE68" w14:textId="77777777" w:rsidR="009043AA" w:rsidRPr="001C34F2" w:rsidRDefault="009043AA" w:rsidP="009043AA">
      <w:pPr>
        <w:rPr>
          <w:rFonts w:asciiTheme="majorHAnsi" w:hAnsiTheme="majorHAnsi" w:cstheme="majorHAnsi"/>
          <w:sz w:val="16"/>
          <w:szCs w:val="16"/>
        </w:rPr>
      </w:pPr>
      <w:r w:rsidRPr="001C34F2">
        <w:rPr>
          <w:rFonts w:asciiTheme="majorHAnsi" w:hAnsiTheme="majorHAnsi" w:cstheme="majorHAnsi"/>
          <w:sz w:val="16"/>
          <w:szCs w:val="16"/>
        </w:rPr>
        <w:t>I call these four paths to dematerialization slim, swap, optimize, and evaporate. They’re not mutually exclusive. Companies can and do pursue all four at the same time, and all four are going on all the time in ways both obvious and subtle.</w:t>
      </w:r>
    </w:p>
    <w:p w14:paraId="4E6D84FB" w14:textId="77777777" w:rsidR="009043AA" w:rsidRPr="001C34F2" w:rsidRDefault="009043AA" w:rsidP="009043AA">
      <w:pPr>
        <w:rPr>
          <w:rFonts w:asciiTheme="majorHAnsi" w:hAnsiTheme="majorHAnsi" w:cstheme="majorHAnsi"/>
          <w:sz w:val="16"/>
        </w:rPr>
      </w:pPr>
      <w:r w:rsidRPr="001C34F2">
        <w:rPr>
          <w:rFonts w:asciiTheme="majorHAnsi" w:hAnsiTheme="majorHAnsi" w:cstheme="majorHAnsi"/>
          <w:u w:val="single"/>
        </w:rPr>
        <w:t xml:space="preserve">Innovation is </w:t>
      </w:r>
      <w:r w:rsidRPr="001C34F2">
        <w:rPr>
          <w:rFonts w:asciiTheme="majorHAnsi" w:hAnsiTheme="majorHAnsi" w:cstheme="majorHAnsi"/>
          <w:b/>
          <w:iCs/>
          <w:u w:val="single"/>
        </w:rPr>
        <w:t>hard</w:t>
      </w:r>
      <w:r w:rsidRPr="001C34F2">
        <w:rPr>
          <w:rFonts w:asciiTheme="majorHAnsi" w:hAnsiTheme="majorHAnsi" w:cstheme="majorHAnsi"/>
          <w:u w:val="single"/>
        </w:rPr>
        <w:t xml:space="preserve"> to </w:t>
      </w:r>
      <w:r w:rsidRPr="001C34F2">
        <w:rPr>
          <w:rFonts w:asciiTheme="majorHAnsi" w:hAnsiTheme="majorHAnsi" w:cstheme="majorHAnsi"/>
          <w:b/>
          <w:iCs/>
          <w:u w:val="single"/>
        </w:rPr>
        <w:t>foresee</w:t>
      </w:r>
      <w:r w:rsidRPr="001C34F2">
        <w:rPr>
          <w:rFonts w:asciiTheme="majorHAnsi" w:hAnsiTheme="majorHAnsi" w:cstheme="majorHAnsi"/>
          <w:sz w:val="16"/>
        </w:rPr>
        <w:t>. Neither the fracking revolution nor the world-changing impact of the iPhone’s introduction were well understood in advance. Both continued to be underestimated even after they occurred. The iPhone was introduced in June of 2007, with no shortage of fanfare from Apple and Steve Jobs. Yet several months later the cover of Forbes was still asking if anyone could catch Nokia.</w:t>
      </w:r>
    </w:p>
    <w:p w14:paraId="5A936BEC" w14:textId="77777777" w:rsidR="009043AA" w:rsidRPr="001C34F2" w:rsidRDefault="009043AA" w:rsidP="009043AA">
      <w:pPr>
        <w:rPr>
          <w:rFonts w:asciiTheme="majorHAnsi" w:hAnsiTheme="majorHAnsi" w:cstheme="majorHAnsi"/>
          <w:sz w:val="16"/>
        </w:rPr>
      </w:pPr>
      <w:r w:rsidRPr="001C34F2">
        <w:rPr>
          <w:rFonts w:asciiTheme="majorHAnsi" w:hAnsiTheme="majorHAnsi" w:cstheme="majorHAnsi"/>
          <w:u w:val="single"/>
        </w:rPr>
        <w:t xml:space="preserve">Innovation is not </w:t>
      </w:r>
      <w:r w:rsidRPr="001C34F2">
        <w:rPr>
          <w:rFonts w:asciiTheme="majorHAnsi" w:hAnsiTheme="majorHAnsi" w:cstheme="majorHAnsi"/>
          <w:b/>
          <w:iCs/>
          <w:u w:val="single"/>
        </w:rPr>
        <w:t>steady</w:t>
      </w:r>
      <w:r w:rsidRPr="001C34F2">
        <w:rPr>
          <w:rFonts w:asciiTheme="majorHAnsi" w:hAnsiTheme="majorHAnsi" w:cstheme="majorHAnsi"/>
          <w:u w:val="single"/>
        </w:rPr>
        <w:t xml:space="preserve"> and </w:t>
      </w:r>
      <w:r w:rsidRPr="001C34F2">
        <w:rPr>
          <w:rFonts w:asciiTheme="majorHAnsi" w:hAnsiTheme="majorHAnsi" w:cstheme="majorHAnsi"/>
          <w:b/>
          <w:iCs/>
          <w:u w:val="single"/>
        </w:rPr>
        <w:t>predictable</w:t>
      </w:r>
      <w:r w:rsidRPr="001C34F2">
        <w:rPr>
          <w:rFonts w:asciiTheme="majorHAnsi" w:hAnsiTheme="majorHAnsi" w:cstheme="majorHAnsi"/>
          <w:sz w:val="16"/>
        </w:rPr>
        <w:t xml:space="preserve"> </w:t>
      </w:r>
      <w:r w:rsidRPr="001C34F2">
        <w:rPr>
          <w:rFonts w:asciiTheme="majorHAnsi" w:hAnsiTheme="majorHAnsi" w:cstheme="majorHAnsi"/>
          <w:u w:val="single"/>
        </w:rPr>
        <w:t>like the orbit of the Moon or</w:t>
      </w:r>
      <w:r w:rsidRPr="001C34F2">
        <w:rPr>
          <w:rFonts w:asciiTheme="majorHAnsi" w:hAnsiTheme="majorHAnsi" w:cstheme="majorHAnsi"/>
          <w:sz w:val="16"/>
        </w:rPr>
        <w:t xml:space="preserve"> the </w:t>
      </w:r>
      <w:r w:rsidRPr="001C34F2">
        <w:rPr>
          <w:rFonts w:asciiTheme="majorHAnsi" w:hAnsiTheme="majorHAnsi" w:cstheme="majorHAnsi"/>
          <w:u w:val="single"/>
        </w:rPr>
        <w:t>accumulation of interest on a certificate of deposit</w:t>
      </w:r>
      <w:r w:rsidRPr="001C34F2">
        <w:rPr>
          <w:rFonts w:asciiTheme="majorHAnsi" w:hAnsiTheme="majorHAnsi" w:cstheme="majorHAnsi"/>
          <w:sz w:val="16"/>
        </w:rPr>
        <w:t xml:space="preserve">. </w:t>
      </w:r>
      <w:r w:rsidRPr="001C34F2">
        <w:rPr>
          <w:rFonts w:asciiTheme="majorHAnsi" w:hAnsiTheme="majorHAnsi" w:cstheme="majorHAnsi"/>
          <w:u w:val="single"/>
        </w:rPr>
        <w:t xml:space="preserve">It’s instead inherently jumpy, uneven, and </w:t>
      </w:r>
      <w:r w:rsidRPr="001C34F2">
        <w:rPr>
          <w:rFonts w:asciiTheme="majorHAnsi" w:hAnsiTheme="majorHAnsi" w:cstheme="majorHAnsi"/>
          <w:b/>
          <w:iCs/>
          <w:u w:val="single"/>
        </w:rPr>
        <w:t>random</w:t>
      </w:r>
      <w:r w:rsidRPr="001C34F2">
        <w:rPr>
          <w:rFonts w:asciiTheme="majorHAnsi" w:hAnsiTheme="majorHAnsi" w:cstheme="majorHAnsi"/>
          <w:sz w:val="16"/>
        </w:rPr>
        <w:t xml:space="preserve">. </w:t>
      </w:r>
      <w:r w:rsidRPr="001C34F2">
        <w:rPr>
          <w:rFonts w:asciiTheme="majorHAnsi" w:hAnsiTheme="majorHAnsi" w:cstheme="majorHAnsi"/>
          <w:u w:val="single"/>
        </w:rPr>
        <w:t xml:space="preserve">It’s also </w:t>
      </w:r>
      <w:r w:rsidRPr="001C34F2">
        <w:rPr>
          <w:rFonts w:asciiTheme="majorHAnsi" w:hAnsiTheme="majorHAnsi" w:cstheme="majorHAnsi"/>
          <w:b/>
          <w:iCs/>
          <w:u w:val="single"/>
        </w:rPr>
        <w:t>combinatorial</w:t>
      </w:r>
      <w:r w:rsidRPr="001C34F2">
        <w:rPr>
          <w:rFonts w:asciiTheme="majorHAnsi" w:hAnsiTheme="majorHAnsi" w:cstheme="majorHAnsi"/>
          <w:sz w:val="16"/>
        </w:rPr>
        <w:t xml:space="preserve">, as Erik Brynjolfsson and I discussed in our book The Second Machine Age. Most </w:t>
      </w:r>
      <w:r w:rsidRPr="001C34F2">
        <w:rPr>
          <w:rFonts w:asciiTheme="majorHAnsi" w:hAnsiTheme="majorHAnsi" w:cstheme="majorHAnsi"/>
          <w:u w:val="single"/>
        </w:rPr>
        <w:t>new technologies</w:t>
      </w:r>
      <w:r w:rsidRPr="001C34F2">
        <w:rPr>
          <w:rFonts w:asciiTheme="majorHAnsi" w:hAnsiTheme="majorHAnsi" w:cstheme="majorHAnsi"/>
          <w:sz w:val="16"/>
        </w:rPr>
        <w:t xml:space="preserve"> and other innovations, we argued, </w:t>
      </w:r>
      <w:r w:rsidRPr="001C34F2">
        <w:rPr>
          <w:rFonts w:asciiTheme="majorHAnsi" w:hAnsiTheme="majorHAnsi" w:cstheme="majorHAnsi"/>
          <w:u w:val="single"/>
        </w:rPr>
        <w:t>are</w:t>
      </w:r>
      <w:r w:rsidRPr="001C34F2">
        <w:rPr>
          <w:rFonts w:asciiTheme="majorHAnsi" w:hAnsiTheme="majorHAnsi" w:cstheme="majorHAnsi"/>
          <w:sz w:val="16"/>
        </w:rPr>
        <w:t xml:space="preserve"> combinations or </w:t>
      </w:r>
      <w:proofErr w:type="spellStart"/>
      <w:r w:rsidRPr="001C34F2">
        <w:rPr>
          <w:rFonts w:asciiTheme="majorHAnsi" w:hAnsiTheme="majorHAnsi" w:cstheme="majorHAnsi"/>
          <w:u w:val="single"/>
        </w:rPr>
        <w:t>recombinations</w:t>
      </w:r>
      <w:proofErr w:type="spellEnd"/>
      <w:r w:rsidRPr="001C34F2">
        <w:rPr>
          <w:rFonts w:asciiTheme="majorHAnsi" w:hAnsiTheme="majorHAnsi" w:cstheme="majorHAnsi"/>
          <w:u w:val="single"/>
        </w:rPr>
        <w:t xml:space="preserve"> of preexisting elements</w:t>
      </w:r>
      <w:r w:rsidRPr="001C34F2">
        <w:rPr>
          <w:rFonts w:asciiTheme="majorHAnsi" w:hAnsiTheme="majorHAnsi" w:cstheme="majorHAnsi"/>
          <w:sz w:val="16"/>
        </w:rPr>
        <w:t>.</w:t>
      </w:r>
    </w:p>
    <w:p w14:paraId="64A0154C" w14:textId="77777777" w:rsidR="009043AA" w:rsidRPr="001C34F2" w:rsidRDefault="009043AA" w:rsidP="009043AA">
      <w:pPr>
        <w:rPr>
          <w:rFonts w:asciiTheme="majorHAnsi" w:hAnsiTheme="majorHAnsi" w:cstheme="majorHAnsi"/>
          <w:sz w:val="16"/>
          <w:szCs w:val="16"/>
        </w:rPr>
      </w:pPr>
      <w:r w:rsidRPr="001C34F2">
        <w:rPr>
          <w:rFonts w:asciiTheme="majorHAnsi" w:hAnsiTheme="majorHAnsi" w:cstheme="majorHAnsi"/>
          <w:sz w:val="16"/>
          <w:szCs w:val="16"/>
        </w:rPr>
        <w:t>The iPhone was “just” a cellular telephone plus a bunch of sensors plus a touch screen plus an operating system and population of programs, or apps. All these elements had been around for a while before 2007. It took the vision of Steve Jobs to see what they could become when combined. Fracking was the combination of multiple abilities: to “see” where hydrocarbons were to be found in rock formations deep underground; to pump down pressurized liquid to fracture the rock; to pump up the oil and gas once they were released by the fracturing; and so on. Again, none of these was new. Their effective combination was what changed the world’s energy situation.</w:t>
      </w:r>
    </w:p>
    <w:p w14:paraId="6C5DF945" w14:textId="77777777" w:rsidR="009043AA" w:rsidRPr="001C34F2" w:rsidRDefault="009043AA" w:rsidP="009043AA">
      <w:pPr>
        <w:rPr>
          <w:rFonts w:asciiTheme="majorHAnsi" w:hAnsiTheme="majorHAnsi" w:cstheme="majorHAnsi"/>
          <w:sz w:val="16"/>
        </w:rPr>
      </w:pPr>
      <w:r w:rsidRPr="001C34F2">
        <w:rPr>
          <w:rFonts w:asciiTheme="majorHAnsi" w:hAnsiTheme="majorHAnsi" w:cstheme="majorHAnsi"/>
          <w:u w:val="single"/>
        </w:rPr>
        <w:t>Erik and I described</w:t>
      </w:r>
      <w:r w:rsidRPr="001C34F2">
        <w:rPr>
          <w:rFonts w:asciiTheme="majorHAnsi" w:hAnsiTheme="majorHAnsi" w:cstheme="majorHAnsi"/>
          <w:sz w:val="16"/>
        </w:rPr>
        <w:t xml:space="preserve"> the set of </w:t>
      </w:r>
      <w:r w:rsidRPr="001C34F2">
        <w:rPr>
          <w:rFonts w:asciiTheme="majorHAnsi" w:hAnsiTheme="majorHAnsi" w:cstheme="majorHAnsi"/>
          <w:u w:val="single"/>
        </w:rPr>
        <w:t>innovations and technologies</w:t>
      </w:r>
      <w:r w:rsidRPr="001C34F2">
        <w:rPr>
          <w:rFonts w:asciiTheme="majorHAnsi" w:hAnsiTheme="majorHAnsi" w:cstheme="majorHAnsi"/>
          <w:sz w:val="16"/>
        </w:rPr>
        <w:t xml:space="preserve"> available at any time </w:t>
      </w:r>
      <w:r w:rsidRPr="001C34F2">
        <w:rPr>
          <w:rFonts w:asciiTheme="majorHAnsi" w:hAnsiTheme="majorHAnsi" w:cstheme="majorHAnsi"/>
          <w:u w:val="single"/>
        </w:rPr>
        <w:t xml:space="preserve">as </w:t>
      </w:r>
      <w:r w:rsidRPr="001C34F2">
        <w:rPr>
          <w:rFonts w:asciiTheme="majorHAnsi" w:hAnsiTheme="majorHAnsi" w:cstheme="majorHAnsi"/>
          <w:b/>
          <w:iCs/>
          <w:u w:val="single"/>
        </w:rPr>
        <w:t>building blocks</w:t>
      </w:r>
      <w:r w:rsidRPr="001C34F2">
        <w:rPr>
          <w:rFonts w:asciiTheme="majorHAnsi" w:hAnsiTheme="majorHAnsi" w:cstheme="majorHAnsi"/>
          <w:sz w:val="16"/>
        </w:rPr>
        <w:t xml:space="preserve"> that </w:t>
      </w:r>
      <w:r w:rsidRPr="001C34F2">
        <w:rPr>
          <w:rFonts w:asciiTheme="majorHAnsi" w:hAnsiTheme="majorHAnsi" w:cstheme="majorHAnsi"/>
          <w:u w:val="single"/>
        </w:rPr>
        <w:t>ingenious people could combine and recombine into</w:t>
      </w:r>
      <w:r w:rsidRPr="001C34F2">
        <w:rPr>
          <w:rFonts w:asciiTheme="majorHAnsi" w:hAnsiTheme="majorHAnsi" w:cstheme="majorHAnsi"/>
          <w:sz w:val="16"/>
        </w:rPr>
        <w:t xml:space="preserve"> useful </w:t>
      </w:r>
      <w:r w:rsidRPr="001C34F2">
        <w:rPr>
          <w:rFonts w:asciiTheme="majorHAnsi" w:hAnsiTheme="majorHAnsi" w:cstheme="majorHAnsi"/>
          <w:u w:val="single"/>
        </w:rPr>
        <w:t>new configurations</w:t>
      </w:r>
      <w:r w:rsidRPr="001C34F2">
        <w:rPr>
          <w:rFonts w:asciiTheme="majorHAnsi" w:hAnsiTheme="majorHAnsi" w:cstheme="majorHAnsi"/>
          <w:sz w:val="16"/>
        </w:rPr>
        <w:t xml:space="preserve">. These new configurations then serve as more blocks that later innovators can use. Combinatorial innovation is exciting because it’s unpredictable. It’s not easy to foresee when or where powerful new combinations are going to appear, or who’s going to come up with them. But as the number of both building blocks and innovators increases, </w:t>
      </w:r>
      <w:r w:rsidRPr="001C34F2">
        <w:rPr>
          <w:rFonts w:asciiTheme="majorHAnsi" w:hAnsiTheme="majorHAnsi" w:cstheme="majorHAnsi"/>
          <w:u w:val="single"/>
        </w:rPr>
        <w:t xml:space="preserve">we should have </w:t>
      </w:r>
      <w:r w:rsidRPr="001C34F2">
        <w:rPr>
          <w:rFonts w:asciiTheme="majorHAnsi" w:hAnsiTheme="majorHAnsi" w:cstheme="majorHAnsi"/>
          <w:b/>
          <w:iCs/>
          <w:u w:val="single"/>
        </w:rPr>
        <w:t>confidence</w:t>
      </w:r>
      <w:r w:rsidRPr="001C34F2">
        <w:rPr>
          <w:rFonts w:asciiTheme="majorHAnsi" w:hAnsiTheme="majorHAnsi" w:cstheme="majorHAnsi"/>
          <w:sz w:val="16"/>
        </w:rPr>
        <w:t xml:space="preserve"> </w:t>
      </w:r>
      <w:r w:rsidRPr="001C34F2">
        <w:rPr>
          <w:rFonts w:asciiTheme="majorHAnsi" w:hAnsiTheme="majorHAnsi" w:cstheme="majorHAnsi"/>
          <w:u w:val="single"/>
        </w:rPr>
        <w:t xml:space="preserve">that </w:t>
      </w:r>
      <w:r w:rsidRPr="001C34F2">
        <w:rPr>
          <w:rFonts w:asciiTheme="majorHAnsi" w:hAnsiTheme="majorHAnsi" w:cstheme="majorHAnsi"/>
          <w:highlight w:val="green"/>
          <w:u w:val="single"/>
        </w:rPr>
        <w:t>more breakthroughs</w:t>
      </w:r>
      <w:r w:rsidRPr="001C34F2">
        <w:rPr>
          <w:rFonts w:asciiTheme="majorHAnsi" w:hAnsiTheme="majorHAnsi" w:cstheme="majorHAnsi"/>
          <w:sz w:val="16"/>
        </w:rPr>
        <w:t xml:space="preserve"> such as fracking and smartphones </w:t>
      </w:r>
      <w:r w:rsidRPr="001C34F2">
        <w:rPr>
          <w:rFonts w:asciiTheme="majorHAnsi" w:hAnsiTheme="majorHAnsi" w:cstheme="majorHAnsi"/>
          <w:highlight w:val="green"/>
          <w:u w:val="single"/>
        </w:rPr>
        <w:t>are ahead</w:t>
      </w:r>
      <w:r w:rsidRPr="001C34F2">
        <w:rPr>
          <w:rFonts w:asciiTheme="majorHAnsi" w:hAnsiTheme="majorHAnsi" w:cstheme="majorHAnsi"/>
          <w:sz w:val="16"/>
        </w:rPr>
        <w:t xml:space="preserve">. </w:t>
      </w:r>
      <w:r w:rsidRPr="001C34F2">
        <w:rPr>
          <w:rFonts w:asciiTheme="majorHAnsi" w:hAnsiTheme="majorHAnsi" w:cstheme="majorHAnsi"/>
          <w:u w:val="single"/>
        </w:rPr>
        <w:t>Innovation is highly decentralized and</w:t>
      </w:r>
      <w:r w:rsidRPr="001C34F2">
        <w:rPr>
          <w:rFonts w:asciiTheme="majorHAnsi" w:hAnsiTheme="majorHAnsi" w:cstheme="majorHAnsi"/>
          <w:sz w:val="16"/>
        </w:rPr>
        <w:t xml:space="preserve"> largely </w:t>
      </w:r>
      <w:r w:rsidRPr="001C34F2">
        <w:rPr>
          <w:rFonts w:asciiTheme="majorHAnsi" w:hAnsiTheme="majorHAnsi" w:cstheme="majorHAnsi"/>
          <w:u w:val="single"/>
        </w:rPr>
        <w:t>uncoordinated</w:t>
      </w:r>
      <w:r w:rsidRPr="001C34F2">
        <w:rPr>
          <w:rFonts w:asciiTheme="majorHAnsi" w:hAnsiTheme="majorHAnsi" w:cstheme="majorHAnsi"/>
          <w:sz w:val="16"/>
        </w:rPr>
        <w:t xml:space="preserve">, </w:t>
      </w:r>
      <w:r w:rsidRPr="001C34F2">
        <w:rPr>
          <w:rFonts w:asciiTheme="majorHAnsi" w:hAnsiTheme="majorHAnsi" w:cstheme="majorHAnsi"/>
          <w:u w:val="single"/>
        </w:rPr>
        <w:t xml:space="preserve">occurring as the result of </w:t>
      </w:r>
      <w:r w:rsidRPr="001C34F2">
        <w:rPr>
          <w:rFonts w:asciiTheme="majorHAnsi" w:hAnsiTheme="majorHAnsi" w:cstheme="majorHAnsi"/>
          <w:b/>
          <w:iCs/>
          <w:u w:val="single"/>
        </w:rPr>
        <w:t>interactions</w:t>
      </w:r>
      <w:r w:rsidRPr="001C34F2">
        <w:rPr>
          <w:rFonts w:asciiTheme="majorHAnsi" w:hAnsiTheme="majorHAnsi" w:cstheme="majorHAnsi"/>
          <w:sz w:val="16"/>
        </w:rPr>
        <w:t xml:space="preserve"> </w:t>
      </w:r>
      <w:r w:rsidRPr="001C34F2">
        <w:rPr>
          <w:rFonts w:asciiTheme="majorHAnsi" w:hAnsiTheme="majorHAnsi" w:cstheme="majorHAnsi"/>
          <w:u w:val="single"/>
        </w:rPr>
        <w:t xml:space="preserve">among </w:t>
      </w:r>
      <w:r w:rsidRPr="001C34F2">
        <w:rPr>
          <w:rFonts w:asciiTheme="majorHAnsi" w:hAnsiTheme="majorHAnsi" w:cstheme="majorHAnsi"/>
          <w:b/>
          <w:iCs/>
          <w:u w:val="single"/>
        </w:rPr>
        <w:t>complex</w:t>
      </w:r>
      <w:r w:rsidRPr="001C34F2">
        <w:rPr>
          <w:rFonts w:asciiTheme="majorHAnsi" w:hAnsiTheme="majorHAnsi" w:cstheme="majorHAnsi"/>
          <w:u w:val="single"/>
        </w:rPr>
        <w:t xml:space="preserve"> and </w:t>
      </w:r>
      <w:r w:rsidRPr="001C34F2">
        <w:rPr>
          <w:rFonts w:asciiTheme="majorHAnsi" w:hAnsiTheme="majorHAnsi" w:cstheme="majorHAnsi"/>
          <w:b/>
          <w:iCs/>
          <w:u w:val="single"/>
        </w:rPr>
        <w:t>interlocking</w:t>
      </w:r>
      <w:r w:rsidRPr="001C34F2">
        <w:rPr>
          <w:rFonts w:asciiTheme="majorHAnsi" w:hAnsiTheme="majorHAnsi" w:cstheme="majorHAnsi"/>
          <w:u w:val="single"/>
        </w:rPr>
        <w:t xml:space="preserve"> social</w:t>
      </w:r>
      <w:r w:rsidRPr="001C34F2">
        <w:rPr>
          <w:rFonts w:asciiTheme="majorHAnsi" w:hAnsiTheme="majorHAnsi" w:cstheme="majorHAnsi"/>
          <w:sz w:val="16"/>
        </w:rPr>
        <w:t xml:space="preserve">, </w:t>
      </w:r>
      <w:r w:rsidRPr="001C34F2">
        <w:rPr>
          <w:rFonts w:asciiTheme="majorHAnsi" w:hAnsiTheme="majorHAnsi" w:cstheme="majorHAnsi"/>
          <w:u w:val="single"/>
        </w:rPr>
        <w:t>technological</w:t>
      </w:r>
      <w:r w:rsidRPr="001C34F2">
        <w:rPr>
          <w:rFonts w:asciiTheme="majorHAnsi" w:hAnsiTheme="majorHAnsi" w:cstheme="majorHAnsi"/>
          <w:sz w:val="16"/>
        </w:rPr>
        <w:t xml:space="preserve">, </w:t>
      </w:r>
      <w:r w:rsidRPr="001C34F2">
        <w:rPr>
          <w:rFonts w:asciiTheme="majorHAnsi" w:hAnsiTheme="majorHAnsi" w:cstheme="majorHAnsi"/>
          <w:u w:val="single"/>
        </w:rPr>
        <w:t xml:space="preserve">and </w:t>
      </w:r>
      <w:r w:rsidRPr="001C34F2">
        <w:rPr>
          <w:rFonts w:asciiTheme="majorHAnsi" w:hAnsiTheme="majorHAnsi" w:cstheme="majorHAnsi"/>
          <w:sz w:val="16"/>
        </w:rPr>
        <w:t xml:space="preserve">economic systems. </w:t>
      </w:r>
      <w:proofErr w:type="gramStart"/>
      <w:r w:rsidRPr="001C34F2">
        <w:rPr>
          <w:rFonts w:asciiTheme="majorHAnsi" w:hAnsiTheme="majorHAnsi" w:cstheme="majorHAnsi"/>
          <w:sz w:val="16"/>
        </w:rPr>
        <w:t>So</w:t>
      </w:r>
      <w:proofErr w:type="gramEnd"/>
      <w:r w:rsidRPr="001C34F2">
        <w:rPr>
          <w:rFonts w:asciiTheme="majorHAnsi" w:hAnsiTheme="majorHAnsi" w:cstheme="majorHAnsi"/>
          <w:sz w:val="16"/>
        </w:rPr>
        <w:t xml:space="preserve"> it’s going to keep surprising us.</w:t>
      </w:r>
    </w:p>
    <w:p w14:paraId="6C30C526" w14:textId="77777777" w:rsidR="009043AA" w:rsidRPr="001C34F2" w:rsidRDefault="009043AA" w:rsidP="009043AA">
      <w:pPr>
        <w:rPr>
          <w:rFonts w:asciiTheme="majorHAnsi" w:hAnsiTheme="majorHAnsi" w:cstheme="majorHAnsi"/>
          <w:u w:val="single"/>
        </w:rPr>
      </w:pPr>
      <w:r w:rsidRPr="001C34F2">
        <w:rPr>
          <w:rFonts w:asciiTheme="majorHAnsi" w:hAnsiTheme="majorHAnsi" w:cstheme="majorHAnsi"/>
          <w:u w:val="single"/>
        </w:rPr>
        <w:t>As the Second Machine Age progresses</w:t>
      </w:r>
      <w:r w:rsidRPr="001C34F2">
        <w:rPr>
          <w:rFonts w:asciiTheme="majorHAnsi" w:hAnsiTheme="majorHAnsi" w:cstheme="majorHAnsi"/>
          <w:sz w:val="16"/>
        </w:rPr>
        <w:t xml:space="preserve">, </w:t>
      </w:r>
      <w:r w:rsidRPr="001C34F2">
        <w:rPr>
          <w:rFonts w:asciiTheme="majorHAnsi" w:hAnsiTheme="majorHAnsi" w:cstheme="majorHAnsi"/>
          <w:u w:val="single"/>
        </w:rPr>
        <w:t xml:space="preserve">dematerialization </w:t>
      </w:r>
      <w:r w:rsidRPr="001C34F2">
        <w:rPr>
          <w:rFonts w:asciiTheme="majorHAnsi" w:hAnsiTheme="majorHAnsi" w:cstheme="majorHAnsi"/>
          <w:b/>
          <w:iCs/>
          <w:u w:val="single"/>
        </w:rPr>
        <w:t>accelerates</w:t>
      </w:r>
      <w:r w:rsidRPr="001C34F2">
        <w:rPr>
          <w:rFonts w:asciiTheme="majorHAnsi" w:hAnsiTheme="majorHAnsi" w:cstheme="majorHAnsi"/>
          <w:sz w:val="16"/>
        </w:rPr>
        <w:t xml:space="preserve">. Erik and I coined the phrase Second Machine Age to draw a contrast with the Industrial Era, which as we’ve seen transformed the planet by allowing us to overcome the limitations of muscle power. </w:t>
      </w:r>
      <w:r w:rsidRPr="001C34F2">
        <w:rPr>
          <w:rFonts w:asciiTheme="majorHAnsi" w:hAnsiTheme="majorHAnsi" w:cstheme="majorHAnsi"/>
          <w:u w:val="single"/>
        </w:rPr>
        <w:t>Our current time of</w:t>
      </w:r>
      <w:r w:rsidRPr="001C34F2">
        <w:rPr>
          <w:rFonts w:asciiTheme="majorHAnsi" w:hAnsiTheme="majorHAnsi" w:cstheme="majorHAnsi"/>
          <w:sz w:val="16"/>
        </w:rPr>
        <w:t xml:space="preserve"> great </w:t>
      </w:r>
      <w:r w:rsidRPr="001C34F2">
        <w:rPr>
          <w:rFonts w:asciiTheme="majorHAnsi" w:hAnsiTheme="majorHAnsi" w:cstheme="majorHAnsi"/>
          <w:u w:val="single"/>
        </w:rPr>
        <w:t xml:space="preserve">progress with all things related to </w:t>
      </w:r>
      <w:r w:rsidRPr="001C34F2">
        <w:rPr>
          <w:rFonts w:asciiTheme="majorHAnsi" w:hAnsiTheme="majorHAnsi" w:cstheme="majorHAnsi"/>
          <w:b/>
          <w:iCs/>
          <w:highlight w:val="green"/>
          <w:u w:val="single"/>
        </w:rPr>
        <w:t>computing</w:t>
      </w:r>
      <w:r w:rsidRPr="001C34F2">
        <w:rPr>
          <w:rFonts w:asciiTheme="majorHAnsi" w:hAnsiTheme="majorHAnsi" w:cstheme="majorHAnsi"/>
          <w:sz w:val="16"/>
        </w:rPr>
        <w:t xml:space="preserve"> </w:t>
      </w:r>
      <w:r w:rsidRPr="001C34F2">
        <w:rPr>
          <w:rFonts w:asciiTheme="majorHAnsi" w:hAnsiTheme="majorHAnsi" w:cstheme="majorHAnsi"/>
          <w:u w:val="single"/>
        </w:rPr>
        <w:t xml:space="preserve">is </w:t>
      </w:r>
      <w:r w:rsidRPr="001C34F2">
        <w:rPr>
          <w:rFonts w:asciiTheme="majorHAnsi" w:hAnsiTheme="majorHAnsi" w:cstheme="majorHAnsi"/>
          <w:highlight w:val="green"/>
          <w:u w:val="single"/>
        </w:rPr>
        <w:t xml:space="preserve">allowing us to </w:t>
      </w:r>
      <w:r w:rsidRPr="001C34F2">
        <w:rPr>
          <w:rFonts w:asciiTheme="majorHAnsi" w:hAnsiTheme="majorHAnsi" w:cstheme="majorHAnsi"/>
          <w:b/>
          <w:iCs/>
          <w:highlight w:val="green"/>
          <w:u w:val="single"/>
        </w:rPr>
        <w:t>overcome</w:t>
      </w:r>
      <w:r w:rsidRPr="001C34F2">
        <w:rPr>
          <w:rFonts w:asciiTheme="majorHAnsi" w:hAnsiTheme="majorHAnsi" w:cstheme="majorHAnsi"/>
          <w:u w:val="single"/>
        </w:rPr>
        <w:t xml:space="preserve"> the </w:t>
      </w:r>
      <w:r w:rsidRPr="001C34F2">
        <w:rPr>
          <w:rFonts w:asciiTheme="majorHAnsi" w:hAnsiTheme="majorHAnsi" w:cstheme="majorHAnsi"/>
          <w:b/>
          <w:iCs/>
          <w:highlight w:val="green"/>
          <w:u w:val="single"/>
        </w:rPr>
        <w:t>limitations</w:t>
      </w:r>
      <w:r w:rsidRPr="001C34F2">
        <w:rPr>
          <w:rFonts w:asciiTheme="majorHAnsi" w:hAnsiTheme="majorHAnsi" w:cstheme="majorHAnsi"/>
          <w:u w:val="single"/>
        </w:rPr>
        <w:t xml:space="preserve"> of our mental power and is </w:t>
      </w:r>
      <w:r w:rsidRPr="001C34F2">
        <w:rPr>
          <w:rFonts w:asciiTheme="majorHAnsi" w:hAnsiTheme="majorHAnsi" w:cstheme="majorHAnsi"/>
          <w:b/>
          <w:iCs/>
          <w:u w:val="single"/>
        </w:rPr>
        <w:t>transformative</w:t>
      </w:r>
      <w:r w:rsidRPr="001C34F2">
        <w:rPr>
          <w:rFonts w:asciiTheme="majorHAnsi" w:hAnsiTheme="majorHAnsi" w:cstheme="majorHAnsi"/>
          <w:u w:val="single"/>
        </w:rPr>
        <w:t xml:space="preserve"> in a different way</w:t>
      </w:r>
      <w:r w:rsidRPr="001C34F2">
        <w:rPr>
          <w:rFonts w:asciiTheme="majorHAnsi" w:hAnsiTheme="majorHAnsi" w:cstheme="majorHAnsi"/>
          <w:sz w:val="16"/>
        </w:rPr>
        <w:t xml:space="preserve">: </w:t>
      </w:r>
      <w:r w:rsidRPr="001C34F2">
        <w:rPr>
          <w:rFonts w:asciiTheme="majorHAnsi" w:hAnsiTheme="majorHAnsi" w:cstheme="majorHAnsi"/>
          <w:u w:val="single"/>
        </w:rPr>
        <w:t xml:space="preserve">it’s allowing us to </w:t>
      </w:r>
      <w:r w:rsidRPr="001C34F2">
        <w:rPr>
          <w:rFonts w:asciiTheme="majorHAnsi" w:hAnsiTheme="majorHAnsi" w:cstheme="majorHAnsi"/>
          <w:b/>
          <w:iCs/>
          <w:u w:val="single"/>
        </w:rPr>
        <w:t>reverse</w:t>
      </w:r>
      <w:r w:rsidRPr="001C34F2">
        <w:rPr>
          <w:rFonts w:asciiTheme="majorHAnsi" w:hAnsiTheme="majorHAnsi" w:cstheme="majorHAnsi"/>
          <w:sz w:val="16"/>
        </w:rPr>
        <w:t xml:space="preserve"> </w:t>
      </w:r>
      <w:r w:rsidRPr="001C34F2">
        <w:rPr>
          <w:rFonts w:asciiTheme="majorHAnsi" w:hAnsiTheme="majorHAnsi" w:cstheme="majorHAnsi"/>
          <w:u w:val="single"/>
        </w:rPr>
        <w:t>the Industrial Era’s</w:t>
      </w:r>
      <w:r w:rsidRPr="001C34F2">
        <w:rPr>
          <w:rFonts w:asciiTheme="majorHAnsi" w:hAnsiTheme="majorHAnsi" w:cstheme="majorHAnsi"/>
          <w:sz w:val="16"/>
        </w:rPr>
        <w:t xml:space="preserve"> bad </w:t>
      </w:r>
      <w:r w:rsidRPr="001C34F2">
        <w:rPr>
          <w:rFonts w:asciiTheme="majorHAnsi" w:hAnsiTheme="majorHAnsi" w:cstheme="majorHAnsi"/>
          <w:u w:val="single"/>
        </w:rPr>
        <w:t xml:space="preserve">habit of taking </w:t>
      </w:r>
      <w:r w:rsidRPr="001C34F2">
        <w:rPr>
          <w:rFonts w:asciiTheme="majorHAnsi" w:hAnsiTheme="majorHAnsi" w:cstheme="majorHAnsi"/>
          <w:b/>
          <w:iCs/>
          <w:u w:val="single"/>
        </w:rPr>
        <w:t>more</w:t>
      </w:r>
      <w:r w:rsidRPr="001C34F2">
        <w:rPr>
          <w:rFonts w:asciiTheme="majorHAnsi" w:hAnsiTheme="majorHAnsi" w:cstheme="majorHAnsi"/>
          <w:u w:val="single"/>
        </w:rPr>
        <w:t xml:space="preserve"> and </w:t>
      </w:r>
      <w:r w:rsidRPr="001C34F2">
        <w:rPr>
          <w:rFonts w:asciiTheme="majorHAnsi" w:hAnsiTheme="majorHAnsi" w:cstheme="majorHAnsi"/>
          <w:b/>
          <w:iCs/>
          <w:u w:val="single"/>
        </w:rPr>
        <w:t>more</w:t>
      </w:r>
      <w:r w:rsidRPr="001C34F2">
        <w:rPr>
          <w:rFonts w:asciiTheme="majorHAnsi" w:hAnsiTheme="majorHAnsi" w:cstheme="majorHAnsi"/>
          <w:u w:val="single"/>
        </w:rPr>
        <w:t xml:space="preserve"> from the earth every year.</w:t>
      </w:r>
    </w:p>
    <w:p w14:paraId="26083107" w14:textId="77777777" w:rsidR="009043AA" w:rsidRPr="001C34F2" w:rsidRDefault="009043AA" w:rsidP="009043AA">
      <w:pPr>
        <w:rPr>
          <w:rFonts w:asciiTheme="majorHAnsi" w:hAnsiTheme="majorHAnsi" w:cstheme="majorHAnsi"/>
          <w:u w:val="single"/>
        </w:rPr>
      </w:pPr>
      <w:r w:rsidRPr="001C34F2">
        <w:rPr>
          <w:rFonts w:asciiTheme="majorHAnsi" w:hAnsiTheme="majorHAnsi" w:cstheme="majorHAnsi"/>
          <w:u w:val="single"/>
        </w:rPr>
        <w:lastRenderedPageBreak/>
        <w:t>Computer-aided design tools help engineers</w:t>
      </w:r>
      <w:r w:rsidRPr="001C34F2">
        <w:rPr>
          <w:rFonts w:asciiTheme="majorHAnsi" w:hAnsiTheme="majorHAnsi" w:cstheme="majorHAnsi"/>
          <w:sz w:val="16"/>
        </w:rPr>
        <w:t xml:space="preserve"> at packaging companies </w:t>
      </w:r>
      <w:r w:rsidRPr="001C34F2">
        <w:rPr>
          <w:rFonts w:asciiTheme="majorHAnsi" w:hAnsiTheme="majorHAnsi" w:cstheme="majorHAnsi"/>
          <w:u w:val="single"/>
        </w:rPr>
        <w:t>design generations of aluminum cans</w:t>
      </w:r>
      <w:r w:rsidRPr="001C34F2">
        <w:rPr>
          <w:rFonts w:asciiTheme="majorHAnsi" w:hAnsiTheme="majorHAnsi" w:cstheme="majorHAnsi"/>
          <w:sz w:val="16"/>
        </w:rPr>
        <w:t xml:space="preserve"> that keep getting lighter. </w:t>
      </w:r>
      <w:r w:rsidRPr="001C34F2">
        <w:rPr>
          <w:rFonts w:asciiTheme="majorHAnsi" w:hAnsiTheme="majorHAnsi" w:cstheme="majorHAnsi"/>
          <w:u w:val="single"/>
        </w:rPr>
        <w:t>Fracking took off</w:t>
      </w:r>
      <w:r w:rsidRPr="001C34F2">
        <w:rPr>
          <w:rFonts w:asciiTheme="majorHAnsi" w:hAnsiTheme="majorHAnsi" w:cstheme="majorHAnsi"/>
          <w:sz w:val="16"/>
        </w:rPr>
        <w:t xml:space="preserve"> in part </w:t>
      </w:r>
      <w:r w:rsidRPr="001C34F2">
        <w:rPr>
          <w:rFonts w:asciiTheme="majorHAnsi" w:hAnsiTheme="majorHAnsi" w:cstheme="majorHAnsi"/>
          <w:u w:val="single"/>
        </w:rPr>
        <w:t xml:space="preserve">because oil and gas exploration </w:t>
      </w:r>
      <w:r w:rsidRPr="001C34F2">
        <w:rPr>
          <w:rFonts w:asciiTheme="majorHAnsi" w:hAnsiTheme="majorHAnsi" w:cstheme="majorHAnsi"/>
          <w:sz w:val="16"/>
        </w:rPr>
        <w:t xml:space="preserve">companies </w:t>
      </w:r>
      <w:r w:rsidRPr="001C34F2">
        <w:rPr>
          <w:rFonts w:asciiTheme="majorHAnsi" w:hAnsiTheme="majorHAnsi" w:cstheme="majorHAnsi"/>
          <w:u w:val="single"/>
        </w:rPr>
        <w:t xml:space="preserve">learned how to build </w:t>
      </w:r>
      <w:r w:rsidRPr="001C34F2">
        <w:rPr>
          <w:rFonts w:asciiTheme="majorHAnsi" w:hAnsiTheme="majorHAnsi" w:cstheme="majorHAnsi"/>
          <w:b/>
          <w:iCs/>
          <w:u w:val="single"/>
        </w:rPr>
        <w:t>accurate</w:t>
      </w:r>
      <w:r w:rsidRPr="001C34F2">
        <w:rPr>
          <w:rFonts w:asciiTheme="majorHAnsi" w:hAnsiTheme="majorHAnsi" w:cstheme="majorHAnsi"/>
          <w:u w:val="single"/>
        </w:rPr>
        <w:t xml:space="preserve"> computer </w:t>
      </w:r>
      <w:r w:rsidRPr="001C34F2">
        <w:rPr>
          <w:rFonts w:asciiTheme="majorHAnsi" w:hAnsiTheme="majorHAnsi" w:cstheme="majorHAnsi"/>
          <w:b/>
          <w:iCs/>
          <w:u w:val="single"/>
        </w:rPr>
        <w:t>models</w:t>
      </w:r>
      <w:r w:rsidRPr="001C34F2">
        <w:rPr>
          <w:rFonts w:asciiTheme="majorHAnsi" w:hAnsiTheme="majorHAnsi" w:cstheme="majorHAnsi"/>
          <w:sz w:val="16"/>
        </w:rPr>
        <w:t xml:space="preserve"> of the rock formations that lay deep underground—models </w:t>
      </w:r>
      <w:r w:rsidRPr="001C34F2">
        <w:rPr>
          <w:rFonts w:asciiTheme="majorHAnsi" w:hAnsiTheme="majorHAnsi" w:cstheme="majorHAnsi"/>
          <w:u w:val="single"/>
        </w:rPr>
        <w:t>that predicted where hydrocarbons were to be found.</w:t>
      </w:r>
    </w:p>
    <w:p w14:paraId="234D9483" w14:textId="77777777" w:rsidR="009043AA" w:rsidRPr="001C34F2" w:rsidRDefault="009043AA" w:rsidP="009043AA">
      <w:pPr>
        <w:rPr>
          <w:rFonts w:asciiTheme="majorHAnsi" w:hAnsiTheme="majorHAnsi" w:cstheme="majorHAnsi"/>
          <w:sz w:val="16"/>
          <w:szCs w:val="16"/>
        </w:rPr>
      </w:pPr>
      <w:r w:rsidRPr="001C34F2">
        <w:rPr>
          <w:rFonts w:asciiTheme="majorHAnsi" w:hAnsiTheme="majorHAnsi" w:cstheme="majorHAnsi"/>
          <w:sz w:val="16"/>
          <w:szCs w:val="16"/>
        </w:rPr>
        <w:t xml:space="preserve">Smartphones took the place of many separate pieces of gear. Because they serve as GPS devices, they’ve also led us to print out many fewer maps and so contributed to our current trend of using less paper. It’s easy to look at generations of computer paper, from 1960s punch cards to the eleven-by-seventeen-inch fanfold paper of the </w:t>
      </w:r>
      <w:proofErr w:type="gramStart"/>
      <w:r w:rsidRPr="001C34F2">
        <w:rPr>
          <w:rFonts w:asciiTheme="majorHAnsi" w:hAnsiTheme="majorHAnsi" w:cstheme="majorHAnsi"/>
          <w:sz w:val="16"/>
          <w:szCs w:val="16"/>
        </w:rPr>
        <w:t>1980s, and</w:t>
      </w:r>
      <w:proofErr w:type="gramEnd"/>
      <w:r w:rsidRPr="001C34F2">
        <w:rPr>
          <w:rFonts w:asciiTheme="majorHAnsi" w:hAnsiTheme="majorHAnsi" w:cstheme="majorHAnsi"/>
          <w:sz w:val="16"/>
          <w:szCs w:val="16"/>
        </w:rPr>
        <w:t xml:space="preserve"> conclude that the Second Machine Age has caused us to chop down ever more trees. The year of peak paper consumption in the United States, however, was 1990. As our devices have become more capable and interconnected, always on and always with us, we’ve sharply turned away from paper. Humanity </w:t>
      </w:r>
      <w:proofErr w:type="gramStart"/>
      <w:r w:rsidRPr="001C34F2">
        <w:rPr>
          <w:rFonts w:asciiTheme="majorHAnsi" w:hAnsiTheme="majorHAnsi" w:cstheme="majorHAnsi"/>
          <w:sz w:val="16"/>
          <w:szCs w:val="16"/>
        </w:rPr>
        <w:t>as a whole probably</w:t>
      </w:r>
      <w:proofErr w:type="gramEnd"/>
      <w:r w:rsidRPr="001C34F2">
        <w:rPr>
          <w:rFonts w:asciiTheme="majorHAnsi" w:hAnsiTheme="majorHAnsi" w:cstheme="majorHAnsi"/>
          <w:sz w:val="16"/>
          <w:szCs w:val="16"/>
        </w:rPr>
        <w:t xml:space="preserve"> hit peak paper in 2013.</w:t>
      </w:r>
    </w:p>
    <w:p w14:paraId="72473D8E" w14:textId="77777777" w:rsidR="009043AA" w:rsidRPr="001C34F2" w:rsidRDefault="009043AA" w:rsidP="009043AA">
      <w:pPr>
        <w:rPr>
          <w:rFonts w:asciiTheme="majorHAnsi" w:hAnsiTheme="majorHAnsi" w:cstheme="majorHAnsi"/>
          <w:sz w:val="16"/>
        </w:rPr>
      </w:pPr>
      <w:r w:rsidRPr="001C34F2">
        <w:rPr>
          <w:rFonts w:asciiTheme="majorHAnsi" w:hAnsiTheme="majorHAnsi" w:cstheme="majorHAnsi"/>
          <w:sz w:val="16"/>
        </w:rPr>
        <w:t xml:space="preserve">As these examples indicate, </w:t>
      </w:r>
      <w:r w:rsidRPr="001C34F2">
        <w:rPr>
          <w:rFonts w:asciiTheme="majorHAnsi" w:hAnsiTheme="majorHAnsi" w:cstheme="majorHAnsi"/>
          <w:u w:val="single"/>
        </w:rPr>
        <w:t xml:space="preserve">computers and their kin help us with all four paths to </w:t>
      </w:r>
      <w:r w:rsidRPr="001C34F2">
        <w:rPr>
          <w:rFonts w:asciiTheme="majorHAnsi" w:hAnsiTheme="majorHAnsi" w:cstheme="majorHAnsi"/>
          <w:b/>
          <w:iCs/>
          <w:u w:val="single"/>
        </w:rPr>
        <w:t>dematerialization</w:t>
      </w:r>
      <w:r w:rsidRPr="001C34F2">
        <w:rPr>
          <w:rFonts w:asciiTheme="majorHAnsi" w:hAnsiTheme="majorHAnsi" w:cstheme="majorHAnsi"/>
          <w:sz w:val="16"/>
        </w:rPr>
        <w:t xml:space="preserve">. Hardware, software, and networks let us slim, swap, optimize, and evaporate. I contend that </w:t>
      </w:r>
      <w:r w:rsidRPr="001C34F2">
        <w:rPr>
          <w:rFonts w:asciiTheme="majorHAnsi" w:hAnsiTheme="majorHAnsi" w:cstheme="majorHAnsi"/>
          <w:u w:val="single"/>
        </w:rPr>
        <w:t xml:space="preserve">they’re the </w:t>
      </w:r>
      <w:r w:rsidRPr="001C34F2">
        <w:rPr>
          <w:rFonts w:asciiTheme="majorHAnsi" w:hAnsiTheme="majorHAnsi" w:cstheme="majorHAnsi"/>
          <w:b/>
          <w:iCs/>
          <w:u w:val="single"/>
        </w:rPr>
        <w:t>best tools</w:t>
      </w:r>
      <w:r w:rsidRPr="001C34F2">
        <w:rPr>
          <w:rFonts w:asciiTheme="majorHAnsi" w:hAnsiTheme="majorHAnsi" w:cstheme="majorHAnsi"/>
          <w:u w:val="single"/>
        </w:rPr>
        <w:t xml:space="preserve"> we’ve </w:t>
      </w:r>
      <w:r w:rsidRPr="001C34F2">
        <w:rPr>
          <w:rFonts w:asciiTheme="majorHAnsi" w:hAnsiTheme="majorHAnsi" w:cstheme="majorHAnsi"/>
          <w:b/>
          <w:iCs/>
          <w:u w:val="single"/>
        </w:rPr>
        <w:t>ever invented</w:t>
      </w:r>
      <w:r w:rsidRPr="001C34F2">
        <w:rPr>
          <w:rFonts w:asciiTheme="majorHAnsi" w:hAnsiTheme="majorHAnsi" w:cstheme="majorHAnsi"/>
          <w:u w:val="single"/>
        </w:rPr>
        <w:t xml:space="preserve"> for letting us tread more </w:t>
      </w:r>
      <w:r w:rsidRPr="001C34F2">
        <w:rPr>
          <w:rFonts w:asciiTheme="majorHAnsi" w:hAnsiTheme="majorHAnsi" w:cstheme="majorHAnsi"/>
          <w:b/>
          <w:iCs/>
          <w:u w:val="single"/>
        </w:rPr>
        <w:t>lightly</w:t>
      </w:r>
      <w:r w:rsidRPr="001C34F2">
        <w:rPr>
          <w:rFonts w:asciiTheme="majorHAnsi" w:hAnsiTheme="majorHAnsi" w:cstheme="majorHAnsi"/>
          <w:u w:val="single"/>
        </w:rPr>
        <w:t xml:space="preserve"> on our planet</w:t>
      </w:r>
      <w:r w:rsidRPr="001C34F2">
        <w:rPr>
          <w:rFonts w:asciiTheme="majorHAnsi" w:hAnsiTheme="majorHAnsi" w:cstheme="majorHAnsi"/>
          <w:sz w:val="16"/>
        </w:rPr>
        <w:t>.</w:t>
      </w:r>
    </w:p>
    <w:p w14:paraId="2495E4C1" w14:textId="2FC93A9A" w:rsidR="00A53AEA" w:rsidRPr="00A53AEA" w:rsidRDefault="009043AA" w:rsidP="00A53AEA">
      <w:pPr>
        <w:rPr>
          <w:rFonts w:asciiTheme="majorHAnsi" w:hAnsiTheme="majorHAnsi" w:cstheme="majorHAnsi"/>
        </w:rPr>
      </w:pPr>
      <w:proofErr w:type="gramStart"/>
      <w:r w:rsidRPr="001C34F2">
        <w:rPr>
          <w:rFonts w:asciiTheme="majorHAnsi" w:hAnsiTheme="majorHAnsi" w:cstheme="majorHAnsi"/>
          <w:u w:val="single"/>
        </w:rPr>
        <w:t>All of</w:t>
      </w:r>
      <w:proofErr w:type="gramEnd"/>
      <w:r w:rsidRPr="001C34F2">
        <w:rPr>
          <w:rFonts w:asciiTheme="majorHAnsi" w:hAnsiTheme="majorHAnsi" w:cstheme="majorHAnsi"/>
          <w:u w:val="single"/>
        </w:rPr>
        <w:t xml:space="preserve"> these principles are about the </w:t>
      </w:r>
      <w:r w:rsidRPr="001C34F2">
        <w:rPr>
          <w:rFonts w:asciiTheme="majorHAnsi" w:hAnsiTheme="majorHAnsi" w:cstheme="majorHAnsi"/>
          <w:b/>
          <w:iCs/>
          <w:u w:val="single"/>
        </w:rPr>
        <w:t>combination</w:t>
      </w:r>
      <w:r w:rsidRPr="001C34F2">
        <w:rPr>
          <w:rFonts w:asciiTheme="majorHAnsi" w:hAnsiTheme="majorHAnsi" w:cstheme="majorHAnsi"/>
        </w:rPr>
        <w:t xml:space="preserve"> </w:t>
      </w:r>
      <w:r w:rsidRPr="001C34F2">
        <w:rPr>
          <w:rFonts w:asciiTheme="majorHAnsi" w:hAnsiTheme="majorHAnsi" w:cstheme="majorHAnsi"/>
          <w:u w:val="single"/>
        </w:rPr>
        <w:t xml:space="preserve">of technological </w:t>
      </w:r>
      <w:r w:rsidRPr="001C34F2">
        <w:rPr>
          <w:rFonts w:asciiTheme="majorHAnsi" w:hAnsiTheme="majorHAnsi" w:cstheme="majorHAnsi"/>
          <w:b/>
          <w:iCs/>
          <w:u w:val="single"/>
        </w:rPr>
        <w:t>progress</w:t>
      </w:r>
      <w:r w:rsidRPr="001C34F2">
        <w:rPr>
          <w:rFonts w:asciiTheme="majorHAnsi" w:hAnsiTheme="majorHAnsi" w:cstheme="majorHAnsi"/>
          <w:u w:val="single"/>
        </w:rPr>
        <w:t xml:space="preserve"> and </w:t>
      </w:r>
      <w:r w:rsidRPr="001C34F2">
        <w:rPr>
          <w:rFonts w:asciiTheme="majorHAnsi" w:hAnsiTheme="majorHAnsi" w:cstheme="majorHAnsi"/>
          <w:b/>
          <w:iCs/>
          <w:u w:val="single"/>
        </w:rPr>
        <w:t>capitalism</w:t>
      </w:r>
      <w:r w:rsidRPr="001C34F2">
        <w:rPr>
          <w:rFonts w:asciiTheme="majorHAnsi" w:hAnsiTheme="majorHAnsi" w:cstheme="majorHAnsi"/>
        </w:rPr>
        <w:t xml:space="preserve">, </w:t>
      </w:r>
      <w:r w:rsidRPr="001C34F2">
        <w:rPr>
          <w:rFonts w:asciiTheme="majorHAnsi" w:hAnsiTheme="majorHAnsi" w:cstheme="majorHAnsi"/>
          <w:u w:val="single"/>
        </w:rPr>
        <w:t xml:space="preserve">which are the first of the two pairs of forces causing </w:t>
      </w:r>
      <w:r w:rsidRPr="001C34F2">
        <w:rPr>
          <w:rFonts w:asciiTheme="majorHAnsi" w:hAnsiTheme="majorHAnsi" w:cstheme="majorHAnsi"/>
          <w:b/>
          <w:iCs/>
          <w:u w:val="single"/>
        </w:rPr>
        <w:t>dematerialization</w:t>
      </w:r>
      <w:r w:rsidRPr="001C34F2">
        <w:rPr>
          <w:rFonts w:asciiTheme="majorHAnsi" w:hAnsiTheme="majorHAnsi" w:cstheme="majorHAnsi"/>
        </w:rPr>
        <w:t>.</w:t>
      </w:r>
    </w:p>
    <w:p w14:paraId="11EE4E31" w14:textId="3D582C40" w:rsidR="009043AA" w:rsidRDefault="00A53AEA" w:rsidP="00A53AEA">
      <w:pPr>
        <w:pStyle w:val="Heading4"/>
      </w:pPr>
      <w:r>
        <w:t>Second, transition:</w:t>
      </w:r>
      <w:r w:rsidR="00C04129">
        <w:t xml:space="preserve"> </w:t>
      </w:r>
    </w:p>
    <w:p w14:paraId="7AA66C86" w14:textId="09DD8081" w:rsidR="00C04129" w:rsidRPr="00C04129" w:rsidRDefault="00C04129" w:rsidP="00C04129">
      <w:pPr>
        <w:pStyle w:val="Heading4"/>
      </w:pPr>
      <w:proofErr w:type="gramStart"/>
      <w:r>
        <w:t>Yes</w:t>
      </w:r>
      <w:proofErr w:type="gramEnd"/>
      <w:r>
        <w:t xml:space="preserve"> they do link – transition would never happen, and its bad even in future planning – vagueness of the 1ac vs. specificity of the 1nc should frame this debate</w:t>
      </w:r>
    </w:p>
    <w:p w14:paraId="0A63F773" w14:textId="06AD491E" w:rsidR="009043AA" w:rsidRPr="008A4C0E" w:rsidRDefault="00A53AEA" w:rsidP="009043AA">
      <w:pPr>
        <w:pStyle w:val="Heading4"/>
        <w:rPr>
          <w:rFonts w:cs="Times New Roman"/>
        </w:rPr>
      </w:pPr>
      <w:r>
        <w:t xml:space="preserve">1] </w:t>
      </w:r>
      <w:r w:rsidR="009043AA">
        <w:t xml:space="preserve">Crisis causes </w:t>
      </w:r>
      <w:r w:rsidR="009043AA" w:rsidRPr="00065191">
        <w:rPr>
          <w:u w:val="single"/>
        </w:rPr>
        <w:t>casino capitalist</w:t>
      </w:r>
      <w:r w:rsidR="009043AA">
        <w:t xml:space="preserve"> efforts to rebound---that’s worse</w:t>
      </w:r>
    </w:p>
    <w:p w14:paraId="3818AFF3" w14:textId="77777777" w:rsidR="009043AA" w:rsidRPr="008A4C0E" w:rsidRDefault="009043AA" w:rsidP="009043AA">
      <w:r w:rsidRPr="00065191">
        <w:rPr>
          <w:rStyle w:val="Style13ptBold"/>
        </w:rPr>
        <w:t>Trainer 95</w:t>
      </w:r>
      <w:r>
        <w:t xml:space="preserve"> – </w:t>
      </w:r>
      <w:r w:rsidRPr="008A4C0E">
        <w:t>Ted</w:t>
      </w:r>
      <w:r>
        <w:t xml:space="preserve"> Trainer</w:t>
      </w:r>
      <w:r w:rsidRPr="008A4C0E">
        <w:t xml:space="preserve">, Teaches at the School of Social Work </w:t>
      </w:r>
      <w:r>
        <w:t>at the</w:t>
      </w:r>
      <w:r w:rsidRPr="008A4C0E">
        <w:t xml:space="preserve"> U</w:t>
      </w:r>
      <w:r>
        <w:t>niversity</w:t>
      </w:r>
      <w:r w:rsidRPr="008A4C0E">
        <w:t xml:space="preserve"> of New South Wales, The Conserver Society: Alternatives for Sustainability</w:t>
      </w:r>
      <w:r>
        <w:t>. p. 78-79</w:t>
      </w:r>
    </w:p>
    <w:p w14:paraId="2622C775" w14:textId="77777777" w:rsidR="009043AA" w:rsidRDefault="009043AA" w:rsidP="009043AA">
      <w:r w:rsidRPr="008A4C0E">
        <w:rPr>
          <w:rStyle w:val="underline"/>
        </w:rPr>
        <w:t>It has been evident since the mid-1970s that the global economy is in considerable trouble</w:t>
      </w:r>
      <w:r w:rsidRPr="008A4C0E">
        <w:rPr>
          <w:sz w:val="16"/>
        </w:rPr>
        <w:t>. Growth rates have been low, inflation and un</w:t>
      </w:r>
      <w:r w:rsidRPr="008A4C0E">
        <w:rPr>
          <w:sz w:val="16"/>
        </w:rPr>
        <w:softHyphen/>
        <w:t xml:space="preserve">employment rates have been high, and debt has risen to extraordinary levels. This critical state is basically caused by the fact that </w:t>
      </w:r>
      <w:r w:rsidRPr="008A4C0E">
        <w:rPr>
          <w:rStyle w:val="underline"/>
        </w:rPr>
        <w:t xml:space="preserve">manufacturers can't sell all the goods they can produce. </w:t>
      </w:r>
      <w:r w:rsidRPr="008A4C0E">
        <w:rPr>
          <w:sz w:val="16"/>
        </w:rPr>
        <w:t xml:space="preserve">They can't find profitable investment outlets for all that constantly accumulating capital. </w:t>
      </w:r>
      <w:proofErr w:type="gramStart"/>
      <w:r w:rsidRPr="008A4C0E">
        <w:rPr>
          <w:sz w:val="16"/>
        </w:rPr>
        <w:t>Obviously</w:t>
      </w:r>
      <w:proofErr w:type="gramEnd"/>
      <w:r w:rsidRPr="008A4C0E">
        <w:rPr>
          <w:sz w:val="16"/>
        </w:rPr>
        <w:t xml:space="preserve"> an economy which doubles the amount of capital available per person every 20 years will soon set its people an impossible and farcical problem of how to consume all the goods that can be produced, and must be produced if all that capital is to be profitably invested. </w:t>
      </w:r>
      <w:r w:rsidRPr="00414FED">
        <w:rPr>
          <w:rStyle w:val="underline"/>
          <w:highlight w:val="yellow"/>
        </w:rPr>
        <w:t>Now</w:t>
      </w:r>
      <w:r w:rsidRPr="008A4C0E">
        <w:rPr>
          <w:rStyle w:val="underline"/>
        </w:rPr>
        <w:t xml:space="preserve"> that </w:t>
      </w:r>
      <w:r w:rsidRPr="00414FED">
        <w:rPr>
          <w:rStyle w:val="underline"/>
          <w:highlight w:val="yellow"/>
        </w:rPr>
        <w:t>they can't make</w:t>
      </w:r>
      <w:r w:rsidRPr="008A4C0E">
        <w:rPr>
          <w:rStyle w:val="underline"/>
        </w:rPr>
        <w:t xml:space="preserve"> normal </w:t>
      </w:r>
      <w:r w:rsidRPr="00414FED">
        <w:rPr>
          <w:rStyle w:val="underline"/>
          <w:highlight w:val="yellow"/>
        </w:rPr>
        <w:t>profits</w:t>
      </w:r>
      <w:r w:rsidRPr="00065191">
        <w:t xml:space="preserve">, </w:t>
      </w:r>
      <w:r w:rsidRPr="008A4C0E">
        <w:rPr>
          <w:sz w:val="16"/>
        </w:rPr>
        <w:t xml:space="preserve">producing more useful goods, what </w:t>
      </w:r>
      <w:r w:rsidRPr="00414FED">
        <w:rPr>
          <w:rStyle w:val="underline"/>
          <w:highlight w:val="yellow"/>
        </w:rPr>
        <w:t>they are</w:t>
      </w:r>
      <w:r w:rsidRPr="008A4C0E">
        <w:rPr>
          <w:rStyle w:val="underline"/>
        </w:rPr>
        <w:t xml:space="preserve"> </w:t>
      </w:r>
      <w:r w:rsidRPr="008A4C0E">
        <w:rPr>
          <w:sz w:val="16"/>
        </w:rPr>
        <w:t xml:space="preserve">doing is </w:t>
      </w:r>
      <w:r w:rsidRPr="00414FED">
        <w:rPr>
          <w:rStyle w:val="underline"/>
          <w:highlight w:val="yellow"/>
        </w:rPr>
        <w:t>speculating</w:t>
      </w:r>
      <w:r w:rsidRPr="008A4C0E">
        <w:rPr>
          <w:rStyle w:val="underline"/>
        </w:rPr>
        <w:t xml:space="preserve">, </w:t>
      </w:r>
      <w:r w:rsidRPr="008A4C0E">
        <w:rPr>
          <w:sz w:val="16"/>
        </w:rPr>
        <w:t xml:space="preserve">i.e., gambling. </w:t>
      </w:r>
      <w:r w:rsidRPr="008A4C0E">
        <w:rPr>
          <w:rStyle w:val="underline"/>
        </w:rPr>
        <w:t xml:space="preserve">In the last decade </w:t>
      </w:r>
      <w:r w:rsidRPr="008A4C0E">
        <w:rPr>
          <w:sz w:val="16"/>
        </w:rPr>
        <w:t xml:space="preserve">or so </w:t>
      </w:r>
      <w:r w:rsidRPr="008A4C0E">
        <w:rPr>
          <w:rStyle w:val="underline"/>
        </w:rPr>
        <w:t xml:space="preserve">there has been a marked increase in gambling on the share markets (hence the 1987 crash), in financial markets, on commodity prices, and in company takeovers. </w:t>
      </w:r>
      <w:proofErr w:type="gramStart"/>
      <w:r w:rsidRPr="008A4C0E">
        <w:rPr>
          <w:sz w:val="16"/>
        </w:rPr>
        <w:t>Indeed</w:t>
      </w:r>
      <w:proofErr w:type="gramEnd"/>
      <w:r w:rsidRPr="008A4C0E">
        <w:rPr>
          <w:sz w:val="16"/>
        </w:rPr>
        <w:t xml:space="preserve"> </w:t>
      </w:r>
      <w:r w:rsidRPr="008A4C0E">
        <w:rPr>
          <w:rStyle w:val="underline"/>
        </w:rPr>
        <w:t xml:space="preserve">this has been labeled the era of </w:t>
      </w:r>
      <w:r w:rsidRPr="00414FED">
        <w:rPr>
          <w:rStyle w:val="Emphasis"/>
          <w:highlight w:val="yellow"/>
        </w:rPr>
        <w:t>‘casino capitalism’</w:t>
      </w:r>
      <w:r w:rsidRPr="00065191">
        <w:t xml:space="preserve"> </w:t>
      </w:r>
      <w:r w:rsidRPr="008A4C0E">
        <w:rPr>
          <w:sz w:val="16"/>
        </w:rPr>
        <w:t xml:space="preserve">(Strange 1986). </w:t>
      </w:r>
      <w:r w:rsidRPr="008A4C0E">
        <w:rPr>
          <w:rStyle w:val="underline"/>
        </w:rPr>
        <w:t>Since the end of the</w:t>
      </w:r>
      <w:r w:rsidRPr="008A4C0E">
        <w:rPr>
          <w:sz w:val="16"/>
        </w:rPr>
        <w:t xml:space="preserve"> </w:t>
      </w:r>
      <w:r w:rsidRPr="008A4C0E">
        <w:rPr>
          <w:rStyle w:val="underline"/>
        </w:rPr>
        <w:t xml:space="preserve">long boom </w:t>
      </w:r>
      <w:r w:rsidRPr="00414FED">
        <w:rPr>
          <w:rStyle w:val="underline"/>
          <w:highlight w:val="yellow"/>
        </w:rPr>
        <w:t>there has been</w:t>
      </w:r>
      <w:r w:rsidRPr="008A4C0E">
        <w:rPr>
          <w:rStyle w:val="underline"/>
        </w:rPr>
        <w:t xml:space="preserve"> an </w:t>
      </w:r>
      <w:r w:rsidRPr="00414FED">
        <w:rPr>
          <w:rStyle w:val="underline"/>
          <w:highlight w:val="yellow"/>
        </w:rPr>
        <w:t>accelerating</w:t>
      </w:r>
      <w:r w:rsidRPr="008A4C0E">
        <w:rPr>
          <w:rStyle w:val="underline"/>
        </w:rPr>
        <w:t xml:space="preserve"> process of </w:t>
      </w:r>
      <w:r w:rsidRPr="00414FED">
        <w:rPr>
          <w:rStyle w:val="underline"/>
          <w:highlight w:val="yellow"/>
        </w:rPr>
        <w:t>restructuring</w:t>
      </w:r>
      <w:r>
        <w:rPr>
          <w:rStyle w:val="underline"/>
        </w:rPr>
        <w:t xml:space="preserve"> within the global economy </w:t>
      </w:r>
      <w:proofErr w:type="gramStart"/>
      <w:r>
        <w:rPr>
          <w:rStyle w:val="underline"/>
        </w:rPr>
        <w:t xml:space="preserve">in </w:t>
      </w:r>
      <w:r w:rsidRPr="008A4C0E">
        <w:rPr>
          <w:rStyle w:val="underline"/>
        </w:rPr>
        <w:t xml:space="preserve">an effort </w:t>
      </w:r>
      <w:r w:rsidRPr="00414FED">
        <w:rPr>
          <w:rStyle w:val="underline"/>
          <w:highlight w:val="yellow"/>
        </w:rPr>
        <w:t>to</w:t>
      </w:r>
      <w:proofErr w:type="gramEnd"/>
      <w:r w:rsidRPr="00414FED">
        <w:rPr>
          <w:rStyle w:val="underline"/>
          <w:highlight w:val="yellow"/>
        </w:rPr>
        <w:t xml:space="preserve"> restore</w:t>
      </w:r>
      <w:r w:rsidRPr="008A4C0E">
        <w:rPr>
          <w:rStyle w:val="underline"/>
        </w:rPr>
        <w:t xml:space="preserve"> the </w:t>
      </w:r>
      <w:r w:rsidRPr="00414FED">
        <w:rPr>
          <w:rStyle w:val="underline"/>
          <w:highlight w:val="yellow"/>
        </w:rPr>
        <w:t>conditions that</w:t>
      </w:r>
      <w:r w:rsidRPr="008A4C0E">
        <w:rPr>
          <w:rStyle w:val="underline"/>
        </w:rPr>
        <w:t xml:space="preserve"> will </w:t>
      </w:r>
      <w:r w:rsidRPr="00414FED">
        <w:rPr>
          <w:rStyle w:val="underline"/>
          <w:highlight w:val="yellow"/>
        </w:rPr>
        <w:t>permit normal profits</w:t>
      </w:r>
      <w:r w:rsidRPr="008A4C0E">
        <w:rPr>
          <w:rStyle w:val="underline"/>
        </w:rPr>
        <w:t xml:space="preserve"> to be made again</w:t>
      </w:r>
      <w:r w:rsidRPr="008A4C0E">
        <w:rPr>
          <w:sz w:val="16"/>
        </w:rPr>
        <w:t xml:space="preserve">. Corporations have relocated plants, streamlined </w:t>
      </w:r>
      <w:proofErr w:type="gramStart"/>
      <w:r w:rsidRPr="008A4C0E">
        <w:rPr>
          <w:sz w:val="16"/>
        </w:rPr>
        <w:t>operations</w:t>
      </w:r>
      <w:proofErr w:type="gramEnd"/>
      <w:r w:rsidRPr="008A4C0E">
        <w:rPr>
          <w:sz w:val="16"/>
        </w:rPr>
        <w:t xml:space="preserve"> and worked for greater access to a more unified world market. It is important to them not to have to get permission to deal with this region and then that one, but to be able to put their goods and services on sale in, if possible, a single global </w:t>
      </w:r>
      <w:proofErr w:type="gramStart"/>
      <w:r w:rsidRPr="008A4C0E">
        <w:rPr>
          <w:sz w:val="16"/>
        </w:rPr>
        <w:t>market-place</w:t>
      </w:r>
      <w:proofErr w:type="gramEnd"/>
      <w:r w:rsidRPr="008A4C0E">
        <w:rPr>
          <w:sz w:val="16"/>
        </w:rPr>
        <w:t xml:space="preserve">. </w:t>
      </w:r>
      <w:r w:rsidRPr="00414FED">
        <w:rPr>
          <w:rStyle w:val="underline"/>
          <w:highlight w:val="yellow"/>
        </w:rPr>
        <w:t>Governments</w:t>
      </w:r>
      <w:r w:rsidRPr="008A4C0E">
        <w:rPr>
          <w:rStyle w:val="underline"/>
        </w:rPr>
        <w:t xml:space="preserve"> are </w:t>
      </w:r>
      <w:r w:rsidRPr="00414FED">
        <w:rPr>
          <w:rStyle w:val="underline"/>
          <w:highlight w:val="yellow"/>
        </w:rPr>
        <w:t>desperate to ‘get their economies going’</w:t>
      </w:r>
      <w:r w:rsidRPr="008A4C0E">
        <w:rPr>
          <w:rStyle w:val="underline"/>
        </w:rPr>
        <w:t xml:space="preserve">, so they </w:t>
      </w:r>
      <w:r w:rsidRPr="00414FED">
        <w:rPr>
          <w:rStyle w:val="underline"/>
          <w:highlight w:val="yellow"/>
        </w:rPr>
        <w:t>accommodate</w:t>
      </w:r>
      <w:r w:rsidRPr="008A4C0E">
        <w:rPr>
          <w:rStyle w:val="underline"/>
        </w:rPr>
        <w:t xml:space="preserve"> to</w:t>
      </w:r>
      <w:r w:rsidRPr="008A4C0E">
        <w:rPr>
          <w:sz w:val="16"/>
        </w:rPr>
        <w:t xml:space="preserve"> these </w:t>
      </w:r>
      <w:r w:rsidRPr="00414FED">
        <w:rPr>
          <w:rStyle w:val="underline"/>
          <w:highlight w:val="yellow"/>
        </w:rPr>
        <w:t>demands of business by</w:t>
      </w:r>
      <w:r w:rsidRPr="008A4C0E">
        <w:rPr>
          <w:rStyle w:val="underline"/>
        </w:rPr>
        <w:t xml:space="preserve"> opening their countries</w:t>
      </w:r>
      <w:r w:rsidRPr="008A4C0E">
        <w:rPr>
          <w:sz w:val="16"/>
        </w:rPr>
        <w:t xml:space="preserve"> to the activities of foreign corporations,</w:t>
      </w:r>
      <w:r w:rsidRPr="008A4C0E">
        <w:rPr>
          <w:rStyle w:val="underline"/>
        </w:rPr>
        <w:t xml:space="preserve"> </w:t>
      </w:r>
      <w:r w:rsidRPr="00414FED">
        <w:rPr>
          <w:rStyle w:val="underline"/>
          <w:highlight w:val="yellow"/>
        </w:rPr>
        <w:t>deregulating economies, and privatizing</w:t>
      </w:r>
      <w:r w:rsidRPr="008A4C0E">
        <w:rPr>
          <w:sz w:val="16"/>
        </w:rPr>
        <w:t xml:space="preserve"> and thereby reducing government activities, </w:t>
      </w:r>
      <w:proofErr w:type="gramStart"/>
      <w:r w:rsidRPr="008A4C0E">
        <w:rPr>
          <w:sz w:val="16"/>
        </w:rPr>
        <w:t>expenditures</w:t>
      </w:r>
      <w:proofErr w:type="gramEnd"/>
      <w:r w:rsidRPr="008A4C0E">
        <w:rPr>
          <w:sz w:val="16"/>
        </w:rPr>
        <w:t xml:space="preserve"> and taxes on firms. </w:t>
      </w:r>
      <w:r w:rsidRPr="008A4C0E">
        <w:rPr>
          <w:rStyle w:val="underline"/>
        </w:rPr>
        <w:t xml:space="preserve">Getting the economy going involves </w:t>
      </w:r>
      <w:r w:rsidRPr="008A4C0E">
        <w:rPr>
          <w:sz w:val="16"/>
        </w:rPr>
        <w:t xml:space="preserve">giving the global business sector more of what it wants: </w:t>
      </w:r>
      <w:r w:rsidRPr="008A4C0E">
        <w:rPr>
          <w:rStyle w:val="underline"/>
        </w:rPr>
        <w:t xml:space="preserve">greater access, fewer restrictions, less protection for local firms, lower taxes, a more compliant </w:t>
      </w:r>
      <w:proofErr w:type="gramStart"/>
      <w:r w:rsidRPr="008A4C0E">
        <w:rPr>
          <w:rStyle w:val="underline"/>
        </w:rPr>
        <w:t>workforce</w:t>
      </w:r>
      <w:proofErr w:type="gramEnd"/>
      <w:r w:rsidRPr="008A4C0E">
        <w:rPr>
          <w:rStyle w:val="underline"/>
        </w:rPr>
        <w:t xml:space="preserve"> and fewer trade barriers. </w:t>
      </w:r>
      <w:r w:rsidRPr="008A4C0E">
        <w:rPr>
          <w:sz w:val="16"/>
        </w:rPr>
        <w:t xml:space="preserve">From here on the crisis is likely to deepen, especially because of worsening resource, </w:t>
      </w:r>
      <w:proofErr w:type="gramStart"/>
      <w:r w:rsidRPr="008A4C0E">
        <w:rPr>
          <w:sz w:val="16"/>
        </w:rPr>
        <w:t>energy</w:t>
      </w:r>
      <w:proofErr w:type="gramEnd"/>
      <w:r w:rsidRPr="008A4C0E">
        <w:rPr>
          <w:sz w:val="16"/>
        </w:rPr>
        <w:t xml:space="preserve"> and environmental costs and because of the </w:t>
      </w:r>
      <w:proofErr w:type="spellStart"/>
      <w:r w:rsidRPr="008A4C0E">
        <w:rPr>
          <w:sz w:val="16"/>
        </w:rPr>
        <w:t>polarisation</w:t>
      </w:r>
      <w:proofErr w:type="spellEnd"/>
      <w:r w:rsidRPr="008A4C0E">
        <w:rPr>
          <w:sz w:val="16"/>
        </w:rPr>
        <w:t xml:space="preserve"> that condemns most people in the world to </w:t>
      </w:r>
      <w:r w:rsidRPr="008A4C0E">
        <w:rPr>
          <w:sz w:val="16"/>
        </w:rPr>
        <w:lastRenderedPageBreak/>
        <w:t>very low incomes and gives them little chance of becoming significant consumers. Con</w:t>
      </w:r>
      <w:r w:rsidRPr="008A4C0E">
        <w:rPr>
          <w:sz w:val="16"/>
        </w:rPr>
        <w:softHyphen/>
        <w:t xml:space="preserve">sequently the growth and affluence economy </w:t>
      </w:r>
      <w:proofErr w:type="gramStart"/>
      <w:r w:rsidRPr="008A4C0E">
        <w:rPr>
          <w:sz w:val="16"/>
        </w:rPr>
        <w:t>has</w:t>
      </w:r>
      <w:proofErr w:type="gramEnd"/>
      <w:r w:rsidRPr="008A4C0E">
        <w:rPr>
          <w:sz w:val="16"/>
        </w:rPr>
        <w:t xml:space="preserve"> a powerful tendency to focus only on the relatively small sector where a few higher-income people purchase and can get jobs and where the profitable investments are to be found. Meanwhile</w:t>
      </w:r>
      <w:r w:rsidRPr="008A4C0E">
        <w:rPr>
          <w:rStyle w:val="underline"/>
        </w:rPr>
        <w:t xml:space="preserve"> </w:t>
      </w:r>
      <w:r w:rsidRPr="00414FED">
        <w:rPr>
          <w:rStyle w:val="underline"/>
          <w:highlight w:val="yellow"/>
        </w:rPr>
        <w:t>desperate politicians</w:t>
      </w:r>
      <w:r w:rsidRPr="008A4C0E">
        <w:rPr>
          <w:rStyle w:val="underline"/>
        </w:rPr>
        <w:t xml:space="preserve"> and economists </w:t>
      </w:r>
      <w:r w:rsidRPr="008A4C0E">
        <w:rPr>
          <w:sz w:val="16"/>
        </w:rPr>
        <w:t>jump at the chance to invest in mega-buck developments like the Eastern Creek Motorcycle Speedway in Sydney, because these mean more invest</w:t>
      </w:r>
      <w:r w:rsidRPr="008A4C0E">
        <w:rPr>
          <w:sz w:val="16"/>
        </w:rPr>
        <w:softHyphen/>
        <w:t xml:space="preserve">ment, turnover, </w:t>
      </w:r>
      <w:proofErr w:type="gramStart"/>
      <w:r w:rsidRPr="008A4C0E">
        <w:rPr>
          <w:sz w:val="16"/>
        </w:rPr>
        <w:t>subcontracts</w:t>
      </w:r>
      <w:proofErr w:type="gramEnd"/>
      <w:r w:rsidRPr="008A4C0E">
        <w:rPr>
          <w:sz w:val="16"/>
        </w:rPr>
        <w:t xml:space="preserve"> and jobs, and after all isn't that develop</w:t>
      </w:r>
      <w:r w:rsidRPr="008A4C0E">
        <w:rPr>
          <w:sz w:val="16"/>
        </w:rPr>
        <w:softHyphen/>
        <w:t xml:space="preserve">ment and progress? Evidently it is beyond the capacity of conventional economists and politicians to grasp the vast gulf between this merely capitalist development and appropriate development, i.e., development of the landscape, cooperatives, farms, </w:t>
      </w:r>
      <w:proofErr w:type="gramStart"/>
      <w:r w:rsidRPr="008A4C0E">
        <w:rPr>
          <w:sz w:val="16"/>
        </w:rPr>
        <w:t>workshops</w:t>
      </w:r>
      <w:proofErr w:type="gramEnd"/>
      <w:r w:rsidRPr="008A4C0E">
        <w:rPr>
          <w:sz w:val="16"/>
        </w:rPr>
        <w:t xml:space="preserve"> and arrangements that would enable communities to flourish. They </w:t>
      </w:r>
      <w:r w:rsidRPr="00414FED">
        <w:rPr>
          <w:rStyle w:val="underline"/>
          <w:highlight w:val="yellow"/>
        </w:rPr>
        <w:t xml:space="preserve">will </w:t>
      </w:r>
      <w:r w:rsidRPr="00414FED">
        <w:rPr>
          <w:rStyle w:val="Emphasis"/>
          <w:highlight w:val="yellow"/>
        </w:rPr>
        <w:t>scramble</w:t>
      </w:r>
      <w:r w:rsidRPr="008A4C0E">
        <w:rPr>
          <w:rStyle w:val="underline"/>
        </w:rPr>
        <w:t xml:space="preserve"> to get the economy going in the way they know, especially </w:t>
      </w:r>
      <w:r w:rsidRPr="00414FED">
        <w:rPr>
          <w:rStyle w:val="underline"/>
          <w:highlight w:val="yellow"/>
        </w:rPr>
        <w:t>by giving</w:t>
      </w:r>
      <w:r w:rsidRPr="008A4C0E">
        <w:rPr>
          <w:rStyle w:val="underline"/>
        </w:rPr>
        <w:t xml:space="preserve"> the foreign </w:t>
      </w:r>
      <w:r w:rsidRPr="00414FED">
        <w:rPr>
          <w:rStyle w:val="underline"/>
          <w:highlight w:val="yellow"/>
        </w:rPr>
        <w:t>corporations</w:t>
      </w:r>
      <w:r w:rsidRPr="008A4C0E">
        <w:rPr>
          <w:rStyle w:val="underline"/>
        </w:rPr>
        <w:t xml:space="preserve"> more </w:t>
      </w:r>
      <w:r w:rsidRPr="00414FED">
        <w:rPr>
          <w:rStyle w:val="underline"/>
          <w:highlight w:val="yellow"/>
        </w:rPr>
        <w:t>favorable conditions, cutting</w:t>
      </w:r>
      <w:r w:rsidRPr="008A4C0E">
        <w:rPr>
          <w:rStyle w:val="underline"/>
        </w:rPr>
        <w:t xml:space="preserve"> state </w:t>
      </w:r>
      <w:proofErr w:type="gramStart"/>
      <w:r w:rsidRPr="00414FED">
        <w:rPr>
          <w:rStyle w:val="underline"/>
          <w:highlight w:val="yellow"/>
        </w:rPr>
        <w:t>spending</w:t>
      </w:r>
      <w:proofErr w:type="gramEnd"/>
      <w:r w:rsidRPr="00414FED">
        <w:rPr>
          <w:rStyle w:val="underline"/>
          <w:highlight w:val="yellow"/>
        </w:rPr>
        <w:t xml:space="preserve"> and </w:t>
      </w:r>
      <w:r w:rsidRPr="00414FED">
        <w:rPr>
          <w:rStyle w:val="Emphasis"/>
          <w:highlight w:val="yellow"/>
        </w:rPr>
        <w:t>binding us more tightly into the</w:t>
      </w:r>
      <w:r w:rsidRPr="004D7BAA">
        <w:rPr>
          <w:rStyle w:val="Emphasis"/>
        </w:rPr>
        <w:t xml:space="preserve"> unifying </w:t>
      </w:r>
      <w:r w:rsidRPr="00414FED">
        <w:rPr>
          <w:rStyle w:val="Emphasis"/>
          <w:highlight w:val="yellow"/>
        </w:rPr>
        <w:t>global economy</w:t>
      </w:r>
      <w:r w:rsidRPr="004D7BAA">
        <w:t>.</w:t>
      </w:r>
    </w:p>
    <w:p w14:paraId="28A4A147" w14:textId="3070BE84" w:rsidR="009043AA" w:rsidRPr="00E158BD" w:rsidRDefault="00A53AEA" w:rsidP="009043AA">
      <w:pPr>
        <w:pStyle w:val="Heading4"/>
        <w:rPr>
          <w:u w:val="single"/>
        </w:rPr>
      </w:pPr>
      <w:r>
        <w:t xml:space="preserve">2] </w:t>
      </w:r>
      <w:r w:rsidR="009043AA">
        <w:t xml:space="preserve">Empirics conclude revolution is </w:t>
      </w:r>
      <w:r w:rsidR="009043AA" w:rsidRPr="00E158BD">
        <w:rPr>
          <w:u w:val="single"/>
        </w:rPr>
        <w:t>structurally impossible</w:t>
      </w:r>
      <w:r w:rsidR="009043AA">
        <w:t xml:space="preserve"> – </w:t>
      </w:r>
      <w:r w:rsidR="009043AA" w:rsidRPr="00E158BD">
        <w:rPr>
          <w:u w:val="single"/>
        </w:rPr>
        <w:t xml:space="preserve">no </w:t>
      </w:r>
      <w:proofErr w:type="gramStart"/>
      <w:r w:rsidR="009043AA" w:rsidRPr="00E158BD">
        <w:rPr>
          <w:u w:val="single"/>
        </w:rPr>
        <w:t>working class</w:t>
      </w:r>
      <w:proofErr w:type="gramEnd"/>
      <w:r w:rsidR="009043AA" w:rsidRPr="00E158BD">
        <w:rPr>
          <w:u w:val="single"/>
        </w:rPr>
        <w:t xml:space="preserve"> support</w:t>
      </w:r>
      <w:r w:rsidR="009043AA">
        <w:t xml:space="preserve">, </w:t>
      </w:r>
      <w:r w:rsidR="009043AA" w:rsidRPr="00E158BD">
        <w:rPr>
          <w:u w:val="single"/>
        </w:rPr>
        <w:t>capitalist opposition</w:t>
      </w:r>
      <w:r w:rsidR="009043AA" w:rsidRPr="00E158BD">
        <w:t>,</w:t>
      </w:r>
      <w:r w:rsidR="009043AA">
        <w:t xml:space="preserve"> and results in </w:t>
      </w:r>
      <w:r w:rsidR="009043AA" w:rsidRPr="00E158BD">
        <w:rPr>
          <w:u w:val="single"/>
        </w:rPr>
        <w:t>tyranny</w:t>
      </w:r>
      <w:r w:rsidR="009043AA">
        <w:t xml:space="preserve"> or </w:t>
      </w:r>
      <w:r w:rsidR="009043AA" w:rsidRPr="00E158BD">
        <w:rPr>
          <w:u w:val="single"/>
        </w:rPr>
        <w:t>reversion to capitalism</w:t>
      </w:r>
    </w:p>
    <w:p w14:paraId="4ECBF310" w14:textId="77777777" w:rsidR="009043AA" w:rsidRPr="00E158BD" w:rsidRDefault="009043AA" w:rsidP="009043AA">
      <w:proofErr w:type="spellStart"/>
      <w:r w:rsidRPr="00E158BD">
        <w:rPr>
          <w:rStyle w:val="Style13ptBold"/>
        </w:rPr>
        <w:t>Calnitsky</w:t>
      </w:r>
      <w:proofErr w:type="spellEnd"/>
      <w:r w:rsidRPr="00E158BD">
        <w:rPr>
          <w:rStyle w:val="Style13ptBold"/>
        </w:rPr>
        <w:t xml:space="preserve"> 21</w:t>
      </w:r>
      <w:r>
        <w:t xml:space="preserve"> [</w:t>
      </w:r>
      <w:r w:rsidRPr="00E158BD">
        <w:t xml:space="preserve">Dr. David </w:t>
      </w:r>
      <w:proofErr w:type="spellStart"/>
      <w:r w:rsidRPr="00E158BD">
        <w:t>Calnitsky</w:t>
      </w:r>
      <w:proofErr w:type="spellEnd"/>
      <w:r w:rsidRPr="00E158BD">
        <w:t xml:space="preserve"> 21, Assistant Professor in the Department of Sociology at Western University, Sociology PhD from the University of Wisconsin-Madison, 8/8/2021, “The Policy Road to Socialism,” Critical Sociology, Sage Online</w:t>
      </w:r>
      <w:r>
        <w:t>] Recut Jet</w:t>
      </w:r>
    </w:p>
    <w:p w14:paraId="01389797" w14:textId="77777777" w:rsidR="009043AA" w:rsidRDefault="009043AA" w:rsidP="009043AA">
      <w:pPr>
        <w:pStyle w:val="ListParagraph"/>
        <w:numPr>
          <w:ilvl w:val="0"/>
          <w:numId w:val="14"/>
        </w:numPr>
        <w:rPr>
          <w:rFonts w:asciiTheme="majorHAnsi" w:hAnsiTheme="majorHAnsi" w:cstheme="majorHAnsi"/>
        </w:rPr>
      </w:pPr>
      <w:r>
        <w:rPr>
          <w:rFonts w:asciiTheme="majorHAnsi" w:hAnsiTheme="majorHAnsi" w:cstheme="majorHAnsi"/>
        </w:rPr>
        <w:t>Workers don’t want it</w:t>
      </w:r>
    </w:p>
    <w:p w14:paraId="731C291C" w14:textId="77777777" w:rsidR="009043AA" w:rsidRDefault="009043AA" w:rsidP="009043AA">
      <w:pPr>
        <w:pStyle w:val="ListParagraph"/>
        <w:numPr>
          <w:ilvl w:val="0"/>
          <w:numId w:val="14"/>
        </w:numPr>
        <w:rPr>
          <w:rFonts w:asciiTheme="majorHAnsi" w:hAnsiTheme="majorHAnsi" w:cstheme="majorHAnsi"/>
        </w:rPr>
      </w:pPr>
      <w:r>
        <w:rPr>
          <w:rFonts w:asciiTheme="majorHAnsi" w:hAnsiTheme="majorHAnsi" w:cstheme="majorHAnsi"/>
        </w:rPr>
        <w:t>Loss aversion phenomenon means workers err on capitalism</w:t>
      </w:r>
    </w:p>
    <w:p w14:paraId="1A620C4A" w14:textId="77777777" w:rsidR="009043AA" w:rsidRDefault="009043AA" w:rsidP="009043AA">
      <w:pPr>
        <w:pStyle w:val="ListParagraph"/>
        <w:numPr>
          <w:ilvl w:val="0"/>
          <w:numId w:val="14"/>
        </w:numPr>
        <w:rPr>
          <w:rFonts w:asciiTheme="majorHAnsi" w:hAnsiTheme="majorHAnsi" w:cstheme="majorHAnsi"/>
        </w:rPr>
      </w:pPr>
      <w:r>
        <w:rPr>
          <w:rFonts w:asciiTheme="majorHAnsi" w:hAnsiTheme="majorHAnsi" w:cstheme="majorHAnsi"/>
        </w:rPr>
        <w:t>Capitalists hate socialism so they would fight against it</w:t>
      </w:r>
    </w:p>
    <w:p w14:paraId="3E7E2E4D" w14:textId="77777777" w:rsidR="009043AA" w:rsidRDefault="009043AA" w:rsidP="009043AA">
      <w:pPr>
        <w:pStyle w:val="ListParagraph"/>
        <w:numPr>
          <w:ilvl w:val="0"/>
          <w:numId w:val="14"/>
        </w:numPr>
        <w:rPr>
          <w:rFonts w:asciiTheme="majorHAnsi" w:hAnsiTheme="majorHAnsi" w:cstheme="majorHAnsi"/>
        </w:rPr>
      </w:pPr>
      <w:r>
        <w:rPr>
          <w:rFonts w:asciiTheme="majorHAnsi" w:hAnsiTheme="majorHAnsi" w:cstheme="majorHAnsi"/>
        </w:rPr>
        <w:t>Current government replaced by tyranny</w:t>
      </w:r>
    </w:p>
    <w:p w14:paraId="09C31B64" w14:textId="77777777" w:rsidR="009043AA" w:rsidRPr="00E158BD" w:rsidRDefault="009043AA" w:rsidP="009043AA">
      <w:pPr>
        <w:pStyle w:val="ListParagraph"/>
        <w:numPr>
          <w:ilvl w:val="0"/>
          <w:numId w:val="14"/>
        </w:numPr>
        <w:rPr>
          <w:rFonts w:asciiTheme="majorHAnsi" w:hAnsiTheme="majorHAnsi" w:cstheme="majorHAnsi"/>
        </w:rPr>
      </w:pPr>
      <w:r>
        <w:rPr>
          <w:rFonts w:asciiTheme="majorHAnsi" w:hAnsiTheme="majorHAnsi" w:cstheme="majorHAnsi"/>
        </w:rPr>
        <w:t>If its democratic, they vote back into capitalism</w:t>
      </w:r>
    </w:p>
    <w:p w14:paraId="1CFE6F85" w14:textId="1B774AF6" w:rsidR="009043AA" w:rsidRDefault="009043AA" w:rsidP="009043AA">
      <w:pPr>
        <w:rPr>
          <w:rFonts w:asciiTheme="majorHAnsi" w:hAnsiTheme="majorHAnsi" w:cstheme="majorHAnsi"/>
          <w:sz w:val="14"/>
        </w:rPr>
      </w:pPr>
      <w:r w:rsidRPr="001C34F2">
        <w:rPr>
          <w:rFonts w:asciiTheme="majorHAnsi" w:hAnsiTheme="majorHAnsi" w:cstheme="majorHAnsi"/>
          <w:sz w:val="14"/>
        </w:rPr>
        <w:t xml:space="preserve">I do not, however, think </w:t>
      </w:r>
      <w:r w:rsidRPr="00EA3521">
        <w:rPr>
          <w:rFonts w:asciiTheme="majorHAnsi" w:hAnsiTheme="majorHAnsi" w:cstheme="majorHAnsi"/>
          <w:sz w:val="14"/>
        </w:rPr>
        <w:t xml:space="preserve">that the </w:t>
      </w:r>
      <w:r w:rsidRPr="00EA3521">
        <w:rPr>
          <w:rFonts w:asciiTheme="majorHAnsi" w:hAnsiTheme="majorHAnsi" w:cstheme="majorHAnsi"/>
          <w:u w:val="single"/>
        </w:rPr>
        <w:t>revolution</w:t>
      </w:r>
      <w:r w:rsidRPr="00EA3521">
        <w:rPr>
          <w:rFonts w:asciiTheme="majorHAnsi" w:hAnsiTheme="majorHAnsi" w:cstheme="majorHAnsi"/>
          <w:sz w:val="14"/>
        </w:rPr>
        <w:t xml:space="preserve">ary road is implausible. Rather, it </w:t>
      </w:r>
      <w:r w:rsidRPr="00EA3521">
        <w:rPr>
          <w:rFonts w:asciiTheme="majorHAnsi" w:hAnsiTheme="majorHAnsi" w:cstheme="majorHAnsi"/>
          <w:u w:val="single"/>
        </w:rPr>
        <w:t xml:space="preserve">is </w:t>
      </w:r>
      <w:r w:rsidRPr="00EA3521">
        <w:rPr>
          <w:rFonts w:asciiTheme="majorHAnsi" w:hAnsiTheme="majorHAnsi" w:cstheme="majorHAnsi"/>
          <w:iCs/>
          <w:u w:val="single"/>
          <w:bdr w:val="single" w:sz="8" w:space="0" w:color="auto"/>
        </w:rPr>
        <w:t>impossible</w:t>
      </w:r>
      <w:r w:rsidRPr="00EA3521">
        <w:rPr>
          <w:rFonts w:asciiTheme="majorHAnsi" w:hAnsiTheme="majorHAnsi" w:cstheme="majorHAnsi"/>
          <w:sz w:val="14"/>
        </w:rPr>
        <w:t xml:space="preserve">, at least </w:t>
      </w:r>
      <w:r w:rsidRPr="00EA3521">
        <w:rPr>
          <w:rFonts w:asciiTheme="majorHAnsi" w:hAnsiTheme="majorHAnsi" w:cstheme="majorHAnsi"/>
          <w:u w:val="single"/>
        </w:rPr>
        <w:t>inside</w:t>
      </w:r>
      <w:r w:rsidRPr="00EA3521">
        <w:rPr>
          <w:rFonts w:asciiTheme="majorHAnsi" w:hAnsiTheme="majorHAnsi" w:cstheme="majorHAnsi"/>
          <w:sz w:val="14"/>
        </w:rPr>
        <w:t xml:space="preserve"> the </w:t>
      </w:r>
      <w:r w:rsidRPr="00EA3521">
        <w:rPr>
          <w:rFonts w:asciiTheme="majorHAnsi" w:hAnsiTheme="majorHAnsi" w:cstheme="majorHAnsi"/>
          <w:u w:val="single"/>
        </w:rPr>
        <w:t>rich capitalist democracies</w:t>
      </w:r>
      <w:r w:rsidRPr="00EA3521">
        <w:rPr>
          <w:rFonts w:asciiTheme="majorHAnsi" w:hAnsiTheme="majorHAnsi" w:cstheme="majorHAnsi"/>
          <w:sz w:val="14"/>
        </w:rPr>
        <w:t>. And between the implausible and the impossible the choice is clear.</w:t>
      </w:r>
      <w:r>
        <w:rPr>
          <w:rFonts w:asciiTheme="majorHAnsi" w:hAnsiTheme="majorHAnsi" w:cstheme="majorHAnsi"/>
          <w:sz w:val="14"/>
        </w:rPr>
        <w:t xml:space="preserve"> </w:t>
      </w:r>
      <w:r w:rsidRPr="001C34F2">
        <w:rPr>
          <w:rFonts w:asciiTheme="majorHAnsi" w:hAnsiTheme="majorHAnsi" w:cstheme="majorHAnsi"/>
          <w:sz w:val="14"/>
        </w:rPr>
        <w:t xml:space="preserve">Again, </w:t>
      </w:r>
      <w:r w:rsidRPr="001C34F2">
        <w:rPr>
          <w:rFonts w:asciiTheme="majorHAnsi" w:hAnsiTheme="majorHAnsi" w:cstheme="majorHAnsi"/>
          <w:u w:val="single"/>
        </w:rPr>
        <w:t>this</w:t>
      </w:r>
      <w:r w:rsidRPr="001C34F2">
        <w:rPr>
          <w:rFonts w:asciiTheme="majorHAnsi" w:hAnsiTheme="majorHAnsi" w:cstheme="majorHAnsi"/>
          <w:sz w:val="14"/>
        </w:rPr>
        <w:t xml:space="preserve"> can be framed as an </w:t>
      </w:r>
      <w:r w:rsidRPr="001C34F2">
        <w:rPr>
          <w:rFonts w:asciiTheme="majorHAnsi" w:hAnsiTheme="majorHAnsi" w:cstheme="majorHAnsi"/>
          <w:u w:val="single"/>
        </w:rPr>
        <w:t xml:space="preserve">empirical hypothesis: You do </w:t>
      </w:r>
      <w:r w:rsidRPr="001C34F2">
        <w:rPr>
          <w:rFonts w:asciiTheme="majorHAnsi" w:hAnsiTheme="majorHAnsi" w:cstheme="majorHAnsi"/>
          <w:iCs/>
          <w:u w:val="single"/>
          <w:bdr w:val="single" w:sz="8" w:space="0" w:color="auto"/>
        </w:rPr>
        <w:t>not see</w:t>
      </w:r>
      <w:r w:rsidRPr="001C34F2">
        <w:rPr>
          <w:rFonts w:asciiTheme="majorHAnsi" w:hAnsiTheme="majorHAnsi" w:cstheme="majorHAnsi"/>
          <w:u w:val="single"/>
        </w:rPr>
        <w:t xml:space="preserve"> revolutions in </w:t>
      </w:r>
      <w:r w:rsidRPr="001C34F2">
        <w:rPr>
          <w:rFonts w:asciiTheme="majorHAnsi" w:hAnsiTheme="majorHAnsi" w:cstheme="majorHAnsi"/>
          <w:iCs/>
          <w:u w:val="single"/>
          <w:bdr w:val="single" w:sz="8" w:space="0" w:color="auto"/>
        </w:rPr>
        <w:t>developed capitalist democracies</w:t>
      </w:r>
      <w:r w:rsidRPr="001C34F2">
        <w:rPr>
          <w:rFonts w:asciiTheme="majorHAnsi" w:hAnsiTheme="majorHAnsi" w:cstheme="majorHAnsi"/>
          <w:sz w:val="14"/>
        </w:rPr>
        <w:t xml:space="preserve">. As </w:t>
      </w:r>
      <w:proofErr w:type="spellStart"/>
      <w:r w:rsidRPr="001C34F2">
        <w:rPr>
          <w:rFonts w:asciiTheme="majorHAnsi" w:hAnsiTheme="majorHAnsi" w:cstheme="majorHAnsi"/>
          <w:sz w:val="14"/>
        </w:rPr>
        <w:t>Przeworski</w:t>
      </w:r>
      <w:proofErr w:type="spellEnd"/>
      <w:r w:rsidRPr="001C34F2">
        <w:rPr>
          <w:rFonts w:asciiTheme="majorHAnsi" w:hAnsiTheme="majorHAnsi" w:cstheme="majorHAnsi"/>
          <w:sz w:val="14"/>
        </w:rPr>
        <w:t xml:space="preserve"> and </w:t>
      </w:r>
      <w:proofErr w:type="spellStart"/>
      <w:r w:rsidRPr="001C34F2">
        <w:rPr>
          <w:rFonts w:asciiTheme="majorHAnsi" w:hAnsiTheme="majorHAnsi" w:cstheme="majorHAnsi"/>
          <w:sz w:val="14"/>
        </w:rPr>
        <w:t>Limongi</w:t>
      </w:r>
      <w:proofErr w:type="spellEnd"/>
      <w:r w:rsidRPr="001C34F2">
        <w:rPr>
          <w:rFonts w:asciiTheme="majorHAnsi" w:hAnsiTheme="majorHAnsi" w:cstheme="majorHAnsi"/>
          <w:sz w:val="14"/>
        </w:rPr>
        <w:t xml:space="preserve"> (1997) have written, </w:t>
      </w:r>
      <w:r w:rsidRPr="00F95B09">
        <w:rPr>
          <w:rFonts w:asciiTheme="majorHAnsi" w:hAnsiTheme="majorHAnsi" w:cstheme="majorHAnsi"/>
          <w:u w:val="single"/>
        </w:rPr>
        <w:t xml:space="preserve">there has </w:t>
      </w:r>
      <w:r w:rsidRPr="00F95B09">
        <w:rPr>
          <w:rFonts w:asciiTheme="majorHAnsi" w:hAnsiTheme="majorHAnsi" w:cstheme="majorHAnsi"/>
          <w:iCs/>
          <w:u w:val="single"/>
          <w:bdr w:val="single" w:sz="8" w:space="0" w:color="auto"/>
        </w:rPr>
        <w:t>never</w:t>
      </w:r>
      <w:r w:rsidRPr="00F95B09">
        <w:rPr>
          <w:rFonts w:asciiTheme="majorHAnsi" w:hAnsiTheme="majorHAnsi" w:cstheme="majorHAnsi"/>
          <w:u w:val="single"/>
        </w:rPr>
        <w:t xml:space="preserve"> been a revolution</w:t>
      </w:r>
      <w:r w:rsidRPr="001C34F2">
        <w:rPr>
          <w:rFonts w:asciiTheme="majorHAnsi" w:hAnsiTheme="majorHAnsi" w:cstheme="majorHAnsi"/>
          <w:u w:val="single"/>
        </w:rPr>
        <w:t xml:space="preserve"> in a </w:t>
      </w:r>
      <w:r w:rsidRPr="001C34F2">
        <w:rPr>
          <w:rFonts w:asciiTheme="majorHAnsi" w:hAnsiTheme="majorHAnsi" w:cstheme="majorHAnsi"/>
          <w:iCs/>
          <w:u w:val="single"/>
          <w:bdr w:val="single" w:sz="8" w:space="0" w:color="auto"/>
        </w:rPr>
        <w:t>moderately middle-class democracy</w:t>
      </w:r>
      <w:r w:rsidRPr="001C34F2">
        <w:rPr>
          <w:rFonts w:asciiTheme="majorHAnsi" w:hAnsiTheme="majorHAnsi" w:cstheme="majorHAnsi"/>
          <w:sz w:val="14"/>
        </w:rPr>
        <w:t xml:space="preserve"> (see also </w:t>
      </w:r>
      <w:proofErr w:type="spellStart"/>
      <w:r w:rsidRPr="001C34F2">
        <w:rPr>
          <w:rFonts w:asciiTheme="majorHAnsi" w:hAnsiTheme="majorHAnsi" w:cstheme="majorHAnsi"/>
          <w:sz w:val="14"/>
        </w:rPr>
        <w:t>Przeworski</w:t>
      </w:r>
      <w:proofErr w:type="spellEnd"/>
      <w:r w:rsidRPr="001C34F2">
        <w:rPr>
          <w:rFonts w:asciiTheme="majorHAnsi" w:hAnsiTheme="majorHAnsi" w:cstheme="majorHAnsi"/>
          <w:sz w:val="14"/>
        </w:rPr>
        <w:t xml:space="preserve">, 2019). </w:t>
      </w:r>
      <w:r w:rsidRPr="00F95B09">
        <w:rPr>
          <w:rFonts w:asciiTheme="majorHAnsi" w:hAnsiTheme="majorHAnsi" w:cstheme="majorHAnsi"/>
          <w:highlight w:val="green"/>
          <w:u w:val="single"/>
        </w:rPr>
        <w:t xml:space="preserve">Drawing on a </w:t>
      </w:r>
      <w:r w:rsidRPr="00F95B09">
        <w:rPr>
          <w:rFonts w:asciiTheme="majorHAnsi" w:hAnsiTheme="majorHAnsi" w:cstheme="majorHAnsi"/>
          <w:iCs/>
          <w:highlight w:val="green"/>
          <w:u w:val="single"/>
          <w:bdr w:val="single" w:sz="8" w:space="0" w:color="auto"/>
        </w:rPr>
        <w:t>thousand years of data</w:t>
      </w:r>
      <w:r w:rsidRPr="001C34F2">
        <w:rPr>
          <w:rFonts w:asciiTheme="majorHAnsi" w:hAnsiTheme="majorHAnsi" w:cstheme="majorHAnsi"/>
          <w:sz w:val="14"/>
        </w:rPr>
        <w:t xml:space="preserve">, cumulatively collected </w:t>
      </w:r>
      <w:r w:rsidRPr="00F95B09">
        <w:rPr>
          <w:rFonts w:asciiTheme="majorHAnsi" w:hAnsiTheme="majorHAnsi" w:cstheme="majorHAnsi"/>
          <w:highlight w:val="green"/>
          <w:u w:val="single"/>
        </w:rPr>
        <w:t xml:space="preserve">across </w:t>
      </w:r>
      <w:r w:rsidRPr="00F95B09">
        <w:rPr>
          <w:rFonts w:asciiTheme="majorHAnsi" w:hAnsiTheme="majorHAnsi" w:cstheme="majorHAnsi"/>
          <w:iCs/>
          <w:highlight w:val="green"/>
          <w:u w:val="single"/>
          <w:bdr w:val="single" w:sz="8" w:space="0" w:color="auto"/>
        </w:rPr>
        <w:t>37</w:t>
      </w:r>
      <w:r w:rsidRPr="001C34F2">
        <w:rPr>
          <w:rFonts w:asciiTheme="majorHAnsi" w:hAnsiTheme="majorHAnsi" w:cstheme="majorHAnsi"/>
          <w:iCs/>
          <w:u w:val="single"/>
          <w:bdr w:val="single" w:sz="8" w:space="0" w:color="auto"/>
        </w:rPr>
        <w:t xml:space="preserve"> democratic </w:t>
      </w:r>
      <w:r w:rsidRPr="00F95B09">
        <w:rPr>
          <w:rFonts w:asciiTheme="majorHAnsi" w:hAnsiTheme="majorHAnsi" w:cstheme="majorHAnsi"/>
          <w:iCs/>
          <w:highlight w:val="green"/>
          <w:u w:val="single"/>
          <w:bdr w:val="single" w:sz="8" w:space="0" w:color="auto"/>
        </w:rPr>
        <w:t>countries</w:t>
      </w:r>
      <w:r w:rsidRPr="001C34F2">
        <w:rPr>
          <w:rFonts w:asciiTheme="majorHAnsi" w:hAnsiTheme="majorHAnsi" w:cstheme="majorHAnsi"/>
          <w:u w:val="single"/>
        </w:rPr>
        <w:t xml:space="preserve">, they show that </w:t>
      </w:r>
      <w:r w:rsidRPr="00F95B09">
        <w:rPr>
          <w:rFonts w:asciiTheme="majorHAnsi" w:hAnsiTheme="majorHAnsi" w:cstheme="majorHAnsi"/>
          <w:iCs/>
          <w:highlight w:val="green"/>
          <w:u w:val="single"/>
          <w:bdr w:val="single" w:sz="8" w:space="0" w:color="auto"/>
        </w:rPr>
        <w:t>not one</w:t>
      </w:r>
      <w:r w:rsidRPr="001C34F2">
        <w:rPr>
          <w:rFonts w:asciiTheme="majorHAnsi" w:hAnsiTheme="majorHAnsi" w:cstheme="majorHAnsi"/>
          <w:u w:val="single"/>
        </w:rPr>
        <w:t xml:space="preserve"> had </w:t>
      </w:r>
      <w:r w:rsidRPr="00F95B09">
        <w:rPr>
          <w:rFonts w:asciiTheme="majorHAnsi" w:hAnsiTheme="majorHAnsi" w:cstheme="majorHAnsi"/>
          <w:highlight w:val="green"/>
          <w:u w:val="single"/>
        </w:rPr>
        <w:t>collapsed with</w:t>
      </w:r>
      <w:r w:rsidRPr="001C34F2">
        <w:rPr>
          <w:rFonts w:asciiTheme="majorHAnsi" w:hAnsiTheme="majorHAnsi" w:cstheme="majorHAnsi"/>
          <w:u w:val="single"/>
        </w:rPr>
        <w:t xml:space="preserve"> a </w:t>
      </w:r>
      <w:r w:rsidRPr="001C34F2">
        <w:rPr>
          <w:rFonts w:asciiTheme="majorHAnsi" w:hAnsiTheme="majorHAnsi" w:cstheme="majorHAnsi"/>
          <w:iCs/>
          <w:u w:val="single"/>
          <w:bdr w:val="single" w:sz="8" w:space="0" w:color="auto"/>
        </w:rPr>
        <w:t xml:space="preserve">per-capita </w:t>
      </w:r>
      <w:r w:rsidRPr="00F95B09">
        <w:rPr>
          <w:rFonts w:asciiTheme="majorHAnsi" w:hAnsiTheme="majorHAnsi" w:cstheme="majorHAnsi"/>
          <w:iCs/>
          <w:highlight w:val="green"/>
          <w:u w:val="single"/>
          <w:bdr w:val="single" w:sz="8" w:space="0" w:color="auto"/>
        </w:rPr>
        <w:t>GDP</w:t>
      </w:r>
      <w:r w:rsidRPr="00F95B09">
        <w:rPr>
          <w:rFonts w:asciiTheme="majorHAnsi" w:hAnsiTheme="majorHAnsi" w:cstheme="majorHAnsi"/>
          <w:highlight w:val="green"/>
          <w:u w:val="single"/>
        </w:rPr>
        <w:t xml:space="preserve"> higher than</w:t>
      </w:r>
      <w:r w:rsidRPr="001C34F2">
        <w:rPr>
          <w:rFonts w:asciiTheme="majorHAnsi" w:hAnsiTheme="majorHAnsi" w:cstheme="majorHAnsi"/>
          <w:sz w:val="14"/>
        </w:rPr>
        <w:t xml:space="preserve"> that of </w:t>
      </w:r>
      <w:r w:rsidRPr="00F95B09">
        <w:rPr>
          <w:rFonts w:asciiTheme="majorHAnsi" w:hAnsiTheme="majorHAnsi" w:cstheme="majorHAnsi"/>
          <w:iCs/>
          <w:highlight w:val="green"/>
          <w:u w:val="single"/>
          <w:bdr w:val="single" w:sz="8" w:space="0" w:color="auto"/>
        </w:rPr>
        <w:t>Argentina</w:t>
      </w:r>
      <w:r w:rsidRPr="001C34F2">
        <w:rPr>
          <w:rFonts w:asciiTheme="majorHAnsi" w:hAnsiTheme="majorHAnsi" w:cstheme="majorHAnsi"/>
          <w:u w:val="single"/>
        </w:rPr>
        <w:t xml:space="preserve"> in 1976</w:t>
      </w:r>
      <w:r w:rsidRPr="001C34F2">
        <w:rPr>
          <w:rFonts w:asciiTheme="majorHAnsi" w:hAnsiTheme="majorHAnsi" w:cstheme="majorHAnsi"/>
          <w:sz w:val="14"/>
        </w:rPr>
        <w:t xml:space="preserve">. Among countries with half that figure, collapse was exceedingly rare. Even a modest GDP brings with it an enormous amount of regime stability. </w:t>
      </w:r>
      <w:r w:rsidRPr="001C34F2">
        <w:rPr>
          <w:rFonts w:asciiTheme="majorHAnsi" w:hAnsiTheme="majorHAnsi" w:cstheme="majorHAnsi"/>
          <w:u w:val="single"/>
        </w:rPr>
        <w:t>These data</w:t>
      </w:r>
      <w:r w:rsidRPr="001C34F2">
        <w:rPr>
          <w:rFonts w:asciiTheme="majorHAnsi" w:hAnsiTheme="majorHAnsi" w:cstheme="majorHAnsi"/>
          <w:sz w:val="14"/>
        </w:rPr>
        <w:t xml:space="preserve"> in fact </w:t>
      </w:r>
      <w:r w:rsidRPr="001C34F2">
        <w:rPr>
          <w:rFonts w:asciiTheme="majorHAnsi" w:hAnsiTheme="majorHAnsi" w:cstheme="majorHAnsi"/>
          <w:u w:val="single"/>
        </w:rPr>
        <w:t xml:space="preserve">include </w:t>
      </w:r>
      <w:r w:rsidRPr="001C34F2">
        <w:rPr>
          <w:rFonts w:asciiTheme="majorHAnsi" w:hAnsiTheme="majorHAnsi" w:cstheme="majorHAnsi"/>
          <w:iCs/>
          <w:u w:val="single"/>
          <w:bdr w:val="single" w:sz="8" w:space="0" w:color="auto"/>
        </w:rPr>
        <w:t>any kind of regime collapse</w:t>
      </w:r>
      <w:r w:rsidRPr="001C34F2">
        <w:rPr>
          <w:rFonts w:asciiTheme="majorHAnsi" w:hAnsiTheme="majorHAnsi" w:cstheme="majorHAnsi"/>
          <w:u w:val="single"/>
        </w:rPr>
        <w:t xml:space="preserve">; </w:t>
      </w:r>
      <w:r w:rsidRPr="001C34F2">
        <w:rPr>
          <w:rFonts w:asciiTheme="majorHAnsi" w:hAnsiTheme="majorHAnsi" w:cstheme="majorHAnsi"/>
          <w:iCs/>
          <w:u w:val="single"/>
          <w:bdr w:val="single" w:sz="8" w:space="0" w:color="auto"/>
        </w:rPr>
        <w:t>narrowing</w:t>
      </w:r>
      <w:r w:rsidRPr="001C34F2">
        <w:rPr>
          <w:rFonts w:asciiTheme="majorHAnsi" w:hAnsiTheme="majorHAnsi" w:cstheme="majorHAnsi"/>
          <w:u w:val="single"/>
        </w:rPr>
        <w:t xml:space="preserve"> the data to </w:t>
      </w:r>
      <w:r w:rsidRPr="001C34F2">
        <w:rPr>
          <w:rFonts w:asciiTheme="majorHAnsi" w:hAnsiTheme="majorHAnsi" w:cstheme="majorHAnsi"/>
          <w:iCs/>
          <w:u w:val="single"/>
          <w:bdr w:val="single" w:sz="8" w:space="0" w:color="auto"/>
        </w:rPr>
        <w:t>socialist revolution</w:t>
      </w:r>
      <w:r w:rsidRPr="001C34F2">
        <w:rPr>
          <w:rFonts w:asciiTheme="majorHAnsi" w:hAnsiTheme="majorHAnsi" w:cstheme="majorHAnsi"/>
          <w:u w:val="single"/>
        </w:rPr>
        <w:t xml:space="preserve"> makes the </w:t>
      </w:r>
      <w:r w:rsidRPr="001C34F2">
        <w:rPr>
          <w:rFonts w:asciiTheme="majorHAnsi" w:hAnsiTheme="majorHAnsi" w:cstheme="majorHAnsi"/>
          <w:iCs/>
          <w:u w:val="single"/>
          <w:bdr w:val="single" w:sz="8" w:space="0" w:color="auto"/>
        </w:rPr>
        <w:t>empirical case</w:t>
      </w:r>
      <w:r w:rsidRPr="001C34F2">
        <w:rPr>
          <w:rFonts w:asciiTheme="majorHAnsi" w:hAnsiTheme="majorHAnsi" w:cstheme="majorHAnsi"/>
          <w:u w:val="single"/>
        </w:rPr>
        <w:t xml:space="preserve"> against it </w:t>
      </w:r>
      <w:r w:rsidRPr="001C34F2">
        <w:rPr>
          <w:rFonts w:asciiTheme="majorHAnsi" w:hAnsiTheme="majorHAnsi" w:cstheme="majorHAnsi"/>
          <w:iCs/>
          <w:u w:val="single"/>
          <w:bdr w:val="single" w:sz="8" w:space="0" w:color="auto"/>
        </w:rPr>
        <w:t>even more impressive</w:t>
      </w:r>
      <w:r w:rsidRPr="001C34F2">
        <w:rPr>
          <w:rFonts w:asciiTheme="majorHAnsi" w:hAnsiTheme="majorHAnsi" w:cstheme="majorHAnsi"/>
          <w:sz w:val="14"/>
        </w:rPr>
        <w:t>. Any case for revolution must begin by acknowledging rather than ignoring this evidence.</w:t>
      </w:r>
      <w:r>
        <w:rPr>
          <w:rFonts w:asciiTheme="majorHAnsi" w:hAnsiTheme="majorHAnsi" w:cstheme="majorHAnsi"/>
          <w:sz w:val="14"/>
        </w:rPr>
        <w:t xml:space="preserve"> </w:t>
      </w:r>
      <w:r w:rsidRPr="001C34F2">
        <w:rPr>
          <w:rFonts w:asciiTheme="majorHAnsi" w:hAnsiTheme="majorHAnsi" w:cstheme="majorHAnsi"/>
          <w:sz w:val="14"/>
        </w:rPr>
        <w:t xml:space="preserve">To look at this question in a different way, I draw on the Cross-National Time-Series Data Archive, which contains information on revolutions (rather than government collapse) for over 200 countries since 1919. Their definition of revolution is very broad (see footnote 7) and includes “attempts” to overthrow government as well as “unsuccessful” rebellions. The data were compiled from newspaper sources and warrants caution, but nonetheless constitutes the most systematic evidence available for these questions. In Figure 9, I present the GNP per capita distribution of revolutions, from 1919, where GNP is first available, to the present. By considering only those country-years with revolutions I reduce the observation count from 17,520 to 184. Unlike </w:t>
      </w:r>
      <w:proofErr w:type="spellStart"/>
      <w:r w:rsidRPr="001C34F2">
        <w:rPr>
          <w:rFonts w:asciiTheme="majorHAnsi" w:hAnsiTheme="majorHAnsi" w:cstheme="majorHAnsi"/>
          <w:sz w:val="14"/>
        </w:rPr>
        <w:t>Przeworski</w:t>
      </w:r>
      <w:proofErr w:type="spellEnd"/>
      <w:r w:rsidRPr="001C34F2">
        <w:rPr>
          <w:rFonts w:asciiTheme="majorHAnsi" w:hAnsiTheme="majorHAnsi" w:cstheme="majorHAnsi"/>
          <w:sz w:val="14"/>
        </w:rPr>
        <w:t xml:space="preserve">, I do not further restrict the data to democracies. The graph displays an extreme skew: </w:t>
      </w:r>
      <w:proofErr w:type="gramStart"/>
      <w:r w:rsidRPr="001C34F2">
        <w:rPr>
          <w:rFonts w:asciiTheme="majorHAnsi" w:hAnsiTheme="majorHAnsi" w:cstheme="majorHAnsi"/>
          <w:sz w:val="14"/>
        </w:rPr>
        <w:t>The vast, overwhelming majority of</w:t>
      </w:r>
      <w:proofErr w:type="gramEnd"/>
      <w:r w:rsidRPr="001C34F2">
        <w:rPr>
          <w:rFonts w:asciiTheme="majorHAnsi" w:hAnsiTheme="majorHAnsi" w:cstheme="majorHAnsi"/>
          <w:sz w:val="14"/>
        </w:rPr>
        <w:t xml:space="preserve"> cases of revolutionary threat occur in countries with a per capita GNP below $5,000 USD. For reference, the figure for the US in the data is about $65,850 in 2019. The hypothesis above—that we do not see revolutions in developed democracies—seems borne out by the evidence.</w:t>
      </w:r>
      <w:r>
        <w:rPr>
          <w:rFonts w:asciiTheme="majorHAnsi" w:hAnsiTheme="majorHAnsi" w:cstheme="majorHAnsi"/>
          <w:sz w:val="14"/>
        </w:rPr>
        <w:t xml:space="preserve"> </w:t>
      </w:r>
      <w:r w:rsidRPr="001C34F2">
        <w:rPr>
          <w:rFonts w:asciiTheme="majorHAnsi" w:hAnsiTheme="majorHAnsi" w:cstheme="majorHAnsi"/>
          <w:sz w:val="14"/>
        </w:rPr>
        <w:t>figure</w:t>
      </w:r>
      <w:r>
        <w:rPr>
          <w:rFonts w:asciiTheme="majorHAnsi" w:hAnsiTheme="majorHAnsi" w:cstheme="majorHAnsi"/>
          <w:sz w:val="14"/>
        </w:rPr>
        <w:t xml:space="preserve"> </w:t>
      </w:r>
      <w:proofErr w:type="spellStart"/>
      <w:r w:rsidRPr="001C34F2">
        <w:rPr>
          <w:rFonts w:asciiTheme="majorHAnsi" w:hAnsiTheme="majorHAnsi" w:cstheme="majorHAnsi"/>
          <w:sz w:val="14"/>
        </w:rPr>
        <w:t>Figure</w:t>
      </w:r>
      <w:proofErr w:type="spellEnd"/>
      <w:r w:rsidRPr="001C34F2">
        <w:rPr>
          <w:rFonts w:asciiTheme="majorHAnsi" w:hAnsiTheme="majorHAnsi" w:cstheme="majorHAnsi"/>
          <w:sz w:val="14"/>
        </w:rPr>
        <w:t xml:space="preserve"> 9. Histogram of country-years with revolutions.</w:t>
      </w:r>
      <w:r>
        <w:rPr>
          <w:rFonts w:asciiTheme="majorHAnsi" w:hAnsiTheme="majorHAnsi" w:cstheme="majorHAnsi"/>
          <w:sz w:val="14"/>
        </w:rPr>
        <w:t xml:space="preserve"> </w:t>
      </w:r>
      <w:r w:rsidRPr="001C34F2">
        <w:rPr>
          <w:rFonts w:asciiTheme="majorHAnsi" w:hAnsiTheme="majorHAnsi" w:cstheme="majorHAnsi"/>
          <w:sz w:val="14"/>
        </w:rPr>
        <w:t>Source: Cross-National Time</w:t>
      </w:r>
      <w:r w:rsidRPr="00EA3521">
        <w:rPr>
          <w:rFonts w:asciiTheme="majorHAnsi" w:hAnsiTheme="majorHAnsi" w:cstheme="majorHAnsi"/>
          <w:sz w:val="14"/>
        </w:rPr>
        <w:t>-Series Data Archive. Data drawn from 200 plus countries between 1919 and 2018 are then restricted to country-years (N = 184) in which there were “revolutions,” as well as a “major government crisis” and “anti-government protests.”</w:t>
      </w:r>
      <w:r>
        <w:rPr>
          <w:rFonts w:asciiTheme="majorHAnsi" w:hAnsiTheme="majorHAnsi" w:cstheme="majorHAnsi"/>
          <w:sz w:val="14"/>
        </w:rPr>
        <w:t xml:space="preserve"> </w:t>
      </w:r>
      <w:r w:rsidRPr="00EA3521">
        <w:rPr>
          <w:rFonts w:asciiTheme="majorHAnsi" w:hAnsiTheme="majorHAnsi" w:cstheme="majorHAnsi"/>
          <w:sz w:val="14"/>
        </w:rPr>
        <w:t xml:space="preserve">Why exactly is this true and what are the mechanisms to explain it? Why is the revolutionary strategy impossible for a country like the US? There are, at bottom, three reasons, each of which stands alone as a sufficient condition to snap the last threads of one’s revolutionary faith.23 The first two suggest that revolution is unachievable, and the last suggests that even if it is achievable, socialism by revolutionary means is unachievable. </w:t>
      </w:r>
      <w:r w:rsidRPr="00EA3521">
        <w:rPr>
          <w:rFonts w:asciiTheme="majorHAnsi" w:hAnsiTheme="majorHAnsi" w:cstheme="majorHAnsi"/>
          <w:u w:val="single"/>
        </w:rPr>
        <w:t xml:space="preserve">The </w:t>
      </w:r>
      <w:r w:rsidRPr="00EA3521">
        <w:rPr>
          <w:rFonts w:asciiTheme="majorHAnsi" w:hAnsiTheme="majorHAnsi" w:cstheme="majorHAnsi"/>
          <w:iCs/>
          <w:u w:val="single"/>
          <w:bdr w:val="single" w:sz="8" w:space="0" w:color="auto"/>
        </w:rPr>
        <w:t>revolutionary road is closed</w:t>
      </w:r>
      <w:r w:rsidRPr="00EA3521">
        <w:rPr>
          <w:rFonts w:asciiTheme="majorHAnsi" w:hAnsiTheme="majorHAnsi" w:cstheme="majorHAnsi"/>
          <w:u w:val="single"/>
        </w:rPr>
        <w:t xml:space="preserve"> on the following grounds:</w:t>
      </w:r>
      <w:r>
        <w:rPr>
          <w:rFonts w:asciiTheme="majorHAnsi" w:hAnsiTheme="majorHAnsi" w:cstheme="majorHAnsi"/>
          <w:u w:val="single"/>
        </w:rPr>
        <w:t xml:space="preserve"> </w:t>
      </w:r>
      <w:r w:rsidRPr="00EA3521">
        <w:rPr>
          <w:rFonts w:asciiTheme="majorHAnsi" w:hAnsiTheme="majorHAnsi" w:cstheme="majorHAnsi"/>
          <w:sz w:val="14"/>
        </w:rPr>
        <w:t>(1) </w:t>
      </w:r>
      <w:r w:rsidRPr="00EA3521">
        <w:rPr>
          <w:rFonts w:asciiTheme="majorHAnsi" w:hAnsiTheme="majorHAnsi" w:cstheme="majorHAnsi"/>
          <w:iCs/>
          <w:u w:val="single"/>
          <w:bdr w:val="single" w:sz="8" w:space="0" w:color="auto"/>
        </w:rPr>
        <w:t>Workers do not want it</w:t>
      </w:r>
      <w:r>
        <w:rPr>
          <w:rFonts w:asciiTheme="majorHAnsi" w:hAnsiTheme="majorHAnsi" w:cstheme="majorHAnsi"/>
          <w:u w:val="single"/>
        </w:rPr>
        <w:t xml:space="preserve"> </w:t>
      </w:r>
      <w:r w:rsidRPr="00EA3521">
        <w:rPr>
          <w:rFonts w:asciiTheme="majorHAnsi" w:hAnsiTheme="majorHAnsi" w:cstheme="majorHAnsi"/>
          <w:sz w:val="14"/>
        </w:rPr>
        <w:t>(2) </w:t>
      </w:r>
      <w:r w:rsidRPr="00EA3521">
        <w:rPr>
          <w:rFonts w:asciiTheme="majorHAnsi" w:hAnsiTheme="majorHAnsi" w:cstheme="majorHAnsi"/>
          <w:u w:val="single"/>
        </w:rPr>
        <w:t xml:space="preserve">Capitalists would </w:t>
      </w:r>
      <w:r w:rsidRPr="00EA3521">
        <w:rPr>
          <w:rFonts w:asciiTheme="majorHAnsi" w:hAnsiTheme="majorHAnsi" w:cstheme="majorHAnsi"/>
          <w:iCs/>
          <w:u w:val="single"/>
          <w:bdr w:val="single" w:sz="8" w:space="0" w:color="auto"/>
        </w:rPr>
        <w:t>sooner grant reforms</w:t>
      </w:r>
      <w:r>
        <w:rPr>
          <w:rFonts w:asciiTheme="majorHAnsi" w:hAnsiTheme="majorHAnsi" w:cstheme="majorHAnsi"/>
          <w:u w:val="single"/>
        </w:rPr>
        <w:t xml:space="preserve"> </w:t>
      </w:r>
      <w:r w:rsidRPr="00EA3521">
        <w:rPr>
          <w:rFonts w:asciiTheme="majorHAnsi" w:hAnsiTheme="majorHAnsi" w:cstheme="majorHAnsi"/>
          <w:sz w:val="14"/>
        </w:rPr>
        <w:t>(3) </w:t>
      </w:r>
      <w:r w:rsidRPr="00EA3521">
        <w:rPr>
          <w:rFonts w:asciiTheme="majorHAnsi" w:hAnsiTheme="majorHAnsi" w:cstheme="majorHAnsi"/>
          <w:u w:val="single"/>
        </w:rPr>
        <w:t xml:space="preserve">A </w:t>
      </w:r>
      <w:r w:rsidRPr="00E158BD">
        <w:rPr>
          <w:rFonts w:asciiTheme="majorHAnsi" w:hAnsiTheme="majorHAnsi" w:cstheme="majorHAnsi"/>
          <w:highlight w:val="green"/>
          <w:u w:val="single"/>
        </w:rPr>
        <w:t xml:space="preserve">smashed state is </w:t>
      </w:r>
      <w:r w:rsidRPr="00E158BD">
        <w:rPr>
          <w:rFonts w:asciiTheme="majorHAnsi" w:hAnsiTheme="majorHAnsi" w:cstheme="majorHAnsi"/>
          <w:iCs/>
          <w:u w:val="single"/>
          <w:bdr w:val="single" w:sz="8" w:space="0" w:color="auto"/>
        </w:rPr>
        <w:t xml:space="preserve">more </w:t>
      </w:r>
      <w:r w:rsidRPr="00E158BD">
        <w:rPr>
          <w:rFonts w:asciiTheme="majorHAnsi" w:hAnsiTheme="majorHAnsi" w:cstheme="majorHAnsi"/>
          <w:iCs/>
          <w:highlight w:val="green"/>
          <w:u w:val="single"/>
          <w:bdr w:val="single" w:sz="8" w:space="0" w:color="auto"/>
        </w:rPr>
        <w:t>likely</w:t>
      </w:r>
      <w:r w:rsidRPr="00E158BD">
        <w:rPr>
          <w:rFonts w:asciiTheme="majorHAnsi" w:hAnsiTheme="majorHAnsi" w:cstheme="majorHAnsi"/>
          <w:highlight w:val="green"/>
          <w:u w:val="single"/>
        </w:rPr>
        <w:t xml:space="preserve"> to result in </w:t>
      </w:r>
      <w:r w:rsidRPr="00E158BD">
        <w:rPr>
          <w:rFonts w:asciiTheme="majorHAnsi" w:hAnsiTheme="majorHAnsi" w:cstheme="majorHAnsi"/>
          <w:iCs/>
          <w:highlight w:val="green"/>
          <w:u w:val="single"/>
          <w:bdr w:val="single" w:sz="8" w:space="0" w:color="auto"/>
        </w:rPr>
        <w:t>tyranny</w:t>
      </w:r>
      <w:r w:rsidRPr="00EA3521">
        <w:rPr>
          <w:rFonts w:asciiTheme="majorHAnsi" w:hAnsiTheme="majorHAnsi" w:cstheme="majorHAnsi"/>
          <w:u w:val="single"/>
        </w:rPr>
        <w:t xml:space="preserve"> than </w:t>
      </w:r>
      <w:r w:rsidRPr="00EA3521">
        <w:rPr>
          <w:rFonts w:asciiTheme="majorHAnsi" w:hAnsiTheme="majorHAnsi" w:cstheme="majorHAnsi"/>
          <w:iCs/>
          <w:u w:val="single"/>
          <w:bdr w:val="single" w:sz="8" w:space="0" w:color="auto"/>
        </w:rPr>
        <w:t>deep democracy</w:t>
      </w:r>
      <w:r>
        <w:rPr>
          <w:rFonts w:asciiTheme="majorHAnsi" w:hAnsiTheme="majorHAnsi" w:cstheme="majorHAnsi"/>
          <w:sz w:val="14"/>
        </w:rPr>
        <w:t xml:space="preserve"> </w:t>
      </w:r>
      <w:r w:rsidRPr="00EA3521">
        <w:rPr>
          <w:rFonts w:asciiTheme="majorHAnsi" w:hAnsiTheme="majorHAnsi" w:cstheme="majorHAnsi"/>
          <w:u w:val="single"/>
        </w:rPr>
        <w:t xml:space="preserve">Not only has there </w:t>
      </w:r>
      <w:r w:rsidRPr="00EA3521">
        <w:rPr>
          <w:rFonts w:asciiTheme="majorHAnsi" w:hAnsiTheme="majorHAnsi" w:cstheme="majorHAnsi"/>
          <w:iCs/>
          <w:u w:val="single"/>
          <w:bdr w:val="single" w:sz="8" w:space="0" w:color="auto"/>
        </w:rPr>
        <w:t>never been a successful revolution</w:t>
      </w:r>
      <w:r w:rsidRPr="00EA3521">
        <w:rPr>
          <w:rFonts w:asciiTheme="majorHAnsi" w:hAnsiTheme="majorHAnsi" w:cstheme="majorHAnsi"/>
          <w:u w:val="single"/>
        </w:rPr>
        <w:t xml:space="preserve"> in a developed democracy, there has </w:t>
      </w:r>
      <w:r w:rsidRPr="00EA3521">
        <w:rPr>
          <w:rFonts w:asciiTheme="majorHAnsi" w:hAnsiTheme="majorHAnsi" w:cstheme="majorHAnsi"/>
          <w:iCs/>
          <w:u w:val="single"/>
          <w:bdr w:val="single" w:sz="8" w:space="0" w:color="auto"/>
        </w:rPr>
        <w:t xml:space="preserve">never been a working </w:t>
      </w:r>
      <w:r w:rsidRPr="00EA3521">
        <w:rPr>
          <w:rFonts w:asciiTheme="majorHAnsi" w:hAnsiTheme="majorHAnsi" w:cstheme="majorHAnsi"/>
          <w:iCs/>
          <w:u w:val="single"/>
          <w:bdr w:val="single" w:sz="8" w:space="0" w:color="auto"/>
        </w:rPr>
        <w:lastRenderedPageBreak/>
        <w:t>class that has wanted one</w:t>
      </w:r>
      <w:r w:rsidRPr="00EA3521">
        <w:rPr>
          <w:rFonts w:asciiTheme="majorHAnsi" w:hAnsiTheme="majorHAnsi" w:cstheme="majorHAnsi"/>
          <w:sz w:val="14"/>
        </w:rPr>
        <w:t xml:space="preserve"> (e.g. Erikson and </w:t>
      </w:r>
      <w:proofErr w:type="spellStart"/>
      <w:r w:rsidRPr="00EA3521">
        <w:rPr>
          <w:rFonts w:asciiTheme="majorHAnsi" w:hAnsiTheme="majorHAnsi" w:cstheme="majorHAnsi"/>
          <w:sz w:val="14"/>
        </w:rPr>
        <w:t>Tedin</w:t>
      </w:r>
      <w:proofErr w:type="spellEnd"/>
      <w:r w:rsidRPr="00EA3521">
        <w:rPr>
          <w:rFonts w:asciiTheme="majorHAnsi" w:hAnsiTheme="majorHAnsi" w:cstheme="majorHAnsi"/>
          <w:sz w:val="14"/>
        </w:rPr>
        <w:t xml:space="preserve">, 2015; Sassoon, 1996).24 There are no clear cases where the dominant inclination of the working class in a developed democracy was revolutionary. Recall that the above graph also includes attempts and unsuccessful cases. It is self-evident that workers have not joined revolutionary groups </w:t>
      </w:r>
      <w:proofErr w:type="spellStart"/>
      <w:r w:rsidRPr="00EA3521">
        <w:rPr>
          <w:rFonts w:asciiTheme="majorHAnsi" w:hAnsiTheme="majorHAnsi" w:cstheme="majorHAnsi"/>
          <w:sz w:val="14"/>
        </w:rPr>
        <w:t>en</w:t>
      </w:r>
      <w:proofErr w:type="spellEnd"/>
      <w:r w:rsidRPr="00EA3521">
        <w:rPr>
          <w:rFonts w:asciiTheme="majorHAnsi" w:hAnsiTheme="majorHAnsi" w:cstheme="majorHAnsi"/>
          <w:sz w:val="14"/>
        </w:rPr>
        <w:t xml:space="preserve"> masse at any point in the context of a rich democracy. Nor were their aspirations to join such groups thwarted by violence or ideology. When gains inside a capitalist</w:t>
      </w:r>
      <w:r w:rsidRPr="001C34F2">
        <w:rPr>
          <w:rFonts w:asciiTheme="majorHAnsi" w:hAnsiTheme="majorHAnsi" w:cstheme="majorHAnsi"/>
          <w:sz w:val="14"/>
        </w:rPr>
        <w:t xml:space="preserve"> democracy are available—either individual or collective ones, and this has been true even through the neoliberal period, where median living standards have continued to (slowly) go up and not down—it is not worth risking everything for an uncertain future (</w:t>
      </w:r>
      <w:proofErr w:type="spellStart"/>
      <w:r w:rsidRPr="001C34F2">
        <w:rPr>
          <w:rFonts w:asciiTheme="majorHAnsi" w:hAnsiTheme="majorHAnsi" w:cstheme="majorHAnsi"/>
          <w:sz w:val="14"/>
        </w:rPr>
        <w:t>Thewissen</w:t>
      </w:r>
      <w:proofErr w:type="spellEnd"/>
      <w:r w:rsidRPr="001C34F2">
        <w:rPr>
          <w:rFonts w:asciiTheme="majorHAnsi" w:hAnsiTheme="majorHAnsi" w:cstheme="majorHAnsi"/>
          <w:sz w:val="14"/>
        </w:rPr>
        <w:t xml:space="preserve"> et al., 2015).25 More important than the dynamic point is the static one: When standards of living are moderately high, as shown in Figure 9, the modal worker has more to lose than her chains. This is not an argument against socialism; but to revise Werner Sombart, the life raft of revolution really was shipwrecked on shoals of roast beef and apple pie.</w:t>
      </w:r>
      <w:r>
        <w:rPr>
          <w:rFonts w:asciiTheme="majorHAnsi" w:hAnsiTheme="majorHAnsi" w:cstheme="majorHAnsi"/>
          <w:sz w:val="14"/>
        </w:rPr>
        <w:t xml:space="preserve"> </w:t>
      </w:r>
      <w:r w:rsidRPr="001C34F2">
        <w:rPr>
          <w:rFonts w:asciiTheme="majorHAnsi" w:hAnsiTheme="majorHAnsi" w:cstheme="majorHAnsi"/>
          <w:sz w:val="14"/>
        </w:rPr>
        <w:t xml:space="preserve">Therefore, the reasons workers are not revolutionary are materialist in character. Explaining their reformist politics does not require appeal to venal trade union leaders or false consciousness. </w:t>
      </w:r>
      <w:r w:rsidRPr="001C34F2">
        <w:rPr>
          <w:rFonts w:asciiTheme="majorHAnsi" w:hAnsiTheme="majorHAnsi" w:cstheme="majorHAnsi"/>
          <w:u w:val="single"/>
        </w:rPr>
        <w:t xml:space="preserve">Most people </w:t>
      </w:r>
      <w:r w:rsidRPr="001C34F2">
        <w:rPr>
          <w:rFonts w:asciiTheme="majorHAnsi" w:hAnsiTheme="majorHAnsi" w:cstheme="majorHAnsi"/>
          <w:iCs/>
          <w:u w:val="single"/>
          <w:bdr w:val="single" w:sz="8" w:space="0" w:color="auto"/>
        </w:rPr>
        <w:t>wish to minimize risk</w:t>
      </w:r>
      <w:r w:rsidRPr="001C34F2">
        <w:rPr>
          <w:rFonts w:asciiTheme="majorHAnsi" w:hAnsiTheme="majorHAnsi" w:cstheme="majorHAnsi"/>
          <w:u w:val="single"/>
        </w:rPr>
        <w:t xml:space="preserve"> in their lives, and </w:t>
      </w:r>
      <w:r w:rsidRPr="00EA3521">
        <w:rPr>
          <w:rFonts w:asciiTheme="majorHAnsi" w:hAnsiTheme="majorHAnsi" w:cstheme="majorHAnsi"/>
          <w:u w:val="single"/>
        </w:rPr>
        <w:t>revolution involves</w:t>
      </w:r>
      <w:r w:rsidRPr="001C34F2">
        <w:rPr>
          <w:rFonts w:asciiTheme="majorHAnsi" w:hAnsiTheme="majorHAnsi" w:cstheme="majorHAnsi"/>
          <w:u w:val="single"/>
        </w:rPr>
        <w:t xml:space="preserve"> taking on </w:t>
      </w:r>
      <w:r w:rsidRPr="00EA3521">
        <w:rPr>
          <w:rFonts w:asciiTheme="majorHAnsi" w:hAnsiTheme="majorHAnsi" w:cstheme="majorHAnsi"/>
          <w:iCs/>
          <w:u w:val="single"/>
          <w:bdr w:val="single" w:sz="8" w:space="0" w:color="auto"/>
        </w:rPr>
        <w:t>colossal risks</w:t>
      </w:r>
      <w:r w:rsidRPr="001C34F2">
        <w:rPr>
          <w:rFonts w:asciiTheme="majorHAnsi" w:hAnsiTheme="majorHAnsi" w:cstheme="majorHAnsi"/>
          <w:sz w:val="14"/>
        </w:rPr>
        <w:t xml:space="preserve">. For example, </w:t>
      </w:r>
      <w:proofErr w:type="gramStart"/>
      <w:r w:rsidRPr="001C34F2">
        <w:rPr>
          <w:rFonts w:asciiTheme="majorHAnsi" w:hAnsiTheme="majorHAnsi" w:cstheme="majorHAnsi"/>
          <w:iCs/>
          <w:u w:val="single"/>
          <w:bdr w:val="single" w:sz="8" w:space="0" w:color="auto"/>
        </w:rPr>
        <w:t>home-ownership</w:t>
      </w:r>
      <w:proofErr w:type="gramEnd"/>
      <w:r w:rsidRPr="001C34F2">
        <w:rPr>
          <w:rFonts w:asciiTheme="majorHAnsi" w:hAnsiTheme="majorHAnsi" w:cstheme="majorHAnsi"/>
          <w:u w:val="single"/>
        </w:rPr>
        <w:t xml:space="preserve"> in the developed world hovers around 70%; this means that a lot of </w:t>
      </w:r>
      <w:r w:rsidRPr="00EA3521">
        <w:rPr>
          <w:rFonts w:asciiTheme="majorHAnsi" w:hAnsiTheme="majorHAnsi" w:cstheme="majorHAnsi"/>
          <w:u w:val="single"/>
        </w:rPr>
        <w:t xml:space="preserve">people </w:t>
      </w:r>
      <w:r w:rsidRPr="00EA3521">
        <w:rPr>
          <w:rFonts w:asciiTheme="majorHAnsi" w:hAnsiTheme="majorHAnsi" w:cstheme="majorHAnsi"/>
          <w:iCs/>
          <w:u w:val="single"/>
          <w:bdr w:val="single" w:sz="8" w:space="0" w:color="auto"/>
        </w:rPr>
        <w:t>have a lot to lose</w:t>
      </w:r>
      <w:r w:rsidRPr="00EA3521">
        <w:rPr>
          <w:rFonts w:asciiTheme="majorHAnsi" w:hAnsiTheme="majorHAnsi" w:cstheme="majorHAnsi"/>
          <w:sz w:val="14"/>
        </w:rPr>
        <w:t>.</w:t>
      </w:r>
      <w:r>
        <w:rPr>
          <w:rFonts w:asciiTheme="majorHAnsi" w:hAnsiTheme="majorHAnsi" w:cstheme="majorHAnsi"/>
          <w:sz w:val="14"/>
        </w:rPr>
        <w:t xml:space="preserve"> </w:t>
      </w:r>
      <w:r w:rsidRPr="001C34F2">
        <w:rPr>
          <w:rFonts w:asciiTheme="majorHAnsi" w:hAnsiTheme="majorHAnsi" w:cstheme="majorHAnsi"/>
          <w:sz w:val="14"/>
        </w:rPr>
        <w:t xml:space="preserve">By contrast, the materialist case for revolution proposes that people favor it when their expected post-revolutionary standards of living are greater than their current standard (Roemer, 1985). But when we add moderate risk- and loss-aversion the calculation changes (Kahneman and Tversky, 1991). Say you have a low income, but own a few assets, maybe a house, a car, and perhaps you also have a child; what risk profile would you require to gamble your modest holdings for an uncertain future which might be better but might be worse? </w:t>
      </w:r>
      <w:r w:rsidRPr="001C34F2">
        <w:rPr>
          <w:rFonts w:asciiTheme="majorHAnsi" w:hAnsiTheme="majorHAnsi" w:cstheme="majorHAnsi"/>
          <w:iCs/>
          <w:u w:val="single"/>
          <w:bdr w:val="single" w:sz="8" w:space="0" w:color="auto"/>
        </w:rPr>
        <w:t>Even if</w:t>
      </w:r>
      <w:r w:rsidRPr="001C34F2">
        <w:rPr>
          <w:rFonts w:asciiTheme="majorHAnsi" w:hAnsiTheme="majorHAnsi" w:cstheme="majorHAnsi"/>
          <w:u w:val="single"/>
        </w:rPr>
        <w:t xml:space="preserve"> you are certain</w:t>
      </w:r>
      <w:r w:rsidRPr="001C34F2">
        <w:rPr>
          <w:rFonts w:asciiTheme="majorHAnsi" w:hAnsiTheme="majorHAnsi" w:cstheme="majorHAnsi"/>
          <w:sz w:val="14"/>
        </w:rPr>
        <w:t xml:space="preserve"> that </w:t>
      </w:r>
      <w:r w:rsidRPr="001C34F2">
        <w:rPr>
          <w:rFonts w:asciiTheme="majorHAnsi" w:hAnsiTheme="majorHAnsi" w:cstheme="majorHAnsi"/>
          <w:u w:val="single"/>
        </w:rPr>
        <w:t xml:space="preserve">the </w:t>
      </w:r>
      <w:r w:rsidRPr="001C34F2">
        <w:rPr>
          <w:rFonts w:asciiTheme="majorHAnsi" w:hAnsiTheme="majorHAnsi" w:cstheme="majorHAnsi"/>
          <w:iCs/>
          <w:u w:val="single"/>
          <w:bdr w:val="single" w:sz="8" w:space="0" w:color="auto"/>
        </w:rPr>
        <w:t>probability of better</w:t>
      </w:r>
      <w:r w:rsidRPr="001C34F2">
        <w:rPr>
          <w:rFonts w:asciiTheme="majorHAnsi" w:hAnsiTheme="majorHAnsi" w:cstheme="majorHAnsi"/>
          <w:u w:val="single"/>
        </w:rPr>
        <w:t xml:space="preserve"> is greater than the </w:t>
      </w:r>
      <w:r w:rsidRPr="001C34F2">
        <w:rPr>
          <w:rFonts w:asciiTheme="majorHAnsi" w:hAnsiTheme="majorHAnsi" w:cstheme="majorHAnsi"/>
          <w:iCs/>
          <w:u w:val="single"/>
          <w:bdr w:val="single" w:sz="8" w:space="0" w:color="auto"/>
        </w:rPr>
        <w:t>probability of worse</w:t>
      </w:r>
      <w:r w:rsidRPr="001C34F2">
        <w:rPr>
          <w:rFonts w:asciiTheme="majorHAnsi" w:hAnsiTheme="majorHAnsi" w:cstheme="majorHAnsi"/>
          <w:u w:val="single"/>
        </w:rPr>
        <w:t xml:space="preserve">, you </w:t>
      </w:r>
      <w:proofErr w:type="gramStart"/>
      <w:r w:rsidRPr="001C34F2">
        <w:rPr>
          <w:rFonts w:asciiTheme="majorHAnsi" w:hAnsiTheme="majorHAnsi" w:cstheme="majorHAnsi"/>
          <w:u w:val="single"/>
        </w:rPr>
        <w:t>have to</w:t>
      </w:r>
      <w:proofErr w:type="gramEnd"/>
      <w:r w:rsidRPr="001C34F2">
        <w:rPr>
          <w:rFonts w:asciiTheme="majorHAnsi" w:hAnsiTheme="majorHAnsi" w:cstheme="majorHAnsi"/>
          <w:u w:val="single"/>
        </w:rPr>
        <w:t xml:space="preserve"> </w:t>
      </w:r>
      <w:r w:rsidRPr="00EA3521">
        <w:rPr>
          <w:rFonts w:asciiTheme="majorHAnsi" w:hAnsiTheme="majorHAnsi" w:cstheme="majorHAnsi"/>
          <w:highlight w:val="green"/>
          <w:u w:val="single"/>
        </w:rPr>
        <w:t>envision workers as</w:t>
      </w:r>
      <w:r w:rsidRPr="001C34F2">
        <w:rPr>
          <w:rFonts w:asciiTheme="majorHAnsi" w:hAnsiTheme="majorHAnsi" w:cstheme="majorHAnsi"/>
          <w:u w:val="single"/>
        </w:rPr>
        <w:t xml:space="preserve"> a </w:t>
      </w:r>
      <w:r w:rsidRPr="001C34F2">
        <w:rPr>
          <w:rFonts w:asciiTheme="majorHAnsi" w:hAnsiTheme="majorHAnsi" w:cstheme="majorHAnsi"/>
          <w:iCs/>
          <w:u w:val="single"/>
          <w:bdr w:val="single" w:sz="8" w:space="0" w:color="auto"/>
        </w:rPr>
        <w:t xml:space="preserve">class of </w:t>
      </w:r>
      <w:r w:rsidRPr="00EA3521">
        <w:rPr>
          <w:rFonts w:asciiTheme="majorHAnsi" w:hAnsiTheme="majorHAnsi" w:cstheme="majorHAnsi"/>
          <w:iCs/>
          <w:highlight w:val="green"/>
          <w:u w:val="single"/>
          <w:bdr w:val="single" w:sz="8" w:space="0" w:color="auto"/>
        </w:rPr>
        <w:t>inveterate gamblers</w:t>
      </w:r>
      <w:r w:rsidRPr="001C34F2">
        <w:rPr>
          <w:rFonts w:asciiTheme="majorHAnsi" w:hAnsiTheme="majorHAnsi" w:cstheme="majorHAnsi"/>
          <w:u w:val="single"/>
        </w:rPr>
        <w:t xml:space="preserve"> to take the bet. </w:t>
      </w:r>
      <w:r w:rsidRPr="00EA3521">
        <w:rPr>
          <w:rFonts w:asciiTheme="majorHAnsi" w:hAnsiTheme="majorHAnsi" w:cstheme="majorHAnsi"/>
          <w:iCs/>
          <w:highlight w:val="green"/>
          <w:u w:val="single"/>
          <w:bdr w:val="single" w:sz="8" w:space="0" w:color="auto"/>
        </w:rPr>
        <w:t>Moderately cautious people</w:t>
      </w:r>
      <w:r w:rsidRPr="001C34F2">
        <w:rPr>
          <w:rFonts w:asciiTheme="majorHAnsi" w:hAnsiTheme="majorHAnsi" w:cstheme="majorHAnsi"/>
          <w:sz w:val="14"/>
        </w:rPr>
        <w:t xml:space="preserve"> who prefer a bird in the hand </w:t>
      </w:r>
      <w:r w:rsidRPr="00EA3521">
        <w:rPr>
          <w:rFonts w:asciiTheme="majorHAnsi" w:hAnsiTheme="majorHAnsi" w:cstheme="majorHAnsi"/>
          <w:highlight w:val="green"/>
          <w:u w:val="single"/>
        </w:rPr>
        <w:t>will</w:t>
      </w:r>
      <w:r w:rsidRPr="001C34F2">
        <w:rPr>
          <w:rFonts w:asciiTheme="majorHAnsi" w:hAnsiTheme="majorHAnsi" w:cstheme="majorHAnsi"/>
          <w:u w:val="single"/>
        </w:rPr>
        <w:t xml:space="preserve"> still </w:t>
      </w:r>
      <w:r w:rsidRPr="00EA3521">
        <w:rPr>
          <w:rFonts w:asciiTheme="majorHAnsi" w:hAnsiTheme="majorHAnsi" w:cstheme="majorHAnsi"/>
          <w:highlight w:val="green"/>
          <w:u w:val="single"/>
        </w:rPr>
        <w:t>view</w:t>
      </w:r>
      <w:r w:rsidRPr="001C34F2">
        <w:rPr>
          <w:rFonts w:asciiTheme="majorHAnsi" w:hAnsiTheme="majorHAnsi" w:cstheme="majorHAnsi"/>
          <w:u w:val="single"/>
        </w:rPr>
        <w:t xml:space="preserve"> the </w:t>
      </w:r>
      <w:r w:rsidRPr="00EA3521">
        <w:rPr>
          <w:rFonts w:asciiTheme="majorHAnsi" w:hAnsiTheme="majorHAnsi" w:cstheme="majorHAnsi"/>
          <w:iCs/>
          <w:highlight w:val="green"/>
          <w:u w:val="single"/>
          <w:bdr w:val="single" w:sz="8" w:space="0" w:color="auto"/>
        </w:rPr>
        <w:t>downside risk</w:t>
      </w:r>
      <w:r w:rsidRPr="00EA3521">
        <w:rPr>
          <w:rFonts w:asciiTheme="majorHAnsi" w:hAnsiTheme="majorHAnsi" w:cstheme="majorHAnsi"/>
          <w:highlight w:val="green"/>
          <w:u w:val="single"/>
        </w:rPr>
        <w:t xml:space="preserve"> as </w:t>
      </w:r>
      <w:r w:rsidRPr="00EA3521">
        <w:rPr>
          <w:rFonts w:asciiTheme="majorHAnsi" w:hAnsiTheme="majorHAnsi" w:cstheme="majorHAnsi"/>
          <w:iCs/>
          <w:highlight w:val="green"/>
          <w:u w:val="single"/>
          <w:bdr w:val="single" w:sz="8" w:space="0" w:color="auto"/>
        </w:rPr>
        <w:t>too great</w:t>
      </w:r>
      <w:r w:rsidRPr="00EA3521">
        <w:rPr>
          <w:rFonts w:asciiTheme="majorHAnsi" w:hAnsiTheme="majorHAnsi" w:cstheme="majorHAnsi"/>
          <w:highlight w:val="green"/>
          <w:u w:val="single"/>
        </w:rPr>
        <w:t xml:space="preserve">. </w:t>
      </w:r>
      <w:r w:rsidRPr="00EA3521">
        <w:rPr>
          <w:rFonts w:asciiTheme="majorHAnsi" w:hAnsiTheme="majorHAnsi" w:cstheme="majorHAnsi"/>
          <w:u w:val="single"/>
        </w:rPr>
        <w:t>Equal gains</w:t>
      </w:r>
      <w:r w:rsidRPr="001C34F2">
        <w:rPr>
          <w:rFonts w:asciiTheme="majorHAnsi" w:hAnsiTheme="majorHAnsi" w:cstheme="majorHAnsi"/>
          <w:u w:val="single"/>
        </w:rPr>
        <w:t xml:space="preserve"> and losses are </w:t>
      </w:r>
      <w:r w:rsidRPr="001C34F2">
        <w:rPr>
          <w:rFonts w:asciiTheme="majorHAnsi" w:hAnsiTheme="majorHAnsi" w:cstheme="majorHAnsi"/>
          <w:iCs/>
          <w:u w:val="single"/>
          <w:bdr w:val="single" w:sz="8" w:space="0" w:color="auto"/>
        </w:rPr>
        <w:t>not experienced equally</w:t>
      </w:r>
      <w:r w:rsidRPr="001C34F2">
        <w:rPr>
          <w:rFonts w:asciiTheme="majorHAnsi" w:hAnsiTheme="majorHAnsi" w:cstheme="majorHAnsi"/>
          <w:u w:val="single"/>
        </w:rPr>
        <w:t xml:space="preserve">. </w:t>
      </w:r>
      <w:r w:rsidRPr="00EA3521">
        <w:rPr>
          <w:rFonts w:asciiTheme="majorHAnsi" w:hAnsiTheme="majorHAnsi" w:cstheme="majorHAnsi"/>
          <w:highlight w:val="green"/>
          <w:u w:val="single"/>
        </w:rPr>
        <w:t xml:space="preserve">This is the </w:t>
      </w:r>
      <w:r w:rsidRPr="00EA3521">
        <w:rPr>
          <w:rFonts w:asciiTheme="majorHAnsi" w:hAnsiTheme="majorHAnsi" w:cstheme="majorHAnsi"/>
          <w:iCs/>
          <w:highlight w:val="green"/>
          <w:u w:val="single"/>
          <w:bdr w:val="single" w:sz="8" w:space="0" w:color="auto"/>
        </w:rPr>
        <w:t>loss aversion phenomenon</w:t>
      </w:r>
      <w:r w:rsidRPr="001C34F2">
        <w:rPr>
          <w:rFonts w:asciiTheme="majorHAnsi" w:hAnsiTheme="majorHAnsi" w:cstheme="majorHAnsi"/>
          <w:sz w:val="14"/>
        </w:rPr>
        <w:t xml:space="preserve">. But the assumption of a population confident about improved standards of living—and a willingness to take risky strategies to achieve them—is itself unwarranted. This is the risk aversion phenomenon. The modal worker is of course correct to suspect that her </w:t>
      </w:r>
      <w:r w:rsidRPr="001C34F2">
        <w:rPr>
          <w:rFonts w:asciiTheme="majorHAnsi" w:hAnsiTheme="majorHAnsi" w:cstheme="majorHAnsi"/>
          <w:iCs/>
          <w:u w:val="single"/>
          <w:bdr w:val="single" w:sz="8" w:space="0" w:color="auto"/>
        </w:rPr>
        <w:t>post-revolutionary welfare</w:t>
      </w:r>
      <w:r w:rsidRPr="001C34F2">
        <w:rPr>
          <w:rFonts w:asciiTheme="majorHAnsi" w:hAnsiTheme="majorHAnsi" w:cstheme="majorHAnsi"/>
          <w:u w:val="single"/>
        </w:rPr>
        <w:t xml:space="preserve"> is </w:t>
      </w:r>
      <w:r w:rsidRPr="001C34F2">
        <w:rPr>
          <w:rFonts w:asciiTheme="majorHAnsi" w:hAnsiTheme="majorHAnsi" w:cstheme="majorHAnsi"/>
          <w:iCs/>
          <w:u w:val="single"/>
          <w:bdr w:val="single" w:sz="8" w:space="0" w:color="auto"/>
        </w:rPr>
        <w:t>uncertain</w:t>
      </w:r>
      <w:r w:rsidRPr="001C34F2">
        <w:rPr>
          <w:rFonts w:asciiTheme="majorHAnsi" w:hAnsiTheme="majorHAnsi" w:cstheme="majorHAnsi"/>
          <w:u w:val="single"/>
        </w:rPr>
        <w:t>; socialists</w:t>
      </w:r>
      <w:r w:rsidRPr="001C34F2">
        <w:rPr>
          <w:rFonts w:asciiTheme="majorHAnsi" w:hAnsiTheme="majorHAnsi" w:cstheme="majorHAnsi"/>
          <w:sz w:val="14"/>
        </w:rPr>
        <w:t xml:space="preserve"> after all </w:t>
      </w:r>
      <w:r w:rsidRPr="001C34F2">
        <w:rPr>
          <w:rFonts w:asciiTheme="majorHAnsi" w:hAnsiTheme="majorHAnsi" w:cstheme="majorHAnsi"/>
          <w:u w:val="single"/>
        </w:rPr>
        <w:t xml:space="preserve">do not have satisfactory answers to the problems of </w:t>
      </w:r>
      <w:r w:rsidRPr="001C34F2">
        <w:rPr>
          <w:rFonts w:asciiTheme="majorHAnsi" w:hAnsiTheme="majorHAnsi" w:cstheme="majorHAnsi"/>
          <w:iCs/>
          <w:u w:val="single"/>
          <w:bdr w:val="single" w:sz="8" w:space="0" w:color="auto"/>
        </w:rPr>
        <w:t>coordination</w:t>
      </w:r>
      <w:r w:rsidRPr="001C34F2">
        <w:rPr>
          <w:rFonts w:asciiTheme="majorHAnsi" w:hAnsiTheme="majorHAnsi" w:cstheme="majorHAnsi"/>
          <w:u w:val="single"/>
        </w:rPr>
        <w:t xml:space="preserve">, </w:t>
      </w:r>
      <w:r w:rsidRPr="001C34F2">
        <w:rPr>
          <w:rFonts w:asciiTheme="majorHAnsi" w:hAnsiTheme="majorHAnsi" w:cstheme="majorHAnsi"/>
          <w:iCs/>
          <w:u w:val="single"/>
          <w:bdr w:val="single" w:sz="8" w:space="0" w:color="auto"/>
        </w:rPr>
        <w:t>motivation</w:t>
      </w:r>
      <w:r w:rsidRPr="001C34F2">
        <w:rPr>
          <w:rFonts w:asciiTheme="majorHAnsi" w:hAnsiTheme="majorHAnsi" w:cstheme="majorHAnsi"/>
          <w:u w:val="single"/>
        </w:rPr>
        <w:t xml:space="preserve">, and </w:t>
      </w:r>
      <w:r w:rsidRPr="001C34F2">
        <w:rPr>
          <w:rFonts w:asciiTheme="majorHAnsi" w:hAnsiTheme="majorHAnsi" w:cstheme="majorHAnsi"/>
          <w:iCs/>
          <w:u w:val="single"/>
          <w:bdr w:val="single" w:sz="8" w:space="0" w:color="auto"/>
        </w:rPr>
        <w:t>innovation</w:t>
      </w:r>
      <w:r w:rsidRPr="001C34F2">
        <w:rPr>
          <w:rFonts w:asciiTheme="majorHAnsi" w:hAnsiTheme="majorHAnsi" w:cstheme="majorHAnsi"/>
          <w:u w:val="single"/>
        </w:rPr>
        <w:t xml:space="preserve"> under socialism</w:t>
      </w:r>
      <w:r w:rsidRPr="001C34F2">
        <w:rPr>
          <w:rFonts w:asciiTheme="majorHAnsi" w:hAnsiTheme="majorHAnsi" w:cstheme="majorHAnsi"/>
          <w:sz w:val="14"/>
        </w:rPr>
        <w:t xml:space="preserve"> (for attempted answers that are provocative and oftentimes brilliant, see Albert, 2004; Cottrell and </w:t>
      </w:r>
      <w:proofErr w:type="spellStart"/>
      <w:r w:rsidRPr="001C34F2">
        <w:rPr>
          <w:rFonts w:asciiTheme="majorHAnsi" w:hAnsiTheme="majorHAnsi" w:cstheme="majorHAnsi"/>
          <w:sz w:val="14"/>
        </w:rPr>
        <w:t>Cockshott</w:t>
      </w:r>
      <w:proofErr w:type="spellEnd"/>
      <w:r w:rsidRPr="001C34F2">
        <w:rPr>
          <w:rFonts w:asciiTheme="majorHAnsi" w:hAnsiTheme="majorHAnsi" w:cstheme="majorHAnsi"/>
          <w:sz w:val="14"/>
        </w:rPr>
        <w:t xml:space="preserve">, 1992; </w:t>
      </w:r>
      <w:proofErr w:type="spellStart"/>
      <w:r w:rsidRPr="001C34F2">
        <w:rPr>
          <w:rFonts w:asciiTheme="majorHAnsi" w:hAnsiTheme="majorHAnsi" w:cstheme="majorHAnsi"/>
          <w:sz w:val="14"/>
        </w:rPr>
        <w:t>Corneo</w:t>
      </w:r>
      <w:proofErr w:type="spellEnd"/>
      <w:r w:rsidRPr="001C34F2">
        <w:rPr>
          <w:rFonts w:asciiTheme="majorHAnsi" w:hAnsiTheme="majorHAnsi" w:cstheme="majorHAnsi"/>
          <w:sz w:val="14"/>
        </w:rPr>
        <w:t xml:space="preserve">, 2017; Roemer, 1994; and Wright and </w:t>
      </w:r>
      <w:proofErr w:type="spellStart"/>
      <w:r w:rsidRPr="001C34F2">
        <w:rPr>
          <w:rFonts w:asciiTheme="majorHAnsi" w:hAnsiTheme="majorHAnsi" w:cstheme="majorHAnsi"/>
          <w:sz w:val="14"/>
        </w:rPr>
        <w:t>Hahnel</w:t>
      </w:r>
      <w:proofErr w:type="spellEnd"/>
      <w:r w:rsidRPr="001C34F2">
        <w:rPr>
          <w:rFonts w:asciiTheme="majorHAnsi" w:hAnsiTheme="majorHAnsi" w:cstheme="majorHAnsi"/>
          <w:sz w:val="14"/>
        </w:rPr>
        <w:t xml:space="preserve">, 2016). </w:t>
      </w:r>
      <w:r w:rsidRPr="001C34F2">
        <w:rPr>
          <w:rFonts w:asciiTheme="majorHAnsi" w:hAnsiTheme="majorHAnsi" w:cstheme="majorHAnsi"/>
          <w:u w:val="single"/>
        </w:rPr>
        <w:t xml:space="preserve">When one compares the status quo to a future where both </w:t>
      </w:r>
      <w:r w:rsidRPr="001C34F2">
        <w:rPr>
          <w:rFonts w:asciiTheme="majorHAnsi" w:hAnsiTheme="majorHAnsi" w:cstheme="majorHAnsi"/>
          <w:iCs/>
          <w:u w:val="single"/>
          <w:bdr w:val="single" w:sz="8" w:space="0" w:color="auto"/>
        </w:rPr>
        <w:t>heaven and hell</w:t>
      </w:r>
      <w:r w:rsidRPr="001C34F2">
        <w:rPr>
          <w:rFonts w:asciiTheme="majorHAnsi" w:hAnsiTheme="majorHAnsi" w:cstheme="majorHAnsi"/>
          <w:u w:val="single"/>
        </w:rPr>
        <w:t xml:space="preserve"> are</w:t>
      </w:r>
      <w:r w:rsidRPr="001C34F2">
        <w:rPr>
          <w:rFonts w:asciiTheme="majorHAnsi" w:hAnsiTheme="majorHAnsi" w:cstheme="majorHAnsi"/>
          <w:sz w:val="14"/>
        </w:rPr>
        <w:t xml:space="preserve"> seemingly </w:t>
      </w:r>
      <w:r w:rsidRPr="001C34F2">
        <w:rPr>
          <w:rFonts w:asciiTheme="majorHAnsi" w:hAnsiTheme="majorHAnsi" w:cstheme="majorHAnsi"/>
          <w:u w:val="single"/>
        </w:rPr>
        <w:t>plausible, it is</w:t>
      </w:r>
      <w:r w:rsidRPr="001C34F2">
        <w:rPr>
          <w:rFonts w:asciiTheme="majorHAnsi" w:hAnsiTheme="majorHAnsi" w:cstheme="majorHAnsi"/>
          <w:sz w:val="14"/>
        </w:rPr>
        <w:t xml:space="preserve"> perfectly </w:t>
      </w:r>
      <w:r w:rsidRPr="001C34F2">
        <w:rPr>
          <w:rFonts w:asciiTheme="majorHAnsi" w:hAnsiTheme="majorHAnsi" w:cstheme="majorHAnsi"/>
          <w:u w:val="single"/>
        </w:rPr>
        <w:t>rational</w:t>
      </w:r>
      <w:r w:rsidRPr="001C34F2">
        <w:rPr>
          <w:rFonts w:asciiTheme="majorHAnsi" w:hAnsiTheme="majorHAnsi" w:cstheme="majorHAnsi"/>
          <w:sz w:val="14"/>
        </w:rPr>
        <w:t xml:space="preserve"> that </w:t>
      </w:r>
      <w:r w:rsidRPr="001C34F2">
        <w:rPr>
          <w:rFonts w:asciiTheme="majorHAnsi" w:hAnsiTheme="majorHAnsi" w:cstheme="majorHAnsi"/>
          <w:u w:val="single"/>
        </w:rPr>
        <w:t xml:space="preserve">people everywhere would </w:t>
      </w:r>
      <w:r w:rsidRPr="001C34F2">
        <w:rPr>
          <w:rFonts w:asciiTheme="majorHAnsi" w:hAnsiTheme="majorHAnsi" w:cstheme="majorHAnsi"/>
          <w:iCs/>
          <w:u w:val="single"/>
          <w:bdr w:val="single" w:sz="8" w:space="0" w:color="auto"/>
        </w:rPr>
        <w:t>abandon the barricades</w:t>
      </w:r>
      <w:r w:rsidRPr="001C34F2">
        <w:rPr>
          <w:rFonts w:asciiTheme="majorHAnsi" w:hAnsiTheme="majorHAnsi" w:cstheme="majorHAnsi"/>
          <w:sz w:val="14"/>
        </w:rPr>
        <w:t>. And abandon them they did.</w:t>
      </w:r>
      <w:r>
        <w:rPr>
          <w:rFonts w:asciiTheme="majorHAnsi" w:hAnsiTheme="majorHAnsi" w:cstheme="majorHAnsi"/>
          <w:sz w:val="14"/>
        </w:rPr>
        <w:t xml:space="preserve"> </w:t>
      </w:r>
      <w:r w:rsidRPr="001C34F2">
        <w:rPr>
          <w:rFonts w:asciiTheme="majorHAnsi" w:hAnsiTheme="majorHAnsi" w:cstheme="majorHAnsi"/>
          <w:sz w:val="14"/>
        </w:rPr>
        <w:t xml:space="preserve">Now perhaps the revolutionaries have persuaded us that negative outcomes are far-fetched, that we are very confident that revolution will usher in, eventually, the land of milk and honey. It is still the case that in this model the promised land will only be reached after a social breakdown of unknown duration: A complete overhaul in the organization of production will lead to some middle period of deteriorating material welfare as capitalists rapidly exit the economy. This means chaos and uncertainty, but it could also mean war. The interregnum could last a year, but it might last two decades, and however optimistic we are about the end point, we cannot in advance know how long this interim phase will persist. In the meantime, revolutionary enthusiasm will wane, erstwhile supporters will </w:t>
      </w:r>
      <w:r w:rsidRPr="00EA3521">
        <w:rPr>
          <w:rFonts w:asciiTheme="majorHAnsi" w:hAnsiTheme="majorHAnsi" w:cstheme="majorHAnsi"/>
          <w:sz w:val="14"/>
        </w:rPr>
        <w:t xml:space="preserve">decamp, a “stay-the-course” electoral strategy will be outflanked by competitor parties promising a return to normalcy, and the desire to consolidate gains will make the authoritarian impulse greater. From a materialist perspective, the uncertain passage through what </w:t>
      </w:r>
      <w:proofErr w:type="spellStart"/>
      <w:r w:rsidRPr="00EA3521">
        <w:rPr>
          <w:rFonts w:asciiTheme="majorHAnsi" w:hAnsiTheme="majorHAnsi" w:cstheme="majorHAnsi"/>
          <w:sz w:val="14"/>
        </w:rPr>
        <w:t>Przeworski</w:t>
      </w:r>
      <w:proofErr w:type="spellEnd"/>
      <w:r w:rsidRPr="00EA3521">
        <w:rPr>
          <w:rFonts w:asciiTheme="majorHAnsi" w:hAnsiTheme="majorHAnsi" w:cstheme="majorHAnsi"/>
          <w:sz w:val="14"/>
        </w:rPr>
        <w:t xml:space="preserve"> (1986) calls the “transition trough” makes the journey less appealing.26</w:t>
      </w:r>
      <w:r>
        <w:rPr>
          <w:rFonts w:asciiTheme="majorHAnsi" w:hAnsiTheme="majorHAnsi" w:cstheme="majorHAnsi"/>
          <w:sz w:val="14"/>
        </w:rPr>
        <w:t xml:space="preserve"> </w:t>
      </w:r>
      <w:r w:rsidRPr="00EA3521">
        <w:rPr>
          <w:rFonts w:asciiTheme="majorHAnsi" w:hAnsiTheme="majorHAnsi" w:cstheme="majorHAnsi"/>
          <w:sz w:val="14"/>
        </w:rPr>
        <w:t xml:space="preserve">To my mind, these factors explain why </w:t>
      </w:r>
      <w:r w:rsidRPr="00EA3521">
        <w:rPr>
          <w:rFonts w:asciiTheme="majorHAnsi" w:hAnsiTheme="majorHAnsi" w:cstheme="majorHAnsi"/>
          <w:iCs/>
          <w:u w:val="single"/>
          <w:bdr w:val="single" w:sz="8" w:space="0" w:color="auto"/>
        </w:rPr>
        <w:t>all working classes</w:t>
      </w:r>
      <w:r w:rsidRPr="00EA3521">
        <w:rPr>
          <w:rFonts w:asciiTheme="majorHAnsi" w:hAnsiTheme="majorHAnsi" w:cstheme="majorHAnsi"/>
          <w:u w:val="single"/>
        </w:rPr>
        <w:t xml:space="preserve"> in </w:t>
      </w:r>
      <w:r w:rsidRPr="00EA3521">
        <w:rPr>
          <w:rFonts w:asciiTheme="majorHAnsi" w:hAnsiTheme="majorHAnsi" w:cstheme="majorHAnsi"/>
          <w:iCs/>
          <w:u w:val="single"/>
          <w:bdr w:val="single" w:sz="8" w:space="0" w:color="auto"/>
        </w:rPr>
        <w:t>all developed democracies</w:t>
      </w:r>
      <w:r w:rsidRPr="00EA3521">
        <w:rPr>
          <w:rFonts w:asciiTheme="majorHAnsi" w:hAnsiTheme="majorHAnsi" w:cstheme="majorHAnsi"/>
          <w:u w:val="single"/>
        </w:rPr>
        <w:t xml:space="preserve"> </w:t>
      </w:r>
      <w:proofErr w:type="gramStart"/>
      <w:r w:rsidRPr="00EA3521">
        <w:rPr>
          <w:rFonts w:asciiTheme="majorHAnsi" w:hAnsiTheme="majorHAnsi" w:cstheme="majorHAnsi"/>
          <w:u w:val="single"/>
        </w:rPr>
        <w:t xml:space="preserve">have been </w:t>
      </w:r>
      <w:r w:rsidRPr="00EA3521">
        <w:rPr>
          <w:rFonts w:asciiTheme="majorHAnsi" w:hAnsiTheme="majorHAnsi" w:cstheme="majorHAnsi"/>
          <w:iCs/>
          <w:u w:val="single"/>
          <w:bdr w:val="single" w:sz="8" w:space="0" w:color="auto"/>
        </w:rPr>
        <w:t>decidedly reformist</w:t>
      </w:r>
      <w:r w:rsidRPr="00EA3521">
        <w:rPr>
          <w:rFonts w:asciiTheme="majorHAnsi" w:hAnsiTheme="majorHAnsi" w:cstheme="majorHAnsi"/>
          <w:sz w:val="14"/>
        </w:rPr>
        <w:t xml:space="preserve"> in orientation</w:t>
      </w:r>
      <w:proofErr w:type="gramEnd"/>
      <w:r w:rsidRPr="00EA3521">
        <w:rPr>
          <w:rFonts w:asciiTheme="majorHAnsi" w:hAnsiTheme="majorHAnsi" w:cstheme="majorHAnsi"/>
          <w:sz w:val="14"/>
        </w:rPr>
        <w:t xml:space="preserve">. </w:t>
      </w:r>
      <w:r w:rsidRPr="00EA3521">
        <w:rPr>
          <w:rFonts w:asciiTheme="majorHAnsi" w:hAnsiTheme="majorHAnsi" w:cstheme="majorHAnsi"/>
          <w:u w:val="single"/>
        </w:rPr>
        <w:t>The reason why revolutionary socialism has always been marginal in rich capitalist economies</w:t>
      </w:r>
      <w:r w:rsidRPr="00EA3521">
        <w:rPr>
          <w:rFonts w:asciiTheme="majorHAnsi" w:hAnsiTheme="majorHAnsi" w:cstheme="majorHAnsi"/>
          <w:sz w:val="14"/>
        </w:rPr>
        <w:t>—and will always be outflanked by reform-oriented socialism—</w:t>
      </w:r>
      <w:r w:rsidRPr="00EA3521">
        <w:rPr>
          <w:rFonts w:asciiTheme="majorHAnsi" w:hAnsiTheme="majorHAnsi" w:cstheme="majorHAnsi"/>
          <w:u w:val="single"/>
        </w:rPr>
        <w:t xml:space="preserve">is that only the latter consistently deliver </w:t>
      </w:r>
      <w:r w:rsidRPr="00EA3521">
        <w:rPr>
          <w:rFonts w:asciiTheme="majorHAnsi" w:hAnsiTheme="majorHAnsi" w:cstheme="majorHAnsi"/>
          <w:iCs/>
          <w:u w:val="single"/>
          <w:bdr w:val="single" w:sz="8" w:space="0" w:color="auto"/>
        </w:rPr>
        <w:t>high</w:t>
      </w:r>
      <w:r w:rsidRPr="00EA3521">
        <w:rPr>
          <w:rFonts w:asciiTheme="majorHAnsi" w:hAnsiTheme="majorHAnsi" w:cstheme="majorHAnsi"/>
          <w:sz w:val="14"/>
        </w:rPr>
        <w:t xml:space="preserve"> (and usually increasing) </w:t>
      </w:r>
      <w:r w:rsidRPr="00EA3521">
        <w:rPr>
          <w:rFonts w:asciiTheme="majorHAnsi" w:hAnsiTheme="majorHAnsi" w:cstheme="majorHAnsi"/>
          <w:iCs/>
          <w:u w:val="single"/>
          <w:bdr w:val="single" w:sz="8" w:space="0" w:color="auto"/>
        </w:rPr>
        <w:t>standards of living</w:t>
      </w:r>
      <w:r w:rsidRPr="00EA3521">
        <w:rPr>
          <w:rFonts w:asciiTheme="majorHAnsi" w:hAnsiTheme="majorHAnsi" w:cstheme="majorHAnsi"/>
          <w:u w:val="single"/>
        </w:rPr>
        <w:t xml:space="preserve"> and low</w:t>
      </w:r>
      <w:r w:rsidRPr="00EA3521">
        <w:rPr>
          <w:rFonts w:asciiTheme="majorHAnsi" w:hAnsiTheme="majorHAnsi" w:cstheme="majorHAnsi"/>
          <w:sz w:val="14"/>
        </w:rPr>
        <w:t xml:space="preserve"> (and usually decreasing) </w:t>
      </w:r>
      <w:r w:rsidRPr="00EA3521">
        <w:rPr>
          <w:rFonts w:asciiTheme="majorHAnsi" w:hAnsiTheme="majorHAnsi" w:cstheme="majorHAnsi"/>
          <w:u w:val="single"/>
        </w:rPr>
        <w:t xml:space="preserve">levels of risk. </w:t>
      </w:r>
      <w:proofErr w:type="gramStart"/>
      <w:r w:rsidRPr="00EA3521">
        <w:rPr>
          <w:rFonts w:asciiTheme="majorHAnsi" w:hAnsiTheme="majorHAnsi" w:cstheme="majorHAnsi"/>
          <w:u w:val="single"/>
        </w:rPr>
        <w:t>As long as</w:t>
      </w:r>
      <w:proofErr w:type="gramEnd"/>
      <w:r w:rsidRPr="00EA3521">
        <w:rPr>
          <w:rFonts w:asciiTheme="majorHAnsi" w:hAnsiTheme="majorHAnsi" w:cstheme="majorHAnsi"/>
          <w:u w:val="single"/>
        </w:rPr>
        <w:t xml:space="preserve"> the </w:t>
      </w:r>
      <w:r w:rsidRPr="00EA3521">
        <w:rPr>
          <w:rFonts w:asciiTheme="majorHAnsi" w:hAnsiTheme="majorHAnsi" w:cstheme="majorHAnsi"/>
          <w:iCs/>
          <w:u w:val="single"/>
          <w:bdr w:val="single" w:sz="8" w:space="0" w:color="auto"/>
        </w:rPr>
        <w:t>Mad Max world</w:t>
      </w:r>
      <w:r w:rsidRPr="00EA3521">
        <w:rPr>
          <w:rFonts w:asciiTheme="majorHAnsi" w:hAnsiTheme="majorHAnsi" w:cstheme="majorHAnsi"/>
          <w:u w:val="single"/>
        </w:rPr>
        <w:t xml:space="preserve"> of </w:t>
      </w:r>
      <w:r w:rsidRPr="00EA3521">
        <w:rPr>
          <w:rFonts w:asciiTheme="majorHAnsi" w:hAnsiTheme="majorHAnsi" w:cstheme="majorHAnsi"/>
          <w:iCs/>
          <w:u w:val="single"/>
          <w:bdr w:val="single" w:sz="8" w:space="0" w:color="auto"/>
        </w:rPr>
        <w:t>catastro</w:t>
      </w:r>
      <w:r w:rsidRPr="001C34F2">
        <w:rPr>
          <w:rFonts w:asciiTheme="majorHAnsi" w:hAnsiTheme="majorHAnsi" w:cstheme="majorHAnsi"/>
          <w:iCs/>
          <w:u w:val="single"/>
          <w:bdr w:val="single" w:sz="8" w:space="0" w:color="auto"/>
        </w:rPr>
        <w:t>phic collapse</w:t>
      </w:r>
      <w:r w:rsidRPr="001C34F2">
        <w:rPr>
          <w:rFonts w:asciiTheme="majorHAnsi" w:hAnsiTheme="majorHAnsi" w:cstheme="majorHAnsi"/>
          <w:u w:val="single"/>
        </w:rPr>
        <w:t xml:space="preserve"> can be avoided, reform</w:t>
      </w:r>
      <w:r w:rsidRPr="001C34F2">
        <w:rPr>
          <w:rFonts w:asciiTheme="majorHAnsi" w:hAnsiTheme="majorHAnsi" w:cstheme="majorHAnsi"/>
          <w:sz w:val="14"/>
        </w:rPr>
        <w:t xml:space="preserve">-oriented parties </w:t>
      </w:r>
      <w:r w:rsidRPr="001C34F2">
        <w:rPr>
          <w:rFonts w:asciiTheme="majorHAnsi" w:hAnsiTheme="majorHAnsi" w:cstheme="majorHAnsi"/>
          <w:u w:val="single"/>
        </w:rPr>
        <w:t xml:space="preserve">will always </w:t>
      </w:r>
      <w:r w:rsidRPr="001C34F2">
        <w:rPr>
          <w:rFonts w:asciiTheme="majorHAnsi" w:hAnsiTheme="majorHAnsi" w:cstheme="majorHAnsi"/>
          <w:iCs/>
          <w:u w:val="single"/>
          <w:bdr w:val="single" w:sz="8" w:space="0" w:color="auto"/>
        </w:rPr>
        <w:t>better capture the enthusiasm</w:t>
      </w:r>
      <w:r w:rsidRPr="001C34F2">
        <w:rPr>
          <w:rFonts w:asciiTheme="majorHAnsi" w:hAnsiTheme="majorHAnsi" w:cstheme="majorHAnsi"/>
          <w:u w:val="single"/>
        </w:rPr>
        <w:t xml:space="preserve"> of</w:t>
      </w:r>
      <w:r w:rsidRPr="001C34F2">
        <w:rPr>
          <w:rFonts w:asciiTheme="majorHAnsi" w:hAnsiTheme="majorHAnsi" w:cstheme="majorHAnsi"/>
          <w:sz w:val="14"/>
        </w:rPr>
        <w:t xml:space="preserve"> poor and </w:t>
      </w:r>
      <w:r w:rsidRPr="001C34F2">
        <w:rPr>
          <w:rFonts w:asciiTheme="majorHAnsi" w:hAnsiTheme="majorHAnsi" w:cstheme="majorHAnsi"/>
          <w:u w:val="single"/>
        </w:rPr>
        <w:t>working people</w:t>
      </w:r>
      <w:r w:rsidRPr="001C34F2">
        <w:rPr>
          <w:rFonts w:asciiTheme="majorHAnsi" w:hAnsiTheme="majorHAnsi" w:cstheme="majorHAnsi"/>
          <w:sz w:val="14"/>
        </w:rPr>
        <w:t>.</w:t>
      </w:r>
      <w:r>
        <w:rPr>
          <w:rFonts w:asciiTheme="majorHAnsi" w:hAnsiTheme="majorHAnsi" w:cstheme="majorHAnsi"/>
          <w:sz w:val="14"/>
        </w:rPr>
        <w:t xml:space="preserve"> </w:t>
      </w:r>
      <w:r w:rsidRPr="001C34F2">
        <w:rPr>
          <w:rFonts w:asciiTheme="majorHAnsi" w:hAnsiTheme="majorHAnsi" w:cstheme="majorHAnsi"/>
          <w:sz w:val="14"/>
        </w:rPr>
        <w:t>Thus, when we try to explain the non-revolutionary attitudes of our working-class friends and family, we do not need to lean on the false consciousness account, for there is a more parsimonious materialist explanation. As such, any case for revolution must be non-materialist in character: You can be a materialist or a revolutionary, but not both.</w:t>
      </w:r>
      <w:r>
        <w:rPr>
          <w:rFonts w:asciiTheme="majorHAnsi" w:hAnsiTheme="majorHAnsi" w:cstheme="majorHAnsi"/>
          <w:sz w:val="14"/>
        </w:rPr>
        <w:t xml:space="preserve"> </w:t>
      </w:r>
      <w:r w:rsidRPr="001C34F2">
        <w:rPr>
          <w:rFonts w:asciiTheme="majorHAnsi" w:hAnsiTheme="majorHAnsi" w:cstheme="majorHAnsi"/>
          <w:sz w:val="14"/>
        </w:rPr>
        <w:t xml:space="preserve">This is the dilemma the revolutionaries must consider: </w:t>
      </w:r>
      <w:r w:rsidRPr="001C34F2">
        <w:rPr>
          <w:rFonts w:asciiTheme="majorHAnsi" w:hAnsiTheme="majorHAnsi" w:cstheme="majorHAnsi"/>
          <w:u w:val="single"/>
        </w:rPr>
        <w:t xml:space="preserve">Revolution is </w:t>
      </w:r>
      <w:r w:rsidRPr="001C34F2">
        <w:rPr>
          <w:rFonts w:asciiTheme="majorHAnsi" w:hAnsiTheme="majorHAnsi" w:cstheme="majorHAnsi"/>
          <w:iCs/>
          <w:u w:val="single"/>
          <w:bdr w:val="single" w:sz="8" w:space="0" w:color="auto"/>
        </w:rPr>
        <w:t>only possible</w:t>
      </w:r>
      <w:r w:rsidRPr="001C34F2">
        <w:rPr>
          <w:rFonts w:asciiTheme="majorHAnsi" w:hAnsiTheme="majorHAnsi" w:cstheme="majorHAnsi"/>
          <w:u w:val="single"/>
        </w:rPr>
        <w:t xml:space="preserve"> when the </w:t>
      </w:r>
      <w:r w:rsidRPr="001C34F2">
        <w:rPr>
          <w:rFonts w:asciiTheme="majorHAnsi" w:hAnsiTheme="majorHAnsi" w:cstheme="majorHAnsi"/>
          <w:iCs/>
          <w:u w:val="single"/>
          <w:bdr w:val="single" w:sz="8" w:space="0" w:color="auto"/>
        </w:rPr>
        <w:t>forces of production are underdeveloped</w:t>
      </w:r>
      <w:r w:rsidRPr="001C34F2">
        <w:rPr>
          <w:rFonts w:asciiTheme="majorHAnsi" w:hAnsiTheme="majorHAnsi" w:cstheme="majorHAnsi"/>
          <w:u w:val="single"/>
        </w:rPr>
        <w:t xml:space="preserve">, but it can only be successful when they are </w:t>
      </w:r>
      <w:r w:rsidRPr="001C34F2">
        <w:rPr>
          <w:rFonts w:asciiTheme="majorHAnsi" w:hAnsiTheme="majorHAnsi" w:cstheme="majorHAnsi"/>
          <w:iCs/>
          <w:u w:val="single"/>
          <w:bdr w:val="single" w:sz="8" w:space="0" w:color="auto"/>
        </w:rPr>
        <w:t>sufficiently developed</w:t>
      </w:r>
      <w:r w:rsidRPr="001C34F2">
        <w:rPr>
          <w:rFonts w:asciiTheme="majorHAnsi" w:hAnsiTheme="majorHAnsi" w:cstheme="majorHAnsi"/>
          <w:u w:val="single"/>
        </w:rPr>
        <w:t xml:space="preserve"> to make socialism</w:t>
      </w:r>
      <w:r w:rsidRPr="001C34F2">
        <w:rPr>
          <w:rFonts w:asciiTheme="majorHAnsi" w:hAnsiTheme="majorHAnsi" w:cstheme="majorHAnsi"/>
          <w:sz w:val="14"/>
        </w:rPr>
        <w:t xml:space="preserve"> (or communism) objectively </w:t>
      </w:r>
      <w:r w:rsidRPr="001C34F2">
        <w:rPr>
          <w:rFonts w:asciiTheme="majorHAnsi" w:hAnsiTheme="majorHAnsi" w:cstheme="majorHAnsi"/>
          <w:u w:val="single"/>
        </w:rPr>
        <w:t>viable</w:t>
      </w:r>
      <w:r w:rsidRPr="001C34F2">
        <w:rPr>
          <w:rFonts w:asciiTheme="majorHAnsi" w:hAnsiTheme="majorHAnsi" w:cstheme="majorHAnsi"/>
          <w:sz w:val="14"/>
        </w:rPr>
        <w:t xml:space="preserve">.27 As </w:t>
      </w:r>
      <w:proofErr w:type="spellStart"/>
      <w:r w:rsidRPr="001C34F2">
        <w:rPr>
          <w:rFonts w:asciiTheme="majorHAnsi" w:hAnsiTheme="majorHAnsi" w:cstheme="majorHAnsi"/>
          <w:sz w:val="14"/>
        </w:rPr>
        <w:t>Elster</w:t>
      </w:r>
      <w:proofErr w:type="spellEnd"/>
      <w:r w:rsidRPr="001C34F2">
        <w:rPr>
          <w:rFonts w:asciiTheme="majorHAnsi" w:hAnsiTheme="majorHAnsi" w:cstheme="majorHAnsi"/>
          <w:sz w:val="14"/>
        </w:rPr>
        <w:t xml:space="preserve"> (1986) has argued, the circumstances under which revolutions spark and succeed never coincide.</w:t>
      </w:r>
      <w:r>
        <w:rPr>
          <w:rFonts w:asciiTheme="majorHAnsi" w:hAnsiTheme="majorHAnsi" w:cstheme="majorHAnsi"/>
          <w:sz w:val="14"/>
        </w:rPr>
        <w:t xml:space="preserve"> </w:t>
      </w:r>
      <w:r w:rsidRPr="001C34F2">
        <w:rPr>
          <w:rFonts w:asciiTheme="majorHAnsi" w:hAnsiTheme="majorHAnsi" w:cstheme="majorHAnsi"/>
          <w:sz w:val="14"/>
        </w:rPr>
        <w:t xml:space="preserve">What about the </w:t>
      </w:r>
      <w:r w:rsidRPr="00EA3521">
        <w:rPr>
          <w:rFonts w:asciiTheme="majorHAnsi" w:hAnsiTheme="majorHAnsi" w:cstheme="majorHAnsi"/>
          <w:highlight w:val="green"/>
          <w:u w:val="single"/>
        </w:rPr>
        <w:t>capitalists</w:t>
      </w:r>
      <w:r w:rsidRPr="001C34F2">
        <w:rPr>
          <w:rFonts w:asciiTheme="majorHAnsi" w:hAnsiTheme="majorHAnsi" w:cstheme="majorHAnsi"/>
          <w:sz w:val="14"/>
        </w:rPr>
        <w:t xml:space="preserve">? Under these circumstances, it is reasonable to expect that they will </w:t>
      </w:r>
      <w:r w:rsidRPr="00EA3521">
        <w:rPr>
          <w:rFonts w:asciiTheme="majorHAnsi" w:hAnsiTheme="majorHAnsi" w:cstheme="majorHAnsi"/>
          <w:iCs/>
          <w:highlight w:val="green"/>
          <w:u w:val="single"/>
          <w:bdr w:val="single" w:sz="8" w:space="0" w:color="auto"/>
        </w:rPr>
        <w:t>fight far harder</w:t>
      </w:r>
      <w:r w:rsidRPr="00EA3521">
        <w:rPr>
          <w:rFonts w:asciiTheme="majorHAnsi" w:hAnsiTheme="majorHAnsi" w:cstheme="majorHAnsi"/>
          <w:highlight w:val="green"/>
          <w:u w:val="single"/>
        </w:rPr>
        <w:t xml:space="preserve"> against a revolution</w:t>
      </w:r>
      <w:r w:rsidRPr="00EA3521">
        <w:rPr>
          <w:rFonts w:asciiTheme="majorHAnsi" w:hAnsiTheme="majorHAnsi" w:cstheme="majorHAnsi"/>
          <w:u w:val="single"/>
        </w:rPr>
        <w:t xml:space="preserve"> than they would against reformist drives</w:t>
      </w:r>
      <w:r w:rsidRPr="00EA3521">
        <w:rPr>
          <w:rFonts w:asciiTheme="majorHAnsi" w:hAnsiTheme="majorHAnsi" w:cstheme="majorHAnsi"/>
          <w:sz w:val="14"/>
        </w:rPr>
        <w:t xml:space="preserve">. Indeed, ignoring the response from capitalists violates </w:t>
      </w:r>
      <w:proofErr w:type="spellStart"/>
      <w:r w:rsidRPr="00EA3521">
        <w:rPr>
          <w:rFonts w:asciiTheme="majorHAnsi" w:hAnsiTheme="majorHAnsi" w:cstheme="majorHAnsi"/>
          <w:sz w:val="14"/>
        </w:rPr>
        <w:t>Elster’s</w:t>
      </w:r>
      <w:proofErr w:type="spellEnd"/>
      <w:r w:rsidRPr="00EA3521">
        <w:rPr>
          <w:rFonts w:asciiTheme="majorHAnsi" w:hAnsiTheme="majorHAnsi" w:cstheme="majorHAnsi"/>
          <w:sz w:val="14"/>
        </w:rPr>
        <w:t xml:space="preserve"> first law of political rationality: Never assume your opponent is less rational than you</w:t>
      </w:r>
      <w:r w:rsidRPr="00EA3521">
        <w:rPr>
          <w:rFonts w:asciiTheme="majorHAnsi" w:hAnsiTheme="majorHAnsi" w:cstheme="majorHAnsi"/>
          <w:sz w:val="14"/>
          <w:highlight w:val="green"/>
        </w:rPr>
        <w:t xml:space="preserve">. </w:t>
      </w:r>
      <w:r w:rsidRPr="00EA3521">
        <w:rPr>
          <w:rFonts w:asciiTheme="majorHAnsi" w:hAnsiTheme="majorHAnsi" w:cstheme="majorHAnsi"/>
          <w:highlight w:val="green"/>
          <w:u w:val="single"/>
        </w:rPr>
        <w:t>If revolution</w:t>
      </w:r>
      <w:r w:rsidRPr="00EA3521">
        <w:rPr>
          <w:rFonts w:asciiTheme="majorHAnsi" w:hAnsiTheme="majorHAnsi" w:cstheme="majorHAnsi"/>
          <w:u w:val="single"/>
        </w:rPr>
        <w:t xml:space="preserve"> were the alternative</w:t>
      </w:r>
      <w:r w:rsidRPr="001C34F2">
        <w:rPr>
          <w:rFonts w:asciiTheme="majorHAnsi" w:hAnsiTheme="majorHAnsi" w:cstheme="majorHAnsi"/>
          <w:u w:val="single"/>
        </w:rPr>
        <w:t xml:space="preserve">, </w:t>
      </w:r>
      <w:r w:rsidRPr="00EA3521">
        <w:rPr>
          <w:rFonts w:asciiTheme="majorHAnsi" w:hAnsiTheme="majorHAnsi" w:cstheme="majorHAnsi"/>
          <w:highlight w:val="green"/>
          <w:u w:val="single"/>
        </w:rPr>
        <w:t xml:space="preserve">employers would grant </w:t>
      </w:r>
      <w:r w:rsidRPr="00EA3521">
        <w:rPr>
          <w:rFonts w:asciiTheme="majorHAnsi" w:hAnsiTheme="majorHAnsi" w:cstheme="majorHAnsi"/>
          <w:iCs/>
          <w:highlight w:val="green"/>
          <w:u w:val="single"/>
          <w:bdr w:val="single" w:sz="8" w:space="0" w:color="auto"/>
        </w:rPr>
        <w:t>every</w:t>
      </w:r>
      <w:r w:rsidRPr="001C34F2">
        <w:rPr>
          <w:rFonts w:asciiTheme="majorHAnsi" w:hAnsiTheme="majorHAnsi" w:cstheme="majorHAnsi"/>
          <w:iCs/>
          <w:u w:val="single"/>
          <w:bdr w:val="single" w:sz="8" w:space="0" w:color="auto"/>
        </w:rPr>
        <w:t xml:space="preserve"> imaginable </w:t>
      </w:r>
      <w:r w:rsidRPr="00EA3521">
        <w:rPr>
          <w:rFonts w:asciiTheme="majorHAnsi" w:hAnsiTheme="majorHAnsi" w:cstheme="majorHAnsi"/>
          <w:iCs/>
          <w:highlight w:val="green"/>
          <w:u w:val="single"/>
          <w:bdr w:val="single" w:sz="8" w:space="0" w:color="auto"/>
        </w:rPr>
        <w:t>reform</w:t>
      </w:r>
      <w:r w:rsidRPr="001C34F2">
        <w:rPr>
          <w:rFonts w:asciiTheme="majorHAnsi" w:hAnsiTheme="majorHAnsi" w:cstheme="majorHAnsi"/>
          <w:sz w:val="14"/>
        </w:rPr>
        <w:t xml:space="preserve">, from far higher taxes </w:t>
      </w:r>
      <w:r w:rsidRPr="001C34F2">
        <w:rPr>
          <w:rFonts w:asciiTheme="majorHAnsi" w:hAnsiTheme="majorHAnsi" w:cstheme="majorHAnsi"/>
          <w:sz w:val="14"/>
        </w:rPr>
        <w:lastRenderedPageBreak/>
        <w:t xml:space="preserve">to the rejiggering of power relations in the workplace. </w:t>
      </w:r>
      <w:r w:rsidRPr="001C34F2">
        <w:rPr>
          <w:rFonts w:asciiTheme="majorHAnsi" w:hAnsiTheme="majorHAnsi" w:cstheme="majorHAnsi"/>
          <w:u w:val="single"/>
        </w:rPr>
        <w:t xml:space="preserve">In a </w:t>
      </w:r>
      <w:r w:rsidRPr="001C34F2">
        <w:rPr>
          <w:rFonts w:asciiTheme="majorHAnsi" w:hAnsiTheme="majorHAnsi" w:cstheme="majorHAnsi"/>
          <w:iCs/>
          <w:u w:val="single"/>
          <w:bdr w:val="single" w:sz="8" w:space="0" w:color="auto"/>
        </w:rPr>
        <w:t>mugging</w:t>
      </w:r>
      <w:r w:rsidRPr="001C34F2">
        <w:rPr>
          <w:rFonts w:asciiTheme="majorHAnsi" w:hAnsiTheme="majorHAnsi" w:cstheme="majorHAnsi"/>
          <w:u w:val="single"/>
        </w:rPr>
        <w:t xml:space="preserve">, most people will </w:t>
      </w:r>
      <w:r w:rsidRPr="001C34F2">
        <w:rPr>
          <w:rFonts w:asciiTheme="majorHAnsi" w:hAnsiTheme="majorHAnsi" w:cstheme="majorHAnsi"/>
          <w:iCs/>
          <w:u w:val="single"/>
          <w:bdr w:val="single" w:sz="8" w:space="0" w:color="auto"/>
        </w:rPr>
        <w:t>surrender their wallet before their life</w:t>
      </w:r>
      <w:r w:rsidRPr="001C34F2">
        <w:rPr>
          <w:rFonts w:asciiTheme="majorHAnsi" w:hAnsiTheme="majorHAnsi" w:cstheme="majorHAnsi"/>
          <w:sz w:val="14"/>
        </w:rPr>
        <w:t>.</w:t>
      </w:r>
      <w:r>
        <w:rPr>
          <w:rFonts w:asciiTheme="majorHAnsi" w:hAnsiTheme="majorHAnsi" w:cstheme="majorHAnsi"/>
          <w:sz w:val="14"/>
        </w:rPr>
        <w:t xml:space="preserve"> </w:t>
      </w:r>
      <w:r w:rsidRPr="001C34F2">
        <w:rPr>
          <w:rFonts w:asciiTheme="majorHAnsi" w:hAnsiTheme="majorHAnsi" w:cstheme="majorHAnsi"/>
          <w:sz w:val="14"/>
        </w:rPr>
        <w:t xml:space="preserve">Actors in </w:t>
      </w:r>
      <w:r w:rsidRPr="001C34F2">
        <w:rPr>
          <w:rFonts w:asciiTheme="majorHAnsi" w:hAnsiTheme="majorHAnsi" w:cstheme="majorHAnsi"/>
          <w:u w:val="single"/>
        </w:rPr>
        <w:t xml:space="preserve">the </w:t>
      </w:r>
      <w:r w:rsidRPr="00EA3521">
        <w:rPr>
          <w:rFonts w:asciiTheme="majorHAnsi" w:hAnsiTheme="majorHAnsi" w:cstheme="majorHAnsi"/>
          <w:highlight w:val="green"/>
          <w:u w:val="single"/>
        </w:rPr>
        <w:t>state</w:t>
      </w:r>
      <w:r w:rsidRPr="001C34F2">
        <w:rPr>
          <w:rFonts w:asciiTheme="majorHAnsi" w:hAnsiTheme="majorHAnsi" w:cstheme="majorHAnsi"/>
          <w:sz w:val="14"/>
        </w:rPr>
        <w:t xml:space="preserve"> ought to respond in </w:t>
      </w:r>
      <w:proofErr w:type="gramStart"/>
      <w:r w:rsidRPr="001C34F2">
        <w:rPr>
          <w:rFonts w:asciiTheme="majorHAnsi" w:hAnsiTheme="majorHAnsi" w:cstheme="majorHAnsi"/>
          <w:sz w:val="14"/>
        </w:rPr>
        <w:t>more or less the</w:t>
      </w:r>
      <w:proofErr w:type="gramEnd"/>
      <w:r w:rsidRPr="001C34F2">
        <w:rPr>
          <w:rFonts w:asciiTheme="majorHAnsi" w:hAnsiTheme="majorHAnsi" w:cstheme="majorHAnsi"/>
          <w:sz w:val="14"/>
        </w:rPr>
        <w:t xml:space="preserve"> same way—that is, as long as you admit your adversary the competence to read the situation as well as you. If our theory of the state suggests that it </w:t>
      </w:r>
      <w:r w:rsidRPr="00EA3521">
        <w:rPr>
          <w:rFonts w:asciiTheme="majorHAnsi" w:hAnsiTheme="majorHAnsi" w:cstheme="majorHAnsi"/>
          <w:highlight w:val="green"/>
          <w:u w:val="single"/>
        </w:rPr>
        <w:t>acts on behalf of the capitalist class</w:t>
      </w:r>
      <w:r w:rsidRPr="001C34F2">
        <w:rPr>
          <w:rFonts w:asciiTheme="majorHAnsi" w:hAnsiTheme="majorHAnsi" w:cstheme="majorHAnsi"/>
          <w:u w:val="single"/>
        </w:rPr>
        <w:t xml:space="preserve">, its apparatchiks </w:t>
      </w:r>
      <w:r w:rsidRPr="00EA3521">
        <w:rPr>
          <w:rFonts w:asciiTheme="majorHAnsi" w:hAnsiTheme="majorHAnsi" w:cstheme="majorHAnsi"/>
          <w:highlight w:val="green"/>
          <w:u w:val="single"/>
        </w:rPr>
        <w:t>would</w:t>
      </w:r>
      <w:r w:rsidRPr="001C34F2">
        <w:rPr>
          <w:rFonts w:asciiTheme="majorHAnsi" w:hAnsiTheme="majorHAnsi" w:cstheme="majorHAnsi"/>
          <w:u w:val="single"/>
        </w:rPr>
        <w:t xml:space="preserve"> </w:t>
      </w:r>
      <w:r w:rsidRPr="001C34F2">
        <w:rPr>
          <w:rFonts w:asciiTheme="majorHAnsi" w:hAnsiTheme="majorHAnsi" w:cstheme="majorHAnsi"/>
          <w:iCs/>
          <w:u w:val="single"/>
          <w:bdr w:val="single" w:sz="8" w:space="0" w:color="auto"/>
        </w:rPr>
        <w:t>anticipate</w:t>
      </w:r>
      <w:r w:rsidRPr="001C34F2">
        <w:rPr>
          <w:rFonts w:asciiTheme="majorHAnsi" w:hAnsiTheme="majorHAnsi" w:cstheme="majorHAnsi"/>
          <w:u w:val="single"/>
        </w:rPr>
        <w:t xml:space="preserve"> and </w:t>
      </w:r>
      <w:r w:rsidRPr="00EA3521">
        <w:rPr>
          <w:rFonts w:asciiTheme="majorHAnsi" w:hAnsiTheme="majorHAnsi" w:cstheme="majorHAnsi"/>
          <w:iCs/>
          <w:highlight w:val="green"/>
          <w:u w:val="single"/>
          <w:bdr w:val="single" w:sz="8" w:space="0" w:color="auto"/>
        </w:rPr>
        <w:t>preempt</w:t>
      </w:r>
      <w:r w:rsidRPr="00EA3521">
        <w:rPr>
          <w:rFonts w:asciiTheme="majorHAnsi" w:hAnsiTheme="majorHAnsi" w:cstheme="majorHAnsi"/>
          <w:highlight w:val="green"/>
          <w:u w:val="single"/>
        </w:rPr>
        <w:t xml:space="preserve"> any</w:t>
      </w:r>
      <w:r w:rsidRPr="001C34F2">
        <w:rPr>
          <w:rFonts w:asciiTheme="majorHAnsi" w:hAnsiTheme="majorHAnsi" w:cstheme="majorHAnsi"/>
          <w:u w:val="single"/>
        </w:rPr>
        <w:t xml:space="preserve"> revolutionary </w:t>
      </w:r>
      <w:r w:rsidRPr="00EA3521">
        <w:rPr>
          <w:rFonts w:asciiTheme="majorHAnsi" w:hAnsiTheme="majorHAnsi" w:cstheme="majorHAnsi"/>
          <w:highlight w:val="green"/>
          <w:u w:val="single"/>
        </w:rPr>
        <w:t>crusade with</w:t>
      </w:r>
      <w:r w:rsidRPr="001C34F2">
        <w:rPr>
          <w:rFonts w:asciiTheme="majorHAnsi" w:hAnsiTheme="majorHAnsi" w:cstheme="majorHAnsi"/>
          <w:u w:val="single"/>
        </w:rPr>
        <w:t xml:space="preserve"> a </w:t>
      </w:r>
      <w:r w:rsidRPr="001C34F2">
        <w:rPr>
          <w:rFonts w:asciiTheme="majorHAnsi" w:hAnsiTheme="majorHAnsi" w:cstheme="majorHAnsi"/>
          <w:iCs/>
          <w:u w:val="single"/>
          <w:bdr w:val="single" w:sz="8" w:space="0" w:color="auto"/>
        </w:rPr>
        <w:t xml:space="preserve">cocktail of </w:t>
      </w:r>
      <w:r w:rsidRPr="00EA3521">
        <w:rPr>
          <w:rFonts w:asciiTheme="majorHAnsi" w:hAnsiTheme="majorHAnsi" w:cstheme="majorHAnsi"/>
          <w:iCs/>
          <w:highlight w:val="green"/>
          <w:u w:val="single"/>
          <w:bdr w:val="single" w:sz="8" w:space="0" w:color="auto"/>
        </w:rPr>
        <w:t>concession and</w:t>
      </w:r>
      <w:r w:rsidRPr="001C34F2">
        <w:rPr>
          <w:rFonts w:asciiTheme="majorHAnsi" w:hAnsiTheme="majorHAnsi" w:cstheme="majorHAnsi"/>
          <w:iCs/>
          <w:u w:val="single"/>
          <w:bdr w:val="single" w:sz="8" w:space="0" w:color="auto"/>
        </w:rPr>
        <w:t xml:space="preserve"> </w:t>
      </w:r>
      <w:r w:rsidRPr="00EA3521">
        <w:rPr>
          <w:rFonts w:asciiTheme="majorHAnsi" w:hAnsiTheme="majorHAnsi" w:cstheme="majorHAnsi"/>
          <w:iCs/>
          <w:highlight w:val="green"/>
          <w:u w:val="single"/>
          <w:bdr w:val="single" w:sz="8" w:space="0" w:color="auto"/>
        </w:rPr>
        <w:t>repression</w:t>
      </w:r>
      <w:r w:rsidRPr="001C34F2">
        <w:rPr>
          <w:rFonts w:asciiTheme="majorHAnsi" w:hAnsiTheme="majorHAnsi" w:cstheme="majorHAnsi"/>
          <w:sz w:val="14"/>
        </w:rPr>
        <w:t xml:space="preserve">. And while it will certainly contest reforms, </w:t>
      </w:r>
      <w:r w:rsidRPr="001C34F2">
        <w:rPr>
          <w:rFonts w:asciiTheme="majorHAnsi" w:hAnsiTheme="majorHAnsi" w:cstheme="majorHAnsi"/>
          <w:u w:val="single"/>
        </w:rPr>
        <w:t xml:space="preserve">it will devote </w:t>
      </w:r>
      <w:proofErr w:type="gramStart"/>
      <w:r w:rsidRPr="001C34F2">
        <w:rPr>
          <w:rFonts w:asciiTheme="majorHAnsi" w:hAnsiTheme="majorHAnsi" w:cstheme="majorHAnsi"/>
          <w:iCs/>
          <w:u w:val="single"/>
          <w:bdr w:val="single" w:sz="8" w:space="0" w:color="auto"/>
        </w:rPr>
        <w:t>all of</w:t>
      </w:r>
      <w:proofErr w:type="gramEnd"/>
      <w:r w:rsidRPr="001C34F2">
        <w:rPr>
          <w:rFonts w:asciiTheme="majorHAnsi" w:hAnsiTheme="majorHAnsi" w:cstheme="majorHAnsi"/>
          <w:iCs/>
          <w:u w:val="single"/>
          <w:bdr w:val="single" w:sz="8" w:space="0" w:color="auto"/>
        </w:rPr>
        <w:t xml:space="preserve"> its resources</w:t>
      </w:r>
      <w:r w:rsidRPr="001C34F2">
        <w:rPr>
          <w:rFonts w:asciiTheme="majorHAnsi" w:hAnsiTheme="majorHAnsi" w:cstheme="majorHAnsi"/>
          <w:u w:val="single"/>
        </w:rPr>
        <w:t xml:space="preserve"> to break the revolution</w:t>
      </w:r>
      <w:r w:rsidRPr="001C34F2">
        <w:rPr>
          <w:rFonts w:asciiTheme="majorHAnsi" w:hAnsiTheme="majorHAnsi" w:cstheme="majorHAnsi"/>
          <w:sz w:val="14"/>
        </w:rPr>
        <w:t>. Nonetheless, this means that revolutionaries can play a crucial role, even if it is not to foment revolution. Militancy is a powerful strategy to foment reform (for an argument about the history of social democracy along these lines, see Piketty, 2014).</w:t>
      </w:r>
      <w:r>
        <w:rPr>
          <w:rFonts w:asciiTheme="majorHAnsi" w:hAnsiTheme="majorHAnsi" w:cstheme="majorHAnsi"/>
          <w:sz w:val="14"/>
        </w:rPr>
        <w:t xml:space="preserve"> </w:t>
      </w:r>
      <w:r w:rsidRPr="001C34F2">
        <w:rPr>
          <w:rFonts w:asciiTheme="majorHAnsi" w:hAnsiTheme="majorHAnsi" w:cstheme="majorHAnsi"/>
          <w:sz w:val="14"/>
        </w:rPr>
        <w:t>Thus far, the main reason revolution is off the table is because no one wants it—not workers, nor employers, nor the state.</w:t>
      </w:r>
      <w:r>
        <w:rPr>
          <w:rFonts w:asciiTheme="majorHAnsi" w:hAnsiTheme="majorHAnsi" w:cstheme="majorHAnsi"/>
          <w:sz w:val="14"/>
        </w:rPr>
        <w:t xml:space="preserve"> </w:t>
      </w:r>
      <w:r w:rsidRPr="001C34F2">
        <w:rPr>
          <w:rFonts w:asciiTheme="majorHAnsi" w:hAnsiTheme="majorHAnsi" w:cstheme="majorHAnsi"/>
          <w:sz w:val="14"/>
        </w:rPr>
        <w:t xml:space="preserve">The third point above asks us to imagine the prospects for revolutionary success even if we ignore the wrinkle that workers have neither an interest nor capacity to make it. But let us pretend they did: </w:t>
      </w:r>
      <w:r w:rsidRPr="001C34F2">
        <w:rPr>
          <w:rFonts w:asciiTheme="majorHAnsi" w:hAnsiTheme="majorHAnsi" w:cstheme="majorHAnsi"/>
          <w:iCs/>
          <w:u w:val="single"/>
          <w:bdr w:val="single" w:sz="8" w:space="0" w:color="auto"/>
        </w:rPr>
        <w:t>Why</w:t>
      </w:r>
      <w:r w:rsidRPr="001C34F2">
        <w:rPr>
          <w:rFonts w:asciiTheme="majorHAnsi" w:hAnsiTheme="majorHAnsi" w:cstheme="majorHAnsi"/>
          <w:sz w:val="14"/>
        </w:rPr>
        <w:t xml:space="preserve"> then would </w:t>
      </w:r>
      <w:r w:rsidRPr="001C34F2">
        <w:rPr>
          <w:rFonts w:asciiTheme="majorHAnsi" w:hAnsiTheme="majorHAnsi" w:cstheme="majorHAnsi"/>
          <w:u w:val="single"/>
        </w:rPr>
        <w:t xml:space="preserve">we imagine that total social breakdown would prompt a </w:t>
      </w:r>
      <w:r w:rsidRPr="001C34F2">
        <w:rPr>
          <w:rFonts w:asciiTheme="majorHAnsi" w:hAnsiTheme="majorHAnsi" w:cstheme="majorHAnsi"/>
          <w:iCs/>
          <w:u w:val="single"/>
          <w:bdr w:val="single" w:sz="8" w:space="0" w:color="auto"/>
        </w:rPr>
        <w:t xml:space="preserve">deepening of </w:t>
      </w:r>
      <w:r w:rsidRPr="00EA3521">
        <w:rPr>
          <w:rFonts w:asciiTheme="majorHAnsi" w:hAnsiTheme="majorHAnsi" w:cstheme="majorHAnsi"/>
          <w:iCs/>
          <w:highlight w:val="green"/>
          <w:u w:val="single"/>
          <w:bdr w:val="single" w:sz="8" w:space="0" w:color="auto"/>
        </w:rPr>
        <w:t>democracy</w:t>
      </w:r>
      <w:r w:rsidRPr="001C34F2">
        <w:rPr>
          <w:rFonts w:asciiTheme="majorHAnsi" w:hAnsiTheme="majorHAnsi" w:cstheme="majorHAnsi"/>
          <w:u w:val="single"/>
        </w:rPr>
        <w:t xml:space="preserve"> rather than </w:t>
      </w:r>
      <w:r w:rsidRPr="001C34F2">
        <w:rPr>
          <w:rFonts w:asciiTheme="majorHAnsi" w:hAnsiTheme="majorHAnsi" w:cstheme="majorHAnsi"/>
          <w:iCs/>
          <w:u w:val="single"/>
          <w:bdr w:val="single" w:sz="8" w:space="0" w:color="auto"/>
        </w:rPr>
        <w:t>authoritarian entrenchment</w:t>
      </w:r>
      <w:r w:rsidRPr="001C34F2">
        <w:rPr>
          <w:rFonts w:asciiTheme="majorHAnsi" w:hAnsiTheme="majorHAnsi" w:cstheme="majorHAnsi"/>
          <w:u w:val="single"/>
        </w:rPr>
        <w:t xml:space="preserve">? This happy outcome </w:t>
      </w:r>
      <w:r w:rsidRPr="00EA3521">
        <w:rPr>
          <w:rFonts w:asciiTheme="majorHAnsi" w:hAnsiTheme="majorHAnsi" w:cstheme="majorHAnsi"/>
          <w:highlight w:val="green"/>
          <w:u w:val="single"/>
        </w:rPr>
        <w:t xml:space="preserve">has </w:t>
      </w:r>
      <w:proofErr w:type="gramStart"/>
      <w:r w:rsidRPr="00EA3521">
        <w:rPr>
          <w:rFonts w:asciiTheme="majorHAnsi" w:hAnsiTheme="majorHAnsi" w:cstheme="majorHAnsi"/>
          <w:iCs/>
          <w:highlight w:val="green"/>
          <w:u w:val="single"/>
          <w:bdr w:val="single" w:sz="8" w:space="0" w:color="auto"/>
        </w:rPr>
        <w:t>never</w:t>
      </w:r>
      <w:r w:rsidRPr="001C34F2">
        <w:rPr>
          <w:rFonts w:asciiTheme="majorHAnsi" w:hAnsiTheme="majorHAnsi" w:cstheme="majorHAnsi"/>
          <w:iCs/>
          <w:u w:val="single"/>
          <w:bdr w:val="single" w:sz="8" w:space="0" w:color="auto"/>
        </w:rPr>
        <w:t xml:space="preserve"> before</w:t>
      </w:r>
      <w:proofErr w:type="gramEnd"/>
      <w:r w:rsidRPr="001C34F2">
        <w:rPr>
          <w:rFonts w:asciiTheme="majorHAnsi" w:hAnsiTheme="majorHAnsi" w:cstheme="majorHAnsi"/>
          <w:iCs/>
          <w:u w:val="single"/>
          <w:bdr w:val="single" w:sz="8" w:space="0" w:color="auto"/>
        </w:rPr>
        <w:t xml:space="preserve"> </w:t>
      </w:r>
      <w:r w:rsidRPr="00E158BD">
        <w:rPr>
          <w:rFonts w:asciiTheme="majorHAnsi" w:hAnsiTheme="majorHAnsi" w:cstheme="majorHAnsi"/>
          <w:iCs/>
          <w:highlight w:val="green"/>
          <w:u w:val="single"/>
          <w:bdr w:val="single" w:sz="8" w:space="0" w:color="auto"/>
        </w:rPr>
        <w:t>emerged</w:t>
      </w:r>
      <w:r w:rsidRPr="00E158BD">
        <w:rPr>
          <w:rFonts w:asciiTheme="majorHAnsi" w:hAnsiTheme="majorHAnsi" w:cstheme="majorHAnsi"/>
          <w:highlight w:val="green"/>
          <w:u w:val="single"/>
        </w:rPr>
        <w:t xml:space="preserve"> in </w:t>
      </w:r>
      <w:r w:rsidRPr="00EA3521">
        <w:rPr>
          <w:rFonts w:asciiTheme="majorHAnsi" w:hAnsiTheme="majorHAnsi" w:cstheme="majorHAnsi"/>
          <w:u w:val="single"/>
        </w:rPr>
        <w:t xml:space="preserve">the wake of </w:t>
      </w:r>
      <w:r w:rsidRPr="00EA3521">
        <w:rPr>
          <w:rFonts w:asciiTheme="majorHAnsi" w:hAnsiTheme="majorHAnsi" w:cstheme="majorHAnsi"/>
          <w:iCs/>
          <w:highlight w:val="green"/>
          <w:u w:val="single"/>
          <w:bdr w:val="single" w:sz="8" w:space="0" w:color="auto"/>
        </w:rPr>
        <w:t>social collapse</w:t>
      </w:r>
      <w:r w:rsidRPr="001C34F2">
        <w:rPr>
          <w:rFonts w:asciiTheme="majorHAnsi" w:hAnsiTheme="majorHAnsi" w:cstheme="majorHAnsi"/>
          <w:u w:val="single"/>
        </w:rPr>
        <w:t>, and there is little reason</w:t>
      </w:r>
      <w:r w:rsidRPr="001C34F2">
        <w:rPr>
          <w:rFonts w:asciiTheme="majorHAnsi" w:hAnsiTheme="majorHAnsi" w:cstheme="majorHAnsi"/>
          <w:sz w:val="14"/>
        </w:rPr>
        <w:t xml:space="preserve"> why </w:t>
      </w:r>
      <w:r w:rsidRPr="001C34F2">
        <w:rPr>
          <w:rFonts w:asciiTheme="majorHAnsi" w:hAnsiTheme="majorHAnsi" w:cstheme="majorHAnsi"/>
          <w:u w:val="single"/>
        </w:rPr>
        <w:t xml:space="preserve">the </w:t>
      </w:r>
      <w:r w:rsidRPr="001C34F2">
        <w:rPr>
          <w:rFonts w:asciiTheme="majorHAnsi" w:hAnsiTheme="majorHAnsi" w:cstheme="majorHAnsi"/>
          <w:iCs/>
          <w:u w:val="single"/>
          <w:bdr w:val="single" w:sz="8" w:space="0" w:color="auto"/>
        </w:rPr>
        <w:t>final showdown</w:t>
      </w:r>
      <w:r w:rsidRPr="001C34F2">
        <w:rPr>
          <w:rFonts w:asciiTheme="majorHAnsi" w:hAnsiTheme="majorHAnsi" w:cstheme="majorHAnsi"/>
          <w:u w:val="single"/>
        </w:rPr>
        <w:t xml:space="preserve"> with the </w:t>
      </w:r>
      <w:r w:rsidRPr="001C34F2">
        <w:rPr>
          <w:rFonts w:asciiTheme="majorHAnsi" w:hAnsiTheme="majorHAnsi" w:cstheme="majorHAnsi"/>
          <w:iCs/>
          <w:u w:val="single"/>
          <w:bdr w:val="single" w:sz="8" w:space="0" w:color="auto"/>
        </w:rPr>
        <w:t>American military</w:t>
      </w:r>
      <w:r w:rsidRPr="001C34F2">
        <w:rPr>
          <w:rFonts w:asciiTheme="majorHAnsi" w:hAnsiTheme="majorHAnsi" w:cstheme="majorHAnsi"/>
          <w:u w:val="single"/>
        </w:rPr>
        <w:t xml:space="preserve"> ought to produce fertile ground for deepening democracy</w:t>
      </w:r>
      <w:r w:rsidRPr="001C34F2">
        <w:rPr>
          <w:rFonts w:asciiTheme="majorHAnsi" w:hAnsiTheme="majorHAnsi" w:cstheme="majorHAnsi"/>
          <w:sz w:val="14"/>
        </w:rPr>
        <w:t xml:space="preserve"> in all spheres of life. In fact, evidence from the General Social Survey suggests that in response to recession and economic downturn people tend to become less altruistic and less concerned with questions of fairness.28 After situations of economic crisis, voters tend to shift to the right (</w:t>
      </w:r>
      <w:proofErr w:type="spellStart"/>
      <w:r w:rsidRPr="001C34F2">
        <w:rPr>
          <w:rFonts w:asciiTheme="majorHAnsi" w:hAnsiTheme="majorHAnsi" w:cstheme="majorHAnsi"/>
          <w:sz w:val="14"/>
        </w:rPr>
        <w:t>Lindvall</w:t>
      </w:r>
      <w:proofErr w:type="spellEnd"/>
      <w:r w:rsidRPr="001C34F2">
        <w:rPr>
          <w:rFonts w:asciiTheme="majorHAnsi" w:hAnsiTheme="majorHAnsi" w:cstheme="majorHAnsi"/>
          <w:sz w:val="14"/>
        </w:rPr>
        <w:t xml:space="preserve">, 2014). The old union song cries out that “we can bring to birth a new world from the ashes of the old,” but life is not birthed on ash. None of the historical case studies track this narrative, and indeed everything we know about human psychology suggests that social devastation makes people more, not less, prone to demagoguery. This means that </w:t>
      </w:r>
      <w:r w:rsidRPr="00E158BD">
        <w:rPr>
          <w:rFonts w:asciiTheme="majorHAnsi" w:hAnsiTheme="majorHAnsi" w:cstheme="majorHAnsi"/>
          <w:iCs/>
          <w:u w:val="single"/>
          <w:bdr w:val="single" w:sz="8" w:space="0" w:color="auto"/>
        </w:rPr>
        <w:t>even if</w:t>
      </w:r>
      <w:r w:rsidRPr="00E158BD">
        <w:rPr>
          <w:rFonts w:asciiTheme="majorHAnsi" w:hAnsiTheme="majorHAnsi" w:cstheme="majorHAnsi"/>
          <w:u w:val="single"/>
        </w:rPr>
        <w:t xml:space="preserve"> a revolution were </w:t>
      </w:r>
      <w:r w:rsidRPr="00E158BD">
        <w:rPr>
          <w:rFonts w:asciiTheme="majorHAnsi" w:hAnsiTheme="majorHAnsi" w:cstheme="majorHAnsi"/>
          <w:iCs/>
          <w:u w:val="single"/>
          <w:bdr w:val="single" w:sz="8" w:space="0" w:color="auto"/>
        </w:rPr>
        <w:t>achievable</w:t>
      </w:r>
      <w:r w:rsidRPr="00E158BD">
        <w:rPr>
          <w:rFonts w:asciiTheme="majorHAnsi" w:hAnsiTheme="majorHAnsi" w:cstheme="majorHAnsi"/>
          <w:u w:val="single"/>
        </w:rPr>
        <w:t xml:space="preserve">, it is probably </w:t>
      </w:r>
      <w:r w:rsidRPr="00E158BD">
        <w:rPr>
          <w:rFonts w:asciiTheme="majorHAnsi" w:hAnsiTheme="majorHAnsi" w:cstheme="majorHAnsi"/>
          <w:iCs/>
          <w:u w:val="single"/>
          <w:bdr w:val="single" w:sz="8" w:space="0" w:color="auto"/>
        </w:rPr>
        <w:t>undesirable</w:t>
      </w:r>
      <w:r w:rsidRPr="00E158BD">
        <w:rPr>
          <w:rFonts w:asciiTheme="majorHAnsi" w:hAnsiTheme="majorHAnsi" w:cstheme="majorHAnsi"/>
          <w:sz w:val="14"/>
        </w:rPr>
        <w:t>. The argument I have thus far laid out against revolution contends only that it is off the table in middle-class democracies. I have in mind social dynamics within</w:t>
      </w:r>
      <w:r w:rsidRPr="001C34F2">
        <w:rPr>
          <w:rFonts w:asciiTheme="majorHAnsi" w:hAnsiTheme="majorHAnsi" w:cstheme="majorHAnsi"/>
          <w:sz w:val="14"/>
        </w:rPr>
        <w:t xml:space="preserve"> developed capitalist democracies, countries “like the US,” but the premise no longer holds true if we imagine a society that has already suffered some sort of catastrophic societal disintegration—at that point all bets are off. We are of course now talking about a world we are not living in, but it is worth considering the thought </w:t>
      </w:r>
      <w:proofErr w:type="gramStart"/>
      <w:r w:rsidRPr="001C34F2">
        <w:rPr>
          <w:rFonts w:asciiTheme="majorHAnsi" w:hAnsiTheme="majorHAnsi" w:cstheme="majorHAnsi"/>
          <w:sz w:val="14"/>
        </w:rPr>
        <w:t>experiment</w:t>
      </w:r>
      <w:proofErr w:type="gramEnd"/>
      <w:r w:rsidRPr="001C34F2">
        <w:rPr>
          <w:rFonts w:asciiTheme="majorHAnsi" w:hAnsiTheme="majorHAnsi" w:cstheme="majorHAnsi"/>
          <w:sz w:val="14"/>
        </w:rPr>
        <w:t xml:space="preserve"> nonetheless.</w:t>
      </w:r>
      <w:r>
        <w:rPr>
          <w:rFonts w:asciiTheme="majorHAnsi" w:hAnsiTheme="majorHAnsi" w:cstheme="majorHAnsi"/>
          <w:sz w:val="14"/>
        </w:rPr>
        <w:t xml:space="preserve"> </w:t>
      </w:r>
      <w:r w:rsidRPr="001C34F2">
        <w:rPr>
          <w:rFonts w:asciiTheme="majorHAnsi" w:hAnsiTheme="majorHAnsi" w:cstheme="majorHAnsi"/>
          <w:sz w:val="14"/>
        </w:rPr>
        <w:t xml:space="preserve">It is possible that America, after some world-historic environmental or economic collapse, begins to look something more like Russian feudalism than contemporary developed capitalism. Revolution then might again be on the table, but the context of desperation and scarcity in this scenario gives little reason to expect it would incubate an egalitarian democratic society. </w:t>
      </w:r>
      <w:r w:rsidRPr="001C34F2">
        <w:rPr>
          <w:rFonts w:asciiTheme="majorHAnsi" w:hAnsiTheme="majorHAnsi" w:cstheme="majorHAnsi"/>
          <w:u w:val="single"/>
        </w:rPr>
        <w:t xml:space="preserve">The </w:t>
      </w:r>
      <w:r w:rsidRPr="001C34F2">
        <w:rPr>
          <w:rFonts w:asciiTheme="majorHAnsi" w:hAnsiTheme="majorHAnsi" w:cstheme="majorHAnsi"/>
          <w:iCs/>
          <w:u w:val="single"/>
          <w:bdr w:val="single" w:sz="8" w:space="0" w:color="auto"/>
        </w:rPr>
        <w:t>historical evidence is unambiguous</w:t>
      </w:r>
      <w:r w:rsidRPr="001C34F2">
        <w:rPr>
          <w:rFonts w:asciiTheme="majorHAnsi" w:hAnsiTheme="majorHAnsi" w:cstheme="majorHAnsi"/>
          <w:u w:val="single"/>
        </w:rPr>
        <w:t>: None of the communist revolutions of the 20th century ushered in deeply democratic egalitarian social structures</w:t>
      </w:r>
      <w:r w:rsidRPr="001C34F2">
        <w:rPr>
          <w:rFonts w:asciiTheme="majorHAnsi" w:hAnsiTheme="majorHAnsi" w:cstheme="majorHAnsi"/>
          <w:sz w:val="14"/>
        </w:rPr>
        <w:t xml:space="preserve">. Not only are </w:t>
      </w:r>
      <w:r w:rsidRPr="001C34F2">
        <w:rPr>
          <w:rFonts w:asciiTheme="majorHAnsi" w:hAnsiTheme="majorHAnsi" w:cstheme="majorHAnsi"/>
          <w:u w:val="single"/>
        </w:rPr>
        <w:t xml:space="preserve">there </w:t>
      </w:r>
      <w:r w:rsidRPr="001C34F2">
        <w:rPr>
          <w:rFonts w:asciiTheme="majorHAnsi" w:hAnsiTheme="majorHAnsi" w:cstheme="majorHAnsi"/>
          <w:iCs/>
          <w:u w:val="single"/>
          <w:bdr w:val="single" w:sz="8" w:space="0" w:color="auto"/>
        </w:rPr>
        <w:t>no examples</w:t>
      </w:r>
      <w:r w:rsidRPr="001C34F2">
        <w:rPr>
          <w:rFonts w:asciiTheme="majorHAnsi" w:hAnsiTheme="majorHAnsi" w:cstheme="majorHAnsi"/>
          <w:sz w:val="14"/>
        </w:rPr>
        <w:t xml:space="preserve">, but </w:t>
      </w:r>
      <w:r w:rsidRPr="001C34F2">
        <w:rPr>
          <w:rFonts w:asciiTheme="majorHAnsi" w:hAnsiTheme="majorHAnsi" w:cstheme="majorHAnsi"/>
          <w:u w:val="single"/>
        </w:rPr>
        <w:t>there are</w:t>
      </w:r>
      <w:r w:rsidRPr="001C34F2">
        <w:rPr>
          <w:rFonts w:asciiTheme="majorHAnsi" w:hAnsiTheme="majorHAnsi" w:cstheme="majorHAnsi"/>
          <w:sz w:val="14"/>
        </w:rPr>
        <w:t xml:space="preserve"> also </w:t>
      </w:r>
      <w:r w:rsidRPr="001C34F2">
        <w:rPr>
          <w:rFonts w:asciiTheme="majorHAnsi" w:hAnsiTheme="majorHAnsi" w:cstheme="majorHAnsi"/>
          <w:iCs/>
          <w:u w:val="single"/>
          <w:bdr w:val="single" w:sz="8" w:space="0" w:color="auto"/>
        </w:rPr>
        <w:t>no clear mechanisms</w:t>
      </w:r>
      <w:r w:rsidRPr="001C34F2">
        <w:rPr>
          <w:rFonts w:asciiTheme="majorHAnsi" w:hAnsiTheme="majorHAnsi" w:cstheme="majorHAnsi"/>
          <w:u w:val="single"/>
        </w:rPr>
        <w:t xml:space="preserve"> on offer</w:t>
      </w:r>
      <w:r w:rsidRPr="001C34F2">
        <w:rPr>
          <w:rFonts w:asciiTheme="majorHAnsi" w:hAnsiTheme="majorHAnsi" w:cstheme="majorHAnsi"/>
          <w:sz w:val="14"/>
        </w:rPr>
        <w:t>.</w:t>
      </w:r>
      <w:r>
        <w:rPr>
          <w:rFonts w:asciiTheme="majorHAnsi" w:hAnsiTheme="majorHAnsi" w:cstheme="majorHAnsi"/>
          <w:sz w:val="14"/>
        </w:rPr>
        <w:t xml:space="preserve"> </w:t>
      </w:r>
      <w:r w:rsidRPr="001C34F2">
        <w:rPr>
          <w:rFonts w:asciiTheme="majorHAnsi" w:hAnsiTheme="majorHAnsi" w:cstheme="majorHAnsi"/>
          <w:sz w:val="14"/>
        </w:rPr>
        <w:t xml:space="preserve">The fact that this scenario generates an interest in bringing about an egalitarian society by means of revolution does not mean there will be a capacity to do so. The </w:t>
      </w:r>
      <w:r w:rsidRPr="00EA3521">
        <w:rPr>
          <w:rFonts w:asciiTheme="majorHAnsi" w:hAnsiTheme="majorHAnsi" w:cstheme="majorHAnsi"/>
          <w:sz w:val="14"/>
        </w:rPr>
        <w:t xml:space="preserve">theory is little more than “where there is a will there is a way.” But, as </w:t>
      </w:r>
      <w:proofErr w:type="spellStart"/>
      <w:r w:rsidRPr="00EA3521">
        <w:rPr>
          <w:rFonts w:asciiTheme="majorHAnsi" w:hAnsiTheme="majorHAnsi" w:cstheme="majorHAnsi"/>
          <w:sz w:val="14"/>
        </w:rPr>
        <w:t>Elster</w:t>
      </w:r>
      <w:proofErr w:type="spellEnd"/>
      <w:r w:rsidRPr="00EA3521">
        <w:rPr>
          <w:rFonts w:asciiTheme="majorHAnsi" w:hAnsiTheme="majorHAnsi" w:cstheme="majorHAnsi"/>
          <w:sz w:val="14"/>
        </w:rPr>
        <w:t xml:space="preserve"> (1980: 124) argues, the general interests of society do not secrete the conditions for their fulfillment. Interests and capacities need not overlap.</w:t>
      </w:r>
      <w:r>
        <w:rPr>
          <w:rFonts w:asciiTheme="majorHAnsi" w:hAnsiTheme="majorHAnsi" w:cstheme="majorHAnsi"/>
          <w:sz w:val="14"/>
        </w:rPr>
        <w:t xml:space="preserve"> </w:t>
      </w:r>
      <w:r w:rsidRPr="00EA3521">
        <w:rPr>
          <w:rFonts w:asciiTheme="majorHAnsi" w:hAnsiTheme="majorHAnsi" w:cstheme="majorHAnsi"/>
          <w:sz w:val="14"/>
        </w:rPr>
        <w:t xml:space="preserve">There is a final reason to be skeptical of non-evolutionary strategies: The highly dubious premise that the system we erect the morning after will </w:t>
      </w:r>
      <w:proofErr w:type="gramStart"/>
      <w:r w:rsidRPr="00EA3521">
        <w:rPr>
          <w:rFonts w:asciiTheme="majorHAnsi" w:hAnsiTheme="majorHAnsi" w:cstheme="majorHAnsi"/>
          <w:sz w:val="14"/>
        </w:rPr>
        <w:t>actually work</w:t>
      </w:r>
      <w:proofErr w:type="gramEnd"/>
      <w:r w:rsidRPr="00EA3521">
        <w:rPr>
          <w:rFonts w:asciiTheme="majorHAnsi" w:hAnsiTheme="majorHAnsi" w:cstheme="majorHAnsi"/>
          <w:sz w:val="14"/>
        </w:rPr>
        <w:t xml:space="preserve">. </w:t>
      </w:r>
      <w:r w:rsidRPr="00EA3521">
        <w:rPr>
          <w:rFonts w:asciiTheme="majorHAnsi" w:hAnsiTheme="majorHAnsi" w:cstheme="majorHAnsi"/>
          <w:u w:val="single"/>
        </w:rPr>
        <w:t>A socialist economy</w:t>
      </w:r>
      <w:r w:rsidRPr="00EA3521">
        <w:rPr>
          <w:rFonts w:asciiTheme="majorHAnsi" w:hAnsiTheme="majorHAnsi" w:cstheme="majorHAnsi"/>
          <w:sz w:val="14"/>
        </w:rPr>
        <w:t xml:space="preserve">, if plopped down tomorrow, </w:t>
      </w:r>
      <w:r w:rsidRPr="00EA3521">
        <w:rPr>
          <w:rFonts w:asciiTheme="majorHAnsi" w:hAnsiTheme="majorHAnsi" w:cstheme="majorHAnsi"/>
          <w:u w:val="single"/>
        </w:rPr>
        <w:t xml:space="preserve">would be </w:t>
      </w:r>
      <w:r w:rsidRPr="00EA3521">
        <w:rPr>
          <w:rFonts w:asciiTheme="majorHAnsi" w:hAnsiTheme="majorHAnsi" w:cstheme="majorHAnsi"/>
          <w:iCs/>
          <w:u w:val="single"/>
          <w:bdr w:val="single" w:sz="8" w:space="0" w:color="auto"/>
        </w:rPr>
        <w:t>so rife</w:t>
      </w:r>
      <w:r w:rsidRPr="00EA3521">
        <w:rPr>
          <w:rFonts w:asciiTheme="majorHAnsi" w:hAnsiTheme="majorHAnsi" w:cstheme="majorHAnsi"/>
          <w:u w:val="single"/>
        </w:rPr>
        <w:t xml:space="preserve"> with </w:t>
      </w:r>
      <w:r w:rsidRPr="00EA3521">
        <w:rPr>
          <w:rFonts w:asciiTheme="majorHAnsi" w:hAnsiTheme="majorHAnsi" w:cstheme="majorHAnsi"/>
          <w:iCs/>
          <w:u w:val="single"/>
          <w:bdr w:val="single" w:sz="8" w:space="0" w:color="auto"/>
        </w:rPr>
        <w:t>unintended consequences</w:t>
      </w:r>
      <w:r w:rsidRPr="001C34F2">
        <w:rPr>
          <w:rFonts w:asciiTheme="majorHAnsi" w:hAnsiTheme="majorHAnsi" w:cstheme="majorHAnsi"/>
          <w:sz w:val="14"/>
        </w:rPr>
        <w:t xml:space="preserve"> and pathologies </w:t>
      </w:r>
      <w:r w:rsidRPr="001C34F2">
        <w:rPr>
          <w:rFonts w:asciiTheme="majorHAnsi" w:hAnsiTheme="majorHAnsi" w:cstheme="majorHAnsi"/>
          <w:u w:val="single"/>
        </w:rPr>
        <w:t xml:space="preserve">that it is </w:t>
      </w:r>
      <w:r w:rsidRPr="00EA3521">
        <w:rPr>
          <w:rFonts w:asciiTheme="majorHAnsi" w:hAnsiTheme="majorHAnsi" w:cstheme="majorHAnsi"/>
          <w:highlight w:val="green"/>
          <w:u w:val="single"/>
        </w:rPr>
        <w:t>easy to imagine</w:t>
      </w:r>
      <w:r w:rsidRPr="001C34F2">
        <w:rPr>
          <w:rFonts w:asciiTheme="majorHAnsi" w:hAnsiTheme="majorHAnsi" w:cstheme="majorHAnsi"/>
          <w:u w:val="single"/>
        </w:rPr>
        <w:t xml:space="preserve"> a </w:t>
      </w:r>
      <w:r w:rsidRPr="00EA3521">
        <w:rPr>
          <w:rFonts w:asciiTheme="majorHAnsi" w:hAnsiTheme="majorHAnsi" w:cstheme="majorHAnsi"/>
          <w:highlight w:val="green"/>
          <w:u w:val="single"/>
        </w:rPr>
        <w:t xml:space="preserve">democracy </w:t>
      </w:r>
      <w:r w:rsidRPr="00EA3521">
        <w:rPr>
          <w:rFonts w:asciiTheme="majorHAnsi" w:hAnsiTheme="majorHAnsi" w:cstheme="majorHAnsi"/>
          <w:iCs/>
          <w:sz w:val="24"/>
          <w:highlight w:val="green"/>
          <w:u w:val="single"/>
          <w:bdr w:val="single" w:sz="8" w:space="0" w:color="auto"/>
        </w:rPr>
        <w:t>voting</w:t>
      </w:r>
      <w:r w:rsidRPr="001C34F2">
        <w:rPr>
          <w:rFonts w:asciiTheme="majorHAnsi" w:hAnsiTheme="majorHAnsi" w:cstheme="majorHAnsi"/>
          <w:iCs/>
          <w:sz w:val="24"/>
          <w:u w:val="single"/>
          <w:bdr w:val="single" w:sz="8" w:space="0" w:color="auto"/>
        </w:rPr>
        <w:t xml:space="preserve"> its way </w:t>
      </w:r>
      <w:r w:rsidRPr="00EA3521">
        <w:rPr>
          <w:rFonts w:asciiTheme="majorHAnsi" w:hAnsiTheme="majorHAnsi" w:cstheme="majorHAnsi"/>
          <w:iCs/>
          <w:sz w:val="24"/>
          <w:highlight w:val="green"/>
          <w:u w:val="single"/>
          <w:bdr w:val="single" w:sz="8" w:space="0" w:color="auto"/>
        </w:rPr>
        <w:t>back</w:t>
      </w:r>
      <w:r w:rsidRPr="001C34F2">
        <w:rPr>
          <w:rFonts w:asciiTheme="majorHAnsi" w:hAnsiTheme="majorHAnsi" w:cstheme="majorHAnsi"/>
          <w:iCs/>
          <w:sz w:val="24"/>
          <w:u w:val="single"/>
          <w:bdr w:val="single" w:sz="8" w:space="0" w:color="auto"/>
        </w:rPr>
        <w:t xml:space="preserve"> in</w:t>
      </w:r>
      <w:r w:rsidRPr="00EA3521">
        <w:rPr>
          <w:rFonts w:asciiTheme="majorHAnsi" w:hAnsiTheme="majorHAnsi" w:cstheme="majorHAnsi"/>
          <w:iCs/>
          <w:sz w:val="24"/>
          <w:highlight w:val="green"/>
          <w:u w:val="single"/>
          <w:bdr w:val="single" w:sz="8" w:space="0" w:color="auto"/>
        </w:rPr>
        <w:t>to capitalism</w:t>
      </w:r>
      <w:r w:rsidRPr="001C34F2">
        <w:rPr>
          <w:rFonts w:asciiTheme="majorHAnsi" w:hAnsiTheme="majorHAnsi" w:cstheme="majorHAnsi"/>
          <w:sz w:val="14"/>
        </w:rPr>
        <w:t xml:space="preserve">. This is true even if we believe (mistakenly, in my view) that the socialist calculation debate is solvable in the age of big data (Morozov, 2019). Interlocutors in the calculation debate have had very little to say about the politics of transition. Indeed, </w:t>
      </w:r>
      <w:r w:rsidRPr="001C34F2">
        <w:rPr>
          <w:rFonts w:asciiTheme="majorHAnsi" w:hAnsiTheme="majorHAnsi" w:cstheme="majorHAnsi"/>
          <w:u w:val="single"/>
        </w:rPr>
        <w:t>it is hard to imagine success</w:t>
      </w:r>
      <w:r w:rsidRPr="001C34F2">
        <w:rPr>
          <w:rFonts w:asciiTheme="majorHAnsi" w:hAnsiTheme="majorHAnsi" w:cstheme="majorHAnsi"/>
          <w:sz w:val="14"/>
        </w:rPr>
        <w:t xml:space="preserve"> of any kind </w:t>
      </w:r>
      <w:r w:rsidRPr="001C34F2">
        <w:rPr>
          <w:rFonts w:asciiTheme="majorHAnsi" w:hAnsiTheme="majorHAnsi" w:cstheme="majorHAnsi"/>
          <w:u w:val="single"/>
        </w:rPr>
        <w:t xml:space="preserve">without a </w:t>
      </w:r>
      <w:r w:rsidRPr="001C34F2">
        <w:rPr>
          <w:rFonts w:asciiTheme="majorHAnsi" w:hAnsiTheme="majorHAnsi" w:cstheme="majorHAnsi"/>
          <w:iCs/>
          <w:u w:val="single"/>
          <w:bdr w:val="single" w:sz="8" w:space="0" w:color="auto"/>
        </w:rPr>
        <w:t xml:space="preserve">slow and incremental </w:t>
      </w:r>
      <w:r w:rsidRPr="00EA3521">
        <w:rPr>
          <w:rFonts w:asciiTheme="majorHAnsi" w:hAnsiTheme="majorHAnsi" w:cstheme="majorHAnsi"/>
          <w:iCs/>
          <w:u w:val="single"/>
          <w:bdr w:val="single" w:sz="8" w:space="0" w:color="auto"/>
        </w:rPr>
        <w:t>transformation</w:t>
      </w:r>
      <w:r w:rsidRPr="00EA3521">
        <w:rPr>
          <w:rFonts w:asciiTheme="majorHAnsi" w:hAnsiTheme="majorHAnsi" w:cstheme="majorHAnsi"/>
          <w:u w:val="single"/>
        </w:rPr>
        <w:t>, experimenting with bits and pieces along the way</w:t>
      </w:r>
      <w:r w:rsidRPr="00EA3521">
        <w:rPr>
          <w:rFonts w:asciiTheme="majorHAnsi" w:hAnsiTheme="majorHAnsi" w:cstheme="majorHAnsi"/>
          <w:sz w:val="14"/>
        </w:rPr>
        <w:t xml:space="preserve">—as we have been doing for the past century. </w:t>
      </w:r>
      <w:r w:rsidRPr="00EA3521">
        <w:rPr>
          <w:rFonts w:asciiTheme="majorHAnsi" w:hAnsiTheme="majorHAnsi" w:cstheme="majorHAnsi"/>
          <w:u w:val="single"/>
        </w:rPr>
        <w:t xml:space="preserve">An experimental approach is likely the </w:t>
      </w:r>
      <w:r w:rsidRPr="00EA3521">
        <w:rPr>
          <w:rFonts w:asciiTheme="majorHAnsi" w:hAnsiTheme="majorHAnsi" w:cstheme="majorHAnsi"/>
          <w:iCs/>
          <w:u w:val="single"/>
          <w:bdr w:val="single" w:sz="8" w:space="0" w:color="auto"/>
        </w:rPr>
        <w:t>only way</w:t>
      </w:r>
      <w:r w:rsidRPr="00EA3521">
        <w:rPr>
          <w:rFonts w:asciiTheme="majorHAnsi" w:hAnsiTheme="majorHAnsi" w:cstheme="majorHAnsi"/>
          <w:u w:val="single"/>
        </w:rPr>
        <w:t xml:space="preserve"> to avoid </w:t>
      </w:r>
      <w:r w:rsidRPr="00EA3521">
        <w:rPr>
          <w:rFonts w:asciiTheme="majorHAnsi" w:hAnsiTheme="majorHAnsi" w:cstheme="majorHAnsi"/>
          <w:iCs/>
          <w:u w:val="single"/>
          <w:bdr w:val="single" w:sz="8" w:space="0" w:color="auto"/>
        </w:rPr>
        <w:t>devastating blunders</w:t>
      </w:r>
      <w:r w:rsidRPr="00EA3521">
        <w:rPr>
          <w:rFonts w:asciiTheme="majorHAnsi" w:hAnsiTheme="majorHAnsi" w:cstheme="majorHAnsi"/>
          <w:u w:val="single"/>
        </w:rPr>
        <w:t xml:space="preserve"> that </w:t>
      </w:r>
      <w:r w:rsidRPr="00EA3521">
        <w:rPr>
          <w:rFonts w:asciiTheme="majorHAnsi" w:hAnsiTheme="majorHAnsi" w:cstheme="majorHAnsi"/>
          <w:iCs/>
          <w:u w:val="single"/>
          <w:bdr w:val="single" w:sz="8" w:space="0" w:color="auto"/>
        </w:rPr>
        <w:t>undermine the whole project</w:t>
      </w:r>
      <w:r w:rsidRPr="00EA3521">
        <w:rPr>
          <w:rFonts w:asciiTheme="majorHAnsi" w:hAnsiTheme="majorHAnsi" w:cstheme="majorHAnsi"/>
          <w:sz w:val="14"/>
        </w:rPr>
        <w:t>. Moments of institutional</w:t>
      </w:r>
      <w:r w:rsidRPr="001C34F2">
        <w:rPr>
          <w:rFonts w:asciiTheme="majorHAnsi" w:hAnsiTheme="majorHAnsi" w:cstheme="majorHAnsi"/>
          <w:sz w:val="14"/>
        </w:rPr>
        <w:t xml:space="preserve"> upheaval and big change may at times be necessary, but to be successful they will have to rest on a foundation of smaller changes that have been tested.</w:t>
      </w:r>
    </w:p>
    <w:p w14:paraId="33DD52E9" w14:textId="7E021A80" w:rsidR="009043AA" w:rsidRPr="00BD546A" w:rsidRDefault="00A53AEA" w:rsidP="009043AA">
      <w:pPr>
        <w:pStyle w:val="Heading4"/>
      </w:pPr>
      <w:r>
        <w:t>3] T</w:t>
      </w:r>
      <w:r w:rsidR="009043AA">
        <w:t>he move away from capitalism cause</w:t>
      </w:r>
      <w:r>
        <w:t>s</w:t>
      </w:r>
      <w:r w:rsidR="009043AA">
        <w:t xml:space="preserve"> mass starvation, ecological collapse, and doesn’t solve their offense.</w:t>
      </w:r>
    </w:p>
    <w:p w14:paraId="4CC288B7" w14:textId="77777777" w:rsidR="009043AA" w:rsidRDefault="009043AA" w:rsidP="009043AA">
      <w:r w:rsidRPr="00611606">
        <w:rPr>
          <w:rStyle w:val="Style13ptBold"/>
        </w:rPr>
        <w:t>Monbiot 9</w:t>
      </w:r>
      <w:r>
        <w:t xml:space="preserve"> [</w:t>
      </w:r>
      <w:r w:rsidRPr="00611606">
        <w:t xml:space="preserve">George </w:t>
      </w:r>
      <w:r>
        <w:t>Monbiot</w:t>
      </w:r>
      <w:r w:rsidRPr="00611606">
        <w:t xml:space="preserve"> </w:t>
      </w:r>
      <w:r>
        <w:t>8-</w:t>
      </w:r>
      <w:r w:rsidRPr="00963FD5">
        <w:t>17</w:t>
      </w:r>
      <w:r>
        <w:t>-200</w:t>
      </w:r>
      <w:r w:rsidRPr="00611606">
        <w:t>9. Visiting</w:t>
      </w:r>
      <w:r>
        <w:t xml:space="preserve"> Professor in the School of the Built Environment, Oxford Brookes University; recipient of the United Nations Global 500 Award for outstanding environmental achievement; named one of the forty international prophets of the twenty-first century by the UK’S Independent. “Is There Any Point in Fighting to Stave Off Industrial Apocalypse.” </w:t>
      </w:r>
      <w:r w:rsidRPr="00E54D3B">
        <w:t>Guardian</w:t>
      </w:r>
      <w:r>
        <w:t xml:space="preserve">. </w:t>
      </w:r>
      <w:hyperlink r:id="rId12" w:history="1">
        <w:r w:rsidRPr="00963FD5">
          <w:rPr>
            <w:rStyle w:val="Hyperlink"/>
          </w:rPr>
          <w:t>http://www.guardian.co.uk/commentisfree/cif-green/2009/aug/17/environment-climate-change</w:t>
        </w:r>
      </w:hyperlink>
      <w:r>
        <w:t>.] Recut Jet</w:t>
      </w:r>
    </w:p>
    <w:p w14:paraId="5E03A6AD" w14:textId="77777777" w:rsidR="009043AA" w:rsidRPr="00E54D3B" w:rsidRDefault="009043AA" w:rsidP="009043AA">
      <w:pPr>
        <w:rPr>
          <w:rStyle w:val="StyleUnderline"/>
        </w:rPr>
      </w:pPr>
      <w:r w:rsidRPr="00E54D3B">
        <w:rPr>
          <w:sz w:val="16"/>
        </w:rPr>
        <w:lastRenderedPageBreak/>
        <w:t xml:space="preserve">The interesting question, and the one that probably divides us, is this: </w:t>
      </w:r>
      <w:r w:rsidRPr="00E54D3B">
        <w:rPr>
          <w:rStyle w:val="StyleUnderline"/>
        </w:rPr>
        <w:t xml:space="preserve">to what extent should we welcome the likely collapse of industrial </w:t>
      </w:r>
      <w:proofErr w:type="spellStart"/>
      <w:r w:rsidRPr="00E54D3B">
        <w:rPr>
          <w:rStyle w:val="StyleUnderline"/>
        </w:rPr>
        <w:t>civilisation</w:t>
      </w:r>
      <w:proofErr w:type="spellEnd"/>
      <w:r w:rsidRPr="00E54D3B">
        <w:rPr>
          <w:rStyle w:val="StyleUnderline"/>
        </w:rPr>
        <w:t>?</w:t>
      </w:r>
      <w:r w:rsidRPr="00E54D3B">
        <w:rPr>
          <w:sz w:val="16"/>
        </w:rPr>
        <w:t xml:space="preserve"> </w:t>
      </w:r>
      <w:r w:rsidRPr="00E54D3B">
        <w:rPr>
          <w:rStyle w:val="StyleUnderline"/>
        </w:rPr>
        <w:t>Or</w:t>
      </w:r>
      <w:r w:rsidRPr="00E54D3B">
        <w:rPr>
          <w:sz w:val="16"/>
        </w:rPr>
        <w:t xml:space="preserve"> more precisely: to what extent do we </w:t>
      </w:r>
      <w:r w:rsidRPr="00E54D3B">
        <w:rPr>
          <w:rStyle w:val="StyleUnderline"/>
        </w:rPr>
        <w:t>believe that some good may come of it?</w:t>
      </w:r>
    </w:p>
    <w:p w14:paraId="4D1E1EA7" w14:textId="77777777" w:rsidR="009043AA" w:rsidRPr="00E54D3B" w:rsidRDefault="009043AA" w:rsidP="009043AA">
      <w:pPr>
        <w:rPr>
          <w:sz w:val="16"/>
        </w:rPr>
      </w:pPr>
      <w:r w:rsidRPr="00E54D3B">
        <w:rPr>
          <w:rStyle w:val="StyleUnderline"/>
        </w:rPr>
        <w:t>I detect in your writings</w:t>
      </w:r>
      <w:r w:rsidRPr="00E54D3B">
        <w:rPr>
          <w:sz w:val="16"/>
        </w:rPr>
        <w:t xml:space="preserve">, and in the </w:t>
      </w:r>
      <w:proofErr w:type="gramStart"/>
      <w:r w:rsidRPr="00E54D3B">
        <w:rPr>
          <w:sz w:val="16"/>
        </w:rPr>
        <w:t>conversations</w:t>
      </w:r>
      <w:proofErr w:type="gramEnd"/>
      <w:r w:rsidRPr="00E54D3B">
        <w:rPr>
          <w:sz w:val="16"/>
        </w:rPr>
        <w:t xml:space="preserve"> we have had, an attraction towards – </w:t>
      </w:r>
      <w:r w:rsidRPr="00E54D3B">
        <w:rPr>
          <w:rStyle w:val="StyleUnderline"/>
        </w:rPr>
        <w:t>almost a yearning for</w:t>
      </w:r>
      <w:r w:rsidRPr="00E54D3B">
        <w:rPr>
          <w:sz w:val="16"/>
        </w:rPr>
        <w:t xml:space="preserve"> – </w:t>
      </w:r>
      <w:r w:rsidRPr="00E54D3B">
        <w:rPr>
          <w:rStyle w:val="StyleUnderline"/>
        </w:rPr>
        <w:t>this apocalypse</w:t>
      </w:r>
      <w:r w:rsidRPr="00E54D3B">
        <w:rPr>
          <w:sz w:val="16"/>
        </w:rPr>
        <w:t xml:space="preserve">, a sense that you </w:t>
      </w:r>
      <w:r w:rsidRPr="00611606">
        <w:rPr>
          <w:sz w:val="16"/>
        </w:rPr>
        <w:t xml:space="preserve">see it as a cleansing fire that will rid the world of a diseased society. If this is your view, I do not share it. </w:t>
      </w:r>
      <w:r w:rsidRPr="00611606">
        <w:rPr>
          <w:rStyle w:val="StyleUnderline"/>
        </w:rPr>
        <w:t xml:space="preserve">I'm sure we can agree that the </w:t>
      </w:r>
      <w:r w:rsidRPr="00611606">
        <w:rPr>
          <w:rStyle w:val="Emphasis"/>
          <w:highlight w:val="green"/>
        </w:rPr>
        <w:t>immediate consequences</w:t>
      </w:r>
      <w:r w:rsidRPr="00611606">
        <w:rPr>
          <w:rStyle w:val="StyleUnderline"/>
          <w:highlight w:val="green"/>
        </w:rPr>
        <w:t xml:space="preserve"> of collapse would be</w:t>
      </w:r>
      <w:r w:rsidRPr="00611606">
        <w:rPr>
          <w:rStyle w:val="StyleUnderline"/>
        </w:rPr>
        <w:t xml:space="preserve"> </w:t>
      </w:r>
      <w:r w:rsidRPr="00611606">
        <w:rPr>
          <w:rStyle w:val="Emphasis"/>
        </w:rPr>
        <w:t>hideous</w:t>
      </w:r>
      <w:r w:rsidRPr="00611606">
        <w:rPr>
          <w:rStyle w:val="StyleUnderline"/>
        </w:rPr>
        <w:t xml:space="preserve">: the </w:t>
      </w:r>
      <w:r w:rsidRPr="00611606">
        <w:rPr>
          <w:rStyle w:val="StyleUnderline"/>
          <w:highlight w:val="green"/>
        </w:rPr>
        <w:t>breakdown of</w:t>
      </w:r>
      <w:r w:rsidRPr="00611606">
        <w:rPr>
          <w:rStyle w:val="StyleUnderline"/>
        </w:rPr>
        <w:t xml:space="preserve"> the </w:t>
      </w:r>
      <w:r w:rsidRPr="00611606">
        <w:rPr>
          <w:rStyle w:val="StyleUnderline"/>
          <w:highlight w:val="green"/>
        </w:rPr>
        <w:t>systems</w:t>
      </w:r>
      <w:r w:rsidRPr="00611606">
        <w:rPr>
          <w:rStyle w:val="StyleUnderline"/>
        </w:rPr>
        <w:t xml:space="preserve"> that keep most of us alive; </w:t>
      </w:r>
      <w:r w:rsidRPr="00611606">
        <w:rPr>
          <w:rStyle w:val="Emphasis"/>
          <w:highlight w:val="green"/>
        </w:rPr>
        <w:t>mass starvation</w:t>
      </w:r>
      <w:r w:rsidRPr="00611606">
        <w:rPr>
          <w:rStyle w:val="StyleUnderline"/>
          <w:highlight w:val="green"/>
        </w:rPr>
        <w:t xml:space="preserve">; </w:t>
      </w:r>
      <w:r w:rsidRPr="00611606">
        <w:rPr>
          <w:rStyle w:val="Emphasis"/>
          <w:highlight w:val="green"/>
        </w:rPr>
        <w:t>war</w:t>
      </w:r>
      <w:r w:rsidRPr="00611606">
        <w:rPr>
          <w:sz w:val="16"/>
          <w:highlight w:val="green"/>
        </w:rPr>
        <w:t>.</w:t>
      </w:r>
      <w:r w:rsidRPr="00611606">
        <w:rPr>
          <w:sz w:val="16"/>
        </w:rPr>
        <w:t xml:space="preserve"> </w:t>
      </w:r>
      <w:r w:rsidRPr="00611606">
        <w:rPr>
          <w:rStyle w:val="StyleUnderline"/>
        </w:rPr>
        <w:t xml:space="preserve">These alone surely give us sufficient reason to fight on, </w:t>
      </w:r>
      <w:r w:rsidRPr="00611606">
        <w:rPr>
          <w:rStyle w:val="Emphasis"/>
        </w:rPr>
        <w:t>however faint our chances appear</w:t>
      </w:r>
      <w:r w:rsidRPr="00611606">
        <w:rPr>
          <w:sz w:val="16"/>
        </w:rPr>
        <w:t xml:space="preserve">. But even if we were somehow able to put this out of our minds, I believe that </w:t>
      </w:r>
      <w:r w:rsidRPr="00611606">
        <w:rPr>
          <w:rStyle w:val="StyleUnderline"/>
        </w:rPr>
        <w:t xml:space="preserve">what is likely to come out on the other side will be </w:t>
      </w:r>
      <w:r w:rsidRPr="00611606">
        <w:rPr>
          <w:rStyle w:val="Emphasis"/>
        </w:rPr>
        <w:t>worse</w:t>
      </w:r>
      <w:r w:rsidRPr="00611606">
        <w:rPr>
          <w:rStyle w:val="StyleUnderline"/>
        </w:rPr>
        <w:t xml:space="preserve"> than our current settlement</w:t>
      </w:r>
      <w:r w:rsidRPr="00611606">
        <w:rPr>
          <w:sz w:val="16"/>
        </w:rPr>
        <w:t>.</w:t>
      </w:r>
    </w:p>
    <w:p w14:paraId="178AC469" w14:textId="77777777" w:rsidR="009043AA" w:rsidRPr="00E54D3B" w:rsidRDefault="009043AA" w:rsidP="009043AA">
      <w:pPr>
        <w:rPr>
          <w:sz w:val="16"/>
        </w:rPr>
      </w:pPr>
      <w:r w:rsidRPr="00E54D3B">
        <w:rPr>
          <w:sz w:val="16"/>
        </w:rPr>
        <w:t xml:space="preserve">Here are three observations: </w:t>
      </w:r>
      <w:r w:rsidRPr="00E54D3B">
        <w:rPr>
          <w:rStyle w:val="StyleUnderline"/>
        </w:rPr>
        <w:t xml:space="preserve">1 </w:t>
      </w:r>
      <w:r w:rsidRPr="00B657DA">
        <w:rPr>
          <w:rStyle w:val="StyleUnderline"/>
        </w:rPr>
        <w:t>Our species</w:t>
      </w:r>
      <w:r w:rsidRPr="00B657DA">
        <w:rPr>
          <w:sz w:val="16"/>
        </w:rPr>
        <w:t xml:space="preserve"> (unlike most of its members) </w:t>
      </w:r>
      <w:r w:rsidRPr="00B657DA">
        <w:rPr>
          <w:rStyle w:val="StyleUnderline"/>
        </w:rPr>
        <w:t xml:space="preserve">is tough and </w:t>
      </w:r>
      <w:r w:rsidRPr="00B657DA">
        <w:rPr>
          <w:rStyle w:val="Emphasis"/>
        </w:rPr>
        <w:t>resilient</w:t>
      </w:r>
      <w:r w:rsidRPr="00E54D3B">
        <w:rPr>
          <w:sz w:val="16"/>
        </w:rPr>
        <w:t xml:space="preserve">; 2 </w:t>
      </w:r>
      <w:r w:rsidRPr="003D5B91">
        <w:rPr>
          <w:rStyle w:val="StyleUnderline"/>
          <w:highlight w:val="green"/>
        </w:rPr>
        <w:t xml:space="preserve">When </w:t>
      </w:r>
      <w:proofErr w:type="spellStart"/>
      <w:r w:rsidRPr="003D5B91">
        <w:rPr>
          <w:rStyle w:val="StyleUnderline"/>
          <w:highlight w:val="green"/>
        </w:rPr>
        <w:t>civilisations</w:t>
      </w:r>
      <w:proofErr w:type="spellEnd"/>
      <w:r w:rsidRPr="003D5B91">
        <w:rPr>
          <w:rStyle w:val="StyleUnderline"/>
          <w:highlight w:val="green"/>
        </w:rPr>
        <w:t xml:space="preserve"> collapse, </w:t>
      </w:r>
      <w:r w:rsidRPr="003D5B91">
        <w:rPr>
          <w:rStyle w:val="Emphasis"/>
          <w:highlight w:val="green"/>
        </w:rPr>
        <w:t>psychopaths take over</w:t>
      </w:r>
      <w:r w:rsidRPr="00E54D3B">
        <w:rPr>
          <w:rStyle w:val="StyleUnderline"/>
        </w:rPr>
        <w:t xml:space="preserve">; 3 </w:t>
      </w:r>
      <w:r w:rsidRPr="00D33C69">
        <w:rPr>
          <w:rStyle w:val="StyleUnderline"/>
        </w:rPr>
        <w:t>We seldom learn from others' mistakes</w:t>
      </w:r>
      <w:r w:rsidRPr="00D33C69">
        <w:rPr>
          <w:sz w:val="16"/>
        </w:rPr>
        <w:t>.</w:t>
      </w:r>
    </w:p>
    <w:p w14:paraId="419DBE85" w14:textId="77777777" w:rsidR="009043AA" w:rsidRPr="00E54D3B" w:rsidRDefault="009043AA" w:rsidP="009043AA">
      <w:pPr>
        <w:rPr>
          <w:sz w:val="16"/>
        </w:rPr>
      </w:pPr>
      <w:r w:rsidRPr="00E54D3B">
        <w:rPr>
          <w:sz w:val="16"/>
        </w:rPr>
        <w:t xml:space="preserve">From the first observation, this follows: </w:t>
      </w:r>
      <w:r w:rsidRPr="00E54D3B">
        <w:rPr>
          <w:rStyle w:val="StyleUnderline"/>
        </w:rPr>
        <w:t xml:space="preserve">even if you are hardened to the fate of humans, you can surely see that our species will not become extinct without causing the extinction of almost all </w:t>
      </w:r>
      <w:r w:rsidRPr="00611606">
        <w:rPr>
          <w:rStyle w:val="StyleUnderline"/>
        </w:rPr>
        <w:t>others</w:t>
      </w:r>
      <w:r w:rsidRPr="00611606">
        <w:rPr>
          <w:sz w:val="16"/>
        </w:rPr>
        <w:t xml:space="preserve">. </w:t>
      </w:r>
      <w:r w:rsidRPr="00611606">
        <w:rPr>
          <w:rStyle w:val="Emphasis"/>
        </w:rPr>
        <w:t xml:space="preserve">However hard we </w:t>
      </w:r>
      <w:proofErr w:type="gramStart"/>
      <w:r w:rsidRPr="00611606">
        <w:rPr>
          <w:rStyle w:val="Emphasis"/>
        </w:rPr>
        <w:t>fall</w:t>
      </w:r>
      <w:r w:rsidRPr="00611606">
        <w:rPr>
          <w:rStyle w:val="StyleUnderline"/>
        </w:rPr>
        <w:t>,</w:t>
      </w:r>
      <w:proofErr w:type="gramEnd"/>
      <w:r w:rsidRPr="00611606">
        <w:rPr>
          <w:rStyle w:val="StyleUnderline"/>
        </w:rPr>
        <w:t xml:space="preserve"> </w:t>
      </w:r>
      <w:r w:rsidRPr="003D5B91">
        <w:rPr>
          <w:rStyle w:val="StyleUnderline"/>
          <w:highlight w:val="green"/>
        </w:rPr>
        <w:t>we will recover</w:t>
      </w:r>
      <w:r w:rsidRPr="00E54D3B">
        <w:rPr>
          <w:rStyle w:val="StyleUnderline"/>
        </w:rPr>
        <w:t xml:space="preserve"> sufficiently </w:t>
      </w:r>
      <w:r w:rsidRPr="003D5B91">
        <w:rPr>
          <w:rStyle w:val="StyleUnderline"/>
          <w:highlight w:val="green"/>
        </w:rPr>
        <w:t xml:space="preserve">to </w:t>
      </w:r>
      <w:r w:rsidRPr="003D5B91">
        <w:rPr>
          <w:rStyle w:val="Emphasis"/>
          <w:highlight w:val="green"/>
        </w:rPr>
        <w:t>land another</w:t>
      </w:r>
      <w:r w:rsidRPr="00D33C69">
        <w:rPr>
          <w:rStyle w:val="Emphasis"/>
        </w:rPr>
        <w:t xml:space="preserve"> hammer </w:t>
      </w:r>
      <w:r w:rsidRPr="003D5B91">
        <w:rPr>
          <w:rStyle w:val="Emphasis"/>
          <w:highlight w:val="green"/>
        </w:rPr>
        <w:t>blow on the biosphere</w:t>
      </w:r>
      <w:r w:rsidRPr="00E54D3B">
        <w:rPr>
          <w:sz w:val="16"/>
        </w:rPr>
        <w:t xml:space="preserve">. </w:t>
      </w:r>
      <w:r w:rsidRPr="00E54D3B">
        <w:rPr>
          <w:rStyle w:val="StyleUnderline"/>
        </w:rPr>
        <w:t>We will continue to do so until there is so little left that even Homo sapiens can no longer survive</w:t>
      </w:r>
      <w:r w:rsidRPr="00E54D3B">
        <w:rPr>
          <w:sz w:val="16"/>
        </w:rPr>
        <w:t xml:space="preserve">. </w:t>
      </w:r>
      <w:r w:rsidRPr="00E54D3B">
        <w:rPr>
          <w:rStyle w:val="StyleUnderline"/>
        </w:rPr>
        <w:t xml:space="preserve">This is the ecological destiny of a species possessed of outstanding intelligence, opposable </w:t>
      </w:r>
      <w:proofErr w:type="gramStart"/>
      <w:r w:rsidRPr="00E54D3B">
        <w:rPr>
          <w:rStyle w:val="StyleUnderline"/>
        </w:rPr>
        <w:t>thumbs</w:t>
      </w:r>
      <w:proofErr w:type="gramEnd"/>
      <w:r w:rsidRPr="00E54D3B">
        <w:rPr>
          <w:rStyle w:val="StyleUnderline"/>
        </w:rPr>
        <w:t xml:space="preserve"> and an ability to interpret and exploit almost every possible resource – in the absence of political restraint</w:t>
      </w:r>
      <w:r w:rsidRPr="00E54D3B">
        <w:rPr>
          <w:sz w:val="16"/>
        </w:rPr>
        <w:t>.</w:t>
      </w:r>
    </w:p>
    <w:p w14:paraId="5BA2CE01" w14:textId="77777777" w:rsidR="009043AA" w:rsidRPr="00611606" w:rsidRDefault="009043AA" w:rsidP="009043AA">
      <w:pPr>
        <w:rPr>
          <w:sz w:val="16"/>
        </w:rPr>
      </w:pPr>
      <w:r w:rsidRPr="00E54D3B">
        <w:rPr>
          <w:sz w:val="16"/>
        </w:rPr>
        <w:t>From the second and third observations, this follows</w:t>
      </w:r>
      <w:r w:rsidRPr="00611606">
        <w:rPr>
          <w:sz w:val="16"/>
          <w:highlight w:val="green"/>
        </w:rPr>
        <w:t xml:space="preserve">: </w:t>
      </w:r>
      <w:r w:rsidRPr="00611606">
        <w:rPr>
          <w:rStyle w:val="StyleUnderline"/>
          <w:highlight w:val="green"/>
        </w:rPr>
        <w:t>instead of</w:t>
      </w:r>
      <w:r w:rsidRPr="00B657DA">
        <w:rPr>
          <w:rStyle w:val="StyleUnderline"/>
        </w:rPr>
        <w:t xml:space="preserve"> gathering as </w:t>
      </w:r>
      <w:r w:rsidRPr="00611606">
        <w:rPr>
          <w:rStyle w:val="StyleUnderline"/>
          <w:highlight w:val="green"/>
        </w:rPr>
        <w:t>free collectives</w:t>
      </w:r>
      <w:r w:rsidRPr="00E54D3B">
        <w:rPr>
          <w:rStyle w:val="StyleUnderline"/>
        </w:rPr>
        <w:t xml:space="preserve"> of happy householders, </w:t>
      </w:r>
      <w:r w:rsidRPr="00611606">
        <w:rPr>
          <w:rStyle w:val="StyleUnderline"/>
          <w:highlight w:val="green"/>
        </w:rPr>
        <w:t>survivors</w:t>
      </w:r>
      <w:r w:rsidRPr="00E54D3B">
        <w:rPr>
          <w:rStyle w:val="StyleUnderline"/>
        </w:rPr>
        <w:t xml:space="preserve"> of this collapse </w:t>
      </w:r>
      <w:r w:rsidRPr="00611606">
        <w:rPr>
          <w:rStyle w:val="StyleUnderline"/>
          <w:highlight w:val="green"/>
        </w:rPr>
        <w:t>will be subject to</w:t>
      </w:r>
      <w:r w:rsidRPr="00B657DA">
        <w:rPr>
          <w:rStyle w:val="StyleUnderline"/>
        </w:rPr>
        <w:t xml:space="preserve"> the will of </w:t>
      </w:r>
      <w:r w:rsidRPr="00611606">
        <w:rPr>
          <w:rStyle w:val="StyleUnderline"/>
          <w:highlight w:val="green"/>
        </w:rPr>
        <w:t xml:space="preserve">people seeking to </w:t>
      </w:r>
      <w:proofErr w:type="spellStart"/>
      <w:r w:rsidRPr="00611606">
        <w:rPr>
          <w:rStyle w:val="StyleUnderline"/>
          <w:highlight w:val="green"/>
        </w:rPr>
        <w:t>monopolise</w:t>
      </w:r>
      <w:proofErr w:type="spellEnd"/>
      <w:r w:rsidRPr="00E54D3B">
        <w:rPr>
          <w:rStyle w:val="StyleUnderline"/>
        </w:rPr>
        <w:t xml:space="preserve"> remaining </w:t>
      </w:r>
      <w:r w:rsidRPr="00611606">
        <w:rPr>
          <w:rStyle w:val="StyleUnderline"/>
          <w:highlight w:val="green"/>
        </w:rPr>
        <w:t>resources</w:t>
      </w:r>
      <w:r w:rsidRPr="00E54D3B">
        <w:rPr>
          <w:sz w:val="16"/>
        </w:rPr>
        <w:t xml:space="preserve">. </w:t>
      </w:r>
      <w:r w:rsidRPr="00E54D3B">
        <w:rPr>
          <w:rStyle w:val="StyleUnderline"/>
        </w:rPr>
        <w:t xml:space="preserve">This will </w:t>
      </w:r>
      <w:proofErr w:type="gramStart"/>
      <w:r w:rsidRPr="00E54D3B">
        <w:rPr>
          <w:rStyle w:val="StyleUnderline"/>
        </w:rPr>
        <w:t>is</w:t>
      </w:r>
      <w:proofErr w:type="gramEnd"/>
      <w:r w:rsidRPr="00E54D3B">
        <w:rPr>
          <w:rStyle w:val="StyleUnderline"/>
        </w:rPr>
        <w:t xml:space="preserve"> likely to be </w:t>
      </w:r>
      <w:r w:rsidRPr="00611606">
        <w:rPr>
          <w:rStyle w:val="Emphasis"/>
          <w:highlight w:val="green"/>
        </w:rPr>
        <w:t>imposed through violence</w:t>
      </w:r>
      <w:r w:rsidRPr="00611606">
        <w:rPr>
          <w:sz w:val="16"/>
          <w:highlight w:val="green"/>
        </w:rPr>
        <w:t xml:space="preserve">. </w:t>
      </w:r>
      <w:r w:rsidRPr="00611606">
        <w:rPr>
          <w:rStyle w:val="StyleUnderline"/>
          <w:highlight w:val="green"/>
        </w:rPr>
        <w:t>Political accountability will be</w:t>
      </w:r>
      <w:r w:rsidRPr="00611606">
        <w:rPr>
          <w:rStyle w:val="StyleUnderline"/>
        </w:rPr>
        <w:t xml:space="preserve"> a </w:t>
      </w:r>
      <w:r w:rsidRPr="00611606">
        <w:rPr>
          <w:rStyle w:val="Emphasis"/>
          <w:highlight w:val="green"/>
        </w:rPr>
        <w:t xml:space="preserve">distant </w:t>
      </w:r>
      <w:r w:rsidRPr="00611606">
        <w:rPr>
          <w:rStyle w:val="Emphasis"/>
        </w:rPr>
        <w:t>memory</w:t>
      </w:r>
      <w:r w:rsidRPr="00E54D3B">
        <w:rPr>
          <w:sz w:val="16"/>
        </w:rPr>
        <w:t xml:space="preserve">. </w:t>
      </w:r>
      <w:r w:rsidRPr="00611606">
        <w:rPr>
          <w:rStyle w:val="StyleUnderline"/>
        </w:rPr>
        <w:t xml:space="preserve">The </w:t>
      </w:r>
      <w:r w:rsidRPr="00611606">
        <w:rPr>
          <w:rStyle w:val="StyleUnderline"/>
          <w:highlight w:val="green"/>
        </w:rPr>
        <w:t>chances of conserving any resource</w:t>
      </w:r>
      <w:r w:rsidRPr="00E54D3B">
        <w:rPr>
          <w:rStyle w:val="StyleUnderline"/>
        </w:rPr>
        <w:t xml:space="preserve"> in these circumstances </w:t>
      </w:r>
      <w:r w:rsidRPr="00611606">
        <w:rPr>
          <w:rStyle w:val="StyleUnderline"/>
          <w:highlight w:val="green"/>
        </w:rPr>
        <w:t>are</w:t>
      </w:r>
      <w:r w:rsidRPr="00E54D3B">
        <w:rPr>
          <w:rStyle w:val="StyleUnderline"/>
        </w:rPr>
        <w:t xml:space="preserve"> approximately </w:t>
      </w:r>
      <w:r w:rsidRPr="00611606">
        <w:rPr>
          <w:rStyle w:val="Emphasis"/>
          <w:highlight w:val="green"/>
        </w:rPr>
        <w:t>zero</w:t>
      </w:r>
      <w:r w:rsidRPr="00E54D3B">
        <w:rPr>
          <w:sz w:val="16"/>
        </w:rPr>
        <w:t xml:space="preserve">. </w:t>
      </w:r>
      <w:r w:rsidRPr="00611606">
        <w:rPr>
          <w:rStyle w:val="StyleUnderline"/>
        </w:rPr>
        <w:t>The human and ecological consequences of the first global collapse are likely to persist for many generations, perhaps for our species' remaining time on earth</w:t>
      </w:r>
      <w:r w:rsidRPr="00611606">
        <w:rPr>
          <w:sz w:val="16"/>
        </w:rPr>
        <w:t xml:space="preserve">. </w:t>
      </w:r>
      <w:r w:rsidRPr="00611606">
        <w:rPr>
          <w:rStyle w:val="StyleUnderline"/>
        </w:rPr>
        <w:t xml:space="preserve">To imagine that good could come of the involuntary failure of industrial </w:t>
      </w:r>
      <w:proofErr w:type="spellStart"/>
      <w:r w:rsidRPr="00611606">
        <w:rPr>
          <w:rStyle w:val="StyleUnderline"/>
        </w:rPr>
        <w:t>civilisation</w:t>
      </w:r>
      <w:proofErr w:type="spellEnd"/>
      <w:r w:rsidRPr="00611606">
        <w:rPr>
          <w:rStyle w:val="StyleUnderline"/>
        </w:rPr>
        <w:t xml:space="preserve"> is also to succumb to </w:t>
      </w:r>
      <w:r w:rsidRPr="00611606">
        <w:rPr>
          <w:rStyle w:val="Emphasis"/>
        </w:rPr>
        <w:t>denial</w:t>
      </w:r>
      <w:r w:rsidRPr="00611606">
        <w:rPr>
          <w:sz w:val="16"/>
        </w:rPr>
        <w:t xml:space="preserve">. </w:t>
      </w:r>
      <w:r w:rsidRPr="00611606">
        <w:rPr>
          <w:rStyle w:val="StyleUnderline"/>
        </w:rPr>
        <w:t>The answer to your question – what will we learn from this collapse? – is nothing</w:t>
      </w:r>
      <w:r w:rsidRPr="00611606">
        <w:rPr>
          <w:sz w:val="16"/>
        </w:rPr>
        <w:t>.</w:t>
      </w:r>
    </w:p>
    <w:p w14:paraId="0FC5E677" w14:textId="77777777" w:rsidR="009043AA" w:rsidRDefault="009043AA" w:rsidP="009043AA">
      <w:pPr>
        <w:rPr>
          <w:sz w:val="16"/>
        </w:rPr>
      </w:pPr>
      <w:proofErr w:type="gramStart"/>
      <w:r w:rsidRPr="00611606">
        <w:rPr>
          <w:rStyle w:val="StyleUnderline"/>
        </w:rPr>
        <w:t>This is why</w:t>
      </w:r>
      <w:proofErr w:type="gramEnd"/>
      <w:r w:rsidRPr="00611606">
        <w:rPr>
          <w:rStyle w:val="StyleUnderline"/>
        </w:rPr>
        <w:t xml:space="preserve">, despite everything, </w:t>
      </w:r>
      <w:r w:rsidRPr="00611606">
        <w:rPr>
          <w:rStyle w:val="Emphasis"/>
        </w:rPr>
        <w:t>I fight on</w:t>
      </w:r>
      <w:r w:rsidRPr="00611606">
        <w:rPr>
          <w:rStyle w:val="StyleUnderline"/>
        </w:rPr>
        <w:t>. I am not fighting to sustain economic growth</w:t>
      </w:r>
      <w:r w:rsidRPr="00611606">
        <w:rPr>
          <w:sz w:val="16"/>
        </w:rPr>
        <w:t xml:space="preserve">. </w:t>
      </w:r>
      <w:r w:rsidRPr="00611606">
        <w:rPr>
          <w:rStyle w:val="StyleUnderline"/>
        </w:rPr>
        <w:t>I am fighting to prevent both initial collapse and the repeated catastrophe that follows</w:t>
      </w:r>
      <w:r w:rsidRPr="00611606">
        <w:rPr>
          <w:sz w:val="16"/>
        </w:rPr>
        <w:t xml:space="preserve">. </w:t>
      </w:r>
      <w:proofErr w:type="gramStart"/>
      <w:r w:rsidRPr="00611606">
        <w:rPr>
          <w:rStyle w:val="Emphasis"/>
        </w:rPr>
        <w:t>However</w:t>
      </w:r>
      <w:proofErr w:type="gramEnd"/>
      <w:r w:rsidRPr="00611606">
        <w:rPr>
          <w:rStyle w:val="Emphasis"/>
        </w:rPr>
        <w:t xml:space="preserve"> faint the hopes of engineering a soft landing</w:t>
      </w:r>
      <w:r w:rsidRPr="00611606">
        <w:rPr>
          <w:rStyle w:val="StyleUnderline"/>
        </w:rPr>
        <w:t xml:space="preserve"> – an ordered and structured downsizing of the global economy – might be, we </w:t>
      </w:r>
      <w:r w:rsidRPr="00611606">
        <w:rPr>
          <w:rStyle w:val="Emphasis"/>
        </w:rPr>
        <w:t>must</w:t>
      </w:r>
      <w:r w:rsidRPr="00611606">
        <w:rPr>
          <w:rStyle w:val="StyleUnderline"/>
        </w:rPr>
        <w:t xml:space="preserve"> keep this possibility alive</w:t>
      </w:r>
      <w:r w:rsidRPr="00611606">
        <w:rPr>
          <w:sz w:val="16"/>
        </w:rPr>
        <w:t xml:space="preserve">. Perhaps we are both in denial: </w:t>
      </w:r>
      <w:proofErr w:type="gramStart"/>
      <w:r w:rsidRPr="00611606">
        <w:rPr>
          <w:sz w:val="16"/>
        </w:rPr>
        <w:t>I, because</w:t>
      </w:r>
      <w:proofErr w:type="gramEnd"/>
      <w:r w:rsidRPr="00611606">
        <w:rPr>
          <w:sz w:val="16"/>
        </w:rPr>
        <w:t xml:space="preserve"> I think </w:t>
      </w:r>
      <w:r w:rsidRPr="00611606">
        <w:rPr>
          <w:rStyle w:val="StyleUnderline"/>
        </w:rPr>
        <w:t>the fight is still worth having</w:t>
      </w:r>
      <w:r w:rsidRPr="00611606">
        <w:rPr>
          <w:sz w:val="16"/>
        </w:rPr>
        <w:t>; you, because you think it isn't.</w:t>
      </w:r>
    </w:p>
    <w:p w14:paraId="442B54EF" w14:textId="03C388C0" w:rsidR="009043AA" w:rsidRPr="009174E4" w:rsidRDefault="00A53AEA" w:rsidP="009043AA">
      <w:pPr>
        <w:pStyle w:val="Heading4"/>
        <w:rPr>
          <w:rFonts w:asciiTheme="majorHAnsi" w:hAnsiTheme="majorHAnsi" w:cstheme="majorHAnsi"/>
        </w:rPr>
      </w:pPr>
      <w:r>
        <w:rPr>
          <w:rFonts w:asciiTheme="majorHAnsi" w:hAnsiTheme="majorHAnsi" w:cstheme="majorHAnsi"/>
        </w:rPr>
        <w:t xml:space="preserve">4] </w:t>
      </w:r>
      <w:r w:rsidR="009043AA">
        <w:rPr>
          <w:rFonts w:asciiTheme="majorHAnsi" w:hAnsiTheme="majorHAnsi" w:cstheme="majorHAnsi"/>
        </w:rPr>
        <w:t xml:space="preserve">Decline causes </w:t>
      </w:r>
      <w:r w:rsidR="009043AA" w:rsidRPr="000E6DCF">
        <w:rPr>
          <w:rFonts w:asciiTheme="majorHAnsi" w:hAnsiTheme="majorHAnsi" w:cstheme="majorHAnsi"/>
          <w:u w:val="single"/>
        </w:rPr>
        <w:t>nationalism</w:t>
      </w:r>
      <w:r w:rsidR="009043AA">
        <w:rPr>
          <w:rFonts w:asciiTheme="majorHAnsi" w:hAnsiTheme="majorHAnsi" w:cstheme="majorHAnsi"/>
        </w:rPr>
        <w:t xml:space="preserve">, </w:t>
      </w:r>
      <w:r w:rsidR="009043AA" w:rsidRPr="000E6DCF">
        <w:rPr>
          <w:rFonts w:asciiTheme="majorHAnsi" w:hAnsiTheme="majorHAnsi" w:cstheme="majorHAnsi"/>
          <w:u w:val="single"/>
        </w:rPr>
        <w:t>scapegoating</w:t>
      </w:r>
      <w:r w:rsidR="009043AA">
        <w:rPr>
          <w:rFonts w:asciiTheme="majorHAnsi" w:hAnsiTheme="majorHAnsi" w:cstheme="majorHAnsi"/>
        </w:rPr>
        <w:t xml:space="preserve">, and </w:t>
      </w:r>
      <w:r w:rsidR="009043AA" w:rsidRPr="000E6DCF">
        <w:rPr>
          <w:rFonts w:asciiTheme="majorHAnsi" w:hAnsiTheme="majorHAnsi" w:cstheme="majorHAnsi"/>
          <w:u w:val="single"/>
        </w:rPr>
        <w:t>diversionary conflict</w:t>
      </w:r>
      <w:r w:rsidR="009043AA" w:rsidRPr="000E6DCF">
        <w:rPr>
          <w:rFonts w:asciiTheme="majorHAnsi" w:hAnsiTheme="majorHAnsi" w:cstheme="majorHAnsi"/>
        </w:rPr>
        <w:t xml:space="preserve"> </w:t>
      </w:r>
      <w:r w:rsidR="009043AA">
        <w:rPr>
          <w:rFonts w:asciiTheme="majorHAnsi" w:hAnsiTheme="majorHAnsi" w:cstheme="majorHAnsi"/>
        </w:rPr>
        <w:t>–</w:t>
      </w:r>
      <w:r w:rsidR="009043AA" w:rsidRPr="000E6DCF">
        <w:rPr>
          <w:rFonts w:asciiTheme="majorHAnsi" w:hAnsiTheme="majorHAnsi" w:cstheme="majorHAnsi"/>
        </w:rPr>
        <w:t xml:space="preserve"> </w:t>
      </w:r>
      <w:r w:rsidR="009043AA">
        <w:rPr>
          <w:rFonts w:asciiTheme="majorHAnsi" w:hAnsiTheme="majorHAnsi" w:cstheme="majorHAnsi"/>
        </w:rPr>
        <w:t>turns case</w:t>
      </w:r>
    </w:p>
    <w:p w14:paraId="4D663AF3" w14:textId="77777777" w:rsidR="009043AA" w:rsidRPr="000E6DCF" w:rsidRDefault="009043AA" w:rsidP="009043AA">
      <w:pPr>
        <w:rPr>
          <w:sz w:val="16"/>
        </w:rPr>
      </w:pPr>
      <w:r w:rsidRPr="000E6DCF">
        <w:rPr>
          <w:rStyle w:val="Style13ptBold"/>
        </w:rPr>
        <w:t>Sundaram and Popov 19</w:t>
      </w:r>
      <w:r w:rsidRPr="000E6DCF">
        <w:rPr>
          <w:sz w:val="16"/>
        </w:rPr>
        <w:t xml:space="preserve"> [Jomo Kwame Sundaram &amp; Vladimir Popov 19. </w:t>
      </w:r>
      <w:proofErr w:type="gramStart"/>
      <w:r w:rsidRPr="000E6DCF">
        <w:rPr>
          <w:sz w:val="16"/>
        </w:rPr>
        <w:t>Former economics professor,</w:t>
      </w:r>
      <w:proofErr w:type="gramEnd"/>
      <w:r w:rsidRPr="000E6DCF">
        <w:rPr>
          <w:sz w:val="16"/>
        </w:rPr>
        <w:t xml:space="preserve"> was United Nations Assistant Secretary-General for Economic Development, and received the Wassily Leontief Prize for Advancing the Frontiers </w:t>
      </w:r>
      <w:r w:rsidRPr="000E6DCF">
        <w:rPr>
          <w:sz w:val="16"/>
        </w:rPr>
        <w:lastRenderedPageBreak/>
        <w:t xml:space="preserve">of Economic Thought in 2007. Former senior economics researcher in the Soviet Union, </w:t>
      </w:r>
      <w:proofErr w:type="gramStart"/>
      <w:r w:rsidRPr="000E6DCF">
        <w:rPr>
          <w:sz w:val="16"/>
        </w:rPr>
        <w:t>Russia</w:t>
      </w:r>
      <w:proofErr w:type="gramEnd"/>
      <w:r w:rsidRPr="000E6DCF">
        <w:rPr>
          <w:sz w:val="16"/>
        </w:rPr>
        <w:t xml:space="preserve"> and the United Nations Secretariat, is now Research Director at the Dialogue of Civilizations Research Institute in Berlin “Economic Crisis Can Trigger World War.” </w:t>
      </w:r>
      <w:hyperlink r:id="rId13" w:history="1">
        <w:r w:rsidRPr="000E6DCF">
          <w:rPr>
            <w:rStyle w:val="Hyperlink"/>
            <w:sz w:val="16"/>
          </w:rPr>
          <w:t>http://www.ipsnews.net/2019/02/economic-crisis-can-trigger-world-war/</w:t>
        </w:r>
      </w:hyperlink>
      <w:r w:rsidRPr="000E6DCF">
        <w:rPr>
          <w:sz w:val="16"/>
        </w:rPr>
        <w:t>] Recut Jet</w:t>
      </w:r>
    </w:p>
    <w:p w14:paraId="65F06C38" w14:textId="77777777" w:rsidR="009043AA" w:rsidRPr="00C64E55" w:rsidRDefault="009043AA" w:rsidP="009043AA">
      <w:pPr>
        <w:rPr>
          <w:rFonts w:asciiTheme="majorHAnsi" w:hAnsiTheme="majorHAnsi" w:cstheme="majorHAnsi"/>
          <w:u w:val="single"/>
        </w:rPr>
      </w:pPr>
      <w:r w:rsidRPr="000E6DCF">
        <w:rPr>
          <w:rFonts w:asciiTheme="majorHAnsi" w:hAnsiTheme="majorHAnsi" w:cstheme="majorHAnsi"/>
          <w:sz w:val="16"/>
        </w:rPr>
        <w:t xml:space="preserve">Economic recovery efforts since the 2008-2009 global financial crisis have mainly depended on unconventional monetary policies. </w:t>
      </w:r>
      <w:r w:rsidRPr="00063915">
        <w:rPr>
          <w:rStyle w:val="StyleUnderline"/>
          <w:rFonts w:asciiTheme="majorHAnsi" w:hAnsiTheme="majorHAnsi" w:cstheme="majorHAnsi"/>
        </w:rPr>
        <w:t>As fears rise of yet another international financial crisis</w:t>
      </w:r>
      <w:r w:rsidRPr="000E6DCF">
        <w:rPr>
          <w:rFonts w:asciiTheme="majorHAnsi" w:hAnsiTheme="majorHAnsi" w:cstheme="majorHAnsi"/>
          <w:sz w:val="16"/>
        </w:rPr>
        <w:t xml:space="preserve">, </w:t>
      </w:r>
      <w:r w:rsidRPr="00063915">
        <w:rPr>
          <w:rStyle w:val="Emphasis"/>
          <w:rFonts w:asciiTheme="majorHAnsi" w:hAnsiTheme="majorHAnsi" w:cstheme="majorHAnsi"/>
        </w:rPr>
        <w:t>there are growing concerns about the increased possibility of large-scale military conflict</w:t>
      </w:r>
      <w:r w:rsidRPr="000E6DCF">
        <w:rPr>
          <w:rFonts w:asciiTheme="majorHAnsi" w:hAnsiTheme="majorHAnsi" w:cstheme="majorHAnsi"/>
          <w:sz w:val="16"/>
        </w:rPr>
        <w:t xml:space="preserve">. More worryingly, in </w:t>
      </w:r>
      <w:r w:rsidRPr="00063915">
        <w:rPr>
          <w:rStyle w:val="StyleUnderline"/>
          <w:rFonts w:asciiTheme="majorHAnsi" w:hAnsiTheme="majorHAnsi" w:cstheme="majorHAnsi"/>
          <w:highlight w:val="green"/>
        </w:rPr>
        <w:t>the current political landscape</w:t>
      </w:r>
      <w:r w:rsidRPr="00063915">
        <w:rPr>
          <w:rStyle w:val="StyleUnderline"/>
          <w:rFonts w:asciiTheme="majorHAnsi" w:hAnsiTheme="majorHAnsi" w:cstheme="majorHAnsi"/>
        </w:rPr>
        <w:t xml:space="preserve">, prolonged </w:t>
      </w:r>
      <w:r w:rsidRPr="00063915">
        <w:rPr>
          <w:rStyle w:val="StyleUnderline"/>
          <w:rFonts w:asciiTheme="majorHAnsi" w:hAnsiTheme="majorHAnsi" w:cstheme="majorHAnsi"/>
          <w:highlight w:val="green"/>
        </w:rPr>
        <w:t xml:space="preserve">economic </w:t>
      </w:r>
      <w:r w:rsidRPr="00063915">
        <w:rPr>
          <w:rStyle w:val="StyleUnderline"/>
          <w:rFonts w:asciiTheme="majorHAnsi" w:hAnsiTheme="majorHAnsi" w:cstheme="majorHAnsi"/>
        </w:rPr>
        <w:t>crisis</w:t>
      </w:r>
      <w:r w:rsidRPr="009174E4">
        <w:rPr>
          <w:rStyle w:val="StyleUnderline"/>
          <w:rFonts w:asciiTheme="majorHAnsi" w:hAnsiTheme="majorHAnsi" w:cstheme="majorHAnsi"/>
        </w:rPr>
        <w:t>, combined with rising economic inequality, chauvinistic ethno-populism as well as aggressive jingoist rhetoric, including threats</w:t>
      </w:r>
      <w:r w:rsidRPr="000E6DCF">
        <w:rPr>
          <w:rFonts w:asciiTheme="majorHAnsi" w:hAnsiTheme="majorHAnsi" w:cstheme="majorHAnsi"/>
          <w:sz w:val="16"/>
        </w:rPr>
        <w:t xml:space="preserve">, </w:t>
      </w:r>
      <w:r w:rsidRPr="00063915">
        <w:rPr>
          <w:rStyle w:val="Emphasis"/>
          <w:rFonts w:asciiTheme="majorHAnsi" w:hAnsiTheme="majorHAnsi" w:cstheme="majorHAnsi"/>
          <w:highlight w:val="green"/>
        </w:rPr>
        <w:t>could</w:t>
      </w:r>
      <w:r w:rsidRPr="009174E4">
        <w:rPr>
          <w:rStyle w:val="Emphasis"/>
          <w:rFonts w:asciiTheme="majorHAnsi" w:hAnsiTheme="majorHAnsi" w:cstheme="majorHAnsi"/>
        </w:rPr>
        <w:t xml:space="preserve"> </w:t>
      </w:r>
      <w:r w:rsidRPr="00063915">
        <w:rPr>
          <w:rStyle w:val="Emphasis"/>
          <w:rFonts w:asciiTheme="majorHAnsi" w:hAnsiTheme="majorHAnsi" w:cstheme="majorHAnsi"/>
        </w:rPr>
        <w:t>easily spin out of control and ‘</w:t>
      </w:r>
      <w:r w:rsidRPr="00063915">
        <w:rPr>
          <w:rStyle w:val="Emphasis"/>
          <w:rFonts w:asciiTheme="majorHAnsi" w:hAnsiTheme="majorHAnsi" w:cstheme="majorHAnsi"/>
          <w:highlight w:val="green"/>
        </w:rPr>
        <w:t>morph’ into military conflict</w:t>
      </w:r>
      <w:r w:rsidRPr="00063915">
        <w:rPr>
          <w:rStyle w:val="Emphasis"/>
          <w:rFonts w:asciiTheme="majorHAnsi" w:hAnsiTheme="majorHAnsi" w:cstheme="majorHAnsi"/>
        </w:rPr>
        <w:t>, and</w:t>
      </w:r>
      <w:r w:rsidRPr="009174E4">
        <w:rPr>
          <w:rStyle w:val="Emphasis"/>
          <w:rFonts w:asciiTheme="majorHAnsi" w:hAnsiTheme="majorHAnsi" w:cstheme="majorHAnsi"/>
        </w:rPr>
        <w:t xml:space="preserve"> worse, </w:t>
      </w:r>
      <w:r w:rsidRPr="00063915">
        <w:rPr>
          <w:rStyle w:val="Emphasis"/>
          <w:rFonts w:asciiTheme="majorHAnsi" w:hAnsiTheme="majorHAnsi" w:cstheme="majorHAnsi"/>
        </w:rPr>
        <w:t>world war.</w:t>
      </w:r>
      <w:r w:rsidRPr="000E6DCF">
        <w:rPr>
          <w:rFonts w:asciiTheme="majorHAnsi" w:hAnsiTheme="majorHAnsi" w:cstheme="majorHAnsi"/>
          <w:sz w:val="16"/>
        </w:rPr>
        <w:t xml:space="preserve"> Crisis </w:t>
      </w:r>
      <w:r w:rsidRPr="000E6DCF">
        <w:rPr>
          <w:sz w:val="16"/>
        </w:rPr>
        <w:t xml:space="preserve">responses limited </w:t>
      </w:r>
      <w:proofErr w:type="gramStart"/>
      <w:r w:rsidRPr="000E6DCF">
        <w:rPr>
          <w:sz w:val="16"/>
        </w:rPr>
        <w:t>The</w:t>
      </w:r>
      <w:proofErr w:type="gramEnd"/>
      <w:r w:rsidRPr="000E6DCF">
        <w:rPr>
          <w:sz w:val="16"/>
        </w:rPr>
        <w:t xml:space="preserve"> 2008-2009 global financial crisis almost ‘bankrupted’ governments and caused systemic collapse. Policymakers managed to pull the world economy from the brink, but soon switched from counter-cyclical fiscal efforts to unconventional monetary measures, primarily ‘quantitative easing’ and very low, if not negative real interest rates. But while these monetary interventions averted realization of the worst fears at the time by turning the US economy around, they did little to address underlying economic weaknesses, largely due to the ascendance of finance in recent decades at the expense of the real economy. Since then, despite promising to do so, policymakers have not seriously pursued, let alone achieved, such needed reforms. Instead, ostensible structural reformers have taken advantage of the crisis to pursue largely irrelevant efforts to further ‘casualize’ </w:t>
      </w:r>
      <w:proofErr w:type="spellStart"/>
      <w:r w:rsidRPr="000E6DCF">
        <w:rPr>
          <w:sz w:val="16"/>
        </w:rPr>
        <w:t>labour</w:t>
      </w:r>
      <w:proofErr w:type="spellEnd"/>
      <w:r w:rsidRPr="000E6DCF">
        <w:rPr>
          <w:sz w:val="16"/>
        </w:rPr>
        <w:t xml:space="preserve"> markets. This lack of structural reform has meant that the unprecedented liquidity central banks injected into economies has not been well allocated to stimulate resurgence of the real economy. From bust to bubble Instead, easy credit raised asset prices to levels even higher than those prevailing before 2008. US house prices are now 8% more than at the peak of the property bubble in 2006, while its price-to-earnings ratio in late 2018 was even higher than in 2008 and in 1929, when the Wall Street Crash precipitated the Great Depression. As monetary tightening checks asset price bubbles, another economic crisis — possibly more severe than the last, as the economy has become less responsive to such blunt monetary interventions — is considered likely. A decade of such unconventional monetary policies, with very low interest rates, has greatly depleted their ability to revive the economy. The implications beyond the economy of such developments and policy responses are already being seen. Prolonged economic distress has worsened public antipathy towards the culturally alien — not only abroad, but also within. Thus, another round of economic stress is deemed likely to foment unrest, conflict, even war as it is blamed on the foreign. International trade</w:t>
      </w:r>
      <w:r w:rsidRPr="000E6DCF">
        <w:rPr>
          <w:rFonts w:asciiTheme="majorHAnsi" w:hAnsiTheme="majorHAnsi" w:cstheme="majorHAnsi"/>
          <w:sz w:val="16"/>
        </w:rPr>
        <w:t xml:space="preserve"> shrank by two-thirds within half a decade after the US passed the Smoot-Hawley Tariff Act in 1930, at the start of the Great Depression, ostensibly to protect American workers and farmers from foreign competition! Liberalization’s discontents </w:t>
      </w:r>
      <w:r w:rsidRPr="009174E4">
        <w:rPr>
          <w:rStyle w:val="Emphasis"/>
          <w:rFonts w:asciiTheme="majorHAnsi" w:hAnsiTheme="majorHAnsi" w:cstheme="majorHAnsi"/>
        </w:rPr>
        <w:t xml:space="preserve">Rising economic </w:t>
      </w:r>
      <w:r w:rsidRPr="00063915">
        <w:rPr>
          <w:rStyle w:val="Emphasis"/>
          <w:rFonts w:asciiTheme="majorHAnsi" w:hAnsiTheme="majorHAnsi" w:cstheme="majorHAnsi"/>
          <w:highlight w:val="green"/>
        </w:rPr>
        <w:t>insecurity</w:t>
      </w:r>
      <w:r w:rsidRPr="000E6DCF">
        <w:rPr>
          <w:rFonts w:asciiTheme="majorHAnsi" w:hAnsiTheme="majorHAnsi" w:cstheme="majorHAnsi"/>
          <w:sz w:val="16"/>
        </w:rPr>
        <w:t xml:space="preserve">, inequalities and deprivation are expected to strengthen ethno-populist and jingoistic nationalist sentiments, and </w:t>
      </w:r>
      <w:r w:rsidRPr="00063915">
        <w:rPr>
          <w:rStyle w:val="Emphasis"/>
          <w:rFonts w:asciiTheme="majorHAnsi" w:hAnsiTheme="majorHAnsi" w:cstheme="majorHAnsi"/>
          <w:highlight w:val="green"/>
        </w:rPr>
        <w:t xml:space="preserve">increase social tensions </w:t>
      </w:r>
      <w:r w:rsidRPr="00063915">
        <w:rPr>
          <w:rStyle w:val="Emphasis"/>
          <w:rFonts w:asciiTheme="majorHAnsi" w:hAnsiTheme="majorHAnsi" w:cstheme="majorHAnsi"/>
        </w:rPr>
        <w:t xml:space="preserve">and turmoil, especially </w:t>
      </w:r>
      <w:r w:rsidRPr="00063915">
        <w:rPr>
          <w:rStyle w:val="Emphasis"/>
          <w:rFonts w:asciiTheme="majorHAnsi" w:hAnsiTheme="majorHAnsi" w:cstheme="majorHAnsi"/>
          <w:highlight w:val="green"/>
        </w:rPr>
        <w:t xml:space="preserve">among the growing precariat and others who feel vulnerable </w:t>
      </w:r>
      <w:r w:rsidRPr="00063915">
        <w:rPr>
          <w:rStyle w:val="Emphasis"/>
          <w:rFonts w:asciiTheme="majorHAnsi" w:hAnsiTheme="majorHAnsi" w:cstheme="majorHAnsi"/>
        </w:rPr>
        <w:t>or threatened.</w:t>
      </w:r>
      <w:r>
        <w:rPr>
          <w:rFonts w:asciiTheme="majorHAnsi" w:hAnsiTheme="majorHAnsi" w:cstheme="majorHAnsi"/>
          <w:b/>
          <w:iCs/>
          <w:u w:val="single"/>
          <w:bdr w:val="single" w:sz="8" w:space="0" w:color="auto"/>
        </w:rPr>
        <w:t xml:space="preserve"> </w:t>
      </w:r>
      <w:r w:rsidRPr="000E6DCF">
        <w:rPr>
          <w:rFonts w:asciiTheme="majorHAnsi" w:hAnsiTheme="majorHAnsi" w:cstheme="majorHAnsi"/>
          <w:sz w:val="16"/>
        </w:rPr>
        <w:t xml:space="preserve">Thus, </w:t>
      </w:r>
      <w:r w:rsidRPr="00063915">
        <w:rPr>
          <w:rStyle w:val="Emphasis"/>
          <w:rFonts w:asciiTheme="majorHAnsi" w:hAnsiTheme="majorHAnsi" w:cstheme="majorHAnsi"/>
          <w:highlight w:val="green"/>
        </w:rPr>
        <w:t>ethno-populist</w:t>
      </w:r>
      <w:r w:rsidRPr="009174E4">
        <w:rPr>
          <w:rStyle w:val="Emphasis"/>
          <w:rFonts w:asciiTheme="majorHAnsi" w:hAnsiTheme="majorHAnsi" w:cstheme="majorHAnsi"/>
        </w:rPr>
        <w:t xml:space="preserve"> inspired chauvinistic </w:t>
      </w:r>
      <w:r w:rsidRPr="00063915">
        <w:rPr>
          <w:rStyle w:val="Emphasis"/>
          <w:rFonts w:asciiTheme="majorHAnsi" w:hAnsiTheme="majorHAnsi" w:cstheme="majorHAnsi"/>
          <w:highlight w:val="green"/>
        </w:rPr>
        <w:t xml:space="preserve">nationalism </w:t>
      </w:r>
      <w:r w:rsidRPr="00063915">
        <w:rPr>
          <w:rStyle w:val="Emphasis"/>
          <w:rFonts w:asciiTheme="majorHAnsi" w:hAnsiTheme="majorHAnsi" w:cstheme="majorHAnsi"/>
        </w:rPr>
        <w:t xml:space="preserve">may </w:t>
      </w:r>
      <w:r w:rsidRPr="00063915">
        <w:rPr>
          <w:rStyle w:val="Emphasis"/>
          <w:rFonts w:asciiTheme="majorHAnsi" w:hAnsiTheme="majorHAnsi" w:cstheme="majorHAnsi"/>
          <w:highlight w:val="green"/>
        </w:rPr>
        <w:t>exacerbate tensions</w:t>
      </w:r>
      <w:r w:rsidRPr="000E6DCF">
        <w:rPr>
          <w:rFonts w:asciiTheme="majorHAnsi" w:hAnsiTheme="majorHAnsi" w:cstheme="majorHAnsi"/>
          <w:sz w:val="16"/>
        </w:rPr>
        <w:t xml:space="preserve">, </w:t>
      </w:r>
      <w:r w:rsidRPr="00063915">
        <w:rPr>
          <w:rStyle w:val="StyleUnderline"/>
          <w:rFonts w:asciiTheme="majorHAnsi" w:hAnsiTheme="majorHAnsi" w:cstheme="majorHAnsi"/>
          <w:highlight w:val="green"/>
        </w:rPr>
        <w:t>leading to conflicts</w:t>
      </w:r>
      <w:r w:rsidRPr="009174E4">
        <w:rPr>
          <w:rStyle w:val="StyleUnderline"/>
          <w:rFonts w:asciiTheme="majorHAnsi" w:hAnsiTheme="majorHAnsi" w:cstheme="majorHAnsi"/>
        </w:rPr>
        <w:t xml:space="preserve"> and tensions among countries, as in the 1930s.</w:t>
      </w:r>
      <w:r w:rsidRPr="000E6DCF">
        <w:rPr>
          <w:rFonts w:asciiTheme="majorHAnsi" w:hAnsiTheme="majorHAnsi" w:cstheme="majorHAnsi"/>
          <w:sz w:val="16"/>
        </w:rPr>
        <w:t xml:space="preserve"> </w:t>
      </w:r>
      <w:r w:rsidRPr="000E6DCF">
        <w:rPr>
          <w:rStyle w:val="StyleUnderline"/>
        </w:rPr>
        <w:t xml:space="preserve">Opportunistic </w:t>
      </w:r>
      <w:r w:rsidRPr="000E6DCF">
        <w:rPr>
          <w:rStyle w:val="StyleUnderline"/>
          <w:highlight w:val="green"/>
        </w:rPr>
        <w:t>leaders</w:t>
      </w:r>
      <w:r w:rsidRPr="000E6DCF">
        <w:rPr>
          <w:rStyle w:val="StyleUnderline"/>
        </w:rPr>
        <w:t xml:space="preserve"> have been </w:t>
      </w:r>
      <w:r w:rsidRPr="000E6DCF">
        <w:rPr>
          <w:rStyle w:val="StyleUnderline"/>
          <w:highlight w:val="green"/>
        </w:rPr>
        <w:t>blaming</w:t>
      </w:r>
      <w:r w:rsidRPr="000E6DCF">
        <w:rPr>
          <w:rStyle w:val="StyleUnderline"/>
        </w:rPr>
        <w:t xml:space="preserve"> such </w:t>
      </w:r>
      <w:r w:rsidRPr="000E6DCF">
        <w:rPr>
          <w:rStyle w:val="StyleUnderline"/>
          <w:highlight w:val="green"/>
        </w:rPr>
        <w:t xml:space="preserve">misfortunes on outsiders </w:t>
      </w:r>
      <w:r w:rsidRPr="000E6DCF">
        <w:rPr>
          <w:sz w:val="16"/>
        </w:rPr>
        <w:t>and may seek to reverse policies associated with the perceived causes, such as ‘globalist’ economic liberalization.</w:t>
      </w:r>
      <w:r w:rsidRPr="000E6DCF">
        <w:rPr>
          <w:rStyle w:val="StyleUnderline"/>
        </w:rPr>
        <w:t xml:space="preserve"> Policies which successfully check such problems may reduce social tensions, as well as the likelihood of social turmoil and conflict, including among countries.</w:t>
      </w:r>
      <w:r w:rsidRPr="000E6DCF">
        <w:rPr>
          <w:rFonts w:asciiTheme="majorHAnsi" w:hAnsiTheme="majorHAnsi" w:cstheme="majorHAnsi"/>
          <w:sz w:val="16"/>
        </w:rPr>
        <w:t xml:space="preserve"> However, these may also inadvertently exacerbate problems. The recent spread of anti-globalization sentiment appears correlated to slow, if not negative per capita income growth and increased economic inequality. To be sure, globalization and liberalization are statistically associated with growing economic inequality and rising ethno-populism. </w:t>
      </w:r>
      <w:r w:rsidRPr="00063915">
        <w:rPr>
          <w:rStyle w:val="StyleUnderline"/>
          <w:rFonts w:asciiTheme="majorHAnsi" w:hAnsiTheme="majorHAnsi" w:cstheme="majorHAnsi"/>
          <w:highlight w:val="green"/>
        </w:rPr>
        <w:t>Declining</w:t>
      </w:r>
      <w:r w:rsidRPr="009174E4">
        <w:rPr>
          <w:rStyle w:val="StyleUnderline"/>
          <w:rFonts w:asciiTheme="majorHAnsi" w:hAnsiTheme="majorHAnsi" w:cstheme="majorHAnsi"/>
        </w:rPr>
        <w:t xml:space="preserve"> real </w:t>
      </w:r>
      <w:r w:rsidRPr="00063915">
        <w:rPr>
          <w:rStyle w:val="StyleUnderline"/>
          <w:rFonts w:asciiTheme="majorHAnsi" w:hAnsiTheme="majorHAnsi" w:cstheme="majorHAnsi"/>
          <w:highlight w:val="green"/>
        </w:rPr>
        <w:t>incomes and growing</w:t>
      </w:r>
      <w:r w:rsidRPr="009174E4">
        <w:rPr>
          <w:rStyle w:val="StyleUnderline"/>
          <w:rFonts w:asciiTheme="majorHAnsi" w:hAnsiTheme="majorHAnsi" w:cstheme="majorHAnsi"/>
        </w:rPr>
        <w:t xml:space="preserve"> economic </w:t>
      </w:r>
      <w:r w:rsidRPr="00063915">
        <w:rPr>
          <w:rStyle w:val="StyleUnderline"/>
          <w:rFonts w:asciiTheme="majorHAnsi" w:hAnsiTheme="majorHAnsi" w:cstheme="majorHAnsi"/>
          <w:highlight w:val="green"/>
        </w:rPr>
        <w:t>insecurity</w:t>
      </w:r>
      <w:r w:rsidRPr="009174E4">
        <w:rPr>
          <w:rStyle w:val="StyleUnderline"/>
          <w:rFonts w:asciiTheme="majorHAnsi" w:hAnsiTheme="majorHAnsi" w:cstheme="majorHAnsi"/>
        </w:rPr>
        <w:t xml:space="preserve"> </w:t>
      </w:r>
      <w:r w:rsidRPr="00063915">
        <w:rPr>
          <w:rStyle w:val="StyleUnderline"/>
          <w:rFonts w:asciiTheme="majorHAnsi" w:hAnsiTheme="majorHAnsi" w:cstheme="majorHAnsi"/>
          <w:highlight w:val="green"/>
        </w:rPr>
        <w:t>have</w:t>
      </w:r>
      <w:r w:rsidRPr="009174E4">
        <w:rPr>
          <w:rStyle w:val="StyleUnderline"/>
          <w:rFonts w:asciiTheme="majorHAnsi" w:hAnsiTheme="majorHAnsi" w:cstheme="majorHAnsi"/>
        </w:rPr>
        <w:t xml:space="preserve"> apparently </w:t>
      </w:r>
      <w:r w:rsidRPr="00063915">
        <w:rPr>
          <w:rStyle w:val="StyleUnderline"/>
          <w:rFonts w:asciiTheme="majorHAnsi" w:hAnsiTheme="majorHAnsi" w:cstheme="majorHAnsi"/>
          <w:highlight w:val="green"/>
        </w:rPr>
        <w:t>strengthened ethno-populism</w:t>
      </w:r>
      <w:r w:rsidRPr="009174E4">
        <w:rPr>
          <w:rStyle w:val="StyleUnderline"/>
          <w:rFonts w:asciiTheme="majorHAnsi" w:hAnsiTheme="majorHAnsi" w:cstheme="majorHAnsi"/>
        </w:rPr>
        <w:t xml:space="preserve"> and nationalistic chauvinism, threatening economic liberalization itself, both within and among countries.</w:t>
      </w:r>
      <w:r>
        <w:rPr>
          <w:rFonts w:asciiTheme="majorHAnsi" w:hAnsiTheme="majorHAnsi" w:cstheme="majorHAnsi"/>
          <w:u w:val="single"/>
        </w:rPr>
        <w:t xml:space="preserve"> </w:t>
      </w:r>
      <w:r w:rsidRPr="000E6DCF">
        <w:rPr>
          <w:rFonts w:asciiTheme="majorHAnsi" w:hAnsiTheme="majorHAnsi" w:cstheme="majorHAnsi"/>
          <w:sz w:val="16"/>
        </w:rPr>
        <w:t xml:space="preserve">Insecurity, populism, conflict Thomas Piketty has argued that a sudden increase in income inequality is often followed by a great crisis. Although causality is difficult to prove, with wealth and income inequality now at historical highs, this should give cause for concern. Of course, other factors also contribute to or exacerbate civil and international tensions, with some due to policies intended for other purposes. Nevertheless, even if unintended, such developments could inadvertently </w:t>
      </w:r>
      <w:proofErr w:type="spellStart"/>
      <w:r w:rsidRPr="000E6DCF">
        <w:rPr>
          <w:rFonts w:asciiTheme="majorHAnsi" w:hAnsiTheme="majorHAnsi" w:cstheme="majorHAnsi"/>
          <w:sz w:val="16"/>
        </w:rPr>
        <w:t>catalyse</w:t>
      </w:r>
      <w:proofErr w:type="spellEnd"/>
      <w:r w:rsidRPr="000E6DCF">
        <w:rPr>
          <w:rFonts w:asciiTheme="majorHAnsi" w:hAnsiTheme="majorHAnsi" w:cstheme="majorHAnsi"/>
          <w:sz w:val="16"/>
        </w:rPr>
        <w:t xml:space="preserve"> future crises and conflicts. Publics often have good reason to be restless, if not angry, but the emotional appeals of ethno-populism and jingoistic nationalism are leading to chauvinistic policy measures which only make things worse. At the international level, despite the world’s unprecedented and still growing interconnectedness, multilateralism is increasingly being eschewed as the US increasingly resorts to unilateral, sovereigntist policies without bothering to even build coalitions with its usual allies. Avoiding Thucydides’ iceberg Thus, </w:t>
      </w:r>
      <w:r w:rsidRPr="009174E4">
        <w:rPr>
          <w:rStyle w:val="Emphasis"/>
          <w:rFonts w:asciiTheme="majorHAnsi" w:hAnsiTheme="majorHAnsi" w:cstheme="majorHAnsi"/>
        </w:rPr>
        <w:t xml:space="preserve">protracted economic distress, </w:t>
      </w:r>
      <w:r w:rsidRPr="00063915">
        <w:rPr>
          <w:rStyle w:val="Emphasis"/>
          <w:rFonts w:asciiTheme="majorHAnsi" w:hAnsiTheme="majorHAnsi" w:cstheme="majorHAnsi"/>
          <w:highlight w:val="green"/>
        </w:rPr>
        <w:t xml:space="preserve">economic conflicts </w:t>
      </w:r>
      <w:r w:rsidRPr="00063915">
        <w:rPr>
          <w:rStyle w:val="Emphasis"/>
          <w:rFonts w:asciiTheme="majorHAnsi" w:hAnsiTheme="majorHAnsi" w:cstheme="majorHAnsi"/>
        </w:rPr>
        <w:t xml:space="preserve">or another financial crisis </w:t>
      </w:r>
      <w:r w:rsidRPr="00063915">
        <w:rPr>
          <w:rStyle w:val="Emphasis"/>
          <w:rFonts w:asciiTheme="majorHAnsi" w:hAnsiTheme="majorHAnsi" w:cstheme="majorHAnsi"/>
          <w:highlight w:val="green"/>
        </w:rPr>
        <w:t>could lead to military confrontation</w:t>
      </w:r>
      <w:r w:rsidRPr="009174E4">
        <w:rPr>
          <w:rStyle w:val="Emphasis"/>
          <w:rFonts w:asciiTheme="majorHAnsi" w:hAnsiTheme="majorHAnsi" w:cstheme="majorHAnsi"/>
        </w:rPr>
        <w:t xml:space="preserve"> by the protagonists, </w:t>
      </w:r>
      <w:r w:rsidRPr="00063915">
        <w:rPr>
          <w:rStyle w:val="Emphasis"/>
          <w:rFonts w:asciiTheme="majorHAnsi" w:hAnsiTheme="majorHAnsi" w:cstheme="majorHAnsi"/>
          <w:highlight w:val="green"/>
        </w:rPr>
        <w:t>even if unintended.</w:t>
      </w:r>
      <w:r w:rsidRPr="000E6DCF">
        <w:rPr>
          <w:rFonts w:asciiTheme="majorHAnsi" w:hAnsiTheme="majorHAnsi" w:cstheme="majorHAnsi"/>
          <w:sz w:val="16"/>
        </w:rPr>
        <w:t xml:space="preserve"> Less than a decade after the Great </w:t>
      </w:r>
      <w:r w:rsidRPr="000E6DCF">
        <w:rPr>
          <w:rFonts w:asciiTheme="majorHAnsi" w:hAnsiTheme="majorHAnsi" w:cstheme="majorHAnsi"/>
          <w:sz w:val="16"/>
        </w:rPr>
        <w:lastRenderedPageBreak/>
        <w:t xml:space="preserve">Depression started, the Second World War had begun as the Axis powers challenged the earlier entrenched colonial powers. </w:t>
      </w:r>
      <w:r w:rsidRPr="009174E4">
        <w:rPr>
          <w:rStyle w:val="StyleUnderline"/>
          <w:rFonts w:asciiTheme="majorHAnsi" w:hAnsiTheme="majorHAnsi" w:cstheme="majorHAnsi"/>
        </w:rPr>
        <w:t>They patently ignored Thucydides’ warning</w:t>
      </w:r>
      <w:r w:rsidRPr="000E6DCF">
        <w:rPr>
          <w:rFonts w:asciiTheme="majorHAnsi" w:hAnsiTheme="majorHAnsi" w:cstheme="majorHAnsi"/>
          <w:sz w:val="16"/>
        </w:rPr>
        <w:t xml:space="preserve">, in chronicling the Peloponnesian wars over two millennia before, when the rise of Athens threatened the established dominance of Sparta! </w:t>
      </w:r>
      <w:r w:rsidRPr="009174E4">
        <w:rPr>
          <w:rStyle w:val="StyleUnderline"/>
          <w:rFonts w:asciiTheme="majorHAnsi" w:hAnsiTheme="majorHAnsi" w:cstheme="majorHAnsi"/>
        </w:rPr>
        <w:t>Anticipating and addressing such possibilities may well serve to help avoid otherwise imminent disasters by undertaking pre-emptive collective action, as difficult as that may be.</w:t>
      </w:r>
    </w:p>
    <w:p w14:paraId="3D4AC42F" w14:textId="434187DD" w:rsidR="009043AA" w:rsidRPr="001C34F2" w:rsidRDefault="00A53AEA" w:rsidP="009043AA">
      <w:pPr>
        <w:pStyle w:val="Heading4"/>
        <w:rPr>
          <w:rFonts w:asciiTheme="majorHAnsi" w:hAnsiTheme="majorHAnsi" w:cstheme="majorHAnsi"/>
        </w:rPr>
      </w:pPr>
      <w:r>
        <w:rPr>
          <w:rFonts w:asciiTheme="majorHAnsi" w:hAnsiTheme="majorHAnsi" w:cstheme="majorHAnsi"/>
        </w:rPr>
        <w:t xml:space="preserve">5] </w:t>
      </w:r>
      <w:r w:rsidR="009043AA">
        <w:rPr>
          <w:rFonts w:asciiTheme="majorHAnsi" w:hAnsiTheme="majorHAnsi" w:cstheme="majorHAnsi"/>
        </w:rPr>
        <w:t xml:space="preserve">Transition wars – </w:t>
      </w:r>
      <w:r w:rsidR="009043AA" w:rsidRPr="009A583B">
        <w:rPr>
          <w:rFonts w:asciiTheme="majorHAnsi" w:hAnsiTheme="majorHAnsi" w:cstheme="majorHAnsi"/>
          <w:u w:val="single"/>
        </w:rPr>
        <w:t>Low-growth</w:t>
      </w:r>
      <w:r w:rsidR="009043AA" w:rsidRPr="001C34F2">
        <w:rPr>
          <w:rFonts w:asciiTheme="majorHAnsi" w:hAnsiTheme="majorHAnsi" w:cstheme="majorHAnsi"/>
        </w:rPr>
        <w:t xml:space="preserve"> world causes </w:t>
      </w:r>
      <w:r w:rsidR="009043AA" w:rsidRPr="009A583B">
        <w:rPr>
          <w:rFonts w:asciiTheme="majorHAnsi" w:hAnsiTheme="majorHAnsi" w:cstheme="majorHAnsi"/>
          <w:u w:val="single"/>
        </w:rPr>
        <w:t xml:space="preserve">great power conflict </w:t>
      </w:r>
    </w:p>
    <w:p w14:paraId="78550BA6" w14:textId="77777777" w:rsidR="009043AA" w:rsidRPr="009A583B" w:rsidRDefault="009043AA" w:rsidP="009043AA">
      <w:proofErr w:type="spellStart"/>
      <w:r w:rsidRPr="009A583B">
        <w:rPr>
          <w:rStyle w:val="Style13ptBold"/>
        </w:rPr>
        <w:t>Drezner</w:t>
      </w:r>
      <w:proofErr w:type="spellEnd"/>
      <w:r w:rsidRPr="009A583B">
        <w:rPr>
          <w:rStyle w:val="Style13ptBold"/>
        </w:rPr>
        <w:t xml:space="preserve"> 16 </w:t>
      </w:r>
      <w:r>
        <w:t>[</w:t>
      </w:r>
      <w:r w:rsidRPr="009A583B">
        <w:t xml:space="preserve">Daniel W. </w:t>
      </w:r>
      <w:proofErr w:type="spellStart"/>
      <w:r w:rsidRPr="009A583B">
        <w:t>Drezner</w:t>
      </w:r>
      <w:proofErr w:type="spellEnd"/>
      <w:r w:rsidRPr="009A583B">
        <w:t xml:space="preserve"> 16, nonresident senior fellow at the Brookings Institution, professor of international politics at the Fletcher School of Law and Diplomacy at Tufts University, May 2016, “Five Known Unknowns about the Next Generation Global Political Economy,” </w:t>
      </w:r>
      <w:hyperlink r:id="rId14" w:history="1">
        <w:r w:rsidRPr="009A583B">
          <w:rPr>
            <w:rStyle w:val="Hyperlink"/>
          </w:rPr>
          <w:t>https://www.brookings.edu/wp-content/uploads/2016/07/IOS-Drezner-web-1.pdf</w:t>
        </w:r>
      </w:hyperlink>
      <w:r>
        <w:t>]</w:t>
      </w:r>
    </w:p>
    <w:p w14:paraId="71ACD191" w14:textId="77777777" w:rsidR="009043AA" w:rsidRDefault="009043AA" w:rsidP="009043AA">
      <w:pPr>
        <w:rPr>
          <w:rFonts w:asciiTheme="majorHAnsi" w:hAnsiTheme="majorHAnsi" w:cstheme="majorHAnsi"/>
          <w:sz w:val="16"/>
        </w:rPr>
      </w:pPr>
      <w:r w:rsidRPr="009A583B">
        <w:rPr>
          <w:rFonts w:asciiTheme="majorHAnsi" w:hAnsiTheme="majorHAnsi" w:cstheme="majorHAnsi"/>
          <w:sz w:val="16"/>
        </w:rPr>
        <w:t xml:space="preserve">Geopolitical ambitions could reduce economic interdependence even further.120 </w:t>
      </w:r>
      <w:r w:rsidRPr="009A583B">
        <w:rPr>
          <w:rStyle w:val="StyleUnderline"/>
          <w:rFonts w:asciiTheme="majorHAnsi" w:hAnsiTheme="majorHAnsi" w:cstheme="majorHAnsi"/>
        </w:rPr>
        <w:t>Russia and China have territorial</w:t>
      </w:r>
      <w:r w:rsidRPr="009A583B">
        <w:rPr>
          <w:rFonts w:asciiTheme="majorHAnsi" w:hAnsiTheme="majorHAnsi" w:cstheme="majorHAnsi"/>
          <w:sz w:val="16"/>
        </w:rPr>
        <w:t xml:space="preserve"> and quasi-territorial </w:t>
      </w:r>
      <w:r w:rsidRPr="009A583B">
        <w:rPr>
          <w:rStyle w:val="StyleUnderline"/>
          <w:rFonts w:asciiTheme="majorHAnsi" w:hAnsiTheme="majorHAnsi" w:cstheme="majorHAnsi"/>
        </w:rPr>
        <w:t>ambitions beyond their</w:t>
      </w:r>
      <w:r w:rsidRPr="009A583B">
        <w:rPr>
          <w:rFonts w:asciiTheme="majorHAnsi" w:hAnsiTheme="majorHAnsi" w:cstheme="majorHAnsi"/>
          <w:sz w:val="16"/>
        </w:rPr>
        <w:t xml:space="preserve"> recognized </w:t>
      </w:r>
      <w:r w:rsidRPr="009A583B">
        <w:rPr>
          <w:rStyle w:val="StyleUnderline"/>
          <w:rFonts w:asciiTheme="majorHAnsi" w:hAnsiTheme="majorHAnsi" w:cstheme="majorHAnsi"/>
        </w:rPr>
        <w:t>borders, and the U</w:t>
      </w:r>
      <w:r w:rsidRPr="009A583B">
        <w:rPr>
          <w:rFonts w:asciiTheme="majorHAnsi" w:hAnsiTheme="majorHAnsi" w:cstheme="majorHAnsi"/>
          <w:sz w:val="16"/>
        </w:rPr>
        <w:t xml:space="preserve">nited </w:t>
      </w:r>
      <w:r w:rsidRPr="009A583B">
        <w:rPr>
          <w:rStyle w:val="StyleUnderline"/>
          <w:rFonts w:asciiTheme="majorHAnsi" w:hAnsiTheme="majorHAnsi" w:cstheme="majorHAnsi"/>
        </w:rPr>
        <w:t>S</w:t>
      </w:r>
      <w:r w:rsidRPr="009A583B">
        <w:rPr>
          <w:rFonts w:asciiTheme="majorHAnsi" w:hAnsiTheme="majorHAnsi" w:cstheme="majorHAnsi"/>
          <w:sz w:val="16"/>
        </w:rPr>
        <w:t xml:space="preserve">tates </w:t>
      </w:r>
      <w:r w:rsidRPr="009A583B">
        <w:rPr>
          <w:rStyle w:val="StyleUnderline"/>
          <w:rFonts w:asciiTheme="majorHAnsi" w:hAnsiTheme="majorHAnsi" w:cstheme="majorHAnsi"/>
        </w:rPr>
        <w:t>has attempted to counter</w:t>
      </w:r>
      <w:r w:rsidRPr="009A583B">
        <w:rPr>
          <w:rFonts w:asciiTheme="majorHAnsi" w:hAnsiTheme="majorHAnsi" w:cstheme="majorHAnsi"/>
          <w:sz w:val="16"/>
        </w:rPr>
        <w:t xml:space="preserve"> what it sees as </w:t>
      </w:r>
      <w:r w:rsidRPr="009A583B">
        <w:rPr>
          <w:rStyle w:val="StyleUnderline"/>
          <w:rFonts w:asciiTheme="majorHAnsi" w:hAnsiTheme="majorHAnsi" w:cstheme="majorHAnsi"/>
        </w:rPr>
        <w:t>revisionist b</w:t>
      </w:r>
      <w:r w:rsidRPr="001C34F2">
        <w:rPr>
          <w:rStyle w:val="StyleUnderline"/>
          <w:rFonts w:asciiTheme="majorHAnsi" w:hAnsiTheme="majorHAnsi" w:cstheme="majorHAnsi"/>
        </w:rPr>
        <w:t>ehavior by both</w:t>
      </w:r>
      <w:r w:rsidRPr="001C34F2">
        <w:rPr>
          <w:rFonts w:asciiTheme="majorHAnsi" w:hAnsiTheme="majorHAnsi" w:cstheme="majorHAnsi"/>
          <w:sz w:val="16"/>
        </w:rPr>
        <w:t xml:space="preserve"> countries</w:t>
      </w:r>
      <w:r w:rsidRPr="009A583B">
        <w:rPr>
          <w:rFonts w:asciiTheme="majorHAnsi" w:hAnsiTheme="majorHAnsi" w:cstheme="majorHAnsi"/>
          <w:sz w:val="16"/>
          <w:highlight w:val="green"/>
        </w:rPr>
        <w:t xml:space="preserve">. </w:t>
      </w:r>
      <w:r w:rsidRPr="009A583B">
        <w:rPr>
          <w:rStyle w:val="Emphasis"/>
          <w:rFonts w:asciiTheme="majorHAnsi" w:hAnsiTheme="majorHAnsi" w:cstheme="majorHAnsi"/>
          <w:highlight w:val="green"/>
        </w:rPr>
        <w:t xml:space="preserve">In </w:t>
      </w:r>
      <w:r w:rsidRPr="009A583B">
        <w:rPr>
          <w:rStyle w:val="Emphasis"/>
          <w:rFonts w:asciiTheme="majorHAnsi" w:hAnsiTheme="majorHAnsi" w:cstheme="majorHAnsi"/>
        </w:rPr>
        <w:t xml:space="preserve">a </w:t>
      </w:r>
      <w:r w:rsidRPr="009A583B">
        <w:rPr>
          <w:rStyle w:val="Emphasis"/>
          <w:rFonts w:asciiTheme="majorHAnsi" w:hAnsiTheme="majorHAnsi" w:cstheme="majorHAnsi"/>
          <w:highlight w:val="green"/>
        </w:rPr>
        <w:t xml:space="preserve">low-growth </w:t>
      </w:r>
      <w:r w:rsidRPr="009A583B">
        <w:rPr>
          <w:rStyle w:val="Emphasis"/>
          <w:rFonts w:asciiTheme="majorHAnsi" w:hAnsiTheme="majorHAnsi" w:cstheme="majorHAnsi"/>
        </w:rPr>
        <w:t>world</w:t>
      </w:r>
      <w:r w:rsidRPr="001C34F2">
        <w:rPr>
          <w:rFonts w:asciiTheme="majorHAnsi" w:hAnsiTheme="majorHAnsi" w:cstheme="majorHAnsi"/>
          <w:sz w:val="16"/>
        </w:rPr>
        <w:t xml:space="preserve">, it is possible that </w:t>
      </w:r>
      <w:r w:rsidRPr="009A583B">
        <w:rPr>
          <w:rStyle w:val="StyleUnderline"/>
          <w:rFonts w:asciiTheme="majorHAnsi" w:hAnsiTheme="majorHAnsi" w:cstheme="majorHAnsi"/>
          <w:highlight w:val="green"/>
        </w:rPr>
        <w:t>leaders</w:t>
      </w:r>
      <w:r w:rsidRPr="001C34F2">
        <w:rPr>
          <w:rFonts w:asciiTheme="majorHAnsi" w:hAnsiTheme="majorHAnsi" w:cstheme="majorHAnsi"/>
          <w:sz w:val="16"/>
        </w:rPr>
        <w:t xml:space="preserve"> of either country </w:t>
      </w:r>
      <w:r w:rsidRPr="001C34F2">
        <w:rPr>
          <w:rStyle w:val="StyleUnderline"/>
          <w:rFonts w:asciiTheme="majorHAnsi" w:hAnsiTheme="majorHAnsi" w:cstheme="majorHAnsi"/>
        </w:rPr>
        <w:t xml:space="preserve">would choose to </w:t>
      </w:r>
      <w:r w:rsidRPr="009A583B">
        <w:rPr>
          <w:rStyle w:val="Emphasis"/>
          <w:rFonts w:asciiTheme="majorHAnsi" w:hAnsiTheme="majorHAnsi" w:cstheme="majorHAnsi"/>
          <w:highlight w:val="green"/>
        </w:rPr>
        <w:t>prioritize</w:t>
      </w:r>
      <w:r w:rsidRPr="001C34F2">
        <w:rPr>
          <w:rStyle w:val="Emphasis"/>
          <w:rFonts w:asciiTheme="majorHAnsi" w:hAnsiTheme="majorHAnsi" w:cstheme="majorHAnsi"/>
        </w:rPr>
        <w:t xml:space="preserve"> their </w:t>
      </w:r>
      <w:r w:rsidRPr="009A583B">
        <w:rPr>
          <w:rStyle w:val="Emphasis"/>
          <w:rFonts w:asciiTheme="majorHAnsi" w:hAnsiTheme="majorHAnsi" w:cstheme="majorHAnsi"/>
          <w:highlight w:val="green"/>
        </w:rPr>
        <w:t>nationalist ambitions over</w:t>
      </w:r>
      <w:r w:rsidRPr="001C34F2">
        <w:rPr>
          <w:rStyle w:val="Emphasis"/>
          <w:rFonts w:asciiTheme="majorHAnsi" w:hAnsiTheme="majorHAnsi" w:cstheme="majorHAnsi"/>
        </w:rPr>
        <w:t xml:space="preserve"> economic </w:t>
      </w:r>
      <w:r w:rsidRPr="009A583B">
        <w:rPr>
          <w:rStyle w:val="Emphasis"/>
          <w:rFonts w:asciiTheme="majorHAnsi" w:hAnsiTheme="majorHAnsi" w:cstheme="majorHAnsi"/>
          <w:highlight w:val="green"/>
        </w:rPr>
        <w:t>growth</w:t>
      </w:r>
      <w:r w:rsidRPr="001C34F2">
        <w:rPr>
          <w:rFonts w:asciiTheme="majorHAnsi" w:hAnsiTheme="majorHAnsi" w:cstheme="majorHAnsi"/>
          <w:sz w:val="16"/>
        </w:rPr>
        <w:t xml:space="preserve">. More generally, </w:t>
      </w:r>
      <w:r w:rsidRPr="001C34F2">
        <w:rPr>
          <w:rStyle w:val="StyleUnderline"/>
          <w:rFonts w:asciiTheme="majorHAnsi" w:hAnsiTheme="majorHAnsi" w:cstheme="majorHAnsi"/>
        </w:rPr>
        <w:t xml:space="preserve">it could be that </w:t>
      </w:r>
      <w:r w:rsidRPr="009A583B">
        <w:rPr>
          <w:rStyle w:val="StyleUnderline"/>
          <w:rFonts w:asciiTheme="majorHAnsi" w:hAnsiTheme="majorHAnsi" w:cstheme="majorHAnsi"/>
        </w:rPr>
        <w:t>the</w:t>
      </w:r>
      <w:r w:rsidRPr="001C34F2">
        <w:rPr>
          <w:rStyle w:val="StyleUnderline"/>
          <w:rFonts w:asciiTheme="majorHAnsi" w:hAnsiTheme="majorHAnsi" w:cstheme="majorHAnsi"/>
        </w:rPr>
        <w:t xml:space="preserve"> </w:t>
      </w:r>
      <w:r w:rsidRPr="009A583B">
        <w:rPr>
          <w:rStyle w:val="Emphasis"/>
          <w:rFonts w:asciiTheme="majorHAnsi" w:hAnsiTheme="majorHAnsi" w:cstheme="majorHAnsi"/>
          <w:highlight w:val="green"/>
        </w:rPr>
        <w:t xml:space="preserve">expectation of </w:t>
      </w:r>
      <w:r w:rsidRPr="009A583B">
        <w:rPr>
          <w:rStyle w:val="Emphasis"/>
          <w:rFonts w:asciiTheme="majorHAnsi" w:hAnsiTheme="majorHAnsi" w:cstheme="majorHAnsi"/>
        </w:rPr>
        <w:t xml:space="preserve">future </w:t>
      </w:r>
      <w:r w:rsidRPr="009A583B">
        <w:rPr>
          <w:rStyle w:val="Emphasis"/>
          <w:rFonts w:asciiTheme="majorHAnsi" w:hAnsiTheme="majorHAnsi" w:cstheme="majorHAnsi"/>
          <w:highlight w:val="green"/>
        </w:rPr>
        <w:t>gains from interdependence</w:t>
      </w:r>
      <w:r w:rsidRPr="001C34F2">
        <w:rPr>
          <w:rFonts w:asciiTheme="majorHAnsi" w:hAnsiTheme="majorHAnsi" w:cstheme="majorHAnsi"/>
          <w:sz w:val="16"/>
        </w:rPr>
        <w:t>—</w:t>
      </w:r>
      <w:r w:rsidRPr="001C34F2">
        <w:rPr>
          <w:rStyle w:val="StyleUnderline"/>
          <w:rFonts w:asciiTheme="majorHAnsi" w:hAnsiTheme="majorHAnsi" w:cstheme="majorHAnsi"/>
        </w:rPr>
        <w:t>rather than existing levels of interdependence—</w:t>
      </w:r>
      <w:r w:rsidRPr="009A583B">
        <w:rPr>
          <w:rStyle w:val="StyleUnderline"/>
          <w:rFonts w:asciiTheme="majorHAnsi" w:hAnsiTheme="majorHAnsi" w:cstheme="majorHAnsi"/>
          <w:highlight w:val="green"/>
        </w:rPr>
        <w:t>constrains great power</w:t>
      </w:r>
      <w:r w:rsidRPr="001C34F2">
        <w:rPr>
          <w:rStyle w:val="StyleUnderline"/>
          <w:rFonts w:asciiTheme="majorHAnsi" w:hAnsiTheme="majorHAnsi" w:cstheme="majorHAnsi"/>
        </w:rPr>
        <w:t xml:space="preserve"> bellicosity</w:t>
      </w:r>
      <w:r w:rsidRPr="001C34F2">
        <w:rPr>
          <w:rFonts w:asciiTheme="majorHAnsi" w:hAnsiTheme="majorHAnsi" w:cstheme="majorHAnsi"/>
          <w:sz w:val="16"/>
        </w:rPr>
        <w:t xml:space="preserve">.121 </w:t>
      </w:r>
      <w:r w:rsidRPr="009A583B">
        <w:rPr>
          <w:rStyle w:val="StyleUnderline"/>
          <w:rFonts w:asciiTheme="majorHAnsi" w:hAnsiTheme="majorHAnsi" w:cstheme="majorHAnsi"/>
          <w:highlight w:val="green"/>
        </w:rPr>
        <w:t>If</w:t>
      </w:r>
      <w:r w:rsidRPr="001C34F2">
        <w:rPr>
          <w:rStyle w:val="StyleUnderline"/>
          <w:rFonts w:asciiTheme="majorHAnsi" w:hAnsiTheme="majorHAnsi" w:cstheme="majorHAnsi"/>
        </w:rPr>
        <w:t xml:space="preserve"> great </w:t>
      </w:r>
      <w:r w:rsidRPr="009A583B">
        <w:rPr>
          <w:rStyle w:val="StyleUnderline"/>
          <w:rFonts w:asciiTheme="majorHAnsi" w:hAnsiTheme="majorHAnsi" w:cstheme="majorHAnsi"/>
        </w:rPr>
        <w:t>powers expect</w:t>
      </w:r>
      <w:r w:rsidRPr="001C34F2">
        <w:rPr>
          <w:rFonts w:asciiTheme="majorHAnsi" w:hAnsiTheme="majorHAnsi" w:cstheme="majorHAnsi"/>
          <w:sz w:val="16"/>
        </w:rPr>
        <w:t xml:space="preserve"> that the </w:t>
      </w:r>
      <w:r w:rsidRPr="009A583B">
        <w:rPr>
          <w:rStyle w:val="StyleUnderline"/>
          <w:rFonts w:asciiTheme="majorHAnsi" w:hAnsiTheme="majorHAnsi" w:cstheme="majorHAnsi"/>
        </w:rPr>
        <w:t xml:space="preserve">future </w:t>
      </w:r>
      <w:r w:rsidRPr="009A583B">
        <w:rPr>
          <w:rStyle w:val="StyleUnderline"/>
          <w:rFonts w:asciiTheme="majorHAnsi" w:hAnsiTheme="majorHAnsi" w:cstheme="majorHAnsi"/>
          <w:highlight w:val="green"/>
        </w:rPr>
        <w:t>benefits of</w:t>
      </w:r>
      <w:r w:rsidRPr="001C34F2">
        <w:rPr>
          <w:rFonts w:asciiTheme="majorHAnsi" w:hAnsiTheme="majorHAnsi" w:cstheme="majorHAnsi"/>
          <w:sz w:val="16"/>
        </w:rPr>
        <w:t xml:space="preserve"> international </w:t>
      </w:r>
      <w:r w:rsidRPr="009A583B">
        <w:rPr>
          <w:rStyle w:val="StyleUnderline"/>
          <w:rFonts w:asciiTheme="majorHAnsi" w:hAnsiTheme="majorHAnsi" w:cstheme="majorHAnsi"/>
          <w:highlight w:val="green"/>
        </w:rPr>
        <w:t>trade</w:t>
      </w:r>
      <w:r w:rsidRPr="001C34F2">
        <w:rPr>
          <w:rStyle w:val="StyleUnderline"/>
          <w:rFonts w:asciiTheme="majorHAnsi" w:hAnsiTheme="majorHAnsi" w:cstheme="majorHAnsi"/>
        </w:rPr>
        <w:t xml:space="preserve"> and investment will </w:t>
      </w:r>
      <w:r w:rsidRPr="009A583B">
        <w:rPr>
          <w:rStyle w:val="StyleUnderline"/>
          <w:rFonts w:asciiTheme="majorHAnsi" w:hAnsiTheme="majorHAnsi" w:cstheme="majorHAnsi"/>
          <w:highlight w:val="green"/>
        </w:rPr>
        <w:t>wane</w:t>
      </w:r>
      <w:r w:rsidRPr="001C34F2">
        <w:rPr>
          <w:rFonts w:asciiTheme="majorHAnsi" w:hAnsiTheme="majorHAnsi" w:cstheme="majorHAnsi"/>
          <w:sz w:val="16"/>
        </w:rPr>
        <w:t xml:space="preserve">, then </w:t>
      </w:r>
      <w:r w:rsidRPr="009A583B">
        <w:rPr>
          <w:rStyle w:val="StyleUnderline"/>
          <w:rFonts w:asciiTheme="majorHAnsi" w:hAnsiTheme="majorHAnsi" w:cstheme="majorHAnsi"/>
        </w:rPr>
        <w:t>commercial</w:t>
      </w:r>
      <w:r w:rsidRPr="001C34F2">
        <w:rPr>
          <w:rStyle w:val="StyleUnderline"/>
          <w:rFonts w:asciiTheme="majorHAnsi" w:hAnsiTheme="majorHAnsi" w:cstheme="majorHAnsi"/>
        </w:rPr>
        <w:t xml:space="preserve"> </w:t>
      </w:r>
      <w:r w:rsidRPr="009A583B">
        <w:rPr>
          <w:rStyle w:val="StyleUnderline"/>
          <w:rFonts w:asciiTheme="majorHAnsi" w:hAnsiTheme="majorHAnsi" w:cstheme="majorHAnsi"/>
          <w:highlight w:val="green"/>
        </w:rPr>
        <w:t>constraints on revisionist behavior</w:t>
      </w:r>
      <w:r w:rsidRPr="001C34F2">
        <w:rPr>
          <w:rStyle w:val="StyleUnderline"/>
          <w:rFonts w:asciiTheme="majorHAnsi" w:hAnsiTheme="majorHAnsi" w:cstheme="majorHAnsi"/>
        </w:rPr>
        <w:t xml:space="preserve"> will </w:t>
      </w:r>
      <w:r w:rsidRPr="009A583B">
        <w:rPr>
          <w:rStyle w:val="StyleUnderline"/>
          <w:rFonts w:asciiTheme="majorHAnsi" w:hAnsiTheme="majorHAnsi" w:cstheme="majorHAnsi"/>
          <w:highlight w:val="green"/>
        </w:rPr>
        <w:t>lessen</w:t>
      </w:r>
      <w:r w:rsidRPr="001C34F2">
        <w:rPr>
          <w:rFonts w:asciiTheme="majorHAnsi" w:hAnsiTheme="majorHAnsi" w:cstheme="majorHAnsi"/>
          <w:sz w:val="16"/>
        </w:rPr>
        <w:t xml:space="preserve">. All else equal, </w:t>
      </w:r>
      <w:r w:rsidRPr="009A583B">
        <w:rPr>
          <w:rStyle w:val="StyleUnderline"/>
          <w:rFonts w:asciiTheme="majorHAnsi" w:hAnsiTheme="majorHAnsi" w:cstheme="majorHAnsi"/>
        </w:rPr>
        <w:t xml:space="preserve">this </w:t>
      </w:r>
      <w:r w:rsidRPr="009A583B">
        <w:rPr>
          <w:rStyle w:val="Emphasis"/>
          <w:rFonts w:asciiTheme="majorHAnsi" w:hAnsiTheme="majorHAnsi" w:cstheme="majorHAnsi"/>
        </w:rPr>
        <w:t>increases the likelihood of great power conflict</w:t>
      </w:r>
      <w:r w:rsidRPr="009A583B">
        <w:rPr>
          <w:rFonts w:asciiTheme="majorHAnsi" w:hAnsiTheme="majorHAnsi" w:cstheme="majorHAnsi"/>
          <w:sz w:val="16"/>
        </w:rPr>
        <w:t xml:space="preserve"> going forward.</w:t>
      </w:r>
    </w:p>
    <w:p w14:paraId="4A838DA2" w14:textId="77777777" w:rsidR="009043AA" w:rsidRDefault="009043AA" w:rsidP="009043AA">
      <w:pPr>
        <w:rPr>
          <w:rFonts w:asciiTheme="majorHAnsi" w:hAnsiTheme="majorHAnsi" w:cstheme="majorHAnsi"/>
          <w:sz w:val="14"/>
        </w:rPr>
      </w:pPr>
    </w:p>
    <w:p w14:paraId="587A19BB" w14:textId="31BF9ADC" w:rsidR="009043AA" w:rsidRPr="009A583B" w:rsidRDefault="00A53AEA" w:rsidP="009043AA">
      <w:pPr>
        <w:pStyle w:val="Heading4"/>
        <w:rPr>
          <w:rFonts w:asciiTheme="majorHAnsi" w:hAnsiTheme="majorHAnsi" w:cstheme="majorHAnsi"/>
        </w:rPr>
      </w:pPr>
      <w:r>
        <w:rPr>
          <w:rFonts w:asciiTheme="majorHAnsi" w:hAnsiTheme="majorHAnsi" w:cstheme="majorHAnsi"/>
        </w:rPr>
        <w:t xml:space="preserve">6] </w:t>
      </w:r>
      <w:r w:rsidR="009043AA" w:rsidRPr="0029228A">
        <w:rPr>
          <w:rFonts w:asciiTheme="majorHAnsi" w:hAnsiTheme="majorHAnsi" w:cstheme="majorHAnsi"/>
        </w:rPr>
        <w:t xml:space="preserve">Transition </w:t>
      </w:r>
      <w:r w:rsidR="009043AA">
        <w:rPr>
          <w:rFonts w:asciiTheme="majorHAnsi" w:hAnsiTheme="majorHAnsi" w:cstheme="majorHAnsi"/>
          <w:u w:val="single"/>
        </w:rPr>
        <w:t xml:space="preserve">is worse </w:t>
      </w:r>
      <w:r w:rsidR="009043AA" w:rsidRPr="0029228A">
        <w:rPr>
          <w:rFonts w:asciiTheme="majorHAnsi" w:hAnsiTheme="majorHAnsi" w:cstheme="majorHAnsi"/>
        </w:rPr>
        <w:t>for emissions</w:t>
      </w:r>
      <w:r>
        <w:rPr>
          <w:rFonts w:asciiTheme="majorHAnsi" w:hAnsiTheme="majorHAnsi" w:cstheme="majorHAnsi"/>
        </w:rPr>
        <w:t xml:space="preserve"> </w:t>
      </w:r>
      <w:r w:rsidR="009043AA">
        <w:rPr>
          <w:rFonts w:asciiTheme="majorHAnsi" w:hAnsiTheme="majorHAnsi" w:cstheme="majorHAnsi"/>
        </w:rPr>
        <w:t>–</w:t>
      </w:r>
      <w:r w:rsidR="009043AA" w:rsidRPr="009A583B">
        <w:rPr>
          <w:rFonts w:asciiTheme="majorHAnsi" w:hAnsiTheme="majorHAnsi" w:cstheme="majorHAnsi"/>
        </w:rPr>
        <w:t xml:space="preserve"> </w:t>
      </w:r>
      <w:r w:rsidR="009043AA">
        <w:rPr>
          <w:rFonts w:asciiTheme="majorHAnsi" w:hAnsiTheme="majorHAnsi" w:cstheme="majorHAnsi"/>
        </w:rPr>
        <w:t xml:space="preserve">Socialist leaders value </w:t>
      </w:r>
      <w:r w:rsidR="009043AA" w:rsidRPr="009A583B">
        <w:rPr>
          <w:rFonts w:asciiTheme="majorHAnsi" w:hAnsiTheme="majorHAnsi" w:cstheme="majorHAnsi"/>
          <w:u w:val="single"/>
        </w:rPr>
        <w:t>victories over the environment</w:t>
      </w:r>
    </w:p>
    <w:p w14:paraId="5F3A0900" w14:textId="77777777" w:rsidR="009043AA" w:rsidRPr="009A583B" w:rsidRDefault="009043AA" w:rsidP="009043AA">
      <w:pPr>
        <w:rPr>
          <w:rFonts w:asciiTheme="majorHAnsi" w:hAnsiTheme="majorHAnsi" w:cstheme="majorHAnsi"/>
        </w:rPr>
      </w:pPr>
      <w:r w:rsidRPr="001C34F2">
        <w:rPr>
          <w:rStyle w:val="Style13ptBold"/>
          <w:rFonts w:asciiTheme="majorHAnsi" w:hAnsiTheme="majorHAnsi" w:cstheme="majorHAnsi"/>
        </w:rPr>
        <w:t>Smith '19</w:t>
      </w:r>
      <w:r w:rsidRPr="001C34F2">
        <w:rPr>
          <w:rFonts w:asciiTheme="majorHAnsi" w:hAnsiTheme="majorHAnsi" w:cstheme="majorHAnsi"/>
        </w:rPr>
        <w:t xml:space="preserve"> [Noah; 4/5/19; Bloomberg Opinion columnist, former assistant professor of finance at Stony Brook University; "Dumping Capitalism Won’t Save the Planet," https://www.bloomberg.com/opinion/articles/2019-04-05/capitalism-is-more-likely-to-limit-climate-change-than-socialism]</w:t>
      </w:r>
      <w:r>
        <w:rPr>
          <w:rFonts w:asciiTheme="majorHAnsi" w:hAnsiTheme="majorHAnsi" w:cstheme="majorHAnsi"/>
        </w:rPr>
        <w:t xml:space="preserve"> Recut Jet</w:t>
      </w:r>
    </w:p>
    <w:p w14:paraId="50783EAF" w14:textId="02A8BB93" w:rsidR="009043AA" w:rsidRDefault="009043AA" w:rsidP="009043AA">
      <w:pPr>
        <w:rPr>
          <w:rStyle w:val="StyleUnderline"/>
          <w:rFonts w:asciiTheme="majorHAnsi" w:hAnsiTheme="majorHAnsi" w:cstheme="majorHAnsi"/>
        </w:rPr>
      </w:pPr>
      <w:r w:rsidRPr="001C34F2">
        <w:rPr>
          <w:rStyle w:val="StyleUnderline"/>
          <w:rFonts w:asciiTheme="majorHAnsi" w:hAnsiTheme="majorHAnsi" w:cstheme="majorHAnsi"/>
        </w:rPr>
        <w:t xml:space="preserve">It has become </w:t>
      </w:r>
      <w:r w:rsidRPr="001C34F2">
        <w:rPr>
          <w:rStyle w:val="Emphasis"/>
          <w:rFonts w:asciiTheme="majorHAnsi" w:hAnsiTheme="majorHAnsi" w:cstheme="majorHAnsi"/>
        </w:rPr>
        <w:t>fashionable</w:t>
      </w:r>
      <w:r w:rsidRPr="001C34F2">
        <w:rPr>
          <w:rFonts w:asciiTheme="majorHAnsi" w:hAnsiTheme="majorHAnsi" w:cstheme="majorHAnsi"/>
          <w:sz w:val="16"/>
        </w:rPr>
        <w:t xml:space="preserve"> on social media and </w:t>
      </w:r>
      <w:r w:rsidRPr="001C34F2">
        <w:rPr>
          <w:rStyle w:val="StyleUnderline"/>
          <w:rFonts w:asciiTheme="majorHAnsi" w:hAnsiTheme="majorHAnsi" w:cstheme="majorHAnsi"/>
        </w:rPr>
        <w:t xml:space="preserve">in certain publications to argue that </w:t>
      </w:r>
      <w:r w:rsidRPr="001C34F2">
        <w:rPr>
          <w:rStyle w:val="Emphasis"/>
          <w:rFonts w:asciiTheme="majorHAnsi" w:hAnsiTheme="majorHAnsi" w:cstheme="majorHAnsi"/>
        </w:rPr>
        <w:t>capitalism is killing the planet</w:t>
      </w:r>
      <w:r w:rsidRPr="001C34F2">
        <w:rPr>
          <w:rFonts w:asciiTheme="majorHAnsi" w:hAnsiTheme="majorHAnsi" w:cstheme="majorHAnsi"/>
          <w:sz w:val="16"/>
        </w:rPr>
        <w:t xml:space="preserve">. Even renowned investor Jeremy Grantham, hardly a radical, made that assertion last year. </w:t>
      </w:r>
      <w:r w:rsidRPr="001C34F2">
        <w:rPr>
          <w:rStyle w:val="StyleUnderline"/>
          <w:rFonts w:asciiTheme="majorHAnsi" w:hAnsiTheme="majorHAnsi" w:cstheme="majorHAnsi"/>
        </w:rPr>
        <w:t xml:space="preserve">The </w:t>
      </w:r>
      <w:r w:rsidRPr="001C34F2">
        <w:rPr>
          <w:rStyle w:val="Emphasis"/>
          <w:rFonts w:asciiTheme="majorHAnsi" w:hAnsiTheme="majorHAnsi" w:cstheme="majorHAnsi"/>
        </w:rPr>
        <w:t>basic idea</w:t>
      </w:r>
      <w:r w:rsidRPr="001C34F2">
        <w:rPr>
          <w:rStyle w:val="StyleUnderline"/>
          <w:rFonts w:asciiTheme="majorHAnsi" w:hAnsiTheme="majorHAnsi" w:cstheme="majorHAnsi"/>
        </w:rPr>
        <w:t xml:space="preserve"> is that the </w:t>
      </w:r>
      <w:r w:rsidRPr="001C34F2">
        <w:rPr>
          <w:rStyle w:val="Emphasis"/>
          <w:rFonts w:asciiTheme="majorHAnsi" w:hAnsiTheme="majorHAnsi" w:cstheme="majorHAnsi"/>
        </w:rPr>
        <w:t>profit motive</w:t>
      </w:r>
      <w:r w:rsidRPr="001C34F2">
        <w:rPr>
          <w:rStyle w:val="StyleUnderline"/>
          <w:rFonts w:asciiTheme="majorHAnsi" w:hAnsiTheme="majorHAnsi" w:cstheme="majorHAnsi"/>
        </w:rPr>
        <w:t xml:space="preserve"> drives the </w:t>
      </w:r>
      <w:r w:rsidRPr="001C34F2">
        <w:rPr>
          <w:rStyle w:val="Emphasis"/>
          <w:rFonts w:asciiTheme="majorHAnsi" w:hAnsiTheme="majorHAnsi" w:cstheme="majorHAnsi"/>
        </w:rPr>
        <w:t>private sector</w:t>
      </w:r>
      <w:r w:rsidRPr="001C34F2">
        <w:rPr>
          <w:rStyle w:val="StyleUnderline"/>
          <w:rFonts w:asciiTheme="majorHAnsi" w:hAnsiTheme="majorHAnsi" w:cstheme="majorHAnsi"/>
        </w:rPr>
        <w:t xml:space="preserve"> to </w:t>
      </w:r>
      <w:r w:rsidRPr="001C34F2">
        <w:rPr>
          <w:rStyle w:val="Emphasis"/>
          <w:rFonts w:asciiTheme="majorHAnsi" w:hAnsiTheme="majorHAnsi" w:cstheme="majorHAnsi"/>
        </w:rPr>
        <w:t>spew carbon</w:t>
      </w:r>
      <w:r w:rsidRPr="001C34F2">
        <w:rPr>
          <w:rFonts w:asciiTheme="majorHAnsi" w:hAnsiTheme="majorHAnsi" w:cstheme="majorHAnsi"/>
          <w:sz w:val="16"/>
        </w:rPr>
        <w:t xml:space="preserve"> into the air with reckless abandon. Though many economists and some climate activists believe that the problem is best addressed by modifying market incentives with a carbon tax, </w:t>
      </w:r>
      <w:r w:rsidRPr="001C34F2">
        <w:rPr>
          <w:rStyle w:val="StyleUnderline"/>
          <w:rFonts w:asciiTheme="majorHAnsi" w:hAnsiTheme="majorHAnsi" w:cstheme="majorHAnsi"/>
        </w:rPr>
        <w:t xml:space="preserve">many activists believe that the problem can’t be addressed </w:t>
      </w:r>
      <w:r w:rsidRPr="001C34F2">
        <w:rPr>
          <w:rStyle w:val="Emphasis"/>
          <w:rFonts w:asciiTheme="majorHAnsi" w:hAnsiTheme="majorHAnsi" w:cstheme="majorHAnsi"/>
        </w:rPr>
        <w:t>without rebuilding</w:t>
      </w:r>
      <w:r w:rsidRPr="001C34F2">
        <w:rPr>
          <w:rStyle w:val="StyleUnderline"/>
          <w:rFonts w:asciiTheme="majorHAnsi" w:hAnsiTheme="majorHAnsi" w:cstheme="majorHAnsi"/>
        </w:rPr>
        <w:t xml:space="preserve"> the </w:t>
      </w:r>
      <w:r w:rsidRPr="001C34F2">
        <w:rPr>
          <w:rStyle w:val="Emphasis"/>
          <w:rFonts w:asciiTheme="majorHAnsi" w:hAnsiTheme="majorHAnsi" w:cstheme="majorHAnsi"/>
        </w:rPr>
        <w:t>economy</w:t>
      </w:r>
      <w:r w:rsidRPr="001C34F2">
        <w:rPr>
          <w:rFonts w:asciiTheme="majorHAnsi" w:hAnsiTheme="majorHAnsi" w:cstheme="majorHAnsi"/>
          <w:sz w:val="16"/>
        </w:rPr>
        <w:t xml:space="preserve"> along centrally planned lines. </w:t>
      </w:r>
      <w:r w:rsidRPr="001C34F2">
        <w:rPr>
          <w:rStyle w:val="StyleUnderline"/>
          <w:rFonts w:asciiTheme="majorHAnsi" w:hAnsiTheme="majorHAnsi" w:cstheme="majorHAnsi"/>
        </w:rPr>
        <w:t>The climate threat is certainly dire</w:t>
      </w:r>
      <w:r w:rsidRPr="001C34F2">
        <w:rPr>
          <w:rFonts w:asciiTheme="majorHAnsi" w:hAnsiTheme="majorHAnsi" w:cstheme="majorHAnsi"/>
          <w:sz w:val="16"/>
        </w:rPr>
        <w:t xml:space="preserve">, and carbon taxes are unlikely to be enough to solve the problem. </w:t>
      </w:r>
      <w:r w:rsidRPr="001C34F2">
        <w:rPr>
          <w:rStyle w:val="StyleUnderline"/>
          <w:rFonts w:asciiTheme="majorHAnsi" w:hAnsiTheme="majorHAnsi" w:cstheme="majorHAnsi"/>
        </w:rPr>
        <w:t>But eco-socialism is</w:t>
      </w:r>
      <w:r w:rsidRPr="001C34F2">
        <w:rPr>
          <w:rFonts w:asciiTheme="majorHAnsi" w:hAnsiTheme="majorHAnsi" w:cstheme="majorHAnsi"/>
          <w:sz w:val="16"/>
        </w:rPr>
        <w:t xml:space="preserve"> probably </w:t>
      </w:r>
      <w:r w:rsidRPr="001C34F2">
        <w:rPr>
          <w:rStyle w:val="Emphasis"/>
          <w:rFonts w:asciiTheme="majorHAnsi" w:hAnsiTheme="majorHAnsi" w:cstheme="majorHAnsi"/>
        </w:rPr>
        <w:t>not</w:t>
      </w:r>
      <w:r w:rsidRPr="001C34F2">
        <w:rPr>
          <w:rStyle w:val="StyleUnderline"/>
          <w:rFonts w:asciiTheme="majorHAnsi" w:hAnsiTheme="majorHAnsi" w:cstheme="majorHAnsi"/>
        </w:rPr>
        <w:t xml:space="preserve"> going to be an </w:t>
      </w:r>
      <w:r w:rsidRPr="001C34F2">
        <w:rPr>
          <w:rStyle w:val="Emphasis"/>
          <w:rFonts w:asciiTheme="majorHAnsi" w:hAnsiTheme="majorHAnsi" w:cstheme="majorHAnsi"/>
        </w:rPr>
        <w:t>effective method</w:t>
      </w:r>
      <w:r w:rsidRPr="001C34F2">
        <w:rPr>
          <w:rStyle w:val="StyleUnderline"/>
          <w:rFonts w:asciiTheme="majorHAnsi" w:hAnsiTheme="majorHAnsi" w:cstheme="majorHAnsi"/>
        </w:rPr>
        <w:t xml:space="preserve"> of addressing that threat. </w:t>
      </w:r>
      <w:r w:rsidRPr="002E4AB9">
        <w:rPr>
          <w:rStyle w:val="Emphasis"/>
          <w:rFonts w:asciiTheme="majorHAnsi" w:hAnsiTheme="majorHAnsi" w:cstheme="majorHAnsi"/>
          <w:highlight w:val="green"/>
        </w:rPr>
        <w:t>Dismantling</w:t>
      </w:r>
      <w:r w:rsidRPr="002E4AB9">
        <w:rPr>
          <w:rStyle w:val="StyleUnderline"/>
          <w:rFonts w:asciiTheme="majorHAnsi" w:hAnsiTheme="majorHAnsi" w:cstheme="majorHAnsi"/>
          <w:highlight w:val="green"/>
        </w:rPr>
        <w:t xml:space="preserve"> an </w:t>
      </w:r>
      <w:r w:rsidRPr="002E4AB9">
        <w:rPr>
          <w:rStyle w:val="Emphasis"/>
          <w:rFonts w:asciiTheme="majorHAnsi" w:hAnsiTheme="majorHAnsi" w:cstheme="majorHAnsi"/>
          <w:highlight w:val="green"/>
        </w:rPr>
        <w:t>entire economic system</w:t>
      </w:r>
      <w:r w:rsidRPr="001C34F2">
        <w:rPr>
          <w:rStyle w:val="StyleUnderline"/>
          <w:rFonts w:asciiTheme="majorHAnsi" w:hAnsiTheme="majorHAnsi" w:cstheme="majorHAnsi"/>
        </w:rPr>
        <w:t xml:space="preserve"> is </w:t>
      </w:r>
      <w:r w:rsidRPr="001C34F2">
        <w:rPr>
          <w:rStyle w:val="Emphasis"/>
          <w:rFonts w:asciiTheme="majorHAnsi" w:hAnsiTheme="majorHAnsi" w:cstheme="majorHAnsi"/>
        </w:rPr>
        <w:t>never easy</w:t>
      </w:r>
      <w:r w:rsidRPr="001C34F2">
        <w:rPr>
          <w:rStyle w:val="StyleUnderline"/>
          <w:rFonts w:asciiTheme="majorHAnsi" w:hAnsiTheme="majorHAnsi" w:cstheme="majorHAnsi"/>
        </w:rPr>
        <w:t xml:space="preserve">, and probably </w:t>
      </w:r>
      <w:r w:rsidRPr="002E4AB9">
        <w:rPr>
          <w:rStyle w:val="StyleUnderline"/>
          <w:rFonts w:asciiTheme="majorHAnsi" w:hAnsiTheme="majorHAnsi" w:cstheme="majorHAnsi"/>
          <w:highlight w:val="green"/>
        </w:rPr>
        <w:t xml:space="preserve">would </w:t>
      </w:r>
      <w:r w:rsidRPr="002E4AB9">
        <w:rPr>
          <w:rStyle w:val="Emphasis"/>
          <w:rFonts w:asciiTheme="majorHAnsi" w:hAnsiTheme="majorHAnsi" w:cstheme="majorHAnsi"/>
          <w:highlight w:val="green"/>
        </w:rPr>
        <w:t>touch off armed conflict</w:t>
      </w:r>
      <w:r w:rsidRPr="001C34F2">
        <w:rPr>
          <w:rStyle w:val="StyleUnderline"/>
          <w:rFonts w:asciiTheme="majorHAnsi" w:hAnsiTheme="majorHAnsi" w:cstheme="majorHAnsi"/>
        </w:rPr>
        <w:t xml:space="preserve"> and </w:t>
      </w:r>
      <w:r w:rsidRPr="001C34F2">
        <w:rPr>
          <w:rStyle w:val="Emphasis"/>
          <w:rFonts w:asciiTheme="majorHAnsi" w:hAnsiTheme="majorHAnsi" w:cstheme="majorHAnsi"/>
        </w:rPr>
        <w:t>major upheaval</w:t>
      </w:r>
      <w:r w:rsidRPr="001C34F2">
        <w:rPr>
          <w:rStyle w:val="StyleUnderline"/>
          <w:rFonts w:asciiTheme="majorHAnsi" w:hAnsiTheme="majorHAnsi" w:cstheme="majorHAnsi"/>
        </w:rPr>
        <w:t xml:space="preserve">. In the scramble </w:t>
      </w:r>
      <w:r w:rsidRPr="002E4AB9">
        <w:rPr>
          <w:rStyle w:val="StyleUnderline"/>
          <w:rFonts w:asciiTheme="majorHAnsi" w:hAnsiTheme="majorHAnsi" w:cstheme="majorHAnsi"/>
          <w:highlight w:val="green"/>
        </w:rPr>
        <w:t>to win</w:t>
      </w:r>
      <w:r w:rsidRPr="001C34F2">
        <w:rPr>
          <w:rStyle w:val="StyleUnderline"/>
          <w:rFonts w:asciiTheme="majorHAnsi" w:hAnsiTheme="majorHAnsi" w:cstheme="majorHAnsi"/>
        </w:rPr>
        <w:t xml:space="preserve"> those </w:t>
      </w:r>
      <w:r w:rsidRPr="002E4AB9">
        <w:rPr>
          <w:rStyle w:val="StyleUnderline"/>
          <w:rFonts w:asciiTheme="majorHAnsi" w:hAnsiTheme="majorHAnsi" w:cstheme="majorHAnsi"/>
          <w:highlight w:val="green"/>
        </w:rPr>
        <w:t>battles</w:t>
      </w:r>
      <w:r w:rsidRPr="001C34F2">
        <w:rPr>
          <w:rStyle w:val="StyleUnderline"/>
          <w:rFonts w:asciiTheme="majorHAnsi" w:hAnsiTheme="majorHAnsi" w:cstheme="majorHAnsi"/>
        </w:rPr>
        <w:t xml:space="preserve">, even the </w:t>
      </w:r>
      <w:r w:rsidRPr="002E4AB9">
        <w:rPr>
          <w:rStyle w:val="StyleUnderline"/>
          <w:rFonts w:asciiTheme="majorHAnsi" w:hAnsiTheme="majorHAnsi" w:cstheme="majorHAnsi"/>
          <w:highlight w:val="green"/>
        </w:rPr>
        <w:t>socialists would</w:t>
      </w:r>
      <w:r w:rsidRPr="001C34F2">
        <w:rPr>
          <w:rStyle w:val="StyleUnderline"/>
          <w:rFonts w:asciiTheme="majorHAnsi" w:hAnsiTheme="majorHAnsi" w:cstheme="majorHAnsi"/>
        </w:rPr>
        <w:t xml:space="preserve"> almost certainly </w:t>
      </w:r>
      <w:r w:rsidRPr="002E4AB9">
        <w:rPr>
          <w:rStyle w:val="StyleUnderline"/>
          <w:rFonts w:asciiTheme="majorHAnsi" w:hAnsiTheme="majorHAnsi" w:cstheme="majorHAnsi"/>
          <w:highlight w:val="green"/>
        </w:rPr>
        <w:t>abandon</w:t>
      </w:r>
      <w:r w:rsidRPr="001C34F2">
        <w:rPr>
          <w:rStyle w:val="StyleUnderline"/>
          <w:rFonts w:asciiTheme="majorHAnsi" w:hAnsiTheme="majorHAnsi" w:cstheme="majorHAnsi"/>
        </w:rPr>
        <w:t xml:space="preserve"> their </w:t>
      </w:r>
      <w:r w:rsidRPr="002E4AB9">
        <w:rPr>
          <w:rStyle w:val="StyleUnderline"/>
          <w:rFonts w:asciiTheme="majorHAnsi" w:hAnsiTheme="majorHAnsi" w:cstheme="majorHAnsi"/>
          <w:highlight w:val="green"/>
        </w:rPr>
        <w:t xml:space="preserve">limitation on </w:t>
      </w:r>
      <w:r w:rsidRPr="002E4AB9">
        <w:rPr>
          <w:rStyle w:val="Emphasis"/>
          <w:rFonts w:asciiTheme="majorHAnsi" w:hAnsiTheme="majorHAnsi" w:cstheme="majorHAnsi"/>
          <w:highlight w:val="green"/>
        </w:rPr>
        <w:t>fossil-fuel</w:t>
      </w:r>
      <w:r w:rsidRPr="001C34F2">
        <w:rPr>
          <w:rStyle w:val="Emphasis"/>
          <w:rFonts w:asciiTheme="majorHAnsi" w:hAnsiTheme="majorHAnsi" w:cstheme="majorHAnsi"/>
        </w:rPr>
        <w:t xml:space="preserve"> use</w:t>
      </w:r>
      <w:r w:rsidRPr="001C34F2">
        <w:rPr>
          <w:rFonts w:asciiTheme="majorHAnsi" w:hAnsiTheme="majorHAnsi" w:cstheme="majorHAnsi"/>
          <w:sz w:val="16"/>
        </w:rPr>
        <w:t xml:space="preserve"> — </w:t>
      </w:r>
      <w:r w:rsidRPr="001C34F2">
        <w:rPr>
          <w:rStyle w:val="StyleUnderline"/>
          <w:rFonts w:asciiTheme="majorHAnsi" w:hAnsiTheme="majorHAnsi" w:cstheme="majorHAnsi"/>
        </w:rPr>
        <w:t xml:space="preserve">either </w:t>
      </w:r>
      <w:r w:rsidRPr="002E4AB9">
        <w:rPr>
          <w:rStyle w:val="StyleUnderline"/>
          <w:rFonts w:asciiTheme="majorHAnsi" w:hAnsiTheme="majorHAnsi" w:cstheme="majorHAnsi"/>
          <w:highlight w:val="green"/>
        </w:rPr>
        <w:t xml:space="preserve">to support </w:t>
      </w:r>
      <w:r w:rsidRPr="002E4AB9">
        <w:rPr>
          <w:rStyle w:val="Emphasis"/>
          <w:rFonts w:asciiTheme="majorHAnsi" w:hAnsiTheme="majorHAnsi" w:cstheme="majorHAnsi"/>
          <w:highlight w:val="green"/>
        </w:rPr>
        <w:t>military efforts</w:t>
      </w:r>
      <w:r w:rsidRPr="002E4AB9">
        <w:rPr>
          <w:rStyle w:val="StyleUnderline"/>
          <w:rFonts w:asciiTheme="majorHAnsi" w:hAnsiTheme="majorHAnsi" w:cstheme="majorHAnsi"/>
          <w:highlight w:val="green"/>
        </w:rPr>
        <w:t>, or to keep the population</w:t>
      </w:r>
      <w:r w:rsidRPr="001C34F2">
        <w:rPr>
          <w:rStyle w:val="StyleUnderline"/>
          <w:rFonts w:asciiTheme="majorHAnsi" w:hAnsiTheme="majorHAnsi" w:cstheme="majorHAnsi"/>
        </w:rPr>
        <w:t xml:space="preserve"> from turning against them. The </w:t>
      </w:r>
      <w:r w:rsidRPr="002E4AB9">
        <w:rPr>
          <w:rStyle w:val="StyleUnderline"/>
          <w:rFonts w:asciiTheme="majorHAnsi" w:hAnsiTheme="majorHAnsi" w:cstheme="majorHAnsi"/>
          <w:highlight w:val="green"/>
        </w:rPr>
        <w:t>precedent</w:t>
      </w:r>
      <w:r w:rsidRPr="001C34F2">
        <w:rPr>
          <w:rStyle w:val="StyleUnderline"/>
          <w:rFonts w:asciiTheme="majorHAnsi" w:hAnsiTheme="majorHAnsi" w:cstheme="majorHAnsi"/>
        </w:rPr>
        <w:t xml:space="preserve"> here </w:t>
      </w:r>
      <w:r w:rsidRPr="002E4AB9">
        <w:rPr>
          <w:rStyle w:val="StyleUnderline"/>
          <w:rFonts w:asciiTheme="majorHAnsi" w:hAnsiTheme="majorHAnsi" w:cstheme="majorHAnsi"/>
          <w:highlight w:val="green"/>
        </w:rPr>
        <w:t>is</w:t>
      </w:r>
      <w:r w:rsidRPr="001C34F2">
        <w:rPr>
          <w:rStyle w:val="StyleUnderline"/>
          <w:rFonts w:asciiTheme="majorHAnsi" w:hAnsiTheme="majorHAnsi" w:cstheme="majorHAnsi"/>
        </w:rPr>
        <w:t xml:space="preserve"> the </w:t>
      </w:r>
      <w:r w:rsidRPr="002E4AB9">
        <w:rPr>
          <w:rStyle w:val="Emphasis"/>
          <w:rFonts w:asciiTheme="majorHAnsi" w:hAnsiTheme="majorHAnsi" w:cstheme="majorHAnsi"/>
          <w:highlight w:val="green"/>
        </w:rPr>
        <w:t>Soviet Union</w:t>
      </w:r>
      <w:r w:rsidRPr="001C34F2">
        <w:rPr>
          <w:rStyle w:val="StyleUnderline"/>
          <w:rFonts w:asciiTheme="majorHAnsi" w:hAnsiTheme="majorHAnsi" w:cstheme="majorHAnsi"/>
        </w:rPr>
        <w:t xml:space="preserve">, whose </w:t>
      </w:r>
      <w:r w:rsidRPr="002E4AB9">
        <w:rPr>
          <w:rStyle w:val="StyleUnderline"/>
          <w:rFonts w:asciiTheme="majorHAnsi" w:hAnsiTheme="majorHAnsi" w:cstheme="majorHAnsi"/>
        </w:rPr>
        <w:t xml:space="preserve">multidecade effort to </w:t>
      </w:r>
      <w:r w:rsidRPr="002E4AB9">
        <w:rPr>
          <w:rStyle w:val="Emphasis"/>
          <w:rFonts w:asciiTheme="majorHAnsi" w:hAnsiTheme="majorHAnsi" w:cstheme="majorHAnsi"/>
        </w:rPr>
        <w:t xml:space="preserve">reshape its </w:t>
      </w:r>
      <w:r w:rsidRPr="002E4AB9">
        <w:rPr>
          <w:rStyle w:val="Emphasis"/>
          <w:rFonts w:asciiTheme="majorHAnsi" w:hAnsiTheme="majorHAnsi" w:cstheme="majorHAnsi"/>
        </w:rPr>
        <w:lastRenderedPageBreak/>
        <w:t>economy</w:t>
      </w:r>
      <w:r w:rsidRPr="002E4AB9">
        <w:rPr>
          <w:rStyle w:val="StyleUnderline"/>
          <w:rFonts w:asciiTheme="majorHAnsi" w:hAnsiTheme="majorHAnsi" w:cstheme="majorHAnsi"/>
        </w:rPr>
        <w:t xml:space="preserve"> by </w:t>
      </w:r>
      <w:r w:rsidRPr="002E4AB9">
        <w:rPr>
          <w:rStyle w:val="Emphasis"/>
          <w:rFonts w:asciiTheme="majorHAnsi" w:hAnsiTheme="majorHAnsi" w:cstheme="majorHAnsi"/>
        </w:rPr>
        <w:t>force</w:t>
      </w:r>
      <w:r w:rsidRPr="002E4AB9">
        <w:rPr>
          <w:rStyle w:val="StyleUnderline"/>
          <w:rFonts w:asciiTheme="majorHAnsi" w:hAnsiTheme="majorHAnsi" w:cstheme="majorHAnsi"/>
        </w:rPr>
        <w:t xml:space="preserve"> </w:t>
      </w:r>
      <w:r w:rsidRPr="002E4AB9">
        <w:rPr>
          <w:rStyle w:val="StyleUnderline"/>
          <w:rFonts w:asciiTheme="majorHAnsi" w:hAnsiTheme="majorHAnsi" w:cstheme="majorHAnsi"/>
          <w:highlight w:val="green"/>
        </w:rPr>
        <w:t xml:space="preserve">amid </w:t>
      </w:r>
      <w:r w:rsidRPr="002E4AB9">
        <w:rPr>
          <w:rStyle w:val="Emphasis"/>
          <w:rFonts w:asciiTheme="majorHAnsi" w:hAnsiTheme="majorHAnsi" w:cstheme="majorHAnsi"/>
          <w:highlight w:val="green"/>
        </w:rPr>
        <w:t>confrontation</w:t>
      </w:r>
      <w:r w:rsidRPr="002E4AB9">
        <w:rPr>
          <w:rStyle w:val="StyleUnderline"/>
          <w:rFonts w:asciiTheme="majorHAnsi" w:hAnsiTheme="majorHAnsi" w:cstheme="majorHAnsi"/>
        </w:rPr>
        <w:t xml:space="preserve"> with the West </w:t>
      </w:r>
      <w:r w:rsidRPr="002E4AB9">
        <w:rPr>
          <w:rStyle w:val="StyleUnderline"/>
          <w:rFonts w:asciiTheme="majorHAnsi" w:hAnsiTheme="majorHAnsi" w:cstheme="majorHAnsi"/>
          <w:highlight w:val="green"/>
        </w:rPr>
        <w:t>led to</w:t>
      </w:r>
      <w:r w:rsidRPr="002E4AB9">
        <w:rPr>
          <w:rStyle w:val="StyleUnderline"/>
          <w:rFonts w:asciiTheme="majorHAnsi" w:hAnsiTheme="majorHAnsi" w:cstheme="majorHAnsi"/>
        </w:rPr>
        <w:t xml:space="preserve"> profound </w:t>
      </w:r>
      <w:r w:rsidRPr="002E4AB9">
        <w:rPr>
          <w:rStyle w:val="Emphasis"/>
          <w:rFonts w:asciiTheme="majorHAnsi" w:hAnsiTheme="majorHAnsi" w:cstheme="majorHAnsi"/>
          <w:highlight w:val="green"/>
        </w:rPr>
        <w:t>environmental</w:t>
      </w:r>
      <w:r w:rsidRPr="002E4AB9">
        <w:rPr>
          <w:rStyle w:val="Emphasis"/>
          <w:rFonts w:asciiTheme="majorHAnsi" w:hAnsiTheme="majorHAnsi" w:cstheme="majorHAnsi"/>
        </w:rPr>
        <w:t xml:space="preserve"> </w:t>
      </w:r>
      <w:r w:rsidRPr="002E4AB9">
        <w:rPr>
          <w:rStyle w:val="Emphasis"/>
          <w:rFonts w:asciiTheme="majorHAnsi" w:hAnsiTheme="majorHAnsi" w:cstheme="majorHAnsi"/>
          <w:highlight w:val="green"/>
        </w:rPr>
        <w:t>degradation</w:t>
      </w:r>
      <w:r w:rsidRPr="002E4AB9">
        <w:rPr>
          <w:rStyle w:val="StyleUnderline"/>
          <w:rFonts w:asciiTheme="majorHAnsi" w:hAnsiTheme="majorHAnsi" w:cstheme="majorHAnsi"/>
        </w:rPr>
        <w:t xml:space="preserve">. The world's </w:t>
      </w:r>
      <w:r w:rsidRPr="002E4AB9">
        <w:rPr>
          <w:rStyle w:val="StyleUnderline"/>
          <w:rFonts w:asciiTheme="majorHAnsi" w:hAnsiTheme="majorHAnsi" w:cstheme="majorHAnsi"/>
          <w:highlight w:val="green"/>
        </w:rPr>
        <w:t>climate does not have</w:t>
      </w:r>
      <w:r w:rsidRPr="002E4AB9">
        <w:rPr>
          <w:rStyle w:val="StyleUnderline"/>
          <w:rFonts w:asciiTheme="majorHAnsi" w:hAnsiTheme="majorHAnsi" w:cstheme="majorHAnsi"/>
        </w:rPr>
        <w:t xml:space="preserve"> several </w:t>
      </w:r>
      <w:r w:rsidRPr="002E4AB9">
        <w:rPr>
          <w:rStyle w:val="StyleUnderline"/>
          <w:rFonts w:asciiTheme="majorHAnsi" w:hAnsiTheme="majorHAnsi" w:cstheme="majorHAnsi"/>
          <w:highlight w:val="green"/>
        </w:rPr>
        <w:t>decades to spare</w:t>
      </w:r>
      <w:r w:rsidRPr="002E4AB9">
        <w:rPr>
          <w:rFonts w:asciiTheme="majorHAnsi" w:hAnsiTheme="majorHAnsi" w:cstheme="majorHAnsi"/>
          <w:sz w:val="16"/>
          <w:highlight w:val="green"/>
        </w:rPr>
        <w:t xml:space="preserve">. </w:t>
      </w:r>
      <w:r w:rsidRPr="002E4AB9">
        <w:rPr>
          <w:rStyle w:val="StyleUnderline"/>
          <w:rFonts w:asciiTheme="majorHAnsi" w:hAnsiTheme="majorHAnsi" w:cstheme="majorHAnsi"/>
          <w:highlight w:val="green"/>
        </w:rPr>
        <w:t xml:space="preserve">Even </w:t>
      </w:r>
      <w:r w:rsidRPr="002E4AB9">
        <w:rPr>
          <w:rStyle w:val="Emphasis"/>
          <w:rFonts w:asciiTheme="majorHAnsi" w:hAnsiTheme="majorHAnsi" w:cstheme="majorHAnsi"/>
          <w:highlight w:val="green"/>
        </w:rPr>
        <w:t>without</w:t>
      </w:r>
      <w:r w:rsidRPr="002E4AB9">
        <w:rPr>
          <w:rStyle w:val="Emphasis"/>
          <w:rFonts w:asciiTheme="majorHAnsi" w:hAnsiTheme="majorHAnsi" w:cstheme="majorHAnsi"/>
        </w:rPr>
        <w:t xml:space="preserve"> international </w:t>
      </w:r>
      <w:r w:rsidRPr="002E4AB9">
        <w:rPr>
          <w:rStyle w:val="Emphasis"/>
          <w:rFonts w:asciiTheme="majorHAnsi" w:hAnsiTheme="majorHAnsi" w:cstheme="majorHAnsi"/>
          <w:highlight w:val="green"/>
        </w:rPr>
        <w:t>conflict</w:t>
      </w:r>
      <w:r w:rsidRPr="002E4AB9">
        <w:rPr>
          <w:rStyle w:val="StyleUnderline"/>
          <w:rFonts w:asciiTheme="majorHAnsi" w:hAnsiTheme="majorHAnsi" w:cstheme="majorHAnsi"/>
          <w:highlight w:val="green"/>
        </w:rPr>
        <w:t xml:space="preserve">, there’s </w:t>
      </w:r>
      <w:r w:rsidRPr="002E4AB9">
        <w:rPr>
          <w:rStyle w:val="Emphasis"/>
          <w:rFonts w:asciiTheme="majorHAnsi" w:hAnsiTheme="majorHAnsi" w:cstheme="majorHAnsi"/>
          <w:highlight w:val="green"/>
        </w:rPr>
        <w:t>little guarantee</w:t>
      </w:r>
      <w:r w:rsidRPr="002E4AB9">
        <w:rPr>
          <w:rStyle w:val="StyleUnderline"/>
          <w:rFonts w:asciiTheme="majorHAnsi" w:hAnsiTheme="majorHAnsi" w:cstheme="majorHAnsi"/>
        </w:rPr>
        <w:t xml:space="preserve"> that </w:t>
      </w:r>
      <w:r w:rsidRPr="002E4AB9">
        <w:rPr>
          <w:rStyle w:val="StyleUnderline"/>
          <w:rFonts w:asciiTheme="majorHAnsi" w:hAnsiTheme="majorHAnsi" w:cstheme="majorHAnsi"/>
          <w:highlight w:val="green"/>
        </w:rPr>
        <w:t>moving away from capitalism would</w:t>
      </w:r>
      <w:r w:rsidRPr="002E4AB9">
        <w:rPr>
          <w:rStyle w:val="StyleUnderline"/>
          <w:rFonts w:asciiTheme="majorHAnsi" w:hAnsiTheme="majorHAnsi" w:cstheme="majorHAnsi"/>
        </w:rPr>
        <w:t xml:space="preserve"> </w:t>
      </w:r>
      <w:r w:rsidRPr="002E4AB9">
        <w:rPr>
          <w:rStyle w:val="Emphasis"/>
          <w:rFonts w:asciiTheme="majorHAnsi" w:hAnsiTheme="majorHAnsi" w:cstheme="majorHAnsi"/>
          <w:highlight w:val="green"/>
        </w:rPr>
        <w:t>mitigate</w:t>
      </w:r>
      <w:r w:rsidRPr="002E4AB9">
        <w:rPr>
          <w:rStyle w:val="Emphasis"/>
          <w:rFonts w:asciiTheme="majorHAnsi" w:hAnsiTheme="majorHAnsi" w:cstheme="majorHAnsi"/>
        </w:rPr>
        <w:t xml:space="preserve"> our impact</w:t>
      </w:r>
      <w:r w:rsidRPr="002E4AB9">
        <w:rPr>
          <w:rStyle w:val="StyleUnderline"/>
          <w:rFonts w:asciiTheme="majorHAnsi" w:hAnsiTheme="majorHAnsi" w:cstheme="majorHAnsi"/>
        </w:rPr>
        <w:t xml:space="preserve"> on the </w:t>
      </w:r>
      <w:r w:rsidRPr="002E4AB9">
        <w:rPr>
          <w:rStyle w:val="StyleUnderline"/>
          <w:rFonts w:asciiTheme="majorHAnsi" w:hAnsiTheme="majorHAnsi" w:cstheme="majorHAnsi"/>
          <w:highlight w:val="green"/>
        </w:rPr>
        <w:t>environment</w:t>
      </w:r>
      <w:r w:rsidRPr="002E4AB9">
        <w:rPr>
          <w:rFonts w:asciiTheme="majorHAnsi" w:hAnsiTheme="majorHAnsi" w:cstheme="majorHAnsi"/>
          <w:sz w:val="16"/>
        </w:rPr>
        <w:t xml:space="preserve">. Since socialist leader Evo Morales took power </w:t>
      </w:r>
      <w:r w:rsidRPr="002E4AB9">
        <w:rPr>
          <w:rStyle w:val="StyleUnderline"/>
          <w:rFonts w:asciiTheme="majorHAnsi" w:hAnsiTheme="majorHAnsi" w:cstheme="majorHAnsi"/>
        </w:rPr>
        <w:t>in Bolivia, living standards have improved substantially</w:t>
      </w:r>
      <w:r w:rsidRPr="002E4AB9">
        <w:rPr>
          <w:rFonts w:asciiTheme="majorHAnsi" w:hAnsiTheme="majorHAnsi" w:cstheme="majorHAnsi"/>
          <w:sz w:val="16"/>
        </w:rPr>
        <w:t xml:space="preserve"> for the average Bolivian, which is great. </w:t>
      </w:r>
      <w:r w:rsidRPr="002E4AB9">
        <w:rPr>
          <w:rStyle w:val="StyleUnderline"/>
          <w:rFonts w:asciiTheme="majorHAnsi" w:hAnsiTheme="majorHAnsi" w:cstheme="majorHAnsi"/>
        </w:rPr>
        <w:t xml:space="preserve">But this has come at the cost of higher emissions. Meanwhile, the capitalist U.S managed to </w:t>
      </w:r>
      <w:r w:rsidRPr="002E4AB9">
        <w:rPr>
          <w:rStyle w:val="Emphasis"/>
          <w:rFonts w:asciiTheme="majorHAnsi" w:hAnsiTheme="majorHAnsi" w:cstheme="majorHAnsi"/>
        </w:rPr>
        <w:t>decrease its per capita emissions</w:t>
      </w:r>
      <w:r w:rsidRPr="002E4AB9">
        <w:rPr>
          <w:rFonts w:asciiTheme="majorHAnsi" w:hAnsiTheme="majorHAnsi" w:cstheme="majorHAnsi"/>
          <w:sz w:val="16"/>
        </w:rPr>
        <w:t xml:space="preserve"> a bit during this same period (though since the U.S. is a rich country, its absolute level of emissions is much higher). In other words, </w:t>
      </w:r>
      <w:r w:rsidRPr="002E4AB9">
        <w:rPr>
          <w:rStyle w:val="StyleUnderline"/>
          <w:rFonts w:asciiTheme="majorHAnsi" w:hAnsiTheme="majorHAnsi" w:cstheme="majorHAnsi"/>
        </w:rPr>
        <w:t xml:space="preserve">in terms of </w:t>
      </w:r>
      <w:r w:rsidRPr="002E4AB9">
        <w:rPr>
          <w:rStyle w:val="Emphasis"/>
          <w:rFonts w:asciiTheme="majorHAnsi" w:hAnsiTheme="majorHAnsi" w:cstheme="majorHAnsi"/>
        </w:rPr>
        <w:t>economic growth</w:t>
      </w:r>
      <w:r w:rsidRPr="002E4AB9">
        <w:rPr>
          <w:rStyle w:val="StyleUnderline"/>
          <w:rFonts w:asciiTheme="majorHAnsi" w:hAnsiTheme="majorHAnsi" w:cstheme="majorHAnsi"/>
        </w:rPr>
        <w:t xml:space="preserve"> and </w:t>
      </w:r>
      <w:r w:rsidRPr="002E4AB9">
        <w:rPr>
          <w:rStyle w:val="Emphasis"/>
          <w:rFonts w:asciiTheme="majorHAnsi" w:hAnsiTheme="majorHAnsi" w:cstheme="majorHAnsi"/>
        </w:rPr>
        <w:t>carbon emissions</w:t>
      </w:r>
      <w:r w:rsidRPr="002E4AB9">
        <w:rPr>
          <w:rStyle w:val="StyleUnderline"/>
          <w:rFonts w:asciiTheme="majorHAnsi" w:hAnsiTheme="majorHAnsi" w:cstheme="majorHAnsi"/>
        </w:rPr>
        <w:t>, Bolivia looks</w:t>
      </w:r>
      <w:r w:rsidRPr="002E4AB9">
        <w:rPr>
          <w:rFonts w:asciiTheme="majorHAnsi" w:hAnsiTheme="majorHAnsi" w:cstheme="majorHAnsi"/>
          <w:sz w:val="16"/>
        </w:rPr>
        <w:t xml:space="preserve"> </w:t>
      </w:r>
      <w:proofErr w:type="gramStart"/>
      <w:r w:rsidRPr="002E4AB9">
        <w:rPr>
          <w:rFonts w:asciiTheme="majorHAnsi" w:hAnsiTheme="majorHAnsi" w:cstheme="majorHAnsi"/>
          <w:sz w:val="16"/>
        </w:rPr>
        <w:t>similar to</w:t>
      </w:r>
      <w:proofErr w:type="gramEnd"/>
      <w:r w:rsidRPr="002E4AB9">
        <w:rPr>
          <w:rFonts w:asciiTheme="majorHAnsi" w:hAnsiTheme="majorHAnsi" w:cstheme="majorHAnsi"/>
          <w:sz w:val="16"/>
        </w:rPr>
        <w:t xml:space="preserve"> more </w:t>
      </w:r>
      <w:r w:rsidRPr="002E4AB9">
        <w:rPr>
          <w:rStyle w:val="StyleUnderline"/>
          <w:rFonts w:asciiTheme="majorHAnsi" w:hAnsiTheme="majorHAnsi" w:cstheme="majorHAnsi"/>
        </w:rPr>
        <w:t>capitalist</w:t>
      </w:r>
      <w:r w:rsidRPr="002E4AB9">
        <w:rPr>
          <w:rFonts w:asciiTheme="majorHAnsi" w:hAnsiTheme="majorHAnsi" w:cstheme="majorHAnsi"/>
          <w:sz w:val="16"/>
        </w:rPr>
        <w:t xml:space="preserve"> developing countries. </w:t>
      </w:r>
      <w:r w:rsidRPr="002E4AB9">
        <w:rPr>
          <w:rStyle w:val="StyleUnderline"/>
          <w:rFonts w:asciiTheme="majorHAnsi" w:hAnsiTheme="majorHAnsi" w:cstheme="majorHAnsi"/>
        </w:rPr>
        <w:t xml:space="preserve">That suggests that </w:t>
      </w:r>
      <w:r w:rsidRPr="002E4AB9">
        <w:rPr>
          <w:rStyle w:val="Emphasis"/>
          <w:rFonts w:asciiTheme="majorHAnsi" w:hAnsiTheme="majorHAnsi" w:cstheme="majorHAnsi"/>
        </w:rPr>
        <w:t>faced with a choice</w:t>
      </w:r>
      <w:r w:rsidRPr="002E4AB9">
        <w:rPr>
          <w:rStyle w:val="StyleUnderline"/>
          <w:rFonts w:asciiTheme="majorHAnsi" w:hAnsiTheme="majorHAnsi" w:cstheme="majorHAnsi"/>
        </w:rPr>
        <w:t xml:space="preserve"> of enriching their people or helping to save the climate, even </w:t>
      </w:r>
      <w:r w:rsidRPr="002E4AB9">
        <w:rPr>
          <w:rStyle w:val="Emphasis"/>
          <w:rFonts w:asciiTheme="majorHAnsi" w:hAnsiTheme="majorHAnsi" w:cstheme="majorHAnsi"/>
        </w:rPr>
        <w:t>socialist leaders</w:t>
      </w:r>
      <w:r w:rsidRPr="002E4AB9">
        <w:rPr>
          <w:rStyle w:val="StyleUnderline"/>
          <w:rFonts w:asciiTheme="majorHAnsi" w:hAnsiTheme="majorHAnsi" w:cstheme="majorHAnsi"/>
        </w:rPr>
        <w:t xml:space="preserve"> will often choose the former. And that same political calculus will probably hold in China and the U.S.,</w:t>
      </w:r>
      <w:r w:rsidRPr="002E4AB9">
        <w:rPr>
          <w:rFonts w:asciiTheme="majorHAnsi" w:hAnsiTheme="majorHAnsi" w:cstheme="majorHAnsi"/>
          <w:sz w:val="16"/>
        </w:rPr>
        <w:t xml:space="preserve"> the world’s top carbon emitters — </w:t>
      </w:r>
      <w:r w:rsidRPr="002E4AB9">
        <w:rPr>
          <w:rStyle w:val="StyleUnderline"/>
          <w:rFonts w:asciiTheme="majorHAnsi" w:hAnsiTheme="majorHAnsi" w:cstheme="majorHAnsi"/>
        </w:rPr>
        <w:t xml:space="preserve">leaders who demand </w:t>
      </w:r>
      <w:r w:rsidRPr="002E4AB9">
        <w:rPr>
          <w:rStyle w:val="Emphasis"/>
          <w:rFonts w:asciiTheme="majorHAnsi" w:hAnsiTheme="majorHAnsi" w:cstheme="majorHAnsi"/>
        </w:rPr>
        <w:t>draconian cuts</w:t>
      </w:r>
      <w:r w:rsidRPr="002E4AB9">
        <w:rPr>
          <w:rStyle w:val="StyleUnderline"/>
          <w:rFonts w:asciiTheme="majorHAnsi" w:hAnsiTheme="majorHAnsi" w:cstheme="majorHAnsi"/>
        </w:rPr>
        <w:t xml:space="preserve"> in </w:t>
      </w:r>
      <w:r w:rsidRPr="002E4AB9">
        <w:rPr>
          <w:rStyle w:val="Emphasis"/>
          <w:rFonts w:asciiTheme="majorHAnsi" w:hAnsiTheme="majorHAnsi" w:cstheme="majorHAnsi"/>
        </w:rPr>
        <w:t>living standards</w:t>
      </w:r>
      <w:r w:rsidRPr="002E4AB9">
        <w:rPr>
          <w:rStyle w:val="StyleUnderline"/>
          <w:rFonts w:asciiTheme="majorHAnsi" w:hAnsiTheme="majorHAnsi" w:cstheme="majorHAnsi"/>
        </w:rPr>
        <w:t xml:space="preserve"> in pursuit of environmental goals will have </w:t>
      </w:r>
      <w:r w:rsidRPr="002E4AB9">
        <w:rPr>
          <w:rStyle w:val="Emphasis"/>
          <w:rFonts w:asciiTheme="majorHAnsi" w:hAnsiTheme="majorHAnsi" w:cstheme="majorHAnsi"/>
        </w:rPr>
        <w:t>trouble staying in power</w:t>
      </w:r>
      <w:r w:rsidRPr="002E4AB9">
        <w:rPr>
          <w:rFonts w:asciiTheme="majorHAnsi" w:hAnsiTheme="majorHAnsi" w:cstheme="majorHAnsi"/>
          <w:sz w:val="16"/>
        </w:rPr>
        <w:t xml:space="preserve">. </w:t>
      </w:r>
      <w:r w:rsidRPr="002E4AB9">
        <w:rPr>
          <w:rStyle w:val="StyleUnderline"/>
          <w:rFonts w:asciiTheme="majorHAnsi" w:hAnsiTheme="majorHAnsi" w:cstheme="majorHAnsi"/>
        </w:rPr>
        <w:t xml:space="preserve">The </w:t>
      </w:r>
      <w:r w:rsidRPr="002E4AB9">
        <w:rPr>
          <w:rStyle w:val="Emphasis"/>
          <w:rFonts w:asciiTheme="majorHAnsi" w:hAnsiTheme="majorHAnsi" w:cstheme="majorHAnsi"/>
        </w:rPr>
        <w:t>best hope</w:t>
      </w:r>
      <w:r w:rsidRPr="002E4AB9">
        <w:rPr>
          <w:rStyle w:val="StyleUnderline"/>
          <w:rFonts w:asciiTheme="majorHAnsi" w:hAnsiTheme="majorHAnsi" w:cstheme="majorHAnsi"/>
        </w:rPr>
        <w:t xml:space="preserve"> for the climate therefore lies in </w:t>
      </w:r>
      <w:r w:rsidRPr="002E4AB9">
        <w:rPr>
          <w:rStyle w:val="Emphasis"/>
          <w:rFonts w:asciiTheme="majorHAnsi" w:hAnsiTheme="majorHAnsi" w:cstheme="majorHAnsi"/>
        </w:rPr>
        <w:t>reducing the tradeoff</w:t>
      </w:r>
      <w:r w:rsidRPr="002E4AB9">
        <w:rPr>
          <w:rStyle w:val="StyleUnderline"/>
          <w:rFonts w:asciiTheme="majorHAnsi" w:hAnsiTheme="majorHAnsi" w:cstheme="majorHAnsi"/>
        </w:rPr>
        <w:t xml:space="preserve"> between </w:t>
      </w:r>
      <w:r w:rsidRPr="002E4AB9">
        <w:rPr>
          <w:rStyle w:val="Emphasis"/>
          <w:rFonts w:asciiTheme="majorHAnsi" w:hAnsiTheme="majorHAnsi" w:cstheme="majorHAnsi"/>
        </w:rPr>
        <w:t>material prosperity</w:t>
      </w:r>
      <w:r w:rsidRPr="002E4AB9">
        <w:rPr>
          <w:rStyle w:val="StyleUnderline"/>
          <w:rFonts w:asciiTheme="majorHAnsi" w:hAnsiTheme="majorHAnsi" w:cstheme="majorHAnsi"/>
        </w:rPr>
        <w:t xml:space="preserve"> and </w:t>
      </w:r>
      <w:r w:rsidRPr="002E4AB9">
        <w:rPr>
          <w:rStyle w:val="Emphasis"/>
          <w:rFonts w:asciiTheme="majorHAnsi" w:hAnsiTheme="majorHAnsi" w:cstheme="majorHAnsi"/>
        </w:rPr>
        <w:t>carbon emissions</w:t>
      </w:r>
      <w:r w:rsidRPr="002E4AB9">
        <w:rPr>
          <w:rStyle w:val="StyleUnderline"/>
          <w:rFonts w:asciiTheme="majorHAnsi" w:hAnsiTheme="majorHAnsi" w:cstheme="majorHAnsi"/>
        </w:rPr>
        <w:t xml:space="preserve">. That requires </w:t>
      </w:r>
      <w:r w:rsidRPr="002E4AB9">
        <w:rPr>
          <w:rStyle w:val="Emphasis"/>
          <w:rFonts w:asciiTheme="majorHAnsi" w:hAnsiTheme="majorHAnsi" w:cstheme="majorHAnsi"/>
        </w:rPr>
        <w:t>technology</w:t>
      </w:r>
      <w:r w:rsidRPr="002E4AB9">
        <w:rPr>
          <w:rFonts w:asciiTheme="majorHAnsi" w:hAnsiTheme="majorHAnsi" w:cstheme="majorHAnsi"/>
          <w:sz w:val="16"/>
        </w:rPr>
        <w:t xml:space="preserve"> — </w:t>
      </w:r>
      <w:r w:rsidRPr="002E4AB9">
        <w:rPr>
          <w:rStyle w:val="Emphasis"/>
          <w:rFonts w:asciiTheme="majorHAnsi" w:hAnsiTheme="majorHAnsi" w:cstheme="majorHAnsi"/>
        </w:rPr>
        <w:t>solar</w:t>
      </w:r>
      <w:r w:rsidRPr="002E4AB9">
        <w:rPr>
          <w:rStyle w:val="StyleUnderline"/>
          <w:rFonts w:asciiTheme="majorHAnsi" w:hAnsiTheme="majorHAnsi" w:cstheme="majorHAnsi"/>
        </w:rPr>
        <w:t xml:space="preserve">, </w:t>
      </w:r>
      <w:r w:rsidRPr="002E4AB9">
        <w:rPr>
          <w:rStyle w:val="Emphasis"/>
          <w:rFonts w:asciiTheme="majorHAnsi" w:hAnsiTheme="majorHAnsi" w:cstheme="majorHAnsi"/>
        </w:rPr>
        <w:t>wind</w:t>
      </w:r>
      <w:r w:rsidRPr="002E4AB9">
        <w:rPr>
          <w:rStyle w:val="StyleUnderline"/>
          <w:rFonts w:asciiTheme="majorHAnsi" w:hAnsiTheme="majorHAnsi" w:cstheme="majorHAnsi"/>
        </w:rPr>
        <w:t xml:space="preserve"> and </w:t>
      </w:r>
      <w:r w:rsidRPr="002E4AB9">
        <w:rPr>
          <w:rStyle w:val="Emphasis"/>
          <w:rFonts w:asciiTheme="majorHAnsi" w:hAnsiTheme="majorHAnsi" w:cstheme="majorHAnsi"/>
        </w:rPr>
        <w:t>nuclear power</w:t>
      </w:r>
      <w:r w:rsidRPr="002E4AB9">
        <w:rPr>
          <w:rStyle w:val="StyleUnderline"/>
          <w:rFonts w:asciiTheme="majorHAnsi" w:hAnsiTheme="majorHAnsi" w:cstheme="majorHAnsi"/>
        </w:rPr>
        <w:t xml:space="preserve">, </w:t>
      </w:r>
      <w:r w:rsidRPr="002E4AB9">
        <w:rPr>
          <w:rStyle w:val="Emphasis"/>
          <w:rFonts w:asciiTheme="majorHAnsi" w:hAnsiTheme="majorHAnsi" w:cstheme="majorHAnsi"/>
        </w:rPr>
        <w:t>energy storage</w:t>
      </w:r>
      <w:r w:rsidRPr="002E4AB9">
        <w:rPr>
          <w:rStyle w:val="StyleUnderline"/>
          <w:rFonts w:asciiTheme="majorHAnsi" w:hAnsiTheme="majorHAnsi" w:cstheme="majorHAnsi"/>
        </w:rPr>
        <w:t xml:space="preserve">, </w:t>
      </w:r>
      <w:r w:rsidRPr="002E4AB9">
        <w:rPr>
          <w:rStyle w:val="Emphasis"/>
          <w:rFonts w:asciiTheme="majorHAnsi" w:hAnsiTheme="majorHAnsi" w:cstheme="majorHAnsi"/>
        </w:rPr>
        <w:t>electric cars</w:t>
      </w:r>
      <w:r w:rsidRPr="002E4AB9">
        <w:rPr>
          <w:rStyle w:val="StyleUnderline"/>
          <w:rFonts w:asciiTheme="majorHAnsi" w:hAnsiTheme="majorHAnsi" w:cstheme="majorHAnsi"/>
        </w:rPr>
        <w:t xml:space="preserve"> and other vehicles, carbon-free cement production and so on. The </w:t>
      </w:r>
      <w:r w:rsidRPr="002E4AB9">
        <w:rPr>
          <w:rStyle w:val="Emphasis"/>
          <w:rFonts w:asciiTheme="majorHAnsi" w:hAnsiTheme="majorHAnsi" w:cstheme="majorHAnsi"/>
        </w:rPr>
        <w:t>best climate policy</w:t>
      </w:r>
      <w:r w:rsidRPr="002E4AB9">
        <w:rPr>
          <w:rStyle w:val="StyleUnderline"/>
          <w:rFonts w:asciiTheme="majorHAnsi" w:hAnsiTheme="majorHAnsi" w:cstheme="majorHAnsi"/>
        </w:rPr>
        <w:t xml:space="preserve"> plans all involve</w:t>
      </w:r>
      <w:r w:rsidRPr="001C34F2">
        <w:rPr>
          <w:rStyle w:val="StyleUnderline"/>
          <w:rFonts w:asciiTheme="majorHAnsi" w:hAnsiTheme="majorHAnsi" w:cstheme="majorHAnsi"/>
        </w:rPr>
        <w:t xml:space="preserve"> </w:t>
      </w:r>
      <w:r w:rsidRPr="001C34F2">
        <w:rPr>
          <w:rStyle w:val="Emphasis"/>
          <w:rFonts w:asciiTheme="majorHAnsi" w:hAnsiTheme="majorHAnsi" w:cstheme="majorHAnsi"/>
        </w:rPr>
        <w:t>technological improvement</w:t>
      </w:r>
      <w:r w:rsidRPr="001C34F2">
        <w:rPr>
          <w:rStyle w:val="StyleUnderline"/>
          <w:rFonts w:asciiTheme="majorHAnsi" w:hAnsiTheme="majorHAnsi" w:cstheme="majorHAnsi"/>
        </w:rPr>
        <w:t xml:space="preserve"> as a </w:t>
      </w:r>
      <w:r w:rsidRPr="001C34F2">
        <w:rPr>
          <w:rStyle w:val="Emphasis"/>
          <w:rFonts w:asciiTheme="majorHAnsi" w:hAnsiTheme="majorHAnsi" w:cstheme="majorHAnsi"/>
        </w:rPr>
        <w:t>key feature</w:t>
      </w:r>
      <w:r w:rsidRPr="001C34F2">
        <w:rPr>
          <w:rStyle w:val="StyleUnderline"/>
          <w:rFonts w:asciiTheme="majorHAnsi" w:hAnsiTheme="majorHAnsi" w:cstheme="majorHAnsi"/>
        </w:rPr>
        <w:t>.</w:t>
      </w:r>
    </w:p>
    <w:p w14:paraId="2DC13D09" w14:textId="77777777" w:rsidR="00A53AEA" w:rsidRPr="001C34F2" w:rsidRDefault="00A53AEA" w:rsidP="00A53AEA">
      <w:pPr>
        <w:pStyle w:val="Heading4"/>
      </w:pPr>
      <w:r>
        <w:t xml:space="preserve">7] </w:t>
      </w:r>
      <w:r>
        <w:t>Turns case – b</w:t>
      </w:r>
      <w:r w:rsidRPr="001C34F2">
        <w:t xml:space="preserve">ounce-back is </w:t>
      </w:r>
      <w:r w:rsidRPr="001C34F2">
        <w:rPr>
          <w:u w:val="single"/>
        </w:rPr>
        <w:t>worse</w:t>
      </w:r>
      <w:r w:rsidRPr="001C34F2">
        <w:t xml:space="preserve"> for the environment.</w:t>
      </w:r>
    </w:p>
    <w:p w14:paraId="694F567D" w14:textId="77777777" w:rsidR="00A53AEA" w:rsidRPr="0029228A" w:rsidRDefault="00A53AEA" w:rsidP="00A53AEA">
      <w:r w:rsidRPr="0029228A">
        <w:rPr>
          <w:rStyle w:val="Style13ptBold"/>
        </w:rPr>
        <w:t>Alexander 20</w:t>
      </w:r>
      <w:r>
        <w:t xml:space="preserve"> [</w:t>
      </w:r>
      <w:r w:rsidRPr="0029228A">
        <w:t xml:space="preserve">Dr. Samuel Alexander 20, PhD, Lecturer at the University of Melbourne, Co-Director of the Simplicity Institute, and Research Fellow with the Melbourne Sustainable Society Institute, 3/24/2020, "Is the Economic Shut Down what Degrowth Advocates have been Calling For?" https://www.resilience.org/stories/2020-03-24/is-the-economic-shut-down-what-degrowth-advocates-have-been-calling-for/, </w:t>
      </w:r>
      <w:proofErr w:type="spellStart"/>
      <w:r w:rsidRPr="0029228A">
        <w:t>pacc</w:t>
      </w:r>
      <w:proofErr w:type="spellEnd"/>
      <w:r>
        <w:t>]</w:t>
      </w:r>
    </w:p>
    <w:p w14:paraId="7D5E06B0" w14:textId="0A06CEF8" w:rsidR="00A53AEA" w:rsidRDefault="00A53AEA" w:rsidP="00A53AEA">
      <w:pPr>
        <w:rPr>
          <w:rFonts w:asciiTheme="majorHAnsi" w:hAnsiTheme="majorHAnsi" w:cstheme="majorHAnsi"/>
          <w:sz w:val="14"/>
        </w:rPr>
      </w:pPr>
      <w:r w:rsidRPr="0029228A">
        <w:rPr>
          <w:rFonts w:asciiTheme="majorHAnsi" w:hAnsiTheme="majorHAnsi" w:cstheme="majorHAnsi"/>
          <w:sz w:val="14"/>
        </w:rPr>
        <w:t xml:space="preserve">That’s what </w:t>
      </w:r>
      <w:r w:rsidRPr="0029228A">
        <w:rPr>
          <w:rFonts w:asciiTheme="majorHAnsi" w:hAnsiTheme="majorHAnsi" w:cstheme="majorHAnsi"/>
          <w:iCs/>
          <w:u w:val="single"/>
          <w:bdr w:val="single" w:sz="8" w:space="0" w:color="auto"/>
        </w:rPr>
        <w:t>degrowth</w:t>
      </w:r>
      <w:r w:rsidRPr="0029228A">
        <w:rPr>
          <w:rFonts w:asciiTheme="majorHAnsi" w:hAnsiTheme="majorHAnsi" w:cstheme="majorHAnsi"/>
          <w:sz w:val="14"/>
        </w:rPr>
        <w:t xml:space="preserve"> means.</w:t>
      </w:r>
      <w:r>
        <w:rPr>
          <w:rFonts w:asciiTheme="majorHAnsi" w:hAnsiTheme="majorHAnsi" w:cstheme="majorHAnsi"/>
          <w:sz w:val="14"/>
        </w:rPr>
        <w:t xml:space="preserve"> </w:t>
      </w:r>
      <w:r w:rsidRPr="0029228A">
        <w:rPr>
          <w:rFonts w:asciiTheme="majorHAnsi" w:hAnsiTheme="majorHAnsi" w:cstheme="majorHAnsi"/>
          <w:sz w:val="14"/>
        </w:rPr>
        <w:t>Impacts are reducing for now, but isn’t</w:t>
      </w:r>
      <w:r w:rsidRPr="001C34F2">
        <w:rPr>
          <w:rFonts w:asciiTheme="majorHAnsi" w:hAnsiTheme="majorHAnsi" w:cstheme="majorHAnsi"/>
          <w:sz w:val="14"/>
        </w:rPr>
        <w:t xml:space="preserve"> the goal a return to growth?</w:t>
      </w:r>
      <w:r>
        <w:rPr>
          <w:rFonts w:asciiTheme="majorHAnsi" w:hAnsiTheme="majorHAnsi" w:cstheme="majorHAnsi"/>
          <w:sz w:val="14"/>
        </w:rPr>
        <w:t xml:space="preserve"> </w:t>
      </w:r>
      <w:r w:rsidRPr="0029228A">
        <w:rPr>
          <w:rFonts w:asciiTheme="majorHAnsi" w:hAnsiTheme="majorHAnsi" w:cstheme="majorHAnsi"/>
          <w:highlight w:val="green"/>
          <w:u w:val="single"/>
        </w:rPr>
        <w:t>From</w:t>
      </w:r>
      <w:r w:rsidRPr="001C34F2">
        <w:rPr>
          <w:rFonts w:asciiTheme="majorHAnsi" w:hAnsiTheme="majorHAnsi" w:cstheme="majorHAnsi"/>
          <w:u w:val="single"/>
        </w:rPr>
        <w:t xml:space="preserve"> an </w:t>
      </w:r>
      <w:r w:rsidRPr="0029228A">
        <w:rPr>
          <w:rFonts w:asciiTheme="majorHAnsi" w:hAnsiTheme="majorHAnsi" w:cstheme="majorHAnsi"/>
          <w:iCs/>
          <w:highlight w:val="green"/>
          <w:u w:val="single"/>
          <w:bdr w:val="single" w:sz="8" w:space="0" w:color="auto"/>
        </w:rPr>
        <w:t>environmental</w:t>
      </w:r>
      <w:r w:rsidRPr="0029228A">
        <w:rPr>
          <w:rFonts w:asciiTheme="majorHAnsi" w:hAnsiTheme="majorHAnsi" w:cstheme="majorHAnsi"/>
          <w:highlight w:val="green"/>
          <w:u w:val="single"/>
        </w:rPr>
        <w:t xml:space="preserve"> perspective</w:t>
      </w:r>
      <w:r w:rsidRPr="001C34F2">
        <w:rPr>
          <w:rFonts w:asciiTheme="majorHAnsi" w:hAnsiTheme="majorHAnsi" w:cstheme="majorHAnsi"/>
          <w:sz w:val="14"/>
        </w:rPr>
        <w:t xml:space="preserve">, the </w:t>
      </w:r>
      <w:r w:rsidRPr="0029228A">
        <w:rPr>
          <w:rFonts w:asciiTheme="majorHAnsi" w:hAnsiTheme="majorHAnsi" w:cstheme="majorHAnsi"/>
          <w:iCs/>
          <w:highlight w:val="green"/>
          <w:u w:val="single"/>
          <w:bdr w:val="single" w:sz="8" w:space="0" w:color="auto"/>
        </w:rPr>
        <w:t>risk</w:t>
      </w:r>
      <w:r w:rsidRPr="001C34F2">
        <w:rPr>
          <w:rFonts w:asciiTheme="majorHAnsi" w:hAnsiTheme="majorHAnsi" w:cstheme="majorHAnsi"/>
          <w:sz w:val="14"/>
        </w:rPr>
        <w:t xml:space="preserve"> is that everything </w:t>
      </w:r>
      <w:r w:rsidRPr="0029228A">
        <w:rPr>
          <w:rFonts w:asciiTheme="majorHAnsi" w:hAnsiTheme="majorHAnsi" w:cstheme="majorHAnsi"/>
          <w:iCs/>
          <w:highlight w:val="green"/>
          <w:u w:val="single"/>
          <w:bdr w:val="single" w:sz="8" w:space="0" w:color="auto"/>
        </w:rPr>
        <w:t>bounce</w:t>
      </w:r>
      <w:r w:rsidRPr="0029228A">
        <w:rPr>
          <w:rFonts w:asciiTheme="majorHAnsi" w:hAnsiTheme="majorHAnsi" w:cstheme="majorHAnsi"/>
          <w:sz w:val="14"/>
        </w:rPr>
        <w:t>s</w:t>
      </w:r>
      <w:r w:rsidRPr="001C34F2">
        <w:rPr>
          <w:rFonts w:asciiTheme="majorHAnsi" w:hAnsiTheme="majorHAnsi" w:cstheme="majorHAnsi"/>
          <w:sz w:val="14"/>
        </w:rPr>
        <w:t xml:space="preserve"> </w:t>
      </w:r>
      <w:r w:rsidRPr="0029228A">
        <w:rPr>
          <w:rFonts w:asciiTheme="majorHAnsi" w:hAnsiTheme="majorHAnsi" w:cstheme="majorHAnsi"/>
          <w:iCs/>
          <w:highlight w:val="green"/>
          <w:u w:val="single"/>
          <w:bdr w:val="single" w:sz="8" w:space="0" w:color="auto"/>
        </w:rPr>
        <w:t>back</w:t>
      </w:r>
      <w:r w:rsidRPr="0029228A">
        <w:rPr>
          <w:rFonts w:asciiTheme="majorHAnsi" w:hAnsiTheme="majorHAnsi" w:cstheme="majorHAnsi"/>
          <w:highlight w:val="green"/>
          <w:u w:val="single"/>
        </w:rPr>
        <w:t xml:space="preserve"> to </w:t>
      </w:r>
      <w:r w:rsidRPr="0029228A">
        <w:rPr>
          <w:rFonts w:asciiTheme="majorHAnsi" w:hAnsiTheme="majorHAnsi" w:cstheme="majorHAnsi"/>
          <w:iCs/>
          <w:highlight w:val="green"/>
          <w:u w:val="single"/>
          <w:bdr w:val="single" w:sz="8" w:space="0" w:color="auto"/>
        </w:rPr>
        <w:t>‘normal’</w:t>
      </w:r>
      <w:r w:rsidRPr="001C34F2">
        <w:rPr>
          <w:rFonts w:asciiTheme="majorHAnsi" w:hAnsiTheme="majorHAnsi" w:cstheme="majorHAnsi"/>
          <w:iCs/>
          <w:u w:val="single"/>
          <w:bdr w:val="single" w:sz="8" w:space="0" w:color="auto"/>
        </w:rPr>
        <w:t xml:space="preserve"> levels of </w:t>
      </w:r>
      <w:r w:rsidRPr="0029228A">
        <w:rPr>
          <w:rFonts w:asciiTheme="majorHAnsi" w:hAnsiTheme="majorHAnsi" w:cstheme="majorHAnsi"/>
          <w:iCs/>
          <w:highlight w:val="green"/>
          <w:u w:val="single"/>
          <w:bdr w:val="single" w:sz="8" w:space="0" w:color="auto"/>
        </w:rPr>
        <w:t>growth</w:t>
      </w:r>
      <w:r w:rsidRPr="0029228A">
        <w:rPr>
          <w:rFonts w:asciiTheme="majorHAnsi" w:hAnsiTheme="majorHAnsi" w:cstheme="majorHAnsi"/>
          <w:highlight w:val="green"/>
          <w:u w:val="single"/>
        </w:rPr>
        <w:t xml:space="preserve"> </w:t>
      </w:r>
      <w:r w:rsidRPr="0029228A">
        <w:rPr>
          <w:rFonts w:asciiTheme="majorHAnsi" w:hAnsiTheme="majorHAnsi" w:cstheme="majorHAnsi"/>
          <w:u w:val="single"/>
        </w:rPr>
        <w:t xml:space="preserve">and </w:t>
      </w:r>
      <w:r w:rsidRPr="0029228A">
        <w:rPr>
          <w:rFonts w:asciiTheme="majorHAnsi" w:hAnsiTheme="majorHAnsi" w:cstheme="majorHAnsi"/>
          <w:iCs/>
          <w:u w:val="single"/>
          <w:bdr w:val="single" w:sz="8" w:space="0" w:color="auto"/>
        </w:rPr>
        <w:t>consumption</w:t>
      </w:r>
      <w:r w:rsidRPr="0029228A">
        <w:rPr>
          <w:rFonts w:asciiTheme="majorHAnsi" w:hAnsiTheme="majorHAnsi" w:cstheme="majorHAnsi"/>
          <w:sz w:val="14"/>
        </w:rPr>
        <w:t xml:space="preserve"> as</w:t>
      </w:r>
      <w:r w:rsidRPr="001C34F2">
        <w:rPr>
          <w:rFonts w:asciiTheme="majorHAnsi" w:hAnsiTheme="majorHAnsi" w:cstheme="majorHAnsi"/>
          <w:sz w:val="14"/>
        </w:rPr>
        <w:t xml:space="preserve"> soon as this pandemic passes. </w:t>
      </w:r>
      <w:r w:rsidRPr="0029228A">
        <w:rPr>
          <w:rFonts w:asciiTheme="majorHAnsi" w:hAnsiTheme="majorHAnsi" w:cstheme="majorHAnsi"/>
          <w:iCs/>
          <w:highlight w:val="green"/>
          <w:u w:val="single"/>
          <w:bdr w:val="single" w:sz="8" w:space="0" w:color="auto"/>
        </w:rPr>
        <w:t>History</w:t>
      </w:r>
      <w:r w:rsidRPr="0029228A">
        <w:rPr>
          <w:rFonts w:asciiTheme="majorHAnsi" w:hAnsiTheme="majorHAnsi" w:cstheme="majorHAnsi"/>
          <w:highlight w:val="green"/>
          <w:u w:val="single"/>
        </w:rPr>
        <w:t xml:space="preserve"> shows</w:t>
      </w:r>
      <w:r w:rsidRPr="001C34F2">
        <w:rPr>
          <w:rFonts w:asciiTheme="majorHAnsi" w:hAnsiTheme="majorHAnsi" w:cstheme="majorHAnsi"/>
          <w:sz w:val="14"/>
        </w:rPr>
        <w:t xml:space="preserve"> that </w:t>
      </w:r>
      <w:r w:rsidRPr="0029228A">
        <w:rPr>
          <w:rFonts w:asciiTheme="majorHAnsi" w:hAnsiTheme="majorHAnsi" w:cstheme="majorHAnsi"/>
          <w:iCs/>
          <w:highlight w:val="green"/>
          <w:u w:val="single"/>
          <w:bdr w:val="single" w:sz="8" w:space="0" w:color="auto"/>
        </w:rPr>
        <w:t>emissions go down during recessions</w:t>
      </w:r>
      <w:r w:rsidRPr="001C34F2">
        <w:rPr>
          <w:rFonts w:asciiTheme="majorHAnsi" w:hAnsiTheme="majorHAnsi" w:cstheme="majorHAnsi"/>
          <w:sz w:val="14"/>
        </w:rPr>
        <w:t xml:space="preserve"> or depressions </w:t>
      </w:r>
      <w:r w:rsidRPr="0029228A">
        <w:rPr>
          <w:rFonts w:asciiTheme="majorHAnsi" w:hAnsiTheme="majorHAnsi" w:cstheme="majorHAnsi"/>
          <w:highlight w:val="green"/>
          <w:u w:val="single"/>
        </w:rPr>
        <w:t>but</w:t>
      </w:r>
      <w:r w:rsidRPr="001C34F2">
        <w:rPr>
          <w:rFonts w:asciiTheme="majorHAnsi" w:hAnsiTheme="majorHAnsi" w:cstheme="majorHAnsi"/>
          <w:u w:val="single"/>
        </w:rPr>
        <w:t xml:space="preserve"> tend to </w:t>
      </w:r>
      <w:r w:rsidRPr="0029228A">
        <w:rPr>
          <w:rFonts w:asciiTheme="majorHAnsi" w:hAnsiTheme="majorHAnsi" w:cstheme="majorHAnsi"/>
          <w:iCs/>
          <w:highlight w:val="green"/>
          <w:u w:val="single"/>
          <w:bdr w:val="single" w:sz="8" w:space="0" w:color="auto"/>
        </w:rPr>
        <w:t>rise</w:t>
      </w:r>
      <w:r w:rsidRPr="001C34F2">
        <w:rPr>
          <w:rFonts w:asciiTheme="majorHAnsi" w:hAnsiTheme="majorHAnsi" w:cstheme="majorHAnsi"/>
          <w:iCs/>
          <w:u w:val="single"/>
          <w:bdr w:val="single" w:sz="8" w:space="0" w:color="auto"/>
        </w:rPr>
        <w:t xml:space="preserve"> </w:t>
      </w:r>
      <w:r w:rsidRPr="0029228A">
        <w:rPr>
          <w:rFonts w:asciiTheme="majorHAnsi" w:hAnsiTheme="majorHAnsi" w:cstheme="majorHAnsi"/>
          <w:iCs/>
          <w:u w:val="single"/>
          <w:bdr w:val="single" w:sz="8" w:space="0" w:color="auto"/>
        </w:rPr>
        <w:t>again</w:t>
      </w:r>
      <w:r w:rsidRPr="001C34F2">
        <w:rPr>
          <w:rFonts w:asciiTheme="majorHAnsi" w:hAnsiTheme="majorHAnsi" w:cstheme="majorHAnsi"/>
          <w:u w:val="single"/>
        </w:rPr>
        <w:t xml:space="preserve"> </w:t>
      </w:r>
      <w:r w:rsidRPr="0029228A">
        <w:rPr>
          <w:rFonts w:asciiTheme="majorHAnsi" w:hAnsiTheme="majorHAnsi" w:cstheme="majorHAnsi"/>
          <w:highlight w:val="green"/>
          <w:u w:val="single"/>
        </w:rPr>
        <w:t>as</w:t>
      </w:r>
      <w:r w:rsidRPr="001C34F2">
        <w:rPr>
          <w:rFonts w:asciiTheme="majorHAnsi" w:hAnsiTheme="majorHAnsi" w:cstheme="majorHAnsi"/>
          <w:u w:val="single"/>
        </w:rPr>
        <w:t xml:space="preserve"> soon as</w:t>
      </w:r>
      <w:r w:rsidRPr="001C34F2">
        <w:rPr>
          <w:rFonts w:asciiTheme="majorHAnsi" w:hAnsiTheme="majorHAnsi" w:cstheme="majorHAnsi"/>
          <w:sz w:val="14"/>
        </w:rPr>
        <w:t xml:space="preserve"> the </w:t>
      </w:r>
      <w:r w:rsidRPr="0029228A">
        <w:rPr>
          <w:rFonts w:asciiTheme="majorHAnsi" w:hAnsiTheme="majorHAnsi" w:cstheme="majorHAnsi"/>
          <w:iCs/>
          <w:highlight w:val="green"/>
          <w:u w:val="single"/>
          <w:bdr w:val="single" w:sz="8" w:space="0" w:color="auto"/>
        </w:rPr>
        <w:t>growth</w:t>
      </w:r>
      <w:r w:rsidRPr="001C34F2">
        <w:rPr>
          <w:rFonts w:asciiTheme="majorHAnsi" w:hAnsiTheme="majorHAnsi" w:cstheme="majorHAnsi"/>
          <w:iCs/>
          <w:u w:val="single"/>
          <w:bdr w:val="single" w:sz="8" w:space="0" w:color="auto"/>
        </w:rPr>
        <w:t xml:space="preserve"> engine </w:t>
      </w:r>
      <w:r w:rsidRPr="0029228A">
        <w:rPr>
          <w:rFonts w:asciiTheme="majorHAnsi" w:hAnsiTheme="majorHAnsi" w:cstheme="majorHAnsi"/>
          <w:iCs/>
          <w:highlight w:val="green"/>
          <w:u w:val="single"/>
          <w:bdr w:val="single" w:sz="8" w:space="0" w:color="auto"/>
        </w:rPr>
        <w:t>starts</w:t>
      </w:r>
      <w:r w:rsidRPr="001C34F2">
        <w:rPr>
          <w:rFonts w:asciiTheme="majorHAnsi" w:hAnsiTheme="majorHAnsi" w:cstheme="majorHAnsi"/>
          <w:iCs/>
          <w:u w:val="single"/>
          <w:bdr w:val="single" w:sz="8" w:space="0" w:color="auto"/>
        </w:rPr>
        <w:t xml:space="preserve"> turning </w:t>
      </w:r>
      <w:r w:rsidRPr="0029228A">
        <w:rPr>
          <w:rFonts w:asciiTheme="majorHAnsi" w:hAnsiTheme="majorHAnsi" w:cstheme="majorHAnsi"/>
          <w:iCs/>
          <w:highlight w:val="green"/>
          <w:u w:val="single"/>
          <w:bdr w:val="single" w:sz="8" w:space="0" w:color="auto"/>
        </w:rPr>
        <w:t>again</w:t>
      </w:r>
      <w:r w:rsidRPr="001C34F2">
        <w:rPr>
          <w:rFonts w:asciiTheme="majorHAnsi" w:hAnsiTheme="majorHAnsi" w:cstheme="majorHAnsi"/>
          <w:sz w:val="14"/>
        </w:rPr>
        <w:t>.</w:t>
      </w:r>
    </w:p>
    <w:p w14:paraId="7E04611C" w14:textId="11979C0C" w:rsidR="00A53AEA" w:rsidRDefault="00A53AEA" w:rsidP="00A53AEA">
      <w:pPr>
        <w:pStyle w:val="Heading4"/>
        <w:rPr>
          <w:rFonts w:asciiTheme="majorHAnsi" w:hAnsiTheme="majorHAnsi" w:cstheme="majorHAnsi"/>
        </w:rPr>
      </w:pPr>
      <w:r>
        <w:rPr>
          <w:rFonts w:asciiTheme="majorHAnsi" w:hAnsiTheme="majorHAnsi" w:cstheme="majorHAnsi"/>
        </w:rPr>
        <w:t>Finally, offense:</w:t>
      </w:r>
    </w:p>
    <w:p w14:paraId="004A4145" w14:textId="00C73073" w:rsidR="00C04129" w:rsidRPr="00C04129" w:rsidRDefault="00C04129" w:rsidP="00C04129">
      <w:pPr>
        <w:pStyle w:val="Heading4"/>
      </w:pPr>
      <w:proofErr w:type="gramStart"/>
      <w:r>
        <w:t>Yes</w:t>
      </w:r>
      <w:proofErr w:type="gramEnd"/>
      <w:r>
        <w:t xml:space="preserve"> profit motive’s key – 1] military 2] no other incentive</w:t>
      </w:r>
    </w:p>
    <w:p w14:paraId="72784109" w14:textId="77777777" w:rsidR="009043AA" w:rsidRPr="009043AA" w:rsidRDefault="009043AA" w:rsidP="009043AA"/>
    <w:sectPr w:rsidR="009043AA" w:rsidRPr="009043A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C82876"/>
    <w:multiLevelType w:val="hybridMultilevel"/>
    <w:tmpl w:val="F8F68B2C"/>
    <w:lvl w:ilvl="0" w:tplc="90F0CD5C">
      <w:numFmt w:val="bullet"/>
      <w:lvlText w:val="-"/>
      <w:lvlJc w:val="left"/>
      <w:pPr>
        <w:ind w:left="400" w:hanging="360"/>
      </w:pPr>
      <w:rPr>
        <w:rFonts w:ascii="Calibri" w:eastAsiaTheme="minorEastAsia"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3FC07536"/>
    <w:multiLevelType w:val="hybridMultilevel"/>
    <w:tmpl w:val="DDFCB2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B1631A0"/>
    <w:multiLevelType w:val="hybridMultilevel"/>
    <w:tmpl w:val="EA2655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B845B63"/>
    <w:multiLevelType w:val="hybridMultilevel"/>
    <w:tmpl w:val="22D8FB16"/>
    <w:lvl w:ilvl="0" w:tplc="DBAE2FDA">
      <w:numFmt w:val="bullet"/>
      <w:lvlText w:val="-"/>
      <w:lvlJc w:val="left"/>
      <w:pPr>
        <w:ind w:left="400" w:hanging="360"/>
      </w:pPr>
      <w:rPr>
        <w:rFonts w:ascii="Calibri" w:eastAsiaTheme="minorEastAsia"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1"/>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47A9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B6C"/>
    <w:rsid w:val="000D26A6"/>
    <w:rsid w:val="000D2B90"/>
    <w:rsid w:val="000D6ED8"/>
    <w:rsid w:val="000D717B"/>
    <w:rsid w:val="000F12B9"/>
    <w:rsid w:val="00100B28"/>
    <w:rsid w:val="00117316"/>
    <w:rsid w:val="001209B4"/>
    <w:rsid w:val="00127E4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7690"/>
    <w:rsid w:val="001D17FE"/>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70CB"/>
    <w:rsid w:val="003106B3"/>
    <w:rsid w:val="003114F2"/>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29D5"/>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D68"/>
    <w:rsid w:val="004B72B4"/>
    <w:rsid w:val="004C0314"/>
    <w:rsid w:val="004C0D3D"/>
    <w:rsid w:val="004C213E"/>
    <w:rsid w:val="004C376C"/>
    <w:rsid w:val="004C657F"/>
    <w:rsid w:val="004D17D8"/>
    <w:rsid w:val="004D52D8"/>
    <w:rsid w:val="004E355B"/>
    <w:rsid w:val="005028E5"/>
    <w:rsid w:val="00503735"/>
    <w:rsid w:val="005041E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6F7033"/>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7A9D"/>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43AA"/>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3AB"/>
    <w:rsid w:val="009D15DB"/>
    <w:rsid w:val="009D3133"/>
    <w:rsid w:val="009E160D"/>
    <w:rsid w:val="009F1CBB"/>
    <w:rsid w:val="009F3305"/>
    <w:rsid w:val="009F6FB2"/>
    <w:rsid w:val="00A071C0"/>
    <w:rsid w:val="00A22670"/>
    <w:rsid w:val="00A24B35"/>
    <w:rsid w:val="00A271BA"/>
    <w:rsid w:val="00A27F86"/>
    <w:rsid w:val="00A431C6"/>
    <w:rsid w:val="00A53AEA"/>
    <w:rsid w:val="00A54315"/>
    <w:rsid w:val="00A60FBC"/>
    <w:rsid w:val="00A65C0B"/>
    <w:rsid w:val="00A776BA"/>
    <w:rsid w:val="00A81FD2"/>
    <w:rsid w:val="00A8441A"/>
    <w:rsid w:val="00A8674A"/>
    <w:rsid w:val="00A96E24"/>
    <w:rsid w:val="00AA6F6E"/>
    <w:rsid w:val="00AB0286"/>
    <w:rsid w:val="00AB122B"/>
    <w:rsid w:val="00AB21B0"/>
    <w:rsid w:val="00AB48D3"/>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602D"/>
    <w:rsid w:val="00B566AF"/>
    <w:rsid w:val="00B60125"/>
    <w:rsid w:val="00B6656B"/>
    <w:rsid w:val="00B70C8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4129"/>
    <w:rsid w:val="00C07769"/>
    <w:rsid w:val="00C07D05"/>
    <w:rsid w:val="00C10856"/>
    <w:rsid w:val="00C203FA"/>
    <w:rsid w:val="00C211C5"/>
    <w:rsid w:val="00C244F5"/>
    <w:rsid w:val="00C3164F"/>
    <w:rsid w:val="00C31B5E"/>
    <w:rsid w:val="00C34D3E"/>
    <w:rsid w:val="00C35B37"/>
    <w:rsid w:val="00C3747A"/>
    <w:rsid w:val="00C37F29"/>
    <w:rsid w:val="00C4767C"/>
    <w:rsid w:val="00C56618"/>
    <w:rsid w:val="00C56DCC"/>
    <w:rsid w:val="00C57075"/>
    <w:rsid w:val="00C72AFE"/>
    <w:rsid w:val="00C81619"/>
    <w:rsid w:val="00CA013C"/>
    <w:rsid w:val="00CA6D6D"/>
    <w:rsid w:val="00CB0628"/>
    <w:rsid w:val="00CC7A4E"/>
    <w:rsid w:val="00CD1359"/>
    <w:rsid w:val="00CD4C83"/>
    <w:rsid w:val="00D01EDC"/>
    <w:rsid w:val="00D078AA"/>
    <w:rsid w:val="00D10058"/>
    <w:rsid w:val="00D11978"/>
    <w:rsid w:val="00D15E30"/>
    <w:rsid w:val="00D16129"/>
    <w:rsid w:val="00D25DBD"/>
    <w:rsid w:val="00D26929"/>
    <w:rsid w:val="00D305B8"/>
    <w:rsid w:val="00D30CBD"/>
    <w:rsid w:val="00D30D9E"/>
    <w:rsid w:val="00D33908"/>
    <w:rsid w:val="00D354F2"/>
    <w:rsid w:val="00D36C30"/>
    <w:rsid w:val="00D37C90"/>
    <w:rsid w:val="00D43A8C"/>
    <w:rsid w:val="00D53072"/>
    <w:rsid w:val="00D61A4E"/>
    <w:rsid w:val="00D634EA"/>
    <w:rsid w:val="00D713A1"/>
    <w:rsid w:val="00D77956"/>
    <w:rsid w:val="00D80AC2"/>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E64"/>
    <w:rsid w:val="00F94060"/>
    <w:rsid w:val="00FA56F6"/>
    <w:rsid w:val="00FB329D"/>
    <w:rsid w:val="00FB3E5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1AFA4D"/>
  <w14:defaultImageDpi w14:val="300"/>
  <w15:docId w15:val="{2718659A-7F3E-4D49-BC8A-323BED4F3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47A9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47A9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47A9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Citation Char Char,Heading 3 Char1 Char Char,Heading 3 Char Char Char Char,Citation Char Char Char Char,Citation Char1 Char Char,Heading 3 Char Char1,Citation Char Char1,cites Char,Heading 3 Char Char Char,Heading 3 Char1 Char"/>
    <w:basedOn w:val="Normal"/>
    <w:next w:val="Normal"/>
    <w:link w:val="Heading3Char"/>
    <w:uiPriority w:val="9"/>
    <w:unhideWhenUsed/>
    <w:qFormat/>
    <w:rsid w:val="00847A9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ta,CD - Cite,t,T,Ta,C Tagline,No Spacing12,No Spacing4"/>
    <w:basedOn w:val="Normal"/>
    <w:next w:val="Normal"/>
    <w:link w:val="Heading4Char"/>
    <w:uiPriority w:val="9"/>
    <w:unhideWhenUsed/>
    <w:qFormat/>
    <w:rsid w:val="00847A9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47A9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47A9D"/>
  </w:style>
  <w:style w:type="character" w:customStyle="1" w:styleId="Heading1Char">
    <w:name w:val="Heading 1 Char"/>
    <w:aliases w:val="Pocket Char"/>
    <w:basedOn w:val="DefaultParagraphFont"/>
    <w:link w:val="Heading1"/>
    <w:uiPriority w:val="9"/>
    <w:rsid w:val="00847A9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47A9D"/>
    <w:rPr>
      <w:rFonts w:ascii="Calibri" w:eastAsiaTheme="majorEastAsia" w:hAnsi="Calibri" w:cstheme="majorBidi"/>
      <w:b/>
      <w:bCs/>
      <w:sz w:val="44"/>
      <w:szCs w:val="44"/>
      <w:u w:val="double"/>
    </w:rPr>
  </w:style>
  <w:style w:type="character" w:customStyle="1" w:styleId="Heading3Char">
    <w:name w:val="Heading 3 Char"/>
    <w:aliases w:val="Block Char,Citation Char,Citation Char Char Char1,Heading 3 Char1 Char Char Char,Heading 3 Char Char Char Char Char2,Citation Char Char Char Char Char,Citation Char1 Char Char Char,Heading 3 Char Char1 Char,Citation Char Char1 Char"/>
    <w:basedOn w:val="DefaultParagraphFont"/>
    <w:link w:val="Heading3"/>
    <w:uiPriority w:val="9"/>
    <w:rsid w:val="00847A9D"/>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ta Char"/>
    <w:basedOn w:val="DefaultParagraphFont"/>
    <w:link w:val="Heading4"/>
    <w:uiPriority w:val="9"/>
    <w:rsid w:val="00847A9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847A9D"/>
    <w:rPr>
      <w:b/>
      <w:sz w:val="26"/>
      <w:u w:val="singl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S"/>
    <w:basedOn w:val="DefaultParagraphFont"/>
    <w:link w:val="card"/>
    <w:uiPriority w:val="1"/>
    <w:qFormat/>
    <w:rsid w:val="00847A9D"/>
    <w:rPr>
      <w:b/>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s"/>
    <w:basedOn w:val="DefaultParagraphFont"/>
    <w:link w:val="textbold"/>
    <w:uiPriority w:val="20"/>
    <w:qFormat/>
    <w:rsid w:val="00847A9D"/>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847A9D"/>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C"/>
    <w:basedOn w:val="DefaultParagraphFont"/>
    <w:uiPriority w:val="99"/>
    <w:unhideWhenUsed/>
    <w:rsid w:val="00847A9D"/>
    <w:rPr>
      <w:color w:val="auto"/>
      <w:u w:val="none"/>
    </w:rPr>
  </w:style>
  <w:style w:type="paragraph" w:styleId="DocumentMap">
    <w:name w:val="Document Map"/>
    <w:basedOn w:val="Normal"/>
    <w:link w:val="DocumentMapChar"/>
    <w:uiPriority w:val="99"/>
    <w:semiHidden/>
    <w:unhideWhenUsed/>
    <w:rsid w:val="00847A9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47A9D"/>
    <w:rPr>
      <w:rFonts w:ascii="Lucida Grande" w:hAnsi="Lucida Grande" w:cs="Lucida Grande"/>
    </w:rPr>
  </w:style>
  <w:style w:type="paragraph" w:customStyle="1" w:styleId="textbold">
    <w:name w:val="text bold"/>
    <w:basedOn w:val="Normal"/>
    <w:link w:val="Emphasis"/>
    <w:uiPriority w:val="20"/>
    <w:qFormat/>
    <w:rsid w:val="00847A9D"/>
    <w:pPr>
      <w:ind w:left="720"/>
      <w:jc w:val="both"/>
    </w:pPr>
    <w:rPr>
      <w:b/>
      <w:iCs/>
      <w:u w:val="single"/>
      <w:bdr w:val="single" w:sz="12" w:space="0" w:color="auto"/>
    </w:rPr>
  </w:style>
  <w:style w:type="paragraph" w:customStyle="1" w:styleId="card">
    <w:name w:val="card"/>
    <w:aliases w:val="No Spacing,Medium Grid 21,No Spacing31,No Spacing22,No Spacing111,No Spacing3,tag,Dont use,Very Small Text,Card Format,Small Text,No Spacing112,No Spacing1,No Spacing111111,Card,Tags,Debate Text,No Spacing11,No Spacing2,Read stuff,No Spacing41,Dont u"/>
    <w:basedOn w:val="Normal"/>
    <w:next w:val="Normal"/>
    <w:link w:val="StyleUnderline"/>
    <w:uiPriority w:val="99"/>
    <w:qFormat/>
    <w:rsid w:val="00847A9D"/>
    <w:pPr>
      <w:ind w:left="288" w:right="288"/>
    </w:pPr>
    <w:rPr>
      <w:rFonts w:asciiTheme="minorHAnsi" w:hAnsiTheme="minorHAnsi" w:cstheme="minorBidi"/>
      <w:b/>
      <w:u w:val="single"/>
    </w:rPr>
  </w:style>
  <w:style w:type="paragraph" w:customStyle="1" w:styleId="Analytic">
    <w:name w:val="Analytic"/>
    <w:basedOn w:val="Heading4"/>
    <w:link w:val="AnalyticChar"/>
    <w:qFormat/>
    <w:rsid w:val="00847A9D"/>
  </w:style>
  <w:style w:type="character" w:customStyle="1" w:styleId="AnalyticChar">
    <w:name w:val="Analytic Char"/>
    <w:basedOn w:val="DefaultParagraphFont"/>
    <w:link w:val="Analytic"/>
    <w:rsid w:val="00847A9D"/>
    <w:rPr>
      <w:rFonts w:ascii="Calibri" w:eastAsiaTheme="majorEastAsia" w:hAnsi="Calibri" w:cstheme="majorBidi"/>
      <w:b/>
      <w:bCs/>
      <w:sz w:val="26"/>
      <w:szCs w:val="26"/>
    </w:rPr>
  </w:style>
  <w:style w:type="character" w:customStyle="1" w:styleId="underline">
    <w:name w:val="underline"/>
    <w:basedOn w:val="DefaultParagraphFont"/>
    <w:qFormat/>
    <w:rsid w:val="009043AA"/>
    <w:rPr>
      <w:b/>
      <w:u w:val="single"/>
    </w:rPr>
  </w:style>
  <w:style w:type="paragraph" w:styleId="ListParagraph">
    <w:name w:val="List Paragraph"/>
    <w:aliases w:val="6 font"/>
    <w:basedOn w:val="Normal"/>
    <w:uiPriority w:val="34"/>
    <w:qFormat/>
    <w:rsid w:val="009043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psnews.net/2019/02/economic-crisis-can-trigger-world-wa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guardian.co.uk/commentisfree/cif-green/2009/aug/17/environment-climate-chang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nglishgrammar.org/must-and-ought-to/"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people.su.se/~jolso/HS-texter/shaltthou.pdf" TargetMode="External"/><Relationship Id="rId4" Type="http://schemas.openxmlformats.org/officeDocument/2006/relationships/customXml" Target="../customXml/item4.xml"/><Relationship Id="rId9" Type="http://schemas.openxmlformats.org/officeDocument/2006/relationships/hyperlink" Target="https://www.e-flux.com/journal/116/379446/refusing-completion-a-conversation/" TargetMode="External"/><Relationship Id="rId14" Type="http://schemas.openxmlformats.org/officeDocument/2006/relationships/hyperlink" Target="https://www.brookings.edu/wp-content/uploads/2016/07/IOS-Drezner-web-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42</TotalTime>
  <Pages>23</Pages>
  <Words>12068</Words>
  <Characters>68790</Characters>
  <Application>Microsoft Office Word</Application>
  <DocSecurity>0</DocSecurity>
  <Lines>573</Lines>
  <Paragraphs>161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80697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3</cp:revision>
  <dcterms:created xsi:type="dcterms:W3CDTF">2022-03-10T14:01:00Z</dcterms:created>
  <dcterms:modified xsi:type="dcterms:W3CDTF">2022-03-10T16:02:00Z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