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C2CC" w14:textId="1D5FDA1D" w:rsidR="00F10C2A" w:rsidRDefault="00F10C2A" w:rsidP="00F10C2A">
      <w:pPr>
        <w:pStyle w:val="Heading2"/>
      </w:pPr>
      <w:r>
        <w:t>1</w:t>
      </w:r>
    </w:p>
    <w:p w14:paraId="556A7628" w14:textId="175529A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 xml:space="preserve">Our interpretation is that the aff should defend </w:t>
      </w:r>
      <w:r>
        <w:rPr>
          <w:rFonts w:asciiTheme="majorHAnsi" w:hAnsiTheme="majorHAnsi" w:cstheme="majorHAnsi"/>
        </w:rPr>
        <w:t>desirability of a</w:t>
      </w:r>
      <w:r w:rsidRPr="00E47D9F">
        <w:rPr>
          <w:rFonts w:asciiTheme="majorHAnsi" w:hAnsiTheme="majorHAnsi" w:cstheme="majorHAnsi"/>
        </w:rPr>
        <w:t xml:space="preserve"> topical governmental action.</w:t>
      </w:r>
    </w:p>
    <w:p w14:paraId="7043D10B" w14:textId="77777777" w:rsidR="00F10C2A" w:rsidRPr="00E47D9F" w:rsidRDefault="00F10C2A" w:rsidP="00F10C2A">
      <w:pPr>
        <w:pStyle w:val="Heading4"/>
        <w:rPr>
          <w:rFonts w:asciiTheme="majorHAnsi" w:eastAsia="Calibri" w:hAnsiTheme="majorHAnsi" w:cstheme="majorHAnsi"/>
        </w:rPr>
      </w:pPr>
      <w:r w:rsidRPr="00E47D9F">
        <w:rPr>
          <w:rFonts w:asciiTheme="majorHAnsi" w:eastAsia="Calibri" w:hAnsiTheme="majorHAnsi" w:cstheme="majorHAnsi"/>
        </w:rPr>
        <w:t xml:space="preserve">Resolved requires policy action </w:t>
      </w:r>
    </w:p>
    <w:p w14:paraId="74B77E24" w14:textId="77777777" w:rsidR="00F10C2A" w:rsidRPr="00E47D9F" w:rsidRDefault="00F10C2A" w:rsidP="00F10C2A">
      <w:pPr>
        <w:rPr>
          <w:rFonts w:asciiTheme="majorHAnsi" w:hAnsiTheme="majorHAnsi" w:cstheme="majorHAnsi"/>
        </w:rPr>
      </w:pPr>
      <w:r w:rsidRPr="00E47D9F">
        <w:rPr>
          <w:rStyle w:val="StyleDate"/>
          <w:rFonts w:cstheme="majorHAnsi"/>
        </w:rPr>
        <w:t>Louisiana State Legislature</w:t>
      </w:r>
      <w:r w:rsidRPr="00E47D9F">
        <w:rPr>
          <w:rStyle w:val="Style13ptBold"/>
          <w:rFonts w:asciiTheme="majorHAnsi" w:hAnsiTheme="majorHAnsi" w:cstheme="majorHAnsi"/>
        </w:rPr>
        <w:t xml:space="preserve"> (</w:t>
      </w:r>
      <w:hyperlink r:id="rId9" w:history="1">
        <w:r w:rsidRPr="00E47D9F">
          <w:rPr>
            <w:rStyle w:val="Hyperlink"/>
            <w:rFonts w:asciiTheme="majorHAnsi" w:hAnsiTheme="majorHAnsi" w:cstheme="majorHAnsi"/>
          </w:rPr>
          <w:t>https://www.legis.la.gov/legis/Glossary.aspx</w:t>
        </w:r>
      </w:hyperlink>
      <w:r w:rsidRPr="00E47D9F">
        <w:rPr>
          <w:rStyle w:val="Hyperlink"/>
          <w:rFonts w:asciiTheme="majorHAnsi" w:hAnsiTheme="majorHAnsi" w:cstheme="majorHAnsi"/>
        </w:rPr>
        <w:t>)</w:t>
      </w:r>
      <w:r w:rsidRPr="00E47D9F">
        <w:rPr>
          <w:rFonts w:asciiTheme="majorHAnsi" w:hAnsiTheme="majorHAnsi" w:cstheme="majorHAnsi"/>
        </w:rPr>
        <w:t xml:space="preserve"> Ngong</w:t>
      </w:r>
    </w:p>
    <w:p w14:paraId="3E6F21B1" w14:textId="77777777" w:rsidR="00F10C2A" w:rsidRPr="00E47D9F" w:rsidRDefault="00F10C2A" w:rsidP="00F10C2A">
      <w:pPr>
        <w:rPr>
          <w:rFonts w:asciiTheme="majorHAnsi" w:hAnsiTheme="majorHAnsi" w:cstheme="majorHAnsi"/>
          <w:b/>
          <w:highlight w:val="yellow"/>
          <w:u w:val="single"/>
          <w:shd w:val="clear" w:color="auto" w:fill="00FFFF"/>
        </w:rPr>
      </w:pPr>
      <w:r w:rsidRPr="00E47D9F">
        <w:rPr>
          <w:rFonts w:asciiTheme="majorHAnsi" w:hAnsiTheme="majorHAnsi" w:cstheme="majorHAnsi"/>
          <w:b/>
          <w:highlight w:val="yellow"/>
          <w:u w:val="single"/>
          <w:shd w:val="clear" w:color="auto" w:fill="00FFFF"/>
        </w:rPr>
        <w:t xml:space="preserve">Resolution  </w:t>
      </w:r>
    </w:p>
    <w:p w14:paraId="486C4B75" w14:textId="77777777" w:rsidR="00F10C2A" w:rsidRDefault="00F10C2A" w:rsidP="00F10C2A">
      <w:pPr>
        <w:rPr>
          <w:rFonts w:asciiTheme="majorHAnsi" w:hAnsiTheme="majorHAnsi" w:cstheme="majorHAnsi"/>
        </w:rPr>
      </w:pPr>
      <w:r w:rsidRPr="00E47D9F">
        <w:rPr>
          <w:rFonts w:asciiTheme="majorHAnsi" w:hAnsiTheme="majorHAnsi" w:cstheme="majorHAnsi"/>
          <w:b/>
          <w:highlight w:val="yellow"/>
          <w:u w:val="single"/>
          <w:shd w:val="clear" w:color="auto" w:fill="00FFFF"/>
        </w:rPr>
        <w:t>A legislative instrument</w:t>
      </w:r>
      <w:r w:rsidRPr="00E47D9F">
        <w:rPr>
          <w:rFonts w:asciiTheme="majorHAnsi" w:hAnsiTheme="majorHAnsi" w:cstheme="majorHAnsi"/>
          <w:u w:val="single"/>
        </w:rPr>
        <w:t xml:space="preserve"> </w:t>
      </w:r>
      <w:r w:rsidRPr="00E47D9F">
        <w:rPr>
          <w:rFonts w:asciiTheme="majorHAnsi" w:hAnsiTheme="majorHAnsi" w:cstheme="majorHAnsi"/>
          <w:sz w:val="16"/>
        </w:rPr>
        <w:t xml:space="preserve">that generally is </w:t>
      </w:r>
      <w:r w:rsidRPr="00E47D9F">
        <w:rPr>
          <w:rFonts w:asciiTheme="majorHAnsi" w:hAnsiTheme="majorHAnsi" w:cstheme="majorHAnsi"/>
          <w:b/>
          <w:highlight w:val="yellow"/>
          <w:u w:val="single"/>
          <w:shd w:val="clear" w:color="auto" w:fill="00FFFF"/>
        </w:rPr>
        <w:t>used for</w:t>
      </w:r>
      <w:r w:rsidRPr="00E47D9F">
        <w:rPr>
          <w:rFonts w:asciiTheme="majorHAnsi" w:hAnsiTheme="majorHAnsi" w:cstheme="majorHAnsi"/>
          <w:sz w:val="16"/>
        </w:rPr>
        <w:t xml:space="preserve"> making </w:t>
      </w:r>
      <w:proofErr w:type="gramStart"/>
      <w:r w:rsidRPr="00E47D9F">
        <w:rPr>
          <w:rFonts w:asciiTheme="majorHAnsi" w:hAnsiTheme="majorHAnsi" w:cstheme="majorHAnsi"/>
          <w:sz w:val="16"/>
        </w:rPr>
        <w:t xml:space="preserve">declarations,  </w:t>
      </w:r>
      <w:r w:rsidRPr="00E47D9F">
        <w:rPr>
          <w:rFonts w:asciiTheme="majorHAnsi" w:hAnsiTheme="majorHAnsi" w:cstheme="majorHAnsi"/>
          <w:b/>
          <w:highlight w:val="yellow"/>
          <w:u w:val="single"/>
          <w:shd w:val="clear" w:color="auto" w:fill="00FFFF"/>
        </w:rPr>
        <w:t>stating</w:t>
      </w:r>
      <w:proofErr w:type="gramEnd"/>
      <w:r w:rsidRPr="00E47D9F">
        <w:rPr>
          <w:rFonts w:asciiTheme="majorHAnsi" w:hAnsiTheme="majorHAnsi" w:cstheme="majorHAnsi"/>
          <w:b/>
          <w:highlight w:val="yellow"/>
          <w:u w:val="single"/>
          <w:shd w:val="clear" w:color="auto" w:fill="00FFFF"/>
        </w:rPr>
        <w:t xml:space="preserve"> policies</w:t>
      </w:r>
      <w:r w:rsidRPr="00E47D9F">
        <w:rPr>
          <w:rFonts w:asciiTheme="majorHAnsi" w:hAnsiTheme="majorHAnsi" w:cstheme="majorHAnsi"/>
          <w:sz w:val="16"/>
          <w:highlight w:val="yellow"/>
        </w:rPr>
        <w:t>,</w:t>
      </w:r>
      <w:r w:rsidRPr="00E47D9F">
        <w:rPr>
          <w:rFonts w:asciiTheme="majorHAnsi" w:hAnsiTheme="majorHAnsi" w:cstheme="majorHAnsi"/>
          <w:sz w:val="16"/>
        </w:rPr>
        <w:t xml:space="preserve"> and making decisions where some other form is not  required. A bill includes the constitutionally required enacting clause; </w:t>
      </w:r>
      <w:proofErr w:type="gramStart"/>
      <w:r w:rsidRPr="00E47D9F">
        <w:rPr>
          <w:rFonts w:asciiTheme="majorHAnsi" w:hAnsiTheme="majorHAnsi" w:cstheme="majorHAnsi"/>
          <w:u w:val="single"/>
        </w:rPr>
        <w:t>a  resolution</w:t>
      </w:r>
      <w:proofErr w:type="gramEnd"/>
      <w:r w:rsidRPr="00E47D9F">
        <w:rPr>
          <w:rFonts w:asciiTheme="majorHAnsi" w:hAnsiTheme="majorHAnsi" w:cstheme="majorHAnsi"/>
          <w:u w:val="single"/>
        </w:rPr>
        <w:t xml:space="preserve"> </w:t>
      </w:r>
      <w:r w:rsidRPr="00E47D9F">
        <w:rPr>
          <w:rFonts w:asciiTheme="majorHAnsi" w:hAnsiTheme="majorHAnsi" w:cstheme="majorHAnsi"/>
          <w:b/>
          <w:highlight w:val="yellow"/>
          <w:u w:val="single"/>
          <w:shd w:val="clear" w:color="auto" w:fill="00FFFF"/>
        </w:rPr>
        <w:t>uses the term "resolved".</w:t>
      </w:r>
      <w:r w:rsidRPr="00E47D9F">
        <w:rPr>
          <w:rFonts w:asciiTheme="majorHAnsi" w:hAnsiTheme="majorHAnsi" w:cstheme="majorHAnsi"/>
          <w:sz w:val="16"/>
        </w:rPr>
        <w:t xml:space="preserve"> Not subject to a time limit </w:t>
      </w:r>
      <w:proofErr w:type="gramStart"/>
      <w:r w:rsidRPr="00E47D9F">
        <w:rPr>
          <w:rFonts w:asciiTheme="majorHAnsi" w:hAnsiTheme="majorHAnsi" w:cstheme="majorHAnsi"/>
          <w:sz w:val="16"/>
        </w:rPr>
        <w:t>for  introduction</w:t>
      </w:r>
      <w:proofErr w:type="gramEnd"/>
      <w:r w:rsidRPr="00E47D9F">
        <w:rPr>
          <w:rFonts w:asciiTheme="majorHAnsi" w:hAnsiTheme="majorHAnsi" w:cstheme="majorHAnsi"/>
          <w:sz w:val="16"/>
        </w:rPr>
        <w:t xml:space="preserve"> nor to governor's veto. </w:t>
      </w:r>
      <w:proofErr w:type="gramStart"/>
      <w:r w:rsidRPr="00E47D9F">
        <w:rPr>
          <w:rFonts w:asciiTheme="majorHAnsi" w:hAnsiTheme="majorHAnsi" w:cstheme="majorHAnsi"/>
          <w:sz w:val="16"/>
        </w:rPr>
        <w:t>( Const.</w:t>
      </w:r>
      <w:proofErr w:type="gramEnd"/>
      <w:r w:rsidRPr="00E47D9F">
        <w:rPr>
          <w:rFonts w:asciiTheme="majorHAnsi" w:hAnsiTheme="majorHAnsi" w:cstheme="majorHAnsi"/>
          <w:sz w:val="16"/>
        </w:rPr>
        <w:t xml:space="preserve"> Art. III, §17(B) and House  Rules 8.11 , 13.1 , 6.8 , and 7.4</w:t>
      </w:r>
      <w:r w:rsidRPr="00E47D9F">
        <w:rPr>
          <w:rFonts w:asciiTheme="majorHAnsi" w:hAnsiTheme="majorHAnsi" w:cstheme="majorHAnsi"/>
        </w:rPr>
        <w:t xml:space="preserve"> and Senate Rules 10.9, 13.5 and 15.1)</w:t>
      </w:r>
    </w:p>
    <w:p w14:paraId="2714247F" w14:textId="77777777" w:rsidR="00F10C2A" w:rsidRDefault="00F10C2A" w:rsidP="00F10C2A">
      <w:pPr>
        <w:pStyle w:val="Heading4"/>
        <w:rPr>
          <w:lang w:eastAsia="zh-CN"/>
        </w:rPr>
      </w:pPr>
      <w:r>
        <w:rPr>
          <w:lang w:eastAsia="zh-CN"/>
        </w:rPr>
        <w:t>The World Trade Organization is an international body that governs trade.</w:t>
      </w:r>
    </w:p>
    <w:p w14:paraId="4AC8D7A1" w14:textId="77777777" w:rsidR="00F10C2A" w:rsidRPr="00C55F5A" w:rsidRDefault="00F10C2A" w:rsidP="00F10C2A">
      <w:pPr>
        <w:rPr>
          <w:lang w:eastAsia="zh-CN"/>
        </w:rPr>
      </w:pPr>
      <w:r w:rsidRPr="00C55F5A">
        <w:rPr>
          <w:rStyle w:val="Style13ptBold"/>
        </w:rPr>
        <w:t>Tarver 21</w:t>
      </w:r>
      <w:r>
        <w:rPr>
          <w:lang w:eastAsia="zh-CN"/>
        </w:rPr>
        <w:t xml:space="preserve"> (</w:t>
      </w:r>
      <w:r w:rsidRPr="00C55F5A">
        <w:t>Evan Tarver has 6+ years of experience in financial analysis and 5+ years as an author, editor, and copywriter</w:t>
      </w:r>
      <w:r>
        <w:t>, “World Trade Organization</w:t>
      </w:r>
      <w:r w:rsidRPr="00C55F5A">
        <w:t>”, Mar 1, 2021</w:t>
      </w:r>
      <w:r>
        <w:t xml:space="preserve">, </w:t>
      </w:r>
      <w:r w:rsidRPr="00C55F5A">
        <w:t>https://www.investopedia.com/terms/w/wto.asp</w:t>
      </w:r>
      <w:r>
        <w:t>)</w:t>
      </w:r>
    </w:p>
    <w:p w14:paraId="16051DDF" w14:textId="77777777" w:rsidR="00F10C2A" w:rsidRDefault="00F10C2A" w:rsidP="00F10C2A">
      <w:r w:rsidRPr="00C55F5A">
        <w:t>Created in 1995</w:t>
      </w:r>
      <w:r w:rsidRPr="00C55F5A">
        <w:rPr>
          <w:rStyle w:val="StyleUnderline"/>
        </w:rPr>
        <w:t>, the World Trade Organization (</w:t>
      </w:r>
      <w:r w:rsidRPr="00C11A7E">
        <w:rPr>
          <w:rStyle w:val="StyleUnderline"/>
          <w:highlight w:val="cyan"/>
        </w:rPr>
        <w:t>WTO</w:t>
      </w:r>
      <w:r w:rsidRPr="00C55F5A">
        <w:rPr>
          <w:rStyle w:val="StyleUnderline"/>
        </w:rPr>
        <w:t xml:space="preserve">) is an </w:t>
      </w:r>
      <w:r w:rsidRPr="00C11A7E">
        <w:rPr>
          <w:rStyle w:val="StyleUnderline"/>
          <w:highlight w:val="cyan"/>
        </w:rPr>
        <w:t>international institution</w:t>
      </w:r>
      <w:r w:rsidRPr="00C55F5A">
        <w:rPr>
          <w:rStyle w:val="StyleUnderline"/>
        </w:rPr>
        <w:t xml:space="preserve"> that </w:t>
      </w:r>
      <w:r w:rsidRPr="00C11A7E">
        <w:rPr>
          <w:rStyle w:val="StyleUnderline"/>
          <w:highlight w:val="cyan"/>
        </w:rPr>
        <w:t>oversees</w:t>
      </w:r>
      <w:r w:rsidRPr="00C55F5A">
        <w:rPr>
          <w:rStyle w:val="StyleUnderline"/>
        </w:rPr>
        <w:t xml:space="preserve"> the </w:t>
      </w:r>
      <w:r w:rsidRPr="00C11A7E">
        <w:rPr>
          <w:rStyle w:val="StyleUnderline"/>
          <w:highlight w:val="cyan"/>
        </w:rPr>
        <w:t>global trade rules</w:t>
      </w:r>
      <w:r w:rsidRPr="00C55F5A">
        <w:rPr>
          <w:rStyle w:val="StyleUnderline"/>
        </w:rPr>
        <w:t> among nations</w:t>
      </w:r>
      <w:r w:rsidRPr="00C55F5A">
        <w:t>. It superseded the 1947 </w:t>
      </w:r>
      <w:hyperlink r:id="rId10" w:history="1">
        <w:r w:rsidRPr="00C55F5A">
          <w:rPr>
            <w:rStyle w:val="Hyperlink"/>
          </w:rPr>
          <w:t>General Agreement on Tariffs and Trade</w:t>
        </w:r>
      </w:hyperlink>
      <w:r w:rsidRPr="00C55F5A">
        <w:t> (GATT) created in the wake of World War II.</w:t>
      </w:r>
    </w:p>
    <w:p w14:paraId="7D979E44" w14:textId="77777777" w:rsidR="00F10C2A" w:rsidRPr="00E47D9F" w:rsidRDefault="00F10C2A" w:rsidP="00F10C2A">
      <w:pPr>
        <w:rPr>
          <w:rFonts w:asciiTheme="majorHAnsi" w:hAnsiTheme="majorHAnsi" w:cstheme="majorHAnsi"/>
        </w:rPr>
      </w:pPr>
    </w:p>
    <w:p w14:paraId="3C9FA3F2"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Violation: they don’t</w:t>
      </w:r>
    </w:p>
    <w:p w14:paraId="53613D86" w14:textId="77777777" w:rsidR="00F10C2A" w:rsidRPr="00E47D9F" w:rsidRDefault="00F10C2A" w:rsidP="00F10C2A">
      <w:pPr>
        <w:rPr>
          <w:rFonts w:asciiTheme="majorHAnsi" w:hAnsiTheme="majorHAnsi" w:cstheme="majorHAnsi"/>
        </w:rPr>
      </w:pPr>
    </w:p>
    <w:p w14:paraId="548229E0" w14:textId="77777777" w:rsidR="00F10C2A" w:rsidRPr="00E47D9F" w:rsidRDefault="00F10C2A" w:rsidP="00F10C2A">
      <w:pPr>
        <w:pStyle w:val="Heading4"/>
        <w:rPr>
          <w:rFonts w:asciiTheme="majorHAnsi" w:eastAsia="MS Gothic" w:hAnsiTheme="majorHAnsi" w:cstheme="majorHAnsi"/>
        </w:rPr>
      </w:pPr>
      <w:r w:rsidRPr="00E47D9F">
        <w:rPr>
          <w:rFonts w:asciiTheme="majorHAnsi" w:hAnsiTheme="majorHAnsi" w:cstheme="majorHAnsi"/>
          <w:u w:val="single"/>
        </w:rPr>
        <w:t>Debate is a game</w:t>
      </w:r>
      <w:r w:rsidRPr="00E47D9F">
        <w:rPr>
          <w:rFonts w:asciiTheme="majorHAnsi" w:hAnsiTheme="majorHAnsi" w:cstheme="majorHAnsi"/>
        </w:rPr>
        <w:t xml:space="preserve"> since we’re both here to win so procedural questions come first. The </w:t>
      </w:r>
      <w:r w:rsidRPr="00E47D9F">
        <w:rPr>
          <w:rFonts w:asciiTheme="majorHAnsi" w:hAnsiTheme="majorHAnsi" w:cstheme="majorHAnsi"/>
          <w:u w:val="single"/>
        </w:rPr>
        <w:t>only</w:t>
      </w:r>
      <w:r w:rsidRPr="00E47D9F">
        <w:rPr>
          <w:rFonts w:asciiTheme="majorHAnsi" w:hAnsiTheme="majorHAnsi" w:cstheme="majorHAnsi"/>
        </w:rPr>
        <w:t xml:space="preserve"> role of the ballot and judge is to vote for whoever better debated the topic. Only evaluating the </w:t>
      </w:r>
      <w:r w:rsidRPr="00E47D9F">
        <w:rPr>
          <w:rFonts w:asciiTheme="majorHAnsi" w:hAnsiTheme="majorHAnsi" w:cstheme="majorHAnsi"/>
          <w:u w:val="single"/>
        </w:rPr>
        <w:t>consequences</w:t>
      </w:r>
      <w:r w:rsidRPr="00E47D9F">
        <w:rPr>
          <w:rFonts w:asciiTheme="majorHAnsi" w:hAnsiTheme="majorHAnsi" w:cstheme="majorHAnsi"/>
        </w:rPr>
        <w:t xml:space="preserve"> of the plan allows us to determine the </w:t>
      </w:r>
      <w:r w:rsidRPr="00E47D9F">
        <w:rPr>
          <w:rFonts w:asciiTheme="majorHAnsi" w:hAnsiTheme="majorHAnsi" w:cstheme="majorHAnsi"/>
          <w:u w:val="single"/>
        </w:rPr>
        <w:t>practical impacts of politics</w:t>
      </w:r>
      <w:r w:rsidRPr="00E47D9F">
        <w:rPr>
          <w:rFonts w:asciiTheme="majorHAnsi" w:hAnsiTheme="majorHAnsi" w:cstheme="majorHAnsi"/>
        </w:rPr>
        <w:t xml:space="preserve"> and preserves the </w:t>
      </w:r>
      <w:r w:rsidRPr="00E47D9F">
        <w:rPr>
          <w:rFonts w:asciiTheme="majorHAnsi" w:hAnsiTheme="majorHAnsi" w:cstheme="majorHAnsi"/>
          <w:u w:val="single"/>
        </w:rPr>
        <w:t>predictability</w:t>
      </w:r>
      <w:r w:rsidRPr="00E47D9F">
        <w:rPr>
          <w:rFonts w:asciiTheme="majorHAnsi" w:hAnsiTheme="majorHAnsi" w:cstheme="majorHAnsi"/>
        </w:rPr>
        <w:t xml:space="preserve"> that fosters </w:t>
      </w:r>
      <w:r w:rsidRPr="00E47D9F">
        <w:rPr>
          <w:rFonts w:asciiTheme="majorHAnsi" w:hAnsiTheme="majorHAnsi" w:cstheme="majorHAnsi"/>
          <w:u w:val="single"/>
        </w:rPr>
        <w:t>engagement</w:t>
      </w:r>
      <w:r w:rsidRPr="00E47D9F">
        <w:rPr>
          <w:rFonts w:asciiTheme="majorHAnsi" w:hAnsiTheme="majorHAnsi" w:cstheme="majorHAnsi"/>
        </w:rPr>
        <w:t xml:space="preserve">. </w:t>
      </w:r>
      <w:r w:rsidRPr="00E47D9F">
        <w:rPr>
          <w:rFonts w:asciiTheme="majorHAnsi" w:hAnsiTheme="majorHAnsi" w:cstheme="majorHAnsi"/>
          <w:u w:val="single"/>
        </w:rPr>
        <w:t>Rigorous contestation</w:t>
      </w:r>
      <w:r w:rsidRPr="00E47D9F">
        <w:rPr>
          <w:rFonts w:asciiTheme="majorHAnsi" w:hAnsiTheme="majorHAnsi" w:cstheme="majorHAnsi"/>
        </w:rPr>
        <w:t xml:space="preserve"> and </w:t>
      </w:r>
      <w:r w:rsidRPr="00E47D9F">
        <w:rPr>
          <w:rFonts w:asciiTheme="majorHAnsi" w:hAnsiTheme="majorHAnsi" w:cstheme="majorHAnsi"/>
          <w:u w:val="single"/>
        </w:rPr>
        <w:t>third and fourth-line testing</w:t>
      </w:r>
      <w:r w:rsidRPr="00E47D9F">
        <w:rPr>
          <w:rFonts w:asciiTheme="majorHAnsi" w:hAnsiTheme="majorHAnsi" w:cstheme="majorHAnsi"/>
        </w:rPr>
        <w:t xml:space="preserve"> are key to generate the </w:t>
      </w:r>
      <w:r w:rsidRPr="00E47D9F">
        <w:rPr>
          <w:rFonts w:asciiTheme="majorHAnsi" w:hAnsiTheme="majorHAnsi" w:cstheme="majorHAnsi"/>
          <w:u w:val="single"/>
        </w:rPr>
        <w:t>self-reflexivity</w:t>
      </w:r>
      <w:r w:rsidRPr="00E47D9F">
        <w:rPr>
          <w:rFonts w:asciiTheme="majorHAnsi" w:hAnsiTheme="majorHAnsi" w:cstheme="majorHAnsi"/>
        </w:rPr>
        <w:t xml:space="preserve"> that creates </w:t>
      </w:r>
      <w:r w:rsidRPr="00E47D9F">
        <w:rPr>
          <w:rFonts w:asciiTheme="majorHAnsi" w:hAnsiTheme="majorHAnsi" w:cstheme="majorHAnsi"/>
          <w:u w:val="single"/>
        </w:rPr>
        <w:t>ethical subjects</w:t>
      </w:r>
      <w:r w:rsidRPr="00E47D9F">
        <w:rPr>
          <w:rFonts w:asciiTheme="majorHAnsi" w:hAnsiTheme="majorHAnsi" w:cstheme="majorHAnsi"/>
        </w:rPr>
        <w:t xml:space="preserve">. </w:t>
      </w:r>
    </w:p>
    <w:p w14:paraId="208D5B4E" w14:textId="77777777" w:rsidR="00F10C2A" w:rsidRPr="00E47D9F" w:rsidRDefault="00F10C2A" w:rsidP="00F10C2A">
      <w:pPr>
        <w:rPr>
          <w:rFonts w:asciiTheme="majorHAnsi" w:hAnsiTheme="majorHAnsi" w:cstheme="majorHAnsi"/>
        </w:rPr>
      </w:pPr>
    </w:p>
    <w:p w14:paraId="69F48C83"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Vote Neg:</w:t>
      </w:r>
    </w:p>
    <w:p w14:paraId="65BF5AE0" w14:textId="77777777" w:rsidR="00F10C2A" w:rsidRPr="00E47D9F" w:rsidRDefault="00F10C2A" w:rsidP="00F10C2A">
      <w:pPr>
        <w:rPr>
          <w:rFonts w:asciiTheme="majorHAnsi" w:hAnsiTheme="majorHAnsi" w:cstheme="majorHAnsi"/>
        </w:rPr>
      </w:pPr>
    </w:p>
    <w:p w14:paraId="790E22AE"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lastRenderedPageBreak/>
        <w:t xml:space="preserve">Their </w:t>
      </w:r>
      <w:proofErr w:type="spellStart"/>
      <w:r w:rsidRPr="00E47D9F">
        <w:rPr>
          <w:rFonts w:asciiTheme="majorHAnsi" w:hAnsiTheme="majorHAnsi" w:cstheme="majorHAnsi"/>
        </w:rPr>
        <w:t>interp</w:t>
      </w:r>
      <w:proofErr w:type="spellEnd"/>
      <w:r w:rsidRPr="00E47D9F">
        <w:rPr>
          <w:rFonts w:asciiTheme="majorHAnsi" w:hAnsiTheme="majorHAnsi" w:cstheme="majorHAnsi"/>
        </w:rPr>
        <w:t xml:space="preserve"> </w:t>
      </w:r>
      <w:r w:rsidRPr="00E47D9F">
        <w:rPr>
          <w:rFonts w:asciiTheme="majorHAnsi" w:hAnsiTheme="majorHAnsi" w:cstheme="majorHAnsi"/>
          <w:u w:val="single"/>
        </w:rPr>
        <w:t>explodes limits</w:t>
      </w:r>
      <w:r w:rsidRPr="00E47D9F">
        <w:rPr>
          <w:rFonts w:asciiTheme="majorHAnsi" w:hAnsiTheme="majorHAnsi" w:cstheme="majorHAnsi"/>
        </w:rPr>
        <w:t xml:space="preserve"> and allows </w:t>
      </w:r>
      <w:proofErr w:type="spellStart"/>
      <w:r w:rsidRPr="00E47D9F">
        <w:rPr>
          <w:rFonts w:asciiTheme="majorHAnsi" w:hAnsiTheme="majorHAnsi" w:cstheme="majorHAnsi"/>
        </w:rPr>
        <w:t>affs to</w:t>
      </w:r>
      <w:proofErr w:type="spellEnd"/>
      <w:r w:rsidRPr="00E47D9F">
        <w:rPr>
          <w:rFonts w:asciiTheme="majorHAnsi" w:hAnsiTheme="majorHAnsi" w:cstheme="majorHAnsi"/>
        </w:rPr>
        <w:t xml:space="preserve"> monopolize the </w:t>
      </w:r>
      <w:r w:rsidRPr="00E47D9F">
        <w:rPr>
          <w:rFonts w:asciiTheme="majorHAnsi" w:hAnsiTheme="majorHAnsi" w:cstheme="majorHAnsi"/>
          <w:u w:val="single"/>
        </w:rPr>
        <w:t>moral high ground</w:t>
      </w:r>
      <w:r w:rsidRPr="00E47D9F">
        <w:rPr>
          <w:rFonts w:asciiTheme="majorHAnsi" w:hAnsiTheme="majorHAnsi" w:cstheme="majorHAnsi"/>
        </w:rPr>
        <w:t xml:space="preserve">. The lack of a stable mechanism lets them </w:t>
      </w:r>
      <w:r w:rsidRPr="00E47D9F">
        <w:rPr>
          <w:rFonts w:asciiTheme="majorHAnsi" w:hAnsiTheme="majorHAnsi" w:cstheme="majorHAnsi"/>
          <w:u w:val="single"/>
        </w:rPr>
        <w:t>radically re-contextualize</w:t>
      </w:r>
      <w:r w:rsidRPr="00E47D9F">
        <w:rPr>
          <w:rFonts w:asciiTheme="majorHAnsi" w:hAnsiTheme="majorHAnsi" w:cstheme="majorHAnsi"/>
        </w:rPr>
        <w:t xml:space="preserve"> their aff and </w:t>
      </w:r>
      <w:r w:rsidRPr="00E47D9F">
        <w:rPr>
          <w:rFonts w:asciiTheme="majorHAnsi" w:hAnsiTheme="majorHAnsi" w:cstheme="majorHAnsi"/>
          <w:u w:val="single"/>
        </w:rPr>
        <w:t>erase neg ground</w:t>
      </w:r>
      <w:r w:rsidRPr="00E47D9F">
        <w:rPr>
          <w:rFonts w:asciiTheme="majorHAnsi" w:hAnsiTheme="majorHAnsi" w:cstheme="majorHAnsi"/>
        </w:rPr>
        <w:t xml:space="preserve"> via perms – that causes a race to the margins where they’re incentivized to defend uncontestable statements like “racism bad” or “2+2=4.” </w:t>
      </w:r>
      <w:proofErr w:type="spellStart"/>
      <w:r w:rsidRPr="00E47D9F">
        <w:rPr>
          <w:rFonts w:asciiTheme="majorHAnsi" w:hAnsiTheme="majorHAnsi" w:cstheme="majorHAnsi"/>
        </w:rPr>
        <w:t>Caselists</w:t>
      </w:r>
      <w:proofErr w:type="spellEnd"/>
      <w:r w:rsidRPr="00E47D9F">
        <w:rPr>
          <w:rFonts w:asciiTheme="majorHAnsi" w:hAnsiTheme="majorHAnsi" w:cstheme="majorHAnsi"/>
        </w:rPr>
        <w:t xml:space="preserve"> are concessionary, unpredictable, beaten by perms, and don’t justify their model.</w:t>
      </w:r>
    </w:p>
    <w:p w14:paraId="2E556F37" w14:textId="77777777" w:rsidR="00F10C2A" w:rsidRPr="00E47D9F" w:rsidRDefault="00F10C2A" w:rsidP="00F10C2A">
      <w:pPr>
        <w:rPr>
          <w:rFonts w:asciiTheme="majorHAnsi" w:hAnsiTheme="majorHAnsi" w:cstheme="majorHAnsi"/>
        </w:rPr>
      </w:pPr>
    </w:p>
    <w:p w14:paraId="1E984A27" w14:textId="77777777" w:rsidR="00F10C2A" w:rsidRPr="00E47D9F" w:rsidRDefault="00F10C2A" w:rsidP="00F10C2A">
      <w:pPr>
        <w:pStyle w:val="Heading4"/>
        <w:rPr>
          <w:rFonts w:asciiTheme="majorHAnsi" w:eastAsia="Times New Roman" w:hAnsiTheme="majorHAnsi" w:cstheme="majorHAnsi"/>
          <w:sz w:val="18"/>
          <w:szCs w:val="18"/>
        </w:rPr>
      </w:pPr>
      <w:r w:rsidRPr="00E47D9F">
        <w:rPr>
          <w:rFonts w:asciiTheme="majorHAnsi" w:hAnsiTheme="majorHAnsi" w:cstheme="majorHAnsi"/>
        </w:rPr>
        <w:t xml:space="preserve">2] </w:t>
      </w:r>
      <w:r w:rsidRPr="00E47D9F">
        <w:rPr>
          <w:rFonts w:asciiTheme="majorHAnsi" w:eastAsia="Times New Roman" w:hAnsiTheme="majorHAnsi" w:cstheme="majorHAnsi"/>
        </w:rPr>
        <w:t>SSD is good – it forces debaters to consider a controversial issue from multiple perspectives. Non-T </w:t>
      </w:r>
      <w:proofErr w:type="spellStart"/>
      <w:r w:rsidRPr="00E47D9F">
        <w:rPr>
          <w:rFonts w:asciiTheme="majorHAnsi" w:eastAsia="Times New Roman" w:hAnsiTheme="majorHAnsi" w:cstheme="majorHAnsi"/>
        </w:rPr>
        <w:t>affs</w:t>
      </w:r>
      <w:proofErr w:type="spellEnd"/>
      <w:r w:rsidRPr="00E47D9F">
        <w:rPr>
          <w:rFonts w:asciiTheme="majorHAnsi" w:eastAsia="Times New Roman" w:hAnsiTheme="majorHAnsi" w:cstheme="majorHAnsi"/>
        </w:rPr>
        <w:t> allow individuals to establish their own metrics for what they want to debate leading to ideological dogmatism, while SSD encompasses your education.</w:t>
      </w:r>
    </w:p>
    <w:p w14:paraId="53618459" w14:textId="77777777" w:rsidR="00F10C2A" w:rsidRPr="00E47D9F" w:rsidRDefault="00F10C2A" w:rsidP="00F10C2A">
      <w:pPr>
        <w:rPr>
          <w:rFonts w:asciiTheme="majorHAnsi" w:hAnsiTheme="majorHAnsi" w:cstheme="majorHAnsi"/>
        </w:rPr>
      </w:pPr>
    </w:p>
    <w:p w14:paraId="5F1F1D6D"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3] TVA: all the aff literally says IP is bad – only the state can reduce IP since it was the one that granted IP in the first place</w:t>
      </w:r>
      <w:r>
        <w:rPr>
          <w:rFonts w:asciiTheme="majorHAnsi" w:hAnsiTheme="majorHAnsi" w:cstheme="majorHAnsi"/>
        </w:rPr>
        <w:t xml:space="preserve"> – here’s evidence that shows the plan deconstructs profit drives </w:t>
      </w:r>
    </w:p>
    <w:p w14:paraId="47B8C94C" w14:textId="77777777" w:rsidR="00F10C2A" w:rsidRPr="00E47D9F" w:rsidRDefault="00F10C2A" w:rsidP="00F10C2A">
      <w:pPr>
        <w:rPr>
          <w:rFonts w:asciiTheme="majorHAnsi" w:hAnsiTheme="majorHAnsi" w:cstheme="majorHAnsi"/>
        </w:rPr>
      </w:pPr>
      <w:r w:rsidRPr="00E47D9F">
        <w:rPr>
          <w:rStyle w:val="Style13ptBold"/>
          <w:rFonts w:asciiTheme="majorHAnsi" w:hAnsiTheme="majorHAnsi" w:cstheme="majorHAnsi"/>
        </w:rPr>
        <w:t>Ahmed 20</w:t>
      </w:r>
      <w:r w:rsidRPr="00E47D9F">
        <w:rPr>
          <w:rFonts w:asciiTheme="majorHAnsi" w:hAnsiTheme="majorHAnsi" w:cstheme="majorHAnsi"/>
        </w:rPr>
        <w:t xml:space="preserve"> [</w:t>
      </w:r>
      <w:proofErr w:type="spellStart"/>
      <w:r w:rsidRPr="00E47D9F">
        <w:rPr>
          <w:rFonts w:asciiTheme="majorHAnsi" w:hAnsiTheme="majorHAnsi" w:cstheme="majorHAnsi"/>
        </w:rPr>
        <w:t>Kavum</w:t>
      </w:r>
      <w:proofErr w:type="spellEnd"/>
      <w:r w:rsidRPr="00E47D9F">
        <w:rPr>
          <w:rFonts w:asciiTheme="majorHAnsi" w:hAnsiTheme="majorHAnsi" w:cstheme="majorHAnsi"/>
        </w:rPr>
        <w:t xml:space="preserve">; 6/24/20; Division Director for Access and Accountability at the Open Society Public Health Program in New York and teaches at Columbia University Law School; "Decolonizing the vaccine," Africa’s Country, </w:t>
      </w:r>
      <w:hyperlink r:id="rId11" w:history="1">
        <w:r w:rsidRPr="00E47D9F">
          <w:rPr>
            <w:rStyle w:val="Hyperlink"/>
            <w:rFonts w:asciiTheme="majorHAnsi" w:hAnsiTheme="majorHAnsi" w:cstheme="majorHAnsi"/>
          </w:rPr>
          <w:t>https://africasacountry.com/2020/06/decolonizing-the-vaccine</w:t>
        </w:r>
      </w:hyperlink>
      <w:r w:rsidRPr="00E47D9F">
        <w:rPr>
          <w:rFonts w:asciiTheme="majorHAnsi" w:hAnsiTheme="majorHAnsi" w:cstheme="majorHAnsi"/>
        </w:rPr>
        <w:t>] Elmer Re-Cut Justin</w:t>
      </w:r>
    </w:p>
    <w:p w14:paraId="170F3544" w14:textId="77777777" w:rsidR="00F10C2A" w:rsidRPr="00E47D9F" w:rsidRDefault="00F10C2A" w:rsidP="00F10C2A">
      <w:pPr>
        <w:rPr>
          <w:rFonts w:asciiTheme="majorHAnsi" w:eastAsia="Times New Roman" w:hAnsiTheme="majorHAnsi" w:cstheme="majorHAnsi"/>
          <w:color w:val="000000"/>
          <w:u w:val="single"/>
        </w:rPr>
      </w:pPr>
      <w:r w:rsidRPr="00E47D9F">
        <w:rPr>
          <w:rFonts w:asciiTheme="majorHAnsi" w:eastAsia="Times New Roman" w:hAnsiTheme="majorHAnsi" w:cstheme="majorHAnsi"/>
          <w:color w:val="000000"/>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E47D9F">
        <w:rPr>
          <w:rFonts w:asciiTheme="majorHAnsi" w:eastAsia="Times New Roman" w:hAnsiTheme="majorHAnsi" w:cstheme="majorHAnsi"/>
          <w:color w:val="000000"/>
          <w:sz w:val="16"/>
        </w:rPr>
        <w:t>Germany</w:t>
      </w:r>
      <w:proofErr w:type="gramEnd"/>
      <w:r w:rsidRPr="00E47D9F">
        <w:rPr>
          <w:rFonts w:asciiTheme="majorHAnsi" w:eastAsia="Times New Roman" w:hAnsiTheme="majorHAnsi" w:cstheme="majorHAnsi"/>
          <w:color w:val="000000"/>
          <w:sz w:val="16"/>
        </w:rPr>
        <w:t xml:space="preserve"> and Italy to negotiate priority access to the COVID-19 vaccine for themselves and the rest of Europe. In the Dutch government’s announcement of the European vaccine coalition, they indicate that, “… </w:t>
      </w:r>
      <w:r w:rsidRPr="00E47D9F">
        <w:rPr>
          <w:rFonts w:asciiTheme="majorHAnsi" w:eastAsia="Times New Roman" w:hAnsiTheme="majorHAnsi" w:cstheme="majorHAnsi"/>
          <w:color w:val="000000"/>
          <w:u w:val="single"/>
        </w:rPr>
        <w:t>the alliance is also working to make a portion of vaccines available to low-income countries, including in Africa</w:t>
      </w:r>
      <w:r w:rsidRPr="00E47D9F">
        <w:rPr>
          <w:rFonts w:asciiTheme="majorHAnsi" w:eastAsia="Times New Roman" w:hAnsiTheme="majorHAnsi" w:cstheme="majorHAnsi"/>
          <w:color w:val="000000"/>
          <w:sz w:val="16"/>
        </w:rPr>
        <w:t xml:space="preserve">.” In the collective imagination of these European nations, </w:t>
      </w:r>
      <w:r w:rsidRPr="00E47D9F">
        <w:rPr>
          <w:rFonts w:asciiTheme="majorHAnsi" w:eastAsia="Times New Roman" w:hAnsiTheme="majorHAnsi" w:cstheme="majorHAnsi"/>
          <w:color w:val="000000"/>
          <w:u w:val="single"/>
        </w:rPr>
        <w:t>Africa is portrayed as a site of redemption—a place where you can absolve yourself from the sins of “vaccine sovereignty,” by offering a “portion of the vaccines” to the continent</w:t>
      </w:r>
      <w:r w:rsidRPr="00E47D9F">
        <w:rPr>
          <w:rFonts w:asciiTheme="majorHAnsi" w:eastAsia="Times New Roman" w:hAnsiTheme="majorHAnsi" w:cstheme="majorHAnsi"/>
          <w:color w:val="000000"/>
          <w:sz w:val="16"/>
        </w:rPr>
        <w:t xml:space="preserve">. Vaccine sovereignty reflects how European and American governments use public funding, supported by the pharmaceutical industry and research universities, to obtain priority access to potential COVID-19 vaccines. </w:t>
      </w:r>
      <w:r w:rsidRPr="00E47D9F">
        <w:rPr>
          <w:rFonts w:asciiTheme="majorHAnsi" w:eastAsia="Times New Roman" w:hAnsiTheme="majorHAnsi" w:cstheme="majorHAnsi"/>
          <w:color w:val="000000"/>
          <w:u w:val="single"/>
        </w:rPr>
        <w:t xml:space="preserve">The concept symbolizes the </w:t>
      </w:r>
      <w:r w:rsidRPr="00E47D9F">
        <w:rPr>
          <w:rFonts w:asciiTheme="majorHAnsi" w:eastAsia="Times New Roman" w:hAnsiTheme="majorHAnsi" w:cstheme="majorHAnsi"/>
          <w:color w:val="000000"/>
          <w:highlight w:val="green"/>
          <w:u w:val="single"/>
        </w:rPr>
        <w:t>COVID-19</w:t>
      </w:r>
      <w:r w:rsidRPr="00E47D9F">
        <w:rPr>
          <w:rFonts w:asciiTheme="majorHAnsi" w:eastAsia="Times New Roman" w:hAnsiTheme="majorHAnsi" w:cstheme="majorHAnsi"/>
          <w:color w:val="000000"/>
          <w:u w:val="single"/>
        </w:rPr>
        <w:t xml:space="preserve"> vaccine</w:t>
      </w:r>
      <w:r w:rsidRPr="00E47D9F">
        <w:rPr>
          <w:rFonts w:asciiTheme="majorHAnsi" w:eastAsia="Times New Roman" w:hAnsiTheme="majorHAnsi" w:cstheme="majorHAnsi"/>
          <w:color w:val="000000"/>
          <w:sz w:val="16"/>
        </w:rPr>
        <w:t xml:space="preserve"> (when it eventually becomes available) </w:t>
      </w:r>
      <w:r w:rsidRPr="00E47D9F">
        <w:rPr>
          <w:rFonts w:asciiTheme="majorHAnsi" w:eastAsia="Times New Roman" w:hAnsiTheme="majorHAnsi" w:cstheme="majorHAnsi"/>
          <w:color w:val="000000"/>
          <w:u w:val="single"/>
        </w:rPr>
        <w:t xml:space="preserve">as an </w:t>
      </w:r>
      <w:r w:rsidRPr="00E47D9F">
        <w:rPr>
          <w:rFonts w:asciiTheme="majorHAnsi" w:eastAsia="Times New Roman" w:hAnsiTheme="majorHAnsi" w:cstheme="majorHAnsi"/>
          <w:color w:val="000000"/>
          <w:highlight w:val="green"/>
          <w:u w:val="single"/>
        </w:rPr>
        <w:t xml:space="preserve">instrument </w:t>
      </w:r>
      <w:r w:rsidRPr="00E47D9F">
        <w:rPr>
          <w:rFonts w:asciiTheme="majorHAnsi" w:eastAsia="Times New Roman" w:hAnsiTheme="majorHAnsi" w:cstheme="majorHAnsi"/>
          <w:color w:val="000000"/>
          <w:u w:val="single"/>
        </w:rPr>
        <w:t xml:space="preserve">of power deployed </w:t>
      </w:r>
      <w:r w:rsidRPr="00E47D9F">
        <w:rPr>
          <w:rFonts w:asciiTheme="majorHAnsi" w:eastAsia="Times New Roman" w:hAnsiTheme="majorHAnsi" w:cstheme="majorHAnsi"/>
          <w:color w:val="000000"/>
          <w:highlight w:val="green"/>
          <w:u w:val="single"/>
        </w:rPr>
        <w:t>to exercise control</w:t>
      </w:r>
      <w:r w:rsidRPr="00E47D9F">
        <w:rPr>
          <w:rFonts w:asciiTheme="majorHAnsi" w:eastAsia="Times New Roman" w:hAnsiTheme="majorHAnsi" w:cstheme="majorHAnsi"/>
          <w:color w:val="000000"/>
          <w:u w:val="single"/>
        </w:rPr>
        <w:t xml:space="preserve"> over who will live and who must die. </w:t>
      </w:r>
      <w:proofErr w:type="gramStart"/>
      <w:r w:rsidRPr="00E47D9F">
        <w:rPr>
          <w:rFonts w:asciiTheme="majorHAnsi" w:eastAsia="Times New Roman" w:hAnsiTheme="majorHAnsi" w:cstheme="majorHAnsi"/>
          <w:color w:val="000000"/>
          <w:u w:val="single"/>
        </w:rPr>
        <w:t>In order to</w:t>
      </w:r>
      <w:proofErr w:type="gramEnd"/>
      <w:r w:rsidRPr="00E47D9F">
        <w:rPr>
          <w:rFonts w:asciiTheme="majorHAnsi" w:eastAsia="Times New Roman" w:hAnsiTheme="majorHAnsi" w:cstheme="majorHAnsi"/>
          <w:color w:val="000000"/>
          <w:u w:val="single"/>
        </w:rPr>
        <w:t xml:space="preserve"> counter vaccine sovereignty, we must decolonize the vaccine. Africans have a particular role to play in leading this decolonization process as subjects of colonialism and as objects of domination through coloniality. Colonialism</w:t>
      </w:r>
      <w:r w:rsidRPr="00E47D9F">
        <w:rPr>
          <w:rFonts w:asciiTheme="majorHAnsi" w:eastAsia="Times New Roman" w:hAnsiTheme="majorHAnsi" w:cstheme="majorHAnsi"/>
          <w:color w:val="000000"/>
          <w:sz w:val="16"/>
        </w:rPr>
        <w:t xml:space="preserve">, as an expansion of territorial dominance, and coloniality, </w:t>
      </w:r>
      <w:r w:rsidRPr="00E47D9F">
        <w:rPr>
          <w:rFonts w:asciiTheme="majorHAnsi" w:eastAsia="Times New Roman" w:hAnsiTheme="majorHAnsi" w:cstheme="majorHAnsi"/>
          <w:color w:val="000000"/>
          <w:u w:val="single"/>
        </w:rPr>
        <w:t>as the continued expression of Western imperialism after colonization, play out in the vaccine development space, most notably on the African continent</w:t>
      </w:r>
      <w:r w:rsidRPr="00E47D9F">
        <w:rPr>
          <w:rFonts w:asciiTheme="majorHAnsi" w:eastAsia="Times New Roman" w:hAnsiTheme="majorHAnsi" w:cstheme="majorHAnsi"/>
          <w:color w:val="000000"/>
          <w:sz w:val="16"/>
        </w:rPr>
        <w:t xml:space="preserve">. </w:t>
      </w:r>
      <w:proofErr w:type="gramStart"/>
      <w:r w:rsidRPr="00E47D9F">
        <w:rPr>
          <w:rFonts w:asciiTheme="majorHAnsi" w:eastAsia="Times New Roman" w:hAnsiTheme="majorHAnsi" w:cstheme="majorHAnsi"/>
          <w:color w:val="000000"/>
          <w:sz w:val="16"/>
        </w:rPr>
        <w:t>So</w:t>
      </w:r>
      <w:proofErr w:type="gramEnd"/>
      <w:r w:rsidRPr="00E47D9F">
        <w:rPr>
          <w:rFonts w:asciiTheme="majorHAnsi" w:eastAsia="Times New Roman" w:hAnsiTheme="majorHAnsi" w:cstheme="majorHAnsi"/>
          <w:color w:val="000000"/>
          <w:sz w:val="16"/>
        </w:rPr>
        <w:t xml:space="preserve"> what does decolonizing the vaccine look like? And how do we decolonize something that does not yet exist? For Frantz Fanon, “</w:t>
      </w:r>
      <w:r w:rsidRPr="00E47D9F">
        <w:rPr>
          <w:rFonts w:asciiTheme="majorHAnsi" w:eastAsia="Times New Roman" w:hAnsiTheme="majorHAnsi" w:cstheme="majorHAnsi"/>
          <w:color w:val="000000"/>
          <w:highlight w:val="green"/>
          <w:u w:val="single"/>
        </w:rPr>
        <w:t>Decolonization</w:t>
      </w:r>
      <w:r w:rsidRPr="00E47D9F">
        <w:rPr>
          <w:rFonts w:asciiTheme="majorHAnsi" w:eastAsia="Times New Roman" w:hAnsiTheme="majorHAnsi" w:cstheme="majorHAnsi"/>
          <w:color w:val="000000"/>
          <w:u w:val="single"/>
        </w:rPr>
        <w:t xml:space="preserve">, which sets out to change the order of the world, is, obviously, a </w:t>
      </w:r>
      <w:r w:rsidRPr="00E47D9F">
        <w:rPr>
          <w:rFonts w:asciiTheme="majorHAnsi" w:eastAsia="Times New Roman" w:hAnsiTheme="majorHAnsi" w:cstheme="majorHAnsi"/>
          <w:color w:val="000000"/>
          <w:highlight w:val="green"/>
          <w:u w:val="single"/>
        </w:rPr>
        <w:t>program of</w:t>
      </w:r>
      <w:r w:rsidRPr="00E47D9F">
        <w:rPr>
          <w:rFonts w:asciiTheme="majorHAnsi" w:eastAsia="Times New Roman" w:hAnsiTheme="majorHAnsi" w:cstheme="majorHAnsi"/>
          <w:color w:val="000000"/>
          <w:u w:val="single"/>
        </w:rPr>
        <w:t xml:space="preserve"> complete </w:t>
      </w:r>
      <w:r w:rsidRPr="00E47D9F">
        <w:rPr>
          <w:rFonts w:asciiTheme="majorHAnsi" w:eastAsia="Times New Roman" w:hAnsiTheme="majorHAnsi" w:cstheme="majorHAnsi"/>
          <w:color w:val="000000"/>
          <w:highlight w:val="green"/>
          <w:u w:val="single"/>
        </w:rPr>
        <w:t>disorder</w:t>
      </w:r>
      <w:r w:rsidRPr="00E47D9F">
        <w:rPr>
          <w:rFonts w:asciiTheme="majorHAnsi" w:eastAsia="Times New Roman" w:hAnsiTheme="majorHAnsi" w:cstheme="majorHAnsi"/>
          <w:color w:val="000000"/>
          <w:sz w:val="16"/>
        </w:rPr>
        <w:t xml:space="preserve">.” Acknowledging that </w:t>
      </w:r>
      <w:r w:rsidRPr="00E47D9F">
        <w:rPr>
          <w:rFonts w:asciiTheme="majorHAnsi" w:eastAsia="Times New Roman" w:hAnsiTheme="majorHAnsi" w:cstheme="majorHAnsi"/>
          <w:color w:val="000000"/>
          <w:u w:val="single"/>
        </w:rPr>
        <w:t xml:space="preserve">the COVID-19 </w:t>
      </w:r>
      <w:r w:rsidRPr="00E47D9F">
        <w:rPr>
          <w:rFonts w:asciiTheme="majorHAnsi" w:eastAsia="Times New Roman" w:hAnsiTheme="majorHAnsi" w:cstheme="majorHAnsi"/>
          <w:color w:val="000000"/>
          <w:highlight w:val="green"/>
          <w:u w:val="single"/>
        </w:rPr>
        <w:t>vaccine has been weaponized as</w:t>
      </w:r>
      <w:r w:rsidRPr="00E47D9F">
        <w:rPr>
          <w:rFonts w:asciiTheme="majorHAnsi" w:eastAsia="Times New Roman" w:hAnsiTheme="majorHAnsi" w:cstheme="majorHAnsi"/>
          <w:color w:val="000000"/>
          <w:u w:val="single"/>
        </w:rPr>
        <w:t xml:space="preserve"> an instrument of </w:t>
      </w:r>
      <w:r w:rsidRPr="00E47D9F">
        <w:rPr>
          <w:rFonts w:asciiTheme="majorHAnsi" w:eastAsia="Times New Roman" w:hAnsiTheme="majorHAnsi" w:cstheme="majorHAnsi"/>
          <w:color w:val="000000"/>
          <w:highlight w:val="green"/>
          <w:u w:val="single"/>
        </w:rPr>
        <w:t>power</w:t>
      </w:r>
      <w:r w:rsidRPr="00E47D9F">
        <w:rPr>
          <w:rFonts w:asciiTheme="majorHAnsi" w:eastAsia="Times New Roman" w:hAnsiTheme="majorHAnsi" w:cstheme="majorHAnsi"/>
          <w:color w:val="000000"/>
          <w:u w:val="single"/>
        </w:rPr>
        <w:t xml:space="preserve"> by wealthy nations, </w:t>
      </w:r>
      <w:r w:rsidRPr="00E47D9F">
        <w:rPr>
          <w:rFonts w:asciiTheme="majorHAnsi" w:eastAsia="Times New Roman" w:hAnsiTheme="majorHAnsi" w:cstheme="majorHAnsi"/>
          <w:color w:val="000000"/>
          <w:highlight w:val="green"/>
          <w:u w:val="single"/>
        </w:rPr>
        <w:t>decolonization requires</w:t>
      </w:r>
      <w:r w:rsidRPr="00E47D9F">
        <w:rPr>
          <w:rFonts w:asciiTheme="majorHAnsi" w:eastAsia="Times New Roman" w:hAnsiTheme="majorHAnsi" w:cstheme="majorHAnsi"/>
          <w:color w:val="000000"/>
          <w:u w:val="single"/>
        </w:rPr>
        <w:t xml:space="preserve"> a </w:t>
      </w:r>
      <w:proofErr w:type="spellStart"/>
      <w:r w:rsidRPr="00E47D9F">
        <w:rPr>
          <w:rFonts w:asciiTheme="majorHAnsi" w:eastAsia="Times New Roman" w:hAnsiTheme="majorHAnsi" w:cstheme="majorHAnsi"/>
          <w:color w:val="000000"/>
          <w:highlight w:val="green"/>
          <w:u w:val="single"/>
        </w:rPr>
        <w:t>Fanonian</w:t>
      </w:r>
      <w:proofErr w:type="spellEnd"/>
      <w:r w:rsidRPr="00E47D9F">
        <w:rPr>
          <w:rFonts w:asciiTheme="majorHAnsi" w:eastAsia="Times New Roman" w:hAnsiTheme="majorHAnsi" w:cstheme="majorHAnsi"/>
          <w:color w:val="000000"/>
          <w:u w:val="single"/>
        </w:rPr>
        <w:t xml:space="preserve"> program of radical </w:t>
      </w:r>
      <w:r w:rsidRPr="00E47D9F">
        <w:rPr>
          <w:rFonts w:asciiTheme="majorHAnsi" w:eastAsia="Times New Roman" w:hAnsiTheme="majorHAnsi" w:cstheme="majorHAnsi"/>
          <w:color w:val="000000"/>
          <w:highlight w:val="green"/>
          <w:u w:val="single"/>
        </w:rPr>
        <w:t>re-ordering</w:t>
      </w:r>
      <w:r w:rsidRPr="00E47D9F">
        <w:rPr>
          <w:rFonts w:asciiTheme="majorHAnsi" w:eastAsia="Times New Roman" w:hAnsiTheme="majorHAnsi" w:cstheme="majorHAnsi"/>
          <w:color w:val="000000"/>
          <w:sz w:val="16"/>
        </w:rPr>
        <w:t xml:space="preserve">. In the context of vaccine sovereignty, </w:t>
      </w:r>
      <w:r w:rsidRPr="00E47D9F">
        <w:rPr>
          <w:rFonts w:asciiTheme="majorHAnsi" w:eastAsia="Times New Roman" w:hAnsiTheme="majorHAnsi" w:cstheme="majorHAnsi"/>
          <w:color w:val="000000"/>
          <w:u w:val="single"/>
        </w:rPr>
        <w:t xml:space="preserve">this re-ordering </w:t>
      </w:r>
      <w:r w:rsidRPr="00E47D9F">
        <w:rPr>
          <w:rFonts w:asciiTheme="majorHAnsi" w:eastAsia="Times New Roman" w:hAnsiTheme="majorHAnsi" w:cstheme="majorHAnsi"/>
          <w:color w:val="000000"/>
          <w:highlight w:val="green"/>
          <w:u w:val="single"/>
        </w:rPr>
        <w:t>necessitates</w:t>
      </w:r>
      <w:r w:rsidRPr="00E47D9F">
        <w:rPr>
          <w:rFonts w:asciiTheme="majorHAnsi" w:eastAsia="Times New Roman" w:hAnsiTheme="majorHAnsi" w:cstheme="majorHAnsi"/>
          <w:color w:val="000000"/>
          <w:u w:val="single"/>
        </w:rPr>
        <w:t xml:space="preserve"> the </w:t>
      </w:r>
      <w:r w:rsidRPr="00E47D9F">
        <w:rPr>
          <w:rFonts w:asciiTheme="majorHAnsi" w:eastAsia="Times New Roman" w:hAnsiTheme="majorHAnsi" w:cstheme="majorHAnsi"/>
          <w:color w:val="000000"/>
          <w:highlight w:val="green"/>
          <w:u w:val="single"/>
        </w:rPr>
        <w:t>dismantling o</w:t>
      </w:r>
      <w:r w:rsidRPr="00E47D9F">
        <w:rPr>
          <w:rFonts w:asciiTheme="majorHAnsi" w:eastAsia="Times New Roman" w:hAnsiTheme="majorHAnsi" w:cstheme="majorHAnsi"/>
          <w:color w:val="000000"/>
          <w:u w:val="single"/>
        </w:rPr>
        <w:t xml:space="preserve">f the </w:t>
      </w:r>
      <w:r w:rsidRPr="00E47D9F">
        <w:rPr>
          <w:rFonts w:asciiTheme="majorHAnsi" w:eastAsia="Times New Roman" w:hAnsiTheme="majorHAnsi" w:cstheme="majorHAnsi"/>
          <w:color w:val="000000"/>
          <w:highlight w:val="green"/>
          <w:u w:val="single"/>
        </w:rPr>
        <w:t>profit-driven biomed</w:t>
      </w:r>
      <w:r w:rsidRPr="00E47D9F">
        <w:rPr>
          <w:rFonts w:asciiTheme="majorHAnsi" w:eastAsia="Times New Roman" w:hAnsiTheme="majorHAnsi" w:cstheme="majorHAnsi"/>
          <w:color w:val="000000"/>
          <w:u w:val="single"/>
        </w:rPr>
        <w:t xml:space="preserve">ical system. This program starts with de-linking from Euro-American constructions of </w:t>
      </w:r>
      <w:r w:rsidRPr="00E47D9F">
        <w:rPr>
          <w:rFonts w:asciiTheme="majorHAnsi" w:eastAsia="Times New Roman" w:hAnsiTheme="majorHAnsi" w:cstheme="majorHAnsi"/>
          <w:color w:val="000000"/>
          <w:u w:val="single"/>
        </w:rPr>
        <w:lastRenderedPageBreak/>
        <w:t>knowledge and power that reinforce vaccine sovereignty through the profit-driven biomedical system</w:t>
      </w:r>
      <w:r w:rsidRPr="00E47D9F">
        <w:rPr>
          <w:rFonts w:asciiTheme="majorHAnsi" w:eastAsia="Times New Roman" w:hAnsiTheme="majorHAnsi" w:cstheme="majorHAnsi"/>
          <w:color w:val="000000"/>
          <w:sz w:val="16"/>
        </w:rPr>
        <w:t xml:space="preserve">. Advocacy campaigns such as the “People’s Vaccine”, which calls for guaranteed free access to COVID-19 vaccines, </w:t>
      </w:r>
      <w:proofErr w:type="gramStart"/>
      <w:r w:rsidRPr="00E47D9F">
        <w:rPr>
          <w:rFonts w:asciiTheme="majorHAnsi" w:eastAsia="Times New Roman" w:hAnsiTheme="majorHAnsi" w:cstheme="majorHAnsi"/>
          <w:color w:val="000000"/>
          <w:sz w:val="16"/>
        </w:rPr>
        <w:t>diagnostics</w:t>
      </w:r>
      <w:proofErr w:type="gramEnd"/>
      <w:r w:rsidRPr="00E47D9F">
        <w:rPr>
          <w:rFonts w:asciiTheme="majorHAnsi" w:eastAsia="Times New Roman" w:hAnsiTheme="majorHAnsi" w:cstheme="majorHAnsi"/>
          <w:color w:val="000000"/>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w:t>
      </w:r>
      <w:r w:rsidRPr="00E47D9F">
        <w:rPr>
          <w:rFonts w:asciiTheme="majorHAnsi" w:eastAsia="Times New Roman" w:hAnsiTheme="majorHAnsi" w:cstheme="majorHAnsi"/>
          <w:color w:val="000000"/>
          <w:u w:val="single"/>
        </w:rPr>
        <w:t xml:space="preserve">regional </w:t>
      </w:r>
      <w:r w:rsidRPr="00E47D9F">
        <w:rPr>
          <w:rFonts w:asciiTheme="majorHAnsi" w:eastAsia="Times New Roman" w:hAnsiTheme="majorHAnsi" w:cstheme="majorHAnsi"/>
          <w:color w:val="000000"/>
          <w:highlight w:val="green"/>
          <w:u w:val="single"/>
        </w:rPr>
        <w:t>efforts to develop</w:t>
      </w:r>
      <w:r w:rsidRPr="00E47D9F">
        <w:rPr>
          <w:rFonts w:asciiTheme="majorHAnsi" w:eastAsia="Times New Roman" w:hAnsiTheme="majorHAnsi" w:cstheme="majorHAnsi"/>
          <w:color w:val="000000"/>
          <w:u w:val="single"/>
        </w:rPr>
        <w:t xml:space="preserve"> vaccine </w:t>
      </w:r>
      <w:r w:rsidRPr="00E47D9F">
        <w:rPr>
          <w:rFonts w:asciiTheme="majorHAnsi" w:eastAsia="Times New Roman" w:hAnsiTheme="majorHAnsi" w:cstheme="majorHAnsi"/>
          <w:color w:val="000000"/>
          <w:highlight w:val="green"/>
          <w:u w:val="single"/>
        </w:rPr>
        <w:t>manufacturing capacity</w:t>
      </w:r>
      <w:r w:rsidRPr="00E47D9F">
        <w:rPr>
          <w:rFonts w:asciiTheme="majorHAnsi" w:eastAsia="Times New Roman" w:hAnsiTheme="majorHAnsi" w:cstheme="majorHAnsi"/>
          <w:color w:val="000000"/>
          <w:u w:val="single"/>
        </w:rPr>
        <w:t xml:space="preserve"> such as those led by the Africa Center for Disease Control and Prevention, as well as the Alliance of African Research Universities, </w:t>
      </w:r>
      <w:r w:rsidRPr="00E47D9F">
        <w:rPr>
          <w:rFonts w:asciiTheme="majorHAnsi" w:eastAsia="Times New Roman" w:hAnsiTheme="majorHAnsi" w:cstheme="majorHAnsi"/>
          <w:color w:val="000000"/>
          <w:highlight w:val="green"/>
          <w:u w:val="single"/>
        </w:rPr>
        <w:t>must be supported. These</w:t>
      </w:r>
      <w:r w:rsidRPr="00E47D9F">
        <w:rPr>
          <w:rFonts w:asciiTheme="majorHAnsi" w:eastAsia="Times New Roman" w:hAnsiTheme="majorHAnsi" w:cstheme="majorHAnsi"/>
          <w:color w:val="000000"/>
          <w:u w:val="single"/>
        </w:rPr>
        <w:t xml:space="preserve"> efforts collectively </w:t>
      </w:r>
      <w:r w:rsidRPr="00E47D9F">
        <w:rPr>
          <w:rFonts w:asciiTheme="majorHAnsi" w:eastAsia="Times New Roman" w:hAnsiTheme="majorHAnsi" w:cstheme="majorHAnsi"/>
          <w:color w:val="000000"/>
          <w:highlight w:val="green"/>
          <w:u w:val="single"/>
        </w:rPr>
        <w:t>advance delinking and move us</w:t>
      </w:r>
      <w:r w:rsidRPr="00E47D9F">
        <w:rPr>
          <w:rFonts w:asciiTheme="majorHAnsi" w:eastAsia="Times New Roman" w:hAnsiTheme="majorHAnsi" w:cstheme="majorHAnsi"/>
          <w:color w:val="000000"/>
          <w:u w:val="single"/>
        </w:rPr>
        <w:t xml:space="preserve"> closer </w:t>
      </w:r>
      <w:r w:rsidRPr="00E47D9F">
        <w:rPr>
          <w:rFonts w:asciiTheme="majorHAnsi" w:eastAsia="Times New Roman" w:hAnsiTheme="majorHAnsi" w:cstheme="majorHAnsi"/>
          <w:color w:val="000000"/>
          <w:highlight w:val="green"/>
          <w:u w:val="single"/>
        </w:rPr>
        <w:t>toward the re-ordering of systems of power</w:t>
      </w:r>
      <w:r w:rsidRPr="00E47D9F">
        <w:rPr>
          <w:rFonts w:asciiTheme="majorHAnsi" w:eastAsia="Times New Roman" w:hAnsiTheme="majorHAnsi" w:cstheme="majorHAnsi"/>
          <w:color w:val="000000"/>
          <w:u w:val="single"/>
        </w:rPr>
        <w:t>.</w:t>
      </w:r>
      <w:r w:rsidRPr="00E47D9F">
        <w:rPr>
          <w:rFonts w:asciiTheme="majorHAnsi" w:eastAsia="Times New Roman" w:hAnsiTheme="majorHAnsi" w:cstheme="majorHAnsi"/>
          <w:color w:val="000000"/>
          <w:sz w:val="16"/>
        </w:rPr>
        <w:t xml:space="preserve"> The opportunity for disorder is paradoxically enabled by the COVID-19 pandemic, which has permitted moments of existential reflection </w:t>
      </w:r>
      <w:proofErr w:type="gramStart"/>
      <w:r w:rsidRPr="00E47D9F">
        <w:rPr>
          <w:rFonts w:asciiTheme="majorHAnsi" w:eastAsia="Times New Roman" w:hAnsiTheme="majorHAnsi" w:cstheme="majorHAnsi"/>
          <w:color w:val="000000"/>
          <w:sz w:val="16"/>
        </w:rPr>
        <w:t>in the midst of</w:t>
      </w:r>
      <w:proofErr w:type="gramEnd"/>
      <w:r w:rsidRPr="00E47D9F">
        <w:rPr>
          <w:rFonts w:asciiTheme="majorHAnsi" w:eastAsia="Times New Roman" w:hAnsiTheme="majorHAnsi" w:cstheme="majorHAnsi"/>
          <w:color w:val="000000"/>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w:t>
      </w:r>
      <w:r w:rsidRPr="00E47D9F">
        <w:rPr>
          <w:rFonts w:asciiTheme="majorHAnsi" w:eastAsia="Times New Roman" w:hAnsiTheme="majorHAnsi" w:cstheme="majorHAnsi"/>
          <w:color w:val="000000"/>
          <w:u w:val="single"/>
        </w:rPr>
        <w:t>The Black African body appears to be good enough to be experimented on, but not worthy of receiving simultaneous access to the COVID-19 vaccine as Europeans</w:t>
      </w:r>
      <w:r w:rsidRPr="00E47D9F">
        <w:rPr>
          <w:rFonts w:asciiTheme="majorHAnsi" w:eastAsia="Times New Roman" w:hAnsiTheme="majorHAnsi" w:cstheme="majorHAnsi"/>
          <w:color w:val="000000"/>
          <w:sz w:val="16"/>
        </w:rPr>
        <w:t xml:space="preserve">. Consequently, Africans continue to feel the effects of colonialism and white </w:t>
      </w:r>
      <w:proofErr w:type="gramStart"/>
      <w:r w:rsidRPr="00E47D9F">
        <w:rPr>
          <w:rFonts w:asciiTheme="majorHAnsi" w:eastAsia="Times New Roman" w:hAnsiTheme="majorHAnsi" w:cstheme="majorHAnsi"/>
          <w:color w:val="000000"/>
          <w:sz w:val="16"/>
        </w:rPr>
        <w:t>supremacy, and</w:t>
      </w:r>
      <w:proofErr w:type="gramEnd"/>
      <w:r w:rsidRPr="00E47D9F">
        <w:rPr>
          <w:rFonts w:asciiTheme="majorHAnsi" w:eastAsia="Times New Roman" w:hAnsiTheme="majorHAnsi" w:cstheme="majorHAnsi"/>
          <w:color w:val="000000"/>
          <w:sz w:val="16"/>
        </w:rPr>
        <w:t xml:space="preserve"> understand the pernicious nature of European altruism. By reinforcing the current system of vaccine research, </w:t>
      </w:r>
      <w:proofErr w:type="gramStart"/>
      <w:r w:rsidRPr="00E47D9F">
        <w:rPr>
          <w:rFonts w:asciiTheme="majorHAnsi" w:eastAsia="Times New Roman" w:hAnsiTheme="majorHAnsi" w:cstheme="majorHAnsi"/>
          <w:color w:val="000000"/>
          <w:sz w:val="16"/>
        </w:rPr>
        <w:t>development</w:t>
      </w:r>
      <w:proofErr w:type="gramEnd"/>
      <w:r w:rsidRPr="00E47D9F">
        <w:rPr>
          <w:rFonts w:asciiTheme="majorHAnsi" w:eastAsia="Times New Roman" w:hAnsiTheme="majorHAnsi" w:cstheme="majorHAnsi"/>
          <w:color w:val="000000"/>
          <w:sz w:val="16"/>
        </w:rPr>
        <w:t xml:space="preserve"> and manufacturing, it has become apparent that </w:t>
      </w:r>
      <w:r w:rsidRPr="00E47D9F">
        <w:rPr>
          <w:rFonts w:asciiTheme="majorHAnsi" w:eastAsia="Times New Roman" w:hAnsiTheme="majorHAnsi" w:cstheme="majorHAnsi"/>
          <w:color w:val="000000"/>
          <w:u w:val="single"/>
        </w:rPr>
        <w:t>European governments want to retain their colonial power over life and death in Africa through the COVID-19 vaccine. Resistance to this colonial power requires the decolonization of the vaccine.</w:t>
      </w:r>
    </w:p>
    <w:p w14:paraId="3D7B1E36" w14:textId="77777777" w:rsidR="00F10C2A" w:rsidRPr="00A830BB" w:rsidRDefault="00F10C2A" w:rsidP="00F10C2A">
      <w:pPr>
        <w:pStyle w:val="Heading4"/>
      </w:pPr>
      <w:r>
        <w:t>D</w:t>
      </w:r>
      <w:r w:rsidRPr="00A830BB">
        <w:t xml:space="preserve">etailed research over specific </w:t>
      </w:r>
      <w:r w:rsidRPr="00A830BB">
        <w:rPr>
          <w:u w:val="single"/>
        </w:rPr>
        <w:t>points of difference</w:t>
      </w:r>
      <w:r w:rsidRPr="00A830BB">
        <w:t xml:space="preserve"> is </w:t>
      </w:r>
      <w:r w:rsidRPr="00A830BB">
        <w:rPr>
          <w:u w:val="single"/>
        </w:rPr>
        <w:t>necessary</w:t>
      </w:r>
      <w:r w:rsidRPr="00A830BB">
        <w:t xml:space="preserve"> </w:t>
      </w:r>
      <w:r>
        <w:t>for activism.</w:t>
      </w:r>
      <w:r w:rsidRPr="00A830BB">
        <w:t xml:space="preserve"> </w:t>
      </w:r>
    </w:p>
    <w:p w14:paraId="3742D369" w14:textId="77777777" w:rsidR="00F10C2A" w:rsidRPr="00A830BB" w:rsidRDefault="00F10C2A" w:rsidP="00F10C2A">
      <w:pPr>
        <w:rPr>
          <w:rFonts w:cstheme="majorHAnsi"/>
        </w:rPr>
      </w:pPr>
      <w:r w:rsidRPr="00A830BB">
        <w:rPr>
          <w:rFonts w:cstheme="majorHAnsi"/>
          <w:b/>
          <w:bCs/>
          <w:sz w:val="26"/>
        </w:rPr>
        <w:t>Iverson ’9</w:t>
      </w:r>
      <w:r w:rsidRPr="00A830BB">
        <w:rPr>
          <w:rFonts w:cstheme="majorHAnsi"/>
        </w:rPr>
        <w:t xml:space="preserve"> </w:t>
      </w:r>
      <w:r w:rsidRPr="00FD6F08">
        <w:rPr>
          <w:rFonts w:cstheme="majorHAnsi"/>
          <w:sz w:val="16"/>
          <w:szCs w:val="16"/>
        </w:rPr>
        <w:t xml:space="preserve">[Joel; 2009; Associate Professor of Communication at the University of Montana, </w:t>
      </w:r>
      <w:proofErr w:type="spellStart"/>
      <w:proofErr w:type="gramStart"/>
      <w:r w:rsidRPr="00FD6F08">
        <w:rPr>
          <w:rFonts w:cstheme="majorHAnsi"/>
          <w:sz w:val="16"/>
          <w:szCs w:val="16"/>
        </w:rPr>
        <w:t>Ph.D</w:t>
      </w:r>
      <w:proofErr w:type="spellEnd"/>
      <w:proofErr w:type="gramEnd"/>
      <w:r w:rsidRPr="00FD6F08">
        <w:rPr>
          <w:rFonts w:cstheme="majorHAnsi"/>
          <w:sz w:val="16"/>
          <w:szCs w:val="16"/>
        </w:rPr>
        <w:t xml:space="preserve"> in Communication from Arizona State University Relations at the University of Sydney; Debate Central, “Can Cutting Cards Carve into Our Personal Lives: An Analysis of Debate Research on Personal Advocacy,” https://debate.uvm.edu/dybvigiverson1000.html; GR]</w:t>
      </w:r>
    </w:p>
    <w:p w14:paraId="19B53C29" w14:textId="77777777" w:rsidR="00F10C2A" w:rsidRPr="00A830BB" w:rsidRDefault="00F10C2A" w:rsidP="00F10C2A">
      <w:pPr>
        <w:shd w:val="clear" w:color="auto" w:fill="FFFFFF"/>
        <w:spacing w:line="235" w:lineRule="atLeast"/>
        <w:rPr>
          <w:rFonts w:cstheme="majorHAnsi"/>
          <w:color w:val="222222"/>
          <w:sz w:val="16"/>
          <w:szCs w:val="16"/>
        </w:rPr>
      </w:pPr>
      <w:r w:rsidRPr="00A830BB">
        <w:rPr>
          <w:rFonts w:cstheme="majorHAnsi"/>
          <w:color w:val="222222"/>
          <w:sz w:val="16"/>
          <w:szCs w:val="16"/>
        </w:rPr>
        <w:t>Mitchell (1998) provides a thorough examination of the pedagogical implication for academic debate. Although Mitchell acknowledges that </w:t>
      </w:r>
      <w:r w:rsidRPr="00A830BB">
        <w:rPr>
          <w:rStyle w:val="Emphasis"/>
          <w:rFonts w:asciiTheme="majorHAnsi" w:hAnsiTheme="majorHAnsi" w:cstheme="majorHAnsi"/>
          <w:highlight w:val="green"/>
        </w:rPr>
        <w:t>debate</w:t>
      </w:r>
      <w:r w:rsidRPr="00A830BB">
        <w:rPr>
          <w:rStyle w:val="StyleUnderline"/>
          <w:rFonts w:cstheme="majorHAnsi"/>
          <w:highlight w:val="green"/>
        </w:rPr>
        <w:t xml:space="preserve"> provides </w:t>
      </w:r>
      <w:r w:rsidRPr="00A830BB">
        <w:rPr>
          <w:rStyle w:val="Emphasis"/>
          <w:rFonts w:asciiTheme="majorHAnsi" w:hAnsiTheme="majorHAnsi" w:cstheme="majorHAnsi"/>
          <w:highlight w:val="green"/>
        </w:rPr>
        <w:t>prep</w:t>
      </w:r>
      <w:r w:rsidRPr="00017DDA">
        <w:rPr>
          <w:rStyle w:val="Emphasis"/>
          <w:rFonts w:asciiTheme="majorHAnsi" w:hAnsiTheme="majorHAnsi" w:cstheme="majorHAnsi"/>
        </w:rPr>
        <w:t>aration</w:t>
      </w:r>
      <w:r w:rsidRPr="00017DDA">
        <w:rPr>
          <w:rStyle w:val="StyleUnderline"/>
          <w:rFonts w:cstheme="majorHAnsi"/>
        </w:rPr>
        <w:t xml:space="preserve"> for par</w:t>
      </w:r>
      <w:r w:rsidRPr="00A830BB">
        <w:rPr>
          <w:rStyle w:val="StyleUnderline"/>
          <w:rFonts w:cstheme="majorHAnsi"/>
        </w:rPr>
        <w:t>ticipation in democracy</w:t>
      </w:r>
      <w:r w:rsidRPr="00A830BB">
        <w:rPr>
          <w:rFonts w:cstheme="majorHAnsi"/>
          <w:color w:val="222222"/>
          <w:sz w:val="16"/>
          <w:szCs w:val="16"/>
        </w:rPr>
        <w:t xml:space="preserve">, limiting debate to a laboratory where students practice their skill for future participation is criticized. Mitchell contends: </w:t>
      </w:r>
    </w:p>
    <w:p w14:paraId="58D1C2A4" w14:textId="77777777" w:rsidR="00F10C2A" w:rsidRPr="00A830BB" w:rsidRDefault="00F10C2A" w:rsidP="00F10C2A">
      <w:pPr>
        <w:shd w:val="clear" w:color="auto" w:fill="FFFFFF"/>
        <w:spacing w:line="235" w:lineRule="atLeast"/>
        <w:rPr>
          <w:rFonts w:cstheme="majorHAnsi"/>
          <w:color w:val="222222"/>
          <w:sz w:val="16"/>
          <w:szCs w:val="16"/>
        </w:rPr>
      </w:pPr>
      <w:r w:rsidRPr="00A830BB">
        <w:rPr>
          <w:rFonts w:cstheme="maj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0224EDF1" w14:textId="77777777" w:rsidR="00F10C2A" w:rsidRPr="00017DDA" w:rsidRDefault="00F10C2A" w:rsidP="00F10C2A">
      <w:pPr>
        <w:shd w:val="clear" w:color="auto" w:fill="FFFFFF"/>
        <w:spacing w:line="235" w:lineRule="atLeast"/>
        <w:rPr>
          <w:rFonts w:cstheme="majorHAnsi"/>
          <w:color w:val="222222"/>
          <w:sz w:val="16"/>
          <w:szCs w:val="16"/>
        </w:rPr>
      </w:pPr>
      <w:r w:rsidRPr="00A830BB">
        <w:rPr>
          <w:rFonts w:cstheme="majorHAnsi"/>
          <w:color w:val="222222"/>
          <w:sz w:val="16"/>
          <w:szCs w:val="16"/>
        </w:rPr>
        <w:t xml:space="preserve">Mitchell contends that the laboratory style setting creates barriers to other spheres, creates a "sense of detachment" and causes debaters to see research from the role of spectators. </w:t>
      </w:r>
      <w:r w:rsidRPr="00A830BB">
        <w:rPr>
          <w:rStyle w:val="m5577519854659992616gmail-styleunderline"/>
          <w:rFonts w:cstheme="majorHAnsi"/>
          <w:color w:val="222222"/>
          <w:sz w:val="16"/>
        </w:rPr>
        <w:t>Mitchell</w:t>
      </w:r>
      <w:r w:rsidRPr="00A830BB">
        <w:rPr>
          <w:rFonts w:cstheme="majorHAnsi"/>
          <w:color w:val="222222"/>
          <w:sz w:val="16"/>
          <w:szCs w:val="16"/>
        </w:rPr>
        <w:t> further </w:t>
      </w:r>
      <w:r w:rsidRPr="00A830BB">
        <w:rPr>
          <w:rStyle w:val="m5577519854659992616gmail-styleunderline"/>
          <w:rFonts w:cstheme="majorHAnsi"/>
          <w:color w:val="222222"/>
          <w:sz w:val="16"/>
        </w:rPr>
        <w:t>calls for "</w:t>
      </w:r>
      <w:r w:rsidRPr="00A830BB">
        <w:rPr>
          <w:rStyle w:val="Emphasis"/>
          <w:rFonts w:asciiTheme="majorHAnsi" w:hAnsiTheme="majorHAnsi" w:cstheme="majorHAnsi"/>
          <w:highlight w:val="green"/>
        </w:rPr>
        <w:t>argumentative agency</w:t>
      </w:r>
      <w:r w:rsidRPr="00A830BB">
        <w:rPr>
          <w:rStyle w:val="m5577519854659992616gmail-styleunderline"/>
          <w:rFonts w:cstheme="majorHAnsi"/>
          <w:color w:val="222222"/>
          <w:sz w:val="16"/>
        </w:rPr>
        <w:t xml:space="preserve"> [</w:t>
      </w:r>
      <w:r w:rsidRPr="00A830BB">
        <w:rPr>
          <w:rStyle w:val="StyleUnderline"/>
          <w:rFonts w:cstheme="majorHAnsi"/>
        </w:rPr>
        <w:t>which] </w:t>
      </w:r>
      <w:r w:rsidRPr="00017DDA">
        <w:rPr>
          <w:rStyle w:val="StyleUnderline"/>
          <w:rFonts w:cstheme="majorHAnsi"/>
        </w:rPr>
        <w:t xml:space="preserve">involves the </w:t>
      </w:r>
      <w:r w:rsidRPr="00017DDA">
        <w:rPr>
          <w:rStyle w:val="Emphasis"/>
          <w:rFonts w:asciiTheme="majorHAnsi" w:hAnsiTheme="majorHAnsi" w:cstheme="majorHAnsi"/>
        </w:rPr>
        <w:t>capacity</w:t>
      </w:r>
      <w:r w:rsidRPr="00017DDA">
        <w:rPr>
          <w:rStyle w:val="StyleUnderline"/>
          <w:rFonts w:cstheme="majorHAnsi"/>
        </w:rPr>
        <w:t xml:space="preserve"> </w:t>
      </w:r>
      <w:r w:rsidRPr="00A830BB">
        <w:rPr>
          <w:rStyle w:val="StyleUnderline"/>
          <w:rFonts w:cstheme="majorHAnsi"/>
          <w:highlight w:val="green"/>
        </w:rPr>
        <w:t>to</w:t>
      </w:r>
      <w:r w:rsidRPr="00A830BB">
        <w:rPr>
          <w:rStyle w:val="StyleUnderline"/>
          <w:rFonts w:cstheme="majorHAnsi"/>
        </w:rPr>
        <w:t xml:space="preserve"> contextualize</w:t>
      </w:r>
      <w:r w:rsidRPr="00A830BB">
        <w:rPr>
          <w:rStyle w:val="m5577519854659992616gmail-styleunderline"/>
          <w:rFonts w:cstheme="majorHAnsi"/>
          <w:color w:val="222222"/>
          <w:sz w:val="16"/>
        </w:rPr>
        <w:t xml:space="preserve"> and </w:t>
      </w:r>
      <w:r w:rsidRPr="00A830BB">
        <w:rPr>
          <w:rStyle w:val="StyleUnderline"/>
          <w:rFonts w:cstheme="majorHAnsi"/>
          <w:highlight w:val="green"/>
        </w:rPr>
        <w:t>employ</w:t>
      </w:r>
      <w:r w:rsidRPr="00A830BB">
        <w:rPr>
          <w:rStyle w:val="m5577519854659992616gmail-styleunderline"/>
          <w:rFonts w:cstheme="majorHAnsi"/>
          <w:color w:val="222222"/>
          <w:sz w:val="16"/>
        </w:rPr>
        <w:t xml:space="preserve"> the </w:t>
      </w:r>
      <w:r w:rsidRPr="00A830BB">
        <w:rPr>
          <w:rStyle w:val="Emphasis"/>
          <w:rFonts w:asciiTheme="majorHAnsi" w:hAnsiTheme="majorHAnsi" w:cstheme="majorHAnsi"/>
        </w:rPr>
        <w:t>skills and </w:t>
      </w:r>
      <w:r w:rsidRPr="00A830BB">
        <w:rPr>
          <w:rStyle w:val="Emphasis"/>
          <w:rFonts w:asciiTheme="majorHAnsi" w:hAnsiTheme="majorHAnsi" w:cstheme="majorHAnsi"/>
          <w:highlight w:val="green"/>
        </w:rPr>
        <w:t>strategies</w:t>
      </w:r>
      <w:r w:rsidRPr="00A830BB">
        <w:rPr>
          <w:rStyle w:val="m5577519854659992616gmail-styleunderline"/>
          <w:rFonts w:cstheme="majorHAnsi"/>
          <w:color w:val="222222"/>
          <w:sz w:val="16"/>
        </w:rPr>
        <w:t> of argumentative discourse </w:t>
      </w:r>
      <w:r w:rsidRPr="00A830BB">
        <w:rPr>
          <w:rStyle w:val="StyleUnderline"/>
          <w:rFonts w:cstheme="majorHAnsi"/>
          <w:highlight w:val="green"/>
        </w:rPr>
        <w:t>in</w:t>
      </w:r>
      <w:r w:rsidRPr="00A830BB">
        <w:rPr>
          <w:rFonts w:cstheme="majorHAnsi"/>
          <w:color w:val="222222"/>
          <w:sz w:val="16"/>
          <w:szCs w:val="16"/>
        </w:rPr>
        <w:t> fields of </w:t>
      </w:r>
      <w:r w:rsidRPr="00017DDA">
        <w:rPr>
          <w:rStyle w:val="Emphasis"/>
          <w:rFonts w:asciiTheme="majorHAnsi" w:hAnsiTheme="majorHAnsi" w:cstheme="majorHAnsi"/>
          <w:highlight w:val="green"/>
        </w:rPr>
        <w:t>social action</w:t>
      </w:r>
      <w:r w:rsidRPr="00A830BB">
        <w:rPr>
          <w:rFonts w:cstheme="majorHAnsi"/>
          <w:color w:val="222222"/>
          <w:sz w:val="16"/>
          <w:szCs w:val="16"/>
        </w:rPr>
        <w:t>, especially wider spheres of public deliberation" (p. 45). Although we agree with Mitchell that </w:t>
      </w:r>
      <w:r w:rsidRPr="00A830BB">
        <w:rPr>
          <w:rStyle w:val="StyleUnderline"/>
          <w:rFonts w:cstheme="majorHAnsi"/>
        </w:rPr>
        <w:t>debate can</w:t>
      </w:r>
      <w:r w:rsidRPr="00A830BB">
        <w:rPr>
          <w:rStyle w:val="m5577519854659992616gmail-styleunderline"/>
          <w:rFonts w:cstheme="majorHAnsi"/>
          <w:color w:val="222222"/>
          <w:sz w:val="16"/>
        </w:rPr>
        <w:t> be a</w:t>
      </w:r>
      <w:r w:rsidRPr="00A830BB">
        <w:rPr>
          <w:rFonts w:cstheme="majorHAnsi"/>
          <w:color w:val="222222"/>
          <w:sz w:val="16"/>
          <w:szCs w:val="16"/>
        </w:rPr>
        <w:t xml:space="preserve">n even </w:t>
      </w:r>
      <w:r w:rsidRPr="00A830BB">
        <w:rPr>
          <w:rStyle w:val="m5577519854659992616gmail-styleunderline"/>
          <w:rFonts w:cstheme="majorHAnsi"/>
          <w:color w:val="222222"/>
          <w:sz w:val="16"/>
        </w:rPr>
        <w:t>great</w:t>
      </w:r>
      <w:r w:rsidRPr="00A830BB">
        <w:rPr>
          <w:rFonts w:cstheme="majorHAnsi"/>
          <w:color w:val="222222"/>
          <w:sz w:val="16"/>
          <w:szCs w:val="16"/>
        </w:rPr>
        <w:t>er </w:t>
      </w:r>
      <w:r w:rsidRPr="00A830BB">
        <w:rPr>
          <w:rStyle w:val="m5577519854659992616gmail-styleunderline"/>
          <w:rFonts w:cstheme="majorHAnsi"/>
          <w:color w:val="222222"/>
          <w:sz w:val="16"/>
        </w:rPr>
        <w:t>instrument of empowerment for students</w:t>
      </w:r>
      <w:r w:rsidRPr="00A830BB">
        <w:rPr>
          <w:rFonts w:cstheme="majorHAnsi"/>
          <w:color w:val="222222"/>
          <w:sz w:val="16"/>
          <w:szCs w:val="16"/>
        </w:rPr>
        <w:t>, we are more interested in examining the impact of the intermediary step of research. In each of Mitchell's examples of </w:t>
      </w:r>
      <w:r w:rsidRPr="00A830BB">
        <w:rPr>
          <w:rStyle w:val="m5577519854659992616gmail-styleunderline"/>
          <w:rFonts w:cstheme="majorHAnsi"/>
          <w:color w:val="222222"/>
          <w:sz w:val="16"/>
        </w:rPr>
        <w:t>debaters find</w:t>
      </w:r>
      <w:r w:rsidRPr="00A830BB">
        <w:rPr>
          <w:rFonts w:cstheme="majorHAnsi"/>
          <w:color w:val="222222"/>
          <w:sz w:val="16"/>
          <w:szCs w:val="16"/>
        </w:rPr>
        <w:t>ing </w:t>
      </w:r>
      <w:r w:rsidRPr="00A830BB">
        <w:rPr>
          <w:rStyle w:val="m5577519854659992616gmail-styleunderline"/>
          <w:rFonts w:cstheme="majorHAnsi"/>
          <w:color w:val="222222"/>
          <w:sz w:val="16"/>
        </w:rPr>
        <w:t>creative avenues for agency</w:t>
      </w:r>
      <w:r w:rsidRPr="00A830BB">
        <w:rPr>
          <w:rFonts w:cstheme="majorHAnsi"/>
          <w:color w:val="222222"/>
          <w:sz w:val="16"/>
          <w:szCs w:val="16"/>
        </w:rPr>
        <w:t xml:space="preserve">, there had to be a motivation to act. It is our </w:t>
      </w:r>
      <w:r w:rsidRPr="00017DDA">
        <w:rPr>
          <w:rFonts w:cstheme="majorHAnsi"/>
          <w:color w:val="222222"/>
          <w:sz w:val="16"/>
          <w:szCs w:val="16"/>
        </w:rPr>
        <w:t>contention that </w:t>
      </w:r>
      <w:r w:rsidRPr="00017DDA">
        <w:rPr>
          <w:rStyle w:val="m5577519854659992616gmail-styleunderline"/>
          <w:rFonts w:cstheme="majorHAnsi"/>
          <w:color w:val="222222"/>
          <w:sz w:val="16"/>
        </w:rPr>
        <w:t xml:space="preserve">the </w:t>
      </w:r>
      <w:r w:rsidRPr="00017DDA">
        <w:rPr>
          <w:rStyle w:val="Emphasis"/>
          <w:rFonts w:asciiTheme="majorHAnsi" w:hAnsiTheme="majorHAnsi" w:cstheme="majorHAnsi"/>
        </w:rPr>
        <w:t>research</w:t>
      </w:r>
      <w:r w:rsidRPr="00017DDA">
        <w:rPr>
          <w:rStyle w:val="StyleUnderline"/>
          <w:rFonts w:cstheme="majorHAnsi"/>
        </w:rPr>
        <w:t xml:space="preserve"> conducted for </w:t>
      </w:r>
      <w:r w:rsidRPr="00017DDA">
        <w:rPr>
          <w:rStyle w:val="Emphasis"/>
          <w:rFonts w:asciiTheme="majorHAnsi" w:hAnsiTheme="majorHAnsi" w:cstheme="majorHAnsi"/>
        </w:rPr>
        <w:t>competition</w:t>
      </w:r>
      <w:r w:rsidRPr="00017DDA">
        <w:rPr>
          <w:rStyle w:val="StyleUnderline"/>
          <w:rFonts w:cstheme="majorHAnsi"/>
        </w:rPr>
        <w:t xml:space="preserve"> is a</w:t>
      </w:r>
      <w:r w:rsidRPr="00017DDA">
        <w:rPr>
          <w:rStyle w:val="m5577519854659992616gmail-styleunderline"/>
          <w:rFonts w:cstheme="majorHAnsi"/>
          <w:color w:val="222222"/>
          <w:sz w:val="16"/>
        </w:rPr>
        <w:t xml:space="preserve"> </w:t>
      </w:r>
      <w:r w:rsidRPr="00017DDA">
        <w:rPr>
          <w:rFonts w:cstheme="majorHAnsi"/>
          <w:color w:val="222222"/>
          <w:sz w:val="16"/>
          <w:szCs w:val="16"/>
        </w:rPr>
        <w:t>major </w:t>
      </w:r>
      <w:r w:rsidRPr="00017DDA">
        <w:rPr>
          <w:rStyle w:val="Emphasis"/>
          <w:rFonts w:asciiTheme="majorHAnsi" w:hAnsiTheme="majorHAnsi" w:cstheme="majorHAnsi"/>
        </w:rPr>
        <w:t>catalyst</w:t>
      </w:r>
      <w:r w:rsidRPr="00017DDA">
        <w:rPr>
          <w:rFonts w:cstheme="majorHAnsi"/>
          <w:sz w:val="16"/>
        </w:rPr>
        <w:t xml:space="preserve"> to propel their action,</w:t>
      </w:r>
      <w:r w:rsidRPr="00017DDA">
        <w:rPr>
          <w:rStyle w:val="m5577519854659992616gmail-styleunderline"/>
          <w:rFonts w:cstheme="majorHAnsi"/>
          <w:color w:val="222222"/>
          <w:sz w:val="16"/>
        </w:rPr>
        <w:t xml:space="preserve"> change</w:t>
      </w:r>
      <w:r w:rsidRPr="00017DDA">
        <w:rPr>
          <w:rFonts w:cstheme="majorHAnsi"/>
          <w:color w:val="222222"/>
          <w:sz w:val="16"/>
          <w:szCs w:val="16"/>
        </w:rPr>
        <w:t> their </w:t>
      </w:r>
      <w:r w:rsidRPr="00017DDA">
        <w:rPr>
          <w:rStyle w:val="m5577519854659992616gmail-styleunderline"/>
          <w:rFonts w:cstheme="majorHAnsi"/>
          <w:color w:val="222222"/>
          <w:sz w:val="16"/>
        </w:rPr>
        <w:t>opinions, </w:t>
      </w:r>
      <w:r w:rsidRPr="00017DDA">
        <w:rPr>
          <w:rStyle w:val="StyleUnderline"/>
          <w:rFonts w:cstheme="majorHAnsi"/>
        </w:rPr>
        <w:t>and</w:t>
      </w:r>
      <w:r w:rsidRPr="00017DDA">
        <w:rPr>
          <w:rFonts w:cstheme="majorHAnsi"/>
          <w:color w:val="222222"/>
          <w:sz w:val="16"/>
          <w:szCs w:val="16"/>
        </w:rPr>
        <w:t> to </w:t>
      </w:r>
      <w:r w:rsidRPr="00017DDA">
        <w:rPr>
          <w:rStyle w:val="StyleUnderline"/>
          <w:rFonts w:cstheme="majorHAnsi"/>
        </w:rPr>
        <w:t>provide a </w:t>
      </w:r>
      <w:r w:rsidRPr="00017DDA">
        <w:rPr>
          <w:rStyle w:val="Emphasis"/>
          <w:rFonts w:asciiTheme="majorHAnsi" w:hAnsiTheme="majorHAnsi" w:cstheme="majorHAnsi"/>
        </w:rPr>
        <w:t>greater depth</w:t>
      </w:r>
      <w:r w:rsidRPr="00017DDA">
        <w:rPr>
          <w:rStyle w:val="StyleUnderline"/>
          <w:rFonts w:cstheme="majorHAnsi"/>
        </w:rPr>
        <w:t xml:space="preserve"> of </w:t>
      </w:r>
      <w:r w:rsidRPr="00017DDA">
        <w:rPr>
          <w:rStyle w:val="Emphasis"/>
          <w:rFonts w:asciiTheme="majorHAnsi" w:hAnsiTheme="majorHAnsi" w:cstheme="majorHAnsi"/>
        </w:rPr>
        <w:t>understanding</w:t>
      </w:r>
      <w:r w:rsidRPr="00017DDA">
        <w:rPr>
          <w:rStyle w:val="m5577519854659992616gmail-styleunderline"/>
          <w:rFonts w:cstheme="majorHAnsi"/>
          <w:color w:val="222222"/>
          <w:sz w:val="16"/>
        </w:rPr>
        <w:t> of the issues involved</w:t>
      </w:r>
      <w:r w:rsidRPr="00017DDA">
        <w:rPr>
          <w:rFonts w:cstheme="majorHAnsi"/>
          <w:color w:val="222222"/>
          <w:sz w:val="16"/>
          <w:szCs w:val="16"/>
        </w:rPr>
        <w:t xml:space="preserve">. </w:t>
      </w:r>
    </w:p>
    <w:p w14:paraId="5DC8DA4A" w14:textId="77777777" w:rsidR="00F10C2A" w:rsidRPr="00A830BB" w:rsidRDefault="00F10C2A" w:rsidP="00F10C2A">
      <w:pPr>
        <w:rPr>
          <w:rFonts w:cstheme="majorHAnsi"/>
          <w:sz w:val="16"/>
          <w:szCs w:val="16"/>
        </w:rPr>
      </w:pPr>
      <w:r w:rsidRPr="00017DDA">
        <w:rPr>
          <w:rFonts w:cstheme="maj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017DDA">
        <w:rPr>
          <w:rFonts w:cstheme="majorHAnsi"/>
          <w:sz w:val="16"/>
          <w:szCs w:val="16"/>
        </w:rPr>
        <w:t>Master's</w:t>
      </w:r>
      <w:proofErr w:type="gramEnd"/>
      <w:r w:rsidRPr="00017DDA">
        <w:rPr>
          <w:rFonts w:cstheme="maj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w:t>
      </w:r>
      <w:r w:rsidRPr="00A830BB">
        <w:rPr>
          <w:rFonts w:cstheme="majorHAnsi"/>
          <w:sz w:val="16"/>
          <w:szCs w:val="16"/>
        </w:rPr>
        <w:t xml:space="preserve"> empowered to make informed opinions and energized to </w:t>
      </w:r>
      <w:proofErr w:type="gramStart"/>
      <w:r w:rsidRPr="00A830BB">
        <w:rPr>
          <w:rFonts w:cstheme="majorHAnsi"/>
          <w:sz w:val="16"/>
          <w:szCs w:val="16"/>
        </w:rPr>
        <w:t>take action</w:t>
      </w:r>
      <w:proofErr w:type="gramEnd"/>
      <w:r w:rsidRPr="00A830BB">
        <w:rPr>
          <w:rFonts w:cstheme="majorHAnsi"/>
          <w:sz w:val="16"/>
          <w:szCs w:val="16"/>
        </w:rPr>
        <w:t xml:space="preserve">. Research helps to educate students (and coaches) about the state of the world. </w:t>
      </w:r>
    </w:p>
    <w:p w14:paraId="7D6B3B5F" w14:textId="77777777" w:rsidR="00F10C2A" w:rsidRPr="00A830BB" w:rsidRDefault="00F10C2A" w:rsidP="00F10C2A">
      <w:pPr>
        <w:shd w:val="clear" w:color="auto" w:fill="FFFFFF"/>
        <w:spacing w:line="235" w:lineRule="atLeast"/>
        <w:rPr>
          <w:rFonts w:cstheme="majorHAnsi"/>
          <w:color w:val="222222"/>
          <w:sz w:val="16"/>
          <w:szCs w:val="16"/>
        </w:rPr>
      </w:pPr>
      <w:r w:rsidRPr="00A830BB">
        <w:rPr>
          <w:rStyle w:val="StyleUnderline"/>
          <w:rFonts w:cstheme="majorHAnsi"/>
          <w:highlight w:val="green"/>
        </w:rPr>
        <w:lastRenderedPageBreak/>
        <w:t>Without the</w:t>
      </w:r>
      <w:r w:rsidRPr="00017DDA">
        <w:rPr>
          <w:rStyle w:val="StyleUnderline"/>
          <w:rFonts w:cstheme="majorHAnsi"/>
        </w:rPr>
        <w:t xml:space="preserve"> guidance of a </w:t>
      </w:r>
      <w:r w:rsidRPr="00A830BB">
        <w:rPr>
          <w:rStyle w:val="Emphasis"/>
          <w:rFonts w:asciiTheme="majorHAnsi" w:hAnsiTheme="majorHAnsi" w:cstheme="majorHAnsi"/>
        </w:rPr>
        <w:t xml:space="preserve">debate </w:t>
      </w:r>
      <w:r w:rsidRPr="00A830BB">
        <w:rPr>
          <w:rStyle w:val="Emphasis"/>
          <w:rFonts w:asciiTheme="majorHAnsi" w:hAnsiTheme="majorHAnsi" w:cstheme="majorHAnsi"/>
          <w:highlight w:val="green"/>
        </w:rPr>
        <w:t>topic</w:t>
      </w:r>
      <w:r w:rsidRPr="00A830BB">
        <w:rPr>
          <w:rStyle w:val="StyleUnderline"/>
          <w:rFonts w:cstheme="majorHAnsi"/>
          <w:highlight w:val="green"/>
        </w:rPr>
        <w:t>, how many students would do </w:t>
      </w:r>
      <w:r w:rsidRPr="00A830BB">
        <w:rPr>
          <w:rStyle w:val="Emphasis"/>
          <w:rFonts w:asciiTheme="majorHAnsi" w:hAnsiTheme="majorHAnsi" w:cstheme="majorHAnsi"/>
        </w:rPr>
        <w:t>in-depth </w:t>
      </w:r>
      <w:r w:rsidRPr="00A830BB">
        <w:rPr>
          <w:rStyle w:val="Emphasis"/>
          <w:rFonts w:asciiTheme="majorHAnsi" w:hAnsiTheme="majorHAnsi" w:cstheme="majorHAnsi"/>
          <w:highlight w:val="green"/>
        </w:rPr>
        <w:t>research</w:t>
      </w:r>
      <w:r w:rsidRPr="00A830BB">
        <w:rPr>
          <w:rStyle w:val="StyleUnderline"/>
          <w:rFonts w:cstheme="majorHAnsi"/>
          <w:highlight w:val="green"/>
        </w:rPr>
        <w:t> on</w:t>
      </w:r>
      <w:r w:rsidRPr="00017DDA">
        <w:rPr>
          <w:rStyle w:val="StyleUnderline"/>
          <w:rFonts w:cstheme="majorHAnsi"/>
        </w:rPr>
        <w:t> </w:t>
      </w:r>
      <w:r w:rsidRPr="00017DDA">
        <w:rPr>
          <w:rStyle w:val="Emphasis"/>
          <w:rFonts w:asciiTheme="majorHAnsi" w:hAnsiTheme="majorHAnsi" w:cstheme="majorHAnsi"/>
        </w:rPr>
        <w:t>female</w:t>
      </w:r>
      <w:r w:rsidRPr="00A830BB">
        <w:rPr>
          <w:rStyle w:val="Emphasis"/>
          <w:rFonts w:asciiTheme="majorHAnsi" w:hAnsiTheme="majorHAnsi" w:cstheme="majorHAnsi"/>
        </w:rPr>
        <w:t xml:space="preserve"> genital </w:t>
      </w:r>
      <w:r w:rsidRPr="00A830BB">
        <w:rPr>
          <w:rStyle w:val="Emphasis"/>
          <w:rFonts w:asciiTheme="majorHAnsi" w:hAnsiTheme="majorHAnsi" w:cstheme="majorHAnsi"/>
          <w:highlight w:val="green"/>
        </w:rPr>
        <w:t>mutilation</w:t>
      </w:r>
      <w:r w:rsidRPr="00A830BB">
        <w:rPr>
          <w:rStyle w:val="StyleUnderline"/>
          <w:rFonts w:cstheme="majorHAnsi"/>
          <w:highlight w:val="green"/>
        </w:rPr>
        <w:t xml:space="preserve"> in Africa, or </w:t>
      </w:r>
      <w:r w:rsidRPr="00A830BB">
        <w:rPr>
          <w:rStyle w:val="Emphasis"/>
          <w:rFonts w:asciiTheme="majorHAnsi" w:hAnsiTheme="majorHAnsi" w:cstheme="majorHAnsi"/>
          <w:highlight w:val="green"/>
        </w:rPr>
        <w:t>U</w:t>
      </w:r>
      <w:r w:rsidRPr="00A830BB">
        <w:rPr>
          <w:rStyle w:val="StyleUnderline"/>
          <w:rFonts w:cstheme="majorHAnsi"/>
        </w:rPr>
        <w:t>nited </w:t>
      </w:r>
      <w:r w:rsidRPr="00A830BB">
        <w:rPr>
          <w:rStyle w:val="Emphasis"/>
          <w:rFonts w:asciiTheme="majorHAnsi" w:hAnsiTheme="majorHAnsi" w:cstheme="majorHAnsi"/>
          <w:highlight w:val="green"/>
        </w:rPr>
        <w:t>N</w:t>
      </w:r>
      <w:r w:rsidRPr="00A830BB">
        <w:rPr>
          <w:rStyle w:val="StyleUnderline"/>
          <w:rFonts w:cstheme="majorHAnsi"/>
        </w:rPr>
        <w:t>ations </w:t>
      </w:r>
      <w:r w:rsidRPr="00A830BB">
        <w:rPr>
          <w:rStyle w:val="StyleUnderline"/>
          <w:rFonts w:cstheme="majorHAnsi"/>
          <w:highlight w:val="green"/>
        </w:rPr>
        <w:t>sanctions on Iraq</w:t>
      </w:r>
      <w:r w:rsidRPr="00A830BB">
        <w:rPr>
          <w:rStyle w:val="Emphasis"/>
          <w:rFonts w:asciiTheme="majorHAnsi" w:hAnsiTheme="majorHAnsi" w:cstheme="majorHAnsi"/>
          <w:highlight w:val="green"/>
        </w:rPr>
        <w:t>?</w:t>
      </w:r>
      <w:r w:rsidRPr="00A830BB">
        <w:rPr>
          <w:rStyle w:val="StyleUnderline"/>
          <w:rFonts w:cstheme="majorHAnsi"/>
        </w:rPr>
        <w:t> </w:t>
      </w:r>
      <w:r w:rsidRPr="00017DDA">
        <w:rPr>
          <w:rStyle w:val="StyleUnderline"/>
          <w:rFonts w:cstheme="majorHAnsi"/>
        </w:rPr>
        <w:t xml:space="preserve">The </w:t>
      </w:r>
      <w:r w:rsidRPr="00017DDA">
        <w:rPr>
          <w:rStyle w:val="Emphasis"/>
          <w:rFonts w:asciiTheme="majorHAnsi" w:hAnsiTheme="majorHAnsi" w:cstheme="majorHAnsi"/>
        </w:rPr>
        <w:t>competitive</w:t>
      </w:r>
      <w:r w:rsidRPr="00017DDA">
        <w:rPr>
          <w:rStyle w:val="StyleUnderline"/>
          <w:rFonts w:cstheme="majorHAnsi"/>
        </w:rPr>
        <w:t xml:space="preserve"> nature of </w:t>
      </w:r>
      <w:r w:rsidRPr="00017DDA">
        <w:rPr>
          <w:rStyle w:val="Emphasis"/>
          <w:rFonts w:asciiTheme="majorHAnsi" w:hAnsiTheme="majorHAnsi" w:cstheme="majorHAnsi"/>
        </w:rPr>
        <w:t>policy debate</w:t>
      </w:r>
      <w:r w:rsidRPr="00017DDA">
        <w:rPr>
          <w:rStyle w:val="StyleUnderline"/>
          <w:rFonts w:cstheme="majorHAnsi"/>
        </w:rPr>
        <w:t xml:space="preserve"> provides </w:t>
      </w:r>
      <w:r w:rsidRPr="00A830BB">
        <w:rPr>
          <w:rStyle w:val="StyleUnderline"/>
          <w:rFonts w:cstheme="majorHAnsi"/>
          <w:highlight w:val="green"/>
        </w:rPr>
        <w:t>an impetus for</w:t>
      </w:r>
      <w:r w:rsidRPr="00A830BB">
        <w:rPr>
          <w:rStyle w:val="StyleUnderline"/>
          <w:rFonts w:cstheme="majorHAnsi"/>
        </w:rPr>
        <w:t xml:space="preserve"> </w:t>
      </w:r>
      <w:r w:rsidRPr="00A830BB">
        <w:rPr>
          <w:rStyle w:val="Emphasis"/>
          <w:rFonts w:asciiTheme="majorHAnsi" w:hAnsiTheme="majorHAnsi" w:cstheme="majorHAnsi"/>
        </w:rPr>
        <w:t xml:space="preserve">students </w:t>
      </w:r>
      <w:r w:rsidRPr="00A830BB">
        <w:rPr>
          <w:rStyle w:val="Emphasis"/>
          <w:rFonts w:asciiTheme="majorHAnsi" w:hAnsiTheme="majorHAnsi" w:cstheme="majorHAnsi"/>
          <w:highlight w:val="green"/>
        </w:rPr>
        <w:t>to research</w:t>
      </w:r>
      <w:r w:rsidRPr="00A830BB">
        <w:rPr>
          <w:rStyle w:val="m5577519854659992616gmail-styleunderline"/>
          <w:rFonts w:cstheme="majorHAnsi"/>
          <w:color w:val="222222"/>
          <w:sz w:val="16"/>
        </w:rPr>
        <w:t> the topics</w:t>
      </w:r>
      <w:r w:rsidRPr="00A830BB">
        <w:rPr>
          <w:rFonts w:cstheme="majorHAnsi"/>
          <w:color w:val="222222"/>
          <w:sz w:val="16"/>
          <w:szCs w:val="16"/>
        </w:rPr>
        <w:t> that </w:t>
      </w:r>
      <w:r w:rsidRPr="00A830BB">
        <w:rPr>
          <w:rStyle w:val="m5577519854659992616gmail-styleunderline"/>
          <w:rFonts w:cstheme="majorHAnsi"/>
          <w:color w:val="222222"/>
          <w:sz w:val="16"/>
        </w:rPr>
        <w:t>they are going to debate</w:t>
      </w:r>
      <w:r w:rsidRPr="00A830BB">
        <w:rPr>
          <w:rFonts w:cstheme="majorHAnsi"/>
          <w:color w:val="222222"/>
          <w:sz w:val="16"/>
          <w:szCs w:val="16"/>
        </w:rPr>
        <w:t>. </w:t>
      </w:r>
      <w:r w:rsidRPr="00A830BB">
        <w:rPr>
          <w:rStyle w:val="m5577519854659992616gmail-styleunderline"/>
          <w:rFonts w:cstheme="majorHAnsi"/>
          <w:color w:val="222222"/>
          <w:sz w:val="16"/>
        </w:rPr>
        <w:t>This</w:t>
      </w:r>
      <w:r w:rsidRPr="00A830BB">
        <w:rPr>
          <w:rFonts w:cstheme="majorHAnsi"/>
          <w:color w:val="222222"/>
          <w:sz w:val="16"/>
          <w:szCs w:val="16"/>
        </w:rPr>
        <w:t> in turn </w:t>
      </w:r>
      <w:r w:rsidRPr="00A830BB">
        <w:rPr>
          <w:rStyle w:val="m5577519854659992616gmail-styleunderline"/>
          <w:rFonts w:cstheme="majorHAnsi"/>
          <w:color w:val="222222"/>
          <w:sz w:val="16"/>
        </w:rPr>
        <w:t xml:space="preserve">fuels students’ awareness of issues that go </w:t>
      </w:r>
      <w:r w:rsidRPr="00017DDA">
        <w:rPr>
          <w:rStyle w:val="StyleUnderline"/>
          <w:rFonts w:cstheme="majorHAnsi"/>
        </w:rPr>
        <w:t xml:space="preserve">beyond their </w:t>
      </w:r>
      <w:r w:rsidRPr="00017DDA">
        <w:rPr>
          <w:rStyle w:val="Emphasis"/>
          <w:rFonts w:asciiTheme="majorHAnsi" w:hAnsiTheme="majorHAnsi" w:cstheme="majorHAnsi"/>
        </w:rPr>
        <w:t>front doors</w:t>
      </w:r>
      <w:r w:rsidRPr="00017DDA">
        <w:rPr>
          <w:rFonts w:cstheme="majorHAnsi"/>
          <w:color w:val="222222"/>
          <w:sz w:val="16"/>
          <w:szCs w:val="16"/>
        </w:rPr>
        <w:t>. </w:t>
      </w:r>
      <w:r w:rsidRPr="00017DDA">
        <w:rPr>
          <w:rStyle w:val="m5577519854659992616gmail-styleunderline"/>
          <w:rFonts w:cstheme="majorHAnsi"/>
          <w:color w:val="222222"/>
          <w:sz w:val="16"/>
        </w:rPr>
        <w:t>Advocacy</w:t>
      </w:r>
      <w:r w:rsidRPr="00A830BB">
        <w:rPr>
          <w:rStyle w:val="m5577519854659992616gmail-styleunderline"/>
          <w:rFonts w:cstheme="majorHAnsi"/>
          <w:color w:val="222222"/>
          <w:sz w:val="16"/>
        </w:rPr>
        <w:t xml:space="preserve"> flows from this</w:t>
      </w:r>
      <w:r w:rsidRPr="00A830BB">
        <w:rPr>
          <w:rFonts w:cstheme="majorHAnsi"/>
          <w:color w:val="222222"/>
          <w:sz w:val="16"/>
          <w:szCs w:val="16"/>
        </w:rPr>
        <w:t> increased </w:t>
      </w:r>
      <w:r w:rsidRPr="00A830BB">
        <w:rPr>
          <w:rStyle w:val="m5577519854659992616gmail-styleunderline"/>
          <w:rFonts w:cstheme="majorHAnsi"/>
          <w:color w:val="222222"/>
          <w:sz w:val="16"/>
        </w:rPr>
        <w:t>awareness</w:t>
      </w:r>
      <w:r w:rsidRPr="00A830BB">
        <w:rPr>
          <w:rFonts w:cstheme="majorHAnsi"/>
          <w:color w:val="222222"/>
          <w:sz w:val="16"/>
          <w:szCs w:val="16"/>
        </w:rPr>
        <w:t>. </w:t>
      </w:r>
      <w:r w:rsidRPr="00A830BB">
        <w:rPr>
          <w:rStyle w:val="m5577519854659992616gmail-styleunderline"/>
          <w:rFonts w:cstheme="majorHAnsi"/>
          <w:color w:val="222222"/>
          <w:sz w:val="16"/>
        </w:rPr>
        <w:t>Reading books</w:t>
      </w:r>
      <w:r w:rsidRPr="00A830BB">
        <w:rPr>
          <w:rFonts w:cstheme="majorHAnsi"/>
          <w:color w:val="222222"/>
          <w:sz w:val="16"/>
          <w:szCs w:val="16"/>
        </w:rPr>
        <w:t> and articles </w:t>
      </w:r>
      <w:r w:rsidRPr="00A830BB">
        <w:rPr>
          <w:rStyle w:val="m5577519854659992616gmail-styleunderline"/>
          <w:rFonts w:cstheme="majorHAnsi"/>
          <w:color w:val="222222"/>
          <w:sz w:val="16"/>
        </w:rPr>
        <w:t>about the suffering of people thousands of miles away</w:t>
      </w:r>
      <w:r w:rsidRPr="00A830BB">
        <w:rPr>
          <w:rFonts w:cstheme="majorHAnsi"/>
          <w:color w:val="222222"/>
          <w:sz w:val="16"/>
          <w:szCs w:val="16"/>
        </w:rPr>
        <w:t> or right in our own communities </w:t>
      </w:r>
      <w:r w:rsidRPr="00A830BB">
        <w:rPr>
          <w:rStyle w:val="m5577519854659992616gmail-styleunderline"/>
          <w:rFonts w:cstheme="majorHAnsi"/>
          <w:color w:val="222222"/>
          <w:sz w:val="16"/>
        </w:rPr>
        <w:t>drives people to become involved in the community at large</w:t>
      </w:r>
      <w:r w:rsidRPr="00A830BB">
        <w:rPr>
          <w:rFonts w:cstheme="majorHAnsi"/>
          <w:color w:val="222222"/>
          <w:sz w:val="16"/>
          <w:szCs w:val="16"/>
        </w:rPr>
        <w:t>.</w:t>
      </w:r>
    </w:p>
    <w:p w14:paraId="15D1B156" w14:textId="77777777" w:rsidR="00F10C2A" w:rsidRPr="00017DDA" w:rsidRDefault="00F10C2A" w:rsidP="00F10C2A">
      <w:pPr>
        <w:shd w:val="clear" w:color="auto" w:fill="FFFFFF"/>
        <w:spacing w:line="235" w:lineRule="atLeast"/>
        <w:rPr>
          <w:rFonts w:cstheme="majorHAnsi"/>
          <w:color w:val="222222"/>
          <w:sz w:val="16"/>
          <w:szCs w:val="16"/>
        </w:rPr>
      </w:pPr>
      <w:r w:rsidRPr="00A830BB">
        <w:rPr>
          <w:rFonts w:cstheme="majorHAnsi"/>
          <w:color w:val="222222"/>
          <w:sz w:val="16"/>
          <w:szCs w:val="16"/>
        </w:rPr>
        <w:t>Research has also focused on how </w:t>
      </w:r>
      <w:r w:rsidRPr="00A830BB">
        <w:rPr>
          <w:rStyle w:val="m5577519854659992616gmail-styleunderline"/>
          <w:rFonts w:cstheme="majorHAnsi"/>
          <w:color w:val="222222"/>
          <w:sz w:val="16"/>
        </w:rPr>
        <w:t>debate prepares us for life in the public sphere</w:t>
      </w:r>
      <w:r w:rsidRPr="00A830BB">
        <w:rPr>
          <w:rFonts w:cstheme="majorHAnsi"/>
          <w:color w:val="222222"/>
          <w:sz w:val="16"/>
          <w:szCs w:val="16"/>
        </w:rPr>
        <w:t>. </w:t>
      </w:r>
      <w:r w:rsidRPr="00A830BB">
        <w:rPr>
          <w:rStyle w:val="m5577519854659992616gmail-styleunderline"/>
          <w:rFonts w:cstheme="majorHAnsi"/>
          <w:color w:val="222222"/>
          <w:sz w:val="16"/>
        </w:rPr>
        <w:t>Issues that we discuss in debate have found their way onto the national</w:t>
      </w:r>
      <w:r w:rsidRPr="00A830BB">
        <w:rPr>
          <w:rFonts w:cstheme="majorHAnsi"/>
          <w:color w:val="222222"/>
          <w:sz w:val="16"/>
          <w:szCs w:val="16"/>
        </w:rPr>
        <w:t> policy </w:t>
      </w:r>
      <w:r w:rsidRPr="00A830BB">
        <w:rPr>
          <w:rStyle w:val="m5577519854659992616gmail-styleunderline"/>
          <w:rFonts w:cstheme="majorHAnsi"/>
          <w:color w:val="222222"/>
          <w:sz w:val="16"/>
        </w:rPr>
        <w:t>stage</w:t>
      </w:r>
      <w:r w:rsidRPr="00A830BB">
        <w:rPr>
          <w:rFonts w:cstheme="majorHAnsi"/>
          <w:color w:val="222222"/>
          <w:sz w:val="16"/>
          <w:szCs w:val="16"/>
        </w:rPr>
        <w:t>, and </w:t>
      </w:r>
      <w:r w:rsidRPr="00A830BB">
        <w:rPr>
          <w:rStyle w:val="m5577519854659992616gmail-styleunderline"/>
          <w:rFonts w:cstheme="majorHAnsi"/>
          <w:color w:val="222222"/>
          <w:sz w:val="16"/>
        </w:rPr>
        <w:t>training in</w:t>
      </w:r>
      <w:r w:rsidRPr="00A830BB">
        <w:rPr>
          <w:rFonts w:cstheme="majorHAnsi"/>
          <w:color w:val="222222"/>
          <w:sz w:val="16"/>
          <w:szCs w:val="16"/>
        </w:rPr>
        <w:t> intercollegiate </w:t>
      </w:r>
      <w:r w:rsidRPr="00A830BB">
        <w:rPr>
          <w:rStyle w:val="m5577519854659992616gmail-styleunderline"/>
          <w:rFonts w:cstheme="majorHAnsi"/>
          <w:color w:val="222222"/>
          <w:sz w:val="16"/>
        </w:rPr>
        <w:t xml:space="preserve">debate </w:t>
      </w:r>
      <w:r w:rsidRPr="00A830BB">
        <w:rPr>
          <w:rStyle w:val="StyleUnderline"/>
          <w:rFonts w:cstheme="majorHAnsi"/>
          <w:highlight w:val="green"/>
        </w:rPr>
        <w:t xml:space="preserve">makes us good </w:t>
      </w:r>
      <w:r w:rsidRPr="00A830BB">
        <w:rPr>
          <w:rStyle w:val="Emphasis"/>
          <w:rFonts w:asciiTheme="majorHAnsi" w:hAnsiTheme="majorHAnsi" w:cstheme="majorHAnsi"/>
        </w:rPr>
        <w:t>p</w:t>
      </w:r>
      <w:r w:rsidRPr="005279DA">
        <w:rPr>
          <w:rStyle w:val="Emphasis"/>
          <w:rFonts w:asciiTheme="majorHAnsi" w:hAnsiTheme="majorHAnsi" w:cstheme="majorHAnsi"/>
        </w:rPr>
        <w:t>u</w:t>
      </w:r>
      <w:r w:rsidRPr="00A830BB">
        <w:rPr>
          <w:rStyle w:val="Emphasis"/>
          <w:rFonts w:asciiTheme="majorHAnsi" w:hAnsiTheme="majorHAnsi" w:cstheme="majorHAnsi"/>
        </w:rPr>
        <w:t xml:space="preserve">blic </w:t>
      </w:r>
      <w:r w:rsidRPr="00A830BB">
        <w:rPr>
          <w:rStyle w:val="Emphasis"/>
          <w:rFonts w:asciiTheme="majorHAnsi" w:hAnsiTheme="majorHAnsi" w:cstheme="majorHAnsi"/>
          <w:highlight w:val="green"/>
        </w:rPr>
        <w:t>advocates</w:t>
      </w:r>
      <w:r w:rsidRPr="00A830BB">
        <w:rPr>
          <w:rFonts w:cstheme="majorHAnsi"/>
          <w:color w:val="222222"/>
          <w:sz w:val="16"/>
          <w:szCs w:val="16"/>
        </w:rPr>
        <w:t>. The public sphere is the arena in which we all must participate to be active citizens. </w:t>
      </w:r>
      <w:r w:rsidRPr="00A830BB">
        <w:rPr>
          <w:rStyle w:val="m5577519854659992616gmail-styleunderline"/>
          <w:rFonts w:cstheme="majorHAnsi"/>
          <w:color w:val="222222"/>
          <w:sz w:val="16"/>
        </w:rPr>
        <w:t>Even after</w:t>
      </w:r>
      <w:r w:rsidRPr="00A830BB">
        <w:rPr>
          <w:rFonts w:cstheme="majorHAnsi"/>
          <w:color w:val="222222"/>
          <w:sz w:val="16"/>
          <w:szCs w:val="16"/>
        </w:rPr>
        <w:t> we leave </w:t>
      </w:r>
      <w:r w:rsidRPr="00A830BB">
        <w:rPr>
          <w:rStyle w:val="m5577519854659992616gmail-styleunderline"/>
          <w:rFonts w:cstheme="majorHAnsi"/>
          <w:color w:val="222222"/>
          <w:sz w:val="16"/>
        </w:rPr>
        <w:t>debate, the skills</w:t>
      </w:r>
      <w:r w:rsidRPr="00A830BB">
        <w:rPr>
          <w:rFonts w:cstheme="majorHAnsi"/>
          <w:color w:val="222222"/>
          <w:sz w:val="16"/>
          <w:szCs w:val="16"/>
        </w:rPr>
        <w:t> that </w:t>
      </w:r>
      <w:r w:rsidRPr="00A830BB">
        <w:rPr>
          <w:rStyle w:val="m5577519854659992616gmail-styleunderline"/>
          <w:rFonts w:cstheme="majorHAnsi"/>
          <w:color w:val="222222"/>
          <w:sz w:val="16"/>
        </w:rPr>
        <w:t>we have gained should help us to be better advocates</w:t>
      </w:r>
      <w:r w:rsidRPr="00A830BB">
        <w:rPr>
          <w:rFonts w:cstheme="majorHAnsi"/>
          <w:color w:val="222222"/>
          <w:sz w:val="16"/>
          <w:szCs w:val="16"/>
        </w:rPr>
        <w:t> and citizens. Research has looked at how </w:t>
      </w:r>
      <w:r w:rsidRPr="00A830BB">
        <w:rPr>
          <w:rStyle w:val="m5577519854659992616gmail-styleunderline"/>
          <w:rFonts w:cstheme="majorHAnsi"/>
          <w:color w:val="222222"/>
          <w:sz w:val="16"/>
        </w:rPr>
        <w:t>debate impacts education</w:t>
      </w:r>
      <w:r w:rsidRPr="00A830BB">
        <w:rPr>
          <w:rFonts w:cstheme="majorHAnsi"/>
          <w:color w:val="222222"/>
          <w:sz w:val="16"/>
          <w:szCs w:val="16"/>
        </w:rPr>
        <w:t> (</w:t>
      </w:r>
      <w:proofErr w:type="spellStart"/>
      <w:r w:rsidRPr="00A830BB">
        <w:rPr>
          <w:rFonts w:cstheme="majorHAnsi"/>
          <w:color w:val="222222"/>
          <w:sz w:val="16"/>
          <w:szCs w:val="16"/>
        </w:rPr>
        <w:t>Matlon</w:t>
      </w:r>
      <w:proofErr w:type="spellEnd"/>
      <w:r w:rsidRPr="00A830BB">
        <w:rPr>
          <w:rFonts w:cstheme="majorHAnsi"/>
          <w:color w:val="222222"/>
          <w:sz w:val="16"/>
          <w:szCs w:val="16"/>
        </w:rPr>
        <w:t xml:space="preserve"> and </w:t>
      </w:r>
      <w:proofErr w:type="spellStart"/>
      <w:r w:rsidRPr="00A830BB">
        <w:rPr>
          <w:rFonts w:cstheme="majorHAnsi"/>
          <w:color w:val="222222"/>
          <w:sz w:val="16"/>
          <w:szCs w:val="16"/>
        </w:rPr>
        <w:t>Keele</w:t>
      </w:r>
      <w:proofErr w:type="spellEnd"/>
      <w:r w:rsidRPr="00A830BB">
        <w:rPr>
          <w:rFonts w:cstheme="majorHAnsi"/>
          <w:color w:val="222222"/>
          <w:sz w:val="16"/>
          <w:szCs w:val="16"/>
        </w:rPr>
        <w:t xml:space="preserve"> 1984), </w:t>
      </w:r>
      <w:r w:rsidRPr="00A830BB">
        <w:rPr>
          <w:rStyle w:val="m5577519854659992616gmail-styleunderline"/>
          <w:rFonts w:cstheme="majorHAnsi"/>
          <w:color w:val="222222"/>
          <w:sz w:val="16"/>
        </w:rPr>
        <w:t>legal training</w:t>
      </w:r>
      <w:r w:rsidRPr="00A830BB">
        <w:rPr>
          <w:rFonts w:cstheme="majorHAnsi"/>
          <w:color w:val="222222"/>
          <w:sz w:val="16"/>
          <w:szCs w:val="16"/>
        </w:rPr>
        <w:t xml:space="preserve"> (Parkinson, </w:t>
      </w:r>
      <w:proofErr w:type="spellStart"/>
      <w:r w:rsidRPr="00A830BB">
        <w:rPr>
          <w:rFonts w:cstheme="majorHAnsi"/>
          <w:color w:val="222222"/>
          <w:sz w:val="16"/>
          <w:szCs w:val="16"/>
        </w:rPr>
        <w:t>Gisler</w:t>
      </w:r>
      <w:proofErr w:type="spellEnd"/>
      <w:r w:rsidRPr="00A830BB">
        <w:rPr>
          <w:rFonts w:cstheme="majorHAnsi"/>
          <w:color w:val="222222"/>
          <w:sz w:val="16"/>
          <w:szCs w:val="16"/>
        </w:rPr>
        <w:t xml:space="preserve"> and Pelias 1983, Nobles </w:t>
      </w:r>
      <w:proofErr w:type="gramStart"/>
      <w:r w:rsidRPr="00A830BB">
        <w:rPr>
          <w:rFonts w:cstheme="majorHAnsi"/>
          <w:color w:val="222222"/>
          <w:sz w:val="16"/>
          <w:szCs w:val="16"/>
        </w:rPr>
        <w:t>19850</w:t>
      </w:r>
      <w:proofErr w:type="gramEnd"/>
      <w:r w:rsidRPr="00A830BB">
        <w:rPr>
          <w:rFonts w:cstheme="majorHAnsi"/>
          <w:color w:val="222222"/>
          <w:sz w:val="16"/>
          <w:szCs w:val="16"/>
        </w:rPr>
        <w:t> </w:t>
      </w:r>
      <w:r w:rsidRPr="00A830BB">
        <w:rPr>
          <w:rStyle w:val="m5577519854659992616gmail-styleunderline"/>
          <w:rFonts w:cstheme="majorHAnsi"/>
          <w:color w:val="222222"/>
          <w:sz w:val="16"/>
        </w:rPr>
        <w:t>and behavioral traits</w:t>
      </w:r>
      <w:r w:rsidRPr="00A830BB">
        <w:rPr>
          <w:rFonts w:cstheme="majorHAnsi"/>
          <w:color w:val="222222"/>
          <w:sz w:val="16"/>
          <w:szCs w:val="16"/>
        </w:rPr>
        <w:t xml:space="preserve"> (McGlone 1974, Colbert 1994). These works illustrate the impact that public </w:t>
      </w:r>
      <w:r w:rsidRPr="00017DDA">
        <w:rPr>
          <w:rFonts w:cstheme="majorHAnsi"/>
          <w:color w:val="222222"/>
          <w:sz w:val="16"/>
          <w:szCs w:val="16"/>
        </w:rPr>
        <w:t>debate has on students as they prepare to enter the public sphere. </w:t>
      </w:r>
    </w:p>
    <w:p w14:paraId="288CF39B" w14:textId="77777777" w:rsidR="00F10C2A" w:rsidRPr="00017DDA" w:rsidRDefault="00F10C2A" w:rsidP="00F10C2A">
      <w:pPr>
        <w:shd w:val="clear" w:color="auto" w:fill="FFFFFF"/>
        <w:spacing w:line="235" w:lineRule="atLeast"/>
        <w:rPr>
          <w:rFonts w:cstheme="majorHAnsi"/>
          <w:color w:val="222222"/>
          <w:sz w:val="16"/>
          <w:szCs w:val="16"/>
        </w:rPr>
      </w:pPr>
      <w:r w:rsidRPr="00017DDA">
        <w:rPr>
          <w:rStyle w:val="StyleUnderline"/>
          <w:rFonts w:cstheme="majorHAnsi"/>
        </w:rPr>
        <w:t xml:space="preserve">The </w:t>
      </w:r>
      <w:r w:rsidRPr="00C053BC">
        <w:rPr>
          <w:rStyle w:val="StyleUnderline"/>
          <w:rFonts w:cstheme="majorHAnsi"/>
          <w:highlight w:val="green"/>
        </w:rPr>
        <w:t>debaters</w:t>
      </w:r>
      <w:r w:rsidRPr="00017DDA">
        <w:rPr>
          <w:rStyle w:val="StyleUnderline"/>
          <w:rFonts w:cstheme="majorHAnsi"/>
        </w:rPr>
        <w:t xml:space="preserve"> who</w:t>
      </w:r>
      <w:r w:rsidRPr="00017DDA">
        <w:rPr>
          <w:rFonts w:cstheme="majorHAnsi"/>
          <w:color w:val="222222"/>
          <w:sz w:val="16"/>
          <w:szCs w:val="16"/>
        </w:rPr>
        <w:t> take active roles such as </w:t>
      </w:r>
      <w:r w:rsidRPr="00C053BC">
        <w:rPr>
          <w:rStyle w:val="StyleUnderline"/>
          <w:rFonts w:cstheme="majorHAnsi"/>
          <w:highlight w:val="green"/>
        </w:rPr>
        <w:t>protesting</w:t>
      </w:r>
      <w:r w:rsidRPr="00C053BC">
        <w:rPr>
          <w:rFonts w:cstheme="majorHAnsi"/>
          <w:color w:val="222222"/>
          <w:sz w:val="16"/>
          <w:szCs w:val="16"/>
          <w:highlight w:val="green"/>
        </w:rPr>
        <w:t> </w:t>
      </w:r>
      <w:r w:rsidRPr="00C053BC">
        <w:rPr>
          <w:rStyle w:val="StyleUnderline"/>
          <w:rFonts w:cstheme="majorHAnsi"/>
          <w:highlight w:val="green"/>
        </w:rPr>
        <w:t>sanctions</w:t>
      </w:r>
      <w:r w:rsidRPr="00017DDA">
        <w:rPr>
          <w:rStyle w:val="StyleUnderline"/>
          <w:rFonts w:cstheme="majorHAnsi"/>
        </w:rPr>
        <w:t> were</w:t>
      </w:r>
      <w:r w:rsidRPr="00017DDA">
        <w:rPr>
          <w:rFonts w:cstheme="majorHAnsi"/>
          <w:color w:val="222222"/>
          <w:sz w:val="16"/>
          <w:szCs w:val="16"/>
        </w:rPr>
        <w:t> probably </w:t>
      </w:r>
      <w:r w:rsidRPr="00C053BC">
        <w:rPr>
          <w:rStyle w:val="StyleUnderline"/>
          <w:rFonts w:cstheme="majorHAnsi"/>
          <w:highlight w:val="green"/>
        </w:rPr>
        <w:t>not </w:t>
      </w:r>
      <w:r w:rsidRPr="00C053BC">
        <w:rPr>
          <w:rStyle w:val="Emphasis"/>
          <w:rFonts w:asciiTheme="majorHAnsi" w:hAnsiTheme="majorHAnsi" w:cstheme="majorHAnsi"/>
          <w:highlight w:val="green"/>
        </w:rPr>
        <w:t>actively engaged</w:t>
      </w:r>
      <w:r w:rsidRPr="00017DDA">
        <w:rPr>
          <w:rStyle w:val="StyleUnderline"/>
          <w:rFonts w:cstheme="majorHAnsi"/>
        </w:rPr>
        <w:t xml:space="preserve"> in the issue </w:t>
      </w:r>
      <w:r w:rsidRPr="00C053BC">
        <w:rPr>
          <w:rStyle w:val="StyleUnderline"/>
          <w:rFonts w:cstheme="majorHAnsi"/>
          <w:highlight w:val="green"/>
        </w:rPr>
        <w:t>until their research</w:t>
      </w:r>
      <w:r w:rsidRPr="00017DDA">
        <w:rPr>
          <w:rStyle w:val="StyleUnderline"/>
          <w:rFonts w:cstheme="majorHAnsi"/>
        </w:rPr>
        <w:t> drew them</w:t>
      </w:r>
      <w:r w:rsidRPr="00017DDA">
        <w:rPr>
          <w:rStyle w:val="m5577519854659992616gmail-styleunderline"/>
          <w:rFonts w:cstheme="majorHAnsi"/>
          <w:color w:val="222222"/>
          <w:sz w:val="16"/>
        </w:rPr>
        <w:t> in</w:t>
      </w:r>
      <w:r w:rsidRPr="00017DDA">
        <w:rPr>
          <w:rStyle w:val="StyleUnderline"/>
          <w:rFonts w:cstheme="majorHAnsi"/>
        </w:rPr>
        <w:t>to the topic</w:t>
      </w:r>
      <w:r w:rsidRPr="00017DDA">
        <w:rPr>
          <w:rFonts w:cstheme="majorHAnsi"/>
          <w:color w:val="222222"/>
          <w:sz w:val="16"/>
          <w:szCs w:val="16"/>
        </w:rPr>
        <w:t>. Furthermore, </w:t>
      </w:r>
      <w:r w:rsidRPr="00017DDA">
        <w:rPr>
          <w:rStyle w:val="m5577519854659992616gmail-styleunderline"/>
          <w:rFonts w:cstheme="majorHAnsi"/>
          <w:color w:val="222222"/>
          <w:sz w:val="16"/>
        </w:rPr>
        <w:t xml:space="preserve">the process of intense research for debate may </w:t>
      </w:r>
      <w:proofErr w:type="gramStart"/>
      <w:r w:rsidRPr="00017DDA">
        <w:rPr>
          <w:rStyle w:val="m5577519854659992616gmail-styleunderline"/>
          <w:rFonts w:cstheme="majorHAnsi"/>
          <w:color w:val="222222"/>
          <w:sz w:val="16"/>
        </w:rPr>
        <w:t>actually change</w:t>
      </w:r>
      <w:proofErr w:type="gramEnd"/>
      <w:r w:rsidRPr="00017DDA">
        <w:rPr>
          <w:rStyle w:val="m5577519854659992616gmail-styleunderline"/>
          <w:rFonts w:cstheme="majorHAnsi"/>
          <w:color w:val="222222"/>
          <w:sz w:val="16"/>
        </w:rPr>
        <w:t xml:space="preserve"> the positions debaters hold</w:t>
      </w:r>
      <w:r w:rsidRPr="00017DDA">
        <w:rPr>
          <w:rFonts w:cstheme="majorHAnsi"/>
          <w:color w:val="222222"/>
          <w:sz w:val="16"/>
          <w:szCs w:val="16"/>
        </w:rPr>
        <w:t xml:space="preserve">. Since debaters typically </w:t>
      </w:r>
      <w:proofErr w:type="gramStart"/>
      <w:r w:rsidRPr="00017DDA">
        <w:rPr>
          <w:rFonts w:cstheme="majorHAnsi"/>
          <w:color w:val="222222"/>
          <w:sz w:val="16"/>
          <w:szCs w:val="16"/>
        </w:rPr>
        <w:t>enter into</w:t>
      </w:r>
      <w:proofErr w:type="gramEnd"/>
      <w:r w:rsidRPr="00017DDA">
        <w:rPr>
          <w:rFonts w:cstheme="majorHAnsi"/>
          <w:color w:val="222222"/>
          <w:sz w:val="16"/>
          <w:szCs w:val="16"/>
        </w:rPr>
        <w:t xml:space="preserve"> a topic with only cursory (if any) knowledge of the issue, </w:t>
      </w:r>
      <w:r w:rsidRPr="00017DDA">
        <w:rPr>
          <w:rStyle w:val="m5577519854659992616gmail-styleunderline"/>
          <w:rFonts w:cstheme="majorHAnsi"/>
          <w:color w:val="222222"/>
          <w:sz w:val="16"/>
        </w:rPr>
        <w:t>the research process provides exposure to issues that were previously unknown</w:t>
      </w:r>
      <w:r w:rsidRPr="00017DDA">
        <w:rPr>
          <w:rFonts w:cstheme="majorHAnsi"/>
          <w:color w:val="222222"/>
          <w:sz w:val="16"/>
          <w:szCs w:val="16"/>
        </w:rPr>
        <w:t>. </w:t>
      </w:r>
      <w:r w:rsidRPr="00017DDA">
        <w:rPr>
          <w:rStyle w:val="m5577519854659992616gmail-styleunderline"/>
          <w:rFonts w:cstheme="majorHAnsi"/>
          <w:color w:val="222222"/>
          <w:sz w:val="16"/>
        </w:rPr>
        <w:t>Exposure to</w:t>
      </w:r>
      <w:r w:rsidRPr="00017DDA">
        <w:rPr>
          <w:rFonts w:cstheme="majorHAnsi"/>
          <w:color w:val="222222"/>
          <w:sz w:val="16"/>
          <w:szCs w:val="16"/>
        </w:rPr>
        <w:t> the literature on </w:t>
      </w:r>
      <w:r w:rsidRPr="00017DDA">
        <w:rPr>
          <w:rStyle w:val="m5577519854659992616gmail-styleunderline"/>
          <w:rFonts w:cstheme="majorHAnsi"/>
          <w:color w:val="222222"/>
          <w:sz w:val="16"/>
        </w:rPr>
        <w:t>a topic can</w:t>
      </w:r>
      <w:r w:rsidRPr="00017DDA">
        <w:rPr>
          <w:rFonts w:cstheme="majorHAnsi"/>
          <w:color w:val="222222"/>
          <w:sz w:val="16"/>
          <w:szCs w:val="16"/>
        </w:rPr>
        <w:t xml:space="preserve"> create, </w:t>
      </w:r>
      <w:proofErr w:type="gramStart"/>
      <w:r w:rsidRPr="00017DDA">
        <w:rPr>
          <w:rFonts w:cstheme="majorHAnsi"/>
          <w:color w:val="222222"/>
          <w:sz w:val="16"/>
          <w:szCs w:val="16"/>
        </w:rPr>
        <w:t>reinforce</w:t>
      </w:r>
      <w:proofErr w:type="gramEnd"/>
      <w:r w:rsidRPr="00017DDA">
        <w:rPr>
          <w:rFonts w:cstheme="majorHAnsi"/>
          <w:color w:val="222222"/>
          <w:sz w:val="16"/>
          <w:szCs w:val="16"/>
        </w:rPr>
        <w:t xml:space="preserve"> or </w:t>
      </w:r>
      <w:r w:rsidRPr="00017DDA">
        <w:rPr>
          <w:rStyle w:val="m5577519854659992616gmail-styleunderline"/>
          <w:rFonts w:cstheme="majorHAnsi"/>
          <w:color w:val="222222"/>
          <w:sz w:val="16"/>
        </w:rPr>
        <w:t>alter an individual's opinions</w:t>
      </w:r>
      <w:r w:rsidRPr="00017DDA">
        <w:rPr>
          <w:rFonts w:cstheme="maj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017DDA">
        <w:rPr>
          <w:rFonts w:cstheme="majorHAnsi"/>
          <w:color w:val="222222"/>
          <w:u w:val="single"/>
        </w:rPr>
        <w:t>exposure to debate research as the person </w:t>
      </w:r>
      <w:r w:rsidRPr="00017DDA">
        <w:rPr>
          <w:rStyle w:val="StyleUnderline"/>
          <w:rFonts w:cstheme="majorHAnsi"/>
        </w:rPr>
        <w:t>finding the evidence</w:t>
      </w:r>
      <w:r w:rsidRPr="00017DDA">
        <w:rPr>
          <w:rFonts w:cstheme="majorHAnsi"/>
          <w:color w:val="222222"/>
          <w:sz w:val="16"/>
          <w:szCs w:val="16"/>
        </w:rPr>
        <w:t>, hearing it as the opponent in a debate round (or as judge) </w:t>
      </w:r>
      <w:r w:rsidRPr="00017DDA">
        <w:rPr>
          <w:rFonts w:cstheme="majorHAnsi"/>
          <w:color w:val="222222"/>
          <w:u w:val="single"/>
        </w:rPr>
        <w:t>acts as a</w:t>
      </w:r>
      <w:r w:rsidRPr="00017DDA">
        <w:rPr>
          <w:rFonts w:cstheme="majorHAnsi"/>
          <w:color w:val="222222"/>
          <w:sz w:val="16"/>
          <w:szCs w:val="16"/>
        </w:rPr>
        <w:t>n initial </w:t>
      </w:r>
      <w:r w:rsidRPr="00017DDA">
        <w:rPr>
          <w:rFonts w:cstheme="majorHAnsi"/>
          <w:color w:val="222222"/>
          <w:u w:val="single"/>
        </w:rPr>
        <w:t>spark of awareness on an issue</w:t>
      </w:r>
      <w:r w:rsidRPr="00017DDA">
        <w:rPr>
          <w:rFonts w:cstheme="majorHAnsi"/>
          <w:color w:val="222222"/>
          <w:sz w:val="16"/>
          <w:szCs w:val="16"/>
        </w:rPr>
        <w:t>. This process of discovery seems to have a similar impact to watching an investigative news report.</w:t>
      </w:r>
    </w:p>
    <w:p w14:paraId="426A4019" w14:textId="77777777" w:rsidR="00F10C2A" w:rsidRPr="00A830BB" w:rsidRDefault="00F10C2A" w:rsidP="00F10C2A">
      <w:pPr>
        <w:shd w:val="clear" w:color="auto" w:fill="FFFFFF"/>
        <w:spacing w:line="235" w:lineRule="atLeast"/>
        <w:rPr>
          <w:rFonts w:cstheme="majorHAnsi"/>
          <w:color w:val="222222"/>
          <w:sz w:val="14"/>
          <w:szCs w:val="16"/>
        </w:rPr>
      </w:pPr>
      <w:r w:rsidRPr="00017DDA">
        <w:rPr>
          <w:rFonts w:cstheme="majorHAnsi"/>
          <w:color w:val="222222"/>
          <w:sz w:val="16"/>
          <w:szCs w:val="16"/>
        </w:rPr>
        <w:t>Mitchell claimed that </w:t>
      </w:r>
      <w:r w:rsidRPr="00017DDA">
        <w:rPr>
          <w:rStyle w:val="m5577519854659992616gmail-styleunderline"/>
          <w:rFonts w:cstheme="majorHAnsi"/>
          <w:color w:val="222222"/>
          <w:sz w:val="16"/>
        </w:rPr>
        <w:t>debate could be</w:t>
      </w:r>
      <w:r w:rsidRPr="00017DDA">
        <w:rPr>
          <w:rFonts w:cstheme="majorHAnsi"/>
          <w:color w:val="222222"/>
          <w:sz w:val="16"/>
          <w:szCs w:val="16"/>
        </w:rPr>
        <w:t> more than</w:t>
      </w:r>
      <w:r w:rsidRPr="00A830BB">
        <w:rPr>
          <w:rFonts w:cstheme="majorHAnsi"/>
          <w:color w:val="222222"/>
          <w:sz w:val="16"/>
          <w:szCs w:val="16"/>
        </w:rPr>
        <w:t xml:space="preserve"> it was traditionally </w:t>
      </w:r>
      <w:proofErr w:type="gramStart"/>
      <w:r w:rsidRPr="00A830BB">
        <w:rPr>
          <w:rFonts w:cstheme="majorHAnsi"/>
          <w:color w:val="222222"/>
          <w:sz w:val="16"/>
          <w:szCs w:val="16"/>
        </w:rPr>
        <w:t>seen as,</w:t>
      </w:r>
      <w:proofErr w:type="gramEnd"/>
      <w:r w:rsidRPr="00A830BB">
        <w:rPr>
          <w:rFonts w:cstheme="majorHAnsi"/>
          <w:color w:val="222222"/>
          <w:sz w:val="16"/>
          <w:szCs w:val="16"/>
        </w:rPr>
        <w:t xml:space="preserve"> that it could be </w:t>
      </w:r>
      <w:r w:rsidRPr="00A830BB">
        <w:rPr>
          <w:rStyle w:val="m5577519854659992616gmail-styleunderline"/>
          <w:rFonts w:cstheme="majorHAnsi"/>
          <w:color w:val="222222"/>
          <w:sz w:val="16"/>
        </w:rPr>
        <w:t>a catalyst to empower people to act in the social arena</w:t>
      </w:r>
      <w:r w:rsidRPr="00A830BB">
        <w:rPr>
          <w:rFonts w:cstheme="majorHAnsi"/>
          <w:color w:val="222222"/>
          <w:sz w:val="16"/>
          <w:szCs w:val="16"/>
        </w:rPr>
        <w:t>. We surmise that there is a step in between the debate and the action. </w:t>
      </w:r>
      <w:r w:rsidRPr="00A830BB">
        <w:rPr>
          <w:rStyle w:val="m5577519854659992616gmail-styleunderline"/>
          <w:rFonts w:cstheme="majorHAnsi"/>
          <w:color w:val="222222"/>
          <w:sz w:val="16"/>
        </w:rPr>
        <w:t>The</w:t>
      </w:r>
      <w:r w:rsidRPr="00A830BB">
        <w:rPr>
          <w:rFonts w:cstheme="majorHAnsi"/>
          <w:color w:val="222222"/>
          <w:sz w:val="16"/>
          <w:szCs w:val="16"/>
        </w:rPr>
        <w:t> intermediary </w:t>
      </w:r>
      <w:r w:rsidRPr="00A830BB">
        <w:rPr>
          <w:rStyle w:val="m5577519854659992616gmail-styleunderline"/>
          <w:rFonts w:cstheme="majorHAnsi"/>
          <w:color w:val="222222"/>
          <w:sz w:val="16"/>
        </w:rPr>
        <w:t>step where people are inspired to agency is based on the research that they do</w:t>
      </w:r>
      <w:r w:rsidRPr="00A830BB">
        <w:rPr>
          <w:rFonts w:cstheme="majorHAnsi"/>
          <w:color w:val="222222"/>
          <w:sz w:val="16"/>
          <w:szCs w:val="16"/>
        </w:rPr>
        <w:t>. </w:t>
      </w:r>
      <w:r w:rsidRPr="00A830BB">
        <w:rPr>
          <w:rStyle w:val="m5577519854659992616gmail-styleunderline"/>
          <w:rFonts w:cstheme="majorHAnsi"/>
          <w:color w:val="222222"/>
          <w:sz w:val="16"/>
        </w:rPr>
        <w:t>If students are compelled to act, research is a main factor</w:t>
      </w:r>
      <w:r w:rsidRPr="00A830BB">
        <w:rPr>
          <w:rFonts w:cstheme="majorHAnsi"/>
          <w:color w:val="222222"/>
          <w:sz w:val="16"/>
          <w:szCs w:val="16"/>
        </w:rPr>
        <w:t> in compelling them to do so. </w:t>
      </w:r>
      <w:r w:rsidRPr="00A830BB">
        <w:rPr>
          <w:rStyle w:val="StyleUnderline"/>
          <w:rFonts w:cstheme="majorHAnsi"/>
          <w:highlight w:val="green"/>
        </w:rPr>
        <w:t>Even if</w:t>
      </w:r>
      <w:r w:rsidRPr="00A830BB">
        <w:rPr>
          <w:rStyle w:val="m5577519854659992616gmail-styleunderline"/>
          <w:rFonts w:cstheme="majorHAnsi"/>
          <w:color w:val="222222"/>
          <w:sz w:val="16"/>
        </w:rPr>
        <w:t xml:space="preserve"> students are </w:t>
      </w:r>
      <w:r w:rsidRPr="00A830BB">
        <w:rPr>
          <w:rStyle w:val="Emphasis"/>
          <w:rFonts w:asciiTheme="majorHAnsi" w:hAnsiTheme="majorHAnsi" w:cstheme="majorHAnsi"/>
          <w:highlight w:val="green"/>
        </w:rPr>
        <w:t>not compelled</w:t>
      </w:r>
      <w:r w:rsidRPr="00A830BB">
        <w:rPr>
          <w:rStyle w:val="StyleUnderline"/>
          <w:rFonts w:cstheme="majorHAnsi"/>
          <w:highlight w:val="green"/>
        </w:rPr>
        <w:t xml:space="preserve"> to take</w:t>
      </w:r>
      <w:r w:rsidRPr="00A830BB">
        <w:rPr>
          <w:rFonts w:cstheme="majorHAnsi"/>
          <w:color w:val="222222"/>
          <w:sz w:val="16"/>
          <w:szCs w:val="16"/>
        </w:rPr>
        <w:t> direct </w:t>
      </w:r>
      <w:r w:rsidRPr="00A830BB">
        <w:rPr>
          <w:rStyle w:val="StyleUnderline"/>
          <w:rFonts w:cstheme="majorHAnsi"/>
          <w:highlight w:val="green"/>
        </w:rPr>
        <w:t xml:space="preserve">action, research </w:t>
      </w:r>
      <w:r w:rsidRPr="00A830BB">
        <w:rPr>
          <w:rStyle w:val="Emphasis"/>
          <w:rFonts w:asciiTheme="majorHAnsi" w:hAnsiTheme="majorHAnsi" w:cstheme="majorHAnsi"/>
        </w:rPr>
        <w:t xml:space="preserve">still </w:t>
      </w:r>
      <w:r w:rsidRPr="00A830BB">
        <w:rPr>
          <w:rStyle w:val="Emphasis"/>
          <w:rFonts w:asciiTheme="majorHAnsi" w:hAnsiTheme="majorHAnsi" w:cstheme="majorHAnsi"/>
          <w:highlight w:val="green"/>
        </w:rPr>
        <w:t>changes</w:t>
      </w:r>
      <w:r w:rsidRPr="00A830BB">
        <w:rPr>
          <w:rStyle w:val="StyleUnderline"/>
          <w:rFonts w:cstheme="majorHAnsi"/>
          <w:highlight w:val="green"/>
        </w:rPr>
        <w:t xml:space="preserve"> opinions</w:t>
      </w:r>
      <w:r w:rsidRPr="00A830BB">
        <w:rPr>
          <w:rFonts w:cstheme="majorHAnsi"/>
          <w:color w:val="222222"/>
          <w:sz w:val="16"/>
          <w:szCs w:val="16"/>
        </w:rPr>
        <w:t> and attitudes.</w:t>
      </w:r>
    </w:p>
    <w:p w14:paraId="0129E12B" w14:textId="77777777" w:rsidR="00F10C2A" w:rsidRPr="00017DDA" w:rsidRDefault="00F10C2A" w:rsidP="00F10C2A">
      <w:pPr>
        <w:shd w:val="clear" w:color="auto" w:fill="FFFFFF"/>
        <w:spacing w:line="235" w:lineRule="atLeast"/>
        <w:rPr>
          <w:rStyle w:val="m5577519854659992616gmail-styleunderline"/>
          <w:rFonts w:cstheme="majorHAnsi"/>
          <w:color w:val="222222"/>
          <w:sz w:val="16"/>
        </w:rPr>
      </w:pPr>
      <w:r w:rsidRPr="00A830BB">
        <w:rPr>
          <w:rStyle w:val="m5577519854659992616gmail-styleunderline"/>
          <w:rFonts w:cstheme="majorHAnsi"/>
          <w:color w:val="222222"/>
          <w:sz w:val="16"/>
        </w:rPr>
        <w:t>Research</w:t>
      </w:r>
      <w:r w:rsidRPr="00A830BB">
        <w:rPr>
          <w:rFonts w:cstheme="majorHAnsi"/>
          <w:color w:val="222222"/>
          <w:sz w:val="16"/>
          <w:szCs w:val="16"/>
        </w:rPr>
        <w:t> often </w:t>
      </w:r>
      <w:r w:rsidRPr="00A830BB">
        <w:rPr>
          <w:rStyle w:val="m5577519854659992616gmail-styleunderline"/>
          <w:rFonts w:cstheme="majorHAnsi"/>
          <w:color w:val="222222"/>
          <w:sz w:val="16"/>
        </w:rPr>
        <w:t xml:space="preserve">compels students to </w:t>
      </w:r>
      <w:proofErr w:type="gramStart"/>
      <w:r w:rsidRPr="00A830BB">
        <w:rPr>
          <w:rStyle w:val="m5577519854659992616gmail-styleunderline"/>
          <w:rFonts w:cstheme="majorHAnsi"/>
          <w:color w:val="222222"/>
          <w:sz w:val="16"/>
        </w:rPr>
        <w:t xml:space="preserve">take </w:t>
      </w:r>
      <w:r w:rsidRPr="00017DDA">
        <w:rPr>
          <w:rStyle w:val="m5577519854659992616gmail-styleunderline"/>
          <w:rFonts w:cstheme="majorHAnsi"/>
          <w:color w:val="222222"/>
          <w:sz w:val="16"/>
        </w:rPr>
        <w:t>action</w:t>
      </w:r>
      <w:proofErr w:type="gramEnd"/>
      <w:r w:rsidRPr="00017DDA">
        <w:rPr>
          <w:rFonts w:cstheme="majorHAnsi"/>
          <w:color w:val="222222"/>
          <w:sz w:val="16"/>
          <w:szCs w:val="16"/>
        </w:rPr>
        <w:t> in the social arena. </w:t>
      </w:r>
      <w:r w:rsidRPr="00017DDA">
        <w:rPr>
          <w:rStyle w:val="underline"/>
        </w:rPr>
        <w:t xml:space="preserve">Debate </w:t>
      </w:r>
      <w:r w:rsidRPr="00017DDA">
        <w:rPr>
          <w:rStyle w:val="underline"/>
          <w:highlight w:val="green"/>
        </w:rPr>
        <w:t>topics</w:t>
      </w:r>
      <w:r w:rsidRPr="00017DDA">
        <w:rPr>
          <w:rStyle w:val="underline"/>
        </w:rPr>
        <w:t xml:space="preserve"> guide students in a direction that allows them to explore what is going on in the world.</w:t>
      </w:r>
      <w:r w:rsidRPr="00017DDA">
        <w:rPr>
          <w:rFonts w:cstheme="majorHAnsi"/>
          <w:color w:val="222222"/>
          <w:sz w:val="16"/>
          <w:szCs w:val="16"/>
        </w:rPr>
        <w:t xml:space="preserve"> Last year </w:t>
      </w:r>
      <w:r w:rsidRPr="00017DDA">
        <w:rPr>
          <w:rStyle w:val="StyleUnderline"/>
          <w:rFonts w:cstheme="majorHAnsi"/>
        </w:rPr>
        <w:t>the</w:t>
      </w:r>
      <w:r w:rsidRPr="00017DDA">
        <w:rPr>
          <w:rFonts w:cstheme="majorHAnsi"/>
          <w:color w:val="222222"/>
          <w:sz w:val="16"/>
          <w:szCs w:val="16"/>
        </w:rPr>
        <w:t> college </w:t>
      </w:r>
      <w:r w:rsidRPr="00017DDA">
        <w:rPr>
          <w:rStyle w:val="m5577519854659992616gmail-styleunderline"/>
          <w:rFonts w:cstheme="majorHAnsi"/>
          <w:color w:val="222222"/>
          <w:sz w:val="16"/>
        </w:rPr>
        <w:t>policy debate </w:t>
      </w:r>
      <w:r w:rsidRPr="00017DDA">
        <w:rPr>
          <w:rStyle w:val="StyleUnderline"/>
          <w:rFonts w:cstheme="majorHAnsi"/>
        </w:rPr>
        <w:t>topic</w:t>
      </w:r>
      <w:r w:rsidRPr="00017DDA">
        <w:rPr>
          <w:rStyle w:val="m5577519854659992616gmail-styleunderline"/>
          <w:rFonts w:cstheme="majorHAnsi"/>
          <w:color w:val="222222"/>
          <w:sz w:val="16"/>
        </w:rPr>
        <w:t xml:space="preserve"> was, </w:t>
      </w:r>
    </w:p>
    <w:p w14:paraId="3EAFD92E" w14:textId="77777777" w:rsidR="00F10C2A" w:rsidRPr="00A830BB" w:rsidRDefault="00F10C2A" w:rsidP="00F10C2A">
      <w:pPr>
        <w:shd w:val="clear" w:color="auto" w:fill="FFFFFF"/>
        <w:spacing w:line="235" w:lineRule="atLeast"/>
        <w:rPr>
          <w:rFonts w:cstheme="majorHAnsi"/>
          <w:color w:val="222222"/>
          <w:sz w:val="14"/>
          <w:szCs w:val="16"/>
        </w:rPr>
      </w:pPr>
      <w:r w:rsidRPr="00017DDA">
        <w:rPr>
          <w:rStyle w:val="m5577519854659992616gmail-styleunderline"/>
          <w:rFonts w:cstheme="majorHAnsi"/>
          <w:color w:val="222222"/>
          <w:sz w:val="16"/>
        </w:rPr>
        <w:t>Resolved</w:t>
      </w:r>
      <w:r w:rsidRPr="00017DDA">
        <w:rPr>
          <w:rFonts w:cstheme="majorHAnsi"/>
          <w:color w:val="222222"/>
          <w:sz w:val="16"/>
          <w:szCs w:val="16"/>
        </w:rPr>
        <w:t>: That </w:t>
      </w:r>
      <w:r w:rsidRPr="00017DDA">
        <w:rPr>
          <w:rStyle w:val="m5577519854659992616gmail-styleunderline"/>
          <w:rFonts w:cstheme="majorHAnsi"/>
          <w:color w:val="222222"/>
          <w:sz w:val="16"/>
        </w:rPr>
        <w:t xml:space="preserve">the </w:t>
      </w:r>
      <w:r w:rsidRPr="00017DDA">
        <w:rPr>
          <w:rStyle w:val="Emphasis"/>
          <w:rFonts w:asciiTheme="majorHAnsi" w:hAnsiTheme="majorHAnsi" w:cstheme="majorHAnsi"/>
        </w:rPr>
        <w:t>U</w:t>
      </w:r>
      <w:r w:rsidRPr="00017DDA">
        <w:rPr>
          <w:rFonts w:cstheme="majorHAnsi"/>
          <w:color w:val="222222"/>
          <w:sz w:val="16"/>
          <w:szCs w:val="16"/>
        </w:rPr>
        <w:t>nited </w:t>
      </w:r>
      <w:r w:rsidRPr="00017DDA">
        <w:rPr>
          <w:rStyle w:val="Emphasis"/>
          <w:rFonts w:asciiTheme="majorHAnsi" w:hAnsiTheme="majorHAnsi" w:cstheme="majorHAnsi"/>
        </w:rPr>
        <w:t>S</w:t>
      </w:r>
      <w:r w:rsidRPr="00017DDA">
        <w:rPr>
          <w:rFonts w:cstheme="majorHAnsi"/>
          <w:color w:val="222222"/>
          <w:sz w:val="16"/>
          <w:szCs w:val="16"/>
        </w:rPr>
        <w:t>tates </w:t>
      </w:r>
      <w:r w:rsidRPr="00017DDA">
        <w:rPr>
          <w:rStyle w:val="Emphasis"/>
          <w:rFonts w:asciiTheme="majorHAnsi" w:hAnsiTheme="majorHAnsi" w:cstheme="majorHAnsi"/>
        </w:rPr>
        <w:t>F</w:t>
      </w:r>
      <w:r w:rsidRPr="00017DDA">
        <w:rPr>
          <w:rFonts w:cstheme="majorHAnsi"/>
          <w:color w:val="222222"/>
          <w:sz w:val="16"/>
          <w:szCs w:val="16"/>
        </w:rPr>
        <w:t>ederal </w:t>
      </w:r>
      <w:r w:rsidRPr="00017DDA">
        <w:rPr>
          <w:rStyle w:val="Emphasis"/>
          <w:rFonts w:asciiTheme="majorHAnsi" w:hAnsiTheme="majorHAnsi" w:cstheme="majorHAnsi"/>
        </w:rPr>
        <w:t>G</w:t>
      </w:r>
      <w:r w:rsidRPr="00017DDA">
        <w:rPr>
          <w:rFonts w:cstheme="majorHAnsi"/>
          <w:color w:val="222222"/>
          <w:sz w:val="16"/>
          <w:szCs w:val="16"/>
        </w:rPr>
        <w:t>overnment </w:t>
      </w:r>
      <w:r w:rsidRPr="00017DDA">
        <w:rPr>
          <w:rStyle w:val="StyleUnderline"/>
          <w:rFonts w:cstheme="majorHAnsi"/>
        </w:rPr>
        <w:t>should</w:t>
      </w:r>
      <w:r w:rsidRPr="00017DDA">
        <w:rPr>
          <w:rStyle w:val="m5577519854659992616gmail-styleunderline"/>
          <w:rFonts w:cstheme="majorHAnsi"/>
          <w:color w:val="222222"/>
          <w:sz w:val="16"/>
        </w:rPr>
        <w:t xml:space="preserve"> adopt a policy of constructive engagement, including the</w:t>
      </w:r>
      <w:r w:rsidRPr="00017DDA">
        <w:rPr>
          <w:rFonts w:cstheme="majorHAnsi"/>
          <w:color w:val="222222"/>
          <w:sz w:val="16"/>
          <w:szCs w:val="16"/>
        </w:rPr>
        <w:t> immediate </w:t>
      </w:r>
      <w:r w:rsidRPr="00017DDA">
        <w:rPr>
          <w:rStyle w:val="m5577519854659992616gmail-styleunderline"/>
          <w:rFonts w:cstheme="majorHAnsi"/>
          <w:color w:val="222222"/>
          <w:sz w:val="16"/>
        </w:rPr>
        <w:t>removal of</w:t>
      </w:r>
      <w:r w:rsidRPr="00017DDA">
        <w:rPr>
          <w:rFonts w:cstheme="majorHAnsi"/>
          <w:color w:val="222222"/>
          <w:sz w:val="16"/>
          <w:szCs w:val="16"/>
        </w:rPr>
        <w:t> all or </w:t>
      </w:r>
      <w:r w:rsidRPr="00017DDA">
        <w:rPr>
          <w:rStyle w:val="m5577519854659992616gmail-styleunderline"/>
          <w:rFonts w:cstheme="majorHAnsi"/>
          <w:color w:val="222222"/>
          <w:sz w:val="16"/>
        </w:rPr>
        <w:t>nearly all economic sanctions</w:t>
      </w:r>
      <w:r w:rsidRPr="00A830BB">
        <w:rPr>
          <w:rStyle w:val="m5577519854659992616gmail-styleunderline"/>
          <w:rFonts w:cstheme="majorHAnsi"/>
          <w:color w:val="222222"/>
          <w:sz w:val="16"/>
        </w:rPr>
        <w:t>, with the government(s) of one or more</w:t>
      </w:r>
      <w:r w:rsidRPr="00A830BB">
        <w:rPr>
          <w:rFonts w:cstheme="majorHAnsi"/>
          <w:color w:val="222222"/>
          <w:sz w:val="16"/>
          <w:szCs w:val="16"/>
        </w:rPr>
        <w:t> of the following nation-states:</w:t>
      </w:r>
      <w:r w:rsidRPr="00A830BB">
        <w:rPr>
          <w:rStyle w:val="m5577519854659992616gmail-styleunderline"/>
          <w:rFonts w:cstheme="majorHAnsi"/>
          <w:color w:val="222222"/>
          <w:sz w:val="16"/>
        </w:rPr>
        <w:t xml:space="preserve"> Cuba, Iran, Iraq, Syria, North Korea</w:t>
      </w:r>
      <w:r w:rsidRPr="00A830BB">
        <w:rPr>
          <w:rFonts w:cstheme="majorHAnsi"/>
          <w:color w:val="222222"/>
          <w:sz w:val="16"/>
          <w:szCs w:val="16"/>
        </w:rPr>
        <w:t>. </w:t>
      </w:r>
    </w:p>
    <w:p w14:paraId="7B2B9A24" w14:textId="77777777" w:rsidR="00F10C2A" w:rsidRPr="00A830BB" w:rsidRDefault="00F10C2A" w:rsidP="00F10C2A">
      <w:pPr>
        <w:shd w:val="clear" w:color="auto" w:fill="FFFFFF"/>
        <w:spacing w:line="235" w:lineRule="atLeast"/>
        <w:rPr>
          <w:rFonts w:cstheme="majorHAnsi"/>
          <w:color w:val="222222"/>
          <w:sz w:val="16"/>
          <w:szCs w:val="16"/>
        </w:rPr>
      </w:pPr>
      <w:r w:rsidRPr="00A830BB">
        <w:rPr>
          <w:rStyle w:val="m5577519854659992616gmail-styleunderline"/>
          <w:rFonts w:cstheme="majorHAnsi"/>
          <w:color w:val="222222"/>
          <w:sz w:val="16"/>
        </w:rPr>
        <w:t>This topic </w:t>
      </w:r>
      <w:r w:rsidRPr="00A830BB">
        <w:rPr>
          <w:rStyle w:val="StyleUnderline"/>
          <w:rFonts w:cstheme="majorHAnsi"/>
          <w:highlight w:val="green"/>
        </w:rPr>
        <w:t>spurred</w:t>
      </w:r>
      <w:r w:rsidRPr="00A830BB">
        <w:rPr>
          <w:rStyle w:val="m5577519854659992616gmail-styleunderline"/>
          <w:rFonts w:cstheme="majorHAnsi"/>
          <w:color w:val="222222"/>
          <w:sz w:val="16"/>
        </w:rPr>
        <w:t> </w:t>
      </w:r>
      <w:r w:rsidRPr="00A830BB">
        <w:rPr>
          <w:rFonts w:cstheme="majorHAnsi"/>
          <w:color w:val="222222"/>
          <w:sz w:val="16"/>
          <w:szCs w:val="16"/>
        </w:rPr>
        <w:t>quite a bit of </w:t>
      </w:r>
      <w:r w:rsidRPr="00A830BB">
        <w:rPr>
          <w:rStyle w:val="StyleUnderline"/>
          <w:rFonts w:cstheme="majorHAnsi"/>
          <w:highlight w:val="green"/>
        </w:rPr>
        <w:t>activism</w:t>
      </w:r>
      <w:r w:rsidRPr="00A830BB">
        <w:rPr>
          <w:rFonts w:cstheme="majorHAnsi"/>
          <w:color w:val="222222"/>
          <w:sz w:val="16"/>
          <w:szCs w:val="16"/>
        </w:rPr>
        <w:t> on the college debate circuit. Many </w:t>
      </w:r>
      <w:r w:rsidRPr="00A830BB">
        <w:rPr>
          <w:rStyle w:val="m5577519854659992616gmail-styleunderline"/>
          <w:rFonts w:cstheme="majorHAnsi"/>
          <w:color w:val="222222"/>
          <w:sz w:val="16"/>
        </w:rPr>
        <w:t>students become actively involved in protesting</w:t>
      </w:r>
      <w:r w:rsidRPr="00A830BB">
        <w:rPr>
          <w:rFonts w:cstheme="majorHAnsi"/>
          <w:color w:val="222222"/>
          <w:sz w:val="16"/>
          <w:szCs w:val="16"/>
        </w:rPr>
        <w:t> for </w:t>
      </w:r>
      <w:r w:rsidRPr="00A830BB">
        <w:rPr>
          <w:rStyle w:val="m5577519854659992616gmail-styleunderline"/>
          <w:rFonts w:cstheme="majorHAnsi"/>
          <w:color w:val="222222"/>
          <w:sz w:val="16"/>
        </w:rPr>
        <w:t>the removal of sanctions</w:t>
      </w:r>
      <w:r w:rsidRPr="00A830BB">
        <w:rPr>
          <w:rFonts w:cstheme="majorHAnsi"/>
          <w:color w:val="222222"/>
          <w:sz w:val="16"/>
          <w:szCs w:val="16"/>
        </w:rPr>
        <w:t> from at least one of the topic countries. </w:t>
      </w:r>
      <w:r w:rsidRPr="00A830BB">
        <w:rPr>
          <w:rStyle w:val="m5577519854659992616gmail-styleunderline"/>
          <w:rFonts w:cstheme="majorHAnsi"/>
          <w:color w:val="222222"/>
          <w:sz w:val="16"/>
        </w:rPr>
        <w:t xml:space="preserve">The </w:t>
      </w:r>
      <w:r w:rsidRPr="00A830BB">
        <w:rPr>
          <w:rStyle w:val="StyleUnderline"/>
          <w:rFonts w:cstheme="majorHAnsi"/>
          <w:highlight w:val="green"/>
        </w:rPr>
        <w:t>college</w:t>
      </w:r>
      <w:r w:rsidRPr="00A830BB">
        <w:rPr>
          <w:rStyle w:val="m5577519854659992616gmail-styleunderline"/>
          <w:rFonts w:cstheme="majorHAnsi"/>
          <w:color w:val="222222"/>
          <w:sz w:val="16"/>
        </w:rPr>
        <w:t xml:space="preserve"> </w:t>
      </w:r>
      <w:proofErr w:type="spellStart"/>
      <w:r w:rsidRPr="00A830BB">
        <w:rPr>
          <w:rStyle w:val="m5577519854659992616gmail-styleunderline"/>
          <w:rFonts w:cstheme="majorHAnsi"/>
          <w:color w:val="222222"/>
          <w:sz w:val="16"/>
        </w:rPr>
        <w:t>listse</w:t>
      </w:r>
      <w:r w:rsidRPr="00017DDA">
        <w:rPr>
          <w:rStyle w:val="m5577519854659992616gmail-styleunderline"/>
          <w:rFonts w:cstheme="majorHAnsi"/>
          <w:color w:val="222222"/>
          <w:sz w:val="16"/>
        </w:rPr>
        <w:t>rve</w:t>
      </w:r>
      <w:proofErr w:type="spellEnd"/>
      <w:r w:rsidRPr="00017DDA">
        <w:rPr>
          <w:rStyle w:val="m5577519854659992616gmail-styleunderline"/>
          <w:rFonts w:cstheme="majorHAnsi"/>
          <w:color w:val="222222"/>
          <w:sz w:val="16"/>
        </w:rPr>
        <w:t xml:space="preserve"> </w:t>
      </w:r>
      <w:r w:rsidRPr="00017DDA">
        <w:rPr>
          <w:rStyle w:val="StyleUnderline"/>
          <w:rFonts w:cstheme="majorHAnsi"/>
        </w:rPr>
        <w:t xml:space="preserve">was </w:t>
      </w:r>
      <w:r w:rsidRPr="00A830BB">
        <w:rPr>
          <w:rStyle w:val="StyleUnderline"/>
          <w:rFonts w:cstheme="majorHAnsi"/>
          <w:highlight w:val="green"/>
        </w:rPr>
        <w:t xml:space="preserve">used to </w:t>
      </w:r>
      <w:r w:rsidRPr="00A830BB">
        <w:rPr>
          <w:rStyle w:val="Emphasis"/>
          <w:rFonts w:asciiTheme="majorHAnsi" w:hAnsiTheme="majorHAnsi" w:cstheme="majorHAnsi"/>
          <w:highlight w:val="green"/>
        </w:rPr>
        <w:t>rally people</w:t>
      </w:r>
      <w:r w:rsidRPr="00A830BB">
        <w:rPr>
          <w:rStyle w:val="StyleUnderline"/>
          <w:rFonts w:cstheme="majorHAnsi"/>
          <w:highlight w:val="green"/>
        </w:rPr>
        <w:t xml:space="preserve"> in support of</w:t>
      </w:r>
      <w:r w:rsidRPr="00A830BB">
        <w:rPr>
          <w:rFonts w:cstheme="majorHAnsi"/>
          <w:b/>
          <w:bCs/>
          <w:color w:val="222222"/>
          <w:sz w:val="16"/>
          <w:szCs w:val="16"/>
        </w:rPr>
        <w:t> </w:t>
      </w:r>
      <w:r w:rsidRPr="00A830BB">
        <w:rPr>
          <w:rFonts w:cstheme="majorHAnsi"/>
          <w:color w:val="222222"/>
          <w:sz w:val="16"/>
          <w:szCs w:val="16"/>
        </w:rPr>
        <w:t xml:space="preserve">various </w:t>
      </w:r>
      <w:r w:rsidRPr="000761A7">
        <w:rPr>
          <w:rStyle w:val="StyleUnderline"/>
          <w:highlight w:val="green"/>
        </w:rPr>
        <w:t>movements</w:t>
      </w:r>
      <w:r w:rsidRPr="000761A7">
        <w:rPr>
          <w:rStyle w:val="StyleUnderline"/>
        </w:rPr>
        <w:t xml:space="preserve"> to remove sanctions on both Iraq and Cuba.</w:t>
      </w:r>
      <w:r w:rsidRPr="00A830BB">
        <w:rPr>
          <w:rFonts w:cstheme="majorHAnsi"/>
          <w:color w:val="222222"/>
          <w:sz w:val="16"/>
          <w:szCs w:val="16"/>
        </w:rPr>
        <w:t xml:space="preserve"> These messages were posted after the research on the topic began. While this topic did not lend itself to activism beyond rallying the government, </w:t>
      </w:r>
      <w:r w:rsidRPr="00A830BB">
        <w:rPr>
          <w:rStyle w:val="m5577519854659992616gmail-styleunderline"/>
          <w:rFonts w:cstheme="majorHAnsi"/>
          <w:color w:val="222222"/>
          <w:sz w:val="16"/>
        </w:rPr>
        <w:t>other topics</w:t>
      </w:r>
      <w:r w:rsidRPr="00A830BB">
        <w:rPr>
          <w:rFonts w:cstheme="majorHAnsi"/>
          <w:color w:val="222222"/>
          <w:sz w:val="16"/>
          <w:szCs w:val="16"/>
        </w:rPr>
        <w:t> have </w:t>
      </w:r>
      <w:r w:rsidRPr="00A830BB">
        <w:rPr>
          <w:rStyle w:val="m5577519854659992616gmail-styleunderline"/>
          <w:rFonts w:cstheme="majorHAnsi"/>
          <w:color w:val="222222"/>
          <w:sz w:val="16"/>
        </w:rPr>
        <w:t>allowed students to take their beliefs</w:t>
      </w:r>
      <w:r w:rsidRPr="00A830BB">
        <w:rPr>
          <w:rFonts w:cstheme="majorHAnsi"/>
          <w:color w:val="222222"/>
          <w:sz w:val="16"/>
          <w:szCs w:val="16"/>
        </w:rPr>
        <w:t> outside of the laboratory and </w:t>
      </w:r>
      <w:r w:rsidRPr="00A830BB">
        <w:rPr>
          <w:rStyle w:val="m5577519854659992616gmail-styleunderline"/>
          <w:rFonts w:cstheme="majorHAnsi"/>
          <w:color w:val="222222"/>
          <w:sz w:val="16"/>
        </w:rPr>
        <w:t>into action</w:t>
      </w:r>
      <w:r w:rsidRPr="00A830BB">
        <w:rPr>
          <w:rFonts w:cstheme="majorHAnsi"/>
          <w:color w:val="222222"/>
          <w:sz w:val="16"/>
          <w:szCs w:val="16"/>
        </w:rPr>
        <w:t>.</w:t>
      </w:r>
    </w:p>
    <w:p w14:paraId="52C559FA" w14:textId="77777777" w:rsidR="00F10C2A" w:rsidRPr="00A830BB" w:rsidRDefault="00F10C2A" w:rsidP="00F10C2A">
      <w:pPr>
        <w:rPr>
          <w:rFonts w:cstheme="majorHAnsi"/>
          <w:sz w:val="16"/>
          <w:szCs w:val="16"/>
        </w:rPr>
      </w:pPr>
      <w:r w:rsidRPr="00A830BB">
        <w:rPr>
          <w:rFonts w:cstheme="maj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A830BB">
        <w:rPr>
          <w:rFonts w:cstheme="majorHAnsi"/>
          <w:sz w:val="16"/>
          <w:szCs w:val="16"/>
        </w:rPr>
        <w:t>six week</w:t>
      </w:r>
      <w:proofErr w:type="gramEnd"/>
      <w:r w:rsidRPr="00A830BB">
        <w:rPr>
          <w:rFonts w:cstheme="maj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830BB">
        <w:rPr>
          <w:rFonts w:cstheme="majorHAnsi"/>
          <w:sz w:val="16"/>
          <w:szCs w:val="16"/>
        </w:rPr>
        <w:t>language, but</w:t>
      </w:r>
      <w:proofErr w:type="gramEnd"/>
      <w:r w:rsidRPr="00A830BB">
        <w:rPr>
          <w:rFonts w:cstheme="majorHAnsi"/>
          <w:sz w:val="16"/>
          <w:szCs w:val="16"/>
        </w:rPr>
        <w:t xml:space="preserve"> found other ways Spanish should be integrated into American culture. Without research, these students would have maintained their opinions and not enhanced </w:t>
      </w:r>
      <w:r w:rsidRPr="00A830BB">
        <w:rPr>
          <w:rFonts w:cstheme="majorHAnsi"/>
          <w:sz w:val="16"/>
          <w:szCs w:val="16"/>
        </w:rPr>
        <w:lastRenderedPageBreak/>
        <w:t>their knowledge of the issue. The students who maintained support of Spanish as an official language were better informed and thus also more capable of articulating support for their beliefs. </w:t>
      </w:r>
    </w:p>
    <w:p w14:paraId="7819B23F" w14:textId="77777777" w:rsidR="00F10C2A" w:rsidRPr="00A830BB" w:rsidRDefault="00F10C2A" w:rsidP="00F10C2A">
      <w:pPr>
        <w:rPr>
          <w:rFonts w:cstheme="majorHAnsi"/>
          <w:sz w:val="16"/>
          <w:szCs w:val="16"/>
        </w:rPr>
      </w:pPr>
      <w:r w:rsidRPr="00A830BB">
        <w:rPr>
          <w:rFonts w:cstheme="majorHAns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A830BB">
        <w:rPr>
          <w:rFonts w:cstheme="majorHAnsi"/>
          <w:sz w:val="16"/>
          <w:szCs w:val="16"/>
        </w:rPr>
        <w:t>in order to</w:t>
      </w:r>
      <w:proofErr w:type="gramEnd"/>
      <w:r w:rsidRPr="00A830BB">
        <w:rPr>
          <w:rFonts w:cstheme="majorHAnsi"/>
          <w:sz w:val="16"/>
          <w:szCs w:val="16"/>
        </w:rPr>
        <w:t xml:space="preserve"> understand if and why researching for the competitive activity of debate generates more interest than research for other purposes such as classroom projects.</w:t>
      </w:r>
    </w:p>
    <w:p w14:paraId="0CD80058" w14:textId="77777777" w:rsidR="00F10C2A" w:rsidRPr="00A830BB" w:rsidRDefault="00F10C2A" w:rsidP="00F10C2A">
      <w:pPr>
        <w:rPr>
          <w:rFonts w:cstheme="majorHAnsi"/>
          <w:sz w:val="16"/>
          <w:szCs w:val="16"/>
        </w:rPr>
      </w:pPr>
      <w:r w:rsidRPr="00A830BB">
        <w:rPr>
          <w:rFonts w:cstheme="maj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830BB">
        <w:rPr>
          <w:rFonts w:cstheme="majorHAnsi"/>
          <w:sz w:val="16"/>
          <w:szCs w:val="16"/>
        </w:rPr>
        <w:t>understanding(</w:t>
      </w:r>
      <w:proofErr w:type="spellStart"/>
      <w:proofErr w:type="gramEnd"/>
      <w:r w:rsidRPr="00A830BB">
        <w:rPr>
          <w:rFonts w:cstheme="majorHAnsi"/>
          <w:sz w:val="16"/>
          <w:szCs w:val="16"/>
        </w:rPr>
        <w:t>Venette</w:t>
      </w:r>
      <w:proofErr w:type="spellEnd"/>
      <w:r w:rsidRPr="00A830BB">
        <w:rPr>
          <w:rFonts w:cstheme="majorHAnsi"/>
          <w:sz w:val="16"/>
          <w:szCs w:val="16"/>
        </w:rPr>
        <w:t>, 1998). As the NPDA website explains, "the reader is encouraged to be well-read in current events, as well as history, philosophy, etc. Remember: the realm of knowledge is that of a 'well-read college student'" (NPDA Homepage,</w:t>
      </w:r>
      <w:hyperlink r:id="rId12" w:tgtFrame="_blank" w:history="1">
        <w:r w:rsidRPr="00A830BB">
          <w:rPr>
            <w:rStyle w:val="Hyperlink"/>
            <w:rFonts w:cstheme="majorHAnsi"/>
            <w:sz w:val="16"/>
            <w:szCs w:val="16"/>
          </w:rPr>
          <w:t>http://www.bethel.edu/Majors/Communication/npda/faq2.html</w:t>
        </w:r>
      </w:hyperlink>
      <w:r w:rsidRPr="00A830BB">
        <w:rPr>
          <w:rFonts w:cstheme="maj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A830BB">
        <w:rPr>
          <w:rFonts w:cstheme="majorHAnsi"/>
          <w:sz w:val="16"/>
          <w:szCs w:val="16"/>
        </w:rPr>
        <w:t>in order to</w:t>
      </w:r>
      <w:proofErr w:type="gramEnd"/>
      <w:r w:rsidRPr="00A830BB">
        <w:rPr>
          <w:rFonts w:cstheme="majorHAnsi"/>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5591E158" w14:textId="77777777" w:rsidR="00F10C2A" w:rsidRPr="00A853E0" w:rsidRDefault="00F10C2A" w:rsidP="00F10C2A">
      <w:pPr>
        <w:rPr>
          <w:rFonts w:cstheme="majorHAnsi"/>
          <w:b/>
          <w:u w:val="single"/>
        </w:rPr>
      </w:pPr>
      <w:r w:rsidRPr="00A830BB">
        <w:rPr>
          <w:rFonts w:cstheme="majorHAnsi"/>
          <w:sz w:val="16"/>
        </w:rPr>
        <w:t>Not all debate research appears to generate personal advocacy and challenge peoples' assumptions. Debaters must switch sides, so they must inevitably debate against various cases. While this may seem to be inconsistent with advocacy, </w:t>
      </w:r>
      <w:r w:rsidRPr="00A830BB">
        <w:rPr>
          <w:rStyle w:val="Emphasis"/>
          <w:rFonts w:asciiTheme="majorHAnsi" w:hAnsiTheme="majorHAnsi" w:cstheme="majorHAnsi"/>
        </w:rPr>
        <w:t xml:space="preserve">supporting and </w:t>
      </w:r>
      <w:r w:rsidRPr="000761A7">
        <w:rPr>
          <w:rStyle w:val="Emphasis"/>
          <w:rFonts w:asciiTheme="majorHAnsi" w:hAnsiTheme="majorHAnsi" w:cstheme="majorHAnsi"/>
        </w:rPr>
        <w:t>researching</w:t>
      </w:r>
      <w:r w:rsidRPr="000761A7">
        <w:rPr>
          <w:rStyle w:val="StyleUnderline"/>
          <w:rFonts w:cstheme="majorHAnsi"/>
        </w:rPr>
        <w:t> both sides of</w:t>
      </w:r>
      <w:r w:rsidRPr="000761A7">
        <w:rPr>
          <w:rFonts w:cstheme="majorHAnsi"/>
          <w:sz w:val="16"/>
        </w:rPr>
        <w:t xml:space="preserve"> an </w:t>
      </w:r>
      <w:r w:rsidRPr="000761A7">
        <w:rPr>
          <w:rStyle w:val="StyleUnderline"/>
          <w:rFonts w:cstheme="majorHAnsi"/>
        </w:rPr>
        <w:t>argument</w:t>
      </w:r>
      <w:r w:rsidRPr="000761A7">
        <w:rPr>
          <w:rFonts w:cstheme="majorHAnsi"/>
          <w:sz w:val="16"/>
        </w:rPr>
        <w:t> </w:t>
      </w:r>
      <w:proofErr w:type="gramStart"/>
      <w:r w:rsidRPr="000761A7">
        <w:rPr>
          <w:rFonts w:cstheme="majorHAnsi"/>
          <w:sz w:val="16"/>
        </w:rPr>
        <w:t xml:space="preserve">actually </w:t>
      </w:r>
      <w:r w:rsidRPr="000761A7">
        <w:rPr>
          <w:rStyle w:val="StyleUnderline"/>
          <w:rFonts w:cstheme="majorHAnsi"/>
        </w:rPr>
        <w:t>created</w:t>
      </w:r>
      <w:proofErr w:type="gramEnd"/>
      <w:r w:rsidRPr="000761A7">
        <w:rPr>
          <w:rStyle w:val="StyleUnderline"/>
          <w:rFonts w:cstheme="majorHAnsi"/>
        </w:rPr>
        <w:t> </w:t>
      </w:r>
      <w:r w:rsidRPr="000761A7">
        <w:rPr>
          <w:rStyle w:val="Emphasis"/>
          <w:rFonts w:asciiTheme="majorHAnsi" w:hAnsiTheme="majorHAnsi" w:cstheme="majorHAnsi"/>
        </w:rPr>
        <w:t>stronger advocates</w:t>
      </w:r>
      <w:r w:rsidRPr="00A830BB">
        <w:rPr>
          <w:rFonts w:cstheme="majorHAnsi"/>
          <w:sz w:val="16"/>
        </w:rPr>
        <w:t xml:space="preserve">. Not only did </w:t>
      </w:r>
      <w:r w:rsidRPr="00A830BB">
        <w:rPr>
          <w:rStyle w:val="StyleUnderline"/>
          <w:rFonts w:cstheme="majorHAnsi"/>
          <w:highlight w:val="green"/>
        </w:rPr>
        <w:t>debaters learn both sides</w:t>
      </w:r>
      <w:r w:rsidRPr="00A830BB">
        <w:rPr>
          <w:rFonts w:cstheme="majorHAnsi"/>
          <w:sz w:val="16"/>
        </w:rPr>
        <w:t> of an argument, </w:t>
      </w:r>
      <w:r w:rsidRPr="00A830BB">
        <w:rPr>
          <w:rStyle w:val="StyleUnderline"/>
          <w:rFonts w:cstheme="majorHAnsi"/>
          <w:highlight w:val="green"/>
        </w:rPr>
        <w:t>so</w:t>
      </w:r>
      <w:r w:rsidRPr="00A830BB">
        <w:rPr>
          <w:rFonts w:cstheme="majorHAnsi"/>
          <w:sz w:val="16"/>
        </w:rPr>
        <w:t> that </w:t>
      </w:r>
      <w:r w:rsidRPr="00A830BB">
        <w:rPr>
          <w:rStyle w:val="StyleUnderline"/>
          <w:rFonts w:cstheme="majorHAnsi"/>
          <w:highlight w:val="green"/>
        </w:rPr>
        <w:t xml:space="preserve">they could </w:t>
      </w:r>
      <w:r w:rsidRPr="00A830BB">
        <w:rPr>
          <w:rStyle w:val="Emphasis"/>
          <w:rFonts w:asciiTheme="majorHAnsi" w:hAnsiTheme="majorHAnsi" w:cstheme="majorHAnsi"/>
          <w:highlight w:val="green"/>
        </w:rPr>
        <w:t>defend</w:t>
      </w:r>
      <w:r w:rsidRPr="00A830BB">
        <w:rPr>
          <w:rStyle w:val="StyleUnderline"/>
          <w:rFonts w:cstheme="majorHAnsi"/>
          <w:highlight w:val="green"/>
        </w:rPr>
        <w:t xml:space="preserve"> their positions </w:t>
      </w:r>
      <w:r w:rsidRPr="00A830BB">
        <w:rPr>
          <w:rStyle w:val="Emphasis"/>
          <w:rFonts w:asciiTheme="majorHAnsi" w:hAnsiTheme="majorHAnsi" w:cstheme="majorHAnsi"/>
          <w:highlight w:val="green"/>
        </w:rPr>
        <w:t>against attack</w:t>
      </w:r>
      <w:r w:rsidRPr="00A830BB">
        <w:rPr>
          <w:rFonts w:cstheme="majorHAnsi"/>
          <w:sz w:val="16"/>
        </w:rPr>
        <w:t>, they also learned the nuances of each position. </w:t>
      </w:r>
      <w:r w:rsidRPr="00A830BB">
        <w:rPr>
          <w:rStyle w:val="StyleUnderline"/>
          <w:rFonts w:cstheme="majorHAnsi"/>
          <w:highlight w:val="green"/>
        </w:rPr>
        <w:t>Learning</w:t>
      </w:r>
      <w:r w:rsidRPr="00A830BB">
        <w:rPr>
          <w:rFonts w:cstheme="majorHAnsi"/>
          <w:sz w:val="16"/>
        </w:rPr>
        <w:t> and </w:t>
      </w:r>
      <w:r w:rsidRPr="00017DDA">
        <w:rPr>
          <w:rStyle w:val="StyleUnderline"/>
          <w:rFonts w:cstheme="majorHAnsi"/>
        </w:rPr>
        <w:t xml:space="preserve">the </w:t>
      </w:r>
      <w:r w:rsidRPr="00017DDA">
        <w:rPr>
          <w:rStyle w:val="Emphasis"/>
          <w:rFonts w:asciiTheme="majorHAnsi" w:hAnsiTheme="majorHAnsi" w:cstheme="majorHAnsi"/>
        </w:rPr>
        <w:t>intricate</w:t>
      </w:r>
      <w:r w:rsidRPr="00A830BB">
        <w:rPr>
          <w:rStyle w:val="Emphasis"/>
          <w:rFonts w:asciiTheme="majorHAnsi" w:hAnsiTheme="majorHAnsi" w:cstheme="majorHAnsi"/>
        </w:rPr>
        <w:t xml:space="preserve"> </w:t>
      </w:r>
      <w:r w:rsidRPr="00A830BB">
        <w:rPr>
          <w:rStyle w:val="Emphasis"/>
          <w:rFonts w:asciiTheme="majorHAnsi" w:hAnsiTheme="majorHAnsi" w:cstheme="majorHAnsi"/>
          <w:highlight w:val="green"/>
        </w:rPr>
        <w:t>nature</w:t>
      </w:r>
      <w:r w:rsidRPr="00A830BB">
        <w:rPr>
          <w:rStyle w:val="StyleUnderline"/>
          <w:rFonts w:cstheme="majorHAnsi"/>
          <w:highlight w:val="green"/>
        </w:rPr>
        <w:t xml:space="preserve"> of</w:t>
      </w:r>
      <w:r w:rsidRPr="00A830BB">
        <w:rPr>
          <w:rFonts w:cstheme="majorHAnsi"/>
          <w:sz w:val="16"/>
        </w:rPr>
        <w:t> various </w:t>
      </w:r>
      <w:r w:rsidRPr="00A830BB">
        <w:rPr>
          <w:rStyle w:val="Emphasis"/>
          <w:rFonts w:asciiTheme="majorHAnsi" w:hAnsiTheme="majorHAnsi" w:cstheme="majorHAnsi"/>
        </w:rPr>
        <w:t xml:space="preserve">policy </w:t>
      </w:r>
      <w:r w:rsidRPr="00A830BB">
        <w:rPr>
          <w:rStyle w:val="Emphasis"/>
          <w:rFonts w:asciiTheme="majorHAnsi" w:hAnsiTheme="majorHAnsi" w:cstheme="majorHAnsi"/>
          <w:highlight w:val="green"/>
        </w:rPr>
        <w:t>proposals</w:t>
      </w:r>
      <w:r w:rsidRPr="00A830BB">
        <w:rPr>
          <w:rStyle w:val="StyleUnderline"/>
          <w:rFonts w:cstheme="majorHAnsi"/>
          <w:highlight w:val="green"/>
        </w:rPr>
        <w:t> helps debaters</w:t>
      </w:r>
      <w:r w:rsidRPr="00A830BB">
        <w:rPr>
          <w:rStyle w:val="StyleUnderline"/>
          <w:rFonts w:cstheme="majorHAnsi"/>
        </w:rPr>
        <w:t> to </w:t>
      </w:r>
      <w:r w:rsidRPr="00A830BB">
        <w:rPr>
          <w:rStyle w:val="StyleUnderline"/>
          <w:rFonts w:cstheme="majorHAnsi"/>
          <w:highlight w:val="green"/>
        </w:rPr>
        <w:t xml:space="preserve">strengthen their </w:t>
      </w:r>
      <w:r w:rsidRPr="00A830BB">
        <w:rPr>
          <w:rStyle w:val="Emphasis"/>
          <w:rFonts w:asciiTheme="majorHAnsi" w:hAnsiTheme="majorHAnsi" w:cstheme="majorHAnsi"/>
        </w:rPr>
        <w:t xml:space="preserve">own </w:t>
      </w:r>
      <w:r w:rsidRPr="00A830BB">
        <w:rPr>
          <w:rStyle w:val="Emphasis"/>
          <w:rFonts w:asciiTheme="majorHAnsi" w:hAnsiTheme="majorHAnsi" w:cstheme="majorHAnsi"/>
          <w:highlight w:val="green"/>
        </w:rPr>
        <w:t>stance</w:t>
      </w:r>
      <w:r w:rsidRPr="00A830BB">
        <w:rPr>
          <w:rStyle w:val="StyleUnderline"/>
          <w:rFonts w:cstheme="majorHAnsi"/>
        </w:rPr>
        <w:t> on issues</w:t>
      </w:r>
    </w:p>
    <w:p w14:paraId="587EE1B5"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 xml:space="preserve">4] Fairness is an impact – </w:t>
      </w:r>
    </w:p>
    <w:p w14:paraId="16A5B672"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 xml:space="preserve">A] Fairness is </w:t>
      </w:r>
      <w:r w:rsidRPr="00E47D9F">
        <w:rPr>
          <w:rFonts w:asciiTheme="majorHAnsi" w:hAnsiTheme="majorHAnsi" w:cstheme="majorHAnsi"/>
          <w:u w:val="single"/>
        </w:rPr>
        <w:t>good</w:t>
      </w:r>
      <w:r w:rsidRPr="00E47D9F">
        <w:rPr>
          <w:rFonts w:asciiTheme="majorHAnsi" w:hAnsiTheme="majorHAnsi" w:cstheme="majorHAnsi"/>
        </w:rPr>
        <w:t xml:space="preserve"> and </w:t>
      </w:r>
      <w:r w:rsidRPr="00E47D9F">
        <w:rPr>
          <w:rFonts w:asciiTheme="majorHAnsi" w:hAnsiTheme="majorHAnsi" w:cstheme="majorHAnsi"/>
          <w:u w:val="single"/>
        </w:rPr>
        <w:t>prior</w:t>
      </w:r>
      <w:r w:rsidRPr="00E47D9F">
        <w:rPr>
          <w:rFonts w:asciiTheme="majorHAnsi" w:hAnsiTheme="majorHAnsi" w:cstheme="majorHAnsi"/>
        </w:rPr>
        <w:t xml:space="preserve"> – debate’s a game that </w:t>
      </w:r>
      <w:r w:rsidRPr="00E47D9F">
        <w:rPr>
          <w:rFonts w:asciiTheme="majorHAnsi" w:hAnsiTheme="majorHAnsi" w:cstheme="majorHAnsi"/>
          <w:u w:val="single"/>
        </w:rPr>
        <w:t>requires</w:t>
      </w:r>
      <w:r w:rsidRPr="00E47D9F">
        <w:rPr>
          <w:rFonts w:asciiTheme="majorHAnsi" w:hAnsiTheme="majorHAnsi" w:cstheme="majorHAnsi"/>
        </w:rPr>
        <w:t xml:space="preserve"> effective competition and negation, which makes their offense </w:t>
      </w:r>
      <w:r w:rsidRPr="00E47D9F">
        <w:rPr>
          <w:rFonts w:asciiTheme="majorHAnsi" w:hAnsiTheme="majorHAnsi" w:cstheme="majorHAnsi"/>
          <w:u w:val="single"/>
        </w:rPr>
        <w:t>inevitable</w:t>
      </w:r>
      <w:r w:rsidRPr="00E47D9F">
        <w:rPr>
          <w:rFonts w:asciiTheme="majorHAnsi" w:hAnsiTheme="majorHAnsi" w:cstheme="majorHAnsi"/>
        </w:rPr>
        <w:t xml:space="preserve">, it internal link turns clash and engagement. </w:t>
      </w:r>
    </w:p>
    <w:p w14:paraId="6E54F726"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 xml:space="preserve">B] Cutting negs to </w:t>
      </w:r>
      <w:r w:rsidRPr="00E47D9F">
        <w:rPr>
          <w:rFonts w:asciiTheme="majorHAnsi" w:hAnsiTheme="majorHAnsi" w:cstheme="majorHAnsi"/>
          <w:u w:val="single"/>
        </w:rPr>
        <w:t>every possible</w:t>
      </w:r>
      <w:r w:rsidRPr="00E47D9F">
        <w:rPr>
          <w:rFonts w:asciiTheme="majorHAnsi" w:hAnsiTheme="majorHAnsi" w:cstheme="majorHAnsi"/>
        </w:rPr>
        <w:t xml:space="preserve"> aff wrecks </w:t>
      </w:r>
      <w:r w:rsidRPr="00E47D9F">
        <w:rPr>
          <w:rFonts w:asciiTheme="majorHAnsi" w:hAnsiTheme="majorHAnsi" w:cstheme="majorHAnsi"/>
          <w:u w:val="single"/>
        </w:rPr>
        <w:t>small schools</w:t>
      </w:r>
      <w:r w:rsidRPr="00E47D9F">
        <w:rPr>
          <w:rFonts w:asciiTheme="majorHAnsi" w:hAnsiTheme="majorHAnsi" w:cstheme="majorHAnsi"/>
        </w:rPr>
        <w:t xml:space="preserve">, which has a disparate impact on </w:t>
      </w:r>
      <w:r w:rsidRPr="00E47D9F">
        <w:rPr>
          <w:rFonts w:asciiTheme="majorHAnsi" w:hAnsiTheme="majorHAnsi" w:cstheme="majorHAnsi"/>
          <w:u w:val="single"/>
        </w:rPr>
        <w:t>under-resourced</w:t>
      </w:r>
      <w:r w:rsidRPr="00E47D9F">
        <w:rPr>
          <w:rFonts w:asciiTheme="majorHAnsi" w:hAnsiTheme="majorHAnsi" w:cstheme="majorHAnsi"/>
        </w:rPr>
        <w:t xml:space="preserve"> and </w:t>
      </w:r>
      <w:r w:rsidRPr="00E47D9F">
        <w:rPr>
          <w:rFonts w:asciiTheme="majorHAnsi" w:hAnsiTheme="majorHAnsi" w:cstheme="majorHAnsi"/>
          <w:u w:val="single"/>
        </w:rPr>
        <w:t>minority</w:t>
      </w:r>
      <w:r w:rsidRPr="00E47D9F">
        <w:rPr>
          <w:rFonts w:asciiTheme="majorHAnsi" w:hAnsiTheme="majorHAnsi" w:cstheme="majorHAnsi"/>
        </w:rPr>
        <w:t xml:space="preserve"> debaters. </w:t>
      </w:r>
    </w:p>
    <w:p w14:paraId="4C9A4E70"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C] Can’t weigh the aff—it’s just as likely that they’re winning it because we weren’t able to effectively prepare to defeat it.</w:t>
      </w:r>
    </w:p>
    <w:p w14:paraId="56BFEC3D" w14:textId="77777777" w:rsidR="00F10C2A" w:rsidRPr="00E47D9F" w:rsidRDefault="00F10C2A" w:rsidP="00F10C2A">
      <w:pPr>
        <w:pStyle w:val="Heading4"/>
        <w:rPr>
          <w:rFonts w:asciiTheme="majorHAnsi" w:hAnsiTheme="majorHAnsi" w:cstheme="majorHAnsi"/>
          <w:b w:val="0"/>
        </w:rPr>
      </w:pPr>
      <w:r w:rsidRPr="00E47D9F">
        <w:rPr>
          <w:rFonts w:asciiTheme="majorHAnsi" w:hAnsiTheme="majorHAnsi" w:cstheme="majorHAnsi"/>
        </w:rPr>
        <w:t xml:space="preserve">D] Inescapable – the AC conforms to every norm of debate – speed, speech times, ballots – proves they value playing the game and isolating T as the one bad rule is arbitrary. </w:t>
      </w:r>
    </w:p>
    <w:p w14:paraId="1BD6B9ED"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E] Probability – ballots can’t shape our subjectivity or create broad political change but can rectify in-round skews.</w:t>
      </w:r>
    </w:p>
    <w:p w14:paraId="17A783CE" w14:textId="77777777" w:rsidR="00F10C2A" w:rsidRPr="00E47D9F" w:rsidRDefault="00F10C2A" w:rsidP="00F10C2A">
      <w:pPr>
        <w:rPr>
          <w:rFonts w:asciiTheme="majorHAnsi" w:hAnsiTheme="majorHAnsi" w:cstheme="majorHAnsi"/>
        </w:rPr>
      </w:pPr>
    </w:p>
    <w:p w14:paraId="10782CFD"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lastRenderedPageBreak/>
        <w:t>No impact turns:</w:t>
      </w:r>
    </w:p>
    <w:p w14:paraId="6D628D65" w14:textId="3927FD5B" w:rsidR="00F10C2A" w:rsidRDefault="00F10C2A" w:rsidP="00F10C2A">
      <w:pPr>
        <w:pStyle w:val="Heading4"/>
        <w:rPr>
          <w:rFonts w:asciiTheme="majorHAnsi" w:hAnsiTheme="majorHAnsi" w:cstheme="majorHAnsi"/>
        </w:rPr>
      </w:pPr>
      <w:r w:rsidRPr="00E47D9F">
        <w:rPr>
          <w:rFonts w:asciiTheme="majorHAnsi" w:hAnsiTheme="majorHAnsi" w:cstheme="majorHAnsi"/>
        </w:rPr>
        <w:t xml:space="preserve">1] T is just an argument for why the aff is a bad idea, which is what every single negative position says—there’s nothing unique about T that causes </w:t>
      </w:r>
      <w:proofErr w:type="gramStart"/>
      <w:r w:rsidRPr="00E47D9F">
        <w:rPr>
          <w:rFonts w:asciiTheme="majorHAnsi" w:hAnsiTheme="majorHAnsi" w:cstheme="majorHAnsi"/>
        </w:rPr>
        <w:t>violence</w:t>
      </w:r>
      <w:proofErr w:type="gramEnd"/>
      <w:r w:rsidRPr="00E47D9F">
        <w:rPr>
          <w:rFonts w:asciiTheme="majorHAnsi" w:hAnsiTheme="majorHAnsi" w:cstheme="majorHAnsi"/>
        </w:rPr>
        <w:t xml:space="preserve"> but the cap k or case turns don’t</w:t>
      </w:r>
    </w:p>
    <w:p w14:paraId="4E2F6C57" w14:textId="0FB858CD" w:rsidR="00F10C2A" w:rsidRPr="00F10C2A" w:rsidRDefault="00F10C2A" w:rsidP="00F10C2A">
      <w:pPr>
        <w:pStyle w:val="Heading4"/>
      </w:pPr>
      <w:r>
        <w:rPr>
          <w:u w:val="single"/>
        </w:rPr>
        <w:t xml:space="preserve">2] </w:t>
      </w:r>
      <w:r w:rsidRPr="00C767D0">
        <w:rPr>
          <w:u w:val="single"/>
        </w:rPr>
        <w:t>T isn’t violent</w:t>
      </w:r>
      <w:r>
        <w:t xml:space="preserve"> – A] I don’t have the power to impose a norm – only to convince you my side is better.  T doesn’t ban you from the activity – the whole point is that norms should be contestable B] Exclusion is inevitable – every role of the ballot excludes some arguments and even saying T bad excludes it – that means we should delineate ground along reciprocal lines, not abandon division altogether. </w:t>
      </w:r>
    </w:p>
    <w:p w14:paraId="78D75153" w14:textId="77777777" w:rsidR="00F10C2A" w:rsidRDefault="00F10C2A" w:rsidP="00F10C2A">
      <w:pPr>
        <w:keepNext/>
        <w:keepLines/>
        <w:spacing w:before="40"/>
        <w:outlineLvl w:val="3"/>
        <w:rPr>
          <w:rFonts w:eastAsiaTheme="majorEastAsia" w:cstheme="majorBidi"/>
          <w:b/>
          <w:bCs/>
          <w:sz w:val="26"/>
          <w:szCs w:val="26"/>
        </w:rPr>
      </w:pPr>
      <w:r w:rsidRPr="007930B3">
        <w:rPr>
          <w:rFonts w:eastAsiaTheme="majorEastAsia" w:cstheme="majorBidi"/>
          <w:b/>
          <w:bCs/>
          <w:sz w:val="26"/>
          <w:szCs w:val="26"/>
        </w:rPr>
        <w:t xml:space="preserve">Use </w:t>
      </w:r>
      <w:r w:rsidRPr="001E3485">
        <w:rPr>
          <w:rFonts w:eastAsiaTheme="majorEastAsia" w:cstheme="majorBidi"/>
          <w:b/>
          <w:bCs/>
          <w:sz w:val="26"/>
          <w:szCs w:val="26"/>
          <w:u w:val="single"/>
        </w:rPr>
        <w:t xml:space="preserve">competing </w:t>
      </w:r>
      <w:proofErr w:type="spellStart"/>
      <w:r w:rsidRPr="001E3485">
        <w:rPr>
          <w:rFonts w:eastAsiaTheme="majorEastAsia" w:cstheme="majorBidi"/>
          <w:b/>
          <w:bCs/>
          <w:sz w:val="26"/>
          <w:szCs w:val="26"/>
          <w:u w:val="single"/>
        </w:rPr>
        <w:t>interps</w:t>
      </w:r>
      <w:proofErr w:type="spellEnd"/>
      <w:r w:rsidRPr="007930B3">
        <w:rPr>
          <w:rFonts w:eastAsiaTheme="majorEastAsia" w:cstheme="majorBidi"/>
          <w:b/>
          <w:bCs/>
          <w:sz w:val="26"/>
          <w:szCs w:val="26"/>
        </w:rPr>
        <w:t>—</w:t>
      </w:r>
      <w:r>
        <w:rPr>
          <w:rFonts w:eastAsiaTheme="majorEastAsia" w:cstheme="majorBidi"/>
          <w:b/>
          <w:bCs/>
          <w:sz w:val="26"/>
          <w:szCs w:val="26"/>
        </w:rPr>
        <w:t>reasonability collapses to offense defense paradigm</w:t>
      </w:r>
      <w:r w:rsidRPr="007930B3">
        <w:rPr>
          <w:rFonts w:eastAsiaTheme="majorEastAsia" w:cstheme="majorBidi"/>
          <w:b/>
          <w:bCs/>
          <w:sz w:val="26"/>
          <w:szCs w:val="26"/>
        </w:rPr>
        <w:t>.</w:t>
      </w:r>
    </w:p>
    <w:p w14:paraId="7757E43F" w14:textId="77777777" w:rsidR="00F10C2A" w:rsidRDefault="00F10C2A" w:rsidP="00F10C2A">
      <w:pPr>
        <w:keepNext/>
        <w:keepLines/>
        <w:spacing w:before="40"/>
        <w:outlineLvl w:val="3"/>
        <w:rPr>
          <w:b/>
          <w:sz w:val="26"/>
          <w:szCs w:val="26"/>
        </w:rPr>
      </w:pPr>
      <w:r w:rsidRPr="007930B3">
        <w:rPr>
          <w:rFonts w:eastAsiaTheme="majorEastAsia" w:cstheme="majorBidi"/>
          <w:b/>
          <w:bCs/>
          <w:sz w:val="26"/>
          <w:szCs w:val="26"/>
        </w:rPr>
        <w:t>No RVIs</w:t>
      </w:r>
      <w:r>
        <w:rPr>
          <w:rFonts w:eastAsiaTheme="majorEastAsia" w:cstheme="majorBidi"/>
          <w:b/>
          <w:bCs/>
          <w:sz w:val="26"/>
          <w:szCs w:val="26"/>
        </w:rPr>
        <w:t xml:space="preserve"> </w:t>
      </w:r>
      <w:r w:rsidRPr="007930B3">
        <w:rPr>
          <w:rFonts w:eastAsiaTheme="majorEastAsia" w:cstheme="majorBidi"/>
          <w:b/>
          <w:bCs/>
          <w:sz w:val="26"/>
          <w:szCs w:val="26"/>
        </w:rPr>
        <w:t xml:space="preserve">— </w:t>
      </w:r>
      <w:r w:rsidRPr="001E3485">
        <w:rPr>
          <w:rFonts w:eastAsiaTheme="majorEastAsia" w:cstheme="majorBidi"/>
          <w:b/>
          <w:bCs/>
          <w:sz w:val="26"/>
          <w:szCs w:val="26"/>
          <w:u w:val="single"/>
        </w:rPr>
        <w:t>Baiting</w:t>
      </w:r>
      <w:r w:rsidRPr="007930B3">
        <w:rPr>
          <w:rFonts w:eastAsiaTheme="majorEastAsia" w:cstheme="majorBidi"/>
          <w:b/>
          <w:bCs/>
          <w:sz w:val="26"/>
          <w:szCs w:val="26"/>
        </w:rPr>
        <w:t xml:space="preserve">—they’ll just bait theory and prep it out—justifies </w:t>
      </w:r>
      <w:r w:rsidRPr="001E3485">
        <w:rPr>
          <w:rFonts w:eastAsiaTheme="majorEastAsia" w:cstheme="majorBidi"/>
          <w:b/>
          <w:bCs/>
          <w:sz w:val="26"/>
          <w:szCs w:val="26"/>
          <w:u w:val="single"/>
        </w:rPr>
        <w:t>infinite abuse</w:t>
      </w:r>
      <w:r w:rsidRPr="007930B3">
        <w:rPr>
          <w:rFonts w:eastAsiaTheme="majorEastAsia" w:cstheme="majorBidi"/>
          <w:b/>
          <w:bCs/>
          <w:sz w:val="26"/>
          <w:szCs w:val="26"/>
        </w:rPr>
        <w:t xml:space="preserve"> and results in a chilling effect</w:t>
      </w:r>
      <w:r>
        <w:rPr>
          <w:rFonts w:eastAsiaTheme="majorEastAsia" w:cstheme="majorBidi"/>
          <w:b/>
          <w:bCs/>
          <w:sz w:val="26"/>
          <w:szCs w:val="26"/>
        </w:rPr>
        <w:t xml:space="preserve"> </w:t>
      </w:r>
    </w:p>
    <w:p w14:paraId="01DC31E9" w14:textId="77777777" w:rsidR="00F10C2A" w:rsidRPr="00E47D9F" w:rsidRDefault="00F10C2A" w:rsidP="00F10C2A">
      <w:pPr>
        <w:rPr>
          <w:rFonts w:asciiTheme="majorHAnsi" w:hAnsiTheme="majorHAnsi" w:cstheme="majorHAnsi"/>
        </w:rPr>
      </w:pPr>
    </w:p>
    <w:p w14:paraId="5A2BA13A" w14:textId="1183E537" w:rsidR="00E42E4C" w:rsidRDefault="00F10C2A" w:rsidP="00F10C2A">
      <w:pPr>
        <w:pStyle w:val="Heading2"/>
      </w:pPr>
      <w:r>
        <w:lastRenderedPageBreak/>
        <w:t>2</w:t>
      </w:r>
    </w:p>
    <w:p w14:paraId="510C1D90" w14:textId="77777777" w:rsidR="00A70BFE" w:rsidRDefault="00A70BFE" w:rsidP="00A70BFE">
      <w:pPr>
        <w:pStyle w:val="Heading4"/>
      </w:pPr>
      <w:r>
        <w:t xml:space="preserve">Pharma innovation </w:t>
      </w:r>
      <w:r w:rsidRPr="004B406B">
        <w:rPr>
          <w:u w:val="single"/>
        </w:rPr>
        <w:t>high now</w:t>
      </w:r>
      <w:r>
        <w:t xml:space="preserve">—monetary incentive is the </w:t>
      </w:r>
      <w:r w:rsidRPr="004B406B">
        <w:rPr>
          <w:u w:val="single"/>
        </w:rPr>
        <w:t>biggest factor</w:t>
      </w:r>
      <w:r>
        <w:t>.</w:t>
      </w:r>
    </w:p>
    <w:p w14:paraId="58D6FB0C" w14:textId="77777777" w:rsidR="00A70BFE" w:rsidRPr="004B406B" w:rsidRDefault="00A70BFE" w:rsidP="00A70BFE">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3" w:anchor="_idTextAnchor020" w:history="1">
        <w:r w:rsidRPr="004B406B">
          <w:rPr>
            <w:rStyle w:val="Hyperlink"/>
          </w:rPr>
          <w:t>https://www.cbo.goc/publication/57126#_idTextAnchor020</w:t>
        </w:r>
      </w:hyperlink>
      <w:r w:rsidRPr="004B406B">
        <w:t xml:space="preserve"> </w:t>
      </w:r>
      <w:r>
        <w:t>SJ//DA</w:t>
      </w:r>
    </w:p>
    <w:p w14:paraId="4A69DE1D" w14:textId="77777777" w:rsidR="00A70BFE" w:rsidRPr="00334F58" w:rsidRDefault="00A70BFE" w:rsidP="00A70BFE">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w:t>
      </w:r>
      <w:r w:rsidRPr="00334F58">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5A7AE7CF" w14:textId="77777777" w:rsidR="00A70BFE" w:rsidRPr="00867226" w:rsidRDefault="00A70BFE" w:rsidP="00A70BFE"/>
    <w:p w14:paraId="381BD1E8" w14:textId="77777777" w:rsidR="00A70BFE" w:rsidRDefault="00A70BFE" w:rsidP="00A70BFE">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1E5085BA" w14:textId="77777777" w:rsidR="00A70BFE" w:rsidRPr="00AB7043" w:rsidRDefault="00A70BFE" w:rsidP="00A70BFE">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4" w:history="1">
        <w:r w:rsidRPr="00FE7871">
          <w:rPr>
            <w:rStyle w:val="Hyperlink"/>
          </w:rPr>
          <w:t>https://www.barrons.com/articles/big-pharma-is-not-the-tobacco-industry-51620315693</w:t>
        </w:r>
      </w:hyperlink>
      <w:r>
        <w:t>] Justin</w:t>
      </w:r>
    </w:p>
    <w:p w14:paraId="1226FF40" w14:textId="77777777" w:rsidR="00A70BFE" w:rsidRDefault="00A70BFE" w:rsidP="00A70BFE">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lastRenderedPageBreak/>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7D1AE315" w14:textId="77777777" w:rsidR="00A70BFE" w:rsidRDefault="00A70BFE" w:rsidP="00A70BFE"/>
    <w:p w14:paraId="0B869C9C" w14:textId="77777777" w:rsidR="00A70BFE" w:rsidRDefault="00A70BFE" w:rsidP="00A70BFE">
      <w:pPr>
        <w:pStyle w:val="Heading4"/>
      </w:pPr>
      <w:r>
        <w:t xml:space="preserve">Innovation checks future disease – </w:t>
      </w:r>
      <w:r w:rsidRPr="00611073">
        <w:rPr>
          <w:u w:val="single"/>
        </w:rPr>
        <w:t>extinction</w:t>
      </w:r>
    </w:p>
    <w:p w14:paraId="4632C970" w14:textId="77777777" w:rsidR="00A70BFE" w:rsidRPr="00343733" w:rsidRDefault="00A70BFE" w:rsidP="00A70BFE">
      <w:r w:rsidRPr="00343733">
        <w:rPr>
          <w:rStyle w:val="Style13ptBold"/>
        </w:rPr>
        <w:t>Engelhardt 8</w:t>
      </w:r>
      <w:r>
        <w:t xml:space="preserve"> [</w:t>
      </w:r>
      <w:r w:rsidRPr="00343733">
        <w:t>H. Tristram. Innovation and the pharmaceutical industry: critical reflections on the virtues of profit. M &amp; M Scrivener Press, 20</w:t>
      </w:r>
      <w:r>
        <w:t>08 (doctorate in philosophy (University of Texas at Austin), M.D. (Tulane University), professor of philosophy (Rice University), and professor emeritus at Baylor College of Medicine)] Recut Justin</w:t>
      </w:r>
    </w:p>
    <w:p w14:paraId="2566B371" w14:textId="77777777" w:rsidR="00A70BFE" w:rsidRDefault="00A70BFE" w:rsidP="00A70BFE">
      <w:pPr>
        <w:rPr>
          <w:sz w:val="16"/>
        </w:rPr>
      </w:pPr>
      <w:r w:rsidRPr="00C97E7D">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C97E7D">
        <w:rPr>
          <w:sz w:val="16"/>
        </w:rPr>
        <w:t>in particular morally</w:t>
      </w:r>
      <w:proofErr w:type="gramEnd"/>
      <w:r w:rsidRPr="00C97E7D">
        <w:rPr>
          <w:sz w:val="16"/>
        </w:rPr>
        <w:t xml:space="preserve"> dubious because it is acquired from those who have the bad fortune to be diseased or disabled. </w:t>
      </w:r>
      <w:r w:rsidRPr="00C97E7D">
        <w:rPr>
          <w:u w:val="single"/>
        </w:rPr>
        <w:t xml:space="preserve">Although the suspicion of profit is not well-founded, this </w:t>
      </w:r>
      <w:r w:rsidRPr="00C97E7D">
        <w:rPr>
          <w:rStyle w:val="Emphasis"/>
        </w:rPr>
        <w:t>suspicion is a major moral and public-policy challenge</w:t>
      </w:r>
      <w:r w:rsidRPr="00C97E7D">
        <w:rPr>
          <w:u w:val="single"/>
        </w:rPr>
        <w:t xml:space="preserve">. </w:t>
      </w:r>
      <w:r w:rsidRPr="004525A2">
        <w:rPr>
          <w:highlight w:val="green"/>
          <w:u w:val="single"/>
        </w:rPr>
        <w:t>Profit in the</w:t>
      </w:r>
      <w:r w:rsidRPr="00C97E7D">
        <w:rPr>
          <w:u w:val="single"/>
        </w:rPr>
        <w:t xml:space="preserve"> </w:t>
      </w:r>
      <w:r w:rsidRPr="00C97E7D">
        <w:rPr>
          <w:rStyle w:val="Emphasis"/>
        </w:rPr>
        <w:t>market</w:t>
      </w:r>
      <w:r w:rsidRPr="00C97E7D">
        <w:rPr>
          <w:u w:val="single"/>
        </w:rPr>
        <w:t xml:space="preserve"> for the </w:t>
      </w:r>
      <w:r w:rsidRPr="004525A2">
        <w:rPr>
          <w:rStyle w:val="Emphasis"/>
          <w:highlight w:val="green"/>
        </w:rPr>
        <w:t>pharma</w:t>
      </w:r>
      <w:r w:rsidRPr="00C97E7D">
        <w:rPr>
          <w:rStyle w:val="Emphasis"/>
        </w:rPr>
        <w:t xml:space="preserve">ceutical and medical-device </w:t>
      </w:r>
      <w:r w:rsidRPr="004525A2">
        <w:rPr>
          <w:rStyle w:val="Emphasis"/>
          <w:highlight w:val="green"/>
        </w:rPr>
        <w:t>industries is to be celebrated</w:t>
      </w:r>
      <w:r w:rsidRPr="00C97E7D">
        <w:rPr>
          <w:u w:val="single"/>
        </w:rPr>
        <w:t xml:space="preserve">. This is </w:t>
      </w:r>
      <w:r w:rsidRPr="00C97E7D">
        <w:rPr>
          <w:u w:val="single"/>
        </w:rPr>
        <w:lastRenderedPageBreak/>
        <w:t>the case</w:t>
      </w:r>
      <w:r w:rsidRPr="00C97E7D">
        <w:rPr>
          <w:sz w:val="16"/>
        </w:rPr>
        <w:t xml:space="preserve">, in that if one is of the view </w:t>
      </w:r>
      <w:r w:rsidRPr="00C97E7D">
        <w:rPr>
          <w:u w:val="single"/>
        </w:rPr>
        <w:t xml:space="preserve">(1) that </w:t>
      </w:r>
      <w:r w:rsidRPr="004525A2">
        <w:rPr>
          <w:rStyle w:val="Emphasis"/>
          <w:highlight w:val="green"/>
        </w:rPr>
        <w:t>the presence</w:t>
      </w:r>
      <w:r w:rsidRPr="004525A2">
        <w:rPr>
          <w:highlight w:val="green"/>
          <w:u w:val="single"/>
        </w:rPr>
        <w:t xml:space="preserve"> of</w:t>
      </w:r>
      <w:r w:rsidRPr="00C97E7D">
        <w:rPr>
          <w:u w:val="single"/>
        </w:rPr>
        <w:t xml:space="preserve"> </w:t>
      </w:r>
      <w:r w:rsidRPr="00C97E7D">
        <w:rPr>
          <w:rStyle w:val="Emphasis"/>
        </w:rPr>
        <w:t>additional resources</w:t>
      </w:r>
      <w:r w:rsidRPr="00C97E7D">
        <w:rPr>
          <w:u w:val="single"/>
        </w:rPr>
        <w:t xml:space="preserve"> for </w:t>
      </w:r>
      <w:r w:rsidRPr="004525A2">
        <w:rPr>
          <w:rStyle w:val="Emphasis"/>
          <w:highlight w:val="green"/>
        </w:rPr>
        <w:t>research and development</w:t>
      </w:r>
      <w:r w:rsidRPr="004525A2">
        <w:rPr>
          <w:highlight w:val="green"/>
          <w:u w:val="single"/>
        </w:rPr>
        <w:t xml:space="preserve"> spurs </w:t>
      </w:r>
      <w:r w:rsidRPr="004525A2">
        <w:rPr>
          <w:rStyle w:val="Emphasis"/>
          <w:highlight w:val="green"/>
        </w:rPr>
        <w:t>innovation</w:t>
      </w:r>
      <w:r w:rsidRPr="004525A2">
        <w:rPr>
          <w:highlight w:val="green"/>
          <w:u w:val="single"/>
        </w:rPr>
        <w:t xml:space="preserve"> in</w:t>
      </w:r>
      <w:r w:rsidRPr="00C97E7D">
        <w:rPr>
          <w:u w:val="single"/>
        </w:rPr>
        <w:t xml:space="preserve"> the </w:t>
      </w:r>
      <w:r w:rsidRPr="00C97E7D">
        <w:rPr>
          <w:rStyle w:val="Emphasis"/>
        </w:rPr>
        <w:t xml:space="preserve">development of </w:t>
      </w:r>
      <w:r w:rsidRPr="004525A2">
        <w:rPr>
          <w:rStyle w:val="Emphasis"/>
          <w:highlight w:val="green"/>
        </w:rPr>
        <w:t>pharmaceuticals</w:t>
      </w:r>
      <w:r w:rsidRPr="00C97E7D">
        <w:rPr>
          <w:u w:val="single"/>
        </w:rPr>
        <w:t xml:space="preserve"> and med-</w:t>
      </w:r>
      <w:proofErr w:type="spellStart"/>
      <w:r w:rsidRPr="00C97E7D">
        <w:rPr>
          <w:u w:val="single"/>
        </w:rPr>
        <w:t>ical</w:t>
      </w:r>
      <w:proofErr w:type="spellEnd"/>
      <w:r w:rsidRPr="00C97E7D">
        <w:rPr>
          <w:u w:val="single"/>
        </w:rPr>
        <w:t xml:space="preserve"> devices</w:t>
      </w:r>
      <w:r w:rsidRPr="00C97E7D">
        <w:rPr>
          <w:sz w:val="16"/>
        </w:rPr>
        <w:t xml:space="preserve"> (i.e., </w:t>
      </w:r>
      <w:r w:rsidRPr="00C97E7D">
        <w:rPr>
          <w:u w:val="single"/>
        </w:rPr>
        <w:t xml:space="preserve">if one is of the view that the </w:t>
      </w:r>
      <w:r w:rsidRPr="00C97E7D">
        <w:rPr>
          <w:rStyle w:val="Emphasis"/>
        </w:rPr>
        <w:t xml:space="preserve">allure of </w:t>
      </w:r>
      <w:r w:rsidRPr="004525A2">
        <w:rPr>
          <w:rStyle w:val="Emphasis"/>
          <w:highlight w:val="green"/>
        </w:rPr>
        <w:t>profit</w:t>
      </w:r>
      <w:r w:rsidRPr="00C97E7D">
        <w:rPr>
          <w:rStyle w:val="Emphasis"/>
        </w:rPr>
        <w:t xml:space="preserve"> is one of the most effective ways</w:t>
      </w:r>
      <w:r w:rsidRPr="00C97E7D">
        <w:rPr>
          <w:u w:val="single"/>
        </w:rPr>
        <w:t xml:space="preserve"> not only to </w:t>
      </w:r>
      <w:r w:rsidRPr="00C97E7D">
        <w:rPr>
          <w:rStyle w:val="Emphasis"/>
        </w:rPr>
        <w:t xml:space="preserve">acquire resources but productively to </w:t>
      </w:r>
      <w:r w:rsidRPr="004525A2">
        <w:rPr>
          <w:rStyle w:val="Emphasis"/>
          <w:highlight w:val="green"/>
        </w:rPr>
        <w:t>direct human energies</w:t>
      </w:r>
      <w:r w:rsidRPr="00C97E7D">
        <w:rPr>
          <w:u w:val="single"/>
        </w:rPr>
        <w:t xml:space="preserve"> in their use</w:t>
      </w:r>
      <w:r w:rsidRPr="00C97E7D">
        <w:rPr>
          <w:sz w:val="16"/>
        </w:rPr>
        <w:t xml:space="preserve">), </w:t>
      </w:r>
      <w:r w:rsidRPr="00C97E7D">
        <w:rPr>
          <w:u w:val="single"/>
        </w:rPr>
        <w:t xml:space="preserve">(2) that given the limits of </w:t>
      </w:r>
      <w:r w:rsidRPr="00C97E7D">
        <w:rPr>
          <w:rStyle w:val="Emphasis"/>
        </w:rPr>
        <w:t>altruism</w:t>
      </w:r>
      <w:r w:rsidRPr="00C97E7D">
        <w:rPr>
          <w:u w:val="single"/>
        </w:rPr>
        <w:t xml:space="preserve"> and of the </w:t>
      </w:r>
      <w:r w:rsidRPr="00C97E7D">
        <w:rPr>
          <w:rStyle w:val="Emphasis"/>
        </w:rPr>
        <w:t>willingness of persons to be taxed</w:t>
      </w:r>
      <w:r w:rsidRPr="00C97E7D">
        <w:rPr>
          <w:u w:val="single"/>
        </w:rPr>
        <w:t xml:space="preserve">, the possibility of profits is </w:t>
      </w:r>
      <w:r w:rsidRPr="00C97E7D">
        <w:rPr>
          <w:rStyle w:val="Emphasis"/>
        </w:rPr>
        <w:t>necessary to secure such resources</w:t>
      </w:r>
      <w:r w:rsidRPr="00C97E7D">
        <w:rPr>
          <w:sz w:val="16"/>
        </w:rPr>
        <w:t xml:space="preserve">, </w:t>
      </w:r>
      <w:r w:rsidRPr="00C97E7D">
        <w:rPr>
          <w:u w:val="single"/>
        </w:rPr>
        <w:t xml:space="preserve">(3) that the </w:t>
      </w:r>
      <w:r w:rsidRPr="00C97E7D">
        <w:rPr>
          <w:rStyle w:val="Emphasis"/>
        </w:rPr>
        <w:t xml:space="preserve">allure of profits also tends to </w:t>
      </w:r>
      <w:r w:rsidRPr="004525A2">
        <w:rPr>
          <w:rStyle w:val="Emphasis"/>
          <w:highlight w:val="green"/>
        </w:rPr>
        <w:t>enhance</w:t>
      </w:r>
      <w:r w:rsidRPr="00C97E7D">
        <w:rPr>
          <w:rStyle w:val="Emphasis"/>
        </w:rPr>
        <w:t xml:space="preserve"> the </w:t>
      </w:r>
      <w:r w:rsidRPr="004525A2">
        <w:rPr>
          <w:rStyle w:val="Emphasis"/>
          <w:highlight w:val="green"/>
        </w:rPr>
        <w:t>creative use of available resources</w:t>
      </w:r>
      <w:r w:rsidRPr="004525A2">
        <w:rPr>
          <w:highlight w:val="green"/>
          <w:u w:val="single"/>
        </w:rPr>
        <w:t xml:space="preserve"> in</w:t>
      </w:r>
      <w:r w:rsidRPr="00C97E7D">
        <w:rPr>
          <w:u w:val="single"/>
        </w:rPr>
        <w:t xml:space="preserve"> the </w:t>
      </w:r>
      <w:r w:rsidRPr="00C97E7D">
        <w:rPr>
          <w:rStyle w:val="Emphasis"/>
        </w:rPr>
        <w:t xml:space="preserve">pursuit of </w:t>
      </w:r>
      <w:proofErr w:type="spellStart"/>
      <w:r w:rsidRPr="00C97E7D">
        <w:rPr>
          <w:rStyle w:val="Emphasis"/>
        </w:rPr>
        <w:t>phar-maceutical</w:t>
      </w:r>
      <w:proofErr w:type="spellEnd"/>
      <w:r w:rsidRPr="00C97E7D">
        <w:rPr>
          <w:rStyle w:val="Emphasis"/>
        </w:rPr>
        <w:t xml:space="preserve"> and medical-device </w:t>
      </w:r>
      <w:r w:rsidRPr="004525A2">
        <w:rPr>
          <w:rStyle w:val="Emphasis"/>
          <w:highlight w:val="green"/>
        </w:rPr>
        <w:t>innovation</w:t>
      </w:r>
      <w:r w:rsidRPr="00C97E7D">
        <w:rPr>
          <w:sz w:val="16"/>
        </w:rPr>
        <w:t xml:space="preserve">, </w:t>
      </w:r>
      <w:r w:rsidRPr="00C97E7D">
        <w:rPr>
          <w:u w:val="single"/>
        </w:rPr>
        <w:t xml:space="preserve">and (4) if one judges it to be the case that such </w:t>
      </w:r>
      <w:r w:rsidRPr="00C97E7D">
        <w:rPr>
          <w:rStyle w:val="Emphasis"/>
        </w:rPr>
        <w:t xml:space="preserve">innovation is </w:t>
      </w:r>
      <w:r w:rsidRPr="004525A2">
        <w:rPr>
          <w:rStyle w:val="Emphasis"/>
          <w:highlight w:val="green"/>
        </w:rPr>
        <w:t xml:space="preserve">both necessary to </w:t>
      </w:r>
      <w:r w:rsidRPr="004525A2">
        <w:rPr>
          <w:rStyle w:val="Emphasis"/>
          <w:sz w:val="24"/>
          <w:highlight w:val="green"/>
        </w:rPr>
        <w:t>maintain the human species</w:t>
      </w:r>
      <w:r w:rsidRPr="004525A2">
        <w:rPr>
          <w:sz w:val="24"/>
          <w:highlight w:val="green"/>
          <w:u w:val="single"/>
        </w:rPr>
        <w:t xml:space="preserve"> </w:t>
      </w:r>
      <w:r w:rsidRPr="004525A2">
        <w:rPr>
          <w:highlight w:val="green"/>
          <w:u w:val="single"/>
        </w:rPr>
        <w:t>in</w:t>
      </w:r>
      <w:r w:rsidRPr="00C97E7D">
        <w:rPr>
          <w:u w:val="single"/>
        </w:rPr>
        <w:t xml:space="preserve"> an </w:t>
      </w:r>
      <w:r w:rsidRPr="00C97E7D">
        <w:rPr>
          <w:rStyle w:val="Emphasis"/>
        </w:rPr>
        <w:t>ever-</w:t>
      </w:r>
      <w:r w:rsidRPr="004525A2">
        <w:rPr>
          <w:rStyle w:val="Emphasis"/>
          <w:highlight w:val="green"/>
        </w:rPr>
        <w:t>changing and</w:t>
      </w:r>
      <w:r w:rsidRPr="00C97E7D">
        <w:rPr>
          <w:rStyle w:val="Emphasis"/>
        </w:rPr>
        <w:t xml:space="preserve"> always </w:t>
      </w:r>
      <w:r w:rsidRPr="004525A2">
        <w:rPr>
          <w:rStyle w:val="Emphasis"/>
          <w:highlight w:val="green"/>
        </w:rPr>
        <w:t>dangerous environment</w:t>
      </w:r>
      <w:r w:rsidRPr="004525A2">
        <w:rPr>
          <w:highlight w:val="green"/>
          <w:u w:val="single"/>
        </w:rPr>
        <w:t xml:space="preserve"> in which </w:t>
      </w:r>
      <w:r w:rsidRPr="004525A2">
        <w:rPr>
          <w:rStyle w:val="Emphasis"/>
          <w:sz w:val="24"/>
          <w:highlight w:val="green"/>
        </w:rPr>
        <w:t>new microbial</w:t>
      </w:r>
      <w:r w:rsidRPr="00C97E7D">
        <w:rPr>
          <w:rStyle w:val="Emphasis"/>
          <w:sz w:val="24"/>
        </w:rPr>
        <w:t xml:space="preserve"> and other </w:t>
      </w:r>
      <w:r w:rsidRPr="004525A2">
        <w:rPr>
          <w:rStyle w:val="Emphasis"/>
          <w:sz w:val="24"/>
          <w:highlight w:val="green"/>
        </w:rPr>
        <w:t>threats</w:t>
      </w:r>
      <w:r w:rsidRPr="00C97E7D">
        <w:rPr>
          <w:rStyle w:val="Emphasis"/>
          <w:sz w:val="24"/>
        </w:rPr>
        <w:t xml:space="preserve"> </w:t>
      </w:r>
      <w:r w:rsidRPr="00C97E7D">
        <w:rPr>
          <w:rStyle w:val="Emphasis"/>
        </w:rPr>
        <w:t xml:space="preserve">may at any time </w:t>
      </w:r>
      <w:r w:rsidRPr="004525A2">
        <w:rPr>
          <w:rStyle w:val="Emphasis"/>
          <w:sz w:val="24"/>
          <w:highlight w:val="green"/>
        </w:rPr>
        <w:t>emerge to threaten</w:t>
      </w:r>
      <w:r w:rsidRPr="00C97E7D">
        <w:rPr>
          <w:rStyle w:val="Emphasis"/>
          <w:sz w:val="24"/>
        </w:rPr>
        <w:t xml:space="preserve"> human well-being, if not </w:t>
      </w:r>
      <w:r w:rsidRPr="004525A2">
        <w:rPr>
          <w:rStyle w:val="Emphasis"/>
          <w:sz w:val="24"/>
          <w:highlight w:val="green"/>
        </w:rPr>
        <w:t>survival</w:t>
      </w:r>
      <w:r w:rsidRPr="00C97E7D">
        <w:rPr>
          <w:sz w:val="18"/>
        </w:rPr>
        <w:t xml:space="preserve"> </w:t>
      </w:r>
      <w:r w:rsidRPr="00C97E7D">
        <w:rPr>
          <w:sz w:val="16"/>
        </w:rPr>
        <w:t xml:space="preserve">(i.e., that such </w:t>
      </w:r>
      <w:r w:rsidRPr="00C97E7D">
        <w:rPr>
          <w:rStyle w:val="StyleThickunderline1"/>
          <w:sz w:val="16"/>
        </w:rPr>
        <w:t xml:space="preserve">innovation is necessary to </w:t>
      </w:r>
      <w:r w:rsidRPr="00C97E7D">
        <w:rPr>
          <w:u w:val="single"/>
        </w:rPr>
        <w:t xml:space="preserve">prevent </w:t>
      </w:r>
      <w:r w:rsidRPr="00C97E7D">
        <w:rPr>
          <w:rStyle w:val="Emphasis"/>
        </w:rPr>
        <w:t>increases in morbidity and mortality risks</w:t>
      </w:r>
      <w:r w:rsidRPr="00C97E7D">
        <w:rPr>
          <w:sz w:val="16"/>
        </w:rPr>
        <w:t xml:space="preserve">), </w:t>
      </w:r>
      <w:r w:rsidRPr="00C97E7D">
        <w:rPr>
          <w:u w:val="single"/>
        </w:rPr>
        <w:t xml:space="preserve">as well as (5) in order </w:t>
      </w:r>
      <w:r w:rsidRPr="004525A2">
        <w:rPr>
          <w:rStyle w:val="Emphasis"/>
          <w:highlight w:val="green"/>
        </w:rPr>
        <w:t>generally</w:t>
      </w:r>
      <w:r w:rsidRPr="00C97E7D">
        <w:rPr>
          <w:rStyle w:val="Emphasis"/>
        </w:rPr>
        <w:t xml:space="preserve"> to </w:t>
      </w:r>
      <w:r w:rsidRPr="004525A2">
        <w:rPr>
          <w:rStyle w:val="Emphasis"/>
          <w:highlight w:val="green"/>
        </w:rPr>
        <w:t>decrease morbidity and mortality</w:t>
      </w:r>
      <w:r w:rsidRPr="00C97E7D">
        <w:rPr>
          <w:u w:val="single"/>
        </w:rPr>
        <w:t xml:space="preserve"> risks in the future, it then follows (6) </w:t>
      </w:r>
      <w:r w:rsidRPr="00C97E7D">
        <w:rPr>
          <w:rStyle w:val="Emphasis"/>
        </w:rPr>
        <w:t>that one should be concerned regarding any policies that decrease the amount of resources and</w:t>
      </w:r>
      <w:r w:rsidRPr="00C97E7D">
        <w:rPr>
          <w:u w:val="single"/>
        </w:rPr>
        <w:t xml:space="preserve"> </w:t>
      </w:r>
      <w:r w:rsidRPr="00C97E7D">
        <w:rPr>
          <w:rStyle w:val="Emphasis"/>
        </w:rPr>
        <w:t>energies</w:t>
      </w:r>
      <w:r w:rsidRPr="00C97E7D">
        <w:rPr>
          <w:u w:val="single"/>
        </w:rPr>
        <w:t xml:space="preserve"> available to </w:t>
      </w:r>
      <w:r w:rsidRPr="00C97E7D">
        <w:rPr>
          <w:rStyle w:val="Emphasis"/>
        </w:rPr>
        <w:t>encourage such innovation</w:t>
      </w:r>
      <w:r w:rsidRPr="00C97E7D">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46DAF05" w14:textId="2C587940" w:rsidR="00F10C2A" w:rsidRDefault="00F10C2A" w:rsidP="00F10C2A">
      <w:pPr>
        <w:pStyle w:val="Heading2"/>
      </w:pPr>
      <w:r>
        <w:lastRenderedPageBreak/>
        <w:t>Case</w:t>
      </w:r>
    </w:p>
    <w:p w14:paraId="59305F1F" w14:textId="070DDDE6" w:rsidR="00F10C2A" w:rsidRPr="00F10C2A" w:rsidRDefault="00F10C2A" w:rsidP="00F10C2A">
      <w:pPr>
        <w:pStyle w:val="Heading3"/>
      </w:pPr>
      <w:r>
        <w:lastRenderedPageBreak/>
        <w:t>Top Level</w:t>
      </w:r>
    </w:p>
    <w:p w14:paraId="3539E977" w14:textId="52D67448" w:rsidR="00F10C2A" w:rsidRDefault="00F10C2A" w:rsidP="00F10C2A">
      <w:pPr>
        <w:pStyle w:val="Heading4"/>
      </w:pPr>
      <w:r>
        <w:t>New 2nr responses to new 1ar implications – their tags and cards are extremely vague, and if you didn’t flow a clear implication out of the 1ac do not grant them that work in the 1ar</w:t>
      </w:r>
    </w:p>
    <w:p w14:paraId="0837C11B" w14:textId="70A1096C" w:rsidR="00F10C2A" w:rsidRDefault="00F10C2A" w:rsidP="00F10C2A">
      <w:pPr>
        <w:pStyle w:val="Heading4"/>
      </w:pPr>
      <w:r>
        <w:t xml:space="preserve">Have a high bar for 1ar explanation – </w:t>
      </w:r>
      <w:r w:rsidR="00880E7D">
        <w:t xml:space="preserve">judge the case debate as if you’ve never read their literature – </w:t>
      </w:r>
      <w:r>
        <w:t xml:space="preserve">15 seconds of extension is not sufficient to warrant a theory of power </w:t>
      </w:r>
      <w:r w:rsidR="00880E7D">
        <w:t>so</w:t>
      </w:r>
      <w:r>
        <w:t xml:space="preserve"> you should hold the line</w:t>
      </w:r>
    </w:p>
    <w:p w14:paraId="5B0E7C5B" w14:textId="77777777" w:rsidR="00880E7D" w:rsidRPr="00880E7D" w:rsidRDefault="00880E7D" w:rsidP="00880E7D"/>
    <w:p w14:paraId="7EA3971D" w14:textId="21338A47" w:rsidR="00F10C2A" w:rsidRDefault="00F10C2A" w:rsidP="00F10C2A">
      <w:pPr>
        <w:pStyle w:val="Heading4"/>
      </w:pPr>
      <w:r>
        <w:t xml:space="preserve">Reject framing arguments that </w:t>
      </w:r>
      <w:r w:rsidRPr="000C7875">
        <w:rPr>
          <w:u w:val="single"/>
        </w:rPr>
        <w:t>parameterize content</w:t>
      </w:r>
      <w:r>
        <w:t xml:space="preserve"> – debate should be an </w:t>
      </w:r>
      <w:r w:rsidRPr="000C7875">
        <w:rPr>
          <w:u w:val="single"/>
        </w:rPr>
        <w:t>open forum</w:t>
      </w:r>
      <w:r>
        <w:t xml:space="preserve"> to attack ideas from </w:t>
      </w:r>
      <w:r w:rsidRPr="000C7875">
        <w:rPr>
          <w:u w:val="single"/>
        </w:rPr>
        <w:t>different directions</w:t>
      </w:r>
      <w:r>
        <w:t xml:space="preserve"> – anything else </w:t>
      </w:r>
      <w:r w:rsidRPr="000C7875">
        <w:rPr>
          <w:u w:val="single"/>
        </w:rPr>
        <w:t>brackets</w:t>
      </w:r>
      <w:r>
        <w:t xml:space="preserve"> out certain modes of </w:t>
      </w:r>
      <w:r w:rsidRPr="000C7875">
        <w:rPr>
          <w:u w:val="single"/>
        </w:rPr>
        <w:t>knowledge production</w:t>
      </w:r>
      <w:r>
        <w:t xml:space="preserve"> which their evidence would </w:t>
      </w:r>
      <w:r w:rsidRPr="000C7875">
        <w:rPr>
          <w:u w:val="single"/>
        </w:rPr>
        <w:t>obviously disagree with</w:t>
      </w:r>
      <w:r>
        <w:t>.</w:t>
      </w:r>
    </w:p>
    <w:p w14:paraId="514C8435" w14:textId="77777777" w:rsidR="00F10C2A" w:rsidRPr="00F10C2A" w:rsidRDefault="00F10C2A" w:rsidP="00F10C2A"/>
    <w:p w14:paraId="370A8BF5" w14:textId="63A15F62" w:rsidR="00F10C2A" w:rsidRDefault="00F10C2A" w:rsidP="00F10C2A">
      <w:pPr>
        <w:pStyle w:val="Heading4"/>
      </w:pPr>
      <w:r>
        <w:t xml:space="preserve">Presumption – </w:t>
      </w:r>
    </w:p>
    <w:p w14:paraId="4BCED43E" w14:textId="01EB7E9D" w:rsidR="00F10C2A" w:rsidRDefault="00F10C2A" w:rsidP="00F10C2A">
      <w:pPr>
        <w:pStyle w:val="Heading4"/>
      </w:pPr>
      <w:r>
        <w:t>1] They have no intrinsic benefit to specifically reading the aff within the debate space and thus no reason to affirm their strategy</w:t>
      </w:r>
    </w:p>
    <w:p w14:paraId="58B1365F" w14:textId="19D0FFA1" w:rsidR="00F10C2A" w:rsidRDefault="00F10C2A" w:rsidP="00F10C2A">
      <w:pPr>
        <w:pStyle w:val="Heading4"/>
      </w:pPr>
      <w:r>
        <w:t>2] Movements don’t spill up – competition means you ally yourself with people who vote for you and alienate those who are forced to debate you ensuring the failure of the movement</w:t>
      </w:r>
    </w:p>
    <w:p w14:paraId="40D523E5" w14:textId="02914357" w:rsidR="00F10C2A" w:rsidRPr="00F10C2A" w:rsidRDefault="00F10C2A" w:rsidP="00F10C2A">
      <w:pPr>
        <w:pStyle w:val="Heading4"/>
      </w:pPr>
      <w:r>
        <w:t>3] The regurgitation of knowledge from the 1ac proves that it is not a departure from the status quo, but rather gets coopted by academia</w:t>
      </w:r>
    </w:p>
    <w:p w14:paraId="393ADF90" w14:textId="3752F8F5" w:rsidR="00F10C2A" w:rsidRPr="00E47D9F" w:rsidRDefault="00F10C2A" w:rsidP="00F10C2A">
      <w:pPr>
        <w:pStyle w:val="Heading4"/>
        <w:rPr>
          <w:rFonts w:asciiTheme="majorHAnsi" w:hAnsiTheme="majorHAnsi" w:cstheme="majorHAnsi"/>
        </w:rPr>
      </w:pPr>
      <w:r>
        <w:rPr>
          <w:rFonts w:asciiTheme="majorHAnsi" w:hAnsiTheme="majorHAnsi" w:cstheme="majorHAnsi"/>
        </w:rPr>
        <w:t>4</w:t>
      </w:r>
      <w:r w:rsidRPr="00E47D9F">
        <w:rPr>
          <w:rFonts w:asciiTheme="majorHAnsi" w:hAnsiTheme="majorHAnsi" w:cstheme="majorHAnsi"/>
        </w:rPr>
        <w:t xml:space="preserve">] Tying ballots to </w:t>
      </w:r>
      <w:r w:rsidRPr="00E47D9F">
        <w:rPr>
          <w:rFonts w:asciiTheme="majorHAnsi" w:hAnsiTheme="majorHAnsi" w:cstheme="majorHAnsi"/>
          <w:u w:val="single"/>
        </w:rPr>
        <w:t>survivability</w:t>
      </w:r>
      <w:r w:rsidRPr="00E47D9F">
        <w:rPr>
          <w:rFonts w:asciiTheme="majorHAnsi" w:hAnsiTheme="majorHAnsi" w:cstheme="majorHAnsi"/>
        </w:rPr>
        <w:t xml:space="preserve"> or the aff is violent as it forces the judge to determine whether their method was </w:t>
      </w:r>
      <w:r w:rsidRPr="00E47D9F">
        <w:rPr>
          <w:rFonts w:asciiTheme="majorHAnsi" w:hAnsiTheme="majorHAnsi" w:cstheme="majorHAnsi"/>
          <w:u w:val="single"/>
        </w:rPr>
        <w:t>“good enough</w:t>
      </w:r>
      <w:r w:rsidRPr="00E47D9F">
        <w:rPr>
          <w:rFonts w:asciiTheme="majorHAnsi" w:hAnsiTheme="majorHAnsi" w:cstheme="majorHAnsi"/>
        </w:rPr>
        <w:t xml:space="preserve">” to get the ballot, which causes </w:t>
      </w:r>
      <w:proofErr w:type="spellStart"/>
      <w:r w:rsidRPr="00E47D9F">
        <w:rPr>
          <w:rFonts w:asciiTheme="majorHAnsi" w:hAnsiTheme="majorHAnsi" w:cstheme="majorHAnsi"/>
          <w:u w:val="single"/>
        </w:rPr>
        <w:t>self hatred</w:t>
      </w:r>
      <w:proofErr w:type="spellEnd"/>
      <w:r w:rsidRPr="00E47D9F">
        <w:rPr>
          <w:rFonts w:asciiTheme="majorHAnsi" w:hAnsiTheme="majorHAnsi" w:cstheme="majorHAnsi"/>
        </w:rPr>
        <w:t xml:space="preserve"> given losses</w:t>
      </w:r>
    </w:p>
    <w:p w14:paraId="229F682A" w14:textId="42A91D0B" w:rsidR="00F10C2A" w:rsidRDefault="00F10C2A" w:rsidP="00F10C2A">
      <w:pPr>
        <w:pStyle w:val="Heading4"/>
      </w:pPr>
      <w:r>
        <w:rPr>
          <w:rFonts w:asciiTheme="majorHAnsi" w:hAnsiTheme="majorHAnsi" w:cstheme="majorHAnsi"/>
        </w:rPr>
        <w:t>5</w:t>
      </w:r>
      <w:r w:rsidRPr="00E47D9F">
        <w:rPr>
          <w:rFonts w:asciiTheme="majorHAnsi" w:hAnsiTheme="majorHAnsi" w:cstheme="majorHAnsi"/>
        </w:rPr>
        <w:t>] Allows judges to dissuade their guilt by voting aff instead of participating in actual movements</w:t>
      </w:r>
      <w:r>
        <w:t xml:space="preserve">. </w:t>
      </w:r>
    </w:p>
    <w:p w14:paraId="34522F91" w14:textId="4FF7A471" w:rsidR="00B36CF0" w:rsidRPr="00B36CF0" w:rsidRDefault="00B36CF0" w:rsidP="00B36CF0">
      <w:pPr>
        <w:pStyle w:val="Heading4"/>
      </w:pPr>
      <w:r>
        <w:t xml:space="preserve">6] All the 1ac does is talk about problems – don’t let them fiat or somehow gain access to revolutionary planning – that assumes they can convince other people and that their model is </w:t>
      </w:r>
      <w:proofErr w:type="gramStart"/>
      <w:r>
        <w:t>effective</w:t>
      </w:r>
      <w:proofErr w:type="gramEnd"/>
      <w:r>
        <w:t xml:space="preserve"> but they’ve read zero evidence about that</w:t>
      </w:r>
    </w:p>
    <w:p w14:paraId="10D915DC" w14:textId="77777777" w:rsidR="00B36CF0" w:rsidRPr="00880E7D" w:rsidRDefault="00B36CF0" w:rsidP="00880E7D"/>
    <w:p w14:paraId="6A221B32" w14:textId="7A81C44D" w:rsidR="00880E7D" w:rsidRPr="00880E7D" w:rsidRDefault="00880E7D" w:rsidP="00880E7D">
      <w:pPr>
        <w:pStyle w:val="Heading4"/>
      </w:pPr>
      <w:r>
        <w:lastRenderedPageBreak/>
        <w:t xml:space="preserve">Debate’s good – </w:t>
      </w:r>
    </w:p>
    <w:p w14:paraId="4849485A" w14:textId="77777777" w:rsidR="00880E7D" w:rsidRDefault="00880E7D" w:rsidP="00880E7D">
      <w:pPr>
        <w:pStyle w:val="Heading4"/>
        <w:rPr>
          <w:rFonts w:asciiTheme="majorHAnsi" w:hAnsiTheme="majorHAnsi" w:cstheme="majorHAnsi"/>
        </w:rPr>
      </w:pPr>
      <w:r>
        <w:t xml:space="preserve">1] </w:t>
      </w:r>
      <w:r w:rsidRPr="00E47D9F">
        <w:rPr>
          <w:rFonts w:asciiTheme="majorHAnsi" w:hAnsiTheme="majorHAnsi" w:cstheme="majorHAnsi"/>
        </w:rPr>
        <w:t xml:space="preserve">No solvency and turn – debate as a </w:t>
      </w:r>
      <w:r w:rsidRPr="00E47D9F">
        <w:rPr>
          <w:rFonts w:asciiTheme="majorHAnsi" w:hAnsiTheme="majorHAnsi" w:cstheme="majorHAnsi"/>
          <w:u w:val="single"/>
        </w:rPr>
        <w:t>communicative act</w:t>
      </w:r>
      <w:r w:rsidRPr="00E47D9F">
        <w:rPr>
          <w:rFonts w:asciiTheme="majorHAnsi" w:hAnsiTheme="majorHAnsi" w:cstheme="majorHAnsi"/>
        </w:rPr>
        <w:t xml:space="preserve"> may be violent, but their authors don’t differentiate it from the </w:t>
      </w:r>
      <w:r w:rsidRPr="00E47D9F">
        <w:rPr>
          <w:rFonts w:asciiTheme="majorHAnsi" w:hAnsiTheme="majorHAnsi" w:cstheme="majorHAnsi"/>
          <w:u w:val="single"/>
        </w:rPr>
        <w:t>rest of the world</w:t>
      </w:r>
      <w:r w:rsidRPr="00E47D9F">
        <w:rPr>
          <w:rFonts w:asciiTheme="majorHAnsi" w:hAnsiTheme="majorHAnsi" w:cstheme="majorHAnsi"/>
        </w:rPr>
        <w:t xml:space="preserve"> it’s just an institution inside logistics </w:t>
      </w:r>
      <w:r>
        <w:rPr>
          <w:rFonts w:asciiTheme="majorHAnsi" w:hAnsiTheme="majorHAnsi" w:cstheme="majorHAnsi"/>
        </w:rPr>
        <w:t xml:space="preserve">– eradicating it will do nothing. They just create cruel optimism by creating a </w:t>
      </w:r>
      <w:proofErr w:type="gramStart"/>
      <w:r>
        <w:rPr>
          <w:rFonts w:asciiTheme="majorHAnsi" w:hAnsiTheme="majorHAnsi" w:cstheme="majorHAnsi"/>
        </w:rPr>
        <w:t>feel good</w:t>
      </w:r>
      <w:proofErr w:type="gramEnd"/>
      <w:r>
        <w:rPr>
          <w:rFonts w:asciiTheme="majorHAnsi" w:hAnsiTheme="majorHAnsi" w:cstheme="majorHAnsi"/>
        </w:rPr>
        <w:t xml:space="preserve"> solution to logistics which turns case</w:t>
      </w:r>
    </w:p>
    <w:p w14:paraId="3E6976BE" w14:textId="77777777" w:rsidR="00880E7D" w:rsidRDefault="00880E7D" w:rsidP="00880E7D"/>
    <w:p w14:paraId="371C5ED0" w14:textId="030306A2" w:rsidR="00880E7D" w:rsidRDefault="00880E7D" w:rsidP="00880E7D">
      <w:pPr>
        <w:pStyle w:val="Heading4"/>
      </w:pPr>
      <w:r>
        <w:t xml:space="preserve">2] Even if debate is </w:t>
      </w:r>
      <w:proofErr w:type="gramStart"/>
      <w:r>
        <w:t>bad</w:t>
      </w:r>
      <w:proofErr w:type="gramEnd"/>
      <w:r>
        <w:t xml:space="preserve"> it can tactically be used to teach people their correct positioning in the world and the </w:t>
      </w:r>
      <w:proofErr w:type="spellStart"/>
      <w:r>
        <w:t>undercommons</w:t>
      </w:r>
      <w:proofErr w:type="spellEnd"/>
      <w:r>
        <w:t xml:space="preserve"> so they can approach the world without investing hope in it – the alternative is not learning this position and investing hope in everything which recreates cruel optimism and turns the case. </w:t>
      </w:r>
    </w:p>
    <w:p w14:paraId="1DDC4767" w14:textId="3364C167" w:rsidR="00880E7D" w:rsidRDefault="00B36CF0" w:rsidP="00B36CF0">
      <w:pPr>
        <w:pStyle w:val="Heading4"/>
      </w:pPr>
      <w:r>
        <w:t>3] None of their evidence is about debate – don’t let them cross-apply broadly “human activity” to debate since it’s a unique space of contestation</w:t>
      </w:r>
    </w:p>
    <w:p w14:paraId="3B5C631C" w14:textId="77777777" w:rsidR="00B36CF0" w:rsidRPr="00B36CF0" w:rsidRDefault="00B36CF0" w:rsidP="00B36CF0"/>
    <w:p w14:paraId="4096CE11" w14:textId="7910A05B" w:rsidR="00F10C2A" w:rsidRPr="00F10C2A" w:rsidRDefault="00880E7D" w:rsidP="00880E7D">
      <w:pPr>
        <w:pStyle w:val="Heading3"/>
      </w:pPr>
      <w:r>
        <w:lastRenderedPageBreak/>
        <w:t>Thesis</w:t>
      </w:r>
    </w:p>
    <w:p w14:paraId="6353B800" w14:textId="1F6C4859" w:rsidR="00880E7D" w:rsidRPr="00880E7D" w:rsidRDefault="00880E7D" w:rsidP="00880E7D">
      <w:pPr>
        <w:pStyle w:val="Heading4"/>
      </w:pPr>
      <w:r w:rsidRPr="00880E7D">
        <w:t xml:space="preserve">Self-formulation </w:t>
      </w:r>
      <w:r w:rsidRPr="00880E7D">
        <w:rPr>
          <w:u w:val="single"/>
        </w:rPr>
        <w:t>alone</w:t>
      </w:r>
      <w:r w:rsidRPr="00880E7D">
        <w:t xml:space="preserve"> lapses into </w:t>
      </w:r>
      <w:r w:rsidRPr="00880E7D">
        <w:rPr>
          <w:u w:val="single"/>
        </w:rPr>
        <w:t>total individualism</w:t>
      </w:r>
      <w:r w:rsidRPr="00880E7D">
        <w:t xml:space="preserve"> that demolishes collective action. </w:t>
      </w:r>
    </w:p>
    <w:p w14:paraId="1DC6CF37" w14:textId="77777777" w:rsidR="00880E7D" w:rsidRPr="00880E7D" w:rsidRDefault="00880E7D" w:rsidP="00880E7D">
      <w:pPr>
        <w:rPr>
          <w:sz w:val="16"/>
        </w:rPr>
      </w:pPr>
      <w:r w:rsidRPr="00880E7D">
        <w:rPr>
          <w:rStyle w:val="Style13ptBold"/>
        </w:rPr>
        <w:t xml:space="preserve">Myers ’13 </w:t>
      </w:r>
      <w:r w:rsidRPr="00880E7D">
        <w:rPr>
          <w:sz w:val="16"/>
          <w:szCs w:val="16"/>
        </w:rPr>
        <w:t>(Ella; Assistant Professor of Political Science and Gender Studies at the University of Utah, 2013, “Worldly Ethics: Democratic Politics and Care for the World”, p. 44-45) *Edited for reading clarity</w:t>
      </w:r>
    </w:p>
    <w:p w14:paraId="6F082414" w14:textId="1EA5CDA3" w:rsidR="00880E7D" w:rsidRDefault="00880E7D" w:rsidP="00880E7D">
      <w:pPr>
        <w:rPr>
          <w:rStyle w:val="Emphasis"/>
        </w:rPr>
      </w:pPr>
      <w:r w:rsidRPr="00880E7D">
        <w:t xml:space="preserve">Unfortunately, Connolly is inconsistent in this regard, for he also positions Foucauldian </w:t>
      </w:r>
      <w:r w:rsidRPr="00880E7D">
        <w:rPr>
          <w:rStyle w:val="StyleUnderline"/>
          <w:highlight w:val="green"/>
        </w:rPr>
        <w:t>self- artistry</w:t>
      </w:r>
      <w:r w:rsidRPr="00880E7D">
        <w:rPr>
          <w:rStyle w:val="StyleUnderline"/>
        </w:rPr>
        <w:t xml:space="preserve"> as [</w:t>
      </w:r>
      <w:r w:rsidRPr="00880E7D">
        <w:rPr>
          <w:rStyle w:val="StyleUnderline"/>
          <w:highlight w:val="green"/>
        </w:rPr>
        <w:t>is</w:t>
      </w:r>
      <w:r w:rsidRPr="00880E7D">
        <w:rPr>
          <w:rStyle w:val="StyleUnderline"/>
        </w:rPr>
        <w:t xml:space="preserve">] an “essential </w:t>
      </w:r>
      <w:r w:rsidRPr="00880E7D">
        <w:rPr>
          <w:rStyle w:val="StyleUnderline"/>
          <w:highlight w:val="green"/>
        </w:rPr>
        <w:t>preliminary to,”</w:t>
      </w:r>
      <w:r w:rsidRPr="00880E7D">
        <w:t xml:space="preserve"> and even the necessary “condition of,” </w:t>
      </w:r>
      <w:r w:rsidRPr="00880E7D">
        <w:rPr>
          <w:rStyle w:val="StyleUnderline"/>
          <w:highlight w:val="green"/>
        </w:rPr>
        <w:t>change at the macropolitical level</w:t>
      </w:r>
      <w:r w:rsidRPr="00880E7D">
        <w:rPr>
          <w:rStyle w:val="StyleUnderline"/>
        </w:rPr>
        <w:t>.</w:t>
      </w:r>
      <w:r w:rsidRPr="00880E7D">
        <w:t xml:space="preserve">104 That is, although </w:t>
      </w:r>
      <w:r w:rsidRPr="00880E7D">
        <w:rPr>
          <w:rStyle w:val="StyleUnderline"/>
        </w:rPr>
        <w:t>Connolly</w:t>
      </w:r>
      <w:r w:rsidRPr="00880E7D">
        <w:t xml:space="preserve"> claims that micropolitics and political movements work “in tandem,” each producing effects on the other,105 he sometimes privileges “</w:t>
      </w:r>
      <w:r w:rsidRPr="00880E7D">
        <w:rPr>
          <w:rStyle w:val="StyleUnderline"/>
          <w:highlight w:val="green"/>
        </w:rPr>
        <w:t>action by the self</w:t>
      </w:r>
      <w:r w:rsidRPr="00880E7D">
        <w:rPr>
          <w:rStyle w:val="StyleUnderline"/>
        </w:rPr>
        <w:t xml:space="preserve"> on itself” as a starting point and necessary prelude to macropolitical change. This approach </w:t>
      </w:r>
      <w:r w:rsidRPr="00880E7D">
        <w:rPr>
          <w:rStyle w:val="StyleUnderline"/>
          <w:highlight w:val="green"/>
        </w:rPr>
        <w:t xml:space="preserve">not only </w:t>
      </w:r>
      <w:r w:rsidRPr="00880E7D">
        <w:rPr>
          <w:rStyle w:val="Emphasis"/>
          <w:highlight w:val="green"/>
        </w:rPr>
        <w:t>avoids</w:t>
      </w:r>
      <w:r w:rsidRPr="00880E7D">
        <w:rPr>
          <w:rStyle w:val="Emphasis"/>
        </w:rPr>
        <w:t xml:space="preserve"> the question of </w:t>
      </w:r>
      <w:r w:rsidRPr="00880E7D">
        <w:rPr>
          <w:rStyle w:val="Emphasis"/>
          <w:highlight w:val="green"/>
        </w:rPr>
        <w:t>the genesis of</w:t>
      </w:r>
      <w:r w:rsidRPr="00880E7D">
        <w:rPr>
          <w:rStyle w:val="Emphasis"/>
        </w:rPr>
        <w:t xml:space="preserve"> such </w:t>
      </w:r>
      <w:r w:rsidRPr="00880E7D">
        <w:rPr>
          <w:rStyle w:val="Emphasis"/>
          <w:highlight w:val="green"/>
        </w:rPr>
        <w:t>reflexive action</w:t>
      </w:r>
      <w:r w:rsidRPr="00880E7D">
        <w:rPr>
          <w:rStyle w:val="StyleUnderline"/>
        </w:rPr>
        <w:t xml:space="preserve"> and its possible harmful effects </w:t>
      </w:r>
      <w:r w:rsidRPr="00880E7D">
        <w:rPr>
          <w:rStyle w:val="StyleUnderline"/>
          <w:highlight w:val="green"/>
        </w:rPr>
        <w:t>but also indicates</w:t>
      </w:r>
      <w:r w:rsidRPr="00880E7D">
        <w:rPr>
          <w:rStyle w:val="StyleUnderline"/>
        </w:rPr>
        <w:t xml:space="preserve"> that </w:t>
      </w:r>
      <w:r w:rsidRPr="00880E7D">
        <w:rPr>
          <w:rStyle w:val="StyleUnderline"/>
          <w:highlight w:val="green"/>
        </w:rPr>
        <w:t>collective efforts</w:t>
      </w:r>
      <w:r w:rsidRPr="00880E7D">
        <w:rPr>
          <w:rStyle w:val="StyleUnderline"/>
        </w:rPr>
        <w:t xml:space="preserve"> to alter social conditions </w:t>
      </w:r>
      <w:proofErr w:type="gramStart"/>
      <w:r w:rsidRPr="00880E7D">
        <w:rPr>
          <w:rStyle w:val="StyleUnderline"/>
        </w:rPr>
        <w:t xml:space="preserve">actually </w:t>
      </w:r>
      <w:r w:rsidRPr="00880E7D">
        <w:rPr>
          <w:rStyle w:val="StyleUnderline"/>
          <w:highlight w:val="green"/>
        </w:rPr>
        <w:t>await</w:t>
      </w:r>
      <w:proofErr w:type="gramEnd"/>
      <w:r w:rsidRPr="00880E7D">
        <w:rPr>
          <w:rStyle w:val="StyleUnderline"/>
        </w:rPr>
        <w:t xml:space="preserve"> proper </w:t>
      </w:r>
      <w:r w:rsidRPr="00880E7D">
        <w:rPr>
          <w:rStyle w:val="StyleUnderline"/>
          <w:highlight w:val="green"/>
        </w:rPr>
        <w:t>techniques of the self</w:t>
      </w:r>
      <w:r w:rsidRPr="00880E7D">
        <w:rPr>
          <w:rStyle w:val="StyleUnderline"/>
        </w:rPr>
        <w:t>.</w:t>
      </w:r>
      <w:r w:rsidRPr="00880E7D">
        <w:t xml:space="preserve"> For example, in a rich discussion of criminal punishment in the United States, Connolly contends that “today the micropolitics of desire in the domain of criminal violence has become a condition for a </w:t>
      </w:r>
      <w:proofErr w:type="spellStart"/>
      <w:r w:rsidRPr="00880E7D">
        <w:t>macropolitics</w:t>
      </w:r>
      <w:proofErr w:type="spellEnd"/>
      <w:r w:rsidRPr="00880E7D">
        <w:t xml:space="preserve"> that reconfigures existing relations between class, race, crime and punishment.”106 Here and elsewhere in Connolly’s writing the </w:t>
      </w:r>
      <w:r w:rsidRPr="00880E7D">
        <w:rPr>
          <w:rStyle w:val="StyleUnderline"/>
          <w:highlight w:val="green"/>
        </w:rPr>
        <w:t>sequencing renders</w:t>
      </w:r>
      <w:r w:rsidRPr="00880E7D">
        <w:rPr>
          <w:rStyle w:val="StyleUnderline"/>
        </w:rPr>
        <w:t xml:space="preserve"> these </w:t>
      </w:r>
      <w:r w:rsidRPr="00880E7D">
        <w:rPr>
          <w:rStyle w:val="StyleUnderline"/>
          <w:highlight w:val="green"/>
        </w:rPr>
        <w:t>activities primary</w:t>
      </w:r>
      <w:r w:rsidRPr="00880E7D">
        <w:rPr>
          <w:rStyle w:val="StyleUnderline"/>
        </w:rPr>
        <w:t xml:space="preserve"> and secondary </w:t>
      </w:r>
      <w:r w:rsidRPr="00880E7D">
        <w:rPr>
          <w:rStyle w:val="StyleUnderline"/>
          <w:highlight w:val="green"/>
        </w:rPr>
        <w:t xml:space="preserve">rather than </w:t>
      </w:r>
      <w:r w:rsidRPr="00880E7D">
        <w:rPr>
          <w:rStyle w:val="Emphasis"/>
          <w:highlight w:val="green"/>
        </w:rPr>
        <w:t>mutually</w:t>
      </w:r>
      <w:r w:rsidRPr="00880E7D">
        <w:rPr>
          <w:rStyle w:val="Emphasis"/>
        </w:rPr>
        <w:t xml:space="preserve"> inspiring and </w:t>
      </w:r>
      <w:r w:rsidRPr="00880E7D">
        <w:rPr>
          <w:rStyle w:val="Emphasis"/>
          <w:highlight w:val="green"/>
        </w:rPr>
        <w:t>reinforcing</w:t>
      </w:r>
      <w:r w:rsidRPr="00880E7D">
        <w:t xml:space="preserve">.107 </w:t>
      </w:r>
      <w:r w:rsidRPr="00880E7D">
        <w:rPr>
          <w:rStyle w:val="StyleUnderline"/>
        </w:rPr>
        <w:t>It is a mistake to grant chronological primacy to ethical self-intervention</w:t>
      </w:r>
      <w:r w:rsidRPr="00880E7D">
        <w:t xml:space="preserve">, however. </w:t>
      </w:r>
      <w:r w:rsidRPr="00880E7D">
        <w:rPr>
          <w:rStyle w:val="StyleUnderline"/>
          <w:highlight w:val="green"/>
        </w:rPr>
        <w:t>How</w:t>
      </w:r>
      <w:r w:rsidRPr="00880E7D">
        <w:t xml:space="preserve">, after all, </w:t>
      </w:r>
      <w:r w:rsidRPr="00880E7D">
        <w:rPr>
          <w:rStyle w:val="StyleUnderline"/>
          <w:highlight w:val="green"/>
        </w:rPr>
        <w:t>is</w:t>
      </w:r>
      <w:r w:rsidRPr="00880E7D">
        <w:rPr>
          <w:rStyle w:val="StyleUnderline"/>
        </w:rPr>
        <w:t xml:space="preserve"> such </w:t>
      </w:r>
      <w:r w:rsidRPr="00880E7D">
        <w:rPr>
          <w:rStyle w:val="StyleUnderline"/>
          <w:highlight w:val="green"/>
        </w:rPr>
        <w:t>intervention</w:t>
      </w:r>
      <w:r w:rsidRPr="00880E7D">
        <w:t xml:space="preserve">, </w:t>
      </w:r>
      <w:r w:rsidRPr="00880E7D">
        <w:rPr>
          <w:rStyle w:val="StyleUnderline"/>
        </w:rPr>
        <w:t xml:space="preserve">credited </w:t>
      </w:r>
      <w:r w:rsidRPr="00880E7D">
        <w:t xml:space="preserve">with producing salient </w:t>
      </w:r>
      <w:r w:rsidRPr="00880E7D">
        <w:rPr>
          <w:rStyle w:val="StyleUnderline"/>
        </w:rPr>
        <w:t xml:space="preserve">effects at the macropolitical level, </w:t>
      </w:r>
      <w:r w:rsidRPr="00880E7D">
        <w:rPr>
          <w:rStyle w:val="StyleUnderline"/>
          <w:highlight w:val="green"/>
        </w:rPr>
        <w:t>going to</w:t>
      </w:r>
      <w:r w:rsidRPr="00880E7D">
        <w:rPr>
          <w:rStyle w:val="StyleUnderline"/>
        </w:rPr>
        <w:t xml:space="preserve"> get off the ground,</w:t>
      </w:r>
      <w:r w:rsidRPr="00880E7D">
        <w:t xml:space="preserve"> so to speak, </w:t>
      </w:r>
      <w:r w:rsidRPr="00880E7D">
        <w:rPr>
          <w:rStyle w:val="StyleUnderline"/>
        </w:rPr>
        <w:t xml:space="preserve">or assuredly </w:t>
      </w:r>
      <w:r w:rsidRPr="00880E7D">
        <w:rPr>
          <w:rStyle w:val="StyleUnderline"/>
          <w:highlight w:val="green"/>
        </w:rPr>
        <w:t>move in the direction of democratic engagement</w:t>
      </w:r>
      <w:r w:rsidRPr="00880E7D">
        <w:rPr>
          <w:rStyle w:val="StyleUnderline"/>
        </w:rPr>
        <w:t xml:space="preserve"> (rather than withdrawal, </w:t>
      </w:r>
      <w:r w:rsidRPr="00880E7D">
        <w:t xml:space="preserve">for example) </w:t>
      </w:r>
      <w:r w:rsidRPr="00880E7D">
        <w:rPr>
          <w:rStyle w:val="StyleUnderline"/>
          <w:highlight w:val="green"/>
        </w:rPr>
        <w:t>if it is not tethered</w:t>
      </w:r>
      <w:r w:rsidRPr="00880E7D">
        <w:rPr>
          <w:rStyle w:val="StyleUnderline"/>
        </w:rPr>
        <w:t xml:space="preserve">, </w:t>
      </w:r>
      <w:proofErr w:type="gramStart"/>
      <w:r w:rsidRPr="00880E7D">
        <w:rPr>
          <w:rStyle w:val="StyleUnderline"/>
        </w:rPr>
        <w:t>from the beginning,</w:t>
      </w:r>
      <w:proofErr w:type="gramEnd"/>
      <w:r w:rsidRPr="00880E7D">
        <w:rPr>
          <w:rStyle w:val="StyleUnderline"/>
        </w:rPr>
        <w:t xml:space="preserve"> to public claims that direct attention </w:t>
      </w:r>
      <w:r w:rsidRPr="00880E7D">
        <w:rPr>
          <w:rStyle w:val="StyleUnderline"/>
          <w:highlight w:val="green"/>
        </w:rPr>
        <w:t>to a specific problem</w:t>
      </w:r>
      <w:r w:rsidRPr="00880E7D">
        <w:rPr>
          <w:rStyle w:val="StyleUnderline"/>
        </w:rPr>
        <w:t>, defined as publicly significant and changeable</w:t>
      </w:r>
      <w:r w:rsidRPr="00880E7D">
        <w:t xml:space="preserve">? How and </w:t>
      </w:r>
      <w:r w:rsidRPr="00880E7D">
        <w:rPr>
          <w:rStyle w:val="StyleUnderline"/>
          <w:highlight w:val="green"/>
        </w:rPr>
        <w:t>why would an individual</w:t>
      </w:r>
      <w:r w:rsidRPr="00880E7D">
        <w:rPr>
          <w:rStyle w:val="StyleUnderline"/>
        </w:rPr>
        <w:t xml:space="preserve"> take up reflexive </w:t>
      </w:r>
      <w:r w:rsidRPr="00880E7D">
        <w:rPr>
          <w:rStyle w:val="StyleUnderline"/>
          <w:highlight w:val="green"/>
        </w:rPr>
        <w:t>work</w:t>
      </w:r>
      <w:r w:rsidRPr="00880E7D">
        <w:rPr>
          <w:rStyle w:val="StyleUnderline"/>
        </w:rPr>
        <w:t xml:space="preserve"> on the desire to punish </w:t>
      </w:r>
      <w:r w:rsidRPr="00880E7D">
        <w:rPr>
          <w:rStyle w:val="StyleUnderline"/>
          <w:highlight w:val="green"/>
        </w:rPr>
        <w:t>if she were not already attuned,</w:t>
      </w:r>
      <w:r w:rsidRPr="00880E7D">
        <w:rPr>
          <w:rStyle w:val="StyleUnderline"/>
        </w:rPr>
        <w:t xml:space="preserve"> at least partially, to problems afflicting current criminal punishment practices?</w:t>
      </w:r>
      <w:r w:rsidRPr="00880E7D">
        <w:t xml:space="preserve"> And </w:t>
      </w:r>
      <w:r w:rsidRPr="00880E7D">
        <w:rPr>
          <w:rStyle w:val="StyleUnderline"/>
        </w:rPr>
        <w:t xml:space="preserve">that </w:t>
      </w:r>
      <w:r w:rsidRPr="00880E7D">
        <w:rPr>
          <w:rStyle w:val="StyleUnderline"/>
          <w:highlight w:val="green"/>
        </w:rPr>
        <w:t>attunement is fostered</w:t>
      </w:r>
      <w:r w:rsidRPr="00880E7D">
        <w:rPr>
          <w:rStyle w:val="StyleUnderline"/>
        </w:rPr>
        <w:t xml:space="preserve">, crucially, </w:t>
      </w:r>
      <w:r w:rsidRPr="00880E7D">
        <w:rPr>
          <w:rStyle w:val="StyleUnderline"/>
          <w:highlight w:val="green"/>
        </w:rPr>
        <w:t>by</w:t>
      </w:r>
      <w:r w:rsidRPr="00880E7D">
        <w:rPr>
          <w:rStyle w:val="StyleUnderline"/>
        </w:rPr>
        <w:t xml:space="preserve"> the </w:t>
      </w:r>
      <w:r w:rsidRPr="00880E7D">
        <w:rPr>
          <w:rStyle w:val="StyleUnderline"/>
          <w:highlight w:val="green"/>
        </w:rPr>
        <w:t>macropolitical efforts</w:t>
      </w:r>
      <w:r w:rsidRPr="00880E7D">
        <w:rPr>
          <w:highlight w:val="green"/>
        </w:rPr>
        <w:t xml:space="preserve"> </w:t>
      </w:r>
      <w:r w:rsidRPr="00880E7D">
        <w:t xml:space="preserve">of democratic actors </w:t>
      </w:r>
      <w:r w:rsidRPr="00880E7D">
        <w:rPr>
          <w:rStyle w:val="StyleUnderline"/>
        </w:rPr>
        <w:t>who define a public matter of concern and elicit the attention of other citizens.</w:t>
      </w:r>
      <w:r w:rsidRPr="00880E7D">
        <w:t xml:space="preserve">108 </w:t>
      </w:r>
      <w:r w:rsidRPr="00880E7D">
        <w:rPr>
          <w:rStyle w:val="StyleUnderline"/>
        </w:rPr>
        <w:t xml:space="preserve">For reflexive </w:t>
      </w:r>
      <w:r w:rsidRPr="00880E7D">
        <w:rPr>
          <w:rStyle w:val="StyleUnderline"/>
          <w:highlight w:val="green"/>
        </w:rPr>
        <w:t>self- care</w:t>
      </w:r>
      <w:r w:rsidRPr="00880E7D">
        <w:rPr>
          <w:rStyle w:val="StyleUnderline"/>
        </w:rPr>
        <w:t xml:space="preserve"> to be democratically significant, it </w:t>
      </w:r>
      <w:r w:rsidRPr="00880E7D">
        <w:rPr>
          <w:rStyle w:val="Emphasis"/>
          <w:highlight w:val="green"/>
        </w:rPr>
        <w:t>must be inspired by and continually connected to</w:t>
      </w:r>
      <w:r w:rsidRPr="00880E7D">
        <w:rPr>
          <w:rStyle w:val="StyleUnderline"/>
        </w:rPr>
        <w:t xml:space="preserve"> larger </w:t>
      </w:r>
      <w:r w:rsidRPr="00880E7D">
        <w:rPr>
          <w:rStyle w:val="StyleUnderline"/>
          <w:highlight w:val="green"/>
        </w:rPr>
        <w:t>political mobilizations</w:t>
      </w:r>
      <w:r w:rsidRPr="00880E7D">
        <w:rPr>
          <w:rStyle w:val="StyleUnderline"/>
        </w:rPr>
        <w:t>.</w:t>
      </w:r>
      <w:r w:rsidRPr="00880E7D">
        <w:t xml:space="preserve"> Connolly sometimes acknowledges that the arts of the self he celebrates are not themselves the starting point of collaborative action but instead exist in a dynamic, reciprocal relation with cooperative and antagonistic efforts to shape collective arrangements. Yet the self’s relation with itself is also treated as a privileged site, the very source of democratic spirit and action. This </w:t>
      </w:r>
      <w:r w:rsidRPr="00880E7D">
        <w:rPr>
          <w:rStyle w:val="StyleUnderline"/>
        </w:rPr>
        <w:t>tendency to prioritize the self’s reflexive relationship over other</w:t>
      </w:r>
      <w:r w:rsidRPr="00880E7D">
        <w:t xml:space="preserve"> modes of </w:t>
      </w:r>
      <w:r w:rsidRPr="00880E7D">
        <w:rPr>
          <w:rStyle w:val="StyleUnderline"/>
        </w:rPr>
        <w:t>relation defines the therapeutic ethics</w:t>
      </w:r>
      <w:r w:rsidRPr="00880E7D">
        <w:t xml:space="preserve"> that ultimately emerges out of Foucault’s and, to a lesser degree, Connolly’s work. </w:t>
      </w:r>
      <w:r w:rsidRPr="00880E7D">
        <w:rPr>
          <w:rStyle w:val="StyleUnderline"/>
        </w:rPr>
        <w:t>This ethics not only elides differences between caring for oneself and caring for conditions but also celebrates the former as primary</w:t>
      </w:r>
      <w:r w:rsidRPr="00880E7D">
        <w:t xml:space="preserve"> or, as Foucault says, “ontologically prior.” An </w:t>
      </w:r>
      <w:r w:rsidRPr="00880E7D">
        <w:rPr>
          <w:rStyle w:val="StyleUnderline"/>
        </w:rPr>
        <w:t xml:space="preserve">ethics centered on the </w:t>
      </w:r>
      <w:r w:rsidRPr="00880E7D">
        <w:rPr>
          <w:rStyle w:val="StyleUnderline"/>
          <w:highlight w:val="green"/>
        </w:rPr>
        <w:t>self’s engagement</w:t>
      </w:r>
      <w:r w:rsidRPr="00880E7D">
        <w:rPr>
          <w:rStyle w:val="StyleUnderline"/>
        </w:rPr>
        <w:t xml:space="preserve"> with itself may have value, but it </w:t>
      </w:r>
      <w:r w:rsidRPr="00880E7D">
        <w:rPr>
          <w:rStyle w:val="Emphasis"/>
          <w:highlight w:val="green"/>
        </w:rPr>
        <w:t>is not an ethics fit for democracy</w:t>
      </w:r>
    </w:p>
    <w:p w14:paraId="697D03D8" w14:textId="77777777" w:rsidR="00B36CF0" w:rsidRPr="00E47D9F" w:rsidRDefault="00B36CF0" w:rsidP="00B36CF0">
      <w:pPr>
        <w:pStyle w:val="Heading4"/>
        <w:rPr>
          <w:rFonts w:asciiTheme="majorHAnsi" w:hAnsiTheme="majorHAnsi" w:cstheme="majorHAnsi"/>
        </w:rPr>
      </w:pPr>
      <w:proofErr w:type="spellStart"/>
      <w:r w:rsidRPr="00E47D9F">
        <w:rPr>
          <w:rFonts w:asciiTheme="majorHAnsi" w:hAnsiTheme="majorHAnsi" w:cstheme="majorHAnsi"/>
        </w:rPr>
        <w:lastRenderedPageBreak/>
        <w:t>Undercommons</w:t>
      </w:r>
      <w:proofErr w:type="spellEnd"/>
      <w:r w:rsidRPr="00E47D9F">
        <w:rPr>
          <w:rFonts w:asciiTheme="majorHAnsi" w:hAnsiTheme="majorHAnsi" w:cstheme="majorHAnsi"/>
        </w:rPr>
        <w:t xml:space="preserve"> literally DNE</w:t>
      </w:r>
    </w:p>
    <w:p w14:paraId="7C096F13" w14:textId="77777777" w:rsidR="00B36CF0" w:rsidRPr="00E47D9F" w:rsidRDefault="00B36CF0" w:rsidP="00B36CF0">
      <w:pPr>
        <w:rPr>
          <w:rFonts w:asciiTheme="majorHAnsi" w:eastAsia="Cambria" w:hAnsiTheme="majorHAnsi" w:cstheme="majorHAnsi"/>
        </w:rPr>
      </w:pPr>
      <w:r w:rsidRPr="00E47D9F">
        <w:rPr>
          <w:rFonts w:asciiTheme="majorHAnsi" w:eastAsia="Cambria" w:hAnsiTheme="majorHAnsi" w:cstheme="majorHAnsi"/>
          <w:b/>
          <w:bCs/>
          <w:sz w:val="26"/>
        </w:rPr>
        <w:t>Webb 18</w:t>
      </w:r>
      <w:r w:rsidRPr="00E47D9F">
        <w:rPr>
          <w:rFonts w:asciiTheme="majorHAnsi" w:eastAsia="Cambria" w:hAnsiTheme="majorHAnsi" w:cstheme="majorHAnsi"/>
        </w:rPr>
        <w:t xml:space="preserve"> </w:t>
      </w:r>
      <w:r w:rsidRPr="00E47D9F">
        <w:rPr>
          <w:rFonts w:asciiTheme="majorHAnsi" w:eastAsia="Cambria" w:hAnsiTheme="majorHAnsi" w:cstheme="majorHAnsi"/>
          <w:sz w:val="16"/>
          <w:szCs w:val="18"/>
        </w:rPr>
        <w:t>Webb, Darren (Senior Lecturer in Education at the University of Sheffield.). "Bolt-holes and breathing spaces in the system: On forms of academic resistance (</w:t>
      </w:r>
      <w:proofErr w:type="gramStart"/>
      <w:r w:rsidRPr="00E47D9F">
        <w:rPr>
          <w:rFonts w:asciiTheme="majorHAnsi" w:eastAsia="Cambria" w:hAnsiTheme="majorHAnsi" w:cstheme="majorHAnsi"/>
          <w:sz w:val="16"/>
          <w:szCs w:val="18"/>
        </w:rPr>
        <w:t>or,</w:t>
      </w:r>
      <w:proofErr w:type="gramEnd"/>
      <w:r w:rsidRPr="00E47D9F">
        <w:rPr>
          <w:rFonts w:asciiTheme="majorHAnsi" w:eastAsia="Cambria" w:hAnsiTheme="majorHAnsi" w:cstheme="majorHAnsi"/>
          <w:sz w:val="16"/>
          <w:szCs w:val="18"/>
        </w:rPr>
        <w:t xml:space="preserve"> can the university be a site of utopian possibility?)." Review of Education, Pedagogy, and Cultural Studies 40.2 (2018): 96-118.</w:t>
      </w:r>
    </w:p>
    <w:p w14:paraId="10F7248A" w14:textId="77777777" w:rsidR="00B36CF0" w:rsidRPr="00E47D9F" w:rsidRDefault="00B36CF0" w:rsidP="00B36CF0">
      <w:pPr>
        <w:rPr>
          <w:rFonts w:asciiTheme="majorHAnsi" w:eastAsia="Cambria" w:hAnsiTheme="majorHAnsi" w:cstheme="majorHAnsi"/>
          <w:sz w:val="14"/>
        </w:rPr>
      </w:pPr>
      <w:r w:rsidRPr="00E47D9F">
        <w:rPr>
          <w:rFonts w:asciiTheme="majorHAnsi" w:eastAsia="Cambria" w:hAnsiTheme="majorHAnsi" w:cstheme="majorHAnsi"/>
          <w:sz w:val="14"/>
        </w:rPr>
        <w:t xml:space="preserve">Being with and for the maroon community is difficult too. </w:t>
      </w:r>
      <w:proofErr w:type="gramStart"/>
      <w:r w:rsidRPr="00E47D9F">
        <w:rPr>
          <w:rFonts w:asciiTheme="majorHAnsi" w:eastAsia="Cambria" w:hAnsiTheme="majorHAnsi" w:cstheme="majorHAnsi"/>
          <w:sz w:val="14"/>
        </w:rPr>
        <w:t>First of all</w:t>
      </w:r>
      <w:proofErr w:type="gramEnd"/>
      <w:r w:rsidRPr="00E47D9F">
        <w:rPr>
          <w:rFonts w:asciiTheme="majorHAnsi" w:eastAsia="Cambria" w:hAnsiTheme="majorHAnsi" w:cstheme="majorHAnsi"/>
          <w:sz w:val="14"/>
        </w:rPr>
        <w:t>, “</w:t>
      </w:r>
      <w:r w:rsidRPr="00E47D9F">
        <w:rPr>
          <w:rFonts w:asciiTheme="majorHAnsi" w:eastAsia="Cambria" w:hAnsiTheme="majorHAnsi" w:cstheme="majorHAnsi"/>
          <w:b/>
          <w:iCs/>
          <w:highlight w:val="green"/>
          <w:u w:val="single"/>
        </w:rPr>
        <w:t>Where and how can we find</w:t>
      </w:r>
      <w:r w:rsidRPr="00E47D9F">
        <w:rPr>
          <w:rFonts w:asciiTheme="majorHAnsi" w:eastAsia="Cambria" w:hAnsiTheme="majorHAnsi" w:cstheme="majorHAnsi"/>
          <w:b/>
          <w:iCs/>
          <w:u w:val="single"/>
        </w:rPr>
        <w:t xml:space="preserve">/see </w:t>
      </w:r>
      <w:r w:rsidRPr="00E47D9F">
        <w:rPr>
          <w:rFonts w:asciiTheme="majorHAnsi" w:eastAsia="Cambria" w:hAnsiTheme="majorHAnsi" w:cstheme="majorHAnsi"/>
          <w:b/>
          <w:iCs/>
          <w:highlight w:val="green"/>
          <w:u w:val="single"/>
        </w:rPr>
        <w:t xml:space="preserve">the </w:t>
      </w:r>
      <w:proofErr w:type="spellStart"/>
      <w:r w:rsidRPr="00E47D9F">
        <w:rPr>
          <w:rFonts w:asciiTheme="majorHAnsi" w:eastAsia="Cambria" w:hAnsiTheme="majorHAnsi" w:cstheme="majorHAnsi"/>
          <w:b/>
          <w:iCs/>
          <w:highlight w:val="green"/>
          <w:u w:val="single"/>
        </w:rPr>
        <w:t>Undercommons</w:t>
      </w:r>
      <w:proofErr w:type="spellEnd"/>
      <w:r w:rsidRPr="00E47D9F">
        <w:rPr>
          <w:rFonts w:asciiTheme="majorHAnsi" w:eastAsia="Cambria" w:hAnsiTheme="majorHAnsi" w:cstheme="majorHAnsi"/>
          <w:b/>
          <w:iCs/>
          <w:highlight w:val="green"/>
          <w:u w:val="single"/>
        </w:rPr>
        <w:t xml:space="preserve"> at work?</w:t>
      </w:r>
      <w:r w:rsidRPr="00E47D9F">
        <w:rPr>
          <w:rFonts w:asciiTheme="majorHAnsi" w:eastAsia="Cambria" w:hAnsiTheme="majorHAnsi" w:cstheme="majorHAnsi"/>
          <w:b/>
          <w:iCs/>
          <w:u w:val="single"/>
        </w:rPr>
        <w:t>”</w:t>
      </w:r>
      <w:r w:rsidRPr="00E47D9F">
        <w:rPr>
          <w:rFonts w:asciiTheme="majorHAnsi" w:eastAsia="Cambria" w:hAnsiTheme="majorHAnsi" w:cstheme="majorHAnsi"/>
          <w:sz w:val="14"/>
        </w:rPr>
        <w:t xml:space="preserve"> (</w:t>
      </w:r>
      <w:proofErr w:type="spellStart"/>
      <w:r w:rsidRPr="00E47D9F">
        <w:rPr>
          <w:rFonts w:asciiTheme="majorHAnsi" w:eastAsia="Cambria" w:hAnsiTheme="majorHAnsi" w:cstheme="majorHAnsi"/>
          <w:sz w:val="14"/>
        </w:rPr>
        <w:t>Ĉiĉigoj</w:t>
      </w:r>
      <w:proofErr w:type="spellEnd"/>
      <w:r w:rsidRPr="00E47D9F">
        <w:rPr>
          <w:rFonts w:asciiTheme="majorHAnsi" w:eastAsia="Cambria" w:hAnsiTheme="majorHAnsi" w:cstheme="majorHAnsi"/>
          <w:sz w:val="14"/>
        </w:rPr>
        <w:t xml:space="preserve">, </w:t>
      </w:r>
      <w:proofErr w:type="spellStart"/>
      <w:r w:rsidRPr="00E47D9F">
        <w:rPr>
          <w:rFonts w:asciiTheme="majorHAnsi" w:eastAsia="Cambria" w:hAnsiTheme="majorHAnsi" w:cstheme="majorHAnsi"/>
          <w:sz w:val="14"/>
        </w:rPr>
        <w:t>Apostolou-Hölscher</w:t>
      </w:r>
      <w:proofErr w:type="spellEnd"/>
      <w:r w:rsidRPr="00E47D9F">
        <w:rPr>
          <w:rFonts w:asciiTheme="majorHAnsi" w:eastAsia="Cambria" w:hAnsiTheme="majorHAnsi" w:cstheme="majorHAnsi"/>
          <w:sz w:val="14"/>
        </w:rPr>
        <w:t xml:space="preserve">, and </w:t>
      </w:r>
      <w:proofErr w:type="spellStart"/>
      <w:r w:rsidRPr="00E47D9F">
        <w:rPr>
          <w:rFonts w:asciiTheme="majorHAnsi" w:eastAsia="Cambria" w:hAnsiTheme="majorHAnsi" w:cstheme="majorHAnsi"/>
          <w:sz w:val="14"/>
        </w:rPr>
        <w:t>Rusham</w:t>
      </w:r>
      <w:proofErr w:type="spellEnd"/>
      <w:r w:rsidRPr="00E47D9F">
        <w:rPr>
          <w:rFonts w:asciiTheme="majorHAnsi" w:eastAsia="Cambria" w:hAnsiTheme="majorHAnsi" w:cstheme="majorHAnsi"/>
          <w:sz w:val="14"/>
        </w:rPr>
        <w:t xml:space="preserve"> 2015, 265). Where and how can one find those liminal spaces of sabotage and subversion, and how does one occupy them in a spirit of </w:t>
      </w:r>
      <w:proofErr w:type="spellStart"/>
      <w:r w:rsidRPr="00E47D9F">
        <w:rPr>
          <w:rFonts w:asciiTheme="majorHAnsi" w:eastAsia="Cambria" w:hAnsiTheme="majorHAnsi" w:cstheme="majorHAnsi"/>
          <w:sz w:val="14"/>
        </w:rPr>
        <w:t>hapticality</w:t>
      </w:r>
      <w:proofErr w:type="spellEnd"/>
      <w:r w:rsidRPr="00E47D9F">
        <w:rPr>
          <w:rFonts w:asciiTheme="majorHAnsi" w:eastAsia="Cambria" w:hAnsiTheme="majorHAnsi" w:cstheme="majorHAnsi"/>
          <w:sz w:val="14"/>
        </w:rPr>
        <w:t xml:space="preserve">, study, and militant arrhythmia that brings the utopic underground to the surface of the fierce and urgent now? </w:t>
      </w:r>
      <w:r w:rsidRPr="00E47D9F">
        <w:rPr>
          <w:rFonts w:asciiTheme="majorHAnsi" w:eastAsia="Cambria" w:hAnsiTheme="majorHAnsi" w:cstheme="majorHAnsi"/>
          <w:b/>
          <w:iCs/>
          <w:u w:val="single"/>
        </w:rPr>
        <w:t xml:space="preserve">Beautiful language, but </w:t>
      </w:r>
      <w:r w:rsidRPr="00E47D9F">
        <w:rPr>
          <w:rFonts w:asciiTheme="majorHAnsi" w:eastAsia="Cambria" w:hAnsiTheme="majorHAnsi" w:cstheme="majorHAnsi"/>
          <w:b/>
          <w:iCs/>
          <w:highlight w:val="green"/>
          <w:u w:val="single"/>
        </w:rPr>
        <w:t>how does one live it?</w:t>
      </w:r>
      <w:r w:rsidRPr="00E47D9F">
        <w:rPr>
          <w:rFonts w:asciiTheme="majorHAnsi" w:eastAsia="Cambria" w:hAnsiTheme="majorHAnsi" w:cstheme="majorHAnsi"/>
          <w:b/>
          <w:iCs/>
          <w:u w:val="single"/>
        </w:rPr>
        <w:t xml:space="preserve"> </w:t>
      </w:r>
      <w:r w:rsidRPr="00E47D9F">
        <w:rPr>
          <w:rFonts w:asciiTheme="majorHAnsi" w:eastAsia="Cambria" w:hAnsiTheme="majorHAnsi" w:cstheme="majorHAnsi"/>
          <w:sz w:val="14"/>
        </w:rPr>
        <w:t xml:space="preserve">Networks do, of course, exist—the </w:t>
      </w:r>
      <w:proofErr w:type="spellStart"/>
      <w:r w:rsidRPr="00E47D9F">
        <w:rPr>
          <w:rFonts w:asciiTheme="majorHAnsi" w:eastAsia="Cambria" w:hAnsiTheme="majorHAnsi" w:cstheme="majorHAnsi"/>
          <w:sz w:val="14"/>
        </w:rPr>
        <w:t>Undercommoning</w:t>
      </w:r>
      <w:proofErr w:type="spellEnd"/>
      <w:r w:rsidRPr="00E47D9F">
        <w:rPr>
          <w:rFonts w:asciiTheme="majorHAnsi" w:eastAsia="Cambria" w:hAnsiTheme="majorHAnsi" w:cstheme="majorHAnsi"/>
          <w:sz w:val="14"/>
        </w:rPr>
        <w:t xml:space="preserve"> Collective, the Edu-Factory Collective, the International Network for Alternative Academia, to name but a few. These are promising spaces for bringing together and harboring the maroons and the fugitives. But </w:t>
      </w:r>
      <w:r w:rsidRPr="00E47D9F">
        <w:rPr>
          <w:rFonts w:asciiTheme="majorHAnsi" w:eastAsia="Cambria" w:hAnsiTheme="majorHAnsi" w:cstheme="majorHAnsi"/>
          <w:b/>
          <w:iCs/>
          <w:highlight w:val="green"/>
          <w:u w:val="single"/>
        </w:rPr>
        <w:t>networks are</w:t>
      </w:r>
      <w:r w:rsidRPr="00E47D9F">
        <w:rPr>
          <w:rFonts w:asciiTheme="majorHAnsi" w:eastAsia="Cambria" w:hAnsiTheme="majorHAnsi" w:cstheme="majorHAnsi"/>
          <w:b/>
          <w:iCs/>
          <w:u w:val="single"/>
        </w:rPr>
        <w:t xml:space="preserve"> typically </w:t>
      </w:r>
      <w:r w:rsidRPr="00E47D9F">
        <w:rPr>
          <w:rFonts w:asciiTheme="majorHAnsi" w:eastAsia="Cambria" w:hAnsiTheme="majorHAnsi" w:cstheme="majorHAnsi"/>
          <w:b/>
          <w:iCs/>
          <w:highlight w:val="green"/>
          <w:u w:val="single"/>
        </w:rPr>
        <w:t>short-lived</w:t>
      </w:r>
      <w:r w:rsidRPr="00E47D9F">
        <w:rPr>
          <w:rFonts w:asciiTheme="majorHAnsi" w:eastAsia="Cambria" w:hAnsiTheme="majorHAnsi" w:cstheme="majorHAnsi"/>
          <w:b/>
          <w:iCs/>
          <w:u w:val="single"/>
        </w:rPr>
        <w:t>, and</w:t>
      </w:r>
      <w:r w:rsidRPr="00E47D9F">
        <w:rPr>
          <w:rFonts w:asciiTheme="majorHAnsi" w:eastAsia="Cambria" w:hAnsiTheme="majorHAnsi" w:cstheme="majorHAnsi"/>
          <w:sz w:val="14"/>
        </w:rPr>
        <w:t>—as Harney and Moten warned—</w:t>
      </w:r>
      <w:r w:rsidRPr="00E47D9F">
        <w:rPr>
          <w:rFonts w:asciiTheme="majorHAnsi" w:eastAsia="Cambria" w:hAnsiTheme="majorHAnsi" w:cstheme="majorHAnsi"/>
          <w:b/>
          <w:iCs/>
          <w:highlight w:val="green"/>
          <w:u w:val="single"/>
        </w:rPr>
        <w:t>there is a danger of institutionalization,</w:t>
      </w:r>
      <w:r w:rsidRPr="00E47D9F">
        <w:rPr>
          <w:rFonts w:asciiTheme="majorHAnsi" w:eastAsia="Cambria" w:hAnsiTheme="majorHAnsi" w:cstheme="majorHAnsi"/>
          <w:b/>
          <w:iCs/>
          <w:u w:val="single"/>
        </w:rPr>
        <w:t xml:space="preserve"> of taking institutional practices with you into alternative spaces “</w:t>
      </w:r>
      <w:r w:rsidRPr="00E47D9F">
        <w:rPr>
          <w:rFonts w:asciiTheme="majorHAnsi" w:eastAsia="Cambria" w:hAnsiTheme="majorHAnsi" w:cstheme="majorHAnsi"/>
          <w:b/>
          <w:iCs/>
          <w:highlight w:val="green"/>
          <w:u w:val="single"/>
        </w:rPr>
        <w:t>because we’ve been inside so much</w:t>
      </w:r>
      <w:r w:rsidRPr="00E47D9F">
        <w:rPr>
          <w:rFonts w:asciiTheme="majorHAnsi" w:eastAsia="Cambria" w:hAnsiTheme="majorHAnsi" w:cstheme="majorHAnsi"/>
          <w:b/>
          <w:iCs/>
          <w:u w:val="single"/>
        </w:rPr>
        <w:t xml:space="preserve">” </w:t>
      </w:r>
      <w:r w:rsidRPr="00E47D9F">
        <w:rPr>
          <w:rFonts w:asciiTheme="majorHAnsi" w:eastAsia="Cambria" w:hAnsiTheme="majorHAnsi" w:cstheme="majorHAnsi"/>
          <w:sz w:val="14"/>
        </w:rPr>
        <w:t xml:space="preserve">(Harney and Moten 2013, 148). </w:t>
      </w:r>
      <w:r w:rsidRPr="00E47D9F">
        <w:rPr>
          <w:rFonts w:asciiTheme="majorHAnsi" w:eastAsia="Cambria" w:hAnsiTheme="majorHAnsi" w:cstheme="majorHAnsi"/>
          <w:b/>
          <w:iCs/>
          <w:u w:val="single"/>
        </w:rPr>
        <w:t>And so, predictably, meeti</w:t>
      </w:r>
      <w:r w:rsidRPr="00E47D9F">
        <w:rPr>
          <w:rFonts w:asciiTheme="majorHAnsi" w:eastAsia="Cambria" w:hAnsiTheme="majorHAnsi" w:cstheme="majorHAnsi"/>
          <w:b/>
          <w:iCs/>
          <w:highlight w:val="green"/>
          <w:u w:val="single"/>
        </w:rPr>
        <w:t>ngs of the fugitives come with structure, order,</w:t>
      </w:r>
      <w:r w:rsidRPr="00E47D9F">
        <w:rPr>
          <w:rFonts w:asciiTheme="majorHAnsi" w:eastAsia="Cambria" w:hAnsiTheme="majorHAnsi" w:cstheme="majorHAnsi"/>
          <w:b/>
          <w:iCs/>
          <w:u w:val="single"/>
        </w:rPr>
        <w:t xml:space="preserve"> an official agenda, and circulated minutes. The </w:t>
      </w:r>
      <w:r w:rsidRPr="00E47D9F">
        <w:rPr>
          <w:rFonts w:asciiTheme="majorHAnsi" w:eastAsia="Cambria" w:hAnsiTheme="majorHAnsi" w:cstheme="majorHAnsi"/>
          <w:b/>
          <w:iCs/>
          <w:highlight w:val="green"/>
          <w:u w:val="single"/>
        </w:rPr>
        <w:t>outcasts convene in</w:t>
      </w:r>
      <w:r w:rsidRPr="00E47D9F">
        <w:rPr>
          <w:rFonts w:asciiTheme="majorHAnsi" w:eastAsia="Cambria" w:hAnsiTheme="majorHAnsi" w:cstheme="majorHAnsi"/>
          <w:b/>
          <w:iCs/>
          <w:u w:val="single"/>
        </w:rPr>
        <w:t xml:space="preserve"> conventional </w:t>
      </w:r>
      <w:r w:rsidRPr="00E47D9F">
        <w:rPr>
          <w:rFonts w:asciiTheme="majorHAnsi" w:eastAsia="Cambria" w:hAnsiTheme="majorHAnsi" w:cstheme="majorHAnsi"/>
          <w:b/>
          <w:iCs/>
          <w:highlight w:val="green"/>
          <w:u w:val="single"/>
        </w:rPr>
        <w:t>academic conferences,</w:t>
      </w:r>
      <w:r w:rsidRPr="00E47D9F">
        <w:rPr>
          <w:rFonts w:asciiTheme="majorHAnsi" w:eastAsia="Cambria" w:hAnsiTheme="majorHAnsi" w:cstheme="majorHAnsi"/>
          <w:b/>
          <w:iCs/>
          <w:u w:val="single"/>
        </w:rPr>
        <w:t xml:space="preserve"> with parallel sessions, panels of papers, lunch breaks, </w:t>
      </w:r>
      <w:proofErr w:type="gramStart"/>
      <w:r w:rsidRPr="00E47D9F">
        <w:rPr>
          <w:rFonts w:asciiTheme="majorHAnsi" w:eastAsia="Cambria" w:hAnsiTheme="majorHAnsi" w:cstheme="majorHAnsi"/>
          <w:b/>
          <w:iCs/>
          <w:u w:val="single"/>
        </w:rPr>
        <w:t>wine</w:t>
      </w:r>
      <w:proofErr w:type="gramEnd"/>
      <w:r w:rsidRPr="00E47D9F">
        <w:rPr>
          <w:rFonts w:asciiTheme="majorHAnsi" w:eastAsia="Cambria" w:hAnsiTheme="majorHAnsi" w:cstheme="majorHAnsi"/>
          <w:b/>
          <w:iCs/>
          <w:u w:val="single"/>
        </w:rPr>
        <w:t xml:space="preserve"> and nibbles (e.g., Edu-Factory 2012). These spaces offer time out, welcome respite, a breathing space, a trip abroad, </w:t>
      </w:r>
      <w:r w:rsidRPr="00E47D9F">
        <w:rPr>
          <w:rFonts w:asciiTheme="majorHAnsi" w:eastAsia="Cambria" w:hAnsiTheme="majorHAnsi" w:cstheme="majorHAnsi"/>
          <w:b/>
          <w:iCs/>
          <w:highlight w:val="green"/>
          <w:u w:val="single"/>
        </w:rPr>
        <w:t>and then</w:t>
      </w:r>
      <w:r w:rsidRPr="00E47D9F">
        <w:rPr>
          <w:rFonts w:asciiTheme="majorHAnsi" w:eastAsia="Cambria" w:hAnsiTheme="majorHAnsi" w:cstheme="majorHAnsi"/>
          <w:b/>
          <w:iCs/>
          <w:u w:val="single"/>
        </w:rPr>
        <w:t xml:space="preserve"> one </w:t>
      </w:r>
      <w:r w:rsidRPr="00E47D9F">
        <w:rPr>
          <w:rFonts w:asciiTheme="majorHAnsi" w:eastAsia="Cambria" w:hAnsiTheme="majorHAnsi" w:cstheme="majorHAnsi"/>
          <w:b/>
          <w:iCs/>
          <w:highlight w:val="green"/>
          <w:u w:val="single"/>
        </w:rPr>
        <w:t>return</w:t>
      </w:r>
      <w:r w:rsidRPr="00E47D9F">
        <w:rPr>
          <w:rFonts w:asciiTheme="majorHAnsi" w:eastAsia="Cambria" w:hAnsiTheme="majorHAnsi" w:cstheme="majorHAnsi"/>
          <w:b/>
          <w:iCs/>
          <w:u w:val="single"/>
        </w:rPr>
        <w:t xml:space="preserve">s </w:t>
      </w:r>
      <w:r w:rsidRPr="00E47D9F">
        <w:rPr>
          <w:rFonts w:asciiTheme="majorHAnsi" w:eastAsia="Cambria" w:hAnsiTheme="majorHAnsi" w:cstheme="majorHAnsi"/>
          <w:b/>
          <w:iCs/>
          <w:highlight w:val="green"/>
          <w:u w:val="single"/>
        </w:rPr>
        <w:t>to work</w:t>
      </w:r>
      <w:r w:rsidRPr="00E47D9F">
        <w:rPr>
          <w:rFonts w:asciiTheme="majorHAnsi" w:eastAsia="Cambria" w:hAnsiTheme="majorHAnsi" w:cstheme="majorHAnsi"/>
          <w:b/>
          <w:iCs/>
          <w:u w:val="single"/>
        </w:rPr>
        <w:t>.</w:t>
      </w:r>
    </w:p>
    <w:p w14:paraId="59CEB184" w14:textId="77777777" w:rsidR="00B36CF0" w:rsidRPr="00880E7D" w:rsidRDefault="00B36CF0" w:rsidP="00880E7D">
      <w:pPr>
        <w:rPr>
          <w:rStyle w:val="Emphasis"/>
        </w:rPr>
      </w:pPr>
    </w:p>
    <w:p w14:paraId="7165A40F" w14:textId="77777777" w:rsidR="00880E7D" w:rsidRPr="00880E7D" w:rsidRDefault="00880E7D" w:rsidP="00F10C2A">
      <w:pPr>
        <w:rPr>
          <w:rFonts w:asciiTheme="majorHAnsi" w:hAnsiTheme="majorHAnsi" w:cstheme="majorHAnsi"/>
          <w:sz w:val="16"/>
        </w:rPr>
      </w:pPr>
    </w:p>
    <w:p w14:paraId="0FEDB57B" w14:textId="6D00884F" w:rsidR="00F10C2A" w:rsidRDefault="00F10C2A" w:rsidP="00F10C2A">
      <w:pPr>
        <w:pStyle w:val="Heading3"/>
      </w:pPr>
      <w:r>
        <w:lastRenderedPageBreak/>
        <w:t>1NC – Framing</w:t>
      </w:r>
    </w:p>
    <w:p w14:paraId="127BD04F" w14:textId="77777777" w:rsidR="00880E7D" w:rsidRPr="00DE1EB8" w:rsidRDefault="00880E7D" w:rsidP="00880E7D">
      <w:pPr>
        <w:pStyle w:val="Heading4"/>
      </w:pPr>
      <w:r w:rsidRPr="00DE1EB8">
        <w:t>ROB is to vote better debater – role of the judge is to sign that ballot. Anything else is self-serving arbitrary and vagueness is good – allows us to test different modes of engagement.</w:t>
      </w:r>
    </w:p>
    <w:p w14:paraId="32F325A4" w14:textId="77777777" w:rsidR="00880E7D" w:rsidRPr="00DE1EB8" w:rsidRDefault="00880E7D" w:rsidP="00880E7D">
      <w:pPr>
        <w:rPr>
          <w:szCs w:val="16"/>
        </w:rPr>
      </w:pPr>
      <w:r w:rsidRPr="00DE1EB8">
        <w:rPr>
          <w:szCs w:val="16"/>
        </w:rPr>
        <w:t xml:space="preserve">Christopher A. </w:t>
      </w:r>
      <w:r w:rsidRPr="00DE1EB8">
        <w:rPr>
          <w:rStyle w:val="Heading4Char"/>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487A2F77" w14:textId="21AF9C7B" w:rsidR="00880E7D" w:rsidRPr="00880E7D" w:rsidRDefault="00880E7D" w:rsidP="00880E7D">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 xml:space="preserve">the "principle" becomes an </w:t>
      </w:r>
      <w:proofErr w:type="gramStart"/>
      <w:r w:rsidRPr="00DE1EB8">
        <w:rPr>
          <w:rStyle w:val="Emphasis"/>
        </w:rPr>
        <w:t>end in itself, without</w:t>
      </w:r>
      <w:proofErr w:type="gramEnd"/>
      <w:r w:rsidRPr="00DE1EB8">
        <w:rPr>
          <w:rStyle w:val="Emphasis"/>
        </w:rPr>
        <w:t xml:space="preserve"> reference to outcomes. Consider the prevailing view of colorblindness in constitutional discourse. Colorblindness has come to be understood as the embodiment of what is morally just,</w:t>
      </w:r>
      <w:r w:rsidRPr="00DE1EB8">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5">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Critics may point out that colorblindness in 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w:t>
      </w:r>
      <w:proofErr w:type="gramStart"/>
      <w:r w:rsidRPr="00DE1EB8">
        <w:rPr>
          <w:rStyle w:val="Emphasis"/>
        </w:rPr>
        <w:t>are able to</w:t>
      </w:r>
      <w:proofErr w:type="gramEnd"/>
      <w:r w:rsidRPr="00DE1EB8">
        <w:rPr>
          <w:rStyle w:val="Emphasis"/>
        </w:rPr>
        <w:t xml:space="preserve"> </w:t>
      </w:r>
      <w:r w:rsidRPr="00DE1EB8">
        <w:rPr>
          <w:rStyle w:val="Emphasis"/>
          <w:highlight w:val="green"/>
        </w:rPr>
        <w:t xml:space="preserve">avoid the contentious issue of outcomes </w:t>
      </w:r>
      <w:r w:rsidRPr="00DE1EB8">
        <w:rPr>
          <w:rStyle w:val="Emphasis"/>
        </w:rPr>
        <w:t xml:space="preserve">and make viability determinations based exclusively on whether racially progressive measures exude fidelity to the ideological principle of colorblindness. </w:t>
      </w:r>
      <w:r w:rsidRPr="00DE1EB8">
        <w:rPr>
          <w:rStyle w:val="Emphasis"/>
          <w:highlight w:val="green"/>
        </w:rPr>
        <w:t>Meaningful policy debate is replaced by ideological exchange, which</w:t>
      </w:r>
      <w:r w:rsidRPr="00DE1EB8">
        <w:rPr>
          <w:rStyle w:val="Emphasis"/>
        </w:rPr>
        <w:t xml:space="preserve"> further </w:t>
      </w:r>
      <w:r w:rsidRPr="00DE1EB8">
        <w:rPr>
          <w:rStyle w:val="Emphasis"/>
          <w:highlight w:val="green"/>
        </w:rPr>
        <w:t>exacerbates hostilities and deepens</w:t>
      </w:r>
      <w:r w:rsidRPr="00DE1EB8">
        <w:rPr>
          <w:rStyle w:val="Emphasis"/>
        </w:rPr>
        <w:t xml:space="preserve"> the cycle of </w:t>
      </w:r>
      <w:r w:rsidRPr="00DE1EB8">
        <w:rPr>
          <w:rStyle w:val="Emphasis"/>
          <w:highlight w:val="green"/>
        </w:rPr>
        <w:t>resentment</w:t>
      </w:r>
      <w:r w:rsidRPr="00DE1EB8">
        <w:rPr>
          <w:rStyle w:val="Emphasis"/>
        </w:rPr>
        <w:t>.</w:t>
      </w:r>
    </w:p>
    <w:p w14:paraId="2D57DE71" w14:textId="77777777" w:rsidR="00F10C2A" w:rsidRDefault="00F10C2A" w:rsidP="00F10C2A">
      <w:pPr>
        <w:pStyle w:val="Heading4"/>
      </w:pPr>
      <w:r>
        <w:t>Extinction outweighs---</w:t>
      </w:r>
    </w:p>
    <w:p w14:paraId="1EFD55B7" w14:textId="77777777" w:rsidR="00F10C2A" w:rsidRDefault="00F10C2A" w:rsidP="00F10C2A">
      <w:pPr>
        <w:pStyle w:val="Heading4"/>
      </w:pPr>
      <w:r>
        <w:t xml:space="preserve">A] </w:t>
      </w:r>
      <w:r w:rsidRPr="00DB18F0">
        <w:rPr>
          <w:u w:val="single"/>
        </w:rPr>
        <w:t>Reversibility</w:t>
      </w:r>
      <w:r>
        <w:t>- it forecloses the alternative because we can’t improve society if we are all dead</w:t>
      </w:r>
    </w:p>
    <w:p w14:paraId="77CE1DF3" w14:textId="77777777" w:rsidR="00F10C2A" w:rsidRDefault="00F10C2A" w:rsidP="00F10C2A">
      <w:pPr>
        <w:pStyle w:val="Heading4"/>
      </w:pPr>
      <w:r>
        <w:t xml:space="preserve">B] </w:t>
      </w:r>
      <w:r w:rsidRPr="002C52D9">
        <w:rPr>
          <w:u w:val="single"/>
        </w:rPr>
        <w:t>Objectivity</w:t>
      </w:r>
      <w:r>
        <w:t>- body count is the most objective way to calculate impacts because comparing suffering is unethical</w:t>
      </w:r>
    </w:p>
    <w:p w14:paraId="395FF6A1" w14:textId="77777777" w:rsidR="00F10C2A" w:rsidRPr="0076139D" w:rsidRDefault="00F10C2A" w:rsidP="00F10C2A">
      <w:pPr>
        <w:pStyle w:val="Heading4"/>
      </w:pPr>
      <w:r>
        <w:t xml:space="preserve">C] </w:t>
      </w:r>
      <w:r w:rsidRPr="002C52D9">
        <w:rPr>
          <w:u w:val="single"/>
        </w:rPr>
        <w:t>Uncertainty</w:t>
      </w:r>
      <w:r>
        <w:t>- if we’re unsure about which interpretation of the world is true, we should preserve the world to keep debating about</w:t>
      </w:r>
    </w:p>
    <w:p w14:paraId="31854200" w14:textId="77777777" w:rsidR="00F10C2A" w:rsidRDefault="00F10C2A" w:rsidP="00F10C2A">
      <w:pPr>
        <w:pStyle w:val="Heading4"/>
      </w:pPr>
      <w:r>
        <w:t xml:space="preserve">D] It’s the </w:t>
      </w:r>
      <w:r>
        <w:rPr>
          <w:u w:val="single"/>
        </w:rPr>
        <w:t>upmost</w:t>
      </w:r>
      <w:r>
        <w:t xml:space="preserve"> moral evil.</w:t>
      </w:r>
    </w:p>
    <w:p w14:paraId="6041C6BA" w14:textId="77777777" w:rsidR="00F10C2A" w:rsidRPr="006505D0" w:rsidRDefault="00F10C2A" w:rsidP="00F10C2A">
      <w:r>
        <w:t xml:space="preserve">Elizabeth </w:t>
      </w:r>
      <w:proofErr w:type="spellStart"/>
      <w:r>
        <w:t>Finneron</w:t>
      </w:r>
      <w:proofErr w:type="spellEnd"/>
      <w:r>
        <w:t>-</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5671A769" w14:textId="77777777" w:rsidR="00F10C2A" w:rsidRPr="0076139D" w:rsidRDefault="00F10C2A" w:rsidP="00F10C2A">
      <w:pPr>
        <w:rPr>
          <w:sz w:val="8"/>
        </w:rPr>
      </w:pPr>
      <w:r w:rsidRPr="0076139D">
        <w:rPr>
          <w:sz w:val="8"/>
        </w:rPr>
        <w:lastRenderedPageBreak/>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76139D">
        <w:rPr>
          <w:sz w:val="8"/>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76139D">
        <w:rPr>
          <w:sz w:val="8"/>
        </w:rPr>
        <w:t xml:space="preserve">. I use this conclusion to then consider in which cases human extinction would be morally permissible or impermissible, arguing that there is only a small class of cases in which it would not be wrong to cause the extinction of </w:t>
      </w:r>
      <w:proofErr w:type="gramStart"/>
      <w:r w:rsidRPr="0076139D">
        <w:rPr>
          <w:sz w:val="8"/>
        </w:rPr>
        <w:t>the human race</w:t>
      </w:r>
      <w:proofErr w:type="gramEnd"/>
      <w:r w:rsidRPr="0076139D">
        <w:rPr>
          <w:sz w:val="8"/>
        </w:rPr>
        <w:t xml:space="preserv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w:t>
      </w:r>
      <w:proofErr w:type="gramStart"/>
      <w:r w:rsidRPr="00C405E7">
        <w:rPr>
          <w:u w:val="single"/>
        </w:rPr>
        <w:t>be considered to be</w:t>
      </w:r>
      <w:proofErr w:type="gramEnd"/>
      <w:r w:rsidRPr="00C405E7">
        <w:rPr>
          <w:u w:val="single"/>
        </w:rPr>
        <w:t xml:space="preserve"> wrong lies in the </w:t>
      </w:r>
      <w:r w:rsidRPr="006505D0">
        <w:rPr>
          <w:rStyle w:val="Emphasis"/>
        </w:rPr>
        <w:t>value of human life</w:t>
      </w:r>
      <w:r w:rsidRPr="00C405E7">
        <w:rPr>
          <w:u w:val="single"/>
        </w:rPr>
        <w:t xml:space="preserve"> itself. The thought here might be that </w:t>
      </w:r>
      <w:r w:rsidRPr="00286C53">
        <w:rPr>
          <w:highlight w:val="green"/>
          <w:u w:val="single"/>
        </w:rPr>
        <w:t>it is</w:t>
      </w:r>
      <w:r w:rsidRPr="00C405E7">
        <w:rPr>
          <w:u w:val="single"/>
        </w:rPr>
        <w:t xml:space="preserve"> a </w:t>
      </w:r>
      <w:r w:rsidRPr="00286C53">
        <w:rPr>
          <w:highlight w:val="green"/>
          <w:u w:val="single"/>
        </w:rPr>
        <w:t>good</w:t>
      </w:r>
      <w:r w:rsidRPr="00C405E7">
        <w:rPr>
          <w:u w:val="single"/>
        </w:rPr>
        <w:t xml:space="preserve"> thing </w:t>
      </w:r>
      <w:r w:rsidRPr="00286C53">
        <w:rPr>
          <w:highlight w:val="green"/>
          <w:u w:val="single"/>
        </w:rPr>
        <w:t xml:space="preserve">for people to </w:t>
      </w:r>
      <w:r w:rsidRPr="00286C53">
        <w:rPr>
          <w:rStyle w:val="Emphasis"/>
          <w:highlight w:val="green"/>
        </w:rPr>
        <w:t>exist</w:t>
      </w:r>
      <w:r w:rsidRPr="00C405E7">
        <w:rPr>
          <w:u w:val="single"/>
        </w:rPr>
        <w:t xml:space="preserve"> and enjoy happy lives </w:t>
      </w:r>
      <w:r w:rsidRPr="00286C53">
        <w:rPr>
          <w:highlight w:val="green"/>
          <w:u w:val="single"/>
        </w:rPr>
        <w:t>and</w:t>
      </w:r>
      <w:r w:rsidRPr="00C405E7">
        <w:rPr>
          <w:u w:val="single"/>
        </w:rPr>
        <w:t xml:space="preserve"> </w:t>
      </w:r>
      <w:r w:rsidRPr="00286C53">
        <w:rPr>
          <w:rStyle w:val="Emphasis"/>
          <w:highlight w:val="green"/>
        </w:rPr>
        <w:t>extinction</w:t>
      </w:r>
      <w:r w:rsidRPr="00286C53">
        <w:rPr>
          <w:highlight w:val="green"/>
          <w:u w:val="single"/>
        </w:rPr>
        <w:t xml:space="preserve"> would deprive</w:t>
      </w:r>
      <w:r w:rsidRPr="00C405E7">
        <w:rPr>
          <w:u w:val="single"/>
        </w:rPr>
        <w:t xml:space="preserve"> more </w:t>
      </w:r>
      <w:r w:rsidRPr="00286C53">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286C53">
        <w:rPr>
          <w:highlight w:val="green"/>
          <w:u w:val="single"/>
        </w:rPr>
        <w:t>this</w:t>
      </w:r>
      <w:r w:rsidRPr="00C405E7">
        <w:rPr>
          <w:u w:val="single"/>
        </w:rPr>
        <w:t xml:space="preserve"> good. </w:t>
      </w:r>
      <w:r w:rsidRPr="0076139D">
        <w:rPr>
          <w:sz w:val="8"/>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76139D">
        <w:rPr>
          <w:sz w:val="8"/>
        </w:rPr>
        <w:t xml:space="preserve">. An example of this view can be found in two quotes from an Effective Altruism blog post by Peter Singer, Nick </w:t>
      </w:r>
      <w:proofErr w:type="spellStart"/>
      <w:r w:rsidRPr="0076139D">
        <w:rPr>
          <w:sz w:val="8"/>
        </w:rPr>
        <w:t>Beckstead</w:t>
      </w:r>
      <w:proofErr w:type="spellEnd"/>
      <w:r w:rsidRPr="0076139D">
        <w:rPr>
          <w:sz w:val="8"/>
        </w:rPr>
        <w:t xml:space="preserve"> and Matt Wage: </w:t>
      </w:r>
      <w:r w:rsidRPr="00C405E7">
        <w:rPr>
          <w:u w:val="single"/>
        </w:rPr>
        <w:t xml:space="preserve">One very bad thing about human extinction would be that </w:t>
      </w:r>
      <w:r w:rsidRPr="00286C53">
        <w:rPr>
          <w:highlight w:val="green"/>
          <w:u w:val="single"/>
        </w:rPr>
        <w:t>billions of people would</w:t>
      </w:r>
      <w:r w:rsidRPr="00C405E7">
        <w:rPr>
          <w:u w:val="single"/>
        </w:rPr>
        <w:t xml:space="preserve"> likely </w:t>
      </w:r>
      <w:r w:rsidRPr="00286C53">
        <w:rPr>
          <w:highlight w:val="green"/>
          <w:u w:val="single"/>
        </w:rPr>
        <w:t xml:space="preserve">die </w:t>
      </w:r>
      <w:r w:rsidRPr="00286C53">
        <w:rPr>
          <w:rStyle w:val="Emphasis"/>
          <w:highlight w:val="green"/>
        </w:rPr>
        <w:t>painful deaths</w:t>
      </w:r>
      <w:r w:rsidRPr="00C405E7">
        <w:rPr>
          <w:u w:val="single"/>
        </w:rPr>
        <w:t>.</w:t>
      </w:r>
      <w:r w:rsidRPr="0076139D">
        <w:rPr>
          <w:sz w:val="8"/>
        </w:rPr>
        <w:t xml:space="preserve"> But in our view, this is by far not the worst thing about human extinction. </w:t>
      </w:r>
      <w:r w:rsidRPr="00C405E7">
        <w:rPr>
          <w:u w:val="single"/>
        </w:rPr>
        <w:t xml:space="preserve">The worst thing about human extinction is that </w:t>
      </w:r>
      <w:r w:rsidRPr="00286C53">
        <w:rPr>
          <w:highlight w:val="green"/>
          <w:u w:val="single"/>
        </w:rPr>
        <w:t xml:space="preserve">there would be no </w:t>
      </w:r>
      <w:r w:rsidRPr="00286C53">
        <w:rPr>
          <w:rStyle w:val="Emphasis"/>
          <w:highlight w:val="green"/>
        </w:rPr>
        <w:t>future</w:t>
      </w:r>
      <w:r w:rsidRPr="006505D0">
        <w:rPr>
          <w:rStyle w:val="Emphasis"/>
        </w:rPr>
        <w:t xml:space="preserve"> </w:t>
      </w:r>
      <w:r w:rsidRPr="00286C53">
        <w:rPr>
          <w:rStyle w:val="Emphasis"/>
          <w:highlight w:val="green"/>
        </w:rPr>
        <w:t>generations</w:t>
      </w:r>
      <w:r w:rsidRPr="0076139D">
        <w:rPr>
          <w:sz w:val="8"/>
        </w:rPr>
        <w:t xml:space="preserve">. Since there could be so many generations in our future, </w:t>
      </w:r>
      <w:r w:rsidRPr="00286C53">
        <w:rPr>
          <w:highlight w:val="green"/>
          <w:u w:val="single"/>
        </w:rPr>
        <w:t xml:space="preserve">the value of all those generations together </w:t>
      </w:r>
      <w:r w:rsidRPr="00286C53">
        <w:rPr>
          <w:rStyle w:val="Emphasis"/>
          <w:highlight w:val="green"/>
        </w:rPr>
        <w:t>greatly exceeds</w:t>
      </w:r>
      <w:r w:rsidRPr="00286C53">
        <w:rPr>
          <w:highlight w:val="green"/>
          <w:u w:val="single"/>
        </w:rPr>
        <w:t xml:space="preserve"> the value of the </w:t>
      </w:r>
      <w:r w:rsidRPr="00286C53">
        <w:rPr>
          <w:rStyle w:val="Emphasis"/>
          <w:highlight w:val="green"/>
        </w:rPr>
        <w:t>current generation</w:t>
      </w:r>
      <w:r w:rsidRPr="0076139D">
        <w:rPr>
          <w:sz w:val="8"/>
        </w:rPr>
        <w:t>. (</w:t>
      </w:r>
      <w:proofErr w:type="spellStart"/>
      <w:r w:rsidRPr="0076139D">
        <w:rPr>
          <w:sz w:val="8"/>
        </w:rPr>
        <w:t>Beckstead</w:t>
      </w:r>
      <w:proofErr w:type="spellEnd"/>
      <w:r w:rsidRPr="0076139D">
        <w:rPr>
          <w:sz w:val="8"/>
        </w:rPr>
        <w:t xml:space="preserve">, Singer, and Wage 2013) The authors are making two claims. </w:t>
      </w:r>
      <w:r w:rsidRPr="00C405E7">
        <w:rPr>
          <w:u w:val="single"/>
        </w:rPr>
        <w:t xml:space="preserve">The first is that there is value in human life </w:t>
      </w:r>
      <w:proofErr w:type="gramStart"/>
      <w:r w:rsidRPr="00C405E7">
        <w:rPr>
          <w:u w:val="single"/>
        </w:rPr>
        <w:t>and also</w:t>
      </w:r>
      <w:proofErr w:type="gramEnd"/>
      <w:r w:rsidRPr="00C405E7">
        <w:rPr>
          <w:u w:val="single"/>
        </w:rPr>
        <w:t xml:space="preserve">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76139D">
        <w:rPr>
          <w:sz w:val="8"/>
        </w:rPr>
        <w:t xml:space="preserve">; furthermore, it would be a very bad thing if we did not do so. The second is that, not only would it be a bad thing for there to be no future people, but it would </w:t>
      </w:r>
      <w:proofErr w:type="gramStart"/>
      <w:r w:rsidRPr="0076139D">
        <w:rPr>
          <w:sz w:val="8"/>
        </w:rPr>
        <w:t>actually be</w:t>
      </w:r>
      <w:proofErr w:type="gramEnd"/>
      <w:r w:rsidRPr="0076139D">
        <w:rPr>
          <w:sz w:val="8"/>
        </w:rPr>
        <w:t xml:space="preserv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76139D">
        <w:rPr>
          <w:sz w:val="8"/>
        </w:rPr>
        <w:t>latter’s</w:t>
      </w:r>
      <w:proofErr w:type="gramEnd"/>
      <w:r w:rsidRPr="0076139D">
        <w:rPr>
          <w:sz w:val="8"/>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76139D">
        <w:rPr>
          <w:sz w:val="8"/>
        </w:rPr>
        <w:t>utilitarians</w:t>
      </w:r>
      <w:proofErr w:type="spellEnd"/>
      <w:r w:rsidRPr="0076139D">
        <w:rPr>
          <w:sz w:val="8"/>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w:t>
      </w:r>
      <w:proofErr w:type="gramStart"/>
      <w:r w:rsidRPr="0076139D">
        <w:rPr>
          <w:sz w:val="8"/>
        </w:rPr>
        <w:t>assuming that</w:t>
      </w:r>
      <w:proofErr w:type="gramEnd"/>
      <w:r w:rsidRPr="0076139D">
        <w:rPr>
          <w:sz w:val="8"/>
        </w:rPr>
        <w:t xml:space="preserve">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w:t>
      </w:r>
      <w:proofErr w:type="gramStart"/>
      <w:r w:rsidRPr="0076139D">
        <w:rPr>
          <w:sz w:val="8"/>
        </w:rPr>
        <w:t>in particular from</w:t>
      </w:r>
      <w:proofErr w:type="gramEnd"/>
      <w:r w:rsidRPr="0076139D">
        <w:rPr>
          <w:sz w:val="8"/>
        </w:rPr>
        <w:t xml:space="preserve"> existing. However, this is implausible for two reasons. First, we can only wrong someone who did, does or will </w:t>
      </w:r>
      <w:proofErr w:type="gramStart"/>
      <w:r w:rsidRPr="0076139D">
        <w:rPr>
          <w:sz w:val="8"/>
        </w:rPr>
        <w:t>actually exist</w:t>
      </w:r>
      <w:proofErr w:type="gramEnd"/>
      <w:r w:rsidRPr="0076139D">
        <w:rPr>
          <w:sz w:val="8"/>
        </w:rPr>
        <w:t xml:space="preserve">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w:t>
      </w:r>
      <w:proofErr w:type="gramStart"/>
      <w:r w:rsidRPr="0076139D">
        <w:rPr>
          <w:sz w:val="8"/>
        </w:rPr>
        <w:t>as a result of</w:t>
      </w:r>
      <w:proofErr w:type="gramEnd"/>
      <w:r w:rsidRPr="0076139D">
        <w:rPr>
          <w:sz w:val="8"/>
        </w:rPr>
        <w:t xml:space="preserve"> the principle. In this case, there is no one who will bear any burdens since if the principle is followed (that is, if we do not create X), X will not exist to bear any burdens. So, only people who do/will </w:t>
      </w:r>
      <w:proofErr w:type="gramStart"/>
      <w:r w:rsidRPr="0076139D">
        <w:rPr>
          <w:sz w:val="8"/>
        </w:rPr>
        <w:t>actually exist</w:t>
      </w:r>
      <w:proofErr w:type="gramEnd"/>
      <w:r w:rsidRPr="0076139D">
        <w:rPr>
          <w:sz w:val="8"/>
        </w:rPr>
        <w:t xml:space="preserve"> can bear the brunt of a principle, and therefore occupy a standpoint that is owed justification. Second, existence is not an interest at </w:t>
      </w:r>
      <w:proofErr w:type="gramStart"/>
      <w:r w:rsidRPr="0076139D">
        <w:rPr>
          <w:sz w:val="8"/>
        </w:rPr>
        <w:t>all</w:t>
      </w:r>
      <w:proofErr w:type="gramEnd"/>
      <w:r w:rsidRPr="0076139D">
        <w:rPr>
          <w:sz w:val="8"/>
        </w:rPr>
        <w:t xml:space="preserve"> and a possible person is not disadvantaged by not being caused to exist. Rather than being an interest, it is a necessary requirement </w:t>
      </w:r>
      <w:proofErr w:type="gramStart"/>
      <w:r w:rsidRPr="0076139D">
        <w:rPr>
          <w:sz w:val="8"/>
        </w:rPr>
        <w:t>in order to</w:t>
      </w:r>
      <w:proofErr w:type="gramEnd"/>
      <w:r w:rsidRPr="0076139D">
        <w:rPr>
          <w:sz w:val="8"/>
        </w:rPr>
        <w:t xml:space="preserve">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76139D">
        <w:rPr>
          <w:sz w:val="8"/>
        </w:rPr>
        <w:t>next (or several next) generations of people</w:t>
      </w:r>
      <w:proofErr w:type="gramEnd"/>
      <w:r w:rsidRPr="0076139D">
        <w:rPr>
          <w:sz w:val="8"/>
        </w:rPr>
        <w:t xml:space="preserve"> with worth-living lives. Since ex </w:t>
      </w:r>
      <w:proofErr w:type="spellStart"/>
      <w:r w:rsidRPr="0076139D">
        <w:rPr>
          <w:sz w:val="8"/>
        </w:rPr>
        <w:t>hypothesi</w:t>
      </w:r>
      <w:proofErr w:type="spellEnd"/>
      <w:r w:rsidRPr="0076139D">
        <w:rPr>
          <w:sz w:val="8"/>
        </w:rPr>
        <w:t xml:space="preserve"> worth-living lives have positive value, it is better to create more such lives and worse to create fewer. Human extinction </w:t>
      </w:r>
      <w:proofErr w:type="gramStart"/>
      <w:r w:rsidRPr="0076139D">
        <w:rPr>
          <w:sz w:val="8"/>
        </w:rPr>
        <w:t>by definition is</w:t>
      </w:r>
      <w:proofErr w:type="gramEnd"/>
      <w:r w:rsidRPr="0076139D">
        <w:rPr>
          <w:sz w:val="8"/>
        </w:rPr>
        <w:t xml:space="preserve">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76139D">
        <w:rPr>
          <w:sz w:val="8"/>
        </w:rPr>
        <w:t>contractualism</w:t>
      </w:r>
      <w:proofErr w:type="spellEnd"/>
      <w:r w:rsidRPr="0076139D">
        <w:rPr>
          <w:sz w:val="8"/>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76139D">
        <w:rPr>
          <w:sz w:val="8"/>
        </w:rPr>
        <w:t>contractualism</w:t>
      </w:r>
      <w:proofErr w:type="spellEnd"/>
      <w:r w:rsidRPr="0076139D">
        <w:rPr>
          <w:sz w:val="8"/>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w:t>
      </w:r>
      <w:proofErr w:type="gramStart"/>
      <w:r w:rsidRPr="0076139D">
        <w:rPr>
          <w:sz w:val="8"/>
        </w:rPr>
        <w:t>particular future</w:t>
      </w:r>
      <w:proofErr w:type="gramEnd"/>
      <w:r w:rsidRPr="0076139D">
        <w:rPr>
          <w:sz w:val="8"/>
        </w:rPr>
        <w:t xml:space="preserv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76139D">
        <w:rPr>
          <w:sz w:val="8"/>
        </w:rPr>
        <w:t xml:space="preserve"> I will consider this possibility </w:t>
      </w:r>
      <w:proofErr w:type="gramStart"/>
      <w:r w:rsidRPr="0076139D">
        <w:rPr>
          <w:sz w:val="8"/>
        </w:rPr>
        <w:t>later on</w:t>
      </w:r>
      <w:proofErr w:type="gramEnd"/>
      <w:r w:rsidRPr="0076139D">
        <w:rPr>
          <w:sz w:val="8"/>
        </w:rPr>
        <w:t xml:space="preserve"> in section (d). But first I move to the second reason human extinction might be wrong per se. 2.2. </w:t>
      </w:r>
      <w:r w:rsidRPr="00C405E7">
        <w:rPr>
          <w:u w:val="single"/>
        </w:rPr>
        <w:t>I</w:t>
      </w:r>
      <w:r w:rsidRPr="00286C53">
        <w:rPr>
          <w:highlight w:val="green"/>
          <w:u w:val="single"/>
        </w:rPr>
        <w:t xml:space="preserve">t would mean </w:t>
      </w:r>
      <w:r w:rsidRPr="0076139D">
        <w:rPr>
          <w:u w:val="single"/>
        </w:rPr>
        <w:t xml:space="preserve">the </w:t>
      </w:r>
      <w:r w:rsidRPr="00286C53">
        <w:rPr>
          <w:highlight w:val="green"/>
          <w:u w:val="single"/>
        </w:rPr>
        <w:t xml:space="preserve">loss of </w:t>
      </w:r>
      <w:r w:rsidRPr="0076139D">
        <w:rPr>
          <w:u w:val="single"/>
        </w:rPr>
        <w:t>the only known form of</w:t>
      </w:r>
      <w:r w:rsidRPr="00286C53">
        <w:rPr>
          <w:highlight w:val="green"/>
          <w:u w:val="single"/>
        </w:rPr>
        <w:t xml:space="preserve"> intelligent life</w:t>
      </w:r>
      <w:r w:rsidRPr="00C405E7">
        <w:rPr>
          <w:u w:val="single"/>
        </w:rPr>
        <w:t xml:space="preserve"> and all </w:t>
      </w:r>
      <w:r w:rsidRPr="0076139D">
        <w:rPr>
          <w:rStyle w:val="Emphasis"/>
        </w:rPr>
        <w:t xml:space="preserve">civilization and </w:t>
      </w:r>
      <w:r w:rsidRPr="00286C53">
        <w:rPr>
          <w:rStyle w:val="Emphasis"/>
          <w:highlight w:val="green"/>
        </w:rPr>
        <w:t>intellectual progress</w:t>
      </w:r>
      <w:r w:rsidRPr="00286C53">
        <w:rPr>
          <w:highlight w:val="green"/>
          <w:u w:val="single"/>
        </w:rPr>
        <w:t xml:space="preserve"> would be lost</w:t>
      </w:r>
      <w:r w:rsidRPr="0076139D">
        <w:rPr>
          <w:sz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76139D">
        <w:rPr>
          <w:u w:val="single"/>
        </w:rPr>
        <w:t xml:space="preserve">humans’ </w:t>
      </w:r>
      <w:r w:rsidRPr="00286C53">
        <w:rPr>
          <w:rStyle w:val="Emphasis"/>
          <w:highlight w:val="green"/>
        </w:rPr>
        <w:t>capacity</w:t>
      </w:r>
      <w:r w:rsidRPr="00286C53">
        <w:rPr>
          <w:highlight w:val="green"/>
          <w:u w:val="single"/>
        </w:rPr>
        <w:t xml:space="preserve"> for </w:t>
      </w:r>
      <w:r w:rsidRPr="00286C53">
        <w:rPr>
          <w:rStyle w:val="Emphasis"/>
          <w:highlight w:val="green"/>
        </w:rPr>
        <w:t>rationality</w:t>
      </w:r>
      <w:r w:rsidRPr="00C405E7">
        <w:rPr>
          <w:u w:val="single"/>
        </w:rPr>
        <w:t xml:space="preserve"> which </w:t>
      </w:r>
      <w:r w:rsidRPr="00286C53">
        <w:rPr>
          <w:highlight w:val="green"/>
          <w:u w:val="single"/>
        </w:rPr>
        <w:t xml:space="preserve">is </w:t>
      </w:r>
      <w:proofErr w:type="gramStart"/>
      <w:r w:rsidRPr="00286C53">
        <w:rPr>
          <w:rStyle w:val="Emphasis"/>
          <w:highlight w:val="green"/>
        </w:rPr>
        <w:t>valuable</w:t>
      </w:r>
      <w:r w:rsidRPr="00286C53">
        <w:rPr>
          <w:highlight w:val="green"/>
          <w:u w:val="single"/>
        </w:rPr>
        <w:t xml:space="preserve"> </w:t>
      </w:r>
      <w:r w:rsidRPr="0076139D">
        <w:rPr>
          <w:u w:val="single"/>
        </w:rPr>
        <w:t>in itself</w:t>
      </w:r>
      <w:proofErr w:type="gramEnd"/>
      <w:r w:rsidRPr="0076139D">
        <w:rPr>
          <w:sz w:val="8"/>
        </w:rPr>
        <w:t>. Since humans are the only intelligent life that we know of, it would be a loss</w:t>
      </w:r>
      <w:proofErr w:type="gramStart"/>
      <w:r w:rsidRPr="0076139D">
        <w:rPr>
          <w:sz w:val="8"/>
        </w:rPr>
        <w:t>, in itself, to</w:t>
      </w:r>
      <w:proofErr w:type="gramEnd"/>
      <w:r w:rsidRPr="0076139D">
        <w:rPr>
          <w:sz w:val="8"/>
        </w:rPr>
        <w:t xml:space="preserve">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76139D">
        <w:rPr>
          <w:sz w:val="8"/>
        </w:rPr>
        <w:t>contractualist</w:t>
      </w:r>
      <w:proofErr w:type="spellEnd"/>
      <w:r w:rsidRPr="0076139D">
        <w:rPr>
          <w:sz w:val="8"/>
        </w:rPr>
        <w:t xml:space="preserve"> framework reasons must be personal rather than impersonal </w:t>
      </w:r>
      <w:proofErr w:type="gramStart"/>
      <w:r w:rsidRPr="0076139D">
        <w:rPr>
          <w:sz w:val="8"/>
        </w:rPr>
        <w:t>in order to</w:t>
      </w:r>
      <w:proofErr w:type="gramEnd"/>
      <w:r w:rsidRPr="0076139D">
        <w:rPr>
          <w:sz w:val="8"/>
        </w:rPr>
        <w:t xml:space="preserve">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286C53">
        <w:rPr>
          <w:rStyle w:val="Emphasis"/>
          <w:highlight w:val="green"/>
        </w:rPr>
        <w:t>Existing people</w:t>
      </w:r>
      <w:r w:rsidRPr="00286C53">
        <w:rPr>
          <w:highlight w:val="green"/>
          <w:u w:val="single"/>
        </w:rPr>
        <w:t xml:space="preserve"> </w:t>
      </w:r>
      <w:r w:rsidRPr="0076139D">
        <w:rPr>
          <w:u w:val="single"/>
        </w:rPr>
        <w:t xml:space="preserve">would </w:t>
      </w:r>
      <w:r w:rsidRPr="00286C53">
        <w:rPr>
          <w:highlight w:val="green"/>
          <w:u w:val="single"/>
        </w:rPr>
        <w:t xml:space="preserve">endure </w:t>
      </w:r>
      <w:r w:rsidRPr="00286C53">
        <w:rPr>
          <w:rStyle w:val="Emphasis"/>
          <w:highlight w:val="green"/>
        </w:rPr>
        <w:t>physical pain</w:t>
      </w:r>
      <w:r w:rsidRPr="00286C53">
        <w:rPr>
          <w:highlight w:val="green"/>
          <w:u w:val="single"/>
        </w:rPr>
        <w:t xml:space="preserve"> and</w:t>
      </w:r>
      <w:r w:rsidRPr="0076139D">
        <w:rPr>
          <w:u w:val="single"/>
        </w:rPr>
        <w:t>/or painful and</w:t>
      </w:r>
      <w:r w:rsidRPr="00C405E7">
        <w:rPr>
          <w:u w:val="single"/>
        </w:rPr>
        <w:t xml:space="preserve">/or </w:t>
      </w:r>
      <w:r w:rsidRPr="00286C53">
        <w:rPr>
          <w:rStyle w:val="Emphasis"/>
          <w:highlight w:val="green"/>
        </w:rPr>
        <w:t>premature deaths</w:t>
      </w:r>
      <w:r w:rsidRPr="0076139D">
        <w:rPr>
          <w:sz w:val="8"/>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w:t>
      </w:r>
      <w:r w:rsidRPr="0076139D">
        <w:rPr>
          <w:sz w:val="8"/>
        </w:rPr>
        <w:lastRenderedPageBreak/>
        <w:t xml:space="preserve">‘components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w:t>
      </w:r>
      <w:proofErr w:type="spellStart"/>
      <w:r w:rsidRPr="0076139D">
        <w:rPr>
          <w:sz w:val="8"/>
        </w:rPr>
        <w:t>contractualist</w:t>
      </w:r>
      <w:proofErr w:type="spellEnd"/>
      <w:r w:rsidRPr="0076139D">
        <w:rPr>
          <w:sz w:val="8"/>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w:t>
      </w:r>
      <w:proofErr w:type="gramStart"/>
      <w:r w:rsidRPr="0076139D">
        <w:rPr>
          <w:sz w:val="8"/>
        </w:rPr>
        <w:t>taken into account</w:t>
      </w:r>
      <w:proofErr w:type="gramEnd"/>
      <w:r w:rsidRPr="0076139D">
        <w:rPr>
          <w:sz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w:t>
      </w:r>
      <w:proofErr w:type="gramStart"/>
      <w:r w:rsidRPr="0076139D">
        <w:rPr>
          <w:sz w:val="8"/>
        </w:rPr>
        <w:t>in order to</w:t>
      </w:r>
      <w:proofErr w:type="gramEnd"/>
      <w:r w:rsidRPr="0076139D">
        <w:rPr>
          <w:sz w:val="8"/>
        </w:rPr>
        <w:t xml:space="preserve"> prevent the creation of any future people. Another example could be a nuclear bomb that did not kill </w:t>
      </w:r>
      <w:proofErr w:type="gramStart"/>
      <w:r w:rsidRPr="0076139D">
        <w:rPr>
          <w:sz w:val="8"/>
        </w:rPr>
        <w:t>anyone, but</w:t>
      </w:r>
      <w:proofErr w:type="gramEnd"/>
      <w:r w:rsidRPr="0076139D">
        <w:rPr>
          <w:sz w:val="8"/>
        </w:rPr>
        <w:t xml:space="preserve"> did painfully render them infertile through illness or injury. These would be cases in which physical pain (through surgery or bombs) was inflicted on existing people and the extinction came about </w:t>
      </w:r>
      <w:proofErr w:type="gramStart"/>
      <w:r w:rsidRPr="0076139D">
        <w:rPr>
          <w:sz w:val="8"/>
        </w:rPr>
        <w:t>as a result of</w:t>
      </w:r>
      <w:proofErr w:type="gramEnd"/>
      <w:r w:rsidRPr="0076139D">
        <w:rPr>
          <w:sz w:val="8"/>
        </w:rPr>
        <w:t xml:space="preserve">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w:t>
      </w:r>
      <w:proofErr w:type="gramStart"/>
      <w:r w:rsidRPr="0076139D">
        <w:rPr>
          <w:sz w:val="8"/>
        </w:rPr>
        <w:t>actually the</w:t>
      </w:r>
      <w:proofErr w:type="gramEnd"/>
      <w:r w:rsidRPr="0076139D">
        <w:rPr>
          <w:sz w:val="8"/>
        </w:rPr>
        <w:t xml:space="preserve"> involuntariness of the pain that is grounds for reasonable rejection rather than the physical pain itself because not all pain that a person suffers is involuntary. One can imagine acts that can cause physical pain that are not rejectable — base jumping or </w:t>
      </w:r>
      <w:proofErr w:type="gramStart"/>
      <w:r w:rsidRPr="0076139D">
        <w:rPr>
          <w:sz w:val="8"/>
        </w:rPr>
        <w:t>life-saving</w:t>
      </w:r>
      <w:proofErr w:type="gramEnd"/>
      <w:r w:rsidRPr="0076139D">
        <w:rPr>
          <w:sz w:val="8"/>
        </w:rPr>
        <w:t xml:space="preserve">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w:t>
      </w:r>
      <w:proofErr w:type="gramStart"/>
      <w:r w:rsidRPr="0076139D">
        <w:rPr>
          <w:sz w:val="8"/>
        </w:rPr>
        <w:t>cases</w:t>
      </w:r>
      <w:proofErr w:type="gramEnd"/>
      <w:r w:rsidRPr="0076139D">
        <w:rPr>
          <w:sz w:val="8"/>
        </w:rPr>
        <w:t xml:space="preserve"> and it is involuntary physical pain that is the grounds for reasonable rejection. Thus, the fact that a principle would allow unwanted physical harm gives a person who would be subjected to that harm a reason to reject the principle. </w:t>
      </w:r>
      <w:proofErr w:type="gramStart"/>
      <w:r w:rsidRPr="0076139D">
        <w:rPr>
          <w:sz w:val="8"/>
        </w:rPr>
        <w:t>Of course</w:t>
      </w:r>
      <w:proofErr w:type="gramEnd"/>
      <w:r w:rsidRPr="0076139D">
        <w:rPr>
          <w:sz w:val="8"/>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76139D">
        <w:rPr>
          <w:sz w:val="8"/>
        </w:rPr>
        <w:t>favour</w:t>
      </w:r>
      <w:proofErr w:type="spellEnd"/>
      <w:r w:rsidRPr="0076139D">
        <w:rPr>
          <w:sz w:val="8"/>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76139D">
        <w:rPr>
          <w:sz w:val="8"/>
        </w:rPr>
        <w:t>favour</w:t>
      </w:r>
      <w:proofErr w:type="spellEnd"/>
      <w:r w:rsidRPr="0076139D">
        <w:rPr>
          <w:sz w:val="8"/>
        </w:rPr>
        <w:t xml:space="preserve"> of extinction to be weighed against the reasons held by humans who would experience physical pain or premature death. However, the good of the environment as described above is </w:t>
      </w:r>
      <w:proofErr w:type="gramStart"/>
      <w:r w:rsidRPr="0076139D">
        <w:rPr>
          <w:sz w:val="8"/>
        </w:rPr>
        <w:t>by definition not</w:t>
      </w:r>
      <w:proofErr w:type="gramEnd"/>
      <w:r w:rsidRPr="0076139D">
        <w:rPr>
          <w:sz w:val="8"/>
        </w:rPr>
        <w:t xml:space="preserve">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w:t>
      </w:r>
      <w:proofErr w:type="gramStart"/>
      <w:r w:rsidRPr="0076139D">
        <w:rPr>
          <w:sz w:val="8"/>
        </w:rPr>
        <w:t>in itself that</w:t>
      </w:r>
      <w:proofErr w:type="gramEnd"/>
      <w:r w:rsidRPr="0076139D">
        <w:rPr>
          <w:sz w:val="8"/>
        </w:rPr>
        <w:t xml:space="preserve">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286C53">
        <w:rPr>
          <w:highlight w:val="green"/>
          <w:u w:val="single"/>
        </w:rPr>
        <w:t>there could be various</w:t>
      </w:r>
      <w:r w:rsidRPr="00C405E7">
        <w:rPr>
          <w:u w:val="single"/>
        </w:rPr>
        <w:t xml:space="preserve"> deleterious </w:t>
      </w:r>
      <w:r w:rsidRPr="00286C53">
        <w:rPr>
          <w:rStyle w:val="Emphasis"/>
          <w:highlight w:val="green"/>
        </w:rPr>
        <w:t>psychological effects</w:t>
      </w:r>
      <w:r w:rsidRPr="00286C53">
        <w:rPr>
          <w:highlight w:val="green"/>
          <w:u w:val="single"/>
        </w:rPr>
        <w:t xml:space="preserve"> </w:t>
      </w:r>
      <w:r w:rsidRPr="0076139D">
        <w:rPr>
          <w:u w:val="single"/>
        </w:rPr>
        <w:t xml:space="preserve">that would be endured by existing people having the </w:t>
      </w:r>
      <w:r w:rsidRPr="0076139D">
        <w:rPr>
          <w:rStyle w:val="Emphasis"/>
        </w:rPr>
        <w:t>knowledge</w:t>
      </w:r>
      <w:r w:rsidRPr="0076139D">
        <w:rPr>
          <w:u w:val="single"/>
        </w:rPr>
        <w:t xml:space="preserve"> that there would be </w:t>
      </w:r>
      <w:r w:rsidRPr="0076139D">
        <w:rPr>
          <w:rStyle w:val="Emphasis"/>
        </w:rPr>
        <w:t>no future generations</w:t>
      </w:r>
      <w:r w:rsidRPr="0076139D">
        <w:rPr>
          <w:u w:val="single"/>
        </w:rPr>
        <w:t>.</w:t>
      </w:r>
      <w:r w:rsidRPr="0076139D">
        <w:rPr>
          <w:sz w:val="8"/>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proofErr w:type="gramStart"/>
      <w:r w:rsidRPr="00C405E7">
        <w:rPr>
          <w:u w:val="single"/>
        </w:rPr>
        <w:t>higher level</w:t>
      </w:r>
      <w:proofErr w:type="gramEnd"/>
      <w:r w:rsidRPr="00C405E7">
        <w:rPr>
          <w:u w:val="single"/>
        </w:rPr>
        <w:t xml:space="preserve"> </w:t>
      </w:r>
      <w:r w:rsidRPr="00286C53">
        <w:rPr>
          <w:highlight w:val="green"/>
          <w:u w:val="single"/>
        </w:rPr>
        <w:t xml:space="preserve">sense of </w:t>
      </w:r>
      <w:r w:rsidRPr="00286C53">
        <w:rPr>
          <w:rStyle w:val="Emphasis"/>
          <w:highlight w:val="green"/>
        </w:rPr>
        <w:t>hopelessness</w:t>
      </w:r>
      <w:r w:rsidRPr="00C405E7">
        <w:rPr>
          <w:u w:val="single"/>
        </w:rPr>
        <w:t xml:space="preserve"> or despair that </w:t>
      </w:r>
      <w:r w:rsidRPr="0076139D">
        <w:rPr>
          <w:u w:val="single"/>
        </w:rPr>
        <w:t xml:space="preserve">there will be </w:t>
      </w:r>
      <w:r w:rsidRPr="00286C53">
        <w:rPr>
          <w:rStyle w:val="Emphasis"/>
          <w:highlight w:val="green"/>
        </w:rPr>
        <w:t>no more humans</w:t>
      </w:r>
      <w:r w:rsidRPr="00286C53">
        <w:rPr>
          <w:highlight w:val="green"/>
          <w:u w:val="single"/>
        </w:rPr>
        <w:t xml:space="preserve"> and </w:t>
      </w:r>
      <w:r w:rsidRPr="0076139D">
        <w:rPr>
          <w:u w:val="single"/>
        </w:rPr>
        <w:t xml:space="preserve">that </w:t>
      </w:r>
      <w:r w:rsidRPr="00286C53">
        <w:rPr>
          <w:highlight w:val="green"/>
          <w:u w:val="single"/>
        </w:rPr>
        <w:t xml:space="preserve">your </w:t>
      </w:r>
      <w:r w:rsidRPr="00286C53">
        <w:rPr>
          <w:rStyle w:val="Emphasis"/>
          <w:highlight w:val="green"/>
        </w:rPr>
        <w:t>projects</w:t>
      </w:r>
      <w:r w:rsidRPr="00286C53">
        <w:rPr>
          <w:highlight w:val="green"/>
          <w:u w:val="single"/>
        </w:rPr>
        <w:t xml:space="preserve"> will end with you.</w:t>
      </w:r>
      <w:r w:rsidRPr="0076139D">
        <w:rPr>
          <w:sz w:val="8"/>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76139D">
        <w:rPr>
          <w:sz w:val="8"/>
        </w:rPr>
        <w:t>Faron</w:t>
      </w:r>
      <w:proofErr w:type="spellEnd"/>
      <w:r w:rsidRPr="0076139D">
        <w:rPr>
          <w:sz w:val="8"/>
        </w:rPr>
        <w:t xml:space="preserve">, P.D. James says in his novel The Children of Men that ‘without the hope of posterity for our race if not for ourselves, without the assurance that we </w:t>
      </w:r>
      <w:proofErr w:type="gramStart"/>
      <w:r w:rsidRPr="0076139D">
        <w:rPr>
          <w:sz w:val="8"/>
        </w:rPr>
        <w:t>being</w:t>
      </w:r>
      <w:proofErr w:type="gramEnd"/>
      <w:r w:rsidRPr="0076139D">
        <w:rPr>
          <w:sz w:val="8"/>
        </w:rPr>
        <w:t xml:space="preserve"> dead yet live, all pleasures of the mind and senses sometimes seem to me no more than pathetic and crumbling </w:t>
      </w:r>
      <w:proofErr w:type="spellStart"/>
      <w:r w:rsidRPr="0076139D">
        <w:rPr>
          <w:sz w:val="8"/>
        </w:rPr>
        <w:t>defences</w:t>
      </w:r>
      <w:proofErr w:type="spellEnd"/>
      <w:r w:rsidRPr="0076139D">
        <w:rPr>
          <w:sz w:val="8"/>
        </w:rPr>
        <w:t xml:space="preserve">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76139D">
        <w:rPr>
          <w:sz w:val="8"/>
        </w:rPr>
        <w:t>contractualist</w:t>
      </w:r>
      <w:proofErr w:type="spellEnd"/>
      <w:r w:rsidRPr="0076139D">
        <w:rPr>
          <w:sz w:val="8"/>
        </w:rPr>
        <w:t xml:space="preserve"> framework. So too are infringements of rights and entitlements that we accept as important for people’s lives. These psychological reasons, then, are also valid reasons to reject principles that permitted or required human extinction. </w:t>
      </w:r>
    </w:p>
    <w:p w14:paraId="12008352" w14:textId="77777777" w:rsidR="00F10C2A" w:rsidRPr="00E47D9F" w:rsidRDefault="00F10C2A" w:rsidP="00F10C2A">
      <w:pPr>
        <w:pStyle w:val="Heading3"/>
        <w:rPr>
          <w:rFonts w:asciiTheme="majorHAnsi" w:hAnsiTheme="majorHAnsi" w:cstheme="majorHAnsi"/>
        </w:rPr>
      </w:pPr>
      <w:r w:rsidRPr="00E47D9F">
        <w:rPr>
          <w:rFonts w:asciiTheme="majorHAnsi" w:hAnsiTheme="majorHAnsi" w:cstheme="majorHAnsi"/>
        </w:rPr>
        <w:lastRenderedPageBreak/>
        <w:t>1NC – Cap</w:t>
      </w:r>
    </w:p>
    <w:p w14:paraId="38BA88A7" w14:textId="60DE92B8"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Capitalism is good –</w:t>
      </w:r>
      <w:r w:rsidR="00880E7D">
        <w:rPr>
          <w:rFonts w:asciiTheme="majorHAnsi" w:hAnsiTheme="majorHAnsi" w:cstheme="majorHAnsi"/>
        </w:rPr>
        <w:t xml:space="preserve"> Either they break down capitalism which links into </w:t>
      </w:r>
      <w:proofErr w:type="gramStart"/>
      <w:r w:rsidR="00880E7D">
        <w:rPr>
          <w:rFonts w:asciiTheme="majorHAnsi" w:hAnsiTheme="majorHAnsi" w:cstheme="majorHAnsi"/>
        </w:rPr>
        <w:t>all of</w:t>
      </w:r>
      <w:proofErr w:type="gramEnd"/>
      <w:r w:rsidR="00880E7D">
        <w:rPr>
          <w:rFonts w:asciiTheme="majorHAnsi" w:hAnsiTheme="majorHAnsi" w:cstheme="majorHAnsi"/>
        </w:rPr>
        <w:t xml:space="preserve"> our impacts or they don’t so vote negative on presumption</w:t>
      </w:r>
      <w:r w:rsidRPr="00E47D9F">
        <w:rPr>
          <w:rFonts w:asciiTheme="majorHAnsi" w:hAnsiTheme="majorHAnsi" w:cstheme="majorHAnsi"/>
        </w:rPr>
        <w:t xml:space="preserve"> </w:t>
      </w:r>
    </w:p>
    <w:p w14:paraId="67193A6B"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 xml:space="preserve">1] Growth is </w:t>
      </w:r>
      <w:r w:rsidRPr="00E47D9F">
        <w:rPr>
          <w:rFonts w:asciiTheme="majorHAnsi" w:hAnsiTheme="majorHAnsi" w:cstheme="majorHAnsi"/>
          <w:u w:val="single"/>
        </w:rPr>
        <w:t>sustainable</w:t>
      </w:r>
      <w:r w:rsidRPr="00E47D9F">
        <w:rPr>
          <w:rFonts w:asciiTheme="majorHAnsi" w:hAnsiTheme="majorHAnsi" w:cstheme="majorHAnsi"/>
        </w:rPr>
        <w:t xml:space="preserve"> and </w:t>
      </w:r>
      <w:r w:rsidRPr="00E47D9F">
        <w:rPr>
          <w:rFonts w:asciiTheme="majorHAnsi" w:hAnsiTheme="majorHAnsi" w:cstheme="majorHAnsi"/>
          <w:u w:val="single"/>
        </w:rPr>
        <w:t>solves climate change</w:t>
      </w:r>
      <w:r w:rsidRPr="00E47D9F">
        <w:rPr>
          <w:rFonts w:asciiTheme="majorHAnsi" w:hAnsiTheme="majorHAnsi" w:cstheme="majorHAnsi"/>
        </w:rPr>
        <w:t>.</w:t>
      </w:r>
    </w:p>
    <w:p w14:paraId="4DE30D36" w14:textId="77777777" w:rsidR="00F10C2A" w:rsidRPr="00E47D9F" w:rsidRDefault="00F10C2A" w:rsidP="00F10C2A">
      <w:pPr>
        <w:rPr>
          <w:rFonts w:asciiTheme="majorHAnsi" w:hAnsiTheme="majorHAnsi" w:cstheme="majorHAnsi"/>
        </w:rPr>
      </w:pPr>
      <w:r w:rsidRPr="00E47D9F">
        <w:rPr>
          <w:rStyle w:val="Style13ptBold"/>
          <w:rFonts w:asciiTheme="majorHAnsi" w:hAnsiTheme="majorHAnsi" w:cstheme="majorHAnsi"/>
        </w:rPr>
        <w:t xml:space="preserve">Bailey 18 </w:t>
      </w:r>
      <w:r w:rsidRPr="00E47D9F">
        <w:rPr>
          <w:rFonts w:asciiTheme="majorHAnsi" w:hAnsiTheme="majorHAnsi" w:cstheme="majorHAnsi"/>
        </w:rP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 Re-Cut Justin</w:t>
      </w:r>
    </w:p>
    <w:p w14:paraId="1A7EB181" w14:textId="77777777" w:rsidR="00F10C2A" w:rsidRPr="00E47D9F" w:rsidRDefault="00F10C2A" w:rsidP="00F10C2A">
      <w:pPr>
        <w:rPr>
          <w:rFonts w:asciiTheme="majorHAnsi" w:hAnsiTheme="majorHAnsi" w:cstheme="majorHAnsi"/>
          <w:sz w:val="16"/>
        </w:rPr>
      </w:pPr>
      <w:r w:rsidRPr="00E47D9F">
        <w:rPr>
          <w:rStyle w:val="StyleUnderline"/>
          <w:rFonts w:asciiTheme="majorHAnsi" w:hAnsiTheme="majorHAnsi" w:cstheme="majorHAnsi"/>
        </w:rPr>
        <w:t>Unless</w:t>
      </w:r>
      <w:r w:rsidRPr="00E47D9F">
        <w:rPr>
          <w:rFonts w:asciiTheme="majorHAnsi" w:hAnsiTheme="majorHAnsi" w:cstheme="majorHAnsi"/>
          <w:sz w:val="16"/>
        </w:rPr>
        <w:t xml:space="preserve"> us folks in </w:t>
      </w:r>
      <w:r w:rsidRPr="00E47D9F">
        <w:rPr>
          <w:rStyle w:val="StyleUnderline"/>
          <w:rFonts w:asciiTheme="majorHAnsi" w:hAnsiTheme="majorHAnsi" w:cstheme="majorHAnsi"/>
        </w:rPr>
        <w:t>rich countries drastically reduce</w:t>
      </w:r>
      <w:r w:rsidRPr="00E47D9F">
        <w:rPr>
          <w:rFonts w:asciiTheme="majorHAnsi" w:hAnsiTheme="majorHAnsi" w:cstheme="majorHAnsi"/>
          <w:sz w:val="16"/>
        </w:rPr>
        <w:t xml:space="preserve"> our </w:t>
      </w:r>
      <w:r w:rsidRPr="00E47D9F">
        <w:rPr>
          <w:rStyle w:val="StyleUnderline"/>
          <w:rFonts w:asciiTheme="majorHAnsi" w:hAnsiTheme="majorHAnsi" w:cstheme="majorHAnsi"/>
        </w:rPr>
        <w:t>material living standards and distribute</w:t>
      </w:r>
      <w:r w:rsidRPr="00E47D9F">
        <w:rPr>
          <w:rFonts w:asciiTheme="majorHAnsi" w:hAnsiTheme="majorHAnsi" w:cstheme="majorHAnsi"/>
          <w:sz w:val="16"/>
        </w:rPr>
        <w:t xml:space="preserve"> most of what we have </w:t>
      </w:r>
      <w:r w:rsidRPr="00E47D9F">
        <w:rPr>
          <w:rStyle w:val="StyleUnderline"/>
          <w:rFonts w:asciiTheme="majorHAnsi" w:hAnsiTheme="majorHAnsi" w:cstheme="majorHAnsi"/>
        </w:rPr>
        <w:t>to</w:t>
      </w:r>
      <w:r w:rsidRPr="00E47D9F">
        <w:rPr>
          <w:rFonts w:asciiTheme="majorHAnsi" w:hAnsiTheme="majorHAnsi" w:cstheme="majorHAnsi"/>
          <w:sz w:val="16"/>
        </w:rPr>
        <w:t xml:space="preserve"> people living in </w:t>
      </w:r>
      <w:r w:rsidRPr="00E47D9F">
        <w:rPr>
          <w:rStyle w:val="StyleUnderline"/>
          <w:rFonts w:asciiTheme="majorHAnsi" w:hAnsiTheme="majorHAnsi" w:cstheme="majorHAnsi"/>
        </w:rPr>
        <w:t>poor countries, the world will come to an end</w:t>
      </w:r>
      <w:r w:rsidRPr="00E47D9F">
        <w:rPr>
          <w:rFonts w:asciiTheme="majorHAnsi" w:hAnsiTheme="majorHAnsi" w:cstheme="majorHAnsi"/>
          <w:sz w:val="16"/>
        </w:rPr>
        <w:t xml:space="preserve">. Or at least that's the stark conclusion of a study published earlier this month in the journal Nature Sustainability. </w:t>
      </w:r>
      <w:r w:rsidRPr="00E47D9F">
        <w:rPr>
          <w:rStyle w:val="StyleUnderline"/>
          <w:rFonts w:asciiTheme="majorHAnsi" w:hAnsiTheme="majorHAnsi" w:cstheme="majorHAnsi"/>
        </w:rPr>
        <w:t>The researchers</w:t>
      </w:r>
      <w:r w:rsidRPr="00E47D9F">
        <w:rPr>
          <w:rFonts w:asciiTheme="majorHAnsi" w:hAnsiTheme="majorHAnsi" w:cstheme="majorHAnsi"/>
          <w:sz w:val="16"/>
        </w:rPr>
        <w:t xml:space="preserve"> who wrote it, led by the Leeds University ecological economist Dan O'Neill, </w:t>
      </w:r>
      <w:r w:rsidRPr="00E47D9F">
        <w:rPr>
          <w:rStyle w:val="StyleUnderline"/>
          <w:rFonts w:asciiTheme="majorHAnsi" w:hAnsiTheme="majorHAnsi" w:cstheme="majorHAnsi"/>
        </w:rPr>
        <w:t>think the way to prevent</w:t>
      </w:r>
      <w:r w:rsidRPr="00E47D9F">
        <w:rPr>
          <w:rFonts w:asciiTheme="majorHAnsi" w:hAnsiTheme="majorHAnsi" w:cstheme="majorHAnsi"/>
          <w:sz w:val="16"/>
        </w:rPr>
        <w:t xml:space="preserve"> the </w:t>
      </w:r>
      <w:r w:rsidRPr="00E47D9F">
        <w:rPr>
          <w:rStyle w:val="StyleUnderline"/>
          <w:rFonts w:asciiTheme="majorHAnsi" w:hAnsiTheme="majorHAnsi" w:cstheme="majorHAnsi"/>
        </w:rPr>
        <w:t>apocalypse is "degrowth."</w:t>
      </w:r>
      <w:r w:rsidRPr="00E47D9F">
        <w:rPr>
          <w:rFonts w:asciiTheme="majorHAnsi" w:hAnsiTheme="majorHAnsi" w:cstheme="majorHAnsi"/>
          <w:sz w:val="16"/>
        </w:rPr>
        <w:t xml:space="preserve"> Vice, pestilence, war, and "gigantic inevitable famine" were the planetary boundaries set on human population by the 18th-century economist Robert Thomas Malthus. </w:t>
      </w:r>
      <w:r w:rsidRPr="00E47D9F">
        <w:rPr>
          <w:rStyle w:val="StyleUnderline"/>
          <w:rFonts w:asciiTheme="majorHAnsi" w:hAnsiTheme="majorHAnsi" w:cstheme="majorHAnsi"/>
        </w:rPr>
        <w:t xml:space="preserve">The new study gussies up </w:t>
      </w:r>
      <w:r w:rsidRPr="00E47D9F">
        <w:rPr>
          <w:rStyle w:val="Emphasis"/>
          <w:rFonts w:asciiTheme="majorHAnsi" w:hAnsiTheme="majorHAnsi" w:cstheme="majorHAnsi"/>
        </w:rPr>
        <w:t>old-fashioned Malthusianism</w:t>
      </w:r>
      <w:r w:rsidRPr="00E47D9F">
        <w:rPr>
          <w:rStyle w:val="StyleUnderline"/>
          <w:rFonts w:asciiTheme="majorHAnsi" w:hAnsiTheme="majorHAnsi" w:cstheme="majorHAnsi"/>
        </w:rPr>
        <w:t xml:space="preserve"> by devising</w:t>
      </w:r>
      <w:r w:rsidRPr="00E47D9F">
        <w:rPr>
          <w:rStyle w:val="StyleUnderline"/>
          <w:rFonts w:asciiTheme="majorHAnsi" w:hAnsiTheme="majorHAnsi" w:cstheme="majorHAnsi"/>
          <w:sz w:val="16"/>
          <w:szCs w:val="16"/>
        </w:rPr>
        <w:t xml:space="preserve"> </w:t>
      </w:r>
      <w:r w:rsidRPr="00E47D9F">
        <w:rPr>
          <w:rFonts w:asciiTheme="majorHAnsi" w:hAnsiTheme="majorHAnsi" w:cstheme="majorHAnsi"/>
          <w:sz w:val="16"/>
        </w:rPr>
        <w:t xml:space="preserve">a set of seven </w:t>
      </w:r>
      <w:r w:rsidRPr="00E47D9F">
        <w:rPr>
          <w:rStyle w:val="Emphasis"/>
          <w:rFonts w:asciiTheme="majorHAnsi" w:hAnsiTheme="majorHAnsi" w:cstheme="majorHAnsi"/>
        </w:rPr>
        <w:t>biophysical indicators</w:t>
      </w:r>
      <w:r w:rsidRPr="00E47D9F">
        <w:rPr>
          <w:rStyle w:val="StyleUnderline"/>
          <w:rFonts w:asciiTheme="majorHAnsi" w:hAnsiTheme="majorHAnsi" w:cstheme="majorHAnsi"/>
        </w:rPr>
        <w:t xml:space="preserve"> of</w:t>
      </w:r>
      <w:r w:rsidRPr="00E47D9F">
        <w:rPr>
          <w:rFonts w:asciiTheme="majorHAnsi" w:hAnsiTheme="majorHAnsi" w:cstheme="majorHAnsi"/>
          <w:sz w:val="16"/>
        </w:rPr>
        <w:t xml:space="preserve"> national </w:t>
      </w:r>
      <w:r w:rsidRPr="00E47D9F">
        <w:rPr>
          <w:rStyle w:val="StyleUnderline"/>
          <w:rFonts w:asciiTheme="majorHAnsi" w:hAnsiTheme="majorHAnsi" w:cstheme="majorHAnsi"/>
        </w:rPr>
        <w:t>environmental pressure</w:t>
      </w:r>
      <w:r w:rsidRPr="00E47D9F">
        <w:rPr>
          <w:rFonts w:asciiTheme="majorHAnsi" w:hAnsiTheme="majorHAnsi" w:cstheme="majorHAnsi"/>
          <w:sz w:val="16"/>
        </w:rPr>
        <w:t xml:space="preserve">, which they then link to 11 indicators of social outcomes. The aim of the exercise is to concoct a "safe and just space" for humanity. Using data from 2011, the </w:t>
      </w:r>
      <w:r w:rsidRPr="00E47D9F">
        <w:rPr>
          <w:rStyle w:val="StyleUnderline"/>
          <w:rFonts w:asciiTheme="majorHAnsi" w:hAnsiTheme="majorHAnsi" w:cstheme="majorHAnsi"/>
        </w:rPr>
        <w:t>researchers calculate that</w:t>
      </w:r>
      <w:r w:rsidRPr="00E47D9F">
        <w:rPr>
          <w:rFonts w:asciiTheme="majorHAnsi" w:hAnsiTheme="majorHAnsi" w:cstheme="majorHAnsi"/>
          <w:sz w:val="16"/>
        </w:rPr>
        <w:t xml:space="preserve"> the </w:t>
      </w:r>
      <w:r w:rsidRPr="00E47D9F">
        <w:rPr>
          <w:rStyle w:val="StyleUnderline"/>
          <w:rFonts w:asciiTheme="majorHAnsi" w:hAnsiTheme="majorHAnsi" w:cstheme="majorHAnsi"/>
        </w:rPr>
        <w:t xml:space="preserve">annual </w:t>
      </w:r>
      <w:r w:rsidRPr="00E47D9F">
        <w:rPr>
          <w:rStyle w:val="Emphasis"/>
          <w:rFonts w:asciiTheme="majorHAnsi" w:hAnsiTheme="majorHAnsi" w:cstheme="majorHAnsi"/>
        </w:rPr>
        <w:t>per capita boundaries</w:t>
      </w:r>
      <w:r w:rsidRPr="00E47D9F">
        <w:rPr>
          <w:rStyle w:val="StyleUnderline"/>
          <w:rFonts w:asciiTheme="majorHAnsi" w:hAnsiTheme="majorHAnsi" w:cstheme="majorHAnsi"/>
        </w:rPr>
        <w:t xml:space="preserve"> for the world's 7 billion</w:t>
      </w:r>
      <w:r w:rsidRPr="00E47D9F">
        <w:rPr>
          <w:rFonts w:asciiTheme="majorHAnsi" w:hAnsiTheme="majorHAnsi" w:cstheme="majorHAnsi"/>
          <w:sz w:val="16"/>
        </w:rPr>
        <w:t xml:space="preserve"> people </w:t>
      </w:r>
      <w:r w:rsidRPr="00E47D9F">
        <w:rPr>
          <w:rStyle w:val="StyleUnderline"/>
          <w:rFonts w:asciiTheme="majorHAnsi" w:hAnsiTheme="majorHAnsi" w:cstheme="majorHAnsi"/>
        </w:rPr>
        <w:t>consist of</w:t>
      </w:r>
      <w:r w:rsidRPr="00E47D9F">
        <w:rPr>
          <w:rFonts w:asciiTheme="majorHAnsi" w:hAnsiTheme="majorHAnsi" w:cstheme="majorHAnsi"/>
          <w:sz w:val="16"/>
        </w:rPr>
        <w:t xml:space="preserve"> the emission of </w:t>
      </w:r>
      <w:r w:rsidRPr="00E47D9F">
        <w:rPr>
          <w:rStyle w:val="StyleUnderline"/>
          <w:rFonts w:asciiTheme="majorHAnsi" w:hAnsiTheme="majorHAnsi" w:cstheme="majorHAnsi"/>
        </w:rPr>
        <w:t>1.6 tons of carbon dioxide per year</w:t>
      </w:r>
      <w:r w:rsidRPr="00E47D9F">
        <w:rPr>
          <w:rFonts w:asciiTheme="majorHAnsi" w:hAnsiTheme="majorHAnsi" w:cstheme="majorHAnsi"/>
          <w:sz w:val="16"/>
        </w:rPr>
        <w:t xml:space="preserve"> and the annual </w:t>
      </w:r>
      <w:proofErr w:type="spellStart"/>
      <w:r w:rsidRPr="00E47D9F">
        <w:rPr>
          <w:rStyle w:val="StyleUnderline"/>
          <w:rFonts w:asciiTheme="majorHAnsi" w:hAnsiTheme="majorHAnsi" w:cstheme="majorHAnsi"/>
        </w:rPr>
        <w:t>ceonsumption</w:t>
      </w:r>
      <w:proofErr w:type="spellEnd"/>
      <w:r w:rsidRPr="00E47D9F">
        <w:rPr>
          <w:rStyle w:val="StyleUnderline"/>
          <w:rFonts w:asciiTheme="majorHAnsi" w:hAnsiTheme="majorHAnsi" w:cstheme="majorHAnsi"/>
        </w:rPr>
        <w:t xml:space="preserve"> of 0.9 kilograms of phosphorus, 8.9 kilograms of nitrogen, 574 cubic meters of water, 2.6 tons of biomass</w:t>
      </w:r>
      <w:r w:rsidRPr="00E47D9F">
        <w:rPr>
          <w:rFonts w:asciiTheme="majorHAnsi" w:hAnsiTheme="majorHAnsi" w:cstheme="majorHAnsi"/>
          <w:sz w:val="16"/>
        </w:rPr>
        <w:t xml:space="preserve"> (crops and wood), </w:t>
      </w:r>
      <w:r w:rsidRPr="00E47D9F">
        <w:rPr>
          <w:rStyle w:val="StyleUnderline"/>
          <w:rFonts w:asciiTheme="majorHAnsi" w:hAnsiTheme="majorHAnsi" w:cstheme="majorHAnsi"/>
        </w:rPr>
        <w:t>plus</w:t>
      </w:r>
      <w:r w:rsidRPr="00E47D9F">
        <w:rPr>
          <w:rFonts w:asciiTheme="majorHAnsi" w:hAnsiTheme="majorHAnsi" w:cstheme="majorHAnsi"/>
          <w:sz w:val="16"/>
        </w:rPr>
        <w:t xml:space="preserve"> the ecological services of </w:t>
      </w:r>
      <w:r w:rsidRPr="00E47D9F">
        <w:rPr>
          <w:rStyle w:val="StyleUnderline"/>
          <w:rFonts w:asciiTheme="majorHAnsi" w:hAnsiTheme="majorHAnsi" w:cstheme="majorHAnsi"/>
        </w:rPr>
        <w:t>1.7 hectares of land and 7.2 tons</w:t>
      </w:r>
      <w:r w:rsidRPr="00E47D9F">
        <w:rPr>
          <w:rFonts w:asciiTheme="majorHAnsi" w:hAnsiTheme="majorHAnsi" w:cstheme="majorHAnsi"/>
          <w:sz w:val="16"/>
        </w:rPr>
        <w:t xml:space="preserve"> of material </w:t>
      </w:r>
      <w:r w:rsidRPr="00E47D9F">
        <w:rPr>
          <w:rStyle w:val="StyleUnderline"/>
          <w:rFonts w:asciiTheme="majorHAnsi" w:hAnsiTheme="majorHAnsi" w:cstheme="majorHAnsi"/>
        </w:rPr>
        <w:t>per person</w:t>
      </w:r>
      <w:r w:rsidRPr="00E47D9F">
        <w:rPr>
          <w:rFonts w:asciiTheme="majorHAnsi" w:hAnsiTheme="majorHAnsi" w:cstheme="majorHAnsi"/>
          <w:sz w:val="16"/>
        </w:rPr>
        <w:t xml:space="preserve">. On the social side, meanwhile, the researchers say that life satisfaction in each country should exceed 6.5 on the 10-point </w:t>
      </w:r>
      <w:proofErr w:type="spellStart"/>
      <w:r w:rsidRPr="00E47D9F">
        <w:rPr>
          <w:rFonts w:asciiTheme="majorHAnsi" w:hAnsiTheme="majorHAnsi" w:cstheme="majorHAnsi"/>
          <w:sz w:val="16"/>
        </w:rPr>
        <w:t>Cantril</w:t>
      </w:r>
      <w:proofErr w:type="spellEnd"/>
      <w:r w:rsidRPr="00E47D9F">
        <w:rPr>
          <w:rFonts w:asciiTheme="majorHAnsi" w:hAnsiTheme="majorHAnsi" w:cstheme="majorHAnsi"/>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E47D9F">
        <w:rPr>
          <w:rFonts w:asciiTheme="majorHAnsi" w:hAnsiTheme="majorHAnsi" w:cstheme="majorHAnsi"/>
          <w:sz w:val="16"/>
        </w:rPr>
        <w:t>pass through</w:t>
      </w:r>
      <w:proofErr w:type="gramEnd"/>
      <w:r w:rsidRPr="00E47D9F">
        <w:rPr>
          <w:rFonts w:asciiTheme="majorHAnsi" w:hAnsiTheme="majorHAnsi" w:cstheme="majorHAnsi"/>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E47D9F">
        <w:rPr>
          <w:rStyle w:val="StyleUnderline"/>
          <w:rFonts w:asciiTheme="majorHAnsi" w:hAnsiTheme="majorHAnsi" w:cstheme="majorHAnsi"/>
        </w:rPr>
        <w:t xml:space="preserve">how does the U.S. do </w:t>
      </w:r>
      <w:proofErr w:type="gramStart"/>
      <w:r w:rsidRPr="00E47D9F">
        <w:rPr>
          <w:rStyle w:val="StyleUnderline"/>
          <w:rFonts w:asciiTheme="majorHAnsi" w:hAnsiTheme="majorHAnsi" w:cstheme="majorHAnsi"/>
        </w:rPr>
        <w:t>with regard to</w:t>
      </w:r>
      <w:proofErr w:type="gramEnd"/>
      <w:r w:rsidRPr="00E47D9F">
        <w:rPr>
          <w:rFonts w:asciiTheme="majorHAnsi" w:hAnsiTheme="majorHAnsi" w:cstheme="majorHAnsi"/>
          <w:sz w:val="16"/>
        </w:rPr>
        <w:t xml:space="preserve"> their </w:t>
      </w:r>
      <w:r w:rsidRPr="00E47D9F">
        <w:rPr>
          <w:rStyle w:val="StyleUnderline"/>
          <w:rFonts w:asciiTheme="majorHAnsi" w:hAnsiTheme="majorHAnsi" w:cstheme="majorHAnsi"/>
        </w:rPr>
        <w:t>biophysical boundaries and social outcomes</w:t>
      </w:r>
      <w:r w:rsidRPr="00E47D9F">
        <w:rPr>
          <w:rFonts w:asciiTheme="majorHAnsi" w:hAnsiTheme="majorHAnsi" w:cstheme="majorHAnsi"/>
          <w:sz w:val="16"/>
        </w:rPr>
        <w:t xml:space="preserve"> measures? We </w:t>
      </w:r>
      <w:r w:rsidRPr="00E47D9F">
        <w:rPr>
          <w:rStyle w:val="StyleUnderline"/>
          <w:rFonts w:asciiTheme="majorHAnsi" w:hAnsiTheme="majorHAnsi" w:cstheme="majorHAnsi"/>
        </w:rPr>
        <w:t xml:space="preserve">Americans </w:t>
      </w:r>
      <w:r w:rsidRPr="00E47D9F">
        <w:rPr>
          <w:rStyle w:val="Emphasis"/>
          <w:rFonts w:asciiTheme="majorHAnsi" w:hAnsiTheme="majorHAnsi" w:cstheme="majorHAnsi"/>
        </w:rPr>
        <w:t>transgress all seven</w:t>
      </w:r>
      <w:r w:rsidRPr="00E47D9F">
        <w:rPr>
          <w:rStyle w:val="StyleUnderline"/>
          <w:rFonts w:asciiTheme="majorHAnsi" w:hAnsiTheme="majorHAnsi" w:cstheme="majorHAnsi"/>
        </w:rPr>
        <w:t xml:space="preserve"> of the biophysical boundaries</w:t>
      </w:r>
      <w:r w:rsidRPr="00E47D9F">
        <w:rPr>
          <w:rFonts w:asciiTheme="majorHAnsi" w:hAnsiTheme="majorHAnsi" w:cstheme="majorHAnsi"/>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E47D9F">
        <w:rPr>
          <w:rStyle w:val="StyleUnderline"/>
          <w:rFonts w:asciiTheme="majorHAnsi" w:hAnsiTheme="majorHAnsi" w:cstheme="majorHAnsi"/>
        </w:rPr>
        <w:t>those transgressions</w:t>
      </w:r>
      <w:r w:rsidRPr="00E47D9F">
        <w:rPr>
          <w:rFonts w:asciiTheme="majorHAnsi" w:hAnsiTheme="majorHAnsi" w:cstheme="majorHAnsi"/>
          <w:sz w:val="16"/>
        </w:rPr>
        <w:t xml:space="preserve"> have </w:t>
      </w:r>
      <w:r w:rsidRPr="00E47D9F">
        <w:rPr>
          <w:rStyle w:val="StyleUnderline"/>
          <w:rFonts w:asciiTheme="majorHAnsi" w:hAnsiTheme="majorHAnsi" w:cstheme="majorHAnsi"/>
        </w:rPr>
        <w:t>provided a</w:t>
      </w:r>
      <w:r w:rsidRPr="00E47D9F">
        <w:rPr>
          <w:rFonts w:asciiTheme="majorHAnsi" w:hAnsiTheme="majorHAnsi" w:cstheme="majorHAnsi"/>
          <w:sz w:val="16"/>
        </w:rPr>
        <w:t xml:space="preserve"> pretty </w:t>
      </w:r>
      <w:r w:rsidRPr="00E47D9F">
        <w:rPr>
          <w:rStyle w:val="StyleUnderline"/>
          <w:rFonts w:asciiTheme="majorHAnsi" w:hAnsiTheme="majorHAnsi" w:cstheme="majorHAnsi"/>
        </w:rPr>
        <w:t>good life</w:t>
      </w:r>
      <w:r w:rsidRPr="00E47D9F">
        <w:rPr>
          <w:rFonts w:asciiTheme="majorHAnsi" w:hAnsiTheme="majorHAnsi" w:cstheme="majorHAnsi"/>
          <w:sz w:val="16"/>
        </w:rPr>
        <w:t xml:space="preserve"> for Americans. For example, life </w:t>
      </w:r>
      <w:r w:rsidRPr="00E47D9F">
        <w:rPr>
          <w:rStyle w:val="StyleUnderline"/>
          <w:rFonts w:asciiTheme="majorHAnsi" w:hAnsiTheme="majorHAnsi" w:cstheme="majorHAnsi"/>
        </w:rPr>
        <w:t xml:space="preserve">satisfaction is 7.1; healthy </w:t>
      </w:r>
      <w:r w:rsidRPr="00E47D9F">
        <w:rPr>
          <w:rStyle w:val="Emphasis"/>
          <w:rFonts w:asciiTheme="majorHAnsi" w:hAnsiTheme="majorHAnsi" w:cstheme="majorHAnsi"/>
        </w:rPr>
        <w:t>life expectancy</w:t>
      </w:r>
      <w:r w:rsidRPr="00E47D9F">
        <w:rPr>
          <w:rStyle w:val="StyleUnderline"/>
          <w:rFonts w:asciiTheme="majorHAnsi" w:hAnsiTheme="majorHAnsi" w:cstheme="majorHAnsi"/>
        </w:rPr>
        <w:t xml:space="preserve"> is 69.7 years; and </w:t>
      </w:r>
      <w:r w:rsidRPr="00E47D9F">
        <w:rPr>
          <w:rStyle w:val="Emphasis"/>
          <w:rFonts w:asciiTheme="majorHAnsi" w:hAnsiTheme="majorHAnsi" w:cstheme="majorHAnsi"/>
        </w:rPr>
        <w:t>democratic quality</w:t>
      </w:r>
      <w:r w:rsidRPr="00E47D9F">
        <w:rPr>
          <w:rStyle w:val="StyleUnderline"/>
          <w:rFonts w:asciiTheme="majorHAnsi" w:hAnsiTheme="majorHAnsi" w:cstheme="majorHAnsi"/>
        </w:rPr>
        <w:t xml:space="preserve"> stands at 0.8 points</w:t>
      </w:r>
      <w:r w:rsidRPr="00E47D9F">
        <w:rPr>
          <w:rFonts w:asciiTheme="majorHAnsi" w:hAnsiTheme="majorHAnsi" w:cstheme="majorHAnsi"/>
          <w:sz w:val="16"/>
        </w:rPr>
        <w:t xml:space="preserve">. The only two social indicators we just missed on were employment (91 percent) and secondary education (94.7 percent). On the other hand, </w:t>
      </w:r>
      <w:r w:rsidRPr="00E47D9F">
        <w:rPr>
          <w:rStyle w:val="StyleUnderline"/>
          <w:rFonts w:asciiTheme="majorHAnsi" w:hAnsiTheme="majorHAnsi" w:cstheme="majorHAnsi"/>
        </w:rPr>
        <w:t xml:space="preserve">our hemisphere is home to one </w:t>
      </w:r>
      <w:r w:rsidRPr="00E47D9F">
        <w:rPr>
          <w:rStyle w:val="Emphasis"/>
          <w:rFonts w:asciiTheme="majorHAnsi" w:hAnsiTheme="majorHAnsi" w:cstheme="majorHAnsi"/>
        </w:rPr>
        <w:t>paragon of sustainability</w:t>
      </w:r>
      <w:r w:rsidRPr="00E47D9F">
        <w:rPr>
          <w:rStyle w:val="StyleUnderline"/>
          <w:rFonts w:asciiTheme="majorHAnsi" w:hAnsiTheme="majorHAnsi" w:cstheme="majorHAnsi"/>
        </w:rPr>
        <w:t>—Haiti</w:t>
      </w:r>
      <w:r w:rsidRPr="00E47D9F">
        <w:rPr>
          <w:rFonts w:asciiTheme="majorHAnsi" w:hAnsiTheme="majorHAnsi" w:cstheme="majorHAnsi"/>
          <w:sz w:val="16"/>
        </w:rPr>
        <w:t xml:space="preserve">. </w:t>
      </w:r>
      <w:proofErr w:type="gramStart"/>
      <w:r w:rsidRPr="00E47D9F">
        <w:rPr>
          <w:rFonts w:asciiTheme="majorHAnsi" w:hAnsiTheme="majorHAnsi" w:cstheme="majorHAnsi"/>
          <w:sz w:val="16"/>
        </w:rPr>
        <w:t>Haitians</w:t>
      </w:r>
      <w:proofErr w:type="gramEnd"/>
      <w:r w:rsidRPr="00E47D9F">
        <w:rPr>
          <w:rFonts w:asciiTheme="majorHAnsi" w:hAnsiTheme="majorHAnsi" w:cstheme="majorHAnsi"/>
          <w:sz w:val="16"/>
        </w:rPr>
        <w:t xml:space="preserve"> breach none of the researchers' biophysical boundaries. </w:t>
      </w:r>
      <w:r w:rsidRPr="00E47D9F">
        <w:rPr>
          <w:rStyle w:val="StyleUnderline"/>
          <w:rFonts w:asciiTheme="majorHAnsi" w:hAnsiTheme="majorHAnsi" w:cstheme="majorHAnsi"/>
        </w:rPr>
        <w:t xml:space="preserve">But the Caribbean country performs </w:t>
      </w:r>
      <w:r w:rsidRPr="00E47D9F">
        <w:rPr>
          <w:rStyle w:val="Emphasis"/>
          <w:rFonts w:asciiTheme="majorHAnsi" w:hAnsiTheme="majorHAnsi" w:cstheme="majorHAnsi"/>
        </w:rPr>
        <w:t>abysmally</w:t>
      </w:r>
      <w:r w:rsidRPr="00E47D9F">
        <w:rPr>
          <w:rStyle w:val="StyleUnderline"/>
          <w:rFonts w:asciiTheme="majorHAnsi" w:hAnsiTheme="majorHAnsi" w:cstheme="majorHAnsi"/>
        </w:rPr>
        <w:t xml:space="preserve"> on all 11 social indicators. Life satisfaction</w:t>
      </w:r>
      <w:r w:rsidRPr="00E47D9F">
        <w:rPr>
          <w:rFonts w:asciiTheme="majorHAnsi" w:hAnsiTheme="majorHAnsi" w:cstheme="majorHAnsi"/>
          <w:sz w:val="16"/>
        </w:rPr>
        <w:t xml:space="preserve"> scores </w:t>
      </w:r>
      <w:r w:rsidRPr="00E47D9F">
        <w:rPr>
          <w:rStyle w:val="StyleUnderline"/>
          <w:rFonts w:asciiTheme="majorHAnsi" w:hAnsiTheme="majorHAnsi" w:cstheme="majorHAnsi"/>
        </w:rPr>
        <w:t>at 4.</w:t>
      </w:r>
      <w:r w:rsidRPr="00E47D9F">
        <w:rPr>
          <w:rFonts w:asciiTheme="majorHAnsi" w:hAnsiTheme="majorHAnsi" w:cstheme="majorHAnsi"/>
          <w:sz w:val="16"/>
        </w:rPr>
        <w:t xml:space="preserve">8; healthy </w:t>
      </w:r>
      <w:r w:rsidRPr="00E47D9F">
        <w:rPr>
          <w:rStyle w:val="StyleUnderline"/>
          <w:rFonts w:asciiTheme="majorHAnsi" w:hAnsiTheme="majorHAnsi" w:cstheme="majorHAnsi"/>
        </w:rPr>
        <w:t>life expectancy is 52.3 years</w:t>
      </w:r>
      <w:r w:rsidRPr="00E47D9F">
        <w:rPr>
          <w:rFonts w:asciiTheme="majorHAnsi" w:hAnsiTheme="majorHAnsi" w:cstheme="majorHAnsi"/>
          <w:sz w:val="16"/>
        </w:rPr>
        <w:t xml:space="preserve">; and </w:t>
      </w:r>
      <w:proofErr w:type="gramStart"/>
      <w:r w:rsidRPr="00E47D9F">
        <w:rPr>
          <w:rFonts w:asciiTheme="majorHAnsi" w:hAnsiTheme="majorHAnsi" w:cstheme="majorHAnsi"/>
          <w:sz w:val="16"/>
        </w:rPr>
        <w:t>Haitians</w:t>
      </w:r>
      <w:proofErr w:type="gramEnd"/>
      <w:r w:rsidRPr="00E47D9F">
        <w:rPr>
          <w:rFonts w:asciiTheme="majorHAnsi" w:hAnsiTheme="majorHAnsi" w:cstheme="majorHAnsi"/>
          <w:sz w:val="16"/>
        </w:rPr>
        <w:t xml:space="preserve"> average 2,105 calories per day. The country tallies -0.9 on the democratic quality index. </w:t>
      </w:r>
      <w:r w:rsidRPr="00E47D9F">
        <w:rPr>
          <w:rStyle w:val="StyleUnderline"/>
          <w:rFonts w:asciiTheme="majorHAnsi" w:hAnsiTheme="majorHAnsi" w:cstheme="majorHAnsi"/>
        </w:rPr>
        <w:t>Haiti's GDP is $719 per capita</w:t>
      </w:r>
      <w:r w:rsidRPr="00E47D9F">
        <w:rPr>
          <w:rFonts w:asciiTheme="majorHAnsi" w:hAnsiTheme="majorHAnsi" w:cstheme="majorHAnsi"/>
          <w:sz w:val="16"/>
        </w:rPr>
        <w:t xml:space="preserve">. </w:t>
      </w:r>
      <w:r w:rsidRPr="00E47D9F">
        <w:rPr>
          <w:rStyle w:val="StyleUnderline"/>
          <w:rFonts w:asciiTheme="majorHAnsi" w:hAnsiTheme="majorHAnsi" w:cstheme="majorHAnsi"/>
        </w:rPr>
        <w:t xml:space="preserve">Other near-sustainability champions include </w:t>
      </w:r>
      <w:r w:rsidRPr="00E47D9F">
        <w:rPr>
          <w:rStyle w:val="Emphasis"/>
          <w:rFonts w:asciiTheme="majorHAnsi" w:hAnsiTheme="majorHAnsi" w:cstheme="majorHAnsi"/>
        </w:rPr>
        <w:t>Malawi</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Nepal</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Myanmar</w:t>
      </w:r>
      <w:r w:rsidRPr="00E47D9F">
        <w:rPr>
          <w:rStyle w:val="StyleUnderline"/>
          <w:rFonts w:asciiTheme="majorHAnsi" w:hAnsiTheme="majorHAnsi" w:cstheme="majorHAnsi"/>
        </w:rPr>
        <w:t xml:space="preserve">, and </w:t>
      </w:r>
      <w:r w:rsidRPr="00E47D9F">
        <w:rPr>
          <w:rStyle w:val="Emphasis"/>
          <w:rFonts w:asciiTheme="majorHAnsi" w:hAnsiTheme="majorHAnsi" w:cstheme="majorHAnsi"/>
        </w:rPr>
        <w:t>Nicaragua</w:t>
      </w:r>
      <w:r w:rsidRPr="00E47D9F">
        <w:rPr>
          <w:rStyle w:val="StyleUnderline"/>
          <w:rFonts w:asciiTheme="majorHAnsi" w:hAnsiTheme="majorHAnsi" w:cstheme="majorHAnsi"/>
        </w:rPr>
        <w:t>. All of them score dismally on</w:t>
      </w:r>
      <w:r w:rsidRPr="00E47D9F">
        <w:rPr>
          <w:rFonts w:asciiTheme="majorHAnsi" w:hAnsiTheme="majorHAnsi" w:cstheme="majorHAnsi"/>
          <w:sz w:val="16"/>
        </w:rPr>
        <w:t xml:space="preserve"> the </w:t>
      </w:r>
      <w:r w:rsidRPr="00E47D9F">
        <w:rPr>
          <w:rStyle w:val="StyleUnderline"/>
          <w:rFonts w:asciiTheme="majorHAnsi" w:hAnsiTheme="majorHAnsi" w:cstheme="majorHAnsi"/>
        </w:rPr>
        <w:t>social indicators, and</w:t>
      </w:r>
      <w:r w:rsidRPr="00E47D9F">
        <w:rPr>
          <w:rFonts w:asciiTheme="majorHAnsi" w:hAnsiTheme="majorHAnsi" w:cstheme="majorHAnsi"/>
          <w:sz w:val="16"/>
        </w:rPr>
        <w:t xml:space="preserve"> their </w:t>
      </w:r>
      <w:r w:rsidRPr="00E47D9F">
        <w:rPr>
          <w:rStyle w:val="StyleUnderline"/>
          <w:rFonts w:asciiTheme="majorHAnsi" w:hAnsiTheme="majorHAnsi" w:cstheme="majorHAnsi"/>
        </w:rPr>
        <w:t>GDPs</w:t>
      </w:r>
      <w:r w:rsidRPr="00E47D9F">
        <w:rPr>
          <w:rFonts w:asciiTheme="majorHAnsi" w:hAnsiTheme="majorHAnsi" w:cstheme="majorHAnsi"/>
          <w:sz w:val="16"/>
        </w:rPr>
        <w:t xml:space="preserve"> per capita are $322, $799, $1,375, and $2,208, respectively. </w:t>
      </w:r>
      <w:r w:rsidRPr="00E47D9F">
        <w:rPr>
          <w:rStyle w:val="StyleUnderline"/>
          <w:rFonts w:asciiTheme="majorHAnsi" w:hAnsiTheme="majorHAnsi" w:cstheme="majorHAnsi"/>
        </w:rPr>
        <w:t>The country that</w:t>
      </w:r>
      <w:r w:rsidRPr="00E47D9F">
        <w:rPr>
          <w:rFonts w:asciiTheme="majorHAnsi" w:hAnsiTheme="majorHAnsi" w:cstheme="majorHAnsi"/>
          <w:sz w:val="16"/>
        </w:rPr>
        <w:t xml:space="preserve"> currently </w:t>
      </w:r>
      <w:r w:rsidRPr="00E47D9F">
        <w:rPr>
          <w:rStyle w:val="StyleUnderline"/>
          <w:rFonts w:asciiTheme="majorHAnsi" w:hAnsiTheme="majorHAnsi" w:cstheme="majorHAnsi"/>
        </w:rPr>
        <w:t xml:space="preserve">comes </w:t>
      </w:r>
      <w:r w:rsidRPr="00E47D9F">
        <w:rPr>
          <w:rStyle w:val="Emphasis"/>
          <w:rFonts w:asciiTheme="majorHAnsi" w:hAnsiTheme="majorHAnsi" w:cstheme="majorHAnsi"/>
        </w:rPr>
        <w:t>closest</w:t>
      </w:r>
      <w:r w:rsidRPr="00E47D9F">
        <w:rPr>
          <w:rStyle w:val="StyleUnderline"/>
          <w:rFonts w:asciiTheme="majorHAnsi" w:hAnsiTheme="majorHAnsi" w:cstheme="majorHAnsi"/>
        </w:rPr>
        <w:t xml:space="preserve"> to</w:t>
      </w:r>
      <w:r w:rsidRPr="00E47D9F">
        <w:rPr>
          <w:rFonts w:asciiTheme="majorHAnsi" w:hAnsiTheme="majorHAnsi" w:cstheme="majorHAnsi"/>
          <w:sz w:val="16"/>
        </w:rPr>
        <w:t xml:space="preserve"> the </w:t>
      </w:r>
      <w:r w:rsidRPr="00E47D9F">
        <w:rPr>
          <w:rStyle w:val="StyleUnderline"/>
          <w:rFonts w:asciiTheme="majorHAnsi" w:hAnsiTheme="majorHAnsi" w:cstheme="majorHAnsi"/>
        </w:rPr>
        <w:t>researchers' ideal</w:t>
      </w:r>
      <w:r w:rsidRPr="00E47D9F">
        <w:rPr>
          <w:rFonts w:asciiTheme="majorHAnsi" w:hAnsiTheme="majorHAnsi" w:cstheme="majorHAnsi"/>
          <w:sz w:val="16"/>
        </w:rPr>
        <w:t xml:space="preserve"> of remaining within its </w:t>
      </w:r>
      <w:r w:rsidRPr="00E47D9F">
        <w:rPr>
          <w:rStyle w:val="StyleUnderline"/>
          <w:rFonts w:asciiTheme="majorHAnsi" w:hAnsiTheme="majorHAnsi" w:cstheme="majorHAnsi"/>
        </w:rPr>
        <w:t>biophysical boundaries while</w:t>
      </w:r>
      <w:r w:rsidRPr="00E47D9F">
        <w:rPr>
          <w:rFonts w:asciiTheme="majorHAnsi" w:hAnsiTheme="majorHAnsi" w:cstheme="majorHAnsi"/>
          <w:sz w:val="16"/>
        </w:rPr>
        <w:t xml:space="preserve"> sufficient </w:t>
      </w:r>
      <w:r w:rsidRPr="00E47D9F">
        <w:rPr>
          <w:rStyle w:val="StyleUnderline"/>
          <w:rFonts w:asciiTheme="majorHAnsi" w:hAnsiTheme="majorHAnsi" w:cstheme="majorHAnsi"/>
        </w:rPr>
        <w:t>social indicators is…</w:t>
      </w:r>
      <w:r w:rsidRPr="00E47D9F">
        <w:rPr>
          <w:rStyle w:val="Emphasis"/>
          <w:rFonts w:asciiTheme="majorHAnsi" w:hAnsiTheme="majorHAnsi" w:cstheme="majorHAnsi"/>
        </w:rPr>
        <w:t>Vietnam</w:t>
      </w:r>
      <w:r w:rsidRPr="00E47D9F">
        <w:rPr>
          <w:rFonts w:asciiTheme="majorHAnsi" w:hAnsiTheme="majorHAnsi" w:cstheme="majorHAnsi"/>
          <w:sz w:val="16"/>
        </w:rPr>
        <w:t xml:space="preserve">. For the record, Vietnam's per capita GDP is $2,306. </w:t>
      </w:r>
      <w:r w:rsidRPr="00E47D9F">
        <w:rPr>
          <w:rStyle w:val="StyleUnderline"/>
          <w:rFonts w:asciiTheme="majorHAnsi" w:hAnsiTheme="majorHAnsi" w:cstheme="majorHAnsi"/>
        </w:rPr>
        <w:lastRenderedPageBreak/>
        <w:t xml:space="preserve">"Countries with higher levels of </w:t>
      </w:r>
      <w:r w:rsidRPr="00E47D9F">
        <w:rPr>
          <w:rStyle w:val="Emphasis"/>
          <w:rFonts w:asciiTheme="majorHAnsi" w:hAnsiTheme="majorHAnsi" w:cstheme="majorHAnsi"/>
        </w:rPr>
        <w:t>life satisfaction</w:t>
      </w:r>
      <w:r w:rsidRPr="00E47D9F">
        <w:rPr>
          <w:rStyle w:val="StyleUnderline"/>
          <w:rFonts w:asciiTheme="majorHAnsi" w:hAnsiTheme="majorHAnsi" w:cstheme="majorHAnsi"/>
        </w:rPr>
        <w:t xml:space="preserve"> and</w:t>
      </w:r>
      <w:r w:rsidRPr="00E47D9F">
        <w:rPr>
          <w:rFonts w:asciiTheme="majorHAnsi" w:hAnsiTheme="majorHAnsi" w:cstheme="majorHAnsi"/>
          <w:sz w:val="16"/>
        </w:rPr>
        <w:t xml:space="preserve"> healthy life </w:t>
      </w:r>
      <w:r w:rsidRPr="00E47D9F">
        <w:rPr>
          <w:rStyle w:val="Emphasis"/>
          <w:rFonts w:asciiTheme="majorHAnsi" w:hAnsiTheme="majorHAnsi" w:cstheme="majorHAnsi"/>
        </w:rPr>
        <w:t>expectancy</w:t>
      </w:r>
      <w:r w:rsidRPr="00E47D9F">
        <w:rPr>
          <w:rFonts w:asciiTheme="majorHAnsi" w:hAnsiTheme="majorHAnsi" w:cstheme="majorHAnsi"/>
          <w:sz w:val="16"/>
        </w:rPr>
        <w:t xml:space="preserve"> also </w:t>
      </w:r>
      <w:r w:rsidRPr="00E47D9F">
        <w:rPr>
          <w:rStyle w:val="StyleUnderline"/>
          <w:rFonts w:asciiTheme="majorHAnsi" w:hAnsiTheme="majorHAnsi" w:cstheme="majorHAnsi"/>
        </w:rPr>
        <w:t>tend to transgress</w:t>
      </w:r>
      <w:r w:rsidRPr="00E47D9F">
        <w:rPr>
          <w:rFonts w:asciiTheme="majorHAnsi" w:hAnsiTheme="majorHAnsi" w:cstheme="majorHAnsi"/>
          <w:sz w:val="16"/>
        </w:rPr>
        <w:t xml:space="preserve"> more </w:t>
      </w:r>
      <w:r w:rsidRPr="00E47D9F">
        <w:rPr>
          <w:rStyle w:val="StyleUnderline"/>
          <w:rFonts w:asciiTheme="majorHAnsi" w:hAnsiTheme="majorHAnsi" w:cstheme="majorHAnsi"/>
        </w:rPr>
        <w:t>biophysical boundaries,"</w:t>
      </w:r>
      <w:r w:rsidRPr="00E47D9F">
        <w:rPr>
          <w:rFonts w:asciiTheme="majorHAnsi" w:hAnsiTheme="majorHAnsi" w:cstheme="majorHAnsi"/>
          <w:sz w:val="16"/>
        </w:rPr>
        <w:t xml:space="preserve"> the researchers note. </w:t>
      </w:r>
      <w:r w:rsidRPr="00E47D9F">
        <w:rPr>
          <w:rStyle w:val="StyleUnderline"/>
          <w:rFonts w:asciiTheme="majorHAnsi" w:hAnsiTheme="majorHAnsi" w:cstheme="majorHAnsi"/>
        </w:rPr>
        <w:t>A better way to put this</w:t>
      </w:r>
      <w:r w:rsidRPr="00E47D9F">
        <w:rPr>
          <w:rFonts w:asciiTheme="majorHAnsi" w:hAnsiTheme="majorHAnsi" w:cstheme="majorHAnsi"/>
          <w:sz w:val="16"/>
        </w:rPr>
        <w:t xml:space="preserve"> relationship </w:t>
      </w:r>
      <w:r w:rsidRPr="00E47D9F">
        <w:rPr>
          <w:rStyle w:val="StyleUnderline"/>
          <w:rFonts w:asciiTheme="majorHAnsi" w:hAnsiTheme="majorHAnsi" w:cstheme="majorHAnsi"/>
        </w:rPr>
        <w:t>is that</w:t>
      </w:r>
      <w:r w:rsidRPr="00E47D9F">
        <w:rPr>
          <w:rFonts w:asciiTheme="majorHAnsi" w:hAnsiTheme="majorHAnsi" w:cstheme="majorHAnsi"/>
          <w:sz w:val="16"/>
        </w:rPr>
        <w:t xml:space="preserve"> more </w:t>
      </w:r>
      <w:r w:rsidRPr="00E47D9F">
        <w:rPr>
          <w:rStyle w:val="StyleUnderline"/>
          <w:rFonts w:asciiTheme="majorHAnsi" w:hAnsiTheme="majorHAnsi" w:cstheme="majorHAnsi"/>
        </w:rPr>
        <w:t xml:space="preserve">wealth and </w:t>
      </w:r>
      <w:r w:rsidRPr="00E47D9F">
        <w:rPr>
          <w:rStyle w:val="Emphasis"/>
          <w:rFonts w:asciiTheme="majorHAnsi" w:hAnsiTheme="majorHAnsi" w:cstheme="majorHAnsi"/>
        </w:rPr>
        <w:t>technology</w:t>
      </w:r>
      <w:r w:rsidRPr="00E47D9F">
        <w:rPr>
          <w:rFonts w:asciiTheme="majorHAnsi" w:hAnsiTheme="majorHAnsi" w:cstheme="majorHAnsi"/>
          <w:sz w:val="16"/>
        </w:rPr>
        <w:t xml:space="preserve"> tend to </w:t>
      </w:r>
      <w:r w:rsidRPr="00E47D9F">
        <w:rPr>
          <w:rStyle w:val="StyleUnderline"/>
          <w:rFonts w:asciiTheme="majorHAnsi" w:hAnsiTheme="majorHAnsi" w:cstheme="majorHAnsi"/>
        </w:rPr>
        <w:t>make people happier, healthier, and freer</w:t>
      </w:r>
      <w:r w:rsidRPr="00E47D9F">
        <w:rPr>
          <w:rFonts w:asciiTheme="majorHAnsi" w:hAnsiTheme="majorHAnsi" w:cstheme="majorHAnsi"/>
          <w:sz w:val="16"/>
        </w:rPr>
        <w:t xml:space="preserve">. O'Neill and his unhappy team fail drastically to understand how </w:t>
      </w:r>
      <w:r w:rsidRPr="00E47D9F">
        <w:rPr>
          <w:rStyle w:val="StyleUnderline"/>
          <w:rFonts w:asciiTheme="majorHAnsi" w:hAnsiTheme="majorHAnsi" w:cstheme="majorHAnsi"/>
        </w:rPr>
        <w:t xml:space="preserve">human </w:t>
      </w:r>
      <w:r w:rsidRPr="00E47D9F">
        <w:rPr>
          <w:rStyle w:val="Emphasis"/>
          <w:rFonts w:asciiTheme="majorHAnsi" w:hAnsiTheme="majorHAnsi" w:cstheme="majorHAnsi"/>
        </w:rPr>
        <w:t>ingenuity</w:t>
      </w:r>
      <w:r w:rsidRPr="00E47D9F">
        <w:rPr>
          <w:rStyle w:val="StyleUnderline"/>
          <w:rFonts w:asciiTheme="majorHAnsi" w:hAnsiTheme="majorHAnsi" w:cstheme="majorHAnsi"/>
        </w:rPr>
        <w:t xml:space="preserve"> unleashed in </w:t>
      </w:r>
      <w:r w:rsidRPr="00E47D9F">
        <w:rPr>
          <w:rStyle w:val="StyleUnderline"/>
          <w:rFonts w:asciiTheme="majorHAnsi" w:hAnsiTheme="majorHAnsi" w:cstheme="majorHAnsi"/>
          <w:highlight w:val="green"/>
        </w:rPr>
        <w:t xml:space="preserve">markets </w:t>
      </w:r>
      <w:r w:rsidRPr="00E47D9F">
        <w:rPr>
          <w:rStyle w:val="StyleUnderline"/>
          <w:rFonts w:asciiTheme="majorHAnsi" w:hAnsiTheme="majorHAnsi" w:cstheme="majorHAnsi"/>
        </w:rPr>
        <w:t>is</w:t>
      </w:r>
      <w:r w:rsidRPr="00E47D9F">
        <w:rPr>
          <w:rFonts w:asciiTheme="majorHAnsi" w:hAnsiTheme="majorHAnsi" w:cstheme="majorHAnsi"/>
          <w:sz w:val="16"/>
        </w:rPr>
        <w:t xml:space="preserve"> already </w:t>
      </w:r>
      <w:r w:rsidRPr="00E47D9F">
        <w:rPr>
          <w:rStyle w:val="StyleUnderline"/>
          <w:rFonts w:asciiTheme="majorHAnsi" w:hAnsiTheme="majorHAnsi" w:cstheme="majorHAnsi"/>
        </w:rPr>
        <w:t xml:space="preserve">well on the way toward </w:t>
      </w:r>
      <w:r w:rsidRPr="00E47D9F">
        <w:rPr>
          <w:rStyle w:val="StyleUnderline"/>
          <w:rFonts w:asciiTheme="majorHAnsi" w:hAnsiTheme="majorHAnsi" w:cstheme="majorHAnsi"/>
          <w:highlight w:val="green"/>
        </w:rPr>
        <w:t>mak</w:t>
      </w:r>
      <w:r w:rsidRPr="00E47D9F">
        <w:rPr>
          <w:rStyle w:val="StyleUnderline"/>
          <w:rFonts w:asciiTheme="majorHAnsi" w:hAnsiTheme="majorHAnsi" w:cstheme="majorHAnsi"/>
        </w:rPr>
        <w:t>ing</w:t>
      </w:r>
      <w:r w:rsidRPr="00E47D9F">
        <w:rPr>
          <w:rFonts w:asciiTheme="majorHAnsi" w:hAnsiTheme="majorHAnsi" w:cstheme="majorHAnsi"/>
          <w:sz w:val="16"/>
        </w:rPr>
        <w:t xml:space="preserve"> their </w:t>
      </w:r>
      <w:r w:rsidRPr="00E47D9F">
        <w:rPr>
          <w:rStyle w:val="StyleUnderline"/>
          <w:rFonts w:asciiTheme="majorHAnsi" w:hAnsiTheme="majorHAnsi" w:cstheme="majorHAnsi"/>
        </w:rPr>
        <w:t xml:space="preserve">supposed planetary </w:t>
      </w:r>
      <w:r w:rsidRPr="00E47D9F">
        <w:rPr>
          <w:rStyle w:val="StyleUnderline"/>
          <w:rFonts w:asciiTheme="majorHAnsi" w:hAnsiTheme="majorHAnsi" w:cstheme="majorHAnsi"/>
          <w:highlight w:val="green"/>
        </w:rPr>
        <w:t xml:space="preserve">boundaries </w:t>
      </w:r>
      <w:r w:rsidRPr="00E47D9F">
        <w:rPr>
          <w:rStyle w:val="Emphasis"/>
          <w:rFonts w:asciiTheme="majorHAnsi" w:hAnsiTheme="majorHAnsi" w:cstheme="majorHAnsi"/>
          <w:highlight w:val="green"/>
        </w:rPr>
        <w:t>irrelevant</w:t>
      </w:r>
      <w:r w:rsidRPr="00E47D9F">
        <w:rPr>
          <w:rStyle w:val="StyleUnderline"/>
          <w:rFonts w:asciiTheme="majorHAnsi" w:hAnsiTheme="majorHAnsi" w:cstheme="majorHAnsi"/>
        </w:rPr>
        <w:t xml:space="preserve">. Take carbon dioxide </w:t>
      </w:r>
      <w:r w:rsidRPr="00E47D9F">
        <w:rPr>
          <w:rStyle w:val="Emphasis"/>
          <w:rFonts w:asciiTheme="majorHAnsi" w:hAnsiTheme="majorHAnsi" w:cstheme="majorHAnsi"/>
        </w:rPr>
        <w:t>emissions</w:t>
      </w:r>
      <w:r w:rsidRPr="00E47D9F">
        <w:rPr>
          <w:rStyle w:val="StyleUnderline"/>
          <w:rFonts w:asciiTheme="majorHAnsi" w:hAnsiTheme="majorHAnsi" w:cstheme="majorHAnsi"/>
        </w:rPr>
        <w:t xml:space="preserve">: Supporters of </w:t>
      </w:r>
      <w:r w:rsidRPr="00E47D9F">
        <w:rPr>
          <w:rStyle w:val="Emphasis"/>
          <w:rFonts w:asciiTheme="majorHAnsi" w:hAnsiTheme="majorHAnsi" w:cstheme="majorHAnsi"/>
        </w:rPr>
        <w:t xml:space="preserve">renewable </w:t>
      </w:r>
      <w:r w:rsidRPr="00E47D9F">
        <w:rPr>
          <w:rStyle w:val="Emphasis"/>
          <w:rFonts w:asciiTheme="majorHAnsi" w:hAnsiTheme="majorHAnsi" w:cstheme="majorHAnsi"/>
          <w:highlight w:val="green"/>
        </w:rPr>
        <w:t>energy</w:t>
      </w:r>
      <w:r w:rsidRPr="00E47D9F">
        <w:rPr>
          <w:rStyle w:val="StyleUnderline"/>
          <w:rFonts w:asciiTheme="majorHAnsi" w:hAnsiTheme="majorHAnsi" w:cstheme="majorHAnsi"/>
        </w:rPr>
        <w:t xml:space="preserve"> technologies say</w:t>
      </w:r>
      <w:r w:rsidRPr="00E47D9F">
        <w:rPr>
          <w:rFonts w:asciiTheme="majorHAnsi" w:hAnsiTheme="majorHAnsi" w:cstheme="majorHAnsi"/>
          <w:sz w:val="16"/>
        </w:rPr>
        <w:t xml:space="preserve"> that their </w:t>
      </w:r>
      <w:r w:rsidRPr="00E47D9F">
        <w:rPr>
          <w:rStyle w:val="StyleUnderline"/>
          <w:rFonts w:asciiTheme="majorHAnsi" w:hAnsiTheme="majorHAnsi" w:cstheme="majorHAnsi"/>
          <w:highlight w:val="green"/>
        </w:rPr>
        <w:t>costs</w:t>
      </w:r>
      <w:r w:rsidRPr="00E47D9F">
        <w:rPr>
          <w:rStyle w:val="StyleUnderline"/>
          <w:rFonts w:asciiTheme="majorHAnsi" w:hAnsiTheme="majorHAnsi" w:cstheme="majorHAnsi"/>
        </w:rPr>
        <w:t xml:space="preserve"> are already or will</w:t>
      </w:r>
      <w:r w:rsidRPr="00E47D9F">
        <w:rPr>
          <w:rFonts w:asciiTheme="majorHAnsi" w:hAnsiTheme="majorHAnsi" w:cstheme="majorHAnsi"/>
          <w:sz w:val="16"/>
        </w:rPr>
        <w:t xml:space="preserve"> soon </w:t>
      </w:r>
      <w:r w:rsidRPr="00E47D9F">
        <w:rPr>
          <w:rStyle w:val="StyleUnderline"/>
          <w:rFonts w:asciiTheme="majorHAnsi" w:hAnsiTheme="majorHAnsi" w:cstheme="majorHAnsi"/>
        </w:rPr>
        <w:t xml:space="preserve">be </w:t>
      </w:r>
      <w:r w:rsidRPr="00E47D9F">
        <w:rPr>
          <w:rStyle w:val="Emphasis"/>
          <w:rFonts w:asciiTheme="majorHAnsi" w:hAnsiTheme="majorHAnsi" w:cstheme="majorHAnsi"/>
          <w:highlight w:val="green"/>
        </w:rPr>
        <w:t>low</w:t>
      </w:r>
      <w:r w:rsidRPr="00E47D9F">
        <w:rPr>
          <w:rStyle w:val="Emphasis"/>
          <w:rFonts w:asciiTheme="majorHAnsi" w:hAnsiTheme="majorHAnsi" w:cstheme="majorHAnsi"/>
        </w:rPr>
        <w:t>er than</w:t>
      </w:r>
      <w:r w:rsidRPr="00E47D9F">
        <w:rPr>
          <w:rFonts w:asciiTheme="majorHAnsi" w:hAnsiTheme="majorHAnsi" w:cstheme="majorHAnsi"/>
          <w:sz w:val="16"/>
        </w:rPr>
        <w:t xml:space="preserve"> those of </w:t>
      </w:r>
      <w:r w:rsidRPr="00E47D9F">
        <w:rPr>
          <w:rStyle w:val="Emphasis"/>
          <w:rFonts w:asciiTheme="majorHAnsi" w:hAnsiTheme="majorHAnsi" w:cstheme="majorHAnsi"/>
        </w:rPr>
        <w:t>fossil fuels</w:t>
      </w:r>
      <w:r w:rsidRPr="00E47D9F">
        <w:rPr>
          <w:rStyle w:val="StyleUnderline"/>
          <w:rFonts w:asciiTheme="majorHAnsi" w:hAnsiTheme="majorHAnsi" w:cstheme="majorHAnsi"/>
        </w:rPr>
        <w:t>. Boosters of</w:t>
      </w:r>
      <w:r w:rsidRPr="00E47D9F">
        <w:rPr>
          <w:rFonts w:asciiTheme="majorHAnsi" w:hAnsiTheme="majorHAnsi" w:cstheme="majorHAnsi"/>
          <w:sz w:val="16"/>
        </w:rPr>
        <w:t xml:space="preserve"> advanced </w:t>
      </w:r>
      <w:r w:rsidRPr="00E47D9F">
        <w:rPr>
          <w:rStyle w:val="StyleUnderline"/>
          <w:rFonts w:asciiTheme="majorHAnsi" w:hAnsiTheme="majorHAnsi" w:cstheme="majorHAnsi"/>
        </w:rPr>
        <w:t xml:space="preserve">nuclear </w:t>
      </w:r>
      <w:r w:rsidRPr="00E47D9F">
        <w:rPr>
          <w:rStyle w:val="StyleUnderline"/>
          <w:rFonts w:asciiTheme="majorHAnsi" w:hAnsiTheme="majorHAnsi" w:cstheme="majorHAnsi"/>
          <w:highlight w:val="green"/>
        </w:rPr>
        <w:t>reactors</w:t>
      </w:r>
      <w:r w:rsidRPr="00E47D9F">
        <w:rPr>
          <w:rFonts w:asciiTheme="majorHAnsi" w:hAnsiTheme="majorHAnsi" w:cstheme="majorHAnsi"/>
          <w:sz w:val="16"/>
        </w:rPr>
        <w:t xml:space="preserve"> similarly </w:t>
      </w:r>
      <w:r w:rsidRPr="00E47D9F">
        <w:rPr>
          <w:rStyle w:val="StyleUnderline"/>
          <w:rFonts w:asciiTheme="majorHAnsi" w:hAnsiTheme="majorHAnsi" w:cstheme="majorHAnsi"/>
        </w:rPr>
        <w:t xml:space="preserve">argue that they can </w:t>
      </w:r>
      <w:r w:rsidRPr="00E47D9F">
        <w:rPr>
          <w:rStyle w:val="StyleUnderline"/>
          <w:rFonts w:asciiTheme="majorHAnsi" w:hAnsiTheme="majorHAnsi" w:cstheme="majorHAnsi"/>
          <w:highlight w:val="green"/>
        </w:rPr>
        <w:t xml:space="preserve">supply </w:t>
      </w:r>
      <w:proofErr w:type="gramStart"/>
      <w:r w:rsidRPr="00E47D9F">
        <w:rPr>
          <w:rStyle w:val="Emphasis"/>
          <w:rFonts w:asciiTheme="majorHAnsi" w:hAnsiTheme="majorHAnsi" w:cstheme="majorHAnsi"/>
        </w:rPr>
        <w:t>all of</w:t>
      </w:r>
      <w:proofErr w:type="gramEnd"/>
      <w:r w:rsidRPr="00E47D9F">
        <w:rPr>
          <w:rStyle w:val="Emphasis"/>
          <w:rFonts w:asciiTheme="majorHAnsi" w:hAnsiTheme="majorHAnsi" w:cstheme="majorHAnsi"/>
        </w:rPr>
        <w:t xml:space="preserve"> the carbon-free </w:t>
      </w:r>
      <w:r w:rsidRPr="00E47D9F">
        <w:rPr>
          <w:rStyle w:val="Emphasis"/>
          <w:rFonts w:asciiTheme="majorHAnsi" w:hAnsiTheme="majorHAnsi" w:cstheme="majorHAnsi"/>
          <w:highlight w:val="green"/>
        </w:rPr>
        <w:t>energy</w:t>
      </w:r>
      <w:r w:rsidRPr="00E47D9F">
        <w:rPr>
          <w:rStyle w:val="StyleUnderline"/>
          <w:rFonts w:asciiTheme="majorHAnsi" w:hAnsiTheme="majorHAnsi" w:cstheme="majorHAnsi"/>
        </w:rPr>
        <w:t xml:space="preserve"> the world will need</w:t>
      </w:r>
      <w:r w:rsidRPr="00E47D9F">
        <w:rPr>
          <w:rFonts w:asciiTheme="majorHAnsi" w:hAnsiTheme="majorHAnsi" w:cstheme="majorHAnsi"/>
          <w:sz w:val="16"/>
        </w:rPr>
        <w:t xml:space="preserve">. There's a good chance that fleets of </w:t>
      </w:r>
      <w:r w:rsidRPr="00E47D9F">
        <w:rPr>
          <w:rStyle w:val="StyleUnderline"/>
          <w:rFonts w:asciiTheme="majorHAnsi" w:hAnsiTheme="majorHAnsi" w:cstheme="majorHAnsi"/>
        </w:rPr>
        <w:t>battery-powered</w:t>
      </w:r>
      <w:r w:rsidRPr="00E47D9F">
        <w:rPr>
          <w:rFonts w:asciiTheme="majorHAnsi" w:hAnsiTheme="majorHAnsi" w:cstheme="majorHAnsi"/>
          <w:sz w:val="16"/>
        </w:rPr>
        <w:t xml:space="preserve"> self-driving </w:t>
      </w:r>
      <w:r w:rsidRPr="00E47D9F">
        <w:rPr>
          <w:rStyle w:val="StyleUnderline"/>
          <w:rFonts w:asciiTheme="majorHAnsi" w:hAnsiTheme="majorHAnsi" w:cstheme="majorHAnsi"/>
        </w:rPr>
        <w:t>vehicles</w:t>
      </w:r>
      <w:r w:rsidRPr="00E47D9F">
        <w:rPr>
          <w:rFonts w:asciiTheme="majorHAnsi" w:hAnsiTheme="majorHAnsi" w:cstheme="majorHAnsi"/>
          <w:sz w:val="16"/>
        </w:rPr>
        <w:t xml:space="preserve"> will largely </w:t>
      </w:r>
      <w:r w:rsidRPr="00E47D9F">
        <w:rPr>
          <w:rStyle w:val="StyleUnderline"/>
          <w:rFonts w:asciiTheme="majorHAnsi" w:hAnsiTheme="majorHAnsi" w:cstheme="majorHAnsi"/>
        </w:rPr>
        <w:t>replace</w:t>
      </w:r>
      <w:r w:rsidRPr="00E47D9F">
        <w:rPr>
          <w:rFonts w:asciiTheme="majorHAnsi" w:hAnsiTheme="majorHAnsi" w:cstheme="majorHAnsi"/>
          <w:sz w:val="16"/>
        </w:rPr>
        <w:t xml:space="preserve"> private cars and </w:t>
      </w:r>
      <w:r w:rsidRPr="00E47D9F">
        <w:rPr>
          <w:rStyle w:val="StyleUnderline"/>
          <w:rFonts w:asciiTheme="majorHAnsi" w:hAnsiTheme="majorHAnsi" w:cstheme="majorHAnsi"/>
        </w:rPr>
        <w:t>mass transit</w:t>
      </w:r>
      <w:r w:rsidRPr="00E47D9F">
        <w:rPr>
          <w:rFonts w:asciiTheme="majorHAnsi" w:hAnsiTheme="majorHAnsi" w:cstheme="majorHAnsi"/>
          <w:sz w:val="16"/>
        </w:rPr>
        <w:t xml:space="preserve"> later in this century. Are we about to run out of phosphorous to fertilize our crops? </w:t>
      </w:r>
      <w:r w:rsidRPr="00E47D9F">
        <w:rPr>
          <w:rStyle w:val="StyleUnderline"/>
          <w:rFonts w:asciiTheme="majorHAnsi" w:hAnsiTheme="majorHAnsi" w:cstheme="majorHAnsi"/>
        </w:rPr>
        <w:t xml:space="preserve">Peak phosphorus is </w:t>
      </w:r>
      <w:r w:rsidRPr="00E47D9F">
        <w:rPr>
          <w:rStyle w:val="Emphasis"/>
          <w:rFonts w:asciiTheme="majorHAnsi" w:hAnsiTheme="majorHAnsi" w:cstheme="majorHAnsi"/>
        </w:rPr>
        <w:t>not at hand</w:t>
      </w:r>
      <w:r w:rsidRPr="00E47D9F">
        <w:rPr>
          <w:rFonts w:asciiTheme="majorHAnsi" w:hAnsiTheme="majorHAnsi" w:cstheme="majorHAnsi"/>
          <w:sz w:val="16"/>
        </w:rPr>
        <w:t xml:space="preserve">. The U.S. Geological Survey (USGS) reports that </w:t>
      </w:r>
      <w:r w:rsidRPr="00E47D9F">
        <w:rPr>
          <w:rStyle w:val="StyleUnderline"/>
          <w:rFonts w:asciiTheme="majorHAnsi" w:hAnsiTheme="majorHAnsi" w:cstheme="majorHAnsi"/>
        </w:rPr>
        <w:t xml:space="preserve">at current rates of mining, the world's known </w:t>
      </w:r>
      <w:r w:rsidRPr="00E47D9F">
        <w:rPr>
          <w:rStyle w:val="StyleUnderline"/>
          <w:rFonts w:asciiTheme="majorHAnsi" w:hAnsiTheme="majorHAnsi" w:cstheme="majorHAnsi"/>
          <w:highlight w:val="green"/>
        </w:rPr>
        <w:t>reserves</w:t>
      </w:r>
      <w:r w:rsidRPr="00E47D9F">
        <w:rPr>
          <w:rStyle w:val="StyleUnderline"/>
          <w:rFonts w:asciiTheme="majorHAnsi" w:hAnsiTheme="majorHAnsi" w:cstheme="majorHAnsi"/>
        </w:rPr>
        <w:t xml:space="preserve"> will </w:t>
      </w:r>
      <w:r w:rsidRPr="00E47D9F">
        <w:rPr>
          <w:rStyle w:val="StyleUnderline"/>
          <w:rFonts w:asciiTheme="majorHAnsi" w:hAnsiTheme="majorHAnsi" w:cstheme="majorHAnsi"/>
          <w:highlight w:val="green"/>
        </w:rPr>
        <w:t>last</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 xml:space="preserve">266 </w:t>
      </w:r>
      <w:r w:rsidRPr="00E47D9F">
        <w:rPr>
          <w:rStyle w:val="Emphasis"/>
          <w:rFonts w:asciiTheme="majorHAnsi" w:hAnsiTheme="majorHAnsi" w:cstheme="majorHAnsi"/>
          <w:highlight w:val="green"/>
        </w:rPr>
        <w:t>years</w:t>
      </w:r>
      <w:r w:rsidRPr="00E47D9F">
        <w:rPr>
          <w:rStyle w:val="StyleUnderline"/>
          <w:rFonts w:asciiTheme="majorHAnsi" w:hAnsiTheme="majorHAnsi" w:cstheme="majorHAnsi"/>
          <w:highlight w:val="green"/>
        </w:rPr>
        <w:t>.</w:t>
      </w:r>
      <w:r w:rsidRPr="00E47D9F">
        <w:rPr>
          <w:rStyle w:val="StyleUnderline"/>
          <w:rFonts w:asciiTheme="majorHAnsi" w:hAnsiTheme="majorHAnsi" w:cstheme="majorHAnsi"/>
        </w:rPr>
        <w:t xml:space="preserve"> The estimated </w:t>
      </w:r>
      <w:r w:rsidRPr="00E47D9F">
        <w:rPr>
          <w:rStyle w:val="Emphasis"/>
          <w:rFonts w:asciiTheme="majorHAnsi" w:hAnsiTheme="majorHAnsi" w:cstheme="majorHAnsi"/>
        </w:rPr>
        <w:t>total resources</w:t>
      </w:r>
      <w:r w:rsidRPr="00E47D9F">
        <w:rPr>
          <w:rStyle w:val="StyleUnderline"/>
          <w:rFonts w:asciiTheme="majorHAnsi" w:hAnsiTheme="majorHAnsi" w:cstheme="majorHAnsi"/>
        </w:rPr>
        <w:t xml:space="preserve"> of phosphate rock would last </w:t>
      </w:r>
      <w:r w:rsidRPr="00E47D9F">
        <w:rPr>
          <w:rStyle w:val="Emphasis"/>
          <w:rFonts w:asciiTheme="majorHAnsi" w:hAnsiTheme="majorHAnsi" w:cstheme="majorHAnsi"/>
        </w:rPr>
        <w:t>over 1,140 years</w:t>
      </w:r>
      <w:r w:rsidRPr="00E47D9F">
        <w:rPr>
          <w:rStyle w:val="StyleUnderline"/>
          <w:rFonts w:asciiTheme="majorHAnsi" w:hAnsiTheme="majorHAnsi" w:cstheme="majorHAnsi"/>
        </w:rPr>
        <w:t>. "</w:t>
      </w:r>
      <w:r w:rsidRPr="00E47D9F">
        <w:rPr>
          <w:rStyle w:val="StyleUnderline"/>
          <w:rFonts w:asciiTheme="majorHAnsi" w:hAnsiTheme="majorHAnsi" w:cstheme="majorHAnsi"/>
          <w:highlight w:val="green"/>
        </w:rPr>
        <w:t>There are no</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 xml:space="preserve">imminent </w:t>
      </w:r>
      <w:r w:rsidRPr="00E47D9F">
        <w:rPr>
          <w:rStyle w:val="Emphasis"/>
          <w:rFonts w:asciiTheme="majorHAnsi" w:hAnsiTheme="majorHAnsi" w:cstheme="majorHAnsi"/>
          <w:highlight w:val="green"/>
        </w:rPr>
        <w:t>shortages</w:t>
      </w:r>
      <w:r w:rsidRPr="00E47D9F">
        <w:rPr>
          <w:rStyle w:val="StyleUnderline"/>
          <w:rFonts w:asciiTheme="majorHAnsi" w:hAnsiTheme="majorHAnsi" w:cstheme="majorHAnsi"/>
        </w:rPr>
        <w:t xml:space="preserve"> of</w:t>
      </w:r>
      <w:r w:rsidRPr="00E47D9F">
        <w:rPr>
          <w:rFonts w:asciiTheme="majorHAnsi" w:hAnsiTheme="majorHAnsi" w:cstheme="majorHAnsi"/>
          <w:sz w:val="16"/>
        </w:rPr>
        <w:t xml:space="preserve"> phosphate </w:t>
      </w:r>
      <w:r w:rsidRPr="00E47D9F">
        <w:rPr>
          <w:rStyle w:val="StyleUnderline"/>
          <w:rFonts w:asciiTheme="majorHAnsi" w:hAnsiTheme="majorHAnsi" w:cstheme="majorHAnsi"/>
        </w:rPr>
        <w:t>rock,"</w:t>
      </w:r>
      <w:r w:rsidRPr="00E47D9F">
        <w:rPr>
          <w:rFonts w:asciiTheme="majorHAnsi" w:hAnsiTheme="majorHAnsi" w:cstheme="majorHAnsi"/>
          <w:sz w:val="16"/>
        </w:rPr>
        <w:t xml:space="preserve"> notes the USGS. </w:t>
      </w:r>
      <w:r w:rsidRPr="00E47D9F">
        <w:rPr>
          <w:rStyle w:val="StyleUnderline"/>
          <w:rFonts w:asciiTheme="majorHAnsi" w:hAnsiTheme="majorHAnsi" w:cstheme="majorHAnsi"/>
        </w:rPr>
        <w:t>With respect to</w:t>
      </w:r>
      <w:r w:rsidRPr="00E47D9F">
        <w:rPr>
          <w:rFonts w:asciiTheme="majorHAnsi" w:hAnsiTheme="majorHAnsi" w:cstheme="majorHAnsi"/>
          <w:sz w:val="16"/>
        </w:rPr>
        <w:t xml:space="preserve"> the </w:t>
      </w:r>
      <w:r w:rsidRPr="00E47D9F">
        <w:rPr>
          <w:rStyle w:val="StyleUnderline"/>
          <w:rFonts w:asciiTheme="majorHAnsi" w:hAnsiTheme="majorHAnsi" w:cstheme="majorHAnsi"/>
        </w:rPr>
        <w:t>deleterious effects</w:t>
      </w:r>
      <w:r w:rsidRPr="00E47D9F">
        <w:rPr>
          <w:rFonts w:asciiTheme="majorHAnsi" w:hAnsiTheme="majorHAnsi" w:cstheme="majorHAnsi"/>
          <w:sz w:val="16"/>
        </w:rPr>
        <w:t xml:space="preserve"> that using phosphorus to fertilize crops might have outside of farm fields, </w:t>
      </w:r>
      <w:r w:rsidRPr="00E47D9F">
        <w:rPr>
          <w:rStyle w:val="StyleUnderline"/>
          <w:rFonts w:asciiTheme="majorHAnsi" w:hAnsiTheme="majorHAnsi" w:cstheme="majorHAnsi"/>
        </w:rPr>
        <w:t>researchers are working</w:t>
      </w:r>
      <w:r w:rsidRPr="00E47D9F">
        <w:rPr>
          <w:rFonts w:asciiTheme="majorHAnsi" w:hAnsiTheme="majorHAnsi" w:cstheme="majorHAnsi"/>
          <w:sz w:val="16"/>
        </w:rPr>
        <w:t xml:space="preserve"> on ways </w:t>
      </w:r>
      <w:r w:rsidRPr="00E47D9F">
        <w:rPr>
          <w:rStyle w:val="StyleUnderline"/>
          <w:rFonts w:asciiTheme="majorHAnsi" w:hAnsiTheme="majorHAnsi" w:cstheme="majorHAnsi"/>
        </w:rPr>
        <w:t xml:space="preserve">to </w:t>
      </w:r>
      <w:r w:rsidRPr="00E47D9F">
        <w:rPr>
          <w:rStyle w:val="Emphasis"/>
          <w:rFonts w:asciiTheme="majorHAnsi" w:hAnsiTheme="majorHAnsi" w:cstheme="majorHAnsi"/>
        </w:rPr>
        <w:t xml:space="preserve">endow </w:t>
      </w:r>
      <w:r w:rsidRPr="00E47D9F">
        <w:rPr>
          <w:rStyle w:val="Emphasis"/>
          <w:rFonts w:asciiTheme="majorHAnsi" w:hAnsiTheme="majorHAnsi" w:cstheme="majorHAnsi"/>
          <w:highlight w:val="green"/>
        </w:rPr>
        <w:t>crops</w:t>
      </w:r>
      <w:r w:rsidRPr="00E47D9F">
        <w:rPr>
          <w:rStyle w:val="StyleUnderline"/>
          <w:rFonts w:asciiTheme="majorHAnsi" w:hAnsiTheme="majorHAnsi" w:cstheme="majorHAnsi"/>
        </w:rPr>
        <w:t xml:space="preserve"> with traits that enable them to </w:t>
      </w:r>
      <w:r w:rsidRPr="00E47D9F">
        <w:rPr>
          <w:rStyle w:val="StyleUnderline"/>
          <w:rFonts w:asciiTheme="majorHAnsi" w:hAnsiTheme="majorHAnsi" w:cstheme="majorHAnsi"/>
          <w:highlight w:val="green"/>
        </w:rPr>
        <w:t xml:space="preserve">use less while </w:t>
      </w:r>
      <w:r w:rsidRPr="00E47D9F">
        <w:rPr>
          <w:rStyle w:val="Emphasis"/>
          <w:rFonts w:asciiTheme="majorHAnsi" w:hAnsiTheme="majorHAnsi" w:cstheme="majorHAnsi"/>
          <w:highlight w:val="green"/>
        </w:rPr>
        <w:t>maintaining yields</w:t>
      </w:r>
      <w:r w:rsidRPr="00E47D9F">
        <w:rPr>
          <w:rFonts w:asciiTheme="majorHAnsi" w:hAnsiTheme="majorHAnsi" w:cstheme="majorHAnsi"/>
          <w:sz w:val="16"/>
        </w:rPr>
        <w:t xml:space="preserve">. O'Neill and his colleagues are also concerned that farmers are using too much </w:t>
      </w:r>
      <w:r w:rsidRPr="00E47D9F">
        <w:rPr>
          <w:rStyle w:val="StyleUnderline"/>
          <w:rFonts w:asciiTheme="majorHAnsi" w:hAnsiTheme="majorHAnsi" w:cstheme="majorHAnsi"/>
        </w:rPr>
        <w:t>nitrogen fertilizer</w:t>
      </w:r>
      <w:r w:rsidRPr="00E47D9F">
        <w:rPr>
          <w:rFonts w:asciiTheme="majorHAnsi" w:hAnsiTheme="majorHAnsi" w:cstheme="majorHAnsi"/>
          <w:sz w:val="16"/>
        </w:rPr>
        <w:t xml:space="preserve">, which runs off fields into the natural environment and contributes to deoxygenated dead zones in the oceans, among other ill effects. This </w:t>
      </w:r>
      <w:r w:rsidRPr="00E47D9F">
        <w:rPr>
          <w:rStyle w:val="StyleUnderline"/>
          <w:rFonts w:asciiTheme="majorHAnsi" w:hAnsiTheme="majorHAnsi" w:cstheme="majorHAnsi"/>
        </w:rPr>
        <w:t>is a problem, but</w:t>
      </w:r>
      <w:r w:rsidRPr="00E47D9F">
        <w:rPr>
          <w:rFonts w:asciiTheme="majorHAnsi" w:hAnsiTheme="majorHAnsi" w:cstheme="majorHAnsi"/>
          <w:sz w:val="16"/>
        </w:rPr>
        <w:t xml:space="preserve"> one that </w:t>
      </w:r>
      <w:r w:rsidRPr="00E47D9F">
        <w:rPr>
          <w:rStyle w:val="StyleUnderline"/>
          <w:rFonts w:asciiTheme="majorHAnsi" w:hAnsiTheme="majorHAnsi" w:cstheme="majorHAnsi"/>
        </w:rPr>
        <w:t>plant breeders are</w:t>
      </w:r>
      <w:r w:rsidRPr="00E47D9F">
        <w:rPr>
          <w:rFonts w:asciiTheme="majorHAnsi" w:hAnsiTheme="majorHAnsi" w:cstheme="majorHAnsi"/>
          <w:sz w:val="16"/>
        </w:rPr>
        <w:t xml:space="preserve"> already </w:t>
      </w:r>
      <w:r w:rsidRPr="00E47D9F">
        <w:rPr>
          <w:rStyle w:val="StyleUnderline"/>
          <w:rFonts w:asciiTheme="majorHAnsi" w:hAnsiTheme="majorHAnsi" w:cstheme="majorHAnsi"/>
        </w:rPr>
        <w:t>working to solve</w:t>
      </w:r>
      <w:r w:rsidRPr="00E47D9F">
        <w:rPr>
          <w:rFonts w:asciiTheme="majorHAnsi" w:hAnsiTheme="majorHAnsi" w:cstheme="majorHAnsi"/>
          <w:sz w:val="16"/>
        </w:rPr>
        <w:t xml:space="preserve">. For example, </w:t>
      </w:r>
      <w:r w:rsidRPr="00E47D9F">
        <w:rPr>
          <w:rStyle w:val="StyleUnderline"/>
          <w:rFonts w:asciiTheme="majorHAnsi" w:hAnsiTheme="majorHAnsi" w:cstheme="majorHAnsi"/>
        </w:rPr>
        <w:t>researchers</w:t>
      </w:r>
      <w:r w:rsidRPr="00E47D9F">
        <w:rPr>
          <w:rFonts w:asciiTheme="majorHAnsi" w:hAnsiTheme="majorHAnsi" w:cstheme="majorHAnsi"/>
          <w:sz w:val="16"/>
        </w:rPr>
        <w:t xml:space="preserve"> at Arcadia Biosciences have </w:t>
      </w:r>
      <w:r w:rsidRPr="00E47D9F">
        <w:rPr>
          <w:rStyle w:val="StyleUnderline"/>
          <w:rFonts w:asciiTheme="majorHAnsi" w:hAnsiTheme="majorHAnsi" w:cstheme="majorHAnsi"/>
        </w:rPr>
        <w:t xml:space="preserve">used </w:t>
      </w:r>
      <w:r w:rsidRPr="00E47D9F">
        <w:rPr>
          <w:rStyle w:val="Emphasis"/>
          <w:rFonts w:asciiTheme="majorHAnsi" w:hAnsiTheme="majorHAnsi" w:cstheme="majorHAnsi"/>
          <w:highlight w:val="green"/>
        </w:rPr>
        <w:t>biotech</w:t>
      </w:r>
      <w:r w:rsidRPr="00E47D9F">
        <w:rPr>
          <w:rStyle w:val="Emphasis"/>
          <w:rFonts w:asciiTheme="majorHAnsi" w:hAnsiTheme="majorHAnsi" w:cstheme="majorHAnsi"/>
        </w:rPr>
        <w:t>nology</w:t>
      </w:r>
      <w:r w:rsidRPr="00E47D9F">
        <w:rPr>
          <w:rStyle w:val="StyleUnderline"/>
          <w:rFonts w:asciiTheme="majorHAnsi" w:hAnsiTheme="majorHAnsi" w:cstheme="majorHAnsi"/>
        </w:rPr>
        <w:t xml:space="preserve"> to </w:t>
      </w:r>
      <w:r w:rsidRPr="00E47D9F">
        <w:rPr>
          <w:rStyle w:val="StyleUnderline"/>
          <w:rFonts w:asciiTheme="majorHAnsi" w:hAnsiTheme="majorHAnsi" w:cstheme="majorHAnsi"/>
          <w:highlight w:val="green"/>
        </w:rPr>
        <w:t>create</w:t>
      </w:r>
      <w:r w:rsidRPr="00E47D9F">
        <w:rPr>
          <w:rStyle w:val="StyleUnderline"/>
          <w:rFonts w:asciiTheme="majorHAnsi" w:hAnsiTheme="majorHAnsi" w:cstheme="majorHAnsi"/>
        </w:rPr>
        <w:t xml:space="preserve"> nitrogen-</w:t>
      </w:r>
      <w:r w:rsidRPr="00E47D9F">
        <w:rPr>
          <w:rStyle w:val="Emphasis"/>
          <w:rFonts w:asciiTheme="majorHAnsi" w:hAnsiTheme="majorHAnsi" w:cstheme="majorHAnsi"/>
          <w:highlight w:val="green"/>
        </w:rPr>
        <w:t>efficient</w:t>
      </w:r>
      <w:r w:rsidRPr="00E47D9F">
        <w:rPr>
          <w:rStyle w:val="Emphasis"/>
          <w:rFonts w:asciiTheme="majorHAnsi" w:hAnsiTheme="majorHAnsi" w:cstheme="majorHAnsi"/>
        </w:rPr>
        <w:t xml:space="preserve"> varieties</w:t>
      </w:r>
      <w:r w:rsidRPr="00E47D9F">
        <w:rPr>
          <w:rStyle w:val="StyleUnderline"/>
          <w:rFonts w:asciiTheme="majorHAnsi" w:hAnsiTheme="majorHAnsi" w:cstheme="majorHAnsi"/>
        </w:rPr>
        <w:t xml:space="preserve"> of </w:t>
      </w:r>
      <w:r w:rsidRPr="00E47D9F">
        <w:rPr>
          <w:rStyle w:val="StyleUnderline"/>
          <w:rFonts w:asciiTheme="majorHAnsi" w:hAnsiTheme="majorHAnsi" w:cstheme="majorHAnsi"/>
          <w:highlight w:val="green"/>
        </w:rPr>
        <w:t>staples</w:t>
      </w:r>
      <w:r w:rsidRPr="00E47D9F">
        <w:rPr>
          <w:rStyle w:val="StyleUnderline"/>
          <w:rFonts w:asciiTheme="majorHAnsi" w:hAnsiTheme="majorHAnsi" w:cstheme="majorHAnsi"/>
        </w:rPr>
        <w:t xml:space="preserve"> like rice and wheat that enable farmers to increase yields while</w:t>
      </w:r>
      <w:r w:rsidRPr="00E47D9F">
        <w:rPr>
          <w:rFonts w:asciiTheme="majorHAnsi" w:hAnsiTheme="majorHAnsi" w:cstheme="majorHAnsi"/>
          <w:sz w:val="16"/>
        </w:rPr>
        <w:t xml:space="preserve"> significantly </w:t>
      </w:r>
      <w:r w:rsidRPr="00E47D9F">
        <w:rPr>
          <w:rStyle w:val="StyleUnderline"/>
          <w:rFonts w:asciiTheme="majorHAnsi" w:hAnsiTheme="majorHAnsi" w:cstheme="majorHAnsi"/>
        </w:rPr>
        <w:t>reducing fertilizer use</w:t>
      </w:r>
      <w:r w:rsidRPr="00E47D9F">
        <w:rPr>
          <w:rFonts w:asciiTheme="majorHAnsi" w:hAnsiTheme="majorHAnsi" w:cstheme="majorHAnsi"/>
          <w:sz w:val="16"/>
        </w:rPr>
        <w:t xml:space="preserve">. Meanwhile, </w:t>
      </w:r>
      <w:r w:rsidRPr="00E47D9F">
        <w:rPr>
          <w:rStyle w:val="StyleUnderline"/>
          <w:rFonts w:asciiTheme="majorHAnsi" w:hAnsiTheme="majorHAnsi" w:cstheme="majorHAnsi"/>
        </w:rPr>
        <w:t>other</w:t>
      </w:r>
      <w:r w:rsidRPr="00E47D9F">
        <w:rPr>
          <w:rFonts w:asciiTheme="majorHAnsi" w:hAnsiTheme="majorHAnsi" w:cstheme="majorHAnsi"/>
          <w:sz w:val="16"/>
        </w:rPr>
        <w:t xml:space="preserve"> researchers are moving on </w:t>
      </w:r>
      <w:r w:rsidRPr="00E47D9F">
        <w:rPr>
          <w:rStyle w:val="StyleUnderline"/>
          <w:rFonts w:asciiTheme="majorHAnsi" w:hAnsiTheme="majorHAnsi" w:cstheme="majorHAnsi"/>
        </w:rPr>
        <w:t>projects</w:t>
      </w:r>
      <w:r w:rsidRPr="00E47D9F">
        <w:rPr>
          <w:rFonts w:asciiTheme="majorHAnsi" w:hAnsiTheme="majorHAnsi" w:cstheme="majorHAnsi"/>
          <w:sz w:val="16"/>
        </w:rPr>
        <w:t xml:space="preserve"> to </w:t>
      </w:r>
      <w:r w:rsidRPr="00E47D9F">
        <w:rPr>
          <w:rStyle w:val="StyleUnderline"/>
          <w:rFonts w:asciiTheme="majorHAnsi" w:hAnsiTheme="majorHAnsi" w:cstheme="majorHAnsi"/>
        </w:rPr>
        <w:t>engineer</w:t>
      </w:r>
      <w:r w:rsidRPr="00E47D9F">
        <w:rPr>
          <w:rFonts w:asciiTheme="majorHAnsi" w:hAnsiTheme="majorHAnsi" w:cstheme="majorHAnsi"/>
          <w:sz w:val="16"/>
        </w:rPr>
        <w:t xml:space="preserve"> the nitrogen </w:t>
      </w:r>
      <w:r w:rsidRPr="00E47D9F">
        <w:rPr>
          <w:rStyle w:val="StyleUnderline"/>
          <w:rFonts w:asciiTheme="majorHAnsi" w:hAnsiTheme="majorHAnsi" w:cstheme="majorHAnsi"/>
        </w:rPr>
        <w:t>fixation</w:t>
      </w:r>
      <w:r w:rsidRPr="00E47D9F">
        <w:rPr>
          <w:rFonts w:asciiTheme="majorHAnsi" w:hAnsiTheme="majorHAnsi" w:cstheme="majorHAnsi"/>
          <w:sz w:val="16"/>
        </w:rPr>
        <w:t xml:space="preserve"> trait from legumes into cereal crops. In other words, </w:t>
      </w:r>
      <w:r w:rsidRPr="00E47D9F">
        <w:rPr>
          <w:rStyle w:val="StyleUnderline"/>
          <w:rFonts w:asciiTheme="majorHAnsi" w:hAnsiTheme="majorHAnsi" w:cstheme="majorHAnsi"/>
        </w:rPr>
        <w:t xml:space="preserve">the crops would </w:t>
      </w:r>
      <w:r w:rsidRPr="00E47D9F">
        <w:rPr>
          <w:rStyle w:val="Emphasis"/>
          <w:rFonts w:asciiTheme="majorHAnsi" w:hAnsiTheme="majorHAnsi" w:cstheme="majorHAnsi"/>
        </w:rPr>
        <w:t>make their own fertilizer</w:t>
      </w:r>
      <w:r w:rsidRPr="00E47D9F">
        <w:rPr>
          <w:rStyle w:val="StyleUnderline"/>
          <w:rFonts w:asciiTheme="majorHAnsi" w:hAnsiTheme="majorHAnsi" w:cstheme="majorHAnsi"/>
        </w:rPr>
        <w:t xml:space="preserve"> from air</w:t>
      </w:r>
      <w:r w:rsidRPr="00E47D9F">
        <w:rPr>
          <w:rFonts w:asciiTheme="majorHAnsi" w:hAnsiTheme="majorHAnsi" w:cstheme="majorHAnsi"/>
          <w:sz w:val="16"/>
        </w:rPr>
        <w:t xml:space="preserve">. Water? </w:t>
      </w:r>
      <w:r w:rsidRPr="00E47D9F">
        <w:rPr>
          <w:rStyle w:val="StyleUnderline"/>
          <w:rFonts w:asciiTheme="majorHAnsi" w:hAnsiTheme="majorHAnsi" w:cstheme="majorHAnsi"/>
        </w:rPr>
        <w:t>Most water is devoted to</w:t>
      </w:r>
      <w:r w:rsidRPr="00E47D9F">
        <w:rPr>
          <w:rFonts w:asciiTheme="majorHAnsi" w:hAnsiTheme="majorHAnsi" w:cstheme="majorHAnsi"/>
          <w:sz w:val="16"/>
        </w:rPr>
        <w:t xml:space="preserve"> the </w:t>
      </w:r>
      <w:r w:rsidRPr="00E47D9F">
        <w:rPr>
          <w:rStyle w:val="StyleUnderline"/>
          <w:rFonts w:asciiTheme="majorHAnsi" w:hAnsiTheme="majorHAnsi" w:cstheme="majorHAnsi"/>
        </w:rPr>
        <w:t>irrigation</w:t>
      </w:r>
      <w:r w:rsidRPr="00E47D9F">
        <w:rPr>
          <w:rFonts w:asciiTheme="majorHAnsi" w:hAnsiTheme="majorHAnsi" w:cstheme="majorHAnsi"/>
          <w:sz w:val="16"/>
        </w:rPr>
        <w:t xml:space="preserve"> of crops; </w:t>
      </w:r>
      <w:r w:rsidRPr="00E47D9F">
        <w:rPr>
          <w:rStyle w:val="StyleUnderline"/>
          <w:rFonts w:asciiTheme="majorHAnsi" w:hAnsiTheme="majorHAnsi" w:cstheme="majorHAnsi"/>
        </w:rPr>
        <w:t xml:space="preserve">the ongoing development of </w:t>
      </w:r>
      <w:r w:rsidRPr="00E47D9F">
        <w:rPr>
          <w:rStyle w:val="Emphasis"/>
          <w:rFonts w:asciiTheme="majorHAnsi" w:hAnsiTheme="majorHAnsi" w:cstheme="majorHAnsi"/>
          <w:highlight w:val="green"/>
        </w:rPr>
        <w:t>drought</w:t>
      </w:r>
      <w:r w:rsidRPr="00E47D9F">
        <w:rPr>
          <w:rStyle w:val="Emphasis"/>
          <w:rFonts w:asciiTheme="majorHAnsi" w:hAnsiTheme="majorHAnsi" w:cstheme="majorHAnsi"/>
        </w:rPr>
        <w:t>-resistant</w:t>
      </w:r>
      <w:r w:rsidRPr="00E47D9F">
        <w:rPr>
          <w:rStyle w:val="StyleUnderline"/>
          <w:rFonts w:asciiTheme="majorHAnsi" w:hAnsiTheme="majorHAnsi" w:cstheme="majorHAnsi"/>
        </w:rPr>
        <w:t xml:space="preserve"> </w:t>
      </w:r>
      <w:r w:rsidRPr="00E47D9F">
        <w:rPr>
          <w:rStyle w:val="StyleUnderline"/>
          <w:rFonts w:asciiTheme="majorHAnsi" w:hAnsiTheme="majorHAnsi" w:cstheme="majorHAnsi"/>
          <w:highlight w:val="green"/>
        </w:rPr>
        <w:t xml:space="preserve">and </w:t>
      </w:r>
      <w:r w:rsidRPr="00E47D9F">
        <w:rPr>
          <w:rStyle w:val="Emphasis"/>
          <w:rFonts w:asciiTheme="majorHAnsi" w:hAnsiTheme="majorHAnsi" w:cstheme="majorHAnsi"/>
          <w:highlight w:val="green"/>
        </w:rPr>
        <w:t>saline-tolerant</w:t>
      </w:r>
      <w:r w:rsidRPr="00E47D9F">
        <w:rPr>
          <w:rStyle w:val="StyleUnderline"/>
          <w:rFonts w:asciiTheme="majorHAnsi" w:hAnsiTheme="majorHAnsi" w:cstheme="majorHAnsi"/>
          <w:highlight w:val="green"/>
        </w:rPr>
        <w:t xml:space="preserve"> crops</w:t>
      </w:r>
      <w:r w:rsidRPr="00E47D9F">
        <w:rPr>
          <w:rStyle w:val="StyleUnderline"/>
          <w:rFonts w:asciiTheme="majorHAnsi" w:hAnsiTheme="majorHAnsi" w:cstheme="majorHAnsi"/>
        </w:rPr>
        <w:t xml:space="preserve"> will help</w:t>
      </w:r>
      <w:r w:rsidRPr="00E47D9F">
        <w:rPr>
          <w:rFonts w:asciiTheme="majorHAnsi" w:hAnsiTheme="majorHAnsi" w:cstheme="majorHAnsi"/>
          <w:sz w:val="16"/>
        </w:rPr>
        <w:t xml:space="preserve"> with that. Hectares per capita? </w:t>
      </w:r>
      <w:r w:rsidRPr="00E47D9F">
        <w:rPr>
          <w:rStyle w:val="StyleUnderline"/>
          <w:rFonts w:asciiTheme="majorHAnsi" w:hAnsiTheme="majorHAnsi" w:cstheme="majorHAnsi"/>
          <w:highlight w:val="green"/>
        </w:rPr>
        <w:t>Humanity</w:t>
      </w:r>
      <w:r w:rsidRPr="00E47D9F">
        <w:rPr>
          <w:rFonts w:asciiTheme="majorHAnsi" w:hAnsiTheme="majorHAnsi" w:cstheme="majorHAnsi"/>
          <w:sz w:val="16"/>
        </w:rPr>
        <w:t xml:space="preserve"> has probably </w:t>
      </w:r>
      <w:r w:rsidRPr="00E47D9F">
        <w:rPr>
          <w:rStyle w:val="Emphasis"/>
          <w:rFonts w:asciiTheme="majorHAnsi" w:hAnsiTheme="majorHAnsi" w:cstheme="majorHAnsi"/>
        </w:rPr>
        <w:t xml:space="preserve">already </w:t>
      </w:r>
      <w:r w:rsidRPr="00E47D9F">
        <w:rPr>
          <w:rStyle w:val="Emphasis"/>
          <w:rFonts w:asciiTheme="majorHAnsi" w:hAnsiTheme="majorHAnsi" w:cstheme="majorHAnsi"/>
          <w:highlight w:val="green"/>
        </w:rPr>
        <w:t>reached</w:t>
      </w:r>
      <w:r w:rsidRPr="00E47D9F">
        <w:rPr>
          <w:rStyle w:val="StyleUnderline"/>
          <w:rFonts w:asciiTheme="majorHAnsi" w:hAnsiTheme="majorHAnsi" w:cstheme="majorHAnsi"/>
          <w:highlight w:val="green"/>
        </w:rPr>
        <w:t xml:space="preserve"> peak farmland, and</w:t>
      </w:r>
      <w:r w:rsidRPr="00E47D9F">
        <w:rPr>
          <w:rStyle w:val="StyleUnderline"/>
          <w:rFonts w:asciiTheme="majorHAnsi" w:hAnsiTheme="majorHAnsi" w:cstheme="majorHAnsi"/>
        </w:rPr>
        <w:t xml:space="preserve"> nearly </w:t>
      </w:r>
      <w:r w:rsidRPr="00E47D9F">
        <w:rPr>
          <w:rStyle w:val="Emphasis"/>
          <w:rFonts w:asciiTheme="majorHAnsi" w:hAnsiTheme="majorHAnsi" w:cstheme="majorHAnsi"/>
          <w:highlight w:val="green"/>
        </w:rPr>
        <w:t>400 million hectares</w:t>
      </w:r>
      <w:r w:rsidRPr="00E47D9F">
        <w:rPr>
          <w:rStyle w:val="StyleUnderline"/>
          <w:rFonts w:asciiTheme="majorHAnsi" w:hAnsiTheme="majorHAnsi" w:cstheme="majorHAnsi"/>
          <w:highlight w:val="green"/>
        </w:rPr>
        <w:t xml:space="preserve"> will be restored</w:t>
      </w:r>
      <w:r w:rsidRPr="00E47D9F">
        <w:rPr>
          <w:rStyle w:val="StyleUnderline"/>
          <w:rFonts w:asciiTheme="majorHAnsi" w:hAnsiTheme="majorHAnsi" w:cstheme="majorHAnsi"/>
        </w:rPr>
        <w:t xml:space="preserve"> </w:t>
      </w:r>
    </w:p>
    <w:p w14:paraId="096C5006" w14:textId="77777777" w:rsidR="00F10C2A" w:rsidRPr="00E47D9F" w:rsidRDefault="00F10C2A" w:rsidP="00F10C2A">
      <w:pPr>
        <w:pStyle w:val="Heading4"/>
        <w:rPr>
          <w:rFonts w:asciiTheme="majorHAnsi" w:hAnsiTheme="majorHAnsi" w:cstheme="majorHAnsi"/>
        </w:rPr>
      </w:pPr>
      <w:r w:rsidRPr="00E47D9F">
        <w:rPr>
          <w:rFonts w:asciiTheme="majorHAnsi" w:hAnsiTheme="majorHAnsi" w:cstheme="majorHAnsi"/>
        </w:rPr>
        <w:t xml:space="preserve">2] Extinction’s </w:t>
      </w:r>
      <w:r w:rsidRPr="00E47D9F">
        <w:rPr>
          <w:rFonts w:asciiTheme="majorHAnsi" w:hAnsiTheme="majorHAnsi" w:cstheme="majorHAnsi"/>
          <w:u w:val="single"/>
        </w:rPr>
        <w:t>inevitable</w:t>
      </w:r>
      <w:r w:rsidRPr="00E47D9F">
        <w:rPr>
          <w:rFonts w:asciiTheme="majorHAnsi" w:hAnsiTheme="majorHAnsi" w:cstheme="majorHAnsi"/>
        </w:rPr>
        <w:t xml:space="preserve"> – </w:t>
      </w:r>
      <w:r w:rsidRPr="00E47D9F">
        <w:rPr>
          <w:rFonts w:asciiTheme="majorHAnsi" w:hAnsiTheme="majorHAnsi" w:cstheme="majorHAnsi"/>
          <w:u w:val="single"/>
        </w:rPr>
        <w:t>only</w:t>
      </w:r>
      <w:r w:rsidRPr="00E47D9F">
        <w:rPr>
          <w:rFonts w:asciiTheme="majorHAnsi" w:hAnsiTheme="majorHAnsi" w:cstheme="majorHAnsi"/>
        </w:rPr>
        <w:t xml:space="preserve"> growth can </w:t>
      </w:r>
      <w:r w:rsidRPr="00E47D9F">
        <w:rPr>
          <w:rFonts w:asciiTheme="majorHAnsi" w:hAnsiTheme="majorHAnsi" w:cstheme="majorHAnsi"/>
          <w:u w:val="single"/>
        </w:rPr>
        <w:t>sustain</w:t>
      </w:r>
      <w:r w:rsidRPr="00E47D9F">
        <w:rPr>
          <w:rFonts w:asciiTheme="majorHAnsi" w:hAnsiTheme="majorHAnsi" w:cstheme="majorHAnsi"/>
        </w:rPr>
        <w:t xml:space="preserve"> colonization and </w:t>
      </w:r>
      <w:r w:rsidRPr="00E47D9F">
        <w:rPr>
          <w:rFonts w:asciiTheme="majorHAnsi" w:hAnsiTheme="majorHAnsi" w:cstheme="majorHAnsi"/>
          <w:u w:val="single"/>
        </w:rPr>
        <w:t>solve extinction</w:t>
      </w:r>
    </w:p>
    <w:p w14:paraId="1B46A576" w14:textId="77777777" w:rsidR="00F10C2A" w:rsidRPr="00E47D9F" w:rsidRDefault="00F10C2A" w:rsidP="00F10C2A">
      <w:pPr>
        <w:rPr>
          <w:rFonts w:asciiTheme="majorHAnsi" w:hAnsiTheme="majorHAnsi" w:cstheme="majorHAnsi"/>
        </w:rPr>
      </w:pPr>
      <w:proofErr w:type="spellStart"/>
      <w:r w:rsidRPr="00E47D9F">
        <w:rPr>
          <w:rFonts w:asciiTheme="majorHAnsi" w:hAnsiTheme="majorHAnsi" w:cstheme="majorHAnsi"/>
          <w:b/>
          <w:sz w:val="26"/>
          <w:szCs w:val="26"/>
        </w:rPr>
        <w:t>Skran</w:t>
      </w:r>
      <w:proofErr w:type="spellEnd"/>
      <w:r w:rsidRPr="00E47D9F">
        <w:rPr>
          <w:rFonts w:asciiTheme="majorHAnsi" w:hAnsiTheme="majorHAnsi" w:cstheme="majorHAnsi"/>
          <w:b/>
          <w:sz w:val="26"/>
          <w:szCs w:val="26"/>
        </w:rPr>
        <w:t xml:space="preserve"> 16</w:t>
      </w:r>
      <w:r w:rsidRPr="00E47D9F">
        <w:rPr>
          <w:rFonts w:asciiTheme="majorHAnsi" w:hAnsiTheme="majorHAnsi" w:cstheme="majorHAnsi"/>
          <w:b/>
        </w:rPr>
        <w:t xml:space="preserve"> </w:t>
      </w:r>
      <w:r w:rsidRPr="00E47D9F">
        <w:rPr>
          <w:rFonts w:asciiTheme="majorHAnsi" w:hAnsiTheme="majorHAnsi" w:cstheme="majorHAnsi"/>
        </w:rPr>
        <w:t xml:space="preserve">[Dale </w:t>
      </w:r>
      <w:proofErr w:type="spellStart"/>
      <w:r w:rsidRPr="00E47D9F">
        <w:rPr>
          <w:rFonts w:asciiTheme="majorHAnsi" w:hAnsiTheme="majorHAnsi" w:cstheme="majorHAnsi"/>
        </w:rPr>
        <w:t>Skran</w:t>
      </w:r>
      <w:proofErr w:type="spellEnd"/>
      <w:r w:rsidRPr="00E47D9F">
        <w:rPr>
          <w:rFonts w:asciiTheme="majorHAnsi" w:hAnsiTheme="majorHAnsi" w:cstheme="majorHAnsi"/>
        </w:rPr>
        <w:t xml:space="preserve"> is Executive Vice President of the National Space Society and a member of the Board of Directors of the Alliance for Space Development. “Settling space is the only sustainable reason for humans to be in space,” </w:t>
      </w:r>
      <w:hyperlink r:id="rId16" w:history="1">
        <w:r w:rsidRPr="00E47D9F">
          <w:rPr>
            <w:rStyle w:val="Hyperlink"/>
            <w:rFonts w:asciiTheme="majorHAnsi" w:hAnsiTheme="majorHAnsi" w:cstheme="majorHAnsi"/>
          </w:rPr>
          <w:t>http://www.thespacereview.com/article/2915/1</w:t>
        </w:r>
      </w:hyperlink>
      <w:r w:rsidRPr="00E47D9F">
        <w:rPr>
          <w:rFonts w:asciiTheme="majorHAnsi" w:hAnsiTheme="majorHAnsi" w:cstheme="majorHAnsi"/>
        </w:rPr>
        <w:t>] Re-Cut Justin</w:t>
      </w:r>
    </w:p>
    <w:p w14:paraId="00466AF3" w14:textId="77777777" w:rsidR="00F10C2A" w:rsidRPr="00E47D9F" w:rsidRDefault="00F10C2A" w:rsidP="00F10C2A">
      <w:pPr>
        <w:rPr>
          <w:rFonts w:asciiTheme="majorHAnsi" w:hAnsiTheme="majorHAnsi" w:cstheme="majorHAnsi"/>
          <w:sz w:val="12"/>
        </w:rPr>
      </w:pPr>
      <w:r w:rsidRPr="00E47D9F">
        <w:rPr>
          <w:rStyle w:val="StyleUnderline"/>
          <w:rFonts w:asciiTheme="majorHAnsi" w:hAnsiTheme="majorHAnsi" w:cstheme="majorHAnsi"/>
        </w:rPr>
        <w:t xml:space="preserve">As robotic and artificial intelligence </w:t>
      </w:r>
      <w:r w:rsidRPr="00E47D9F">
        <w:rPr>
          <w:rStyle w:val="StyleUnderline"/>
          <w:rFonts w:asciiTheme="majorHAnsi" w:hAnsiTheme="majorHAnsi" w:cstheme="majorHAnsi"/>
          <w:highlight w:val="green"/>
        </w:rPr>
        <w:t>tech</w:t>
      </w:r>
      <w:r w:rsidRPr="00E47D9F">
        <w:rPr>
          <w:rStyle w:val="StyleUnderline"/>
          <w:rFonts w:asciiTheme="majorHAnsi" w:hAnsiTheme="majorHAnsi" w:cstheme="majorHAnsi"/>
        </w:rPr>
        <w:t>nologies</w:t>
      </w:r>
      <w:r w:rsidRPr="00E47D9F">
        <w:rPr>
          <w:rFonts w:asciiTheme="majorHAnsi" w:hAnsiTheme="majorHAnsi" w:cstheme="majorHAnsi"/>
          <w:sz w:val="12"/>
        </w:rPr>
        <w:t xml:space="preserve"> improve and </w:t>
      </w:r>
      <w:r w:rsidRPr="00E47D9F">
        <w:rPr>
          <w:rStyle w:val="StyleUnderline"/>
          <w:rFonts w:asciiTheme="majorHAnsi" w:hAnsiTheme="majorHAnsi" w:cstheme="majorHAnsi"/>
          <w:highlight w:val="green"/>
        </w:rPr>
        <w:t xml:space="preserve">enable </w:t>
      </w:r>
      <w:r w:rsidRPr="00E47D9F">
        <w:rPr>
          <w:rStyle w:val="StyleUnderline"/>
          <w:rFonts w:asciiTheme="majorHAnsi" w:hAnsiTheme="majorHAnsi" w:cstheme="majorHAnsi"/>
        </w:rPr>
        <w:t xml:space="preserve">increasingly robust </w:t>
      </w:r>
      <w:r w:rsidRPr="00E47D9F">
        <w:rPr>
          <w:rStyle w:val="StyleUnderline"/>
          <w:rFonts w:asciiTheme="majorHAnsi" w:hAnsiTheme="majorHAnsi" w:cstheme="majorHAnsi"/>
          <w:highlight w:val="green"/>
        </w:rPr>
        <w:t>exploration</w:t>
      </w:r>
      <w:r w:rsidRPr="00E47D9F">
        <w:rPr>
          <w:rFonts w:asciiTheme="majorHAnsi" w:hAnsiTheme="majorHAnsi" w:cstheme="majorHAnsi"/>
          <w:sz w:val="12"/>
        </w:rPr>
        <w:t xml:space="preserve"> without a human presence, eventually </w:t>
      </w:r>
      <w:r w:rsidRPr="00E47D9F">
        <w:rPr>
          <w:rStyle w:val="StyleUnderline"/>
          <w:rFonts w:asciiTheme="majorHAnsi" w:hAnsiTheme="majorHAnsi" w:cstheme="majorHAnsi"/>
        </w:rPr>
        <w:t>there will be only one sustainable reason for humans to be in space</w:t>
      </w:r>
      <w:r w:rsidRPr="00E47D9F">
        <w:rPr>
          <w:rFonts w:asciiTheme="majorHAnsi" w:hAnsiTheme="majorHAnsi" w:cstheme="majorHAnsi"/>
          <w:sz w:val="12"/>
        </w:rPr>
        <w:t xml:space="preserve">: </w:t>
      </w:r>
      <w:r w:rsidRPr="00E47D9F">
        <w:rPr>
          <w:rStyle w:val="Emphasis"/>
          <w:rFonts w:asciiTheme="majorHAnsi" w:hAnsiTheme="majorHAnsi" w:cstheme="majorHAnsi"/>
        </w:rPr>
        <w:t>settlement</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Research into the recycling </w:t>
      </w:r>
      <w:r w:rsidRPr="00E47D9F">
        <w:rPr>
          <w:rStyle w:val="StyleUnderline"/>
          <w:rFonts w:asciiTheme="majorHAnsi" w:hAnsiTheme="majorHAnsi" w:cstheme="majorHAnsi"/>
          <w:highlight w:val="green"/>
        </w:rPr>
        <w:t>tech</w:t>
      </w:r>
      <w:r w:rsidRPr="00E47D9F">
        <w:rPr>
          <w:rStyle w:val="StyleUnderline"/>
          <w:rFonts w:asciiTheme="majorHAnsi" w:hAnsiTheme="majorHAnsi" w:cstheme="majorHAnsi"/>
        </w:rPr>
        <w:t>nology required for long-term off-Earth settlements</w:t>
      </w:r>
      <w:r w:rsidRPr="00E47D9F">
        <w:rPr>
          <w:rFonts w:asciiTheme="majorHAnsi" w:hAnsiTheme="majorHAnsi" w:cstheme="majorHAnsi"/>
          <w:sz w:val="12"/>
        </w:rPr>
        <w:t xml:space="preserve"> </w:t>
      </w:r>
      <w:r w:rsidRPr="00E47D9F">
        <w:rPr>
          <w:rStyle w:val="Emphasis"/>
          <w:rFonts w:asciiTheme="majorHAnsi" w:hAnsiTheme="majorHAnsi" w:cstheme="majorHAnsi"/>
        </w:rPr>
        <w:t xml:space="preserve">will directly </w:t>
      </w:r>
      <w:r w:rsidRPr="00E47D9F">
        <w:rPr>
          <w:rStyle w:val="Emphasis"/>
          <w:rFonts w:asciiTheme="majorHAnsi" w:hAnsiTheme="majorHAnsi" w:cstheme="majorHAnsi"/>
          <w:highlight w:val="green"/>
        </w:rPr>
        <w:t>benefit terrestrial sustainability</w:t>
      </w:r>
      <w:r w:rsidRPr="00E47D9F">
        <w:rPr>
          <w:rFonts w:asciiTheme="majorHAnsi" w:hAnsiTheme="majorHAnsi" w:cstheme="majorHAnsi"/>
          <w:sz w:val="12"/>
        </w:rPr>
        <w:t xml:space="preserve">. </w:t>
      </w:r>
      <w:r w:rsidRPr="00E47D9F">
        <w:rPr>
          <w:rStyle w:val="StyleUnderline"/>
          <w:rFonts w:asciiTheme="majorHAnsi" w:hAnsiTheme="majorHAnsi" w:cstheme="majorHAnsi"/>
        </w:rPr>
        <w:t>Actively working toward</w:t>
      </w:r>
      <w:r w:rsidRPr="00E47D9F">
        <w:rPr>
          <w:rFonts w:asciiTheme="majorHAnsi" w:hAnsiTheme="majorHAnsi" w:cstheme="majorHAnsi"/>
          <w:sz w:val="12"/>
        </w:rPr>
        <w:t xml:space="preserve"> developing and </w:t>
      </w:r>
      <w:r w:rsidRPr="00E47D9F">
        <w:rPr>
          <w:rStyle w:val="StyleUnderline"/>
          <w:rFonts w:asciiTheme="majorHAnsi" w:hAnsiTheme="majorHAnsi" w:cstheme="majorHAnsi"/>
        </w:rPr>
        <w:t>settling space</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will </w:t>
      </w:r>
      <w:r w:rsidRPr="00E47D9F">
        <w:rPr>
          <w:rStyle w:val="StyleUnderline"/>
          <w:rFonts w:asciiTheme="majorHAnsi" w:hAnsiTheme="majorHAnsi" w:cstheme="majorHAnsi"/>
          <w:highlight w:val="green"/>
        </w:rPr>
        <w:t>make available</w:t>
      </w:r>
      <w:r w:rsidRPr="00E47D9F">
        <w:rPr>
          <w:rStyle w:val="StyleUnderline"/>
          <w:rFonts w:asciiTheme="majorHAnsi" w:hAnsiTheme="majorHAnsi" w:cstheme="majorHAnsi"/>
        </w:rPr>
        <w:t xml:space="preserve"> mineral and energy </w:t>
      </w:r>
      <w:r w:rsidRPr="00E47D9F">
        <w:rPr>
          <w:rStyle w:val="StyleUnderline"/>
          <w:rFonts w:asciiTheme="majorHAnsi" w:hAnsiTheme="majorHAnsi" w:cstheme="majorHAnsi"/>
          <w:highlight w:val="green"/>
        </w:rPr>
        <w:t>resources</w:t>
      </w:r>
      <w:r w:rsidRPr="00E47D9F">
        <w:rPr>
          <w:rFonts w:asciiTheme="majorHAnsi" w:hAnsiTheme="majorHAnsi" w:cstheme="majorHAnsi"/>
          <w:sz w:val="12"/>
          <w:highlight w:val="green"/>
        </w:rPr>
        <w:t xml:space="preserve"> </w:t>
      </w:r>
      <w:r w:rsidRPr="00E47D9F">
        <w:rPr>
          <w:rStyle w:val="Emphasis"/>
          <w:rFonts w:asciiTheme="majorHAnsi" w:hAnsiTheme="majorHAnsi" w:cstheme="majorHAnsi"/>
          <w:highlight w:val="green"/>
        </w:rPr>
        <w:t>for use on Earth</w:t>
      </w:r>
      <w:r w:rsidRPr="00E47D9F">
        <w:rPr>
          <w:rStyle w:val="Emphasis"/>
          <w:rFonts w:asciiTheme="majorHAnsi" w:hAnsiTheme="majorHAnsi" w:cstheme="majorHAnsi"/>
        </w:rPr>
        <w:t xml:space="preserve"> on a vast scale</w:t>
      </w:r>
      <w:r w:rsidRPr="00E47D9F">
        <w:rPr>
          <w:rFonts w:asciiTheme="majorHAnsi" w:hAnsiTheme="majorHAnsi" w:cstheme="majorHAnsi"/>
          <w:sz w:val="12"/>
        </w:rPr>
        <w:t xml:space="preserve">. Finally, </w:t>
      </w:r>
      <w:r w:rsidRPr="00E47D9F">
        <w:rPr>
          <w:rStyle w:val="StyleUnderline"/>
          <w:rFonts w:asciiTheme="majorHAnsi" w:hAnsiTheme="majorHAnsi" w:cstheme="majorHAnsi"/>
        </w:rPr>
        <w:t xml:space="preserve">space settlement offers the hope of long-term species survival that remaining on Earth does not. </w:t>
      </w:r>
      <w:r w:rsidRPr="00E47D9F">
        <w:rPr>
          <w:rFonts w:asciiTheme="majorHAnsi" w:hAnsiTheme="majorHAnsi" w:cstheme="maj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w:t>
      </w:r>
      <w:r w:rsidRPr="00E47D9F">
        <w:rPr>
          <w:rFonts w:asciiTheme="majorHAnsi" w:hAnsiTheme="majorHAnsi" w:cstheme="majorHAnsi"/>
          <w:sz w:val="12"/>
        </w:rPr>
        <w:lastRenderedPageBreak/>
        <w:t xml:space="preserve">destroy our own planet.” This quote contains two mischaracterizations that demand refutation: </w:t>
      </w:r>
      <w:r w:rsidRPr="00E47D9F">
        <w:rPr>
          <w:rStyle w:val="StyleUnderline"/>
          <w:rFonts w:asciiTheme="majorHAnsi" w:hAnsiTheme="majorHAnsi" w:cstheme="majorHAnsi"/>
        </w:rPr>
        <w:t>that “we are all” going to live in space</w:t>
      </w:r>
      <w:r w:rsidRPr="00E47D9F">
        <w:rPr>
          <w:rFonts w:asciiTheme="majorHAnsi" w:hAnsiTheme="majorHAnsi" w:cstheme="majorHAnsi"/>
          <w:sz w:val="12"/>
        </w:rPr>
        <w:t xml:space="preserve"> </w:t>
      </w:r>
      <w:r w:rsidRPr="00E47D9F">
        <w:rPr>
          <w:rStyle w:val="StyleUnderline"/>
          <w:rFonts w:asciiTheme="majorHAnsi" w:hAnsiTheme="majorHAnsi" w:cstheme="majorHAnsi"/>
        </w:rPr>
        <w:t>and that we are going to live in space after we destroy Earth</w:t>
      </w:r>
      <w:r w:rsidRPr="00E47D9F">
        <w:rPr>
          <w:rFonts w:asciiTheme="majorHAnsi" w:hAnsiTheme="majorHAnsi" w:cstheme="majorHAnsi"/>
          <w:sz w:val="12"/>
        </w:rPr>
        <w:t>. Another canard that has long floated about was given form by the recent film Elysium starring Matt Damon</w:t>
      </w:r>
      <w:r w:rsidRPr="00E47D9F">
        <w:rPr>
          <w:rStyle w:val="StyleUnderline"/>
          <w:rFonts w:asciiTheme="majorHAnsi" w:hAnsiTheme="majorHAnsi" w:cstheme="majorHAnsi"/>
        </w:rPr>
        <w:t>: the rich will leave the poor on the Earth</w:t>
      </w:r>
      <w:r w:rsidRPr="00E47D9F">
        <w:rPr>
          <w:rFonts w:asciiTheme="majorHAnsi" w:hAnsiTheme="majorHAnsi" w:cstheme="majorHAnsi"/>
          <w:sz w:val="12"/>
        </w:rPr>
        <w:t xml:space="preserve"> and escape to space settlements. Upon examination, </w:t>
      </w:r>
      <w:r w:rsidRPr="00E47D9F">
        <w:rPr>
          <w:rStyle w:val="Emphasis"/>
          <w:rFonts w:asciiTheme="majorHAnsi" w:hAnsiTheme="majorHAnsi" w:cstheme="majorHAnsi"/>
        </w:rPr>
        <w:t xml:space="preserve">all three of these ideas are strawmen. </w:t>
      </w:r>
      <w:r w:rsidRPr="00E47D9F">
        <w:rPr>
          <w:rFonts w:asciiTheme="majorHAnsi" w:hAnsiTheme="majorHAnsi" w:cstheme="maj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E47D9F">
        <w:rPr>
          <w:rStyle w:val="StyleUnderline"/>
          <w:rFonts w:asciiTheme="majorHAnsi" w:hAnsiTheme="majorHAnsi" w:cstheme="majorHAnsi"/>
        </w:rPr>
        <w:t xml:space="preserve">we expect that relatively </w:t>
      </w:r>
      <w:r w:rsidRPr="00E47D9F">
        <w:rPr>
          <w:rStyle w:val="StyleUnderline"/>
          <w:rFonts w:asciiTheme="majorHAnsi" w:hAnsiTheme="majorHAnsi" w:cstheme="majorHAnsi"/>
          <w:highlight w:val="green"/>
        </w:rPr>
        <w:t>s</w:t>
      </w:r>
      <w:r w:rsidRPr="00E47D9F">
        <w:rPr>
          <w:rStyle w:val="StyleUnderline"/>
          <w:rFonts w:asciiTheme="majorHAnsi" w:hAnsiTheme="majorHAnsi" w:cstheme="majorHAnsi"/>
        </w:rPr>
        <w:t>mall numbers of highly qualified individuals</w:t>
      </w:r>
      <w:r w:rsidRPr="00E47D9F">
        <w:rPr>
          <w:rFonts w:asciiTheme="majorHAnsi" w:hAnsiTheme="majorHAnsi" w:cstheme="majorHAnsi"/>
          <w:sz w:val="12"/>
        </w:rPr>
        <w:t xml:space="preserve">, or those </w:t>
      </w:r>
      <w:r w:rsidRPr="00E47D9F">
        <w:rPr>
          <w:rStyle w:val="StyleUnderline"/>
          <w:rFonts w:asciiTheme="majorHAnsi" w:hAnsiTheme="majorHAnsi" w:cstheme="majorHAnsi"/>
        </w:rPr>
        <w:t>who are deeply dedicated to living in space, would form the first settlements</w:t>
      </w:r>
      <w:r w:rsidRPr="00E47D9F">
        <w:rPr>
          <w:rFonts w:asciiTheme="majorHAnsi" w:hAnsiTheme="majorHAnsi" w:cstheme="majorHAnsi"/>
          <w:sz w:val="12"/>
        </w:rPr>
        <w:t xml:space="preserve">. Over a significant </w:t>
      </w:r>
      <w:proofErr w:type="gramStart"/>
      <w:r w:rsidRPr="00E47D9F">
        <w:rPr>
          <w:rFonts w:asciiTheme="majorHAnsi" w:hAnsiTheme="majorHAnsi" w:cstheme="majorHAnsi"/>
          <w:sz w:val="12"/>
        </w:rPr>
        <w:t>period of time</w:t>
      </w:r>
      <w:proofErr w:type="gramEnd"/>
      <w:r w:rsidRPr="00E47D9F">
        <w:rPr>
          <w:rFonts w:asciiTheme="majorHAnsi" w:hAnsiTheme="majorHAnsi" w:cstheme="majorHAnsi"/>
          <w:sz w:val="12"/>
        </w:rPr>
        <w:t xml:space="preserve">, </w:t>
      </w:r>
      <w:r w:rsidRPr="00E47D9F">
        <w:rPr>
          <w:rStyle w:val="StyleUnderline"/>
          <w:rFonts w:asciiTheme="majorHAnsi" w:hAnsiTheme="majorHAnsi" w:cstheme="majorHAnsi"/>
        </w:rPr>
        <w:t>thousands more from the Earth would join those settlements as they become increasingly self-sufficient</w:t>
      </w:r>
      <w:r w:rsidRPr="00E47D9F">
        <w:rPr>
          <w:rFonts w:asciiTheme="majorHAnsi" w:hAnsiTheme="majorHAnsi" w:cstheme="majorHAnsi"/>
          <w:sz w:val="12"/>
        </w:rPr>
        <w:t xml:space="preserve">. Over more time, </w:t>
      </w:r>
      <w:r w:rsidRPr="00E47D9F">
        <w:rPr>
          <w:rStyle w:val="StyleUnderline"/>
          <w:rFonts w:asciiTheme="majorHAnsi" w:hAnsiTheme="majorHAnsi" w:cstheme="majorHAnsi"/>
        </w:rPr>
        <w:t>various possible niches</w:t>
      </w:r>
      <w:r w:rsidRPr="00E47D9F">
        <w:rPr>
          <w:rFonts w:asciiTheme="majorHAnsi" w:hAnsiTheme="majorHAnsi" w:cstheme="majorHAnsi"/>
          <w:sz w:val="12"/>
        </w:rPr>
        <w:t xml:space="preserve"> for settlement (</w:t>
      </w:r>
      <w:r w:rsidRPr="00E47D9F">
        <w:rPr>
          <w:rStyle w:val="StyleUnderline"/>
          <w:rFonts w:asciiTheme="majorHAnsi" w:hAnsiTheme="majorHAnsi" w:cstheme="majorHAnsi"/>
        </w:rPr>
        <w:t>Moon, Mars, asteroids, free space</w:t>
      </w:r>
      <w:r w:rsidRPr="00E47D9F">
        <w:rPr>
          <w:rFonts w:asciiTheme="majorHAnsi" w:hAnsiTheme="majorHAnsi" w:cstheme="majorHAnsi"/>
          <w:sz w:val="12"/>
        </w:rPr>
        <w:t xml:space="preserve">, etc.) </w:t>
      </w:r>
      <w:r w:rsidRPr="00E47D9F">
        <w:rPr>
          <w:rStyle w:val="StyleUnderline"/>
          <w:rFonts w:asciiTheme="majorHAnsi" w:hAnsiTheme="majorHAnsi" w:cstheme="majorHAnsi"/>
        </w:rPr>
        <w:t>will be occupied</w:t>
      </w:r>
      <w:r w:rsidRPr="00E47D9F">
        <w:rPr>
          <w:rFonts w:asciiTheme="majorHAnsi" w:hAnsiTheme="majorHAnsi" w:cstheme="majorHAnsi"/>
          <w:sz w:val="12"/>
        </w:rPr>
        <w:t xml:space="preserve">, and eventually </w:t>
      </w:r>
      <w:r w:rsidRPr="00E47D9F">
        <w:rPr>
          <w:rStyle w:val="Emphasis"/>
          <w:rFonts w:asciiTheme="majorHAnsi" w:hAnsiTheme="majorHAnsi" w:cstheme="majorHAnsi"/>
        </w:rPr>
        <w:t>the population in space will total many millions</w:t>
      </w:r>
      <w:r w:rsidRPr="00E47D9F">
        <w:rPr>
          <w:rFonts w:asciiTheme="majorHAnsi" w:hAnsiTheme="majorHAnsi" w:cstheme="maj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E47D9F">
        <w:rPr>
          <w:rStyle w:val="Emphasis"/>
          <w:rFonts w:asciiTheme="majorHAnsi" w:hAnsiTheme="majorHAnsi" w:cstheme="majorHAnsi"/>
          <w:highlight w:val="green"/>
        </w:rPr>
        <w:t>the Earth is not</w:t>
      </w:r>
      <w:r w:rsidRPr="00E47D9F">
        <w:rPr>
          <w:rStyle w:val="Emphasis"/>
          <w:rFonts w:asciiTheme="majorHAnsi" w:hAnsiTheme="majorHAnsi" w:cstheme="majorHAnsi"/>
        </w:rPr>
        <w:t xml:space="preserve"> a “</w:t>
      </w:r>
      <w:r w:rsidRPr="00E47D9F">
        <w:rPr>
          <w:rStyle w:val="Emphasis"/>
          <w:rFonts w:asciiTheme="majorHAnsi" w:hAnsiTheme="majorHAnsi" w:cstheme="majorHAnsi"/>
          <w:highlight w:val="green"/>
        </w:rPr>
        <w:t>safe</w:t>
      </w:r>
      <w:r w:rsidRPr="00E47D9F">
        <w:rPr>
          <w:rStyle w:val="Emphasis"/>
          <w:rFonts w:asciiTheme="majorHAnsi" w:hAnsiTheme="majorHAnsi" w:cstheme="majorHAnsi"/>
        </w:rPr>
        <w:t xml:space="preserve"> space.”</w:t>
      </w:r>
      <w:r w:rsidRPr="00E47D9F">
        <w:rPr>
          <w:rFonts w:asciiTheme="majorHAnsi" w:hAnsiTheme="majorHAnsi" w:cstheme="majorHAnsi"/>
          <w:sz w:val="12"/>
        </w:rPr>
        <w:t xml:space="preserve"> </w:t>
      </w:r>
      <w:r w:rsidRPr="00E47D9F">
        <w:rPr>
          <w:rStyle w:val="StyleUnderline"/>
          <w:rFonts w:asciiTheme="majorHAnsi" w:hAnsiTheme="majorHAnsi" w:cstheme="majorHAnsi"/>
        </w:rPr>
        <w:t>The destiny of virtually all species on Earth is extinction</w:t>
      </w:r>
      <w:r w:rsidRPr="00E47D9F">
        <w:rPr>
          <w:rFonts w:asciiTheme="majorHAnsi" w:hAnsiTheme="majorHAnsi" w:cstheme="majorHAnsi"/>
          <w:sz w:val="12"/>
        </w:rPr>
        <w:t xml:space="preserve"> in a relatively short span of geologic time. The Tellers claim that “we live on a planet that is perfect for us.” This statement is both completely true and total nonsense. </w:t>
      </w:r>
      <w:r w:rsidRPr="00E47D9F">
        <w:rPr>
          <w:rStyle w:val="StyleUnderline"/>
          <w:rFonts w:asciiTheme="majorHAnsi" w:hAnsiTheme="majorHAnsi" w:cstheme="majorHAnsi"/>
        </w:rPr>
        <w:t>We fit well on the Earth because we have evolved over millions of years to become creatures that are both adapted to live here and to like living here</w:t>
      </w:r>
      <w:r w:rsidRPr="00E47D9F">
        <w:rPr>
          <w:rFonts w:asciiTheme="majorHAnsi" w:hAnsiTheme="majorHAnsi" w:cstheme="majorHAnsi"/>
          <w:sz w:val="12"/>
        </w:rPr>
        <w:t xml:space="preserve">. It is truer to say that we are perfect for the Earth than the reverse. In fact, </w:t>
      </w:r>
      <w:r w:rsidRPr="00E47D9F">
        <w:rPr>
          <w:rStyle w:val="StyleUnderline"/>
          <w:rFonts w:asciiTheme="majorHAnsi" w:hAnsiTheme="majorHAnsi" w:cstheme="majorHAnsi"/>
        </w:rPr>
        <w:t>the Earth is not such a commodious place.</w:t>
      </w:r>
      <w:r w:rsidRPr="00E47D9F">
        <w:rPr>
          <w:rFonts w:asciiTheme="majorHAnsi" w:hAnsiTheme="majorHAnsi" w:cstheme="majorHAnsi"/>
          <w:sz w:val="12"/>
        </w:rPr>
        <w:t xml:space="preserve"> </w:t>
      </w:r>
      <w:r w:rsidRPr="00E47D9F">
        <w:rPr>
          <w:rStyle w:val="Emphasis"/>
          <w:rFonts w:asciiTheme="majorHAnsi" w:hAnsiTheme="majorHAnsi" w:cstheme="majorHAnsi"/>
        </w:rPr>
        <w:t>It is subject to periodic calamities</w:t>
      </w:r>
      <w:r w:rsidRPr="00E47D9F">
        <w:rPr>
          <w:rFonts w:asciiTheme="majorHAnsi" w:hAnsiTheme="majorHAnsi" w:cstheme="majorHAnsi"/>
          <w:sz w:val="12"/>
        </w:rPr>
        <w:t xml:space="preserve"> of various sorts, ranging from massive asteroid and comet impacts to titanic volcanic eruptions, and from periodic ice ages to disastrous solar flares. In the short run, the Earth seems balmy and comfortable. </w:t>
      </w:r>
      <w:r w:rsidRPr="00E47D9F">
        <w:rPr>
          <w:rStyle w:val="StyleUnderline"/>
          <w:rFonts w:asciiTheme="majorHAnsi" w:hAnsiTheme="majorHAnsi" w:cstheme="majorHAnsi"/>
        </w:rPr>
        <w:t>Viewed from the perspective of</w:t>
      </w:r>
      <w:r w:rsidRPr="00E47D9F">
        <w:rPr>
          <w:rFonts w:asciiTheme="majorHAnsi" w:hAnsiTheme="majorHAnsi" w:cstheme="majorHAnsi"/>
          <w:sz w:val="12"/>
        </w:rPr>
        <w:t xml:space="preserve"> </w:t>
      </w:r>
      <w:r w:rsidRPr="00E47D9F">
        <w:rPr>
          <w:rStyle w:val="StyleUnderline"/>
          <w:rFonts w:asciiTheme="majorHAnsi" w:hAnsiTheme="majorHAnsi" w:cstheme="majorHAnsi"/>
        </w:rPr>
        <w:t>deep time,</w:t>
      </w:r>
      <w:r w:rsidRPr="00E47D9F">
        <w:rPr>
          <w:rFonts w:asciiTheme="majorHAnsi" w:hAnsiTheme="majorHAnsi" w:cstheme="majorHAnsi"/>
          <w:sz w:val="12"/>
        </w:rPr>
        <w:t xml:space="preserve"> </w:t>
      </w:r>
      <w:r w:rsidRPr="00E47D9F">
        <w:rPr>
          <w:rStyle w:val="Emphasis"/>
          <w:rFonts w:asciiTheme="majorHAnsi" w:hAnsiTheme="majorHAnsi" w:cstheme="majorHAnsi"/>
        </w:rPr>
        <w:t>it starts to look more like a death trap, bedeviled by regular mass extinctions</w:t>
      </w:r>
      <w:r w:rsidRPr="00E47D9F">
        <w:rPr>
          <w:rFonts w:asciiTheme="majorHAnsi" w:hAnsiTheme="majorHAnsi" w:cstheme="majorHAnsi"/>
          <w:sz w:val="12"/>
        </w:rPr>
        <w:t xml:space="preserve">. However, </w:t>
      </w:r>
      <w:r w:rsidRPr="00E47D9F">
        <w:rPr>
          <w:rStyle w:val="Emphasis"/>
          <w:rFonts w:asciiTheme="majorHAnsi" w:hAnsiTheme="majorHAnsi" w:cstheme="majorHAnsi"/>
        </w:rPr>
        <w:t xml:space="preserve">things are </w:t>
      </w:r>
      <w:proofErr w:type="gramStart"/>
      <w:r w:rsidRPr="00E47D9F">
        <w:rPr>
          <w:rStyle w:val="Emphasis"/>
          <w:rFonts w:asciiTheme="majorHAnsi" w:hAnsiTheme="majorHAnsi" w:cstheme="majorHAnsi"/>
        </w:rPr>
        <w:t>actually quite</w:t>
      </w:r>
      <w:proofErr w:type="gramEnd"/>
      <w:r w:rsidRPr="00E47D9F">
        <w:rPr>
          <w:rStyle w:val="Emphasis"/>
          <w:rFonts w:asciiTheme="majorHAnsi" w:hAnsiTheme="majorHAnsi" w:cstheme="majorHAnsi"/>
        </w:rPr>
        <w:t xml:space="preserve"> a bit worse</w:t>
      </w:r>
      <w:r w:rsidRPr="00E47D9F">
        <w:rPr>
          <w:rFonts w:asciiTheme="majorHAnsi" w:hAnsiTheme="majorHAnsi" w:cstheme="majorHAnsi"/>
          <w:sz w:val="12"/>
        </w:rPr>
        <w:t xml:space="preserve">. Although </w:t>
      </w:r>
      <w:r w:rsidRPr="00E47D9F">
        <w:rPr>
          <w:rStyle w:val="StyleUnderline"/>
          <w:rFonts w:asciiTheme="majorHAnsi" w:hAnsiTheme="majorHAnsi" w:cstheme="majorHAnsi"/>
        </w:rPr>
        <w:t xml:space="preserve">there are many potentially bad things that might happen to </w:t>
      </w:r>
      <w:proofErr w:type="gramStart"/>
      <w:r w:rsidRPr="00E47D9F">
        <w:rPr>
          <w:rStyle w:val="StyleUnderline"/>
          <w:rFonts w:asciiTheme="majorHAnsi" w:hAnsiTheme="majorHAnsi" w:cstheme="majorHAnsi"/>
        </w:rPr>
        <w:t>the human race</w:t>
      </w:r>
      <w:proofErr w:type="gramEnd"/>
      <w:r w:rsidRPr="00E47D9F">
        <w:rPr>
          <w:rStyle w:val="StyleUnderline"/>
          <w:rFonts w:asciiTheme="majorHAnsi" w:hAnsiTheme="majorHAnsi" w:cstheme="majorHAnsi"/>
        </w:rPr>
        <w:t xml:space="preserve"> on the Earth from natural sources</w:t>
      </w:r>
      <w:r w:rsidRPr="00E47D9F">
        <w:rPr>
          <w:rFonts w:asciiTheme="majorHAnsi" w:hAnsiTheme="majorHAnsi" w:cstheme="majorHAnsi"/>
          <w:sz w:val="12"/>
        </w:rPr>
        <w:t xml:space="preserve">, </w:t>
      </w:r>
      <w:r w:rsidRPr="00E47D9F">
        <w:rPr>
          <w:rStyle w:val="StyleUnderline"/>
          <w:rFonts w:asciiTheme="majorHAnsi" w:hAnsiTheme="majorHAnsi" w:cstheme="majorHAnsi"/>
        </w:rPr>
        <w:t>there are many more from unnatural sources</w:t>
      </w:r>
      <w:r w:rsidRPr="00E47D9F">
        <w:rPr>
          <w:rFonts w:asciiTheme="majorHAnsi" w:hAnsiTheme="majorHAnsi" w:cstheme="majorHAnsi"/>
          <w:sz w:val="12"/>
        </w:rPr>
        <w:t xml:space="preserve">. </w:t>
      </w:r>
      <w:r w:rsidRPr="00E47D9F">
        <w:rPr>
          <w:rStyle w:val="Emphasis"/>
          <w:rFonts w:asciiTheme="majorHAnsi" w:hAnsiTheme="majorHAnsi" w:cstheme="majorHAnsi"/>
        </w:rPr>
        <w:t>We have been dancing with nuclear disaster for a long time.</w:t>
      </w:r>
      <w:r w:rsidRPr="00E47D9F">
        <w:rPr>
          <w:rFonts w:asciiTheme="majorHAnsi" w:hAnsiTheme="majorHAnsi" w:cstheme="majorHAnsi"/>
          <w:sz w:val="12"/>
        </w:rPr>
        <w:t xml:space="preserve"> An apocalyptic atomic war is not inevitable, but it is possible. </w:t>
      </w:r>
      <w:r w:rsidRPr="00E47D9F">
        <w:rPr>
          <w:rStyle w:val="StyleUnderline"/>
          <w:rFonts w:asciiTheme="majorHAnsi" w:hAnsiTheme="majorHAnsi" w:cstheme="majorHAnsi"/>
        </w:rPr>
        <w:t>Add to this scenario</w:t>
      </w:r>
      <w:r w:rsidRPr="00E47D9F">
        <w:rPr>
          <w:rFonts w:asciiTheme="majorHAnsi" w:hAnsiTheme="majorHAnsi" w:cstheme="majorHAnsi"/>
          <w:sz w:val="12"/>
        </w:rPr>
        <w:t xml:space="preserve"> the </w:t>
      </w:r>
      <w:r w:rsidRPr="00E47D9F">
        <w:rPr>
          <w:rStyle w:val="Emphasis"/>
          <w:rFonts w:asciiTheme="majorHAnsi" w:hAnsiTheme="majorHAnsi" w:cstheme="majorHAnsi"/>
        </w:rPr>
        <w:t xml:space="preserve">genetically </w:t>
      </w:r>
      <w:r w:rsidRPr="00E47D9F">
        <w:rPr>
          <w:rStyle w:val="Emphasis"/>
          <w:rFonts w:asciiTheme="majorHAnsi" w:hAnsiTheme="majorHAnsi" w:cstheme="majorHAnsi"/>
          <w:highlight w:val="green"/>
        </w:rPr>
        <w:t>engineered killer virus</w:t>
      </w:r>
      <w:r w:rsidRPr="00E47D9F">
        <w:rPr>
          <w:rFonts w:asciiTheme="majorHAnsi" w:hAnsiTheme="majorHAnsi" w:cstheme="majorHAnsi"/>
          <w:sz w:val="12"/>
        </w:rPr>
        <w:t>, “</w:t>
      </w:r>
      <w:r w:rsidRPr="00E47D9F">
        <w:rPr>
          <w:rStyle w:val="Emphasis"/>
          <w:rFonts w:asciiTheme="majorHAnsi" w:hAnsiTheme="majorHAnsi" w:cstheme="majorHAnsi"/>
          <w:highlight w:val="green"/>
        </w:rPr>
        <w:t>gray goo</w:t>
      </w:r>
      <w:r w:rsidRPr="00E47D9F">
        <w:rPr>
          <w:rFonts w:asciiTheme="majorHAnsi" w:hAnsiTheme="majorHAnsi" w:cstheme="majorHAnsi"/>
          <w:sz w:val="12"/>
        </w:rPr>
        <w:t xml:space="preserve">,” a </w:t>
      </w:r>
      <w:r w:rsidRPr="00E47D9F">
        <w:rPr>
          <w:rStyle w:val="Emphasis"/>
          <w:rFonts w:asciiTheme="majorHAnsi" w:hAnsiTheme="majorHAnsi" w:cstheme="majorHAnsi"/>
          <w:highlight w:val="green"/>
        </w:rPr>
        <w:t>robot revolt</w:t>
      </w:r>
      <w:r w:rsidRPr="00E47D9F">
        <w:rPr>
          <w:rFonts w:asciiTheme="majorHAnsi" w:hAnsiTheme="majorHAnsi" w:cstheme="majorHAnsi"/>
          <w:sz w:val="12"/>
          <w:highlight w:val="green"/>
        </w:rPr>
        <w:t xml:space="preserve">, </w:t>
      </w:r>
      <w:r w:rsidRPr="00E47D9F">
        <w:rPr>
          <w:rStyle w:val="Emphasis"/>
          <w:rFonts w:asciiTheme="majorHAnsi" w:hAnsiTheme="majorHAnsi" w:cstheme="majorHAnsi"/>
          <w:highlight w:val="green"/>
        </w:rPr>
        <w:t xml:space="preserve">and other </w:t>
      </w:r>
      <w:r w:rsidRPr="00E47D9F">
        <w:rPr>
          <w:rStyle w:val="Emphasis"/>
          <w:rFonts w:asciiTheme="majorHAnsi" w:hAnsiTheme="majorHAnsi" w:cstheme="majorHAnsi"/>
        </w:rPr>
        <w:t xml:space="preserve">horrors </w:t>
      </w:r>
      <w:proofErr w:type="gramStart"/>
      <w:r w:rsidRPr="00E47D9F">
        <w:rPr>
          <w:rStyle w:val="Emphasis"/>
          <w:rFonts w:asciiTheme="majorHAnsi" w:hAnsiTheme="majorHAnsi" w:cstheme="majorHAnsi"/>
        </w:rPr>
        <w:t>as yet</w:t>
      </w:r>
      <w:proofErr w:type="gramEnd"/>
      <w:r w:rsidRPr="00E47D9F">
        <w:rPr>
          <w:rStyle w:val="Emphasis"/>
          <w:rFonts w:asciiTheme="majorHAnsi" w:hAnsiTheme="majorHAnsi" w:cstheme="majorHAnsi"/>
        </w:rPr>
        <w:t xml:space="preserve"> undreamt</w:t>
      </w:r>
      <w:r w:rsidRPr="00E47D9F">
        <w:rPr>
          <w:rFonts w:asciiTheme="majorHAnsi" w:hAnsiTheme="majorHAnsi" w:cstheme="majorHAnsi"/>
          <w:sz w:val="12"/>
        </w:rPr>
        <w:t xml:space="preserve">, and </w:t>
      </w:r>
      <w:r w:rsidRPr="00E47D9F">
        <w:rPr>
          <w:rStyle w:val="StyleUnderline"/>
          <w:rFonts w:asciiTheme="majorHAnsi" w:hAnsiTheme="majorHAnsi" w:cstheme="majorHAnsi"/>
        </w:rPr>
        <w:t>the odds against human survival get longer</w:t>
      </w:r>
      <w:r w:rsidRPr="00E47D9F">
        <w:rPr>
          <w:rFonts w:asciiTheme="majorHAnsi" w:hAnsiTheme="majorHAnsi" w:cstheme="majorHAnsi"/>
          <w:sz w:val="12"/>
        </w:rPr>
        <w:t xml:space="preserve">. Hence, the need to abandon the fiction of Earth as our eternal and unchanging perfect home and to appreciate both the need for, and promise of, space settlement. </w:t>
      </w:r>
      <w:r w:rsidRPr="00E47D9F">
        <w:rPr>
          <w:rStyle w:val="StyleUnderline"/>
          <w:rFonts w:asciiTheme="majorHAnsi" w:hAnsiTheme="majorHAnsi" w:cstheme="majorHAnsi"/>
        </w:rPr>
        <w:t>Not so the rich can escape to an Elysium</w:t>
      </w:r>
      <w:r w:rsidRPr="00E47D9F">
        <w:rPr>
          <w:rFonts w:asciiTheme="majorHAnsi" w:hAnsiTheme="majorHAnsi" w:cstheme="majorHAnsi"/>
          <w:sz w:val="12"/>
        </w:rPr>
        <w:t xml:space="preserve"> in the sky, or so we can all leave behind a polluted and overheated Earth, </w:t>
      </w:r>
      <w:r w:rsidRPr="00E47D9F">
        <w:rPr>
          <w:rStyle w:val="StyleUnderline"/>
          <w:rFonts w:asciiTheme="majorHAnsi" w:hAnsiTheme="majorHAnsi" w:cstheme="majorHAnsi"/>
        </w:rPr>
        <w:t>but simply so that the human species and human culture has a chance at surviving</w:t>
      </w:r>
      <w:r w:rsidRPr="00E47D9F">
        <w:rPr>
          <w:rFonts w:asciiTheme="majorHAnsi" w:hAnsiTheme="majorHAnsi" w:cstheme="majorHAnsi"/>
          <w:sz w:val="12"/>
        </w:rPr>
        <w:t xml:space="preserve"> and flourishing </w:t>
      </w:r>
      <w:r w:rsidRPr="00E47D9F">
        <w:rPr>
          <w:rStyle w:val="Emphasis"/>
          <w:rFonts w:asciiTheme="majorHAnsi" w:hAnsiTheme="majorHAnsi" w:cstheme="majorHAnsi"/>
        </w:rPr>
        <w:t xml:space="preserve">in the long term. </w:t>
      </w:r>
      <w:r w:rsidRPr="00E47D9F">
        <w:rPr>
          <w:rFonts w:asciiTheme="majorHAnsi" w:hAnsiTheme="majorHAnsi" w:cstheme="majorHAnsi"/>
          <w:sz w:val="12"/>
        </w:rPr>
        <w:t xml:space="preserve">The Tellers believe that sustainability on the Earth has no relationship to what we do in space, but </w:t>
      </w:r>
      <w:r w:rsidRPr="00E47D9F">
        <w:rPr>
          <w:rStyle w:val="StyleUnderline"/>
          <w:rFonts w:asciiTheme="majorHAnsi" w:hAnsiTheme="majorHAnsi" w:cstheme="majorHAnsi"/>
        </w:rPr>
        <w:t>the same technologies that enable deep space settlement will have a profound impact on terrestrial sustainability</w:t>
      </w:r>
      <w:r w:rsidRPr="00E47D9F">
        <w:rPr>
          <w:rFonts w:asciiTheme="majorHAnsi" w:hAnsiTheme="majorHAnsi" w:cstheme="majorHAnsi"/>
          <w:sz w:val="12"/>
        </w:rPr>
        <w:t xml:space="preserve">. The Tellers write, “We haven’t even colonized the </w:t>
      </w:r>
      <w:proofErr w:type="gramStart"/>
      <w:r w:rsidRPr="00E47D9F">
        <w:rPr>
          <w:rFonts w:asciiTheme="majorHAnsi" w:hAnsiTheme="majorHAnsi" w:cstheme="majorHAnsi"/>
          <w:sz w:val="12"/>
        </w:rPr>
        <w:t>Sahara desert</w:t>
      </w:r>
      <w:proofErr w:type="gramEnd"/>
      <w:r w:rsidRPr="00E47D9F">
        <w:rPr>
          <w:rFonts w:asciiTheme="majorHAnsi" w:hAnsiTheme="majorHAnsi" w:cstheme="majorHAnsi"/>
          <w:sz w:val="12"/>
        </w:rPr>
        <w:t>, the bottom of the oceans… because it makes no economic sense.” This may be true, but</w:t>
      </w:r>
      <w:r w:rsidRPr="00E47D9F">
        <w:rPr>
          <w:rStyle w:val="StyleUnderline"/>
          <w:rFonts w:asciiTheme="majorHAnsi" w:hAnsiTheme="majorHAnsi" w:cstheme="majorHAnsi"/>
        </w:rPr>
        <w:t xml:space="preserve"> it</w:t>
      </w:r>
      <w:r w:rsidRPr="00E47D9F">
        <w:rPr>
          <w:rFonts w:asciiTheme="majorHAnsi" w:hAnsiTheme="majorHAnsi" w:cstheme="majorHAnsi"/>
          <w:sz w:val="12"/>
        </w:rPr>
        <w:t xml:space="preserve"> also </w:t>
      </w:r>
      <w:r w:rsidRPr="00E47D9F">
        <w:rPr>
          <w:rStyle w:val="StyleUnderline"/>
          <w:rFonts w:asciiTheme="majorHAnsi" w:hAnsiTheme="majorHAnsi" w:cstheme="majorHAnsi"/>
        </w:rPr>
        <w:t xml:space="preserve">makes no sense to settle the </w:t>
      </w:r>
      <w:proofErr w:type="gramStart"/>
      <w:r w:rsidRPr="00E47D9F">
        <w:rPr>
          <w:rStyle w:val="StyleUnderline"/>
          <w:rFonts w:asciiTheme="majorHAnsi" w:hAnsiTheme="majorHAnsi" w:cstheme="majorHAnsi"/>
        </w:rPr>
        <w:t xml:space="preserve">Sahara </w:t>
      </w:r>
      <w:r w:rsidRPr="00E47D9F">
        <w:rPr>
          <w:rFonts w:asciiTheme="majorHAnsi" w:hAnsiTheme="majorHAnsi" w:cstheme="majorHAnsi"/>
          <w:sz w:val="12"/>
        </w:rPr>
        <w:t>desert</w:t>
      </w:r>
      <w:proofErr w:type="gramEnd"/>
      <w:r w:rsidRPr="00E47D9F">
        <w:rPr>
          <w:rFonts w:asciiTheme="majorHAnsi" w:hAnsiTheme="majorHAnsi" w:cstheme="majorHAnsi"/>
          <w:sz w:val="12"/>
        </w:rPr>
        <w:t xml:space="preserve">, the bottom of the </w:t>
      </w:r>
      <w:r w:rsidRPr="00E47D9F">
        <w:rPr>
          <w:rStyle w:val="StyleUnderline"/>
          <w:rFonts w:asciiTheme="majorHAnsi" w:hAnsiTheme="majorHAnsi" w:cstheme="majorHAnsi"/>
        </w:rPr>
        <w:t>oceans, or Antarctica</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since </w:t>
      </w:r>
      <w:r w:rsidRPr="00E47D9F">
        <w:rPr>
          <w:rFonts w:asciiTheme="majorHAnsi" w:hAnsiTheme="majorHAnsi" w:cstheme="majorHAnsi"/>
          <w:sz w:val="12"/>
        </w:rPr>
        <w:t xml:space="preserve">these locations are on the Earth, and </w:t>
      </w:r>
      <w:r w:rsidRPr="00E47D9F">
        <w:rPr>
          <w:rStyle w:val="Emphasis"/>
          <w:rFonts w:asciiTheme="majorHAnsi" w:hAnsiTheme="majorHAnsi" w:cstheme="majorHAnsi"/>
        </w:rPr>
        <w:t xml:space="preserve">humans living there will not increase the probability of species survival. </w:t>
      </w:r>
      <w:r w:rsidRPr="00E47D9F">
        <w:rPr>
          <w:rFonts w:asciiTheme="majorHAnsi" w:hAnsiTheme="majorHAnsi" w:cstheme="majorHAnsi"/>
          <w:sz w:val="12"/>
        </w:rPr>
        <w:t xml:space="preserve">Near-Earth free space settlements and lunar bases are just </w:t>
      </w:r>
      <w:proofErr w:type="gramStart"/>
      <w:r w:rsidRPr="00E47D9F">
        <w:rPr>
          <w:rFonts w:asciiTheme="majorHAnsi" w:hAnsiTheme="majorHAnsi" w:cstheme="majorHAnsi"/>
          <w:sz w:val="12"/>
        </w:rPr>
        <w:t>stepping stones</w:t>
      </w:r>
      <w:proofErr w:type="gramEnd"/>
      <w:r w:rsidRPr="00E47D9F">
        <w:rPr>
          <w:rFonts w:asciiTheme="majorHAnsi" w:hAnsiTheme="majorHAnsi" w:cstheme="majorHAnsi"/>
          <w:sz w:val="12"/>
        </w:rPr>
        <w:t xml:space="preserve"> to ones much further out that are quarantined from Earth by millions of kilometers of vacuum. Once the motivation of species survival is put front and center, it becomes clear that </w:t>
      </w:r>
      <w:r w:rsidRPr="00E47D9F">
        <w:rPr>
          <w:rStyle w:val="StyleUnderline"/>
          <w:rFonts w:asciiTheme="majorHAnsi" w:hAnsiTheme="majorHAnsi" w:cstheme="majorHAnsi"/>
        </w:rPr>
        <w:t>a settlement in low Earth orbit,</w:t>
      </w:r>
      <w:r w:rsidRPr="00E47D9F">
        <w:rPr>
          <w:rFonts w:asciiTheme="majorHAnsi" w:hAnsiTheme="majorHAnsi" w:cstheme="majorHAnsi"/>
          <w:sz w:val="12"/>
        </w:rPr>
        <w:t xml:space="preserve"> on the Moon, at L5, or on the Martian surface </w:t>
      </w:r>
      <w:r w:rsidRPr="00E47D9F">
        <w:rPr>
          <w:rStyle w:val="Emphasis"/>
          <w:rFonts w:asciiTheme="majorHAnsi" w:hAnsiTheme="majorHAnsi" w:cstheme="majorHAnsi"/>
        </w:rPr>
        <w:t>is not nearly sufficient</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What is needed is a large set of thriving communities distributed throughout the solar system, and even ultimately in the Oort Cloud surrounding the solar system </w:t>
      </w:r>
      <w:r w:rsidRPr="00E47D9F">
        <w:rPr>
          <w:rFonts w:asciiTheme="majorHAnsi" w:hAnsiTheme="majorHAnsi" w:cstheme="majorHAnsi"/>
          <w:sz w:val="12"/>
        </w:rPr>
        <w:t xml:space="preserve">proper. This vision is not a small thing. </w:t>
      </w:r>
      <w:r w:rsidRPr="00E47D9F">
        <w:rPr>
          <w:rStyle w:val="StyleUnderline"/>
          <w:rFonts w:asciiTheme="majorHAnsi" w:hAnsiTheme="majorHAnsi" w:cstheme="majorHAnsi"/>
        </w:rPr>
        <w:t>It will be the work of many generations</w:t>
      </w:r>
      <w:r w:rsidRPr="00E47D9F">
        <w:rPr>
          <w:rFonts w:asciiTheme="majorHAnsi" w:hAnsiTheme="majorHAnsi" w:cstheme="maj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E47D9F">
        <w:rPr>
          <w:rStyle w:val="StyleUnderline"/>
          <w:rFonts w:asciiTheme="majorHAnsi" w:hAnsiTheme="majorHAnsi" w:cstheme="majorHAnsi"/>
        </w:rPr>
        <w:t>Space settlements, of necessity, push the limits of food production per square meter and per liter of wate</w:t>
      </w:r>
      <w:r w:rsidRPr="00E47D9F">
        <w:rPr>
          <w:rFonts w:asciiTheme="majorHAnsi" w:hAnsiTheme="majorHAnsi" w:cstheme="majorHAnsi"/>
          <w:sz w:val="12"/>
        </w:rPr>
        <w:t xml:space="preserve">r. Space settlement </w:t>
      </w:r>
      <w:r w:rsidRPr="00E47D9F">
        <w:rPr>
          <w:rStyle w:val="Emphasis"/>
          <w:rFonts w:asciiTheme="majorHAnsi" w:hAnsiTheme="majorHAnsi" w:cstheme="majorHAnsi"/>
        </w:rPr>
        <w:t>agricultural methods can also be applied to growing food in parched California or in vertical farms in crowded urban areas</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Space </w:t>
      </w:r>
      <w:r w:rsidRPr="00E47D9F">
        <w:rPr>
          <w:rStyle w:val="StyleUnderline"/>
          <w:rFonts w:asciiTheme="majorHAnsi" w:hAnsiTheme="majorHAnsi" w:cstheme="majorHAnsi"/>
          <w:highlight w:val="green"/>
        </w:rPr>
        <w:t>settlements require</w:t>
      </w:r>
      <w:r w:rsidRPr="00E47D9F">
        <w:rPr>
          <w:rStyle w:val="StyleUnderline"/>
          <w:rFonts w:asciiTheme="majorHAnsi" w:hAnsiTheme="majorHAnsi" w:cstheme="majorHAnsi"/>
        </w:rPr>
        <w:t xml:space="preserve"> humans and technology to co-exist in </w:t>
      </w:r>
      <w:proofErr w:type="gramStart"/>
      <w:r w:rsidRPr="00E47D9F">
        <w:rPr>
          <w:rStyle w:val="StyleUnderline"/>
          <w:rFonts w:asciiTheme="majorHAnsi" w:hAnsiTheme="majorHAnsi" w:cstheme="majorHAnsi"/>
        </w:rPr>
        <w:t>close proximit</w:t>
      </w:r>
      <w:r w:rsidRPr="00E47D9F">
        <w:rPr>
          <w:rFonts w:asciiTheme="majorHAnsi" w:hAnsiTheme="majorHAnsi" w:cstheme="majorHAnsi"/>
          <w:sz w:val="12"/>
        </w:rPr>
        <w:t>y</w:t>
      </w:r>
      <w:proofErr w:type="gramEnd"/>
      <w:r w:rsidRPr="00E47D9F">
        <w:rPr>
          <w:rFonts w:asciiTheme="majorHAnsi" w:hAnsiTheme="majorHAnsi" w:cstheme="majorHAnsi"/>
          <w:sz w:val="12"/>
        </w:rPr>
        <w:t xml:space="preserve">. This implies </w:t>
      </w:r>
      <w:r w:rsidRPr="00E47D9F">
        <w:rPr>
          <w:rStyle w:val="Emphasis"/>
          <w:rFonts w:asciiTheme="majorHAnsi" w:hAnsiTheme="majorHAnsi" w:cstheme="majorHAnsi"/>
        </w:rPr>
        <w:t xml:space="preserve">an absolute </w:t>
      </w:r>
      <w:r w:rsidRPr="00E47D9F">
        <w:rPr>
          <w:rStyle w:val="Emphasis"/>
          <w:rFonts w:asciiTheme="majorHAnsi" w:hAnsiTheme="majorHAnsi" w:cstheme="majorHAnsi"/>
          <w:highlight w:val="green"/>
        </w:rPr>
        <w:t>minimization of pollution</w:t>
      </w:r>
      <w:r w:rsidRPr="00E47D9F">
        <w:rPr>
          <w:rFonts w:asciiTheme="majorHAnsi" w:hAnsiTheme="majorHAnsi" w:cstheme="majorHAnsi"/>
          <w:sz w:val="12"/>
        </w:rPr>
        <w:t xml:space="preserve"> </w:t>
      </w:r>
      <w:r w:rsidRPr="00E47D9F">
        <w:rPr>
          <w:rStyle w:val="StyleUnderline"/>
          <w:rFonts w:asciiTheme="majorHAnsi" w:hAnsiTheme="majorHAnsi" w:cstheme="majorHAnsi"/>
        </w:rPr>
        <w:t>and sustained recycling of all waste</w:t>
      </w:r>
      <w:r w:rsidRPr="00E47D9F">
        <w:rPr>
          <w:rFonts w:asciiTheme="majorHAnsi" w:hAnsiTheme="majorHAnsi" w:cstheme="majorHAnsi"/>
          <w:sz w:val="12"/>
        </w:rPr>
        <w:t xml:space="preserve">. Such </w:t>
      </w:r>
      <w:r w:rsidRPr="00E47D9F">
        <w:rPr>
          <w:rStyle w:val="StyleUnderline"/>
          <w:rFonts w:asciiTheme="majorHAnsi" w:hAnsiTheme="majorHAnsi" w:cstheme="majorHAnsi"/>
        </w:rPr>
        <w:lastRenderedPageBreak/>
        <w:t xml:space="preserve">technologies seem highly </w:t>
      </w:r>
      <w:r w:rsidRPr="00E47D9F">
        <w:rPr>
          <w:rStyle w:val="StyleUnderline"/>
          <w:rFonts w:asciiTheme="majorHAnsi" w:hAnsiTheme="majorHAnsi" w:cstheme="majorHAnsi"/>
          <w:highlight w:val="green"/>
        </w:rPr>
        <w:t>applicable to sustainability on Earth</w:t>
      </w:r>
      <w:r w:rsidRPr="00E47D9F">
        <w:rPr>
          <w:rStyle w:val="StyleUnderline"/>
          <w:rFonts w:asciiTheme="majorHAnsi" w:hAnsiTheme="majorHAnsi" w:cstheme="majorHAnsi"/>
        </w:rPr>
        <w:t xml:space="preserve"> as well</w:t>
      </w:r>
      <w:r w:rsidRPr="00E47D9F">
        <w:rPr>
          <w:rFonts w:asciiTheme="majorHAnsi" w:hAnsiTheme="majorHAnsi" w:cstheme="majorHAnsi"/>
          <w:sz w:val="12"/>
        </w:rPr>
        <w:t>. We will need to provide the best possible medical care for remote space settlements, which will be far from hospitals on Earth. The technologies that make such medicine effective</w:t>
      </w:r>
      <w:proofErr w:type="gramStart"/>
      <w:r w:rsidRPr="00E47D9F">
        <w:rPr>
          <w:rFonts w:asciiTheme="majorHAnsi" w:hAnsiTheme="majorHAnsi" w:cstheme="majorHAnsi"/>
          <w:sz w:val="12"/>
        </w:rPr>
        <w:t>—“</w:t>
      </w:r>
      <w:proofErr w:type="gramEnd"/>
      <w:r w:rsidRPr="00E47D9F">
        <w:rPr>
          <w:rFonts w:asciiTheme="majorHAnsi" w:hAnsiTheme="majorHAnsi" w:cstheme="majorHAnsi"/>
          <w:sz w:val="12"/>
        </w:rPr>
        <w:t xml:space="preserve">tricorders”, </w:t>
      </w:r>
      <w:r w:rsidRPr="00E47D9F">
        <w:rPr>
          <w:rStyle w:val="Emphasis"/>
          <w:rFonts w:asciiTheme="majorHAnsi" w:hAnsiTheme="majorHAnsi" w:cstheme="majorHAnsi"/>
        </w:rPr>
        <w:t>telemedicine</w:t>
      </w:r>
      <w:r w:rsidRPr="00E47D9F">
        <w:rPr>
          <w:rFonts w:asciiTheme="majorHAnsi" w:hAnsiTheme="majorHAnsi" w:cstheme="majorHAnsi"/>
          <w:sz w:val="12"/>
        </w:rPr>
        <w:t>, and so on—</w:t>
      </w:r>
      <w:r w:rsidRPr="00E47D9F">
        <w:rPr>
          <w:rStyle w:val="StyleUnderline"/>
          <w:rFonts w:asciiTheme="majorHAnsi" w:hAnsiTheme="majorHAnsi" w:cstheme="majorHAnsi"/>
        </w:rPr>
        <w:t xml:space="preserve">can also bring medical care to underdeveloped and underserved areas of the Earth. </w:t>
      </w:r>
      <w:r w:rsidRPr="00E47D9F">
        <w:rPr>
          <w:rFonts w:asciiTheme="majorHAnsi" w:hAnsiTheme="majorHAnsi" w:cstheme="majorHAnsi"/>
          <w:sz w:val="12"/>
        </w:rPr>
        <w:t xml:space="preserve">The Tellers raise the specter of “winter-over syndrome” in the Antarctic, writing that “living on Mars would be way, way more miserable than living in Antarctica,” and concluding, “Nobody wants to live there.” Although </w:t>
      </w:r>
      <w:proofErr w:type="gramStart"/>
      <w:r w:rsidRPr="00E47D9F">
        <w:rPr>
          <w:rFonts w:asciiTheme="majorHAnsi" w:hAnsiTheme="majorHAnsi" w:cstheme="majorHAnsi"/>
          <w:sz w:val="12"/>
        </w:rPr>
        <w:t>it is clear that the</w:t>
      </w:r>
      <w:proofErr w:type="gramEnd"/>
      <w:r w:rsidRPr="00E47D9F">
        <w:rPr>
          <w:rFonts w:asciiTheme="majorHAnsi" w:hAnsiTheme="majorHAnsi" w:cstheme="majorHAnsi"/>
          <w:sz w:val="12"/>
        </w:rPr>
        <w:t xml:space="preserve"> Tellers will not be going, the </w:t>
      </w:r>
      <w:r w:rsidRPr="00E47D9F">
        <w:rPr>
          <w:rStyle w:val="StyleUnderline"/>
          <w:rFonts w:asciiTheme="majorHAnsi" w:hAnsiTheme="majorHAnsi" w:cstheme="majorHAnsi"/>
        </w:rPr>
        <w:t>large numbers who signed up for Mars One’s</w:t>
      </w:r>
      <w:r w:rsidRPr="00E47D9F">
        <w:rPr>
          <w:rFonts w:asciiTheme="majorHAnsi" w:hAnsiTheme="majorHAnsi" w:cstheme="majorHAnsi"/>
          <w:sz w:val="12"/>
        </w:rPr>
        <w:t xml:space="preserve"> sketchy settlement </w:t>
      </w:r>
      <w:r w:rsidRPr="00E47D9F">
        <w:rPr>
          <w:rStyle w:val="StyleUnderline"/>
          <w:rFonts w:asciiTheme="majorHAnsi" w:hAnsiTheme="majorHAnsi" w:cstheme="majorHAnsi"/>
        </w:rPr>
        <w:t>plans suggest that a lot of people do want to live on Mars</w:t>
      </w:r>
      <w:r w:rsidRPr="00E47D9F">
        <w:rPr>
          <w:rFonts w:asciiTheme="majorHAnsi" w:hAnsiTheme="majorHAnsi" w:cstheme="majorHAnsi"/>
          <w:sz w:val="12"/>
        </w:rPr>
        <w:t xml:space="preserve">. </w:t>
      </w:r>
      <w:r w:rsidRPr="00E47D9F">
        <w:rPr>
          <w:rStyle w:val="StyleUnderline"/>
          <w:rFonts w:asciiTheme="majorHAnsi" w:hAnsiTheme="majorHAnsi" w:cstheme="majorHAnsi"/>
        </w:rPr>
        <w:t>There are real challenges</w:t>
      </w:r>
      <w:r w:rsidRPr="00E47D9F">
        <w:rPr>
          <w:rFonts w:asciiTheme="majorHAnsi" w:hAnsiTheme="majorHAnsi" w:cstheme="majorHAnsi"/>
          <w:sz w:val="12"/>
        </w:rPr>
        <w:t xml:space="preserve"> to constructing space settlements, </w:t>
      </w:r>
      <w:r w:rsidRPr="00E47D9F">
        <w:rPr>
          <w:rStyle w:val="StyleUnderline"/>
          <w:rFonts w:asciiTheme="majorHAnsi" w:hAnsiTheme="majorHAnsi" w:cstheme="majorHAnsi"/>
        </w:rPr>
        <w:t>but current Antarctic bases are not true settlements</w:t>
      </w:r>
      <w:r w:rsidRPr="00E47D9F">
        <w:rPr>
          <w:rFonts w:asciiTheme="majorHAnsi" w:hAnsiTheme="majorHAnsi" w:cstheme="majorHAnsi"/>
          <w:sz w:val="12"/>
        </w:rPr>
        <w:t xml:space="preserve">. Nobody lives there with their families, </w:t>
      </w:r>
      <w:proofErr w:type="gramStart"/>
      <w:r w:rsidRPr="00E47D9F">
        <w:rPr>
          <w:rFonts w:asciiTheme="majorHAnsi" w:hAnsiTheme="majorHAnsi" w:cstheme="majorHAnsi"/>
          <w:sz w:val="12"/>
        </w:rPr>
        <w:t>with the exception of</w:t>
      </w:r>
      <w:proofErr w:type="gramEnd"/>
      <w:r w:rsidRPr="00E47D9F">
        <w:rPr>
          <w:rFonts w:asciiTheme="majorHAnsi" w:hAnsiTheme="majorHAnsi" w:cstheme="majorHAnsi"/>
          <w:sz w:val="12"/>
        </w:rPr>
        <w:t xml:space="preserve"> the coastal Esperanza Base, where about ten families routinely winter over. </w:t>
      </w:r>
      <w:r w:rsidRPr="00E47D9F">
        <w:rPr>
          <w:rStyle w:val="StyleUnderline"/>
          <w:rFonts w:asciiTheme="majorHAnsi" w:hAnsiTheme="majorHAnsi" w:cstheme="majorHAnsi"/>
        </w:rPr>
        <w:t xml:space="preserve">No real effort is made to create any kind of human environment that is comfortable </w:t>
      </w:r>
      <w:r w:rsidRPr="00E47D9F">
        <w:rPr>
          <w:rFonts w:asciiTheme="majorHAnsi" w:hAnsiTheme="majorHAnsi" w:cstheme="majorHAnsi"/>
          <w:sz w:val="12"/>
        </w:rPr>
        <w:t xml:space="preserve">over a long period of time. </w:t>
      </w:r>
      <w:r w:rsidRPr="00E47D9F">
        <w:rPr>
          <w:rStyle w:val="StyleUnderline"/>
          <w:rFonts w:asciiTheme="majorHAnsi" w:hAnsiTheme="majorHAnsi" w:cstheme="majorHAnsi"/>
        </w:rPr>
        <w:t>Conditions in Antarctica might be better compared to living in a campground than a self-sustaining settlement.</w:t>
      </w:r>
      <w:r w:rsidRPr="00E47D9F">
        <w:rPr>
          <w:rFonts w:asciiTheme="majorHAnsi" w:hAnsiTheme="majorHAnsi" w:cstheme="majorHAnsi"/>
          <w:sz w:val="12"/>
        </w:rPr>
        <w:t xml:space="preserve"> Additionally, </w:t>
      </w:r>
      <w:r w:rsidRPr="00E47D9F">
        <w:rPr>
          <w:rStyle w:val="StyleUnderline"/>
          <w:rFonts w:asciiTheme="majorHAnsi" w:hAnsiTheme="majorHAnsi" w:cstheme="majorHAnsi"/>
        </w:rPr>
        <w:t>the current Antarctic Treaty</w:t>
      </w:r>
      <w:r w:rsidRPr="00E47D9F">
        <w:rPr>
          <w:rFonts w:asciiTheme="majorHAnsi" w:hAnsiTheme="majorHAnsi" w:cstheme="majorHAnsi"/>
          <w:sz w:val="12"/>
        </w:rPr>
        <w:t xml:space="preserve"> essentially </w:t>
      </w:r>
      <w:r w:rsidRPr="00E47D9F">
        <w:rPr>
          <w:rStyle w:val="Emphasis"/>
          <w:rFonts w:asciiTheme="majorHAnsi" w:hAnsiTheme="majorHAnsi" w:cstheme="majorHAnsi"/>
        </w:rPr>
        <w:t>prevents any extraction or use of the natural resources</w:t>
      </w:r>
      <w:r w:rsidRPr="00E47D9F">
        <w:rPr>
          <w:rFonts w:asciiTheme="majorHAnsi" w:hAnsiTheme="majorHAnsi" w:cstheme="majorHAnsi"/>
          <w:sz w:val="12"/>
        </w:rPr>
        <w:t xml:space="preserve"> found there, thus </w:t>
      </w:r>
      <w:r w:rsidRPr="00E47D9F">
        <w:rPr>
          <w:rStyle w:val="StyleUnderline"/>
          <w:rFonts w:asciiTheme="majorHAnsi" w:hAnsiTheme="majorHAnsi" w:cstheme="majorHAnsi"/>
        </w:rPr>
        <w:t>making economically independent settlements infeasible</w:t>
      </w:r>
      <w:r w:rsidRPr="00E47D9F">
        <w:rPr>
          <w:rFonts w:asciiTheme="majorHAnsi" w:hAnsiTheme="majorHAnsi" w:cstheme="majorHAnsi"/>
          <w:sz w:val="12"/>
        </w:rPr>
        <w:t xml:space="preserve">. The Tellers think that, from an economic perspective, “Mars has nothing to offer in return.” Here, at least in the short run, they have a point. Let us not shy from the truth. </w:t>
      </w:r>
      <w:r w:rsidRPr="00E47D9F">
        <w:rPr>
          <w:rStyle w:val="StyleUnderline"/>
          <w:rFonts w:asciiTheme="majorHAnsi" w:hAnsiTheme="majorHAnsi" w:cstheme="majorHAnsi"/>
        </w:rPr>
        <w:t>Conditions in the early settlements</w:t>
      </w:r>
      <w:r w:rsidRPr="00E47D9F">
        <w:rPr>
          <w:rFonts w:asciiTheme="majorHAnsi" w:hAnsiTheme="majorHAnsi" w:cstheme="majorHAnsi"/>
          <w:sz w:val="12"/>
        </w:rPr>
        <w:t xml:space="preserve"> in the New </w:t>
      </w:r>
      <w:r w:rsidRPr="00E47D9F">
        <w:rPr>
          <w:rStyle w:val="StyleUnderline"/>
          <w:rFonts w:asciiTheme="majorHAnsi" w:hAnsiTheme="majorHAnsi" w:cstheme="majorHAnsi"/>
        </w:rPr>
        <w:t>World were difficult at best</w:t>
      </w:r>
      <w:r w:rsidRPr="00E47D9F">
        <w:rPr>
          <w:rFonts w:asciiTheme="majorHAnsi" w:hAnsiTheme="majorHAnsi" w:cstheme="majorHAnsi"/>
          <w:sz w:val="12"/>
        </w:rPr>
        <w:t xml:space="preserve">, and the casualty rate was high. </w:t>
      </w:r>
      <w:r w:rsidRPr="00E47D9F">
        <w:rPr>
          <w:rStyle w:val="StyleUnderline"/>
          <w:rFonts w:asciiTheme="majorHAnsi" w:hAnsiTheme="majorHAnsi" w:cstheme="majorHAnsi"/>
        </w:rPr>
        <w:t>We should expect the same to hold true for early space settlements</w:t>
      </w:r>
      <w:r w:rsidRPr="00E47D9F">
        <w:rPr>
          <w:rFonts w:asciiTheme="majorHAnsi" w:hAnsiTheme="majorHAnsi" w:cstheme="majorHAnsi"/>
          <w:sz w:val="12"/>
        </w:rPr>
        <w:t xml:space="preserve">. However, </w:t>
      </w:r>
      <w:r w:rsidRPr="00E47D9F">
        <w:rPr>
          <w:rStyle w:val="Emphasis"/>
          <w:rFonts w:asciiTheme="majorHAnsi" w:hAnsiTheme="majorHAnsi" w:cstheme="majorHAnsi"/>
        </w:rPr>
        <w:t>Jamestown and Plymouth gave rise to vast cities and a tamed landscape on a scale of hundreds of years.</w:t>
      </w:r>
      <w:r w:rsidRPr="00E47D9F">
        <w:rPr>
          <w:rFonts w:asciiTheme="majorHAnsi" w:hAnsiTheme="majorHAnsi" w:cstheme="majorHAnsi"/>
          <w:sz w:val="12"/>
        </w:rPr>
        <w:t xml:space="preserve"> </w:t>
      </w:r>
      <w:r w:rsidRPr="00E47D9F">
        <w:rPr>
          <w:rStyle w:val="StyleUnderline"/>
          <w:rFonts w:asciiTheme="majorHAnsi" w:hAnsiTheme="majorHAnsi" w:cstheme="majorHAnsi"/>
        </w:rPr>
        <w:t>We now bring to the table technological means that would seem magical to the Jamestown settlers</w:t>
      </w:r>
      <w:r w:rsidRPr="00E47D9F">
        <w:rPr>
          <w:rFonts w:asciiTheme="majorHAnsi" w:hAnsiTheme="majorHAnsi" w:cstheme="maj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E47D9F">
        <w:rPr>
          <w:rStyle w:val="StyleUnderline"/>
          <w:rFonts w:asciiTheme="majorHAnsi" w:hAnsiTheme="majorHAnsi" w:cstheme="majorHAnsi"/>
        </w:rPr>
        <w:t>Mars may have more of the natural resources a settlement will need than</w:t>
      </w:r>
      <w:r w:rsidRPr="00E47D9F">
        <w:rPr>
          <w:rFonts w:asciiTheme="majorHAnsi" w:hAnsiTheme="majorHAnsi" w:cstheme="majorHAnsi"/>
          <w:sz w:val="12"/>
        </w:rPr>
        <w:t xml:space="preserve">, say, </w:t>
      </w:r>
      <w:r w:rsidRPr="00E47D9F">
        <w:rPr>
          <w:rStyle w:val="StyleUnderline"/>
          <w:rFonts w:asciiTheme="majorHAnsi" w:hAnsiTheme="majorHAnsi" w:cstheme="majorHAnsi"/>
        </w:rPr>
        <w:t>the Moon</w:t>
      </w:r>
      <w:r w:rsidRPr="00E47D9F">
        <w:rPr>
          <w:rFonts w:asciiTheme="majorHAnsi" w:hAnsiTheme="majorHAnsi" w:cstheme="majorHAnsi"/>
          <w:sz w:val="12"/>
        </w:rPr>
        <w:t xml:space="preserve">, it is at the bottom of a </w:t>
      </w:r>
      <w:proofErr w:type="gramStart"/>
      <w:r w:rsidRPr="00E47D9F">
        <w:rPr>
          <w:rFonts w:asciiTheme="majorHAnsi" w:hAnsiTheme="majorHAnsi" w:cstheme="majorHAnsi"/>
          <w:sz w:val="12"/>
        </w:rPr>
        <w:t>fairly steep</w:t>
      </w:r>
      <w:proofErr w:type="gramEnd"/>
      <w:r w:rsidRPr="00E47D9F">
        <w:rPr>
          <w:rFonts w:asciiTheme="majorHAnsi" w:hAnsiTheme="majorHAnsi" w:cstheme="majorHAnsi"/>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E47D9F">
        <w:rPr>
          <w:rStyle w:val="StyleUnderline"/>
          <w:rFonts w:asciiTheme="majorHAnsi" w:hAnsiTheme="majorHAnsi" w:cstheme="majorHAnsi"/>
        </w:rPr>
        <w:t>The purchase of Alaska from Russia was mocked</w:t>
      </w:r>
      <w:r w:rsidRPr="00E47D9F">
        <w:rPr>
          <w:rFonts w:asciiTheme="majorHAnsi" w:hAnsiTheme="majorHAnsi" w:cstheme="majorHAnsi"/>
          <w:sz w:val="12"/>
        </w:rPr>
        <w:t xml:space="preserve"> as “Seward’s icebox” and a “polar bear garden.” </w:t>
      </w:r>
      <w:r w:rsidRPr="00E47D9F">
        <w:rPr>
          <w:rStyle w:val="Emphasis"/>
          <w:rFonts w:asciiTheme="majorHAnsi" w:hAnsiTheme="majorHAnsi" w:cstheme="majorHAnsi"/>
        </w:rPr>
        <w:t>At the time, the oil and mineral riches of Alaska were undiscovered</w:t>
      </w:r>
      <w:r w:rsidRPr="00E47D9F">
        <w:rPr>
          <w:rFonts w:asciiTheme="majorHAnsi" w:hAnsiTheme="majorHAnsi" w:cstheme="majorHAnsi"/>
          <w:sz w:val="12"/>
        </w:rPr>
        <w:t xml:space="preserve"> and undreamt of. </w:t>
      </w:r>
      <w:r w:rsidRPr="00E47D9F">
        <w:rPr>
          <w:rStyle w:val="Emphasis"/>
          <w:rFonts w:asciiTheme="majorHAnsi" w:hAnsiTheme="majorHAnsi" w:cstheme="majorHAnsi"/>
        </w:rPr>
        <w:t>Space itself teems with valuable resources</w:t>
      </w:r>
      <w:r w:rsidRPr="00E47D9F">
        <w:rPr>
          <w:rFonts w:asciiTheme="majorHAnsi" w:hAnsiTheme="majorHAnsi" w:cstheme="majorHAnsi"/>
          <w:sz w:val="12"/>
        </w:rPr>
        <w:t xml:space="preserve">, including continuous and abundant solar energy and mineral wealth on a scale beyond imagination just in the </w:t>
      </w:r>
      <w:proofErr w:type="gramStart"/>
      <w:r w:rsidRPr="00E47D9F">
        <w:rPr>
          <w:rFonts w:asciiTheme="majorHAnsi" w:hAnsiTheme="majorHAnsi" w:cstheme="majorHAnsi"/>
          <w:sz w:val="12"/>
        </w:rPr>
        <w:t>near Earth</w:t>
      </w:r>
      <w:proofErr w:type="gramEnd"/>
      <w:r w:rsidRPr="00E47D9F">
        <w:rPr>
          <w:rFonts w:asciiTheme="majorHAnsi" w:hAnsiTheme="majorHAnsi" w:cstheme="majorHAnsi"/>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E47D9F">
        <w:rPr>
          <w:rStyle w:val="StyleUnderline"/>
          <w:rFonts w:asciiTheme="majorHAnsi" w:hAnsiTheme="majorHAnsi" w:cstheme="majorHAnsi"/>
        </w:rPr>
        <w:t>The Earth is flooded daily with vast amounts of solar energy that, if exploited</w:t>
      </w:r>
      <w:r w:rsidRPr="00E47D9F">
        <w:rPr>
          <w:rFonts w:asciiTheme="majorHAnsi" w:hAnsiTheme="majorHAnsi" w:cstheme="majorHAnsi"/>
          <w:sz w:val="12"/>
        </w:rPr>
        <w:t xml:space="preserve">, </w:t>
      </w:r>
      <w:r w:rsidRPr="00E47D9F">
        <w:rPr>
          <w:rStyle w:val="StyleUnderline"/>
          <w:rFonts w:asciiTheme="majorHAnsi" w:hAnsiTheme="majorHAnsi" w:cstheme="majorHAnsi"/>
        </w:rPr>
        <w:t>could power just about any civilization we wish to maintain</w:t>
      </w:r>
      <w:r w:rsidRPr="00E47D9F">
        <w:rPr>
          <w:rFonts w:asciiTheme="majorHAnsi" w:hAnsiTheme="majorHAnsi" w:cstheme="majorHAnsi"/>
          <w:sz w:val="12"/>
        </w:rPr>
        <w:t xml:space="preserve">. </w:t>
      </w:r>
      <w:r w:rsidRPr="00E47D9F">
        <w:rPr>
          <w:rStyle w:val="Emphasis"/>
          <w:rFonts w:asciiTheme="majorHAnsi" w:hAnsiTheme="majorHAnsi" w:cstheme="majorHAnsi"/>
          <w:highlight w:val="green"/>
        </w:rPr>
        <w:t xml:space="preserve">There is no </w:t>
      </w:r>
      <w:r w:rsidRPr="00E47D9F">
        <w:rPr>
          <w:rStyle w:val="Emphasis"/>
          <w:rFonts w:asciiTheme="majorHAnsi" w:hAnsiTheme="majorHAnsi" w:cstheme="majorHAnsi"/>
        </w:rPr>
        <w:t xml:space="preserve">technical </w:t>
      </w:r>
      <w:r w:rsidRPr="00E47D9F">
        <w:rPr>
          <w:rStyle w:val="Emphasis"/>
          <w:rFonts w:asciiTheme="majorHAnsi" w:hAnsiTheme="majorHAnsi" w:cstheme="majorHAnsi"/>
          <w:highlight w:val="green"/>
        </w:rPr>
        <w:t xml:space="preserve">limitation to </w:t>
      </w:r>
      <w:r w:rsidRPr="00E47D9F">
        <w:rPr>
          <w:rStyle w:val="Emphasis"/>
          <w:rFonts w:asciiTheme="majorHAnsi" w:hAnsiTheme="majorHAnsi" w:cstheme="majorHAnsi"/>
        </w:rPr>
        <w:t xml:space="preserve">providing continuous, carbon-free power from </w:t>
      </w:r>
      <w:r w:rsidRPr="00E47D9F">
        <w:rPr>
          <w:rStyle w:val="Emphasis"/>
          <w:rFonts w:asciiTheme="majorHAnsi" w:hAnsiTheme="majorHAnsi" w:cstheme="majorHAnsi"/>
          <w:highlight w:val="green"/>
        </w:rPr>
        <w:t>space</w:t>
      </w:r>
      <w:r w:rsidRPr="00E47D9F">
        <w:rPr>
          <w:rStyle w:val="Emphasis"/>
          <w:rFonts w:asciiTheme="majorHAnsi" w:hAnsiTheme="majorHAnsi" w:cstheme="majorHAnsi"/>
        </w:rPr>
        <w:t xml:space="preserve"> solar power satellites beaming power back to the surface of the Earth anywhere it might be needed</w:t>
      </w:r>
      <w:r w:rsidRPr="00E47D9F">
        <w:rPr>
          <w:rFonts w:asciiTheme="majorHAnsi" w:hAnsiTheme="majorHAnsi" w:cstheme="majorHAnsi"/>
          <w:sz w:val="12"/>
        </w:rPr>
        <w:t xml:space="preserve">. </w:t>
      </w:r>
      <w:r w:rsidRPr="00E47D9F">
        <w:rPr>
          <w:rStyle w:val="StyleUnderline"/>
          <w:rFonts w:asciiTheme="majorHAnsi" w:hAnsiTheme="majorHAnsi" w:cstheme="majorHAnsi"/>
        </w:rPr>
        <w:t>The main opposition to this idea derives from an unwillingness to consider centralized power systems on</w:t>
      </w:r>
      <w:r w:rsidRPr="00E47D9F">
        <w:rPr>
          <w:rFonts w:asciiTheme="majorHAnsi" w:hAnsiTheme="majorHAnsi" w:cstheme="majorHAnsi"/>
          <w:sz w:val="12"/>
        </w:rPr>
        <w:t xml:space="preserve"> </w:t>
      </w:r>
      <w:r w:rsidRPr="00E47D9F">
        <w:rPr>
          <w:rStyle w:val="Emphasis"/>
          <w:rFonts w:asciiTheme="majorHAnsi" w:hAnsiTheme="majorHAnsi" w:cstheme="majorHAnsi"/>
        </w:rPr>
        <w:t>ideological grounds</w:t>
      </w:r>
      <w:r w:rsidRPr="00E47D9F">
        <w:rPr>
          <w:rFonts w:asciiTheme="majorHAnsi" w:hAnsiTheme="majorHAnsi" w:cstheme="majorHAnsi"/>
          <w:sz w:val="12"/>
        </w:rPr>
        <w:t xml:space="preserve">, combined with the unexpected reality of very cheap natural gas today. </w:t>
      </w:r>
      <w:r w:rsidRPr="00E47D9F">
        <w:rPr>
          <w:rStyle w:val="StyleUnderline"/>
          <w:rFonts w:asciiTheme="majorHAnsi" w:hAnsiTheme="majorHAnsi" w:cstheme="majorHAnsi"/>
        </w:rPr>
        <w:t xml:space="preserve">Even the most conservative consideration of near-Earth asteroid resources suggests that </w:t>
      </w:r>
      <w:r w:rsidRPr="00E47D9F">
        <w:rPr>
          <w:rStyle w:val="Emphasis"/>
          <w:rFonts w:asciiTheme="majorHAnsi" w:hAnsiTheme="majorHAnsi" w:cstheme="majorHAnsi"/>
        </w:rPr>
        <w:t xml:space="preserve">there is no reason to view the Earth as a closed system to which nothing can be added. </w:t>
      </w:r>
      <w:r w:rsidRPr="00E47D9F">
        <w:rPr>
          <w:rFonts w:asciiTheme="majorHAnsi" w:hAnsiTheme="majorHAnsi" w:cstheme="maj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E47D9F">
        <w:rPr>
          <w:rStyle w:val="StyleUnderline"/>
          <w:rFonts w:asciiTheme="majorHAnsi" w:hAnsiTheme="majorHAnsi" w:cstheme="majorHAnsi"/>
        </w:rPr>
        <w:t>Space settlements must flow out of the development of the economic resources of space if they are to be sustainable in the long term</w:t>
      </w:r>
      <w:r w:rsidRPr="00E47D9F">
        <w:rPr>
          <w:rFonts w:asciiTheme="majorHAnsi" w:hAnsiTheme="majorHAnsi" w:cstheme="maj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sidRPr="00E47D9F">
        <w:rPr>
          <w:rFonts w:asciiTheme="majorHAnsi" w:hAnsiTheme="majorHAnsi" w:cstheme="majorHAnsi"/>
          <w:sz w:val="12"/>
        </w:rPr>
        <w:t>neaby</w:t>
      </w:r>
      <w:proofErr w:type="spellEnd"/>
      <w:r w:rsidRPr="00E47D9F">
        <w:rPr>
          <w:rFonts w:asciiTheme="majorHAnsi" w:hAnsiTheme="majorHAnsi" w:cstheme="majorHAnsi"/>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sidRPr="00E47D9F">
        <w:rPr>
          <w:rFonts w:asciiTheme="majorHAnsi" w:hAnsiTheme="majorHAnsi" w:cstheme="majorHAnsi"/>
          <w:sz w:val="12"/>
        </w:rPr>
        <w:t>Moon, and</w:t>
      </w:r>
      <w:proofErr w:type="gramEnd"/>
      <w:r w:rsidRPr="00E47D9F">
        <w:rPr>
          <w:rFonts w:asciiTheme="majorHAnsi" w:hAnsiTheme="majorHAnsi" w:cstheme="majorHAnsi"/>
          <w:sz w:val="12"/>
        </w:rPr>
        <w:t xml:space="preserve"> investing $900 million in Elon Musk’s SpaceX. Given that corporate Google (now Alphabet) has just made a massive investment in a company founded to settle Mars, the Tellers’ essay sounds a bit like sour grapes. In any case, </w:t>
      </w:r>
      <w:r w:rsidRPr="00E47D9F">
        <w:rPr>
          <w:rStyle w:val="StyleUnderline"/>
          <w:rFonts w:asciiTheme="majorHAnsi" w:hAnsiTheme="majorHAnsi" w:cstheme="majorHAnsi"/>
        </w:rPr>
        <w:t>the Tellers are completely wrong</w:t>
      </w:r>
      <w:r w:rsidRPr="00E47D9F">
        <w:rPr>
          <w:rFonts w:asciiTheme="majorHAnsi" w:hAnsiTheme="majorHAnsi" w:cstheme="majorHAnsi"/>
          <w:sz w:val="12"/>
        </w:rPr>
        <w:t xml:space="preserve"> in their disregard of the potential economic benefits of space development and the underlying motivation for space settlement.</w:t>
      </w:r>
    </w:p>
    <w:p w14:paraId="157A2C1D" w14:textId="77777777" w:rsidR="00F10C2A" w:rsidRPr="00F10C2A" w:rsidRDefault="00F10C2A" w:rsidP="00F10C2A"/>
    <w:sectPr w:rsidR="00F10C2A" w:rsidRPr="00F10C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0C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EE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E7D"/>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BF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36CF0"/>
    <w:rsid w:val="00B43676"/>
    <w:rsid w:val="00B5602D"/>
    <w:rsid w:val="00B60125"/>
    <w:rsid w:val="00B6656B"/>
    <w:rsid w:val="00B70C87"/>
    <w:rsid w:val="00B71625"/>
    <w:rsid w:val="00B75C54"/>
    <w:rsid w:val="00B8710E"/>
    <w:rsid w:val="00B92A93"/>
    <w:rsid w:val="00BA17A8"/>
    <w:rsid w:val="00BA3C33"/>
    <w:rsid w:val="00BA70CF"/>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C2A"/>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CB43B"/>
  <w14:defaultImageDpi w14:val="300"/>
  <w15:docId w15:val="{D36D6174-B8ED-A843-8A1C-EF93F4819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0C2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10C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0C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F10C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10C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0C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0C2A"/>
  </w:style>
  <w:style w:type="character" w:customStyle="1" w:styleId="Heading1Char">
    <w:name w:val="Heading 1 Char"/>
    <w:aliases w:val="Pocket Char"/>
    <w:basedOn w:val="DefaultParagraphFont"/>
    <w:link w:val="Heading1"/>
    <w:uiPriority w:val="9"/>
    <w:rsid w:val="00F10C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0C2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Citation Char Char Char,Heading 3 Char1 Char Char Char,Citation Char Char Char Char Char,Citation Char1 Char Char Char,Heading 3 Char Char1 Char"/>
    <w:basedOn w:val="DefaultParagraphFont"/>
    <w:link w:val="Heading3"/>
    <w:uiPriority w:val="9"/>
    <w:rsid w:val="00F10C2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10C2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F10C2A"/>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8"/>
    <w:basedOn w:val="DefaultParagraphFont"/>
    <w:uiPriority w:val="6"/>
    <w:qFormat/>
    <w:rsid w:val="00F10C2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F10C2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10C2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F10C2A"/>
    <w:rPr>
      <w:color w:val="auto"/>
      <w:u w:val="none"/>
    </w:rPr>
  </w:style>
  <w:style w:type="paragraph" w:styleId="DocumentMap">
    <w:name w:val="Document Map"/>
    <w:basedOn w:val="Normal"/>
    <w:link w:val="DocumentMapChar"/>
    <w:uiPriority w:val="99"/>
    <w:semiHidden/>
    <w:unhideWhenUsed/>
    <w:rsid w:val="00F10C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0C2A"/>
    <w:rPr>
      <w:rFonts w:ascii="Lucida Grande" w:hAnsi="Lucida Grande" w:cs="Lucida Grande"/>
    </w:rPr>
  </w:style>
  <w:style w:type="paragraph" w:customStyle="1" w:styleId="textbold">
    <w:name w:val="text bold"/>
    <w:basedOn w:val="Normal"/>
    <w:link w:val="Emphasis"/>
    <w:uiPriority w:val="20"/>
    <w:qFormat/>
    <w:rsid w:val="00F10C2A"/>
    <w:pPr>
      <w:widowControl w:val="0"/>
      <w:ind w:left="720"/>
      <w:jc w:val="both"/>
    </w:pPr>
    <w:rPr>
      <w:b/>
      <w:iCs/>
      <w:u w:val="single"/>
      <w:bdr w:val="single" w:sz="12" w:space="0" w:color="auto"/>
    </w:rPr>
  </w:style>
  <w:style w:type="character" w:customStyle="1" w:styleId="StyleDate">
    <w:name w:val="Style Date"/>
    <w:aliases w:val="Author"/>
    <w:basedOn w:val="DefaultParagraphFont"/>
    <w:uiPriority w:val="1"/>
    <w:qFormat/>
    <w:rsid w:val="00F10C2A"/>
    <w:rPr>
      <w:rFonts w:ascii="Georgia" w:hAnsi="Georgia"/>
      <w:b/>
      <w:sz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10C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F10C2A"/>
    <w:rPr>
      <w:b/>
      <w:u w:val="single"/>
    </w:rPr>
  </w:style>
  <w:style w:type="character" w:customStyle="1" w:styleId="m5577519854659992616gmail-styleunderline">
    <w:name w:val="m_5577519854659992616gmail-styleunderline"/>
    <w:basedOn w:val="DefaultParagraphFont"/>
    <w:rsid w:val="00F10C2A"/>
  </w:style>
  <w:style w:type="paragraph" w:customStyle="1" w:styleId="Emphasis1">
    <w:name w:val="Emphasis1"/>
    <w:basedOn w:val="Normal"/>
    <w:uiPriority w:val="20"/>
    <w:qFormat/>
    <w:rsid w:val="00F10C2A"/>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880E7D"/>
    <w:rPr>
      <w:b/>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880E7D"/>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880E7D"/>
    <w:rPr>
      <w:rFonts w:asciiTheme="majorHAnsi" w:eastAsiaTheme="majorEastAsia" w:hAnsiTheme="majorHAnsi" w:cstheme="majorBidi"/>
      <w:spacing w:val="-10"/>
      <w:kern w:val="28"/>
      <w:sz w:val="56"/>
      <w:szCs w:val="56"/>
    </w:rPr>
  </w:style>
  <w:style w:type="character" w:customStyle="1" w:styleId="StyleThickunderline1">
    <w:name w:val="Style Thick underline1"/>
    <w:basedOn w:val="DefaultParagraphFont"/>
    <w:rsid w:val="00A70BF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c/publication/5712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ethel.edu/Majors/Communication/npda/faq2.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hespacereview.com/article/2915/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fricasacountry.com/2020/06/decolonizing-the-vaccine" TargetMode="External"/><Relationship Id="rId5" Type="http://schemas.openxmlformats.org/officeDocument/2006/relationships/numbering" Target="numbering.xml"/><Relationship Id="rId15" Type="http://schemas.openxmlformats.org/officeDocument/2006/relationships/hyperlink" Target="http://web.lexis-nexis.com/universe/document?_m=cd9713b340d60abd42c2b34c36d8ef95&amp;_docnum=9&amp;wchp=dGLbVzz-zSkVA&amp;_md5=9645fa92f5740655bdc1c9ae7c82b328" TargetMode="External"/><Relationship Id="rId10" Type="http://schemas.openxmlformats.org/officeDocument/2006/relationships/hyperlink" Target="https://www.investopedia.com/terms/g/gatt.asp"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www.barrons.com/articles/big-pharma-is-not-the-tobacco-industry-51620315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13952</Words>
  <Characters>79527</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2021-10-17T19:45:00Z</dcterms:created>
  <dcterms:modified xsi:type="dcterms:W3CDTF">2021-10-17T19:45:00Z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