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B8184" w14:textId="77777777" w:rsidR="00F00660" w:rsidRPr="00F00660" w:rsidRDefault="00F00660" w:rsidP="00F00660"/>
    <w:p w14:paraId="3F13AC76" w14:textId="51CF53F2" w:rsidR="00F00660" w:rsidRDefault="00F00660" w:rsidP="00F00660">
      <w:pPr>
        <w:pStyle w:val="Heading1"/>
      </w:pPr>
      <w:r>
        <w:lastRenderedPageBreak/>
        <w:t>1NC</w:t>
      </w:r>
    </w:p>
    <w:p w14:paraId="3C18604A" w14:textId="4FB07209" w:rsidR="00AB7050" w:rsidRDefault="00AB7050" w:rsidP="00AB7050">
      <w:pPr>
        <w:pStyle w:val="Heading2"/>
      </w:pPr>
      <w:r>
        <w:lastRenderedPageBreak/>
        <w:t>1</w:t>
      </w:r>
    </w:p>
    <w:p w14:paraId="155445CF" w14:textId="77777777" w:rsidR="000677A1" w:rsidRDefault="000677A1" w:rsidP="000677A1">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5D06C22E" w14:textId="77777777" w:rsidR="000677A1" w:rsidRPr="004B406B" w:rsidRDefault="000677A1" w:rsidP="000677A1">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67545073" w14:textId="77777777" w:rsidR="000677A1" w:rsidRPr="00334F58" w:rsidRDefault="000677A1" w:rsidP="000677A1">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w:t>
      </w:r>
      <w:r w:rsidRPr="00334F58">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289F41A4" w14:textId="77777777" w:rsidR="000677A1" w:rsidRPr="00867226" w:rsidRDefault="000677A1" w:rsidP="000677A1"/>
    <w:p w14:paraId="00A5FFB5" w14:textId="77777777" w:rsidR="000677A1" w:rsidRDefault="000677A1" w:rsidP="000677A1">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7B4F6F09" w14:textId="77777777" w:rsidR="000677A1" w:rsidRPr="00AB7043" w:rsidRDefault="000677A1" w:rsidP="000677A1">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Justin</w:t>
      </w:r>
    </w:p>
    <w:p w14:paraId="31639386" w14:textId="77777777" w:rsidR="000677A1" w:rsidRDefault="000677A1" w:rsidP="000677A1">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lastRenderedPageBreak/>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41F463C" w14:textId="77777777" w:rsidR="000677A1" w:rsidRDefault="000677A1" w:rsidP="000677A1">
      <w:pPr>
        <w:rPr>
          <w:sz w:val="16"/>
        </w:rPr>
      </w:pPr>
    </w:p>
    <w:p w14:paraId="4ED63B5F" w14:textId="77777777" w:rsidR="000677A1" w:rsidRDefault="000677A1" w:rsidP="000677A1"/>
    <w:p w14:paraId="0BB0819C" w14:textId="77777777" w:rsidR="000677A1" w:rsidRDefault="000677A1" w:rsidP="000677A1">
      <w:pPr>
        <w:pStyle w:val="Heading4"/>
      </w:pPr>
      <w:r>
        <w:t xml:space="preserve">Pharma Innovation </w:t>
      </w:r>
      <w:r>
        <w:rPr>
          <w:u w:val="single"/>
        </w:rPr>
        <w:t>prevents Extinction</w:t>
      </w:r>
      <w:r>
        <w:t xml:space="preserve"> – checks </w:t>
      </w:r>
      <w:r>
        <w:rPr>
          <w:u w:val="single"/>
        </w:rPr>
        <w:t>new diseases</w:t>
      </w:r>
      <w:r>
        <w:t>.</w:t>
      </w:r>
    </w:p>
    <w:p w14:paraId="0D68E5D6" w14:textId="77777777" w:rsidR="000677A1" w:rsidRPr="00343733" w:rsidRDefault="000677A1" w:rsidP="000677A1">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C460402" w14:textId="77777777" w:rsidR="000677A1" w:rsidRPr="00610247" w:rsidRDefault="000677A1" w:rsidP="000677A1">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w:t>
      </w:r>
      <w:r w:rsidRPr="00343733">
        <w:rPr>
          <w:rFonts w:eastAsia="Calibri"/>
          <w:sz w:val="16"/>
        </w:rPr>
        <w:lastRenderedPageBreak/>
        <w:t xml:space="preserve">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5147C37" w14:textId="77777777" w:rsidR="000677A1" w:rsidRDefault="000677A1" w:rsidP="000677A1">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DEE52BA" w14:textId="77777777" w:rsidR="000677A1" w:rsidRPr="00CB1B2A" w:rsidRDefault="000677A1" w:rsidP="000677A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AE87014" w14:textId="77777777" w:rsidR="000677A1" w:rsidRDefault="000677A1" w:rsidP="000677A1">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 xml:space="preserve">microbial </w:t>
      </w:r>
      <w:r w:rsidRPr="00F106F9">
        <w:rPr>
          <w:highlight w:val="green"/>
          <w:u w:val="single"/>
        </w:rPr>
        <w:lastRenderedPageBreak/>
        <w:t>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6A999A68" w14:textId="23CF7F36" w:rsidR="00AB7050" w:rsidRDefault="00AB7050" w:rsidP="00AB7050">
      <w:pPr>
        <w:pStyle w:val="Heading2"/>
      </w:pPr>
      <w:r>
        <w:lastRenderedPageBreak/>
        <w:t>2</w:t>
      </w:r>
    </w:p>
    <w:p w14:paraId="1CF9E082" w14:textId="77777777" w:rsidR="004F14F7" w:rsidRDefault="004F14F7" w:rsidP="004F14F7">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39268BB5" w14:textId="77777777" w:rsidR="004F14F7" w:rsidRPr="00FB3283" w:rsidRDefault="004F14F7" w:rsidP="004F14F7">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11" w:history="1">
        <w:r w:rsidRPr="00297C2F">
          <w:rPr>
            <w:rStyle w:val="Hyperlink"/>
          </w:rPr>
          <w:t>https://www.law360.com/competition/articles/1418789/interest-groups-back-big-tech-antitrust-bills-in-house</w:t>
        </w:r>
      </w:hyperlink>
      <w:r>
        <w:t>] Justin</w:t>
      </w:r>
    </w:p>
    <w:p w14:paraId="16CA663D" w14:textId="77777777" w:rsidR="004F14F7" w:rsidRPr="00FB3283" w:rsidRDefault="004F14F7" w:rsidP="004F14F7">
      <w:pPr>
        <w:rPr>
          <w:u w:val="single"/>
        </w:rPr>
      </w:pPr>
      <w:r w:rsidRPr="00FB3283">
        <w:rPr>
          <w:sz w:val="1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rPr>
          <w:sz w:val="16"/>
        </w:rPr>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rPr>
          <w:sz w:val="16"/>
        </w:rPr>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rPr>
          <w:sz w:val="16"/>
        </w:rPr>
        <w:t xml:space="preserve">. Charlotte Slaiman,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rPr>
          <w:sz w:val="16"/>
        </w:rPr>
        <w:t xml:space="preserve"> Slaiman said. The letter contends that </w:t>
      </w:r>
      <w:r w:rsidRPr="00FB3283">
        <w:rPr>
          <w:u w:val="single"/>
        </w:rPr>
        <w:t xml:space="preserve">America has a </w:t>
      </w:r>
      <w:r w:rsidRPr="00FB3283">
        <w:rPr>
          <w:rStyle w:val="Emphasis"/>
        </w:rPr>
        <w:t>monopoly problem that is resulting in lower wages, reduced innovation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rPr>
          <w:sz w:val="16"/>
        </w:rPr>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Facebook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rPr>
          <w:sz w:val="16"/>
        </w:rPr>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rPr>
          <w:sz w:val="16"/>
        </w:rPr>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rPr>
          <w:sz w:val="1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w:t>
      </w:r>
      <w:r w:rsidRPr="00FB3283">
        <w:rPr>
          <w:sz w:val="16"/>
        </w:rPr>
        <w:lastRenderedPageBreak/>
        <w:t xml:space="preserve">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rPr>
          <w:sz w:val="16"/>
        </w:rPr>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The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rPr>
          <w:sz w:val="16"/>
        </w:rPr>
        <w:t xml:space="preserve"> "At a minimum, the act would significantly disrupt these platforms' business models in ways that undermine consumer value," Daniel Lyons, a senior fellow for the group wrote in a blog post in June. Platform Competition and Opportunity Act The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key way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The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rPr>
          <w:sz w:val="16"/>
        </w:rPr>
        <w:t xml:space="preserve"> for most politicians and regulators. The American Enterprise Institute has also contended that the requirements would actually make rivals even more dependent on the incumbent platforms. Filing fees and state enforcement Of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enforcers, but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w:t>
      </w:r>
      <w:r w:rsidRPr="00FB3283">
        <w:rPr>
          <w:u w:val="single"/>
        </w:rPr>
        <w:lastRenderedPageBreak/>
        <w:t xml:space="preserve">informed by the House antitrust subcommitee's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6DC0F093" w14:textId="77777777" w:rsidR="004F14F7" w:rsidRDefault="004F14F7" w:rsidP="004F14F7"/>
    <w:p w14:paraId="1DDA1D02" w14:textId="77777777" w:rsidR="004F14F7" w:rsidRDefault="004F14F7" w:rsidP="004F14F7">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539794E4" w14:textId="77777777" w:rsidR="004F14F7" w:rsidRDefault="004F14F7" w:rsidP="004F14F7">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2" w:history="1">
        <w:r w:rsidRPr="00E41138">
          <w:rPr>
            <w:rStyle w:val="Hyperlink"/>
          </w:rPr>
          <w:t>https://www.barrons.com/articles/drawn-out-negotiations-over-covid-ip-will-blow-back-on-biden-51621973675</w:t>
        </w:r>
      </w:hyperlink>
      <w:r>
        <w:t>] Justin</w:t>
      </w:r>
    </w:p>
    <w:p w14:paraId="7937CD62" w14:textId="77777777" w:rsidR="004F14F7" w:rsidRPr="008B501C" w:rsidRDefault="004F14F7" w:rsidP="004F14F7">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6CCF31A5" w14:textId="77777777" w:rsidR="004F14F7" w:rsidRPr="00C86CC7" w:rsidRDefault="004F14F7" w:rsidP="004F14F7">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63B06952" w14:textId="77777777" w:rsidR="004F14F7" w:rsidRPr="00C86CC7" w:rsidRDefault="004F14F7" w:rsidP="004F14F7">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01C55BAA" w14:textId="77777777" w:rsidR="004F14F7" w:rsidRDefault="004F14F7" w:rsidP="004F14F7">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0B5A3951" w14:textId="77777777" w:rsidR="004F14F7" w:rsidRPr="008B501C" w:rsidRDefault="004F14F7" w:rsidP="004F14F7">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1F558084" w14:textId="77777777" w:rsidR="004F14F7" w:rsidRPr="00712735" w:rsidRDefault="004F14F7" w:rsidP="004F14F7">
      <w:pPr>
        <w:rPr>
          <w:u w:val="single"/>
        </w:rPr>
      </w:pP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2E30193E" w14:textId="77777777" w:rsidR="004F14F7" w:rsidRPr="008B501C" w:rsidRDefault="004F14F7" w:rsidP="004F14F7">
      <w:pPr>
        <w:rPr>
          <w:sz w:val="16"/>
        </w:rPr>
      </w:pPr>
      <w:r w:rsidRPr="008B501C">
        <w:rPr>
          <w:sz w:val="16"/>
        </w:rPr>
        <w:lastRenderedPageBreak/>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p>
    <w:p w14:paraId="06452D31" w14:textId="77777777" w:rsidR="004F14F7" w:rsidRPr="00F85024" w:rsidRDefault="004F14F7" w:rsidP="004F14F7">
      <w:pPr>
        <w:rPr>
          <w:sz w:val="16"/>
        </w:rPr>
      </w:pPr>
      <w:r w:rsidRPr="00F85024">
        <w:rPr>
          <w:sz w:val="16"/>
        </w:rPr>
        <w:t>Those claiming the waiver poses an immediate, rather than long-term, threat to IP rights also misunderstand what the waiver will—and won’t—do.</w:t>
      </w:r>
    </w:p>
    <w:p w14:paraId="26E35B79" w14:textId="77777777" w:rsidR="004F14F7" w:rsidRPr="00F85024" w:rsidRDefault="004F14F7" w:rsidP="004F14F7">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7B3908A8" w14:textId="77777777" w:rsidR="004F14F7" w:rsidRPr="008B501C" w:rsidRDefault="004F14F7" w:rsidP="004F14F7">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560E1977" w14:textId="77777777" w:rsidR="004F14F7" w:rsidRPr="008B501C" w:rsidRDefault="004F14F7" w:rsidP="004F14F7">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75F3D932" w14:textId="77777777" w:rsidR="004F14F7" w:rsidRDefault="004F14F7" w:rsidP="004F14F7"/>
    <w:p w14:paraId="26E053BE" w14:textId="77777777" w:rsidR="004F14F7" w:rsidRPr="00C95041" w:rsidRDefault="004F14F7" w:rsidP="004F14F7">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06F96E2D" w14:textId="77777777" w:rsidR="004F14F7" w:rsidRDefault="004F14F7" w:rsidP="004F14F7">
      <w:r>
        <w:rPr>
          <w:rStyle w:val="Style13ptBold"/>
        </w:rPr>
        <w:t>Sitaraman 20</w:t>
      </w:r>
      <w:r>
        <w:t xml:space="preserve"> [Ganesh; Vanderbilt University Law School; “</w:t>
      </w:r>
      <w:r w:rsidRPr="00AF3CA0">
        <w:t xml:space="preserve">The National Security Case for Breaking Up Big Tech,” Knight First Amendment Institute at Columbia; 3/12/20;  </w:t>
      </w:r>
      <w:hyperlink r:id="rId13" w:history="1">
        <w:r w:rsidRPr="00AF3CA0">
          <w:t>https://papers.ssrn.com/sol3/papers.cfm?abstract_id=3537870</w:t>
        </w:r>
      </w:hyperlink>
      <w:r w:rsidRPr="00AF3CA0">
        <w:t>]</w:t>
      </w:r>
      <w:r>
        <w:rPr>
          <w:rStyle w:val="Hyperlink"/>
        </w:rPr>
        <w:t xml:space="preserve"> brett // Re-Cut Justin</w:t>
      </w:r>
    </w:p>
    <w:p w14:paraId="2A047922" w14:textId="77777777" w:rsidR="004F14F7" w:rsidRPr="00FB3283" w:rsidRDefault="004F14F7" w:rsidP="004F14F7">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Kunce argue that contractors with de facto monopoly at the heart of their business models threaten national security. They write that one such contractor, TransDigm,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Kunce,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Kunce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lastRenderedPageBreak/>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08A7DD74" w14:textId="77777777" w:rsidR="004F14F7" w:rsidRDefault="004F14F7" w:rsidP="004F14F7">
      <w:pPr>
        <w:rPr>
          <w:sz w:val="16"/>
        </w:rPr>
      </w:pPr>
    </w:p>
    <w:p w14:paraId="2AE76549" w14:textId="77777777" w:rsidR="004F14F7" w:rsidRPr="00FB3283" w:rsidRDefault="004F14F7" w:rsidP="004F14F7">
      <w:pPr>
        <w:pStyle w:val="Heading4"/>
      </w:pPr>
      <w:r>
        <w:t xml:space="preserve">That solves </w:t>
      </w:r>
      <w:r>
        <w:rPr>
          <w:u w:val="single"/>
        </w:rPr>
        <w:t>extinction</w:t>
      </w:r>
      <w:r>
        <w:t xml:space="preserve"> through </w:t>
      </w:r>
      <w:r w:rsidRPr="00FB3283">
        <w:rPr>
          <w:u w:val="single"/>
        </w:rPr>
        <w:t>great power war</w:t>
      </w:r>
      <w:r>
        <w:t>.</w:t>
      </w:r>
    </w:p>
    <w:p w14:paraId="0A257990" w14:textId="77777777" w:rsidR="004F14F7" w:rsidRDefault="004F14F7" w:rsidP="004F14F7">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4" w:history="1">
        <w:r w:rsidRPr="00C944A1">
          <w:rPr>
            <w:rStyle w:val="Hyperlink"/>
          </w:rPr>
          <w:t>https://americanmilitarynews.com/2019/10/strengthen-us-industry-to-counter-national-security-challenges/</w:t>
        </w:r>
      </w:hyperlink>
      <w:r>
        <w:t>] Justin</w:t>
      </w:r>
    </w:p>
    <w:p w14:paraId="5AB54D32" w14:textId="77777777" w:rsidR="004F14F7" w:rsidRPr="00462687" w:rsidRDefault="004F14F7" w:rsidP="004F14F7">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 xml:space="preserve">The People’s </w:t>
      </w:r>
      <w:r w:rsidRPr="00462687">
        <w:rPr>
          <w:u w:val="single"/>
        </w:rPr>
        <w:lastRenderedPageBreak/>
        <w:t>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enormous fixed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785F66BB" w14:textId="77777777" w:rsidR="004F14F7" w:rsidRDefault="004F14F7" w:rsidP="004F14F7"/>
    <w:p w14:paraId="6A50131B" w14:textId="77777777" w:rsidR="004F14F7" w:rsidRPr="004F14F7" w:rsidRDefault="004F14F7" w:rsidP="004F14F7"/>
    <w:p w14:paraId="2E713515" w14:textId="3CB57758" w:rsidR="00AB7050" w:rsidRDefault="00AB7050" w:rsidP="00AB7050">
      <w:pPr>
        <w:pStyle w:val="Heading2"/>
      </w:pPr>
      <w:r>
        <w:lastRenderedPageBreak/>
        <w:t>3</w:t>
      </w:r>
    </w:p>
    <w:p w14:paraId="3BDF7B4C" w14:textId="78CA7804" w:rsidR="004F14F7" w:rsidRDefault="004F14F7" w:rsidP="004F14F7">
      <w:pPr>
        <w:pStyle w:val="Heading4"/>
      </w:pPr>
      <w:r>
        <w:t xml:space="preserve">The member nations of the World Trade Organization </w:t>
      </w:r>
      <w:r w:rsidRPr="00544110">
        <w:rPr>
          <w:u w:val="single"/>
        </w:rPr>
        <w:t>except for the United States</w:t>
      </w:r>
      <w:r>
        <w:t xml:space="preserve"> ought to reduce intellectual property protections for medicines </w:t>
      </w:r>
      <w:r w:rsidRPr="004F14F7">
        <w:t>related to the prevention, containment, and treatment of COVID-19</w:t>
      </w:r>
      <w:r>
        <w:t>.</w:t>
      </w:r>
    </w:p>
    <w:p w14:paraId="0789DE4A" w14:textId="77777777" w:rsidR="004F14F7" w:rsidRDefault="004F14F7" w:rsidP="004F14F7"/>
    <w:p w14:paraId="4F2181E4" w14:textId="0D520276" w:rsidR="004F14F7" w:rsidRDefault="004F14F7" w:rsidP="004F14F7">
      <w:pPr>
        <w:pStyle w:val="Heading4"/>
      </w:pPr>
      <w:r>
        <w:t>The United States ought to reduce intellectual property protections for medicines</w:t>
      </w:r>
      <w:r w:rsidR="000E47F2">
        <w:t xml:space="preserve"> </w:t>
      </w:r>
      <w:r w:rsidR="000E47F2" w:rsidRPr="004F14F7">
        <w:t>related to the prevention, containment, and treatment of COVID-19</w:t>
      </w:r>
      <w:r w:rsidR="000E47F2">
        <w:t>.</w:t>
      </w:r>
      <w:r>
        <w:t xml:space="preserve"> through a </w:t>
      </w:r>
      <w:r w:rsidRPr="00544110">
        <w:rPr>
          <w:u w:val="single"/>
        </w:rPr>
        <w:t>supreme court decision</w:t>
      </w:r>
      <w:r>
        <w:t xml:space="preserve"> by petitioning the PTAB and getting a formal ruling from APJs.</w:t>
      </w:r>
    </w:p>
    <w:p w14:paraId="5380ECD5" w14:textId="77777777" w:rsidR="004F14F7" w:rsidRDefault="004F14F7" w:rsidP="004F14F7"/>
    <w:p w14:paraId="140A7B87" w14:textId="77777777" w:rsidR="004F14F7" w:rsidRDefault="004F14F7" w:rsidP="004F14F7">
      <w:pPr>
        <w:pStyle w:val="Heading4"/>
      </w:pPr>
      <w:r>
        <w:t xml:space="preserve">APJs have the </w:t>
      </w:r>
      <w:r w:rsidRPr="00544110">
        <w:rPr>
          <w:u w:val="single"/>
        </w:rPr>
        <w:t>authority</w:t>
      </w:r>
      <w:r>
        <w:t xml:space="preserve"> to rule on </w:t>
      </w:r>
      <w:r w:rsidRPr="00544110">
        <w:rPr>
          <w:u w:val="single"/>
        </w:rPr>
        <w:t>intellectual property</w:t>
      </w:r>
      <w:r>
        <w:t xml:space="preserve">---the CP </w:t>
      </w:r>
      <w:r w:rsidRPr="00544110">
        <w:rPr>
          <w:u w:val="single"/>
        </w:rPr>
        <w:t>solves case</w:t>
      </w:r>
      <w:r>
        <w:t>.</w:t>
      </w:r>
    </w:p>
    <w:p w14:paraId="71319CD7" w14:textId="77777777" w:rsidR="004F14F7" w:rsidRPr="00544110" w:rsidRDefault="004F14F7" w:rsidP="004F14F7">
      <w:r w:rsidRPr="00544110">
        <w:rPr>
          <w:rStyle w:val="Style13ptBold"/>
        </w:rPr>
        <w:t>Mosier 21</w:t>
      </w:r>
      <w:r>
        <w:t xml:space="preserve"> [Kevin; 8/9/21; “</w:t>
      </w:r>
      <w:r w:rsidRPr="00544110">
        <w:rPr>
          <w:i/>
          <w:iCs/>
        </w:rPr>
        <w:t>Supreme Court Finds Constitutional Violation in Patent Challenges, But Provides Quick Fix</w:t>
      </w:r>
      <w:r>
        <w:t xml:space="preserve">,” JDSupra, </w:t>
      </w:r>
      <w:hyperlink r:id="rId15" w:history="1">
        <w:r w:rsidRPr="00297C2F">
          <w:rPr>
            <w:rStyle w:val="Hyperlink"/>
          </w:rPr>
          <w:t>https://www.jdsupra.com/legalnews/supreme-court-finds-constitutional-4702991/</w:t>
        </w:r>
      </w:hyperlink>
      <w:r>
        <w:t>] Justin</w:t>
      </w:r>
    </w:p>
    <w:p w14:paraId="175AEA28" w14:textId="77777777" w:rsidR="004F14F7" w:rsidRPr="00544110" w:rsidRDefault="004F14F7" w:rsidP="004F14F7">
      <w:pPr>
        <w:rPr>
          <w:sz w:val="16"/>
        </w:rPr>
      </w:pPr>
      <w:r w:rsidRPr="00544110">
        <w:rPr>
          <w:sz w:val="16"/>
        </w:rPr>
        <w:t>For those familiar with inter partes review—or IPR, as it is known—</w:t>
      </w:r>
      <w:r w:rsidRPr="004E3667">
        <w:rPr>
          <w:u w:val="single"/>
        </w:rPr>
        <w:t xml:space="preserve">the recent </w:t>
      </w:r>
      <w:r w:rsidRPr="00544110">
        <w:rPr>
          <w:rStyle w:val="Emphasis"/>
          <w:highlight w:val="green"/>
        </w:rPr>
        <w:t>Supreme Court decision</w:t>
      </w:r>
      <w:r w:rsidRPr="00544110">
        <w:rPr>
          <w:rStyle w:val="Emphasis"/>
        </w:rPr>
        <w:t xml:space="preserve"> in U.S. v. Arthrex</w:t>
      </w:r>
      <w:r w:rsidRPr="004E3667">
        <w:rPr>
          <w:u w:val="single"/>
        </w:rPr>
        <w:t xml:space="preserve"> was much </w:t>
      </w:r>
      <w:r w:rsidRPr="00544110">
        <w:rPr>
          <w:rStyle w:val="Emphasis"/>
        </w:rPr>
        <w:t xml:space="preserve">anticipated because it carried with it the </w:t>
      </w:r>
      <w:r w:rsidRPr="00544110">
        <w:rPr>
          <w:rStyle w:val="Emphasis"/>
          <w:highlight w:val="green"/>
        </w:rPr>
        <w:t>potential to upend</w:t>
      </w:r>
      <w:r w:rsidRPr="00544110">
        <w:rPr>
          <w:rStyle w:val="Emphasis"/>
        </w:rPr>
        <w:t xml:space="preserve"> the entire </w:t>
      </w:r>
      <w:r w:rsidRPr="00544110">
        <w:rPr>
          <w:rStyle w:val="Emphasis"/>
          <w:highlight w:val="green"/>
        </w:rPr>
        <w:t>IPR</w:t>
      </w:r>
      <w:r w:rsidRPr="00544110">
        <w:rPr>
          <w:rStyle w:val="Emphasis"/>
        </w:rPr>
        <w:t xml:space="preserve"> system</w:t>
      </w:r>
      <w:r w:rsidRPr="00544110">
        <w:rPr>
          <w:sz w:val="16"/>
        </w:rPr>
        <w:t xml:space="preserve">. IPR has been popular with patent challengers and trial court defendants since 2012, when the America Invents Act (“AIA”) took effect. </w:t>
      </w:r>
      <w:r w:rsidRPr="004E3667">
        <w:rPr>
          <w:u w:val="single"/>
        </w:rPr>
        <w:t xml:space="preserve">Any </w:t>
      </w:r>
      <w:r w:rsidRPr="00544110">
        <w:rPr>
          <w:rStyle w:val="Emphasis"/>
          <w:highlight w:val="green"/>
        </w:rPr>
        <w:t>person</w:t>
      </w:r>
      <w:r w:rsidRPr="00544110">
        <w:rPr>
          <w:rStyle w:val="Emphasis"/>
        </w:rPr>
        <w:t xml:space="preserve"> or entity</w:t>
      </w:r>
      <w:r w:rsidRPr="004E3667">
        <w:rPr>
          <w:u w:val="single"/>
        </w:rPr>
        <w:t xml:space="preserve"> may </w:t>
      </w:r>
      <w:r w:rsidRPr="00544110">
        <w:rPr>
          <w:highlight w:val="green"/>
          <w:u w:val="single"/>
        </w:rPr>
        <w:t>challenge</w:t>
      </w:r>
      <w:r w:rsidRPr="004E3667">
        <w:rPr>
          <w:u w:val="single"/>
        </w:rPr>
        <w:t xml:space="preserve"> the </w:t>
      </w:r>
      <w:r w:rsidRPr="00544110">
        <w:rPr>
          <w:rStyle w:val="Emphasis"/>
        </w:rPr>
        <w:t xml:space="preserve">validity of a patent </w:t>
      </w:r>
      <w:r w:rsidRPr="00544110">
        <w:rPr>
          <w:rStyle w:val="Emphasis"/>
          <w:highlight w:val="green"/>
        </w:rPr>
        <w:t>by petitioning</w:t>
      </w:r>
      <w:r w:rsidRPr="00544110">
        <w:rPr>
          <w:rStyle w:val="Emphasis"/>
        </w:rPr>
        <w:t xml:space="preserve"> the </w:t>
      </w:r>
      <w:r w:rsidRPr="00544110">
        <w:rPr>
          <w:rStyle w:val="Emphasis"/>
          <w:highlight w:val="green"/>
        </w:rPr>
        <w:t>Patent Trial and Appeals Board</w:t>
      </w:r>
      <w:r w:rsidRPr="004E3667">
        <w:rPr>
          <w:u w:val="single"/>
        </w:rPr>
        <w:t xml:space="preserve"> (“the PTAB”).</w:t>
      </w:r>
      <w:r w:rsidRPr="00544110">
        <w:rPr>
          <w:sz w:val="16"/>
        </w:rPr>
        <w:t xml:space="preserve"> Although IPR petitioners are limited as to the grounds for invalidity they may present, IPR remains an efficient alternative to district court litigation on issues that can overlap with an IPR petition. If the PTAB determines there is a reasonable likelihood that the petitioner would prevail on least one of the patent claims challenged in the petition, the PTAB will institute the petition and hold a trial-like proceeding to determine whether the challenged claims are invalid. Active litigations concerning the same patent are often stayed, that is, put on ice, pending results of the IPR. IPRs are conducted by a panel of </w:t>
      </w:r>
      <w:r w:rsidRPr="00544110">
        <w:rPr>
          <w:rStyle w:val="Emphasis"/>
          <w:highlight w:val="green"/>
        </w:rPr>
        <w:t>administrative patent judges</w:t>
      </w:r>
      <w:r w:rsidRPr="00544110">
        <w:rPr>
          <w:u w:val="single"/>
        </w:rPr>
        <w:t xml:space="preserve"> (“APJs”) who are </w:t>
      </w:r>
      <w:r w:rsidRPr="00544110">
        <w:rPr>
          <w:rStyle w:val="Emphasis"/>
        </w:rPr>
        <w:t>appointed by the Secretary of Commerce</w:t>
      </w:r>
      <w:r w:rsidRPr="00544110">
        <w:rPr>
          <w:sz w:val="16"/>
        </w:rPr>
        <w:t xml:space="preserve">. Arthrex, a maker of surgical equipment, argued that APJs are “principal officers” under the Constitution because they wield significant authority and lack meaningful oversight. If APJs are principal officers, they must be appointed by the President and confirmed by the Senate. A Supreme Court holding that </w:t>
      </w:r>
      <w:r w:rsidRPr="00544110">
        <w:rPr>
          <w:rStyle w:val="Emphasis"/>
        </w:rPr>
        <w:t>APJs</w:t>
      </w:r>
      <w:r w:rsidRPr="00544110">
        <w:rPr>
          <w:u w:val="single"/>
        </w:rPr>
        <w:t xml:space="preserve"> are </w:t>
      </w:r>
      <w:r w:rsidRPr="00544110">
        <w:rPr>
          <w:rStyle w:val="Emphasis"/>
        </w:rPr>
        <w:t xml:space="preserve">principal officers </w:t>
      </w:r>
      <w:r w:rsidRPr="00544110">
        <w:rPr>
          <w:rStyle w:val="Emphasis"/>
          <w:highlight w:val="green"/>
        </w:rPr>
        <w:t>could</w:t>
      </w:r>
      <w:r w:rsidRPr="00544110">
        <w:rPr>
          <w:rStyle w:val="Emphasis"/>
        </w:rPr>
        <w:t xml:space="preserve"> have</w:t>
      </w:r>
      <w:r w:rsidRPr="00544110">
        <w:rPr>
          <w:u w:val="single"/>
        </w:rPr>
        <w:t xml:space="preserve"> theoretically </w:t>
      </w:r>
      <w:r w:rsidRPr="00544110">
        <w:rPr>
          <w:rStyle w:val="Emphasis"/>
          <w:highlight w:val="green"/>
        </w:rPr>
        <w:t>invalidate</w:t>
      </w:r>
      <w:r w:rsidRPr="00544110">
        <w:rPr>
          <w:rStyle w:val="Emphasis"/>
        </w:rPr>
        <w:t>d</w:t>
      </w:r>
      <w:r w:rsidRPr="00544110">
        <w:rPr>
          <w:u w:val="single"/>
        </w:rPr>
        <w:t xml:space="preserve"> all </w:t>
      </w:r>
      <w:r w:rsidRPr="00544110">
        <w:rPr>
          <w:rStyle w:val="Emphasis"/>
          <w:highlight w:val="green"/>
        </w:rPr>
        <w:t>IPR</w:t>
      </w:r>
      <w:r w:rsidRPr="00544110">
        <w:rPr>
          <w:rStyle w:val="Emphasis"/>
        </w:rPr>
        <w:t xml:space="preserve"> decisions</w:t>
      </w:r>
      <w:r w:rsidRPr="00544110">
        <w:rPr>
          <w:u w:val="single"/>
        </w:rPr>
        <w:t xml:space="preserve"> </w:t>
      </w:r>
      <w:r w:rsidRPr="00544110">
        <w:rPr>
          <w:highlight w:val="green"/>
          <w:u w:val="single"/>
        </w:rPr>
        <w:t>and</w:t>
      </w:r>
      <w:r w:rsidRPr="00544110">
        <w:rPr>
          <w:u w:val="single"/>
        </w:rPr>
        <w:t xml:space="preserve"> </w:t>
      </w:r>
      <w:r w:rsidRPr="00544110">
        <w:rPr>
          <w:rStyle w:val="Emphasis"/>
        </w:rPr>
        <w:t xml:space="preserve">dramatically </w:t>
      </w:r>
      <w:r w:rsidRPr="00544110">
        <w:rPr>
          <w:rStyle w:val="Emphasis"/>
          <w:highlight w:val="green"/>
        </w:rPr>
        <w:t>alter</w:t>
      </w:r>
      <w:r w:rsidRPr="00544110">
        <w:rPr>
          <w:rStyle w:val="Emphasis"/>
        </w:rPr>
        <w:t xml:space="preserve">ed </w:t>
      </w:r>
      <w:r w:rsidRPr="00544110">
        <w:rPr>
          <w:rStyle w:val="Emphasis"/>
          <w:highlight w:val="green"/>
        </w:rPr>
        <w:t>the</w:t>
      </w:r>
      <w:r w:rsidRPr="00544110">
        <w:rPr>
          <w:rStyle w:val="Emphasis"/>
        </w:rPr>
        <w:t xml:space="preserve"> IPR </w:t>
      </w:r>
      <w:r w:rsidRPr="00544110">
        <w:rPr>
          <w:rStyle w:val="Emphasis"/>
          <w:highlight w:val="green"/>
        </w:rPr>
        <w:t>system</w:t>
      </w:r>
      <w:r w:rsidRPr="00544110">
        <w:rPr>
          <w:u w:val="single"/>
        </w:rPr>
        <w:t xml:space="preserve">. The </w:t>
      </w:r>
      <w:r w:rsidRPr="00544110">
        <w:rPr>
          <w:highlight w:val="green"/>
          <w:u w:val="single"/>
        </w:rPr>
        <w:t xml:space="preserve">lower </w:t>
      </w:r>
      <w:r w:rsidRPr="00544110">
        <w:rPr>
          <w:rStyle w:val="Emphasis"/>
          <w:highlight w:val="green"/>
        </w:rPr>
        <w:t>appellate court</w:t>
      </w:r>
      <w:r w:rsidRPr="00544110">
        <w:rPr>
          <w:u w:val="single"/>
        </w:rPr>
        <w:t>—</w:t>
      </w:r>
      <w:r w:rsidRPr="00544110">
        <w:rPr>
          <w:rStyle w:val="Emphasis"/>
        </w:rPr>
        <w:t>the Federal Circuit</w:t>
      </w:r>
      <w:r w:rsidRPr="00544110">
        <w:rPr>
          <w:u w:val="single"/>
        </w:rPr>
        <w:t xml:space="preserve">—had </w:t>
      </w:r>
      <w:r w:rsidRPr="00544110">
        <w:rPr>
          <w:highlight w:val="green"/>
          <w:u w:val="single"/>
        </w:rPr>
        <w:t>already determined</w:t>
      </w:r>
      <w:r w:rsidRPr="00544110">
        <w:rPr>
          <w:u w:val="single"/>
        </w:rPr>
        <w:t xml:space="preserve"> that </w:t>
      </w:r>
      <w:r w:rsidRPr="00544110">
        <w:rPr>
          <w:rStyle w:val="Emphasis"/>
          <w:highlight w:val="green"/>
        </w:rPr>
        <w:t>APJs are principal</w:t>
      </w:r>
      <w:r w:rsidRPr="00544110">
        <w:rPr>
          <w:highlight w:val="green"/>
          <w:u w:val="single"/>
        </w:rPr>
        <w:t xml:space="preserve"> </w:t>
      </w:r>
      <w:r w:rsidRPr="00544110">
        <w:rPr>
          <w:rStyle w:val="Emphasis"/>
          <w:highlight w:val="green"/>
        </w:rPr>
        <w:t>officers</w:t>
      </w:r>
      <w:r w:rsidRPr="00544110">
        <w:rPr>
          <w:u w:val="single"/>
        </w:rPr>
        <w:t xml:space="preserve">, but sought to </w:t>
      </w:r>
      <w:r w:rsidRPr="00544110">
        <w:rPr>
          <w:rStyle w:val="Emphasis"/>
          <w:highlight w:val="green"/>
        </w:rPr>
        <w:t>remedy</w:t>
      </w:r>
      <w:r w:rsidRPr="00544110">
        <w:rPr>
          <w:rStyle w:val="Emphasis"/>
        </w:rPr>
        <w:t xml:space="preserve"> the </w:t>
      </w:r>
      <w:r w:rsidRPr="00544110">
        <w:rPr>
          <w:rStyle w:val="Emphasis"/>
          <w:highlight w:val="green"/>
        </w:rPr>
        <w:t>constitutional concerns</w:t>
      </w:r>
      <w:r w:rsidRPr="00544110">
        <w:rPr>
          <w:sz w:val="16"/>
        </w:rPr>
        <w:t xml:space="preserve"> in a way that preserved the IPR system. As we wrote at the time, the Federal Circuit reinterpreted statutory limitations on at-will removal of APJs, rendering APJs “inferior officers” who do not need to be appointed by the President and confirmed by the Senate. Although the Supreme Court agreed with the Federal Circuit that the AIA as written caused the APJs to be principal officers, it reversed the Federal Circuit’s decision. The majority opinion held that the root of the constitutional violation was the lack of review authority by a superior officer. The court fixed this problem by bestowing upon the Director of the United States Patent and Trademark Office the unilateral authority to review all IPR decisions so that APJs are properly classified as inferior officers. U.S. v. Arthrex is highly significant for patent owners and IPR petitioners. First and foremost, patent owners who hoped that the IPR system would be scrapped or at least significantly altered did not get their wish. IPR has survived the day and will likely remain as popular as ever with patent challengers and parties accused as infringers. IPR litigants who were hoping for a new hearing before a new panel of APJs did not get their wish either: the Supreme Court made clear that this decision does not entitle prior litigants to new hearings. This decision does, however, present litigants with a vehicle to request that the Director review an IPR determination. All IPR determinations are subject to review and possibly modification or reversal by the Director. Previously, a final written decision by the PTAB was subject to a request for rehearing and </w:t>
      </w:r>
      <w:r w:rsidRPr="00544110">
        <w:rPr>
          <w:sz w:val="16"/>
        </w:rPr>
        <w:lastRenderedPageBreak/>
        <w:t>then potentially an appeal to the Federal Circuit. Now, as explained in a PTAB Q&amp;A, a party may request either a Director review or panel rehearing, but not both. The Director may also choose to review a final written decision on his or her own initiative. Like a panel rehearing, the Director’s review is appealable to the Federal Circuit. So what next? For now, not much will change aside from potentially greater influence being wielded by the Director. The Supreme Court did not issue guidelines for this additional avenue of review. The decision in Arthrex is notable for providing a simple, direct fix to a constitutional infirmity and not the sea change that those sympathetic to Arthrex’s cause were hoping for.</w:t>
      </w:r>
    </w:p>
    <w:p w14:paraId="15D5B25D" w14:textId="77777777" w:rsidR="004F14F7" w:rsidRPr="004E3667" w:rsidRDefault="004F14F7" w:rsidP="004F14F7"/>
    <w:p w14:paraId="4228453E" w14:textId="77777777" w:rsidR="004F14F7" w:rsidRDefault="004F14F7" w:rsidP="004F14F7">
      <w:pPr>
        <w:pStyle w:val="Heading4"/>
      </w:pPr>
      <w:r>
        <w:t xml:space="preserve">Circumvention is </w:t>
      </w:r>
      <w:r w:rsidRPr="004E3667">
        <w:rPr>
          <w:u w:val="single"/>
        </w:rPr>
        <w:t>inevitable</w:t>
      </w:r>
      <w:r>
        <w:t xml:space="preserve">---the aff is </w:t>
      </w:r>
      <w:r w:rsidRPr="004E3667">
        <w:rPr>
          <w:u w:val="single"/>
        </w:rPr>
        <w:t>unconstitutional</w:t>
      </w:r>
      <w:r>
        <w:t xml:space="preserve"> and companies use that as a </w:t>
      </w:r>
      <w:r w:rsidRPr="004E3667">
        <w:rPr>
          <w:u w:val="single"/>
        </w:rPr>
        <w:t>sword to prevent loss of IP</w:t>
      </w:r>
      <w:r>
        <w:t>.</w:t>
      </w:r>
    </w:p>
    <w:p w14:paraId="1DF542DA" w14:textId="77777777" w:rsidR="004F14F7" w:rsidRPr="004E3667" w:rsidRDefault="004F14F7" w:rsidP="004F14F7">
      <w:r w:rsidRPr="004E3667">
        <w:rPr>
          <w:rStyle w:val="Style13ptBold"/>
        </w:rPr>
        <w:t>Brown 21</w:t>
      </w:r>
      <w:r>
        <w:t xml:space="preserve"> [Delphine; 7/21/21; </w:t>
      </w:r>
      <w:r w:rsidRPr="004E3667">
        <w:t>Partner in the firm's Litigation Practice Group, and a member of its Intellectual Property Practice Team. With over twenty years of trial experience, Delphine's practice focuses on complex intellectual property and technology cases, with extensive experience in the life sciences industry. Delphine has served as lead counsel for several global pharmaceutical companies in Hatch-Waxman litigation and trials involving dozens of drug products, dosage forms and delivery systems. Delphine’s lead counsel expertise also includes  patent litigation involving biotech, medical device, computer hardware and software, design and business method patents, and counseling of established and emerging biotechnology companies regarding intellectual property, regulatory and litigation issues. Delphine has served as lead trial counsel in complex trademark and copyright infringement, misappropriation of trade secrets, and unfair competition cases. Delphine believes that the key to being the best litigator and trial lawyer is always keeping her "eyes on the prize" which  she defines  with her clients as accomplishing both legal victory and strategic objectives to get the client back to running its business as quickly as possible.  A corporate client once remarked to Delphine's parents at her birthday party that "if Delphine wasn't such a good lawyer, we wouldn't have become such great friends." Delphine has three decades of experience representing  both U.S. and foreign corporations in federal and state courts nationwide in pretrial proceedings, trials and appeals, and in arbitration proceedings. Delphine frequently publishes thought leadership and speaks on intellectual property issues. Delphine received her bachelors degree from Princeton University and her J.D. from St. John's University School of Law. In her spare time, she serves on the boards of several private foundations, and the CT Selection Committee for the Princeton Prize in Race Relations, as well as a USA swimming official. Delphine also enjoys skiing, golf, tennis and classic wood boats</w:t>
      </w:r>
      <w:r>
        <w:t>; “</w:t>
      </w:r>
      <w:r w:rsidRPr="004E3667">
        <w:rPr>
          <w:i/>
          <w:iCs/>
        </w:rPr>
        <w:t>Powerhouse Points: Will TRIPS Waiver of IP Protection for COVID-19 Vaccines Serve Global Need</w:t>
      </w:r>
      <w:r>
        <w:t xml:space="preserve">,” Freeborn, </w:t>
      </w:r>
      <w:hyperlink r:id="rId16" w:history="1">
        <w:r w:rsidRPr="00297C2F">
          <w:rPr>
            <w:rStyle w:val="Hyperlink"/>
          </w:rPr>
          <w:t>https://www.freeborn.com/perspectives/powerhouse-points-will-trips-waiver-ip-protection-covid-19-vaccines-serve-global-need</w:t>
        </w:r>
      </w:hyperlink>
      <w:r>
        <w:t>] Justin</w:t>
      </w:r>
    </w:p>
    <w:p w14:paraId="18B03B4B" w14:textId="03B6D999" w:rsidR="004F14F7" w:rsidRDefault="004F14F7" w:rsidP="004F14F7">
      <w:pPr>
        <w:rPr>
          <w:u w:val="single"/>
        </w:rPr>
      </w:pPr>
      <w:r w:rsidRPr="004E3667">
        <w:rPr>
          <w:u w:val="single"/>
        </w:rPr>
        <w:t xml:space="preserve">Despite the current </w:t>
      </w:r>
      <w:r w:rsidRPr="004E3667">
        <w:rPr>
          <w:highlight w:val="green"/>
          <w:u w:val="single"/>
        </w:rPr>
        <w:t>U.S. administration’s</w:t>
      </w:r>
      <w:r w:rsidRPr="004E3667">
        <w:rPr>
          <w:u w:val="single"/>
        </w:rPr>
        <w:t xml:space="preserve"> apparent </w:t>
      </w:r>
      <w:r w:rsidRPr="004E3667">
        <w:rPr>
          <w:highlight w:val="green"/>
          <w:u w:val="single"/>
        </w:rPr>
        <w:t xml:space="preserve">support for </w:t>
      </w:r>
      <w:r w:rsidRPr="004E3667">
        <w:rPr>
          <w:rStyle w:val="Emphasis"/>
          <w:highlight w:val="green"/>
        </w:rPr>
        <w:t>waiving IP</w:t>
      </w:r>
      <w:r w:rsidRPr="004E3667">
        <w:rPr>
          <w:rStyle w:val="Emphasis"/>
        </w:rPr>
        <w:t xml:space="preserve"> protection for COVID-19 vaccines, the response in the U.S. to the proposed broader waiver would most certainly </w:t>
      </w:r>
      <w:r w:rsidRPr="004E3667">
        <w:rPr>
          <w:rStyle w:val="Emphasis"/>
          <w:highlight w:val="green"/>
        </w:rPr>
        <w:t>involve</w:t>
      </w:r>
      <w:r w:rsidRPr="004E3667">
        <w:rPr>
          <w:rStyle w:val="Emphasis"/>
        </w:rPr>
        <w:t xml:space="preserve"> intense </w:t>
      </w:r>
      <w:r w:rsidRPr="004E3667">
        <w:rPr>
          <w:rStyle w:val="Emphasis"/>
          <w:highlight w:val="green"/>
        </w:rPr>
        <w:t>lobbying</w:t>
      </w:r>
      <w:r w:rsidRPr="004E3667">
        <w:rPr>
          <w:sz w:val="16"/>
        </w:rPr>
        <w:t xml:space="preserve"> by pharmaceutical companies to reverse or severely narrow its effect. </w:t>
      </w:r>
      <w:r w:rsidRPr="004E3667">
        <w:rPr>
          <w:u w:val="single"/>
        </w:rPr>
        <w:t xml:space="preserve">The U.S. Congress has already </w:t>
      </w:r>
      <w:r w:rsidRPr="004E3667">
        <w:rPr>
          <w:rStyle w:val="Emphasis"/>
        </w:rPr>
        <w:t>introduced legislation</w:t>
      </w:r>
      <w:r w:rsidRPr="004E3667">
        <w:rPr>
          <w:u w:val="single"/>
        </w:rPr>
        <w:t xml:space="preserve"> to require Congressional approval of any waiver</w:t>
      </w:r>
      <w:r w:rsidRPr="004E3667">
        <w:rPr>
          <w:sz w:val="16"/>
        </w:rPr>
        <w:t xml:space="preserve">, and prohibit the use of federal funds to support a waiver.[vi] </w:t>
      </w:r>
      <w:r w:rsidRPr="004E3667">
        <w:rPr>
          <w:u w:val="single"/>
        </w:rPr>
        <w:t xml:space="preserve">If the U.S. government seeks to </w:t>
      </w:r>
      <w:r w:rsidRPr="004E3667">
        <w:rPr>
          <w:rStyle w:val="Emphasis"/>
        </w:rPr>
        <w:t>enforce a TRIPS waiver</w:t>
      </w:r>
      <w:r w:rsidRPr="004E3667">
        <w:rPr>
          <w:u w:val="single"/>
        </w:rPr>
        <w:t xml:space="preserve">, the </w:t>
      </w:r>
      <w:r w:rsidRPr="004E3667">
        <w:rPr>
          <w:rStyle w:val="Emphasis"/>
          <w:highlight w:val="green"/>
        </w:rPr>
        <w:t>takings clause of</w:t>
      </w:r>
      <w:r w:rsidRPr="004E3667">
        <w:rPr>
          <w:rStyle w:val="Emphasis"/>
        </w:rPr>
        <w:t xml:space="preserve"> the </w:t>
      </w:r>
      <w:r w:rsidRPr="004E3667">
        <w:rPr>
          <w:rStyle w:val="Emphasis"/>
          <w:highlight w:val="green"/>
        </w:rPr>
        <w:t>Fifth Amendment to the</w:t>
      </w:r>
      <w:r w:rsidRPr="004E3667">
        <w:rPr>
          <w:rStyle w:val="Emphasis"/>
        </w:rPr>
        <w:t xml:space="preserve"> U.S. </w:t>
      </w:r>
      <w:r w:rsidRPr="004E3667">
        <w:rPr>
          <w:rStyle w:val="Emphasis"/>
          <w:highlight w:val="green"/>
        </w:rPr>
        <w:t>Constitution</w:t>
      </w:r>
      <w:r w:rsidRPr="004E3667">
        <w:rPr>
          <w:rStyle w:val="Emphasis"/>
        </w:rPr>
        <w:t xml:space="preserve"> could be </w:t>
      </w:r>
      <w:r w:rsidRPr="004E3667">
        <w:rPr>
          <w:rStyle w:val="Emphasis"/>
          <w:highlight w:val="green"/>
        </w:rPr>
        <w:t xml:space="preserve">used </w:t>
      </w:r>
      <w:r w:rsidRPr="004E3667">
        <w:rPr>
          <w:rStyle w:val="Emphasis"/>
        </w:rPr>
        <w:t xml:space="preserve">by U.S. companies </w:t>
      </w:r>
      <w:r w:rsidRPr="004E3667">
        <w:rPr>
          <w:rStyle w:val="Emphasis"/>
          <w:highlight w:val="green"/>
        </w:rPr>
        <w:t>as a sword to prevent</w:t>
      </w:r>
      <w:r w:rsidRPr="004E3667">
        <w:rPr>
          <w:rStyle w:val="Emphasis"/>
        </w:rPr>
        <w:t xml:space="preserve"> the </w:t>
      </w:r>
      <w:r w:rsidRPr="004E3667">
        <w:rPr>
          <w:rStyle w:val="Emphasis"/>
          <w:highlight w:val="green"/>
        </w:rPr>
        <w:t>loss of intellectual property</w:t>
      </w:r>
      <w:r w:rsidRPr="004E3667">
        <w:rPr>
          <w:rStyle w:val="Emphasis"/>
        </w:rPr>
        <w:t xml:space="preserve"> rights without </w:t>
      </w:r>
      <w:r w:rsidRPr="004E3667">
        <w:rPr>
          <w:rStyle w:val="Emphasis"/>
        </w:rPr>
        <w:lastRenderedPageBreak/>
        <w:t>compensation</w:t>
      </w:r>
      <w:r w:rsidRPr="004E3667">
        <w:rPr>
          <w:sz w:val="16"/>
        </w:rPr>
        <w:t xml:space="preserve">. In addition, compulsory licenses issued by foreign governments to U.S.-based pharmaceutical companies would be the </w:t>
      </w:r>
      <w:r w:rsidRPr="004E3667">
        <w:rPr>
          <w:u w:val="single"/>
        </w:rPr>
        <w:t xml:space="preserve">subject of </w:t>
      </w:r>
      <w:r w:rsidRPr="004E3667">
        <w:rPr>
          <w:rStyle w:val="Emphasis"/>
        </w:rPr>
        <w:t>jurisdictional challenges</w:t>
      </w:r>
      <w:r w:rsidRPr="004E3667">
        <w:rPr>
          <w:u w:val="single"/>
        </w:rPr>
        <w:t xml:space="preserve"> and lack effective enforcement mechanisms.</w:t>
      </w:r>
    </w:p>
    <w:p w14:paraId="10E57AE9" w14:textId="6D0C1FDD" w:rsidR="004F14F7" w:rsidRPr="003C6F52" w:rsidRDefault="004F14F7" w:rsidP="004F14F7">
      <w:pPr>
        <w:pStyle w:val="Heading4"/>
      </w:pPr>
      <w:r>
        <w:t>CP solves better – t</w:t>
      </w:r>
      <w:r w:rsidRPr="003C6F52">
        <w:t>he US has structurally undermined WTO legitimacy</w:t>
      </w:r>
    </w:p>
    <w:p w14:paraId="4EA8F4A7" w14:textId="77777777" w:rsidR="004F14F7" w:rsidRPr="008E1999" w:rsidRDefault="004F14F7" w:rsidP="004F14F7">
      <w:pPr>
        <w:rPr>
          <w:rStyle w:val="Style13ptBold"/>
          <w:b w:val="0"/>
          <w:sz w:val="16"/>
        </w:rPr>
      </w:pPr>
      <w:r w:rsidRPr="003C6F52">
        <w:rPr>
          <w:rStyle w:val="Style13ptBold"/>
        </w:rPr>
        <w:t>Baschuk 2/22</w:t>
      </w:r>
      <w:r w:rsidRPr="003C6F52">
        <w:rPr>
          <w:rStyle w:val="Style13ptBold"/>
          <w:sz w:val="16"/>
        </w:rPr>
        <w:t xml:space="preserve"> </w:t>
      </w:r>
      <w:r w:rsidRPr="003C6F52">
        <w:rPr>
          <w:rStyle w:val="Style13ptBold"/>
          <w:b w:val="0"/>
          <w:bCs/>
          <w:sz w:val="16"/>
        </w:rPr>
        <w:t xml:space="preserve">[(Bryce, reporter for Bloomberg Economics based in </w:t>
      </w:r>
      <w:r w:rsidRPr="003C6F52">
        <w:rPr>
          <w:bCs/>
          <w:sz w:val="16"/>
        </w:rPr>
        <w:t>Geneva, Switzerland, has been published in Bloomberg, the Washington Times, United Press International and National Public Radio</w:t>
      </w:r>
      <w:r w:rsidRPr="003C6F52">
        <w:rPr>
          <w:rStyle w:val="Style13ptBold"/>
          <w:b w:val="0"/>
          <w:bCs/>
          <w:sz w:val="16"/>
        </w:rPr>
        <w:t>) “</w:t>
      </w:r>
      <w:r w:rsidRPr="003C6F52">
        <w:rPr>
          <w:sz w:val="16"/>
        </w:rPr>
        <w:t xml:space="preserve">Biden Picks Up Where Trump Left Off in Hard-Line Stances at WTO,” Bloomberg, 2/22/2021] </w:t>
      </w:r>
    </w:p>
    <w:p w14:paraId="42BE8F1C" w14:textId="77777777" w:rsidR="004F14F7" w:rsidRDefault="004F14F7" w:rsidP="004F14F7">
      <w:pPr>
        <w:spacing w:line="240" w:lineRule="auto"/>
        <w:rPr>
          <w:rStyle w:val="StyleUnderline"/>
        </w:rPr>
      </w:pPr>
      <w:r w:rsidRPr="003C6F52">
        <w:rPr>
          <w:sz w:val="16"/>
        </w:rPr>
        <w:t xml:space="preserve">President Joe </w:t>
      </w:r>
      <w:r w:rsidRPr="00960209">
        <w:rPr>
          <w:rStyle w:val="StyleUnderline"/>
          <w:highlight w:val="green"/>
        </w:rPr>
        <w:t>Biden</w:t>
      </w:r>
      <w:r w:rsidRPr="003C6F52">
        <w:rPr>
          <w:rStyle w:val="StyleUnderline"/>
        </w:rPr>
        <w:t xml:space="preserve">’s </w:t>
      </w:r>
      <w:r w:rsidRPr="00960209">
        <w:rPr>
          <w:rStyle w:val="StyleUnderline"/>
          <w:highlight w:val="green"/>
        </w:rPr>
        <w:t>administration dashed hopes for a softer approach to the W</w:t>
      </w:r>
      <w:r w:rsidRPr="003C6F52">
        <w:rPr>
          <w:rStyle w:val="StyleUnderline"/>
        </w:rPr>
        <w:t xml:space="preserve">orld </w:t>
      </w:r>
      <w:r w:rsidRPr="00960209">
        <w:rPr>
          <w:rStyle w:val="StyleUnderline"/>
          <w:highlight w:val="green"/>
        </w:rPr>
        <w:t>T</w:t>
      </w:r>
      <w:r w:rsidRPr="003C6F52">
        <w:rPr>
          <w:rStyle w:val="StyleUnderline"/>
        </w:rPr>
        <w:t xml:space="preserve">rade </w:t>
      </w:r>
      <w:r w:rsidRPr="00960209">
        <w:rPr>
          <w:rStyle w:val="StyleUnderline"/>
          <w:highlight w:val="green"/>
        </w:rPr>
        <w:t>O</w:t>
      </w:r>
      <w:r w:rsidRPr="003C6F52">
        <w:rPr>
          <w:rStyle w:val="StyleUnderline"/>
        </w:rPr>
        <w:t xml:space="preserve">rganization by pursuing a pair of his predecessor’s strategies that critics say risk </w:t>
      </w:r>
      <w:r w:rsidRPr="00960209">
        <w:rPr>
          <w:rStyle w:val="StyleUnderline"/>
          <w:highlight w:val="green"/>
        </w:rPr>
        <w:t>undermining the international trading system</w:t>
      </w:r>
      <w:r w:rsidRPr="003C6F52">
        <w:rPr>
          <w:sz w:val="16"/>
        </w:rPr>
        <w:t xml:space="preserve">. </w:t>
      </w:r>
      <w:r w:rsidRPr="00960209">
        <w:rPr>
          <w:rStyle w:val="StyleUnderline"/>
          <w:highlight w:val="green"/>
        </w:rPr>
        <w:t>The U.S. delegation</w:t>
      </w:r>
      <w:r w:rsidRPr="003C6F52">
        <w:rPr>
          <w:sz w:val="16"/>
        </w:rPr>
        <w:t xml:space="preserve"> to the WTO, in a statement Monday obtained by Bloomberg, </w:t>
      </w:r>
      <w:r w:rsidRPr="00960209">
        <w:rPr>
          <w:rStyle w:val="StyleUnderline"/>
          <w:highlight w:val="green"/>
        </w:rPr>
        <w:t>backed the Trump</w:t>
      </w:r>
      <w:r w:rsidRPr="003C6F52">
        <w:rPr>
          <w:rStyle w:val="StyleUnderline"/>
        </w:rPr>
        <w:t xml:space="preserve"> administration’s </w:t>
      </w:r>
      <w:r w:rsidRPr="00960209">
        <w:rPr>
          <w:rStyle w:val="StyleUnderline"/>
          <w:highlight w:val="green"/>
        </w:rPr>
        <w:t>decision to label Hong Kong exports as “</w:t>
      </w:r>
      <w:hyperlink r:id="rId17" w:tgtFrame="_blank" w:tooltip="Hong Kong Takes Formal WTO Action On U.S. ‘Made in China’ Order" w:history="1">
        <w:r w:rsidRPr="00960209">
          <w:rPr>
            <w:rStyle w:val="StyleUnderline"/>
            <w:highlight w:val="green"/>
          </w:rPr>
          <w:t>Made in China</w:t>
        </w:r>
      </w:hyperlink>
      <w:r w:rsidRPr="00960209">
        <w:rPr>
          <w:rStyle w:val="StyleUnderline"/>
          <w:highlight w:val="green"/>
        </w:rPr>
        <w:t>” and said the WTO had no right to mediate</w:t>
      </w:r>
      <w:r w:rsidRPr="003C6F52">
        <w:rPr>
          <w:rStyle w:val="StyleUnderline"/>
        </w:rPr>
        <w:t xml:space="preserve"> the matter because the organization’s rules permit countries to take any action to protect their “essential security interests</w:t>
      </w:r>
      <w:r w:rsidRPr="003C6F52">
        <w:rPr>
          <w:sz w:val="16"/>
        </w:rPr>
        <w:t>.” “The situation with respect to Hong Kong, China, constitutes a threat to the national security of the United States,” the U.S. delegation said. “</w:t>
      </w:r>
      <w:r w:rsidRPr="003C6F52">
        <w:rPr>
          <w:rStyle w:val="StyleUnderline"/>
        </w:rPr>
        <w:t>Issues of national security are not matters appropriate for adjudication in the WTO dispute-settlement system.” Prior to 2016, WTO members generally steered clear of defending their trade actions on the basis of national security because doing so could encourage other nations to pursue protectionist policies</w:t>
      </w:r>
      <w:r w:rsidRPr="003C6F52">
        <w:rPr>
          <w:sz w:val="16"/>
        </w:rPr>
        <w:t xml:space="preserve"> that have little or nothing to do with hostile threats. </w:t>
      </w:r>
      <w:r w:rsidRPr="003C6F52">
        <w:rPr>
          <w:rStyle w:val="StyleUnderline"/>
        </w:rPr>
        <w:t>That changed in 2018, when the Trump administration triggered a cold war-era law to justify tariffs on foreign imports of steel and aluminum</w:t>
      </w:r>
      <w:r w:rsidRPr="003C6F52">
        <w:rPr>
          <w:sz w:val="16"/>
        </w:rPr>
        <w:t xml:space="preserve">. In response, a handful of U.S. trade partners, including Canada, the EU, and China filed disputes at the WTO and a ruling in those cases is expected later this year. Since then, </w:t>
      </w:r>
      <w:r w:rsidRPr="00960209">
        <w:rPr>
          <w:rStyle w:val="StyleUnderline"/>
          <w:highlight w:val="green"/>
        </w:rPr>
        <w:t>more nations</w:t>
      </w:r>
      <w:r w:rsidRPr="003C6F52">
        <w:rPr>
          <w:rStyle w:val="StyleUnderline"/>
        </w:rPr>
        <w:t xml:space="preserve"> -- including Saudi Arabia, India, Russia and others -- </w:t>
      </w:r>
      <w:r w:rsidRPr="00960209">
        <w:rPr>
          <w:rStyle w:val="StyleUnderline"/>
          <w:highlight w:val="green"/>
        </w:rPr>
        <w:t>have cited the</w:t>
      </w:r>
      <w:r w:rsidRPr="003C6F52">
        <w:rPr>
          <w:rStyle w:val="StyleUnderline"/>
        </w:rPr>
        <w:t xml:space="preserve"> WTO’s </w:t>
      </w:r>
      <w:r w:rsidRPr="00960209">
        <w:rPr>
          <w:rStyle w:val="StyleUnderline"/>
          <w:highlight w:val="green"/>
        </w:rPr>
        <w:t>national-security exemption in regional</w:t>
      </w:r>
      <w:r w:rsidRPr="003C6F52">
        <w:rPr>
          <w:rStyle w:val="StyleUnderline"/>
        </w:rPr>
        <w:t xml:space="preserve"> trade </w:t>
      </w:r>
      <w:r w:rsidRPr="00960209">
        <w:rPr>
          <w:rStyle w:val="StyleUnderline"/>
          <w:highlight w:val="green"/>
        </w:rPr>
        <w:t>fights</w:t>
      </w:r>
      <w:r w:rsidRPr="003C6F52">
        <w:rPr>
          <w:rStyle w:val="StyleUnderline"/>
        </w:rPr>
        <w:t xml:space="preserve">, leading trade experts to warn that such </w:t>
      </w:r>
      <w:r w:rsidRPr="00960209">
        <w:rPr>
          <w:rStyle w:val="StyleUnderline"/>
          <w:highlight w:val="green"/>
        </w:rPr>
        <w:t>cases could erode the organization’s ability to mediate disputes</w:t>
      </w:r>
      <w:r w:rsidRPr="003C6F52">
        <w:rPr>
          <w:sz w:val="16"/>
        </w:rPr>
        <w:t xml:space="preserve">  The Biden administration on Monday said </w:t>
      </w:r>
      <w:r w:rsidRPr="003C6F52">
        <w:rPr>
          <w:rStyle w:val="StyleUnderline"/>
        </w:rPr>
        <w:t>the U.S. has consistently argued that national-security disputes are not subject to WTO review because it would infringe on a member’s right to determine what is in its own security interests</w:t>
      </w:r>
      <w:r w:rsidRPr="003C6F52">
        <w:rPr>
          <w:sz w:val="16"/>
        </w:rPr>
        <w:t xml:space="preserve">. In spite of the U.S. objection, the WTO granted Hong Kong’s dispute inquiry and will establish a panel of experts to deliberate the matter and render a decision, which could take two to three years. At the same meeting, </w:t>
      </w:r>
      <w:r w:rsidRPr="003C6F52">
        <w:rPr>
          <w:rStyle w:val="StyleUnderline"/>
        </w:rPr>
        <w:t xml:space="preserve">the </w:t>
      </w:r>
      <w:r w:rsidRPr="00960209">
        <w:rPr>
          <w:rStyle w:val="StyleUnderline"/>
          <w:highlight w:val="green"/>
        </w:rPr>
        <w:t>Biden</w:t>
      </w:r>
      <w:r w:rsidRPr="003C6F52">
        <w:rPr>
          <w:rStyle w:val="StyleUnderline"/>
        </w:rPr>
        <w:t xml:space="preserve"> administration said it </w:t>
      </w:r>
      <w:r w:rsidRPr="00960209">
        <w:rPr>
          <w:rStyle w:val="StyleUnderline"/>
          <w:highlight w:val="green"/>
        </w:rPr>
        <w:t>would not</w:t>
      </w:r>
      <w:r w:rsidRPr="003C6F52">
        <w:rPr>
          <w:rStyle w:val="StyleUnderline"/>
        </w:rPr>
        <w:t xml:space="preserve"> agree to </w:t>
      </w:r>
      <w:r w:rsidRPr="00960209">
        <w:rPr>
          <w:rStyle w:val="StyleUnderline"/>
          <w:highlight w:val="green"/>
        </w:rPr>
        <w:t>appoint new members to the</w:t>
      </w:r>
      <w:r w:rsidRPr="003C6F52">
        <w:rPr>
          <w:rStyle w:val="StyleUnderline"/>
        </w:rPr>
        <w:t xml:space="preserve"> WTO’s </w:t>
      </w:r>
      <w:r w:rsidRPr="00960209">
        <w:rPr>
          <w:rStyle w:val="StyleUnderline"/>
          <w:highlight w:val="green"/>
        </w:rPr>
        <w:t>appellate body</w:t>
      </w:r>
      <w:r w:rsidRPr="003C6F52">
        <w:rPr>
          <w:rStyle w:val="StyleUnderline"/>
        </w:rPr>
        <w:t>, a seven-member panel of experts who until 2019 had the final say on trade disputes involving billions of dollars worth of international commerce.</w:t>
      </w:r>
      <w:r w:rsidRPr="003C6F52">
        <w:rPr>
          <w:sz w:val="16"/>
        </w:rPr>
        <w:t xml:space="preserve"> The Biden administration said it could not do so because </w:t>
      </w:r>
      <w:r w:rsidRPr="003C6F52">
        <w:rPr>
          <w:rStyle w:val="StyleUnderline"/>
        </w:rPr>
        <w:t>the U.S. “continues to have systemic concerns” with the functioning of the appellate body as have all previous administrations over the past 16 years</w:t>
      </w:r>
      <w:r w:rsidRPr="003C6F52">
        <w:rPr>
          <w:sz w:val="16"/>
        </w:rPr>
        <w:t xml:space="preserve">. Though the statement was not entirely unexpected, </w:t>
      </w:r>
      <w:r w:rsidRPr="003C6F52">
        <w:rPr>
          <w:rStyle w:val="StyleUnderline"/>
        </w:rPr>
        <w:t>it confirms America’s bipartisan frustration with the functioning of the WTO appellate body and the new administration’s willingness to block new panelists until changes can be agreed</w:t>
      </w:r>
      <w:r w:rsidRPr="003C6F52">
        <w:rPr>
          <w:sz w:val="16"/>
        </w:rPr>
        <w:t xml:space="preserve">. 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 </w:t>
      </w:r>
      <w:r w:rsidRPr="003C6F52">
        <w:rPr>
          <w:rStyle w:val="StyleUnderline"/>
        </w:rPr>
        <w:t xml:space="preserve">The Trump administration broke precedent when it refused to consider any nominees to fill vacancies on the panel </w:t>
      </w:r>
      <w:r w:rsidRPr="00960209">
        <w:rPr>
          <w:rStyle w:val="StyleUnderline"/>
          <w:highlight w:val="green"/>
        </w:rPr>
        <w:t>until there weren’t enough</w:t>
      </w:r>
      <w:r w:rsidRPr="003C6F52">
        <w:rPr>
          <w:rStyle w:val="StyleUnderline"/>
        </w:rPr>
        <w:t xml:space="preserve"> </w:t>
      </w:r>
      <w:r w:rsidRPr="00960209">
        <w:rPr>
          <w:rStyle w:val="StyleUnderline"/>
          <w:highlight w:val="green"/>
        </w:rPr>
        <w:t>to sign off on new rulings</w:t>
      </w:r>
      <w:r w:rsidRPr="003C6F52">
        <w:rPr>
          <w:rStyle w:val="StyleUnderline"/>
        </w:rPr>
        <w:t xml:space="preserve">. As a result, </w:t>
      </w:r>
      <w:r w:rsidRPr="00960209">
        <w:rPr>
          <w:rStyle w:val="StyleUnderline"/>
          <w:highlight w:val="green"/>
        </w:rPr>
        <w:t>the</w:t>
      </w:r>
      <w:r w:rsidRPr="003C6F52">
        <w:rPr>
          <w:rStyle w:val="StyleUnderline"/>
        </w:rPr>
        <w:t xml:space="preserve"> WTO’s </w:t>
      </w:r>
      <w:r w:rsidRPr="00960209">
        <w:rPr>
          <w:rStyle w:val="StyleUnderline"/>
          <w:highlight w:val="green"/>
        </w:rPr>
        <w:t>dispute-settlement system has been critically damaged</w:t>
      </w:r>
      <w:r w:rsidRPr="003C6F52">
        <w:rPr>
          <w:rStyle w:val="StyleUnderline"/>
        </w:rPr>
        <w:t xml:space="preserve"> because WTO </w:t>
      </w:r>
      <w:r w:rsidRPr="00960209">
        <w:rPr>
          <w:rStyle w:val="StyleUnderline"/>
          <w:highlight w:val="green"/>
        </w:rPr>
        <w:t>members are</w:t>
      </w:r>
      <w:r w:rsidRPr="003C6F52">
        <w:rPr>
          <w:rStyle w:val="StyleUnderline"/>
        </w:rPr>
        <w:t xml:space="preserve"> now </w:t>
      </w:r>
      <w:r w:rsidRPr="00960209">
        <w:rPr>
          <w:rStyle w:val="StyleUnderline"/>
          <w:highlight w:val="green"/>
        </w:rPr>
        <w:t>free</w:t>
      </w:r>
      <w:r w:rsidRPr="003C6F52">
        <w:rPr>
          <w:rStyle w:val="StyleUnderline"/>
        </w:rPr>
        <w:t xml:space="preserve"> </w:t>
      </w:r>
      <w:r w:rsidRPr="00960209">
        <w:rPr>
          <w:rStyle w:val="StyleUnderline"/>
          <w:highlight w:val="green"/>
        </w:rPr>
        <w:t>to veto</w:t>
      </w:r>
      <w:r w:rsidRPr="003C6F52">
        <w:rPr>
          <w:rStyle w:val="StyleUnderline"/>
        </w:rPr>
        <w:t xml:space="preserve"> any </w:t>
      </w:r>
      <w:r w:rsidRPr="00960209">
        <w:rPr>
          <w:rStyle w:val="StyleUnderline"/>
          <w:highlight w:val="green"/>
        </w:rPr>
        <w:t>adverse</w:t>
      </w:r>
      <w:r w:rsidRPr="003C6F52">
        <w:rPr>
          <w:rStyle w:val="StyleUnderline"/>
        </w:rPr>
        <w:t xml:space="preserve"> dispute </w:t>
      </w:r>
      <w:r w:rsidRPr="00960209">
        <w:rPr>
          <w:rStyle w:val="StyleUnderline"/>
          <w:highlight w:val="green"/>
        </w:rPr>
        <w:t>rulings by appealing them into a legal void</w:t>
      </w:r>
      <w:r w:rsidRPr="003C6F52">
        <w:rPr>
          <w:rStyle w:val="StyleUnderline"/>
        </w:rPr>
        <w:t xml:space="preserve"> created by the appellate body’s paralysis.</w:t>
      </w:r>
    </w:p>
    <w:p w14:paraId="18C6778F" w14:textId="77777777" w:rsidR="004F14F7" w:rsidRPr="004F14F7" w:rsidRDefault="004F14F7" w:rsidP="004F14F7">
      <w:pPr>
        <w:rPr>
          <w:u w:val="single"/>
        </w:rPr>
      </w:pPr>
    </w:p>
    <w:p w14:paraId="588A32D6" w14:textId="006E1389" w:rsidR="00AB7050" w:rsidRDefault="00AB7050" w:rsidP="00AB7050">
      <w:pPr>
        <w:pStyle w:val="Heading2"/>
      </w:pPr>
      <w:r>
        <w:lastRenderedPageBreak/>
        <w:t>4</w:t>
      </w:r>
    </w:p>
    <w:p w14:paraId="2C44BDBA" w14:textId="77777777" w:rsidR="00AB7050" w:rsidRPr="00402F4F" w:rsidRDefault="00AB7050" w:rsidP="00AB7050">
      <w:pPr>
        <w:pStyle w:val="Heading4"/>
        <w:rPr>
          <w:rFonts w:cs="Calibri"/>
        </w:rPr>
      </w:pPr>
      <w:r w:rsidRPr="00402F4F">
        <w:rPr>
          <w:rFonts w:cs="Calibri"/>
        </w:rPr>
        <w:t>CP text: The member nations of the WTO should:</w:t>
      </w:r>
    </w:p>
    <w:p w14:paraId="642F45D3" w14:textId="77777777" w:rsidR="00AB7050" w:rsidRPr="00402F4F" w:rsidRDefault="00AB7050" w:rsidP="00AB7050">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04968928" w14:textId="77777777" w:rsidR="00AB7050" w:rsidRPr="00402F4F" w:rsidRDefault="00AB7050" w:rsidP="00AB7050">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1E188911" w14:textId="77777777" w:rsidR="00AB7050" w:rsidRPr="00402F4F" w:rsidRDefault="00AB7050" w:rsidP="00AB7050">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2E4F1A3B" w14:textId="77777777" w:rsidR="00AB7050" w:rsidRPr="00402F4F" w:rsidRDefault="00AB7050" w:rsidP="00AB7050"/>
    <w:p w14:paraId="2BAE2718" w14:textId="77777777" w:rsidR="00AB7050" w:rsidRPr="00402F4F" w:rsidRDefault="00AB7050" w:rsidP="00AB7050">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531E9F81" w14:textId="77777777" w:rsidR="00AB7050" w:rsidRPr="00402F4F" w:rsidRDefault="00AB7050" w:rsidP="00AB7050">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8" w:history="1">
        <w:r w:rsidRPr="00402F4F">
          <w:rPr>
            <w:rStyle w:val="Hyperlink"/>
          </w:rPr>
          <w:t>https://www.project-syndicate.org/commentary/wto-vaccine-waiver-is-beside-the-point-by-pinelopi-koujianou-goldberg-2021-05</w:t>
        </w:r>
      </w:hyperlink>
      <w:r w:rsidRPr="00402F4F">
        <w:t>] Justin</w:t>
      </w:r>
    </w:p>
    <w:p w14:paraId="58DA0542" w14:textId="77777777" w:rsidR="00AB7050" w:rsidRPr="00402F4F" w:rsidRDefault="00AB7050" w:rsidP="00AB7050">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3F08964F" w14:textId="77777777" w:rsidR="00AB7050" w:rsidRPr="00402F4F" w:rsidRDefault="00AB7050" w:rsidP="00AB7050">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477B2CAA" w14:textId="77777777" w:rsidR="00AB7050" w:rsidRPr="00402F4F" w:rsidRDefault="00AB7050" w:rsidP="00AB7050">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5B6D5909" w14:textId="77777777" w:rsidR="00AB7050" w:rsidRPr="00402F4F" w:rsidRDefault="00AB7050" w:rsidP="00AB7050">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0CFDA1F6" w14:textId="77777777" w:rsidR="00AB7050" w:rsidRPr="00402F4F" w:rsidRDefault="00AB7050" w:rsidP="00AB7050">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w:t>
      </w:r>
      <w:r w:rsidRPr="00402F4F">
        <w:rPr>
          <w:u w:val="single"/>
        </w:rPr>
        <w:lastRenderedPageBreak/>
        <w:t xml:space="preserve">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r w:rsidRPr="00402F4F">
        <w:rPr>
          <w:rStyle w:val="Emphasis"/>
          <w:highlight w:val="green"/>
        </w:rPr>
        <w:t>Covaxin</w:t>
      </w:r>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793B1F39" w14:textId="77777777" w:rsidR="00AB7050" w:rsidRPr="00402F4F" w:rsidRDefault="00AB7050" w:rsidP="00AB7050">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6C29CB22" w14:textId="77777777" w:rsidR="00AB7050" w:rsidRPr="00402F4F" w:rsidRDefault="00AB7050" w:rsidP="00AB7050">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19F02193" w14:textId="5F17970C" w:rsidR="00AB7050" w:rsidRPr="00AB7050" w:rsidRDefault="00AB7050" w:rsidP="00AB7050">
      <w:pPr>
        <w:pStyle w:val="Heading4"/>
      </w:pPr>
      <w:r>
        <w:t>Solves legitimacy as well – 1AC Meyer says that if public perception is that WTO is solving COVID, it shores up legitimacy</w:t>
      </w:r>
    </w:p>
    <w:p w14:paraId="3A43D673" w14:textId="77777777" w:rsidR="00AB7050" w:rsidRPr="00AB7050" w:rsidRDefault="00AB7050" w:rsidP="00AB7050"/>
    <w:sectPr w:rsidR="00AB7050" w:rsidRPr="00AB70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70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677A1"/>
    <w:rsid w:val="00072718"/>
    <w:rsid w:val="0007381E"/>
    <w:rsid w:val="00076094"/>
    <w:rsid w:val="0008785F"/>
    <w:rsid w:val="00090CBE"/>
    <w:rsid w:val="00094DEC"/>
    <w:rsid w:val="000A2D8A"/>
    <w:rsid w:val="000A4B6C"/>
    <w:rsid w:val="000D26A6"/>
    <w:rsid w:val="000D2B90"/>
    <w:rsid w:val="000D6ED8"/>
    <w:rsid w:val="000D717B"/>
    <w:rsid w:val="000E47F2"/>
    <w:rsid w:val="000F12B9"/>
    <w:rsid w:val="00100B28"/>
    <w:rsid w:val="00103BBB"/>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A4C"/>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4F0217"/>
    <w:rsid w:val="004F14F7"/>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D22"/>
    <w:rsid w:val="006A7E1D"/>
    <w:rsid w:val="006C3A56"/>
    <w:rsid w:val="006D13F4"/>
    <w:rsid w:val="006D38E1"/>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C1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050"/>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660"/>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9628CF"/>
  <w14:defaultImageDpi w14:val="300"/>
  <w15:docId w15:val="{EE622027-B00A-D347-A90D-B9950BC9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7D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A7D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7D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7D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6A7D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7D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D22"/>
  </w:style>
  <w:style w:type="character" w:customStyle="1" w:styleId="Heading1Char">
    <w:name w:val="Heading 1 Char"/>
    <w:aliases w:val="Pocket Char"/>
    <w:basedOn w:val="DefaultParagraphFont"/>
    <w:link w:val="Heading1"/>
    <w:uiPriority w:val="9"/>
    <w:rsid w:val="006A7D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7D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7D2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6A7D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A7D22"/>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6A7D22"/>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6A7D22"/>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A7D2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6A7D22"/>
    <w:rPr>
      <w:color w:val="auto"/>
      <w:u w:val="none"/>
    </w:rPr>
  </w:style>
  <w:style w:type="paragraph" w:styleId="DocumentMap">
    <w:name w:val="Document Map"/>
    <w:basedOn w:val="Normal"/>
    <w:link w:val="DocumentMapChar"/>
    <w:uiPriority w:val="99"/>
    <w:semiHidden/>
    <w:unhideWhenUsed/>
    <w:rsid w:val="006A7D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7D22"/>
    <w:rPr>
      <w:rFonts w:ascii="Lucida Grande" w:hAnsi="Lucida Grande" w:cs="Lucida Grande"/>
    </w:rPr>
  </w:style>
  <w:style w:type="paragraph" w:customStyle="1" w:styleId="textbold">
    <w:name w:val="text bold"/>
    <w:basedOn w:val="Normal"/>
    <w:link w:val="Emphasis"/>
    <w:uiPriority w:val="20"/>
    <w:qFormat/>
    <w:rsid w:val="00AB705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Medium Grid 21,Tags,Debate Text,No Spacing11,No Spacing111111,No Spacing31,No Spacing22,No Spacing111,No Spacing3,No Spacing2,Read stuff,Very Small Text,Card,nonunderlined,Note Level 2,No Spacing11211,No Spacing1,Tag and Ci,No Spacing23"/>
    <w:basedOn w:val="Normal"/>
    <w:next w:val="Normal"/>
    <w:uiPriority w:val="99"/>
    <w:qFormat/>
    <w:rsid w:val="004F14F7"/>
    <w:pPr>
      <w:ind w:left="288" w:right="288"/>
    </w:pPr>
    <w:rPr>
      <w:rFonts w:asciiTheme="minorHAnsi" w:hAnsiTheme="minorHAnsi" w:cstheme="minorBidi"/>
      <w:u w:val="single"/>
    </w:rPr>
  </w:style>
  <w:style w:type="character" w:customStyle="1" w:styleId="StyleThickunderline1">
    <w:name w:val="Style Thick underline1"/>
    <w:basedOn w:val="DefaultParagraphFont"/>
    <w:rsid w:val="000677A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3537870" TargetMode="External"/><Relationship Id="rId18" Type="http://schemas.openxmlformats.org/officeDocument/2006/relationships/hyperlink" Target="https://www.project-syndicate.org/commentary/wto-vaccine-waiver-is-beside-the-point-by-pinelopi-koujianou-goldberg-2021-0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drawn-out-negotiations-over-covid-ip-will-blow-back-on-biden-51621973675" TargetMode="External"/><Relationship Id="rId17" Type="http://schemas.openxmlformats.org/officeDocument/2006/relationships/hyperlink" Target="https://www.bloomberg.com/news/articles/2020-10-30/hong-kong-takes-formal-wto-action-on-u-s-made-in-china-order" TargetMode="External"/><Relationship Id="rId2" Type="http://schemas.openxmlformats.org/officeDocument/2006/relationships/customXml" Target="../customXml/item2.xml"/><Relationship Id="rId16" Type="http://schemas.openxmlformats.org/officeDocument/2006/relationships/hyperlink" Target="https://www.freeborn.com/perspectives/powerhouse-points-will-trips-waiver-ip-protection-covid-19-vaccines-serve-global-ne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360.com/competition/articles/1418789/interest-groups-back-big-tech-antitrust-bills-in-house" TargetMode="External"/><Relationship Id="rId5" Type="http://schemas.openxmlformats.org/officeDocument/2006/relationships/numbering" Target="numbering.xml"/><Relationship Id="rId15" Type="http://schemas.openxmlformats.org/officeDocument/2006/relationships/hyperlink" Target="https://www.jdsupra.com/legalnews/supreme-court-finds-constitutional-4702991/" TargetMode="External"/><Relationship Id="rId10" Type="http://schemas.openxmlformats.org/officeDocument/2006/relationships/hyperlink" Target="https://www.barrons.com/articles/big-pharma-is-not-the-tobacco-industry-51620315693"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bo.goc/publication/57126" TargetMode="External"/><Relationship Id="rId14" Type="http://schemas.openxmlformats.org/officeDocument/2006/relationships/hyperlink" Target="https://americanmilitarynews.com/2019/10/strengthen-us-industry-to-counter-national-security-challen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9742</Words>
  <Characters>55535</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2021-09-05T14:08:00Z</dcterms:created>
  <dcterms:modified xsi:type="dcterms:W3CDTF">2021-09-05T14:08:00Z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