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D848" w14:textId="26534AED" w:rsidR="004457CB" w:rsidRDefault="004457CB" w:rsidP="004457CB">
      <w:pPr>
        <w:pStyle w:val="Heading1"/>
      </w:pPr>
      <w:r>
        <w:t>1NC</w:t>
      </w:r>
    </w:p>
    <w:p w14:paraId="5F8BD06A" w14:textId="77777777" w:rsidR="004457CB" w:rsidRDefault="004457CB" w:rsidP="004457CB">
      <w:pPr>
        <w:pStyle w:val="Heading2"/>
      </w:pPr>
      <w:r>
        <w:lastRenderedPageBreak/>
        <w:t>1</w:t>
      </w:r>
    </w:p>
    <w:p w14:paraId="11C75005" w14:textId="77777777" w:rsidR="004457CB" w:rsidRDefault="004457CB" w:rsidP="004457CB">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anything else moots 7 minutes of the </w:t>
      </w:r>
      <w:proofErr w:type="spellStart"/>
      <w:r>
        <w:t>nc</w:t>
      </w:r>
      <w:proofErr w:type="spellEnd"/>
      <w:r>
        <w:t xml:space="preserve"> – their framing collapses since you must say it is true that a world is better than another before you adopt it.</w:t>
      </w:r>
    </w:p>
    <w:p w14:paraId="26559DAB" w14:textId="77777777" w:rsidR="004457CB" w:rsidRDefault="004457CB" w:rsidP="004457CB">
      <w:pPr>
        <w:pStyle w:val="Heading4"/>
      </w:pPr>
      <w:r>
        <w:rPr>
          <w:u w:val="single"/>
        </w:rPr>
        <w:t>S</w:t>
      </w:r>
      <w:r w:rsidRPr="00635763">
        <w:rPr>
          <w:u w:val="single"/>
        </w:rPr>
        <w:t>ubstantive skews</w:t>
      </w:r>
      <w:r>
        <w:t xml:space="preserve"> – there is always a more correct side of the </w:t>
      </w:r>
      <w:proofErr w:type="gramStart"/>
      <w:r>
        <w:t>topic</w:t>
      </w:r>
      <w:proofErr w:type="gramEnd"/>
      <w:r>
        <w:t xml:space="preserve"> but we compensate for flaws in the lit. </w:t>
      </w:r>
    </w:p>
    <w:p w14:paraId="3D8E7865" w14:textId="77777777" w:rsidR="004457CB" w:rsidRDefault="004457CB" w:rsidP="004457CB">
      <w:pPr>
        <w:pStyle w:val="Heading4"/>
      </w:pPr>
      <w:r>
        <w:t xml:space="preserve">Scalar methods </w:t>
      </w:r>
      <w:r w:rsidRPr="00F27758">
        <w:rPr>
          <w:u w:val="single"/>
        </w:rPr>
        <w:t xml:space="preserve">rely on </w:t>
      </w:r>
      <w:r w:rsidRPr="00635763">
        <w:rPr>
          <w:u w:val="single"/>
        </w:rPr>
        <w:t>intervention</w:t>
      </w:r>
      <w:r>
        <w:t xml:space="preserve"> – the persuasion of certain DA or advantages sway decisions – only a </w:t>
      </w:r>
      <w:proofErr w:type="gramStart"/>
      <w:r>
        <w:t>binary resolves</w:t>
      </w:r>
      <w:proofErr w:type="gramEnd"/>
      <w:r>
        <w:t xml:space="preserve"> that and prevents intervention which is the biggest impact under fairness.</w:t>
      </w:r>
    </w:p>
    <w:p w14:paraId="1DAD9B47" w14:textId="77777777" w:rsidR="004457CB" w:rsidRDefault="004457CB" w:rsidP="004457CB">
      <w:pPr>
        <w:pStyle w:val="Heading4"/>
      </w:pPr>
      <w:r>
        <w:t>Most inclusive because other ROBs allow for oppression Olympics allowing personal lives and experiences to factor in decisions.</w:t>
      </w:r>
    </w:p>
    <w:p w14:paraId="282AAB71" w14:textId="77777777" w:rsidR="004457CB" w:rsidRPr="00BE7910" w:rsidRDefault="004457CB" w:rsidP="004457CB">
      <w:pPr>
        <w:pStyle w:val="Heading4"/>
      </w:pPr>
      <w:r>
        <w:t xml:space="preserve">a </w:t>
      </w:r>
      <w:proofErr w:type="spellStart"/>
      <w:r>
        <w:t>priori's</w:t>
      </w:r>
      <w:proofErr w:type="spellEnd"/>
      <w:r>
        <w:t xml:space="preserve"> 1st – even worlds framing requires ethics that begin from a priori principles like reason or </w:t>
      </w:r>
      <w:proofErr w:type="gramStart"/>
      <w:r>
        <w:t>pleasure</w:t>
      </w:r>
      <w:proofErr w:type="gramEnd"/>
      <w:r>
        <w:t xml:space="preserve"> so we control the internal link to functional debates.</w:t>
      </w:r>
    </w:p>
    <w:p w14:paraId="07FFCDD2" w14:textId="77777777" w:rsidR="004457CB" w:rsidRDefault="004457CB" w:rsidP="004457CB">
      <w:pPr>
        <w:pStyle w:val="Heading4"/>
        <w:rPr>
          <w:rFonts w:eastAsia="Calibri" w:cs="Times New Roman"/>
          <w:color w:val="000000"/>
        </w:rPr>
      </w:pPr>
      <w:r>
        <w:t xml:space="preserve">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that outweighs – all your arguments presume the judge evaluates them and controls the IL to topic ed and fairness since the rules of the activity is what we base our arguments on</w:t>
      </w:r>
      <w:r>
        <w:t>.</w:t>
      </w:r>
      <w:r>
        <w:rPr>
          <w:rFonts w:eastAsia="Calibri" w:cs="Times New Roman"/>
          <w:color w:val="000000"/>
        </w:rPr>
        <w:t xml:space="preserve"> </w:t>
      </w:r>
    </w:p>
    <w:p w14:paraId="7B879481" w14:textId="77777777" w:rsidR="004457CB" w:rsidRDefault="004457CB" w:rsidP="004457CB">
      <w:pPr>
        <w:pStyle w:val="Heading4"/>
      </w:pPr>
      <w:r>
        <w:t>I denied the truth of the resolution by disagreeing with the aff which means I've met my burden.</w:t>
      </w:r>
    </w:p>
    <w:p w14:paraId="1B5900F1" w14:textId="77777777" w:rsidR="004457CB" w:rsidRPr="00BE7910" w:rsidRDefault="004457CB" w:rsidP="004457CB"/>
    <w:p w14:paraId="4085DC91" w14:textId="77777777" w:rsidR="004457CB" w:rsidRDefault="004457CB" w:rsidP="004457CB">
      <w:pPr>
        <w:pStyle w:val="Heading2"/>
      </w:pPr>
      <w:r>
        <w:lastRenderedPageBreak/>
        <w:t>2</w:t>
      </w:r>
    </w:p>
    <w:p w14:paraId="6A6B774C" w14:textId="77777777" w:rsidR="004457CB" w:rsidRDefault="004457CB" w:rsidP="004457CB">
      <w:pPr>
        <w:pStyle w:val="Heading4"/>
        <w:rPr>
          <w:rFonts w:cs="Calibri"/>
        </w:rPr>
      </w:pPr>
      <w:r w:rsidRPr="00F570EE">
        <w:rPr>
          <w:rFonts w:cs="Calibri"/>
        </w:rPr>
        <w:t>Permissibility and presumption negate – a.  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and permissibility would deny the existence of an obligation b. Statements are more often false than true because any part can be false</w:t>
      </w:r>
      <w:r>
        <w:rPr>
          <w:rFonts w:cs="Calibri"/>
        </w:rPr>
        <w:t xml:space="preserve"> so negate because the aff is probably false.</w:t>
      </w:r>
    </w:p>
    <w:p w14:paraId="37CC8988" w14:textId="77777777" w:rsidR="004457CB" w:rsidRPr="00BE7910" w:rsidRDefault="004457CB" w:rsidP="004457CB"/>
    <w:p w14:paraId="3CC507F7" w14:textId="77777777" w:rsidR="004457CB" w:rsidRPr="00BE7910" w:rsidRDefault="004457CB" w:rsidP="004457CB">
      <w:pPr>
        <w:rPr>
          <w:rFonts w:eastAsia="Times New Roman" w:cstheme="majorBidi"/>
          <w:b/>
          <w:bCs/>
          <w:color w:val="000000" w:themeColor="text1"/>
          <w:sz w:val="26"/>
          <w:szCs w:val="26"/>
          <w:shd w:val="clear" w:color="auto" w:fill="FFFFFF"/>
          <w:lang w:eastAsia="zh-CN"/>
        </w:rPr>
      </w:pPr>
      <w:r w:rsidRPr="00BE7910">
        <w:rPr>
          <w:rFonts w:eastAsia="Times New Roman" w:cstheme="majorBidi"/>
          <w:b/>
          <w:bCs/>
          <w:color w:val="000000" w:themeColor="text1"/>
          <w:sz w:val="26"/>
          <w:szCs w:val="26"/>
          <w:shd w:val="clear" w:color="auto" w:fill="FFFFFF"/>
          <w:lang w:eastAsia="zh-CN"/>
        </w:rPr>
        <w:t>The standard is consistency with the logical consequence of the resolution.</w:t>
      </w:r>
    </w:p>
    <w:p w14:paraId="6DCF553C" w14:textId="77777777" w:rsidR="004457CB" w:rsidRDefault="004457CB" w:rsidP="004457CB">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4605DC14" w14:textId="77777777" w:rsidR="004457CB" w:rsidRPr="00A257D8" w:rsidRDefault="004457CB" w:rsidP="004457CB">
      <w:pPr>
        <w:pStyle w:val="Heading4"/>
      </w:pPr>
      <w:r>
        <w:t>1.</w:t>
      </w:r>
      <w:r w:rsidRPr="00A257D8">
        <w:t xml:space="preserve"> Text – Oxford Dictionary defines ought as “</w:t>
      </w:r>
      <w:r w:rsidRPr="009B0022">
        <w:rPr>
          <w:u w:val="single"/>
        </w:rPr>
        <w:t>used to indicate something that is probable</w:t>
      </w:r>
      <w:r w:rsidRPr="00A257D8">
        <w:t>.”</w:t>
      </w:r>
    </w:p>
    <w:p w14:paraId="69D8B9B7" w14:textId="77777777" w:rsidR="004457CB" w:rsidRPr="00187ED2" w:rsidRDefault="004457CB" w:rsidP="004457CB">
      <w:pPr>
        <w:rPr>
          <w:sz w:val="16"/>
          <w:szCs w:val="16"/>
        </w:rPr>
      </w:pPr>
      <w:hyperlink r:id="rId11" w:history="1">
        <w:r w:rsidRPr="00FE7871">
          <w:rPr>
            <w:rStyle w:val="Hyperlink"/>
            <w:sz w:val="16"/>
            <w:szCs w:val="16"/>
          </w:rPr>
          <w:t>https://en.oxforddictionaries.com/definition/ought //</w:t>
        </w:r>
      </w:hyperlink>
      <w:r>
        <w:rPr>
          <w:sz w:val="16"/>
          <w:szCs w:val="16"/>
        </w:rPr>
        <w:t>Massa</w:t>
      </w:r>
    </w:p>
    <w:p w14:paraId="3A598223" w14:textId="77777777" w:rsidR="004457CB" w:rsidRPr="00A257D8" w:rsidRDefault="004457CB" w:rsidP="004457CB">
      <w:pPr>
        <w:pStyle w:val="Heading4"/>
      </w:pPr>
      <w:r w:rsidRPr="00A257D8">
        <w:t xml:space="preserve">Ought </w:t>
      </w:r>
      <w:proofErr w:type="gramStart"/>
      <w:r w:rsidRPr="00A257D8">
        <w:t>is</w:t>
      </w:r>
      <w:proofErr w:type="gramEnd"/>
      <w:r w:rsidRPr="00A257D8">
        <w:t xml:space="preserve"> “</w:t>
      </w:r>
      <w:r w:rsidRPr="009B0022">
        <w:rPr>
          <w:u w:val="single"/>
        </w:rPr>
        <w:t>used to express logical consequence</w:t>
      </w:r>
      <w:r w:rsidRPr="00A257D8">
        <w:t xml:space="preserve">” as defined by Merriam-Webster </w:t>
      </w:r>
    </w:p>
    <w:p w14:paraId="16E25EB2" w14:textId="77777777" w:rsidR="004457CB" w:rsidRPr="00187ED2" w:rsidRDefault="004457CB" w:rsidP="004457CB">
      <w:pPr>
        <w:rPr>
          <w:sz w:val="16"/>
          <w:szCs w:val="16"/>
        </w:rPr>
      </w:pPr>
      <w:r w:rsidRPr="00187ED2">
        <w:rPr>
          <w:sz w:val="16"/>
          <w:szCs w:val="16"/>
        </w:rPr>
        <w:t>(</w:t>
      </w:r>
      <w:hyperlink r:id="rId12" w:history="1">
        <w:r w:rsidRPr="0054008F">
          <w:rPr>
            <w:rStyle w:val="Hyperlink"/>
            <w:sz w:val="16"/>
            <w:szCs w:val="16"/>
          </w:rPr>
          <w:t>http://www.merriam-webster.com/dictionary/ought</w:t>
        </w:r>
      </w:hyperlink>
      <w:r w:rsidRPr="00187ED2">
        <w:rPr>
          <w:sz w:val="16"/>
          <w:szCs w:val="16"/>
        </w:rPr>
        <w:t>)</w:t>
      </w:r>
      <w:r>
        <w:rPr>
          <w:sz w:val="16"/>
          <w:szCs w:val="16"/>
        </w:rPr>
        <w:t xml:space="preserve"> //Massa</w:t>
      </w:r>
    </w:p>
    <w:p w14:paraId="05578E50" w14:textId="77777777" w:rsidR="004457CB" w:rsidRDefault="004457CB" w:rsidP="004457CB">
      <w:pPr>
        <w:pStyle w:val="Heading4"/>
      </w:pPr>
      <w:r>
        <w:t>2.</w:t>
      </w:r>
      <w:r w:rsidRPr="00A257D8">
        <w:t xml:space="preserve"> </w:t>
      </w:r>
      <w:proofErr w:type="spellStart"/>
      <w:r w:rsidRPr="00A257D8">
        <w:t>Debatability</w:t>
      </w:r>
      <w:proofErr w:type="spellEnd"/>
      <w:r w:rsidRPr="00A257D8">
        <w:t xml:space="preserve"> – </w:t>
      </w:r>
      <w:r>
        <w:t>a)</w:t>
      </w:r>
      <w:r w:rsidRPr="00A257D8">
        <w:t xml:space="preserve"> my </w:t>
      </w:r>
      <w:proofErr w:type="spellStart"/>
      <w:r w:rsidRPr="00A257D8">
        <w:t>interp</w:t>
      </w:r>
      <w:proofErr w:type="spellEnd"/>
      <w:r w:rsidRPr="00A257D8">
        <w:t xml:space="preserve"> means debates focus on empirics about squo trends rather than irresolvable abstract principles</w:t>
      </w:r>
      <w:r>
        <w:t xml:space="preserve"> that’ve been argued for years</w:t>
      </w:r>
      <w:r w:rsidRPr="00A257D8">
        <w:t xml:space="preserve"> </w:t>
      </w:r>
      <w:r>
        <w:t>b)</w:t>
      </w:r>
      <w:r w:rsidRPr="00A257D8">
        <w:t xml:space="preserve"> Moral </w:t>
      </w:r>
      <w:proofErr w:type="spellStart"/>
      <w:r w:rsidRPr="00A257D8">
        <w:t>oughts</w:t>
      </w:r>
      <w:proofErr w:type="spellEnd"/>
      <w:r w:rsidRPr="00A257D8">
        <w:t xml:space="preserve"> cannot guide actio</w:t>
      </w:r>
      <w:r>
        <w:t xml:space="preserve">n due to the </w:t>
      </w:r>
      <w:proofErr w:type="spellStart"/>
      <w:r>
        <w:t>is</w:t>
      </w:r>
      <w:proofErr w:type="spellEnd"/>
      <w:r>
        <w:t>/ought fallacy – we cannot derive moral obligations from what happens in the real world</w:t>
      </w:r>
    </w:p>
    <w:p w14:paraId="0AFB36A8" w14:textId="77777777" w:rsidR="004457CB" w:rsidRDefault="004457CB" w:rsidP="004457CB">
      <w:pPr>
        <w:pStyle w:val="Heading4"/>
      </w:pPr>
      <w:r>
        <w:t>3.</w:t>
      </w:r>
      <w:r w:rsidRPr="00A257D8">
        <w:t xml:space="preserve"> Neg definition choice – The aff should have defined ought in the 1ac as their value, by not doing so they have forfeited their right to read a new definition</w:t>
      </w:r>
      <w:r>
        <w:t xml:space="preserve"> – </w:t>
      </w:r>
      <w:r w:rsidRPr="00A257D8">
        <w:t xml:space="preserve">kills 1NC strategy since I </w:t>
      </w:r>
      <w:proofErr w:type="spellStart"/>
      <w:r w:rsidRPr="00A257D8">
        <w:t>premised</w:t>
      </w:r>
      <w:proofErr w:type="spellEnd"/>
      <w:r w:rsidRPr="00A257D8">
        <w:t xml:space="preserve"> my engagement on a lack of your definition.</w:t>
      </w:r>
    </w:p>
    <w:p w14:paraId="626C8938" w14:textId="77777777" w:rsidR="004457CB" w:rsidRPr="00BE7910" w:rsidRDefault="004457CB" w:rsidP="004457CB"/>
    <w:p w14:paraId="78D92067" w14:textId="77777777" w:rsidR="004457CB" w:rsidRPr="00BE7910" w:rsidRDefault="004457CB" w:rsidP="004457CB">
      <w:pPr>
        <w:pStyle w:val="Heading4"/>
      </w:pPr>
      <w:r>
        <w:lastRenderedPageBreak/>
        <w:t>Negate:</w:t>
      </w:r>
    </w:p>
    <w:p w14:paraId="3CBD014F" w14:textId="77777777" w:rsidR="004457CB" w:rsidRDefault="004457CB" w:rsidP="004457CB">
      <w:pPr>
        <w:pStyle w:val="Heading4"/>
      </w:pPr>
      <w:r>
        <w:t xml:space="preserve">[1] Intellectual is defined as “possessing or showing intellect or mental compacity” (Dictionary.com) but property </w:t>
      </w:r>
      <w:proofErr w:type="gramStart"/>
      <w:r>
        <w:t>cant</w:t>
      </w:r>
      <w:proofErr w:type="gramEnd"/>
      <w:r>
        <w:t xml:space="preserve"> possess intellect so the resolutions incoherent</w:t>
      </w:r>
    </w:p>
    <w:p w14:paraId="39E81123" w14:textId="77777777" w:rsidR="004457CB" w:rsidRPr="006A3D4F" w:rsidRDefault="004457CB" w:rsidP="004457CB">
      <w:pPr>
        <w:pStyle w:val="Heading4"/>
      </w:pPr>
      <w:r>
        <w:t xml:space="preserve">[2] </w:t>
      </w:r>
      <w:r w:rsidRPr="00941301">
        <w:t xml:space="preserve">Inherency – either a) the aff is non-inherent and you vote neg on presumption or b) it </w:t>
      </w:r>
      <w:proofErr w:type="gramStart"/>
      <w:r w:rsidRPr="00941301">
        <w:t>is</w:t>
      </w:r>
      <w:proofErr w:type="gramEnd"/>
      <w:r w:rsidRPr="00941301">
        <w:t xml:space="preserve"> and it isn’t logically going to happen.</w:t>
      </w:r>
    </w:p>
    <w:p w14:paraId="16E6329A" w14:textId="77777777" w:rsidR="004457CB" w:rsidRDefault="004457CB" w:rsidP="004457CB">
      <w:pPr>
        <w:pStyle w:val="Heading4"/>
        <w:rPr>
          <w:rFonts w:cstheme="majorHAnsi"/>
        </w:rPr>
      </w:pPr>
      <w:r w:rsidRPr="00941301">
        <w:rPr>
          <w:rFonts w:cstheme="majorHAnsi"/>
        </w:rPr>
        <w:t>[</w:t>
      </w:r>
      <w:r>
        <w:rPr>
          <w:rFonts w:cstheme="majorHAnsi"/>
        </w:rPr>
        <w:t>3</w:t>
      </w:r>
      <w:r w:rsidRPr="00941301">
        <w:rPr>
          <w:rFonts w:cstheme="majorHAnsi"/>
        </w:rPr>
        <w:t>]</w:t>
      </w:r>
      <w:r w:rsidRPr="00941301">
        <w:rPr>
          <w:rFonts w:cstheme="majorHAnsi"/>
          <w:lang w:eastAsia="zh-CN"/>
        </w:rPr>
        <w:t xml:space="preserve"> </w:t>
      </w:r>
      <w:r>
        <w:rPr>
          <w:rFonts w:cstheme="majorHAnsi"/>
        </w:rPr>
        <w:t>member means “a body part or organ” (Marriam Webster) but a nation cannot have bodily organs so the resolutions incoherent</w:t>
      </w:r>
    </w:p>
    <w:p w14:paraId="182FEAFB" w14:textId="4482CBE2" w:rsidR="004457CB" w:rsidRDefault="004457CB" w:rsidP="004457CB">
      <w:pPr>
        <w:pStyle w:val="Heading4"/>
        <w:rPr>
          <w:rFonts w:cstheme="majorHAnsi"/>
        </w:rPr>
      </w:pPr>
      <w:r w:rsidRPr="00941301">
        <w:rPr>
          <w:rFonts w:cstheme="majorHAnsi"/>
        </w:rPr>
        <w:t>[</w:t>
      </w:r>
      <w:r w:rsidR="00D06196">
        <w:rPr>
          <w:rFonts w:cstheme="majorHAnsi"/>
        </w:rPr>
        <w:t>4</w:t>
      </w:r>
      <w:r w:rsidRPr="00941301">
        <w:rPr>
          <w:rFonts w:cstheme="majorHAnsi"/>
        </w:rPr>
        <w:t xml:space="preserve">] To means “indicate movement” (Merriam Webster), but that means the resolution is incoherent because the word ought cannot move to the word </w:t>
      </w:r>
      <w:r>
        <w:rPr>
          <w:rFonts w:cstheme="majorHAnsi"/>
        </w:rPr>
        <w:t xml:space="preserve">reduce. </w:t>
      </w:r>
      <w:r w:rsidRPr="00941301">
        <w:rPr>
          <w:rFonts w:cstheme="majorHAnsi"/>
        </w:rPr>
        <w:t xml:space="preserve">Means you negate on face because you can’t even know what the resolution looks </w:t>
      </w:r>
      <w:proofErr w:type="gramStart"/>
      <w:r w:rsidRPr="00941301">
        <w:rPr>
          <w:rFonts w:cstheme="majorHAnsi"/>
        </w:rPr>
        <w:t>like</w:t>
      </w:r>
      <w:proofErr w:type="gramEnd"/>
      <w:r w:rsidRPr="00941301">
        <w:rPr>
          <w:rFonts w:cstheme="majorHAnsi"/>
        </w:rPr>
        <w:t xml:space="preserve"> and an incoherent claim can’t have truth.</w:t>
      </w:r>
    </w:p>
    <w:p w14:paraId="01565908" w14:textId="399ED054" w:rsidR="004457CB" w:rsidRDefault="004457CB" w:rsidP="004457CB">
      <w:pPr>
        <w:pStyle w:val="Heading4"/>
        <w:rPr>
          <w:rFonts w:cstheme="majorHAnsi"/>
        </w:rPr>
      </w:pPr>
      <w:r w:rsidRPr="00941301">
        <w:rPr>
          <w:rFonts w:cstheme="majorHAnsi"/>
        </w:rPr>
        <w:t>[</w:t>
      </w:r>
      <w:r w:rsidR="00D06196">
        <w:rPr>
          <w:rFonts w:cstheme="majorHAnsi"/>
        </w:rPr>
        <w:t>5</w:t>
      </w:r>
      <w:r w:rsidRPr="00941301">
        <w:rPr>
          <w:rFonts w:cstheme="majorHAnsi"/>
        </w:rPr>
        <w:t xml:space="preserve">] </w:t>
      </w:r>
      <w:r>
        <w:rPr>
          <w:rFonts w:cstheme="majorHAnsi"/>
        </w:rPr>
        <w:t>Trade means “</w:t>
      </w:r>
      <w:r w:rsidRPr="001521DE">
        <w:rPr>
          <w:rFonts w:cstheme="majorHAnsi"/>
        </w:rPr>
        <w:t xml:space="preserve">a publication intended for persons in the entertainment </w:t>
      </w:r>
      <w:proofErr w:type="gramStart"/>
      <w:r w:rsidRPr="001521DE">
        <w:rPr>
          <w:rFonts w:cstheme="majorHAnsi"/>
        </w:rPr>
        <w:t>business</w:t>
      </w:r>
      <w:r>
        <w:rPr>
          <w:rFonts w:cstheme="majorHAnsi"/>
        </w:rPr>
        <w:t>”(</w:t>
      </w:r>
      <w:proofErr w:type="gramEnd"/>
      <w:r>
        <w:rPr>
          <w:rFonts w:cstheme="majorHAnsi"/>
        </w:rPr>
        <w:t>Merriam Webster) but a world entertainment business cannot reduce intellectual property making the resolution incoherent.</w:t>
      </w:r>
    </w:p>
    <w:p w14:paraId="68A24412" w14:textId="309EC85D" w:rsidR="004457CB" w:rsidRDefault="004457CB" w:rsidP="004457CB">
      <w:pPr>
        <w:pStyle w:val="Heading4"/>
      </w:pPr>
      <w:r>
        <w:t>[</w:t>
      </w:r>
      <w:r w:rsidR="00D06196">
        <w:t>6</w:t>
      </w:r>
      <w:r>
        <w:t>] Medicine means “</w:t>
      </w:r>
      <w:r w:rsidRPr="00FD7A4E">
        <w:t>a spell, charm, or fetish believed to have healing</w:t>
      </w:r>
      <w:r>
        <w:t xml:space="preserve"> (Oxford Languages)” so reducing</w:t>
      </w:r>
      <w:r w:rsidRPr="001521DE">
        <w:t xml:space="preserve"> intellectual property protections for</w:t>
      </w:r>
      <w:r>
        <w:t xml:space="preserve"> spells is incoherent.</w:t>
      </w:r>
    </w:p>
    <w:p w14:paraId="341A6146" w14:textId="0C1A2387" w:rsidR="004457CB" w:rsidRDefault="004457CB" w:rsidP="004457CB">
      <w:pPr>
        <w:pStyle w:val="Heading4"/>
      </w:pPr>
      <w:r>
        <w:t>[</w:t>
      </w:r>
      <w:r w:rsidR="00D06196">
        <w:t>7</w:t>
      </w:r>
      <w:r>
        <w:t>] Property means “</w:t>
      </w:r>
      <w:r w:rsidRPr="00FD7A4E">
        <w:rPr>
          <w:rFonts w:ascii="Arial" w:hAnsi="Arial" w:cs="Arial"/>
          <w:color w:val="202124"/>
          <w:sz w:val="21"/>
          <w:szCs w:val="21"/>
          <w:shd w:val="clear" w:color="auto" w:fill="FFFFFF"/>
        </w:rPr>
        <w:t>a building</w:t>
      </w:r>
      <w:r>
        <w:t>” (Oxford Languages) so reducing intellectual buildings is incoherent</w:t>
      </w:r>
    </w:p>
    <w:p w14:paraId="73128D99" w14:textId="41326339" w:rsidR="004457CB" w:rsidRPr="00BE7910" w:rsidRDefault="004457CB" w:rsidP="004457CB">
      <w:pPr>
        <w:pStyle w:val="Heading4"/>
      </w:pPr>
      <w:r>
        <w:t>[</w:t>
      </w:r>
      <w:r w:rsidR="00D06196">
        <w:t>8</w:t>
      </w:r>
      <w:r>
        <w:t xml:space="preserve">] </w:t>
      </w:r>
      <w:r>
        <w:rPr>
          <w:shd w:val="clear" w:color="auto" w:fill="FFFFFF"/>
          <w:lang w:eastAsia="ja-JP"/>
        </w:rPr>
        <w:t>A</w:t>
      </w:r>
      <w:r w:rsidRPr="00653D4A">
        <w:rPr>
          <w:shd w:val="clear" w:color="auto" w:fill="FFFFFF"/>
          <w:lang w:eastAsia="ja-JP"/>
        </w:rPr>
        <w:t xml:space="preserve">ff has an absolute burden of proof – any doubt means you negate since a claim not that claim can’t be </w:t>
      </w:r>
      <w:proofErr w:type="gramStart"/>
      <w:r w:rsidRPr="00653D4A">
        <w:rPr>
          <w:shd w:val="clear" w:color="auto" w:fill="FFFFFF"/>
          <w:lang w:eastAsia="ja-JP"/>
        </w:rPr>
        <w:t>true</w:t>
      </w:r>
      <w:proofErr w:type="gramEnd"/>
      <w:r w:rsidRPr="00653D4A">
        <w:rPr>
          <w:shd w:val="clear" w:color="auto" w:fill="FFFFFF"/>
          <w:lang w:eastAsia="ja-JP"/>
        </w:rPr>
        <w:t xml:space="preserve"> so any risk of falsity is entirely false.</w:t>
      </w:r>
    </w:p>
    <w:p w14:paraId="29CF1840" w14:textId="77777777" w:rsidR="004457CB" w:rsidRDefault="004457CB" w:rsidP="004457CB">
      <w:pPr>
        <w:pStyle w:val="Heading2"/>
      </w:pPr>
      <w:r>
        <w:lastRenderedPageBreak/>
        <w:t>3</w:t>
      </w:r>
    </w:p>
    <w:p w14:paraId="08E217DC" w14:textId="77777777" w:rsidR="004457CB" w:rsidRDefault="004457CB" w:rsidP="004457CB">
      <w:pPr>
        <w:pStyle w:val="Heading4"/>
      </w:pPr>
      <w:r>
        <w:t>Interpretation: affirmative debaters must delineate what intellectual property they reduce in the 1AC.</w:t>
      </w:r>
    </w:p>
    <w:p w14:paraId="64BA06C5" w14:textId="77777777" w:rsidR="004457CB" w:rsidRDefault="004457CB" w:rsidP="004457CB"/>
    <w:p w14:paraId="4FA2A814" w14:textId="77777777" w:rsidR="004457CB" w:rsidRDefault="004457CB" w:rsidP="004457CB">
      <w:pPr>
        <w:pStyle w:val="Heading4"/>
      </w:pPr>
      <w:r>
        <w:t xml:space="preserve">Four types of IP that </w:t>
      </w:r>
      <w:r w:rsidRPr="00393704">
        <w:rPr>
          <w:u w:val="single"/>
        </w:rPr>
        <w:t>are vastly different</w:t>
      </w:r>
      <w:r>
        <w:t>.</w:t>
      </w:r>
    </w:p>
    <w:p w14:paraId="2E16F26A" w14:textId="77777777" w:rsidR="004457CB" w:rsidRPr="00393704" w:rsidRDefault="004457CB" w:rsidP="004457CB">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3" w:history="1">
        <w:r w:rsidRPr="007272F2">
          <w:rPr>
            <w:rStyle w:val="Hyperlink"/>
          </w:rPr>
          <w:t>https://www.innovation-asset.com/blog/the-4-main-types-of-intellectual-property-and-related-costs</w:t>
        </w:r>
      </w:hyperlink>
      <w:r>
        <w:t>] Justin</w:t>
      </w:r>
    </w:p>
    <w:p w14:paraId="415E9C9B" w14:textId="77777777" w:rsidR="004457CB" w:rsidRPr="00A608CE" w:rsidRDefault="004457CB" w:rsidP="004457CB">
      <w:pPr>
        <w:rPr>
          <w:u w:val="single"/>
        </w:rPr>
      </w:pPr>
      <w:r w:rsidRPr="00A608CE">
        <w:rPr>
          <w:sz w:val="16"/>
        </w:rPr>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proofErr w:type="gramStart"/>
      <w:r w:rsidRPr="00A608CE">
        <w:rPr>
          <w:rStyle w:val="Emphasis"/>
          <w:highlight w:val="green"/>
        </w:rPr>
        <w:t>requirements</w:t>
      </w:r>
      <w:proofErr w:type="gramEnd"/>
      <w:r w:rsidRPr="00A608CE">
        <w:rPr>
          <w:highlight w:val="green"/>
          <w:u w:val="single"/>
        </w:rPr>
        <w:t xml:space="preserve"> and </w:t>
      </w:r>
      <w:r w:rsidRPr="00A608CE">
        <w:rPr>
          <w:rStyle w:val="Emphasis"/>
          <w:highlight w:val="green"/>
        </w:rPr>
        <w:t>costs</w:t>
      </w:r>
      <w:r w:rsidRPr="00A608CE">
        <w:rPr>
          <w:u w:val="single"/>
        </w:rPr>
        <w:t>.</w:t>
      </w:r>
    </w:p>
    <w:p w14:paraId="65AAC6D0" w14:textId="77777777" w:rsidR="004457CB" w:rsidRPr="00A608CE" w:rsidRDefault="004457CB" w:rsidP="004457CB">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639A17F7" w14:textId="77777777" w:rsidR="004457CB" w:rsidRPr="00A608CE" w:rsidRDefault="004457CB" w:rsidP="004457CB">
      <w:pPr>
        <w:rPr>
          <w:u w:val="single"/>
        </w:rPr>
      </w:pPr>
      <w:r w:rsidRPr="00A608CE">
        <w:rPr>
          <w:sz w:val="16"/>
        </w:rPr>
        <w:t xml:space="preserve">Used to protect inventive ideas or processes – things that are new, useful and nonobvious </w:t>
      </w:r>
      <w:proofErr w:type="gramStart"/>
      <w:r w:rsidRPr="00A608CE">
        <w:rPr>
          <w:sz w:val="16"/>
        </w:rPr>
        <w:t>-  patents</w:t>
      </w:r>
      <w:proofErr w:type="gramEnd"/>
      <w:r w:rsidRPr="00A608CE">
        <w:rPr>
          <w:sz w:val="16"/>
        </w:rPr>
        <w:t xml:space="preserve">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299648FB" w14:textId="77777777" w:rsidR="004457CB" w:rsidRPr="00A608CE" w:rsidRDefault="004457CB" w:rsidP="004457CB">
      <w:pPr>
        <w:rPr>
          <w:sz w:val="16"/>
        </w:rPr>
      </w:pPr>
      <w:r w:rsidRPr="00A608CE">
        <w:rPr>
          <w:sz w:val="16"/>
        </w:rPr>
        <w:t xml:space="preserve">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w:t>
      </w:r>
      <w:proofErr w:type="gramStart"/>
      <w:r w:rsidRPr="00A608CE">
        <w:rPr>
          <w:sz w:val="16"/>
        </w:rPr>
        <w:t>end product</w:t>
      </w:r>
      <w:proofErr w:type="gramEnd"/>
      <w:r w:rsidRPr="00A608CE">
        <w:rPr>
          <w:sz w:val="16"/>
        </w:rPr>
        <w:t xml:space="preserve">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w:t>
      </w:r>
      <w:proofErr w:type="gramStart"/>
      <w:r w:rsidRPr="00A608CE">
        <w:rPr>
          <w:sz w:val="16"/>
        </w:rPr>
        <w:t>Typically</w:t>
      </w:r>
      <w:proofErr w:type="gramEnd"/>
      <w:r w:rsidRPr="00A608CE">
        <w:rPr>
          <w:sz w:val="16"/>
        </w:rPr>
        <w:t xml:space="preserve">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w:t>
      </w:r>
      <w:proofErr w:type="spellStart"/>
      <w:r w:rsidRPr="00A608CE">
        <w:rPr>
          <w:sz w:val="16"/>
        </w:rPr>
        <w:t>offices</w:t>
      </w:r>
      <w:proofErr w:type="spellEnd"/>
      <w:r w:rsidRPr="00A608CE">
        <w:rPr>
          <w:sz w:val="16"/>
        </w:rPr>
        <w:t xml:space="preserve">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w:t>
      </w:r>
      <w:proofErr w:type="gramStart"/>
      <w:r w:rsidRPr="00A608CE">
        <w:rPr>
          <w:sz w:val="16"/>
        </w:rPr>
        <w:t>license</w:t>
      </w:r>
      <w:proofErr w:type="gramEnd"/>
      <w:r w:rsidRPr="00A608CE">
        <w:rPr>
          <w:sz w:val="16"/>
        </w:rPr>
        <w:t xml:space="preserve"> or donate it. Conversely, if a patented asset is performing well through product sales or licensing activities and its life is getting shorter, you might think about innovating ahead and maintaining competitive momentum. Costs </w:t>
      </w:r>
      <w:proofErr w:type="spellStart"/>
      <w:r w:rsidRPr="00A608CE">
        <w:rPr>
          <w:sz w:val="16"/>
        </w:rPr>
        <w:t>Costs</w:t>
      </w:r>
      <w:proofErr w:type="spellEnd"/>
      <w:r w:rsidRPr="00A608CE">
        <w:rPr>
          <w:sz w:val="16"/>
        </w:rPr>
        <w:t xml:space="preserve"> will vary depending on the country or countries where you file an </w:t>
      </w:r>
      <w:proofErr w:type="gramStart"/>
      <w:r w:rsidRPr="00A608CE">
        <w:rPr>
          <w:sz w:val="16"/>
        </w:rPr>
        <w:t>application, and</w:t>
      </w:r>
      <w:proofErr w:type="gramEnd"/>
      <w:r w:rsidRPr="00A608CE">
        <w:rPr>
          <w:sz w:val="16"/>
        </w:rPr>
        <w:t xml:space="preserve"> can run into tens of thousands of dollars depending on the invention’s complexity, plus attorney fees. Maintenance fees over the lifetime of the patent can run into thousands more per patent, per country where patent rights have been granted. You </w:t>
      </w:r>
      <w:proofErr w:type="gramStart"/>
      <w:r w:rsidRPr="00A608CE">
        <w:rPr>
          <w:sz w:val="16"/>
        </w:rPr>
        <w:t>have to</w:t>
      </w:r>
      <w:proofErr w:type="gramEnd"/>
      <w:r w:rsidRPr="00A608CE">
        <w:rPr>
          <w:sz w:val="16"/>
        </w:rPr>
        <w:t xml:space="preserve"> keep your eyes on these costs.</w:t>
      </w:r>
    </w:p>
    <w:p w14:paraId="057A8E64" w14:textId="77777777" w:rsidR="004457CB" w:rsidRPr="00A608CE" w:rsidRDefault="004457CB" w:rsidP="004457CB">
      <w:pPr>
        <w:rPr>
          <w:u w:val="single"/>
        </w:rPr>
      </w:pPr>
      <w:r w:rsidRPr="00A608CE">
        <w:rPr>
          <w:rStyle w:val="Emphasis"/>
          <w:highlight w:val="green"/>
        </w:rPr>
        <w:t>Trademark</w:t>
      </w:r>
    </w:p>
    <w:p w14:paraId="49B55790" w14:textId="77777777" w:rsidR="004457CB" w:rsidRPr="00A608CE" w:rsidRDefault="004457CB" w:rsidP="004457CB">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4CED02DB" w14:textId="77777777" w:rsidR="004457CB" w:rsidRPr="00A608CE" w:rsidRDefault="004457CB" w:rsidP="004457CB">
      <w:pPr>
        <w:rPr>
          <w:sz w:val="16"/>
        </w:rPr>
      </w:pPr>
      <w:r w:rsidRPr="00A608CE">
        <w:rPr>
          <w:sz w:val="16"/>
        </w:rPr>
        <w:lastRenderedPageBreak/>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3B9379B4" w14:textId="77777777" w:rsidR="004457CB" w:rsidRPr="00A608CE" w:rsidRDefault="004457CB" w:rsidP="004457CB">
      <w:pPr>
        <w:rPr>
          <w:sz w:val="16"/>
        </w:rPr>
      </w:pPr>
      <w:r w:rsidRPr="00A608CE">
        <w:rPr>
          <w:rStyle w:val="Emphasis"/>
          <w:highlight w:val="green"/>
        </w:rPr>
        <w:t>Copyrights</w:t>
      </w:r>
      <w:r w:rsidRPr="00A608CE">
        <w:rPr>
          <w:u w:val="single"/>
        </w:rPr>
        <w:t xml:space="preserve"> do not protect ideas, but rather the </w:t>
      </w:r>
      <w:proofErr w:type="gramStart"/>
      <w:r w:rsidRPr="00A608CE">
        <w:rPr>
          <w:u w:val="single"/>
        </w:rPr>
        <w:t>manner in which</w:t>
      </w:r>
      <w:proofErr w:type="gramEnd"/>
      <w:r w:rsidRPr="00A608CE">
        <w:rPr>
          <w:u w:val="single"/>
        </w:rPr>
        <w:t xml:space="preserve">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w:t>
      </w:r>
      <w:proofErr w:type="gramStart"/>
      <w:r w:rsidRPr="00A608CE">
        <w:rPr>
          <w:sz w:val="16"/>
        </w:rPr>
        <w:t>performance</w:t>
      </w:r>
      <w:proofErr w:type="gramEnd"/>
      <w:r w:rsidRPr="00A608CE">
        <w:rPr>
          <w:sz w:val="16"/>
        </w:rPr>
        <w:t xml:space="preserve"> and distribution of the works. Procedure Copyrights in general attach when the original works become fixed in a tangible </w:t>
      </w:r>
      <w:proofErr w:type="gramStart"/>
      <w:r w:rsidRPr="00A608CE">
        <w:rPr>
          <w:sz w:val="16"/>
        </w:rPr>
        <w:t>medium, but</w:t>
      </w:r>
      <w:proofErr w:type="gramEnd"/>
      <w:r w:rsidRPr="00A608CE">
        <w:rPr>
          <w:sz w:val="16"/>
        </w:rPr>
        <w:t xml:space="preserve">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w:t>
      </w:r>
      <w:proofErr w:type="gramStart"/>
      <w:r w:rsidRPr="00A608CE">
        <w:rPr>
          <w:sz w:val="16"/>
        </w:rPr>
        <w:t>system, and</w:t>
      </w:r>
      <w:proofErr w:type="gramEnd"/>
      <w:r w:rsidRPr="00A608CE">
        <w:rPr>
          <w:sz w:val="16"/>
        </w:rPr>
        <w:t xml:space="preserve">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23B0C8AE" w14:textId="77777777" w:rsidR="004457CB" w:rsidRPr="00A608CE" w:rsidRDefault="004457CB" w:rsidP="004457CB">
      <w:pPr>
        <w:rPr>
          <w:rStyle w:val="Emphasis"/>
        </w:rPr>
      </w:pPr>
      <w:r w:rsidRPr="00A608CE">
        <w:rPr>
          <w:rStyle w:val="Emphasis"/>
          <w:highlight w:val="green"/>
        </w:rPr>
        <w:t>Trade Secret</w:t>
      </w:r>
    </w:p>
    <w:p w14:paraId="500F9054" w14:textId="77777777" w:rsidR="004457CB" w:rsidRPr="00A608CE" w:rsidRDefault="004457CB" w:rsidP="004457CB">
      <w:pPr>
        <w:rPr>
          <w:sz w:val="16"/>
        </w:rPr>
      </w:pPr>
      <w:r w:rsidRPr="00A608CE">
        <w:rPr>
          <w:sz w:val="16"/>
        </w:rPr>
        <w:t xml:space="preserve">Trade secrets are proprietary procedures, systems, devices, formulas, </w:t>
      </w:r>
      <w:proofErr w:type="gramStart"/>
      <w:r w:rsidRPr="00A608CE">
        <w:rPr>
          <w:sz w:val="16"/>
        </w:rPr>
        <w:t>strategies</w:t>
      </w:r>
      <w:proofErr w:type="gramEnd"/>
      <w:r w:rsidRPr="00A608CE">
        <w:rPr>
          <w:sz w:val="16"/>
        </w:rPr>
        <w:t xml:space="preserve"> or other information that is confidential and exclusive to the company using them. They act as competitive advantages for the business. Procedure There actually isn’t a </w:t>
      </w:r>
      <w:proofErr w:type="gramStart"/>
      <w:r w:rsidRPr="00A608CE">
        <w:rPr>
          <w:sz w:val="16"/>
        </w:rPr>
        <w:t>federally-regulated</w:t>
      </w:r>
      <w:proofErr w:type="gramEnd"/>
      <w:r w:rsidRPr="00A608CE">
        <w:rPr>
          <w:sz w:val="16"/>
        </w:rPr>
        <w:t xml:space="preserve">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0020CD8C" w14:textId="77777777" w:rsidR="004457CB" w:rsidRPr="00A608CE" w:rsidRDefault="004457CB" w:rsidP="004457CB"/>
    <w:p w14:paraId="057A1DF9" w14:textId="77777777" w:rsidR="004457CB" w:rsidRDefault="004457CB" w:rsidP="004457CB">
      <w:pPr>
        <w:pStyle w:val="Heading4"/>
      </w:pPr>
      <w:r>
        <w:t>Violation: they don’t</w:t>
      </w:r>
    </w:p>
    <w:p w14:paraId="38DC9015" w14:textId="77777777" w:rsidR="004457CB" w:rsidRDefault="004457CB" w:rsidP="004457CB"/>
    <w:p w14:paraId="00904771" w14:textId="77777777" w:rsidR="004457CB" w:rsidRDefault="004457CB" w:rsidP="004457CB">
      <w:pPr>
        <w:pStyle w:val="Heading4"/>
      </w:pPr>
      <w:r>
        <w:lastRenderedPageBreak/>
        <w:t>Negate:</w:t>
      </w:r>
    </w:p>
    <w:p w14:paraId="3A116429" w14:textId="77777777" w:rsidR="004457CB" w:rsidRPr="004501D4" w:rsidRDefault="004457CB" w:rsidP="004457CB">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483C55E2" w14:textId="77777777" w:rsidR="004457CB" w:rsidRPr="004501D4" w:rsidRDefault="004457CB" w:rsidP="004457CB">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4DB78E00" w14:textId="77777777" w:rsidR="004457CB" w:rsidRDefault="004457CB" w:rsidP="004457CB">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15CF7A1B" w14:textId="77777777" w:rsidR="004457CB" w:rsidRDefault="004457CB" w:rsidP="004457CB">
      <w:pPr>
        <w:pStyle w:val="Heading4"/>
      </w:pPr>
      <w:r>
        <w:t xml:space="preserve">This spec shell isn’t regressive- it literally determines </w:t>
      </w:r>
      <w:r w:rsidRPr="004501D4">
        <w:rPr>
          <w:u w:val="single"/>
        </w:rPr>
        <w:t>what</w:t>
      </w:r>
      <w:r>
        <w:t xml:space="preserve"> the affirmative implements and </w:t>
      </w:r>
      <w:r w:rsidRPr="004501D4">
        <w:rPr>
          <w:u w:val="single"/>
        </w:rPr>
        <w:t>who</w:t>
      </w:r>
      <w:r>
        <w:t xml:space="preserve"> it affects</w:t>
      </w:r>
    </w:p>
    <w:p w14:paraId="538C2B0F" w14:textId="77777777" w:rsidR="004457CB" w:rsidRDefault="004457CB" w:rsidP="004457CB">
      <w:pPr>
        <w:pStyle w:val="Heading4"/>
      </w:pPr>
      <w:r>
        <w:t xml:space="preserve">Fairness and education are voters – </w:t>
      </w:r>
      <w:proofErr w:type="spellStart"/>
      <w:r>
        <w:t>its</w:t>
      </w:r>
      <w:proofErr w:type="spellEnd"/>
      <w:r>
        <w:t xml:space="preserve"> how judges evaluate rounds and why schools fund debate</w:t>
      </w:r>
    </w:p>
    <w:p w14:paraId="435CC2B4" w14:textId="77777777" w:rsidR="004457CB" w:rsidRPr="007054E9" w:rsidRDefault="004457CB" w:rsidP="004457CB">
      <w:pPr>
        <w:pStyle w:val="Heading4"/>
      </w:pPr>
      <w:r>
        <w:t xml:space="preserve">Neg theory is DTD - 1ARs control the direction of the debate because it determines what the 2NR </w:t>
      </w:r>
      <w:proofErr w:type="gramStart"/>
      <w:r>
        <w:t>has to</w:t>
      </w:r>
      <w:proofErr w:type="gramEnd"/>
      <w:r>
        <w:t xml:space="preserve"> go for – DTD allows us some leeway in the round by having some control in the direction</w:t>
      </w:r>
    </w:p>
    <w:p w14:paraId="58A64E94" w14:textId="77777777" w:rsidR="004457CB" w:rsidRPr="007054E9" w:rsidRDefault="004457CB" w:rsidP="004457CB">
      <w:pPr>
        <w:pStyle w:val="Heading4"/>
      </w:pPr>
      <w:r>
        <w:t>Competing</w:t>
      </w:r>
      <w:r w:rsidRPr="008C23A1">
        <w:t xml:space="preserve"> </w:t>
      </w:r>
      <w:proofErr w:type="spellStart"/>
      <w:r w:rsidRPr="008C23A1">
        <w:t>interps</w:t>
      </w:r>
      <w:proofErr w:type="spellEnd"/>
      <w:r>
        <w:t xml:space="preserve"> </w:t>
      </w:r>
      <w:r w:rsidRPr="008C23A1">
        <w:t xml:space="preserve">– </w:t>
      </w:r>
      <w:r>
        <w:t>R</w:t>
      </w:r>
      <w:r w:rsidRPr="008C23A1">
        <w:t>easonability invites arbitrary judge intervention and a race to the bottom of questionable argumentation</w:t>
      </w:r>
      <w:r>
        <w:t xml:space="preserve"> – it also collapses since </w:t>
      </w:r>
      <w:proofErr w:type="spellStart"/>
      <w:r>
        <w:t>brightlines</w:t>
      </w:r>
      <w:proofErr w:type="spellEnd"/>
      <w:r>
        <w:t xml:space="preserve"> operate on an offense-defense paradigm</w:t>
      </w:r>
    </w:p>
    <w:p w14:paraId="7F215FC6" w14:textId="77777777" w:rsidR="004457CB" w:rsidRPr="004457CB" w:rsidRDefault="004457CB" w:rsidP="004457CB">
      <w:pPr>
        <w:pStyle w:val="Heading4"/>
      </w:pPr>
      <w:r w:rsidRPr="008C23A1">
        <w:t xml:space="preserve">No RVIs – A </w:t>
      </w:r>
      <w:r>
        <w:t>–</w:t>
      </w:r>
      <w:r w:rsidRPr="008C23A1">
        <w:t xml:space="preserve"> </w:t>
      </w:r>
      <w:r>
        <w:t>Going all in on theory</w:t>
      </w:r>
      <w:r w:rsidRPr="008C23A1">
        <w:t xml:space="preserve"> kills substance education which outweighs on timeframe</w:t>
      </w:r>
      <w:r>
        <w:t xml:space="preserve"> </w:t>
      </w:r>
      <w:r w:rsidRPr="008C23A1">
        <w:t xml:space="preserve">B - </w:t>
      </w:r>
      <w:r>
        <w:t>D</w:t>
      </w:r>
      <w:r w:rsidRPr="008C23A1">
        <w:t>iscourages checking real abuse which outweighs on norm</w:t>
      </w:r>
      <w:r>
        <w:t>-</w:t>
      </w:r>
      <w:r w:rsidRPr="008C23A1">
        <w:t xml:space="preserve">setting C – Encourages </w:t>
      </w:r>
      <w:r>
        <w:t xml:space="preserve">theory </w:t>
      </w:r>
      <w:r w:rsidRPr="008C23A1">
        <w:t xml:space="preserve">baiting – outweighs because if the shell is frivolous, they can beat it quickly </w:t>
      </w:r>
    </w:p>
    <w:p w14:paraId="3E64313B" w14:textId="5A967644" w:rsidR="004457CB" w:rsidRDefault="00153D43" w:rsidP="00153D43">
      <w:pPr>
        <w:pStyle w:val="Heading2"/>
      </w:pPr>
      <w:r>
        <w:lastRenderedPageBreak/>
        <w:t>4</w:t>
      </w:r>
    </w:p>
    <w:p w14:paraId="3E7F7A91" w14:textId="77777777" w:rsidR="004457CB" w:rsidRDefault="004457CB" w:rsidP="004457CB">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3B8DEED5" w14:textId="77777777" w:rsidR="004457CB" w:rsidRPr="004B406B" w:rsidRDefault="004457CB" w:rsidP="004457CB">
      <w:proofErr w:type="spellStart"/>
      <w:r w:rsidRPr="00920081">
        <w:rPr>
          <w:rFonts w:eastAsiaTheme="majorEastAsia" w:cstheme="majorBidi"/>
          <w:b/>
          <w:bCs/>
          <w:sz w:val="26"/>
          <w:szCs w:val="26"/>
        </w:rPr>
        <w:t>Swagel</w:t>
      </w:r>
      <w:proofErr w:type="spellEnd"/>
      <w:r w:rsidRPr="00920081">
        <w:rPr>
          <w:rFonts w:eastAsiaTheme="majorEastAsia" w:cstheme="majorBidi"/>
          <w:b/>
          <w:bCs/>
          <w:sz w:val="26"/>
          <w:szCs w:val="26"/>
        </w:rPr>
        <w:t xml:space="preserve"> 21</w:t>
      </w:r>
      <w:r>
        <w:t xml:space="preserve"> </w:t>
      </w:r>
      <w:r w:rsidRPr="00920081">
        <w:t xml:space="preserve">Phillip L. </w:t>
      </w:r>
      <w:proofErr w:type="spellStart"/>
      <w:r w:rsidRPr="00920081">
        <w:t>Swagel</w:t>
      </w:r>
      <w:proofErr w:type="spellEnd"/>
      <w:r>
        <w:t xml:space="preserve">, Director of the Congressional budget office 4-xx-2021, "Research and Development in the Pharmaceutical Industry," Congressional Budget Office, </w:t>
      </w:r>
      <w:hyperlink r:id="rId14" w:anchor="_idTextAnchor020" w:history="1">
        <w:r w:rsidRPr="004B406B">
          <w:rPr>
            <w:rStyle w:val="Hyperlink"/>
          </w:rPr>
          <w:t>https://www.cbo.goc/publication/57126#_idTextAnchor020</w:t>
        </w:r>
      </w:hyperlink>
      <w:r w:rsidRPr="004B406B">
        <w:t xml:space="preserve"> </w:t>
      </w:r>
      <w:r>
        <w:t>SJ//DA</w:t>
      </w:r>
    </w:p>
    <w:p w14:paraId="4F103945" w14:textId="77777777" w:rsidR="004457CB" w:rsidRPr="00334F58" w:rsidRDefault="004457CB" w:rsidP="004457CB">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w:t>
      </w:r>
      <w:proofErr w:type="spellStart"/>
      <w:r w:rsidRPr="00334F58">
        <w:rPr>
          <w:sz w:val="16"/>
        </w:rPr>
        <w:t>averace</w:t>
      </w:r>
      <w:proofErr w:type="spellEnd"/>
      <w:r w:rsidRPr="00334F58">
        <w:rPr>
          <w:sz w:val="16"/>
        </w:rPr>
        <w:t xml:space="preserv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proofErr w:type="gramStart"/>
      <w:r w:rsidRPr="00334F58">
        <w:rPr>
          <w:b/>
          <w:bCs/>
          <w:u w:val="single"/>
        </w:rPr>
        <w:t>Expected</w:t>
      </w:r>
      <w:proofErr w:type="gramEnd"/>
      <w:r w:rsidRPr="00334F58">
        <w:rPr>
          <w:b/>
          <w:bCs/>
          <w:u w:val="single"/>
        </w:rPr>
        <w:t xml:space="preserve">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w:t>
      </w:r>
      <w:proofErr w:type="spellStart"/>
      <w:r w:rsidRPr="00334F58">
        <w:rPr>
          <w:sz w:val="16"/>
        </w:rPr>
        <w:t>drugmaker</w:t>
      </w:r>
      <w:proofErr w:type="spellEnd"/>
      <w:r w:rsidRPr="00334F58">
        <w:rPr>
          <w:sz w:val="16"/>
        </w:rPr>
        <w:t xml:space="preserve"> for business reasons, or that are not approved by the FDA. Those estimates also include the company’s capital costs—the value of other forgone investments—incurred </w:t>
      </w:r>
      <w:r w:rsidRPr="00334F58">
        <w:rPr>
          <w:sz w:val="16"/>
        </w:rPr>
        <w:lastRenderedPageBreak/>
        <w:t xml:space="preserve">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w:t>
      </w:r>
      <w:proofErr w:type="spellStart"/>
      <w:r w:rsidRPr="00334F58">
        <w:rPr>
          <w:sz w:val="16"/>
        </w:rPr>
        <w:t>treatmentscof</w:t>
      </w:r>
      <w:proofErr w:type="spellEnd"/>
      <w:r w:rsidRPr="00334F58">
        <w:rPr>
          <w:sz w:val="16"/>
        </w:rPr>
        <w:t xml:space="preserve">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w:t>
      </w:r>
      <w:proofErr w:type="gramStart"/>
      <w:r w:rsidRPr="00334F58">
        <w:rPr>
          <w:sz w:val="16"/>
        </w:rPr>
        <w:t>exclusivity, when</w:t>
      </w:r>
      <w:proofErr w:type="gramEnd"/>
      <w:r w:rsidRPr="00334F58">
        <w:rPr>
          <w:sz w:val="16"/>
        </w:rPr>
        <w:t xml:space="preserve">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proofErr w:type="gramStart"/>
      <w:r w:rsidRPr="00334F58">
        <w:rPr>
          <w:b/>
          <w:bCs/>
          <w:u w:val="single"/>
        </w:rPr>
        <w:t xml:space="preserve">In particular, </w:t>
      </w:r>
      <w:r w:rsidRPr="004B406B">
        <w:rPr>
          <w:b/>
          <w:bCs/>
          <w:highlight w:val="green"/>
          <w:u w:val="single"/>
        </w:rPr>
        <w:t>spending</w:t>
      </w:r>
      <w:proofErr w:type="gramEnd"/>
      <w:r w:rsidRPr="004B406B">
        <w:rPr>
          <w:b/>
          <w:bCs/>
          <w:highlight w:val="green"/>
          <w:u w:val="single"/>
        </w:rPr>
        <w:t xml:space="preserve">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w:t>
      </w:r>
      <w:proofErr w:type="spellStart"/>
      <w:r w:rsidRPr="00334F58">
        <w:rPr>
          <w:sz w:val="16"/>
        </w:rPr>
        <w:t>postapproval</w:t>
      </w:r>
      <w:proofErr w:type="spellEnd"/>
      <w:r w:rsidRPr="00334F58">
        <w:rPr>
          <w:sz w:val="16"/>
        </w:rPr>
        <w:t xml:space="preserve"> testing for safety-monitoring or marketing purposes.</w:t>
      </w:r>
    </w:p>
    <w:p w14:paraId="3C71E861" w14:textId="77777777" w:rsidR="004457CB" w:rsidRPr="00867226" w:rsidRDefault="004457CB" w:rsidP="004457CB"/>
    <w:p w14:paraId="78ECA2AF" w14:textId="77777777" w:rsidR="004457CB" w:rsidRDefault="004457CB" w:rsidP="004457CB">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2929FE6C" w14:textId="77777777" w:rsidR="004457CB" w:rsidRPr="00AB7043" w:rsidRDefault="004457CB" w:rsidP="004457CB">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5" w:history="1">
        <w:r w:rsidRPr="00FE7871">
          <w:rPr>
            <w:rStyle w:val="Hyperlink"/>
          </w:rPr>
          <w:t>https://www.barrons.com/articles/big-pharma-is-not-the-tobacco-industry-51620315693</w:t>
        </w:r>
      </w:hyperlink>
      <w:r>
        <w:t>] Justin</w:t>
      </w:r>
    </w:p>
    <w:p w14:paraId="4B124FF9" w14:textId="77777777" w:rsidR="004457CB" w:rsidRDefault="004457CB" w:rsidP="004457CB">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lastRenderedPageBreak/>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1892DC06" w14:textId="77777777" w:rsidR="004457CB" w:rsidRDefault="004457CB" w:rsidP="004457CB">
      <w:pPr>
        <w:rPr>
          <w:sz w:val="16"/>
        </w:rPr>
      </w:pPr>
    </w:p>
    <w:p w14:paraId="550FA07B" w14:textId="77777777" w:rsidR="004457CB" w:rsidRDefault="004457CB" w:rsidP="004457CB"/>
    <w:p w14:paraId="538C6167" w14:textId="77777777" w:rsidR="004457CB" w:rsidRDefault="004457CB" w:rsidP="004457CB">
      <w:pPr>
        <w:pStyle w:val="Heading4"/>
      </w:pPr>
      <w:r>
        <w:t xml:space="preserve">Pharma Innovation </w:t>
      </w:r>
      <w:r>
        <w:rPr>
          <w:u w:val="single"/>
        </w:rPr>
        <w:t>prevents Extinction</w:t>
      </w:r>
      <w:r>
        <w:t xml:space="preserve"> – checks </w:t>
      </w:r>
      <w:r>
        <w:rPr>
          <w:u w:val="single"/>
        </w:rPr>
        <w:t>new diseases</w:t>
      </w:r>
      <w:r>
        <w:t>.</w:t>
      </w:r>
    </w:p>
    <w:p w14:paraId="4B819AA3" w14:textId="77777777" w:rsidR="004457CB" w:rsidRPr="00343733" w:rsidRDefault="004457CB" w:rsidP="004457CB">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46164079" w14:textId="77777777" w:rsidR="004457CB" w:rsidRPr="00610247" w:rsidRDefault="004457CB" w:rsidP="004457CB">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w:t>
      </w:r>
      <w:proofErr w:type="gramStart"/>
      <w:r w:rsidRPr="00343733">
        <w:rPr>
          <w:rFonts w:eastAsia="Calibri"/>
          <w:sz w:val="16"/>
        </w:rPr>
        <w:t>in particular morally</w:t>
      </w:r>
      <w:proofErr w:type="gramEnd"/>
      <w:r w:rsidRPr="00343733">
        <w:rPr>
          <w:rFonts w:eastAsia="Calibri"/>
          <w:sz w:val="16"/>
        </w:rPr>
        <w:t xml:space="preserve">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w:t>
      </w:r>
      <w:r w:rsidRPr="00343733">
        <w:rPr>
          <w:rFonts w:eastAsia="Calibri"/>
          <w:sz w:val="16"/>
        </w:rPr>
        <w:lastRenderedPageBreak/>
        <w:t xml:space="preserve">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w:t>
      </w:r>
      <w:proofErr w:type="spellStart"/>
      <w:r w:rsidRPr="00343733">
        <w:rPr>
          <w:rFonts w:eastAsia="Calibri"/>
          <w:sz w:val="16"/>
        </w:rPr>
        <w:t>ical</w:t>
      </w:r>
      <w:proofErr w:type="spellEnd"/>
      <w:r w:rsidRPr="00343733">
        <w:rPr>
          <w:rFonts w:eastAsia="Calibri"/>
          <w:sz w:val="16"/>
        </w:rPr>
        <w:t xml:space="preserve">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 xml:space="preserve">enhance the creative use of available resources in the pursuit of </w:t>
      </w:r>
      <w:proofErr w:type="spellStart"/>
      <w:r w:rsidRPr="00343733">
        <w:rPr>
          <w:rStyle w:val="StyleThickunderline1"/>
        </w:rPr>
        <w:t>phar-maceutical</w:t>
      </w:r>
      <w:proofErr w:type="spellEnd"/>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5EB432F4" w14:textId="77777777" w:rsidR="004457CB" w:rsidRDefault="004457CB" w:rsidP="004457CB">
      <w:pPr>
        <w:pStyle w:val="Heading4"/>
      </w:pPr>
      <w:r>
        <w:t xml:space="preserve">Pharma </w:t>
      </w:r>
      <w:r>
        <w:rPr>
          <w:u w:val="single"/>
        </w:rPr>
        <w:t>spills-over</w:t>
      </w:r>
      <w:r>
        <w:t xml:space="preserve"> – has cascading </w:t>
      </w:r>
      <w:r>
        <w:rPr>
          <w:u w:val="single"/>
        </w:rPr>
        <w:t>global impacts</w:t>
      </w:r>
      <w:r>
        <w:t xml:space="preserve"> that are necessary for </w:t>
      </w:r>
      <w:r>
        <w:rPr>
          <w:u w:val="single"/>
        </w:rPr>
        <w:t>human survival</w:t>
      </w:r>
      <w:r>
        <w:t>.</w:t>
      </w:r>
    </w:p>
    <w:p w14:paraId="4213A20B" w14:textId="77777777" w:rsidR="004457CB" w:rsidRPr="00CB1B2A" w:rsidRDefault="004457CB" w:rsidP="004457CB">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063C4CF4" w14:textId="77777777" w:rsidR="004457CB" w:rsidRDefault="004457CB" w:rsidP="004457CB">
      <w:pPr>
        <w:rPr>
          <w:u w:val="single"/>
        </w:rPr>
      </w:pPr>
      <w:r w:rsidRPr="00343733">
        <w:rPr>
          <w:u w:val="single"/>
        </w:rPr>
        <w:t xml:space="preserve">Fostering Industries to Counter Global Problems The </w:t>
      </w:r>
      <w:r w:rsidRPr="00F106F9">
        <w:rPr>
          <w:highlight w:val="green"/>
          <w:u w:val="single"/>
        </w:rPr>
        <w:t>life sciences</w:t>
      </w:r>
      <w:r w:rsidRPr="00343733">
        <w:rPr>
          <w:u w:val="single"/>
        </w:rPr>
        <w:t xml:space="preserve"> </w:t>
      </w:r>
      <w:r w:rsidRPr="00F106F9">
        <w:rPr>
          <w:highlight w:val="green"/>
          <w:u w:val="single"/>
        </w:rPr>
        <w:t xml:space="preserve">have applications </w:t>
      </w:r>
      <w:r w:rsidRPr="00343733">
        <w:rPr>
          <w:u w:val="single"/>
        </w:rPr>
        <w:t xml:space="preserve">in areas that range far </w:t>
      </w:r>
      <w:r w:rsidRPr="00F106F9">
        <w:rPr>
          <w:highlight w:val="green"/>
          <w:u w:val="single"/>
        </w:rPr>
        <w:t>beyond human health</w:t>
      </w:r>
      <w:r w:rsidRPr="00343733">
        <w:rPr>
          <w:u w:val="single"/>
        </w:rPr>
        <w:t xml:space="preserve">. Life-science based approaches could </w:t>
      </w:r>
      <w:r w:rsidRPr="00F106F9">
        <w:rPr>
          <w:b/>
          <w:bCs/>
          <w:highlight w:val="green"/>
          <w:u w:val="single"/>
        </w:rPr>
        <w:t>contribute to advances in</w:t>
      </w:r>
      <w:r w:rsidRPr="00343733">
        <w:rPr>
          <w:u w:val="single"/>
        </w:rPr>
        <w:t xml:space="preserve"> many industries, </w:t>
      </w:r>
      <w:proofErr w:type="gramStart"/>
      <w:r w:rsidRPr="00343733">
        <w:rPr>
          <w:u w:val="single"/>
        </w:rPr>
        <w:t xml:space="preserve">from </w:t>
      </w:r>
      <w:r w:rsidRPr="00F106F9">
        <w:rPr>
          <w:rStyle w:val="Emphasis"/>
          <w:sz w:val="24"/>
          <w:highlight w:val="green"/>
        </w:rPr>
        <w:t>energy production</w:t>
      </w:r>
      <w:r w:rsidRPr="00F106F9">
        <w:rPr>
          <w:highlight w:val="green"/>
          <w:u w:val="single"/>
        </w:rPr>
        <w:t xml:space="preserve"> and </w:t>
      </w:r>
      <w:r w:rsidRPr="00F106F9">
        <w:rPr>
          <w:rStyle w:val="Emphasis"/>
          <w:sz w:val="24"/>
          <w:highlight w:val="green"/>
        </w:rPr>
        <w:t>pollution remediation</w:t>
      </w:r>
      <w:r w:rsidRPr="00343733">
        <w:rPr>
          <w:u w:val="single"/>
        </w:rPr>
        <w:t>,</w:t>
      </w:r>
      <w:proofErr w:type="gramEnd"/>
      <w:r w:rsidRPr="00343733">
        <w:rPr>
          <w:u w:val="single"/>
        </w:rPr>
        <w:t xml:space="preserve"> to clean manufacturing and the production of new biologically inspired materials. In fact, biological systems could provide the basis for new products, </w:t>
      </w:r>
      <w:proofErr w:type="gramStart"/>
      <w:r w:rsidRPr="00343733">
        <w:rPr>
          <w:u w:val="single"/>
        </w:rPr>
        <w:t>services</w:t>
      </w:r>
      <w:proofErr w:type="gramEnd"/>
      <w:r w:rsidRPr="00343733">
        <w:rPr>
          <w:u w:val="single"/>
        </w:rPr>
        <w:t xml:space="preserve"> and industries that we cannot yet imagine</w:t>
      </w:r>
      <w:r w:rsidRPr="00343733">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343733">
        <w:rPr>
          <w:u w:val="single"/>
        </w:rPr>
        <w:t xml:space="preserve">biological systems could be used </w:t>
      </w:r>
      <w:r w:rsidRPr="00F106F9">
        <w:rPr>
          <w:highlight w:val="green"/>
          <w:u w:val="single"/>
        </w:rPr>
        <w:t xml:space="preserve">to </w:t>
      </w:r>
      <w:r w:rsidRPr="00F106F9">
        <w:rPr>
          <w:rStyle w:val="Emphasis"/>
          <w:sz w:val="24"/>
          <w:highlight w:val="green"/>
        </w:rPr>
        <w:t>help manage climate change.</w:t>
      </w:r>
      <w:r w:rsidRPr="00343733">
        <w:rPr>
          <w:u w:val="single"/>
        </w:rPr>
        <w:t xml:space="preserve"> </w:t>
      </w:r>
      <w:r w:rsidRPr="00343733">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343733">
        <w:rPr>
          <w:u w:val="single"/>
        </w:rPr>
        <w:t xml:space="preserve">Fraley said that </w:t>
      </w:r>
      <w:r w:rsidRPr="00F106F9">
        <w:rPr>
          <w:rStyle w:val="Emphasis"/>
          <w:sz w:val="24"/>
          <w:highlight w:val="green"/>
        </w:rPr>
        <w:t>the global ag</w:t>
      </w:r>
      <w:r w:rsidRPr="00343733">
        <w:rPr>
          <w:rStyle w:val="Emphasis"/>
          <w:sz w:val="24"/>
        </w:rPr>
        <w:t xml:space="preserve">ricultural </w:t>
      </w:r>
      <w:r w:rsidRPr="00F106F9">
        <w:rPr>
          <w:rStyle w:val="Emphasis"/>
          <w:sz w:val="24"/>
          <w:highlight w:val="green"/>
        </w:rPr>
        <w:t>system</w:t>
      </w:r>
      <w:r w:rsidRPr="00F106F9">
        <w:rPr>
          <w:highlight w:val="green"/>
          <w:u w:val="single"/>
        </w:rPr>
        <w:t xml:space="preserve"> needs to</w:t>
      </w:r>
      <w:r w:rsidRPr="00343733">
        <w:rPr>
          <w:u w:val="single"/>
        </w:rPr>
        <w:t xml:space="preserve"> adopt the goal of </w:t>
      </w:r>
      <w:r w:rsidRPr="00F106F9">
        <w:rPr>
          <w:highlight w:val="green"/>
          <w:u w:val="single"/>
        </w:rPr>
        <w:t>doubl</w:t>
      </w:r>
      <w:r w:rsidRPr="00343733">
        <w:rPr>
          <w:u w:val="single"/>
        </w:rPr>
        <w:t xml:space="preserve">ing the current yield of </w:t>
      </w:r>
      <w:r w:rsidRPr="00F106F9">
        <w:rPr>
          <w:b/>
          <w:bCs/>
          <w:highlight w:val="green"/>
          <w:u w:val="single"/>
        </w:rPr>
        <w:t>crops while reducing</w:t>
      </w:r>
      <w:r w:rsidRPr="00343733">
        <w:rPr>
          <w:b/>
          <w:bCs/>
          <w:u w:val="single"/>
        </w:rPr>
        <w:t xml:space="preserve"> key inputs like pesticides, </w:t>
      </w:r>
      <w:r w:rsidRPr="00F106F9">
        <w:rPr>
          <w:b/>
          <w:bCs/>
          <w:highlight w:val="green"/>
          <w:u w:val="single"/>
        </w:rPr>
        <w:t>fertilizers, and water</w:t>
      </w:r>
      <w:r w:rsidRPr="00343733">
        <w:rPr>
          <w:b/>
          <w:bCs/>
          <w:u w:val="single"/>
        </w:rPr>
        <w:t xml:space="preserve"> </w:t>
      </w:r>
      <w:r w:rsidRPr="00343733">
        <w:rPr>
          <w:u w:val="single"/>
        </w:rPr>
        <w:t>by one third</w:t>
      </w:r>
      <w:r w:rsidRPr="00343733">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343733">
        <w:rPr>
          <w:u w:val="single"/>
        </w:rPr>
        <w:t xml:space="preserve">And </w:t>
      </w:r>
      <w:r w:rsidRPr="00343733">
        <w:rPr>
          <w:rStyle w:val="Emphasis"/>
          <w:sz w:val="24"/>
        </w:rPr>
        <w:t>all people need and deserve secure access to food supplies</w:t>
      </w:r>
      <w:r w:rsidRPr="00343733">
        <w:rPr>
          <w:u w:val="single"/>
        </w:rPr>
        <w:t xml:space="preserve">. Continued progress will require both </w:t>
      </w:r>
      <w:r w:rsidRPr="00343733">
        <w:rPr>
          <w:rStyle w:val="Emphasis"/>
          <w:sz w:val="24"/>
        </w:rPr>
        <w:t>basic and applied research</w:t>
      </w:r>
      <w:r w:rsidRPr="00343733">
        <w:rPr>
          <w:u w:val="single"/>
        </w:rPr>
        <w:t xml:space="preserve">, </w:t>
      </w:r>
      <w:r w:rsidRPr="00343733">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343733">
        <w:rPr>
          <w:u w:val="single"/>
        </w:rPr>
        <w:t xml:space="preserve">In the past decade, </w:t>
      </w:r>
      <w:r w:rsidRPr="00F106F9">
        <w:rPr>
          <w:highlight w:val="green"/>
          <w:u w:val="single"/>
        </w:rPr>
        <w:t>new tools</w:t>
      </w:r>
      <w:r w:rsidRPr="00343733">
        <w:rPr>
          <w:u w:val="single"/>
        </w:rPr>
        <w:t xml:space="preserve"> have become available to </w:t>
      </w:r>
      <w:r w:rsidRPr="00F106F9">
        <w:rPr>
          <w:highlight w:val="green"/>
          <w:u w:val="single"/>
        </w:rPr>
        <w:t>explore</w:t>
      </w:r>
      <w:r w:rsidRPr="00343733">
        <w:rPr>
          <w:u w:val="single"/>
        </w:rPr>
        <w:t xml:space="preserve"> the </w:t>
      </w:r>
      <w:r w:rsidRPr="00F106F9">
        <w:rPr>
          <w:highlight w:val="green"/>
          <w:u w:val="single"/>
        </w:rPr>
        <w:t xml:space="preserve">microbial </w:t>
      </w:r>
      <w:r w:rsidRPr="00F106F9">
        <w:rPr>
          <w:highlight w:val="green"/>
          <w:u w:val="single"/>
        </w:rPr>
        <w:lastRenderedPageBreak/>
        <w:t>processes that</w:t>
      </w:r>
      <w:r w:rsidRPr="00343733">
        <w:rPr>
          <w:u w:val="single"/>
        </w:rPr>
        <w:t xml:space="preserve"> </w:t>
      </w:r>
      <w:r w:rsidRPr="00F106F9">
        <w:rPr>
          <w:highlight w:val="green"/>
          <w:u w:val="single"/>
        </w:rPr>
        <w:t xml:space="preserve">drive the </w:t>
      </w:r>
      <w:r w:rsidRPr="00F106F9">
        <w:rPr>
          <w:b/>
          <w:bCs/>
          <w:highlight w:val="green"/>
          <w:u w:val="single"/>
        </w:rPr>
        <w:t>chemistry of the oceans</w:t>
      </w:r>
      <w:r w:rsidRPr="00343733">
        <w:rPr>
          <w:u w:val="single"/>
        </w:rPr>
        <w:t xml:space="preserve">, observed David Kingsbury, Chief Program Officer for Science at the </w:t>
      </w:r>
      <w:proofErr w:type="gramStart"/>
      <w:r w:rsidRPr="00343733">
        <w:rPr>
          <w:u w:val="single"/>
        </w:rPr>
        <w:t>Gordon</w:t>
      </w:r>
      <w:proofErr w:type="gramEnd"/>
      <w:r w:rsidRPr="00343733">
        <w:rPr>
          <w:u w:val="single"/>
        </w:rPr>
        <w:t xml:space="preserve"> and Betty Moore Foundation. </w:t>
      </w:r>
      <w:r w:rsidRPr="00F106F9">
        <w:rPr>
          <w:highlight w:val="green"/>
          <w:u w:val="single"/>
        </w:rPr>
        <w:t xml:space="preserve">These </w:t>
      </w:r>
      <w:r w:rsidRPr="00343733">
        <w:rPr>
          <w:u w:val="single"/>
        </w:rPr>
        <w:t xml:space="preserve">technologies have </w:t>
      </w:r>
      <w:r w:rsidRPr="00F106F9">
        <w:rPr>
          <w:highlight w:val="green"/>
          <w:u w:val="single"/>
        </w:rPr>
        <w:t>revealed</w:t>
      </w:r>
      <w:r w:rsidRPr="00343733">
        <w:rPr>
          <w:u w:val="single"/>
        </w:rPr>
        <w:t xml:space="preserve"> that a large proportion of </w:t>
      </w:r>
      <w:r w:rsidRPr="00343733">
        <w:rPr>
          <w:rStyle w:val="Emphasis"/>
          <w:sz w:val="24"/>
        </w:rPr>
        <w:t>the planet’s</w:t>
      </w:r>
      <w:r w:rsidRPr="00F106F9">
        <w:rPr>
          <w:rStyle w:val="Emphasis"/>
          <w:sz w:val="24"/>
          <w:highlight w:val="green"/>
        </w:rPr>
        <w:t xml:space="preserve"> genetic diversity</w:t>
      </w:r>
      <w:r w:rsidRPr="00343733">
        <w:rPr>
          <w:u w:val="single"/>
        </w:rPr>
        <w:t xml:space="preserve"> resides in the oceans. In addition, many organisms in the oceans readily exchange genes, creating evolutionary forces that can have global effects. The oceans are currently under great stress</w:t>
      </w:r>
      <w:r w:rsidRPr="00343733">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343733">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F106F9">
        <w:rPr>
          <w:rStyle w:val="Emphasis"/>
          <w:sz w:val="24"/>
          <w:highlight w:val="green"/>
        </w:rPr>
        <w:t>If we are not careful, we are not going to have a sustainable planet to live on,</w:t>
      </w:r>
      <w:r w:rsidRPr="00343733">
        <w:rPr>
          <w:u w:val="single"/>
        </w:rPr>
        <w:t>” said Kingsbury</w:t>
      </w:r>
      <w:r w:rsidRPr="00CB1B2A">
        <w:rPr>
          <w:u w:val="single"/>
        </w:rPr>
        <w:t>. Only by understanding the basic biological processes at work in the oceans can humans live sustainably on earth.</w:t>
      </w:r>
    </w:p>
    <w:p w14:paraId="5260CEA8" w14:textId="77777777" w:rsidR="004457CB" w:rsidRPr="007D6635" w:rsidRDefault="004457CB" w:rsidP="004457CB"/>
    <w:p w14:paraId="327163E6" w14:textId="77777777" w:rsidR="00153D43" w:rsidRPr="004457CB" w:rsidRDefault="00153D43" w:rsidP="00153D43"/>
    <w:sectPr w:rsidR="00153D43" w:rsidRPr="004457C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F4F89" w14:textId="77777777" w:rsidR="00373F80" w:rsidRDefault="00373F80" w:rsidP="00BE7910">
      <w:pPr>
        <w:spacing w:after="0" w:line="240" w:lineRule="auto"/>
      </w:pPr>
      <w:r>
        <w:separator/>
      </w:r>
    </w:p>
  </w:endnote>
  <w:endnote w:type="continuationSeparator" w:id="0">
    <w:p w14:paraId="5D7C596E" w14:textId="77777777" w:rsidR="00373F80" w:rsidRDefault="00373F80" w:rsidP="00BE7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D1EFD" w14:textId="77777777" w:rsidR="00373F80" w:rsidRDefault="00373F80" w:rsidP="00BE7910">
      <w:pPr>
        <w:spacing w:after="0" w:line="240" w:lineRule="auto"/>
      </w:pPr>
      <w:r>
        <w:separator/>
      </w:r>
    </w:p>
  </w:footnote>
  <w:footnote w:type="continuationSeparator" w:id="0">
    <w:p w14:paraId="5503B900" w14:textId="77777777" w:rsidR="00373F80" w:rsidRDefault="00373F80" w:rsidP="00BE7910">
      <w:pPr>
        <w:spacing w:after="0" w:line="240" w:lineRule="auto"/>
      </w:pPr>
      <w:r>
        <w:continuationSeparator/>
      </w:r>
    </w:p>
  </w:footnote>
  <w:footnote w:id="1">
    <w:p w14:paraId="24C1797B" w14:textId="77777777" w:rsidR="004457CB" w:rsidRPr="00752E9C" w:rsidRDefault="004457CB" w:rsidP="004457CB">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2D5E1D61" w14:textId="77777777" w:rsidR="004457CB" w:rsidRPr="00855FDC" w:rsidRDefault="004457CB" w:rsidP="004457CB">
      <w:pPr>
        <w:rPr>
          <w:i/>
          <w:sz w:val="16"/>
        </w:rPr>
      </w:pPr>
      <w:r w:rsidRPr="00752E9C">
        <w:rPr>
          <w:rStyle w:val="FootnoteReference"/>
          <w:sz w:val="16"/>
          <w:szCs w:val="16"/>
        </w:rPr>
        <w:footnoteRef/>
      </w:r>
      <w:r w:rsidRPr="00752E9C">
        <w:rPr>
          <w:sz w:val="16"/>
          <w:szCs w:val="16"/>
        </w:rPr>
        <w:t xml:space="preserve"> </w:t>
      </w:r>
      <w:r w:rsidRPr="00855FDC">
        <w:rPr>
          <w:i/>
          <w:sz w:val="16"/>
        </w:rPr>
        <w:t xml:space="preserve">Dictionary.com – maintain as true, Merriam Webster – to say that something is true, Vocabulary.com – to affirm something is to confirm that it is true, Oxford dictionaries – accept the validity of, </w:t>
      </w:r>
      <w:proofErr w:type="spellStart"/>
      <w:r w:rsidRPr="00855FDC">
        <w:rPr>
          <w:i/>
          <w:sz w:val="16"/>
        </w:rPr>
        <w:t>Thefreedictionary</w:t>
      </w:r>
      <w:proofErr w:type="spellEnd"/>
      <w:r w:rsidRPr="00855FDC">
        <w:rPr>
          <w:i/>
          <w:sz w:val="16"/>
        </w:rPr>
        <w:t xml:space="preserve">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E79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D26A6"/>
    <w:rsid w:val="000D2B90"/>
    <w:rsid w:val="000D6ED8"/>
    <w:rsid w:val="000D717B"/>
    <w:rsid w:val="000F12B9"/>
    <w:rsid w:val="000F3B60"/>
    <w:rsid w:val="00100B28"/>
    <w:rsid w:val="00117316"/>
    <w:rsid w:val="001209B4"/>
    <w:rsid w:val="00127E4A"/>
    <w:rsid w:val="00153D4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BFA"/>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F80"/>
    <w:rsid w:val="00375D2E"/>
    <w:rsid w:val="00383071"/>
    <w:rsid w:val="00383B19"/>
    <w:rsid w:val="00384CBC"/>
    <w:rsid w:val="003933F9"/>
    <w:rsid w:val="00395864"/>
    <w:rsid w:val="00396557"/>
    <w:rsid w:val="00397316"/>
    <w:rsid w:val="003A248F"/>
    <w:rsid w:val="003A4D9C"/>
    <w:rsid w:val="003B1668"/>
    <w:rsid w:val="003C56B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7CB"/>
    <w:rsid w:val="00446567"/>
    <w:rsid w:val="00447B10"/>
    <w:rsid w:val="00452EE4"/>
    <w:rsid w:val="00452F0B"/>
    <w:rsid w:val="004536D6"/>
    <w:rsid w:val="00457224"/>
    <w:rsid w:val="0047482C"/>
    <w:rsid w:val="00475436"/>
    <w:rsid w:val="0048047E"/>
    <w:rsid w:val="00482AF9"/>
    <w:rsid w:val="004959FB"/>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5AF"/>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0D2"/>
    <w:rsid w:val="00775694"/>
    <w:rsid w:val="00793F46"/>
    <w:rsid w:val="007A1325"/>
    <w:rsid w:val="007A1A18"/>
    <w:rsid w:val="007A3BAF"/>
    <w:rsid w:val="007B53D8"/>
    <w:rsid w:val="007C22C5"/>
    <w:rsid w:val="007C57E1"/>
    <w:rsid w:val="007C5811"/>
    <w:rsid w:val="007D2DF5"/>
    <w:rsid w:val="007D451A"/>
    <w:rsid w:val="007D5E3E"/>
    <w:rsid w:val="007D6635"/>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910"/>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DCC"/>
    <w:rsid w:val="00C57075"/>
    <w:rsid w:val="00C72AFE"/>
    <w:rsid w:val="00C81619"/>
    <w:rsid w:val="00CA013C"/>
    <w:rsid w:val="00CA6D6D"/>
    <w:rsid w:val="00CC2D9E"/>
    <w:rsid w:val="00CC7A4E"/>
    <w:rsid w:val="00CD1359"/>
    <w:rsid w:val="00CD4C83"/>
    <w:rsid w:val="00D01EDC"/>
    <w:rsid w:val="00D06196"/>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7250C"/>
  <w14:defaultImageDpi w14:val="300"/>
  <w15:docId w15:val="{064C2B68-ADAB-7D46-B803-73547D6FA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E791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E79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9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9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T"/>
    <w:basedOn w:val="Normal"/>
    <w:next w:val="Normal"/>
    <w:link w:val="Heading4Char"/>
    <w:uiPriority w:val="9"/>
    <w:unhideWhenUsed/>
    <w:qFormat/>
    <w:rsid w:val="00BE79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9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910"/>
  </w:style>
  <w:style w:type="character" w:customStyle="1" w:styleId="Heading1Char">
    <w:name w:val="Heading 1 Char"/>
    <w:aliases w:val="Pocket Char"/>
    <w:basedOn w:val="DefaultParagraphFont"/>
    <w:link w:val="Heading1"/>
    <w:uiPriority w:val="9"/>
    <w:rsid w:val="00BE791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791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7910"/>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t Char"/>
    <w:basedOn w:val="DefaultParagraphFont"/>
    <w:link w:val="Heading4"/>
    <w:uiPriority w:val="9"/>
    <w:rsid w:val="00BE791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E7910"/>
    <w:rPr>
      <w:b/>
      <w:sz w:val="26"/>
      <w:u w:val="singl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BE791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20"/>
    <w:qFormat/>
    <w:rsid w:val="00BE7910"/>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BE7910"/>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BE7910"/>
    <w:rPr>
      <w:color w:val="auto"/>
      <w:u w:val="none"/>
    </w:rPr>
  </w:style>
  <w:style w:type="paragraph" w:styleId="DocumentMap">
    <w:name w:val="Document Map"/>
    <w:basedOn w:val="Normal"/>
    <w:link w:val="DocumentMapChar"/>
    <w:uiPriority w:val="99"/>
    <w:semiHidden/>
    <w:unhideWhenUsed/>
    <w:rsid w:val="00BE79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910"/>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card"/>
    <w:basedOn w:val="Heading1"/>
    <w:link w:val="Hyperlink"/>
    <w:autoRedefine/>
    <w:uiPriority w:val="99"/>
    <w:qFormat/>
    <w:rsid w:val="00BE79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BE7910"/>
    <w:rPr>
      <w:vertAlign w:val="superscript"/>
    </w:rPr>
  </w:style>
  <w:style w:type="paragraph" w:customStyle="1" w:styleId="textbold">
    <w:name w:val="text bold"/>
    <w:basedOn w:val="Normal"/>
    <w:link w:val="Emphasis"/>
    <w:uiPriority w:val="20"/>
    <w:qFormat/>
    <w:rsid w:val="005C65AF"/>
    <w:pPr>
      <w:widowControl w:val="0"/>
      <w:ind w:left="720"/>
      <w:jc w:val="both"/>
    </w:pPr>
    <w:rPr>
      <w:b/>
      <w:iCs/>
      <w:u w:val="single"/>
      <w:bdr w:val="single" w:sz="12" w:space="0" w:color="auto"/>
    </w:rPr>
  </w:style>
  <w:style w:type="character" w:customStyle="1" w:styleId="TitleChar">
    <w:name w:val="Title Char"/>
    <w:aliases w:val="Bold Underlined Char,UNDERLINE Char,Cites and Cards Char,title Char,Block Heading Char,Read This Char1,Non Read Text Char1,Debate Normal Char"/>
    <w:basedOn w:val="DefaultParagraphFont"/>
    <w:link w:val="Title"/>
    <w:uiPriority w:val="1"/>
    <w:qFormat/>
    <w:rsid w:val="005C65AF"/>
    <w:rPr>
      <w:b/>
      <w:bCs/>
      <w:u w:val="single"/>
    </w:rPr>
  </w:style>
  <w:style w:type="paragraph" w:styleId="Title">
    <w:name w:val="Title"/>
    <w:aliases w:val="Bold Underlined,UNDERLINE,Cites and Cards,title,Block Heading,Read This,Non Read Text,Debate Normal"/>
    <w:basedOn w:val="Normal"/>
    <w:next w:val="Normal"/>
    <w:link w:val="TitleChar"/>
    <w:uiPriority w:val="1"/>
    <w:qFormat/>
    <w:rsid w:val="005C65AF"/>
    <w:pPr>
      <w:ind w:left="720"/>
      <w:outlineLvl w:val="0"/>
    </w:pPr>
    <w:rPr>
      <w:rFonts w:asciiTheme="minorHAnsi" w:hAnsiTheme="minorHAnsi" w:cstheme="minorBidi"/>
      <w:b/>
      <w:bCs/>
      <w:sz w:val="24"/>
      <w:u w:val="single"/>
    </w:rPr>
  </w:style>
  <w:style w:type="character" w:customStyle="1" w:styleId="TitleChar1">
    <w:name w:val="Title Char1"/>
    <w:basedOn w:val="DefaultParagraphFont"/>
    <w:uiPriority w:val="10"/>
    <w:rsid w:val="005C65AF"/>
    <w:rPr>
      <w:rFonts w:asciiTheme="majorHAnsi" w:eastAsiaTheme="majorEastAsia" w:hAnsiTheme="majorHAnsi" w:cstheme="majorBidi"/>
      <w:spacing w:val="-10"/>
      <w:kern w:val="28"/>
      <w:sz w:val="56"/>
      <w:szCs w:val="56"/>
    </w:rPr>
  </w:style>
  <w:style w:type="character" w:customStyle="1" w:styleId="StyleThickunderline1">
    <w:name w:val="Style Thick underline1"/>
    <w:basedOn w:val="DefaultParagraphFont"/>
    <w:rsid w:val="007D6635"/>
    <w:rPr>
      <w:u w:val="single"/>
    </w:rPr>
  </w:style>
  <w:style w:type="paragraph" w:customStyle="1" w:styleId="Emphasis1">
    <w:name w:val="Emphasis1"/>
    <w:basedOn w:val="Normal"/>
    <w:autoRedefine/>
    <w:uiPriority w:val="20"/>
    <w:qFormat/>
    <w:rsid w:val="004959FB"/>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novation-asset.com/blog/the-4-main-types-of-intellectual-property-and-related-cos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rriam-webster.com/dictionary/ough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20//" TargetMode="External"/><Relationship Id="rId5" Type="http://schemas.openxmlformats.org/officeDocument/2006/relationships/numbering" Target="numbering.xml"/><Relationship Id="rId15" Type="http://schemas.openxmlformats.org/officeDocument/2006/relationships/hyperlink" Target="https://www.barrons.com/articles/big-pharma-is-not-the-tobacco-industry-51620315693"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bo.goc/publication/5712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12</Pages>
  <Words>5084</Words>
  <Characters>28985</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2021-09-04T17:25:00Z</dcterms:created>
  <dcterms:modified xsi:type="dcterms:W3CDTF">2021-09-04T17:25:00Z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