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B6EBA" w14:textId="4950F553" w:rsidR="00C7655D" w:rsidRDefault="00C7655D" w:rsidP="00C7655D">
      <w:pPr>
        <w:pStyle w:val="Heading1"/>
      </w:pPr>
      <w:r>
        <w:t>1NC</w:t>
      </w:r>
    </w:p>
    <w:p w14:paraId="046EDC6C" w14:textId="364426CE" w:rsidR="00C7655D" w:rsidRDefault="00C7655D" w:rsidP="00C7655D">
      <w:pPr>
        <w:pStyle w:val="Heading2"/>
      </w:pPr>
      <w:r>
        <w:lastRenderedPageBreak/>
        <w:t>1</w:t>
      </w:r>
    </w:p>
    <w:p w14:paraId="6F918DDE" w14:textId="1895F3BC" w:rsidR="00C7655D" w:rsidRPr="00C7655D" w:rsidRDefault="00C7655D" w:rsidP="00C7655D">
      <w:pPr>
        <w:pStyle w:val="Heading3"/>
      </w:pPr>
      <w:r>
        <w:lastRenderedPageBreak/>
        <w:t>T</w:t>
      </w:r>
      <w:r w:rsidR="003910E5">
        <w:t>heory</w:t>
      </w:r>
    </w:p>
    <w:p w14:paraId="2631C6DF" w14:textId="76B8F809" w:rsidR="00584C54" w:rsidRDefault="00584C54" w:rsidP="003910E5">
      <w:pPr>
        <w:pStyle w:val="Heading4"/>
      </w:pPr>
      <w:r>
        <w:t xml:space="preserve">Interpretation: </w:t>
      </w:r>
      <w:r w:rsidR="003910E5">
        <w:t xml:space="preserve">Debaters must disclose contact information on the 2021-22 NDCA LD Wiki. </w:t>
      </w:r>
    </w:p>
    <w:p w14:paraId="31107A51" w14:textId="59A5F948" w:rsidR="003910E5" w:rsidRDefault="003910E5" w:rsidP="003910E5">
      <w:pPr>
        <w:pStyle w:val="Heading4"/>
      </w:pPr>
      <w:r>
        <w:t>Violation:</w:t>
      </w:r>
    </w:p>
    <w:p w14:paraId="4F5927E8" w14:textId="4FD433FF" w:rsidR="003910E5" w:rsidRDefault="003910E5" w:rsidP="003910E5">
      <w:r>
        <w:rPr>
          <w:noProof/>
        </w:rPr>
        <w:drawing>
          <wp:inline distT="0" distB="0" distL="0" distR="0" wp14:anchorId="45035F76" wp14:editId="724EB074">
            <wp:extent cx="5943600" cy="3253740"/>
            <wp:effectExtent l="0" t="0" r="0" b="0"/>
            <wp:docPr id="1" name="Picture 1" descr="Graphical user interface, text, application, table,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table, email&#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253740"/>
                    </a:xfrm>
                    <a:prstGeom prst="rect">
                      <a:avLst/>
                    </a:prstGeom>
                  </pic:spPr>
                </pic:pic>
              </a:graphicData>
            </a:graphic>
          </wp:inline>
        </w:drawing>
      </w:r>
    </w:p>
    <w:p w14:paraId="1ADBA02C" w14:textId="2BA1C15E" w:rsidR="003910E5" w:rsidRDefault="003910E5" w:rsidP="003910E5">
      <w:pPr>
        <w:pStyle w:val="Heading4"/>
      </w:pPr>
      <w:r>
        <w:t xml:space="preserve">Vote negative – </w:t>
      </w:r>
    </w:p>
    <w:p w14:paraId="73123DC8" w14:textId="2C102D82" w:rsidR="003910E5" w:rsidRDefault="003910E5" w:rsidP="003910E5">
      <w:pPr>
        <w:pStyle w:val="Heading4"/>
      </w:pPr>
      <w:r>
        <w:t xml:space="preserve">1] Disclosure’s good – allows for more </w:t>
      </w:r>
      <w:proofErr w:type="gramStart"/>
      <w:r>
        <w:t>in depth</w:t>
      </w:r>
      <w:proofErr w:type="gramEnd"/>
      <w:r>
        <w:t xml:space="preserve"> clash because we can research nuanced answers to their aff. Lead to better clash and quality of debate which </w:t>
      </w:r>
      <w:proofErr w:type="spellStart"/>
      <w:r>
        <w:t>otuiweghs</w:t>
      </w:r>
      <w:proofErr w:type="spellEnd"/>
    </w:p>
    <w:p w14:paraId="0585790D" w14:textId="572353E6" w:rsidR="003910E5" w:rsidRDefault="003910E5" w:rsidP="003910E5">
      <w:pPr>
        <w:pStyle w:val="Heading4"/>
      </w:pPr>
      <w:r>
        <w:t xml:space="preserve">2] new, undisclosed affirmatives are a voting issue: a] prep skew b] bad </w:t>
      </w:r>
      <w:proofErr w:type="spellStart"/>
      <w:r>
        <w:t>affs</w:t>
      </w:r>
      <w:proofErr w:type="spellEnd"/>
      <w:r>
        <w:t xml:space="preserve"> c] disclosing plan text standard text solves</w:t>
      </w:r>
    </w:p>
    <w:p w14:paraId="01567C25" w14:textId="5701BFB8" w:rsidR="003910E5" w:rsidRDefault="003910E5" w:rsidP="003910E5">
      <w:r>
        <w:t>Fairness voter</w:t>
      </w:r>
    </w:p>
    <w:p w14:paraId="7924E63C" w14:textId="7D9AC8AE" w:rsidR="003910E5" w:rsidRDefault="003910E5" w:rsidP="003910E5">
      <w:r>
        <w:t>Education voter</w:t>
      </w:r>
    </w:p>
    <w:p w14:paraId="3611C408" w14:textId="7786403F" w:rsidR="003910E5" w:rsidRPr="003910E5" w:rsidRDefault="003910E5" w:rsidP="003910E5">
      <w:r>
        <w:t xml:space="preserve">DTD, CI, no </w:t>
      </w:r>
      <w:proofErr w:type="spellStart"/>
      <w:r>
        <w:t>rvi</w:t>
      </w:r>
      <w:proofErr w:type="spellEnd"/>
    </w:p>
    <w:p w14:paraId="4D319F91" w14:textId="7AE9B320" w:rsidR="00584C54" w:rsidRDefault="00584C54" w:rsidP="00584C54">
      <w:pPr>
        <w:pStyle w:val="Heading2"/>
      </w:pPr>
      <w:r>
        <w:lastRenderedPageBreak/>
        <w:t>2</w:t>
      </w:r>
    </w:p>
    <w:p w14:paraId="46C985DF" w14:textId="72307ED4" w:rsidR="00584C54" w:rsidRDefault="00584C54" w:rsidP="00584C54">
      <w:pPr>
        <w:pStyle w:val="Heading3"/>
      </w:pPr>
      <w:r>
        <w:lastRenderedPageBreak/>
        <w:t>DA</w:t>
      </w:r>
    </w:p>
    <w:p w14:paraId="282FF723" w14:textId="77777777" w:rsidR="003910E5" w:rsidRDefault="003910E5" w:rsidP="003910E5">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328B548" w14:textId="77777777" w:rsidR="003910E5" w:rsidRPr="00F82E63" w:rsidRDefault="003910E5" w:rsidP="003910E5">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7" w:history="1">
        <w:r w:rsidRPr="008E3DAC">
          <w:rPr>
            <w:rStyle w:val="Hyperlink"/>
          </w:rPr>
          <w:t>https://www.thehindu.com/news/international/xi-tightened-control-over-the-pla/article37549460.ece</w:t>
        </w:r>
      </w:hyperlink>
      <w:r>
        <w:t>] Justin</w:t>
      </w:r>
    </w:p>
    <w:p w14:paraId="5BBF7481" w14:textId="77777777" w:rsidR="003910E5" w:rsidRPr="00F82E63" w:rsidRDefault="003910E5" w:rsidP="003910E5">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AE56189" w14:textId="77777777" w:rsidR="003910E5" w:rsidRPr="00F82E63" w:rsidRDefault="003910E5" w:rsidP="003910E5">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2CDBBB75" w14:textId="77777777" w:rsidR="003910E5" w:rsidRPr="00F82E63" w:rsidRDefault="003910E5" w:rsidP="003910E5">
      <w:pPr>
        <w:rPr>
          <w:sz w:val="6"/>
          <w:szCs w:val="6"/>
        </w:rPr>
      </w:pPr>
      <w:r w:rsidRPr="00F82E63">
        <w:rPr>
          <w:sz w:val="6"/>
          <w:szCs w:val="6"/>
        </w:rPr>
        <w:t>No specifics</w:t>
      </w:r>
    </w:p>
    <w:p w14:paraId="04B3468F" w14:textId="77777777" w:rsidR="003910E5" w:rsidRPr="00F82E63" w:rsidRDefault="003910E5" w:rsidP="003910E5">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6CA68143" w14:textId="77777777" w:rsidR="003910E5" w:rsidRPr="00F82E63" w:rsidRDefault="003910E5" w:rsidP="003910E5">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4AB9D2B6" w14:textId="77777777" w:rsidR="003910E5" w:rsidRPr="00F82E63" w:rsidRDefault="003910E5" w:rsidP="003910E5">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55D57532" w14:textId="77777777" w:rsidR="003910E5" w:rsidRPr="00F82E63" w:rsidRDefault="003910E5" w:rsidP="003910E5">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78FDDA46" w14:textId="77777777" w:rsidR="003910E5" w:rsidRPr="00F82E63" w:rsidRDefault="003910E5" w:rsidP="003910E5">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3DABAAD6" w14:textId="77777777" w:rsidR="003910E5" w:rsidRPr="00F82E63" w:rsidRDefault="003910E5" w:rsidP="003910E5">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DC5B3DF" w14:textId="77777777" w:rsidR="003910E5" w:rsidRPr="00F82E63" w:rsidRDefault="003910E5" w:rsidP="003910E5">
      <w:pPr>
        <w:rPr>
          <w:sz w:val="6"/>
          <w:szCs w:val="6"/>
        </w:rPr>
      </w:pPr>
      <w:r w:rsidRPr="00F82E63">
        <w:rPr>
          <w:sz w:val="6"/>
          <w:szCs w:val="6"/>
        </w:rPr>
        <w:t>Criticism of predecessors</w:t>
      </w:r>
    </w:p>
    <w:p w14:paraId="249273F0" w14:textId="77777777" w:rsidR="003910E5" w:rsidRPr="00F82E63" w:rsidRDefault="003910E5" w:rsidP="003910E5">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217696D4" w14:textId="77777777" w:rsidR="003910E5" w:rsidRPr="00F82E63" w:rsidRDefault="003910E5" w:rsidP="003910E5">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5D851848" w14:textId="77777777" w:rsidR="003910E5" w:rsidRPr="00DB568A" w:rsidRDefault="003910E5" w:rsidP="003910E5">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5601771E" w14:textId="77777777" w:rsidR="003910E5" w:rsidRPr="00F82E63" w:rsidRDefault="003910E5" w:rsidP="003910E5">
      <w:pPr>
        <w:rPr>
          <w:sz w:val="16"/>
        </w:rPr>
      </w:pPr>
      <w:r w:rsidRPr="00F82E63">
        <w:rPr>
          <w:sz w:val="16"/>
        </w:rPr>
        <w:t>‘Working vigorously’</w:t>
      </w:r>
    </w:p>
    <w:p w14:paraId="1143A87F" w14:textId="77777777" w:rsidR="003910E5" w:rsidRPr="00F82E63" w:rsidRDefault="003910E5" w:rsidP="003910E5">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6BA3C782" w14:textId="77777777" w:rsidR="003910E5" w:rsidRPr="00DA193B" w:rsidRDefault="003910E5" w:rsidP="003910E5"/>
    <w:p w14:paraId="0529A8FC" w14:textId="77777777" w:rsidR="003910E5" w:rsidRDefault="003910E5" w:rsidP="003910E5">
      <w:pPr>
        <w:pStyle w:val="Heading4"/>
      </w:pPr>
      <w:r>
        <w:lastRenderedPageBreak/>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2A448E9C" w14:textId="77777777" w:rsidR="003910E5" w:rsidRPr="00DC1444" w:rsidRDefault="003910E5" w:rsidP="003910E5">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8" w:history="1">
        <w:r w:rsidRPr="008E3DAC">
          <w:rPr>
            <w:rStyle w:val="Hyperlink"/>
          </w:rPr>
          <w:t>https://www.uscc.gov/sites/default/files/transcripts/April%2025%2C%202019%20Hearing%20Transcript%20%282%29.pdf</w:t>
        </w:r>
      </w:hyperlink>
      <w:r>
        <w:t>] Justin</w:t>
      </w:r>
    </w:p>
    <w:p w14:paraId="231FBFF4" w14:textId="77777777" w:rsidR="003910E5" w:rsidRPr="00DC1444" w:rsidRDefault="003910E5" w:rsidP="003910E5">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1413BFD9" w14:textId="77777777" w:rsidR="003910E5" w:rsidRPr="00DC1444" w:rsidRDefault="003910E5" w:rsidP="003910E5">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54B390E4" w14:textId="77777777" w:rsidR="003910E5" w:rsidRDefault="003910E5" w:rsidP="003910E5">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7CA695A" w14:textId="77777777" w:rsidR="003910E5" w:rsidRDefault="003910E5" w:rsidP="003910E5">
      <w:pPr>
        <w:rPr>
          <w:sz w:val="16"/>
        </w:rPr>
      </w:pPr>
    </w:p>
    <w:p w14:paraId="7B385219" w14:textId="77777777" w:rsidR="003910E5" w:rsidRDefault="003910E5" w:rsidP="003910E5">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3AB26FF6" w14:textId="77777777" w:rsidR="003910E5" w:rsidRPr="00DB1082" w:rsidRDefault="003910E5" w:rsidP="003910E5">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6A7DF2FA" w14:textId="77777777" w:rsidR="003910E5" w:rsidRPr="00F82E63" w:rsidRDefault="003910E5" w:rsidP="003910E5">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w:t>
      </w:r>
      <w:r w:rsidRPr="00F82E63">
        <w:rPr>
          <w:sz w:val="16"/>
        </w:rPr>
        <w:lastRenderedPageBreak/>
        <w:t xml:space="preserve">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7CDF4D03" w14:textId="77777777" w:rsidR="003910E5" w:rsidRDefault="003910E5" w:rsidP="003910E5">
      <w:pPr>
        <w:rPr>
          <w:sz w:val="16"/>
        </w:rPr>
      </w:pPr>
    </w:p>
    <w:p w14:paraId="1D9A7762" w14:textId="77777777" w:rsidR="003910E5" w:rsidRPr="00E07E9B" w:rsidRDefault="003910E5" w:rsidP="003910E5">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49E2B7DA" w14:textId="77777777" w:rsidR="003910E5" w:rsidRPr="00E07E9B" w:rsidRDefault="003910E5" w:rsidP="003910E5">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19B40A74" w14:textId="77777777" w:rsidR="003910E5" w:rsidRPr="00DE2EF7" w:rsidRDefault="003910E5" w:rsidP="003910E5">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w:t>
      </w:r>
      <w:r w:rsidRPr="00DE2EF7">
        <w:rPr>
          <w:sz w:val="16"/>
        </w:rPr>
        <w:lastRenderedPageBreak/>
        <w:t xml:space="preserve">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2B01B8F7" w14:textId="77777777" w:rsidR="003910E5" w:rsidRDefault="003910E5" w:rsidP="003910E5">
      <w:pPr>
        <w:rPr>
          <w:sz w:val="16"/>
        </w:rPr>
      </w:pPr>
    </w:p>
    <w:p w14:paraId="7C21B7BD" w14:textId="77777777" w:rsidR="003910E5" w:rsidRPr="007A531D" w:rsidRDefault="003910E5" w:rsidP="003910E5">
      <w:pPr>
        <w:pStyle w:val="Heading4"/>
      </w:pPr>
      <w:r>
        <w:t>Extinction.</w:t>
      </w:r>
    </w:p>
    <w:p w14:paraId="3492CFF6" w14:textId="77777777" w:rsidR="003910E5" w:rsidRPr="007A531D" w:rsidRDefault="003910E5" w:rsidP="003910E5">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F40E568" w14:textId="77777777" w:rsidR="003910E5" w:rsidRPr="00DE2EF7" w:rsidRDefault="003910E5" w:rsidP="003910E5">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410803AD" w14:textId="2E8C102D" w:rsidR="00814041" w:rsidRDefault="003910E5" w:rsidP="004C60D0">
      <w:pPr>
        <w:pStyle w:val="Heading2"/>
      </w:pPr>
      <w:r>
        <w:lastRenderedPageBreak/>
        <w:t>Case</w:t>
      </w:r>
    </w:p>
    <w:p w14:paraId="3E31839C" w14:textId="77777777" w:rsidR="003910E5" w:rsidRDefault="003910E5" w:rsidP="003910E5">
      <w:pPr>
        <w:pStyle w:val="Heading3"/>
      </w:pPr>
      <w:r>
        <w:lastRenderedPageBreak/>
        <w:t>Framing</w:t>
      </w:r>
    </w:p>
    <w:p w14:paraId="0C92C839" w14:textId="77777777" w:rsidR="003910E5" w:rsidRPr="009B6667" w:rsidRDefault="003910E5" w:rsidP="003910E5">
      <w:pPr>
        <w:pStyle w:val="Heading4"/>
      </w:pPr>
      <w:r>
        <w:t>If we win any of our impact turns, it answers their framing arguments</w:t>
      </w:r>
    </w:p>
    <w:p w14:paraId="7617F04C" w14:textId="77777777" w:rsidR="003910E5" w:rsidRDefault="003910E5" w:rsidP="003910E5">
      <w:pPr>
        <w:pStyle w:val="Heading4"/>
      </w:pPr>
      <w:r>
        <w:t>Extinction outweighs:</w:t>
      </w:r>
    </w:p>
    <w:p w14:paraId="0F6A794A" w14:textId="77777777" w:rsidR="003910E5" w:rsidRPr="002A192D" w:rsidRDefault="003910E5" w:rsidP="003910E5">
      <w:pPr>
        <w:pStyle w:val="Heading4"/>
        <w:rPr>
          <w:rFonts w:asciiTheme="majorHAnsi" w:hAnsiTheme="majorHAnsi" w:cstheme="majorHAnsi"/>
        </w:rPr>
      </w:pPr>
      <w:r>
        <w:rPr>
          <w:rFonts w:cs="Calibri"/>
        </w:rPr>
        <w:t xml:space="preserve">A] </w:t>
      </w:r>
      <w:r w:rsidRPr="002A192D">
        <w:rPr>
          <w:rFonts w:asciiTheme="majorHAnsi" w:hAnsiTheme="majorHAnsi" w:cstheme="majorHAnsi"/>
        </w:rPr>
        <w:t xml:space="preserve">Comes before </w:t>
      </w:r>
      <w:r w:rsidRPr="002A192D">
        <w:rPr>
          <w:rFonts w:asciiTheme="majorHAnsi" w:hAnsiTheme="majorHAnsi" w:cstheme="majorHAnsi"/>
          <w:u w:val="single"/>
        </w:rPr>
        <w:t>value-to-life</w:t>
      </w:r>
      <w:r w:rsidRPr="002A192D">
        <w:rPr>
          <w:rFonts w:asciiTheme="majorHAnsi" w:hAnsiTheme="majorHAnsi" w:cstheme="majorHAnsi"/>
        </w:rPr>
        <w:t>.</w:t>
      </w:r>
    </w:p>
    <w:p w14:paraId="02BBD218" w14:textId="77777777" w:rsidR="003910E5" w:rsidRPr="002A192D" w:rsidRDefault="003910E5" w:rsidP="003910E5">
      <w:pPr>
        <w:rPr>
          <w:rFonts w:asciiTheme="majorHAnsi" w:hAnsiTheme="majorHAnsi" w:cstheme="majorHAnsi"/>
        </w:rPr>
      </w:pPr>
      <w:proofErr w:type="spellStart"/>
      <w:r w:rsidRPr="002A192D">
        <w:rPr>
          <w:rStyle w:val="Style13ptBold"/>
          <w:rFonts w:asciiTheme="majorHAnsi" w:hAnsiTheme="majorHAnsi" w:cstheme="majorHAnsi"/>
        </w:rPr>
        <w:t>Tännsjö</w:t>
      </w:r>
      <w:proofErr w:type="spellEnd"/>
      <w:r w:rsidRPr="002A192D">
        <w:rPr>
          <w:rStyle w:val="Style13ptBold"/>
          <w:rFonts w:asciiTheme="majorHAnsi" w:hAnsiTheme="majorHAnsi" w:cstheme="majorHAnsi"/>
        </w:rPr>
        <w:t xml:space="preserve"> 11</w:t>
      </w:r>
      <w:r w:rsidRPr="002A192D">
        <w:rPr>
          <w:rFonts w:asciiTheme="majorHAnsi" w:hAnsiTheme="majorHAnsi" w:cstheme="majorHAnsi"/>
        </w:rPr>
        <w:t xml:space="preserve"> (</w:t>
      </w:r>
      <w:proofErr w:type="spellStart"/>
      <w:r w:rsidRPr="002A192D">
        <w:rPr>
          <w:rFonts w:asciiTheme="majorHAnsi" w:hAnsiTheme="majorHAnsi" w:cstheme="majorHAnsi"/>
        </w:rPr>
        <w:t>Torbjörn</w:t>
      </w:r>
      <w:proofErr w:type="spellEnd"/>
      <w:r w:rsidRPr="002A192D">
        <w:rPr>
          <w:rFonts w:asciiTheme="majorHAnsi" w:hAnsiTheme="majorHAnsi" w:cstheme="majorHAnsi"/>
        </w:rPr>
        <w:t xml:space="preserve">, the Kristian </w:t>
      </w:r>
      <w:proofErr w:type="spellStart"/>
      <w:r w:rsidRPr="002A192D">
        <w:rPr>
          <w:rFonts w:asciiTheme="majorHAnsi" w:hAnsiTheme="majorHAnsi" w:cstheme="majorHAnsi"/>
        </w:rPr>
        <w:t>Claëson</w:t>
      </w:r>
      <w:proofErr w:type="spellEnd"/>
      <w:r w:rsidRPr="002A192D">
        <w:rPr>
          <w:rFonts w:asciiTheme="majorHAnsi" w:hAnsiTheme="majorHAnsi" w:cstheme="majorHAnsi"/>
        </w:rPr>
        <w:t xml:space="preserve"> Professor of Practical Philosophy at Stockholm University, “Shalt Thou Sometimes Murder? On the Ethics of Killing,” </w:t>
      </w:r>
      <w:hyperlink r:id="rId9"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7A779DC2" w14:textId="77777777" w:rsidR="003910E5" w:rsidRPr="002A192D" w:rsidRDefault="003910E5" w:rsidP="003910E5">
      <w:pPr>
        <w:rPr>
          <w:rFonts w:asciiTheme="majorHAnsi" w:hAnsiTheme="majorHAnsi" w:cstheme="majorHAnsi"/>
        </w:rPr>
      </w:pPr>
      <w:r w:rsidRPr="002A192D">
        <w:rPr>
          <w:rFonts w:asciiTheme="majorHAnsi" w:hAnsiTheme="majorHAnsi" w:cstheme="majorHAnsi"/>
        </w:rPr>
        <w:t>**Bracketed to avoid triggers</w:t>
      </w:r>
    </w:p>
    <w:p w14:paraId="59EC20C6" w14:textId="77777777" w:rsidR="003910E5" w:rsidRPr="00C561DB" w:rsidRDefault="003910E5" w:rsidP="003910E5">
      <w:pPr>
        <w:rPr>
          <w:rFonts w:asciiTheme="majorHAnsi" w:hAnsiTheme="majorHAnsi" w:cstheme="majorHAnsi"/>
          <w:sz w:val="16"/>
          <w:szCs w:val="26"/>
        </w:rPr>
      </w:pPr>
      <w:r w:rsidRPr="00C561DB">
        <w:rPr>
          <w:rFonts w:asciiTheme="majorHAnsi" w:hAnsiTheme="majorHAnsi" w:cstheme="majorHAnsi"/>
          <w:sz w:val="16"/>
          <w:szCs w:val="26"/>
        </w:rPr>
        <w:t xml:space="preserve">I suppose it is correct to say that, </w:t>
      </w:r>
      <w:r w:rsidRPr="002A192D">
        <w:rPr>
          <w:rStyle w:val="StyleUnderline"/>
          <w:rFonts w:asciiTheme="majorHAnsi" w:hAnsiTheme="majorHAnsi" w:cstheme="majorHAnsi"/>
          <w:szCs w:val="26"/>
        </w:rPr>
        <w:t>if Schopenhauer is right,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highlight w:val="green"/>
        </w:rPr>
        <w:t>if life is never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highlight w:val="green"/>
        </w:rPr>
        <w:t>then</w:t>
      </w:r>
      <w:r w:rsidRPr="002A192D">
        <w:rPr>
          <w:rStyle w:val="StyleUnderline"/>
          <w:rFonts w:asciiTheme="majorHAnsi" w:hAnsiTheme="majorHAnsi" w:cstheme="majorHAnsi"/>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Cs w:val="26"/>
          <w:highlight w:val="green"/>
        </w:rPr>
        <w:t xml:space="preserve"> </w:t>
      </w:r>
      <w:r w:rsidRPr="002A192D">
        <w:rPr>
          <w:rStyle w:val="StyleUnderline"/>
          <w:rFonts w:asciiTheme="majorHAnsi" w:hAnsiTheme="majorHAnsi" w:cstheme="majorHAnsi"/>
          <w:szCs w:val="26"/>
        </w:rPr>
        <w:t>commit suicide</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rPr>
        <w:t xml:space="preserve">and </w:t>
      </w:r>
      <w:r w:rsidRPr="002A192D">
        <w:rPr>
          <w:rStyle w:val="Emphasis"/>
          <w:rFonts w:asciiTheme="majorHAnsi" w:hAnsiTheme="majorHAnsi" w:cstheme="majorHAnsi"/>
        </w:rPr>
        <w:t>put an end to humanity</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rPr>
        <w:t xml:space="preserve">But this </w:t>
      </w:r>
      <w:r w:rsidRPr="002A192D">
        <w:rPr>
          <w:rStyle w:val="Emphasis"/>
          <w:rFonts w:asciiTheme="majorHAnsi" w:hAnsiTheme="majorHAnsi" w:cstheme="majorHAnsi"/>
        </w:rPr>
        <w:t>does not mean that, each of us should commit suicide</w:t>
      </w:r>
      <w:r w:rsidRPr="00C561DB">
        <w:rPr>
          <w:rFonts w:asciiTheme="majorHAnsi" w:hAnsiTheme="majorHAnsi" w:cstheme="majorHAnsi"/>
          <w:sz w:val="16"/>
          <w:szCs w:val="26"/>
        </w:rPr>
        <w:t xml:space="preserve">. I commented on this in chapter two when I presented the idea that </w:t>
      </w:r>
      <w:r w:rsidRPr="002A192D">
        <w:rPr>
          <w:rStyle w:val="StyleUnderline"/>
          <w:rFonts w:asciiTheme="majorHAnsi" w:hAnsiTheme="majorHAnsi" w:cstheme="majorHAnsi"/>
          <w:szCs w:val="26"/>
        </w:rPr>
        <w:t>utilitarianism should be applied</w:t>
      </w:r>
      <w:r w:rsidRPr="00C561DB">
        <w:rPr>
          <w:rFonts w:asciiTheme="majorHAnsi" w:hAnsiTheme="majorHAnsi" w:cstheme="majorHAnsi"/>
          <w:sz w:val="16"/>
          <w:szCs w:val="26"/>
        </w:rPr>
        <w:t xml:space="preserve">, not only to individual actions, but </w:t>
      </w:r>
      <w:r w:rsidRPr="002A192D">
        <w:rPr>
          <w:rStyle w:val="StyleUnderline"/>
          <w:rFonts w:asciiTheme="majorHAnsi" w:hAnsiTheme="majorHAnsi" w:cstheme="majorHAnsi"/>
          <w:szCs w:val="26"/>
        </w:rPr>
        <w:t>to collective actions</w:t>
      </w:r>
      <w:r w:rsidRPr="00C561DB">
        <w:rPr>
          <w:rFonts w:asciiTheme="majorHAnsi" w:hAnsiTheme="majorHAnsi" w:cstheme="majorHAnsi"/>
          <w:sz w:val="16"/>
          <w:szCs w:val="26"/>
        </w:rPr>
        <w:t xml:space="preserve"> as </w:t>
      </w:r>
      <w:proofErr w:type="gramStart"/>
      <w:r w:rsidRPr="00C561DB">
        <w:rPr>
          <w:rFonts w:asciiTheme="majorHAnsi" w:hAnsiTheme="majorHAnsi" w:cstheme="majorHAnsi"/>
          <w:sz w:val="16"/>
          <w:szCs w:val="26"/>
        </w:rPr>
        <w:t>well.¶</w:t>
      </w:r>
      <w:proofErr w:type="gramEnd"/>
      <w:r w:rsidRPr="00C561DB">
        <w:rPr>
          <w:rFonts w:asciiTheme="majorHAnsi" w:hAnsiTheme="majorHAnsi" w:cstheme="majorHAnsi"/>
          <w:sz w:val="16"/>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sidRPr="00C561DB">
        <w:rPr>
          <w:rFonts w:asciiTheme="majorHAnsi" w:hAnsiTheme="majorHAnsi" w:cstheme="majorHAnsi"/>
          <w:sz w:val="16"/>
          <w:szCs w:val="26"/>
        </w:rPr>
        <w:t>utilitarians</w:t>
      </w:r>
      <w:proofErr w:type="spellEnd"/>
      <w:r w:rsidRPr="00C561DB">
        <w:rPr>
          <w:rFonts w:asciiTheme="majorHAnsi" w:hAnsiTheme="majorHAnsi" w:cstheme="majorHAnsi"/>
          <w:sz w:val="16"/>
          <w:szCs w:val="26"/>
        </w:rPr>
        <w:t xml:space="preserve">. They may avoid suicide because they believe that it is morally wrong to kill oneself. </w:t>
      </w:r>
      <w:r w:rsidRPr="002A192D">
        <w:rPr>
          <w:rStyle w:val="StyleUnderline"/>
          <w:rFonts w:asciiTheme="majorHAnsi" w:hAnsiTheme="majorHAnsi" w:cstheme="majorHAnsi"/>
          <w:szCs w:val="26"/>
        </w:rPr>
        <w:t>It is</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Cs w:val="26"/>
        </w:rPr>
        <w:t>a possibility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highlight w:val="green"/>
        </w:rPr>
        <w:t xml:space="preserve">even if people </w:t>
      </w:r>
      <w:r w:rsidRPr="002A192D">
        <w:rPr>
          <w:rStyle w:val="Emphasis"/>
          <w:rFonts w:asciiTheme="majorHAnsi" w:hAnsiTheme="majorHAnsi" w:cstheme="majorHAnsi"/>
          <w:highlight w:val="green"/>
        </w:rPr>
        <w:t>lead lives not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rPr>
        <w:t xml:space="preserve">they </w:t>
      </w:r>
      <w:r w:rsidRPr="002A192D">
        <w:rPr>
          <w:rStyle w:val="Emphasis"/>
          <w:rFonts w:asciiTheme="majorHAnsi" w:hAnsiTheme="majorHAnsi" w:cstheme="majorHAnsi"/>
        </w:rPr>
        <w:t>believe they do</w:t>
      </w:r>
      <w:r w:rsidRPr="00C561DB">
        <w:rPr>
          <w:rFonts w:asciiTheme="majorHAnsi" w:hAnsiTheme="majorHAnsi" w:cstheme="majorHAnsi"/>
          <w:sz w:val="16"/>
          <w:szCs w:val="26"/>
        </w:rPr>
        <w:t xml:space="preserve">. And </w:t>
      </w:r>
      <w:r w:rsidRPr="002A192D">
        <w:rPr>
          <w:rStyle w:val="StyleUnderline"/>
          <w:rFonts w:asciiTheme="majorHAnsi" w:hAnsiTheme="majorHAnsi" w:cstheme="majorHAnsi"/>
          <w:szCs w:val="26"/>
        </w:rPr>
        <w:t>even if some may believe that their lives, up to now, have not been worth living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highlight w:val="green"/>
        </w:rPr>
        <w:t xml:space="preserve">their </w:t>
      </w:r>
      <w:r w:rsidRPr="002A192D">
        <w:rPr>
          <w:rStyle w:val="Emphasis"/>
          <w:rFonts w:asciiTheme="majorHAnsi" w:hAnsiTheme="majorHAnsi" w:cstheme="majorHAnsi"/>
          <w:highlight w:val="green"/>
        </w:rPr>
        <w:t>future lives will be better</w:t>
      </w:r>
      <w:r w:rsidRPr="00C561DB">
        <w:rPr>
          <w:rFonts w:asciiTheme="majorHAnsi" w:hAnsiTheme="majorHAnsi" w:cstheme="majorHAnsi"/>
          <w:sz w:val="16"/>
          <w:szCs w:val="26"/>
        </w:rPr>
        <w:t xml:space="preserve">. They may be mistaken about this. They may hold false expectations about the </w:t>
      </w:r>
      <w:proofErr w:type="gramStart"/>
      <w:r w:rsidRPr="00C561DB">
        <w:rPr>
          <w:rFonts w:asciiTheme="majorHAnsi" w:hAnsiTheme="majorHAnsi" w:cstheme="majorHAnsi"/>
          <w:sz w:val="16"/>
          <w:szCs w:val="26"/>
        </w:rPr>
        <w:t>future.¶</w:t>
      </w:r>
      <w:proofErr w:type="gramEnd"/>
      <w:r w:rsidRPr="00C561DB">
        <w:rPr>
          <w:rFonts w:asciiTheme="majorHAnsi" w:hAnsiTheme="majorHAnsi" w:cstheme="majorHAnsi"/>
          <w:sz w:val="16"/>
          <w:szCs w:val="26"/>
        </w:rPr>
        <w:t xml:space="preserve"> From the point of view of evolutionary biology, it is natural to assume that people should rarely commit suicide. If we set old age to one side, it has poor survival value (of one’s genes) to kill oneself. </w:t>
      </w:r>
      <w:proofErr w:type="gramStart"/>
      <w:r w:rsidRPr="00C561DB">
        <w:rPr>
          <w:rFonts w:asciiTheme="majorHAnsi" w:hAnsiTheme="majorHAnsi" w:cstheme="majorHAnsi"/>
          <w:sz w:val="16"/>
          <w:szCs w:val="26"/>
        </w:rPr>
        <w:t>So</w:t>
      </w:r>
      <w:proofErr w:type="gramEnd"/>
      <w:r w:rsidRPr="00C561DB">
        <w:rPr>
          <w:rFonts w:asciiTheme="majorHAnsi" w:hAnsiTheme="majorHAnsi" w:cstheme="majorHAnsi"/>
          <w:sz w:val="16"/>
          <w:szCs w:val="26"/>
        </w:rPr>
        <w:t xml:space="preserve"> it should be expected that it is difficult for ordinary people to kill themselves. But then theories about cognitive dissonance, known from psychology, should warn us that we may come to believe that we live better lives than we </w:t>
      </w:r>
      <w:proofErr w:type="gramStart"/>
      <w:r w:rsidRPr="00C561DB">
        <w:rPr>
          <w:rFonts w:asciiTheme="majorHAnsi" w:hAnsiTheme="majorHAnsi" w:cstheme="majorHAnsi"/>
          <w:sz w:val="16"/>
          <w:szCs w:val="26"/>
        </w:rPr>
        <w:t>do.¶</w:t>
      </w:r>
      <w:proofErr w:type="gramEnd"/>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rPr>
        <w:t>My strong belief is that</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highlight w:val="green"/>
        </w:rPr>
        <w:t xml:space="preserve">most of us </w:t>
      </w:r>
      <w:r w:rsidRPr="002A192D">
        <w:rPr>
          <w:rStyle w:val="Emphasis"/>
          <w:rFonts w:asciiTheme="majorHAnsi" w:hAnsiTheme="majorHAnsi" w:cstheme="majorHAnsi"/>
          <w:highlight w:val="green"/>
        </w:rPr>
        <w:t>live lives worth living</w:t>
      </w:r>
      <w:r w:rsidRPr="00C561DB">
        <w:rPr>
          <w:rFonts w:asciiTheme="majorHAnsi" w:hAnsiTheme="majorHAnsi" w:cstheme="majorHAnsi"/>
          <w:sz w:val="16"/>
          <w:szCs w:val="26"/>
        </w:rPr>
        <w:t xml:space="preserve">. However, I do believe that our lives are close to the point where they stop being worth living. But then it is at least not very far-fetched to think that they may be worth not living, after all. My assessment may be too </w:t>
      </w:r>
      <w:proofErr w:type="gramStart"/>
      <w:r w:rsidRPr="00C561DB">
        <w:rPr>
          <w:rFonts w:asciiTheme="majorHAnsi" w:hAnsiTheme="majorHAnsi" w:cstheme="majorHAnsi"/>
          <w:sz w:val="16"/>
          <w:szCs w:val="26"/>
        </w:rPr>
        <w:t>optimistic.¶</w:t>
      </w:r>
      <w:proofErr w:type="gramEnd"/>
      <w:r w:rsidRPr="00C561DB">
        <w:rPr>
          <w:rFonts w:asciiTheme="majorHAnsi" w:hAnsiTheme="majorHAnsi" w:cstheme="majorHAnsi"/>
          <w:sz w:val="16"/>
          <w:szCs w:val="26"/>
        </w:rPr>
        <w:t xml:space="preserve"> Let us just </w:t>
      </w:r>
      <w:r w:rsidRPr="002A192D">
        <w:rPr>
          <w:rStyle w:val="StyleUnderline"/>
          <w:rFonts w:asciiTheme="majorHAnsi" w:hAnsiTheme="majorHAnsi" w:cstheme="majorHAnsi"/>
          <w:szCs w:val="26"/>
        </w:rPr>
        <w:t>for the sake of the argument assume that our lives are not worth living, and let us accept that, if this is so, we should all kill ourselves</w:t>
      </w:r>
      <w:r w:rsidRPr="00C561DB">
        <w:rPr>
          <w:rFonts w:asciiTheme="majorHAnsi" w:hAnsiTheme="majorHAnsi" w:cstheme="majorHAnsi"/>
          <w:sz w:val="16"/>
          <w:szCs w:val="26"/>
        </w:rPr>
        <w:t xml:space="preserve">. As I noted above, </w:t>
      </w:r>
      <w:r w:rsidRPr="002A192D">
        <w:rPr>
          <w:rStyle w:val="StyleUnderline"/>
          <w:rFonts w:asciiTheme="majorHAnsi" w:hAnsiTheme="majorHAnsi" w:cstheme="majorHAnsi"/>
          <w:szCs w:val="26"/>
        </w:rPr>
        <w:t>this does not answer the question what we should do, each one of us</w:t>
      </w:r>
      <w:r w:rsidRPr="00C561DB">
        <w:rPr>
          <w:rFonts w:asciiTheme="majorHAnsi" w:hAnsiTheme="majorHAnsi" w:cstheme="majorHAnsi"/>
          <w:sz w:val="16"/>
          <w:szCs w:val="26"/>
        </w:rPr>
        <w:t xml:space="preserve">. My conjecture is that </w:t>
      </w:r>
      <w:r w:rsidRPr="002A192D">
        <w:rPr>
          <w:rStyle w:val="StyleUnderline"/>
          <w:rFonts w:asciiTheme="majorHAnsi" w:hAnsiTheme="majorHAnsi" w:cstheme="majorHAnsi"/>
          <w:szCs w:val="26"/>
          <w:highlight w:val="green"/>
        </w:rPr>
        <w:t>we should not [die]</w:t>
      </w:r>
      <w:r w:rsidRPr="002A192D">
        <w:rPr>
          <w:rStyle w:val="StyleUnderline"/>
          <w:rFonts w:asciiTheme="majorHAnsi" w:hAnsiTheme="majorHAnsi" w:cstheme="majorHAnsi"/>
          <w:szCs w:val="26"/>
        </w:rPr>
        <w:t xml:space="preserve"> commit suicide</w:t>
      </w:r>
      <w:r w:rsidRPr="00C561DB">
        <w:rPr>
          <w:rFonts w:asciiTheme="majorHAnsi" w:hAnsiTheme="majorHAnsi" w:cstheme="majorHAnsi"/>
          <w:sz w:val="16"/>
          <w:szCs w:val="26"/>
        </w:rPr>
        <w:t xml:space="preserve">. The explanation is simple. </w:t>
      </w:r>
      <w:r w:rsidRPr="002A192D">
        <w:rPr>
          <w:rStyle w:val="Emphasis"/>
          <w:rFonts w:asciiTheme="majorHAnsi" w:hAnsiTheme="majorHAnsi" w:cstheme="majorHAnsi"/>
          <w:highlight w:val="green"/>
        </w:rPr>
        <w:t>If I [die]</w:t>
      </w:r>
      <w:r w:rsidRPr="002A192D">
        <w:rPr>
          <w:rStyle w:val="StyleUnderline"/>
          <w:rFonts w:asciiTheme="majorHAnsi" w:hAnsiTheme="majorHAnsi" w:cstheme="majorHAnsi"/>
          <w:szCs w:val="26"/>
        </w:rPr>
        <w:t xml:space="preserve"> kill myself, </w:t>
      </w:r>
      <w:r w:rsidRPr="002A192D">
        <w:rPr>
          <w:rStyle w:val="StyleUnderline"/>
          <w:rFonts w:asciiTheme="majorHAnsi" w:hAnsiTheme="majorHAnsi" w:cstheme="majorHAnsi"/>
          <w:szCs w:val="26"/>
          <w:highlight w:val="green"/>
        </w:rPr>
        <w:t xml:space="preserve">many </w:t>
      </w:r>
      <w:r w:rsidRPr="002A192D">
        <w:rPr>
          <w:rStyle w:val="StyleUnderline"/>
          <w:rFonts w:asciiTheme="majorHAnsi" w:hAnsiTheme="majorHAnsi" w:cstheme="majorHAnsi"/>
          <w:szCs w:val="26"/>
        </w:rPr>
        <w:t xml:space="preserve">people </w:t>
      </w:r>
      <w:r w:rsidRPr="002A192D">
        <w:rPr>
          <w:rStyle w:val="StyleUnderline"/>
          <w:rFonts w:asciiTheme="majorHAnsi" w:hAnsiTheme="majorHAnsi" w:cstheme="majorHAnsi"/>
          <w:szCs w:val="26"/>
          <w:highlight w:val="green"/>
        </w:rPr>
        <w:t xml:space="preserve">will </w:t>
      </w:r>
      <w:r w:rsidRPr="002A192D">
        <w:rPr>
          <w:rStyle w:val="Emphasis"/>
          <w:rFonts w:asciiTheme="majorHAnsi" w:hAnsiTheme="majorHAnsi" w:cstheme="majorHAnsi"/>
          <w:highlight w:val="green"/>
        </w:rPr>
        <w:t>suffer</w:t>
      </w:r>
      <w:r w:rsidRPr="00C561DB">
        <w:rPr>
          <w:rFonts w:asciiTheme="majorHAnsi" w:hAnsiTheme="majorHAnsi" w:cstheme="majorHAnsi"/>
          <w:sz w:val="16"/>
          <w:szCs w:val="26"/>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sidRPr="002A192D">
        <w:rPr>
          <w:rStyle w:val="StyleUnderline"/>
          <w:rFonts w:asciiTheme="majorHAnsi" w:hAnsiTheme="majorHAnsi" w:cstheme="majorHAnsi"/>
          <w:szCs w:val="26"/>
        </w:rPr>
        <w:t>Suicide</w:t>
      </w:r>
      <w:r w:rsidRPr="00C561DB">
        <w:rPr>
          <w:rFonts w:asciiTheme="majorHAnsi" w:hAnsiTheme="majorHAnsi" w:cstheme="majorHAnsi"/>
          <w:sz w:val="16"/>
          <w:szCs w:val="26"/>
        </w:rPr>
        <w:t xml:space="preserve"> also </w:t>
      </w:r>
      <w:r w:rsidRPr="002A192D">
        <w:rPr>
          <w:rStyle w:val="StyleUnderline"/>
          <w:rFonts w:asciiTheme="majorHAnsi" w:hAnsiTheme="majorHAnsi" w:cstheme="majorHAnsi"/>
          <w:szCs w:val="26"/>
          <w:highlight w:val="green"/>
        </w:rPr>
        <w:t xml:space="preserve">leads to </w:t>
      </w:r>
      <w:r w:rsidRPr="002A192D">
        <w:rPr>
          <w:rStyle w:val="Emphasis"/>
          <w:rFonts w:asciiTheme="majorHAnsi" w:hAnsiTheme="majorHAnsi" w:cstheme="majorHAnsi"/>
          <w:highlight w:val="green"/>
        </w:rPr>
        <w:t xml:space="preserve">rage, loneliness, and </w:t>
      </w:r>
      <w:r w:rsidRPr="002A192D">
        <w:rPr>
          <w:rStyle w:val="Emphasis"/>
          <w:rFonts w:asciiTheme="majorHAnsi" w:hAnsiTheme="majorHAnsi" w:cstheme="majorHAnsi"/>
        </w:rPr>
        <w:t xml:space="preserve">awareness of </w:t>
      </w:r>
      <w:r w:rsidRPr="002A192D">
        <w:rPr>
          <w:rStyle w:val="Emphasis"/>
          <w:rFonts w:asciiTheme="majorHAnsi" w:hAnsiTheme="majorHAnsi" w:cstheme="majorHAnsi"/>
          <w:highlight w:val="green"/>
        </w:rPr>
        <w:t>vulnerability in those left behind</w:t>
      </w:r>
      <w:r w:rsidRPr="00C561DB">
        <w:rPr>
          <w:rFonts w:asciiTheme="majorHAnsi" w:hAnsiTheme="majorHAnsi" w:cstheme="majorHAnsi"/>
          <w:sz w:val="16"/>
          <w:szCs w:val="26"/>
        </w:rPr>
        <w:t xml:space="preserve">. Indeed, the sense that suicide is an essentially selfish act dominates many popular perceptions of suicide. ¶ </w:t>
      </w:r>
      <w:r w:rsidRPr="002A192D">
        <w:rPr>
          <w:rStyle w:val="StyleUnderline"/>
          <w:rFonts w:asciiTheme="majorHAnsi" w:hAnsiTheme="majorHAnsi" w:cstheme="majorHAnsi"/>
          <w:szCs w:val="26"/>
        </w:rPr>
        <w:t>The fact that all our lives lack meaning</w:t>
      </w:r>
      <w:r w:rsidRPr="00C561DB">
        <w:rPr>
          <w:rFonts w:asciiTheme="majorHAnsi" w:hAnsiTheme="majorHAnsi" w:cstheme="majorHAnsi"/>
          <w:sz w:val="16"/>
          <w:szCs w:val="26"/>
        </w:rPr>
        <w:t xml:space="preserve">, </w:t>
      </w:r>
      <w:r w:rsidRPr="002A192D">
        <w:rPr>
          <w:rStyle w:val="StyleUnderline"/>
          <w:rFonts w:asciiTheme="majorHAnsi" w:hAnsiTheme="majorHAnsi" w:cstheme="majorHAnsi"/>
          <w:szCs w:val="26"/>
        </w:rPr>
        <w:t>if they do, does not mean that others will follow my example</w:t>
      </w:r>
      <w:r w:rsidRPr="00C561DB">
        <w:rPr>
          <w:rFonts w:asciiTheme="majorHAnsi" w:hAnsiTheme="majorHAnsi" w:cstheme="majorHAnsi"/>
          <w:sz w:val="16"/>
          <w:szCs w:val="26"/>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52B24217" w14:textId="77777777" w:rsidR="003910E5" w:rsidRDefault="003910E5" w:rsidP="003910E5">
      <w:pPr>
        <w:pStyle w:val="Heading4"/>
      </w:pPr>
      <w:r>
        <w:t>B] Extinction outweighs</w:t>
      </w:r>
    </w:p>
    <w:p w14:paraId="1B9E575B" w14:textId="77777777" w:rsidR="003910E5" w:rsidRPr="00166CFF" w:rsidRDefault="003910E5" w:rsidP="003910E5">
      <w:r w:rsidRPr="00166CFF">
        <w:rPr>
          <w:rStyle w:val="Heading4Char"/>
        </w:rPr>
        <w:t>MacAskill 14</w:t>
      </w:r>
      <w:r w:rsidRPr="00166CFF">
        <w:t xml:space="preserve"> </w:t>
      </w:r>
      <w:r w:rsidRPr="00166CFF">
        <w:rPr>
          <w:sz w:val="16"/>
          <w:szCs w:val="16"/>
        </w:rPr>
        <w:t>[William, Oxford Philosopher and youngest tenured philosopher in the world, Normative Uncertainty, 2014]</w:t>
      </w:r>
    </w:p>
    <w:p w14:paraId="248A0039" w14:textId="77777777" w:rsidR="003910E5" w:rsidRDefault="003910E5" w:rsidP="003910E5">
      <w:pPr>
        <w:rPr>
          <w:sz w:val="14"/>
          <w:szCs w:val="26"/>
        </w:rPr>
      </w:pPr>
      <w:proofErr w:type="gramStart"/>
      <w:r w:rsidRPr="00166CFF">
        <w:rPr>
          <w:rStyle w:val="StyleUnderline"/>
          <w:szCs w:val="26"/>
        </w:rPr>
        <w:t>The human race</w:t>
      </w:r>
      <w:proofErr w:type="gramEnd"/>
      <w:r w:rsidRPr="00166CFF">
        <w:rPr>
          <w:rStyle w:val="StyleUnderline"/>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StyleUnderline"/>
          <w:szCs w:val="26"/>
        </w:rPr>
        <w:t xml:space="preserve">different moral views give opposing answers to question of whether this would be a </w:t>
      </w:r>
      <w:r w:rsidRPr="00166CFF">
        <w:rPr>
          <w:sz w:val="14"/>
          <w:szCs w:val="26"/>
        </w:rPr>
        <w:t>good</w:t>
      </w:r>
      <w:r w:rsidRPr="00166CFF">
        <w:rPr>
          <w:rStyle w:val="StyleUnderline"/>
          <w:szCs w:val="26"/>
        </w:rPr>
        <w:t xml:space="preserve"> </w:t>
      </w:r>
      <w:r w:rsidRPr="00166CFF">
        <w:rPr>
          <w:sz w:val="14"/>
          <w:szCs w:val="26"/>
        </w:rPr>
        <w:t xml:space="preserve">or a </w:t>
      </w:r>
      <w:r w:rsidRPr="00166CFF">
        <w:rPr>
          <w:rStyle w:val="StyleUnderline"/>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w:t>
      </w:r>
      <w:r w:rsidRPr="00166CFF">
        <w:rPr>
          <w:sz w:val="14"/>
          <w:szCs w:val="26"/>
        </w:rPr>
        <w:lastRenderedPageBreak/>
        <w:t xml:space="preserve">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StyleUnderline"/>
          <w:szCs w:val="26"/>
        </w:rPr>
        <w:t xml:space="preserve">However, even if we believe in a moral view </w:t>
      </w:r>
      <w:r w:rsidRPr="00166CFF">
        <w:rPr>
          <w:sz w:val="14"/>
          <w:szCs w:val="26"/>
        </w:rPr>
        <w:t xml:space="preserve">according to </w:t>
      </w:r>
      <w:r w:rsidRPr="00166CFF">
        <w:rPr>
          <w:rStyle w:val="StyleUnderline"/>
          <w:szCs w:val="26"/>
        </w:rPr>
        <w:t xml:space="preserve">which human extinction would be a good thing, </w:t>
      </w:r>
      <w:r w:rsidRPr="00973948">
        <w:rPr>
          <w:rStyle w:val="StyleUnderline"/>
          <w:szCs w:val="26"/>
          <w:highlight w:val="green"/>
        </w:rPr>
        <w:t xml:space="preserve">we </w:t>
      </w:r>
      <w:r w:rsidRPr="00166CFF">
        <w:rPr>
          <w:rStyle w:val="StyleUnderline"/>
          <w:szCs w:val="26"/>
        </w:rPr>
        <w:t xml:space="preserve">still </w:t>
      </w:r>
      <w:r w:rsidRPr="00973948">
        <w:rPr>
          <w:rStyle w:val="StyleUnderline"/>
          <w:szCs w:val="26"/>
          <w:highlight w:val="green"/>
        </w:rPr>
        <w:t xml:space="preserve">have </w:t>
      </w:r>
      <w:r w:rsidRPr="008B2F91">
        <w:rPr>
          <w:rStyle w:val="StyleUnderline"/>
          <w:szCs w:val="26"/>
        </w:rPr>
        <w:t xml:space="preserve">strong </w:t>
      </w:r>
      <w:r w:rsidRPr="00973948">
        <w:rPr>
          <w:rStyle w:val="StyleUnderline"/>
          <w:szCs w:val="26"/>
          <w:highlight w:val="green"/>
        </w:rPr>
        <w:t xml:space="preserve">reason to prevent </w:t>
      </w:r>
      <w:r w:rsidRPr="008B2F91">
        <w:rPr>
          <w:rStyle w:val="StyleUnderline"/>
          <w:szCs w:val="26"/>
        </w:rPr>
        <w:t xml:space="preserve">near-term </w:t>
      </w:r>
      <w:r w:rsidRPr="008B2F91">
        <w:rPr>
          <w:sz w:val="14"/>
          <w:szCs w:val="26"/>
        </w:rPr>
        <w:t>human</w:t>
      </w:r>
      <w:r w:rsidRPr="00166CFF">
        <w:rPr>
          <w:rStyle w:val="StyleUnderline"/>
          <w:szCs w:val="26"/>
        </w:rPr>
        <w:t xml:space="preserve"> </w:t>
      </w:r>
      <w:r w:rsidRPr="00973948">
        <w:rPr>
          <w:rStyle w:val="StyleUnderline"/>
          <w:szCs w:val="26"/>
          <w:highlight w:val="green"/>
        </w:rPr>
        <w:t>extinction</w:t>
      </w:r>
      <w:r w:rsidRPr="00166CFF">
        <w:rPr>
          <w:sz w:val="14"/>
          <w:szCs w:val="26"/>
        </w:rPr>
        <w:t xml:space="preserve">. To see this, we must note three points. </w:t>
      </w:r>
      <w:r w:rsidRPr="00166CFF">
        <w:rPr>
          <w:rStyle w:val="StyleUnderline"/>
          <w:szCs w:val="26"/>
        </w:rPr>
        <w:t>First</w:t>
      </w:r>
      <w:r w:rsidRPr="00166CFF">
        <w:rPr>
          <w:sz w:val="14"/>
          <w:szCs w:val="26"/>
        </w:rPr>
        <w:t xml:space="preserve">, we should note that the </w:t>
      </w:r>
      <w:r w:rsidRPr="00166CFF">
        <w:rPr>
          <w:rStyle w:val="StyleUnderline"/>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StyleUnderline"/>
          <w:szCs w:val="26"/>
        </w:rPr>
        <w:t xml:space="preserve">is </w:t>
      </w:r>
      <w:r w:rsidRPr="00166CFF">
        <w:rPr>
          <w:sz w:val="14"/>
          <w:szCs w:val="26"/>
        </w:rPr>
        <w:t xml:space="preserve">an </w:t>
      </w:r>
      <w:r w:rsidRPr="008B2F91">
        <w:rPr>
          <w:rStyle w:val="StyleUnderline"/>
          <w:szCs w:val="26"/>
        </w:rPr>
        <w:t xml:space="preserve">extremely </w:t>
      </w:r>
      <w:r w:rsidRPr="00973948">
        <w:rPr>
          <w:rStyle w:val="StyleUnderline"/>
          <w:szCs w:val="26"/>
          <w:highlight w:val="green"/>
        </w:rPr>
        <w:t>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StyleUnderline"/>
          <w:szCs w:val="26"/>
        </w:rPr>
        <w:t xml:space="preserve">the number of humans in existence </w:t>
      </w:r>
      <w:r w:rsidRPr="00166CFF">
        <w:rPr>
          <w:sz w:val="14"/>
          <w:szCs w:val="26"/>
        </w:rPr>
        <w:t>in the</w:t>
      </w:r>
      <w:r w:rsidRPr="00166CFF">
        <w:rPr>
          <w:rStyle w:val="StyleUnderline"/>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StyleUnderline"/>
          <w:szCs w:val="26"/>
        </w:rPr>
        <w:t>given that we don’t go extinct</w:t>
      </w:r>
      <w:r w:rsidRPr="00166CFF">
        <w:rPr>
          <w:sz w:val="14"/>
          <w:szCs w:val="26"/>
        </w:rPr>
        <w:t xml:space="preserve"> any time soon, </w:t>
      </w:r>
      <w:r w:rsidRPr="00166CFF">
        <w:rPr>
          <w:rStyle w:val="StyleUnderline"/>
          <w:szCs w:val="26"/>
        </w:rPr>
        <w:t>would be 2×10^14</w:t>
      </w:r>
      <w:r w:rsidRPr="00166CFF">
        <w:rPr>
          <w:sz w:val="14"/>
          <w:szCs w:val="26"/>
        </w:rPr>
        <w:t xml:space="preserve">. </w:t>
      </w:r>
      <w:proofErr w:type="gramStart"/>
      <w:r w:rsidRPr="00166CFF">
        <w:rPr>
          <w:rStyle w:val="StyleUnderline"/>
          <w:szCs w:val="26"/>
        </w:rPr>
        <w:t>So</w:t>
      </w:r>
      <w:proofErr w:type="gramEnd"/>
      <w:r w:rsidRPr="00166CFF">
        <w:rPr>
          <w:rStyle w:val="StyleUnderline"/>
          <w:szCs w:val="26"/>
        </w:rPr>
        <w:t xml:space="preserve"> if it is good to bring new people into existence, then it’s very good to prevent </w:t>
      </w:r>
      <w:r w:rsidRPr="00166CFF">
        <w:rPr>
          <w:sz w:val="14"/>
          <w:szCs w:val="26"/>
        </w:rPr>
        <w:t>human</w:t>
      </w:r>
      <w:r w:rsidRPr="00166CFF">
        <w:rPr>
          <w:rStyle w:val="StyleUnderline"/>
          <w:szCs w:val="26"/>
        </w:rPr>
        <w:t xml:space="preserve"> extinction. Second</w:t>
      </w:r>
      <w:r w:rsidRPr="00166CFF">
        <w:rPr>
          <w:sz w:val="14"/>
          <w:szCs w:val="26"/>
        </w:rPr>
        <w:t xml:space="preserve">, human </w:t>
      </w:r>
      <w:r w:rsidRPr="00973948">
        <w:rPr>
          <w:rStyle w:val="StyleUnderline"/>
          <w:szCs w:val="26"/>
          <w:highlight w:val="green"/>
        </w:rPr>
        <w:t>extinction is</w:t>
      </w:r>
      <w:r w:rsidRPr="00166CFF">
        <w:rPr>
          <w:rStyle w:val="StyleUnderline"/>
          <w:szCs w:val="26"/>
        </w:rPr>
        <w:t xml:space="preserve"> </w:t>
      </w:r>
      <w:r w:rsidRPr="00166CFF">
        <w:rPr>
          <w:sz w:val="14"/>
          <w:szCs w:val="26"/>
        </w:rPr>
        <w:t xml:space="preserve">by its nature an </w:t>
      </w:r>
      <w:r w:rsidRPr="00973948">
        <w:rPr>
          <w:rStyle w:val="StyleUnderline"/>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StyleUnderline"/>
          <w:szCs w:val="26"/>
        </w:rPr>
        <w:t xml:space="preserve">Third, we should </w:t>
      </w:r>
      <w:r w:rsidRPr="008B2F91">
        <w:rPr>
          <w:rStyle w:val="StyleUnderline"/>
          <w:szCs w:val="26"/>
        </w:rPr>
        <w:t>expect</w:t>
      </w:r>
      <w:r w:rsidRPr="008B2F91">
        <w:rPr>
          <w:sz w:val="14"/>
          <w:szCs w:val="26"/>
        </w:rPr>
        <w:t xml:space="preserve"> ourselves </w:t>
      </w:r>
      <w:r w:rsidRPr="008B2F91">
        <w:rPr>
          <w:rStyle w:val="StyleUnderline"/>
          <w:szCs w:val="26"/>
        </w:rPr>
        <w:t>to progress, morally</w:t>
      </w:r>
      <w:r w:rsidRPr="008B2F91">
        <w:rPr>
          <w:sz w:val="14"/>
          <w:szCs w:val="26"/>
        </w:rPr>
        <w:t xml:space="preserve">, over the next few centuries, </w:t>
      </w:r>
      <w:r w:rsidRPr="008B2F91">
        <w:rPr>
          <w:rStyle w:val="StyleUnderline"/>
          <w:szCs w:val="26"/>
        </w:rPr>
        <w:t>as we have</w:t>
      </w:r>
      <w:r w:rsidRPr="008B2F91">
        <w:rPr>
          <w:sz w:val="14"/>
          <w:szCs w:val="26"/>
        </w:rPr>
        <w:t xml:space="preserve"> progressed </w:t>
      </w:r>
      <w:r w:rsidRPr="008B2F91">
        <w:rPr>
          <w:rStyle w:val="StyleUnderline"/>
          <w:szCs w:val="26"/>
        </w:rPr>
        <w:t>in the past.</w:t>
      </w:r>
      <w:r w:rsidRPr="008B2F91">
        <w:rPr>
          <w:sz w:val="14"/>
          <w:szCs w:val="26"/>
        </w:rPr>
        <w:t xml:space="preserve"> </w:t>
      </w:r>
      <w:proofErr w:type="gramStart"/>
      <w:r w:rsidRPr="008B2F91">
        <w:rPr>
          <w:sz w:val="14"/>
          <w:szCs w:val="26"/>
        </w:rPr>
        <w:t>So</w:t>
      </w:r>
      <w:proofErr w:type="gramEnd"/>
      <w:r w:rsidRPr="008B2F91">
        <w:rPr>
          <w:sz w:val="14"/>
          <w:szCs w:val="26"/>
        </w:rPr>
        <w:t xml:space="preserve"> we should expect</w:t>
      </w:r>
      <w:r w:rsidRPr="00166CFF">
        <w:rPr>
          <w:sz w:val="14"/>
          <w:szCs w:val="26"/>
        </w:rPr>
        <w:t xml:space="preserve"> that </w:t>
      </w:r>
      <w:r w:rsidRPr="00973948">
        <w:rPr>
          <w:rStyle w:val="StyleUnderline"/>
          <w:szCs w:val="26"/>
          <w:highlight w:val="green"/>
        </w:rPr>
        <w:t xml:space="preserve">in </w:t>
      </w:r>
      <w:r w:rsidRPr="00166CFF">
        <w:rPr>
          <w:rStyle w:val="StyleUnderline"/>
          <w:szCs w:val="26"/>
        </w:rPr>
        <w:t xml:space="preserve">a few centuries’ </w:t>
      </w:r>
      <w:r w:rsidRPr="00973948">
        <w:rPr>
          <w:rStyle w:val="StyleUnderline"/>
          <w:szCs w:val="26"/>
          <w:highlight w:val="green"/>
        </w:rPr>
        <w:t xml:space="preserve">time we </w:t>
      </w:r>
      <w:r w:rsidRPr="008B2F91">
        <w:rPr>
          <w:rStyle w:val="StyleUnderline"/>
          <w:szCs w:val="26"/>
        </w:rPr>
        <w:t xml:space="preserve">will </w:t>
      </w:r>
      <w:r w:rsidRPr="00973948">
        <w:rPr>
          <w:rStyle w:val="StyleUnderline"/>
          <w:szCs w:val="26"/>
          <w:highlight w:val="green"/>
        </w:rPr>
        <w:t>have better ev</w:t>
      </w:r>
      <w:r w:rsidRPr="008B2F91">
        <w:rPr>
          <w:rStyle w:val="StyleUnderline"/>
          <w:szCs w:val="26"/>
        </w:rPr>
        <w:t xml:space="preserve">idence </w:t>
      </w:r>
      <w:r w:rsidRPr="00973948">
        <w:rPr>
          <w:rStyle w:val="StyleUnderline"/>
          <w:szCs w:val="26"/>
          <w:highlight w:val="green"/>
        </w:rPr>
        <w:t>about how to evaluate</w:t>
      </w:r>
      <w:r w:rsidRPr="00166CFF">
        <w:rPr>
          <w:sz w:val="14"/>
          <w:szCs w:val="26"/>
        </w:rPr>
        <w:t xml:space="preserve"> human </w:t>
      </w:r>
      <w:r w:rsidRPr="00973948">
        <w:rPr>
          <w:rStyle w:val="StyleUnderline"/>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StyleUnderline"/>
          <w:szCs w:val="26"/>
        </w:rPr>
        <w:t>Suppose that we have</w:t>
      </w:r>
      <w:r w:rsidRPr="00166CFF">
        <w:rPr>
          <w:sz w:val="14"/>
          <w:szCs w:val="26"/>
        </w:rPr>
        <w:t xml:space="preserve"> 0.8 credence that it is a bad thing to produce new people, and </w:t>
      </w:r>
      <w:r w:rsidRPr="00166CFF">
        <w:rPr>
          <w:rStyle w:val="StyleUnderline"/>
          <w:szCs w:val="26"/>
        </w:rPr>
        <w:t>0.2</w:t>
      </w:r>
      <w:r w:rsidRPr="00166CFF">
        <w:rPr>
          <w:sz w:val="14"/>
          <w:szCs w:val="26"/>
        </w:rPr>
        <w:t xml:space="preserve"> </w:t>
      </w:r>
      <w:r w:rsidRPr="00166CFF">
        <w:rPr>
          <w:rStyle w:val="StyleUnderline"/>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StyleUnderline"/>
          <w:szCs w:val="26"/>
        </w:rPr>
        <w:t xml:space="preserve"> </w:t>
      </w:r>
      <w:r w:rsidRPr="00973948">
        <w:rPr>
          <w:rStyle w:val="StyleUnderline"/>
          <w:szCs w:val="26"/>
          <w:highlight w:val="green"/>
        </w:rPr>
        <w:t>if we</w:t>
      </w:r>
      <w:r w:rsidRPr="00166CFF">
        <w:rPr>
          <w:rStyle w:val="StyleUnderline"/>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StyleUnderline"/>
          <w:szCs w:val="26"/>
        </w:rPr>
        <w:t xml:space="preserve"> </w:t>
      </w:r>
      <w:r w:rsidRPr="00973948">
        <w:rPr>
          <w:rStyle w:val="StyleUnderline"/>
          <w:szCs w:val="26"/>
          <w:highlight w:val="green"/>
        </w:rPr>
        <w:t>did research</w:t>
      </w:r>
      <w:r w:rsidRPr="00166CFF">
        <w:rPr>
          <w:rStyle w:val="StyleUnderline"/>
          <w:szCs w:val="26"/>
        </w:rPr>
        <w:t xml:space="preserve"> for 300 years, </w:t>
      </w:r>
      <w:r w:rsidRPr="00973948">
        <w:rPr>
          <w:rStyle w:val="StyleUnderline"/>
          <w:szCs w:val="26"/>
          <w:highlight w:val="green"/>
        </w:rPr>
        <w:t xml:space="preserve">we would know </w:t>
      </w:r>
      <w:r w:rsidRPr="008B2F91">
        <w:rPr>
          <w:rStyle w:val="StyleUnderline"/>
          <w:szCs w:val="26"/>
        </w:rPr>
        <w:t xml:space="preserve">for certain </w:t>
      </w:r>
      <w:r w:rsidRPr="00973948">
        <w:rPr>
          <w:rStyle w:val="StyleUnderline"/>
          <w:szCs w:val="26"/>
          <w:highlight w:val="green"/>
        </w:rPr>
        <w:t xml:space="preserve">whether </w:t>
      </w:r>
      <w:r w:rsidRPr="008B2F91">
        <w:rPr>
          <w:rStyle w:val="StyleUnderline"/>
          <w:szCs w:val="26"/>
        </w:rPr>
        <w:t>or not additional</w:t>
      </w:r>
      <w:r w:rsidRPr="00166CFF">
        <w:rPr>
          <w:rStyle w:val="StyleUnderline"/>
          <w:szCs w:val="26"/>
        </w:rPr>
        <w:t xml:space="preserve"> </w:t>
      </w:r>
      <w:r w:rsidRPr="00973948">
        <w:rPr>
          <w:rStyle w:val="StyleUnderline"/>
          <w:szCs w:val="26"/>
          <w:highlight w:val="green"/>
        </w:rPr>
        <w:t>people</w:t>
      </w:r>
      <w:r w:rsidRPr="00166CFF">
        <w:rPr>
          <w:rStyle w:val="StyleUnderline"/>
          <w:szCs w:val="26"/>
        </w:rPr>
        <w:t xml:space="preserve"> are of </w:t>
      </w:r>
      <w:r w:rsidRPr="00973948">
        <w:rPr>
          <w:rStyle w:val="StyleUnderline"/>
          <w:szCs w:val="26"/>
          <w:highlight w:val="green"/>
        </w:rPr>
        <w:t>positive</w:t>
      </w:r>
      <w:r w:rsidRPr="00166CFF">
        <w:rPr>
          <w:sz w:val="14"/>
          <w:szCs w:val="26"/>
        </w:rPr>
        <w:t xml:space="preserve"> or negative </w:t>
      </w:r>
      <w:r w:rsidRPr="00166CFF">
        <w:rPr>
          <w:rStyle w:val="StyleUnderline"/>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StyleUnderline"/>
          <w:szCs w:val="26"/>
        </w:rPr>
        <w:t>there’s</w:t>
      </w:r>
      <w:r w:rsidRPr="00166CFF">
        <w:rPr>
          <w:sz w:val="14"/>
          <w:szCs w:val="26"/>
        </w:rPr>
        <w:t xml:space="preserve"> also </w:t>
      </w:r>
      <w:r w:rsidRPr="00166CFF">
        <w:rPr>
          <w:rStyle w:val="StyleUnderline"/>
          <w:szCs w:val="26"/>
        </w:rPr>
        <w:t>a 20% chance of a gain of 2</w:t>
      </w:r>
      <w:proofErr w:type="gramStart"/>
      <w:r w:rsidRPr="00166CFF">
        <w:rPr>
          <w:rStyle w:val="StyleUnderline"/>
          <w:szCs w:val="26"/>
        </w:rPr>
        <w:t>×(</w:t>
      </w:r>
      <w:proofErr w:type="gramEnd"/>
      <w:r w:rsidRPr="00166CFF">
        <w:rPr>
          <w:rStyle w:val="StyleUnderline"/>
          <w:szCs w:val="26"/>
        </w:rPr>
        <w:t>10^14),</w:t>
      </w:r>
      <w:r w:rsidRPr="00166CFF">
        <w:rPr>
          <w:sz w:val="14"/>
          <w:szCs w:val="26"/>
        </w:rPr>
        <w:t xml:space="preserve"> </w:t>
      </w:r>
      <w:r w:rsidRPr="00166CFF">
        <w:rPr>
          <w:rStyle w:val="StyleUnderline"/>
          <w:szCs w:val="26"/>
        </w:rPr>
        <w:t>the expected value of which is 4×(10^13).</w:t>
      </w:r>
      <w:r w:rsidRPr="00166CFF">
        <w:rPr>
          <w:sz w:val="14"/>
          <w:szCs w:val="26"/>
        </w:rPr>
        <w:t xml:space="preserve"> That is, </w:t>
      </w:r>
      <w:r w:rsidRPr="00166CFF">
        <w:rPr>
          <w:rStyle w:val="StyleUnderline"/>
          <w:szCs w:val="26"/>
        </w:rPr>
        <w:t xml:space="preserve">in expected value terms, </w:t>
      </w:r>
      <w:r w:rsidRPr="00973948">
        <w:rPr>
          <w:rStyle w:val="StyleUnderline"/>
          <w:szCs w:val="26"/>
          <w:highlight w:val="green"/>
        </w:rPr>
        <w:t>the cost of waiting</w:t>
      </w:r>
      <w:r w:rsidRPr="00166CFF">
        <w:rPr>
          <w:rStyle w:val="StyleUnderline"/>
          <w:szCs w:val="26"/>
        </w:rPr>
        <w:t xml:space="preserve"> </w:t>
      </w:r>
      <w:r w:rsidRPr="00166CFF">
        <w:rPr>
          <w:sz w:val="14"/>
          <w:szCs w:val="26"/>
        </w:rPr>
        <w:t>for a few hundred years</w:t>
      </w:r>
      <w:r w:rsidRPr="00166CFF">
        <w:rPr>
          <w:rStyle w:val="StyleUnderline"/>
          <w:szCs w:val="26"/>
        </w:rPr>
        <w:t xml:space="preserve"> </w:t>
      </w:r>
      <w:r w:rsidRPr="00973948">
        <w:rPr>
          <w:rStyle w:val="StyleUnderline"/>
          <w:szCs w:val="26"/>
          <w:highlight w:val="green"/>
        </w:rPr>
        <w:t xml:space="preserve">is </w:t>
      </w:r>
      <w:r w:rsidRPr="00166CFF">
        <w:rPr>
          <w:rStyle w:val="StyleUnderline"/>
          <w:szCs w:val="26"/>
        </w:rPr>
        <w:t xml:space="preserve">vanishingly </w:t>
      </w:r>
      <w:r w:rsidRPr="00973948">
        <w:rPr>
          <w:rStyle w:val="StyleUnderline"/>
          <w:szCs w:val="26"/>
          <w:highlight w:val="green"/>
        </w:rPr>
        <w:t xml:space="preserve">small </w:t>
      </w:r>
      <w:r w:rsidRPr="008B2F91">
        <w:rPr>
          <w:rStyle w:val="StyleUnderline"/>
          <w:szCs w:val="26"/>
        </w:rPr>
        <w:t xml:space="preserve">compared with </w:t>
      </w:r>
      <w:r w:rsidRPr="008B2F91">
        <w:rPr>
          <w:sz w:val="14"/>
          <w:szCs w:val="26"/>
        </w:rPr>
        <w:t>the benefit of</w:t>
      </w:r>
      <w:r w:rsidRPr="008B2F91">
        <w:rPr>
          <w:rStyle w:val="StyleUnderline"/>
          <w:szCs w:val="26"/>
        </w:rPr>
        <w:t xml:space="preserve"> keeping one’s options open </w:t>
      </w:r>
      <w:r w:rsidRPr="008B2F91">
        <w:rPr>
          <w:sz w:val="14"/>
          <w:szCs w:val="26"/>
        </w:rPr>
        <w:t>while one gains new information.</w:t>
      </w:r>
    </w:p>
    <w:p w14:paraId="5D374D18" w14:textId="77777777" w:rsidR="003910E5" w:rsidRPr="0085235A" w:rsidRDefault="003910E5" w:rsidP="003910E5"/>
    <w:p w14:paraId="2D956903" w14:textId="77777777" w:rsidR="003910E5" w:rsidRPr="007F3013" w:rsidRDefault="003910E5" w:rsidP="003910E5"/>
    <w:p w14:paraId="57EA6304" w14:textId="77777777" w:rsidR="003910E5" w:rsidRPr="009B6667" w:rsidRDefault="003910E5" w:rsidP="003910E5"/>
    <w:p w14:paraId="104FC015" w14:textId="33003BC1" w:rsidR="00590DD4" w:rsidRDefault="00590DD4" w:rsidP="003910E5">
      <w:pPr>
        <w:pStyle w:val="Heading3"/>
      </w:pPr>
      <w:r>
        <w:lastRenderedPageBreak/>
        <w:t xml:space="preserve">1NC – Solvency </w:t>
      </w:r>
    </w:p>
    <w:p w14:paraId="66008157" w14:textId="1665E409" w:rsidR="00590DD4" w:rsidRPr="00E158BD" w:rsidRDefault="00590DD4" w:rsidP="00590DD4">
      <w:pPr>
        <w:pStyle w:val="Heading4"/>
        <w:rPr>
          <w:u w:val="single"/>
        </w:rPr>
      </w:pPr>
      <w:r>
        <w:t xml:space="preserve">1] </w:t>
      </w:r>
      <w:r>
        <w:t xml:space="preserve">Empirics conclude revolution is </w:t>
      </w:r>
      <w:r w:rsidRPr="00E158BD">
        <w:rPr>
          <w:u w:val="single"/>
        </w:rPr>
        <w:t>structurally impossible</w:t>
      </w:r>
      <w:r>
        <w:t xml:space="preserve"> – </w:t>
      </w:r>
      <w:r w:rsidRPr="00E158BD">
        <w:rPr>
          <w:u w:val="single"/>
        </w:rPr>
        <w:t xml:space="preserve">no </w:t>
      </w:r>
      <w:proofErr w:type="gramStart"/>
      <w:r w:rsidRPr="00E158BD">
        <w:rPr>
          <w:u w:val="single"/>
        </w:rPr>
        <w:t>working class</w:t>
      </w:r>
      <w:proofErr w:type="gramEnd"/>
      <w:r w:rsidRPr="00E158BD">
        <w:rPr>
          <w:u w:val="single"/>
        </w:rPr>
        <w:t xml:space="preserve"> support</w:t>
      </w:r>
      <w:r>
        <w:t xml:space="preserve">, </w:t>
      </w:r>
      <w:r w:rsidRPr="00E158BD">
        <w:rPr>
          <w:u w:val="single"/>
        </w:rPr>
        <w:t>capitalist opposition</w:t>
      </w:r>
      <w:r w:rsidRPr="00E158BD">
        <w:t>,</w:t>
      </w:r>
      <w:r>
        <w:t xml:space="preserve"> and results in </w:t>
      </w:r>
      <w:r w:rsidRPr="00E158BD">
        <w:rPr>
          <w:u w:val="single"/>
        </w:rPr>
        <w:t>tyranny</w:t>
      </w:r>
      <w:r>
        <w:t xml:space="preserve"> or </w:t>
      </w:r>
      <w:r w:rsidRPr="00E158BD">
        <w:rPr>
          <w:u w:val="single"/>
        </w:rPr>
        <w:t>reversion to capitalism</w:t>
      </w:r>
      <w:r>
        <w:rPr>
          <w:u w:val="single"/>
        </w:rPr>
        <w:t>.</w:t>
      </w:r>
    </w:p>
    <w:p w14:paraId="3C6ED14E" w14:textId="77777777" w:rsidR="00590DD4" w:rsidRPr="00E158BD" w:rsidRDefault="00590DD4" w:rsidP="00590DD4">
      <w:proofErr w:type="spellStart"/>
      <w:r w:rsidRPr="00E158BD">
        <w:rPr>
          <w:rStyle w:val="Style13ptBold"/>
        </w:rPr>
        <w:t>Calnitsky</w:t>
      </w:r>
      <w:proofErr w:type="spellEnd"/>
      <w:r w:rsidRPr="00E158BD">
        <w:rPr>
          <w:rStyle w:val="Style13ptBold"/>
        </w:rPr>
        <w:t xml:space="preserve"> 21</w:t>
      </w:r>
      <w:r>
        <w:t xml:space="preserve"> [</w:t>
      </w:r>
      <w:r w:rsidRPr="00E158BD">
        <w:t xml:space="preserve">Dr. David </w:t>
      </w:r>
      <w:proofErr w:type="spellStart"/>
      <w:r w:rsidRPr="00E158BD">
        <w:t>Calnitsky</w:t>
      </w:r>
      <w:proofErr w:type="spellEnd"/>
      <w:r w:rsidRPr="00E158BD">
        <w:t xml:space="preserve"> 21, Assistant Professor in the Department of Sociology at Western University, Sociology PhD from the University of Wisconsin-Madison, 8/8/2021, “The Policy Road to Socialism,” Critical Sociology, Sage Online</w:t>
      </w:r>
      <w:r>
        <w:t>] Recut Jet</w:t>
      </w:r>
    </w:p>
    <w:p w14:paraId="026069FE" w14:textId="77777777" w:rsidR="00590DD4" w:rsidRDefault="00590DD4" w:rsidP="00590DD4">
      <w:pPr>
        <w:pStyle w:val="ListParagraph"/>
        <w:numPr>
          <w:ilvl w:val="0"/>
          <w:numId w:val="12"/>
        </w:numPr>
        <w:rPr>
          <w:rFonts w:asciiTheme="majorHAnsi" w:hAnsiTheme="majorHAnsi" w:cstheme="majorHAnsi"/>
        </w:rPr>
      </w:pPr>
      <w:r>
        <w:rPr>
          <w:rFonts w:asciiTheme="majorHAnsi" w:hAnsiTheme="majorHAnsi" w:cstheme="majorHAnsi"/>
        </w:rPr>
        <w:t>Workers don’t want it</w:t>
      </w:r>
    </w:p>
    <w:p w14:paraId="47CEE1C8" w14:textId="77777777" w:rsidR="00590DD4" w:rsidRDefault="00590DD4" w:rsidP="00590DD4">
      <w:pPr>
        <w:pStyle w:val="ListParagraph"/>
        <w:numPr>
          <w:ilvl w:val="0"/>
          <w:numId w:val="12"/>
        </w:numPr>
        <w:rPr>
          <w:rFonts w:asciiTheme="majorHAnsi" w:hAnsiTheme="majorHAnsi" w:cstheme="majorHAnsi"/>
        </w:rPr>
      </w:pPr>
      <w:r>
        <w:rPr>
          <w:rFonts w:asciiTheme="majorHAnsi" w:hAnsiTheme="majorHAnsi" w:cstheme="majorHAnsi"/>
        </w:rPr>
        <w:t>Loss aversion phenomenon means workers err on capitalism</w:t>
      </w:r>
    </w:p>
    <w:p w14:paraId="66B88B73" w14:textId="77777777" w:rsidR="00590DD4" w:rsidRDefault="00590DD4" w:rsidP="00590DD4">
      <w:pPr>
        <w:pStyle w:val="ListParagraph"/>
        <w:numPr>
          <w:ilvl w:val="0"/>
          <w:numId w:val="12"/>
        </w:numPr>
        <w:rPr>
          <w:rFonts w:asciiTheme="majorHAnsi" w:hAnsiTheme="majorHAnsi" w:cstheme="majorHAnsi"/>
        </w:rPr>
      </w:pPr>
      <w:r>
        <w:rPr>
          <w:rFonts w:asciiTheme="majorHAnsi" w:hAnsiTheme="majorHAnsi" w:cstheme="majorHAnsi"/>
        </w:rPr>
        <w:t>Capitalists hate socialism so they would fight against it</w:t>
      </w:r>
    </w:p>
    <w:p w14:paraId="50CAAACB" w14:textId="77777777" w:rsidR="00590DD4" w:rsidRDefault="00590DD4" w:rsidP="00590DD4">
      <w:pPr>
        <w:pStyle w:val="ListParagraph"/>
        <w:numPr>
          <w:ilvl w:val="0"/>
          <w:numId w:val="12"/>
        </w:numPr>
        <w:rPr>
          <w:rFonts w:asciiTheme="majorHAnsi" w:hAnsiTheme="majorHAnsi" w:cstheme="majorHAnsi"/>
        </w:rPr>
      </w:pPr>
      <w:r>
        <w:rPr>
          <w:rFonts w:asciiTheme="majorHAnsi" w:hAnsiTheme="majorHAnsi" w:cstheme="majorHAnsi"/>
        </w:rPr>
        <w:t>Current government replaced by tyranny</w:t>
      </w:r>
    </w:p>
    <w:p w14:paraId="0A071CCB" w14:textId="77777777" w:rsidR="00590DD4" w:rsidRPr="00E158BD" w:rsidRDefault="00590DD4" w:rsidP="00590DD4">
      <w:pPr>
        <w:pStyle w:val="ListParagraph"/>
        <w:numPr>
          <w:ilvl w:val="0"/>
          <w:numId w:val="12"/>
        </w:numPr>
        <w:rPr>
          <w:rFonts w:asciiTheme="majorHAnsi" w:hAnsiTheme="majorHAnsi" w:cstheme="majorHAnsi"/>
        </w:rPr>
      </w:pPr>
      <w:r>
        <w:rPr>
          <w:rFonts w:asciiTheme="majorHAnsi" w:hAnsiTheme="majorHAnsi" w:cstheme="majorHAnsi"/>
        </w:rPr>
        <w:t>If its democratic, they vote back into capitalism</w:t>
      </w:r>
    </w:p>
    <w:p w14:paraId="4DE85290" w14:textId="77777777" w:rsidR="00590DD4" w:rsidRDefault="00590DD4" w:rsidP="00590DD4">
      <w:pPr>
        <w:rPr>
          <w:rFonts w:asciiTheme="majorHAnsi" w:hAnsiTheme="majorHAnsi" w:cstheme="majorHAnsi"/>
          <w:sz w:val="14"/>
        </w:rPr>
      </w:pPr>
      <w:r w:rsidRPr="001C34F2">
        <w:rPr>
          <w:rFonts w:asciiTheme="majorHAnsi" w:hAnsiTheme="majorHAnsi" w:cstheme="majorHAnsi"/>
          <w:sz w:val="14"/>
        </w:rPr>
        <w:t xml:space="preserve">I do not, however, think </w:t>
      </w:r>
      <w:r w:rsidRPr="00EA3521">
        <w:rPr>
          <w:rFonts w:asciiTheme="majorHAnsi" w:hAnsiTheme="majorHAnsi" w:cstheme="majorHAnsi"/>
          <w:sz w:val="14"/>
        </w:rPr>
        <w:t xml:space="preserve">that the </w:t>
      </w:r>
      <w:r w:rsidRPr="00EA3521">
        <w:rPr>
          <w:rFonts w:asciiTheme="majorHAnsi" w:hAnsiTheme="majorHAnsi" w:cstheme="majorHAnsi"/>
          <w:u w:val="single"/>
        </w:rPr>
        <w:t>revolution</w:t>
      </w:r>
      <w:r w:rsidRPr="00EA3521">
        <w:rPr>
          <w:rFonts w:asciiTheme="majorHAnsi" w:hAnsiTheme="majorHAnsi" w:cstheme="majorHAnsi"/>
          <w:sz w:val="14"/>
        </w:rPr>
        <w:t xml:space="preserve">ary road is implausible. Rather, it </w:t>
      </w:r>
      <w:r w:rsidRPr="00EA3521">
        <w:rPr>
          <w:rFonts w:asciiTheme="majorHAnsi" w:hAnsiTheme="majorHAnsi" w:cstheme="majorHAnsi"/>
          <w:u w:val="single"/>
        </w:rPr>
        <w:t xml:space="preserve">is </w:t>
      </w:r>
      <w:r w:rsidRPr="00EA3521">
        <w:rPr>
          <w:rFonts w:asciiTheme="majorHAnsi" w:hAnsiTheme="majorHAnsi" w:cstheme="majorHAnsi"/>
          <w:iCs/>
          <w:u w:val="single"/>
          <w:bdr w:val="single" w:sz="8" w:space="0" w:color="auto"/>
        </w:rPr>
        <w:t>impossible</w:t>
      </w:r>
      <w:r w:rsidRPr="00EA3521">
        <w:rPr>
          <w:rFonts w:asciiTheme="majorHAnsi" w:hAnsiTheme="majorHAnsi" w:cstheme="majorHAnsi"/>
          <w:sz w:val="14"/>
        </w:rPr>
        <w:t xml:space="preserve">, at least </w:t>
      </w:r>
      <w:r w:rsidRPr="00EA3521">
        <w:rPr>
          <w:rFonts w:asciiTheme="majorHAnsi" w:hAnsiTheme="majorHAnsi" w:cstheme="majorHAnsi"/>
          <w:u w:val="single"/>
        </w:rPr>
        <w:t>inside</w:t>
      </w:r>
      <w:r w:rsidRPr="00EA3521">
        <w:rPr>
          <w:rFonts w:asciiTheme="majorHAnsi" w:hAnsiTheme="majorHAnsi" w:cstheme="majorHAnsi"/>
          <w:sz w:val="14"/>
        </w:rPr>
        <w:t xml:space="preserve"> the </w:t>
      </w:r>
      <w:r w:rsidRPr="00EA3521">
        <w:rPr>
          <w:rFonts w:asciiTheme="majorHAnsi" w:hAnsiTheme="majorHAnsi" w:cstheme="majorHAnsi"/>
          <w:u w:val="single"/>
        </w:rPr>
        <w:t>rich capitalist democracies</w:t>
      </w:r>
      <w:r w:rsidRPr="00EA3521">
        <w:rPr>
          <w:rFonts w:asciiTheme="majorHAnsi" w:hAnsiTheme="majorHAnsi" w:cstheme="majorHAnsi"/>
          <w:sz w:val="14"/>
        </w:rPr>
        <w:t>. And between the implausible and the impossible the choice is clear.</w:t>
      </w:r>
      <w:r>
        <w:rPr>
          <w:rFonts w:asciiTheme="majorHAnsi" w:hAnsiTheme="majorHAnsi" w:cstheme="majorHAnsi"/>
          <w:sz w:val="14"/>
        </w:rPr>
        <w:t xml:space="preserve"> </w:t>
      </w:r>
      <w:r w:rsidRPr="001C34F2">
        <w:rPr>
          <w:rFonts w:asciiTheme="majorHAnsi" w:hAnsiTheme="majorHAnsi" w:cstheme="majorHAnsi"/>
          <w:sz w:val="14"/>
        </w:rPr>
        <w:t xml:space="preserve">Again, </w:t>
      </w:r>
      <w:r w:rsidRPr="001C34F2">
        <w:rPr>
          <w:rFonts w:asciiTheme="majorHAnsi" w:hAnsiTheme="majorHAnsi" w:cstheme="majorHAnsi"/>
          <w:u w:val="single"/>
        </w:rPr>
        <w:t>this</w:t>
      </w:r>
      <w:r w:rsidRPr="001C34F2">
        <w:rPr>
          <w:rFonts w:asciiTheme="majorHAnsi" w:hAnsiTheme="majorHAnsi" w:cstheme="majorHAnsi"/>
          <w:sz w:val="14"/>
        </w:rPr>
        <w:t xml:space="preserve"> can be framed as an </w:t>
      </w:r>
      <w:r w:rsidRPr="001C34F2">
        <w:rPr>
          <w:rFonts w:asciiTheme="majorHAnsi" w:hAnsiTheme="majorHAnsi" w:cstheme="majorHAnsi"/>
          <w:u w:val="single"/>
        </w:rPr>
        <w:t xml:space="preserve">empirical hypothesis: You do </w:t>
      </w:r>
      <w:r w:rsidRPr="001C34F2">
        <w:rPr>
          <w:rFonts w:asciiTheme="majorHAnsi" w:hAnsiTheme="majorHAnsi" w:cstheme="majorHAnsi"/>
          <w:iCs/>
          <w:u w:val="single"/>
          <w:bdr w:val="single" w:sz="8" w:space="0" w:color="auto"/>
        </w:rPr>
        <w:t>not see</w:t>
      </w:r>
      <w:r w:rsidRPr="001C34F2">
        <w:rPr>
          <w:rFonts w:asciiTheme="majorHAnsi" w:hAnsiTheme="majorHAnsi" w:cstheme="majorHAnsi"/>
          <w:u w:val="single"/>
        </w:rPr>
        <w:t xml:space="preserve"> revolutions in </w:t>
      </w:r>
      <w:r w:rsidRPr="001C34F2">
        <w:rPr>
          <w:rFonts w:asciiTheme="majorHAnsi" w:hAnsiTheme="majorHAnsi" w:cstheme="majorHAnsi"/>
          <w:iCs/>
          <w:u w:val="single"/>
          <w:bdr w:val="single" w:sz="8" w:space="0" w:color="auto"/>
        </w:rPr>
        <w:t>developed capitalist democracies</w:t>
      </w:r>
      <w:r w:rsidRPr="001C34F2">
        <w:rPr>
          <w:rFonts w:asciiTheme="majorHAnsi" w:hAnsiTheme="majorHAnsi" w:cstheme="majorHAnsi"/>
          <w:sz w:val="14"/>
        </w:rPr>
        <w:t xml:space="preserve">. As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and </w:t>
      </w:r>
      <w:proofErr w:type="spellStart"/>
      <w:r w:rsidRPr="001C34F2">
        <w:rPr>
          <w:rFonts w:asciiTheme="majorHAnsi" w:hAnsiTheme="majorHAnsi" w:cstheme="majorHAnsi"/>
          <w:sz w:val="14"/>
        </w:rPr>
        <w:t>Limongi</w:t>
      </w:r>
      <w:proofErr w:type="spellEnd"/>
      <w:r w:rsidRPr="001C34F2">
        <w:rPr>
          <w:rFonts w:asciiTheme="majorHAnsi" w:hAnsiTheme="majorHAnsi" w:cstheme="majorHAnsi"/>
          <w:sz w:val="14"/>
        </w:rPr>
        <w:t xml:space="preserve"> (1997) have written, </w:t>
      </w:r>
      <w:r w:rsidRPr="00F95B09">
        <w:rPr>
          <w:rFonts w:asciiTheme="majorHAnsi" w:hAnsiTheme="majorHAnsi" w:cstheme="majorHAnsi"/>
          <w:u w:val="single"/>
        </w:rPr>
        <w:t xml:space="preserve">there has </w:t>
      </w:r>
      <w:r w:rsidRPr="00F95B09">
        <w:rPr>
          <w:rFonts w:asciiTheme="majorHAnsi" w:hAnsiTheme="majorHAnsi" w:cstheme="majorHAnsi"/>
          <w:iCs/>
          <w:u w:val="single"/>
          <w:bdr w:val="single" w:sz="8" w:space="0" w:color="auto"/>
        </w:rPr>
        <w:t>never</w:t>
      </w:r>
      <w:r w:rsidRPr="00F95B09">
        <w:rPr>
          <w:rFonts w:asciiTheme="majorHAnsi" w:hAnsiTheme="majorHAnsi" w:cstheme="majorHAnsi"/>
          <w:u w:val="single"/>
        </w:rPr>
        <w:t xml:space="preserve"> been a revolution</w:t>
      </w:r>
      <w:r w:rsidRPr="001C34F2">
        <w:rPr>
          <w:rFonts w:asciiTheme="majorHAnsi" w:hAnsiTheme="majorHAnsi" w:cstheme="majorHAnsi"/>
          <w:u w:val="single"/>
        </w:rPr>
        <w:t xml:space="preserve"> in a </w:t>
      </w:r>
      <w:r w:rsidRPr="001C34F2">
        <w:rPr>
          <w:rFonts w:asciiTheme="majorHAnsi" w:hAnsiTheme="majorHAnsi" w:cstheme="majorHAnsi"/>
          <w:iCs/>
          <w:u w:val="single"/>
          <w:bdr w:val="single" w:sz="8" w:space="0" w:color="auto"/>
        </w:rPr>
        <w:t>moderately middle-class democracy</w:t>
      </w:r>
      <w:r w:rsidRPr="001C34F2">
        <w:rPr>
          <w:rFonts w:asciiTheme="majorHAnsi" w:hAnsiTheme="majorHAnsi" w:cstheme="majorHAnsi"/>
          <w:sz w:val="14"/>
        </w:rPr>
        <w:t xml:space="preserve"> (see also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2019). </w:t>
      </w:r>
      <w:r w:rsidRPr="00F95B09">
        <w:rPr>
          <w:rFonts w:asciiTheme="majorHAnsi" w:hAnsiTheme="majorHAnsi" w:cstheme="majorHAnsi"/>
          <w:highlight w:val="green"/>
          <w:u w:val="single"/>
        </w:rPr>
        <w:t xml:space="preserve">Drawing on a </w:t>
      </w:r>
      <w:r w:rsidRPr="00F95B09">
        <w:rPr>
          <w:rFonts w:asciiTheme="majorHAnsi" w:hAnsiTheme="majorHAnsi" w:cstheme="majorHAnsi"/>
          <w:iCs/>
          <w:highlight w:val="green"/>
          <w:u w:val="single"/>
          <w:bdr w:val="single" w:sz="8" w:space="0" w:color="auto"/>
        </w:rPr>
        <w:t>thousand years of data</w:t>
      </w:r>
      <w:r w:rsidRPr="001C34F2">
        <w:rPr>
          <w:rFonts w:asciiTheme="majorHAnsi" w:hAnsiTheme="majorHAnsi" w:cstheme="majorHAnsi"/>
          <w:sz w:val="14"/>
        </w:rPr>
        <w:t xml:space="preserve">, cumulatively collected </w:t>
      </w:r>
      <w:r w:rsidRPr="00F95B09">
        <w:rPr>
          <w:rFonts w:asciiTheme="majorHAnsi" w:hAnsiTheme="majorHAnsi" w:cstheme="majorHAnsi"/>
          <w:highlight w:val="green"/>
          <w:u w:val="single"/>
        </w:rPr>
        <w:t xml:space="preserve">across </w:t>
      </w:r>
      <w:r w:rsidRPr="00F95B09">
        <w:rPr>
          <w:rFonts w:asciiTheme="majorHAnsi" w:hAnsiTheme="majorHAnsi" w:cstheme="majorHAnsi"/>
          <w:iCs/>
          <w:highlight w:val="green"/>
          <w:u w:val="single"/>
          <w:bdr w:val="single" w:sz="8" w:space="0" w:color="auto"/>
        </w:rPr>
        <w:t>37</w:t>
      </w:r>
      <w:r w:rsidRPr="001C34F2">
        <w:rPr>
          <w:rFonts w:asciiTheme="majorHAnsi" w:hAnsiTheme="majorHAnsi" w:cstheme="majorHAnsi"/>
          <w:iCs/>
          <w:u w:val="single"/>
          <w:bdr w:val="single" w:sz="8" w:space="0" w:color="auto"/>
        </w:rPr>
        <w:t xml:space="preserve"> democratic </w:t>
      </w:r>
      <w:r w:rsidRPr="00F95B09">
        <w:rPr>
          <w:rFonts w:asciiTheme="majorHAnsi" w:hAnsiTheme="majorHAnsi" w:cstheme="majorHAnsi"/>
          <w:iCs/>
          <w:highlight w:val="green"/>
          <w:u w:val="single"/>
          <w:bdr w:val="single" w:sz="8" w:space="0" w:color="auto"/>
        </w:rPr>
        <w:t>countries</w:t>
      </w:r>
      <w:r w:rsidRPr="001C34F2">
        <w:rPr>
          <w:rFonts w:asciiTheme="majorHAnsi" w:hAnsiTheme="majorHAnsi" w:cstheme="majorHAnsi"/>
          <w:u w:val="single"/>
        </w:rPr>
        <w:t xml:space="preserve">, they show that </w:t>
      </w:r>
      <w:r w:rsidRPr="00F95B09">
        <w:rPr>
          <w:rFonts w:asciiTheme="majorHAnsi" w:hAnsiTheme="majorHAnsi" w:cstheme="majorHAnsi"/>
          <w:iCs/>
          <w:highlight w:val="green"/>
          <w:u w:val="single"/>
          <w:bdr w:val="single" w:sz="8" w:space="0" w:color="auto"/>
        </w:rPr>
        <w:t>not one</w:t>
      </w:r>
      <w:r w:rsidRPr="001C34F2">
        <w:rPr>
          <w:rFonts w:asciiTheme="majorHAnsi" w:hAnsiTheme="majorHAnsi" w:cstheme="majorHAnsi"/>
          <w:u w:val="single"/>
        </w:rPr>
        <w:t xml:space="preserve"> had </w:t>
      </w:r>
      <w:r w:rsidRPr="00F95B09">
        <w:rPr>
          <w:rFonts w:asciiTheme="majorHAnsi" w:hAnsiTheme="majorHAnsi" w:cstheme="majorHAnsi"/>
          <w:highlight w:val="green"/>
          <w:u w:val="single"/>
        </w:rPr>
        <w:t>collapsed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per-capita </w:t>
      </w:r>
      <w:r w:rsidRPr="00F95B09">
        <w:rPr>
          <w:rFonts w:asciiTheme="majorHAnsi" w:hAnsiTheme="majorHAnsi" w:cstheme="majorHAnsi"/>
          <w:iCs/>
          <w:highlight w:val="green"/>
          <w:u w:val="single"/>
          <w:bdr w:val="single" w:sz="8" w:space="0" w:color="auto"/>
        </w:rPr>
        <w:t>GDP</w:t>
      </w:r>
      <w:r w:rsidRPr="00F95B09">
        <w:rPr>
          <w:rFonts w:asciiTheme="majorHAnsi" w:hAnsiTheme="majorHAnsi" w:cstheme="majorHAnsi"/>
          <w:highlight w:val="green"/>
          <w:u w:val="single"/>
        </w:rPr>
        <w:t xml:space="preserve"> higher than</w:t>
      </w:r>
      <w:r w:rsidRPr="001C34F2">
        <w:rPr>
          <w:rFonts w:asciiTheme="majorHAnsi" w:hAnsiTheme="majorHAnsi" w:cstheme="majorHAnsi"/>
          <w:sz w:val="14"/>
        </w:rPr>
        <w:t xml:space="preserve"> that of </w:t>
      </w:r>
      <w:r w:rsidRPr="00F95B09">
        <w:rPr>
          <w:rFonts w:asciiTheme="majorHAnsi" w:hAnsiTheme="majorHAnsi" w:cstheme="majorHAnsi"/>
          <w:iCs/>
          <w:highlight w:val="green"/>
          <w:u w:val="single"/>
          <w:bdr w:val="single" w:sz="8" w:space="0" w:color="auto"/>
        </w:rPr>
        <w:t>Argentina</w:t>
      </w:r>
      <w:r w:rsidRPr="001C34F2">
        <w:rPr>
          <w:rFonts w:asciiTheme="majorHAnsi" w:hAnsiTheme="majorHAnsi" w:cstheme="majorHAnsi"/>
          <w:u w:val="single"/>
        </w:rPr>
        <w:t xml:space="preserve"> in 1976</w:t>
      </w:r>
      <w:r w:rsidRPr="001C34F2">
        <w:rPr>
          <w:rFonts w:asciiTheme="majorHAnsi" w:hAnsiTheme="majorHAnsi" w:cstheme="majorHAnsi"/>
          <w:sz w:val="14"/>
        </w:rPr>
        <w:t xml:space="preserve">. Among countries with half that figure, collapse was exceedingly rare. Even a modest GDP brings with it an enormous amount of regime stability. </w:t>
      </w:r>
      <w:r w:rsidRPr="001C34F2">
        <w:rPr>
          <w:rFonts w:asciiTheme="majorHAnsi" w:hAnsiTheme="majorHAnsi" w:cstheme="majorHAnsi"/>
          <w:u w:val="single"/>
        </w:rPr>
        <w:t>These data</w:t>
      </w:r>
      <w:r w:rsidRPr="001C34F2">
        <w:rPr>
          <w:rFonts w:asciiTheme="majorHAnsi" w:hAnsiTheme="majorHAnsi" w:cstheme="majorHAnsi"/>
          <w:sz w:val="14"/>
        </w:rPr>
        <w:t xml:space="preserve"> in fact </w:t>
      </w:r>
      <w:r w:rsidRPr="001C34F2">
        <w:rPr>
          <w:rFonts w:asciiTheme="majorHAnsi" w:hAnsiTheme="majorHAnsi" w:cstheme="majorHAnsi"/>
          <w:u w:val="single"/>
        </w:rPr>
        <w:t xml:space="preserve">include </w:t>
      </w:r>
      <w:r w:rsidRPr="001C34F2">
        <w:rPr>
          <w:rFonts w:asciiTheme="majorHAnsi" w:hAnsiTheme="majorHAnsi" w:cstheme="majorHAnsi"/>
          <w:iCs/>
          <w:u w:val="single"/>
          <w:bdr w:val="single" w:sz="8" w:space="0" w:color="auto"/>
        </w:rPr>
        <w:t>any kind of regime collapse</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narrowing</w:t>
      </w:r>
      <w:r w:rsidRPr="001C34F2">
        <w:rPr>
          <w:rFonts w:asciiTheme="majorHAnsi" w:hAnsiTheme="majorHAnsi" w:cstheme="majorHAnsi"/>
          <w:u w:val="single"/>
        </w:rPr>
        <w:t xml:space="preserve"> the data to </w:t>
      </w:r>
      <w:r w:rsidRPr="001C34F2">
        <w:rPr>
          <w:rFonts w:asciiTheme="majorHAnsi" w:hAnsiTheme="majorHAnsi" w:cstheme="majorHAnsi"/>
          <w:iCs/>
          <w:u w:val="single"/>
          <w:bdr w:val="single" w:sz="8" w:space="0" w:color="auto"/>
        </w:rPr>
        <w:t>socialist revolution</w:t>
      </w:r>
      <w:r w:rsidRPr="001C34F2">
        <w:rPr>
          <w:rFonts w:asciiTheme="majorHAnsi" w:hAnsiTheme="majorHAnsi" w:cstheme="majorHAnsi"/>
          <w:u w:val="single"/>
        </w:rPr>
        <w:t xml:space="preserve"> makes the </w:t>
      </w:r>
      <w:r w:rsidRPr="001C34F2">
        <w:rPr>
          <w:rFonts w:asciiTheme="majorHAnsi" w:hAnsiTheme="majorHAnsi" w:cstheme="majorHAnsi"/>
          <w:iCs/>
          <w:u w:val="single"/>
          <w:bdr w:val="single" w:sz="8" w:space="0" w:color="auto"/>
        </w:rPr>
        <w:t>empirical case</w:t>
      </w:r>
      <w:r w:rsidRPr="001C34F2">
        <w:rPr>
          <w:rFonts w:asciiTheme="majorHAnsi" w:hAnsiTheme="majorHAnsi" w:cstheme="majorHAnsi"/>
          <w:u w:val="single"/>
        </w:rPr>
        <w:t xml:space="preserve"> against it </w:t>
      </w:r>
      <w:r w:rsidRPr="001C34F2">
        <w:rPr>
          <w:rFonts w:asciiTheme="majorHAnsi" w:hAnsiTheme="majorHAnsi" w:cstheme="majorHAnsi"/>
          <w:iCs/>
          <w:u w:val="single"/>
          <w:bdr w:val="single" w:sz="8" w:space="0" w:color="auto"/>
        </w:rPr>
        <w:t>even more impressive</w:t>
      </w:r>
      <w:r w:rsidRPr="001C34F2">
        <w:rPr>
          <w:rFonts w:asciiTheme="majorHAnsi" w:hAnsiTheme="majorHAnsi" w:cstheme="majorHAnsi"/>
          <w:sz w:val="14"/>
        </w:rPr>
        <w:t>. Any case for revolution must begin by acknowledging rather than ignoring this evidence.</w:t>
      </w:r>
      <w:r>
        <w:rPr>
          <w:rFonts w:asciiTheme="majorHAnsi" w:hAnsiTheme="majorHAnsi" w:cstheme="majorHAnsi"/>
          <w:sz w:val="14"/>
        </w:rPr>
        <w:t xml:space="preserve"> </w:t>
      </w:r>
      <w:r w:rsidRPr="001C34F2">
        <w:rPr>
          <w:rFonts w:asciiTheme="majorHAnsi" w:hAnsiTheme="majorHAnsi" w:cstheme="majorHAnsi"/>
          <w:sz w:val="14"/>
        </w:rPr>
        <w:t xml:space="preserve">To look at this question in a different way, I draw on the Cross-National Time-Series Data Archive, which contains information on revolutions (rather than government collapse) for over 200 countries since 1919. Their definition of revolution is very broad (see footnote 7) and includes “attempts” to overthrow government as well as “unsuccessful” rebellions. The data were compiled from newspaper sources and warrants caution, but nonetheless constitutes the most systematic evidence available for these questions. In Figure 9, I present the GNP per capita distribution of revolutions, from 1919, where GNP is first available, to the present. By considering only those country-years with revolutions I reduce the observation count from 17,520 to 184. Unlike </w:t>
      </w:r>
      <w:proofErr w:type="spellStart"/>
      <w:r w:rsidRPr="001C34F2">
        <w:rPr>
          <w:rFonts w:asciiTheme="majorHAnsi" w:hAnsiTheme="majorHAnsi" w:cstheme="majorHAnsi"/>
          <w:sz w:val="14"/>
        </w:rPr>
        <w:t>Przeworski</w:t>
      </w:r>
      <w:proofErr w:type="spellEnd"/>
      <w:r w:rsidRPr="001C34F2">
        <w:rPr>
          <w:rFonts w:asciiTheme="majorHAnsi" w:hAnsiTheme="majorHAnsi" w:cstheme="majorHAnsi"/>
          <w:sz w:val="14"/>
        </w:rPr>
        <w:t xml:space="preserve">, I do not further restrict the data to democracies. The graph displays an extreme skew: </w:t>
      </w:r>
      <w:proofErr w:type="gramStart"/>
      <w:r w:rsidRPr="001C34F2">
        <w:rPr>
          <w:rFonts w:asciiTheme="majorHAnsi" w:hAnsiTheme="majorHAnsi" w:cstheme="majorHAnsi"/>
          <w:sz w:val="14"/>
        </w:rPr>
        <w:t>The vast, overwhelming majority of</w:t>
      </w:r>
      <w:proofErr w:type="gramEnd"/>
      <w:r w:rsidRPr="001C34F2">
        <w:rPr>
          <w:rFonts w:asciiTheme="majorHAnsi" w:hAnsiTheme="majorHAnsi" w:cstheme="majorHAnsi"/>
          <w:sz w:val="14"/>
        </w:rPr>
        <w:t xml:space="preserve"> cases of revolutionary threat occur in countries with a per capita GNP below $5,000 USD. For reference, the figure for the US in the data is about $65,850 in 2019. The hypothesis above—that we do not see revolutions in developed democracies—seems borne out by the evidence.</w:t>
      </w:r>
      <w:r>
        <w:rPr>
          <w:rFonts w:asciiTheme="majorHAnsi" w:hAnsiTheme="majorHAnsi" w:cstheme="majorHAnsi"/>
          <w:sz w:val="14"/>
        </w:rPr>
        <w:t xml:space="preserve"> </w:t>
      </w:r>
      <w:r w:rsidRPr="001C34F2">
        <w:rPr>
          <w:rFonts w:asciiTheme="majorHAnsi" w:hAnsiTheme="majorHAnsi" w:cstheme="majorHAnsi"/>
          <w:sz w:val="14"/>
        </w:rPr>
        <w:t>figure</w:t>
      </w:r>
      <w:r>
        <w:rPr>
          <w:rFonts w:asciiTheme="majorHAnsi" w:hAnsiTheme="majorHAnsi" w:cstheme="majorHAnsi"/>
          <w:sz w:val="14"/>
        </w:rPr>
        <w:t xml:space="preserve"> </w:t>
      </w:r>
      <w:proofErr w:type="spellStart"/>
      <w:r w:rsidRPr="001C34F2">
        <w:rPr>
          <w:rFonts w:asciiTheme="majorHAnsi" w:hAnsiTheme="majorHAnsi" w:cstheme="majorHAnsi"/>
          <w:sz w:val="14"/>
        </w:rPr>
        <w:t>Figure</w:t>
      </w:r>
      <w:proofErr w:type="spellEnd"/>
      <w:r w:rsidRPr="001C34F2">
        <w:rPr>
          <w:rFonts w:asciiTheme="majorHAnsi" w:hAnsiTheme="majorHAnsi" w:cstheme="majorHAnsi"/>
          <w:sz w:val="14"/>
        </w:rPr>
        <w:t xml:space="preserve"> 9. Histogram of country-years with revolutions.</w:t>
      </w:r>
      <w:r>
        <w:rPr>
          <w:rFonts w:asciiTheme="majorHAnsi" w:hAnsiTheme="majorHAnsi" w:cstheme="majorHAnsi"/>
          <w:sz w:val="14"/>
        </w:rPr>
        <w:t xml:space="preserve"> </w:t>
      </w:r>
      <w:r w:rsidRPr="001C34F2">
        <w:rPr>
          <w:rFonts w:asciiTheme="majorHAnsi" w:hAnsiTheme="majorHAnsi" w:cstheme="majorHAnsi"/>
          <w:sz w:val="14"/>
        </w:rPr>
        <w:t>Source: Cross-National Time</w:t>
      </w:r>
      <w:r w:rsidRPr="00EA3521">
        <w:rPr>
          <w:rFonts w:asciiTheme="majorHAnsi" w:hAnsiTheme="majorHAnsi" w:cstheme="majorHAnsi"/>
          <w:sz w:val="14"/>
        </w:rPr>
        <w:t>-Series Data Archive. Data drawn from 200 plus countries between 1919 and 2018 are then restricted to country-years (N = 184) in which there were “revolutions,” as well as a “major government crisis” and “anti-government protests.”</w:t>
      </w:r>
      <w:r>
        <w:rPr>
          <w:rFonts w:asciiTheme="majorHAnsi" w:hAnsiTheme="majorHAnsi" w:cstheme="majorHAnsi"/>
          <w:sz w:val="14"/>
        </w:rPr>
        <w:t xml:space="preserve"> </w:t>
      </w:r>
      <w:r w:rsidRPr="00EA3521">
        <w:rPr>
          <w:rFonts w:asciiTheme="majorHAnsi" w:hAnsiTheme="majorHAnsi" w:cstheme="majorHAnsi"/>
          <w:sz w:val="14"/>
        </w:rPr>
        <w:t xml:space="preserve">Why exactly is this true and what are the mechanisms to explain it? Why is the revolutionary strategy impossible for a country like the US? There are, at bottom, three reasons, each of which stands alone as a sufficient condition to snap the last threads of one’s revolutionary faith.23 The first two suggest that revolution is unachievable, and the last suggests that even if it is achievable, socialism by revolutionary means is unachievable. </w:t>
      </w:r>
      <w:r w:rsidRPr="00EA3521">
        <w:rPr>
          <w:rFonts w:asciiTheme="majorHAnsi" w:hAnsiTheme="majorHAnsi" w:cstheme="majorHAnsi"/>
          <w:u w:val="single"/>
        </w:rPr>
        <w:t xml:space="preserve">The </w:t>
      </w:r>
      <w:r w:rsidRPr="00EA3521">
        <w:rPr>
          <w:rFonts w:asciiTheme="majorHAnsi" w:hAnsiTheme="majorHAnsi" w:cstheme="majorHAnsi"/>
          <w:iCs/>
          <w:u w:val="single"/>
          <w:bdr w:val="single" w:sz="8" w:space="0" w:color="auto"/>
        </w:rPr>
        <w:t>revolutionary road is closed</w:t>
      </w:r>
      <w:r w:rsidRPr="00EA3521">
        <w:rPr>
          <w:rFonts w:asciiTheme="majorHAnsi" w:hAnsiTheme="majorHAnsi" w:cstheme="majorHAnsi"/>
          <w:u w:val="single"/>
        </w:rPr>
        <w:t xml:space="preserve"> on the following grounds:</w:t>
      </w:r>
      <w:r>
        <w:rPr>
          <w:rFonts w:asciiTheme="majorHAnsi" w:hAnsiTheme="majorHAnsi" w:cstheme="majorHAnsi"/>
          <w:u w:val="single"/>
        </w:rPr>
        <w:t xml:space="preserve"> </w:t>
      </w:r>
      <w:r w:rsidRPr="00EA3521">
        <w:rPr>
          <w:rFonts w:asciiTheme="majorHAnsi" w:hAnsiTheme="majorHAnsi" w:cstheme="majorHAnsi"/>
          <w:sz w:val="14"/>
        </w:rPr>
        <w:t>(1) </w:t>
      </w:r>
      <w:r w:rsidRPr="00EA3521">
        <w:rPr>
          <w:rFonts w:asciiTheme="majorHAnsi" w:hAnsiTheme="majorHAnsi" w:cstheme="majorHAnsi"/>
          <w:iCs/>
          <w:u w:val="single"/>
          <w:bdr w:val="single" w:sz="8" w:space="0" w:color="auto"/>
        </w:rPr>
        <w:t>Workers do not want it</w:t>
      </w:r>
      <w:r>
        <w:rPr>
          <w:rFonts w:asciiTheme="majorHAnsi" w:hAnsiTheme="majorHAnsi" w:cstheme="majorHAnsi"/>
          <w:u w:val="single"/>
        </w:rPr>
        <w:t xml:space="preserve"> </w:t>
      </w:r>
      <w:r w:rsidRPr="00EA3521">
        <w:rPr>
          <w:rFonts w:asciiTheme="majorHAnsi" w:hAnsiTheme="majorHAnsi" w:cstheme="majorHAnsi"/>
          <w:sz w:val="14"/>
        </w:rPr>
        <w:t>(2) </w:t>
      </w:r>
      <w:r w:rsidRPr="00EA3521">
        <w:rPr>
          <w:rFonts w:asciiTheme="majorHAnsi" w:hAnsiTheme="majorHAnsi" w:cstheme="majorHAnsi"/>
          <w:u w:val="single"/>
        </w:rPr>
        <w:t xml:space="preserve">Capitalists would </w:t>
      </w:r>
      <w:r w:rsidRPr="00EA3521">
        <w:rPr>
          <w:rFonts w:asciiTheme="majorHAnsi" w:hAnsiTheme="majorHAnsi" w:cstheme="majorHAnsi"/>
          <w:iCs/>
          <w:u w:val="single"/>
          <w:bdr w:val="single" w:sz="8" w:space="0" w:color="auto"/>
        </w:rPr>
        <w:t>sooner grant reforms</w:t>
      </w:r>
      <w:r>
        <w:rPr>
          <w:rFonts w:asciiTheme="majorHAnsi" w:hAnsiTheme="majorHAnsi" w:cstheme="majorHAnsi"/>
          <w:u w:val="single"/>
        </w:rPr>
        <w:t xml:space="preserve"> </w:t>
      </w:r>
      <w:r w:rsidRPr="00EA3521">
        <w:rPr>
          <w:rFonts w:asciiTheme="majorHAnsi" w:hAnsiTheme="majorHAnsi" w:cstheme="majorHAnsi"/>
          <w:sz w:val="14"/>
        </w:rPr>
        <w:t>(3) </w:t>
      </w:r>
      <w:r w:rsidRPr="00EA3521">
        <w:rPr>
          <w:rFonts w:asciiTheme="majorHAnsi" w:hAnsiTheme="majorHAnsi" w:cstheme="majorHAnsi"/>
          <w:u w:val="single"/>
        </w:rPr>
        <w:t xml:space="preserve">A </w:t>
      </w:r>
      <w:r w:rsidRPr="00E158BD">
        <w:rPr>
          <w:rFonts w:asciiTheme="majorHAnsi" w:hAnsiTheme="majorHAnsi" w:cstheme="majorHAnsi"/>
          <w:highlight w:val="green"/>
          <w:u w:val="single"/>
        </w:rPr>
        <w:t xml:space="preserve">smashed state is </w:t>
      </w:r>
      <w:r w:rsidRPr="00E158BD">
        <w:rPr>
          <w:rFonts w:asciiTheme="majorHAnsi" w:hAnsiTheme="majorHAnsi" w:cstheme="majorHAnsi"/>
          <w:iCs/>
          <w:u w:val="single"/>
          <w:bdr w:val="single" w:sz="8" w:space="0" w:color="auto"/>
        </w:rPr>
        <w:t xml:space="preserve">more </w:t>
      </w:r>
      <w:r w:rsidRPr="00E158BD">
        <w:rPr>
          <w:rFonts w:asciiTheme="majorHAnsi" w:hAnsiTheme="majorHAnsi" w:cstheme="majorHAnsi"/>
          <w:iCs/>
          <w:highlight w:val="green"/>
          <w:u w:val="single"/>
          <w:bdr w:val="single" w:sz="8" w:space="0" w:color="auto"/>
        </w:rPr>
        <w:t>likely</w:t>
      </w:r>
      <w:r w:rsidRPr="00E158BD">
        <w:rPr>
          <w:rFonts w:asciiTheme="majorHAnsi" w:hAnsiTheme="majorHAnsi" w:cstheme="majorHAnsi"/>
          <w:highlight w:val="green"/>
          <w:u w:val="single"/>
        </w:rPr>
        <w:t xml:space="preserve"> to result in </w:t>
      </w:r>
      <w:r w:rsidRPr="00E158BD">
        <w:rPr>
          <w:rFonts w:asciiTheme="majorHAnsi" w:hAnsiTheme="majorHAnsi" w:cstheme="majorHAnsi"/>
          <w:iCs/>
          <w:highlight w:val="green"/>
          <w:u w:val="single"/>
          <w:bdr w:val="single" w:sz="8" w:space="0" w:color="auto"/>
        </w:rPr>
        <w:t>tyranny</w:t>
      </w:r>
      <w:r w:rsidRPr="00EA3521">
        <w:rPr>
          <w:rFonts w:asciiTheme="majorHAnsi" w:hAnsiTheme="majorHAnsi" w:cstheme="majorHAnsi"/>
          <w:u w:val="single"/>
        </w:rPr>
        <w:t xml:space="preserve"> than </w:t>
      </w:r>
      <w:r w:rsidRPr="00EA3521">
        <w:rPr>
          <w:rFonts w:asciiTheme="majorHAnsi" w:hAnsiTheme="majorHAnsi" w:cstheme="majorHAnsi"/>
          <w:iCs/>
          <w:u w:val="single"/>
          <w:bdr w:val="single" w:sz="8" w:space="0" w:color="auto"/>
        </w:rPr>
        <w:t>deep democracy</w:t>
      </w:r>
      <w:r>
        <w:rPr>
          <w:rFonts w:asciiTheme="majorHAnsi" w:hAnsiTheme="majorHAnsi" w:cstheme="majorHAnsi"/>
          <w:sz w:val="14"/>
        </w:rPr>
        <w:t xml:space="preserve"> </w:t>
      </w:r>
      <w:r w:rsidRPr="00EA3521">
        <w:rPr>
          <w:rFonts w:asciiTheme="majorHAnsi" w:hAnsiTheme="majorHAnsi" w:cstheme="majorHAnsi"/>
          <w:u w:val="single"/>
        </w:rPr>
        <w:t xml:space="preserve">Not only has there </w:t>
      </w:r>
      <w:r w:rsidRPr="00EA3521">
        <w:rPr>
          <w:rFonts w:asciiTheme="majorHAnsi" w:hAnsiTheme="majorHAnsi" w:cstheme="majorHAnsi"/>
          <w:iCs/>
          <w:u w:val="single"/>
          <w:bdr w:val="single" w:sz="8" w:space="0" w:color="auto"/>
        </w:rPr>
        <w:t>never been a successful revolution</w:t>
      </w:r>
      <w:r w:rsidRPr="00EA3521">
        <w:rPr>
          <w:rFonts w:asciiTheme="majorHAnsi" w:hAnsiTheme="majorHAnsi" w:cstheme="majorHAnsi"/>
          <w:u w:val="single"/>
        </w:rPr>
        <w:t xml:space="preserve"> in a developed democracy, there has </w:t>
      </w:r>
      <w:r w:rsidRPr="00EA3521">
        <w:rPr>
          <w:rFonts w:asciiTheme="majorHAnsi" w:hAnsiTheme="majorHAnsi" w:cstheme="majorHAnsi"/>
          <w:iCs/>
          <w:u w:val="single"/>
          <w:bdr w:val="single" w:sz="8" w:space="0" w:color="auto"/>
        </w:rPr>
        <w:t>never been a working class that has wanted one</w:t>
      </w:r>
      <w:r w:rsidRPr="00EA3521">
        <w:rPr>
          <w:rFonts w:asciiTheme="majorHAnsi" w:hAnsiTheme="majorHAnsi" w:cstheme="majorHAnsi"/>
          <w:sz w:val="14"/>
        </w:rPr>
        <w:t xml:space="preserve"> (e.g. Erikson and </w:t>
      </w:r>
      <w:proofErr w:type="spellStart"/>
      <w:r w:rsidRPr="00EA3521">
        <w:rPr>
          <w:rFonts w:asciiTheme="majorHAnsi" w:hAnsiTheme="majorHAnsi" w:cstheme="majorHAnsi"/>
          <w:sz w:val="14"/>
        </w:rPr>
        <w:t>Tedin</w:t>
      </w:r>
      <w:proofErr w:type="spellEnd"/>
      <w:r w:rsidRPr="00EA3521">
        <w:rPr>
          <w:rFonts w:asciiTheme="majorHAnsi" w:hAnsiTheme="majorHAnsi" w:cstheme="majorHAnsi"/>
          <w:sz w:val="14"/>
        </w:rPr>
        <w:t xml:space="preserve">, 2015; Sassoon, 1996).24 There are no clear cases where the dominant inclination of the working class in a developed democracy was revolutionary. Recall that the above graph also includes attempts and unsuccessful cases. It is self-evident that workers have not joined revolutionary groups </w:t>
      </w:r>
      <w:proofErr w:type="spellStart"/>
      <w:r w:rsidRPr="00EA3521">
        <w:rPr>
          <w:rFonts w:asciiTheme="majorHAnsi" w:hAnsiTheme="majorHAnsi" w:cstheme="majorHAnsi"/>
          <w:sz w:val="14"/>
        </w:rPr>
        <w:t>en</w:t>
      </w:r>
      <w:proofErr w:type="spellEnd"/>
      <w:r w:rsidRPr="00EA3521">
        <w:rPr>
          <w:rFonts w:asciiTheme="majorHAnsi" w:hAnsiTheme="majorHAnsi" w:cstheme="majorHAnsi"/>
          <w:sz w:val="14"/>
        </w:rPr>
        <w:t xml:space="preserve"> masse at any point in the context of a rich democracy. Nor were their aspirations to join such groups thwarted by violence or ideology. When gains inside a capitalist</w:t>
      </w:r>
      <w:r w:rsidRPr="001C34F2">
        <w:rPr>
          <w:rFonts w:asciiTheme="majorHAnsi" w:hAnsiTheme="majorHAnsi" w:cstheme="majorHAnsi"/>
          <w:sz w:val="14"/>
        </w:rPr>
        <w:t xml:space="preserve"> democracy are available—either individual or collective ones, and this has been true even through the neoliberal period, where median living standards have continued to (slowly) go up and not down—it is not worth risking everything for an uncertain future (</w:t>
      </w:r>
      <w:proofErr w:type="spellStart"/>
      <w:r w:rsidRPr="001C34F2">
        <w:rPr>
          <w:rFonts w:asciiTheme="majorHAnsi" w:hAnsiTheme="majorHAnsi" w:cstheme="majorHAnsi"/>
          <w:sz w:val="14"/>
        </w:rPr>
        <w:t>Thewissen</w:t>
      </w:r>
      <w:proofErr w:type="spellEnd"/>
      <w:r w:rsidRPr="001C34F2">
        <w:rPr>
          <w:rFonts w:asciiTheme="majorHAnsi" w:hAnsiTheme="majorHAnsi" w:cstheme="majorHAnsi"/>
          <w:sz w:val="14"/>
        </w:rPr>
        <w:t xml:space="preserve"> et al., 2015).25 More important than the dynamic point is the static one: When standards of living are moderately high, as shown in Figure 9, the modal worker has more to lose than her chains. This is not an argument against socialism; but to revise Werner Sombart, the life raft of revolution really was shipwrecked on shoals of roast beef and apple pie.</w:t>
      </w:r>
      <w:r>
        <w:rPr>
          <w:rFonts w:asciiTheme="majorHAnsi" w:hAnsiTheme="majorHAnsi" w:cstheme="majorHAnsi"/>
          <w:sz w:val="14"/>
        </w:rPr>
        <w:t xml:space="preserve"> </w:t>
      </w:r>
      <w:r w:rsidRPr="001C34F2">
        <w:rPr>
          <w:rFonts w:asciiTheme="majorHAnsi" w:hAnsiTheme="majorHAnsi" w:cstheme="majorHAnsi"/>
          <w:sz w:val="14"/>
        </w:rPr>
        <w:t xml:space="preserve">Therefore, the reasons workers are not revolutionary are materialist in character. Explaining their reformist politics does not require appeal to venal trade union leaders or false consciousness. </w:t>
      </w:r>
      <w:r w:rsidRPr="001C34F2">
        <w:rPr>
          <w:rFonts w:asciiTheme="majorHAnsi" w:hAnsiTheme="majorHAnsi" w:cstheme="majorHAnsi"/>
          <w:u w:val="single"/>
        </w:rPr>
        <w:t xml:space="preserve">Most people </w:t>
      </w:r>
      <w:r w:rsidRPr="001C34F2">
        <w:rPr>
          <w:rFonts w:asciiTheme="majorHAnsi" w:hAnsiTheme="majorHAnsi" w:cstheme="majorHAnsi"/>
          <w:iCs/>
          <w:u w:val="single"/>
          <w:bdr w:val="single" w:sz="8" w:space="0" w:color="auto"/>
        </w:rPr>
        <w:t>wish to minimize risk</w:t>
      </w:r>
      <w:r w:rsidRPr="001C34F2">
        <w:rPr>
          <w:rFonts w:asciiTheme="majorHAnsi" w:hAnsiTheme="majorHAnsi" w:cstheme="majorHAnsi"/>
          <w:u w:val="single"/>
        </w:rPr>
        <w:t xml:space="preserve"> in their lives, and </w:t>
      </w:r>
      <w:r w:rsidRPr="00EA3521">
        <w:rPr>
          <w:rFonts w:asciiTheme="majorHAnsi" w:hAnsiTheme="majorHAnsi" w:cstheme="majorHAnsi"/>
          <w:u w:val="single"/>
        </w:rPr>
        <w:t>revolution involves</w:t>
      </w:r>
      <w:r w:rsidRPr="001C34F2">
        <w:rPr>
          <w:rFonts w:asciiTheme="majorHAnsi" w:hAnsiTheme="majorHAnsi" w:cstheme="majorHAnsi"/>
          <w:u w:val="single"/>
        </w:rPr>
        <w:t xml:space="preserve"> taking on </w:t>
      </w:r>
      <w:r w:rsidRPr="00EA3521">
        <w:rPr>
          <w:rFonts w:asciiTheme="majorHAnsi" w:hAnsiTheme="majorHAnsi" w:cstheme="majorHAnsi"/>
          <w:iCs/>
          <w:u w:val="single"/>
          <w:bdr w:val="single" w:sz="8" w:space="0" w:color="auto"/>
        </w:rPr>
        <w:t>colossal risks</w:t>
      </w:r>
      <w:r w:rsidRPr="001C34F2">
        <w:rPr>
          <w:rFonts w:asciiTheme="majorHAnsi" w:hAnsiTheme="majorHAnsi" w:cstheme="majorHAnsi"/>
          <w:sz w:val="14"/>
        </w:rPr>
        <w:t xml:space="preserve">. For example, </w:t>
      </w:r>
      <w:proofErr w:type="gramStart"/>
      <w:r w:rsidRPr="001C34F2">
        <w:rPr>
          <w:rFonts w:asciiTheme="majorHAnsi" w:hAnsiTheme="majorHAnsi" w:cstheme="majorHAnsi"/>
          <w:iCs/>
          <w:u w:val="single"/>
          <w:bdr w:val="single" w:sz="8" w:space="0" w:color="auto"/>
        </w:rPr>
        <w:t>home-ownership</w:t>
      </w:r>
      <w:proofErr w:type="gramEnd"/>
      <w:r w:rsidRPr="001C34F2">
        <w:rPr>
          <w:rFonts w:asciiTheme="majorHAnsi" w:hAnsiTheme="majorHAnsi" w:cstheme="majorHAnsi"/>
          <w:u w:val="single"/>
        </w:rPr>
        <w:t xml:space="preserve"> in the developed world hovers around 70%; this means that a lot of </w:t>
      </w:r>
      <w:r w:rsidRPr="00EA3521">
        <w:rPr>
          <w:rFonts w:asciiTheme="majorHAnsi" w:hAnsiTheme="majorHAnsi" w:cstheme="majorHAnsi"/>
          <w:u w:val="single"/>
        </w:rPr>
        <w:t xml:space="preserve">people </w:t>
      </w:r>
      <w:r w:rsidRPr="00EA3521">
        <w:rPr>
          <w:rFonts w:asciiTheme="majorHAnsi" w:hAnsiTheme="majorHAnsi" w:cstheme="majorHAnsi"/>
          <w:iCs/>
          <w:u w:val="single"/>
          <w:bdr w:val="single" w:sz="8" w:space="0" w:color="auto"/>
        </w:rPr>
        <w:t>have a lot to lose</w:t>
      </w:r>
      <w:r w:rsidRPr="00EA3521">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By contrast, the materialist case for revolution proposes that people favor it when their expected post-revolutionary standards of living are greater than their current standard (Roemer, 1985). But when we add moderate risk- and loss-aversion the calculation changes (Kahneman and Tversky, 1991). Say you have a low income, but own a few assets, maybe a house, a car, and perhaps you also have a child; what risk profile would you require to gamble your modest holdings for an uncertain </w:t>
      </w:r>
      <w:r w:rsidRPr="001C34F2">
        <w:rPr>
          <w:rFonts w:asciiTheme="majorHAnsi" w:hAnsiTheme="majorHAnsi" w:cstheme="majorHAnsi"/>
          <w:sz w:val="14"/>
        </w:rPr>
        <w:lastRenderedPageBreak/>
        <w:t xml:space="preserve">future which might be better but might be worse? </w:t>
      </w:r>
      <w:r w:rsidRPr="001C34F2">
        <w:rPr>
          <w:rFonts w:asciiTheme="majorHAnsi" w:hAnsiTheme="majorHAnsi" w:cstheme="majorHAnsi"/>
          <w:iCs/>
          <w:u w:val="single"/>
          <w:bdr w:val="single" w:sz="8" w:space="0" w:color="auto"/>
        </w:rPr>
        <w:t>Even if</w:t>
      </w:r>
      <w:r w:rsidRPr="001C34F2">
        <w:rPr>
          <w:rFonts w:asciiTheme="majorHAnsi" w:hAnsiTheme="majorHAnsi" w:cstheme="majorHAnsi"/>
          <w:u w:val="single"/>
        </w:rPr>
        <w:t xml:space="preserve"> you are certain</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probability of better</w:t>
      </w:r>
      <w:r w:rsidRPr="001C34F2">
        <w:rPr>
          <w:rFonts w:asciiTheme="majorHAnsi" w:hAnsiTheme="majorHAnsi" w:cstheme="majorHAnsi"/>
          <w:u w:val="single"/>
        </w:rPr>
        <w:t xml:space="preserve"> is greater than the </w:t>
      </w:r>
      <w:r w:rsidRPr="001C34F2">
        <w:rPr>
          <w:rFonts w:asciiTheme="majorHAnsi" w:hAnsiTheme="majorHAnsi" w:cstheme="majorHAnsi"/>
          <w:iCs/>
          <w:u w:val="single"/>
          <w:bdr w:val="single" w:sz="8" w:space="0" w:color="auto"/>
        </w:rPr>
        <w:t>probability of worse</w:t>
      </w:r>
      <w:r w:rsidRPr="001C34F2">
        <w:rPr>
          <w:rFonts w:asciiTheme="majorHAnsi" w:hAnsiTheme="majorHAnsi" w:cstheme="majorHAnsi"/>
          <w:u w:val="single"/>
        </w:rPr>
        <w:t xml:space="preserve">, you </w:t>
      </w:r>
      <w:proofErr w:type="gramStart"/>
      <w:r w:rsidRPr="001C34F2">
        <w:rPr>
          <w:rFonts w:asciiTheme="majorHAnsi" w:hAnsiTheme="majorHAnsi" w:cstheme="majorHAnsi"/>
          <w:u w:val="single"/>
        </w:rPr>
        <w:t>have to</w:t>
      </w:r>
      <w:proofErr w:type="gramEnd"/>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envision workers as</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class of </w:t>
      </w:r>
      <w:r w:rsidRPr="00EA3521">
        <w:rPr>
          <w:rFonts w:asciiTheme="majorHAnsi" w:hAnsiTheme="majorHAnsi" w:cstheme="majorHAnsi"/>
          <w:iCs/>
          <w:highlight w:val="green"/>
          <w:u w:val="single"/>
          <w:bdr w:val="single" w:sz="8" w:space="0" w:color="auto"/>
        </w:rPr>
        <w:t>inveterate gamblers</w:t>
      </w:r>
      <w:r w:rsidRPr="001C34F2">
        <w:rPr>
          <w:rFonts w:asciiTheme="majorHAnsi" w:hAnsiTheme="majorHAnsi" w:cstheme="majorHAnsi"/>
          <w:u w:val="single"/>
        </w:rPr>
        <w:t xml:space="preserve"> to take the bet. </w:t>
      </w:r>
      <w:r w:rsidRPr="00EA3521">
        <w:rPr>
          <w:rFonts w:asciiTheme="majorHAnsi" w:hAnsiTheme="majorHAnsi" w:cstheme="majorHAnsi"/>
          <w:iCs/>
          <w:highlight w:val="green"/>
          <w:u w:val="single"/>
          <w:bdr w:val="single" w:sz="8" w:space="0" w:color="auto"/>
        </w:rPr>
        <w:t>Moderately cautious people</w:t>
      </w:r>
      <w:r w:rsidRPr="001C34F2">
        <w:rPr>
          <w:rFonts w:asciiTheme="majorHAnsi" w:hAnsiTheme="majorHAnsi" w:cstheme="majorHAnsi"/>
          <w:sz w:val="14"/>
        </w:rPr>
        <w:t xml:space="preserve"> who prefer a bird in the hand </w:t>
      </w:r>
      <w:r w:rsidRPr="00EA3521">
        <w:rPr>
          <w:rFonts w:asciiTheme="majorHAnsi" w:hAnsiTheme="majorHAnsi" w:cstheme="majorHAnsi"/>
          <w:highlight w:val="green"/>
          <w:u w:val="single"/>
        </w:rPr>
        <w:t>will</w:t>
      </w:r>
      <w:r w:rsidRPr="001C34F2">
        <w:rPr>
          <w:rFonts w:asciiTheme="majorHAnsi" w:hAnsiTheme="majorHAnsi" w:cstheme="majorHAnsi"/>
          <w:u w:val="single"/>
        </w:rPr>
        <w:t xml:space="preserve"> still </w:t>
      </w:r>
      <w:r w:rsidRPr="00EA3521">
        <w:rPr>
          <w:rFonts w:asciiTheme="majorHAnsi" w:hAnsiTheme="majorHAnsi" w:cstheme="majorHAnsi"/>
          <w:highlight w:val="green"/>
          <w:u w:val="single"/>
        </w:rPr>
        <w:t>view</w:t>
      </w:r>
      <w:r w:rsidRPr="001C34F2">
        <w:rPr>
          <w:rFonts w:asciiTheme="majorHAnsi" w:hAnsiTheme="majorHAnsi" w:cstheme="majorHAnsi"/>
          <w:u w:val="single"/>
        </w:rPr>
        <w:t xml:space="preserve"> the </w:t>
      </w:r>
      <w:r w:rsidRPr="00EA3521">
        <w:rPr>
          <w:rFonts w:asciiTheme="majorHAnsi" w:hAnsiTheme="majorHAnsi" w:cstheme="majorHAnsi"/>
          <w:iCs/>
          <w:highlight w:val="green"/>
          <w:u w:val="single"/>
          <w:bdr w:val="single" w:sz="8" w:space="0" w:color="auto"/>
        </w:rPr>
        <w:t>downside risk</w:t>
      </w:r>
      <w:r w:rsidRPr="00EA3521">
        <w:rPr>
          <w:rFonts w:asciiTheme="majorHAnsi" w:hAnsiTheme="majorHAnsi" w:cstheme="majorHAnsi"/>
          <w:highlight w:val="green"/>
          <w:u w:val="single"/>
        </w:rPr>
        <w:t xml:space="preserve"> as </w:t>
      </w:r>
      <w:r w:rsidRPr="00EA3521">
        <w:rPr>
          <w:rFonts w:asciiTheme="majorHAnsi" w:hAnsiTheme="majorHAnsi" w:cstheme="majorHAnsi"/>
          <w:iCs/>
          <w:highlight w:val="green"/>
          <w:u w:val="single"/>
          <w:bdr w:val="single" w:sz="8" w:space="0" w:color="auto"/>
        </w:rPr>
        <w:t>too great</w:t>
      </w:r>
      <w:r w:rsidRPr="00EA3521">
        <w:rPr>
          <w:rFonts w:asciiTheme="majorHAnsi" w:hAnsiTheme="majorHAnsi" w:cstheme="majorHAnsi"/>
          <w:highlight w:val="green"/>
          <w:u w:val="single"/>
        </w:rPr>
        <w:t xml:space="preserve">. </w:t>
      </w:r>
      <w:r w:rsidRPr="00EA3521">
        <w:rPr>
          <w:rFonts w:asciiTheme="majorHAnsi" w:hAnsiTheme="majorHAnsi" w:cstheme="majorHAnsi"/>
          <w:u w:val="single"/>
        </w:rPr>
        <w:t>Equal gains</w:t>
      </w:r>
      <w:r w:rsidRPr="001C34F2">
        <w:rPr>
          <w:rFonts w:asciiTheme="majorHAnsi" w:hAnsiTheme="majorHAnsi" w:cstheme="majorHAnsi"/>
          <w:u w:val="single"/>
        </w:rPr>
        <w:t xml:space="preserve"> and losses are </w:t>
      </w:r>
      <w:r w:rsidRPr="001C34F2">
        <w:rPr>
          <w:rFonts w:asciiTheme="majorHAnsi" w:hAnsiTheme="majorHAnsi" w:cstheme="majorHAnsi"/>
          <w:iCs/>
          <w:u w:val="single"/>
          <w:bdr w:val="single" w:sz="8" w:space="0" w:color="auto"/>
        </w:rPr>
        <w:t>not experienced equally</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This is the </w:t>
      </w:r>
      <w:r w:rsidRPr="00EA3521">
        <w:rPr>
          <w:rFonts w:asciiTheme="majorHAnsi" w:hAnsiTheme="majorHAnsi" w:cstheme="majorHAnsi"/>
          <w:iCs/>
          <w:highlight w:val="green"/>
          <w:u w:val="single"/>
          <w:bdr w:val="single" w:sz="8" w:space="0" w:color="auto"/>
        </w:rPr>
        <w:t>loss aversion phenomenon</w:t>
      </w:r>
      <w:r w:rsidRPr="001C34F2">
        <w:rPr>
          <w:rFonts w:asciiTheme="majorHAnsi" w:hAnsiTheme="majorHAnsi" w:cstheme="majorHAnsi"/>
          <w:sz w:val="14"/>
        </w:rPr>
        <w:t xml:space="preserve">. But the assumption of a population confident about improved standards of living—and a willingness to take risky strategies to achieve them—is itself unwarranted. This is the risk aversion phenomenon. The modal worker is of course correct to suspect that her </w:t>
      </w:r>
      <w:r w:rsidRPr="001C34F2">
        <w:rPr>
          <w:rFonts w:asciiTheme="majorHAnsi" w:hAnsiTheme="majorHAnsi" w:cstheme="majorHAnsi"/>
          <w:iCs/>
          <w:u w:val="single"/>
          <w:bdr w:val="single" w:sz="8" w:space="0" w:color="auto"/>
        </w:rPr>
        <w:t>post-revolutionary welfare</w:t>
      </w:r>
      <w:r w:rsidRPr="001C34F2">
        <w:rPr>
          <w:rFonts w:asciiTheme="majorHAnsi" w:hAnsiTheme="majorHAnsi" w:cstheme="majorHAnsi"/>
          <w:u w:val="single"/>
        </w:rPr>
        <w:t xml:space="preserve"> is </w:t>
      </w:r>
      <w:r w:rsidRPr="001C34F2">
        <w:rPr>
          <w:rFonts w:asciiTheme="majorHAnsi" w:hAnsiTheme="majorHAnsi" w:cstheme="majorHAnsi"/>
          <w:iCs/>
          <w:u w:val="single"/>
          <w:bdr w:val="single" w:sz="8" w:space="0" w:color="auto"/>
        </w:rPr>
        <w:t>uncertain</w:t>
      </w:r>
      <w:r w:rsidRPr="001C34F2">
        <w:rPr>
          <w:rFonts w:asciiTheme="majorHAnsi" w:hAnsiTheme="majorHAnsi" w:cstheme="majorHAnsi"/>
          <w:u w:val="single"/>
        </w:rPr>
        <w:t>; socialists</w:t>
      </w:r>
      <w:r w:rsidRPr="001C34F2">
        <w:rPr>
          <w:rFonts w:asciiTheme="majorHAnsi" w:hAnsiTheme="majorHAnsi" w:cstheme="majorHAnsi"/>
          <w:sz w:val="14"/>
        </w:rPr>
        <w:t xml:space="preserve"> after all </w:t>
      </w:r>
      <w:r w:rsidRPr="001C34F2">
        <w:rPr>
          <w:rFonts w:asciiTheme="majorHAnsi" w:hAnsiTheme="majorHAnsi" w:cstheme="majorHAnsi"/>
          <w:u w:val="single"/>
        </w:rPr>
        <w:t xml:space="preserve">do not have satisfactory answers to the problems of </w:t>
      </w:r>
      <w:r w:rsidRPr="001C34F2">
        <w:rPr>
          <w:rFonts w:asciiTheme="majorHAnsi" w:hAnsiTheme="majorHAnsi" w:cstheme="majorHAnsi"/>
          <w:iCs/>
          <w:u w:val="single"/>
          <w:bdr w:val="single" w:sz="8" w:space="0" w:color="auto"/>
        </w:rPr>
        <w:t>coordination</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motivation</w:t>
      </w:r>
      <w:r w:rsidRPr="001C34F2">
        <w:rPr>
          <w:rFonts w:asciiTheme="majorHAnsi" w:hAnsiTheme="majorHAnsi" w:cstheme="majorHAnsi"/>
          <w:u w:val="single"/>
        </w:rPr>
        <w:t xml:space="preserve">, and </w:t>
      </w:r>
      <w:r w:rsidRPr="001C34F2">
        <w:rPr>
          <w:rFonts w:asciiTheme="majorHAnsi" w:hAnsiTheme="majorHAnsi" w:cstheme="majorHAnsi"/>
          <w:iCs/>
          <w:u w:val="single"/>
          <w:bdr w:val="single" w:sz="8" w:space="0" w:color="auto"/>
        </w:rPr>
        <w:t>innovation</w:t>
      </w:r>
      <w:r w:rsidRPr="001C34F2">
        <w:rPr>
          <w:rFonts w:asciiTheme="majorHAnsi" w:hAnsiTheme="majorHAnsi" w:cstheme="majorHAnsi"/>
          <w:u w:val="single"/>
        </w:rPr>
        <w:t xml:space="preserve"> under socialism</w:t>
      </w:r>
      <w:r w:rsidRPr="001C34F2">
        <w:rPr>
          <w:rFonts w:asciiTheme="majorHAnsi" w:hAnsiTheme="majorHAnsi" w:cstheme="majorHAnsi"/>
          <w:sz w:val="14"/>
        </w:rPr>
        <w:t xml:space="preserve"> (for attempted answers that are provocative and oftentimes brilliant, see Albert, 2004; Cottrell and </w:t>
      </w:r>
      <w:proofErr w:type="spellStart"/>
      <w:r w:rsidRPr="001C34F2">
        <w:rPr>
          <w:rFonts w:asciiTheme="majorHAnsi" w:hAnsiTheme="majorHAnsi" w:cstheme="majorHAnsi"/>
          <w:sz w:val="14"/>
        </w:rPr>
        <w:t>Cockshott</w:t>
      </w:r>
      <w:proofErr w:type="spellEnd"/>
      <w:r w:rsidRPr="001C34F2">
        <w:rPr>
          <w:rFonts w:asciiTheme="majorHAnsi" w:hAnsiTheme="majorHAnsi" w:cstheme="majorHAnsi"/>
          <w:sz w:val="14"/>
        </w:rPr>
        <w:t xml:space="preserve">, 1992; </w:t>
      </w:r>
      <w:proofErr w:type="spellStart"/>
      <w:r w:rsidRPr="001C34F2">
        <w:rPr>
          <w:rFonts w:asciiTheme="majorHAnsi" w:hAnsiTheme="majorHAnsi" w:cstheme="majorHAnsi"/>
          <w:sz w:val="14"/>
        </w:rPr>
        <w:t>Corneo</w:t>
      </w:r>
      <w:proofErr w:type="spellEnd"/>
      <w:r w:rsidRPr="001C34F2">
        <w:rPr>
          <w:rFonts w:asciiTheme="majorHAnsi" w:hAnsiTheme="majorHAnsi" w:cstheme="majorHAnsi"/>
          <w:sz w:val="14"/>
        </w:rPr>
        <w:t xml:space="preserve">, 2017; Roemer, 1994; and Wright and </w:t>
      </w:r>
      <w:proofErr w:type="spellStart"/>
      <w:r w:rsidRPr="001C34F2">
        <w:rPr>
          <w:rFonts w:asciiTheme="majorHAnsi" w:hAnsiTheme="majorHAnsi" w:cstheme="majorHAnsi"/>
          <w:sz w:val="14"/>
        </w:rPr>
        <w:t>Hahnel</w:t>
      </w:r>
      <w:proofErr w:type="spellEnd"/>
      <w:r w:rsidRPr="001C34F2">
        <w:rPr>
          <w:rFonts w:asciiTheme="majorHAnsi" w:hAnsiTheme="majorHAnsi" w:cstheme="majorHAnsi"/>
          <w:sz w:val="14"/>
        </w:rPr>
        <w:t xml:space="preserve">, 2016). </w:t>
      </w:r>
      <w:r w:rsidRPr="001C34F2">
        <w:rPr>
          <w:rFonts w:asciiTheme="majorHAnsi" w:hAnsiTheme="majorHAnsi" w:cstheme="majorHAnsi"/>
          <w:u w:val="single"/>
        </w:rPr>
        <w:t xml:space="preserve">When one compares the status quo to a future where both </w:t>
      </w:r>
      <w:r w:rsidRPr="001C34F2">
        <w:rPr>
          <w:rFonts w:asciiTheme="majorHAnsi" w:hAnsiTheme="majorHAnsi" w:cstheme="majorHAnsi"/>
          <w:iCs/>
          <w:u w:val="single"/>
          <w:bdr w:val="single" w:sz="8" w:space="0" w:color="auto"/>
        </w:rPr>
        <w:t>heaven and hell</w:t>
      </w:r>
      <w:r w:rsidRPr="001C34F2">
        <w:rPr>
          <w:rFonts w:asciiTheme="majorHAnsi" w:hAnsiTheme="majorHAnsi" w:cstheme="majorHAnsi"/>
          <w:u w:val="single"/>
        </w:rPr>
        <w:t xml:space="preserve"> are</w:t>
      </w:r>
      <w:r w:rsidRPr="001C34F2">
        <w:rPr>
          <w:rFonts w:asciiTheme="majorHAnsi" w:hAnsiTheme="majorHAnsi" w:cstheme="majorHAnsi"/>
          <w:sz w:val="14"/>
        </w:rPr>
        <w:t xml:space="preserve"> seemingly </w:t>
      </w:r>
      <w:r w:rsidRPr="001C34F2">
        <w:rPr>
          <w:rFonts w:asciiTheme="majorHAnsi" w:hAnsiTheme="majorHAnsi" w:cstheme="majorHAnsi"/>
          <w:u w:val="single"/>
        </w:rPr>
        <w:t>plausible, it is</w:t>
      </w:r>
      <w:r w:rsidRPr="001C34F2">
        <w:rPr>
          <w:rFonts w:asciiTheme="majorHAnsi" w:hAnsiTheme="majorHAnsi" w:cstheme="majorHAnsi"/>
          <w:sz w:val="14"/>
        </w:rPr>
        <w:t xml:space="preserve"> perfectly </w:t>
      </w:r>
      <w:r w:rsidRPr="001C34F2">
        <w:rPr>
          <w:rFonts w:asciiTheme="majorHAnsi" w:hAnsiTheme="majorHAnsi" w:cstheme="majorHAnsi"/>
          <w:u w:val="single"/>
        </w:rPr>
        <w:t>rational</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people everywhere would </w:t>
      </w:r>
      <w:r w:rsidRPr="001C34F2">
        <w:rPr>
          <w:rFonts w:asciiTheme="majorHAnsi" w:hAnsiTheme="majorHAnsi" w:cstheme="majorHAnsi"/>
          <w:iCs/>
          <w:u w:val="single"/>
          <w:bdr w:val="single" w:sz="8" w:space="0" w:color="auto"/>
        </w:rPr>
        <w:t>abandon the barricades</w:t>
      </w:r>
      <w:r w:rsidRPr="001C34F2">
        <w:rPr>
          <w:rFonts w:asciiTheme="majorHAnsi" w:hAnsiTheme="majorHAnsi" w:cstheme="majorHAnsi"/>
          <w:sz w:val="14"/>
        </w:rPr>
        <w:t>. And abandon them they did.</w:t>
      </w:r>
      <w:r>
        <w:rPr>
          <w:rFonts w:asciiTheme="majorHAnsi" w:hAnsiTheme="majorHAnsi" w:cstheme="majorHAnsi"/>
          <w:sz w:val="14"/>
        </w:rPr>
        <w:t xml:space="preserve"> </w:t>
      </w:r>
      <w:r w:rsidRPr="001C34F2">
        <w:rPr>
          <w:rFonts w:asciiTheme="majorHAnsi" w:hAnsiTheme="majorHAnsi" w:cstheme="majorHAnsi"/>
          <w:sz w:val="14"/>
        </w:rPr>
        <w:t xml:space="preserve">Now perhaps the revolutionaries have persuaded us that negative outcomes are far-fetched, that we are very confident that revolution will usher in, eventually, the land of milk and honey. It is still the case that in this model the promised land will only be reached after a social breakdown of unknown duration: A complete overhaul in the organization of production will lead to some middle period of deteriorating material welfare as capitalists rapidly exit the economy. This means chaos and uncertainty, but it could also mean war. The interregnum could last a year, but it might last two decades, and however optimistic we are about the end point, we cannot in advance know how long this interim phase will persist. In the meantime, revolutionary enthusiasm will wane, erstwhile supporters will </w:t>
      </w:r>
      <w:r w:rsidRPr="00EA3521">
        <w:rPr>
          <w:rFonts w:asciiTheme="majorHAnsi" w:hAnsiTheme="majorHAnsi" w:cstheme="majorHAnsi"/>
          <w:sz w:val="14"/>
        </w:rPr>
        <w:t xml:space="preserve">decamp, a “stay-the-course” electoral strategy will be outflanked by competitor parties promising a return to normalcy, and the desire to consolidate gains will make the authoritarian impulse greater. From a materialist perspective, the uncertain passage through what </w:t>
      </w:r>
      <w:proofErr w:type="spellStart"/>
      <w:r w:rsidRPr="00EA3521">
        <w:rPr>
          <w:rFonts w:asciiTheme="majorHAnsi" w:hAnsiTheme="majorHAnsi" w:cstheme="majorHAnsi"/>
          <w:sz w:val="14"/>
        </w:rPr>
        <w:t>Przeworski</w:t>
      </w:r>
      <w:proofErr w:type="spellEnd"/>
      <w:r w:rsidRPr="00EA3521">
        <w:rPr>
          <w:rFonts w:asciiTheme="majorHAnsi" w:hAnsiTheme="majorHAnsi" w:cstheme="majorHAnsi"/>
          <w:sz w:val="14"/>
        </w:rPr>
        <w:t xml:space="preserve"> (1986) calls the “transition trough” makes the journey less appealing.26</w:t>
      </w:r>
      <w:r>
        <w:rPr>
          <w:rFonts w:asciiTheme="majorHAnsi" w:hAnsiTheme="majorHAnsi" w:cstheme="majorHAnsi"/>
          <w:sz w:val="14"/>
        </w:rPr>
        <w:t xml:space="preserve"> </w:t>
      </w:r>
      <w:r w:rsidRPr="00EA3521">
        <w:rPr>
          <w:rFonts w:asciiTheme="majorHAnsi" w:hAnsiTheme="majorHAnsi" w:cstheme="majorHAnsi"/>
          <w:sz w:val="14"/>
        </w:rPr>
        <w:t xml:space="preserve">To my mind, these factors explain why </w:t>
      </w:r>
      <w:r w:rsidRPr="00EA3521">
        <w:rPr>
          <w:rFonts w:asciiTheme="majorHAnsi" w:hAnsiTheme="majorHAnsi" w:cstheme="majorHAnsi"/>
          <w:iCs/>
          <w:u w:val="single"/>
          <w:bdr w:val="single" w:sz="8" w:space="0" w:color="auto"/>
        </w:rPr>
        <w:t>all working classes</w:t>
      </w:r>
      <w:r w:rsidRPr="00EA3521">
        <w:rPr>
          <w:rFonts w:asciiTheme="majorHAnsi" w:hAnsiTheme="majorHAnsi" w:cstheme="majorHAnsi"/>
          <w:u w:val="single"/>
        </w:rPr>
        <w:t xml:space="preserve"> in </w:t>
      </w:r>
      <w:r w:rsidRPr="00EA3521">
        <w:rPr>
          <w:rFonts w:asciiTheme="majorHAnsi" w:hAnsiTheme="majorHAnsi" w:cstheme="majorHAnsi"/>
          <w:iCs/>
          <w:u w:val="single"/>
          <w:bdr w:val="single" w:sz="8" w:space="0" w:color="auto"/>
        </w:rPr>
        <w:t>all developed democracies</w:t>
      </w:r>
      <w:r w:rsidRPr="00EA3521">
        <w:rPr>
          <w:rFonts w:asciiTheme="majorHAnsi" w:hAnsiTheme="majorHAnsi" w:cstheme="majorHAnsi"/>
          <w:u w:val="single"/>
        </w:rPr>
        <w:t xml:space="preserve"> </w:t>
      </w:r>
      <w:proofErr w:type="gramStart"/>
      <w:r w:rsidRPr="00EA3521">
        <w:rPr>
          <w:rFonts w:asciiTheme="majorHAnsi" w:hAnsiTheme="majorHAnsi" w:cstheme="majorHAnsi"/>
          <w:u w:val="single"/>
        </w:rPr>
        <w:t xml:space="preserve">have been </w:t>
      </w:r>
      <w:r w:rsidRPr="00EA3521">
        <w:rPr>
          <w:rFonts w:asciiTheme="majorHAnsi" w:hAnsiTheme="majorHAnsi" w:cstheme="majorHAnsi"/>
          <w:iCs/>
          <w:u w:val="single"/>
          <w:bdr w:val="single" w:sz="8" w:space="0" w:color="auto"/>
        </w:rPr>
        <w:t>decidedly reformist</w:t>
      </w:r>
      <w:r w:rsidRPr="00EA3521">
        <w:rPr>
          <w:rFonts w:asciiTheme="majorHAnsi" w:hAnsiTheme="majorHAnsi" w:cstheme="majorHAnsi"/>
          <w:sz w:val="14"/>
        </w:rPr>
        <w:t xml:space="preserve"> in orientation</w:t>
      </w:r>
      <w:proofErr w:type="gramEnd"/>
      <w:r w:rsidRPr="00EA3521">
        <w:rPr>
          <w:rFonts w:asciiTheme="majorHAnsi" w:hAnsiTheme="majorHAnsi" w:cstheme="majorHAnsi"/>
          <w:sz w:val="14"/>
        </w:rPr>
        <w:t xml:space="preserve">. </w:t>
      </w:r>
      <w:r w:rsidRPr="00EA3521">
        <w:rPr>
          <w:rFonts w:asciiTheme="majorHAnsi" w:hAnsiTheme="majorHAnsi" w:cstheme="majorHAnsi"/>
          <w:u w:val="single"/>
        </w:rPr>
        <w:t>The reason why revolutionary socialism has always been marginal in rich capitalist economies</w:t>
      </w:r>
      <w:r w:rsidRPr="00EA3521">
        <w:rPr>
          <w:rFonts w:asciiTheme="majorHAnsi" w:hAnsiTheme="majorHAnsi" w:cstheme="majorHAnsi"/>
          <w:sz w:val="14"/>
        </w:rPr>
        <w:t>—and will always be outflanked by reform-oriented socialism—</w:t>
      </w:r>
      <w:r w:rsidRPr="00EA3521">
        <w:rPr>
          <w:rFonts w:asciiTheme="majorHAnsi" w:hAnsiTheme="majorHAnsi" w:cstheme="majorHAnsi"/>
          <w:u w:val="single"/>
        </w:rPr>
        <w:t xml:space="preserve">is that only the latter consistently deliver </w:t>
      </w:r>
      <w:r w:rsidRPr="00EA3521">
        <w:rPr>
          <w:rFonts w:asciiTheme="majorHAnsi" w:hAnsiTheme="majorHAnsi" w:cstheme="majorHAnsi"/>
          <w:iCs/>
          <w:u w:val="single"/>
          <w:bdr w:val="single" w:sz="8" w:space="0" w:color="auto"/>
        </w:rPr>
        <w:t>high</w:t>
      </w:r>
      <w:r w:rsidRPr="00EA3521">
        <w:rPr>
          <w:rFonts w:asciiTheme="majorHAnsi" w:hAnsiTheme="majorHAnsi" w:cstheme="majorHAnsi"/>
          <w:sz w:val="14"/>
        </w:rPr>
        <w:t xml:space="preserve"> (and usually increasing) </w:t>
      </w:r>
      <w:r w:rsidRPr="00EA3521">
        <w:rPr>
          <w:rFonts w:asciiTheme="majorHAnsi" w:hAnsiTheme="majorHAnsi" w:cstheme="majorHAnsi"/>
          <w:iCs/>
          <w:u w:val="single"/>
          <w:bdr w:val="single" w:sz="8" w:space="0" w:color="auto"/>
        </w:rPr>
        <w:t>standards of living</w:t>
      </w:r>
      <w:r w:rsidRPr="00EA3521">
        <w:rPr>
          <w:rFonts w:asciiTheme="majorHAnsi" w:hAnsiTheme="majorHAnsi" w:cstheme="majorHAnsi"/>
          <w:u w:val="single"/>
        </w:rPr>
        <w:t xml:space="preserve"> and low</w:t>
      </w:r>
      <w:r w:rsidRPr="00EA3521">
        <w:rPr>
          <w:rFonts w:asciiTheme="majorHAnsi" w:hAnsiTheme="majorHAnsi" w:cstheme="majorHAnsi"/>
          <w:sz w:val="14"/>
        </w:rPr>
        <w:t xml:space="preserve"> (and usually decreasing) </w:t>
      </w:r>
      <w:r w:rsidRPr="00EA3521">
        <w:rPr>
          <w:rFonts w:asciiTheme="majorHAnsi" w:hAnsiTheme="majorHAnsi" w:cstheme="majorHAnsi"/>
          <w:u w:val="single"/>
        </w:rPr>
        <w:t xml:space="preserve">levels of risk. </w:t>
      </w:r>
      <w:proofErr w:type="gramStart"/>
      <w:r w:rsidRPr="00EA3521">
        <w:rPr>
          <w:rFonts w:asciiTheme="majorHAnsi" w:hAnsiTheme="majorHAnsi" w:cstheme="majorHAnsi"/>
          <w:u w:val="single"/>
        </w:rPr>
        <w:t>As long as</w:t>
      </w:r>
      <w:proofErr w:type="gramEnd"/>
      <w:r w:rsidRPr="00EA3521">
        <w:rPr>
          <w:rFonts w:asciiTheme="majorHAnsi" w:hAnsiTheme="majorHAnsi" w:cstheme="majorHAnsi"/>
          <w:u w:val="single"/>
        </w:rPr>
        <w:t xml:space="preserve"> the </w:t>
      </w:r>
      <w:r w:rsidRPr="00EA3521">
        <w:rPr>
          <w:rFonts w:asciiTheme="majorHAnsi" w:hAnsiTheme="majorHAnsi" w:cstheme="majorHAnsi"/>
          <w:iCs/>
          <w:u w:val="single"/>
          <w:bdr w:val="single" w:sz="8" w:space="0" w:color="auto"/>
        </w:rPr>
        <w:t>Mad Max world</w:t>
      </w:r>
      <w:r w:rsidRPr="00EA3521">
        <w:rPr>
          <w:rFonts w:asciiTheme="majorHAnsi" w:hAnsiTheme="majorHAnsi" w:cstheme="majorHAnsi"/>
          <w:u w:val="single"/>
        </w:rPr>
        <w:t xml:space="preserve"> of </w:t>
      </w:r>
      <w:r w:rsidRPr="00EA3521">
        <w:rPr>
          <w:rFonts w:asciiTheme="majorHAnsi" w:hAnsiTheme="majorHAnsi" w:cstheme="majorHAnsi"/>
          <w:iCs/>
          <w:u w:val="single"/>
          <w:bdr w:val="single" w:sz="8" w:space="0" w:color="auto"/>
        </w:rPr>
        <w:t>catastro</w:t>
      </w:r>
      <w:r w:rsidRPr="001C34F2">
        <w:rPr>
          <w:rFonts w:asciiTheme="majorHAnsi" w:hAnsiTheme="majorHAnsi" w:cstheme="majorHAnsi"/>
          <w:iCs/>
          <w:u w:val="single"/>
          <w:bdr w:val="single" w:sz="8" w:space="0" w:color="auto"/>
        </w:rPr>
        <w:t>phic collapse</w:t>
      </w:r>
      <w:r w:rsidRPr="001C34F2">
        <w:rPr>
          <w:rFonts w:asciiTheme="majorHAnsi" w:hAnsiTheme="majorHAnsi" w:cstheme="majorHAnsi"/>
          <w:u w:val="single"/>
        </w:rPr>
        <w:t xml:space="preserve"> can be avoided, reform</w:t>
      </w:r>
      <w:r w:rsidRPr="001C34F2">
        <w:rPr>
          <w:rFonts w:asciiTheme="majorHAnsi" w:hAnsiTheme="majorHAnsi" w:cstheme="majorHAnsi"/>
          <w:sz w:val="14"/>
        </w:rPr>
        <w:t xml:space="preserve">-oriented parties </w:t>
      </w:r>
      <w:r w:rsidRPr="001C34F2">
        <w:rPr>
          <w:rFonts w:asciiTheme="majorHAnsi" w:hAnsiTheme="majorHAnsi" w:cstheme="majorHAnsi"/>
          <w:u w:val="single"/>
        </w:rPr>
        <w:t xml:space="preserve">will always </w:t>
      </w:r>
      <w:r w:rsidRPr="001C34F2">
        <w:rPr>
          <w:rFonts w:asciiTheme="majorHAnsi" w:hAnsiTheme="majorHAnsi" w:cstheme="majorHAnsi"/>
          <w:iCs/>
          <w:u w:val="single"/>
          <w:bdr w:val="single" w:sz="8" w:space="0" w:color="auto"/>
        </w:rPr>
        <w:t>better capture the enthusiasm</w:t>
      </w:r>
      <w:r w:rsidRPr="001C34F2">
        <w:rPr>
          <w:rFonts w:asciiTheme="majorHAnsi" w:hAnsiTheme="majorHAnsi" w:cstheme="majorHAnsi"/>
          <w:u w:val="single"/>
        </w:rPr>
        <w:t xml:space="preserve"> of</w:t>
      </w:r>
      <w:r w:rsidRPr="001C34F2">
        <w:rPr>
          <w:rFonts w:asciiTheme="majorHAnsi" w:hAnsiTheme="majorHAnsi" w:cstheme="majorHAnsi"/>
          <w:sz w:val="14"/>
        </w:rPr>
        <w:t xml:space="preserve"> poor and </w:t>
      </w:r>
      <w:r w:rsidRPr="001C34F2">
        <w:rPr>
          <w:rFonts w:asciiTheme="majorHAnsi" w:hAnsiTheme="majorHAnsi" w:cstheme="majorHAnsi"/>
          <w:u w:val="single"/>
        </w:rPr>
        <w:t>working people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Thus, when we try to explain the non-revolutionary attitudes of our working-class friends and family, we do not need to lean on the false consciousness account, for there is a more parsimonious materialist explanation. As such, any case for revolution must be non-materialist in character: You can be a materialist or a revolutionary, but not both.</w:t>
      </w:r>
      <w:r>
        <w:rPr>
          <w:rFonts w:asciiTheme="majorHAnsi" w:hAnsiTheme="majorHAnsi" w:cstheme="majorHAnsi"/>
          <w:sz w:val="14"/>
        </w:rPr>
        <w:t xml:space="preserve"> </w:t>
      </w:r>
      <w:r w:rsidRPr="001C34F2">
        <w:rPr>
          <w:rFonts w:asciiTheme="majorHAnsi" w:hAnsiTheme="majorHAnsi" w:cstheme="majorHAnsi"/>
          <w:sz w:val="14"/>
        </w:rPr>
        <w:t xml:space="preserve">This is the dilemma the revolutionaries must consider: </w:t>
      </w:r>
      <w:r w:rsidRPr="001C34F2">
        <w:rPr>
          <w:rFonts w:asciiTheme="majorHAnsi" w:hAnsiTheme="majorHAnsi" w:cstheme="majorHAnsi"/>
          <w:u w:val="single"/>
        </w:rPr>
        <w:t xml:space="preserve">Revolution is </w:t>
      </w:r>
      <w:r w:rsidRPr="001C34F2">
        <w:rPr>
          <w:rFonts w:asciiTheme="majorHAnsi" w:hAnsiTheme="majorHAnsi" w:cstheme="majorHAnsi"/>
          <w:iCs/>
          <w:u w:val="single"/>
          <w:bdr w:val="single" w:sz="8" w:space="0" w:color="auto"/>
        </w:rPr>
        <w:t>only possible</w:t>
      </w:r>
      <w:r w:rsidRPr="001C34F2">
        <w:rPr>
          <w:rFonts w:asciiTheme="majorHAnsi" w:hAnsiTheme="majorHAnsi" w:cstheme="majorHAnsi"/>
          <w:u w:val="single"/>
        </w:rPr>
        <w:t xml:space="preserve"> when the </w:t>
      </w:r>
      <w:r w:rsidRPr="001C34F2">
        <w:rPr>
          <w:rFonts w:asciiTheme="majorHAnsi" w:hAnsiTheme="majorHAnsi" w:cstheme="majorHAnsi"/>
          <w:iCs/>
          <w:u w:val="single"/>
          <w:bdr w:val="single" w:sz="8" w:space="0" w:color="auto"/>
        </w:rPr>
        <w:t>forces of production are underdeveloped</w:t>
      </w:r>
      <w:r w:rsidRPr="001C34F2">
        <w:rPr>
          <w:rFonts w:asciiTheme="majorHAnsi" w:hAnsiTheme="majorHAnsi" w:cstheme="majorHAnsi"/>
          <w:u w:val="single"/>
        </w:rPr>
        <w:t xml:space="preserve">, but it can only be successful when they are </w:t>
      </w:r>
      <w:r w:rsidRPr="001C34F2">
        <w:rPr>
          <w:rFonts w:asciiTheme="majorHAnsi" w:hAnsiTheme="majorHAnsi" w:cstheme="majorHAnsi"/>
          <w:iCs/>
          <w:u w:val="single"/>
          <w:bdr w:val="single" w:sz="8" w:space="0" w:color="auto"/>
        </w:rPr>
        <w:t>sufficiently developed</w:t>
      </w:r>
      <w:r w:rsidRPr="001C34F2">
        <w:rPr>
          <w:rFonts w:asciiTheme="majorHAnsi" w:hAnsiTheme="majorHAnsi" w:cstheme="majorHAnsi"/>
          <w:u w:val="single"/>
        </w:rPr>
        <w:t xml:space="preserve"> to make socialism</w:t>
      </w:r>
      <w:r w:rsidRPr="001C34F2">
        <w:rPr>
          <w:rFonts w:asciiTheme="majorHAnsi" w:hAnsiTheme="majorHAnsi" w:cstheme="majorHAnsi"/>
          <w:sz w:val="14"/>
        </w:rPr>
        <w:t xml:space="preserve"> (or communism) objectively </w:t>
      </w:r>
      <w:r w:rsidRPr="001C34F2">
        <w:rPr>
          <w:rFonts w:asciiTheme="majorHAnsi" w:hAnsiTheme="majorHAnsi" w:cstheme="majorHAnsi"/>
          <w:u w:val="single"/>
        </w:rPr>
        <w:t>viable</w:t>
      </w:r>
      <w:r w:rsidRPr="001C34F2">
        <w:rPr>
          <w:rFonts w:asciiTheme="majorHAnsi" w:hAnsiTheme="majorHAnsi" w:cstheme="majorHAnsi"/>
          <w:sz w:val="14"/>
        </w:rPr>
        <w:t xml:space="preserve">.27 As </w:t>
      </w:r>
      <w:proofErr w:type="spellStart"/>
      <w:r w:rsidRPr="001C34F2">
        <w:rPr>
          <w:rFonts w:asciiTheme="majorHAnsi" w:hAnsiTheme="majorHAnsi" w:cstheme="majorHAnsi"/>
          <w:sz w:val="14"/>
        </w:rPr>
        <w:t>Elster</w:t>
      </w:r>
      <w:proofErr w:type="spellEnd"/>
      <w:r w:rsidRPr="001C34F2">
        <w:rPr>
          <w:rFonts w:asciiTheme="majorHAnsi" w:hAnsiTheme="majorHAnsi" w:cstheme="majorHAnsi"/>
          <w:sz w:val="14"/>
        </w:rPr>
        <w:t xml:space="preserve"> (1986) has argued, the circumstances under which revolutions spark and succeed never coincide.</w:t>
      </w:r>
      <w:r>
        <w:rPr>
          <w:rFonts w:asciiTheme="majorHAnsi" w:hAnsiTheme="majorHAnsi" w:cstheme="majorHAnsi"/>
          <w:sz w:val="14"/>
        </w:rPr>
        <w:t xml:space="preserve"> </w:t>
      </w:r>
      <w:r w:rsidRPr="001C34F2">
        <w:rPr>
          <w:rFonts w:asciiTheme="majorHAnsi" w:hAnsiTheme="majorHAnsi" w:cstheme="majorHAnsi"/>
          <w:sz w:val="14"/>
        </w:rPr>
        <w:t xml:space="preserve">What about the </w:t>
      </w:r>
      <w:r w:rsidRPr="00EA3521">
        <w:rPr>
          <w:rFonts w:asciiTheme="majorHAnsi" w:hAnsiTheme="majorHAnsi" w:cstheme="majorHAnsi"/>
          <w:highlight w:val="green"/>
          <w:u w:val="single"/>
        </w:rPr>
        <w:t>capitalists</w:t>
      </w:r>
      <w:r w:rsidRPr="001C34F2">
        <w:rPr>
          <w:rFonts w:asciiTheme="majorHAnsi" w:hAnsiTheme="majorHAnsi" w:cstheme="majorHAnsi"/>
          <w:sz w:val="14"/>
        </w:rPr>
        <w:t xml:space="preserve">? Under these circumstances, it is reasonable to expect that they will </w:t>
      </w:r>
      <w:r w:rsidRPr="00EA3521">
        <w:rPr>
          <w:rFonts w:asciiTheme="majorHAnsi" w:hAnsiTheme="majorHAnsi" w:cstheme="majorHAnsi"/>
          <w:iCs/>
          <w:highlight w:val="green"/>
          <w:u w:val="single"/>
          <w:bdr w:val="single" w:sz="8" w:space="0" w:color="auto"/>
        </w:rPr>
        <w:t>fight far harder</w:t>
      </w:r>
      <w:r w:rsidRPr="00EA3521">
        <w:rPr>
          <w:rFonts w:asciiTheme="majorHAnsi" w:hAnsiTheme="majorHAnsi" w:cstheme="majorHAnsi"/>
          <w:highlight w:val="green"/>
          <w:u w:val="single"/>
        </w:rPr>
        <w:t xml:space="preserve"> against a revolution</w:t>
      </w:r>
      <w:r w:rsidRPr="00EA3521">
        <w:rPr>
          <w:rFonts w:asciiTheme="majorHAnsi" w:hAnsiTheme="majorHAnsi" w:cstheme="majorHAnsi"/>
          <w:u w:val="single"/>
        </w:rPr>
        <w:t xml:space="preserve"> than they would against reformist drives</w:t>
      </w:r>
      <w:r w:rsidRPr="00EA3521">
        <w:rPr>
          <w:rFonts w:asciiTheme="majorHAnsi" w:hAnsiTheme="majorHAnsi" w:cstheme="majorHAnsi"/>
          <w:sz w:val="14"/>
        </w:rPr>
        <w:t xml:space="preserve">. Indeed, ignoring the response from capitalists violates </w:t>
      </w:r>
      <w:proofErr w:type="spellStart"/>
      <w:r w:rsidRPr="00EA3521">
        <w:rPr>
          <w:rFonts w:asciiTheme="majorHAnsi" w:hAnsiTheme="majorHAnsi" w:cstheme="majorHAnsi"/>
          <w:sz w:val="14"/>
        </w:rPr>
        <w:t>Elster’s</w:t>
      </w:r>
      <w:proofErr w:type="spellEnd"/>
      <w:r w:rsidRPr="00EA3521">
        <w:rPr>
          <w:rFonts w:asciiTheme="majorHAnsi" w:hAnsiTheme="majorHAnsi" w:cstheme="majorHAnsi"/>
          <w:sz w:val="14"/>
        </w:rPr>
        <w:t xml:space="preserve"> first law of political rationality: Never assume your opponent is less rational than you</w:t>
      </w:r>
      <w:r w:rsidRPr="00EA3521">
        <w:rPr>
          <w:rFonts w:asciiTheme="majorHAnsi" w:hAnsiTheme="majorHAnsi" w:cstheme="majorHAnsi"/>
          <w:sz w:val="14"/>
          <w:highlight w:val="green"/>
        </w:rPr>
        <w:t xml:space="preserve">. </w:t>
      </w:r>
      <w:r w:rsidRPr="00EA3521">
        <w:rPr>
          <w:rFonts w:asciiTheme="majorHAnsi" w:hAnsiTheme="majorHAnsi" w:cstheme="majorHAnsi"/>
          <w:highlight w:val="green"/>
          <w:u w:val="single"/>
        </w:rPr>
        <w:t>If revolution</w:t>
      </w:r>
      <w:r w:rsidRPr="00EA3521">
        <w:rPr>
          <w:rFonts w:asciiTheme="majorHAnsi" w:hAnsiTheme="majorHAnsi" w:cstheme="majorHAnsi"/>
          <w:u w:val="single"/>
        </w:rPr>
        <w:t xml:space="preserve"> were the alternative</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employers would grant </w:t>
      </w:r>
      <w:r w:rsidRPr="00EA3521">
        <w:rPr>
          <w:rFonts w:asciiTheme="majorHAnsi" w:hAnsiTheme="majorHAnsi" w:cstheme="majorHAnsi"/>
          <w:iCs/>
          <w:highlight w:val="green"/>
          <w:u w:val="single"/>
          <w:bdr w:val="single" w:sz="8" w:space="0" w:color="auto"/>
        </w:rPr>
        <w:t>every</w:t>
      </w:r>
      <w:r w:rsidRPr="001C34F2">
        <w:rPr>
          <w:rFonts w:asciiTheme="majorHAnsi" w:hAnsiTheme="majorHAnsi" w:cstheme="majorHAnsi"/>
          <w:iCs/>
          <w:u w:val="single"/>
          <w:bdr w:val="single" w:sz="8" w:space="0" w:color="auto"/>
        </w:rPr>
        <w:t xml:space="preserve"> imaginable </w:t>
      </w:r>
      <w:r w:rsidRPr="00EA3521">
        <w:rPr>
          <w:rFonts w:asciiTheme="majorHAnsi" w:hAnsiTheme="majorHAnsi" w:cstheme="majorHAnsi"/>
          <w:iCs/>
          <w:highlight w:val="green"/>
          <w:u w:val="single"/>
          <w:bdr w:val="single" w:sz="8" w:space="0" w:color="auto"/>
        </w:rPr>
        <w:t>reform</w:t>
      </w:r>
      <w:r w:rsidRPr="001C34F2">
        <w:rPr>
          <w:rFonts w:asciiTheme="majorHAnsi" w:hAnsiTheme="majorHAnsi" w:cstheme="majorHAnsi"/>
          <w:sz w:val="14"/>
        </w:rPr>
        <w:t xml:space="preserve">, from far higher taxes to the rejiggering of power relations in the workplace. </w:t>
      </w:r>
      <w:r w:rsidRPr="001C34F2">
        <w:rPr>
          <w:rFonts w:asciiTheme="majorHAnsi" w:hAnsiTheme="majorHAnsi" w:cstheme="majorHAnsi"/>
          <w:u w:val="single"/>
        </w:rPr>
        <w:t xml:space="preserve">In a </w:t>
      </w:r>
      <w:r w:rsidRPr="001C34F2">
        <w:rPr>
          <w:rFonts w:asciiTheme="majorHAnsi" w:hAnsiTheme="majorHAnsi" w:cstheme="majorHAnsi"/>
          <w:iCs/>
          <w:u w:val="single"/>
          <w:bdr w:val="single" w:sz="8" w:space="0" w:color="auto"/>
        </w:rPr>
        <w:t>mugging</w:t>
      </w:r>
      <w:r w:rsidRPr="001C34F2">
        <w:rPr>
          <w:rFonts w:asciiTheme="majorHAnsi" w:hAnsiTheme="majorHAnsi" w:cstheme="majorHAnsi"/>
          <w:u w:val="single"/>
        </w:rPr>
        <w:t xml:space="preserve">, most people will </w:t>
      </w:r>
      <w:r w:rsidRPr="001C34F2">
        <w:rPr>
          <w:rFonts w:asciiTheme="majorHAnsi" w:hAnsiTheme="majorHAnsi" w:cstheme="majorHAnsi"/>
          <w:iCs/>
          <w:u w:val="single"/>
          <w:bdr w:val="single" w:sz="8" w:space="0" w:color="auto"/>
        </w:rPr>
        <w:t>surrender their wallet before their life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Actors in </w:t>
      </w:r>
      <w:r w:rsidRPr="001C34F2">
        <w:rPr>
          <w:rFonts w:asciiTheme="majorHAnsi" w:hAnsiTheme="majorHAnsi" w:cstheme="majorHAnsi"/>
          <w:u w:val="single"/>
        </w:rPr>
        <w:t xml:space="preserve">the </w:t>
      </w:r>
      <w:r w:rsidRPr="00EA3521">
        <w:rPr>
          <w:rFonts w:asciiTheme="majorHAnsi" w:hAnsiTheme="majorHAnsi" w:cstheme="majorHAnsi"/>
          <w:highlight w:val="green"/>
          <w:u w:val="single"/>
        </w:rPr>
        <w:t>state</w:t>
      </w:r>
      <w:r w:rsidRPr="001C34F2">
        <w:rPr>
          <w:rFonts w:asciiTheme="majorHAnsi" w:hAnsiTheme="majorHAnsi" w:cstheme="majorHAnsi"/>
          <w:sz w:val="14"/>
        </w:rPr>
        <w:t xml:space="preserve"> ought to respond in </w:t>
      </w:r>
      <w:proofErr w:type="gramStart"/>
      <w:r w:rsidRPr="001C34F2">
        <w:rPr>
          <w:rFonts w:asciiTheme="majorHAnsi" w:hAnsiTheme="majorHAnsi" w:cstheme="majorHAnsi"/>
          <w:sz w:val="14"/>
        </w:rPr>
        <w:t>more or less the</w:t>
      </w:r>
      <w:proofErr w:type="gramEnd"/>
      <w:r w:rsidRPr="001C34F2">
        <w:rPr>
          <w:rFonts w:asciiTheme="majorHAnsi" w:hAnsiTheme="majorHAnsi" w:cstheme="majorHAnsi"/>
          <w:sz w:val="14"/>
        </w:rPr>
        <w:t xml:space="preserve"> same way—that is, as long as you admit your adversary the competence to read the situation as well as you. If our theory of the state suggests that it </w:t>
      </w:r>
      <w:r w:rsidRPr="00EA3521">
        <w:rPr>
          <w:rFonts w:asciiTheme="majorHAnsi" w:hAnsiTheme="majorHAnsi" w:cstheme="majorHAnsi"/>
          <w:highlight w:val="green"/>
          <w:u w:val="single"/>
        </w:rPr>
        <w:t>acts on behalf of the capitalist class</w:t>
      </w:r>
      <w:r w:rsidRPr="001C34F2">
        <w:rPr>
          <w:rFonts w:asciiTheme="majorHAnsi" w:hAnsiTheme="majorHAnsi" w:cstheme="majorHAnsi"/>
          <w:u w:val="single"/>
        </w:rPr>
        <w:t xml:space="preserve">, its apparatchiks </w:t>
      </w:r>
      <w:r w:rsidRPr="00EA3521">
        <w:rPr>
          <w:rFonts w:asciiTheme="majorHAnsi" w:hAnsiTheme="majorHAnsi" w:cstheme="majorHAnsi"/>
          <w:highlight w:val="green"/>
          <w:u w:val="single"/>
        </w:rPr>
        <w:t>would</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anticipate</w:t>
      </w:r>
      <w:r w:rsidRPr="001C34F2">
        <w:rPr>
          <w:rFonts w:asciiTheme="majorHAnsi" w:hAnsiTheme="majorHAnsi" w:cstheme="majorHAnsi"/>
          <w:u w:val="single"/>
        </w:rPr>
        <w:t xml:space="preserve"> and </w:t>
      </w:r>
      <w:r w:rsidRPr="00EA3521">
        <w:rPr>
          <w:rFonts w:asciiTheme="majorHAnsi" w:hAnsiTheme="majorHAnsi" w:cstheme="majorHAnsi"/>
          <w:iCs/>
          <w:highlight w:val="green"/>
          <w:u w:val="single"/>
          <w:bdr w:val="single" w:sz="8" w:space="0" w:color="auto"/>
        </w:rPr>
        <w:t>preempt</w:t>
      </w:r>
      <w:r w:rsidRPr="00EA3521">
        <w:rPr>
          <w:rFonts w:asciiTheme="majorHAnsi" w:hAnsiTheme="majorHAnsi" w:cstheme="majorHAnsi"/>
          <w:highlight w:val="green"/>
          <w:u w:val="single"/>
        </w:rPr>
        <w:t xml:space="preserve"> any</w:t>
      </w:r>
      <w:r w:rsidRPr="001C34F2">
        <w:rPr>
          <w:rFonts w:asciiTheme="majorHAnsi" w:hAnsiTheme="majorHAnsi" w:cstheme="majorHAnsi"/>
          <w:u w:val="single"/>
        </w:rPr>
        <w:t xml:space="preserve"> revolutionary </w:t>
      </w:r>
      <w:r w:rsidRPr="00EA3521">
        <w:rPr>
          <w:rFonts w:asciiTheme="majorHAnsi" w:hAnsiTheme="majorHAnsi" w:cstheme="majorHAnsi"/>
          <w:highlight w:val="green"/>
          <w:u w:val="single"/>
        </w:rPr>
        <w:t>crusade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cocktail of </w:t>
      </w:r>
      <w:r w:rsidRPr="00EA3521">
        <w:rPr>
          <w:rFonts w:asciiTheme="majorHAnsi" w:hAnsiTheme="majorHAnsi" w:cstheme="majorHAnsi"/>
          <w:iCs/>
          <w:highlight w:val="green"/>
          <w:u w:val="single"/>
          <w:bdr w:val="single" w:sz="8" w:space="0" w:color="auto"/>
        </w:rPr>
        <w:t>concession and</w:t>
      </w:r>
      <w:r w:rsidRPr="001C34F2">
        <w:rPr>
          <w:rFonts w:asciiTheme="majorHAnsi" w:hAnsiTheme="majorHAnsi" w:cstheme="majorHAnsi"/>
          <w:iCs/>
          <w:u w:val="single"/>
          <w:bdr w:val="single" w:sz="8" w:space="0" w:color="auto"/>
        </w:rPr>
        <w:t xml:space="preserve"> </w:t>
      </w:r>
      <w:r w:rsidRPr="00EA3521">
        <w:rPr>
          <w:rFonts w:asciiTheme="majorHAnsi" w:hAnsiTheme="majorHAnsi" w:cstheme="majorHAnsi"/>
          <w:iCs/>
          <w:highlight w:val="green"/>
          <w:u w:val="single"/>
          <w:bdr w:val="single" w:sz="8" w:space="0" w:color="auto"/>
        </w:rPr>
        <w:t>repression</w:t>
      </w:r>
      <w:r w:rsidRPr="001C34F2">
        <w:rPr>
          <w:rFonts w:asciiTheme="majorHAnsi" w:hAnsiTheme="majorHAnsi" w:cstheme="majorHAnsi"/>
          <w:sz w:val="14"/>
        </w:rPr>
        <w:t xml:space="preserve">. And while it will certainly contest reforms, </w:t>
      </w:r>
      <w:r w:rsidRPr="001C34F2">
        <w:rPr>
          <w:rFonts w:asciiTheme="majorHAnsi" w:hAnsiTheme="majorHAnsi" w:cstheme="majorHAnsi"/>
          <w:u w:val="single"/>
        </w:rPr>
        <w:t xml:space="preserve">it will devote </w:t>
      </w:r>
      <w:proofErr w:type="gramStart"/>
      <w:r w:rsidRPr="001C34F2">
        <w:rPr>
          <w:rFonts w:asciiTheme="majorHAnsi" w:hAnsiTheme="majorHAnsi" w:cstheme="majorHAnsi"/>
          <w:iCs/>
          <w:u w:val="single"/>
          <w:bdr w:val="single" w:sz="8" w:space="0" w:color="auto"/>
        </w:rPr>
        <w:t>all of</w:t>
      </w:r>
      <w:proofErr w:type="gramEnd"/>
      <w:r w:rsidRPr="001C34F2">
        <w:rPr>
          <w:rFonts w:asciiTheme="majorHAnsi" w:hAnsiTheme="majorHAnsi" w:cstheme="majorHAnsi"/>
          <w:iCs/>
          <w:u w:val="single"/>
          <w:bdr w:val="single" w:sz="8" w:space="0" w:color="auto"/>
        </w:rPr>
        <w:t xml:space="preserve"> its resources</w:t>
      </w:r>
      <w:r w:rsidRPr="001C34F2">
        <w:rPr>
          <w:rFonts w:asciiTheme="majorHAnsi" w:hAnsiTheme="majorHAnsi" w:cstheme="majorHAnsi"/>
          <w:u w:val="single"/>
        </w:rPr>
        <w:t xml:space="preserve"> to break the revolution</w:t>
      </w:r>
      <w:r w:rsidRPr="001C34F2">
        <w:rPr>
          <w:rFonts w:asciiTheme="majorHAnsi" w:hAnsiTheme="majorHAnsi" w:cstheme="majorHAnsi"/>
          <w:sz w:val="14"/>
        </w:rPr>
        <w:t>. Nonetheless, this means that revolutionaries can play a crucial role, even if it is not to foment revolution. Militancy is a powerful strategy to foment reform (for an argument about the history of social democracy along these lines, see Piketty, 2014).</w:t>
      </w:r>
      <w:r>
        <w:rPr>
          <w:rFonts w:asciiTheme="majorHAnsi" w:hAnsiTheme="majorHAnsi" w:cstheme="majorHAnsi"/>
          <w:sz w:val="14"/>
        </w:rPr>
        <w:t xml:space="preserve"> </w:t>
      </w:r>
      <w:r w:rsidRPr="001C34F2">
        <w:rPr>
          <w:rFonts w:asciiTheme="majorHAnsi" w:hAnsiTheme="majorHAnsi" w:cstheme="majorHAnsi"/>
          <w:sz w:val="14"/>
        </w:rPr>
        <w:t>Thus far, the main reason revolution is off the table is because no one wants it—not workers, nor employers, nor the state.</w:t>
      </w:r>
      <w:r>
        <w:rPr>
          <w:rFonts w:asciiTheme="majorHAnsi" w:hAnsiTheme="majorHAnsi" w:cstheme="majorHAnsi"/>
          <w:sz w:val="14"/>
        </w:rPr>
        <w:t xml:space="preserve"> </w:t>
      </w:r>
      <w:r w:rsidRPr="001C34F2">
        <w:rPr>
          <w:rFonts w:asciiTheme="majorHAnsi" w:hAnsiTheme="majorHAnsi" w:cstheme="majorHAnsi"/>
          <w:sz w:val="14"/>
        </w:rPr>
        <w:t xml:space="preserve">The third point above asks us to imagine the prospects for revolutionary success even if we ignore the wrinkle that workers have neither an interest nor capacity to make it. But let us pretend they did: </w:t>
      </w:r>
      <w:r w:rsidRPr="001C34F2">
        <w:rPr>
          <w:rFonts w:asciiTheme="majorHAnsi" w:hAnsiTheme="majorHAnsi" w:cstheme="majorHAnsi"/>
          <w:iCs/>
          <w:u w:val="single"/>
          <w:bdr w:val="single" w:sz="8" w:space="0" w:color="auto"/>
        </w:rPr>
        <w:t>Why</w:t>
      </w:r>
      <w:r w:rsidRPr="001C34F2">
        <w:rPr>
          <w:rFonts w:asciiTheme="majorHAnsi" w:hAnsiTheme="majorHAnsi" w:cstheme="majorHAnsi"/>
          <w:sz w:val="14"/>
        </w:rPr>
        <w:t xml:space="preserve"> then would </w:t>
      </w:r>
      <w:r w:rsidRPr="001C34F2">
        <w:rPr>
          <w:rFonts w:asciiTheme="majorHAnsi" w:hAnsiTheme="majorHAnsi" w:cstheme="majorHAnsi"/>
          <w:u w:val="single"/>
        </w:rPr>
        <w:t xml:space="preserve">we imagine that total social breakdown would prompt a </w:t>
      </w:r>
      <w:r w:rsidRPr="001C34F2">
        <w:rPr>
          <w:rFonts w:asciiTheme="majorHAnsi" w:hAnsiTheme="majorHAnsi" w:cstheme="majorHAnsi"/>
          <w:iCs/>
          <w:u w:val="single"/>
          <w:bdr w:val="single" w:sz="8" w:space="0" w:color="auto"/>
        </w:rPr>
        <w:t xml:space="preserve">deepening of </w:t>
      </w:r>
      <w:r w:rsidRPr="00EA3521">
        <w:rPr>
          <w:rFonts w:asciiTheme="majorHAnsi" w:hAnsiTheme="majorHAnsi" w:cstheme="majorHAnsi"/>
          <w:iCs/>
          <w:highlight w:val="green"/>
          <w:u w:val="single"/>
          <w:bdr w:val="single" w:sz="8" w:space="0" w:color="auto"/>
        </w:rPr>
        <w:t>democracy</w:t>
      </w:r>
      <w:r w:rsidRPr="001C34F2">
        <w:rPr>
          <w:rFonts w:asciiTheme="majorHAnsi" w:hAnsiTheme="majorHAnsi" w:cstheme="majorHAnsi"/>
          <w:u w:val="single"/>
        </w:rPr>
        <w:t xml:space="preserve"> rather than </w:t>
      </w:r>
      <w:r w:rsidRPr="001C34F2">
        <w:rPr>
          <w:rFonts w:asciiTheme="majorHAnsi" w:hAnsiTheme="majorHAnsi" w:cstheme="majorHAnsi"/>
          <w:iCs/>
          <w:u w:val="single"/>
          <w:bdr w:val="single" w:sz="8" w:space="0" w:color="auto"/>
        </w:rPr>
        <w:t>authoritarian entrenchment</w:t>
      </w:r>
      <w:r w:rsidRPr="001C34F2">
        <w:rPr>
          <w:rFonts w:asciiTheme="majorHAnsi" w:hAnsiTheme="majorHAnsi" w:cstheme="majorHAnsi"/>
          <w:u w:val="single"/>
        </w:rPr>
        <w:t xml:space="preserve">? This happy outcome </w:t>
      </w:r>
      <w:r w:rsidRPr="00EA3521">
        <w:rPr>
          <w:rFonts w:asciiTheme="majorHAnsi" w:hAnsiTheme="majorHAnsi" w:cstheme="majorHAnsi"/>
          <w:highlight w:val="green"/>
          <w:u w:val="single"/>
        </w:rPr>
        <w:t xml:space="preserve">has </w:t>
      </w:r>
      <w:proofErr w:type="gramStart"/>
      <w:r w:rsidRPr="00EA3521">
        <w:rPr>
          <w:rFonts w:asciiTheme="majorHAnsi" w:hAnsiTheme="majorHAnsi" w:cstheme="majorHAnsi"/>
          <w:iCs/>
          <w:highlight w:val="green"/>
          <w:u w:val="single"/>
          <w:bdr w:val="single" w:sz="8" w:space="0" w:color="auto"/>
        </w:rPr>
        <w:t>never</w:t>
      </w:r>
      <w:r w:rsidRPr="001C34F2">
        <w:rPr>
          <w:rFonts w:asciiTheme="majorHAnsi" w:hAnsiTheme="majorHAnsi" w:cstheme="majorHAnsi"/>
          <w:iCs/>
          <w:u w:val="single"/>
          <w:bdr w:val="single" w:sz="8" w:space="0" w:color="auto"/>
        </w:rPr>
        <w:t xml:space="preserve"> before</w:t>
      </w:r>
      <w:proofErr w:type="gramEnd"/>
      <w:r w:rsidRPr="001C34F2">
        <w:rPr>
          <w:rFonts w:asciiTheme="majorHAnsi" w:hAnsiTheme="majorHAnsi" w:cstheme="majorHAnsi"/>
          <w:iCs/>
          <w:u w:val="single"/>
          <w:bdr w:val="single" w:sz="8" w:space="0" w:color="auto"/>
        </w:rPr>
        <w:t xml:space="preserve"> </w:t>
      </w:r>
      <w:r w:rsidRPr="00E158BD">
        <w:rPr>
          <w:rFonts w:asciiTheme="majorHAnsi" w:hAnsiTheme="majorHAnsi" w:cstheme="majorHAnsi"/>
          <w:iCs/>
          <w:highlight w:val="green"/>
          <w:u w:val="single"/>
          <w:bdr w:val="single" w:sz="8" w:space="0" w:color="auto"/>
        </w:rPr>
        <w:t>emerged</w:t>
      </w:r>
      <w:r w:rsidRPr="00E158BD">
        <w:rPr>
          <w:rFonts w:asciiTheme="majorHAnsi" w:hAnsiTheme="majorHAnsi" w:cstheme="majorHAnsi"/>
          <w:highlight w:val="green"/>
          <w:u w:val="single"/>
        </w:rPr>
        <w:t xml:space="preserve"> in </w:t>
      </w:r>
      <w:r w:rsidRPr="00EA3521">
        <w:rPr>
          <w:rFonts w:asciiTheme="majorHAnsi" w:hAnsiTheme="majorHAnsi" w:cstheme="majorHAnsi"/>
          <w:u w:val="single"/>
        </w:rPr>
        <w:t xml:space="preserve">the wake of </w:t>
      </w:r>
      <w:r w:rsidRPr="00EA3521">
        <w:rPr>
          <w:rFonts w:asciiTheme="majorHAnsi" w:hAnsiTheme="majorHAnsi" w:cstheme="majorHAnsi"/>
          <w:iCs/>
          <w:highlight w:val="green"/>
          <w:u w:val="single"/>
          <w:bdr w:val="single" w:sz="8" w:space="0" w:color="auto"/>
        </w:rPr>
        <w:t>social collapse</w:t>
      </w:r>
      <w:r w:rsidRPr="001C34F2">
        <w:rPr>
          <w:rFonts w:asciiTheme="majorHAnsi" w:hAnsiTheme="majorHAnsi" w:cstheme="majorHAnsi"/>
          <w:u w:val="single"/>
        </w:rPr>
        <w:t>, and there is little reason</w:t>
      </w:r>
      <w:r w:rsidRPr="001C34F2">
        <w:rPr>
          <w:rFonts w:asciiTheme="majorHAnsi" w:hAnsiTheme="majorHAnsi" w:cstheme="majorHAnsi"/>
          <w:sz w:val="14"/>
        </w:rPr>
        <w:t xml:space="preserve"> why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final showdown</w:t>
      </w:r>
      <w:r w:rsidRPr="001C34F2">
        <w:rPr>
          <w:rFonts w:asciiTheme="majorHAnsi" w:hAnsiTheme="majorHAnsi" w:cstheme="majorHAnsi"/>
          <w:u w:val="single"/>
        </w:rPr>
        <w:t xml:space="preserve"> with the </w:t>
      </w:r>
      <w:r w:rsidRPr="001C34F2">
        <w:rPr>
          <w:rFonts w:asciiTheme="majorHAnsi" w:hAnsiTheme="majorHAnsi" w:cstheme="majorHAnsi"/>
          <w:iCs/>
          <w:u w:val="single"/>
          <w:bdr w:val="single" w:sz="8" w:space="0" w:color="auto"/>
        </w:rPr>
        <w:t>American military</w:t>
      </w:r>
      <w:r w:rsidRPr="001C34F2">
        <w:rPr>
          <w:rFonts w:asciiTheme="majorHAnsi" w:hAnsiTheme="majorHAnsi" w:cstheme="majorHAnsi"/>
          <w:u w:val="single"/>
        </w:rPr>
        <w:t xml:space="preserve"> ought to produce fertile ground for deepening democracy</w:t>
      </w:r>
      <w:r w:rsidRPr="001C34F2">
        <w:rPr>
          <w:rFonts w:asciiTheme="majorHAnsi" w:hAnsiTheme="majorHAnsi" w:cstheme="majorHAnsi"/>
          <w:sz w:val="14"/>
        </w:rPr>
        <w:t xml:space="preserve"> in all spheres of life. In fact, evidence from the General Social Survey suggests that in response to recession and economic downturn people tend to become less altruistic and less concerned with questions of fairness.28 After situations of economic crisis, voters tend to shift to the right (</w:t>
      </w:r>
      <w:proofErr w:type="spellStart"/>
      <w:r w:rsidRPr="001C34F2">
        <w:rPr>
          <w:rFonts w:asciiTheme="majorHAnsi" w:hAnsiTheme="majorHAnsi" w:cstheme="majorHAnsi"/>
          <w:sz w:val="14"/>
        </w:rPr>
        <w:t>Lindvall</w:t>
      </w:r>
      <w:proofErr w:type="spellEnd"/>
      <w:r w:rsidRPr="001C34F2">
        <w:rPr>
          <w:rFonts w:asciiTheme="majorHAnsi" w:hAnsiTheme="majorHAnsi" w:cstheme="majorHAnsi"/>
          <w:sz w:val="14"/>
        </w:rPr>
        <w:t xml:space="preserve">, 2014). The old union song cries out that “we can bring to birth a new world from the ashes of the old,” but life is not birthed on ash. None of the historical case studies track this narrative, and indeed everything we know about human psychology suggests that social devastation makes people more, not less, prone to demagoguery. This means that </w:t>
      </w:r>
      <w:r w:rsidRPr="00E158BD">
        <w:rPr>
          <w:rFonts w:asciiTheme="majorHAnsi" w:hAnsiTheme="majorHAnsi" w:cstheme="majorHAnsi"/>
          <w:iCs/>
          <w:u w:val="single"/>
          <w:bdr w:val="single" w:sz="8" w:space="0" w:color="auto"/>
        </w:rPr>
        <w:t>even if</w:t>
      </w:r>
      <w:r w:rsidRPr="00E158BD">
        <w:rPr>
          <w:rFonts w:asciiTheme="majorHAnsi" w:hAnsiTheme="majorHAnsi" w:cstheme="majorHAnsi"/>
          <w:u w:val="single"/>
        </w:rPr>
        <w:t xml:space="preserve"> a revolution were </w:t>
      </w:r>
      <w:r w:rsidRPr="00E158BD">
        <w:rPr>
          <w:rFonts w:asciiTheme="majorHAnsi" w:hAnsiTheme="majorHAnsi" w:cstheme="majorHAnsi"/>
          <w:iCs/>
          <w:u w:val="single"/>
          <w:bdr w:val="single" w:sz="8" w:space="0" w:color="auto"/>
        </w:rPr>
        <w:lastRenderedPageBreak/>
        <w:t>achievable</w:t>
      </w:r>
      <w:r w:rsidRPr="00E158BD">
        <w:rPr>
          <w:rFonts w:asciiTheme="majorHAnsi" w:hAnsiTheme="majorHAnsi" w:cstheme="majorHAnsi"/>
          <w:u w:val="single"/>
        </w:rPr>
        <w:t xml:space="preserve">, it is probably </w:t>
      </w:r>
      <w:r w:rsidRPr="00E158BD">
        <w:rPr>
          <w:rFonts w:asciiTheme="majorHAnsi" w:hAnsiTheme="majorHAnsi" w:cstheme="majorHAnsi"/>
          <w:iCs/>
          <w:u w:val="single"/>
          <w:bdr w:val="single" w:sz="8" w:space="0" w:color="auto"/>
        </w:rPr>
        <w:t>undesirable</w:t>
      </w:r>
      <w:r w:rsidRPr="00E158BD">
        <w:rPr>
          <w:rFonts w:asciiTheme="majorHAnsi" w:hAnsiTheme="majorHAnsi" w:cstheme="majorHAnsi"/>
          <w:sz w:val="14"/>
        </w:rPr>
        <w:t>. The argument I have thus far laid out against revolution contends only that it is off the table in middle-class democracies. I have in mind social dynamics within</w:t>
      </w:r>
      <w:r w:rsidRPr="001C34F2">
        <w:rPr>
          <w:rFonts w:asciiTheme="majorHAnsi" w:hAnsiTheme="majorHAnsi" w:cstheme="majorHAnsi"/>
          <w:sz w:val="14"/>
        </w:rPr>
        <w:t xml:space="preserve"> developed capitalist democracies, countries “like the US,” but the premise no longer holds true if we imagine a society that has already suffered some sort of catastrophic societal disintegration—at that point all bets are off. We are of course now talking about a world we are not living in, but it is worth considering the thought </w:t>
      </w:r>
      <w:proofErr w:type="gramStart"/>
      <w:r w:rsidRPr="001C34F2">
        <w:rPr>
          <w:rFonts w:asciiTheme="majorHAnsi" w:hAnsiTheme="majorHAnsi" w:cstheme="majorHAnsi"/>
          <w:sz w:val="14"/>
        </w:rPr>
        <w:t>experiment</w:t>
      </w:r>
      <w:proofErr w:type="gramEnd"/>
      <w:r w:rsidRPr="001C34F2">
        <w:rPr>
          <w:rFonts w:asciiTheme="majorHAnsi" w:hAnsiTheme="majorHAnsi" w:cstheme="majorHAnsi"/>
          <w:sz w:val="14"/>
        </w:rPr>
        <w:t xml:space="preserve"> nonetheless.</w:t>
      </w:r>
      <w:r>
        <w:rPr>
          <w:rFonts w:asciiTheme="majorHAnsi" w:hAnsiTheme="majorHAnsi" w:cstheme="majorHAnsi"/>
          <w:sz w:val="14"/>
        </w:rPr>
        <w:t xml:space="preserve"> </w:t>
      </w:r>
      <w:r w:rsidRPr="001C34F2">
        <w:rPr>
          <w:rFonts w:asciiTheme="majorHAnsi" w:hAnsiTheme="majorHAnsi" w:cstheme="majorHAnsi"/>
          <w:sz w:val="14"/>
        </w:rPr>
        <w:t xml:space="preserve">It is possible that America, after some world-historic environmental or economic collapse, begins to look something more like Russian feudalism than contemporary developed capitalism. Revolution then might again be on the table, but the context of desperation and scarcity in this scenario gives little reason to expect it would incubate an egalitarian democratic society.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historical evidence is unambiguous</w:t>
      </w:r>
      <w:r w:rsidRPr="001C34F2">
        <w:rPr>
          <w:rFonts w:asciiTheme="majorHAnsi" w:hAnsiTheme="majorHAnsi" w:cstheme="majorHAnsi"/>
          <w:u w:val="single"/>
        </w:rPr>
        <w:t>: None of the communist revolutions of the 20th century ushered in deeply democratic egalitarian social structures</w:t>
      </w:r>
      <w:r w:rsidRPr="001C34F2">
        <w:rPr>
          <w:rFonts w:asciiTheme="majorHAnsi" w:hAnsiTheme="majorHAnsi" w:cstheme="majorHAnsi"/>
          <w:sz w:val="14"/>
        </w:rPr>
        <w:t xml:space="preserve">. Not only are </w:t>
      </w:r>
      <w:r w:rsidRPr="001C34F2">
        <w:rPr>
          <w:rFonts w:asciiTheme="majorHAnsi" w:hAnsiTheme="majorHAnsi" w:cstheme="majorHAnsi"/>
          <w:u w:val="single"/>
        </w:rPr>
        <w:t xml:space="preserve">there </w:t>
      </w:r>
      <w:r w:rsidRPr="001C34F2">
        <w:rPr>
          <w:rFonts w:asciiTheme="majorHAnsi" w:hAnsiTheme="majorHAnsi" w:cstheme="majorHAnsi"/>
          <w:iCs/>
          <w:u w:val="single"/>
          <w:bdr w:val="single" w:sz="8" w:space="0" w:color="auto"/>
        </w:rPr>
        <w:t>no examples</w:t>
      </w:r>
      <w:r w:rsidRPr="001C34F2">
        <w:rPr>
          <w:rFonts w:asciiTheme="majorHAnsi" w:hAnsiTheme="majorHAnsi" w:cstheme="majorHAnsi"/>
          <w:sz w:val="14"/>
        </w:rPr>
        <w:t xml:space="preserve">, but </w:t>
      </w:r>
      <w:r w:rsidRPr="001C34F2">
        <w:rPr>
          <w:rFonts w:asciiTheme="majorHAnsi" w:hAnsiTheme="majorHAnsi" w:cstheme="majorHAnsi"/>
          <w:u w:val="single"/>
        </w:rPr>
        <w:t>there are</w:t>
      </w:r>
      <w:r w:rsidRPr="001C34F2">
        <w:rPr>
          <w:rFonts w:asciiTheme="majorHAnsi" w:hAnsiTheme="majorHAnsi" w:cstheme="majorHAnsi"/>
          <w:sz w:val="14"/>
        </w:rPr>
        <w:t xml:space="preserve"> also </w:t>
      </w:r>
      <w:r w:rsidRPr="001C34F2">
        <w:rPr>
          <w:rFonts w:asciiTheme="majorHAnsi" w:hAnsiTheme="majorHAnsi" w:cstheme="majorHAnsi"/>
          <w:iCs/>
          <w:u w:val="single"/>
          <w:bdr w:val="single" w:sz="8" w:space="0" w:color="auto"/>
        </w:rPr>
        <w:t>no clear mechanisms</w:t>
      </w:r>
      <w:r w:rsidRPr="001C34F2">
        <w:rPr>
          <w:rFonts w:asciiTheme="majorHAnsi" w:hAnsiTheme="majorHAnsi" w:cstheme="majorHAnsi"/>
          <w:u w:val="single"/>
        </w:rPr>
        <w:t xml:space="preserve"> on offer</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The fact that this scenario generates an interest in bringing about an egalitarian society by means of revolution does not mean there will be a capacity to do so. The </w:t>
      </w:r>
      <w:r w:rsidRPr="00EA3521">
        <w:rPr>
          <w:rFonts w:asciiTheme="majorHAnsi" w:hAnsiTheme="majorHAnsi" w:cstheme="majorHAnsi"/>
          <w:sz w:val="14"/>
        </w:rPr>
        <w:t xml:space="preserve">theory is little more than “where there is a will there is a way.” But, as </w:t>
      </w:r>
      <w:proofErr w:type="spellStart"/>
      <w:r w:rsidRPr="00EA3521">
        <w:rPr>
          <w:rFonts w:asciiTheme="majorHAnsi" w:hAnsiTheme="majorHAnsi" w:cstheme="majorHAnsi"/>
          <w:sz w:val="14"/>
        </w:rPr>
        <w:t>Elster</w:t>
      </w:r>
      <w:proofErr w:type="spellEnd"/>
      <w:r w:rsidRPr="00EA3521">
        <w:rPr>
          <w:rFonts w:asciiTheme="majorHAnsi" w:hAnsiTheme="majorHAnsi" w:cstheme="majorHAnsi"/>
          <w:sz w:val="14"/>
        </w:rPr>
        <w:t xml:space="preserve"> (1980: 124) argues, the general interests of society do not secrete the conditions for their fulfillment. Interests and capacities need not overlap.</w:t>
      </w:r>
      <w:r>
        <w:rPr>
          <w:rFonts w:asciiTheme="majorHAnsi" w:hAnsiTheme="majorHAnsi" w:cstheme="majorHAnsi"/>
          <w:sz w:val="14"/>
        </w:rPr>
        <w:t xml:space="preserve"> </w:t>
      </w:r>
      <w:r w:rsidRPr="00EA3521">
        <w:rPr>
          <w:rFonts w:asciiTheme="majorHAnsi" w:hAnsiTheme="majorHAnsi" w:cstheme="majorHAnsi"/>
          <w:sz w:val="14"/>
        </w:rPr>
        <w:t xml:space="preserve">There is a final reason to be skeptical of non-evolutionary strategies: The highly dubious premise that the system we erect the morning after will </w:t>
      </w:r>
      <w:proofErr w:type="gramStart"/>
      <w:r w:rsidRPr="00EA3521">
        <w:rPr>
          <w:rFonts w:asciiTheme="majorHAnsi" w:hAnsiTheme="majorHAnsi" w:cstheme="majorHAnsi"/>
          <w:sz w:val="14"/>
        </w:rPr>
        <w:t>actually work</w:t>
      </w:r>
      <w:proofErr w:type="gramEnd"/>
      <w:r w:rsidRPr="00EA3521">
        <w:rPr>
          <w:rFonts w:asciiTheme="majorHAnsi" w:hAnsiTheme="majorHAnsi" w:cstheme="majorHAnsi"/>
          <w:sz w:val="14"/>
        </w:rPr>
        <w:t xml:space="preserve">. </w:t>
      </w:r>
      <w:r w:rsidRPr="00EA3521">
        <w:rPr>
          <w:rFonts w:asciiTheme="majorHAnsi" w:hAnsiTheme="majorHAnsi" w:cstheme="majorHAnsi"/>
          <w:u w:val="single"/>
        </w:rPr>
        <w:t>A socialist economy</w:t>
      </w:r>
      <w:r w:rsidRPr="00EA3521">
        <w:rPr>
          <w:rFonts w:asciiTheme="majorHAnsi" w:hAnsiTheme="majorHAnsi" w:cstheme="majorHAnsi"/>
          <w:sz w:val="14"/>
        </w:rPr>
        <w:t xml:space="preserve">, if plopped down tomorrow, </w:t>
      </w:r>
      <w:r w:rsidRPr="00EA3521">
        <w:rPr>
          <w:rFonts w:asciiTheme="majorHAnsi" w:hAnsiTheme="majorHAnsi" w:cstheme="majorHAnsi"/>
          <w:u w:val="single"/>
        </w:rPr>
        <w:t xml:space="preserve">would be </w:t>
      </w:r>
      <w:r w:rsidRPr="00EA3521">
        <w:rPr>
          <w:rFonts w:asciiTheme="majorHAnsi" w:hAnsiTheme="majorHAnsi" w:cstheme="majorHAnsi"/>
          <w:iCs/>
          <w:u w:val="single"/>
          <w:bdr w:val="single" w:sz="8" w:space="0" w:color="auto"/>
        </w:rPr>
        <w:t>so rife</w:t>
      </w:r>
      <w:r w:rsidRPr="00EA3521">
        <w:rPr>
          <w:rFonts w:asciiTheme="majorHAnsi" w:hAnsiTheme="majorHAnsi" w:cstheme="majorHAnsi"/>
          <w:u w:val="single"/>
        </w:rPr>
        <w:t xml:space="preserve"> with </w:t>
      </w:r>
      <w:r w:rsidRPr="00EA3521">
        <w:rPr>
          <w:rFonts w:asciiTheme="majorHAnsi" w:hAnsiTheme="majorHAnsi" w:cstheme="majorHAnsi"/>
          <w:iCs/>
          <w:u w:val="single"/>
          <w:bdr w:val="single" w:sz="8" w:space="0" w:color="auto"/>
        </w:rPr>
        <w:t>unintended consequences</w:t>
      </w:r>
      <w:r w:rsidRPr="001C34F2">
        <w:rPr>
          <w:rFonts w:asciiTheme="majorHAnsi" w:hAnsiTheme="majorHAnsi" w:cstheme="majorHAnsi"/>
          <w:sz w:val="14"/>
        </w:rPr>
        <w:t xml:space="preserve"> and pathologies </w:t>
      </w:r>
      <w:r w:rsidRPr="001C34F2">
        <w:rPr>
          <w:rFonts w:asciiTheme="majorHAnsi" w:hAnsiTheme="majorHAnsi" w:cstheme="majorHAnsi"/>
          <w:u w:val="single"/>
        </w:rPr>
        <w:t xml:space="preserve">that it is </w:t>
      </w:r>
      <w:r w:rsidRPr="00EA3521">
        <w:rPr>
          <w:rFonts w:asciiTheme="majorHAnsi" w:hAnsiTheme="majorHAnsi" w:cstheme="majorHAnsi"/>
          <w:highlight w:val="green"/>
          <w:u w:val="single"/>
        </w:rPr>
        <w:t>easy to imagine</w:t>
      </w:r>
      <w:r w:rsidRPr="001C34F2">
        <w:rPr>
          <w:rFonts w:asciiTheme="majorHAnsi" w:hAnsiTheme="majorHAnsi" w:cstheme="majorHAnsi"/>
          <w:u w:val="single"/>
        </w:rPr>
        <w:t xml:space="preserve"> a </w:t>
      </w:r>
      <w:r w:rsidRPr="00EA3521">
        <w:rPr>
          <w:rFonts w:asciiTheme="majorHAnsi" w:hAnsiTheme="majorHAnsi" w:cstheme="majorHAnsi"/>
          <w:highlight w:val="green"/>
          <w:u w:val="single"/>
        </w:rPr>
        <w:t xml:space="preserve">democracy </w:t>
      </w:r>
      <w:r w:rsidRPr="00EA3521">
        <w:rPr>
          <w:rFonts w:asciiTheme="majorHAnsi" w:hAnsiTheme="majorHAnsi" w:cstheme="majorHAnsi"/>
          <w:iCs/>
          <w:sz w:val="24"/>
          <w:highlight w:val="green"/>
          <w:u w:val="single"/>
          <w:bdr w:val="single" w:sz="8" w:space="0" w:color="auto"/>
        </w:rPr>
        <w:t>voting</w:t>
      </w:r>
      <w:r w:rsidRPr="001C34F2">
        <w:rPr>
          <w:rFonts w:asciiTheme="majorHAnsi" w:hAnsiTheme="majorHAnsi" w:cstheme="majorHAnsi"/>
          <w:iCs/>
          <w:sz w:val="24"/>
          <w:u w:val="single"/>
          <w:bdr w:val="single" w:sz="8" w:space="0" w:color="auto"/>
        </w:rPr>
        <w:t xml:space="preserve"> its way </w:t>
      </w:r>
      <w:r w:rsidRPr="00EA3521">
        <w:rPr>
          <w:rFonts w:asciiTheme="majorHAnsi" w:hAnsiTheme="majorHAnsi" w:cstheme="majorHAnsi"/>
          <w:iCs/>
          <w:sz w:val="24"/>
          <w:highlight w:val="green"/>
          <w:u w:val="single"/>
          <w:bdr w:val="single" w:sz="8" w:space="0" w:color="auto"/>
        </w:rPr>
        <w:t>back</w:t>
      </w:r>
      <w:r w:rsidRPr="001C34F2">
        <w:rPr>
          <w:rFonts w:asciiTheme="majorHAnsi" w:hAnsiTheme="majorHAnsi" w:cstheme="majorHAnsi"/>
          <w:iCs/>
          <w:sz w:val="24"/>
          <w:u w:val="single"/>
          <w:bdr w:val="single" w:sz="8" w:space="0" w:color="auto"/>
        </w:rPr>
        <w:t xml:space="preserve"> in</w:t>
      </w:r>
      <w:r w:rsidRPr="00EA3521">
        <w:rPr>
          <w:rFonts w:asciiTheme="majorHAnsi" w:hAnsiTheme="majorHAnsi" w:cstheme="majorHAnsi"/>
          <w:iCs/>
          <w:sz w:val="24"/>
          <w:highlight w:val="green"/>
          <w:u w:val="single"/>
          <w:bdr w:val="single" w:sz="8" w:space="0" w:color="auto"/>
        </w:rPr>
        <w:t>to capitalism</w:t>
      </w:r>
      <w:r w:rsidRPr="001C34F2">
        <w:rPr>
          <w:rFonts w:asciiTheme="majorHAnsi" w:hAnsiTheme="majorHAnsi" w:cstheme="majorHAnsi"/>
          <w:sz w:val="14"/>
        </w:rPr>
        <w:t xml:space="preserve">. This is true even if we believe (mistakenly, in my view) that the socialist calculation debate is solvable in the age of big data (Morozov, 2019). Interlocutors in the calculation debate have had very little to say about the politics of transition. Indeed, </w:t>
      </w:r>
      <w:r w:rsidRPr="001C34F2">
        <w:rPr>
          <w:rFonts w:asciiTheme="majorHAnsi" w:hAnsiTheme="majorHAnsi" w:cstheme="majorHAnsi"/>
          <w:u w:val="single"/>
        </w:rPr>
        <w:t>it is hard to imagine success</w:t>
      </w:r>
      <w:r w:rsidRPr="001C34F2">
        <w:rPr>
          <w:rFonts w:asciiTheme="majorHAnsi" w:hAnsiTheme="majorHAnsi" w:cstheme="majorHAnsi"/>
          <w:sz w:val="14"/>
        </w:rPr>
        <w:t xml:space="preserve"> of any kind </w:t>
      </w:r>
      <w:r w:rsidRPr="001C34F2">
        <w:rPr>
          <w:rFonts w:asciiTheme="majorHAnsi" w:hAnsiTheme="majorHAnsi" w:cstheme="majorHAnsi"/>
          <w:u w:val="single"/>
        </w:rPr>
        <w:t xml:space="preserve">without a </w:t>
      </w:r>
      <w:r w:rsidRPr="001C34F2">
        <w:rPr>
          <w:rFonts w:asciiTheme="majorHAnsi" w:hAnsiTheme="majorHAnsi" w:cstheme="majorHAnsi"/>
          <w:iCs/>
          <w:u w:val="single"/>
          <w:bdr w:val="single" w:sz="8" w:space="0" w:color="auto"/>
        </w:rPr>
        <w:t xml:space="preserve">slow and incremental </w:t>
      </w:r>
      <w:r w:rsidRPr="00EA3521">
        <w:rPr>
          <w:rFonts w:asciiTheme="majorHAnsi" w:hAnsiTheme="majorHAnsi" w:cstheme="majorHAnsi"/>
          <w:iCs/>
          <w:u w:val="single"/>
          <w:bdr w:val="single" w:sz="8" w:space="0" w:color="auto"/>
        </w:rPr>
        <w:t>transformation</w:t>
      </w:r>
      <w:r w:rsidRPr="00EA3521">
        <w:rPr>
          <w:rFonts w:asciiTheme="majorHAnsi" w:hAnsiTheme="majorHAnsi" w:cstheme="majorHAnsi"/>
          <w:u w:val="single"/>
        </w:rPr>
        <w:t>, experimenting with bits and pieces along the way</w:t>
      </w:r>
      <w:r w:rsidRPr="00EA3521">
        <w:rPr>
          <w:rFonts w:asciiTheme="majorHAnsi" w:hAnsiTheme="majorHAnsi" w:cstheme="majorHAnsi"/>
          <w:sz w:val="14"/>
        </w:rPr>
        <w:t xml:space="preserve">—as we have been doing for the past century. </w:t>
      </w:r>
      <w:r w:rsidRPr="00EA3521">
        <w:rPr>
          <w:rFonts w:asciiTheme="majorHAnsi" w:hAnsiTheme="majorHAnsi" w:cstheme="majorHAnsi"/>
          <w:u w:val="single"/>
        </w:rPr>
        <w:t xml:space="preserve">An experimental approach is likely the </w:t>
      </w:r>
      <w:r w:rsidRPr="00EA3521">
        <w:rPr>
          <w:rFonts w:asciiTheme="majorHAnsi" w:hAnsiTheme="majorHAnsi" w:cstheme="majorHAnsi"/>
          <w:iCs/>
          <w:u w:val="single"/>
          <w:bdr w:val="single" w:sz="8" w:space="0" w:color="auto"/>
        </w:rPr>
        <w:t>only way</w:t>
      </w:r>
      <w:r w:rsidRPr="00EA3521">
        <w:rPr>
          <w:rFonts w:asciiTheme="majorHAnsi" w:hAnsiTheme="majorHAnsi" w:cstheme="majorHAnsi"/>
          <w:u w:val="single"/>
        </w:rPr>
        <w:t xml:space="preserve"> to avoid </w:t>
      </w:r>
      <w:r w:rsidRPr="00EA3521">
        <w:rPr>
          <w:rFonts w:asciiTheme="majorHAnsi" w:hAnsiTheme="majorHAnsi" w:cstheme="majorHAnsi"/>
          <w:iCs/>
          <w:u w:val="single"/>
          <w:bdr w:val="single" w:sz="8" w:space="0" w:color="auto"/>
        </w:rPr>
        <w:t>devastating blunders</w:t>
      </w:r>
      <w:r w:rsidRPr="00EA3521">
        <w:rPr>
          <w:rFonts w:asciiTheme="majorHAnsi" w:hAnsiTheme="majorHAnsi" w:cstheme="majorHAnsi"/>
          <w:u w:val="single"/>
        </w:rPr>
        <w:t xml:space="preserve"> that </w:t>
      </w:r>
      <w:r w:rsidRPr="00EA3521">
        <w:rPr>
          <w:rFonts w:asciiTheme="majorHAnsi" w:hAnsiTheme="majorHAnsi" w:cstheme="majorHAnsi"/>
          <w:iCs/>
          <w:u w:val="single"/>
          <w:bdr w:val="single" w:sz="8" w:space="0" w:color="auto"/>
        </w:rPr>
        <w:t>undermine the whole project</w:t>
      </w:r>
      <w:r w:rsidRPr="00EA3521">
        <w:rPr>
          <w:rFonts w:asciiTheme="majorHAnsi" w:hAnsiTheme="majorHAnsi" w:cstheme="majorHAnsi"/>
          <w:sz w:val="14"/>
        </w:rPr>
        <w:t>. Moments of institutional</w:t>
      </w:r>
      <w:r w:rsidRPr="001C34F2">
        <w:rPr>
          <w:rFonts w:asciiTheme="majorHAnsi" w:hAnsiTheme="majorHAnsi" w:cstheme="majorHAnsi"/>
          <w:sz w:val="14"/>
        </w:rPr>
        <w:t xml:space="preserve"> upheaval and big change may at times be necessary, but to be successful they will have to rest on a foundation of smaller changes that have been tested.</w:t>
      </w:r>
    </w:p>
    <w:p w14:paraId="64B44EB4" w14:textId="7270C4C3" w:rsidR="00590DD4" w:rsidRPr="00BC340F" w:rsidRDefault="00590DD4" w:rsidP="00590DD4">
      <w:pPr>
        <w:pStyle w:val="Heading4"/>
        <w:rPr>
          <w:rFonts w:asciiTheme="majorHAnsi" w:hAnsiTheme="majorHAnsi" w:cstheme="majorHAnsi"/>
        </w:rPr>
      </w:pPr>
      <w:r>
        <w:t>2</w:t>
      </w:r>
      <w:r>
        <w:t xml:space="preserve">] </w:t>
      </w:r>
      <w:r>
        <w:rPr>
          <w:rFonts w:asciiTheme="majorHAnsi" w:hAnsiTheme="majorHAnsi" w:cstheme="majorHAnsi"/>
        </w:rPr>
        <w:t xml:space="preserve">Their movement has </w:t>
      </w:r>
      <w:r w:rsidRPr="00961BE3">
        <w:rPr>
          <w:rFonts w:asciiTheme="majorHAnsi" w:hAnsiTheme="majorHAnsi" w:cstheme="majorHAnsi"/>
          <w:u w:val="single"/>
        </w:rPr>
        <w:t>no allies</w:t>
      </w:r>
      <w:r>
        <w:rPr>
          <w:rFonts w:asciiTheme="majorHAnsi" w:hAnsiTheme="majorHAnsi" w:cstheme="majorHAnsi"/>
        </w:rPr>
        <w:t xml:space="preserve"> – </w:t>
      </w:r>
      <w:r w:rsidRPr="00961BE3">
        <w:rPr>
          <w:rFonts w:asciiTheme="majorHAnsi" w:hAnsiTheme="majorHAnsi" w:cstheme="majorHAnsi"/>
          <w:u w:val="single"/>
        </w:rPr>
        <w:t>structural barriers</w:t>
      </w:r>
      <w:r>
        <w:rPr>
          <w:rFonts w:asciiTheme="majorHAnsi" w:hAnsiTheme="majorHAnsi" w:cstheme="majorHAnsi"/>
        </w:rPr>
        <w:t xml:space="preserve"> prevent transition – zero people embrace their movement, and they obviously can’t fiat that they do since its extra-T</w:t>
      </w:r>
    </w:p>
    <w:p w14:paraId="743C3AE9" w14:textId="77777777" w:rsidR="00590DD4" w:rsidRDefault="00590DD4" w:rsidP="00590DD4">
      <w:pPr>
        <w:rPr>
          <w:rFonts w:asciiTheme="majorHAnsi" w:hAnsiTheme="majorHAnsi" w:cstheme="majorHAnsi"/>
          <w:szCs w:val="22"/>
        </w:rPr>
      </w:pPr>
      <w:r w:rsidRPr="00961BE3">
        <w:rPr>
          <w:rStyle w:val="Style13ptBold"/>
        </w:rPr>
        <w:t>Buch-Hansen 18</w:t>
      </w:r>
      <w:r>
        <w:t xml:space="preserve"> [</w:t>
      </w:r>
      <w:r w:rsidRPr="00961BE3">
        <w:t>Hubert Buch-Hansen 18. Associate</w:t>
      </w:r>
      <w:r w:rsidRPr="00BC340F">
        <w:rPr>
          <w:rFonts w:asciiTheme="majorHAnsi" w:hAnsiTheme="majorHAnsi" w:cstheme="majorHAnsi"/>
          <w:szCs w:val="22"/>
        </w:rPr>
        <w:t xml:space="preserve"> Professor, Department of Business and Politics, Copenhagen Business School. “The Prerequisites for a Degrowth Paradigm Shift: Insights from </w:t>
      </w:r>
      <w:r w:rsidRPr="002B60F1">
        <w:rPr>
          <w:rFonts w:asciiTheme="majorHAnsi" w:hAnsiTheme="majorHAnsi" w:cstheme="majorHAnsi"/>
          <w:szCs w:val="22"/>
        </w:rPr>
        <w:t xml:space="preserve">Critical Political Economy.” </w:t>
      </w:r>
      <w:r w:rsidRPr="002B60F1">
        <w:rPr>
          <w:rFonts w:asciiTheme="majorHAnsi" w:hAnsiTheme="majorHAnsi" w:cstheme="majorHAnsi"/>
          <w:i/>
          <w:szCs w:val="22"/>
        </w:rPr>
        <w:t>Ecological Economics</w:t>
      </w:r>
      <w:r w:rsidRPr="002B60F1">
        <w:rPr>
          <w:rFonts w:asciiTheme="majorHAnsi" w:hAnsiTheme="majorHAnsi" w:cstheme="majorHAnsi"/>
          <w:szCs w:val="22"/>
        </w:rPr>
        <w:t xml:space="preserve"> 146: 157-63. Emory Libraries.</w:t>
      </w:r>
      <w:r>
        <w:rPr>
          <w:rFonts w:asciiTheme="majorHAnsi" w:hAnsiTheme="majorHAnsi" w:cstheme="majorHAnsi"/>
          <w:szCs w:val="22"/>
        </w:rPr>
        <w:t>] Recut Jet</w:t>
      </w:r>
    </w:p>
    <w:p w14:paraId="45ACEF96" w14:textId="77777777" w:rsidR="00590DD4" w:rsidRDefault="00590DD4" w:rsidP="00590DD4">
      <w:pPr>
        <w:pStyle w:val="ListParagraph"/>
        <w:numPr>
          <w:ilvl w:val="0"/>
          <w:numId w:val="12"/>
        </w:numPr>
        <w:rPr>
          <w:rFonts w:asciiTheme="majorHAnsi" w:hAnsiTheme="majorHAnsi" w:cstheme="majorHAnsi"/>
          <w:szCs w:val="22"/>
        </w:rPr>
      </w:pPr>
      <w:r>
        <w:rPr>
          <w:rFonts w:asciiTheme="majorHAnsi" w:hAnsiTheme="majorHAnsi" w:cstheme="majorHAnsi"/>
          <w:szCs w:val="22"/>
        </w:rPr>
        <w:t>Elites hate them</w:t>
      </w:r>
    </w:p>
    <w:p w14:paraId="1670198C" w14:textId="77777777" w:rsidR="00590DD4" w:rsidRDefault="00590DD4" w:rsidP="00590DD4">
      <w:pPr>
        <w:pStyle w:val="ListParagraph"/>
        <w:numPr>
          <w:ilvl w:val="0"/>
          <w:numId w:val="12"/>
        </w:numPr>
        <w:rPr>
          <w:rFonts w:asciiTheme="majorHAnsi" w:hAnsiTheme="majorHAnsi" w:cstheme="majorHAnsi"/>
          <w:szCs w:val="22"/>
        </w:rPr>
      </w:pPr>
      <w:r>
        <w:rPr>
          <w:rFonts w:asciiTheme="majorHAnsi" w:hAnsiTheme="majorHAnsi" w:cstheme="majorHAnsi"/>
          <w:szCs w:val="22"/>
        </w:rPr>
        <w:t>’08 turned capitalism more authoritarian, not less</w:t>
      </w:r>
    </w:p>
    <w:p w14:paraId="6590D158" w14:textId="77777777" w:rsidR="00590DD4" w:rsidRDefault="00590DD4" w:rsidP="00590DD4">
      <w:pPr>
        <w:pStyle w:val="ListParagraph"/>
        <w:numPr>
          <w:ilvl w:val="0"/>
          <w:numId w:val="12"/>
        </w:numPr>
        <w:rPr>
          <w:rFonts w:asciiTheme="majorHAnsi" w:hAnsiTheme="majorHAnsi" w:cstheme="majorHAnsi"/>
          <w:szCs w:val="22"/>
        </w:rPr>
      </w:pPr>
      <w:r>
        <w:rPr>
          <w:rFonts w:asciiTheme="majorHAnsi" w:hAnsiTheme="majorHAnsi" w:cstheme="majorHAnsi"/>
          <w:szCs w:val="22"/>
        </w:rPr>
        <w:t>Wider coalition hates them</w:t>
      </w:r>
    </w:p>
    <w:p w14:paraId="7FBC13BA" w14:textId="77777777" w:rsidR="00590DD4" w:rsidRDefault="00590DD4" w:rsidP="00590DD4">
      <w:pPr>
        <w:pStyle w:val="ListParagraph"/>
        <w:numPr>
          <w:ilvl w:val="0"/>
          <w:numId w:val="12"/>
        </w:numPr>
        <w:rPr>
          <w:rFonts w:asciiTheme="majorHAnsi" w:hAnsiTheme="majorHAnsi" w:cstheme="majorHAnsi"/>
          <w:szCs w:val="22"/>
        </w:rPr>
      </w:pPr>
      <w:r>
        <w:rPr>
          <w:rFonts w:asciiTheme="majorHAnsi" w:hAnsiTheme="majorHAnsi" w:cstheme="majorHAnsi"/>
          <w:szCs w:val="22"/>
        </w:rPr>
        <w:t xml:space="preserve">Companies hate it: renewables companies are under the control of transnational capital, so they oppose it </w:t>
      </w:r>
    </w:p>
    <w:p w14:paraId="6D4DC2F3" w14:textId="77777777" w:rsidR="00590DD4" w:rsidRDefault="00590DD4" w:rsidP="00590DD4">
      <w:pPr>
        <w:pStyle w:val="ListParagraph"/>
        <w:numPr>
          <w:ilvl w:val="0"/>
          <w:numId w:val="12"/>
        </w:numPr>
        <w:rPr>
          <w:rFonts w:asciiTheme="majorHAnsi" w:hAnsiTheme="majorHAnsi" w:cstheme="majorHAnsi"/>
          <w:szCs w:val="22"/>
        </w:rPr>
      </w:pPr>
      <w:r>
        <w:rPr>
          <w:rFonts w:asciiTheme="majorHAnsi" w:hAnsiTheme="majorHAnsi" w:cstheme="majorHAnsi"/>
          <w:szCs w:val="22"/>
        </w:rPr>
        <w:t>Political resistance: lawmakers, states, and international organizations are programmed for capitalism</w:t>
      </w:r>
    </w:p>
    <w:p w14:paraId="5B3CD232" w14:textId="77777777" w:rsidR="00590DD4" w:rsidRPr="00511791" w:rsidRDefault="00590DD4" w:rsidP="00590DD4">
      <w:pPr>
        <w:pStyle w:val="ListParagraph"/>
        <w:numPr>
          <w:ilvl w:val="0"/>
          <w:numId w:val="12"/>
        </w:numPr>
        <w:rPr>
          <w:rFonts w:asciiTheme="majorHAnsi" w:hAnsiTheme="majorHAnsi" w:cstheme="majorHAnsi"/>
          <w:szCs w:val="22"/>
        </w:rPr>
      </w:pPr>
      <w:r>
        <w:rPr>
          <w:rFonts w:asciiTheme="majorHAnsi" w:hAnsiTheme="majorHAnsi" w:cstheme="majorHAnsi"/>
          <w:szCs w:val="22"/>
        </w:rPr>
        <w:t>No passive consent: citizens oppose degrowth</w:t>
      </w:r>
    </w:p>
    <w:p w14:paraId="4758B3FC" w14:textId="77777777" w:rsidR="00590DD4" w:rsidRDefault="00590DD4" w:rsidP="00590DD4">
      <w:pPr>
        <w:rPr>
          <w:sz w:val="16"/>
        </w:rPr>
      </w:pPr>
      <w:r w:rsidRPr="00961BE3">
        <w:rPr>
          <w:rFonts w:asciiTheme="majorHAnsi" w:hAnsiTheme="majorHAnsi" w:cstheme="majorHAnsi"/>
          <w:sz w:val="16"/>
        </w:rPr>
        <w:t xml:space="preserve">Still, </w:t>
      </w:r>
      <w:r w:rsidRPr="00961BE3">
        <w:rPr>
          <w:sz w:val="16"/>
        </w:rPr>
        <w:t xml:space="preserve">the degrowth project is nowhere near enjoying the degree and type of support it needs if its policies are to be implemented through democratic processes. The number of political parties, </w:t>
      </w:r>
      <w:proofErr w:type="spellStart"/>
      <w:r w:rsidRPr="00961BE3">
        <w:rPr>
          <w:sz w:val="16"/>
        </w:rPr>
        <w:t>labour</w:t>
      </w:r>
      <w:proofErr w:type="spellEnd"/>
      <w:r w:rsidRPr="00961BE3">
        <w:rPr>
          <w:sz w:val="16"/>
        </w:rPr>
        <w:t xml:space="preserve"> unions, business associations and international </w:t>
      </w:r>
      <w:proofErr w:type="spellStart"/>
      <w:r w:rsidRPr="00961BE3">
        <w:rPr>
          <w:sz w:val="16"/>
        </w:rPr>
        <w:t>organisations</w:t>
      </w:r>
      <w:proofErr w:type="spellEnd"/>
      <w:r w:rsidRPr="00961BE3">
        <w:rPr>
          <w:sz w:val="16"/>
        </w:rPr>
        <w:t xml:space="preserve"> that have so far embraced degrowth is modest to say the least</w:t>
      </w:r>
      <w:r w:rsidRPr="00961BE3">
        <w:rPr>
          <w:rFonts w:asciiTheme="majorHAnsi" w:hAnsiTheme="majorHAnsi" w:cstheme="majorHAnsi"/>
          <w:sz w:val="16"/>
        </w:rPr>
        <w:t xml:space="preserve">. </w:t>
      </w:r>
      <w:r w:rsidRPr="00BC340F">
        <w:rPr>
          <w:rStyle w:val="StyleUnderline"/>
          <w:rFonts w:asciiTheme="majorHAnsi" w:hAnsiTheme="majorHAnsi" w:cstheme="majorHAnsi"/>
        </w:rPr>
        <w:t xml:space="preserve">Economic and </w:t>
      </w:r>
      <w:r w:rsidRPr="002B60F1">
        <w:rPr>
          <w:rStyle w:val="StyleUnderline"/>
          <w:rFonts w:asciiTheme="majorHAnsi" w:hAnsiTheme="majorHAnsi" w:cstheme="majorHAnsi"/>
        </w:rPr>
        <w:t xml:space="preserve">political </w:t>
      </w:r>
      <w:r w:rsidRPr="00511791">
        <w:rPr>
          <w:rStyle w:val="StyleUnderline"/>
          <w:rFonts w:asciiTheme="majorHAnsi" w:hAnsiTheme="majorHAnsi" w:cstheme="majorHAnsi"/>
          <w:highlight w:val="green"/>
        </w:rPr>
        <w:t>elites</w:t>
      </w:r>
      <w:r w:rsidRPr="002B60F1">
        <w:rPr>
          <w:rStyle w:val="StyleUnderline"/>
          <w:rFonts w:asciiTheme="majorHAnsi" w:hAnsiTheme="majorHAnsi" w:cstheme="majorHAnsi"/>
        </w:rPr>
        <w:t>, including social democratic parties and most of the trade union movement</w:t>
      </w:r>
      <w:r w:rsidRPr="00511791">
        <w:rPr>
          <w:rStyle w:val="StyleUnderline"/>
          <w:rFonts w:asciiTheme="majorHAnsi" w:hAnsiTheme="majorHAnsi" w:cstheme="majorHAnsi"/>
          <w:highlight w:val="green"/>
        </w:rPr>
        <w:t xml:space="preserve">, are </w:t>
      </w:r>
      <w:r w:rsidRPr="00511791">
        <w:rPr>
          <w:rStyle w:val="Emphasis"/>
          <w:rFonts w:asciiTheme="majorHAnsi" w:hAnsiTheme="majorHAnsi" w:cstheme="majorHAnsi"/>
          <w:highlight w:val="green"/>
        </w:rPr>
        <w:t>united</w:t>
      </w:r>
      <w:r w:rsidRPr="00511791">
        <w:rPr>
          <w:rStyle w:val="StyleUnderline"/>
          <w:rFonts w:asciiTheme="majorHAnsi" w:hAnsiTheme="majorHAnsi" w:cstheme="majorHAnsi"/>
          <w:highlight w:val="green"/>
        </w:rPr>
        <w:t xml:space="preserve"> in the belief that</w:t>
      </w:r>
      <w:r w:rsidRPr="002B60F1">
        <w:rPr>
          <w:rStyle w:val="StyleUnderline"/>
          <w:rFonts w:asciiTheme="majorHAnsi" w:hAnsiTheme="majorHAnsi" w:cstheme="majorHAnsi"/>
        </w:rPr>
        <w:t xml:space="preserve"> economic </w:t>
      </w:r>
      <w:r w:rsidRPr="00511791">
        <w:rPr>
          <w:rStyle w:val="StyleUnderline"/>
          <w:rFonts w:asciiTheme="majorHAnsi" w:hAnsiTheme="majorHAnsi" w:cstheme="majorHAnsi"/>
          <w:highlight w:val="green"/>
        </w:rPr>
        <w:t xml:space="preserve">growth is </w:t>
      </w:r>
      <w:r w:rsidRPr="00511791">
        <w:rPr>
          <w:rStyle w:val="Emphasis"/>
          <w:rFonts w:asciiTheme="majorHAnsi" w:hAnsiTheme="majorHAnsi" w:cstheme="majorHAnsi"/>
          <w:highlight w:val="green"/>
        </w:rPr>
        <w:t>necessary</w:t>
      </w:r>
      <w:r w:rsidRPr="002B60F1">
        <w:rPr>
          <w:rStyle w:val="Emphasis"/>
          <w:rFonts w:asciiTheme="majorHAnsi" w:hAnsiTheme="majorHAnsi" w:cstheme="majorHAnsi"/>
        </w:rPr>
        <w:t xml:space="preserve"> and desirable</w:t>
      </w:r>
      <w:r w:rsidRPr="00961BE3">
        <w:rPr>
          <w:rFonts w:asciiTheme="majorHAnsi" w:hAnsiTheme="majorHAnsi" w:cstheme="majorHAnsi"/>
          <w:sz w:val="16"/>
        </w:rPr>
        <w:t xml:space="preserve">. </w:t>
      </w:r>
      <w:r w:rsidRPr="002B60F1">
        <w:rPr>
          <w:rStyle w:val="StyleUnderline"/>
          <w:rFonts w:asciiTheme="majorHAnsi" w:hAnsiTheme="majorHAnsi" w:cstheme="majorHAnsi"/>
        </w:rPr>
        <w:t>This consensus finds support</w:t>
      </w:r>
      <w:r w:rsidRPr="00BC340F">
        <w:rPr>
          <w:rStyle w:val="StyleUnderline"/>
          <w:rFonts w:asciiTheme="majorHAnsi" w:hAnsiTheme="majorHAnsi" w:cstheme="majorHAnsi"/>
        </w:rPr>
        <w:t xml:space="preserve"> in the prevailing type of economic theory and underpins the main contenders in the neoliberal project, such as </w:t>
      </w:r>
      <w:proofErr w:type="spellStart"/>
      <w:r w:rsidRPr="00BC340F">
        <w:rPr>
          <w:rStyle w:val="StyleUnderline"/>
          <w:rFonts w:asciiTheme="majorHAnsi" w:hAnsiTheme="majorHAnsi" w:cstheme="majorHAnsi"/>
        </w:rPr>
        <w:t>centre</w:t>
      </w:r>
      <w:proofErr w:type="spellEnd"/>
      <w:r w:rsidRPr="00BC340F">
        <w:rPr>
          <w:rStyle w:val="StyleUnderline"/>
          <w:rFonts w:asciiTheme="majorHAnsi" w:hAnsiTheme="majorHAnsi" w:cstheme="majorHAnsi"/>
        </w:rPr>
        <w:t>-left and nationalist projects</w:t>
      </w:r>
      <w:r w:rsidRPr="00961BE3">
        <w:rPr>
          <w:rFonts w:asciiTheme="majorHAnsi" w:hAnsiTheme="majorHAnsi" w:cstheme="majorHAnsi"/>
          <w:sz w:val="16"/>
        </w:rPr>
        <w:t xml:space="preserve">. </w:t>
      </w:r>
      <w:proofErr w:type="gramStart"/>
      <w:r w:rsidRPr="00961BE3">
        <w:rPr>
          <w:rFonts w:asciiTheme="majorHAnsi" w:hAnsiTheme="majorHAnsi" w:cstheme="majorHAnsi"/>
          <w:sz w:val="16"/>
        </w:rPr>
        <w:t>In spite of</w:t>
      </w:r>
      <w:proofErr w:type="gramEnd"/>
      <w:r w:rsidRPr="00961BE3">
        <w:rPr>
          <w:rFonts w:asciiTheme="majorHAnsi" w:hAnsiTheme="majorHAnsi" w:cstheme="majorHAnsi"/>
          <w:sz w:val="16"/>
        </w:rPr>
        <w:t xml:space="preserve"> the world's multidimensional crisis, </w:t>
      </w:r>
      <w:r w:rsidRPr="00511791">
        <w:rPr>
          <w:rStyle w:val="StyleUnderline"/>
          <w:rFonts w:asciiTheme="majorHAnsi" w:hAnsiTheme="majorHAnsi" w:cstheme="majorHAnsi"/>
        </w:rPr>
        <w:t xml:space="preserve">a pro-growth discourse in other words continues to be hegemonic: it is widely considered </w:t>
      </w:r>
      <w:r w:rsidRPr="00511791">
        <w:rPr>
          <w:rStyle w:val="Emphasis"/>
          <w:rFonts w:asciiTheme="majorHAnsi" w:hAnsiTheme="majorHAnsi" w:cstheme="majorHAnsi"/>
        </w:rPr>
        <w:t>a matter of common sense</w:t>
      </w:r>
      <w:r w:rsidRPr="00511791">
        <w:rPr>
          <w:rStyle w:val="StyleUnderline"/>
          <w:rFonts w:asciiTheme="majorHAnsi" w:hAnsiTheme="majorHAnsi" w:cstheme="majorHAnsi"/>
        </w:rPr>
        <w:t xml:space="preserve"> that continued economic growth is required</w:t>
      </w:r>
      <w:r w:rsidRPr="00961BE3">
        <w:rPr>
          <w:rFonts w:asciiTheme="majorHAnsi" w:hAnsiTheme="majorHAnsi" w:cstheme="majorHAnsi"/>
          <w:sz w:val="16"/>
        </w:rPr>
        <w:t xml:space="preserve">. It is also noteworthy </w:t>
      </w:r>
      <w:r w:rsidRPr="00511791">
        <w:rPr>
          <w:rStyle w:val="StyleUnderline"/>
          <w:rFonts w:asciiTheme="majorHAnsi" w:hAnsiTheme="majorHAnsi" w:cstheme="majorHAnsi"/>
        </w:rPr>
        <w:t xml:space="preserve">that economic and political elites, to a large extent, continue to support the neoliberal project, </w:t>
      </w:r>
      <w:r w:rsidRPr="00511791">
        <w:rPr>
          <w:rStyle w:val="Emphasis"/>
          <w:rFonts w:asciiTheme="majorHAnsi" w:hAnsiTheme="majorHAnsi" w:cstheme="majorHAnsi"/>
        </w:rPr>
        <w:t>even in the face of its evident shortcomings</w:t>
      </w:r>
      <w:r w:rsidRPr="00961BE3">
        <w:rPr>
          <w:rFonts w:asciiTheme="majorHAnsi" w:hAnsiTheme="majorHAnsi" w:cstheme="majorHAnsi"/>
          <w:sz w:val="16"/>
        </w:rPr>
        <w:t xml:space="preserve">. </w:t>
      </w:r>
      <w:r w:rsidRPr="00511791">
        <w:rPr>
          <w:rStyle w:val="StyleUnderline"/>
          <w:rFonts w:asciiTheme="majorHAnsi" w:hAnsiTheme="majorHAnsi" w:cstheme="majorHAnsi"/>
        </w:rPr>
        <w:t>Indeed</w:t>
      </w:r>
      <w:r w:rsidRPr="00BC340F">
        <w:rPr>
          <w:rStyle w:val="StyleUnderline"/>
          <w:rFonts w:asciiTheme="majorHAnsi" w:hAnsiTheme="majorHAnsi" w:cstheme="majorHAnsi"/>
        </w:rPr>
        <w:t xml:space="preserve">, </w:t>
      </w:r>
      <w:r w:rsidRPr="002B60F1">
        <w:rPr>
          <w:rStyle w:val="StyleUnderline"/>
          <w:rFonts w:asciiTheme="majorHAnsi" w:hAnsiTheme="majorHAnsi" w:cstheme="majorHAnsi"/>
        </w:rPr>
        <w:t>the</w:t>
      </w:r>
      <w:r w:rsidRPr="00961BE3">
        <w:rPr>
          <w:rFonts w:asciiTheme="majorHAnsi" w:hAnsiTheme="majorHAnsi" w:cstheme="majorHAnsi"/>
          <w:sz w:val="16"/>
        </w:rPr>
        <w:t xml:space="preserve"> 20</w:t>
      </w:r>
      <w:r w:rsidRPr="00C825CE">
        <w:rPr>
          <w:rStyle w:val="StyleUnderline"/>
          <w:rFonts w:asciiTheme="majorHAnsi" w:hAnsiTheme="majorHAnsi" w:cstheme="majorHAnsi"/>
          <w:highlight w:val="green"/>
        </w:rPr>
        <w:t>08</w:t>
      </w:r>
      <w:r w:rsidRPr="00BC340F">
        <w:rPr>
          <w:rStyle w:val="StyleUnderline"/>
          <w:rFonts w:asciiTheme="majorHAnsi" w:hAnsiTheme="majorHAnsi" w:cstheme="majorHAnsi"/>
        </w:rPr>
        <w:t xml:space="preserve"> financial </w:t>
      </w:r>
      <w:r w:rsidRPr="002B60F1">
        <w:rPr>
          <w:rStyle w:val="StyleUnderline"/>
          <w:rFonts w:asciiTheme="majorHAnsi" w:hAnsiTheme="majorHAnsi" w:cstheme="majorHAnsi"/>
        </w:rPr>
        <w:t xml:space="preserve">crisis </w:t>
      </w:r>
      <w:r w:rsidRPr="00C825CE">
        <w:rPr>
          <w:rStyle w:val="Emphasis"/>
          <w:rFonts w:asciiTheme="majorHAnsi" w:hAnsiTheme="majorHAnsi" w:cstheme="majorHAnsi"/>
          <w:highlight w:val="green"/>
        </w:rPr>
        <w:t>did not</w:t>
      </w:r>
      <w:r w:rsidRPr="00BC340F">
        <w:rPr>
          <w:rStyle w:val="StyleUnderline"/>
          <w:rFonts w:asciiTheme="majorHAnsi" w:hAnsiTheme="majorHAnsi" w:cstheme="majorHAnsi"/>
        </w:rPr>
        <w:t xml:space="preserve"> result in the </w:t>
      </w:r>
      <w:r w:rsidRPr="00C825CE">
        <w:rPr>
          <w:rStyle w:val="StyleUnderline"/>
          <w:rFonts w:asciiTheme="majorHAnsi" w:hAnsiTheme="majorHAnsi" w:cstheme="majorHAnsi"/>
          <w:highlight w:val="green"/>
          <w:bdr w:val="single" w:sz="4" w:space="0" w:color="auto"/>
        </w:rPr>
        <w:t>weaken</w:t>
      </w:r>
      <w:r w:rsidRPr="00BC340F">
        <w:rPr>
          <w:rStyle w:val="StyleUnderline"/>
          <w:rFonts w:asciiTheme="majorHAnsi" w:hAnsiTheme="majorHAnsi" w:cstheme="majorHAnsi"/>
        </w:rPr>
        <w:t xml:space="preserve">ing of transnational financial </w:t>
      </w:r>
      <w:r w:rsidRPr="00C825CE">
        <w:rPr>
          <w:rStyle w:val="StyleUnderline"/>
          <w:rFonts w:asciiTheme="majorHAnsi" w:hAnsiTheme="majorHAnsi" w:cstheme="majorHAnsi"/>
          <w:highlight w:val="green"/>
        </w:rPr>
        <w:t>capital</w:t>
      </w:r>
      <w:r w:rsidRPr="00BC340F">
        <w:rPr>
          <w:rStyle w:val="StyleUnderline"/>
          <w:rFonts w:asciiTheme="majorHAnsi" w:hAnsiTheme="majorHAnsi" w:cstheme="majorHAnsi"/>
        </w:rPr>
        <w:t xml:space="preserve"> that could have paved the way for a paradigm shift</w:t>
      </w:r>
      <w:r w:rsidRPr="00961BE3">
        <w:rPr>
          <w:rFonts w:asciiTheme="majorHAnsi" w:hAnsiTheme="majorHAnsi" w:cstheme="majorHAnsi"/>
          <w:sz w:val="16"/>
        </w:rPr>
        <w:t xml:space="preserve">. </w:t>
      </w:r>
      <w:r w:rsidRPr="00C825CE">
        <w:rPr>
          <w:rStyle w:val="StyleUnderline"/>
          <w:rFonts w:asciiTheme="majorHAnsi" w:hAnsiTheme="majorHAnsi" w:cstheme="majorHAnsi"/>
          <w:highlight w:val="green"/>
        </w:rPr>
        <w:t>Instead</w:t>
      </w:r>
      <w:r w:rsidRPr="00BC340F">
        <w:rPr>
          <w:rStyle w:val="StyleUnderline"/>
          <w:rFonts w:asciiTheme="majorHAnsi" w:hAnsiTheme="majorHAnsi" w:cstheme="majorHAnsi"/>
        </w:rPr>
        <w:t xml:space="preserve"> of coming to an </w:t>
      </w:r>
      <w:r w:rsidRPr="00BC340F">
        <w:rPr>
          <w:rStyle w:val="StyleUnderline"/>
          <w:rFonts w:asciiTheme="majorHAnsi" w:hAnsiTheme="majorHAnsi" w:cstheme="majorHAnsi"/>
        </w:rPr>
        <w:lastRenderedPageBreak/>
        <w:t xml:space="preserve">end, neoliberal </w:t>
      </w:r>
      <w:r w:rsidRPr="00C825CE">
        <w:rPr>
          <w:rStyle w:val="StyleUnderline"/>
          <w:rFonts w:asciiTheme="majorHAnsi" w:hAnsiTheme="majorHAnsi" w:cstheme="majorHAnsi"/>
          <w:highlight w:val="green"/>
        </w:rPr>
        <w:t>capitalism</w:t>
      </w:r>
      <w:r w:rsidRPr="00BC340F">
        <w:rPr>
          <w:rStyle w:val="StyleUnderline"/>
          <w:rFonts w:asciiTheme="majorHAnsi" w:hAnsiTheme="majorHAnsi" w:cstheme="majorHAnsi"/>
        </w:rPr>
        <w:t xml:space="preserve"> has arguably </w:t>
      </w:r>
      <w:r w:rsidRPr="00C825CE">
        <w:rPr>
          <w:rStyle w:val="StyleUnderline"/>
          <w:rFonts w:asciiTheme="majorHAnsi" w:hAnsiTheme="majorHAnsi" w:cstheme="majorHAnsi"/>
          <w:highlight w:val="green"/>
        </w:rPr>
        <w:t xml:space="preserve">entered a </w:t>
      </w:r>
      <w:r w:rsidRPr="002B60F1">
        <w:rPr>
          <w:rStyle w:val="Emphasis"/>
          <w:rFonts w:asciiTheme="majorHAnsi" w:hAnsiTheme="majorHAnsi" w:cstheme="majorHAnsi"/>
        </w:rPr>
        <w:t xml:space="preserve">more </w:t>
      </w:r>
      <w:r w:rsidRPr="00C825CE">
        <w:rPr>
          <w:rStyle w:val="Emphasis"/>
          <w:rFonts w:asciiTheme="majorHAnsi" w:hAnsiTheme="majorHAnsi" w:cstheme="majorHAnsi"/>
          <w:highlight w:val="green"/>
        </w:rPr>
        <w:t>authoritarian phase</w:t>
      </w:r>
      <w:r w:rsidRPr="00961BE3">
        <w:rPr>
          <w:rFonts w:asciiTheme="majorHAnsi" w:hAnsiTheme="majorHAnsi" w:cstheme="majorHAnsi"/>
          <w:sz w:val="16"/>
        </w:rPr>
        <w:t xml:space="preserve"> (</w:t>
      </w:r>
      <w:proofErr w:type="spellStart"/>
      <w:r w:rsidRPr="00961BE3">
        <w:rPr>
          <w:rFonts w:asciiTheme="majorHAnsi" w:hAnsiTheme="majorHAnsi" w:cstheme="majorHAnsi"/>
          <w:sz w:val="16"/>
        </w:rPr>
        <w:t>Bruff</w:t>
      </w:r>
      <w:proofErr w:type="spellEnd"/>
      <w:r w:rsidRPr="00961BE3">
        <w:rPr>
          <w:rFonts w:asciiTheme="majorHAnsi" w:hAnsiTheme="majorHAnsi" w:cstheme="majorHAnsi"/>
          <w:sz w:val="16"/>
        </w:rPr>
        <w:t xml:space="preserve">, 2014). </w:t>
      </w:r>
      <w:r w:rsidRPr="00BC340F">
        <w:rPr>
          <w:rStyle w:val="StyleUnderline"/>
          <w:rFonts w:asciiTheme="majorHAnsi" w:hAnsiTheme="majorHAnsi" w:cstheme="majorHAnsi"/>
        </w:rPr>
        <w:t xml:space="preserve">The main reason the power of the </w:t>
      </w:r>
      <w:r w:rsidRPr="00BC340F">
        <w:rPr>
          <w:rStyle w:val="Emphasis"/>
          <w:rFonts w:asciiTheme="majorHAnsi" w:hAnsiTheme="majorHAnsi" w:cstheme="majorHAnsi"/>
        </w:rPr>
        <w:t>pre-crisis coalition remains intact</w:t>
      </w:r>
      <w:r w:rsidRPr="00BC340F">
        <w:rPr>
          <w:rStyle w:val="StyleUnderline"/>
          <w:rFonts w:asciiTheme="majorHAnsi" w:hAnsiTheme="majorHAnsi" w:cstheme="majorHAnsi"/>
        </w:rPr>
        <w:t xml:space="preserve"> is that governments stepped in and saved the dominant fraction by means of massive bailouts</w:t>
      </w:r>
      <w:r w:rsidRPr="00961BE3">
        <w:rPr>
          <w:rFonts w:asciiTheme="majorHAnsi" w:hAnsiTheme="majorHAnsi" w:cstheme="majorHAnsi"/>
          <w:sz w:val="16"/>
        </w:rPr>
        <w:t xml:space="preserve">. </w:t>
      </w:r>
      <w:r w:rsidRPr="00BC340F">
        <w:rPr>
          <w:rStyle w:val="StyleUnderline"/>
          <w:rFonts w:asciiTheme="majorHAnsi" w:hAnsiTheme="majorHAnsi" w:cstheme="majorHAnsi"/>
        </w:rPr>
        <w:t xml:space="preserve">It is a foregone conclusion that this fraction and </w:t>
      </w:r>
      <w:r w:rsidRPr="00C825CE">
        <w:rPr>
          <w:rStyle w:val="StyleUnderline"/>
          <w:rFonts w:asciiTheme="majorHAnsi" w:hAnsiTheme="majorHAnsi" w:cstheme="majorHAnsi"/>
          <w:highlight w:val="green"/>
        </w:rPr>
        <w:t>the wider coalition</w:t>
      </w:r>
      <w:r w:rsidRPr="00BC340F">
        <w:rPr>
          <w:rStyle w:val="StyleUnderline"/>
          <w:rFonts w:asciiTheme="majorHAnsi" w:hAnsiTheme="majorHAnsi" w:cstheme="majorHAnsi"/>
        </w:rPr>
        <w:t xml:space="preserve"> behind the neoliberal paradigm (transnational industrial capital, the middle </w:t>
      </w:r>
      <w:proofErr w:type="gramStart"/>
      <w:r w:rsidRPr="00BC340F">
        <w:rPr>
          <w:rStyle w:val="StyleUnderline"/>
          <w:rFonts w:asciiTheme="majorHAnsi" w:hAnsiTheme="majorHAnsi" w:cstheme="majorHAnsi"/>
        </w:rPr>
        <w:t>classes</w:t>
      </w:r>
      <w:proofErr w:type="gramEnd"/>
      <w:r w:rsidRPr="00BC340F">
        <w:rPr>
          <w:rStyle w:val="StyleUnderline"/>
          <w:rFonts w:asciiTheme="majorHAnsi" w:hAnsiTheme="majorHAnsi" w:cstheme="majorHAnsi"/>
        </w:rPr>
        <w:t xml:space="preserve"> and segments of organized </w:t>
      </w:r>
      <w:proofErr w:type="spellStart"/>
      <w:r w:rsidRPr="00BC340F">
        <w:rPr>
          <w:rStyle w:val="StyleUnderline"/>
          <w:rFonts w:asciiTheme="majorHAnsi" w:hAnsiTheme="majorHAnsi" w:cstheme="majorHAnsi"/>
        </w:rPr>
        <w:t>labour</w:t>
      </w:r>
      <w:proofErr w:type="spellEnd"/>
      <w:r w:rsidRPr="00BC340F">
        <w:rPr>
          <w:rStyle w:val="StyleUnderline"/>
          <w:rFonts w:asciiTheme="majorHAnsi" w:hAnsiTheme="majorHAnsi" w:cstheme="majorHAnsi"/>
        </w:rPr>
        <w:t xml:space="preserve">) </w:t>
      </w:r>
      <w:r w:rsidRPr="00C825CE">
        <w:rPr>
          <w:rStyle w:val="StyleUnderline"/>
          <w:rFonts w:asciiTheme="majorHAnsi" w:hAnsiTheme="majorHAnsi" w:cstheme="majorHAnsi"/>
          <w:highlight w:val="green"/>
        </w:rPr>
        <w:t>will consider</w:t>
      </w:r>
      <w:r w:rsidRPr="00BC340F">
        <w:rPr>
          <w:rStyle w:val="StyleUnderline"/>
          <w:rFonts w:asciiTheme="majorHAnsi" w:hAnsiTheme="majorHAnsi" w:cstheme="majorHAnsi"/>
        </w:rPr>
        <w:t xml:space="preserve"> the </w:t>
      </w:r>
      <w:r w:rsidRPr="00C825CE">
        <w:rPr>
          <w:rStyle w:val="StyleUnderline"/>
          <w:rFonts w:asciiTheme="majorHAnsi" w:hAnsiTheme="majorHAnsi" w:cstheme="majorHAnsi"/>
          <w:highlight w:val="green"/>
        </w:rPr>
        <w:t>degrowth</w:t>
      </w:r>
      <w:r w:rsidRPr="00BC340F">
        <w:rPr>
          <w:rStyle w:val="StyleUnderline"/>
          <w:rFonts w:asciiTheme="majorHAnsi" w:hAnsiTheme="majorHAnsi" w:cstheme="majorHAnsi"/>
        </w:rPr>
        <w:t xml:space="preserve"> paradigm </w:t>
      </w:r>
      <w:r w:rsidRPr="00C825CE">
        <w:rPr>
          <w:rStyle w:val="Emphasis"/>
          <w:rFonts w:asciiTheme="majorHAnsi" w:hAnsiTheme="majorHAnsi" w:cstheme="majorHAnsi"/>
          <w:highlight w:val="green"/>
        </w:rPr>
        <w:t>unattractive</w:t>
      </w:r>
      <w:r w:rsidRPr="00C825CE">
        <w:rPr>
          <w:rStyle w:val="StyleUnderline"/>
          <w:rFonts w:asciiTheme="majorHAnsi" w:hAnsiTheme="majorHAnsi" w:cstheme="majorHAnsi"/>
          <w:highlight w:val="green"/>
        </w:rPr>
        <w:t xml:space="preserve"> </w:t>
      </w:r>
      <w:r w:rsidRPr="002B60F1">
        <w:rPr>
          <w:rStyle w:val="StyleUnderline"/>
          <w:rFonts w:asciiTheme="majorHAnsi" w:hAnsiTheme="majorHAnsi" w:cstheme="majorHAnsi"/>
        </w:rPr>
        <w:t xml:space="preserve">and that such social forces will </w:t>
      </w:r>
      <w:r w:rsidRPr="002B60F1">
        <w:rPr>
          <w:rStyle w:val="Emphasis"/>
          <w:rFonts w:asciiTheme="majorHAnsi" w:hAnsiTheme="majorHAnsi" w:cstheme="majorHAnsi"/>
        </w:rPr>
        <w:t>vehemently oppose</w:t>
      </w:r>
      <w:r w:rsidRPr="002B60F1">
        <w:rPr>
          <w:rStyle w:val="StyleUnderline"/>
          <w:rFonts w:asciiTheme="majorHAnsi" w:hAnsiTheme="majorHAnsi" w:cstheme="majorHAnsi"/>
        </w:rPr>
        <w:t xml:space="preserve"> the implementation of degrowth policies</w:t>
      </w:r>
      <w:r w:rsidRPr="00961BE3">
        <w:rPr>
          <w:rFonts w:asciiTheme="majorHAnsi" w:hAnsiTheme="majorHAnsi" w:cstheme="majorHAnsi"/>
          <w:sz w:val="16"/>
        </w:rPr>
        <w:t xml:space="preserve"> (see also Rees, 2014: 97). While degrowth advocates envision a future in which market forces play a less prominent role than they do today, degrowth is not an antimarket project. As such, it can attract support from certain types of market actors. </w:t>
      </w:r>
      <w:proofErr w:type="gramStart"/>
      <w:r w:rsidRPr="00961BE3">
        <w:rPr>
          <w:rFonts w:asciiTheme="majorHAnsi" w:hAnsiTheme="majorHAnsi" w:cstheme="majorHAnsi"/>
          <w:sz w:val="16"/>
        </w:rPr>
        <w:t>In particular, it</w:t>
      </w:r>
      <w:proofErr w:type="gramEnd"/>
      <w:r w:rsidRPr="00961BE3">
        <w:rPr>
          <w:rFonts w:asciiTheme="majorHAnsi" w:hAnsiTheme="majorHAnsi" w:cstheme="majorHAnsi"/>
          <w:sz w:val="16"/>
        </w:rPr>
        <w:t xml:space="preserve"> is worth noting that social enterprises, such as cooperatives (</w:t>
      </w:r>
      <w:proofErr w:type="spellStart"/>
      <w:r w:rsidRPr="00961BE3">
        <w:rPr>
          <w:rFonts w:asciiTheme="majorHAnsi" w:hAnsiTheme="majorHAnsi" w:cstheme="majorHAnsi"/>
          <w:sz w:val="16"/>
        </w:rPr>
        <w:t>Restakis</w:t>
      </w:r>
      <w:proofErr w:type="spellEnd"/>
      <w:r w:rsidRPr="00961BE3">
        <w:rPr>
          <w:rFonts w:asciiTheme="majorHAnsi" w:hAnsiTheme="majorHAnsi" w:cstheme="majorHAnsi"/>
          <w:sz w:val="16"/>
        </w:rPr>
        <w:t>, 2010), play a major role in the degrowth vision. Such enterprises are defined by being ‘</w:t>
      </w:r>
      <w:proofErr w:type="spellStart"/>
      <w:r w:rsidRPr="00961BE3">
        <w:rPr>
          <w:rFonts w:asciiTheme="majorHAnsi" w:hAnsiTheme="majorHAnsi" w:cstheme="majorHAnsi"/>
          <w:sz w:val="16"/>
        </w:rPr>
        <w:t>organisations</w:t>
      </w:r>
      <w:proofErr w:type="spellEnd"/>
      <w:r w:rsidRPr="00961BE3">
        <w:rPr>
          <w:rFonts w:asciiTheme="majorHAnsi" w:hAnsiTheme="majorHAnsi" w:cstheme="majorHAnsi"/>
          <w:sz w:val="16"/>
        </w:rPr>
        <w:t xml:space="preserve"> involved at least to some extent in the market, with a clear social, cultural and/or environmental purpose, rooted in and serving primarily the local community and ideally having a local and/or democratic </w:t>
      </w:r>
      <w:r w:rsidRPr="00961BE3">
        <w:rPr>
          <w:sz w:val="16"/>
        </w:rPr>
        <w:t>ownership structure’ (</w:t>
      </w:r>
      <w:proofErr w:type="spellStart"/>
      <w:r w:rsidRPr="00961BE3">
        <w:rPr>
          <w:sz w:val="16"/>
        </w:rPr>
        <w:t>Johanisova</w:t>
      </w:r>
      <w:proofErr w:type="spellEnd"/>
      <w:r w:rsidRPr="00961BE3">
        <w:rPr>
          <w:sz w:val="16"/>
        </w:rPr>
        <w:t xml:space="preserve"> et al., 2013: 11). Social enterprises currently exist at the margins of a system, in which the dominant type of business entity is profit-oriented, shareholder-owned corporations. The further dissemination of social enterprises, which is crucial to the transitions to degrowth societies, is – in many cases – blocked or delayed </w:t>
      </w:r>
      <w:proofErr w:type="gramStart"/>
      <w:r w:rsidRPr="00961BE3">
        <w:rPr>
          <w:sz w:val="16"/>
        </w:rPr>
        <w:t>as a result of</w:t>
      </w:r>
      <w:proofErr w:type="gramEnd"/>
      <w:r w:rsidRPr="00961BE3">
        <w:rPr>
          <w:sz w:val="16"/>
        </w:rPr>
        <w:t xml:space="preserve"> the centrifugal forces of global competition (Wigger and Buch-Hansen, 2013). Overall, social enterprises thus (still) constitute a social force with modest power. </w:t>
      </w:r>
      <w:proofErr w:type="spellStart"/>
      <w:r w:rsidRPr="00961BE3">
        <w:rPr>
          <w:sz w:val="16"/>
        </w:rPr>
        <w:t>Ougaard</w:t>
      </w:r>
      <w:proofErr w:type="spellEnd"/>
      <w:r w:rsidRPr="00961BE3">
        <w:rPr>
          <w:sz w:val="16"/>
        </w:rP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rsidRPr="00961BE3">
        <w:rPr>
          <w:sz w:val="16"/>
        </w:rPr>
        <w:t>decarbonisation</w:t>
      </w:r>
      <w:proofErr w:type="spellEnd"/>
      <w:r w:rsidRPr="00961BE3">
        <w:rPr>
          <w:sz w:val="16"/>
        </w:rPr>
        <w:t xml:space="preserve">. The latter group, for instance, includes manufacturers of equipment </w:t>
      </w:r>
      <w:proofErr w:type="gramStart"/>
      <w:r w:rsidRPr="00961BE3">
        <w:rPr>
          <w:sz w:val="16"/>
        </w:rPr>
        <w:t>for the production of</w:t>
      </w:r>
      <w:proofErr w:type="gramEnd"/>
      <w:r w:rsidRPr="00961BE3">
        <w:rPr>
          <w:sz w:val="16"/>
        </w:rPr>
        <w:t xml:space="preserve">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w:t>
      </w:r>
      <w:r w:rsidRPr="00961BE3">
        <w:rPr>
          <w:rFonts w:asciiTheme="majorHAnsi" w:hAnsiTheme="majorHAnsi" w:cstheme="majorHAnsi"/>
          <w:sz w:val="16"/>
        </w:rPr>
        <w:t xml:space="preserve">th a stake in the carbon-based economy. Still, </w:t>
      </w:r>
      <w:r w:rsidRPr="00BC340F">
        <w:rPr>
          <w:rStyle w:val="StyleUnderline"/>
          <w:rFonts w:asciiTheme="majorHAnsi" w:hAnsiTheme="majorHAnsi" w:cstheme="majorHAnsi"/>
        </w:rPr>
        <w:t>the prospect of the “green sector” emerging as a driving force behind degrowth currently appears meagre</w:t>
      </w:r>
      <w:r w:rsidRPr="00961BE3">
        <w:rPr>
          <w:rFonts w:asciiTheme="majorHAnsi" w:hAnsiTheme="majorHAnsi" w:cstheme="majorHAnsi"/>
          <w:sz w:val="16"/>
        </w:rPr>
        <w:t xml:space="preserve">. </w:t>
      </w:r>
      <w:r w:rsidRPr="00BC340F">
        <w:rPr>
          <w:rStyle w:val="StyleUnderline"/>
          <w:rFonts w:asciiTheme="majorHAnsi" w:hAnsiTheme="majorHAnsi" w:cstheme="majorHAnsi"/>
        </w:rPr>
        <w:t xml:space="preserve">Being </w:t>
      </w:r>
      <w:r w:rsidRPr="00511791">
        <w:rPr>
          <w:rStyle w:val="StyleUnderline"/>
          <w:rFonts w:asciiTheme="majorHAnsi" w:hAnsiTheme="majorHAnsi" w:cstheme="majorHAnsi"/>
          <w:highlight w:val="green"/>
        </w:rPr>
        <w:t>under</w:t>
      </w:r>
      <w:r w:rsidRPr="00BC340F">
        <w:rPr>
          <w:rStyle w:val="StyleUnderline"/>
          <w:rFonts w:asciiTheme="majorHAnsi" w:hAnsiTheme="majorHAnsi" w:cstheme="majorHAnsi"/>
        </w:rPr>
        <w:t xml:space="preserve"> the </w:t>
      </w:r>
      <w:r w:rsidRPr="00511791">
        <w:rPr>
          <w:rStyle w:val="StyleUnderline"/>
          <w:rFonts w:asciiTheme="majorHAnsi" w:hAnsiTheme="majorHAnsi" w:cstheme="majorHAnsi"/>
          <w:highlight w:val="green"/>
        </w:rPr>
        <w:t>control of transnational capital</w:t>
      </w:r>
      <w:r w:rsidRPr="00961BE3">
        <w:rPr>
          <w:rFonts w:asciiTheme="majorHAnsi" w:hAnsiTheme="majorHAnsi" w:cstheme="majorHAnsi"/>
          <w:sz w:val="16"/>
        </w:rPr>
        <w:t xml:space="preserve"> (Harris, 2010), such </w:t>
      </w:r>
      <w:r w:rsidRPr="00511791">
        <w:rPr>
          <w:rStyle w:val="StyleUnderline"/>
          <w:rFonts w:asciiTheme="majorHAnsi" w:hAnsiTheme="majorHAnsi" w:cstheme="majorHAnsi"/>
          <w:highlight w:val="green"/>
        </w:rPr>
        <w:t>companies</w:t>
      </w:r>
      <w:r w:rsidRPr="00BC340F">
        <w:rPr>
          <w:rStyle w:val="StyleUnderline"/>
          <w:rFonts w:asciiTheme="majorHAnsi" w:hAnsiTheme="majorHAnsi" w:cstheme="majorHAnsi"/>
        </w:rPr>
        <w:t xml:space="preserve"> generally </w:t>
      </w:r>
      <w:r w:rsidRPr="00511791">
        <w:rPr>
          <w:rStyle w:val="StyleUnderline"/>
          <w:rFonts w:asciiTheme="majorHAnsi" w:hAnsiTheme="majorHAnsi" w:cstheme="majorHAnsi"/>
          <w:highlight w:val="green"/>
        </w:rPr>
        <w:t>embrace</w:t>
      </w:r>
      <w:r w:rsidRPr="00BC340F">
        <w:rPr>
          <w:rStyle w:val="StyleUnderline"/>
          <w:rFonts w:asciiTheme="majorHAnsi" w:hAnsiTheme="majorHAnsi" w:cstheme="majorHAnsi"/>
        </w:rPr>
        <w:t xml:space="preserve"> the “</w:t>
      </w:r>
      <w:r w:rsidRPr="00511791">
        <w:rPr>
          <w:rStyle w:val="StyleUnderline"/>
          <w:rFonts w:asciiTheme="majorHAnsi" w:hAnsiTheme="majorHAnsi" w:cstheme="majorHAnsi"/>
          <w:highlight w:val="green"/>
        </w:rPr>
        <w:t>green growth</w:t>
      </w:r>
      <w:r w:rsidRPr="00BC340F">
        <w:rPr>
          <w:rStyle w:val="StyleUnderline"/>
          <w:rFonts w:asciiTheme="majorHAnsi" w:hAnsiTheme="majorHAnsi" w:cstheme="majorHAnsi"/>
        </w:rPr>
        <w:t xml:space="preserve">” discourse, </w:t>
      </w:r>
      <w:r w:rsidRPr="00511791">
        <w:rPr>
          <w:rStyle w:val="StyleUnderline"/>
          <w:rFonts w:asciiTheme="majorHAnsi" w:hAnsiTheme="majorHAnsi" w:cstheme="majorHAnsi"/>
          <w:highlight w:val="green"/>
        </w:rPr>
        <w:t>which ‘is</w:t>
      </w:r>
      <w:r w:rsidRPr="00BC340F">
        <w:rPr>
          <w:rStyle w:val="StyleUnderline"/>
          <w:rFonts w:asciiTheme="majorHAnsi" w:hAnsiTheme="majorHAnsi" w:cstheme="majorHAnsi"/>
        </w:rPr>
        <w:t xml:space="preserve"> deeply embedded in </w:t>
      </w:r>
      <w:r w:rsidRPr="00511791">
        <w:rPr>
          <w:rStyle w:val="StyleUnderline"/>
          <w:rFonts w:asciiTheme="majorHAnsi" w:hAnsiTheme="majorHAnsi" w:cstheme="majorHAnsi"/>
        </w:rPr>
        <w:t>neoliberal</w:t>
      </w:r>
      <w:r w:rsidRPr="00BC340F">
        <w:rPr>
          <w:rStyle w:val="StyleUnderline"/>
          <w:rFonts w:asciiTheme="majorHAnsi" w:hAnsiTheme="majorHAnsi" w:cstheme="majorHAnsi"/>
        </w:rPr>
        <w:t xml:space="preserve"> </w:t>
      </w:r>
      <w:r w:rsidRPr="00511791">
        <w:rPr>
          <w:rStyle w:val="StyleUnderline"/>
          <w:rFonts w:asciiTheme="majorHAnsi" w:hAnsiTheme="majorHAnsi" w:cstheme="majorHAnsi"/>
          <w:highlight w:val="green"/>
        </w:rPr>
        <w:t>capitalism’</w:t>
      </w:r>
      <w:r w:rsidRPr="00BC340F">
        <w:rPr>
          <w:rStyle w:val="StyleUnderline"/>
          <w:rFonts w:asciiTheme="majorHAnsi" w:hAnsiTheme="majorHAnsi" w:cstheme="majorHAnsi"/>
        </w:rPr>
        <w:t xml:space="preserve"> and indeed serves to adjust this form of capitalism ‘to crises arising from contradictions within itself’</w:t>
      </w:r>
      <w:r w:rsidRPr="00961BE3">
        <w:rPr>
          <w:rFonts w:asciiTheme="majorHAnsi" w:hAnsiTheme="majorHAnsi" w:cstheme="majorHAnsi"/>
          <w:sz w:val="16"/>
        </w:rPr>
        <w:t xml:space="preserve"> (</w:t>
      </w:r>
      <w:proofErr w:type="spellStart"/>
      <w:r w:rsidRPr="00961BE3">
        <w:rPr>
          <w:rFonts w:asciiTheme="majorHAnsi" w:hAnsiTheme="majorHAnsi" w:cstheme="majorHAnsi"/>
          <w:sz w:val="16"/>
        </w:rPr>
        <w:t>Wanner</w:t>
      </w:r>
      <w:proofErr w:type="spellEnd"/>
      <w:r w:rsidRPr="00961BE3">
        <w:rPr>
          <w:rFonts w:asciiTheme="majorHAnsi" w:hAnsiTheme="majorHAnsi" w:cstheme="majorHAnsi"/>
          <w:sz w:val="16"/>
        </w:rPr>
        <w:t xml:space="preserve">, 2015: 23). In addition to </w:t>
      </w:r>
      <w:r w:rsidRPr="00BC340F">
        <w:rPr>
          <w:rStyle w:val="StyleUnderline"/>
          <w:rFonts w:asciiTheme="majorHAnsi" w:hAnsiTheme="majorHAnsi" w:cstheme="majorHAnsi"/>
        </w:rPr>
        <w:t xml:space="preserve">support from the social forces engendered by the production process, a </w:t>
      </w:r>
      <w:r w:rsidRPr="00961BE3">
        <w:rPr>
          <w:rStyle w:val="StyleUnderline"/>
          <w:rFonts w:asciiTheme="majorHAnsi" w:hAnsiTheme="majorHAnsi" w:cstheme="majorHAnsi"/>
          <w:highlight w:val="green"/>
        </w:rPr>
        <w:t>political project</w:t>
      </w:r>
      <w:r w:rsidRPr="00BC340F">
        <w:rPr>
          <w:rStyle w:val="StyleUnderline"/>
          <w:rFonts w:asciiTheme="majorHAnsi" w:hAnsiTheme="majorHAnsi" w:cstheme="majorHAnsi"/>
        </w:rPr>
        <w:t xml:space="preserve"> ‘also </w:t>
      </w:r>
      <w:r w:rsidRPr="00961BE3">
        <w:rPr>
          <w:rStyle w:val="StyleUnderline"/>
          <w:rFonts w:asciiTheme="majorHAnsi" w:hAnsiTheme="majorHAnsi" w:cstheme="majorHAnsi"/>
          <w:highlight w:val="green"/>
        </w:rPr>
        <w:t>needs the</w:t>
      </w:r>
      <w:r w:rsidRPr="00BC340F">
        <w:rPr>
          <w:rStyle w:val="StyleUnderline"/>
          <w:rFonts w:asciiTheme="majorHAnsi" w:hAnsiTheme="majorHAnsi" w:cstheme="majorHAnsi"/>
        </w:rPr>
        <w:t xml:space="preserve"> political </w:t>
      </w:r>
      <w:r w:rsidRPr="00961BE3">
        <w:rPr>
          <w:rStyle w:val="StyleUnderline"/>
          <w:rFonts w:asciiTheme="majorHAnsi" w:hAnsiTheme="majorHAnsi" w:cstheme="majorHAnsi"/>
          <w:highlight w:val="green"/>
        </w:rPr>
        <w:t>ability to mobilize majorities</w:t>
      </w:r>
      <w:r w:rsidRPr="00BC340F">
        <w:rPr>
          <w:rStyle w:val="StyleUnderline"/>
          <w:rFonts w:asciiTheme="majorHAnsi" w:hAnsiTheme="majorHAnsi" w:cstheme="majorHAnsi"/>
        </w:rPr>
        <w:t xml:space="preserve"> in parliamentary democracies, </w:t>
      </w:r>
      <w:r w:rsidRPr="00961BE3">
        <w:rPr>
          <w:rStyle w:val="StyleUnderline"/>
          <w:rFonts w:asciiTheme="majorHAnsi" w:hAnsiTheme="majorHAnsi" w:cstheme="majorHAnsi"/>
          <w:highlight w:val="green"/>
        </w:rPr>
        <w:t>and</w:t>
      </w:r>
      <w:r w:rsidRPr="00BC340F">
        <w:rPr>
          <w:rStyle w:val="StyleUnderline"/>
          <w:rFonts w:asciiTheme="majorHAnsi" w:hAnsiTheme="majorHAnsi" w:cstheme="majorHAnsi"/>
        </w:rPr>
        <w:t xml:space="preserve"> a sufficient measure of at least </w:t>
      </w:r>
      <w:r w:rsidRPr="00961BE3">
        <w:rPr>
          <w:rStyle w:val="StyleUnderline"/>
          <w:rFonts w:asciiTheme="majorHAnsi" w:hAnsiTheme="majorHAnsi" w:cstheme="majorHAnsi"/>
          <w:highlight w:val="green"/>
        </w:rPr>
        <w:t>passive consent’</w:t>
      </w:r>
      <w:r w:rsidRPr="00961BE3">
        <w:rPr>
          <w:rFonts w:asciiTheme="majorHAnsi" w:hAnsiTheme="majorHAnsi" w:cstheme="majorHAnsi"/>
          <w:sz w:val="16"/>
        </w:rPr>
        <w:t xml:space="preserve"> (van Apeldoorn and </w:t>
      </w:r>
      <w:proofErr w:type="spellStart"/>
      <w:r w:rsidRPr="00961BE3">
        <w:rPr>
          <w:rFonts w:asciiTheme="majorHAnsi" w:hAnsiTheme="majorHAnsi" w:cstheme="majorHAnsi"/>
          <w:sz w:val="16"/>
        </w:rPr>
        <w:t>Overbeek</w:t>
      </w:r>
      <w:proofErr w:type="spellEnd"/>
      <w:r w:rsidRPr="00961BE3">
        <w:rPr>
          <w:rFonts w:asciiTheme="majorHAnsi" w:hAnsiTheme="majorHAnsi" w:cstheme="majorHAnsi"/>
          <w:sz w:val="16"/>
        </w:rPr>
        <w:t xml:space="preserve">, 2012: 5–6) if it is to become hegemonic. As mentioned, </w:t>
      </w:r>
      <w:r w:rsidRPr="00BC340F">
        <w:rPr>
          <w:rStyle w:val="StyleUnderline"/>
          <w:rFonts w:asciiTheme="majorHAnsi" w:hAnsiTheme="majorHAnsi" w:cstheme="majorHAnsi"/>
        </w:rPr>
        <w:t>degrowth enjoys little support in parliaments, and certainly the pro-growth discourse is hegemonic among parties in government</w:t>
      </w:r>
      <w:r w:rsidRPr="00961BE3">
        <w:rPr>
          <w:rFonts w:asciiTheme="majorHAnsi" w:hAnsiTheme="majorHAnsi" w:cstheme="majorHAnsi"/>
          <w:sz w:val="16"/>
        </w:rPr>
        <w:t xml:space="preserve">.5 </w:t>
      </w:r>
      <w:r w:rsidRPr="00BC340F">
        <w:rPr>
          <w:rStyle w:val="StyleUnderline"/>
          <w:rFonts w:asciiTheme="majorHAnsi" w:hAnsiTheme="majorHAnsi" w:cstheme="majorHAnsi"/>
        </w:rPr>
        <w:t xml:space="preserve">With capital </w:t>
      </w:r>
      <w:r w:rsidRPr="00BD7310">
        <w:rPr>
          <w:rStyle w:val="StyleUnderline"/>
          <w:rFonts w:asciiTheme="majorHAnsi" w:hAnsiTheme="majorHAnsi" w:cstheme="majorHAnsi"/>
          <w:highlight w:val="green"/>
        </w:rPr>
        <w:t>accumulation</w:t>
      </w:r>
      <w:r w:rsidRPr="00BC340F">
        <w:rPr>
          <w:rStyle w:val="StyleUnderline"/>
          <w:rFonts w:asciiTheme="majorHAnsi" w:hAnsiTheme="majorHAnsi" w:cstheme="majorHAnsi"/>
        </w:rPr>
        <w:t xml:space="preserve"> being </w:t>
      </w:r>
      <w:r w:rsidRPr="00BD7310">
        <w:rPr>
          <w:rStyle w:val="StyleUnderline"/>
          <w:rFonts w:asciiTheme="majorHAnsi" w:hAnsiTheme="majorHAnsi" w:cstheme="majorHAnsi"/>
          <w:highlight w:val="green"/>
        </w:rPr>
        <w:t>the</w:t>
      </w:r>
      <w:r w:rsidRPr="00BC340F">
        <w:rPr>
          <w:rStyle w:val="StyleUnderline"/>
          <w:rFonts w:asciiTheme="majorHAnsi" w:hAnsiTheme="majorHAnsi" w:cstheme="majorHAnsi"/>
        </w:rPr>
        <w:t xml:space="preserve"> most important </w:t>
      </w:r>
      <w:r w:rsidRPr="00BD7310">
        <w:rPr>
          <w:rStyle w:val="StyleUnderline"/>
          <w:rFonts w:asciiTheme="majorHAnsi" w:hAnsiTheme="majorHAnsi" w:cstheme="majorHAnsi"/>
          <w:highlight w:val="green"/>
        </w:rPr>
        <w:t>driving</w:t>
      </w:r>
      <w:r w:rsidRPr="00BC340F">
        <w:rPr>
          <w:rStyle w:val="StyleUnderline"/>
          <w:rFonts w:asciiTheme="majorHAnsi" w:hAnsiTheme="majorHAnsi" w:cstheme="majorHAnsi"/>
        </w:rPr>
        <w:t xml:space="preserve"> </w:t>
      </w:r>
      <w:r w:rsidRPr="00BD7310">
        <w:rPr>
          <w:rStyle w:val="StyleUnderline"/>
          <w:rFonts w:asciiTheme="majorHAnsi" w:hAnsiTheme="majorHAnsi" w:cstheme="majorHAnsi"/>
          <w:highlight w:val="green"/>
        </w:rPr>
        <w:t>force in</w:t>
      </w:r>
      <w:r w:rsidRPr="00BC340F">
        <w:rPr>
          <w:rStyle w:val="StyleUnderline"/>
          <w:rFonts w:asciiTheme="majorHAnsi" w:hAnsiTheme="majorHAnsi" w:cstheme="majorHAnsi"/>
        </w:rPr>
        <w:t xml:space="preserve"> capitalist </w:t>
      </w:r>
      <w:r w:rsidRPr="00BD7310">
        <w:rPr>
          <w:rStyle w:val="StyleUnderline"/>
          <w:rFonts w:asciiTheme="majorHAnsi" w:hAnsiTheme="majorHAnsi" w:cstheme="majorHAnsi"/>
          <w:highlight w:val="green"/>
        </w:rPr>
        <w:t>societies</w:t>
      </w:r>
      <w:r w:rsidRPr="00BC340F">
        <w:rPr>
          <w:rStyle w:val="StyleUnderline"/>
          <w:rFonts w:asciiTheme="majorHAnsi" w:hAnsiTheme="majorHAnsi" w:cstheme="majorHAnsi"/>
        </w:rPr>
        <w:t>, political decision-makers are generally eager to create conditions conducive to production and the accumulation of capital</w:t>
      </w:r>
      <w:r w:rsidRPr="00961BE3">
        <w:rPr>
          <w:rFonts w:asciiTheme="majorHAnsi" w:hAnsiTheme="majorHAnsi" w:cstheme="majorHAnsi"/>
          <w:sz w:val="16"/>
        </w:rPr>
        <w:t xml:space="preserve"> (Lindblom, 1977: 172). </w:t>
      </w:r>
      <w:r w:rsidRPr="002B60F1">
        <w:rPr>
          <w:rStyle w:val="StyleUnderline"/>
          <w:rFonts w:asciiTheme="majorHAnsi" w:hAnsiTheme="majorHAnsi" w:cstheme="majorHAnsi"/>
          <w:highlight w:val="green"/>
        </w:rPr>
        <w:t xml:space="preserve">Capitalist states </w:t>
      </w:r>
      <w:r w:rsidRPr="002B60F1">
        <w:rPr>
          <w:rStyle w:val="StyleUnderline"/>
          <w:rFonts w:asciiTheme="majorHAnsi" w:hAnsiTheme="majorHAnsi" w:cstheme="majorHAnsi"/>
        </w:rPr>
        <w:t>and international</w:t>
      </w:r>
      <w:r w:rsidRPr="00BC340F">
        <w:rPr>
          <w:rStyle w:val="StyleUnderline"/>
          <w:rFonts w:asciiTheme="majorHAnsi" w:hAnsiTheme="majorHAnsi" w:cstheme="majorHAnsi"/>
        </w:rPr>
        <w:t xml:space="preserve"> </w:t>
      </w:r>
      <w:proofErr w:type="spellStart"/>
      <w:r w:rsidRPr="002B60F1">
        <w:rPr>
          <w:rStyle w:val="StyleUnderline"/>
          <w:rFonts w:asciiTheme="majorHAnsi" w:hAnsiTheme="majorHAnsi" w:cstheme="majorHAnsi"/>
        </w:rPr>
        <w:t>organisations</w:t>
      </w:r>
      <w:proofErr w:type="spellEnd"/>
      <w:r w:rsidRPr="002B60F1">
        <w:rPr>
          <w:rStyle w:val="StyleUnderline"/>
          <w:rFonts w:asciiTheme="majorHAnsi" w:hAnsiTheme="majorHAnsi" w:cstheme="majorHAnsi"/>
        </w:rPr>
        <w:t xml:space="preserve"> </w:t>
      </w:r>
      <w:r w:rsidRPr="002B60F1">
        <w:rPr>
          <w:rStyle w:val="StyleUnderline"/>
          <w:rFonts w:asciiTheme="majorHAnsi" w:hAnsiTheme="majorHAnsi" w:cstheme="majorHAnsi"/>
          <w:highlight w:val="green"/>
        </w:rPr>
        <w:t>are</w:t>
      </w:r>
      <w:r w:rsidRPr="00961BE3">
        <w:rPr>
          <w:rFonts w:asciiTheme="majorHAnsi" w:hAnsiTheme="majorHAnsi" w:cstheme="majorHAnsi"/>
          <w:sz w:val="16"/>
        </w:rPr>
        <w:t xml:space="preserve"> thus </w:t>
      </w:r>
      <w:r w:rsidRPr="00BC340F">
        <w:rPr>
          <w:rStyle w:val="Emphasis"/>
          <w:rFonts w:asciiTheme="majorHAnsi" w:hAnsiTheme="majorHAnsi" w:cstheme="majorHAnsi"/>
        </w:rPr>
        <w:t>“</w:t>
      </w:r>
      <w:r w:rsidRPr="002B60F1">
        <w:rPr>
          <w:rStyle w:val="Emphasis"/>
          <w:rFonts w:asciiTheme="majorHAnsi" w:hAnsiTheme="majorHAnsi" w:cstheme="majorHAnsi"/>
          <w:highlight w:val="green"/>
        </w:rPr>
        <w:t>programmed”</w:t>
      </w:r>
      <w:r w:rsidRPr="002B60F1">
        <w:rPr>
          <w:rStyle w:val="StyleUnderline"/>
          <w:rFonts w:asciiTheme="majorHAnsi" w:hAnsiTheme="majorHAnsi" w:cstheme="majorHAnsi"/>
          <w:highlight w:val="green"/>
        </w:rPr>
        <w:t xml:space="preserve"> to facilitate</w:t>
      </w:r>
      <w:r w:rsidRPr="00BC340F">
        <w:rPr>
          <w:rStyle w:val="StyleUnderline"/>
          <w:rFonts w:asciiTheme="majorHAnsi" w:hAnsiTheme="majorHAnsi" w:cstheme="majorHAnsi"/>
        </w:rPr>
        <w:t xml:space="preserve"> capital </w:t>
      </w:r>
      <w:proofErr w:type="gramStart"/>
      <w:r w:rsidRPr="002B60F1">
        <w:rPr>
          <w:rStyle w:val="StyleUnderline"/>
          <w:rFonts w:asciiTheme="majorHAnsi" w:hAnsiTheme="majorHAnsi" w:cstheme="majorHAnsi"/>
          <w:highlight w:val="green"/>
        </w:rPr>
        <w:t>accumulation, and</w:t>
      </w:r>
      <w:proofErr w:type="gramEnd"/>
      <w:r w:rsidRPr="00BC340F">
        <w:rPr>
          <w:rStyle w:val="StyleUnderline"/>
          <w:rFonts w:asciiTheme="majorHAnsi" w:hAnsiTheme="majorHAnsi" w:cstheme="majorHAnsi"/>
        </w:rPr>
        <w:t xml:space="preserve"> do as such </w:t>
      </w:r>
      <w:r w:rsidRPr="002B60F1">
        <w:rPr>
          <w:rStyle w:val="StyleUnderline"/>
          <w:rFonts w:asciiTheme="majorHAnsi" w:hAnsiTheme="majorHAnsi" w:cstheme="majorHAnsi"/>
          <w:highlight w:val="green"/>
        </w:rPr>
        <w:t>constitute a</w:t>
      </w:r>
      <w:r w:rsidRPr="00BC340F">
        <w:rPr>
          <w:rStyle w:val="StyleUnderline"/>
          <w:rFonts w:asciiTheme="majorHAnsi" w:hAnsiTheme="majorHAnsi" w:cstheme="majorHAnsi"/>
        </w:rPr>
        <w:t xml:space="preserve"> strategically selective </w:t>
      </w:r>
      <w:r w:rsidRPr="002B60F1">
        <w:rPr>
          <w:rStyle w:val="StyleUnderline"/>
          <w:rFonts w:asciiTheme="majorHAnsi" w:hAnsiTheme="majorHAnsi" w:cstheme="majorHAnsi"/>
          <w:highlight w:val="green"/>
        </w:rPr>
        <w:t>terrain that</w:t>
      </w:r>
      <w:r w:rsidRPr="00BC340F">
        <w:rPr>
          <w:rStyle w:val="StyleUnderline"/>
          <w:rFonts w:asciiTheme="majorHAnsi" w:hAnsiTheme="majorHAnsi" w:cstheme="majorHAnsi"/>
        </w:rPr>
        <w:t xml:space="preserve"> works to the </w:t>
      </w:r>
      <w:r w:rsidRPr="002B60F1">
        <w:rPr>
          <w:rStyle w:val="StyleUnderline"/>
          <w:rFonts w:asciiTheme="majorHAnsi" w:hAnsiTheme="majorHAnsi" w:cstheme="majorHAnsi"/>
          <w:highlight w:val="green"/>
        </w:rPr>
        <w:t>disadvantage</w:t>
      </w:r>
      <w:r w:rsidRPr="00BC340F">
        <w:rPr>
          <w:rStyle w:val="StyleUnderline"/>
          <w:rFonts w:asciiTheme="majorHAnsi" w:hAnsiTheme="majorHAnsi" w:cstheme="majorHAnsi"/>
        </w:rPr>
        <w:t xml:space="preserve"> of the </w:t>
      </w:r>
      <w:r w:rsidRPr="002B60F1">
        <w:rPr>
          <w:rStyle w:val="StyleUnderline"/>
          <w:rFonts w:asciiTheme="majorHAnsi" w:hAnsiTheme="majorHAnsi" w:cstheme="majorHAnsi"/>
          <w:highlight w:val="green"/>
        </w:rPr>
        <w:t>degrowth</w:t>
      </w:r>
      <w:r w:rsidRPr="00BC340F">
        <w:rPr>
          <w:rStyle w:val="StyleUnderline"/>
          <w:rFonts w:asciiTheme="majorHAnsi" w:hAnsiTheme="majorHAnsi" w:cstheme="majorHAnsi"/>
        </w:rPr>
        <w:t xml:space="preserve"> project</w:t>
      </w:r>
      <w:r w:rsidRPr="00961BE3">
        <w:rPr>
          <w:rFonts w:asciiTheme="majorHAnsi" w:hAnsiTheme="majorHAnsi" w:cstheme="majorHAnsi"/>
          <w:sz w:val="16"/>
        </w:rPr>
        <w:t xml:space="preserve">. </w:t>
      </w:r>
      <w:r w:rsidRPr="00BC340F">
        <w:rPr>
          <w:rStyle w:val="StyleUnderline"/>
          <w:rFonts w:asciiTheme="majorHAnsi" w:hAnsiTheme="majorHAnsi" w:cstheme="majorHAnsi"/>
        </w:rPr>
        <w:t>The main advocates of the degrowth project are grassroots</w:t>
      </w:r>
      <w:r w:rsidRPr="00961BE3">
        <w:rPr>
          <w:rFonts w:asciiTheme="majorHAnsi" w:hAnsiTheme="majorHAnsi" w:cstheme="majorHAnsi"/>
          <w:sz w:val="16"/>
        </w:rPr>
        <w:t xml:space="preserve">, small fractions of left-wing parties and </w:t>
      </w:r>
      <w:proofErr w:type="spellStart"/>
      <w:r w:rsidRPr="00961BE3">
        <w:rPr>
          <w:rFonts w:asciiTheme="majorHAnsi" w:hAnsiTheme="majorHAnsi" w:cstheme="majorHAnsi"/>
          <w:sz w:val="16"/>
        </w:rPr>
        <w:t>labour</w:t>
      </w:r>
      <w:proofErr w:type="spellEnd"/>
      <w:r w:rsidRPr="00961BE3">
        <w:rPr>
          <w:rFonts w:asciiTheme="majorHAnsi" w:hAnsiTheme="majorHAnsi" w:cstheme="majorHAnsi"/>
          <w:sz w:val="16"/>
        </w:rPr>
        <w:t xml:space="preserve"> unions as well as academics and other citizens who are concerned about social injustice and the environmentally unsustainable nature of societies in the rich parts of the world. The project is thus ideationally driven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While there is no shortage of enthusiasts and creative ideas in the degrowth movement, </w:t>
      </w:r>
      <w:r w:rsidRPr="00BC340F">
        <w:rPr>
          <w:rStyle w:val="StyleUnderline"/>
          <w:rFonts w:asciiTheme="majorHAnsi" w:hAnsiTheme="majorHAnsi" w:cstheme="majorHAnsi"/>
        </w:rPr>
        <w:t>it has only modest resources compared to other political projects</w:t>
      </w:r>
      <w:r w:rsidRPr="00961BE3">
        <w:rPr>
          <w:rFonts w:asciiTheme="majorHAnsi" w:hAnsiTheme="majorHAnsi" w:cstheme="majorHAnsi"/>
          <w:sz w:val="16"/>
        </w:rPr>
        <w:t xml:space="preserve">. </w:t>
      </w:r>
      <w:r w:rsidRPr="00BC340F">
        <w:rPr>
          <w:rStyle w:val="StyleUnderline"/>
          <w:rFonts w:asciiTheme="majorHAnsi" w:hAnsiTheme="majorHAnsi" w:cstheme="majorHAnsi"/>
        </w:rPr>
        <w:t xml:space="preserve">To put it bluntly, the </w:t>
      </w:r>
      <w:r w:rsidRPr="00C825CE">
        <w:rPr>
          <w:rStyle w:val="StyleUnderline"/>
          <w:rFonts w:asciiTheme="majorHAnsi" w:hAnsiTheme="majorHAnsi" w:cstheme="majorHAnsi"/>
          <w:highlight w:val="green"/>
        </w:rPr>
        <w:t xml:space="preserve">advocates of degrowth </w:t>
      </w:r>
      <w:r w:rsidRPr="00C825CE">
        <w:rPr>
          <w:rStyle w:val="Emphasis"/>
          <w:rFonts w:asciiTheme="majorHAnsi" w:hAnsiTheme="majorHAnsi" w:cstheme="majorHAnsi"/>
          <w:highlight w:val="green"/>
        </w:rPr>
        <w:t>do not possess instruments</w:t>
      </w:r>
      <w:r w:rsidRPr="00BC340F">
        <w:rPr>
          <w:rStyle w:val="StyleUnderline"/>
          <w:rFonts w:asciiTheme="majorHAnsi" w:hAnsiTheme="majorHAnsi" w:cstheme="majorHAnsi"/>
        </w:rPr>
        <w:t xml:space="preserve"> that enable them </w:t>
      </w:r>
      <w:r w:rsidRPr="00C825CE">
        <w:rPr>
          <w:rStyle w:val="StyleUnderline"/>
          <w:rFonts w:asciiTheme="majorHAnsi" w:hAnsiTheme="majorHAnsi" w:cstheme="majorHAnsi"/>
          <w:highlight w:val="green"/>
        </w:rPr>
        <w:t>to force</w:t>
      </w:r>
      <w:r w:rsidRPr="00BC340F">
        <w:rPr>
          <w:rStyle w:val="StyleUnderline"/>
          <w:rFonts w:asciiTheme="majorHAnsi" w:hAnsiTheme="majorHAnsi" w:cstheme="majorHAnsi"/>
        </w:rPr>
        <w:t xml:space="preserve"> political </w:t>
      </w:r>
      <w:r w:rsidRPr="00C825CE">
        <w:rPr>
          <w:rStyle w:val="StyleUnderline"/>
          <w:rFonts w:asciiTheme="majorHAnsi" w:hAnsiTheme="majorHAnsi" w:cstheme="majorHAnsi"/>
          <w:highlight w:val="green"/>
        </w:rPr>
        <w:t xml:space="preserve">decision-makers to listen </w:t>
      </w:r>
      <w:r w:rsidRPr="00BC340F">
        <w:rPr>
          <w:rStyle w:val="StyleUnderline"/>
          <w:rFonts w:asciiTheme="majorHAnsi" w:hAnsiTheme="majorHAnsi" w:cstheme="majorHAnsi"/>
        </w:rPr>
        <w:t>to – let alone comply with – their views</w:t>
      </w:r>
      <w:r w:rsidRPr="00961BE3">
        <w:rPr>
          <w:rFonts w:asciiTheme="majorHAnsi" w:hAnsiTheme="majorHAnsi" w:cstheme="majorHAnsi"/>
          <w:sz w:val="16"/>
        </w:rPr>
        <w:t xml:space="preserve">. As such, </w:t>
      </w:r>
      <w:r w:rsidRPr="00BC340F">
        <w:rPr>
          <w:rStyle w:val="StyleUnderline"/>
          <w:rFonts w:asciiTheme="majorHAnsi" w:hAnsiTheme="majorHAnsi" w:cstheme="majorHAnsi"/>
        </w:rPr>
        <w:t xml:space="preserve">they are in a weaker position than the </w:t>
      </w:r>
      <w:proofErr w:type="spellStart"/>
      <w:r w:rsidRPr="00BC340F">
        <w:rPr>
          <w:rStyle w:val="StyleUnderline"/>
          <w:rFonts w:asciiTheme="majorHAnsi" w:hAnsiTheme="majorHAnsi" w:cstheme="majorHAnsi"/>
        </w:rPr>
        <w:t>labour</w:t>
      </w:r>
      <w:proofErr w:type="spellEnd"/>
      <w:r w:rsidRPr="00BC340F">
        <w:rPr>
          <w:rStyle w:val="StyleUnderline"/>
          <w:rFonts w:asciiTheme="majorHAnsi" w:hAnsiTheme="majorHAnsi" w:cstheme="majorHAnsi"/>
        </w:rPr>
        <w:t xml:space="preserve"> union movement was in its heyday, </w:t>
      </w:r>
      <w:r w:rsidRPr="00511791">
        <w:rPr>
          <w:rStyle w:val="StyleUnderline"/>
          <w:rFonts w:asciiTheme="majorHAnsi" w:hAnsiTheme="majorHAnsi" w:cstheme="majorHAnsi"/>
        </w:rPr>
        <w:t>and they are in a far weaker position than the owners and managers of large corporations are today</w:t>
      </w:r>
      <w:r w:rsidRPr="00961BE3">
        <w:rPr>
          <w:rFonts w:asciiTheme="majorHAnsi" w:hAnsiTheme="majorHAnsi" w:cstheme="majorHAnsi"/>
          <w:sz w:val="16"/>
        </w:rPr>
        <w:t xml:space="preserve"> (on the structural power of transnational corporations, see Gill and Law, 1989). 6. Consent It is also safe to say that </w:t>
      </w:r>
      <w:r w:rsidRPr="00961BE3">
        <w:rPr>
          <w:rStyle w:val="StyleUnderline"/>
          <w:rFonts w:asciiTheme="majorHAnsi" w:hAnsiTheme="majorHAnsi" w:cstheme="majorHAnsi"/>
          <w:highlight w:val="green"/>
        </w:rPr>
        <w:t>degrowth enjoys no “passive consent</w:t>
      </w:r>
      <w:r w:rsidRPr="00511791">
        <w:rPr>
          <w:rStyle w:val="StyleUnderline"/>
          <w:rFonts w:asciiTheme="majorHAnsi" w:hAnsiTheme="majorHAnsi" w:cstheme="majorHAnsi"/>
        </w:rPr>
        <w:t xml:space="preserve">” from </w:t>
      </w:r>
      <w:proofErr w:type="gramStart"/>
      <w:r w:rsidRPr="00511791">
        <w:rPr>
          <w:rStyle w:val="StyleUnderline"/>
          <w:rFonts w:asciiTheme="majorHAnsi" w:hAnsiTheme="majorHAnsi" w:cstheme="majorHAnsi"/>
        </w:rPr>
        <w:t>the majority of</w:t>
      </w:r>
      <w:proofErr w:type="gramEnd"/>
      <w:r w:rsidRPr="00511791">
        <w:rPr>
          <w:rStyle w:val="StyleUnderline"/>
          <w:rFonts w:asciiTheme="majorHAnsi" w:hAnsiTheme="majorHAnsi" w:cstheme="majorHAnsi"/>
        </w:rPr>
        <w:t xml:space="preserve"> the population</w:t>
      </w:r>
      <w:r w:rsidRPr="00961BE3">
        <w:rPr>
          <w:rFonts w:asciiTheme="majorHAnsi" w:hAnsiTheme="majorHAnsi" w:cstheme="majorHAnsi"/>
          <w:sz w:val="16"/>
        </w:rPr>
        <w:t xml:space="preserve">. For the time being, </w:t>
      </w:r>
      <w:r w:rsidRPr="00511791">
        <w:rPr>
          <w:rStyle w:val="StyleUnderline"/>
          <w:rFonts w:asciiTheme="majorHAnsi" w:hAnsiTheme="majorHAnsi" w:cstheme="majorHAnsi"/>
        </w:rPr>
        <w:t xml:space="preserve">degrowth remains </w:t>
      </w:r>
      <w:r w:rsidRPr="00511791">
        <w:rPr>
          <w:rStyle w:val="Emphasis"/>
          <w:rFonts w:asciiTheme="majorHAnsi" w:hAnsiTheme="majorHAnsi" w:cstheme="majorHAnsi"/>
        </w:rPr>
        <w:t>unknown</w:t>
      </w:r>
      <w:r w:rsidRPr="00511791">
        <w:rPr>
          <w:rStyle w:val="StyleUnderline"/>
          <w:rFonts w:asciiTheme="majorHAnsi" w:hAnsiTheme="majorHAnsi" w:cstheme="majorHAnsi"/>
        </w:rPr>
        <w:t xml:space="preserve"> to most people</w:t>
      </w:r>
      <w:r w:rsidRPr="00961BE3">
        <w:rPr>
          <w:rFonts w:asciiTheme="majorHAnsi" w:hAnsiTheme="majorHAnsi" w:cstheme="majorHAnsi"/>
          <w:sz w:val="16"/>
        </w:rPr>
        <w:t xml:space="preserve">. </w:t>
      </w:r>
      <w:r w:rsidRPr="00511791">
        <w:rPr>
          <w:rStyle w:val="StyleUnderline"/>
          <w:rFonts w:asciiTheme="majorHAnsi" w:hAnsiTheme="majorHAnsi" w:cstheme="majorHAnsi"/>
        </w:rPr>
        <w:t xml:space="preserve">Yet, if it were to become generally known, most people would probably </w:t>
      </w:r>
      <w:r w:rsidRPr="00511791">
        <w:rPr>
          <w:rStyle w:val="Emphasis"/>
          <w:rFonts w:asciiTheme="majorHAnsi" w:hAnsiTheme="majorHAnsi" w:cstheme="majorHAnsi"/>
        </w:rPr>
        <w:t>not</w:t>
      </w:r>
      <w:r w:rsidRPr="00511791">
        <w:rPr>
          <w:rStyle w:val="StyleUnderline"/>
          <w:rFonts w:asciiTheme="majorHAnsi" w:hAnsiTheme="majorHAnsi" w:cstheme="majorHAnsi"/>
        </w:rPr>
        <w:t xml:space="preserve"> find the vision of a smaller economic system appealing</w:t>
      </w:r>
      <w:r w:rsidRPr="00961BE3">
        <w:rPr>
          <w:rFonts w:asciiTheme="majorHAnsi" w:hAnsiTheme="majorHAnsi" w:cstheme="majorHAnsi"/>
          <w:sz w:val="16"/>
        </w:rPr>
        <w:t xml:space="preserve">. </w:t>
      </w:r>
      <w:r w:rsidRPr="00511791">
        <w:rPr>
          <w:rStyle w:val="StyleUnderline"/>
          <w:rFonts w:asciiTheme="majorHAnsi" w:hAnsiTheme="majorHAnsi" w:cstheme="majorHAnsi"/>
        </w:rPr>
        <w:t xml:space="preserve">This is not just a matter of degrowth being ‘a </w:t>
      </w:r>
      <w:r w:rsidRPr="00511791">
        <w:rPr>
          <w:rStyle w:val="Emphasis"/>
          <w:rFonts w:asciiTheme="majorHAnsi" w:hAnsiTheme="majorHAnsi" w:cstheme="majorHAnsi"/>
        </w:rPr>
        <w:t>missile word</w:t>
      </w:r>
      <w:r w:rsidRPr="00511791">
        <w:rPr>
          <w:rStyle w:val="StyleUnderline"/>
          <w:rFonts w:asciiTheme="majorHAnsi" w:hAnsiTheme="majorHAnsi" w:cstheme="majorHAnsi"/>
        </w:rPr>
        <w:t xml:space="preserve"> that backfires’ because it </w:t>
      </w:r>
      <w:r w:rsidRPr="00511791">
        <w:rPr>
          <w:rStyle w:val="Emphasis"/>
          <w:rFonts w:asciiTheme="majorHAnsi" w:hAnsiTheme="majorHAnsi" w:cstheme="majorHAnsi"/>
        </w:rPr>
        <w:t>triggers negative feelings</w:t>
      </w:r>
      <w:r w:rsidRPr="00511791">
        <w:rPr>
          <w:rStyle w:val="StyleUnderline"/>
          <w:rFonts w:asciiTheme="majorHAnsi" w:hAnsiTheme="majorHAnsi" w:cstheme="majorHAnsi"/>
        </w:rPr>
        <w:t xml:space="preserve"> in</w:t>
      </w:r>
      <w:r w:rsidRPr="00BC340F">
        <w:rPr>
          <w:rStyle w:val="StyleUnderline"/>
          <w:rFonts w:asciiTheme="majorHAnsi" w:hAnsiTheme="majorHAnsi" w:cstheme="majorHAnsi"/>
        </w:rPr>
        <w:t xml:space="preserve"> people when they first hear it</w:t>
      </w:r>
      <w:r w:rsidRPr="00961BE3">
        <w:rPr>
          <w:rFonts w:asciiTheme="majorHAnsi" w:hAnsiTheme="majorHAnsi" w:cstheme="majorHAnsi"/>
          <w:sz w:val="16"/>
        </w:rPr>
        <w:t xml:space="preserve"> (Drews and </w:t>
      </w:r>
      <w:proofErr w:type="spellStart"/>
      <w:r w:rsidRPr="00961BE3">
        <w:rPr>
          <w:rFonts w:asciiTheme="majorHAnsi" w:hAnsiTheme="majorHAnsi" w:cstheme="majorHAnsi"/>
          <w:sz w:val="16"/>
        </w:rPr>
        <w:t>Antal</w:t>
      </w:r>
      <w:proofErr w:type="spellEnd"/>
      <w:r w:rsidRPr="00961BE3">
        <w:rPr>
          <w:rFonts w:asciiTheme="majorHAnsi" w:hAnsiTheme="majorHAnsi" w:cstheme="majorHAnsi"/>
          <w:sz w:val="16"/>
        </w:rPr>
        <w:t xml:space="preserve">, 2016). </w:t>
      </w:r>
      <w:r w:rsidRPr="00BC340F">
        <w:rPr>
          <w:rStyle w:val="StyleUnderline"/>
          <w:rFonts w:asciiTheme="majorHAnsi" w:hAnsiTheme="majorHAnsi" w:cstheme="majorHAnsi"/>
        </w:rPr>
        <w:t xml:space="preserve">It is </w:t>
      </w:r>
      <w:r w:rsidRPr="00BC340F">
        <w:rPr>
          <w:rStyle w:val="StyleUnderline"/>
          <w:rFonts w:asciiTheme="majorHAnsi" w:hAnsiTheme="majorHAnsi" w:cstheme="majorHAnsi"/>
        </w:rPr>
        <w:lastRenderedPageBreak/>
        <w:t>also a matter of the actual content of the degrowth project</w:t>
      </w:r>
      <w:r w:rsidRPr="00961BE3">
        <w:rPr>
          <w:rFonts w:asciiTheme="majorHAnsi" w:hAnsiTheme="majorHAnsi" w:cstheme="majorHAnsi"/>
          <w:sz w:val="16"/>
        </w:rPr>
        <w:t xml:space="preserve">. Two issues </w:t>
      </w:r>
      <w:proofErr w:type="gramStart"/>
      <w:r w:rsidRPr="00961BE3">
        <w:rPr>
          <w:rFonts w:asciiTheme="majorHAnsi" w:hAnsiTheme="majorHAnsi" w:cstheme="majorHAnsi"/>
          <w:sz w:val="16"/>
        </w:rPr>
        <w:t>in particular should</w:t>
      </w:r>
      <w:proofErr w:type="gramEnd"/>
      <w:r w:rsidRPr="00961BE3">
        <w:rPr>
          <w:rFonts w:asciiTheme="majorHAnsi" w:hAnsiTheme="majorHAnsi" w:cstheme="majorHAnsi"/>
          <w:sz w:val="16"/>
        </w:rPr>
        <w:t xml:space="preserve"> be mentioned in this context. First, for many, the anti-capitalist sentiments embodied in the degrowth project will inevitably be a difficult pill to swallow. Today, </w:t>
      </w:r>
      <w:proofErr w:type="gramStart"/>
      <w:r w:rsidRPr="00BC340F">
        <w:rPr>
          <w:rStyle w:val="StyleUnderline"/>
          <w:rFonts w:asciiTheme="majorHAnsi" w:hAnsiTheme="majorHAnsi" w:cstheme="majorHAnsi"/>
        </w:rPr>
        <w:t>the vast majority of</w:t>
      </w:r>
      <w:proofErr w:type="gramEnd"/>
      <w:r w:rsidRPr="00BC340F">
        <w:rPr>
          <w:rStyle w:val="StyleUnderline"/>
          <w:rFonts w:asciiTheme="majorHAnsi" w:hAnsiTheme="majorHAnsi" w:cstheme="majorHAnsi"/>
        </w:rPr>
        <w:t xml:space="preserve"> people find it almost impossible to conceive of a world without capitalism</w:t>
      </w:r>
      <w:r w:rsidRPr="00961BE3">
        <w:rPr>
          <w:rFonts w:asciiTheme="majorHAnsi" w:hAnsiTheme="majorHAnsi" w:cstheme="majorHAnsi"/>
          <w:sz w:val="16"/>
        </w:rPr>
        <w:t xml:space="preserve">. </w:t>
      </w:r>
      <w:r w:rsidRPr="00BC340F">
        <w:rPr>
          <w:rStyle w:val="StyleUnderline"/>
          <w:rFonts w:asciiTheme="majorHAnsi" w:hAnsiTheme="majorHAnsi" w:cstheme="majorHAnsi"/>
        </w:rPr>
        <w:t>There is a ‘widespread sense that not only is capitalism the only viable political and economic system, but also that it is now impossible to even imagine a coherent alternative to it’</w:t>
      </w:r>
      <w:r w:rsidRPr="00961BE3">
        <w:rPr>
          <w:rFonts w:asciiTheme="majorHAnsi" w:hAnsiTheme="majorHAnsi" w:cstheme="majorHAnsi"/>
          <w:sz w:val="16"/>
        </w:rPr>
        <w:t xml:space="preserve"> (Fisher, 2009: 2). As Jameson (2003) famously observed, </w:t>
      </w:r>
      <w:r w:rsidRPr="00C825CE">
        <w:rPr>
          <w:rStyle w:val="StyleUnderline"/>
          <w:rFonts w:asciiTheme="majorHAnsi" w:hAnsiTheme="majorHAnsi" w:cstheme="majorHAnsi"/>
          <w:highlight w:val="green"/>
        </w:rPr>
        <w:t>it is</w:t>
      </w:r>
      <w:r w:rsidRPr="00BC340F">
        <w:rPr>
          <w:rStyle w:val="StyleUnderline"/>
          <w:rFonts w:asciiTheme="majorHAnsi" w:hAnsiTheme="majorHAnsi" w:cstheme="majorHAnsi"/>
        </w:rPr>
        <w:t xml:space="preserve">, in a sense, </w:t>
      </w:r>
      <w:r w:rsidRPr="00C825CE">
        <w:rPr>
          <w:rStyle w:val="Emphasis"/>
          <w:rFonts w:asciiTheme="majorHAnsi" w:hAnsiTheme="majorHAnsi" w:cstheme="majorHAnsi"/>
          <w:highlight w:val="green"/>
        </w:rPr>
        <w:t>easier to imagine the end of the world</w:t>
      </w:r>
      <w:r w:rsidRPr="00C825CE">
        <w:rPr>
          <w:rStyle w:val="StyleUnderline"/>
          <w:rFonts w:asciiTheme="majorHAnsi" w:hAnsiTheme="majorHAnsi" w:cstheme="majorHAnsi"/>
          <w:highlight w:val="green"/>
        </w:rPr>
        <w:t xml:space="preserve"> than</w:t>
      </w:r>
      <w:r w:rsidRPr="00BC340F">
        <w:rPr>
          <w:rStyle w:val="StyleUnderline"/>
          <w:rFonts w:asciiTheme="majorHAnsi" w:hAnsiTheme="majorHAnsi" w:cstheme="majorHAnsi"/>
        </w:rPr>
        <w:t xml:space="preserve"> it is to imagine the </w:t>
      </w:r>
      <w:r w:rsidRPr="00C825CE">
        <w:rPr>
          <w:rStyle w:val="StyleUnderline"/>
          <w:rFonts w:asciiTheme="majorHAnsi" w:hAnsiTheme="majorHAnsi" w:cstheme="majorHAnsi"/>
          <w:highlight w:val="green"/>
        </w:rPr>
        <w:t>end of capitalism</w:t>
      </w:r>
      <w:r w:rsidRPr="00961BE3">
        <w:rPr>
          <w:rFonts w:asciiTheme="majorHAnsi" w:hAnsiTheme="majorHAnsi" w:cstheme="majorHAnsi"/>
          <w:sz w:val="16"/>
        </w:rPr>
        <w:t>. Ho</w:t>
      </w:r>
      <w:r w:rsidRPr="00961BE3">
        <w:rPr>
          <w:sz w:val="16"/>
        </w:rPr>
        <w:t>wever, not only is degrowth – like other anti-capitalist projects – up against the challenge that most people consider capitalism the only system that can function; it is also up against the additional challenge that it speaks against economic growth in a world where the desirability of growth is considered common sense. Second</w:t>
      </w:r>
      <w:r w:rsidRPr="00961BE3">
        <w:rPr>
          <w:rFonts w:asciiTheme="majorHAnsi" w:hAnsiTheme="majorHAnsi" w:cstheme="majorHAnsi"/>
          <w:sz w:val="16"/>
        </w:rPr>
        <w:t xml:space="preserve">, </w:t>
      </w:r>
      <w:r w:rsidRPr="00BC340F">
        <w:rPr>
          <w:rStyle w:val="StyleUnderline"/>
          <w:rFonts w:asciiTheme="majorHAnsi" w:hAnsiTheme="majorHAnsi" w:cstheme="majorHAnsi"/>
        </w:rPr>
        <w:t xml:space="preserve">degrowth is </w:t>
      </w:r>
      <w:r w:rsidRPr="00BC340F">
        <w:rPr>
          <w:rStyle w:val="Emphasis"/>
          <w:rFonts w:asciiTheme="majorHAnsi" w:hAnsiTheme="majorHAnsi" w:cstheme="majorHAnsi"/>
        </w:rPr>
        <w:t>incompatible</w:t>
      </w:r>
      <w:r w:rsidRPr="00BC340F">
        <w:rPr>
          <w:rStyle w:val="StyleUnderline"/>
          <w:rFonts w:asciiTheme="majorHAnsi" w:hAnsiTheme="majorHAnsi" w:cstheme="majorHAnsi"/>
        </w:rPr>
        <w:t xml:space="preserve"> with the lifestyles to which many of us who live in rich countries have become accustomed</w:t>
      </w:r>
      <w:r w:rsidRPr="00961BE3">
        <w:rPr>
          <w:rFonts w:asciiTheme="majorHAnsi" w:hAnsiTheme="majorHAnsi" w:cstheme="majorHAnsi"/>
          <w:sz w:val="16"/>
        </w:rPr>
        <w:t xml:space="preserve">. </w:t>
      </w:r>
      <w:r w:rsidRPr="00BC340F">
        <w:rPr>
          <w:rStyle w:val="StyleUnderline"/>
          <w:rFonts w:asciiTheme="majorHAnsi" w:hAnsiTheme="majorHAnsi" w:cstheme="majorHAnsi"/>
        </w:rPr>
        <w:t>Economic growth in the Western world is, to no small extent, premised on the existence of consumer societies and an associated consumer culture most of us find it difficult to completely escape</w:t>
      </w:r>
      <w:r w:rsidRPr="00961BE3">
        <w:rPr>
          <w:rFonts w:asciiTheme="majorHAnsi" w:hAnsiTheme="majorHAnsi" w:cstheme="majorHAnsi"/>
          <w:sz w:val="16"/>
        </w:rPr>
        <w:t xml:space="preserve">. In this culture, </w:t>
      </w:r>
      <w:r w:rsidRPr="00BC340F">
        <w:rPr>
          <w:rStyle w:val="StyleUnderline"/>
          <w:rFonts w:asciiTheme="majorHAnsi" w:hAnsiTheme="majorHAnsi" w:cstheme="majorHAnsi"/>
        </w:rPr>
        <w:t xml:space="preserve">social status, happiness, </w:t>
      </w:r>
      <w:proofErr w:type="gramStart"/>
      <w:r w:rsidRPr="00BC340F">
        <w:rPr>
          <w:rStyle w:val="StyleUnderline"/>
          <w:rFonts w:asciiTheme="majorHAnsi" w:hAnsiTheme="majorHAnsi" w:cstheme="majorHAnsi"/>
        </w:rPr>
        <w:t>well-being</w:t>
      </w:r>
      <w:proofErr w:type="gramEnd"/>
      <w:r w:rsidRPr="00BC340F">
        <w:rPr>
          <w:rStyle w:val="StyleUnderline"/>
          <w:rFonts w:asciiTheme="majorHAnsi" w:hAnsiTheme="majorHAnsi" w:cstheme="majorHAnsi"/>
        </w:rPr>
        <w:t xml:space="preserve"> and identity are linked to consumption</w:t>
      </w:r>
      <w:r w:rsidRPr="00961BE3">
        <w:rPr>
          <w:rFonts w:asciiTheme="majorHAnsi" w:hAnsiTheme="majorHAnsi" w:cstheme="majorHAnsi"/>
          <w:sz w:val="16"/>
        </w:rPr>
        <w:t xml:space="preserve"> (Jackson, 2009). Indeed, it is widely considered a natural right to lead an environmentally unsustainable lifestyle – a lifestyle that includes car ownership, air travel, spacious accommodations, fashionable clothing, an omnivorous </w:t>
      </w:r>
      <w:proofErr w:type="gramStart"/>
      <w:r w:rsidRPr="00961BE3">
        <w:rPr>
          <w:rFonts w:asciiTheme="majorHAnsi" w:hAnsiTheme="majorHAnsi" w:cstheme="majorHAnsi"/>
          <w:sz w:val="16"/>
        </w:rPr>
        <w:t>diet</w:t>
      </w:r>
      <w:proofErr w:type="gramEnd"/>
      <w:r w:rsidRPr="00961BE3">
        <w:rPr>
          <w:rFonts w:asciiTheme="majorHAnsi" w:hAnsiTheme="majorHAnsi" w:cstheme="majorHAnsi"/>
          <w:sz w:val="16"/>
        </w:rPr>
        <w:t xml:space="preserve"> and all sorts of electronic gadgets. </w:t>
      </w:r>
      <w:r w:rsidRPr="00BC340F">
        <w:rPr>
          <w:rStyle w:val="StyleUnderline"/>
          <w:rFonts w:asciiTheme="majorHAnsi" w:hAnsiTheme="majorHAnsi" w:cstheme="majorHAnsi"/>
        </w:rPr>
        <w:t xml:space="preserve">This Western norm of </w:t>
      </w:r>
      <w:r w:rsidRPr="002B60F1">
        <w:rPr>
          <w:rStyle w:val="StyleUnderline"/>
          <w:rFonts w:asciiTheme="majorHAnsi" w:hAnsiTheme="majorHAnsi" w:cstheme="majorHAnsi"/>
          <w:highlight w:val="green"/>
        </w:rPr>
        <w:t>consumption has</w:t>
      </w:r>
      <w:r w:rsidRPr="00BC340F">
        <w:rPr>
          <w:rStyle w:val="StyleUnderline"/>
          <w:rFonts w:asciiTheme="majorHAnsi" w:hAnsiTheme="majorHAnsi" w:cstheme="majorHAnsi"/>
        </w:rPr>
        <w:t xml:space="preserve"> increasingly </w:t>
      </w:r>
      <w:r w:rsidRPr="002B60F1">
        <w:rPr>
          <w:rStyle w:val="StyleUnderline"/>
          <w:rFonts w:asciiTheme="majorHAnsi" w:hAnsiTheme="majorHAnsi" w:cstheme="majorHAnsi"/>
          <w:highlight w:val="green"/>
        </w:rPr>
        <w:t>been exported</w:t>
      </w:r>
      <w:r w:rsidRPr="00BC340F">
        <w:rPr>
          <w:rStyle w:val="StyleUnderline"/>
          <w:rFonts w:asciiTheme="majorHAnsi" w:hAnsiTheme="majorHAnsi" w:cstheme="majorHAnsi"/>
        </w:rPr>
        <w:t xml:space="preserve"> to other parts of the world, the result being </w:t>
      </w:r>
      <w:r w:rsidRPr="002B60F1">
        <w:rPr>
          <w:rStyle w:val="StyleUnderline"/>
          <w:rFonts w:asciiTheme="majorHAnsi" w:hAnsiTheme="majorHAnsi" w:cstheme="majorHAnsi"/>
        </w:rPr>
        <w:t>that</w:t>
      </w:r>
      <w:r w:rsidRPr="00BC340F">
        <w:rPr>
          <w:rStyle w:val="StyleUnderline"/>
          <w:rFonts w:asciiTheme="majorHAnsi" w:hAnsiTheme="majorHAnsi" w:cstheme="majorHAnsi"/>
        </w:rPr>
        <w:t xml:space="preserve"> </w:t>
      </w:r>
      <w:proofErr w:type="gramStart"/>
      <w:r w:rsidRPr="00BC340F">
        <w:rPr>
          <w:rStyle w:val="StyleUnderline"/>
          <w:rFonts w:asciiTheme="majorHAnsi" w:hAnsiTheme="majorHAnsi" w:cstheme="majorHAnsi"/>
        </w:rPr>
        <w:t>never before</w:t>
      </w:r>
      <w:proofErr w:type="gramEnd"/>
      <w:r w:rsidRPr="00BC340F">
        <w:rPr>
          <w:rStyle w:val="StyleUnderline"/>
          <w:rFonts w:asciiTheme="majorHAnsi" w:hAnsiTheme="majorHAnsi" w:cstheme="majorHAnsi"/>
        </w:rPr>
        <w:t xml:space="preserve"> have so many people taken part in consumption patterns that used to be reserved for elites</w:t>
      </w:r>
      <w:r w:rsidRPr="00961BE3">
        <w:rPr>
          <w:rFonts w:asciiTheme="majorHAnsi" w:hAnsiTheme="majorHAnsi" w:cstheme="majorHAnsi"/>
          <w:sz w:val="16"/>
        </w:rPr>
        <w:t xml:space="preserve"> (Koch, </w:t>
      </w:r>
      <w:r w:rsidRPr="00961BE3">
        <w:rPr>
          <w:sz w:val="16"/>
        </w:rPr>
        <w:t xml:space="preserve">2012). If degrowth were to be </w:t>
      </w:r>
      <w:proofErr w:type="spellStart"/>
      <w:r w:rsidRPr="00961BE3">
        <w:rPr>
          <w:sz w:val="16"/>
        </w:rPr>
        <w:t>institutionalised</w:t>
      </w:r>
      <w:proofErr w:type="spellEnd"/>
      <w:r w:rsidRPr="00961BE3">
        <w:rPr>
          <w:sz w:val="16"/>
        </w:rPr>
        <w:t>, many citizens in the rich countries would have to adapt to a materially lower standard of living.</w:t>
      </w:r>
      <w:r w:rsidRPr="00961BE3">
        <w:rPr>
          <w:rFonts w:asciiTheme="majorHAnsi" w:hAnsiTheme="majorHAnsi" w:cstheme="majorHAnsi"/>
          <w:sz w:val="16"/>
        </w:rPr>
        <w:t xml:space="preserve"> That is, while the basic needs of the global population can be met in a non-growing economy, not all wants and preferences can be fulfilled (Koch et al., 2017). Undoubtedly, </w:t>
      </w:r>
      <w:r w:rsidRPr="002B60F1">
        <w:rPr>
          <w:rStyle w:val="StyleUnderline"/>
          <w:rFonts w:asciiTheme="majorHAnsi" w:hAnsiTheme="majorHAnsi" w:cstheme="majorHAnsi"/>
          <w:highlight w:val="green"/>
        </w:rPr>
        <w:t>many</w:t>
      </w:r>
      <w:r w:rsidRPr="00BC340F">
        <w:rPr>
          <w:rStyle w:val="StyleUnderline"/>
          <w:rFonts w:asciiTheme="majorHAnsi" w:hAnsiTheme="majorHAnsi" w:cstheme="majorHAnsi"/>
        </w:rPr>
        <w:t xml:space="preserve"> people in the rich countries would </w:t>
      </w:r>
      <w:r w:rsidRPr="002B60F1">
        <w:rPr>
          <w:rStyle w:val="StyleUnderline"/>
          <w:rFonts w:asciiTheme="majorHAnsi" w:hAnsiTheme="majorHAnsi" w:cstheme="majorHAnsi"/>
          <w:highlight w:val="green"/>
        </w:rPr>
        <w:t>experience</w:t>
      </w:r>
      <w:r w:rsidRPr="00BC340F">
        <w:rPr>
          <w:rStyle w:val="StyleUnderline"/>
          <w:rFonts w:asciiTheme="majorHAnsi" w:hAnsiTheme="majorHAnsi" w:cstheme="majorHAnsi"/>
        </w:rPr>
        <w:t xml:space="preserve"> various </w:t>
      </w:r>
      <w:r w:rsidRPr="002B60F1">
        <w:rPr>
          <w:rStyle w:val="StyleUnderline"/>
          <w:rFonts w:asciiTheme="majorHAnsi" w:hAnsiTheme="majorHAnsi" w:cstheme="majorHAnsi"/>
          <w:highlight w:val="green"/>
        </w:rPr>
        <w:t>limitations on</w:t>
      </w:r>
      <w:r w:rsidRPr="00BC340F">
        <w:rPr>
          <w:rStyle w:val="StyleUnderline"/>
          <w:rFonts w:asciiTheme="majorHAnsi" w:hAnsiTheme="majorHAnsi" w:cstheme="majorHAnsi"/>
        </w:rPr>
        <w:t xml:space="preserve"> their </w:t>
      </w:r>
      <w:r w:rsidRPr="002B60F1">
        <w:rPr>
          <w:rStyle w:val="StyleUnderline"/>
          <w:rFonts w:asciiTheme="majorHAnsi" w:hAnsiTheme="majorHAnsi" w:cstheme="majorHAnsi"/>
          <w:highlight w:val="green"/>
        </w:rPr>
        <w:t>consumption</w:t>
      </w:r>
      <w:r w:rsidRPr="00BC340F">
        <w:rPr>
          <w:rStyle w:val="StyleUnderline"/>
          <w:rFonts w:asciiTheme="majorHAnsi" w:hAnsiTheme="majorHAnsi" w:cstheme="majorHAnsi"/>
        </w:rPr>
        <w:t xml:space="preserve"> opportunities </w:t>
      </w:r>
      <w:r w:rsidRPr="002B60F1">
        <w:rPr>
          <w:rStyle w:val="StyleUnderline"/>
          <w:rFonts w:asciiTheme="majorHAnsi" w:hAnsiTheme="majorHAnsi" w:cstheme="majorHAnsi"/>
          <w:highlight w:val="green"/>
        </w:rPr>
        <w:t>as</w:t>
      </w:r>
      <w:r w:rsidRPr="00BC340F">
        <w:rPr>
          <w:rStyle w:val="StyleUnderline"/>
          <w:rFonts w:asciiTheme="majorHAnsi" w:hAnsiTheme="majorHAnsi" w:cstheme="majorHAnsi"/>
        </w:rPr>
        <w:t xml:space="preserve"> a </w:t>
      </w:r>
      <w:r w:rsidRPr="002B60F1">
        <w:rPr>
          <w:rStyle w:val="Emphasis"/>
          <w:rFonts w:asciiTheme="majorHAnsi" w:hAnsiTheme="majorHAnsi" w:cstheme="majorHAnsi"/>
          <w:highlight w:val="green"/>
        </w:rPr>
        <w:t>violent encroachment</w:t>
      </w:r>
      <w:r w:rsidRPr="002B60F1">
        <w:rPr>
          <w:rStyle w:val="StyleUnderline"/>
          <w:rFonts w:asciiTheme="majorHAnsi" w:hAnsiTheme="majorHAnsi" w:cstheme="majorHAnsi"/>
          <w:highlight w:val="green"/>
        </w:rPr>
        <w:t xml:space="preserve"> on</w:t>
      </w:r>
      <w:r w:rsidRPr="00BC340F">
        <w:rPr>
          <w:rStyle w:val="StyleUnderline"/>
          <w:rFonts w:asciiTheme="majorHAnsi" w:hAnsiTheme="majorHAnsi" w:cstheme="majorHAnsi"/>
        </w:rPr>
        <w:t xml:space="preserve"> their </w:t>
      </w:r>
      <w:r w:rsidRPr="002B60F1">
        <w:rPr>
          <w:rStyle w:val="StyleUnderline"/>
          <w:rFonts w:asciiTheme="majorHAnsi" w:hAnsiTheme="majorHAnsi" w:cstheme="majorHAnsi"/>
          <w:highlight w:val="green"/>
        </w:rPr>
        <w:t>personal freedom</w:t>
      </w:r>
      <w:r w:rsidRPr="00961BE3">
        <w:rPr>
          <w:rFonts w:asciiTheme="majorHAnsi" w:hAnsiTheme="majorHAnsi" w:cstheme="majorHAnsi"/>
          <w:sz w:val="16"/>
        </w:rPr>
        <w:t xml:space="preserve">. Indeed, </w:t>
      </w:r>
      <w:r w:rsidRPr="00BC340F">
        <w:rPr>
          <w:rStyle w:val="StyleUnderline"/>
          <w:rFonts w:asciiTheme="majorHAnsi" w:hAnsiTheme="majorHAnsi" w:cstheme="majorHAnsi"/>
        </w:rPr>
        <w:t xml:space="preserve">whereas many recognize that contemporary consumer societies are environmentally unsustainable, fewer are prepared to </w:t>
      </w:r>
      <w:proofErr w:type="gramStart"/>
      <w:r w:rsidRPr="00BC340F">
        <w:rPr>
          <w:rStyle w:val="StyleUnderline"/>
          <w:rFonts w:asciiTheme="majorHAnsi" w:hAnsiTheme="majorHAnsi" w:cstheme="majorHAnsi"/>
        </w:rPr>
        <w:t>actually change</w:t>
      </w:r>
      <w:proofErr w:type="gramEnd"/>
      <w:r w:rsidRPr="00BC340F">
        <w:rPr>
          <w:rStyle w:val="StyleUnderline"/>
          <w:rFonts w:asciiTheme="majorHAnsi" w:hAnsiTheme="majorHAnsi" w:cstheme="majorHAnsi"/>
        </w:rPr>
        <w:t xml:space="preserve"> their own lifestyles to reverse/address this</w:t>
      </w:r>
      <w:r w:rsidRPr="00961BE3">
        <w:rPr>
          <w:rFonts w:asciiTheme="majorHAnsi" w:hAnsiTheme="majorHAnsi" w:cstheme="majorHAnsi"/>
          <w:sz w:val="16"/>
        </w:rPr>
        <w:t xml:space="preserve">. At present, then, the degrowth project is in its “deconstructive phase”, i.e., the phase in which its advocates </w:t>
      </w:r>
      <w:proofErr w:type="gramStart"/>
      <w:r w:rsidRPr="00961BE3">
        <w:rPr>
          <w:rFonts w:asciiTheme="majorHAnsi" w:hAnsiTheme="majorHAnsi" w:cstheme="majorHAnsi"/>
          <w:sz w:val="16"/>
        </w:rPr>
        <w:t>are able to</w:t>
      </w:r>
      <w:proofErr w:type="gramEnd"/>
      <w:r w:rsidRPr="00961BE3">
        <w:rPr>
          <w:rFonts w:asciiTheme="majorHAnsi" w:hAnsiTheme="majorHAnsi" w:cstheme="majorHAnsi"/>
          <w:sz w:val="16"/>
        </w:rPr>
        <w:t xml:space="preserve"> present a powerful critique of the prevailing neoliberal project and point to alternative solutions to crisis. At this stage, not enough support has been </w:t>
      </w:r>
      <w:proofErr w:type="spellStart"/>
      <w:r w:rsidRPr="00961BE3">
        <w:rPr>
          <w:rFonts w:asciiTheme="majorHAnsi" w:hAnsiTheme="majorHAnsi" w:cstheme="majorHAnsi"/>
          <w:sz w:val="16"/>
        </w:rPr>
        <w:t>mobilised</w:t>
      </w:r>
      <w:proofErr w:type="spellEnd"/>
      <w:r w:rsidRPr="00961BE3">
        <w:rPr>
          <w:rFonts w:asciiTheme="majorHAnsi" w:hAnsiTheme="majorHAnsi" w:cstheme="majorHAnsi"/>
          <w:sz w:val="16"/>
        </w:rPr>
        <w:t xml:space="preserve"> behind the </w:t>
      </w:r>
      <w:r w:rsidRPr="00961BE3">
        <w:rPr>
          <w:sz w:val="16"/>
        </w:rPr>
        <w:t>degrowth project for it to be elevated to the phases of “construction” and “consolidation”. It is conceivable that at some point, enough people will become sufficiently discontent with the existing economic system and push for something radically different. Reasons for doing so could be the failure of the system to satisfy human needs and/or its inability to resolve the multidimensional crisis confronting humanity. Yet, various material and ideational path-dependencies currently stand in the way of such a development, particularly in countries with large middle-classes. Even if it were to happen that the majority wanted a break with the current system, it is far from given that a system based on the ideas of degrowth is what they would demand.</w:t>
      </w:r>
    </w:p>
    <w:p w14:paraId="1D9F4F88" w14:textId="68828220" w:rsidR="00590DD4" w:rsidRPr="00D358C0" w:rsidRDefault="00590DD4" w:rsidP="00590DD4">
      <w:pPr>
        <w:pStyle w:val="Heading4"/>
        <w:rPr>
          <w:rFonts w:cs="Calibri"/>
          <w:bCs w:val="0"/>
        </w:rPr>
      </w:pPr>
      <w:r>
        <w:rPr>
          <w:rFonts w:cs="Calibri"/>
          <w:bCs w:val="0"/>
        </w:rPr>
        <w:t xml:space="preserve">3] </w:t>
      </w:r>
      <w:r>
        <w:rPr>
          <w:rFonts w:cs="Calibri"/>
          <w:bCs w:val="0"/>
        </w:rPr>
        <w:t xml:space="preserve">States </w:t>
      </w:r>
      <w:r w:rsidRPr="00F95B09">
        <w:rPr>
          <w:rFonts w:cs="Calibri"/>
          <w:bCs w:val="0"/>
          <w:u w:val="single"/>
        </w:rPr>
        <w:t>obliterate</w:t>
      </w:r>
      <w:r>
        <w:rPr>
          <w:rFonts w:cs="Calibri"/>
          <w:bCs w:val="0"/>
        </w:rPr>
        <w:t xml:space="preserve"> revolutionaries</w:t>
      </w:r>
    </w:p>
    <w:p w14:paraId="03BAC32A" w14:textId="77777777" w:rsidR="00590DD4" w:rsidRPr="00E158BD" w:rsidRDefault="00590DD4" w:rsidP="00590DD4">
      <w:proofErr w:type="spellStart"/>
      <w:r w:rsidRPr="00E158BD">
        <w:rPr>
          <w:rStyle w:val="Style13ptBold"/>
        </w:rPr>
        <w:t>deBoer</w:t>
      </w:r>
      <w:proofErr w:type="spellEnd"/>
      <w:r w:rsidRPr="00E158BD">
        <w:rPr>
          <w:rStyle w:val="Style13ptBold"/>
        </w:rPr>
        <w:t xml:space="preserve"> 16 </w:t>
      </w:r>
      <w:r>
        <w:t>[</w:t>
      </w:r>
      <w:r w:rsidRPr="00E158BD">
        <w:t xml:space="preserve">Fredrik </w:t>
      </w:r>
      <w:proofErr w:type="spellStart"/>
      <w:r w:rsidRPr="00E158BD">
        <w:t>deBoer</w:t>
      </w:r>
      <w:proofErr w:type="spellEnd"/>
      <w:r w:rsidRPr="00E158BD">
        <w:t xml:space="preserve"> 16, Limited-Term Lecturer, Introductory Composition at Purdue Program, 3/15/16, “c’mon, guys,” http://fredrikdeboer.com/2016/03/15/cmon-guys/</w:t>
      </w:r>
      <w:r>
        <w:t>]</w:t>
      </w:r>
    </w:p>
    <w:p w14:paraId="2EDDE2EC" w14:textId="77777777" w:rsidR="00590DD4" w:rsidRPr="00D358C0" w:rsidRDefault="00590DD4" w:rsidP="00590DD4">
      <w:pPr>
        <w:rPr>
          <w:sz w:val="16"/>
        </w:rPr>
      </w:pPr>
      <w:r w:rsidRPr="00D358C0">
        <w:rPr>
          <w:sz w:val="16"/>
        </w:rPr>
        <w:t xml:space="preserve">I could be wrong about the short-term dangers, and the stakes are incredibly high. But in the </w:t>
      </w:r>
      <w:proofErr w:type="gramStart"/>
      <w:r w:rsidRPr="00D358C0">
        <w:rPr>
          <w:sz w:val="16"/>
        </w:rPr>
        <w:t>end</w:t>
      </w:r>
      <w:proofErr w:type="gramEnd"/>
      <w:r w:rsidRPr="00D358C0">
        <w:rPr>
          <w:sz w:val="16"/>
        </w:rPr>
        <w:t xml:space="preserve"> we’re left with the same old question: </w:t>
      </w:r>
      <w:r w:rsidRPr="00D358C0">
        <w:rPr>
          <w:rStyle w:val="StyleUnderline"/>
        </w:rPr>
        <w:t xml:space="preserve">what tactics will </w:t>
      </w:r>
      <w:r w:rsidRPr="00D358C0">
        <w:rPr>
          <w:rStyle w:val="Emphasis"/>
        </w:rPr>
        <w:t>actually work to secure a better world?</w:t>
      </w:r>
    </w:p>
    <w:p w14:paraId="11574836" w14:textId="77777777" w:rsidR="00590DD4" w:rsidRDefault="00590DD4" w:rsidP="00590DD4">
      <w:r w:rsidRPr="00D358C0">
        <w:rPr>
          <w:sz w:val="16"/>
        </w:rPr>
        <w:t>In a sharp, sober piece about the meaning of left-wing political violence in the 1970s, Tim Barker writes “</w:t>
      </w:r>
      <w:r w:rsidRPr="00D358C0">
        <w:rPr>
          <w:rStyle w:val="StyleUnderline"/>
        </w:rPr>
        <w:t>If you can’t acknowledge radical violence, radicals are reduced to mere victims of repression</w:t>
      </w:r>
      <w:r w:rsidRPr="00D358C0">
        <w:rPr>
          <w:sz w:val="16"/>
        </w:rPr>
        <w:t xml:space="preserve">, rather than political actors who made definite tactical choices under given political circumstances.” </w:t>
      </w:r>
      <w:r w:rsidRPr="00D358C0">
        <w:rPr>
          <w:rStyle w:val="Emphasis"/>
        </w:rPr>
        <w:t>The problem</w:t>
      </w:r>
      <w:r w:rsidRPr="00D358C0">
        <w:rPr>
          <w:sz w:val="16"/>
        </w:rPr>
        <w:t xml:space="preserve">, as Barker goes on to imply, </w:t>
      </w:r>
      <w:r w:rsidRPr="00D358C0">
        <w:rPr>
          <w:rStyle w:val="StyleUnderline"/>
        </w:rPr>
        <w:t>is those tactical choices: in today’s America they will</w:t>
      </w:r>
      <w:r w:rsidRPr="00D358C0">
        <w:rPr>
          <w:sz w:val="16"/>
        </w:rPr>
        <w:t xml:space="preserve"> essentially </w:t>
      </w:r>
      <w:r w:rsidRPr="00D358C0">
        <w:rPr>
          <w:rStyle w:val="Emphasis"/>
        </w:rPr>
        <w:t>never break on the side of armed opposition against the state</w:t>
      </w:r>
      <w:r w:rsidRPr="00D358C0">
        <w:rPr>
          <w:rStyle w:val="StyleUnderline"/>
        </w:rPr>
        <w:t>. The government knows everything about you</w:t>
      </w:r>
      <w:r w:rsidRPr="00D358C0">
        <w:rPr>
          <w:sz w:val="16"/>
        </w:rPr>
        <w:t xml:space="preserve">, I’m sorry to say, your movements and your associations and the books you read and the things you buy </w:t>
      </w:r>
      <w:r w:rsidRPr="00D358C0">
        <w:rPr>
          <w:rStyle w:val="StyleUnderline"/>
        </w:rPr>
        <w:t>and what you’re saying to the people you communicate with. That’s simply</w:t>
      </w:r>
      <w:r w:rsidRPr="00D358C0">
        <w:rPr>
          <w:sz w:val="16"/>
        </w:rPr>
        <w:t xml:space="preserve"> on </w:t>
      </w:r>
      <w:r w:rsidRPr="00D358C0">
        <w:rPr>
          <w:rStyle w:val="StyleUnderline"/>
        </w:rPr>
        <w:t xml:space="preserve">the level of </w:t>
      </w:r>
      <w:proofErr w:type="gramStart"/>
      <w:r w:rsidRPr="00D358C0">
        <w:rPr>
          <w:rStyle w:val="StyleUnderline"/>
        </w:rPr>
        <w:t>information, before</w:t>
      </w:r>
      <w:proofErr w:type="gramEnd"/>
      <w:r w:rsidRPr="00D358C0">
        <w:rPr>
          <w:rStyle w:val="StyleUnderline"/>
        </w:rPr>
        <w:t xml:space="preserve"> we even get to the state’s incredible capacity to inflict violence</w:t>
      </w:r>
      <w:r w:rsidRPr="00D358C0">
        <w:rPr>
          <w:sz w:val="16"/>
        </w:rPr>
        <w:t xml:space="preserve">. Look, </w:t>
      </w:r>
      <w:r w:rsidRPr="00D358C0">
        <w:rPr>
          <w:rStyle w:val="Emphasis"/>
        </w:rPr>
        <w:t>the world has changed</w:t>
      </w:r>
      <w:r w:rsidRPr="00D358C0">
        <w:rPr>
          <w:sz w:val="16"/>
        </w:rPr>
        <w:t xml:space="preserve">. The relative military capacity of regular people compared to establishment governments has changed, especially in fully developed, technology-enabled countries like the United States. The Czar had his armies, yes, but </w:t>
      </w:r>
      <w:r w:rsidRPr="00D358C0">
        <w:rPr>
          <w:rStyle w:val="StyleUnderline"/>
        </w:rPr>
        <w:t xml:space="preserve">the Czar’s armies depended on </w:t>
      </w:r>
      <w:r w:rsidRPr="00D358C0">
        <w:rPr>
          <w:rStyle w:val="StyleUnderline"/>
        </w:rPr>
        <w:lastRenderedPageBreak/>
        <w:t>manpower above and beyond everything else</w:t>
      </w:r>
      <w:r w:rsidRPr="00D358C0">
        <w:rPr>
          <w:sz w:val="16"/>
        </w:rPr>
        <w:t xml:space="preserve">. The fighting was still mostly different groups of people with rifles shooting at each </w:t>
      </w:r>
      <w:r w:rsidRPr="000F6325">
        <w:rPr>
          <w:sz w:val="16"/>
        </w:rPr>
        <w:t xml:space="preserve">other. </w:t>
      </w:r>
      <w:r w:rsidRPr="000F6325">
        <w:rPr>
          <w:rStyle w:val="StyleUnderline"/>
        </w:rPr>
        <w:t>If tomorrow you could rally as many people as the Bolsheviks had</w:t>
      </w:r>
      <w:r w:rsidRPr="000F6325">
        <w:rPr>
          <w:sz w:val="16"/>
        </w:rPr>
        <w:t xml:space="preserve"> at their revolutionary</w:t>
      </w:r>
      <w:r w:rsidRPr="00D358C0">
        <w:rPr>
          <w:sz w:val="16"/>
        </w:rPr>
        <w:t xml:space="preserve"> peak, </w:t>
      </w:r>
      <w:r w:rsidRPr="00D358C0">
        <w:rPr>
          <w:rStyle w:val="StyleUnderline"/>
          <w:highlight w:val="green"/>
        </w:rPr>
        <w:t xml:space="preserve">you’re </w:t>
      </w:r>
      <w:r w:rsidRPr="000F6325">
        <w:rPr>
          <w:rStyle w:val="StyleUnderline"/>
        </w:rPr>
        <w:t>still</w:t>
      </w:r>
      <w:r w:rsidRPr="00D358C0">
        <w:rPr>
          <w:sz w:val="16"/>
        </w:rPr>
        <w:t xml:space="preserve"> left </w:t>
      </w:r>
      <w:r w:rsidRPr="00D358C0">
        <w:rPr>
          <w:rStyle w:val="Emphasis"/>
          <w:highlight w:val="green"/>
        </w:rPr>
        <w:t>in a world of F-15s, drones, and cluster bombs</w:t>
      </w:r>
      <w:r w:rsidRPr="00D358C0">
        <w:rPr>
          <w:sz w:val="16"/>
        </w:rPr>
        <w:t xml:space="preserve">. And that’s to say nothing of the fact that </w:t>
      </w:r>
      <w:r w:rsidRPr="00D358C0">
        <w:rPr>
          <w:rStyle w:val="StyleUnderline"/>
        </w:rPr>
        <w:t>establishment governments</w:t>
      </w:r>
      <w:r w:rsidRPr="00D358C0">
        <w:rPr>
          <w:sz w:val="16"/>
        </w:rPr>
        <w:t xml:space="preserve"> in the developed world </w:t>
      </w:r>
      <w:r w:rsidRPr="00D358C0">
        <w:rPr>
          <w:rStyle w:val="StyleUnderline"/>
        </w:rPr>
        <w:t xml:space="preserve">can rely on the </w:t>
      </w:r>
      <w:r w:rsidRPr="00D358C0">
        <w:rPr>
          <w:rStyle w:val="Emphasis"/>
        </w:rPr>
        <w:t>numbing agents of capitalist luxuries</w:t>
      </w:r>
      <w:r w:rsidRPr="00D358C0">
        <w:rPr>
          <w:sz w:val="16"/>
        </w:rPr>
        <w:t xml:space="preserve"> and the American dream </w:t>
      </w:r>
      <w:r w:rsidRPr="00D358C0">
        <w:rPr>
          <w:rStyle w:val="StyleUnderline"/>
        </w:rPr>
        <w:t>to damper revolutionary enthusiasm even among the</w:t>
      </w:r>
      <w:r w:rsidRPr="00D358C0">
        <w:rPr>
          <w:sz w:val="16"/>
        </w:rPr>
        <w:t xml:space="preserve"> many millions who have been </w:t>
      </w:r>
      <w:r w:rsidRPr="00D358C0">
        <w:rPr>
          <w:rStyle w:val="StyleUnderline"/>
        </w:rPr>
        <w:t>marginalized and impoverished</w:t>
      </w:r>
      <w:r w:rsidRPr="00D358C0">
        <w:rPr>
          <w:sz w:val="16"/>
        </w:rPr>
        <w:t xml:space="preserve">. </w:t>
      </w:r>
      <w:r w:rsidRPr="00D358C0">
        <w:rPr>
          <w:rStyle w:val="Emphasis"/>
          <w:highlight w:val="green"/>
        </w:rPr>
        <w:t xml:space="preserve">This just isn’t 1950s </w:t>
      </w:r>
      <w:r w:rsidRPr="000F6325">
        <w:rPr>
          <w:rStyle w:val="Emphasis"/>
        </w:rPr>
        <w:t>Cuba</w:t>
      </w:r>
      <w:r w:rsidRPr="00D358C0">
        <w:rPr>
          <w:sz w:val="16"/>
        </w:rPr>
        <w:t xml:space="preserve">, guys. </w:t>
      </w:r>
      <w:r w:rsidRPr="00D358C0">
        <w:rPr>
          <w:rStyle w:val="Emphasis"/>
        </w:rPr>
        <w:t>It’s just not</w:t>
      </w:r>
      <w:r w:rsidRPr="00D358C0">
        <w:rPr>
          <w:sz w:val="16"/>
        </w:rPr>
        <w:t xml:space="preserve">. In a very real way, </w:t>
      </w:r>
      <w:r w:rsidRPr="00D358C0">
        <w:rPr>
          <w:rStyle w:val="StyleUnderline"/>
        </w:rPr>
        <w:t xml:space="preserve">modern </w:t>
      </w:r>
      <w:r w:rsidRPr="00D358C0">
        <w:rPr>
          <w:rStyle w:val="StyleUnderline"/>
          <w:highlight w:val="green"/>
        </w:rPr>
        <w:t>tech</w:t>
      </w:r>
      <w:r w:rsidRPr="00D358C0">
        <w:rPr>
          <w:rStyle w:val="StyleUnderline"/>
        </w:rPr>
        <w:t>nology</w:t>
      </w:r>
      <w:r w:rsidRPr="00D358C0">
        <w:rPr>
          <w:sz w:val="16"/>
        </w:rPr>
        <w:t xml:space="preserve"> effectively </w:t>
      </w:r>
      <w:r w:rsidRPr="00D358C0">
        <w:rPr>
          <w:rStyle w:val="StyleUnderline"/>
          <w:highlight w:val="green"/>
        </w:rPr>
        <w:t>lowers</w:t>
      </w:r>
      <w:r w:rsidRPr="00D358C0">
        <w:rPr>
          <w:rStyle w:val="StyleUnderline"/>
        </w:rPr>
        <w:t xml:space="preserve"> the </w:t>
      </w:r>
      <w:r w:rsidRPr="000F6325">
        <w:rPr>
          <w:rStyle w:val="StyleUnderline"/>
        </w:rPr>
        <w:t>odds of armed</w:t>
      </w:r>
      <w:r w:rsidRPr="00D358C0">
        <w:rPr>
          <w:rStyle w:val="StyleUnderline"/>
        </w:rPr>
        <w:t xml:space="preserve"> political </w:t>
      </w:r>
      <w:r w:rsidRPr="00D358C0">
        <w:rPr>
          <w:rStyle w:val="StyleUnderline"/>
          <w:highlight w:val="green"/>
        </w:rPr>
        <w:t>revolution</w:t>
      </w:r>
      <w:r w:rsidRPr="00D358C0">
        <w:rPr>
          <w:rStyle w:val="StyleUnderline"/>
        </w:rPr>
        <w:t xml:space="preserve"> in a country like the U</w:t>
      </w:r>
      <w:r w:rsidRPr="00D358C0">
        <w:rPr>
          <w:sz w:val="16"/>
        </w:rPr>
        <w:t xml:space="preserve">nited </w:t>
      </w:r>
      <w:r w:rsidRPr="00D358C0">
        <w:rPr>
          <w:rStyle w:val="StyleUnderline"/>
        </w:rPr>
        <w:t>S</w:t>
      </w:r>
      <w:r w:rsidRPr="00D358C0">
        <w:rPr>
          <w:sz w:val="16"/>
        </w:rPr>
        <w:t xml:space="preserve">tates </w:t>
      </w:r>
      <w:r w:rsidRPr="00D358C0">
        <w:rPr>
          <w:rStyle w:val="Emphasis"/>
          <w:highlight w:val="green"/>
        </w:rPr>
        <w:t>to zero</w:t>
      </w:r>
      <w:r w:rsidRPr="00D358C0">
        <w:rPr>
          <w:sz w:val="16"/>
        </w:rPr>
        <w:t>, and so much the worse for us</w:t>
      </w:r>
      <w:r w:rsidRPr="000F6325">
        <w:rPr>
          <w:sz w:val="16"/>
        </w:rPr>
        <w:t xml:space="preserve">. </w:t>
      </w:r>
      <w:r w:rsidRPr="000F6325">
        <w:rPr>
          <w:rStyle w:val="Emphasis"/>
        </w:rPr>
        <w:t>This isn’t fatalism</w:t>
      </w:r>
      <w:r w:rsidRPr="000F6325">
        <w:rPr>
          <w:rStyle w:val="StyleUnderline"/>
        </w:rPr>
        <w:t>. It doesn’t mean there’s</w:t>
      </w:r>
      <w:r w:rsidRPr="00D358C0">
        <w:rPr>
          <w:rStyle w:val="StyleUnderline"/>
        </w:rPr>
        <w:t xml:space="preserve"> no hope. It means that </w:t>
      </w:r>
      <w:r w:rsidRPr="00D358C0">
        <w:rPr>
          <w:rStyle w:val="StyleUnderline"/>
          <w:highlight w:val="green"/>
        </w:rPr>
        <w:t>there is</w:t>
      </w:r>
      <w:r w:rsidRPr="00D358C0">
        <w:rPr>
          <w:sz w:val="16"/>
          <w:highlight w:val="green"/>
        </w:rPr>
        <w:t xml:space="preserve"> </w:t>
      </w:r>
      <w:r w:rsidRPr="00D358C0">
        <w:rPr>
          <w:rStyle w:val="Emphasis"/>
          <w:highlight w:val="green"/>
        </w:rPr>
        <w:t xml:space="preserve">little alternative </w:t>
      </w:r>
      <w:r w:rsidRPr="000F6325">
        <w:rPr>
          <w:rStyle w:val="Emphasis"/>
        </w:rPr>
        <w:t>to organization</w:t>
      </w:r>
      <w:r w:rsidRPr="000F6325">
        <w:rPr>
          <w:rStyle w:val="StyleUnderline"/>
        </w:rPr>
        <w:t xml:space="preserve">, to changing minds through </w:t>
      </w:r>
      <w:r w:rsidRPr="000F6325">
        <w:rPr>
          <w:rStyle w:val="Emphasis"/>
        </w:rPr>
        <w:t>committed political action</w:t>
      </w:r>
      <w:r w:rsidRPr="000F6325">
        <w:rPr>
          <w:rStyle w:val="StyleUnderline"/>
        </w:rPr>
        <w:t xml:space="preserve"> and using</w:t>
      </w:r>
      <w:r w:rsidRPr="00D358C0">
        <w:rPr>
          <w:sz w:val="16"/>
        </w:rPr>
        <w:t xml:space="preserve"> the </w:t>
      </w:r>
      <w:r w:rsidRPr="00D358C0">
        <w:rPr>
          <w:rStyle w:val="StyleUnderline"/>
        </w:rPr>
        <w:t>available</w:t>
      </w:r>
      <w:r w:rsidRPr="00D358C0">
        <w:rPr>
          <w:sz w:val="16"/>
        </w:rPr>
        <w:t xml:space="preserve"> nonviolent </w:t>
      </w:r>
      <w:r w:rsidRPr="00D358C0">
        <w:rPr>
          <w:rStyle w:val="StyleUnderline"/>
        </w:rPr>
        <w:t>means to create change</w:t>
      </w:r>
      <w:r w:rsidRPr="00D358C0">
        <w:rPr>
          <w:sz w:val="16"/>
        </w:rPr>
        <w:t xml:space="preserve">: a concert of grassroots organizing, labor tactics, and </w:t>
      </w:r>
      <w:r w:rsidRPr="00D358C0">
        <w:rPr>
          <w:rStyle w:val="Emphasis"/>
        </w:rPr>
        <w:t>partisan politics</w:t>
      </w:r>
      <w:r w:rsidRPr="00D358C0">
        <w:rPr>
          <w:rStyle w:val="StyleUnderline"/>
        </w:rPr>
        <w:t xml:space="preserve">. </w:t>
      </w:r>
      <w:r w:rsidRPr="000F6325">
        <w:rPr>
          <w:rStyle w:val="StyleUnderline"/>
        </w:rPr>
        <w:t>Those things aren’t exactly likely to work</w:t>
      </w:r>
      <w:r w:rsidRPr="000F6325">
        <w:rPr>
          <w:sz w:val="16"/>
        </w:rPr>
        <w:t xml:space="preserve">, either, </w:t>
      </w:r>
      <w:r w:rsidRPr="000F6325">
        <w:rPr>
          <w:rStyle w:val="StyleUnderline"/>
        </w:rPr>
        <w:t xml:space="preserve">but they’re a </w:t>
      </w:r>
      <w:r w:rsidRPr="000F6325">
        <w:rPr>
          <w:rStyle w:val="Emphasis"/>
        </w:rPr>
        <w:t xml:space="preserve">hell of a lot </w:t>
      </w:r>
      <w:r w:rsidRPr="00D358C0">
        <w:rPr>
          <w:rStyle w:val="Emphasis"/>
          <w:highlight w:val="green"/>
        </w:rPr>
        <w:t>more plausible than</w:t>
      </w:r>
      <w:r w:rsidRPr="00D358C0">
        <w:rPr>
          <w:rStyle w:val="Emphasis"/>
        </w:rPr>
        <w:t xml:space="preserve"> us </w:t>
      </w:r>
      <w:r w:rsidRPr="00D358C0">
        <w:rPr>
          <w:rStyle w:val="Emphasis"/>
          <w:highlight w:val="green"/>
        </w:rPr>
        <w:t>dweebs taking the Pentagon</w:t>
      </w:r>
      <w:r w:rsidRPr="00D358C0">
        <w:rPr>
          <w:rStyle w:val="StyleUnderline"/>
          <w:highlight w:val="green"/>
        </w:rPr>
        <w:t>.</w:t>
      </w:r>
      <w:r w:rsidRPr="00D358C0">
        <w:rPr>
          <w:rStyle w:val="StyleUnderline"/>
        </w:rPr>
        <w:t xml:space="preserve"> Bernie</w:t>
      </w:r>
      <w:r w:rsidRPr="00D358C0">
        <w:rPr>
          <w:sz w:val="16"/>
        </w:rPr>
        <w:t xml:space="preserve"> Sanders isn’t really a socialist, but he’s a social democrat that </w:t>
      </w:r>
      <w:r w:rsidRPr="00D358C0">
        <w:rPr>
          <w:rStyle w:val="StyleUnderline"/>
        </w:rPr>
        <w:t xml:space="preserve">moves the conversation to the left, and if people are </w:t>
      </w:r>
      <w:r w:rsidRPr="00D358C0">
        <w:rPr>
          <w:rStyle w:val="Emphasis"/>
        </w:rPr>
        <w:t>dedicated and committed to organizing</w:t>
      </w:r>
      <w:r w:rsidRPr="00D358C0">
        <w:rPr>
          <w:sz w:val="16"/>
        </w:rPr>
        <w:t xml:space="preserve">, the </w:t>
      </w:r>
      <w:r w:rsidRPr="00D358C0">
        <w:rPr>
          <w:rStyle w:val="StyleUnderline"/>
        </w:rPr>
        <w:t xml:space="preserve">local, state, and national candidates he inspires will </w:t>
      </w:r>
      <w:r w:rsidRPr="00D358C0">
        <w:rPr>
          <w:rStyle w:val="Emphasis"/>
        </w:rPr>
        <w:t>move it further to the left still</w:t>
      </w:r>
      <w:r w:rsidRPr="00D358C0">
        <w:rPr>
          <w:rStyle w:val="StyleUnderline"/>
        </w:rPr>
        <w:t>. You got any better suggestions?</w:t>
      </w:r>
      <w:r w:rsidRPr="00D358C0">
        <w:rPr>
          <w:sz w:val="16"/>
        </w:rPr>
        <w:t xml:space="preserve"> </w:t>
      </w:r>
      <w:r w:rsidRPr="00D358C0">
        <w:rPr>
          <w:rStyle w:val="StyleUnderline"/>
        </w:rPr>
        <w:t>Listen, commie nerds</w:t>
      </w:r>
      <w:r w:rsidRPr="00D358C0">
        <w:rPr>
          <w:sz w:val="16"/>
        </w:rPr>
        <w:t xml:space="preserve">. My people. I love you guys. I really do. And </w:t>
      </w:r>
      <w:r w:rsidRPr="00D358C0">
        <w:rPr>
          <w:rStyle w:val="StyleUnderline"/>
        </w:rPr>
        <w:t>I want to build a better world</w:t>
      </w:r>
      <w:r w:rsidRPr="00D358C0">
        <w:rPr>
          <w:sz w:val="16"/>
        </w:rPr>
        <w:t xml:space="preserve">. </w:t>
      </w:r>
      <w:r w:rsidRPr="00D358C0">
        <w:rPr>
          <w:rStyle w:val="Emphasis"/>
        </w:rPr>
        <w:t>Not incrementally, either</w:t>
      </w:r>
      <w:r w:rsidRPr="00D358C0">
        <w:rPr>
          <w:rStyle w:val="StyleUnderline"/>
        </w:rPr>
        <w:t>, but with</w:t>
      </w:r>
      <w:r w:rsidRPr="00D358C0">
        <w:rPr>
          <w:sz w:val="16"/>
        </w:rPr>
        <w:t xml:space="preserve"> the kind of </w:t>
      </w:r>
      <w:r w:rsidRPr="00D358C0">
        <w:rPr>
          <w:rStyle w:val="Emphasis"/>
        </w:rPr>
        <w:t>sweeping and transformative change</w:t>
      </w:r>
      <w:r w:rsidRPr="00D358C0">
        <w:rPr>
          <w:sz w:val="16"/>
        </w:rPr>
        <w:t xml:space="preserve"> that is required to fix a world of such deep </w:t>
      </w:r>
      <w:r w:rsidRPr="000F6325">
        <w:rPr>
          <w:sz w:val="16"/>
        </w:rPr>
        <w:t xml:space="preserve">injustice. </w:t>
      </w:r>
      <w:r w:rsidRPr="000F6325">
        <w:rPr>
          <w:rStyle w:val="StyleUnderline"/>
        </w:rPr>
        <w:t xml:space="preserve">But </w:t>
      </w:r>
      <w:r w:rsidRPr="000F6325">
        <w:rPr>
          <w:rStyle w:val="Emphasis"/>
        </w:rPr>
        <w:t>seriously</w:t>
      </w:r>
      <w:r w:rsidRPr="000F6325">
        <w:rPr>
          <w:rStyle w:val="StyleUnderline"/>
        </w:rPr>
        <w:t xml:space="preserve">: none of us are ever going to take to </w:t>
      </w:r>
      <w:r w:rsidRPr="000F6325">
        <w:rPr>
          <w:rStyle w:val="Emphasis"/>
        </w:rPr>
        <w:t>the barricades</w:t>
      </w:r>
      <w:r w:rsidRPr="000F6325">
        <w:rPr>
          <w:sz w:val="16"/>
        </w:rPr>
        <w:t>. And</w:t>
      </w:r>
      <w:r w:rsidRPr="00D358C0">
        <w:rPr>
          <w:sz w:val="16"/>
        </w:rPr>
        <w:t xml:space="preserve"> it’s a good thing, too, because we’d probably find a way to shoot in the wrong direction. I can’t dribble a basketball without </w:t>
      </w:r>
      <w:proofErr w:type="gramStart"/>
      <w:r w:rsidRPr="00D358C0">
        <w:rPr>
          <w:sz w:val="16"/>
        </w:rPr>
        <w:t>falling down</w:t>
      </w:r>
      <w:proofErr w:type="gramEnd"/>
      <w:r w:rsidRPr="00D358C0">
        <w:rPr>
          <w:sz w:val="16"/>
        </w:rPr>
        <w:t xml:space="preserve">. American socialism is largely made up of bookish dreamers. I love those people but they’re not for fighting. And even if you have a particular talent for combat, you’re looking at fighting the combined forces of Google, Goldman Sachs, and the defense industry. </w:t>
      </w:r>
      <w:r w:rsidRPr="00D358C0">
        <w:rPr>
          <w:rStyle w:val="StyleUnderline"/>
        </w:rPr>
        <w:t xml:space="preserve">Violence is hard. Soldiering is hard. </w:t>
      </w:r>
      <w:r w:rsidRPr="00941F27">
        <w:rPr>
          <w:rStyle w:val="StyleUnderline"/>
        </w:rPr>
        <w:t>In an era of the NSA</w:t>
      </w:r>
      <w:r w:rsidRPr="00D358C0">
        <w:rPr>
          <w:rStyle w:val="StyleUnderline"/>
        </w:rPr>
        <w:t xml:space="preserve"> and </w:t>
      </w:r>
      <w:r w:rsidRPr="000F6325">
        <w:rPr>
          <w:rStyle w:val="StyleUnderline"/>
        </w:rPr>
        <w:t xml:space="preserve">military robots, it’s really, </w:t>
      </w:r>
      <w:proofErr w:type="gramStart"/>
      <w:r w:rsidRPr="000F6325">
        <w:rPr>
          <w:rStyle w:val="StyleUnderline"/>
        </w:rPr>
        <w:t>really hard</w:t>
      </w:r>
      <w:proofErr w:type="gramEnd"/>
      <w:r w:rsidRPr="000F6325">
        <w:rPr>
          <w:rStyle w:val="StyleUnderline"/>
        </w:rPr>
        <w:t>.</w:t>
      </w:r>
      <w:r w:rsidRPr="000F6325">
        <w:rPr>
          <w:sz w:val="16"/>
        </w:rPr>
        <w:t xml:space="preserve"> </w:t>
      </w:r>
      <w:r w:rsidRPr="000F6325">
        <w:rPr>
          <w:rStyle w:val="Emphasis"/>
        </w:rPr>
        <w:t>“Should we condone revolutionary violence?” is dorm room, pass-the-bong conversation fodder</w:t>
      </w:r>
      <w:r w:rsidRPr="000F6325">
        <w:rPr>
          <w:rStyle w:val="StyleUnderline"/>
        </w:rPr>
        <w:t xml:space="preserve">, of </w:t>
      </w:r>
      <w:r w:rsidRPr="000F6325">
        <w:rPr>
          <w:rStyle w:val="Emphasis"/>
        </w:rPr>
        <w:t>precisely the moral and intellectual weight</w:t>
      </w:r>
      <w:r w:rsidRPr="000F6325">
        <w:rPr>
          <w:rStyle w:val="StyleUnderline"/>
        </w:rPr>
        <w:t xml:space="preserve"> of “should we torture a guy if we know there’s a bomb and we know he knows where it </w:t>
      </w:r>
      <w:proofErr w:type="gramStart"/>
      <w:r w:rsidRPr="000F6325">
        <w:rPr>
          <w:rStyle w:val="StyleUnderline"/>
        </w:rPr>
        <w:t>is</w:t>
      </w:r>
      <w:proofErr w:type="gramEnd"/>
      <w:r w:rsidRPr="000F6325">
        <w:rPr>
          <w:rStyle w:val="StyleUnderline"/>
        </w:rPr>
        <w:t xml:space="preserve"> and we know we can stop it if we do?” </w:t>
      </w:r>
      <w:r w:rsidRPr="00941F27">
        <w:rPr>
          <w:rStyle w:val="StyleUnderline"/>
          <w:highlight w:val="green"/>
        </w:rPr>
        <w:t>It’s built on</w:t>
      </w:r>
      <w:r w:rsidRPr="000F6325">
        <w:rPr>
          <w:rStyle w:val="StyleUnderline"/>
        </w:rPr>
        <w:t xml:space="preserve"> </w:t>
      </w:r>
      <w:r w:rsidRPr="000F6325">
        <w:rPr>
          <w:rStyle w:val="Emphasis"/>
        </w:rPr>
        <w:t xml:space="preserve">absurd </w:t>
      </w:r>
      <w:r w:rsidRPr="00941F27">
        <w:rPr>
          <w:rStyle w:val="Emphasis"/>
          <w:highlight w:val="green"/>
        </w:rPr>
        <w:t>hypotheticals</w:t>
      </w:r>
      <w:r w:rsidRPr="000F6325">
        <w:rPr>
          <w:sz w:val="16"/>
        </w:rPr>
        <w:t xml:space="preserve">, propped up by the power of anxious machismo, </w:t>
      </w:r>
      <w:r w:rsidRPr="00941F27">
        <w:rPr>
          <w:rStyle w:val="StyleUnderline"/>
          <w:highlight w:val="green"/>
        </w:rPr>
        <w:t>and</w:t>
      </w:r>
      <w:r w:rsidRPr="000F6325">
        <w:rPr>
          <w:rStyle w:val="StyleUnderline"/>
        </w:rPr>
        <w:t xml:space="preserve"> undertaken to </w:t>
      </w:r>
      <w:r w:rsidRPr="00941F27">
        <w:rPr>
          <w:rStyle w:val="Emphasis"/>
          <w:highlight w:val="green"/>
        </w:rPr>
        <w:t>no practical</w:t>
      </w:r>
      <w:r w:rsidRPr="00D358C0">
        <w:rPr>
          <w:rStyle w:val="Emphasis"/>
        </w:rPr>
        <w:t xml:space="preserve"> </w:t>
      </w:r>
      <w:r w:rsidRPr="00941F27">
        <w:rPr>
          <w:rStyle w:val="Emphasis"/>
          <w:highlight w:val="green"/>
        </w:rPr>
        <w:t>political end</w:t>
      </w:r>
      <w:r w:rsidRPr="00D358C0">
        <w:rPr>
          <w:sz w:val="16"/>
        </w:rPr>
        <w:t xml:space="preserve">. It’s understandable. I get it, I really do. But it’s got nothing to do with us. </w:t>
      </w:r>
      <w:r w:rsidRPr="00D358C0">
        <w:rPr>
          <w:rStyle w:val="StyleUnderline"/>
        </w:rPr>
        <w:t xml:space="preserve">The only way forward is the </w:t>
      </w:r>
      <w:r w:rsidRPr="00D358C0">
        <w:rPr>
          <w:rStyle w:val="Emphasis"/>
        </w:rPr>
        <w:t>grubby, unsexy work of building coalitions</w:t>
      </w:r>
      <w:r w:rsidRPr="00D358C0">
        <w:rPr>
          <w:rStyle w:val="StyleUnderline"/>
        </w:rPr>
        <w:t xml:space="preserve"> and asking people to climb on board</w:t>
      </w:r>
      <w:r w:rsidRPr="00D358C0">
        <w:t>.</w:t>
      </w:r>
    </w:p>
    <w:p w14:paraId="3FCE386F" w14:textId="77777777" w:rsidR="00590DD4" w:rsidRPr="001C34F2" w:rsidRDefault="00590DD4" w:rsidP="00590DD4">
      <w:pPr>
        <w:pStyle w:val="Heading3"/>
      </w:pPr>
      <w:r>
        <w:lastRenderedPageBreak/>
        <w:t>1NC – AT: Climate</w:t>
      </w:r>
    </w:p>
    <w:p w14:paraId="6557E386" w14:textId="77777777" w:rsidR="00590DD4" w:rsidRPr="009A583B" w:rsidRDefault="00590DD4" w:rsidP="00590DD4">
      <w:pPr>
        <w:pStyle w:val="Heading4"/>
        <w:rPr>
          <w:rFonts w:asciiTheme="majorHAnsi" w:hAnsiTheme="majorHAnsi" w:cstheme="majorHAnsi"/>
        </w:rPr>
      </w:pPr>
      <w:r>
        <w:rPr>
          <w:rFonts w:asciiTheme="majorHAnsi" w:hAnsiTheme="majorHAnsi" w:cstheme="majorHAnsi"/>
        </w:rPr>
        <w:t xml:space="preserve">1] </w:t>
      </w:r>
      <w:r w:rsidRPr="0029228A">
        <w:rPr>
          <w:rFonts w:asciiTheme="majorHAnsi" w:hAnsiTheme="majorHAnsi" w:cstheme="majorHAnsi"/>
        </w:rPr>
        <w:t xml:space="preserve">Transition </w:t>
      </w:r>
      <w:r>
        <w:rPr>
          <w:rFonts w:asciiTheme="majorHAnsi" w:hAnsiTheme="majorHAnsi" w:cstheme="majorHAnsi"/>
          <w:u w:val="single"/>
        </w:rPr>
        <w:t xml:space="preserve">is worse </w:t>
      </w:r>
      <w:r w:rsidRPr="0029228A">
        <w:rPr>
          <w:rFonts w:asciiTheme="majorHAnsi" w:hAnsiTheme="majorHAnsi" w:cstheme="majorHAnsi"/>
        </w:rPr>
        <w:t>for emissions</w:t>
      </w:r>
      <w:r>
        <w:rPr>
          <w:rFonts w:asciiTheme="majorHAnsi" w:hAnsiTheme="majorHAnsi" w:cstheme="majorHAnsi"/>
        </w:rPr>
        <w:t>–</w:t>
      </w:r>
      <w:r w:rsidRPr="009A583B">
        <w:rPr>
          <w:rFonts w:asciiTheme="majorHAnsi" w:hAnsiTheme="majorHAnsi" w:cstheme="majorHAnsi"/>
        </w:rPr>
        <w:t xml:space="preserve"> </w:t>
      </w:r>
      <w:r>
        <w:rPr>
          <w:rFonts w:asciiTheme="majorHAnsi" w:hAnsiTheme="majorHAnsi" w:cstheme="majorHAnsi"/>
        </w:rPr>
        <w:t xml:space="preserve">Socialist leaders value </w:t>
      </w:r>
      <w:r w:rsidRPr="009A583B">
        <w:rPr>
          <w:rFonts w:asciiTheme="majorHAnsi" w:hAnsiTheme="majorHAnsi" w:cstheme="majorHAnsi"/>
          <w:u w:val="single"/>
        </w:rPr>
        <w:t>victories over the environment</w:t>
      </w:r>
    </w:p>
    <w:p w14:paraId="77C0666A" w14:textId="77777777" w:rsidR="00590DD4" w:rsidRPr="009A583B" w:rsidRDefault="00590DD4" w:rsidP="00590DD4">
      <w:pPr>
        <w:rPr>
          <w:rFonts w:asciiTheme="majorHAnsi" w:hAnsiTheme="majorHAnsi" w:cstheme="majorHAnsi"/>
        </w:rPr>
      </w:pPr>
      <w:r w:rsidRPr="001C34F2">
        <w:rPr>
          <w:rStyle w:val="Style13ptBold"/>
          <w:rFonts w:asciiTheme="majorHAnsi" w:hAnsiTheme="majorHAnsi" w:cstheme="majorHAnsi"/>
        </w:rPr>
        <w:t>Smith '19</w:t>
      </w:r>
      <w:r w:rsidRPr="001C34F2">
        <w:rPr>
          <w:rFonts w:asciiTheme="majorHAnsi" w:hAnsiTheme="majorHAnsi" w:cstheme="majorHAnsi"/>
        </w:rPr>
        <w:t xml:space="preserve"> [Noah; 4/5/19; Bloomberg Opinion columnist, former assistant professor of finance at Stony Brook University; "Dumping Capitalism Won’t Save the Planet," https://www.bloomberg.com/opinion/articles/2019-04-05/capitalism-is-more-likely-to-limit-climate-change-than-socialism]</w:t>
      </w:r>
      <w:r>
        <w:rPr>
          <w:rFonts w:asciiTheme="majorHAnsi" w:hAnsiTheme="majorHAnsi" w:cstheme="majorHAnsi"/>
        </w:rPr>
        <w:t xml:space="preserve"> Recut Jet</w:t>
      </w:r>
    </w:p>
    <w:p w14:paraId="2B25EF70" w14:textId="77777777" w:rsidR="00590DD4" w:rsidRPr="001C34F2" w:rsidRDefault="00590DD4" w:rsidP="00590DD4">
      <w:pPr>
        <w:rPr>
          <w:rFonts w:asciiTheme="majorHAnsi" w:hAnsiTheme="majorHAnsi" w:cstheme="majorHAnsi"/>
          <w:u w:val="single"/>
        </w:rPr>
      </w:pPr>
      <w:r w:rsidRPr="001C34F2">
        <w:rPr>
          <w:rStyle w:val="StyleUnderline"/>
          <w:rFonts w:asciiTheme="majorHAnsi" w:hAnsiTheme="majorHAnsi" w:cstheme="majorHAnsi"/>
        </w:rPr>
        <w:t xml:space="preserve">It has become </w:t>
      </w:r>
      <w:r w:rsidRPr="001C34F2">
        <w:rPr>
          <w:rStyle w:val="Emphasis"/>
          <w:rFonts w:asciiTheme="majorHAnsi" w:hAnsiTheme="majorHAnsi" w:cstheme="majorHAnsi"/>
        </w:rPr>
        <w:t>fashionable</w:t>
      </w:r>
      <w:r w:rsidRPr="001C34F2">
        <w:rPr>
          <w:rFonts w:asciiTheme="majorHAnsi" w:hAnsiTheme="majorHAnsi" w:cstheme="majorHAnsi"/>
          <w:sz w:val="16"/>
        </w:rPr>
        <w:t xml:space="preserve"> on social media and </w:t>
      </w:r>
      <w:r w:rsidRPr="001C34F2">
        <w:rPr>
          <w:rStyle w:val="StyleUnderline"/>
          <w:rFonts w:asciiTheme="majorHAnsi" w:hAnsiTheme="majorHAnsi" w:cstheme="majorHAnsi"/>
        </w:rPr>
        <w:t xml:space="preserve">in certain publications to argue that </w:t>
      </w:r>
      <w:r w:rsidRPr="001C34F2">
        <w:rPr>
          <w:rStyle w:val="Emphasis"/>
          <w:rFonts w:asciiTheme="majorHAnsi" w:hAnsiTheme="majorHAnsi" w:cstheme="majorHAnsi"/>
        </w:rPr>
        <w:t>capitalism is killing the planet</w:t>
      </w:r>
      <w:r w:rsidRPr="001C34F2">
        <w:rPr>
          <w:rFonts w:asciiTheme="majorHAnsi" w:hAnsiTheme="majorHAnsi" w:cstheme="majorHAnsi"/>
          <w:sz w:val="16"/>
        </w:rPr>
        <w:t xml:space="preserve">. Even renowned investor Jeremy Grantham, hardly a radical, made that assertion last year. </w:t>
      </w:r>
      <w:r w:rsidRPr="001C34F2">
        <w:rPr>
          <w:rStyle w:val="StyleUnderline"/>
          <w:rFonts w:asciiTheme="majorHAnsi" w:hAnsiTheme="majorHAnsi" w:cstheme="majorHAnsi"/>
        </w:rPr>
        <w:t xml:space="preserve">The </w:t>
      </w:r>
      <w:r w:rsidRPr="001C34F2">
        <w:rPr>
          <w:rStyle w:val="Emphasis"/>
          <w:rFonts w:asciiTheme="majorHAnsi" w:hAnsiTheme="majorHAnsi" w:cstheme="majorHAnsi"/>
        </w:rPr>
        <w:t>basic idea</w:t>
      </w:r>
      <w:r w:rsidRPr="001C34F2">
        <w:rPr>
          <w:rStyle w:val="StyleUnderline"/>
          <w:rFonts w:asciiTheme="majorHAnsi" w:hAnsiTheme="majorHAnsi" w:cstheme="majorHAnsi"/>
        </w:rPr>
        <w:t xml:space="preserve"> is that the </w:t>
      </w:r>
      <w:r w:rsidRPr="001C34F2">
        <w:rPr>
          <w:rStyle w:val="Emphasis"/>
          <w:rFonts w:asciiTheme="majorHAnsi" w:hAnsiTheme="majorHAnsi" w:cstheme="majorHAnsi"/>
        </w:rPr>
        <w:t>profit motive</w:t>
      </w:r>
      <w:r w:rsidRPr="001C34F2">
        <w:rPr>
          <w:rStyle w:val="StyleUnderline"/>
          <w:rFonts w:asciiTheme="majorHAnsi" w:hAnsiTheme="majorHAnsi" w:cstheme="majorHAnsi"/>
        </w:rPr>
        <w:t xml:space="preserve"> drives the </w:t>
      </w:r>
      <w:r w:rsidRPr="001C34F2">
        <w:rPr>
          <w:rStyle w:val="Emphasis"/>
          <w:rFonts w:asciiTheme="majorHAnsi" w:hAnsiTheme="majorHAnsi" w:cstheme="majorHAnsi"/>
        </w:rPr>
        <w:t>private sector</w:t>
      </w:r>
      <w:r w:rsidRPr="001C34F2">
        <w:rPr>
          <w:rStyle w:val="StyleUnderline"/>
          <w:rFonts w:asciiTheme="majorHAnsi" w:hAnsiTheme="majorHAnsi" w:cstheme="majorHAnsi"/>
        </w:rPr>
        <w:t xml:space="preserve"> to </w:t>
      </w:r>
      <w:r w:rsidRPr="001C34F2">
        <w:rPr>
          <w:rStyle w:val="Emphasis"/>
          <w:rFonts w:asciiTheme="majorHAnsi" w:hAnsiTheme="majorHAnsi" w:cstheme="majorHAnsi"/>
        </w:rPr>
        <w:t>spew carbon</w:t>
      </w:r>
      <w:r w:rsidRPr="001C34F2">
        <w:rPr>
          <w:rFonts w:asciiTheme="majorHAnsi" w:hAnsiTheme="majorHAnsi" w:cstheme="majorHAnsi"/>
          <w:sz w:val="16"/>
        </w:rPr>
        <w:t xml:space="preserve"> into the air with reckless abandon. Though many economists and some climate activists believe that the problem is best addressed by modifying market incentives with a carbon tax, </w:t>
      </w:r>
      <w:r w:rsidRPr="001C34F2">
        <w:rPr>
          <w:rStyle w:val="StyleUnderline"/>
          <w:rFonts w:asciiTheme="majorHAnsi" w:hAnsiTheme="majorHAnsi" w:cstheme="majorHAnsi"/>
        </w:rPr>
        <w:t xml:space="preserve">many activists believe that the problem can’t be addressed </w:t>
      </w:r>
      <w:r w:rsidRPr="001C34F2">
        <w:rPr>
          <w:rStyle w:val="Emphasis"/>
          <w:rFonts w:asciiTheme="majorHAnsi" w:hAnsiTheme="majorHAnsi" w:cstheme="majorHAnsi"/>
        </w:rPr>
        <w:t>without rebuilding</w:t>
      </w:r>
      <w:r w:rsidRPr="001C34F2">
        <w:rPr>
          <w:rStyle w:val="StyleUnderline"/>
          <w:rFonts w:asciiTheme="majorHAnsi" w:hAnsiTheme="majorHAnsi" w:cstheme="majorHAnsi"/>
        </w:rPr>
        <w:t xml:space="preserve"> the </w:t>
      </w:r>
      <w:r w:rsidRPr="001C34F2">
        <w:rPr>
          <w:rStyle w:val="Emphasis"/>
          <w:rFonts w:asciiTheme="majorHAnsi" w:hAnsiTheme="majorHAnsi" w:cstheme="majorHAnsi"/>
        </w:rPr>
        <w:t>economy</w:t>
      </w:r>
      <w:r w:rsidRPr="001C34F2">
        <w:rPr>
          <w:rFonts w:asciiTheme="majorHAnsi" w:hAnsiTheme="majorHAnsi" w:cstheme="majorHAnsi"/>
          <w:sz w:val="16"/>
        </w:rPr>
        <w:t xml:space="preserve"> along centrally planned lines. </w:t>
      </w:r>
      <w:r w:rsidRPr="001C34F2">
        <w:rPr>
          <w:rStyle w:val="StyleUnderline"/>
          <w:rFonts w:asciiTheme="majorHAnsi" w:hAnsiTheme="majorHAnsi" w:cstheme="majorHAnsi"/>
        </w:rPr>
        <w:t>The climate threat is certainly dire</w:t>
      </w:r>
      <w:r w:rsidRPr="001C34F2">
        <w:rPr>
          <w:rFonts w:asciiTheme="majorHAnsi" w:hAnsiTheme="majorHAnsi" w:cstheme="majorHAnsi"/>
          <w:sz w:val="16"/>
        </w:rPr>
        <w:t xml:space="preserve">, and carbon taxes are unlikely to be enough to solve the problem. </w:t>
      </w:r>
      <w:r w:rsidRPr="001C34F2">
        <w:rPr>
          <w:rStyle w:val="StyleUnderline"/>
          <w:rFonts w:asciiTheme="majorHAnsi" w:hAnsiTheme="majorHAnsi" w:cstheme="majorHAnsi"/>
        </w:rPr>
        <w:t>But eco-socialism is</w:t>
      </w:r>
      <w:r w:rsidRPr="001C34F2">
        <w:rPr>
          <w:rFonts w:asciiTheme="majorHAnsi" w:hAnsiTheme="majorHAnsi" w:cstheme="majorHAnsi"/>
          <w:sz w:val="16"/>
        </w:rPr>
        <w:t xml:space="preserve"> probably </w:t>
      </w:r>
      <w:r w:rsidRPr="001C34F2">
        <w:rPr>
          <w:rStyle w:val="Emphasis"/>
          <w:rFonts w:asciiTheme="majorHAnsi" w:hAnsiTheme="majorHAnsi" w:cstheme="majorHAnsi"/>
        </w:rPr>
        <w:t>not</w:t>
      </w:r>
      <w:r w:rsidRPr="001C34F2">
        <w:rPr>
          <w:rStyle w:val="StyleUnderline"/>
          <w:rFonts w:asciiTheme="majorHAnsi" w:hAnsiTheme="majorHAnsi" w:cstheme="majorHAnsi"/>
        </w:rPr>
        <w:t xml:space="preserve"> going to be an </w:t>
      </w:r>
      <w:r w:rsidRPr="001C34F2">
        <w:rPr>
          <w:rStyle w:val="Emphasis"/>
          <w:rFonts w:asciiTheme="majorHAnsi" w:hAnsiTheme="majorHAnsi" w:cstheme="majorHAnsi"/>
        </w:rPr>
        <w:t>effective method</w:t>
      </w:r>
      <w:r w:rsidRPr="001C34F2">
        <w:rPr>
          <w:rStyle w:val="StyleUnderline"/>
          <w:rFonts w:asciiTheme="majorHAnsi" w:hAnsiTheme="majorHAnsi" w:cstheme="majorHAnsi"/>
        </w:rPr>
        <w:t xml:space="preserve"> of addressing that threat. </w:t>
      </w:r>
      <w:r w:rsidRPr="002E4AB9">
        <w:rPr>
          <w:rStyle w:val="Emphasis"/>
          <w:rFonts w:asciiTheme="majorHAnsi" w:hAnsiTheme="majorHAnsi" w:cstheme="majorHAnsi"/>
          <w:highlight w:val="green"/>
        </w:rPr>
        <w:t>Dismantling</w:t>
      </w:r>
      <w:r w:rsidRPr="002E4AB9">
        <w:rPr>
          <w:rStyle w:val="StyleUnderline"/>
          <w:rFonts w:asciiTheme="majorHAnsi" w:hAnsiTheme="majorHAnsi" w:cstheme="majorHAnsi"/>
          <w:highlight w:val="green"/>
        </w:rPr>
        <w:t xml:space="preserve"> an </w:t>
      </w:r>
      <w:r w:rsidRPr="002E4AB9">
        <w:rPr>
          <w:rStyle w:val="Emphasis"/>
          <w:rFonts w:asciiTheme="majorHAnsi" w:hAnsiTheme="majorHAnsi" w:cstheme="majorHAnsi"/>
          <w:highlight w:val="green"/>
        </w:rPr>
        <w:t>entire economic system</w:t>
      </w:r>
      <w:r w:rsidRPr="001C34F2">
        <w:rPr>
          <w:rStyle w:val="StyleUnderline"/>
          <w:rFonts w:asciiTheme="majorHAnsi" w:hAnsiTheme="majorHAnsi" w:cstheme="majorHAnsi"/>
        </w:rPr>
        <w:t xml:space="preserve"> is </w:t>
      </w:r>
      <w:r w:rsidRPr="001C34F2">
        <w:rPr>
          <w:rStyle w:val="Emphasis"/>
          <w:rFonts w:asciiTheme="majorHAnsi" w:hAnsiTheme="majorHAnsi" w:cstheme="majorHAnsi"/>
        </w:rPr>
        <w:t>never easy</w:t>
      </w:r>
      <w:r w:rsidRPr="001C34F2">
        <w:rPr>
          <w:rStyle w:val="StyleUnderline"/>
          <w:rFonts w:asciiTheme="majorHAnsi" w:hAnsiTheme="majorHAnsi" w:cstheme="majorHAnsi"/>
        </w:rPr>
        <w:t xml:space="preserve">, and probably </w:t>
      </w:r>
      <w:r w:rsidRPr="002E4AB9">
        <w:rPr>
          <w:rStyle w:val="StyleUnderline"/>
          <w:rFonts w:asciiTheme="majorHAnsi" w:hAnsiTheme="majorHAnsi" w:cstheme="majorHAnsi"/>
          <w:highlight w:val="green"/>
        </w:rPr>
        <w:t xml:space="preserve">would </w:t>
      </w:r>
      <w:r w:rsidRPr="002E4AB9">
        <w:rPr>
          <w:rStyle w:val="Emphasis"/>
          <w:rFonts w:asciiTheme="majorHAnsi" w:hAnsiTheme="majorHAnsi" w:cstheme="majorHAnsi"/>
          <w:highlight w:val="green"/>
        </w:rPr>
        <w:t>touch off armed conflict</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major upheaval</w:t>
      </w:r>
      <w:r w:rsidRPr="001C34F2">
        <w:rPr>
          <w:rStyle w:val="StyleUnderline"/>
          <w:rFonts w:asciiTheme="majorHAnsi" w:hAnsiTheme="majorHAnsi" w:cstheme="majorHAnsi"/>
        </w:rPr>
        <w:t xml:space="preserve">. In the scramble </w:t>
      </w:r>
      <w:r w:rsidRPr="002E4AB9">
        <w:rPr>
          <w:rStyle w:val="StyleUnderline"/>
          <w:rFonts w:asciiTheme="majorHAnsi" w:hAnsiTheme="majorHAnsi" w:cstheme="majorHAnsi"/>
          <w:highlight w:val="green"/>
        </w:rPr>
        <w:t>to win</w:t>
      </w:r>
      <w:r w:rsidRPr="001C34F2">
        <w:rPr>
          <w:rStyle w:val="StyleUnderline"/>
          <w:rFonts w:asciiTheme="majorHAnsi" w:hAnsiTheme="majorHAnsi" w:cstheme="majorHAnsi"/>
        </w:rPr>
        <w:t xml:space="preserve"> those </w:t>
      </w:r>
      <w:r w:rsidRPr="002E4AB9">
        <w:rPr>
          <w:rStyle w:val="StyleUnderline"/>
          <w:rFonts w:asciiTheme="majorHAnsi" w:hAnsiTheme="majorHAnsi" w:cstheme="majorHAnsi"/>
          <w:highlight w:val="green"/>
        </w:rPr>
        <w:t>battles</w:t>
      </w:r>
      <w:r w:rsidRPr="001C34F2">
        <w:rPr>
          <w:rStyle w:val="StyleUnderline"/>
          <w:rFonts w:asciiTheme="majorHAnsi" w:hAnsiTheme="majorHAnsi" w:cstheme="majorHAnsi"/>
        </w:rPr>
        <w:t xml:space="preserve">, even the </w:t>
      </w:r>
      <w:r w:rsidRPr="002E4AB9">
        <w:rPr>
          <w:rStyle w:val="StyleUnderline"/>
          <w:rFonts w:asciiTheme="majorHAnsi" w:hAnsiTheme="majorHAnsi" w:cstheme="majorHAnsi"/>
          <w:highlight w:val="green"/>
        </w:rPr>
        <w:t>socialists would</w:t>
      </w:r>
      <w:r w:rsidRPr="001C34F2">
        <w:rPr>
          <w:rStyle w:val="StyleUnderline"/>
          <w:rFonts w:asciiTheme="majorHAnsi" w:hAnsiTheme="majorHAnsi" w:cstheme="majorHAnsi"/>
        </w:rPr>
        <w:t xml:space="preserve"> almost certainly </w:t>
      </w:r>
      <w:r w:rsidRPr="002E4AB9">
        <w:rPr>
          <w:rStyle w:val="StyleUnderline"/>
          <w:rFonts w:asciiTheme="majorHAnsi" w:hAnsiTheme="majorHAnsi" w:cstheme="majorHAnsi"/>
          <w:highlight w:val="green"/>
        </w:rPr>
        <w:t>abandon</w:t>
      </w:r>
      <w:r w:rsidRPr="001C34F2">
        <w:rPr>
          <w:rStyle w:val="StyleUnderline"/>
          <w:rFonts w:asciiTheme="majorHAnsi" w:hAnsiTheme="majorHAnsi" w:cstheme="majorHAnsi"/>
        </w:rPr>
        <w:t xml:space="preserve"> their </w:t>
      </w:r>
      <w:r w:rsidRPr="002E4AB9">
        <w:rPr>
          <w:rStyle w:val="StyleUnderline"/>
          <w:rFonts w:asciiTheme="majorHAnsi" w:hAnsiTheme="majorHAnsi" w:cstheme="majorHAnsi"/>
          <w:highlight w:val="green"/>
        </w:rPr>
        <w:t xml:space="preserve">limitation on </w:t>
      </w:r>
      <w:r w:rsidRPr="002E4AB9">
        <w:rPr>
          <w:rStyle w:val="Emphasis"/>
          <w:rFonts w:asciiTheme="majorHAnsi" w:hAnsiTheme="majorHAnsi" w:cstheme="majorHAnsi"/>
          <w:highlight w:val="green"/>
        </w:rPr>
        <w:t>fossil-fuel</w:t>
      </w:r>
      <w:r w:rsidRPr="001C34F2">
        <w:rPr>
          <w:rStyle w:val="Emphasis"/>
          <w:rFonts w:asciiTheme="majorHAnsi" w:hAnsiTheme="majorHAnsi" w:cstheme="majorHAnsi"/>
        </w:rPr>
        <w:t xml:space="preserve"> use</w:t>
      </w:r>
      <w:r w:rsidRPr="001C34F2">
        <w:rPr>
          <w:rFonts w:asciiTheme="majorHAnsi" w:hAnsiTheme="majorHAnsi" w:cstheme="majorHAnsi"/>
          <w:sz w:val="16"/>
        </w:rPr>
        <w:t xml:space="preserve"> — </w:t>
      </w:r>
      <w:r w:rsidRPr="001C34F2">
        <w:rPr>
          <w:rStyle w:val="StyleUnderline"/>
          <w:rFonts w:asciiTheme="majorHAnsi" w:hAnsiTheme="majorHAnsi" w:cstheme="majorHAnsi"/>
        </w:rPr>
        <w:t xml:space="preserve">either </w:t>
      </w:r>
      <w:r w:rsidRPr="002E4AB9">
        <w:rPr>
          <w:rStyle w:val="StyleUnderline"/>
          <w:rFonts w:asciiTheme="majorHAnsi" w:hAnsiTheme="majorHAnsi" w:cstheme="majorHAnsi"/>
          <w:highlight w:val="green"/>
        </w:rPr>
        <w:t xml:space="preserve">to support </w:t>
      </w:r>
      <w:r w:rsidRPr="002E4AB9">
        <w:rPr>
          <w:rStyle w:val="Emphasis"/>
          <w:rFonts w:asciiTheme="majorHAnsi" w:hAnsiTheme="majorHAnsi" w:cstheme="majorHAnsi"/>
          <w:highlight w:val="green"/>
        </w:rPr>
        <w:t>military efforts</w:t>
      </w:r>
      <w:r w:rsidRPr="002E4AB9">
        <w:rPr>
          <w:rStyle w:val="StyleUnderline"/>
          <w:rFonts w:asciiTheme="majorHAnsi" w:hAnsiTheme="majorHAnsi" w:cstheme="majorHAnsi"/>
          <w:highlight w:val="green"/>
        </w:rPr>
        <w:t>, or to keep the population</w:t>
      </w:r>
      <w:r w:rsidRPr="001C34F2">
        <w:rPr>
          <w:rStyle w:val="StyleUnderline"/>
          <w:rFonts w:asciiTheme="majorHAnsi" w:hAnsiTheme="majorHAnsi" w:cstheme="majorHAnsi"/>
        </w:rPr>
        <w:t xml:space="preserve"> from turning against them. The </w:t>
      </w:r>
      <w:r w:rsidRPr="002E4AB9">
        <w:rPr>
          <w:rStyle w:val="StyleUnderline"/>
          <w:rFonts w:asciiTheme="majorHAnsi" w:hAnsiTheme="majorHAnsi" w:cstheme="majorHAnsi"/>
          <w:highlight w:val="green"/>
        </w:rPr>
        <w:t>precedent</w:t>
      </w:r>
      <w:r w:rsidRPr="001C34F2">
        <w:rPr>
          <w:rStyle w:val="StyleUnderline"/>
          <w:rFonts w:asciiTheme="majorHAnsi" w:hAnsiTheme="majorHAnsi" w:cstheme="majorHAnsi"/>
        </w:rPr>
        <w:t xml:space="preserve"> here </w:t>
      </w:r>
      <w:r w:rsidRPr="002E4AB9">
        <w:rPr>
          <w:rStyle w:val="StyleUnderline"/>
          <w:rFonts w:asciiTheme="majorHAnsi" w:hAnsiTheme="majorHAnsi" w:cstheme="majorHAnsi"/>
          <w:highlight w:val="green"/>
        </w:rPr>
        <w:t>is</w:t>
      </w:r>
      <w:r w:rsidRPr="001C34F2">
        <w:rPr>
          <w:rStyle w:val="StyleUnderline"/>
          <w:rFonts w:asciiTheme="majorHAnsi" w:hAnsiTheme="majorHAnsi" w:cstheme="majorHAnsi"/>
        </w:rPr>
        <w:t xml:space="preserve"> the </w:t>
      </w:r>
      <w:r w:rsidRPr="002E4AB9">
        <w:rPr>
          <w:rStyle w:val="Emphasis"/>
          <w:rFonts w:asciiTheme="majorHAnsi" w:hAnsiTheme="majorHAnsi" w:cstheme="majorHAnsi"/>
          <w:highlight w:val="green"/>
        </w:rPr>
        <w:t>Soviet Union</w:t>
      </w:r>
      <w:r w:rsidRPr="001C34F2">
        <w:rPr>
          <w:rStyle w:val="StyleUnderline"/>
          <w:rFonts w:asciiTheme="majorHAnsi" w:hAnsiTheme="majorHAnsi" w:cstheme="majorHAnsi"/>
        </w:rPr>
        <w:t xml:space="preserve">, whose </w:t>
      </w:r>
      <w:r w:rsidRPr="002E4AB9">
        <w:rPr>
          <w:rStyle w:val="StyleUnderline"/>
          <w:rFonts w:asciiTheme="majorHAnsi" w:hAnsiTheme="majorHAnsi" w:cstheme="majorHAnsi"/>
        </w:rPr>
        <w:t xml:space="preserve">multidecade effort to </w:t>
      </w:r>
      <w:r w:rsidRPr="002E4AB9">
        <w:rPr>
          <w:rStyle w:val="Emphasis"/>
          <w:rFonts w:asciiTheme="majorHAnsi" w:hAnsiTheme="majorHAnsi" w:cstheme="majorHAnsi"/>
        </w:rPr>
        <w:t>reshape its economy</w:t>
      </w:r>
      <w:r w:rsidRPr="002E4AB9">
        <w:rPr>
          <w:rStyle w:val="StyleUnderline"/>
          <w:rFonts w:asciiTheme="majorHAnsi" w:hAnsiTheme="majorHAnsi" w:cstheme="majorHAnsi"/>
        </w:rPr>
        <w:t xml:space="preserve"> by </w:t>
      </w:r>
      <w:r w:rsidRPr="002E4AB9">
        <w:rPr>
          <w:rStyle w:val="Emphasis"/>
          <w:rFonts w:asciiTheme="majorHAnsi" w:hAnsiTheme="majorHAnsi" w:cstheme="majorHAnsi"/>
        </w:rPr>
        <w:t>force</w:t>
      </w:r>
      <w:r w:rsidRPr="002E4AB9">
        <w:rPr>
          <w:rStyle w:val="StyleUnderline"/>
          <w:rFonts w:asciiTheme="majorHAnsi" w:hAnsiTheme="majorHAnsi" w:cstheme="majorHAnsi"/>
        </w:rPr>
        <w:t xml:space="preserve"> </w:t>
      </w:r>
      <w:r w:rsidRPr="002E4AB9">
        <w:rPr>
          <w:rStyle w:val="StyleUnderline"/>
          <w:rFonts w:asciiTheme="majorHAnsi" w:hAnsiTheme="majorHAnsi" w:cstheme="majorHAnsi"/>
          <w:highlight w:val="green"/>
        </w:rPr>
        <w:t xml:space="preserve">amid </w:t>
      </w:r>
      <w:r w:rsidRPr="002E4AB9">
        <w:rPr>
          <w:rStyle w:val="Emphasis"/>
          <w:rFonts w:asciiTheme="majorHAnsi" w:hAnsiTheme="majorHAnsi" w:cstheme="majorHAnsi"/>
          <w:highlight w:val="green"/>
        </w:rPr>
        <w:t>confrontation</w:t>
      </w:r>
      <w:r w:rsidRPr="002E4AB9">
        <w:rPr>
          <w:rStyle w:val="StyleUnderline"/>
          <w:rFonts w:asciiTheme="majorHAnsi" w:hAnsiTheme="majorHAnsi" w:cstheme="majorHAnsi"/>
        </w:rPr>
        <w:t xml:space="preserve"> with the West </w:t>
      </w:r>
      <w:r w:rsidRPr="002E4AB9">
        <w:rPr>
          <w:rStyle w:val="StyleUnderline"/>
          <w:rFonts w:asciiTheme="majorHAnsi" w:hAnsiTheme="majorHAnsi" w:cstheme="majorHAnsi"/>
          <w:highlight w:val="green"/>
        </w:rPr>
        <w:t>led to</w:t>
      </w:r>
      <w:r w:rsidRPr="002E4AB9">
        <w:rPr>
          <w:rStyle w:val="StyleUnderline"/>
          <w:rFonts w:asciiTheme="majorHAnsi" w:hAnsiTheme="majorHAnsi" w:cstheme="majorHAnsi"/>
        </w:rPr>
        <w:t xml:space="preserve"> profound </w:t>
      </w:r>
      <w:r w:rsidRPr="002E4AB9">
        <w:rPr>
          <w:rStyle w:val="Emphasis"/>
          <w:rFonts w:asciiTheme="majorHAnsi" w:hAnsiTheme="majorHAnsi" w:cstheme="majorHAnsi"/>
          <w:highlight w:val="green"/>
        </w:rPr>
        <w:t>environmental</w:t>
      </w:r>
      <w:r w:rsidRPr="002E4AB9">
        <w:rPr>
          <w:rStyle w:val="Emphasis"/>
          <w:rFonts w:asciiTheme="majorHAnsi" w:hAnsiTheme="majorHAnsi" w:cstheme="majorHAnsi"/>
        </w:rPr>
        <w:t xml:space="preserve"> </w:t>
      </w:r>
      <w:r w:rsidRPr="002E4AB9">
        <w:rPr>
          <w:rStyle w:val="Emphasis"/>
          <w:rFonts w:asciiTheme="majorHAnsi" w:hAnsiTheme="majorHAnsi" w:cstheme="majorHAnsi"/>
          <w:highlight w:val="green"/>
        </w:rPr>
        <w:t>degradation</w:t>
      </w:r>
      <w:r w:rsidRPr="002E4AB9">
        <w:rPr>
          <w:rStyle w:val="StyleUnderline"/>
          <w:rFonts w:asciiTheme="majorHAnsi" w:hAnsiTheme="majorHAnsi" w:cstheme="majorHAnsi"/>
        </w:rPr>
        <w:t xml:space="preserve">. The world's </w:t>
      </w:r>
      <w:r w:rsidRPr="002E4AB9">
        <w:rPr>
          <w:rStyle w:val="StyleUnderline"/>
          <w:rFonts w:asciiTheme="majorHAnsi" w:hAnsiTheme="majorHAnsi" w:cstheme="majorHAnsi"/>
          <w:highlight w:val="green"/>
        </w:rPr>
        <w:t>climate does not have</w:t>
      </w:r>
      <w:r w:rsidRPr="002E4AB9">
        <w:rPr>
          <w:rStyle w:val="StyleUnderline"/>
          <w:rFonts w:asciiTheme="majorHAnsi" w:hAnsiTheme="majorHAnsi" w:cstheme="majorHAnsi"/>
        </w:rPr>
        <w:t xml:space="preserve"> several </w:t>
      </w:r>
      <w:r w:rsidRPr="002E4AB9">
        <w:rPr>
          <w:rStyle w:val="StyleUnderline"/>
          <w:rFonts w:asciiTheme="majorHAnsi" w:hAnsiTheme="majorHAnsi" w:cstheme="majorHAnsi"/>
          <w:highlight w:val="green"/>
        </w:rPr>
        <w:t>decades to spare</w:t>
      </w:r>
      <w:r w:rsidRPr="002E4AB9">
        <w:rPr>
          <w:rFonts w:asciiTheme="majorHAnsi" w:hAnsiTheme="majorHAnsi" w:cstheme="majorHAnsi"/>
          <w:sz w:val="16"/>
          <w:highlight w:val="green"/>
        </w:rPr>
        <w:t xml:space="preserve">. </w:t>
      </w:r>
      <w:r w:rsidRPr="002E4AB9">
        <w:rPr>
          <w:rStyle w:val="StyleUnderline"/>
          <w:rFonts w:asciiTheme="majorHAnsi" w:hAnsiTheme="majorHAnsi" w:cstheme="majorHAnsi"/>
          <w:highlight w:val="green"/>
        </w:rPr>
        <w:t xml:space="preserve">Even </w:t>
      </w:r>
      <w:r w:rsidRPr="002E4AB9">
        <w:rPr>
          <w:rStyle w:val="Emphasis"/>
          <w:rFonts w:asciiTheme="majorHAnsi" w:hAnsiTheme="majorHAnsi" w:cstheme="majorHAnsi"/>
          <w:highlight w:val="green"/>
        </w:rPr>
        <w:t>without</w:t>
      </w:r>
      <w:r w:rsidRPr="002E4AB9">
        <w:rPr>
          <w:rStyle w:val="Emphasis"/>
          <w:rFonts w:asciiTheme="majorHAnsi" w:hAnsiTheme="majorHAnsi" w:cstheme="majorHAnsi"/>
        </w:rPr>
        <w:t xml:space="preserve"> international </w:t>
      </w:r>
      <w:r w:rsidRPr="002E4AB9">
        <w:rPr>
          <w:rStyle w:val="Emphasis"/>
          <w:rFonts w:asciiTheme="majorHAnsi" w:hAnsiTheme="majorHAnsi" w:cstheme="majorHAnsi"/>
          <w:highlight w:val="green"/>
        </w:rPr>
        <w:t>conflict</w:t>
      </w:r>
      <w:r w:rsidRPr="002E4AB9">
        <w:rPr>
          <w:rStyle w:val="StyleUnderline"/>
          <w:rFonts w:asciiTheme="majorHAnsi" w:hAnsiTheme="majorHAnsi" w:cstheme="majorHAnsi"/>
          <w:highlight w:val="green"/>
        </w:rPr>
        <w:t xml:space="preserve">, there’s </w:t>
      </w:r>
      <w:r w:rsidRPr="002E4AB9">
        <w:rPr>
          <w:rStyle w:val="Emphasis"/>
          <w:rFonts w:asciiTheme="majorHAnsi" w:hAnsiTheme="majorHAnsi" w:cstheme="majorHAnsi"/>
          <w:highlight w:val="green"/>
        </w:rPr>
        <w:t>little guarantee</w:t>
      </w:r>
      <w:r w:rsidRPr="002E4AB9">
        <w:rPr>
          <w:rStyle w:val="StyleUnderline"/>
          <w:rFonts w:asciiTheme="majorHAnsi" w:hAnsiTheme="majorHAnsi" w:cstheme="majorHAnsi"/>
        </w:rPr>
        <w:t xml:space="preserve"> that </w:t>
      </w:r>
      <w:r w:rsidRPr="002E4AB9">
        <w:rPr>
          <w:rStyle w:val="StyleUnderline"/>
          <w:rFonts w:asciiTheme="majorHAnsi" w:hAnsiTheme="majorHAnsi" w:cstheme="majorHAnsi"/>
          <w:highlight w:val="green"/>
        </w:rPr>
        <w:t>moving away from capitalism would</w:t>
      </w:r>
      <w:r w:rsidRPr="002E4AB9">
        <w:rPr>
          <w:rStyle w:val="StyleUnderline"/>
          <w:rFonts w:asciiTheme="majorHAnsi" w:hAnsiTheme="majorHAnsi" w:cstheme="majorHAnsi"/>
        </w:rPr>
        <w:t xml:space="preserve"> </w:t>
      </w:r>
      <w:r w:rsidRPr="002E4AB9">
        <w:rPr>
          <w:rStyle w:val="Emphasis"/>
          <w:rFonts w:asciiTheme="majorHAnsi" w:hAnsiTheme="majorHAnsi" w:cstheme="majorHAnsi"/>
          <w:highlight w:val="green"/>
        </w:rPr>
        <w:t>mitigate</w:t>
      </w:r>
      <w:r w:rsidRPr="002E4AB9">
        <w:rPr>
          <w:rStyle w:val="Emphasis"/>
          <w:rFonts w:asciiTheme="majorHAnsi" w:hAnsiTheme="majorHAnsi" w:cstheme="majorHAnsi"/>
        </w:rPr>
        <w:t xml:space="preserve"> our impact</w:t>
      </w:r>
      <w:r w:rsidRPr="002E4AB9">
        <w:rPr>
          <w:rStyle w:val="StyleUnderline"/>
          <w:rFonts w:asciiTheme="majorHAnsi" w:hAnsiTheme="majorHAnsi" w:cstheme="majorHAnsi"/>
        </w:rPr>
        <w:t xml:space="preserve"> on the </w:t>
      </w:r>
      <w:r w:rsidRPr="002E4AB9">
        <w:rPr>
          <w:rStyle w:val="StyleUnderline"/>
          <w:rFonts w:asciiTheme="majorHAnsi" w:hAnsiTheme="majorHAnsi" w:cstheme="majorHAnsi"/>
          <w:highlight w:val="green"/>
        </w:rPr>
        <w:t>environment</w:t>
      </w:r>
      <w:r w:rsidRPr="002E4AB9">
        <w:rPr>
          <w:rFonts w:asciiTheme="majorHAnsi" w:hAnsiTheme="majorHAnsi" w:cstheme="majorHAnsi"/>
          <w:sz w:val="16"/>
        </w:rPr>
        <w:t xml:space="preserve">. Since socialist leader Evo Morales took power </w:t>
      </w:r>
      <w:r w:rsidRPr="002E4AB9">
        <w:rPr>
          <w:rStyle w:val="StyleUnderline"/>
          <w:rFonts w:asciiTheme="majorHAnsi" w:hAnsiTheme="majorHAnsi" w:cstheme="majorHAnsi"/>
        </w:rPr>
        <w:t>in Bolivia, living standards have improved substantially</w:t>
      </w:r>
      <w:r w:rsidRPr="002E4AB9">
        <w:rPr>
          <w:rFonts w:asciiTheme="majorHAnsi" w:hAnsiTheme="majorHAnsi" w:cstheme="majorHAnsi"/>
          <w:sz w:val="16"/>
        </w:rPr>
        <w:t xml:space="preserve"> for the average Bolivian, which is great. </w:t>
      </w:r>
      <w:r w:rsidRPr="002E4AB9">
        <w:rPr>
          <w:rStyle w:val="StyleUnderline"/>
          <w:rFonts w:asciiTheme="majorHAnsi" w:hAnsiTheme="majorHAnsi" w:cstheme="majorHAnsi"/>
        </w:rPr>
        <w:t xml:space="preserve">But this has come at the cost of higher emissions. Meanwhile, the capitalist U.S managed to </w:t>
      </w:r>
      <w:r w:rsidRPr="002E4AB9">
        <w:rPr>
          <w:rStyle w:val="Emphasis"/>
          <w:rFonts w:asciiTheme="majorHAnsi" w:hAnsiTheme="majorHAnsi" w:cstheme="majorHAnsi"/>
        </w:rPr>
        <w:t>decrease its per capita emissions</w:t>
      </w:r>
      <w:r w:rsidRPr="002E4AB9">
        <w:rPr>
          <w:rFonts w:asciiTheme="majorHAnsi" w:hAnsiTheme="majorHAnsi" w:cstheme="majorHAnsi"/>
          <w:sz w:val="16"/>
        </w:rPr>
        <w:t xml:space="preserve"> a bit during this same period (though since the U.S. is a rich country, its absolute level of emissions is much higher). In other words, </w:t>
      </w:r>
      <w:r w:rsidRPr="002E4AB9">
        <w:rPr>
          <w:rStyle w:val="StyleUnderline"/>
          <w:rFonts w:asciiTheme="majorHAnsi" w:hAnsiTheme="majorHAnsi" w:cstheme="majorHAnsi"/>
        </w:rPr>
        <w:t xml:space="preserve">in terms of </w:t>
      </w:r>
      <w:r w:rsidRPr="002E4AB9">
        <w:rPr>
          <w:rStyle w:val="Emphasis"/>
          <w:rFonts w:asciiTheme="majorHAnsi" w:hAnsiTheme="majorHAnsi" w:cstheme="majorHAnsi"/>
        </w:rPr>
        <w:t>economic growth</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carbon emissions</w:t>
      </w:r>
      <w:r w:rsidRPr="002E4AB9">
        <w:rPr>
          <w:rStyle w:val="StyleUnderline"/>
          <w:rFonts w:asciiTheme="majorHAnsi" w:hAnsiTheme="majorHAnsi" w:cstheme="majorHAnsi"/>
        </w:rPr>
        <w:t>, Bolivia looks</w:t>
      </w:r>
      <w:r w:rsidRPr="002E4AB9">
        <w:rPr>
          <w:rFonts w:asciiTheme="majorHAnsi" w:hAnsiTheme="majorHAnsi" w:cstheme="majorHAnsi"/>
          <w:sz w:val="16"/>
        </w:rPr>
        <w:t xml:space="preserve"> </w:t>
      </w:r>
      <w:proofErr w:type="gramStart"/>
      <w:r w:rsidRPr="002E4AB9">
        <w:rPr>
          <w:rFonts w:asciiTheme="majorHAnsi" w:hAnsiTheme="majorHAnsi" w:cstheme="majorHAnsi"/>
          <w:sz w:val="16"/>
        </w:rPr>
        <w:t>similar to</w:t>
      </w:r>
      <w:proofErr w:type="gramEnd"/>
      <w:r w:rsidRPr="002E4AB9">
        <w:rPr>
          <w:rFonts w:asciiTheme="majorHAnsi" w:hAnsiTheme="majorHAnsi" w:cstheme="majorHAnsi"/>
          <w:sz w:val="16"/>
        </w:rPr>
        <w:t xml:space="preserve"> more </w:t>
      </w:r>
      <w:r w:rsidRPr="002E4AB9">
        <w:rPr>
          <w:rStyle w:val="StyleUnderline"/>
          <w:rFonts w:asciiTheme="majorHAnsi" w:hAnsiTheme="majorHAnsi" w:cstheme="majorHAnsi"/>
        </w:rPr>
        <w:t>capitalist</w:t>
      </w:r>
      <w:r w:rsidRPr="002E4AB9">
        <w:rPr>
          <w:rFonts w:asciiTheme="majorHAnsi" w:hAnsiTheme="majorHAnsi" w:cstheme="majorHAnsi"/>
          <w:sz w:val="16"/>
        </w:rPr>
        <w:t xml:space="preserve"> developing countries. </w:t>
      </w:r>
      <w:r w:rsidRPr="002E4AB9">
        <w:rPr>
          <w:rStyle w:val="StyleUnderline"/>
          <w:rFonts w:asciiTheme="majorHAnsi" w:hAnsiTheme="majorHAnsi" w:cstheme="majorHAnsi"/>
        </w:rPr>
        <w:t xml:space="preserve">That suggests that </w:t>
      </w:r>
      <w:r w:rsidRPr="002E4AB9">
        <w:rPr>
          <w:rStyle w:val="Emphasis"/>
          <w:rFonts w:asciiTheme="majorHAnsi" w:hAnsiTheme="majorHAnsi" w:cstheme="majorHAnsi"/>
        </w:rPr>
        <w:t>faced with a choice</w:t>
      </w:r>
      <w:r w:rsidRPr="002E4AB9">
        <w:rPr>
          <w:rStyle w:val="StyleUnderline"/>
          <w:rFonts w:asciiTheme="majorHAnsi" w:hAnsiTheme="majorHAnsi" w:cstheme="majorHAnsi"/>
        </w:rPr>
        <w:t xml:space="preserve"> of enriching their people or helping to save the climate, even </w:t>
      </w:r>
      <w:r w:rsidRPr="002E4AB9">
        <w:rPr>
          <w:rStyle w:val="Emphasis"/>
          <w:rFonts w:asciiTheme="majorHAnsi" w:hAnsiTheme="majorHAnsi" w:cstheme="majorHAnsi"/>
        </w:rPr>
        <w:t>socialist leaders</w:t>
      </w:r>
      <w:r w:rsidRPr="002E4AB9">
        <w:rPr>
          <w:rStyle w:val="StyleUnderline"/>
          <w:rFonts w:asciiTheme="majorHAnsi" w:hAnsiTheme="majorHAnsi" w:cstheme="majorHAnsi"/>
        </w:rPr>
        <w:t xml:space="preserve"> will often choose the former. And that same political calculus will probably hold in China and the U.S.,</w:t>
      </w:r>
      <w:r w:rsidRPr="002E4AB9">
        <w:rPr>
          <w:rFonts w:asciiTheme="majorHAnsi" w:hAnsiTheme="majorHAnsi" w:cstheme="majorHAnsi"/>
          <w:sz w:val="16"/>
        </w:rPr>
        <w:t xml:space="preserve"> the world’s top carbon emitters — </w:t>
      </w:r>
      <w:r w:rsidRPr="002E4AB9">
        <w:rPr>
          <w:rStyle w:val="StyleUnderline"/>
          <w:rFonts w:asciiTheme="majorHAnsi" w:hAnsiTheme="majorHAnsi" w:cstheme="majorHAnsi"/>
        </w:rPr>
        <w:t xml:space="preserve">leaders who demand </w:t>
      </w:r>
      <w:r w:rsidRPr="002E4AB9">
        <w:rPr>
          <w:rStyle w:val="Emphasis"/>
          <w:rFonts w:asciiTheme="majorHAnsi" w:hAnsiTheme="majorHAnsi" w:cstheme="majorHAnsi"/>
        </w:rPr>
        <w:t>draconian cuts</w:t>
      </w:r>
      <w:r w:rsidRPr="002E4AB9">
        <w:rPr>
          <w:rStyle w:val="StyleUnderline"/>
          <w:rFonts w:asciiTheme="majorHAnsi" w:hAnsiTheme="majorHAnsi" w:cstheme="majorHAnsi"/>
        </w:rPr>
        <w:t xml:space="preserve"> in </w:t>
      </w:r>
      <w:r w:rsidRPr="002E4AB9">
        <w:rPr>
          <w:rStyle w:val="Emphasis"/>
          <w:rFonts w:asciiTheme="majorHAnsi" w:hAnsiTheme="majorHAnsi" w:cstheme="majorHAnsi"/>
        </w:rPr>
        <w:t>living standards</w:t>
      </w:r>
      <w:r w:rsidRPr="002E4AB9">
        <w:rPr>
          <w:rStyle w:val="StyleUnderline"/>
          <w:rFonts w:asciiTheme="majorHAnsi" w:hAnsiTheme="majorHAnsi" w:cstheme="majorHAnsi"/>
        </w:rPr>
        <w:t xml:space="preserve"> in pursuit of environmental goals will have </w:t>
      </w:r>
      <w:r w:rsidRPr="002E4AB9">
        <w:rPr>
          <w:rStyle w:val="Emphasis"/>
          <w:rFonts w:asciiTheme="majorHAnsi" w:hAnsiTheme="majorHAnsi" w:cstheme="majorHAnsi"/>
        </w:rPr>
        <w:t>trouble staying in power</w:t>
      </w:r>
      <w:r w:rsidRPr="002E4AB9">
        <w:rPr>
          <w:rFonts w:asciiTheme="majorHAnsi" w:hAnsiTheme="majorHAnsi" w:cstheme="majorHAnsi"/>
          <w:sz w:val="16"/>
        </w:rPr>
        <w:t xml:space="preserve">. </w:t>
      </w:r>
      <w:r w:rsidRPr="002E4AB9">
        <w:rPr>
          <w:rStyle w:val="StyleUnderline"/>
          <w:rFonts w:asciiTheme="majorHAnsi" w:hAnsiTheme="majorHAnsi" w:cstheme="majorHAnsi"/>
        </w:rPr>
        <w:t xml:space="preserve">The </w:t>
      </w:r>
      <w:r w:rsidRPr="002E4AB9">
        <w:rPr>
          <w:rStyle w:val="Emphasis"/>
          <w:rFonts w:asciiTheme="majorHAnsi" w:hAnsiTheme="majorHAnsi" w:cstheme="majorHAnsi"/>
        </w:rPr>
        <w:t>best hope</w:t>
      </w:r>
      <w:r w:rsidRPr="002E4AB9">
        <w:rPr>
          <w:rStyle w:val="StyleUnderline"/>
          <w:rFonts w:asciiTheme="majorHAnsi" w:hAnsiTheme="majorHAnsi" w:cstheme="majorHAnsi"/>
        </w:rPr>
        <w:t xml:space="preserve"> for the climate therefore lies in </w:t>
      </w:r>
      <w:r w:rsidRPr="002E4AB9">
        <w:rPr>
          <w:rStyle w:val="Emphasis"/>
          <w:rFonts w:asciiTheme="majorHAnsi" w:hAnsiTheme="majorHAnsi" w:cstheme="majorHAnsi"/>
        </w:rPr>
        <w:t>reducing the tradeoff</w:t>
      </w:r>
      <w:r w:rsidRPr="002E4AB9">
        <w:rPr>
          <w:rStyle w:val="StyleUnderline"/>
          <w:rFonts w:asciiTheme="majorHAnsi" w:hAnsiTheme="majorHAnsi" w:cstheme="majorHAnsi"/>
        </w:rPr>
        <w:t xml:space="preserve"> between </w:t>
      </w:r>
      <w:r w:rsidRPr="002E4AB9">
        <w:rPr>
          <w:rStyle w:val="Emphasis"/>
          <w:rFonts w:asciiTheme="majorHAnsi" w:hAnsiTheme="majorHAnsi" w:cstheme="majorHAnsi"/>
        </w:rPr>
        <w:t>material prosperity</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carbon emissions</w:t>
      </w:r>
      <w:r w:rsidRPr="002E4AB9">
        <w:rPr>
          <w:rStyle w:val="StyleUnderline"/>
          <w:rFonts w:asciiTheme="majorHAnsi" w:hAnsiTheme="majorHAnsi" w:cstheme="majorHAnsi"/>
        </w:rPr>
        <w:t xml:space="preserve">. That requires </w:t>
      </w:r>
      <w:r w:rsidRPr="002E4AB9">
        <w:rPr>
          <w:rStyle w:val="Emphasis"/>
          <w:rFonts w:asciiTheme="majorHAnsi" w:hAnsiTheme="majorHAnsi" w:cstheme="majorHAnsi"/>
        </w:rPr>
        <w:t>technology</w:t>
      </w:r>
      <w:r w:rsidRPr="002E4AB9">
        <w:rPr>
          <w:rFonts w:asciiTheme="majorHAnsi" w:hAnsiTheme="majorHAnsi" w:cstheme="majorHAnsi"/>
          <w:sz w:val="16"/>
        </w:rPr>
        <w:t xml:space="preserve"> — </w:t>
      </w:r>
      <w:r w:rsidRPr="002E4AB9">
        <w:rPr>
          <w:rStyle w:val="Emphasis"/>
          <w:rFonts w:asciiTheme="majorHAnsi" w:hAnsiTheme="majorHAnsi" w:cstheme="majorHAnsi"/>
        </w:rPr>
        <w:t>solar</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wind</w:t>
      </w:r>
      <w:r w:rsidRPr="002E4AB9">
        <w:rPr>
          <w:rStyle w:val="StyleUnderline"/>
          <w:rFonts w:asciiTheme="majorHAnsi" w:hAnsiTheme="majorHAnsi" w:cstheme="majorHAnsi"/>
        </w:rPr>
        <w:t xml:space="preserve"> and </w:t>
      </w:r>
      <w:r w:rsidRPr="002E4AB9">
        <w:rPr>
          <w:rStyle w:val="Emphasis"/>
          <w:rFonts w:asciiTheme="majorHAnsi" w:hAnsiTheme="majorHAnsi" w:cstheme="majorHAnsi"/>
        </w:rPr>
        <w:t>nuclear power</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energy storage</w:t>
      </w:r>
      <w:r w:rsidRPr="002E4AB9">
        <w:rPr>
          <w:rStyle w:val="StyleUnderline"/>
          <w:rFonts w:asciiTheme="majorHAnsi" w:hAnsiTheme="majorHAnsi" w:cstheme="majorHAnsi"/>
        </w:rPr>
        <w:t xml:space="preserve">, </w:t>
      </w:r>
      <w:r w:rsidRPr="002E4AB9">
        <w:rPr>
          <w:rStyle w:val="Emphasis"/>
          <w:rFonts w:asciiTheme="majorHAnsi" w:hAnsiTheme="majorHAnsi" w:cstheme="majorHAnsi"/>
        </w:rPr>
        <w:t>electric cars</w:t>
      </w:r>
      <w:r w:rsidRPr="002E4AB9">
        <w:rPr>
          <w:rStyle w:val="StyleUnderline"/>
          <w:rFonts w:asciiTheme="majorHAnsi" w:hAnsiTheme="majorHAnsi" w:cstheme="majorHAnsi"/>
        </w:rPr>
        <w:t xml:space="preserve"> and other vehicles, carbon-free cement production and so on. The </w:t>
      </w:r>
      <w:r w:rsidRPr="002E4AB9">
        <w:rPr>
          <w:rStyle w:val="Emphasis"/>
          <w:rFonts w:asciiTheme="majorHAnsi" w:hAnsiTheme="majorHAnsi" w:cstheme="majorHAnsi"/>
        </w:rPr>
        <w:t>best climate policy</w:t>
      </w:r>
      <w:r w:rsidRPr="002E4AB9">
        <w:rPr>
          <w:rStyle w:val="StyleUnderline"/>
          <w:rFonts w:asciiTheme="majorHAnsi" w:hAnsiTheme="majorHAnsi" w:cstheme="majorHAnsi"/>
        </w:rPr>
        <w:t xml:space="preserve"> plans all involve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technological improvement</w:t>
      </w:r>
      <w:r w:rsidRPr="001C34F2">
        <w:rPr>
          <w:rStyle w:val="StyleUnderline"/>
          <w:rFonts w:asciiTheme="majorHAnsi" w:hAnsiTheme="majorHAnsi" w:cstheme="majorHAnsi"/>
        </w:rPr>
        <w:t xml:space="preserve"> as a </w:t>
      </w:r>
      <w:r w:rsidRPr="001C34F2">
        <w:rPr>
          <w:rStyle w:val="Emphasis"/>
          <w:rFonts w:asciiTheme="majorHAnsi" w:hAnsiTheme="majorHAnsi" w:cstheme="majorHAnsi"/>
        </w:rPr>
        <w:t>key feature</w:t>
      </w:r>
      <w:r w:rsidRPr="001C34F2">
        <w:rPr>
          <w:rStyle w:val="StyleUnderline"/>
          <w:rFonts w:asciiTheme="majorHAnsi" w:hAnsiTheme="majorHAnsi" w:cstheme="majorHAnsi"/>
        </w:rPr>
        <w:t>.</w:t>
      </w:r>
    </w:p>
    <w:p w14:paraId="695F6A23" w14:textId="77777777" w:rsidR="00590DD4" w:rsidRPr="00BD546A" w:rsidRDefault="00590DD4" w:rsidP="00590DD4">
      <w:pPr>
        <w:pStyle w:val="Heading4"/>
      </w:pPr>
      <w:r>
        <w:rPr>
          <w:rFonts w:asciiTheme="majorHAnsi" w:hAnsiTheme="majorHAnsi" w:cstheme="majorHAnsi"/>
        </w:rPr>
        <w:t xml:space="preserve">2] </w:t>
      </w:r>
      <w:r>
        <w:t xml:space="preserve">The aff causes transition wars---the move away from capitalism cause mass starvation, ecological collapse, and doesn’t solve their offense. </w:t>
      </w:r>
    </w:p>
    <w:p w14:paraId="0C77A160" w14:textId="77777777" w:rsidR="00590DD4" w:rsidRDefault="00590DD4" w:rsidP="00590DD4">
      <w:r w:rsidRPr="00611606">
        <w:rPr>
          <w:rStyle w:val="Style13ptBold"/>
        </w:rPr>
        <w:t>Monbiot 9</w:t>
      </w:r>
      <w:r>
        <w:t xml:space="preserve"> [</w:t>
      </w:r>
      <w:r w:rsidRPr="00611606">
        <w:t xml:space="preserve">George </w:t>
      </w:r>
      <w:r>
        <w:t>Monbiot</w:t>
      </w:r>
      <w:r w:rsidRPr="00611606">
        <w:t xml:space="preserve"> </w:t>
      </w:r>
      <w:r>
        <w:t>8-</w:t>
      </w:r>
      <w:r w:rsidRPr="00963FD5">
        <w:t>17</w:t>
      </w:r>
      <w:r>
        <w:t>-200</w:t>
      </w:r>
      <w:r w:rsidRPr="00611606">
        <w:t>9. Visiting</w:t>
      </w:r>
      <w:r>
        <w:t xml:space="preserve"> Professor in the School of the Built Environment, Oxford Brookes University; recipient of the United Nations Global 500 Award for outstanding </w:t>
      </w:r>
      <w:r>
        <w:lastRenderedPageBreak/>
        <w:t xml:space="preserve">environmental achievement; named one of the forty international prophets of the twenty-first century by the UK’S Independent. “Is There Any Point in Fighting to Stave Off Industrial Apocalypse.” </w:t>
      </w:r>
      <w:r w:rsidRPr="00E54D3B">
        <w:t>Guardian</w:t>
      </w:r>
      <w:r>
        <w:t xml:space="preserve">. </w:t>
      </w:r>
      <w:hyperlink r:id="rId10" w:history="1">
        <w:r w:rsidRPr="00963FD5">
          <w:rPr>
            <w:rStyle w:val="Hyperlink"/>
          </w:rPr>
          <w:t>http://www.guardian.co.uk/commentisfree/cif-green/2009/aug/17/environment-climate-change</w:t>
        </w:r>
      </w:hyperlink>
      <w:r>
        <w:t>.] Recut Jet</w:t>
      </w:r>
    </w:p>
    <w:p w14:paraId="64769F7D" w14:textId="77777777" w:rsidR="00590DD4" w:rsidRPr="00E54D3B" w:rsidRDefault="00590DD4" w:rsidP="00590DD4">
      <w:pPr>
        <w:rPr>
          <w:rStyle w:val="StyleUnderline"/>
        </w:rPr>
      </w:pPr>
      <w:r w:rsidRPr="00E54D3B">
        <w:rPr>
          <w:sz w:val="16"/>
        </w:rPr>
        <w:t xml:space="preserve">The interesting question, and the one that probably divides us, is this: </w:t>
      </w:r>
      <w:r w:rsidRPr="00E54D3B">
        <w:rPr>
          <w:rStyle w:val="StyleUnderline"/>
        </w:rPr>
        <w:t xml:space="preserve">to what extent should we welcome the likely collapse of industrial </w:t>
      </w:r>
      <w:proofErr w:type="spellStart"/>
      <w:r w:rsidRPr="00E54D3B">
        <w:rPr>
          <w:rStyle w:val="StyleUnderline"/>
        </w:rPr>
        <w:t>civilisation</w:t>
      </w:r>
      <w:proofErr w:type="spellEnd"/>
      <w:r w:rsidRPr="00E54D3B">
        <w:rPr>
          <w:rStyle w:val="StyleUnderline"/>
        </w:rPr>
        <w:t>?</w:t>
      </w:r>
      <w:r w:rsidRPr="00E54D3B">
        <w:rPr>
          <w:sz w:val="16"/>
        </w:rPr>
        <w:t xml:space="preserve"> </w:t>
      </w:r>
      <w:r w:rsidRPr="00E54D3B">
        <w:rPr>
          <w:rStyle w:val="StyleUnderline"/>
        </w:rPr>
        <w:t>Or</w:t>
      </w:r>
      <w:r w:rsidRPr="00E54D3B">
        <w:rPr>
          <w:sz w:val="16"/>
        </w:rPr>
        <w:t xml:space="preserve"> more precisely: to what extent do we </w:t>
      </w:r>
      <w:r w:rsidRPr="00E54D3B">
        <w:rPr>
          <w:rStyle w:val="StyleUnderline"/>
        </w:rPr>
        <w:t>believe that some good may come of it?</w:t>
      </w:r>
    </w:p>
    <w:p w14:paraId="35D1606B" w14:textId="77777777" w:rsidR="00590DD4" w:rsidRPr="00E54D3B" w:rsidRDefault="00590DD4" w:rsidP="00590DD4">
      <w:pPr>
        <w:rPr>
          <w:sz w:val="16"/>
        </w:rPr>
      </w:pPr>
      <w:r w:rsidRPr="00E54D3B">
        <w:rPr>
          <w:rStyle w:val="StyleUnderline"/>
        </w:rPr>
        <w:t>I detect in your writings</w:t>
      </w:r>
      <w:r w:rsidRPr="00E54D3B">
        <w:rPr>
          <w:sz w:val="16"/>
        </w:rPr>
        <w:t xml:space="preserve">, and in the </w:t>
      </w:r>
      <w:proofErr w:type="gramStart"/>
      <w:r w:rsidRPr="00E54D3B">
        <w:rPr>
          <w:sz w:val="16"/>
        </w:rPr>
        <w:t>conversations</w:t>
      </w:r>
      <w:proofErr w:type="gramEnd"/>
      <w:r w:rsidRPr="00E54D3B">
        <w:rPr>
          <w:sz w:val="16"/>
        </w:rPr>
        <w:t xml:space="preserve"> we have had, an attraction towards – </w:t>
      </w:r>
      <w:r w:rsidRPr="00E54D3B">
        <w:rPr>
          <w:rStyle w:val="StyleUnderline"/>
        </w:rPr>
        <w:t>almost a yearning for</w:t>
      </w:r>
      <w:r w:rsidRPr="00E54D3B">
        <w:rPr>
          <w:sz w:val="16"/>
        </w:rPr>
        <w:t xml:space="preserve"> – </w:t>
      </w:r>
      <w:r w:rsidRPr="00E54D3B">
        <w:rPr>
          <w:rStyle w:val="StyleUnderline"/>
        </w:rPr>
        <w:t>this apocalypse</w:t>
      </w:r>
      <w:r w:rsidRPr="00E54D3B">
        <w:rPr>
          <w:sz w:val="16"/>
        </w:rPr>
        <w:t xml:space="preserve">, a sense that you </w:t>
      </w:r>
      <w:r w:rsidRPr="00611606">
        <w:rPr>
          <w:sz w:val="16"/>
        </w:rPr>
        <w:t xml:space="preserve">see it as a cleansing fire that will rid the world of a diseased society. If this is your view, I do not share it. </w:t>
      </w:r>
      <w:r w:rsidRPr="00611606">
        <w:rPr>
          <w:rStyle w:val="StyleUnderline"/>
        </w:rPr>
        <w:t xml:space="preserve">I'm sure we can agree that the </w:t>
      </w:r>
      <w:r w:rsidRPr="00611606">
        <w:rPr>
          <w:rStyle w:val="Emphasis"/>
          <w:highlight w:val="green"/>
        </w:rPr>
        <w:t>immediate consequences</w:t>
      </w:r>
      <w:r w:rsidRPr="00611606">
        <w:rPr>
          <w:rStyle w:val="StyleUnderline"/>
          <w:highlight w:val="green"/>
        </w:rPr>
        <w:t xml:space="preserve"> of collapse would be</w:t>
      </w:r>
      <w:r w:rsidRPr="00611606">
        <w:rPr>
          <w:rStyle w:val="StyleUnderline"/>
        </w:rPr>
        <w:t xml:space="preserve"> </w:t>
      </w:r>
      <w:r w:rsidRPr="00611606">
        <w:rPr>
          <w:rStyle w:val="Emphasis"/>
        </w:rPr>
        <w:t>hideous</w:t>
      </w:r>
      <w:r w:rsidRPr="00611606">
        <w:rPr>
          <w:rStyle w:val="StyleUnderline"/>
        </w:rPr>
        <w:t xml:space="preserve">: the </w:t>
      </w:r>
      <w:r w:rsidRPr="00611606">
        <w:rPr>
          <w:rStyle w:val="StyleUnderline"/>
          <w:highlight w:val="green"/>
        </w:rPr>
        <w:t>breakdown of</w:t>
      </w:r>
      <w:r w:rsidRPr="00611606">
        <w:rPr>
          <w:rStyle w:val="StyleUnderline"/>
        </w:rPr>
        <w:t xml:space="preserve"> the </w:t>
      </w:r>
      <w:r w:rsidRPr="00611606">
        <w:rPr>
          <w:rStyle w:val="StyleUnderline"/>
          <w:highlight w:val="green"/>
        </w:rPr>
        <w:t>systems</w:t>
      </w:r>
      <w:r w:rsidRPr="00611606">
        <w:rPr>
          <w:rStyle w:val="StyleUnderline"/>
        </w:rPr>
        <w:t xml:space="preserve"> that keep most of us alive; </w:t>
      </w:r>
      <w:r w:rsidRPr="00611606">
        <w:rPr>
          <w:rStyle w:val="Emphasis"/>
          <w:highlight w:val="green"/>
        </w:rPr>
        <w:t>mass starvation</w:t>
      </w:r>
      <w:r w:rsidRPr="00611606">
        <w:rPr>
          <w:rStyle w:val="StyleUnderline"/>
          <w:highlight w:val="green"/>
        </w:rPr>
        <w:t xml:space="preserve">; </w:t>
      </w:r>
      <w:r w:rsidRPr="00611606">
        <w:rPr>
          <w:rStyle w:val="Emphasis"/>
          <w:highlight w:val="green"/>
        </w:rPr>
        <w:t>war</w:t>
      </w:r>
      <w:r w:rsidRPr="00611606">
        <w:rPr>
          <w:sz w:val="16"/>
          <w:highlight w:val="green"/>
        </w:rPr>
        <w:t>.</w:t>
      </w:r>
      <w:r w:rsidRPr="00611606">
        <w:rPr>
          <w:sz w:val="16"/>
        </w:rPr>
        <w:t xml:space="preserve"> </w:t>
      </w:r>
      <w:r w:rsidRPr="00611606">
        <w:rPr>
          <w:rStyle w:val="StyleUnderline"/>
        </w:rPr>
        <w:t xml:space="preserve">These alone surely give us sufficient reason to fight on, </w:t>
      </w:r>
      <w:r w:rsidRPr="00611606">
        <w:rPr>
          <w:rStyle w:val="Emphasis"/>
        </w:rPr>
        <w:t>however faint our chances appear</w:t>
      </w:r>
      <w:r w:rsidRPr="00611606">
        <w:rPr>
          <w:sz w:val="16"/>
        </w:rPr>
        <w:t xml:space="preserve">. But even if we were somehow able to put this out of our minds, I believe that </w:t>
      </w:r>
      <w:r w:rsidRPr="00611606">
        <w:rPr>
          <w:rStyle w:val="StyleUnderline"/>
        </w:rPr>
        <w:t xml:space="preserve">what is likely to come out on the other side will be </w:t>
      </w:r>
      <w:r w:rsidRPr="00611606">
        <w:rPr>
          <w:rStyle w:val="Emphasis"/>
        </w:rPr>
        <w:t>worse</w:t>
      </w:r>
      <w:r w:rsidRPr="00611606">
        <w:rPr>
          <w:rStyle w:val="StyleUnderline"/>
        </w:rPr>
        <w:t xml:space="preserve"> than our current settlement</w:t>
      </w:r>
      <w:r w:rsidRPr="00611606">
        <w:rPr>
          <w:sz w:val="16"/>
        </w:rPr>
        <w:t>.</w:t>
      </w:r>
    </w:p>
    <w:p w14:paraId="3C6CB2D3" w14:textId="77777777" w:rsidR="00590DD4" w:rsidRPr="00E54D3B" w:rsidRDefault="00590DD4" w:rsidP="00590DD4">
      <w:pPr>
        <w:rPr>
          <w:sz w:val="16"/>
        </w:rPr>
      </w:pPr>
      <w:r w:rsidRPr="00E54D3B">
        <w:rPr>
          <w:sz w:val="16"/>
        </w:rPr>
        <w:t xml:space="preserve">Here are three observations: </w:t>
      </w:r>
      <w:r w:rsidRPr="00E54D3B">
        <w:rPr>
          <w:rStyle w:val="StyleUnderline"/>
        </w:rPr>
        <w:t xml:space="preserve">1 </w:t>
      </w:r>
      <w:r w:rsidRPr="00B657DA">
        <w:rPr>
          <w:rStyle w:val="StyleUnderline"/>
        </w:rPr>
        <w:t>Our species</w:t>
      </w:r>
      <w:r w:rsidRPr="00B657DA">
        <w:rPr>
          <w:sz w:val="16"/>
        </w:rPr>
        <w:t xml:space="preserve"> (unlike most of its members) </w:t>
      </w:r>
      <w:r w:rsidRPr="00B657DA">
        <w:rPr>
          <w:rStyle w:val="StyleUnderline"/>
        </w:rPr>
        <w:t xml:space="preserve">is tough and </w:t>
      </w:r>
      <w:r w:rsidRPr="00B657DA">
        <w:rPr>
          <w:rStyle w:val="Emphasis"/>
        </w:rPr>
        <w:t>resilient</w:t>
      </w:r>
      <w:r w:rsidRPr="00E54D3B">
        <w:rPr>
          <w:sz w:val="16"/>
        </w:rPr>
        <w:t xml:space="preserve">; 2 </w:t>
      </w:r>
      <w:r w:rsidRPr="003D5B91">
        <w:rPr>
          <w:rStyle w:val="StyleUnderline"/>
          <w:highlight w:val="green"/>
        </w:rPr>
        <w:t xml:space="preserve">When </w:t>
      </w:r>
      <w:proofErr w:type="spellStart"/>
      <w:r w:rsidRPr="003D5B91">
        <w:rPr>
          <w:rStyle w:val="StyleUnderline"/>
          <w:highlight w:val="green"/>
        </w:rPr>
        <w:t>civilisations</w:t>
      </w:r>
      <w:proofErr w:type="spellEnd"/>
      <w:r w:rsidRPr="003D5B91">
        <w:rPr>
          <w:rStyle w:val="StyleUnderline"/>
          <w:highlight w:val="green"/>
        </w:rPr>
        <w:t xml:space="preserve"> collapse, </w:t>
      </w:r>
      <w:r w:rsidRPr="003D5B91">
        <w:rPr>
          <w:rStyle w:val="Emphasis"/>
          <w:highlight w:val="green"/>
        </w:rPr>
        <w:t>psychopaths take over</w:t>
      </w:r>
      <w:r w:rsidRPr="00E54D3B">
        <w:rPr>
          <w:rStyle w:val="StyleUnderline"/>
        </w:rPr>
        <w:t xml:space="preserve">; 3 </w:t>
      </w:r>
      <w:r w:rsidRPr="00D33C69">
        <w:rPr>
          <w:rStyle w:val="StyleUnderline"/>
        </w:rPr>
        <w:t>We seldom learn from others' mistakes</w:t>
      </w:r>
      <w:r w:rsidRPr="00D33C69">
        <w:rPr>
          <w:sz w:val="16"/>
        </w:rPr>
        <w:t>.</w:t>
      </w:r>
    </w:p>
    <w:p w14:paraId="31152D35" w14:textId="77777777" w:rsidR="00590DD4" w:rsidRPr="00E54D3B" w:rsidRDefault="00590DD4" w:rsidP="00590DD4">
      <w:pPr>
        <w:rPr>
          <w:sz w:val="16"/>
        </w:rPr>
      </w:pPr>
      <w:r w:rsidRPr="00E54D3B">
        <w:rPr>
          <w:sz w:val="16"/>
        </w:rPr>
        <w:t xml:space="preserve">From the first observation, this follows: </w:t>
      </w:r>
      <w:r w:rsidRPr="00E54D3B">
        <w:rPr>
          <w:rStyle w:val="StyleUnderline"/>
        </w:rPr>
        <w:t xml:space="preserve">even if you are hardened to the fate of humans, you can surely see that our species will not become extinct without causing the extinction of almost all </w:t>
      </w:r>
      <w:r w:rsidRPr="00611606">
        <w:rPr>
          <w:rStyle w:val="StyleUnderline"/>
        </w:rPr>
        <w:t>others</w:t>
      </w:r>
      <w:r w:rsidRPr="00611606">
        <w:rPr>
          <w:sz w:val="16"/>
        </w:rPr>
        <w:t xml:space="preserve">. </w:t>
      </w:r>
      <w:r w:rsidRPr="00611606">
        <w:rPr>
          <w:rStyle w:val="Emphasis"/>
        </w:rPr>
        <w:t xml:space="preserve">However hard we </w:t>
      </w:r>
      <w:proofErr w:type="gramStart"/>
      <w:r w:rsidRPr="00611606">
        <w:rPr>
          <w:rStyle w:val="Emphasis"/>
        </w:rPr>
        <w:t>fall</w:t>
      </w:r>
      <w:r w:rsidRPr="00611606">
        <w:rPr>
          <w:rStyle w:val="StyleUnderline"/>
        </w:rPr>
        <w:t>,</w:t>
      </w:r>
      <w:proofErr w:type="gramEnd"/>
      <w:r w:rsidRPr="00611606">
        <w:rPr>
          <w:rStyle w:val="StyleUnderline"/>
        </w:rPr>
        <w:t xml:space="preserve"> </w:t>
      </w:r>
      <w:r w:rsidRPr="003D5B91">
        <w:rPr>
          <w:rStyle w:val="StyleUnderline"/>
          <w:highlight w:val="green"/>
        </w:rPr>
        <w:t>we will recover</w:t>
      </w:r>
      <w:r w:rsidRPr="00E54D3B">
        <w:rPr>
          <w:rStyle w:val="StyleUnderline"/>
        </w:rPr>
        <w:t xml:space="preserve"> sufficiently </w:t>
      </w:r>
      <w:r w:rsidRPr="003D5B91">
        <w:rPr>
          <w:rStyle w:val="StyleUnderline"/>
          <w:highlight w:val="green"/>
        </w:rPr>
        <w:t xml:space="preserve">to </w:t>
      </w:r>
      <w:r w:rsidRPr="003D5B91">
        <w:rPr>
          <w:rStyle w:val="Emphasis"/>
          <w:highlight w:val="green"/>
        </w:rPr>
        <w:t>land another</w:t>
      </w:r>
      <w:r w:rsidRPr="00D33C69">
        <w:rPr>
          <w:rStyle w:val="Emphasis"/>
        </w:rPr>
        <w:t xml:space="preserve"> hammer </w:t>
      </w:r>
      <w:r w:rsidRPr="003D5B91">
        <w:rPr>
          <w:rStyle w:val="Emphasis"/>
          <w:highlight w:val="green"/>
        </w:rPr>
        <w:t>blow on the biosphere</w:t>
      </w:r>
      <w:r w:rsidRPr="00E54D3B">
        <w:rPr>
          <w:sz w:val="16"/>
        </w:rPr>
        <w:t xml:space="preserve">. </w:t>
      </w:r>
      <w:r w:rsidRPr="00E54D3B">
        <w:rPr>
          <w:rStyle w:val="StyleUnderline"/>
        </w:rPr>
        <w:t>We will continue to do so until there is so little left that even Homo sapiens can no longer survive</w:t>
      </w:r>
      <w:r w:rsidRPr="00E54D3B">
        <w:rPr>
          <w:sz w:val="16"/>
        </w:rPr>
        <w:t xml:space="preserve">. </w:t>
      </w:r>
      <w:r w:rsidRPr="00E54D3B">
        <w:rPr>
          <w:rStyle w:val="StyleUnderline"/>
        </w:rPr>
        <w:t xml:space="preserve">This is the ecological destiny of a species possessed of outstanding intelligence, opposable </w:t>
      </w:r>
      <w:proofErr w:type="gramStart"/>
      <w:r w:rsidRPr="00E54D3B">
        <w:rPr>
          <w:rStyle w:val="StyleUnderline"/>
        </w:rPr>
        <w:t>thumbs</w:t>
      </w:r>
      <w:proofErr w:type="gramEnd"/>
      <w:r w:rsidRPr="00E54D3B">
        <w:rPr>
          <w:rStyle w:val="StyleUnderline"/>
        </w:rPr>
        <w:t xml:space="preserve"> and an ability to interpret and exploit almost every possible resource – in the absence of political restraint</w:t>
      </w:r>
      <w:r w:rsidRPr="00E54D3B">
        <w:rPr>
          <w:sz w:val="16"/>
        </w:rPr>
        <w:t>.</w:t>
      </w:r>
    </w:p>
    <w:p w14:paraId="14741AF4" w14:textId="77777777" w:rsidR="00590DD4" w:rsidRPr="00611606" w:rsidRDefault="00590DD4" w:rsidP="00590DD4">
      <w:pPr>
        <w:rPr>
          <w:sz w:val="16"/>
        </w:rPr>
      </w:pPr>
      <w:r w:rsidRPr="00E54D3B">
        <w:rPr>
          <w:sz w:val="16"/>
        </w:rPr>
        <w:t>From the second and third observations, this follows</w:t>
      </w:r>
      <w:r w:rsidRPr="00611606">
        <w:rPr>
          <w:sz w:val="16"/>
          <w:highlight w:val="green"/>
        </w:rPr>
        <w:t xml:space="preserve">: </w:t>
      </w:r>
      <w:r w:rsidRPr="00611606">
        <w:rPr>
          <w:rStyle w:val="StyleUnderline"/>
          <w:highlight w:val="green"/>
        </w:rPr>
        <w:t>instead of</w:t>
      </w:r>
      <w:r w:rsidRPr="00B657DA">
        <w:rPr>
          <w:rStyle w:val="StyleUnderline"/>
        </w:rPr>
        <w:t xml:space="preserve"> gathering as </w:t>
      </w:r>
      <w:r w:rsidRPr="00611606">
        <w:rPr>
          <w:rStyle w:val="StyleUnderline"/>
          <w:highlight w:val="green"/>
        </w:rPr>
        <w:t>free collectives</w:t>
      </w:r>
      <w:r w:rsidRPr="00E54D3B">
        <w:rPr>
          <w:rStyle w:val="StyleUnderline"/>
        </w:rPr>
        <w:t xml:space="preserve"> of happy householders, </w:t>
      </w:r>
      <w:r w:rsidRPr="00611606">
        <w:rPr>
          <w:rStyle w:val="StyleUnderline"/>
          <w:highlight w:val="green"/>
        </w:rPr>
        <w:t>survivors</w:t>
      </w:r>
      <w:r w:rsidRPr="00E54D3B">
        <w:rPr>
          <w:rStyle w:val="StyleUnderline"/>
        </w:rPr>
        <w:t xml:space="preserve"> of this collapse </w:t>
      </w:r>
      <w:r w:rsidRPr="00611606">
        <w:rPr>
          <w:rStyle w:val="StyleUnderline"/>
          <w:highlight w:val="green"/>
        </w:rPr>
        <w:t>will be subject to</w:t>
      </w:r>
      <w:r w:rsidRPr="00B657DA">
        <w:rPr>
          <w:rStyle w:val="StyleUnderline"/>
        </w:rPr>
        <w:t xml:space="preserve"> the will of </w:t>
      </w:r>
      <w:r w:rsidRPr="00611606">
        <w:rPr>
          <w:rStyle w:val="StyleUnderline"/>
          <w:highlight w:val="green"/>
        </w:rPr>
        <w:t xml:space="preserve">people seeking to </w:t>
      </w:r>
      <w:proofErr w:type="spellStart"/>
      <w:r w:rsidRPr="00611606">
        <w:rPr>
          <w:rStyle w:val="StyleUnderline"/>
          <w:highlight w:val="green"/>
        </w:rPr>
        <w:t>monopolise</w:t>
      </w:r>
      <w:proofErr w:type="spellEnd"/>
      <w:r w:rsidRPr="00E54D3B">
        <w:rPr>
          <w:rStyle w:val="StyleUnderline"/>
        </w:rPr>
        <w:t xml:space="preserve"> remaining </w:t>
      </w:r>
      <w:r w:rsidRPr="00611606">
        <w:rPr>
          <w:rStyle w:val="StyleUnderline"/>
          <w:highlight w:val="green"/>
        </w:rPr>
        <w:t>resources</w:t>
      </w:r>
      <w:r w:rsidRPr="00E54D3B">
        <w:rPr>
          <w:sz w:val="16"/>
        </w:rPr>
        <w:t xml:space="preserve">. </w:t>
      </w:r>
      <w:r w:rsidRPr="00E54D3B">
        <w:rPr>
          <w:rStyle w:val="StyleUnderline"/>
        </w:rPr>
        <w:t xml:space="preserve">This will </w:t>
      </w:r>
      <w:proofErr w:type="gramStart"/>
      <w:r w:rsidRPr="00E54D3B">
        <w:rPr>
          <w:rStyle w:val="StyleUnderline"/>
        </w:rPr>
        <w:t>is</w:t>
      </w:r>
      <w:proofErr w:type="gramEnd"/>
      <w:r w:rsidRPr="00E54D3B">
        <w:rPr>
          <w:rStyle w:val="StyleUnderline"/>
        </w:rPr>
        <w:t xml:space="preserve"> likely to be </w:t>
      </w:r>
      <w:r w:rsidRPr="00611606">
        <w:rPr>
          <w:rStyle w:val="Emphasis"/>
          <w:highlight w:val="green"/>
        </w:rPr>
        <w:t>imposed through violence</w:t>
      </w:r>
      <w:r w:rsidRPr="00611606">
        <w:rPr>
          <w:sz w:val="16"/>
          <w:highlight w:val="green"/>
        </w:rPr>
        <w:t xml:space="preserve">. </w:t>
      </w:r>
      <w:r w:rsidRPr="00611606">
        <w:rPr>
          <w:rStyle w:val="StyleUnderline"/>
          <w:highlight w:val="green"/>
        </w:rPr>
        <w:t>Political accountability will be</w:t>
      </w:r>
      <w:r w:rsidRPr="00611606">
        <w:rPr>
          <w:rStyle w:val="StyleUnderline"/>
        </w:rPr>
        <w:t xml:space="preserve"> a </w:t>
      </w:r>
      <w:r w:rsidRPr="00611606">
        <w:rPr>
          <w:rStyle w:val="Emphasis"/>
          <w:highlight w:val="green"/>
        </w:rPr>
        <w:t xml:space="preserve">distant </w:t>
      </w:r>
      <w:r w:rsidRPr="00611606">
        <w:rPr>
          <w:rStyle w:val="Emphasis"/>
        </w:rPr>
        <w:t>memory</w:t>
      </w:r>
      <w:r w:rsidRPr="00E54D3B">
        <w:rPr>
          <w:sz w:val="16"/>
        </w:rPr>
        <w:t xml:space="preserve">. </w:t>
      </w:r>
      <w:r w:rsidRPr="00611606">
        <w:rPr>
          <w:rStyle w:val="StyleUnderline"/>
        </w:rPr>
        <w:t xml:space="preserve">The </w:t>
      </w:r>
      <w:r w:rsidRPr="00611606">
        <w:rPr>
          <w:rStyle w:val="StyleUnderline"/>
          <w:highlight w:val="green"/>
        </w:rPr>
        <w:t>chances of conserving any resource</w:t>
      </w:r>
      <w:r w:rsidRPr="00E54D3B">
        <w:rPr>
          <w:rStyle w:val="StyleUnderline"/>
        </w:rPr>
        <w:t xml:space="preserve"> in these circumstances </w:t>
      </w:r>
      <w:r w:rsidRPr="00611606">
        <w:rPr>
          <w:rStyle w:val="StyleUnderline"/>
          <w:highlight w:val="green"/>
        </w:rPr>
        <w:t>are</w:t>
      </w:r>
      <w:r w:rsidRPr="00E54D3B">
        <w:rPr>
          <w:rStyle w:val="StyleUnderline"/>
        </w:rPr>
        <w:t xml:space="preserve"> approximately </w:t>
      </w:r>
      <w:r w:rsidRPr="00611606">
        <w:rPr>
          <w:rStyle w:val="Emphasis"/>
          <w:highlight w:val="green"/>
        </w:rPr>
        <w:t>zero</w:t>
      </w:r>
      <w:r w:rsidRPr="00E54D3B">
        <w:rPr>
          <w:sz w:val="16"/>
        </w:rPr>
        <w:t xml:space="preserve">. </w:t>
      </w:r>
      <w:r w:rsidRPr="00611606">
        <w:rPr>
          <w:rStyle w:val="StyleUnderline"/>
        </w:rPr>
        <w:t>The human and ecological consequences of the first global collapse are likely to persist for many generations, perhaps for our species' remaining time on earth</w:t>
      </w:r>
      <w:r w:rsidRPr="00611606">
        <w:rPr>
          <w:sz w:val="16"/>
        </w:rPr>
        <w:t xml:space="preserve">. </w:t>
      </w:r>
      <w:r w:rsidRPr="00611606">
        <w:rPr>
          <w:rStyle w:val="StyleUnderline"/>
        </w:rPr>
        <w:t xml:space="preserve">To imagine that good could come of the involuntary failure of industrial </w:t>
      </w:r>
      <w:proofErr w:type="spellStart"/>
      <w:r w:rsidRPr="00611606">
        <w:rPr>
          <w:rStyle w:val="StyleUnderline"/>
        </w:rPr>
        <w:t>civilisation</w:t>
      </w:r>
      <w:proofErr w:type="spellEnd"/>
      <w:r w:rsidRPr="00611606">
        <w:rPr>
          <w:rStyle w:val="StyleUnderline"/>
        </w:rPr>
        <w:t xml:space="preserve"> is also to succumb to </w:t>
      </w:r>
      <w:r w:rsidRPr="00611606">
        <w:rPr>
          <w:rStyle w:val="Emphasis"/>
        </w:rPr>
        <w:t>denial</w:t>
      </w:r>
      <w:r w:rsidRPr="00611606">
        <w:rPr>
          <w:sz w:val="16"/>
        </w:rPr>
        <w:t xml:space="preserve">. </w:t>
      </w:r>
      <w:r w:rsidRPr="00611606">
        <w:rPr>
          <w:rStyle w:val="StyleUnderline"/>
        </w:rPr>
        <w:t>The answer to your question – what will we learn from this collapse? – is nothing</w:t>
      </w:r>
      <w:r w:rsidRPr="00611606">
        <w:rPr>
          <w:sz w:val="16"/>
        </w:rPr>
        <w:t>.</w:t>
      </w:r>
    </w:p>
    <w:p w14:paraId="453ACE2B" w14:textId="77777777" w:rsidR="00590DD4" w:rsidRDefault="00590DD4" w:rsidP="00590DD4">
      <w:pPr>
        <w:rPr>
          <w:sz w:val="16"/>
        </w:rPr>
      </w:pPr>
      <w:proofErr w:type="gramStart"/>
      <w:r w:rsidRPr="00611606">
        <w:rPr>
          <w:rStyle w:val="StyleUnderline"/>
        </w:rPr>
        <w:t>This is why</w:t>
      </w:r>
      <w:proofErr w:type="gramEnd"/>
      <w:r w:rsidRPr="00611606">
        <w:rPr>
          <w:rStyle w:val="StyleUnderline"/>
        </w:rPr>
        <w:t xml:space="preserve">, despite everything, </w:t>
      </w:r>
      <w:r w:rsidRPr="00611606">
        <w:rPr>
          <w:rStyle w:val="Emphasis"/>
        </w:rPr>
        <w:t>I fight on</w:t>
      </w:r>
      <w:r w:rsidRPr="00611606">
        <w:rPr>
          <w:rStyle w:val="StyleUnderline"/>
        </w:rPr>
        <w:t>. I am not fighting to sustain economic growth</w:t>
      </w:r>
      <w:r w:rsidRPr="00611606">
        <w:rPr>
          <w:sz w:val="16"/>
        </w:rPr>
        <w:t xml:space="preserve">. </w:t>
      </w:r>
      <w:r w:rsidRPr="00611606">
        <w:rPr>
          <w:rStyle w:val="StyleUnderline"/>
        </w:rPr>
        <w:t>I am fighting to prevent both initial collapse and the repeated catastrophe that follows</w:t>
      </w:r>
      <w:r w:rsidRPr="00611606">
        <w:rPr>
          <w:sz w:val="16"/>
        </w:rPr>
        <w:t xml:space="preserve">. </w:t>
      </w:r>
      <w:proofErr w:type="gramStart"/>
      <w:r w:rsidRPr="00611606">
        <w:rPr>
          <w:rStyle w:val="Emphasis"/>
        </w:rPr>
        <w:t>However</w:t>
      </w:r>
      <w:proofErr w:type="gramEnd"/>
      <w:r w:rsidRPr="00611606">
        <w:rPr>
          <w:rStyle w:val="Emphasis"/>
        </w:rPr>
        <w:t xml:space="preserve"> faint the hopes of engineering a soft landing</w:t>
      </w:r>
      <w:r w:rsidRPr="00611606">
        <w:rPr>
          <w:rStyle w:val="StyleUnderline"/>
        </w:rPr>
        <w:t xml:space="preserve"> – an ordered and structured downsizing of the global economy – might be, we </w:t>
      </w:r>
      <w:r w:rsidRPr="00611606">
        <w:rPr>
          <w:rStyle w:val="Emphasis"/>
        </w:rPr>
        <w:t>must</w:t>
      </w:r>
      <w:r w:rsidRPr="00611606">
        <w:rPr>
          <w:rStyle w:val="StyleUnderline"/>
        </w:rPr>
        <w:t xml:space="preserve"> keep this possibility alive</w:t>
      </w:r>
      <w:r w:rsidRPr="00611606">
        <w:rPr>
          <w:sz w:val="16"/>
        </w:rPr>
        <w:t xml:space="preserve">. Perhaps we are both in denial: </w:t>
      </w:r>
      <w:proofErr w:type="gramStart"/>
      <w:r w:rsidRPr="00611606">
        <w:rPr>
          <w:sz w:val="16"/>
        </w:rPr>
        <w:t>I, because</w:t>
      </w:r>
      <w:proofErr w:type="gramEnd"/>
      <w:r w:rsidRPr="00611606">
        <w:rPr>
          <w:sz w:val="16"/>
        </w:rPr>
        <w:t xml:space="preserve"> I think </w:t>
      </w:r>
      <w:r w:rsidRPr="00611606">
        <w:rPr>
          <w:rStyle w:val="StyleUnderline"/>
        </w:rPr>
        <w:t>the fight is still worth having</w:t>
      </w:r>
      <w:r w:rsidRPr="00611606">
        <w:rPr>
          <w:sz w:val="16"/>
        </w:rPr>
        <w:t>; you, because you think it isn't.</w:t>
      </w:r>
    </w:p>
    <w:p w14:paraId="2A813F0F" w14:textId="77777777" w:rsidR="00590DD4" w:rsidRDefault="00590DD4" w:rsidP="00590DD4">
      <w:pPr>
        <w:pStyle w:val="Heading3"/>
      </w:pPr>
      <w:r>
        <w:lastRenderedPageBreak/>
        <w:t>1NC – AT: Inequality</w:t>
      </w:r>
    </w:p>
    <w:p w14:paraId="3B5CFCBD" w14:textId="77777777" w:rsidR="00590DD4" w:rsidRPr="001C34F2" w:rsidRDefault="00590DD4" w:rsidP="00590DD4">
      <w:pPr>
        <w:pStyle w:val="Heading4"/>
        <w:rPr>
          <w:rFonts w:asciiTheme="majorHAnsi" w:hAnsiTheme="majorHAnsi" w:cstheme="majorHAnsi"/>
        </w:rPr>
      </w:pPr>
      <w:r>
        <w:rPr>
          <w:rFonts w:asciiTheme="majorHAnsi" w:hAnsiTheme="majorHAnsi" w:cstheme="majorHAnsi"/>
        </w:rPr>
        <w:t xml:space="preserve">1] </w:t>
      </w:r>
      <w:r w:rsidRPr="001C34F2">
        <w:rPr>
          <w:rFonts w:asciiTheme="majorHAnsi" w:hAnsiTheme="majorHAnsi" w:cstheme="majorHAnsi"/>
        </w:rPr>
        <w:t xml:space="preserve">Perceived status threats trigger </w:t>
      </w:r>
      <w:r w:rsidRPr="001C34F2">
        <w:rPr>
          <w:rFonts w:asciiTheme="majorHAnsi" w:hAnsiTheme="majorHAnsi" w:cstheme="majorHAnsi"/>
          <w:u w:val="single"/>
        </w:rPr>
        <w:t>psychological predispositions</w:t>
      </w:r>
      <w:r w:rsidRPr="001C34F2">
        <w:rPr>
          <w:rFonts w:asciiTheme="majorHAnsi" w:hAnsiTheme="majorHAnsi" w:cstheme="majorHAnsi"/>
        </w:rPr>
        <w:t xml:space="preserve"> that</w:t>
      </w:r>
      <w:r w:rsidRPr="001C34F2">
        <w:rPr>
          <w:rFonts w:asciiTheme="majorHAnsi" w:hAnsiTheme="majorHAnsi" w:cstheme="majorHAnsi"/>
          <w:u w:val="single"/>
        </w:rPr>
        <w:t xml:space="preserve"> favor authoritarianism</w:t>
      </w:r>
      <w:r w:rsidRPr="001C34F2">
        <w:rPr>
          <w:rFonts w:asciiTheme="majorHAnsi" w:hAnsiTheme="majorHAnsi" w:cstheme="majorHAnsi"/>
        </w:rPr>
        <w:t xml:space="preserve"> – leads to </w:t>
      </w:r>
      <w:r w:rsidRPr="001C34F2">
        <w:rPr>
          <w:rFonts w:asciiTheme="majorHAnsi" w:hAnsiTheme="majorHAnsi" w:cstheme="majorHAnsi"/>
          <w:u w:val="single"/>
        </w:rPr>
        <w:t>extremism</w:t>
      </w:r>
      <w:r w:rsidRPr="001C34F2">
        <w:rPr>
          <w:rFonts w:asciiTheme="majorHAnsi" w:hAnsiTheme="majorHAnsi" w:cstheme="majorHAnsi"/>
        </w:rPr>
        <w:t xml:space="preserve"> and </w:t>
      </w:r>
      <w:r w:rsidRPr="001C34F2">
        <w:rPr>
          <w:rFonts w:asciiTheme="majorHAnsi" w:hAnsiTheme="majorHAnsi" w:cstheme="majorHAnsi"/>
          <w:u w:val="single"/>
        </w:rPr>
        <w:t>far right backlash</w:t>
      </w:r>
      <w:r w:rsidRPr="001C34F2">
        <w:rPr>
          <w:rFonts w:asciiTheme="majorHAnsi" w:hAnsiTheme="majorHAnsi" w:cstheme="majorHAnsi"/>
        </w:rPr>
        <w:t xml:space="preserve">  </w:t>
      </w:r>
    </w:p>
    <w:p w14:paraId="7958B3C7" w14:textId="77777777" w:rsidR="00590DD4" w:rsidRPr="001C34F2" w:rsidRDefault="00590DD4" w:rsidP="00590DD4">
      <w:pPr>
        <w:rPr>
          <w:rFonts w:asciiTheme="majorHAnsi" w:hAnsiTheme="majorHAnsi" w:cstheme="majorHAnsi"/>
          <w:sz w:val="16"/>
        </w:rPr>
      </w:pPr>
      <w:r w:rsidRPr="001C34F2">
        <w:rPr>
          <w:rStyle w:val="Style13ptBold"/>
          <w:rFonts w:asciiTheme="majorHAnsi" w:hAnsiTheme="majorHAnsi" w:cstheme="majorHAnsi"/>
        </w:rPr>
        <w:t>Stenner and Stern 21</w:t>
      </w:r>
      <w:r w:rsidRPr="001C34F2">
        <w:rPr>
          <w:rFonts w:asciiTheme="majorHAnsi" w:hAnsiTheme="majorHAnsi" w:cstheme="majorHAnsi"/>
          <w:sz w:val="16"/>
        </w:rPr>
        <w:t xml:space="preserve"> </w:t>
      </w:r>
      <w:r w:rsidRPr="001C34F2">
        <w:rPr>
          <w:rFonts w:asciiTheme="majorHAnsi" w:hAnsiTheme="majorHAnsi" w:cstheme="majorHAnsi"/>
        </w:rPr>
        <w:t>[Karen Stenner and Jessica Stern, 2/11/21, Foreign Policy, "how to live with authoritarians," https://foreignpolicy.com/2021/02/11/capitol-insurrection-trump-authoritarianism-psychology-innate-fear-envy-change-diversity-populism/, mm] Recut Jet</w:t>
      </w:r>
    </w:p>
    <w:p w14:paraId="751E9C99" w14:textId="0ABDE09D" w:rsidR="00590DD4" w:rsidRPr="00E4427C" w:rsidRDefault="00590DD4" w:rsidP="00E4427C">
      <w:pPr>
        <w:rPr>
          <w:rFonts w:asciiTheme="majorHAnsi" w:hAnsiTheme="majorHAnsi" w:cstheme="majorHAnsi"/>
          <w:sz w:val="14"/>
        </w:rPr>
      </w:pPr>
      <w:r w:rsidRPr="001C34F2">
        <w:rPr>
          <w:rStyle w:val="StyleUnderline"/>
          <w:rFonts w:asciiTheme="majorHAnsi" w:hAnsiTheme="majorHAnsi" w:cstheme="majorHAnsi"/>
        </w:rPr>
        <w:t>Even after the</w:t>
      </w:r>
      <w:r w:rsidRPr="001C34F2">
        <w:rPr>
          <w:rFonts w:asciiTheme="majorHAnsi" w:hAnsiTheme="majorHAnsi" w:cstheme="majorHAnsi"/>
          <w:sz w:val="14"/>
        </w:rPr>
        <w:t xml:space="preserve"> Jan. 6 </w:t>
      </w:r>
      <w:r w:rsidRPr="001C34F2">
        <w:rPr>
          <w:rStyle w:val="StyleUnderline"/>
          <w:rFonts w:asciiTheme="majorHAnsi" w:hAnsiTheme="majorHAnsi" w:cstheme="majorHAnsi"/>
        </w:rPr>
        <w:t>insurrection</w:t>
      </w:r>
      <w:r w:rsidRPr="001C34F2">
        <w:rPr>
          <w:rFonts w:asciiTheme="majorHAnsi" w:hAnsiTheme="majorHAnsi" w:cstheme="majorHAnsi"/>
          <w:sz w:val="14"/>
        </w:rPr>
        <w:t xml:space="preserve"> at the U.S. Capitol, </w:t>
      </w:r>
      <w:r w:rsidRPr="001C34F2">
        <w:rPr>
          <w:rStyle w:val="StyleUnderline"/>
          <w:rFonts w:asciiTheme="majorHAnsi" w:hAnsiTheme="majorHAnsi" w:cstheme="majorHAnsi"/>
        </w:rPr>
        <w:t>60 percent of Republican</w:t>
      </w:r>
      <w:r w:rsidRPr="001C34F2">
        <w:rPr>
          <w:rFonts w:asciiTheme="majorHAnsi" w:hAnsiTheme="majorHAnsi" w:cstheme="majorHAnsi"/>
          <w:sz w:val="14"/>
        </w:rPr>
        <w:t xml:space="preserve"> and Republican-leaning </w:t>
      </w:r>
      <w:r w:rsidRPr="001C34F2">
        <w:rPr>
          <w:rStyle w:val="StyleUnderline"/>
          <w:rFonts w:asciiTheme="majorHAnsi" w:hAnsiTheme="majorHAnsi" w:cstheme="majorHAnsi"/>
        </w:rPr>
        <w:t>voters</w:t>
      </w:r>
      <w:r w:rsidRPr="001C34F2">
        <w:rPr>
          <w:rFonts w:asciiTheme="majorHAnsi" w:hAnsiTheme="majorHAnsi" w:cstheme="majorHAnsi"/>
          <w:sz w:val="14"/>
        </w:rPr>
        <w:t xml:space="preserve"> </w:t>
      </w:r>
      <w:r w:rsidRPr="001C34F2">
        <w:rPr>
          <w:rStyle w:val="StyleUnderline"/>
          <w:rFonts w:asciiTheme="majorHAnsi" w:hAnsiTheme="majorHAnsi" w:cstheme="majorHAnsi"/>
        </w:rPr>
        <w:t>still approved of</w:t>
      </w:r>
      <w:r w:rsidRPr="001C34F2">
        <w:rPr>
          <w:rFonts w:asciiTheme="majorHAnsi" w:hAnsiTheme="majorHAnsi" w:cstheme="majorHAnsi"/>
          <w:sz w:val="14"/>
        </w:rPr>
        <w:t xml:space="preserve"> Donald </w:t>
      </w:r>
      <w:r w:rsidRPr="001C34F2">
        <w:rPr>
          <w:rStyle w:val="StyleUnderline"/>
          <w:rFonts w:asciiTheme="majorHAnsi" w:hAnsiTheme="majorHAnsi" w:cstheme="majorHAnsi"/>
        </w:rPr>
        <w:t>Trump's</w:t>
      </w:r>
      <w:r w:rsidRPr="001C34F2">
        <w:rPr>
          <w:rFonts w:asciiTheme="majorHAnsi" w:hAnsiTheme="majorHAnsi" w:cstheme="majorHAnsi"/>
          <w:sz w:val="14"/>
        </w:rPr>
        <w:t xml:space="preserve"> performance as president. Though this level of popular support baffles many Americans, it follows in the tails of an approval rating that while generally hovering around a modest 40 percent remained remarkably steady throughout Trump's </w:t>
      </w:r>
      <w:proofErr w:type="spellStart"/>
      <w:r w:rsidRPr="001C34F2">
        <w:rPr>
          <w:rFonts w:asciiTheme="majorHAnsi" w:hAnsiTheme="majorHAnsi" w:cstheme="majorHAnsi"/>
          <w:sz w:val="14"/>
        </w:rPr>
        <w:t>blunderous</w:t>
      </w:r>
      <w:proofErr w:type="spellEnd"/>
      <w:r w:rsidRPr="001C34F2">
        <w:rPr>
          <w:rFonts w:asciiTheme="majorHAnsi" w:hAnsiTheme="majorHAnsi" w:cstheme="majorHAnsi"/>
          <w:sz w:val="14"/>
        </w:rPr>
        <w:t xml:space="preserve"> presidency and near-constant assault on democratic norms and institutions. Knee-jerk Beltway attempts to explain away this loyal adherence tend to revert to suggestions that Trump supporters are uneducated or impoverished or both mostly angry at being 'left behind' by the new economy. Now, after a mob of Trump supporters quite literally laid siege to U.S. democracy, it's clear that there are more significant and enduring factors at play. </w:t>
      </w:r>
      <w:r w:rsidRPr="001C34F2">
        <w:rPr>
          <w:rStyle w:val="StyleUnderline"/>
          <w:rFonts w:asciiTheme="majorHAnsi" w:hAnsiTheme="majorHAnsi" w:cstheme="majorHAnsi"/>
        </w:rPr>
        <w:t>Growing evidence suggests</w:t>
      </w:r>
      <w:r w:rsidRPr="001C34F2">
        <w:rPr>
          <w:rFonts w:asciiTheme="majorHAnsi" w:hAnsiTheme="majorHAnsi" w:cstheme="majorHAnsi"/>
          <w:sz w:val="14"/>
        </w:rPr>
        <w:t xml:space="preserve"> </w:t>
      </w:r>
      <w:r w:rsidRPr="001C34F2">
        <w:rPr>
          <w:rStyle w:val="StyleUnderline"/>
          <w:rFonts w:asciiTheme="majorHAnsi" w:hAnsiTheme="majorHAnsi" w:cstheme="majorHAnsi"/>
        </w:rPr>
        <w:t>that</w:t>
      </w:r>
      <w:r w:rsidRPr="001C34F2">
        <w:rPr>
          <w:rFonts w:asciiTheme="majorHAnsi" w:hAnsiTheme="majorHAnsi" w:cstheme="majorHAnsi"/>
          <w:sz w:val="14"/>
        </w:rPr>
        <w:t xml:space="preserve"> Trumpism and </w:t>
      </w:r>
      <w:r w:rsidRPr="001C34F2">
        <w:rPr>
          <w:rStyle w:val="StyleUnderline"/>
          <w:rFonts w:asciiTheme="majorHAnsi" w:hAnsiTheme="majorHAnsi" w:cstheme="majorHAnsi"/>
        </w:rPr>
        <w:t>right-wing populist movements</w:t>
      </w:r>
      <w:r w:rsidRPr="001C34F2">
        <w:rPr>
          <w:rFonts w:asciiTheme="majorHAnsi" w:hAnsiTheme="majorHAnsi" w:cstheme="majorHAnsi"/>
          <w:sz w:val="14"/>
        </w:rPr>
        <w:t xml:space="preserve"> like it </w:t>
      </w:r>
      <w:r w:rsidRPr="001C34F2">
        <w:rPr>
          <w:rStyle w:val="StyleUnderline"/>
          <w:rFonts w:asciiTheme="majorHAnsi" w:hAnsiTheme="majorHAnsi" w:cstheme="majorHAnsi"/>
        </w:rPr>
        <w:t>must prompt a serious reckoning</w:t>
      </w:r>
      <w:r w:rsidRPr="001C34F2">
        <w:rPr>
          <w:rFonts w:asciiTheme="majorHAnsi" w:hAnsiTheme="majorHAnsi" w:cstheme="majorHAnsi"/>
          <w:sz w:val="14"/>
        </w:rPr>
        <w:t xml:space="preserve"> with vulnerabilities not just within the U.S. political system but within liberal democracy more generally. It may take years to arrive at a complete understanding of Trump's surprising mass appeal, but prior research and preliminary studies already suggest a more nuanced view of how authoritarians and malignant nationalists rise. Rather than tangible economic grievance, </w:t>
      </w:r>
      <w:r w:rsidRPr="001C34F2">
        <w:rPr>
          <w:rStyle w:val="StyleUnderline"/>
          <w:rFonts w:asciiTheme="majorHAnsi" w:hAnsiTheme="majorHAnsi" w:cstheme="majorHAnsi"/>
          <w:highlight w:val="green"/>
        </w:rPr>
        <w:t xml:space="preserve">decades of cross-national </w:t>
      </w:r>
      <w:r w:rsidRPr="001C34F2">
        <w:rPr>
          <w:rStyle w:val="StyleUnderline"/>
          <w:rFonts w:asciiTheme="majorHAnsi" w:hAnsiTheme="majorHAnsi" w:cstheme="majorHAnsi"/>
        </w:rPr>
        <w:t xml:space="preserve">empirical </w:t>
      </w:r>
      <w:r w:rsidRPr="001C34F2">
        <w:rPr>
          <w:rStyle w:val="StyleUnderline"/>
          <w:rFonts w:asciiTheme="majorHAnsi" w:hAnsiTheme="majorHAnsi" w:cstheme="majorHAnsi"/>
          <w:highlight w:val="green"/>
        </w:rPr>
        <w:t>research show that</w:t>
      </w:r>
      <w:r w:rsidRPr="001C34F2">
        <w:rPr>
          <w:rFonts w:asciiTheme="majorHAnsi" w:hAnsiTheme="majorHAnsi" w:cstheme="majorHAnsi"/>
          <w:sz w:val="14"/>
        </w:rPr>
        <w:t xml:space="preserve"> feelings and </w:t>
      </w:r>
      <w:r w:rsidRPr="001C34F2">
        <w:rPr>
          <w:rStyle w:val="Emphasis"/>
          <w:rFonts w:asciiTheme="majorHAnsi" w:hAnsiTheme="majorHAnsi" w:cstheme="majorHAnsi"/>
          <w:highlight w:val="green"/>
        </w:rPr>
        <w:t>perceptions of sociocultural threat</w:t>
      </w:r>
      <w:r w:rsidRPr="001C34F2">
        <w:rPr>
          <w:rStyle w:val="StyleUnderline"/>
          <w:rFonts w:asciiTheme="majorHAnsi" w:hAnsiTheme="majorHAnsi" w:cstheme="majorHAnsi"/>
          <w:highlight w:val="green"/>
        </w:rPr>
        <w:t xml:space="preserve"> are </w:t>
      </w:r>
      <w:r w:rsidRPr="001C34F2">
        <w:rPr>
          <w:rStyle w:val="StyleUnderline"/>
          <w:rFonts w:asciiTheme="majorHAnsi" w:hAnsiTheme="majorHAnsi" w:cstheme="majorHAnsi"/>
        </w:rPr>
        <w:t>the</w:t>
      </w:r>
      <w:r w:rsidRPr="001C34F2">
        <w:rPr>
          <w:rFonts w:asciiTheme="majorHAnsi" w:hAnsiTheme="majorHAnsi" w:cstheme="majorHAnsi"/>
          <w:sz w:val="14"/>
        </w:rPr>
        <w:t xml:space="preserve"> principal </w:t>
      </w:r>
      <w:r w:rsidRPr="001C34F2">
        <w:rPr>
          <w:rStyle w:val="Emphasis"/>
          <w:rFonts w:asciiTheme="majorHAnsi" w:hAnsiTheme="majorHAnsi" w:cstheme="majorHAnsi"/>
          <w:highlight w:val="green"/>
        </w:rPr>
        <w:t>drivers of surging authoritarian sentiment</w:t>
      </w:r>
      <w:r w:rsidRPr="001C34F2">
        <w:rPr>
          <w:rStyle w:val="Emphasis"/>
          <w:rFonts w:asciiTheme="majorHAnsi" w:hAnsiTheme="majorHAnsi" w:cstheme="majorHAnsi"/>
        </w:rPr>
        <w:t xml:space="preserve"> </w:t>
      </w:r>
      <w:r w:rsidRPr="001C34F2">
        <w:rPr>
          <w:rStyle w:val="StyleUnderline"/>
          <w:rFonts w:asciiTheme="majorHAnsi" w:hAnsiTheme="majorHAnsi" w:cstheme="majorHAnsi"/>
        </w:rPr>
        <w:t xml:space="preserve">among the electorate and the demagoguery that </w:t>
      </w:r>
      <w:proofErr w:type="gramStart"/>
      <w:r w:rsidRPr="001C34F2">
        <w:rPr>
          <w:rStyle w:val="StyleUnderline"/>
          <w:rFonts w:asciiTheme="majorHAnsi" w:hAnsiTheme="majorHAnsi" w:cstheme="majorHAnsi"/>
        </w:rPr>
        <w:t>rises up</w:t>
      </w:r>
      <w:proofErr w:type="gramEnd"/>
      <w:r w:rsidRPr="001C34F2">
        <w:rPr>
          <w:rStyle w:val="StyleUnderline"/>
          <w:rFonts w:asciiTheme="majorHAnsi" w:hAnsiTheme="majorHAnsi" w:cstheme="majorHAnsi"/>
        </w:rPr>
        <w:t xml:space="preserve"> to service it.</w:t>
      </w:r>
      <w:r w:rsidRPr="001C34F2">
        <w:rPr>
          <w:rFonts w:asciiTheme="majorHAnsi" w:hAnsiTheme="majorHAnsi" w:cstheme="majorHAnsi"/>
          <w:sz w:val="14"/>
        </w:rPr>
        <w:t xml:space="preserve"> In a modern, multicultural society, certain citizens simply become overwhelmed by growing complexity and rapid change. </w:t>
      </w:r>
      <w:r w:rsidRPr="001C34F2">
        <w:rPr>
          <w:rStyle w:val="StyleUnderline"/>
          <w:rFonts w:asciiTheme="majorHAnsi" w:hAnsiTheme="majorHAnsi" w:cstheme="majorHAnsi"/>
        </w:rPr>
        <w:t>These individuals fear a loss of their social order</w:t>
      </w:r>
      <w:r w:rsidRPr="001C34F2">
        <w:rPr>
          <w:rFonts w:asciiTheme="majorHAnsi" w:hAnsiTheme="majorHAnsi" w:cstheme="majorHAnsi"/>
          <w:sz w:val="14"/>
        </w:rPr>
        <w:t xml:space="preserve">, status, and familiar way of life. Whether rational or not, this trepidation provokes intolerance of threats to the collective order, in which they are unusually invested. </w:t>
      </w:r>
      <w:r w:rsidRPr="001C34F2">
        <w:rPr>
          <w:rStyle w:val="StyleUnderline"/>
          <w:rFonts w:asciiTheme="majorHAnsi" w:hAnsiTheme="majorHAnsi" w:cstheme="majorHAnsi"/>
        </w:rPr>
        <w:t>Trump's support,</w:t>
      </w:r>
      <w:r w:rsidRPr="001C34F2">
        <w:rPr>
          <w:rFonts w:asciiTheme="majorHAnsi" w:hAnsiTheme="majorHAnsi" w:cstheme="majorHAnsi"/>
          <w:sz w:val="14"/>
        </w:rPr>
        <w:t xml:space="preserve"> then, </w:t>
      </w:r>
      <w:r w:rsidRPr="001C34F2">
        <w:rPr>
          <w:rStyle w:val="StyleUnderline"/>
          <w:rFonts w:asciiTheme="majorHAnsi" w:hAnsiTheme="majorHAnsi" w:cstheme="majorHAnsi"/>
        </w:rPr>
        <w:t>is derived</w:t>
      </w:r>
      <w:r w:rsidRPr="001C34F2">
        <w:rPr>
          <w:rFonts w:asciiTheme="majorHAnsi" w:hAnsiTheme="majorHAnsi" w:cstheme="majorHAnsi"/>
          <w:sz w:val="14"/>
        </w:rPr>
        <w:t xml:space="preserve"> in large part </w:t>
      </w:r>
      <w:r w:rsidRPr="001C34F2">
        <w:rPr>
          <w:rStyle w:val="StyleUnderline"/>
          <w:rFonts w:asciiTheme="majorHAnsi" w:hAnsiTheme="majorHAnsi" w:cstheme="majorHAnsi"/>
        </w:rPr>
        <w:t xml:space="preserve">from those who believe he </w:t>
      </w:r>
      <w:r w:rsidRPr="001C34F2">
        <w:rPr>
          <w:rFonts w:asciiTheme="majorHAnsi" w:hAnsiTheme="majorHAnsi" w:cstheme="majorHAnsi"/>
          <w:sz w:val="14"/>
        </w:rPr>
        <w:t xml:space="preserve">understands and </w:t>
      </w:r>
      <w:r w:rsidRPr="001C34F2">
        <w:rPr>
          <w:rStyle w:val="StyleUnderline"/>
          <w:rFonts w:asciiTheme="majorHAnsi" w:hAnsiTheme="majorHAnsi" w:cstheme="majorHAnsi"/>
        </w:rPr>
        <w:t>speaks to these</w:t>
      </w:r>
      <w:r w:rsidRPr="001C34F2">
        <w:rPr>
          <w:rFonts w:asciiTheme="majorHAnsi" w:hAnsiTheme="majorHAnsi" w:cstheme="majorHAnsi"/>
          <w:sz w:val="14"/>
        </w:rPr>
        <w:t xml:space="preserve"> kinds of </w:t>
      </w:r>
      <w:r w:rsidRPr="001C34F2">
        <w:rPr>
          <w:rStyle w:val="StyleUnderline"/>
          <w:rFonts w:asciiTheme="majorHAnsi" w:hAnsiTheme="majorHAnsi" w:cstheme="majorHAnsi"/>
        </w:rPr>
        <w:t>fears</w:t>
      </w:r>
      <w:r w:rsidRPr="001C34F2">
        <w:rPr>
          <w:rFonts w:asciiTheme="majorHAnsi" w:hAnsiTheme="majorHAnsi" w:cstheme="majorHAnsi"/>
          <w:sz w:val="14"/>
        </w:rPr>
        <w:t xml:space="preserve">. </w:t>
      </w:r>
      <w:r w:rsidRPr="001C34F2">
        <w:rPr>
          <w:rStyle w:val="StyleUnderline"/>
          <w:rFonts w:asciiTheme="majorHAnsi" w:hAnsiTheme="majorHAnsi" w:cstheme="majorHAnsi"/>
        </w:rPr>
        <w:t>This finding is not meant to excuse Trump</w:t>
      </w:r>
      <w:r w:rsidRPr="001C34F2">
        <w:rPr>
          <w:rFonts w:asciiTheme="majorHAnsi" w:hAnsiTheme="majorHAnsi" w:cstheme="majorHAnsi"/>
          <w:sz w:val="14"/>
        </w:rPr>
        <w:t xml:space="preserve">, the overt racism of many of his supporters, nor the very real harm they have caused. </w:t>
      </w:r>
      <w:r w:rsidRPr="001C34F2">
        <w:rPr>
          <w:rStyle w:val="StyleUnderline"/>
          <w:rFonts w:asciiTheme="majorHAnsi" w:hAnsiTheme="majorHAnsi" w:cstheme="majorHAnsi"/>
        </w:rPr>
        <w:t>It is simply derived from decades of research</w:t>
      </w:r>
      <w:r w:rsidRPr="001C34F2">
        <w:rPr>
          <w:rFonts w:asciiTheme="majorHAnsi" w:hAnsiTheme="majorHAnsi" w:cstheme="majorHAnsi"/>
          <w:sz w:val="14"/>
        </w:rPr>
        <w:t xml:space="preserve">. About a third of the population in Western countries is predisposed to authoritarianism, which is about 50 percent heritable. Authoritarians have an inherent preference for oneness and sameness; they favor obedience and conformity and value strong leaders and social homogeneity over freedom and diversity. That diversity can take any form: whether based on racial or ethnic lines or moral and political difference. </w:t>
      </w:r>
      <w:r w:rsidRPr="001C34F2">
        <w:rPr>
          <w:rStyle w:val="StyleUnderline"/>
          <w:rFonts w:asciiTheme="majorHAnsi" w:hAnsiTheme="majorHAnsi" w:cstheme="majorHAnsi"/>
          <w:highlight w:val="green"/>
        </w:rPr>
        <w:t>Authoritarianism is</w:t>
      </w:r>
      <w:r w:rsidRPr="001C34F2">
        <w:rPr>
          <w:rStyle w:val="StyleUnderline"/>
          <w:rFonts w:asciiTheme="majorHAnsi" w:hAnsiTheme="majorHAnsi" w:cstheme="majorHAnsi"/>
        </w:rPr>
        <w:t xml:space="preserve"> also </w:t>
      </w:r>
      <w:r w:rsidRPr="001C34F2">
        <w:rPr>
          <w:rStyle w:val="StyleUnderline"/>
          <w:rFonts w:asciiTheme="majorHAnsi" w:hAnsiTheme="majorHAnsi" w:cstheme="majorHAnsi"/>
          <w:highlight w:val="green"/>
        </w:rPr>
        <w:t>associated with</w:t>
      </w:r>
      <w:r w:rsidRPr="001C34F2">
        <w:rPr>
          <w:rStyle w:val="StyleUnderline"/>
          <w:rFonts w:asciiTheme="majorHAnsi" w:hAnsiTheme="majorHAnsi" w:cstheme="majorHAnsi"/>
        </w:rPr>
        <w:t xml:space="preserve"> some </w:t>
      </w:r>
      <w:r w:rsidRPr="001C34F2">
        <w:rPr>
          <w:rStyle w:val="Emphasis"/>
          <w:rFonts w:asciiTheme="majorHAnsi" w:hAnsiTheme="majorHAnsi" w:cstheme="majorHAnsi"/>
          <w:highlight w:val="green"/>
        </w:rPr>
        <w:t>cognitive limitations</w:t>
      </w:r>
      <w:r w:rsidRPr="001C34F2">
        <w:rPr>
          <w:rStyle w:val="StyleUnderline"/>
          <w:rFonts w:asciiTheme="majorHAnsi" w:hAnsiTheme="majorHAnsi" w:cstheme="majorHAnsi"/>
        </w:rPr>
        <w:t>. Comparative data suggests that the United States may be</w:t>
      </w:r>
      <w:r w:rsidRPr="001C34F2">
        <w:rPr>
          <w:rFonts w:asciiTheme="majorHAnsi" w:hAnsiTheme="majorHAnsi" w:cstheme="majorHAnsi"/>
          <w:sz w:val="14"/>
        </w:rPr>
        <w:t xml:space="preserve"> somewhat </w:t>
      </w:r>
      <w:r w:rsidRPr="001C34F2">
        <w:rPr>
          <w:rStyle w:val="StyleUnderline"/>
          <w:rFonts w:asciiTheme="majorHAnsi" w:hAnsiTheme="majorHAnsi" w:cstheme="majorHAnsi"/>
        </w:rPr>
        <w:t>overstocked with authoritarians</w:t>
      </w:r>
      <w:r w:rsidRPr="001C34F2">
        <w:rPr>
          <w:rFonts w:asciiTheme="majorHAnsi" w:hAnsiTheme="majorHAnsi" w:cstheme="majorHAnsi"/>
          <w:sz w:val="14"/>
        </w:rPr>
        <w:t>, though they may simply be more easily identifiable in the country's high-arousal political environment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 xml:space="preserve">This predisposition to favor </w:t>
      </w:r>
      <w:r w:rsidRPr="001C34F2">
        <w:rPr>
          <w:rStyle w:val="StyleUnderline"/>
          <w:rFonts w:asciiTheme="majorHAnsi" w:hAnsiTheme="majorHAnsi" w:cstheme="majorHAnsi"/>
        </w:rPr>
        <w:t xml:space="preserve">oneness and sameness exists on a spectrum, from very low to very high </w:t>
      </w:r>
      <w:r w:rsidRPr="001C34F2">
        <w:rPr>
          <w:rStyle w:val="StyleUnderline"/>
          <w:rFonts w:asciiTheme="majorHAnsi" w:hAnsiTheme="majorHAnsi" w:cstheme="majorHAnsi"/>
          <w:highlight w:val="green"/>
        </w:rPr>
        <w:t>authoritarianism</w:t>
      </w:r>
      <w:r w:rsidRPr="001C34F2">
        <w:rPr>
          <w:rStyle w:val="StyleUnderline"/>
          <w:rFonts w:asciiTheme="majorHAnsi" w:hAnsiTheme="majorHAnsi" w:cstheme="majorHAnsi"/>
        </w:rPr>
        <w:t>. Importantly, the</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predisposition</w:t>
      </w:r>
      <w:r w:rsidRPr="001C34F2">
        <w:rPr>
          <w:rStyle w:val="StyleUnderline"/>
          <w:rFonts w:asciiTheme="majorHAnsi" w:hAnsiTheme="majorHAnsi" w:cstheme="majorHAnsi"/>
          <w:highlight w:val="green"/>
        </w:rPr>
        <w:t xml:space="preserve"> which is</w:t>
      </w:r>
      <w:r w:rsidRPr="001C34F2">
        <w:rPr>
          <w:rStyle w:val="StyleUnderline"/>
          <w:rFonts w:asciiTheme="majorHAnsi" w:hAnsiTheme="majorHAnsi" w:cstheme="majorHAnsi"/>
        </w:rPr>
        <w:t xml:space="preserve"> stable and enduring but </w:t>
      </w:r>
      <w:r w:rsidRPr="001C34F2">
        <w:rPr>
          <w:rStyle w:val="Emphasis"/>
          <w:rFonts w:asciiTheme="majorHAnsi" w:hAnsiTheme="majorHAnsi" w:cstheme="majorHAnsi"/>
          <w:highlight w:val="green"/>
        </w:rPr>
        <w:t xml:space="preserve">normally latent </w:t>
      </w:r>
      <w:r w:rsidRPr="001C34F2">
        <w:rPr>
          <w:rStyle w:val="StyleUnderline"/>
          <w:rFonts w:asciiTheme="majorHAnsi" w:hAnsiTheme="majorHAnsi" w:cstheme="majorHAnsi"/>
          <w:highlight w:val="green"/>
        </w:rPr>
        <w:t xml:space="preserve">is </w:t>
      </w:r>
      <w:r w:rsidRPr="001C34F2">
        <w:rPr>
          <w:rStyle w:val="StyleUnderline"/>
          <w:rFonts w:asciiTheme="majorHAnsi" w:hAnsiTheme="majorHAnsi" w:cstheme="majorHAnsi"/>
        </w:rPr>
        <w:t xml:space="preserve">activated and expressed when </w:t>
      </w:r>
      <w:r w:rsidRPr="001C34F2">
        <w:rPr>
          <w:rStyle w:val="StyleUnderline"/>
          <w:rFonts w:asciiTheme="majorHAnsi" w:hAnsiTheme="majorHAnsi" w:cstheme="majorHAnsi"/>
          <w:highlight w:val="green"/>
        </w:rPr>
        <w:t xml:space="preserve">triggered by </w:t>
      </w:r>
      <w:r w:rsidRPr="001C34F2">
        <w:rPr>
          <w:rStyle w:val="Emphasis"/>
          <w:rFonts w:asciiTheme="majorHAnsi" w:hAnsiTheme="majorHAnsi" w:cstheme="majorHAnsi"/>
          <w:highlight w:val="green"/>
        </w:rPr>
        <w:t xml:space="preserve">perceived </w:t>
      </w:r>
      <w:r w:rsidRPr="001C34F2">
        <w:rPr>
          <w:rStyle w:val="Emphasis"/>
          <w:rFonts w:asciiTheme="majorHAnsi" w:hAnsiTheme="majorHAnsi" w:cstheme="majorHAnsi"/>
        </w:rPr>
        <w:t xml:space="preserve">political or </w:t>
      </w:r>
      <w:r w:rsidRPr="001C34F2">
        <w:rPr>
          <w:rStyle w:val="Emphasis"/>
          <w:rFonts w:asciiTheme="majorHAnsi" w:hAnsiTheme="majorHAnsi" w:cstheme="majorHAnsi"/>
          <w:highlight w:val="green"/>
        </w:rPr>
        <w:t>social disorder</w:t>
      </w:r>
      <w:r w:rsidRPr="001C34F2">
        <w:rPr>
          <w:rFonts w:asciiTheme="majorHAnsi" w:hAnsiTheme="majorHAnsi" w:cstheme="majorHAnsi"/>
          <w:sz w:val="14"/>
        </w:rPr>
        <w:t xml:space="preserve">. Once authoritarianism is understood in relation to suppressing difference especially in the face of threats to oneness and sameness a whole array of seemingly disparate Trumpian stances assume a more universal character: Whether in Washington or Warsaw, Western liberal democracy's ongoing struggle with populism is united by fear. People with innate authoritarian tendencies can be found on both the right and left of the political spectrum, although they are somewhat less common on the left. This leads us to a critical point: Authoritarianism is not the same as conservatism, although they are modestly correlated. Authoritarians' fundamental aversion to diversity complexity and variety is distinct from traditional conservatives' aversion to change which is more about novelty and uncertainty. When the status quo is a modern liberal democracy, traditional conservatives by nature ought to defend any established regime of institutions and laws designed to protect individual rights. Authoritarians, by contrast, can welcome vast social change and blithely overthrow established authorities and institutions if some charismatic strongman is promising them greater oneness and sameness on the other side of their revolution. This distinction may seem counterintuitive given the modern U.S. political system where erstwhile conservatism has largely become synonymous with Trumpism. But it also means that, under the right conditions, conservatives can be a liberal democracy's strongest bulwark against the dangers posed by authoritarian social movements. Still, the rapid demographic transformation of the United States likely provokes both authoritarians opposed to diversity and traditional conservatives averse to change. More nonwhite than white babies have been born in the country since 2013, and the United States will be majority nonwhite by 2043. In concert with the declining life expectancy of white American men, this trend away from a white majority has helped give rise to 'white genocide' and 'Great Replacement' conspiracy theories among white supremacists. Multiculturalism, changing gender norms, and rapid globalization can also provoke both groups some become overtly racist and anti-immigrant or enraged at the acceptance of LGBTQ rights and behaviors they view as morally deviant. Since classic authoritarian defensive stances are invoked to defend a whole regime of oneness and sameness, perceived threats in one domain can provoke defenses in other or all domains. For example, the strongest predictor of a Brexit 'leave' </w:t>
      </w:r>
      <w:proofErr w:type="gramStart"/>
      <w:r w:rsidRPr="001C34F2">
        <w:rPr>
          <w:rFonts w:asciiTheme="majorHAnsi" w:hAnsiTheme="majorHAnsi" w:cstheme="majorHAnsi"/>
          <w:sz w:val="14"/>
        </w:rPr>
        <w:t>vote</w:t>
      </w:r>
      <w:proofErr w:type="gramEnd"/>
      <w:r w:rsidRPr="001C34F2">
        <w:rPr>
          <w:rFonts w:asciiTheme="majorHAnsi" w:hAnsiTheme="majorHAnsi" w:cstheme="majorHAnsi"/>
          <w:sz w:val="14"/>
        </w:rPr>
        <w:t xml:space="preserve"> ostensibly rooted in racial and ethnic intolerance was support for the death penalty and for the public whipping of sex criminals. In a recent </w:t>
      </w:r>
      <w:proofErr w:type="gramStart"/>
      <w:r w:rsidRPr="001C34F2">
        <w:rPr>
          <w:rFonts w:asciiTheme="majorHAnsi" w:hAnsiTheme="majorHAnsi" w:cstheme="majorHAnsi"/>
          <w:sz w:val="14"/>
        </w:rPr>
        <w:t>study[</w:t>
      </w:r>
      <w:proofErr w:type="gramEnd"/>
      <w:r w:rsidRPr="001C34F2">
        <w:rPr>
          <w:rFonts w:asciiTheme="majorHAnsi" w:hAnsiTheme="majorHAnsi" w:cstheme="majorHAnsi"/>
          <w:sz w:val="14"/>
        </w:rPr>
        <w:t xml:space="preserve"> by the Vanderbilt political scientist Larry Bartels, over half of Republicans agreed 'the traditional American way of life is disappearing so fast that we may have to use force to save it. 'More than 40 percent concurred that 'a time will come when patriotic Americans </w:t>
      </w:r>
      <w:proofErr w:type="gramStart"/>
      <w:r w:rsidRPr="001C34F2">
        <w:rPr>
          <w:rFonts w:asciiTheme="majorHAnsi" w:hAnsiTheme="majorHAnsi" w:cstheme="majorHAnsi"/>
          <w:sz w:val="14"/>
        </w:rPr>
        <w:t>have to</w:t>
      </w:r>
      <w:proofErr w:type="gramEnd"/>
      <w:r w:rsidRPr="001C34F2">
        <w:rPr>
          <w:rFonts w:asciiTheme="majorHAnsi" w:hAnsiTheme="majorHAnsi" w:cstheme="majorHAnsi"/>
          <w:sz w:val="14"/>
        </w:rPr>
        <w:t xml:space="preserve"> take the law into their own hands. 'But it's not just Republicans: Significant proportions of both Democrats and Republicans appear willing to endorse violence or violate democratic procedure to defend their values, especially where the president is concerned. A 2019 survey by political scientists at Louisiana State University and the University of Maryland found around18 percent of Democrats and 13 percent of Republicans thought violence would be justified if the opposing party won the 2020 election. In 2014, when Barack Obama was president and Republicans controlled Congress, 30 percent of Democrats supported the president closing Congress and governing without it 'when the country is </w:t>
      </w:r>
      <w:r w:rsidRPr="001C34F2">
        <w:rPr>
          <w:rFonts w:asciiTheme="majorHAnsi" w:hAnsiTheme="majorHAnsi" w:cstheme="majorHAnsi"/>
          <w:sz w:val="14"/>
        </w:rPr>
        <w:lastRenderedPageBreak/>
        <w:t xml:space="preserve">facing very difficult times.' Still, Bartels's study reveals that the strongest predictor of anti-democratic attitudes among Republicans was not partisanship or political expediency; it was ethnic and racial antagonism. This vitriol was often explained as being rooted in concerns about the political power of immigrants, African Americans, and Latinos, as well as these groups' claims on government resources. An alternative explanation is that this grievance is partly a rationalization on the part of many white Americans and that their expressed racial antagonism is a product of and proxy for underlying authoritarian inclinations. All people have an innate bias toward those like themselves; studies confirm that humans are wired to be tribal. For authoritarians, this bias is greatly magnified. And when put under pressure or given leaders' approval, people may nurture and act on their biases against the 'other.' Prejudice evokes emotions like disgust, fear, pity, and envy but of all these, envy proves the most dangerous. An uptick in envy helps explain why violent hate crimes in the United States are on the rise. The social psychologist Michael Hogg of Claremont Graduate University has argued that </w:t>
      </w:r>
      <w:r w:rsidRPr="001C34F2">
        <w:rPr>
          <w:rStyle w:val="StyleUnderline"/>
          <w:rFonts w:asciiTheme="majorHAnsi" w:hAnsiTheme="majorHAnsi" w:cstheme="majorHAnsi"/>
          <w:highlight w:val="green"/>
        </w:rPr>
        <w:t>dramatic</w:t>
      </w:r>
      <w:r w:rsidRPr="001C34F2">
        <w:rPr>
          <w:rStyle w:val="StyleUnderline"/>
          <w:rFonts w:asciiTheme="majorHAnsi" w:hAnsiTheme="majorHAnsi" w:cstheme="majorHAnsi"/>
        </w:rPr>
        <w:t xml:space="preserve"> social </w:t>
      </w:r>
      <w:r w:rsidRPr="001C34F2">
        <w:rPr>
          <w:rStyle w:val="StyleUnderline"/>
          <w:rFonts w:asciiTheme="majorHAnsi" w:hAnsiTheme="majorHAnsi" w:cstheme="majorHAnsi"/>
          <w:highlight w:val="green"/>
        </w:rPr>
        <w:t>disruption can lead to</w:t>
      </w:r>
      <w:r w:rsidRPr="001C34F2">
        <w:rPr>
          <w:rStyle w:val="StyleUnderline"/>
          <w:rFonts w:asciiTheme="majorHAnsi" w:hAnsiTheme="majorHAnsi" w:cstheme="majorHAnsi"/>
        </w:rPr>
        <w:t xml:space="preserve"> highly aversive </w:t>
      </w:r>
      <w:r w:rsidRPr="001C34F2">
        <w:rPr>
          <w:rStyle w:val="Emphasis"/>
          <w:rFonts w:asciiTheme="majorHAnsi" w:hAnsiTheme="majorHAnsi" w:cstheme="majorHAnsi"/>
          <w:highlight w:val="green"/>
        </w:rPr>
        <w:t>identity confusion</w:t>
      </w:r>
      <w:r w:rsidRPr="001C34F2">
        <w:rPr>
          <w:rFonts w:asciiTheme="majorHAnsi" w:hAnsiTheme="majorHAnsi" w:cstheme="majorHAnsi"/>
          <w:sz w:val="14"/>
          <w:highlight w:val="green"/>
        </w:rPr>
        <w:t xml:space="preserve">, </w:t>
      </w:r>
      <w:r w:rsidRPr="001C34F2">
        <w:rPr>
          <w:rStyle w:val="StyleUnderline"/>
          <w:rFonts w:asciiTheme="majorHAnsi" w:hAnsiTheme="majorHAnsi" w:cstheme="majorHAnsi"/>
          <w:highlight w:val="green"/>
        </w:rPr>
        <w:t>causing people to</w:t>
      </w:r>
      <w:r w:rsidRPr="001C34F2">
        <w:rPr>
          <w:rStyle w:val="StyleUnderline"/>
          <w:rFonts w:asciiTheme="majorHAnsi" w:hAnsiTheme="majorHAnsi" w:cstheme="majorHAnsi"/>
        </w:rPr>
        <w:t xml:space="preserve"> demarcate and </w:t>
      </w:r>
      <w:r w:rsidRPr="001C34F2">
        <w:rPr>
          <w:rStyle w:val="StyleUnderline"/>
          <w:rFonts w:asciiTheme="majorHAnsi" w:hAnsiTheme="majorHAnsi" w:cstheme="majorHAnsi"/>
          <w:highlight w:val="green"/>
        </w:rPr>
        <w:t>identify with in-groups</w:t>
      </w:r>
      <w:r w:rsidRPr="001C34F2">
        <w:rPr>
          <w:rStyle w:val="StyleUnderline"/>
          <w:rFonts w:asciiTheme="majorHAnsi" w:hAnsiTheme="majorHAnsi" w:cstheme="majorHAnsi"/>
        </w:rPr>
        <w:t xml:space="preserve"> as opposed to people different from themselves</w:t>
      </w:r>
      <w:r w:rsidRPr="001C34F2">
        <w:rPr>
          <w:rFonts w:asciiTheme="majorHAnsi" w:hAnsiTheme="majorHAnsi" w:cstheme="majorHAnsi"/>
          <w:sz w:val="14"/>
        </w:rPr>
        <w:t xml:space="preserve">. </w:t>
      </w:r>
      <w:r w:rsidRPr="001C34F2">
        <w:rPr>
          <w:rStyle w:val="StyleUnderline"/>
          <w:rFonts w:asciiTheme="majorHAnsi" w:hAnsiTheme="majorHAnsi" w:cstheme="majorHAnsi"/>
        </w:rPr>
        <w:t>In these situations,</w:t>
      </w:r>
      <w:r w:rsidRPr="001C34F2">
        <w:rPr>
          <w:rFonts w:asciiTheme="majorHAnsi" w:hAnsiTheme="majorHAnsi" w:cstheme="majorHAnsi"/>
          <w:sz w:val="14"/>
        </w:rPr>
        <w:t xml:space="preserve"> he says, </w:t>
      </w:r>
      <w:r w:rsidRPr="001C34F2">
        <w:rPr>
          <w:rStyle w:val="Emphasis"/>
          <w:rFonts w:asciiTheme="majorHAnsi" w:hAnsiTheme="majorHAnsi" w:cstheme="majorHAnsi"/>
          <w:highlight w:val="green"/>
        </w:rPr>
        <w:t>people may be drawn</w:t>
      </w:r>
      <w:r w:rsidRPr="001C34F2">
        <w:rPr>
          <w:rStyle w:val="Emphasis"/>
          <w:rFonts w:asciiTheme="majorHAnsi" w:hAnsiTheme="majorHAnsi" w:cstheme="majorHAnsi"/>
        </w:rPr>
        <w:t xml:space="preserve"> </w:t>
      </w:r>
      <w:r w:rsidRPr="001C34F2">
        <w:rPr>
          <w:rStyle w:val="Emphasis"/>
          <w:rFonts w:asciiTheme="majorHAnsi" w:hAnsiTheme="majorHAnsi" w:cstheme="majorHAnsi"/>
          <w:highlight w:val="green"/>
        </w:rPr>
        <w:t>to extremist groups</w:t>
      </w:r>
      <w:r w:rsidRPr="001C34F2">
        <w:rPr>
          <w:rStyle w:val="Emphasis"/>
          <w:rFonts w:asciiTheme="majorHAnsi" w:hAnsiTheme="majorHAnsi" w:cstheme="majorHAnsi"/>
        </w:rPr>
        <w:t xml:space="preserve"> </w:t>
      </w:r>
      <w:r w:rsidRPr="001C34F2">
        <w:rPr>
          <w:rFonts w:asciiTheme="majorHAnsi" w:hAnsiTheme="majorHAnsi" w:cstheme="majorHAnsi"/>
          <w:sz w:val="14"/>
        </w:rPr>
        <w:t xml:space="preserve">with exclusionary ideologies and 'strong, directive leadership.' Strongman authoritarians fit the bill. Some Trump supporters feel humiliated by rapid social change. Diana Mutz, a political scientist at the University of Pennsylvania, found that </w:t>
      </w:r>
      <w:r w:rsidRPr="001C34F2">
        <w:rPr>
          <w:rStyle w:val="StyleUnderline"/>
          <w:rFonts w:asciiTheme="majorHAnsi" w:hAnsiTheme="majorHAnsi" w:cstheme="majorHAnsi"/>
          <w:highlight w:val="green"/>
        </w:rPr>
        <w:t>the most</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important driver of</w:t>
      </w:r>
      <w:r w:rsidRPr="001C34F2">
        <w:rPr>
          <w:rStyle w:val="StyleUnderline"/>
          <w:rFonts w:asciiTheme="majorHAnsi" w:hAnsiTheme="majorHAnsi" w:cstheme="majorHAnsi"/>
        </w:rPr>
        <w:t xml:space="preserve"> electoral </w:t>
      </w:r>
      <w:r w:rsidRPr="001C34F2">
        <w:rPr>
          <w:rStyle w:val="StyleUnderline"/>
          <w:rFonts w:asciiTheme="majorHAnsi" w:hAnsiTheme="majorHAnsi" w:cstheme="majorHAnsi"/>
          <w:highlight w:val="green"/>
        </w:rPr>
        <w:t>support for Trump</w:t>
      </w:r>
      <w:r w:rsidRPr="001C34F2">
        <w:rPr>
          <w:rStyle w:val="StyleUnderline"/>
          <w:rFonts w:asciiTheme="majorHAnsi" w:hAnsiTheme="majorHAnsi" w:cstheme="majorHAnsi"/>
        </w:rPr>
        <w:t xml:space="preserve"> in 2016 </w:t>
      </w:r>
      <w:r w:rsidRPr="001C34F2">
        <w:rPr>
          <w:rStyle w:val="StyleUnderline"/>
          <w:rFonts w:asciiTheme="majorHAnsi" w:hAnsiTheme="majorHAnsi" w:cstheme="majorHAnsi"/>
          <w:highlight w:val="green"/>
        </w:rPr>
        <w:t>was a perceived status threat among</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green"/>
        </w:rPr>
        <w:t>high-status groups</w:t>
      </w:r>
      <w:r w:rsidRPr="001C34F2">
        <w:rPr>
          <w:rStyle w:val="StyleUnderline"/>
          <w:rFonts w:asciiTheme="majorHAnsi" w:hAnsiTheme="majorHAnsi" w:cstheme="majorHAnsi"/>
        </w:rPr>
        <w:t>, which she delineates as white people, Christians, and men. Specific anxieties included</w:t>
      </w:r>
      <w:r w:rsidRPr="001C34F2">
        <w:rPr>
          <w:rFonts w:asciiTheme="majorHAnsi" w:hAnsiTheme="majorHAnsi" w:cstheme="majorHAnsi"/>
          <w:sz w:val="14"/>
        </w:rPr>
        <w:t xml:space="preserve"> declining dominance as a percentage of the overall U.S. population, African Americans' perceived rising status, and </w:t>
      </w:r>
      <w:r w:rsidRPr="001C34F2">
        <w:rPr>
          <w:rStyle w:val="StyleUnderline"/>
          <w:rFonts w:asciiTheme="majorHAnsi" w:hAnsiTheme="majorHAnsi" w:cstheme="majorHAnsi"/>
        </w:rPr>
        <w:t>insecurity about U.S. global economic power which collectively left them feeling 'under siege.'</w:t>
      </w:r>
      <w:r w:rsidRPr="001C34F2">
        <w:rPr>
          <w:rFonts w:asciiTheme="majorHAnsi" w:hAnsiTheme="majorHAnsi" w:cstheme="majorHAnsi"/>
          <w:sz w:val="14"/>
        </w:rPr>
        <w:t xml:space="preserve"> A recent poll by the Pew Research Center shows that voters' attitudes about gender and race are even more divided today than they were four years ago. </w:t>
      </w:r>
      <w:proofErr w:type="gramStart"/>
      <w:r w:rsidRPr="001C34F2">
        <w:rPr>
          <w:rFonts w:asciiTheme="majorHAnsi" w:hAnsiTheme="majorHAnsi" w:cstheme="majorHAnsi"/>
          <w:sz w:val="14"/>
        </w:rPr>
        <w:t>All of</w:t>
      </w:r>
      <w:proofErr w:type="gramEnd"/>
      <w:r w:rsidRPr="001C34F2">
        <w:rPr>
          <w:rFonts w:asciiTheme="majorHAnsi" w:hAnsiTheme="majorHAnsi" w:cstheme="majorHAnsi"/>
          <w:sz w:val="14"/>
        </w:rPr>
        <w:t xml:space="preserve"> this paints a grisly picture. But are there any relevant policy lessons for the Biden administration? Joe Biden's electoral victory rested in part on his ability to embrace change and diversity while also representing more traditional values. Now in office, he will need to walk a very fine line to avoid triggering destructive fears among those in the electorate predisposed to authoritarianism .In terms of policy, the Biden administration's emphasis on making permanent the Deferred Action for Childhood Arrivals (DACA) program seems a promising start, since it has overwhelming public support probably because undocumented immigrants who arrived as children and never knew another home feel more like 'us' than 'them.' It might also be very fruitful for the administration to promote, early on, an emotionally compelling narrative about the critical role played by (loyal, self-sacrificing) immigrant health care workers in saving American lives during the pandemic. But most importantly, those who are predisposed to favor freedom and diversity over authority and conformity must recognize that the authoritarian preference for oneness and sameness is largely innate and unlikely to change. A polyglot, multiethnic populace of mixed morals and lifestyles will almost inevitably prompt flare-ups of both racial antagonism and political or moral intolerance, activating a latent longing for obedience and conformity even autocratic rule that will continue to threaten democracies periodically. The new U.S. administration should promote equity and justice while avoiding a loud and provocative display of stances and messaging that unnecessarily aggravates authoritarians. The progressive policy agenda shouldn't be amended; it should simply be promoted more subtly. Given the ongoing threats of right-wing extremist violence, this may seem unreasonable, if not wholly untenable. But it is achievable if the Biden administration recognizes that even creating the mere feeling or appearance of oneness and sameness can be reassuring to authoritarians. Critically, authoritarian predispositions are not a problem that can just be educated away: In fact, liberal democracy's loud and showy celebration of freedom and diversity drives authoritarians not to the limits of their tolerance but to their intolerant extremes. For this reason, a strong rhetorical focus on a unified Americanness can play a vital role in reassuring and deactivating the innately intolerant</w:t>
      </w:r>
    </w:p>
    <w:p w14:paraId="37B7ACA9" w14:textId="2487FF09" w:rsidR="003910E5" w:rsidRDefault="003910E5" w:rsidP="003910E5">
      <w:pPr>
        <w:pStyle w:val="Heading3"/>
      </w:pPr>
      <w:r>
        <w:lastRenderedPageBreak/>
        <w:t>1NC – Cap Good</w:t>
      </w:r>
    </w:p>
    <w:p w14:paraId="1C67A15E" w14:textId="77777777" w:rsidR="003910E5" w:rsidRDefault="003910E5" w:rsidP="003910E5">
      <w:pPr>
        <w:pStyle w:val="Heading4"/>
      </w:pPr>
      <w:r>
        <w:t xml:space="preserve">Framing issue on cap good is that their impact </w:t>
      </w:r>
      <w:proofErr w:type="spellStart"/>
      <w:r>
        <w:t>ev</w:t>
      </w:r>
      <w:proofErr w:type="spellEnd"/>
      <w:r>
        <w:t xml:space="preserve"> is literally just “exploitation bad” with no mechanism to evaluate it. That’s impact justified at best and any risk we win capitalism creates sustainable exploitation means there’s no impact to their arguments.</w:t>
      </w:r>
    </w:p>
    <w:p w14:paraId="4EA6620C" w14:textId="77777777" w:rsidR="003910E5" w:rsidRDefault="003910E5" w:rsidP="003910E5">
      <w:pPr>
        <w:pStyle w:val="Heading4"/>
      </w:pPr>
      <w:r>
        <w:t>Capitalism is sustainable:</w:t>
      </w:r>
    </w:p>
    <w:p w14:paraId="600C4A76" w14:textId="77777777" w:rsidR="003910E5" w:rsidRPr="001C34F2" w:rsidRDefault="003910E5" w:rsidP="003910E5">
      <w:pPr>
        <w:pStyle w:val="Heading4"/>
        <w:rPr>
          <w:rFonts w:asciiTheme="majorHAnsi" w:hAnsiTheme="majorHAnsi" w:cstheme="majorHAnsi"/>
        </w:rPr>
      </w:pPr>
      <w:r>
        <w:t xml:space="preserve">1] </w:t>
      </w:r>
      <w:r w:rsidRPr="001C34F2">
        <w:rPr>
          <w:rFonts w:asciiTheme="majorHAnsi" w:hAnsiTheme="majorHAnsi" w:cstheme="majorHAnsi"/>
        </w:rPr>
        <w:t xml:space="preserve">Capitalism is sustainable – </w:t>
      </w:r>
      <w:r w:rsidRPr="001C34F2">
        <w:rPr>
          <w:rFonts w:asciiTheme="majorHAnsi" w:hAnsiTheme="majorHAnsi" w:cstheme="majorHAnsi"/>
          <w:u w:val="single"/>
        </w:rPr>
        <w:t>solves war</w:t>
      </w:r>
      <w:r w:rsidRPr="001C34F2">
        <w:rPr>
          <w:rFonts w:asciiTheme="majorHAnsi" w:hAnsiTheme="majorHAnsi" w:cstheme="majorHAnsi"/>
        </w:rPr>
        <w:t xml:space="preserve">, </w:t>
      </w:r>
      <w:r w:rsidRPr="001C34F2">
        <w:rPr>
          <w:rFonts w:asciiTheme="majorHAnsi" w:hAnsiTheme="majorHAnsi" w:cstheme="majorHAnsi"/>
          <w:u w:val="single"/>
        </w:rPr>
        <w:t>environment</w:t>
      </w:r>
      <w:r w:rsidRPr="001C34F2">
        <w:rPr>
          <w:rFonts w:asciiTheme="majorHAnsi" w:hAnsiTheme="majorHAnsi" w:cstheme="majorHAnsi"/>
        </w:rPr>
        <w:t xml:space="preserve">, and </w:t>
      </w:r>
      <w:r w:rsidRPr="001C34F2">
        <w:rPr>
          <w:rFonts w:asciiTheme="majorHAnsi" w:hAnsiTheme="majorHAnsi" w:cstheme="majorHAnsi"/>
          <w:u w:val="single"/>
        </w:rPr>
        <w:t>quality of life</w:t>
      </w:r>
      <w:r w:rsidRPr="001C34F2">
        <w:rPr>
          <w:rFonts w:asciiTheme="majorHAnsi" w:hAnsiTheme="majorHAnsi" w:cstheme="majorHAnsi"/>
        </w:rPr>
        <w:t xml:space="preserve"> – prefer empirics </w:t>
      </w:r>
    </w:p>
    <w:p w14:paraId="5291847B" w14:textId="77777777" w:rsidR="003910E5" w:rsidRPr="001C34F2" w:rsidRDefault="003910E5" w:rsidP="003910E5">
      <w:pPr>
        <w:rPr>
          <w:rFonts w:asciiTheme="majorHAnsi" w:hAnsiTheme="majorHAnsi" w:cstheme="majorHAnsi"/>
        </w:rPr>
      </w:pPr>
      <w:r w:rsidRPr="001C34F2">
        <w:rPr>
          <w:rFonts w:asciiTheme="majorHAnsi" w:hAnsiTheme="majorHAnsi" w:cstheme="majorHAnsi"/>
        </w:rPr>
        <w:t xml:space="preserve">Mark </w:t>
      </w:r>
      <w:bookmarkStart w:id="1" w:name="_Hlk82859563"/>
      <w:proofErr w:type="spellStart"/>
      <w:r w:rsidRPr="001C34F2">
        <w:rPr>
          <w:rStyle w:val="Style13ptBold"/>
          <w:rFonts w:asciiTheme="majorHAnsi" w:hAnsiTheme="majorHAnsi" w:cstheme="majorHAnsi"/>
        </w:rPr>
        <w:t>Budolfson</w:t>
      </w:r>
      <w:bookmarkEnd w:id="1"/>
      <w:proofErr w:type="spellEnd"/>
      <w:r w:rsidRPr="001C34F2">
        <w:rPr>
          <w:rStyle w:val="Style13ptBold"/>
          <w:rFonts w:asciiTheme="majorHAnsi" w:hAnsiTheme="majorHAnsi" w:cstheme="majorHAnsi"/>
        </w:rPr>
        <w:t xml:space="preserve"> 21</w:t>
      </w:r>
      <w:r w:rsidRPr="001C34F2">
        <w:rPr>
          <w:rFonts w:asciiTheme="majorHAnsi" w:hAnsiTheme="majorHAnsi" w:cstheme="majorHAnsi"/>
        </w:rPr>
        <w:t>. PhD in Philosophy. Assistant Professor in the Department of Environmental and Occupational Health and Justice at the Rutgers School of Public Health and Center for Population–Level Bioethics "Arguments for Well-Regulated Capitalism, and Implications for Global Ethics, Food, Environment, Climate Change, and Beyond". Cambridge Core. 5-7-2021. https://www-cambridge-org.proxy.library.emory.edu/core/journals/ethics-and-international-affairs/article/arguments-for-wellregulated-capitalism-and-implications-for-global-ethics-food-environment-climate-change-and-beyond/96F422D04E171EECDEF77312266AE9DD</w:t>
      </w:r>
    </w:p>
    <w:p w14:paraId="339446F0"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sz w:val="14"/>
        </w:rPr>
        <w:t xml:space="preserve">However, </w:t>
      </w:r>
      <w:r w:rsidRPr="001C34F2">
        <w:rPr>
          <w:rStyle w:val="Emphasis"/>
          <w:rFonts w:asciiTheme="majorHAnsi" w:hAnsiTheme="majorHAnsi" w:cstheme="majorHAnsi"/>
        </w:rPr>
        <w:t>things are more complicated than the arguments above would suggest</w:t>
      </w:r>
      <w:r w:rsidRPr="001C34F2">
        <w:rPr>
          <w:rFonts w:asciiTheme="majorHAnsi" w:hAnsiTheme="majorHAnsi" w:cstheme="majorHAnsi"/>
          <w:sz w:val="14"/>
        </w:rPr>
        <w:t xml:space="preserve">, and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cyan"/>
        </w:rPr>
        <w:t>benefits of capitalism</w:t>
      </w:r>
      <w:r w:rsidRPr="001C34F2">
        <w:rPr>
          <w:rFonts w:asciiTheme="majorHAnsi" w:hAnsiTheme="majorHAnsi" w:cstheme="majorHAnsi"/>
          <w:sz w:val="14"/>
        </w:rPr>
        <w:t xml:space="preserve">, especially for the world's poorest and most vulnerable people, </w:t>
      </w:r>
      <w:r w:rsidRPr="001C34F2">
        <w:rPr>
          <w:rStyle w:val="StyleUnderline"/>
          <w:rFonts w:asciiTheme="majorHAnsi" w:hAnsiTheme="majorHAnsi" w:cstheme="majorHAnsi"/>
        </w:rPr>
        <w:t>are</w:t>
      </w:r>
      <w:r w:rsidRPr="001C34F2">
        <w:rPr>
          <w:rFonts w:asciiTheme="majorHAnsi" w:hAnsiTheme="majorHAnsi" w:cstheme="majorHAnsi"/>
          <w:sz w:val="14"/>
        </w:rPr>
        <w:t xml:space="preserve"> in fact myriad and </w:t>
      </w:r>
      <w:r w:rsidRPr="001C34F2">
        <w:rPr>
          <w:rStyle w:val="Emphasis"/>
          <w:rFonts w:asciiTheme="majorHAnsi" w:hAnsiTheme="majorHAnsi" w:cstheme="majorHAnsi"/>
          <w:highlight w:val="cyan"/>
        </w:rPr>
        <w:t>significant</w:t>
      </w:r>
      <w:r w:rsidRPr="001C34F2">
        <w:rPr>
          <w:rFonts w:asciiTheme="majorHAnsi" w:hAnsiTheme="majorHAnsi" w:cstheme="majorHAnsi"/>
          <w:sz w:val="14"/>
          <w:highlight w:val="cyan"/>
        </w:rPr>
        <w:t>.</w:t>
      </w:r>
      <w:r w:rsidRPr="001C34F2">
        <w:rPr>
          <w:rFonts w:asciiTheme="majorHAnsi" w:hAnsiTheme="majorHAnsi" w:cstheme="majorHAnsi"/>
          <w:sz w:val="14"/>
        </w:rPr>
        <w:t xml:space="preserve"> In addition, as we will see in this section, many experts argue that </w:t>
      </w:r>
      <w:r w:rsidRPr="001C34F2">
        <w:rPr>
          <w:rStyle w:val="Emphasis"/>
          <w:rFonts w:asciiTheme="majorHAnsi" w:hAnsiTheme="majorHAnsi" w:cstheme="majorHAnsi"/>
        </w:rPr>
        <w:t>capitalism is not the fundamental cause of the</w:t>
      </w:r>
      <w:r w:rsidRPr="001C34F2">
        <w:rPr>
          <w:rFonts w:asciiTheme="majorHAnsi" w:hAnsiTheme="majorHAnsi" w:cstheme="majorHAnsi"/>
          <w:sz w:val="14"/>
        </w:rPr>
        <w:t xml:space="preserve"> previously described </w:t>
      </w:r>
      <w:r w:rsidRPr="001C34F2">
        <w:rPr>
          <w:rStyle w:val="Emphasis"/>
          <w:rFonts w:asciiTheme="majorHAnsi" w:hAnsiTheme="majorHAnsi" w:cstheme="majorHAnsi"/>
        </w:rPr>
        <w:t>problems</w:t>
      </w:r>
      <w:r w:rsidRPr="001C34F2">
        <w:rPr>
          <w:rFonts w:asciiTheme="majorHAnsi" w:hAnsiTheme="majorHAnsi" w:cstheme="majorHAnsi"/>
          <w:sz w:val="14"/>
        </w:rPr>
        <w:t xml:space="preserve"> </w:t>
      </w:r>
      <w:r w:rsidRPr="001C34F2">
        <w:rPr>
          <w:rStyle w:val="StyleUnderline"/>
          <w:rFonts w:asciiTheme="majorHAnsi" w:hAnsiTheme="majorHAnsi" w:cstheme="majorHAnsi"/>
        </w:rPr>
        <w:t>but</w:t>
      </w:r>
      <w:r w:rsidRPr="001C34F2">
        <w:rPr>
          <w:rFonts w:asciiTheme="majorHAnsi" w:hAnsiTheme="majorHAnsi" w:cstheme="majorHAnsi"/>
          <w:sz w:val="14"/>
        </w:rPr>
        <w:t xml:space="preserve"> rather </w:t>
      </w:r>
      <w:r w:rsidRPr="001C34F2">
        <w:rPr>
          <w:rStyle w:val="StyleUnderline"/>
          <w:rFonts w:asciiTheme="majorHAnsi" w:hAnsiTheme="majorHAnsi" w:cstheme="majorHAnsi"/>
        </w:rPr>
        <w:t xml:space="preserve">an essential component of the </w:t>
      </w:r>
      <w:r w:rsidRPr="001C34F2">
        <w:rPr>
          <w:rStyle w:val="Emphasis"/>
          <w:rFonts w:asciiTheme="majorHAnsi" w:hAnsiTheme="majorHAnsi" w:cstheme="majorHAnsi"/>
          <w:highlight w:val="cyan"/>
        </w:rPr>
        <w:t>best solutions</w:t>
      </w:r>
      <w:r w:rsidRPr="001C34F2">
        <w:rPr>
          <w:rFonts w:asciiTheme="majorHAnsi" w:hAnsiTheme="majorHAnsi" w:cstheme="majorHAnsi"/>
          <w:sz w:val="14"/>
        </w:rPr>
        <w:t xml:space="preserve"> to them </w:t>
      </w:r>
      <w:r w:rsidRPr="001C34F2">
        <w:rPr>
          <w:rStyle w:val="StyleUnderline"/>
          <w:rFonts w:asciiTheme="majorHAnsi" w:hAnsiTheme="majorHAnsi" w:cstheme="majorHAnsi"/>
        </w:rPr>
        <w:t>and</w:t>
      </w:r>
      <w:r w:rsidRPr="001C34F2">
        <w:rPr>
          <w:rFonts w:asciiTheme="majorHAnsi" w:hAnsiTheme="majorHAnsi" w:cstheme="majorHAnsi"/>
          <w:sz w:val="14"/>
        </w:rPr>
        <w:t xml:space="preserve"> of </w:t>
      </w:r>
      <w:r w:rsidRPr="001C34F2">
        <w:rPr>
          <w:rStyle w:val="StyleUnderline"/>
          <w:rFonts w:asciiTheme="majorHAnsi" w:hAnsiTheme="majorHAnsi" w:cstheme="majorHAnsi"/>
        </w:rPr>
        <w:t>the best methods for promoting our goals of health, well-being, and justice</w:t>
      </w:r>
      <w:r w:rsidRPr="001C34F2">
        <w:rPr>
          <w:rFonts w:asciiTheme="majorHAnsi" w:hAnsiTheme="majorHAnsi" w:cstheme="majorHAnsi"/>
          <w:sz w:val="14"/>
        </w:rPr>
        <w:t xml:space="preserve">. To see where the defenders of capitalism are coming from, </w:t>
      </w:r>
      <w:r w:rsidRPr="001C34F2">
        <w:rPr>
          <w:rStyle w:val="StyleUnderline"/>
          <w:rFonts w:asciiTheme="majorHAnsi" w:hAnsiTheme="majorHAnsi" w:cstheme="majorHAnsi"/>
        </w:rPr>
        <w:t>consider</w:t>
      </w:r>
      <w:r w:rsidRPr="001C34F2">
        <w:rPr>
          <w:rFonts w:asciiTheme="majorHAnsi" w:hAnsiTheme="majorHAnsi" w:cstheme="majorHAnsi"/>
          <w:sz w:val="14"/>
        </w:rPr>
        <w:t xml:space="preserve"> an analogy involving </w:t>
      </w:r>
      <w:r w:rsidRPr="001C34F2">
        <w:rPr>
          <w:rStyle w:val="StyleUnderline"/>
          <w:rFonts w:asciiTheme="majorHAnsi" w:hAnsiTheme="majorHAnsi" w:cstheme="majorHAnsi"/>
        </w:rPr>
        <w:t>a response to a pandemic: if a country administered a rushed</w:t>
      </w:r>
      <w:r w:rsidRPr="001C34F2">
        <w:rPr>
          <w:rFonts w:asciiTheme="majorHAnsi" w:hAnsiTheme="majorHAnsi" w:cstheme="majorHAnsi"/>
          <w:sz w:val="14"/>
        </w:rPr>
        <w:t xml:space="preserve"> and untested </w:t>
      </w:r>
      <w:r w:rsidRPr="001C34F2">
        <w:rPr>
          <w:rStyle w:val="StyleUnderline"/>
          <w:rFonts w:asciiTheme="majorHAnsi" w:hAnsiTheme="majorHAnsi" w:cstheme="majorHAnsi"/>
        </w:rPr>
        <w:t>vaccine</w:t>
      </w:r>
      <w:r w:rsidRPr="001C34F2">
        <w:rPr>
          <w:rFonts w:asciiTheme="majorHAnsi" w:hAnsiTheme="majorHAnsi" w:cstheme="majorHAnsi"/>
          <w:sz w:val="14"/>
        </w:rPr>
        <w:t xml:space="preserve"> to its population that ended up killing people, </w:t>
      </w:r>
      <w:r w:rsidRPr="001C34F2">
        <w:rPr>
          <w:rStyle w:val="StyleUnderline"/>
          <w:rFonts w:asciiTheme="majorHAnsi" w:hAnsiTheme="majorHAnsi" w:cstheme="majorHAnsi"/>
        </w:rPr>
        <w:t>we would not say that vaccines were the problem. Instead, the problem would be the</w:t>
      </w:r>
      <w:r w:rsidRPr="001C34F2">
        <w:rPr>
          <w:rFonts w:asciiTheme="majorHAnsi" w:hAnsiTheme="majorHAnsi" w:cstheme="majorHAnsi"/>
          <w:sz w:val="14"/>
        </w:rPr>
        <w:t xml:space="preserve"> flawed and sloppy policies of vaccine </w:t>
      </w:r>
      <w:r w:rsidRPr="001C34F2">
        <w:rPr>
          <w:rStyle w:val="StyleUnderline"/>
          <w:rFonts w:asciiTheme="majorHAnsi" w:hAnsiTheme="majorHAnsi" w:cstheme="majorHAnsi"/>
        </w:rPr>
        <w:t>implementation. Vaccines might</w:t>
      </w:r>
      <w:r w:rsidRPr="001C34F2">
        <w:rPr>
          <w:rFonts w:asciiTheme="majorHAnsi" w:hAnsiTheme="majorHAnsi" w:cstheme="majorHAnsi"/>
          <w:sz w:val="14"/>
        </w:rPr>
        <w:t xml:space="preserve"> easily </w:t>
      </w:r>
      <w:r w:rsidRPr="001C34F2">
        <w:rPr>
          <w:rStyle w:val="Emphasis"/>
          <w:rFonts w:asciiTheme="majorHAnsi" w:hAnsiTheme="majorHAnsi" w:cstheme="majorHAnsi"/>
        </w:rPr>
        <w:t>remain</w:t>
      </w:r>
      <w:r w:rsidRPr="001C34F2">
        <w:rPr>
          <w:rFonts w:asciiTheme="majorHAnsi" w:hAnsiTheme="majorHAnsi" w:cstheme="majorHAnsi"/>
          <w:sz w:val="14"/>
        </w:rPr>
        <w:t xml:space="preserve"> </w:t>
      </w:r>
      <w:proofErr w:type="gramStart"/>
      <w:r w:rsidRPr="001C34F2">
        <w:rPr>
          <w:rFonts w:asciiTheme="majorHAnsi" w:hAnsiTheme="majorHAnsi" w:cstheme="majorHAnsi"/>
          <w:sz w:val="14"/>
        </w:rPr>
        <w:t xml:space="preserve">absolutely </w:t>
      </w:r>
      <w:r w:rsidRPr="001C34F2">
        <w:rPr>
          <w:rStyle w:val="Emphasis"/>
          <w:rFonts w:asciiTheme="majorHAnsi" w:hAnsiTheme="majorHAnsi" w:cstheme="majorHAnsi"/>
        </w:rPr>
        <w:t>essential</w:t>
      </w:r>
      <w:proofErr w:type="gramEnd"/>
      <w:r w:rsidRPr="001C34F2">
        <w:rPr>
          <w:rFonts w:asciiTheme="majorHAnsi" w:hAnsiTheme="majorHAnsi" w:cstheme="majorHAnsi"/>
          <w:sz w:val="14"/>
        </w:rPr>
        <w:t xml:space="preserve"> to the correct response to such a pandemic </w:t>
      </w:r>
      <w:r w:rsidRPr="001C34F2">
        <w:rPr>
          <w:rStyle w:val="StyleUnderline"/>
          <w:rFonts w:asciiTheme="majorHAnsi" w:hAnsiTheme="majorHAnsi" w:cstheme="majorHAnsi"/>
        </w:rPr>
        <w:t>and could</w:t>
      </w:r>
      <w:r w:rsidRPr="001C34F2">
        <w:rPr>
          <w:rFonts w:asciiTheme="majorHAnsi" w:hAnsiTheme="majorHAnsi" w:cstheme="majorHAnsi"/>
          <w:sz w:val="14"/>
        </w:rPr>
        <w:t xml:space="preserve"> </w:t>
      </w:r>
      <w:r w:rsidRPr="001C34F2">
        <w:rPr>
          <w:rStyle w:val="StyleUnderline"/>
          <w:rFonts w:asciiTheme="majorHAnsi" w:hAnsiTheme="majorHAnsi" w:cstheme="majorHAnsi"/>
        </w:rPr>
        <w:t>also be essential to promoting health</w:t>
      </w:r>
      <w:r w:rsidRPr="001C34F2">
        <w:rPr>
          <w:rFonts w:asciiTheme="majorHAnsi" w:hAnsiTheme="majorHAnsi" w:cstheme="majorHAnsi"/>
          <w:sz w:val="14"/>
        </w:rPr>
        <w:t xml:space="preserve"> and flourishing, more generally. </w:t>
      </w:r>
      <w:r w:rsidRPr="001C34F2">
        <w:rPr>
          <w:rStyle w:val="StyleUnderline"/>
          <w:rFonts w:asciiTheme="majorHAnsi" w:hAnsiTheme="majorHAnsi" w:cstheme="majorHAnsi"/>
        </w:rPr>
        <w:t>The argument is similar with capitalism</w:t>
      </w:r>
      <w:r w:rsidRPr="001C34F2">
        <w:rPr>
          <w:rFonts w:asciiTheme="majorHAnsi" w:hAnsiTheme="majorHAnsi" w:cstheme="majorHAnsi"/>
          <w:sz w:val="14"/>
        </w:rPr>
        <w:t xml:space="preserve"> according to the leading mainstream arguments in favor of it: </w:t>
      </w:r>
      <w:r w:rsidRPr="001C34F2">
        <w:rPr>
          <w:rStyle w:val="StyleUnderline"/>
          <w:rFonts w:asciiTheme="majorHAnsi" w:hAnsiTheme="majorHAnsi" w:cstheme="majorHAnsi"/>
          <w:highlight w:val="cyan"/>
        </w:rPr>
        <w:t>Capitalism is</w:t>
      </w:r>
      <w:r w:rsidRPr="001C34F2">
        <w:rPr>
          <w:rStyle w:val="StyleUnderline"/>
          <w:rFonts w:asciiTheme="majorHAnsi" w:hAnsiTheme="majorHAnsi" w:cstheme="majorHAnsi"/>
        </w:rPr>
        <w:t xml:space="preserve"> an </w:t>
      </w:r>
      <w:r w:rsidRPr="001C34F2">
        <w:rPr>
          <w:rStyle w:val="StyleUnderline"/>
          <w:rFonts w:asciiTheme="majorHAnsi" w:hAnsiTheme="majorHAnsi" w:cstheme="majorHAnsi"/>
          <w:highlight w:val="cyan"/>
        </w:rPr>
        <w:t>essential</w:t>
      </w:r>
      <w:r w:rsidRPr="001C34F2">
        <w:rPr>
          <w:rStyle w:val="StyleUnderline"/>
          <w:rFonts w:asciiTheme="majorHAnsi" w:hAnsiTheme="majorHAnsi" w:cstheme="majorHAnsi"/>
        </w:rPr>
        <w:t xml:space="preserve"> part of the best society we could have</w:t>
      </w:r>
      <w:r w:rsidRPr="001C34F2">
        <w:rPr>
          <w:rFonts w:asciiTheme="majorHAnsi" w:hAnsiTheme="majorHAnsi" w:cstheme="majorHAnsi"/>
          <w:sz w:val="14"/>
        </w:rPr>
        <w:t xml:space="preserve">, just like vaccines are an essential part of the best response to a pandemic such as COVID-19. </w:t>
      </w:r>
      <w:r w:rsidRPr="001C34F2">
        <w:rPr>
          <w:rStyle w:val="StyleUnderline"/>
          <w:rFonts w:asciiTheme="majorHAnsi" w:hAnsiTheme="majorHAnsi" w:cstheme="majorHAnsi"/>
        </w:rPr>
        <w:t>But</w:t>
      </w:r>
      <w:r w:rsidRPr="001C34F2">
        <w:rPr>
          <w:rFonts w:asciiTheme="majorHAnsi" w:hAnsiTheme="majorHAnsi" w:cstheme="majorHAnsi"/>
          <w:sz w:val="14"/>
        </w:rPr>
        <w:t xml:space="preserve"> </w:t>
      </w:r>
      <w:proofErr w:type="gramStart"/>
      <w:r w:rsidRPr="001C34F2">
        <w:rPr>
          <w:rFonts w:asciiTheme="majorHAnsi" w:hAnsiTheme="majorHAnsi" w:cstheme="majorHAnsi"/>
          <w:sz w:val="14"/>
        </w:rPr>
        <w:t>of course</w:t>
      </w:r>
      <w:proofErr w:type="gramEnd"/>
      <w:r w:rsidRPr="001C34F2">
        <w:rPr>
          <w:rFonts w:asciiTheme="majorHAnsi" w:hAnsiTheme="majorHAnsi" w:cstheme="majorHAnsi"/>
          <w:sz w:val="14"/>
        </w:rPr>
        <w:t xml:space="preserve"> both </w:t>
      </w:r>
      <w:r w:rsidRPr="001C34F2">
        <w:rPr>
          <w:rStyle w:val="StyleUnderline"/>
          <w:rFonts w:asciiTheme="majorHAnsi" w:hAnsiTheme="majorHAnsi" w:cstheme="majorHAnsi"/>
        </w:rPr>
        <w:t>capitalism</w:t>
      </w:r>
      <w:r w:rsidRPr="001C34F2">
        <w:rPr>
          <w:rFonts w:asciiTheme="majorHAnsi" w:hAnsiTheme="majorHAnsi" w:cstheme="majorHAnsi"/>
          <w:sz w:val="14"/>
        </w:rPr>
        <w:t xml:space="preserve"> and vaccines </w:t>
      </w:r>
      <w:r w:rsidRPr="001C34F2">
        <w:rPr>
          <w:rStyle w:val="StyleUnderline"/>
          <w:rFonts w:asciiTheme="majorHAnsi" w:hAnsiTheme="majorHAnsi" w:cstheme="majorHAnsi"/>
        </w:rPr>
        <w:t>can be implemented poorly</w:t>
      </w:r>
      <w:r w:rsidRPr="001C34F2">
        <w:rPr>
          <w:rFonts w:asciiTheme="majorHAnsi" w:hAnsiTheme="majorHAnsi" w:cstheme="majorHAnsi"/>
          <w:sz w:val="14"/>
        </w:rPr>
        <w:t xml:space="preserve">, and can even do harm, especially when combined with other incorrect policy decisions. But </w:t>
      </w:r>
      <w:r w:rsidRPr="001C34F2">
        <w:rPr>
          <w:rStyle w:val="Emphasis"/>
          <w:rFonts w:asciiTheme="majorHAnsi" w:hAnsiTheme="majorHAnsi" w:cstheme="majorHAnsi"/>
        </w:rPr>
        <w:t>that does not mean that we should turn against them</w:t>
      </w:r>
      <w:r w:rsidRPr="001C34F2">
        <w:rPr>
          <w:rFonts w:asciiTheme="majorHAnsi" w:hAnsiTheme="majorHAnsi" w:cstheme="majorHAnsi"/>
          <w:sz w:val="14"/>
        </w:rPr>
        <w:t xml:space="preserve">—quite the opposite. </w:t>
      </w:r>
      <w:r w:rsidRPr="001C34F2">
        <w:rPr>
          <w:rStyle w:val="StyleUnderline"/>
          <w:rFonts w:asciiTheme="majorHAnsi" w:hAnsiTheme="majorHAnsi" w:cstheme="majorHAnsi"/>
        </w:rPr>
        <w:t xml:space="preserve">Instead, we should </w:t>
      </w:r>
      <w:r w:rsidRPr="001C34F2">
        <w:rPr>
          <w:rStyle w:val="Emphasis"/>
          <w:rFonts w:asciiTheme="majorHAnsi" w:hAnsiTheme="majorHAnsi" w:cstheme="majorHAnsi"/>
        </w:rPr>
        <w:t>embrace them as essential</w:t>
      </w:r>
      <w:r w:rsidRPr="001C34F2">
        <w:rPr>
          <w:rFonts w:asciiTheme="majorHAnsi" w:hAnsiTheme="majorHAnsi" w:cstheme="majorHAnsi"/>
          <w:sz w:val="14"/>
        </w:rPr>
        <w:t xml:space="preserve"> to the best and most just outcomes for </w:t>
      </w:r>
      <w:proofErr w:type="gramStart"/>
      <w:r w:rsidRPr="001C34F2">
        <w:rPr>
          <w:rFonts w:asciiTheme="majorHAnsi" w:hAnsiTheme="majorHAnsi" w:cstheme="majorHAnsi"/>
          <w:sz w:val="14"/>
        </w:rPr>
        <w:t xml:space="preserve">society, </w:t>
      </w:r>
      <w:r w:rsidRPr="001C34F2">
        <w:rPr>
          <w:rStyle w:val="StyleUnderline"/>
          <w:rFonts w:asciiTheme="majorHAnsi" w:hAnsiTheme="majorHAnsi" w:cstheme="majorHAnsi"/>
        </w:rPr>
        <w:t>and</w:t>
      </w:r>
      <w:proofErr w:type="gramEnd"/>
      <w:r w:rsidRPr="001C34F2">
        <w:rPr>
          <w:rStyle w:val="StyleUnderline"/>
          <w:rFonts w:asciiTheme="majorHAnsi" w:hAnsiTheme="majorHAnsi" w:cstheme="majorHAnsi"/>
        </w:rPr>
        <w:t xml:space="preserve"> educate ourselves</w:t>
      </w:r>
      <w:r w:rsidRPr="001C34F2">
        <w:rPr>
          <w:rFonts w:asciiTheme="majorHAnsi" w:hAnsiTheme="majorHAnsi" w:cstheme="majorHAnsi"/>
          <w:sz w:val="14"/>
        </w:rPr>
        <w:t xml:space="preserve"> and others </w:t>
      </w:r>
      <w:r w:rsidRPr="001C34F2">
        <w:rPr>
          <w:rStyle w:val="StyleUnderline"/>
          <w:rFonts w:asciiTheme="majorHAnsi" w:hAnsiTheme="majorHAnsi" w:cstheme="majorHAnsi"/>
        </w:rPr>
        <w:t>on</w:t>
      </w:r>
      <w:r w:rsidRPr="001C34F2">
        <w:rPr>
          <w:rFonts w:asciiTheme="majorHAnsi" w:hAnsiTheme="majorHAnsi" w:cstheme="majorHAnsi"/>
          <w:sz w:val="14"/>
        </w:rPr>
        <w:t xml:space="preserve"> their importance and on </w:t>
      </w:r>
      <w:r w:rsidRPr="001C34F2">
        <w:rPr>
          <w:rStyle w:val="StyleUnderline"/>
          <w:rFonts w:asciiTheme="majorHAnsi" w:hAnsiTheme="majorHAnsi" w:cstheme="majorHAnsi"/>
        </w:rPr>
        <w:t xml:space="preserve">how they must be </w:t>
      </w:r>
      <w:r w:rsidRPr="001C34F2">
        <w:rPr>
          <w:rStyle w:val="Emphasis"/>
          <w:rFonts w:asciiTheme="majorHAnsi" w:hAnsiTheme="majorHAnsi" w:cstheme="majorHAnsi"/>
        </w:rPr>
        <w:t>properly designed and implemented</w:t>
      </w:r>
      <w:r w:rsidRPr="001C34F2">
        <w:rPr>
          <w:rFonts w:asciiTheme="majorHAnsi" w:hAnsiTheme="majorHAnsi" w:cstheme="majorHAnsi"/>
          <w:sz w:val="14"/>
        </w:rPr>
        <w:t xml:space="preserve"> with other policies in order to best help us all. In fact, </w:t>
      </w:r>
      <w:r w:rsidRPr="001C34F2">
        <w:rPr>
          <w:rStyle w:val="StyleUnderline"/>
          <w:rFonts w:asciiTheme="majorHAnsi" w:hAnsiTheme="majorHAnsi" w:cstheme="majorHAnsi"/>
        </w:rPr>
        <w:t>the argument in favor of capitalism is even more dramatic because it claims that much more is at stake than even what is at stake in response to a global pandemic</w:t>
      </w:r>
      <w:r w:rsidRPr="001C34F2">
        <w:rPr>
          <w:rFonts w:asciiTheme="majorHAnsi" w:hAnsiTheme="majorHAnsi" w:cstheme="majorHAnsi"/>
          <w:sz w:val="14"/>
        </w:rPr>
        <w:t>—</w:t>
      </w:r>
      <w:r w:rsidRPr="001C34F2">
        <w:rPr>
          <w:rStyle w:val="StyleUnderline"/>
          <w:rFonts w:asciiTheme="majorHAnsi" w:hAnsiTheme="majorHAnsi" w:cstheme="majorHAnsi"/>
        </w:rPr>
        <w:t>what is at stake with capitalism is</w:t>
      </w:r>
      <w:r w:rsidRPr="001C34F2">
        <w:rPr>
          <w:rFonts w:asciiTheme="majorHAnsi" w:hAnsiTheme="majorHAnsi" w:cstheme="majorHAnsi"/>
          <w:sz w:val="14"/>
        </w:rPr>
        <w:t xml:space="preserve"> nothing less than </w:t>
      </w:r>
      <w:r w:rsidRPr="001C34F2">
        <w:rPr>
          <w:rStyle w:val="Emphasis"/>
          <w:rFonts w:asciiTheme="majorHAnsi" w:hAnsiTheme="majorHAnsi" w:cstheme="majorHAnsi"/>
        </w:rPr>
        <w:t>whether the world's poorest and most vulnerable billion people will remain in conditions of poverty and oppression</w:t>
      </w:r>
      <w:r w:rsidRPr="001C34F2">
        <w:rPr>
          <w:rFonts w:asciiTheme="majorHAnsi" w:hAnsiTheme="majorHAnsi" w:cstheme="majorHAnsi"/>
          <w:sz w:val="14"/>
        </w:rPr>
        <w:t xml:space="preserve">, or if they will instead finally gain access to what is minimally necessary for basic health and wellbeing and become increasingly affluent and empowered. The argument in favor of capitalism proceeds as follows: Premise 1. Development and the past. </w:t>
      </w:r>
      <w:r w:rsidRPr="001C34F2">
        <w:rPr>
          <w:rStyle w:val="StyleUnderline"/>
          <w:rFonts w:asciiTheme="majorHAnsi" w:hAnsiTheme="majorHAnsi" w:cstheme="majorHAnsi"/>
          <w:highlight w:val="cyan"/>
        </w:rPr>
        <w:t>Over</w:t>
      </w:r>
      <w:r w:rsidRPr="001C34F2">
        <w:rPr>
          <w:rFonts w:asciiTheme="majorHAnsi" w:hAnsiTheme="majorHAnsi" w:cstheme="majorHAnsi"/>
          <w:sz w:val="14"/>
        </w:rPr>
        <w:t xml:space="preserve"> the course of </w:t>
      </w:r>
      <w:r w:rsidRPr="001C34F2">
        <w:rPr>
          <w:rStyle w:val="StyleUnderline"/>
          <w:rFonts w:asciiTheme="majorHAnsi" w:hAnsiTheme="majorHAnsi" w:cstheme="majorHAnsi"/>
        </w:rPr>
        <w:t>recorded</w:t>
      </w:r>
      <w:r w:rsidRPr="001C34F2">
        <w:rPr>
          <w:rFonts w:asciiTheme="majorHAnsi" w:hAnsiTheme="majorHAnsi" w:cstheme="majorHAnsi"/>
          <w:sz w:val="14"/>
        </w:rPr>
        <w:t xml:space="preserve"> human </w:t>
      </w:r>
      <w:r w:rsidRPr="001C34F2">
        <w:rPr>
          <w:rStyle w:val="StyleUnderline"/>
          <w:rFonts w:asciiTheme="majorHAnsi" w:hAnsiTheme="majorHAnsi" w:cstheme="majorHAnsi"/>
          <w:highlight w:val="cyan"/>
        </w:rPr>
        <w:t>history</w:t>
      </w:r>
      <w:r w:rsidRPr="001C34F2">
        <w:rPr>
          <w:rStyle w:val="StyleUnderline"/>
          <w:rFonts w:asciiTheme="majorHAnsi" w:hAnsiTheme="majorHAnsi" w:cstheme="majorHAnsi"/>
        </w:rPr>
        <w:t xml:space="preserve">, </w:t>
      </w:r>
      <w:proofErr w:type="gramStart"/>
      <w:r w:rsidRPr="001C34F2">
        <w:rPr>
          <w:rStyle w:val="StyleUnderline"/>
          <w:rFonts w:asciiTheme="majorHAnsi" w:hAnsiTheme="majorHAnsi" w:cstheme="majorHAnsi"/>
        </w:rPr>
        <w:t>the majority of</w:t>
      </w:r>
      <w:proofErr w:type="gramEnd"/>
      <w:r w:rsidRPr="001C34F2">
        <w:rPr>
          <w:rStyle w:val="StyleUnderline"/>
          <w:rFonts w:asciiTheme="majorHAnsi" w:hAnsiTheme="majorHAnsi" w:cstheme="majorHAnsi"/>
        </w:rPr>
        <w:t xml:space="preserve"> historical </w:t>
      </w:r>
      <w:r w:rsidRPr="001C34F2">
        <w:rPr>
          <w:rStyle w:val="StyleUnderline"/>
          <w:rFonts w:asciiTheme="majorHAnsi" w:hAnsiTheme="majorHAnsi" w:cstheme="majorHAnsi"/>
          <w:highlight w:val="cyan"/>
        </w:rPr>
        <w:t>increases in health</w:t>
      </w:r>
      <w:r w:rsidRPr="001C34F2">
        <w:rPr>
          <w:rStyle w:val="StyleUnderline"/>
          <w:rFonts w:asciiTheme="majorHAnsi" w:hAnsiTheme="majorHAnsi" w:cstheme="majorHAnsi"/>
        </w:rPr>
        <w:t xml:space="preserve">, wellbeing, and justice </w:t>
      </w:r>
      <w:r w:rsidRPr="001C34F2">
        <w:rPr>
          <w:rStyle w:val="StyleUnderline"/>
          <w:rFonts w:asciiTheme="majorHAnsi" w:hAnsiTheme="majorHAnsi" w:cstheme="majorHAnsi"/>
          <w:highlight w:val="cyan"/>
        </w:rPr>
        <w:t>have occurred</w:t>
      </w:r>
      <w:r w:rsidRPr="001C34F2">
        <w:rPr>
          <w:rStyle w:val="StyleUnderline"/>
          <w:rFonts w:asciiTheme="majorHAnsi" w:hAnsiTheme="majorHAnsi" w:cstheme="majorHAnsi"/>
        </w:rPr>
        <w:t xml:space="preserve"> in the last two centuries</w:t>
      </w:r>
      <w:r w:rsidRPr="001C34F2">
        <w:rPr>
          <w:rFonts w:asciiTheme="majorHAnsi" w:hAnsiTheme="majorHAnsi" w:cstheme="majorHAnsi"/>
          <w:sz w:val="14"/>
        </w:rPr>
        <w:t xml:space="preserve">, largely </w:t>
      </w:r>
      <w:r w:rsidRPr="001C34F2">
        <w:rPr>
          <w:rStyle w:val="StyleUnderline"/>
          <w:rFonts w:asciiTheme="majorHAnsi" w:hAnsiTheme="majorHAnsi" w:cstheme="majorHAnsi"/>
          <w:highlight w:val="cyan"/>
        </w:rPr>
        <w:t>as a result of</w:t>
      </w:r>
      <w:r w:rsidRPr="001C34F2">
        <w:rPr>
          <w:rFonts w:asciiTheme="majorHAnsi" w:hAnsiTheme="majorHAnsi" w:cstheme="majorHAnsi"/>
          <w:sz w:val="14"/>
        </w:rPr>
        <w:t xml:space="preserve"> societies adopting or moving toward </w:t>
      </w:r>
      <w:r w:rsidRPr="001C34F2">
        <w:rPr>
          <w:rStyle w:val="Emphasis"/>
          <w:rFonts w:asciiTheme="majorHAnsi" w:hAnsiTheme="majorHAnsi" w:cstheme="majorHAnsi"/>
          <w:highlight w:val="cyan"/>
        </w:rPr>
        <w:t>capitalism</w:t>
      </w:r>
      <w:r w:rsidRPr="001C34F2">
        <w:rPr>
          <w:rFonts w:asciiTheme="majorHAnsi" w:hAnsiTheme="majorHAnsi" w:cstheme="majorHAnsi"/>
          <w:sz w:val="14"/>
          <w:highlight w:val="cyan"/>
        </w:rPr>
        <w:t>.</w:t>
      </w:r>
      <w:r w:rsidRPr="001C34F2">
        <w:rPr>
          <w:rFonts w:asciiTheme="majorHAnsi" w:hAnsiTheme="majorHAnsi" w:cstheme="majorHAnsi"/>
          <w:sz w:val="14"/>
        </w:rPr>
        <w:t xml:space="preserve"> </w:t>
      </w:r>
      <w:r w:rsidRPr="001C34F2">
        <w:rPr>
          <w:rStyle w:val="StyleUnderline"/>
          <w:rFonts w:asciiTheme="majorHAnsi" w:hAnsiTheme="majorHAnsi" w:cstheme="majorHAnsi"/>
        </w:rPr>
        <w:t>Capitalism is a relevant cause of these improvements</w:t>
      </w:r>
      <w:r w:rsidRPr="001C34F2">
        <w:rPr>
          <w:rFonts w:asciiTheme="majorHAnsi" w:hAnsiTheme="majorHAnsi" w:cstheme="majorHAnsi"/>
          <w:sz w:val="14"/>
        </w:rPr>
        <w:t xml:space="preserve">, in the sense that </w:t>
      </w:r>
      <w:r w:rsidRPr="001C34F2">
        <w:rPr>
          <w:rStyle w:val="StyleUnderline"/>
          <w:rFonts w:asciiTheme="majorHAnsi" w:hAnsiTheme="majorHAnsi" w:cstheme="majorHAnsi"/>
        </w:rPr>
        <w:t>they could not have happened</w:t>
      </w:r>
      <w:r w:rsidRPr="001C34F2">
        <w:rPr>
          <w:rFonts w:asciiTheme="majorHAnsi" w:hAnsiTheme="majorHAnsi" w:cstheme="majorHAnsi"/>
          <w:sz w:val="14"/>
        </w:rPr>
        <w:t xml:space="preserve"> to such a degree </w:t>
      </w:r>
      <w:r w:rsidRPr="001C34F2">
        <w:rPr>
          <w:rStyle w:val="StyleUnderline"/>
          <w:rFonts w:asciiTheme="majorHAnsi" w:hAnsiTheme="majorHAnsi" w:cstheme="majorHAnsi"/>
        </w:rPr>
        <w:t xml:space="preserve">if it were not for capitalism and would </w:t>
      </w:r>
      <w:r w:rsidRPr="001C34F2">
        <w:rPr>
          <w:rStyle w:val="Emphasis"/>
          <w:rFonts w:asciiTheme="majorHAnsi" w:hAnsiTheme="majorHAnsi" w:cstheme="majorHAnsi"/>
        </w:rPr>
        <w:t>not have happened to the same degree under any alternative</w:t>
      </w:r>
      <w:r w:rsidRPr="001C34F2">
        <w:rPr>
          <w:rFonts w:asciiTheme="majorHAnsi" w:hAnsiTheme="majorHAnsi" w:cstheme="majorHAnsi"/>
          <w:sz w:val="14"/>
        </w:rPr>
        <w:t xml:space="preserve"> </w:t>
      </w:r>
      <w:proofErr w:type="spellStart"/>
      <w:r w:rsidRPr="001C34F2">
        <w:rPr>
          <w:rFonts w:asciiTheme="majorHAnsi" w:hAnsiTheme="majorHAnsi" w:cstheme="majorHAnsi"/>
          <w:sz w:val="14"/>
        </w:rPr>
        <w:t>noncapitalist</w:t>
      </w:r>
      <w:proofErr w:type="spellEnd"/>
      <w:r w:rsidRPr="001C34F2">
        <w:rPr>
          <w:rFonts w:asciiTheme="majorHAnsi" w:hAnsiTheme="majorHAnsi" w:cstheme="majorHAnsi"/>
          <w:sz w:val="14"/>
        </w:rPr>
        <w:t xml:space="preserve"> approach to structuring society. The argument in support of this premise relies on observed relationships across </w:t>
      </w:r>
      <w:r w:rsidRPr="001C34F2">
        <w:rPr>
          <w:rFonts w:asciiTheme="majorHAnsi" w:hAnsiTheme="majorHAnsi" w:cstheme="majorHAnsi"/>
          <w:sz w:val="14"/>
        </w:rPr>
        <w:lastRenderedPageBreak/>
        <w:t xml:space="preserve">societies and centuries between indicators of degree of capitalism, wealth, investments in public goods, and outcomes for health, wellbeing, and justice, together with econometric analysis in support of the conclusion that the best explanation of these correlations and the underlying mechanism is that large increases in </w:t>
      </w:r>
      <w:r w:rsidRPr="001C34F2">
        <w:rPr>
          <w:rStyle w:val="StyleUnderline"/>
          <w:rFonts w:asciiTheme="majorHAnsi" w:hAnsiTheme="majorHAnsi" w:cstheme="majorHAnsi"/>
          <w:highlight w:val="cyan"/>
        </w:rPr>
        <w:t>health, wellbeing, and justice</w:t>
      </w:r>
      <w:r w:rsidRPr="001C34F2">
        <w:rPr>
          <w:rStyle w:val="StyleUnderline"/>
          <w:rFonts w:asciiTheme="majorHAnsi" w:hAnsiTheme="majorHAnsi" w:cstheme="majorHAnsi"/>
        </w:rPr>
        <w:t xml:space="preserve"> are largely </w:t>
      </w:r>
      <w:r w:rsidRPr="001C34F2">
        <w:rPr>
          <w:rStyle w:val="StyleUnderline"/>
          <w:rFonts w:asciiTheme="majorHAnsi" w:hAnsiTheme="majorHAnsi" w:cstheme="majorHAnsi"/>
          <w:highlight w:val="cyan"/>
        </w:rPr>
        <w:t>driven by</w:t>
      </w:r>
      <w:r w:rsidRPr="001C34F2">
        <w:rPr>
          <w:rStyle w:val="StyleUnderline"/>
          <w:rFonts w:asciiTheme="majorHAnsi" w:hAnsiTheme="majorHAnsi" w:cstheme="majorHAnsi"/>
        </w:rPr>
        <w:t xml:space="preserve"> increasing </w:t>
      </w:r>
      <w:r w:rsidRPr="001C34F2">
        <w:rPr>
          <w:rStyle w:val="StyleUnderline"/>
          <w:rFonts w:asciiTheme="majorHAnsi" w:hAnsiTheme="majorHAnsi" w:cstheme="majorHAnsi"/>
          <w:highlight w:val="cyan"/>
        </w:rPr>
        <w:t>investments in public goods</w:t>
      </w:r>
      <w:r w:rsidRPr="001C34F2">
        <w:rPr>
          <w:rStyle w:val="StyleUnderline"/>
          <w:rFonts w:asciiTheme="majorHAnsi" w:hAnsiTheme="majorHAnsi" w:cstheme="majorHAnsi"/>
        </w:rPr>
        <w:t xml:space="preserve">. The scale of increased wealth necessary to maximize these investments requires </w:t>
      </w:r>
      <w:r w:rsidRPr="001C34F2">
        <w:rPr>
          <w:rStyle w:val="Emphasis"/>
          <w:rFonts w:asciiTheme="majorHAnsi" w:hAnsiTheme="majorHAnsi" w:cstheme="majorHAnsi"/>
        </w:rPr>
        <w:t>capitalism</w:t>
      </w:r>
      <w:r w:rsidRPr="001C34F2">
        <w:rPr>
          <w:rFonts w:asciiTheme="majorHAnsi" w:hAnsiTheme="majorHAnsi" w:cstheme="majorHAnsi"/>
          <w:sz w:val="14"/>
        </w:rPr>
        <w:t xml:space="preserve">. Thus, </w:t>
      </w:r>
      <w:r w:rsidRPr="001C34F2">
        <w:rPr>
          <w:rStyle w:val="StyleUnderline"/>
          <w:rFonts w:asciiTheme="majorHAnsi" w:hAnsiTheme="majorHAnsi" w:cstheme="majorHAnsi"/>
          <w:highlight w:val="cyan"/>
        </w:rPr>
        <w:t>as</w:t>
      </w:r>
      <w:r w:rsidRPr="001C34F2">
        <w:rPr>
          <w:rStyle w:val="StyleUnderline"/>
          <w:rFonts w:asciiTheme="majorHAnsi" w:hAnsiTheme="majorHAnsi" w:cstheme="majorHAnsi"/>
        </w:rPr>
        <w:t xml:space="preserve"> capitalist </w:t>
      </w:r>
      <w:r w:rsidRPr="001C34F2">
        <w:rPr>
          <w:rStyle w:val="StyleUnderline"/>
          <w:rFonts w:asciiTheme="majorHAnsi" w:hAnsiTheme="majorHAnsi" w:cstheme="majorHAnsi"/>
          <w:highlight w:val="cyan"/>
        </w:rPr>
        <w:t>societies</w:t>
      </w:r>
      <w:r w:rsidRPr="001C34F2">
        <w:rPr>
          <w:rStyle w:val="StyleUnderline"/>
          <w:rFonts w:asciiTheme="majorHAnsi" w:hAnsiTheme="majorHAnsi" w:cstheme="majorHAnsi"/>
        </w:rPr>
        <w:t xml:space="preserve"> have </w:t>
      </w:r>
      <w:r w:rsidRPr="001C34F2">
        <w:rPr>
          <w:rStyle w:val="StyleUnderline"/>
          <w:rFonts w:asciiTheme="majorHAnsi" w:hAnsiTheme="majorHAnsi" w:cstheme="majorHAnsi"/>
          <w:highlight w:val="cyan"/>
        </w:rPr>
        <w:t>become</w:t>
      </w:r>
      <w:r w:rsidRPr="001C34F2">
        <w:rPr>
          <w:rStyle w:val="StyleUnderline"/>
          <w:rFonts w:asciiTheme="majorHAnsi" w:hAnsiTheme="majorHAnsi" w:cstheme="majorHAnsi"/>
        </w:rPr>
        <w:t xml:space="preserve"> dramatically </w:t>
      </w:r>
      <w:r w:rsidRPr="001C34F2">
        <w:rPr>
          <w:rStyle w:val="StyleUnderline"/>
          <w:rFonts w:asciiTheme="majorHAnsi" w:hAnsiTheme="majorHAnsi" w:cstheme="majorHAnsi"/>
          <w:highlight w:val="cyan"/>
        </w:rPr>
        <w:t>wealthie</w:t>
      </w:r>
      <w:r w:rsidRPr="001C34F2">
        <w:rPr>
          <w:rStyle w:val="StyleUnderline"/>
          <w:rFonts w:asciiTheme="majorHAnsi" w:hAnsiTheme="majorHAnsi" w:cstheme="majorHAnsi"/>
        </w:rPr>
        <w:t>r</w:t>
      </w:r>
      <w:r w:rsidRPr="001C34F2">
        <w:rPr>
          <w:rFonts w:asciiTheme="majorHAnsi" w:hAnsiTheme="majorHAnsi" w:cstheme="majorHAnsi"/>
          <w:sz w:val="14"/>
        </w:rPr>
        <w:t xml:space="preserve"> over the past hundred years (and wealthier than societies with alternative systems), </w:t>
      </w:r>
      <w:r w:rsidRPr="001C34F2">
        <w:rPr>
          <w:rStyle w:val="StyleUnderline"/>
          <w:rFonts w:asciiTheme="majorHAnsi" w:hAnsiTheme="majorHAnsi" w:cstheme="majorHAnsi"/>
        </w:rPr>
        <w:t xml:space="preserve">this has allowed </w:t>
      </w:r>
      <w:r w:rsidRPr="001C34F2">
        <w:rPr>
          <w:rStyle w:val="Emphasis"/>
          <w:rFonts w:asciiTheme="majorHAnsi" w:hAnsiTheme="majorHAnsi" w:cstheme="majorHAnsi"/>
          <w:highlight w:val="cyan"/>
        </w:rPr>
        <w:t>larger investments in public goods</w:t>
      </w:r>
      <w:r w:rsidRPr="001C34F2">
        <w:rPr>
          <w:rStyle w:val="StyleUnderline"/>
          <w:rFonts w:asciiTheme="majorHAnsi" w:hAnsiTheme="majorHAnsi" w:cstheme="majorHAnsi"/>
        </w:rPr>
        <w:t>,</w:t>
      </w:r>
      <w:r w:rsidRPr="001C34F2">
        <w:rPr>
          <w:rFonts w:asciiTheme="majorHAnsi" w:hAnsiTheme="majorHAnsi" w:cstheme="majorHAnsi"/>
          <w:sz w:val="14"/>
        </w:rPr>
        <w:t xml:space="preserve"> which simply has not been possible in a sustained way in societies without the greater wealth that capitalism makes possible. Important </w:t>
      </w:r>
      <w:r w:rsidRPr="001C34F2">
        <w:rPr>
          <w:rStyle w:val="StyleUnderline"/>
          <w:rFonts w:asciiTheme="majorHAnsi" w:hAnsiTheme="majorHAnsi" w:cstheme="majorHAnsi"/>
        </w:rPr>
        <w:t>investments in public goods include</w:t>
      </w:r>
      <w:r w:rsidRPr="001C34F2">
        <w:rPr>
          <w:rFonts w:asciiTheme="majorHAnsi" w:hAnsiTheme="majorHAnsi" w:cstheme="majorHAnsi"/>
          <w:sz w:val="14"/>
        </w:rPr>
        <w:t xml:space="preserve"> investments in basic </w:t>
      </w:r>
      <w:r w:rsidRPr="001C34F2">
        <w:rPr>
          <w:rStyle w:val="Emphasis"/>
          <w:rFonts w:asciiTheme="majorHAnsi" w:hAnsiTheme="majorHAnsi" w:cstheme="majorHAnsi"/>
        </w:rPr>
        <w:t>medical knowledge</w:t>
      </w:r>
      <w:r w:rsidRPr="001C34F2">
        <w:rPr>
          <w:rFonts w:asciiTheme="majorHAnsi" w:hAnsiTheme="majorHAnsi" w:cstheme="majorHAnsi"/>
          <w:sz w:val="14"/>
        </w:rPr>
        <w:t xml:space="preserve">, in health and nutrition programs, </w:t>
      </w:r>
      <w:r w:rsidRPr="001C34F2">
        <w:rPr>
          <w:rStyle w:val="StyleUnderline"/>
          <w:rFonts w:asciiTheme="majorHAnsi" w:hAnsiTheme="majorHAnsi" w:cstheme="majorHAnsi"/>
        </w:rPr>
        <w:t>and</w:t>
      </w:r>
      <w:r w:rsidRPr="001C34F2">
        <w:rPr>
          <w:rFonts w:asciiTheme="majorHAnsi" w:hAnsiTheme="majorHAnsi" w:cstheme="majorHAnsi"/>
          <w:sz w:val="14"/>
        </w:rPr>
        <w:t xml:space="preserve"> in the institutional </w:t>
      </w:r>
      <w:r w:rsidRPr="001C34F2">
        <w:rPr>
          <w:rStyle w:val="StyleUnderline"/>
          <w:rFonts w:asciiTheme="majorHAnsi" w:hAnsiTheme="majorHAnsi" w:cstheme="majorHAnsi"/>
        </w:rPr>
        <w:t>capacity</w:t>
      </w:r>
      <w:r w:rsidRPr="001C34F2">
        <w:rPr>
          <w:rFonts w:asciiTheme="majorHAnsi" w:hAnsiTheme="majorHAnsi" w:cstheme="majorHAnsi"/>
          <w:sz w:val="14"/>
        </w:rPr>
        <w:t xml:space="preserve"> and know-how </w:t>
      </w:r>
      <w:r w:rsidRPr="001C34F2">
        <w:rPr>
          <w:rStyle w:val="StyleUnderline"/>
          <w:rFonts w:asciiTheme="majorHAnsi" w:hAnsiTheme="majorHAnsi" w:cstheme="majorHAnsi"/>
        </w:rPr>
        <w:t xml:space="preserve">to </w:t>
      </w:r>
      <w:r w:rsidRPr="001C34F2">
        <w:rPr>
          <w:rStyle w:val="Emphasis"/>
          <w:rFonts w:asciiTheme="majorHAnsi" w:hAnsiTheme="majorHAnsi" w:cstheme="majorHAnsi"/>
        </w:rPr>
        <w:t>regulate</w:t>
      </w:r>
      <w:r w:rsidRPr="001C34F2">
        <w:rPr>
          <w:rFonts w:asciiTheme="majorHAnsi" w:hAnsiTheme="majorHAnsi" w:cstheme="majorHAnsi"/>
          <w:sz w:val="14"/>
        </w:rPr>
        <w:t xml:space="preserve"> society and </w:t>
      </w:r>
      <w:r w:rsidRPr="001C34F2">
        <w:rPr>
          <w:rStyle w:val="Emphasis"/>
          <w:rFonts w:asciiTheme="majorHAnsi" w:hAnsiTheme="majorHAnsi" w:cstheme="majorHAnsi"/>
        </w:rPr>
        <w:t>capitalism</w:t>
      </w:r>
      <w:r w:rsidRPr="001C34F2">
        <w:rPr>
          <w:rStyle w:val="StyleUnderline"/>
          <w:rFonts w:asciiTheme="majorHAnsi" w:hAnsiTheme="majorHAnsi" w:cstheme="majorHAnsi"/>
        </w:rPr>
        <w:t xml:space="preserve"> itself</w:t>
      </w:r>
      <w:r w:rsidRPr="001C34F2">
        <w:rPr>
          <w:rFonts w:asciiTheme="majorHAnsi" w:hAnsiTheme="majorHAnsi" w:cstheme="majorHAnsi"/>
          <w:sz w:val="14"/>
        </w:rPr>
        <w:t xml:space="preserve">. As a result, </w:t>
      </w:r>
      <w:r w:rsidRPr="001C34F2">
        <w:rPr>
          <w:rStyle w:val="StyleUnderline"/>
          <w:rFonts w:asciiTheme="majorHAnsi" w:hAnsiTheme="majorHAnsi" w:cstheme="majorHAnsi"/>
        </w:rPr>
        <w:t xml:space="preserve">capitalism is a </w:t>
      </w:r>
      <w:r w:rsidRPr="001C34F2">
        <w:rPr>
          <w:rStyle w:val="Emphasis"/>
          <w:rFonts w:asciiTheme="majorHAnsi" w:hAnsiTheme="majorHAnsi" w:cstheme="majorHAnsi"/>
        </w:rPr>
        <w:t>primary driver</w:t>
      </w:r>
      <w:r w:rsidRPr="001C34F2">
        <w:rPr>
          <w:rStyle w:val="StyleUnderline"/>
          <w:rFonts w:asciiTheme="majorHAnsi" w:hAnsiTheme="majorHAnsi" w:cstheme="majorHAnsi"/>
        </w:rPr>
        <w:t xml:space="preserve"> of positive outcomes in </w:t>
      </w:r>
      <w:r w:rsidRPr="001C34F2">
        <w:rPr>
          <w:rStyle w:val="Emphasis"/>
          <w:rFonts w:asciiTheme="majorHAnsi" w:hAnsiTheme="majorHAnsi" w:cstheme="majorHAnsi"/>
        </w:rPr>
        <w:t>health and wellbeing</w:t>
      </w:r>
      <w:r w:rsidRPr="001C34F2">
        <w:rPr>
          <w:rFonts w:asciiTheme="majorHAnsi" w:hAnsiTheme="majorHAnsi" w:cstheme="majorHAnsi"/>
          <w:sz w:val="14"/>
        </w:rPr>
        <w:t xml:space="preserve"> (</w:t>
      </w:r>
      <w:r w:rsidRPr="001C34F2">
        <w:rPr>
          <w:rStyle w:val="StyleUnderline"/>
          <w:rFonts w:asciiTheme="majorHAnsi" w:hAnsiTheme="majorHAnsi" w:cstheme="majorHAnsi"/>
        </w:rPr>
        <w:t>such as</w:t>
      </w:r>
      <w:r w:rsidRPr="001C34F2">
        <w:rPr>
          <w:rFonts w:asciiTheme="majorHAnsi" w:hAnsiTheme="majorHAnsi" w:cstheme="majorHAnsi"/>
          <w:sz w:val="14"/>
        </w:rPr>
        <w:t xml:space="preserve"> increased </w:t>
      </w:r>
      <w:r w:rsidRPr="001C34F2">
        <w:rPr>
          <w:rStyle w:val="Emphasis"/>
          <w:rFonts w:asciiTheme="majorHAnsi" w:hAnsiTheme="majorHAnsi" w:cstheme="majorHAnsi"/>
        </w:rPr>
        <w:t xml:space="preserve">life </w:t>
      </w:r>
      <w:r w:rsidRPr="001C34F2">
        <w:rPr>
          <w:rStyle w:val="Emphasis"/>
          <w:rFonts w:asciiTheme="majorHAnsi" w:hAnsiTheme="majorHAnsi" w:cstheme="majorHAnsi"/>
          <w:highlight w:val="cyan"/>
        </w:rPr>
        <w:t>expectancy</w:t>
      </w:r>
      <w:r w:rsidRPr="001C34F2">
        <w:rPr>
          <w:rFonts w:asciiTheme="majorHAnsi" w:hAnsiTheme="majorHAnsi" w:cstheme="majorHAnsi"/>
          <w:sz w:val="14"/>
          <w:highlight w:val="cyan"/>
        </w:rPr>
        <w:t xml:space="preserve">, </w:t>
      </w:r>
      <w:r w:rsidRPr="001C34F2">
        <w:rPr>
          <w:rStyle w:val="Emphasis"/>
          <w:rFonts w:asciiTheme="majorHAnsi" w:hAnsiTheme="majorHAnsi" w:cstheme="majorHAnsi"/>
          <w:highlight w:val="cyan"/>
        </w:rPr>
        <w:t>lowered child and maternal mortality</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adequate calories per day, </w:t>
      </w:r>
      <w:r w:rsidRPr="001C34F2">
        <w:rPr>
          <w:rStyle w:val="Emphasis"/>
          <w:rFonts w:asciiTheme="majorHAnsi" w:hAnsiTheme="majorHAnsi" w:cstheme="majorHAnsi"/>
          <w:highlight w:val="cyan"/>
        </w:rPr>
        <w:t>minimized infectious disease rates</w:t>
      </w:r>
      <w:r w:rsidRPr="001C34F2">
        <w:rPr>
          <w:rStyle w:val="StyleUnderline"/>
          <w:rFonts w:asciiTheme="majorHAnsi" w:hAnsiTheme="majorHAnsi" w:cstheme="majorHAnsi"/>
        </w:rPr>
        <w:t xml:space="preserve">, a lower percentage and number of people in </w:t>
      </w:r>
      <w:r w:rsidRPr="001C34F2">
        <w:rPr>
          <w:rStyle w:val="Emphasis"/>
          <w:rFonts w:asciiTheme="majorHAnsi" w:hAnsiTheme="majorHAnsi" w:cstheme="majorHAnsi"/>
        </w:rPr>
        <w:t>poverty</w:t>
      </w:r>
      <w:r w:rsidRPr="001C34F2">
        <w:rPr>
          <w:rStyle w:val="StyleUnderline"/>
          <w:rFonts w:asciiTheme="majorHAnsi" w:hAnsiTheme="majorHAnsi" w:cstheme="majorHAnsi"/>
        </w:rPr>
        <w:t xml:space="preserve">, and more reported </w:t>
      </w:r>
      <w:r w:rsidRPr="001C34F2">
        <w:rPr>
          <w:rStyle w:val="Emphasis"/>
          <w:rFonts w:asciiTheme="majorHAnsi" w:hAnsiTheme="majorHAnsi" w:cstheme="majorHAnsi"/>
        </w:rPr>
        <w:t>happiness</w:t>
      </w:r>
      <w:r w:rsidRPr="001C34F2">
        <w:rPr>
          <w:rFonts w:asciiTheme="majorHAnsi" w:hAnsiTheme="majorHAnsi" w:cstheme="majorHAnsi"/>
          <w:sz w:val="14"/>
        </w:rPr>
        <w:t xml:space="preserve">);5 </w:t>
      </w:r>
      <w:r w:rsidRPr="001C34F2">
        <w:rPr>
          <w:rStyle w:val="StyleUnderline"/>
          <w:rFonts w:asciiTheme="majorHAnsi" w:hAnsiTheme="majorHAnsi" w:cstheme="majorHAnsi"/>
        </w:rPr>
        <w:t xml:space="preserve">and in </w:t>
      </w:r>
      <w:r w:rsidRPr="001C34F2">
        <w:rPr>
          <w:rStyle w:val="Emphasis"/>
          <w:rFonts w:asciiTheme="majorHAnsi" w:hAnsiTheme="majorHAnsi" w:cstheme="majorHAnsi"/>
        </w:rPr>
        <w:t>justice</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such as reduced deaths from </w:t>
      </w:r>
      <w:r w:rsidRPr="001C34F2">
        <w:rPr>
          <w:rStyle w:val="Emphasis"/>
          <w:rFonts w:asciiTheme="majorHAnsi" w:hAnsiTheme="majorHAnsi" w:cstheme="majorHAnsi"/>
        </w:rPr>
        <w:t>war</w:t>
      </w:r>
      <w:r w:rsidRPr="001C34F2">
        <w:rPr>
          <w:rStyle w:val="StyleUnderline"/>
          <w:rFonts w:asciiTheme="majorHAnsi" w:hAnsiTheme="majorHAnsi" w:cstheme="majorHAnsi"/>
        </w:rPr>
        <w:t xml:space="preserve"> and homicide; </w:t>
      </w:r>
      <w:r w:rsidRPr="001C34F2">
        <w:rPr>
          <w:rStyle w:val="StyleUnderline"/>
          <w:rFonts w:asciiTheme="majorHAnsi" w:hAnsiTheme="majorHAnsi" w:cstheme="majorHAnsi"/>
          <w:highlight w:val="cyan"/>
        </w:rPr>
        <w:t>higher</w:t>
      </w:r>
      <w:r w:rsidRPr="001C34F2">
        <w:rPr>
          <w:rFonts w:asciiTheme="majorHAnsi" w:hAnsiTheme="majorHAnsi" w:cstheme="majorHAnsi"/>
          <w:sz w:val="14"/>
        </w:rPr>
        <w:t xml:space="preserve"> rankings in </w:t>
      </w:r>
      <w:r w:rsidRPr="001C34F2">
        <w:rPr>
          <w:rStyle w:val="Emphasis"/>
          <w:rFonts w:asciiTheme="majorHAnsi" w:hAnsiTheme="majorHAnsi" w:cstheme="majorHAnsi"/>
          <w:highlight w:val="cyan"/>
        </w:rPr>
        <w:t>human rights</w:t>
      </w:r>
      <w:r w:rsidRPr="001C34F2">
        <w:rPr>
          <w:rFonts w:asciiTheme="majorHAnsi" w:hAnsiTheme="majorHAnsi" w:cstheme="majorHAnsi"/>
          <w:sz w:val="14"/>
        </w:rPr>
        <w:t xml:space="preserve"> indices; the </w:t>
      </w:r>
      <w:r w:rsidRPr="001C34F2">
        <w:rPr>
          <w:rStyle w:val="StyleUnderline"/>
          <w:rFonts w:asciiTheme="majorHAnsi" w:hAnsiTheme="majorHAnsi" w:cstheme="majorHAnsi"/>
        </w:rPr>
        <w:t>reduced</w:t>
      </w:r>
      <w:r w:rsidRPr="001C34F2">
        <w:rPr>
          <w:rFonts w:asciiTheme="majorHAnsi" w:hAnsiTheme="majorHAnsi" w:cstheme="majorHAnsi"/>
          <w:sz w:val="14"/>
        </w:rPr>
        <w:t xml:space="preserve"> prevalence of </w:t>
      </w:r>
      <w:r w:rsidRPr="001C34F2">
        <w:rPr>
          <w:rStyle w:val="Emphasis"/>
          <w:rFonts w:asciiTheme="majorHAnsi" w:hAnsiTheme="majorHAnsi" w:cstheme="majorHAnsi"/>
        </w:rPr>
        <w:t>racist, sexist, homophobic opinions</w:t>
      </w:r>
      <w:r w:rsidRPr="001C34F2">
        <w:rPr>
          <w:rFonts w:asciiTheme="majorHAnsi" w:hAnsiTheme="majorHAnsi" w:cstheme="majorHAnsi"/>
          <w:sz w:val="14"/>
        </w:rPr>
        <w:t xml:space="preserve"> in surveys; </w:t>
      </w:r>
      <w:r w:rsidRPr="001C34F2">
        <w:rPr>
          <w:rStyle w:val="StyleUnderline"/>
          <w:rFonts w:asciiTheme="majorHAnsi" w:hAnsiTheme="majorHAnsi" w:cstheme="majorHAnsi"/>
        </w:rPr>
        <w:t>and higher literacy</w:t>
      </w:r>
      <w:r w:rsidRPr="001C34F2">
        <w:rPr>
          <w:rFonts w:asciiTheme="majorHAnsi" w:hAnsiTheme="majorHAnsi" w:cstheme="majorHAnsi"/>
          <w:sz w:val="14"/>
        </w:rPr>
        <w:t xml:space="preserve"> rates).6 These </w:t>
      </w:r>
      <w:r w:rsidRPr="001C34F2">
        <w:rPr>
          <w:rStyle w:val="Emphasis"/>
          <w:rFonts w:asciiTheme="majorHAnsi" w:hAnsiTheme="majorHAnsi" w:cstheme="majorHAnsi"/>
        </w:rPr>
        <w:t>quantifiable positive consequences of global capitalism</w:t>
      </w:r>
      <w:r w:rsidRPr="001C34F2">
        <w:rPr>
          <w:rFonts w:asciiTheme="majorHAnsi" w:hAnsiTheme="majorHAnsi" w:cstheme="majorHAnsi"/>
          <w:sz w:val="14"/>
        </w:rPr>
        <w:t xml:space="preserve"> dramatically </w:t>
      </w:r>
      <w:r w:rsidRPr="001C34F2">
        <w:rPr>
          <w:rStyle w:val="Emphasis"/>
          <w:rFonts w:asciiTheme="majorHAnsi" w:hAnsiTheme="majorHAnsi" w:cstheme="majorHAnsi"/>
        </w:rPr>
        <w:t>outweigh</w:t>
      </w:r>
      <w:r w:rsidRPr="001C34F2">
        <w:rPr>
          <w:rStyle w:val="StyleUnderline"/>
          <w:rFonts w:asciiTheme="majorHAnsi" w:hAnsiTheme="majorHAnsi" w:cstheme="majorHAnsi"/>
        </w:rPr>
        <w:t xml:space="preserve"> the negative consequences</w:t>
      </w:r>
      <w:r w:rsidRPr="001C34F2">
        <w:rPr>
          <w:rFonts w:asciiTheme="majorHAnsi" w:hAnsiTheme="majorHAnsi" w:cstheme="majorHAnsi"/>
          <w:sz w:val="14"/>
        </w:rPr>
        <w:t xml:space="preserve"> (such as deaths from pollution in the course of development), with the result that </w:t>
      </w:r>
      <w:r w:rsidRPr="001C34F2">
        <w:rPr>
          <w:rStyle w:val="StyleUnderline"/>
          <w:rFonts w:asciiTheme="majorHAnsi" w:hAnsiTheme="majorHAnsi" w:cstheme="majorHAnsi"/>
        </w:rPr>
        <w:t xml:space="preserve">the net benefits from capitalism in terms of health, wellbeing, and justice have been greater than they would have been under any known </w:t>
      </w:r>
      <w:proofErr w:type="spellStart"/>
      <w:r w:rsidRPr="001C34F2">
        <w:rPr>
          <w:rStyle w:val="StyleUnderline"/>
          <w:rFonts w:asciiTheme="majorHAnsi" w:hAnsiTheme="majorHAnsi" w:cstheme="majorHAnsi"/>
        </w:rPr>
        <w:t>noncapitalist</w:t>
      </w:r>
      <w:proofErr w:type="spellEnd"/>
      <w:r w:rsidRPr="001C34F2">
        <w:rPr>
          <w:rStyle w:val="StyleUnderline"/>
          <w:rFonts w:asciiTheme="majorHAnsi" w:hAnsiTheme="majorHAnsi" w:cstheme="majorHAnsi"/>
        </w:rPr>
        <w:t xml:space="preserve"> approach</w:t>
      </w:r>
      <w:r w:rsidRPr="001C34F2">
        <w:rPr>
          <w:rFonts w:asciiTheme="majorHAnsi" w:hAnsiTheme="majorHAnsi" w:cstheme="majorHAnsi"/>
          <w:sz w:val="14"/>
        </w:rPr>
        <w:t xml:space="preserve"> to structuring society.7 Premise 2. Economics, ethics, and policy. Although capitalism has often been ill-regulated and therefore failed to maximize net benefits for health, wellbeing, and justice, it can become well-regulated so that it maximizes these societal goals, by including mechanisms identified by economists and other policy experts that do the following: optimally8 regulate negative effects such as pollution and monopoly power, and invest in public goods such as education, basic healthcare, and fundamental research including biomedical knowledge (more generally, policies that correct the failures of free markets that economists have long recognized will arise from “externalities” in the absence of regulation);9 ensure equity and distributive justice (for example, via wealth redistribution);10 ensure basic rights, justice, and the rule of law independent of the market (for example, by an independent judiciary, bill of rights, property rights, and redistribution and other legislation to correct historical injustices due to colonialism, racism, and correct current and historical distortions that have prevented markets from being fair);11 and ensure that there is no alternative way of structuring society that is more efficient or better promotes the equity, justice, and fairness goals outlined above (by allowing free exchange given the regulations mentioned).12 To summarize the implication of the first two premises, </w:t>
      </w:r>
      <w:r w:rsidRPr="001C34F2">
        <w:rPr>
          <w:rStyle w:val="Emphasis"/>
          <w:rFonts w:asciiTheme="majorHAnsi" w:hAnsiTheme="majorHAnsi" w:cstheme="majorHAnsi"/>
        </w:rPr>
        <w:t>well-regulated capitalism</w:t>
      </w:r>
      <w:r w:rsidRPr="001C34F2">
        <w:rPr>
          <w:rStyle w:val="StyleUnderline"/>
          <w:rFonts w:asciiTheme="majorHAnsi" w:hAnsiTheme="majorHAnsi" w:cstheme="majorHAnsi"/>
        </w:rPr>
        <w:t xml:space="preserve"> is </w:t>
      </w:r>
      <w:r w:rsidRPr="001C34F2">
        <w:rPr>
          <w:rStyle w:val="Emphasis"/>
          <w:rFonts w:asciiTheme="majorHAnsi" w:hAnsiTheme="majorHAnsi" w:cstheme="majorHAnsi"/>
        </w:rPr>
        <w:t>essential</w:t>
      </w:r>
      <w:r w:rsidRPr="001C34F2">
        <w:rPr>
          <w:rFonts w:asciiTheme="majorHAnsi" w:hAnsiTheme="majorHAnsi" w:cstheme="majorHAnsi"/>
          <w:sz w:val="14"/>
        </w:rPr>
        <w:t xml:space="preserve"> </w:t>
      </w:r>
      <w:r w:rsidRPr="001C34F2">
        <w:rPr>
          <w:rStyle w:val="StyleUnderline"/>
          <w:rFonts w:asciiTheme="majorHAnsi" w:hAnsiTheme="majorHAnsi" w:cstheme="majorHAnsi"/>
        </w:rPr>
        <w:t>to best achieving our ethical goals</w:t>
      </w:r>
      <w:r w:rsidRPr="001C34F2">
        <w:rPr>
          <w:rFonts w:asciiTheme="majorHAnsi" w:hAnsiTheme="majorHAnsi" w:cstheme="majorHAnsi"/>
          <w:sz w:val="14"/>
        </w:rPr>
        <w:t xml:space="preserve">—which is true even though capitalism has certainly not always been well regulated historically. Society can still do much better </w:t>
      </w:r>
      <w:r w:rsidRPr="001C34F2">
        <w:rPr>
          <w:rStyle w:val="StyleUnderline"/>
          <w:rFonts w:asciiTheme="majorHAnsi" w:hAnsiTheme="majorHAnsi" w:cstheme="majorHAnsi"/>
        </w:rPr>
        <w:t xml:space="preserve">and </w:t>
      </w:r>
      <w:r w:rsidRPr="001C34F2">
        <w:rPr>
          <w:rStyle w:val="Emphasis"/>
          <w:rFonts w:asciiTheme="majorHAnsi" w:hAnsiTheme="majorHAnsi" w:cstheme="majorHAnsi"/>
        </w:rPr>
        <w:t>remove the large deficits</w:t>
      </w:r>
      <w:r w:rsidRPr="001C34F2">
        <w:rPr>
          <w:rFonts w:asciiTheme="majorHAnsi" w:hAnsiTheme="majorHAnsi" w:cstheme="majorHAnsi"/>
          <w:sz w:val="14"/>
        </w:rPr>
        <w:t xml:space="preserve"> in terms of health, wellbeing, and justice </w:t>
      </w:r>
      <w:r w:rsidRPr="001C34F2">
        <w:rPr>
          <w:rStyle w:val="Emphasis"/>
          <w:rFonts w:asciiTheme="majorHAnsi" w:hAnsiTheme="majorHAnsi" w:cstheme="majorHAnsi"/>
        </w:rPr>
        <w:t>that exist under</w:t>
      </w:r>
      <w:r w:rsidRPr="001C34F2">
        <w:rPr>
          <w:rFonts w:asciiTheme="majorHAnsi" w:hAnsiTheme="majorHAnsi" w:cstheme="majorHAnsi"/>
          <w:sz w:val="14"/>
        </w:rPr>
        <w:t xml:space="preserve"> the current inferior and </w:t>
      </w:r>
      <w:r w:rsidRPr="001C34F2">
        <w:rPr>
          <w:rStyle w:val="Emphasis"/>
          <w:rFonts w:asciiTheme="majorHAnsi" w:hAnsiTheme="majorHAnsi" w:cstheme="majorHAnsi"/>
        </w:rPr>
        <w:t>imperfect</w:t>
      </w:r>
      <w:r w:rsidRPr="001C34F2">
        <w:rPr>
          <w:rFonts w:asciiTheme="majorHAnsi" w:hAnsiTheme="majorHAnsi" w:cstheme="majorHAnsi"/>
          <w:sz w:val="14"/>
        </w:rPr>
        <w:t xml:space="preserve"> versions of </w:t>
      </w:r>
      <w:r w:rsidRPr="001C34F2">
        <w:rPr>
          <w:rStyle w:val="Emphasis"/>
          <w:rFonts w:asciiTheme="majorHAnsi" w:hAnsiTheme="majorHAnsi" w:cstheme="majorHAnsi"/>
        </w:rPr>
        <w:t>capitalism</w:t>
      </w:r>
      <w:r w:rsidRPr="001C34F2">
        <w:rPr>
          <w:rFonts w:asciiTheme="majorHAnsi" w:hAnsiTheme="majorHAnsi" w:cstheme="majorHAnsi"/>
          <w:sz w:val="14"/>
        </w:rPr>
        <w:t xml:space="preserve">. Premise 3. Development and the future. </w:t>
      </w:r>
      <w:r w:rsidRPr="001C34F2">
        <w:rPr>
          <w:rStyle w:val="StyleUnderline"/>
          <w:rFonts w:asciiTheme="majorHAnsi" w:hAnsiTheme="majorHAnsi" w:cstheme="majorHAnsi"/>
        </w:rPr>
        <w:t>If</w:t>
      </w:r>
      <w:r w:rsidRPr="001C34F2">
        <w:rPr>
          <w:rFonts w:asciiTheme="majorHAnsi" w:hAnsiTheme="majorHAnsi" w:cstheme="majorHAnsi"/>
          <w:sz w:val="14"/>
        </w:rPr>
        <w:t xml:space="preserve"> the global spread of </w:t>
      </w:r>
      <w:r w:rsidRPr="001C34F2">
        <w:rPr>
          <w:rStyle w:val="StyleUnderline"/>
          <w:rFonts w:asciiTheme="majorHAnsi" w:hAnsiTheme="majorHAnsi" w:cstheme="majorHAnsi"/>
        </w:rPr>
        <w:t>capitalism is allowed to continue</w:t>
      </w:r>
      <w:r w:rsidRPr="001C34F2">
        <w:rPr>
          <w:rFonts w:asciiTheme="majorHAnsi" w:hAnsiTheme="majorHAnsi" w:cstheme="majorHAnsi"/>
          <w:sz w:val="14"/>
        </w:rPr>
        <w:t xml:space="preserve">, desperate </w:t>
      </w:r>
      <w:r w:rsidRPr="001C34F2">
        <w:rPr>
          <w:rStyle w:val="Emphasis"/>
          <w:rFonts w:asciiTheme="majorHAnsi" w:hAnsiTheme="majorHAnsi" w:cstheme="majorHAnsi"/>
          <w:highlight w:val="cyan"/>
        </w:rPr>
        <w:t>poverty can be</w:t>
      </w:r>
      <w:r w:rsidRPr="001C34F2">
        <w:rPr>
          <w:rFonts w:asciiTheme="majorHAnsi" w:hAnsiTheme="majorHAnsi" w:cstheme="majorHAnsi"/>
          <w:sz w:val="14"/>
        </w:rPr>
        <w:t xml:space="preserve"> essentially </w:t>
      </w:r>
      <w:r w:rsidRPr="001C34F2">
        <w:rPr>
          <w:rStyle w:val="Emphasis"/>
          <w:rFonts w:asciiTheme="majorHAnsi" w:hAnsiTheme="majorHAnsi" w:cstheme="majorHAnsi"/>
          <w:highlight w:val="cyan"/>
        </w:rPr>
        <w:t>eliminated</w:t>
      </w:r>
      <w:r w:rsidRPr="001C34F2">
        <w:rPr>
          <w:rFonts w:asciiTheme="majorHAnsi" w:hAnsiTheme="majorHAnsi" w:cstheme="majorHAnsi"/>
          <w:sz w:val="14"/>
        </w:rPr>
        <w:t xml:space="preserve"> in our lifetimes. Furthermore, </w:t>
      </w:r>
      <w:r w:rsidRPr="001C34F2">
        <w:rPr>
          <w:rStyle w:val="StyleUnderline"/>
          <w:rFonts w:asciiTheme="majorHAnsi" w:hAnsiTheme="majorHAnsi" w:cstheme="majorHAnsi"/>
        </w:rPr>
        <w:t xml:space="preserve">this can be accomplished </w:t>
      </w:r>
      <w:r w:rsidRPr="001C34F2">
        <w:rPr>
          <w:rStyle w:val="Emphasis"/>
          <w:rFonts w:asciiTheme="majorHAnsi" w:hAnsiTheme="majorHAnsi" w:cstheme="majorHAnsi"/>
        </w:rPr>
        <w:t>faster</w:t>
      </w:r>
      <w:r w:rsidRPr="001C34F2">
        <w:rPr>
          <w:rFonts w:asciiTheme="majorHAnsi" w:hAnsiTheme="majorHAnsi" w:cstheme="majorHAnsi"/>
          <w:sz w:val="14"/>
        </w:rPr>
        <w:t xml:space="preserve"> and in a more just way </w:t>
      </w:r>
      <w:r w:rsidRPr="001C34F2">
        <w:rPr>
          <w:rStyle w:val="StyleUnderline"/>
          <w:rFonts w:asciiTheme="majorHAnsi" w:hAnsiTheme="majorHAnsi" w:cstheme="majorHAnsi"/>
        </w:rPr>
        <w:t xml:space="preserve">via </w:t>
      </w:r>
      <w:r w:rsidRPr="001C34F2">
        <w:rPr>
          <w:rStyle w:val="Emphasis"/>
          <w:rFonts w:asciiTheme="majorHAnsi" w:hAnsiTheme="majorHAnsi" w:cstheme="majorHAnsi"/>
        </w:rPr>
        <w:t>well-regulated</w:t>
      </w:r>
      <w:r w:rsidRPr="001C34F2">
        <w:rPr>
          <w:rFonts w:asciiTheme="majorHAnsi" w:hAnsiTheme="majorHAnsi" w:cstheme="majorHAnsi"/>
          <w:sz w:val="14"/>
        </w:rPr>
        <w:t xml:space="preserve"> global </w:t>
      </w:r>
      <w:r w:rsidRPr="001C34F2">
        <w:rPr>
          <w:rStyle w:val="Emphasis"/>
          <w:rFonts w:asciiTheme="majorHAnsi" w:hAnsiTheme="majorHAnsi" w:cstheme="majorHAnsi"/>
        </w:rPr>
        <w:t>capitalism</w:t>
      </w:r>
      <w:r w:rsidRPr="001C34F2">
        <w:rPr>
          <w:rFonts w:asciiTheme="majorHAnsi" w:hAnsiTheme="majorHAnsi" w:cstheme="majorHAnsi"/>
          <w:sz w:val="14"/>
        </w:rPr>
        <w:t xml:space="preserve"> </w:t>
      </w:r>
      <w:r w:rsidRPr="001C34F2">
        <w:rPr>
          <w:rStyle w:val="StyleUnderline"/>
          <w:rFonts w:asciiTheme="majorHAnsi" w:hAnsiTheme="majorHAnsi" w:cstheme="majorHAnsi"/>
        </w:rPr>
        <w:t xml:space="preserve">than by </w:t>
      </w:r>
      <w:r w:rsidRPr="001C34F2">
        <w:rPr>
          <w:rStyle w:val="Emphasis"/>
          <w:rFonts w:asciiTheme="majorHAnsi" w:hAnsiTheme="majorHAnsi" w:cstheme="majorHAnsi"/>
        </w:rPr>
        <w:t>any alternatives</w:t>
      </w:r>
      <w:r w:rsidRPr="001C34F2">
        <w:rPr>
          <w:rStyle w:val="StyleUnderline"/>
          <w:rFonts w:asciiTheme="majorHAnsi" w:hAnsiTheme="majorHAnsi" w:cstheme="majorHAnsi"/>
          <w:highlight w:val="cyan"/>
        </w:rPr>
        <w:t>. If we</w:t>
      </w:r>
      <w:r w:rsidRPr="001C34F2">
        <w:rPr>
          <w:rFonts w:asciiTheme="majorHAnsi" w:hAnsiTheme="majorHAnsi" w:cstheme="majorHAnsi"/>
          <w:sz w:val="14"/>
        </w:rPr>
        <w:t xml:space="preserve"> instead </w:t>
      </w:r>
      <w:r w:rsidRPr="001C34F2">
        <w:rPr>
          <w:rStyle w:val="StyleUnderline"/>
          <w:rFonts w:asciiTheme="majorHAnsi" w:hAnsiTheme="majorHAnsi" w:cstheme="majorHAnsi"/>
          <w:highlight w:val="cyan"/>
        </w:rPr>
        <w:t xml:space="preserve">opt for </w:t>
      </w:r>
      <w:r w:rsidRPr="001C34F2">
        <w:rPr>
          <w:rStyle w:val="Emphasis"/>
          <w:rFonts w:asciiTheme="majorHAnsi" w:hAnsiTheme="majorHAnsi" w:cstheme="majorHAnsi"/>
          <w:highlight w:val="cyan"/>
        </w:rPr>
        <w:t>less</w:t>
      </w:r>
      <w:r w:rsidRPr="001C34F2">
        <w:rPr>
          <w:rStyle w:val="Emphasis"/>
          <w:rFonts w:asciiTheme="majorHAnsi" w:hAnsiTheme="majorHAnsi" w:cstheme="majorHAnsi"/>
        </w:rPr>
        <w:t xml:space="preserve"> capitalism</w:t>
      </w:r>
      <w:r w:rsidRPr="001C34F2">
        <w:rPr>
          <w:rFonts w:asciiTheme="majorHAnsi" w:hAnsiTheme="majorHAnsi" w:cstheme="majorHAnsi"/>
          <w:sz w:val="14"/>
        </w:rPr>
        <w:t xml:space="preserve">, less growth, and less globalization, then desperate </w:t>
      </w:r>
      <w:r w:rsidRPr="001C34F2">
        <w:rPr>
          <w:rStyle w:val="Emphasis"/>
          <w:rFonts w:asciiTheme="majorHAnsi" w:hAnsiTheme="majorHAnsi" w:cstheme="majorHAnsi"/>
          <w:highlight w:val="cyan"/>
        </w:rPr>
        <w:t>poverty will continue</w:t>
      </w:r>
      <w:r w:rsidRPr="001C34F2">
        <w:rPr>
          <w:rFonts w:asciiTheme="majorHAnsi" w:hAnsiTheme="majorHAnsi" w:cstheme="majorHAnsi"/>
          <w:sz w:val="14"/>
        </w:rPr>
        <w:t xml:space="preserve"> to exist for a significant portion of the world's population into the further future, </w:t>
      </w:r>
      <w:r w:rsidRPr="001C34F2">
        <w:rPr>
          <w:rStyle w:val="StyleUnderline"/>
          <w:rFonts w:asciiTheme="majorHAnsi" w:hAnsiTheme="majorHAnsi" w:cstheme="majorHAnsi"/>
        </w:rPr>
        <w:t>and the world will be</w:t>
      </w:r>
      <w:r w:rsidRPr="001C34F2">
        <w:rPr>
          <w:rFonts w:asciiTheme="majorHAnsi" w:hAnsiTheme="majorHAnsi" w:cstheme="majorHAnsi"/>
          <w:sz w:val="14"/>
        </w:rPr>
        <w:t xml:space="preserve"> a </w:t>
      </w:r>
      <w:r w:rsidRPr="001C34F2">
        <w:rPr>
          <w:rStyle w:val="Emphasis"/>
          <w:rFonts w:asciiTheme="majorHAnsi" w:hAnsiTheme="majorHAnsi" w:cstheme="majorHAnsi"/>
        </w:rPr>
        <w:t>worse and less equitable</w:t>
      </w:r>
      <w:r w:rsidRPr="001C34F2">
        <w:rPr>
          <w:rFonts w:asciiTheme="majorHAnsi" w:hAnsiTheme="majorHAnsi" w:cstheme="majorHAnsi"/>
          <w:sz w:val="14"/>
        </w:rPr>
        <w:t xml:space="preserve"> place than it would have been with more capitalism. For example, </w:t>
      </w:r>
      <w:r w:rsidRPr="001C34F2">
        <w:rPr>
          <w:rStyle w:val="StyleUnderline"/>
          <w:rFonts w:asciiTheme="majorHAnsi" w:hAnsiTheme="majorHAnsi" w:cstheme="majorHAnsi"/>
        </w:rPr>
        <w:t xml:space="preserve">in a world with less capitalism, </w:t>
      </w:r>
      <w:r w:rsidRPr="001C34F2">
        <w:rPr>
          <w:rStyle w:val="StyleUnderline"/>
          <w:rFonts w:asciiTheme="majorHAnsi" w:hAnsiTheme="majorHAnsi" w:cstheme="majorHAnsi"/>
          <w:highlight w:val="cyan"/>
        </w:rPr>
        <w:t xml:space="preserve">there would be more </w:t>
      </w:r>
      <w:r w:rsidRPr="001C34F2">
        <w:rPr>
          <w:rStyle w:val="Emphasis"/>
          <w:rFonts w:asciiTheme="majorHAnsi" w:hAnsiTheme="majorHAnsi" w:cstheme="majorHAnsi"/>
          <w:highlight w:val="cyan"/>
        </w:rPr>
        <w:t>overpopulation, food insecurity</w:t>
      </w:r>
      <w:r w:rsidRPr="001C34F2">
        <w:rPr>
          <w:rFonts w:asciiTheme="majorHAnsi" w:hAnsiTheme="majorHAnsi" w:cstheme="majorHAnsi"/>
          <w:sz w:val="14"/>
        </w:rPr>
        <w:t xml:space="preserve">, air </w:t>
      </w:r>
      <w:r w:rsidRPr="001C34F2">
        <w:rPr>
          <w:rStyle w:val="Emphasis"/>
          <w:rFonts w:asciiTheme="majorHAnsi" w:hAnsiTheme="majorHAnsi" w:cstheme="majorHAnsi"/>
          <w:highlight w:val="cyan"/>
        </w:rPr>
        <w:t>pollution</w:t>
      </w:r>
      <w:r w:rsidRPr="001C34F2">
        <w:rPr>
          <w:rFonts w:asciiTheme="majorHAnsi" w:hAnsiTheme="majorHAnsi" w:cstheme="majorHAnsi"/>
          <w:sz w:val="14"/>
          <w:highlight w:val="cyan"/>
        </w:rPr>
        <w:t>,</w:t>
      </w:r>
      <w:r w:rsidRPr="001C34F2">
        <w:rPr>
          <w:rFonts w:asciiTheme="majorHAnsi" w:hAnsiTheme="majorHAnsi" w:cstheme="majorHAnsi"/>
          <w:sz w:val="14"/>
        </w:rPr>
        <w:t xml:space="preserve"> ill health, injustice, </w:t>
      </w:r>
      <w:r w:rsidRPr="001C34F2">
        <w:rPr>
          <w:rStyle w:val="StyleUnderline"/>
          <w:rFonts w:asciiTheme="majorHAnsi" w:hAnsiTheme="majorHAnsi" w:cstheme="majorHAnsi"/>
        </w:rPr>
        <w:t>and other problems</w:t>
      </w:r>
      <w:r w:rsidRPr="001C34F2">
        <w:rPr>
          <w:rFonts w:asciiTheme="majorHAnsi" w:hAnsiTheme="majorHAnsi" w:cstheme="majorHAnsi"/>
          <w:sz w:val="14"/>
        </w:rPr>
        <w:t xml:space="preserve">. In part, this is because of the factors identified by premise 1, </w:t>
      </w:r>
      <w:r w:rsidRPr="001C34F2">
        <w:rPr>
          <w:rStyle w:val="StyleUnderline"/>
          <w:rFonts w:asciiTheme="majorHAnsi" w:hAnsiTheme="majorHAnsi" w:cstheme="majorHAnsi"/>
        </w:rPr>
        <w:t xml:space="preserve">which connect a </w:t>
      </w:r>
      <w:r w:rsidRPr="001C34F2">
        <w:rPr>
          <w:rStyle w:val="StyleUnderline"/>
          <w:rFonts w:asciiTheme="majorHAnsi" w:hAnsiTheme="majorHAnsi" w:cstheme="majorHAnsi"/>
          <w:highlight w:val="cyan"/>
        </w:rPr>
        <w:t>turn away from capitalism</w:t>
      </w:r>
      <w:r w:rsidRPr="001C34F2">
        <w:rPr>
          <w:rStyle w:val="StyleUnderline"/>
          <w:rFonts w:asciiTheme="majorHAnsi" w:hAnsiTheme="majorHAnsi" w:cstheme="majorHAnsi"/>
        </w:rPr>
        <w:t xml:space="preserve"> with a </w:t>
      </w:r>
      <w:r w:rsidRPr="001C34F2">
        <w:rPr>
          <w:rStyle w:val="StyleUnderline"/>
          <w:rFonts w:asciiTheme="majorHAnsi" w:hAnsiTheme="majorHAnsi" w:cstheme="majorHAnsi"/>
          <w:highlight w:val="cyan"/>
        </w:rPr>
        <w:t>turn away from continuing</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improvements</w:t>
      </w:r>
      <w:r w:rsidRPr="001C34F2">
        <w:rPr>
          <w:rStyle w:val="StyleUnderline"/>
          <w:rFonts w:asciiTheme="majorHAnsi" w:hAnsiTheme="majorHAnsi" w:cstheme="majorHAnsi"/>
        </w:rPr>
        <w:t xml:space="preserve"> in health, wellbeing, and justice, especially for the developing world. I</w:t>
      </w:r>
      <w:r w:rsidRPr="001C34F2">
        <w:rPr>
          <w:rFonts w:asciiTheme="majorHAnsi" w:hAnsiTheme="majorHAnsi" w:cstheme="majorHAnsi"/>
          <w:sz w:val="14"/>
        </w:rPr>
        <w:t xml:space="preserve">n addition, </w:t>
      </w:r>
      <w:r w:rsidRPr="001C34F2">
        <w:rPr>
          <w:rStyle w:val="StyleUnderline"/>
          <w:rFonts w:asciiTheme="majorHAnsi" w:hAnsiTheme="majorHAnsi" w:cstheme="majorHAnsi"/>
        </w:rPr>
        <w:t xml:space="preserve">fertility declines are also a consequence of increased wealth, and the size of the population is a primary determinant of </w:t>
      </w:r>
      <w:r w:rsidRPr="001C34F2">
        <w:rPr>
          <w:rStyle w:val="Emphasis"/>
          <w:rFonts w:asciiTheme="majorHAnsi" w:hAnsiTheme="majorHAnsi" w:cstheme="majorHAnsi"/>
        </w:rPr>
        <w:t>food demand and other environmental stressors</w:t>
      </w:r>
      <w:r w:rsidRPr="001C34F2">
        <w:rPr>
          <w:rFonts w:asciiTheme="majorHAnsi" w:hAnsiTheme="majorHAnsi" w:cstheme="majorHAnsi"/>
          <w:sz w:val="14"/>
        </w:rPr>
        <w:t xml:space="preserve">.13 Finally, as discussed at length in the next section of the essay, </w:t>
      </w:r>
      <w:r w:rsidRPr="001C34F2">
        <w:rPr>
          <w:rStyle w:val="StyleUnderline"/>
          <w:rFonts w:asciiTheme="majorHAnsi" w:hAnsiTheme="majorHAnsi" w:cstheme="majorHAnsi"/>
        </w:rPr>
        <w:t xml:space="preserve">capitalism can be naturally combined with optimal </w:t>
      </w:r>
      <w:r w:rsidRPr="001C34F2">
        <w:rPr>
          <w:rStyle w:val="Emphasis"/>
          <w:rFonts w:asciiTheme="majorHAnsi" w:hAnsiTheme="majorHAnsi" w:cstheme="majorHAnsi"/>
        </w:rPr>
        <w:t>environmental regulations</w:t>
      </w:r>
      <w:r w:rsidRPr="001C34F2">
        <w:rPr>
          <w:rFonts w:asciiTheme="majorHAnsi" w:hAnsiTheme="majorHAnsi" w:cstheme="majorHAnsi"/>
          <w:sz w:val="14"/>
        </w:rPr>
        <w:t xml:space="preserve">.14 </w:t>
      </w:r>
      <w:r w:rsidRPr="001C34F2">
        <w:rPr>
          <w:rStyle w:val="StyleUnderline"/>
          <w:rFonts w:asciiTheme="majorHAnsi" w:hAnsiTheme="majorHAnsi" w:cstheme="majorHAnsi"/>
        </w:rPr>
        <w:t>Even bracketing</w:t>
      </w:r>
      <w:r w:rsidRPr="001C34F2">
        <w:rPr>
          <w:rFonts w:asciiTheme="majorHAnsi" w:hAnsiTheme="majorHAnsi" w:cstheme="majorHAnsi"/>
          <w:sz w:val="14"/>
        </w:rPr>
        <w:t xml:space="preserve"> anything like optimal </w:t>
      </w:r>
      <w:r w:rsidRPr="001C34F2">
        <w:rPr>
          <w:rStyle w:val="StyleUnderline"/>
          <w:rFonts w:asciiTheme="majorHAnsi" w:hAnsiTheme="majorHAnsi" w:cstheme="majorHAnsi"/>
        </w:rPr>
        <w:t>regulation</w:t>
      </w:r>
      <w:r w:rsidRPr="001C34F2">
        <w:rPr>
          <w:rFonts w:asciiTheme="majorHAnsi" w:hAnsiTheme="majorHAnsi" w:cstheme="majorHAnsi"/>
          <w:sz w:val="14"/>
        </w:rPr>
        <w:t xml:space="preserve">, it remains true that sufficiently </w:t>
      </w:r>
      <w:r w:rsidRPr="001C34F2">
        <w:rPr>
          <w:rStyle w:val="Emphasis"/>
          <w:rFonts w:asciiTheme="majorHAnsi" w:hAnsiTheme="majorHAnsi" w:cstheme="majorHAnsi"/>
          <w:highlight w:val="cyan"/>
        </w:rPr>
        <w:t>wealthy nations reduce environmental degradation</w:t>
      </w:r>
      <w:r w:rsidRPr="001C34F2">
        <w:rPr>
          <w:rFonts w:asciiTheme="majorHAnsi" w:hAnsiTheme="majorHAnsi" w:cstheme="majorHAnsi"/>
          <w:sz w:val="14"/>
        </w:rPr>
        <w:t xml:space="preserve"> as they become wealthier, </w:t>
      </w:r>
      <w:r w:rsidRPr="001C34F2">
        <w:rPr>
          <w:rStyle w:val="StyleUnderline"/>
          <w:rFonts w:asciiTheme="majorHAnsi" w:hAnsiTheme="majorHAnsi" w:cstheme="majorHAnsi"/>
        </w:rPr>
        <w:t xml:space="preserve">whereas developing nations that are nearing peak degradation will remain </w:t>
      </w:r>
      <w:r w:rsidRPr="001C34F2">
        <w:rPr>
          <w:rStyle w:val="Emphasis"/>
          <w:rFonts w:asciiTheme="majorHAnsi" w:hAnsiTheme="majorHAnsi" w:cstheme="majorHAnsi"/>
        </w:rPr>
        <w:t>stuck at the worst levels of degradation if we stall growth</w:t>
      </w:r>
      <w:r w:rsidRPr="001C34F2">
        <w:rPr>
          <w:rStyle w:val="StyleUnderline"/>
          <w:rFonts w:asciiTheme="majorHAnsi" w:hAnsiTheme="majorHAnsi" w:cstheme="majorHAnsi"/>
        </w:rPr>
        <w:t>, rather than allowing them to transition</w:t>
      </w:r>
      <w:r w:rsidRPr="001C34F2">
        <w:rPr>
          <w:rFonts w:asciiTheme="majorHAnsi" w:hAnsiTheme="majorHAnsi" w:cstheme="majorHAnsi"/>
          <w:sz w:val="14"/>
        </w:rPr>
        <w:t xml:space="preserve"> to less and less degradation in the future </w:t>
      </w:r>
      <w:r w:rsidRPr="001C34F2">
        <w:rPr>
          <w:rStyle w:val="StyleUnderline"/>
          <w:rFonts w:asciiTheme="majorHAnsi" w:hAnsiTheme="majorHAnsi" w:cstheme="majorHAnsi"/>
        </w:rPr>
        <w:t>via capitalism</w:t>
      </w:r>
      <w:r w:rsidRPr="001C34F2">
        <w:rPr>
          <w:rFonts w:asciiTheme="majorHAnsi" w:hAnsiTheme="majorHAnsi" w:cstheme="majorHAnsi"/>
          <w:sz w:val="14"/>
        </w:rPr>
        <w:t xml:space="preserve"> and economic growth.15 In contrast, </w:t>
      </w:r>
      <w:r w:rsidRPr="001C34F2">
        <w:rPr>
          <w:rStyle w:val="StyleUnderline"/>
          <w:rFonts w:asciiTheme="majorHAnsi" w:hAnsiTheme="majorHAnsi" w:cstheme="majorHAnsi"/>
        </w:rPr>
        <w:t>well-regulated capitalism is a key part of</w:t>
      </w:r>
      <w:r w:rsidRPr="001C34F2">
        <w:rPr>
          <w:rFonts w:asciiTheme="majorHAnsi" w:hAnsiTheme="majorHAnsi" w:cstheme="majorHAnsi"/>
          <w:sz w:val="14"/>
        </w:rPr>
        <w:t xml:space="preserve"> the best way of coping with these problems, as well as a key part of </w:t>
      </w:r>
      <w:r w:rsidRPr="001C34F2">
        <w:rPr>
          <w:rStyle w:val="Emphasis"/>
          <w:rFonts w:asciiTheme="majorHAnsi" w:hAnsiTheme="majorHAnsi" w:cstheme="majorHAnsi"/>
        </w:rPr>
        <w:t>dealing with climate change</w:t>
      </w:r>
      <w:r w:rsidRPr="001C34F2">
        <w:rPr>
          <w:rFonts w:asciiTheme="majorHAnsi" w:hAnsiTheme="majorHAnsi" w:cstheme="majorHAnsi"/>
          <w:sz w:val="14"/>
        </w:rPr>
        <w:t xml:space="preserve">, global </w:t>
      </w:r>
      <w:r w:rsidRPr="001C34F2">
        <w:rPr>
          <w:rStyle w:val="Emphasis"/>
          <w:rFonts w:asciiTheme="majorHAnsi" w:hAnsiTheme="majorHAnsi" w:cstheme="majorHAnsi"/>
        </w:rPr>
        <w:t>food production</w:t>
      </w:r>
      <w:r w:rsidRPr="001C34F2">
        <w:rPr>
          <w:rStyle w:val="StyleUnderline"/>
          <w:rFonts w:asciiTheme="majorHAnsi" w:hAnsiTheme="majorHAnsi" w:cstheme="majorHAnsi"/>
        </w:rPr>
        <w:t>, and other</w:t>
      </w:r>
      <w:r w:rsidRPr="001C34F2">
        <w:rPr>
          <w:rFonts w:asciiTheme="majorHAnsi" w:hAnsiTheme="majorHAnsi" w:cstheme="majorHAnsi"/>
          <w:sz w:val="14"/>
        </w:rPr>
        <w:t xml:space="preserve"> specific </w:t>
      </w:r>
      <w:r w:rsidRPr="001C34F2">
        <w:rPr>
          <w:rStyle w:val="StyleUnderline"/>
          <w:rFonts w:asciiTheme="majorHAnsi" w:hAnsiTheme="majorHAnsi" w:cstheme="majorHAnsi"/>
        </w:rPr>
        <w:lastRenderedPageBreak/>
        <w:t>challenges</w:t>
      </w:r>
      <w:r w:rsidRPr="001C34F2">
        <w:rPr>
          <w:rFonts w:asciiTheme="majorHAnsi" w:hAnsiTheme="majorHAnsi" w:cstheme="majorHAnsi"/>
          <w:sz w:val="14"/>
        </w:rPr>
        <w:t>, as argued at length in the next section. Here it is important to stress that we should favor well-regulated capitalism that includes correct investments in public goods over other capitalist systems such as the neoliberalism of the recent past that promoted inadequately regulated capitalism with inadequate concern for externalities, equity, and background distortions and injustices.16</w:t>
      </w:r>
    </w:p>
    <w:p w14:paraId="5A724060" w14:textId="77777777" w:rsidR="003910E5" w:rsidRPr="001C34F2" w:rsidRDefault="003910E5" w:rsidP="003910E5">
      <w:pPr>
        <w:pStyle w:val="Heading4"/>
        <w:rPr>
          <w:rFonts w:asciiTheme="majorHAnsi" w:hAnsiTheme="majorHAnsi" w:cstheme="majorHAnsi"/>
          <w:bCs w:val="0"/>
        </w:rPr>
      </w:pPr>
      <w:r>
        <w:t xml:space="preserve">2] </w:t>
      </w:r>
      <w:r>
        <w:rPr>
          <w:rFonts w:asciiTheme="majorHAnsi" w:hAnsiTheme="majorHAnsi" w:cstheme="majorHAnsi"/>
        </w:rPr>
        <w:t>Absolute decoupling is already happening – no timeframe arguments</w:t>
      </w:r>
    </w:p>
    <w:p w14:paraId="6C1C7EE2" w14:textId="77777777" w:rsidR="003910E5" w:rsidRPr="009B6667" w:rsidRDefault="003910E5" w:rsidP="003910E5">
      <w:pPr>
        <w:rPr>
          <w:rFonts w:asciiTheme="majorHAnsi" w:hAnsiTheme="majorHAnsi" w:cstheme="majorHAnsi"/>
        </w:rPr>
      </w:pPr>
      <w:proofErr w:type="spellStart"/>
      <w:r w:rsidRPr="001C34F2">
        <w:rPr>
          <w:rFonts w:asciiTheme="majorHAnsi" w:hAnsiTheme="majorHAnsi" w:cstheme="majorHAnsi"/>
          <w:b/>
          <w:bCs/>
          <w:sz w:val="26"/>
        </w:rPr>
        <w:t>Hausfather</w:t>
      </w:r>
      <w:proofErr w:type="spellEnd"/>
      <w:r w:rsidRPr="001C34F2">
        <w:rPr>
          <w:rFonts w:asciiTheme="majorHAnsi" w:hAnsiTheme="majorHAnsi" w:cstheme="majorHAnsi"/>
          <w:b/>
          <w:bCs/>
          <w:sz w:val="26"/>
        </w:rPr>
        <w:t xml:space="preserve"> 21</w:t>
      </w:r>
      <w:r w:rsidRPr="001C34F2">
        <w:rPr>
          <w:rFonts w:asciiTheme="majorHAnsi" w:hAnsiTheme="majorHAnsi" w:cstheme="majorHAnsi"/>
        </w:rPr>
        <w:t xml:space="preserve"> – a climate scientist and energy systems analyst whose research focuses on observational temperature records, climate models, and mitigation technologies. He spent 10 years working as a data scientist and entrepreneur in the cleantech sector, where he was the lead data scientist at </w:t>
      </w:r>
      <w:proofErr w:type="spellStart"/>
      <w:r w:rsidRPr="001C34F2">
        <w:rPr>
          <w:rFonts w:asciiTheme="majorHAnsi" w:hAnsiTheme="majorHAnsi" w:cstheme="majorHAnsi"/>
        </w:rPr>
        <w:t>Essess</w:t>
      </w:r>
      <w:proofErr w:type="spellEnd"/>
      <w:r w:rsidRPr="001C34F2">
        <w:rPr>
          <w:rFonts w:asciiTheme="majorHAnsi" w:hAnsiTheme="majorHAnsi" w:cstheme="majorHAnsi"/>
        </w:rPr>
        <w:t xml:space="preserve">, the chief scientist at C3.ai, and the cofounder and chief scientist of Efficiency 2.0. He also worked as a research scientist with Berkeley Earth, was the senior climate analyst at Project Drawdown, and the US analyst for Carbon Brief. He has </w:t>
      </w:r>
      <w:proofErr w:type="spellStart"/>
      <w:proofErr w:type="gramStart"/>
      <w:r w:rsidRPr="001C34F2">
        <w:rPr>
          <w:rFonts w:asciiTheme="majorHAnsi" w:hAnsiTheme="majorHAnsi" w:cstheme="majorHAnsi"/>
        </w:rPr>
        <w:t>masters</w:t>
      </w:r>
      <w:proofErr w:type="spellEnd"/>
      <w:r w:rsidRPr="001C34F2">
        <w:rPr>
          <w:rFonts w:asciiTheme="majorHAnsi" w:hAnsiTheme="majorHAnsi" w:cstheme="majorHAnsi"/>
        </w:rPr>
        <w:t xml:space="preserve"> degrees in environmental science</w:t>
      </w:r>
      <w:proofErr w:type="gramEnd"/>
      <w:r w:rsidRPr="001C34F2">
        <w:rPr>
          <w:rFonts w:asciiTheme="majorHAnsi" w:hAnsiTheme="majorHAnsi" w:cstheme="majorHAnsi"/>
        </w:rPr>
        <w:t xml:space="preserve"> from Yale University and Vrije Universiteit Amsterdam and a PhD in climate science from the University of California, Berkeley. (Zeke, "Absolute Decoupling of Economic Growth and Emissions in 32 Countries," Breakthrough Institute, 4-6-2021, https://thebreakthrough.org/issues/energy/absolute-decoupling-of-economic-growth-and-</w:t>
      </w:r>
      <w:r w:rsidRPr="009B6667">
        <w:rPr>
          <w:rFonts w:asciiTheme="majorHAnsi" w:hAnsiTheme="majorHAnsi" w:cstheme="majorHAnsi"/>
        </w:rPr>
        <w:t>emissions-in-32-countries, Accessed 4-11-2021, LASA-SC)</w:t>
      </w:r>
    </w:p>
    <w:p w14:paraId="1C3CA668" w14:textId="77777777" w:rsidR="003910E5" w:rsidRPr="001C34F2" w:rsidRDefault="003910E5" w:rsidP="003910E5">
      <w:pPr>
        <w:rPr>
          <w:rFonts w:asciiTheme="majorHAnsi" w:hAnsiTheme="majorHAnsi" w:cstheme="majorHAnsi"/>
          <w:sz w:val="16"/>
        </w:rPr>
      </w:pPr>
      <w:r w:rsidRPr="009B6667">
        <w:rPr>
          <w:rFonts w:asciiTheme="majorHAnsi" w:hAnsiTheme="majorHAnsi" w:cstheme="majorHAnsi"/>
          <w:sz w:val="16"/>
        </w:rPr>
        <w:t xml:space="preserve">The </w:t>
      </w:r>
      <w:r w:rsidRPr="009B6667">
        <w:rPr>
          <w:rFonts w:asciiTheme="majorHAnsi" w:hAnsiTheme="majorHAnsi" w:cstheme="majorHAnsi"/>
          <w:u w:val="single"/>
        </w:rPr>
        <w:t xml:space="preserve">past 30 years have seen immense progress </w:t>
      </w:r>
      <w:r w:rsidRPr="009B6667">
        <w:rPr>
          <w:rFonts w:asciiTheme="majorHAnsi" w:hAnsiTheme="majorHAnsi" w:cstheme="majorHAnsi"/>
          <w:b/>
          <w:iCs/>
          <w:u w:val="single"/>
        </w:rPr>
        <w:t>in improving the quality of life for much of humanity</w:t>
      </w:r>
      <w:r w:rsidRPr="009B6667">
        <w:rPr>
          <w:rFonts w:asciiTheme="majorHAnsi" w:hAnsiTheme="majorHAnsi" w:cstheme="majorHAnsi"/>
          <w:u w:val="single"/>
        </w:rPr>
        <w:t>.</w:t>
      </w:r>
      <w:r w:rsidRPr="009B6667">
        <w:rPr>
          <w:rFonts w:asciiTheme="majorHAnsi" w:hAnsiTheme="majorHAnsi" w:cstheme="majorHAnsi"/>
          <w:sz w:val="16"/>
        </w:rPr>
        <w:t xml:space="preserve"> Extreme </w:t>
      </w:r>
      <w:r w:rsidRPr="009B6667">
        <w:rPr>
          <w:rFonts w:asciiTheme="majorHAnsi" w:hAnsiTheme="majorHAnsi" w:cstheme="majorHAnsi"/>
          <w:u w:val="single"/>
        </w:rPr>
        <w:t>poverty</w:t>
      </w:r>
      <w:r w:rsidRPr="009B6667">
        <w:rPr>
          <w:rFonts w:asciiTheme="majorHAnsi" w:hAnsiTheme="majorHAnsi" w:cstheme="majorHAnsi"/>
          <w:sz w:val="16"/>
        </w:rPr>
        <w:t xml:space="preserve"> — the number of people living on less than $1.90 per day — </w:t>
      </w:r>
      <w:r w:rsidRPr="009B6667">
        <w:rPr>
          <w:rFonts w:asciiTheme="majorHAnsi" w:hAnsiTheme="majorHAnsi" w:cstheme="majorHAnsi"/>
          <w:u w:val="single"/>
        </w:rPr>
        <w:t xml:space="preserve">has fallen by nearly two-thirds, from 1.9 </w:t>
      </w:r>
      <w:r w:rsidRPr="009B6667">
        <w:rPr>
          <w:rFonts w:asciiTheme="majorHAnsi" w:hAnsiTheme="majorHAnsi" w:cstheme="majorHAnsi"/>
          <w:b/>
          <w:iCs/>
          <w:u w:val="single"/>
        </w:rPr>
        <w:t>billion to</w:t>
      </w:r>
      <w:r w:rsidRPr="009B6667">
        <w:rPr>
          <w:rFonts w:asciiTheme="majorHAnsi" w:hAnsiTheme="majorHAnsi" w:cstheme="majorHAnsi"/>
          <w:u w:val="single"/>
        </w:rPr>
        <w:t xml:space="preserve"> around 650 </w:t>
      </w:r>
      <w:r w:rsidRPr="009B6667">
        <w:rPr>
          <w:rFonts w:asciiTheme="majorHAnsi" w:hAnsiTheme="majorHAnsi" w:cstheme="majorHAnsi"/>
          <w:b/>
          <w:iCs/>
          <w:u w:val="single"/>
        </w:rPr>
        <w:t>million</w:t>
      </w:r>
      <w:r w:rsidRPr="009B6667">
        <w:rPr>
          <w:rFonts w:asciiTheme="majorHAnsi" w:hAnsiTheme="majorHAnsi" w:cstheme="majorHAnsi"/>
          <w:sz w:val="16"/>
        </w:rPr>
        <w:t xml:space="preserve">. </w:t>
      </w:r>
      <w:r w:rsidRPr="009B6667">
        <w:rPr>
          <w:rFonts w:asciiTheme="majorHAnsi" w:hAnsiTheme="majorHAnsi" w:cstheme="majorHAnsi"/>
          <w:u w:val="single"/>
        </w:rPr>
        <w:t>Life expectancy has risen</w:t>
      </w:r>
      <w:r w:rsidRPr="009B6667">
        <w:rPr>
          <w:rFonts w:asciiTheme="majorHAnsi" w:hAnsiTheme="majorHAnsi" w:cstheme="majorHAnsi"/>
          <w:sz w:val="16"/>
        </w:rPr>
        <w:t xml:space="preserve"> in most of the world, </w:t>
      </w:r>
      <w:r w:rsidRPr="009B6667">
        <w:rPr>
          <w:rFonts w:asciiTheme="majorHAnsi" w:hAnsiTheme="majorHAnsi" w:cstheme="majorHAnsi"/>
          <w:u w:val="single"/>
        </w:rPr>
        <w:t>along with literacy and access to education</w:t>
      </w:r>
      <w:r w:rsidRPr="009B6667">
        <w:rPr>
          <w:rFonts w:asciiTheme="majorHAnsi" w:hAnsiTheme="majorHAnsi" w:cstheme="majorHAnsi"/>
          <w:sz w:val="16"/>
        </w:rPr>
        <w:t xml:space="preserve">, </w:t>
      </w:r>
      <w:r w:rsidRPr="009B6667">
        <w:rPr>
          <w:rFonts w:asciiTheme="majorHAnsi" w:hAnsiTheme="majorHAnsi" w:cstheme="majorHAnsi"/>
          <w:u w:val="single"/>
        </w:rPr>
        <w:t>while infant mortality has fallen</w:t>
      </w:r>
      <w:r w:rsidRPr="009B6667">
        <w:rPr>
          <w:rFonts w:asciiTheme="majorHAnsi" w:hAnsiTheme="majorHAnsi" w:cstheme="majorHAnsi"/>
          <w:sz w:val="16"/>
        </w:rPr>
        <w:t xml:space="preserve">. Despite perceptions to the contrary, </w:t>
      </w:r>
      <w:r w:rsidRPr="009B6667">
        <w:rPr>
          <w:rFonts w:asciiTheme="majorHAnsi" w:hAnsiTheme="majorHAnsi" w:cstheme="majorHAnsi"/>
          <w:b/>
          <w:iCs/>
          <w:u w:val="single"/>
        </w:rPr>
        <w:t>the average person born today is likely to have access to more opportunities and have a better quality of life than at any other point in human history</w:t>
      </w:r>
      <w:r w:rsidRPr="009B6667">
        <w:rPr>
          <w:rFonts w:asciiTheme="majorHAnsi" w:hAnsiTheme="majorHAnsi" w:cstheme="majorHAnsi"/>
          <w:sz w:val="16"/>
        </w:rPr>
        <w:t xml:space="preserve">. </w:t>
      </w:r>
      <w:r w:rsidRPr="009B6667">
        <w:rPr>
          <w:rFonts w:asciiTheme="majorHAnsi" w:hAnsiTheme="majorHAnsi" w:cstheme="majorHAnsi"/>
          <w:u w:val="single"/>
        </w:rPr>
        <w:t xml:space="preserve">Much of this increase in human wellbeing has been propelled by rapid economic growth driven largely by state-led industrial policy, particularly in poor-to-middle income countries. </w:t>
      </w:r>
      <w:r w:rsidRPr="009B6667">
        <w:rPr>
          <w:rFonts w:asciiTheme="majorHAnsi" w:hAnsiTheme="majorHAnsi" w:cstheme="majorHAnsi"/>
          <w:sz w:val="16"/>
        </w:rPr>
        <w:t xml:space="preserve">However, </w:t>
      </w:r>
      <w:r w:rsidRPr="009B6667">
        <w:rPr>
          <w:rFonts w:asciiTheme="majorHAnsi" w:hAnsiTheme="majorHAnsi" w:cstheme="majorHAnsi"/>
          <w:u w:val="single"/>
        </w:rPr>
        <w:t>this growth has come at a cost</w:t>
      </w:r>
      <w:r w:rsidRPr="009B6667">
        <w:rPr>
          <w:rFonts w:asciiTheme="majorHAnsi" w:hAnsiTheme="majorHAnsi" w:cstheme="majorHAnsi"/>
          <w:sz w:val="16"/>
        </w:rPr>
        <w:t xml:space="preserve">: </w:t>
      </w:r>
      <w:r w:rsidRPr="009B6667">
        <w:rPr>
          <w:rFonts w:asciiTheme="majorHAnsi" w:hAnsiTheme="majorHAnsi" w:cstheme="majorHAnsi"/>
          <w:u w:val="single"/>
        </w:rPr>
        <w:t>between 1990 and 2019</w:t>
      </w:r>
      <w:r w:rsidRPr="009B6667">
        <w:rPr>
          <w:rFonts w:asciiTheme="majorHAnsi" w:hAnsiTheme="majorHAnsi" w:cstheme="majorHAnsi"/>
          <w:sz w:val="16"/>
        </w:rPr>
        <w:t xml:space="preserve">, global </w:t>
      </w:r>
      <w:r w:rsidRPr="009B6667">
        <w:rPr>
          <w:rFonts w:asciiTheme="majorHAnsi" w:hAnsiTheme="majorHAnsi" w:cstheme="majorHAnsi"/>
          <w:u w:val="single"/>
        </w:rPr>
        <w:t xml:space="preserve">emissions of CO2 </w:t>
      </w:r>
      <w:r w:rsidRPr="009B6667">
        <w:rPr>
          <w:rFonts w:asciiTheme="majorHAnsi" w:hAnsiTheme="majorHAnsi" w:cstheme="majorHAnsi"/>
          <w:b/>
          <w:iCs/>
          <w:u w:val="single"/>
        </w:rPr>
        <w:t>increased by 56%.</w:t>
      </w:r>
      <w:r w:rsidRPr="009B6667">
        <w:rPr>
          <w:rFonts w:asciiTheme="majorHAnsi" w:hAnsiTheme="majorHAnsi" w:cstheme="majorHAnsi"/>
          <w:sz w:val="16"/>
        </w:rPr>
        <w:t xml:space="preserve"> </w:t>
      </w:r>
      <w:r w:rsidRPr="009B6667">
        <w:rPr>
          <w:rFonts w:asciiTheme="majorHAnsi" w:hAnsiTheme="majorHAnsi" w:cstheme="majorHAnsi"/>
          <w:u w:val="single"/>
        </w:rPr>
        <w:t>Historically, economic growth has been closely linked to increased energy consumption</w:t>
      </w:r>
      <w:r w:rsidRPr="009B6667">
        <w:rPr>
          <w:rFonts w:asciiTheme="majorHAnsi" w:hAnsiTheme="majorHAnsi" w:cstheme="majorHAnsi"/>
          <w:sz w:val="16"/>
        </w:rPr>
        <w:t xml:space="preserve"> — and increased CO2 emissions in particular — leading some to argue that a more prosperous world is one that necessarily has more impacts on our natural environment and climate. There is a lively academic debate about our ability to “absolutely decouple” emissions and growth — that is, the extent to which the adoption of clean energy technology can allow emissions to decline while</w:t>
      </w:r>
      <w:r w:rsidRPr="001C34F2">
        <w:rPr>
          <w:rFonts w:asciiTheme="majorHAnsi" w:hAnsiTheme="majorHAnsi" w:cstheme="majorHAnsi"/>
          <w:sz w:val="16"/>
        </w:rPr>
        <w:t xml:space="preserve"> economic growth continues. </w:t>
      </w:r>
      <w:r w:rsidRPr="001C34F2">
        <w:rPr>
          <w:rFonts w:asciiTheme="majorHAnsi" w:hAnsiTheme="majorHAnsi" w:cstheme="majorHAnsi"/>
          <w:u w:val="single"/>
        </w:rPr>
        <w:t xml:space="preserve">Over the past 15 years, however, </w:t>
      </w:r>
      <w:r w:rsidRPr="001C34F2">
        <w:rPr>
          <w:rFonts w:asciiTheme="majorHAnsi" w:hAnsiTheme="majorHAnsi" w:cstheme="majorHAnsi"/>
          <w:b/>
          <w:iCs/>
          <w:u w:val="single"/>
        </w:rPr>
        <w:t>something has begun to change.</w:t>
      </w:r>
      <w:r w:rsidRPr="001C34F2">
        <w:rPr>
          <w:rFonts w:asciiTheme="majorHAnsi" w:hAnsiTheme="majorHAnsi" w:cstheme="majorHAnsi"/>
          <w:sz w:val="16"/>
        </w:rPr>
        <w:t xml:space="preserve"> Rather than a 21st century dominated by coal that energy modelers foresaw, </w:t>
      </w:r>
      <w:r w:rsidRPr="001C34F2">
        <w:rPr>
          <w:rFonts w:asciiTheme="majorHAnsi" w:hAnsiTheme="majorHAnsi" w:cstheme="majorHAnsi"/>
          <w:b/>
          <w:iCs/>
          <w:u w:val="single"/>
        </w:rPr>
        <w:t xml:space="preserve">global </w:t>
      </w:r>
      <w:r w:rsidRPr="001C34F2">
        <w:rPr>
          <w:rFonts w:asciiTheme="majorHAnsi" w:hAnsiTheme="majorHAnsi" w:cstheme="majorHAnsi"/>
          <w:b/>
          <w:iCs/>
          <w:highlight w:val="green"/>
          <w:u w:val="single"/>
        </w:rPr>
        <w:t>coal use</w:t>
      </w:r>
      <w:r w:rsidRPr="001C34F2">
        <w:rPr>
          <w:rFonts w:asciiTheme="majorHAnsi" w:hAnsiTheme="majorHAnsi" w:cstheme="majorHAnsi"/>
          <w:b/>
          <w:iCs/>
          <w:u w:val="single"/>
        </w:rPr>
        <w:t xml:space="preserve"> peaked in 2013 and is now </w:t>
      </w:r>
      <w:r w:rsidRPr="001C34F2">
        <w:rPr>
          <w:rFonts w:asciiTheme="majorHAnsi" w:hAnsiTheme="majorHAnsi" w:cstheme="majorHAnsi"/>
          <w:b/>
          <w:iCs/>
          <w:highlight w:val="green"/>
          <w:u w:val="single"/>
        </w:rPr>
        <w:t>in structural decline</w:t>
      </w:r>
      <w:r w:rsidRPr="001C34F2">
        <w:rPr>
          <w:rFonts w:asciiTheme="majorHAnsi" w:hAnsiTheme="majorHAnsi" w:cstheme="majorHAnsi"/>
          <w:sz w:val="16"/>
        </w:rPr>
        <w:t xml:space="preserve">. </w:t>
      </w:r>
      <w:r w:rsidRPr="001C34F2">
        <w:rPr>
          <w:rFonts w:asciiTheme="majorHAnsi" w:hAnsiTheme="majorHAnsi" w:cstheme="majorHAnsi"/>
          <w:u w:val="single"/>
        </w:rPr>
        <w:t xml:space="preserve">We have succeeded in making </w:t>
      </w:r>
      <w:r w:rsidRPr="001C34F2">
        <w:rPr>
          <w:rFonts w:asciiTheme="majorHAnsi" w:hAnsiTheme="majorHAnsi" w:cstheme="majorHAnsi"/>
          <w:highlight w:val="green"/>
          <w:u w:val="single"/>
        </w:rPr>
        <w:t>clean energy cheap</w:t>
      </w:r>
      <w:r w:rsidRPr="001C34F2">
        <w:rPr>
          <w:rFonts w:asciiTheme="majorHAnsi" w:hAnsiTheme="majorHAnsi" w:cstheme="majorHAnsi"/>
          <w:u w:val="single"/>
        </w:rPr>
        <w:t xml:space="preserve">, with solar power and battery storage </w:t>
      </w:r>
      <w:r w:rsidRPr="001C34F2">
        <w:rPr>
          <w:rFonts w:asciiTheme="majorHAnsi" w:hAnsiTheme="majorHAnsi" w:cstheme="majorHAnsi"/>
          <w:highlight w:val="green"/>
          <w:u w:val="single"/>
        </w:rPr>
        <w:t>costs falling</w:t>
      </w:r>
      <w:r w:rsidRPr="001C34F2">
        <w:rPr>
          <w:rFonts w:asciiTheme="majorHAnsi" w:hAnsiTheme="majorHAnsi" w:cstheme="majorHAnsi"/>
          <w:u w:val="single"/>
        </w:rPr>
        <w:t xml:space="preserve"> 10-fold since 2009</w:t>
      </w:r>
      <w:r w:rsidRPr="001C34F2">
        <w:rPr>
          <w:rFonts w:asciiTheme="majorHAnsi" w:hAnsiTheme="majorHAnsi" w:cstheme="majorHAnsi"/>
          <w:sz w:val="16"/>
        </w:rPr>
        <w:t xml:space="preserve">. The world produced more electricity from clean energy — </w:t>
      </w:r>
      <w:r w:rsidRPr="001C34F2">
        <w:rPr>
          <w:rFonts w:asciiTheme="majorHAnsi" w:hAnsiTheme="majorHAnsi" w:cstheme="majorHAnsi"/>
          <w:u w:val="single"/>
        </w:rPr>
        <w:t>solar, wind, hydro, and nuclear — than from coal over the past two years</w:t>
      </w:r>
      <w:r w:rsidRPr="001C34F2">
        <w:rPr>
          <w:rFonts w:asciiTheme="majorHAnsi" w:hAnsiTheme="majorHAnsi" w:cstheme="majorHAnsi"/>
          <w:sz w:val="16"/>
        </w:rPr>
        <w:t xml:space="preserve">. And, according to some major oil companies, </w:t>
      </w:r>
      <w:r w:rsidRPr="001C34F2">
        <w:rPr>
          <w:rFonts w:asciiTheme="majorHAnsi" w:hAnsiTheme="majorHAnsi" w:cstheme="majorHAnsi"/>
          <w:b/>
          <w:iCs/>
          <w:u w:val="single"/>
        </w:rPr>
        <w:t xml:space="preserve">peak </w:t>
      </w:r>
      <w:r w:rsidRPr="001C34F2">
        <w:rPr>
          <w:rFonts w:asciiTheme="majorHAnsi" w:hAnsiTheme="majorHAnsi" w:cstheme="majorHAnsi"/>
          <w:b/>
          <w:iCs/>
          <w:highlight w:val="green"/>
          <w:u w:val="single"/>
        </w:rPr>
        <w:t>oil</w:t>
      </w:r>
      <w:r w:rsidRPr="001C34F2">
        <w:rPr>
          <w:rFonts w:asciiTheme="majorHAnsi" w:hAnsiTheme="majorHAnsi" w:cstheme="majorHAnsi"/>
          <w:b/>
          <w:iCs/>
          <w:u w:val="single"/>
        </w:rPr>
        <w:t xml:space="preserve"> is upon us</w:t>
      </w:r>
      <w:r w:rsidRPr="001C34F2">
        <w:rPr>
          <w:rFonts w:asciiTheme="majorHAnsi" w:hAnsiTheme="majorHAnsi" w:cstheme="majorHAnsi"/>
          <w:sz w:val="16"/>
        </w:rPr>
        <w:t xml:space="preserve"> — not because we have run out of cheap oil to produce, but because </w:t>
      </w:r>
      <w:r w:rsidRPr="001C34F2">
        <w:rPr>
          <w:rFonts w:asciiTheme="majorHAnsi" w:hAnsiTheme="majorHAnsi" w:cstheme="majorHAnsi"/>
          <w:highlight w:val="green"/>
          <w:u w:val="single"/>
        </w:rPr>
        <w:t xml:space="preserve">demand is </w:t>
      </w:r>
      <w:proofErr w:type="gramStart"/>
      <w:r w:rsidRPr="001C34F2">
        <w:rPr>
          <w:rFonts w:asciiTheme="majorHAnsi" w:hAnsiTheme="majorHAnsi" w:cstheme="majorHAnsi"/>
          <w:highlight w:val="green"/>
          <w:u w:val="single"/>
        </w:rPr>
        <w:t>falling</w:t>
      </w:r>
      <w:proofErr w:type="gramEnd"/>
      <w:r w:rsidRPr="001C34F2">
        <w:rPr>
          <w:rFonts w:asciiTheme="majorHAnsi" w:hAnsiTheme="majorHAnsi" w:cstheme="majorHAnsi"/>
          <w:u w:val="single"/>
        </w:rPr>
        <w:t xml:space="preserve"> and </w:t>
      </w:r>
      <w:r w:rsidRPr="001C34F2">
        <w:rPr>
          <w:rFonts w:asciiTheme="majorHAnsi" w:hAnsiTheme="majorHAnsi" w:cstheme="majorHAnsi"/>
          <w:highlight w:val="green"/>
          <w:u w:val="single"/>
        </w:rPr>
        <w:t>companies expect further decline</w:t>
      </w:r>
      <w:r w:rsidRPr="001C34F2">
        <w:rPr>
          <w:rFonts w:asciiTheme="majorHAnsi" w:hAnsiTheme="majorHAnsi" w:cstheme="majorHAnsi"/>
          <w:u w:val="single"/>
        </w:rPr>
        <w:t xml:space="preserve"> as consumers increasingly shift to electric vehicles. </w:t>
      </w:r>
      <w:r w:rsidRPr="001C34F2">
        <w:rPr>
          <w:rFonts w:asciiTheme="majorHAnsi" w:hAnsiTheme="majorHAnsi" w:cstheme="majorHAnsi"/>
          <w:sz w:val="16"/>
        </w:rPr>
        <w:t xml:space="preserve">The </w:t>
      </w:r>
      <w:r w:rsidRPr="001C34F2">
        <w:rPr>
          <w:rFonts w:asciiTheme="majorHAnsi" w:hAnsiTheme="majorHAnsi" w:cstheme="majorHAnsi"/>
          <w:u w:val="single"/>
        </w:rPr>
        <w:t xml:space="preserve">world has long been experiencing a relative </w:t>
      </w:r>
      <w:r w:rsidRPr="001C34F2">
        <w:rPr>
          <w:rFonts w:asciiTheme="majorHAnsi" w:hAnsiTheme="majorHAnsi" w:cstheme="majorHAnsi"/>
          <w:b/>
          <w:iCs/>
          <w:highlight w:val="green"/>
          <w:u w:val="single"/>
        </w:rPr>
        <w:t>decoupling</w:t>
      </w:r>
      <w:r w:rsidRPr="001C34F2">
        <w:rPr>
          <w:rFonts w:asciiTheme="majorHAnsi" w:hAnsiTheme="majorHAnsi" w:cstheme="majorHAnsi"/>
          <w:sz w:val="16"/>
          <w:highlight w:val="green"/>
        </w:rPr>
        <w:t xml:space="preserve"> </w:t>
      </w:r>
      <w:r w:rsidRPr="001C34F2">
        <w:rPr>
          <w:rFonts w:asciiTheme="majorHAnsi" w:hAnsiTheme="majorHAnsi" w:cstheme="majorHAnsi"/>
          <w:highlight w:val="green"/>
          <w:u w:val="single"/>
        </w:rPr>
        <w:t>between</w:t>
      </w:r>
      <w:r w:rsidRPr="001C34F2">
        <w:rPr>
          <w:rFonts w:asciiTheme="majorHAnsi" w:hAnsiTheme="majorHAnsi" w:cstheme="majorHAnsi"/>
          <w:u w:val="single"/>
        </w:rPr>
        <w:t xml:space="preserve"> economic </w:t>
      </w:r>
      <w:r w:rsidRPr="001C34F2">
        <w:rPr>
          <w:rFonts w:asciiTheme="majorHAnsi" w:hAnsiTheme="majorHAnsi" w:cstheme="majorHAnsi"/>
          <w:highlight w:val="green"/>
          <w:u w:val="single"/>
        </w:rPr>
        <w:t>growth and</w:t>
      </w:r>
      <w:r w:rsidRPr="001C34F2">
        <w:rPr>
          <w:rFonts w:asciiTheme="majorHAnsi" w:hAnsiTheme="majorHAnsi" w:cstheme="majorHAnsi"/>
          <w:u w:val="single"/>
        </w:rPr>
        <w:t xml:space="preserve"> CO2 </w:t>
      </w:r>
      <w:r w:rsidRPr="001C34F2">
        <w:rPr>
          <w:rFonts w:asciiTheme="majorHAnsi" w:hAnsiTheme="majorHAnsi" w:cstheme="majorHAnsi"/>
          <w:highlight w:val="green"/>
          <w:u w:val="single"/>
        </w:rPr>
        <w:t>emissions</w:t>
      </w:r>
      <w:r w:rsidRPr="001C34F2">
        <w:rPr>
          <w:rFonts w:asciiTheme="majorHAnsi" w:hAnsiTheme="majorHAnsi" w:cstheme="majorHAnsi"/>
          <w:sz w:val="16"/>
          <w:highlight w:val="green"/>
        </w:rPr>
        <w:t>,</w:t>
      </w:r>
      <w:r w:rsidRPr="001C34F2">
        <w:rPr>
          <w:rFonts w:asciiTheme="majorHAnsi" w:hAnsiTheme="majorHAnsi" w:cstheme="majorHAnsi"/>
          <w:sz w:val="16"/>
        </w:rPr>
        <w:t xml:space="preserve"> </w:t>
      </w:r>
      <w:r w:rsidRPr="001C34F2">
        <w:rPr>
          <w:rFonts w:asciiTheme="majorHAnsi" w:hAnsiTheme="majorHAnsi" w:cstheme="majorHAnsi"/>
          <w:u w:val="single"/>
        </w:rPr>
        <w:t xml:space="preserve">with the emissions per unit of GDP </w:t>
      </w:r>
      <w:r w:rsidRPr="001C34F2">
        <w:rPr>
          <w:rFonts w:asciiTheme="majorHAnsi" w:hAnsiTheme="majorHAnsi" w:cstheme="majorHAnsi"/>
          <w:b/>
          <w:iCs/>
          <w:u w:val="single"/>
        </w:rPr>
        <w:t>falling for the past 60 years</w:t>
      </w:r>
      <w:r w:rsidRPr="001C34F2">
        <w:rPr>
          <w:rFonts w:asciiTheme="majorHAnsi" w:hAnsiTheme="majorHAnsi" w:cstheme="majorHAnsi"/>
          <w:sz w:val="16"/>
        </w:rPr>
        <w:t xml:space="preserve">. </w:t>
      </w:r>
      <w:r w:rsidRPr="001C34F2">
        <w:rPr>
          <w:rFonts w:asciiTheme="majorHAnsi" w:hAnsiTheme="majorHAnsi" w:cstheme="majorHAnsi"/>
          <w:u w:val="single"/>
        </w:rPr>
        <w:t>This is the case even in countries like</w:t>
      </w:r>
      <w:r w:rsidRPr="001C34F2">
        <w:rPr>
          <w:rFonts w:asciiTheme="majorHAnsi" w:hAnsiTheme="majorHAnsi" w:cstheme="majorHAnsi"/>
          <w:sz w:val="16"/>
        </w:rPr>
        <w:t xml:space="preserve"> </w:t>
      </w:r>
      <w:r w:rsidRPr="001C34F2">
        <w:rPr>
          <w:rFonts w:asciiTheme="majorHAnsi" w:hAnsiTheme="majorHAnsi" w:cstheme="majorHAnsi"/>
          <w:b/>
          <w:iCs/>
          <w:u w:val="single"/>
        </w:rPr>
        <w:t>India and China</w:t>
      </w:r>
      <w:r w:rsidRPr="001C34F2">
        <w:rPr>
          <w:rFonts w:asciiTheme="majorHAnsi" w:hAnsiTheme="majorHAnsi" w:cstheme="majorHAnsi"/>
          <w:sz w:val="16"/>
        </w:rPr>
        <w:t xml:space="preserve"> that </w:t>
      </w:r>
      <w:r w:rsidRPr="001C34F2">
        <w:rPr>
          <w:rFonts w:asciiTheme="majorHAnsi" w:hAnsiTheme="majorHAnsi" w:cstheme="majorHAnsi"/>
          <w:u w:val="single"/>
        </w:rPr>
        <w:t>have been undergoing rapid</w:t>
      </w:r>
      <w:r w:rsidRPr="001C34F2">
        <w:rPr>
          <w:rFonts w:asciiTheme="majorHAnsi" w:hAnsiTheme="majorHAnsi" w:cstheme="majorHAnsi"/>
          <w:sz w:val="16"/>
        </w:rPr>
        <w:t xml:space="preserve"> economic </w:t>
      </w:r>
      <w:r w:rsidRPr="001C34F2">
        <w:rPr>
          <w:rFonts w:asciiTheme="majorHAnsi" w:hAnsiTheme="majorHAnsi" w:cstheme="majorHAnsi"/>
          <w:u w:val="single"/>
        </w:rPr>
        <w:t>growth.</w:t>
      </w:r>
      <w:r w:rsidRPr="001C34F2">
        <w:rPr>
          <w:rFonts w:asciiTheme="majorHAnsi" w:hAnsiTheme="majorHAnsi" w:cstheme="majorHAnsi"/>
          <w:sz w:val="16"/>
        </w:rPr>
        <w:t xml:space="preserve"> But relative decoupling alone is inadequate in a world where global CO2 emissions need to peak and decline in the next decade to give us any chance at limiting warming to well below 2</w:t>
      </w:r>
      <w:r w:rsidRPr="001C34F2">
        <w:rPr>
          <w:rFonts w:ascii="Cambria Math" w:hAnsi="Cambria Math" w:cs="Cambria Math"/>
          <w:sz w:val="16"/>
        </w:rPr>
        <w:t>℃</w:t>
      </w:r>
      <w:r w:rsidRPr="001C34F2">
        <w:rPr>
          <w:rFonts w:asciiTheme="majorHAnsi" w:hAnsiTheme="majorHAnsi" w:cstheme="majorHAnsi"/>
          <w:sz w:val="16"/>
        </w:rPr>
        <w:t xml:space="preserve">, in line with Paris Agreement targets. Thankfully, there is increasing evidence that </w:t>
      </w:r>
      <w:r w:rsidRPr="001C34F2">
        <w:rPr>
          <w:rFonts w:asciiTheme="majorHAnsi" w:hAnsiTheme="majorHAnsi" w:cstheme="majorHAnsi"/>
          <w:u w:val="single"/>
        </w:rPr>
        <w:t xml:space="preserve">the world is </w:t>
      </w:r>
      <w:r w:rsidRPr="001C34F2">
        <w:rPr>
          <w:rFonts w:asciiTheme="majorHAnsi" w:hAnsiTheme="majorHAnsi" w:cstheme="majorHAnsi"/>
          <w:highlight w:val="green"/>
          <w:u w:val="single"/>
        </w:rPr>
        <w:t xml:space="preserve">on track </w:t>
      </w:r>
      <w:r w:rsidRPr="001C34F2">
        <w:rPr>
          <w:rFonts w:asciiTheme="majorHAnsi" w:hAnsiTheme="majorHAnsi" w:cstheme="majorHAnsi"/>
          <w:b/>
          <w:iCs/>
          <w:highlight w:val="green"/>
          <w:u w:val="single"/>
        </w:rPr>
        <w:t>to absolutely decouple</w:t>
      </w:r>
      <w:r w:rsidRPr="001C34F2">
        <w:rPr>
          <w:rFonts w:asciiTheme="majorHAnsi" w:hAnsiTheme="majorHAnsi" w:cstheme="majorHAnsi"/>
          <w:b/>
          <w:iCs/>
          <w:u w:val="single"/>
        </w:rPr>
        <w:t xml:space="preserve"> CO2 emissions and economic growth</w:t>
      </w:r>
      <w:r w:rsidRPr="001C34F2">
        <w:rPr>
          <w:rFonts w:asciiTheme="majorHAnsi" w:hAnsiTheme="majorHAnsi" w:cstheme="majorHAnsi"/>
          <w:sz w:val="16"/>
        </w:rPr>
        <w:t xml:space="preserve"> — with global </w:t>
      </w:r>
      <w:r w:rsidRPr="001C34F2">
        <w:rPr>
          <w:rFonts w:asciiTheme="majorHAnsi" w:hAnsiTheme="majorHAnsi" w:cstheme="majorHAnsi"/>
          <w:u w:val="single"/>
        </w:rPr>
        <w:t xml:space="preserve">CO2 </w:t>
      </w:r>
      <w:r w:rsidRPr="001C34F2">
        <w:rPr>
          <w:rFonts w:asciiTheme="majorHAnsi" w:hAnsiTheme="majorHAnsi" w:cstheme="majorHAnsi"/>
          <w:highlight w:val="green"/>
          <w:u w:val="single"/>
        </w:rPr>
        <w:t>emissions</w:t>
      </w:r>
      <w:r w:rsidRPr="001C34F2">
        <w:rPr>
          <w:rFonts w:asciiTheme="majorHAnsi" w:hAnsiTheme="majorHAnsi" w:cstheme="majorHAnsi"/>
          <w:sz w:val="16"/>
        </w:rPr>
        <w:t xml:space="preserve"> potentially having </w:t>
      </w:r>
      <w:r w:rsidRPr="001C34F2">
        <w:rPr>
          <w:rFonts w:asciiTheme="majorHAnsi" w:hAnsiTheme="majorHAnsi" w:cstheme="majorHAnsi"/>
          <w:u w:val="single"/>
        </w:rPr>
        <w:t>peaked in 2019</w:t>
      </w:r>
      <w:r w:rsidRPr="001C34F2">
        <w:rPr>
          <w:rFonts w:asciiTheme="majorHAnsi" w:hAnsiTheme="majorHAnsi" w:cstheme="majorHAnsi"/>
          <w:sz w:val="16"/>
        </w:rPr>
        <w:t xml:space="preserve"> </w:t>
      </w:r>
      <w:r w:rsidRPr="001C34F2">
        <w:rPr>
          <w:rFonts w:asciiTheme="majorHAnsi" w:hAnsiTheme="majorHAnsi" w:cstheme="majorHAnsi"/>
          <w:b/>
          <w:iCs/>
          <w:u w:val="single"/>
        </w:rPr>
        <w:t xml:space="preserve">and </w:t>
      </w:r>
      <w:r w:rsidRPr="001C34F2">
        <w:rPr>
          <w:rFonts w:asciiTheme="majorHAnsi" w:hAnsiTheme="majorHAnsi" w:cstheme="majorHAnsi"/>
          <w:b/>
          <w:iCs/>
          <w:highlight w:val="green"/>
          <w:u w:val="single"/>
        </w:rPr>
        <w:t>unlikely to increase</w:t>
      </w:r>
      <w:r w:rsidRPr="001C34F2">
        <w:rPr>
          <w:rFonts w:asciiTheme="majorHAnsi" w:hAnsiTheme="majorHAnsi" w:cstheme="majorHAnsi"/>
          <w:b/>
          <w:iCs/>
          <w:u w:val="single"/>
        </w:rPr>
        <w:t xml:space="preserve"> substantially </w:t>
      </w:r>
      <w:r w:rsidRPr="001C34F2">
        <w:rPr>
          <w:rFonts w:asciiTheme="majorHAnsi" w:hAnsiTheme="majorHAnsi" w:cstheme="majorHAnsi"/>
          <w:b/>
          <w:iCs/>
          <w:highlight w:val="green"/>
          <w:u w:val="single"/>
        </w:rPr>
        <w:t xml:space="preserve">in the </w:t>
      </w:r>
      <w:r w:rsidRPr="001C34F2">
        <w:rPr>
          <w:rFonts w:asciiTheme="majorHAnsi" w:hAnsiTheme="majorHAnsi" w:cstheme="majorHAnsi"/>
          <w:b/>
          <w:iCs/>
          <w:u w:val="single"/>
        </w:rPr>
        <w:t xml:space="preserve">coming </w:t>
      </w:r>
      <w:r w:rsidRPr="001C34F2">
        <w:rPr>
          <w:rFonts w:asciiTheme="majorHAnsi" w:hAnsiTheme="majorHAnsi" w:cstheme="majorHAnsi"/>
          <w:b/>
          <w:iCs/>
          <w:highlight w:val="green"/>
          <w:u w:val="single"/>
        </w:rPr>
        <w:t>decade</w:t>
      </w:r>
      <w:r w:rsidRPr="001C34F2">
        <w:rPr>
          <w:rFonts w:asciiTheme="majorHAnsi" w:hAnsiTheme="majorHAnsi" w:cstheme="majorHAnsi"/>
          <w:sz w:val="16"/>
        </w:rPr>
        <w:t xml:space="preserve">. While an emissions peak is just the first and easiest step towards eventually reaching the net-zero emissions required to stop the world from continuing to warm, it </w:t>
      </w:r>
      <w:r w:rsidRPr="001C34F2">
        <w:rPr>
          <w:rFonts w:asciiTheme="majorHAnsi" w:hAnsiTheme="majorHAnsi" w:cstheme="majorHAnsi"/>
          <w:u w:val="single"/>
        </w:rPr>
        <w:t xml:space="preserve">demonstrates that linkages between emissions and economic activity are not an immutable law, but rather simply a result of our current means of energy production. </w:t>
      </w:r>
      <w:r w:rsidRPr="001C34F2">
        <w:rPr>
          <w:rFonts w:asciiTheme="majorHAnsi" w:hAnsiTheme="majorHAnsi" w:cstheme="majorHAnsi"/>
          <w:sz w:val="16"/>
        </w:rPr>
        <w:t xml:space="preserve">In recent years we have seen more and more examples of absolute decoupling — economic growth accompanied by falling CO2 emissions. </w:t>
      </w:r>
      <w:r w:rsidRPr="001C34F2">
        <w:rPr>
          <w:rFonts w:asciiTheme="majorHAnsi" w:hAnsiTheme="majorHAnsi" w:cstheme="majorHAnsi"/>
          <w:u w:val="single"/>
        </w:rPr>
        <w:t>Since 2005,</w:t>
      </w:r>
      <w:r w:rsidRPr="001C34F2">
        <w:rPr>
          <w:rFonts w:asciiTheme="majorHAnsi" w:hAnsiTheme="majorHAnsi" w:cstheme="majorHAnsi"/>
          <w:sz w:val="16"/>
        </w:rPr>
        <w:t xml:space="preserve"> </w:t>
      </w:r>
      <w:r w:rsidRPr="001C34F2">
        <w:rPr>
          <w:rFonts w:asciiTheme="majorHAnsi" w:hAnsiTheme="majorHAnsi" w:cstheme="majorHAnsi"/>
          <w:highlight w:val="green"/>
          <w:u w:val="single"/>
        </w:rPr>
        <w:t>32 countries</w:t>
      </w:r>
      <w:r w:rsidRPr="001C34F2">
        <w:rPr>
          <w:rFonts w:asciiTheme="majorHAnsi" w:hAnsiTheme="majorHAnsi" w:cstheme="majorHAnsi"/>
          <w:u w:val="single"/>
        </w:rPr>
        <w:t xml:space="preserve"> with a population of at least one million people </w:t>
      </w:r>
      <w:r w:rsidRPr="001C34F2">
        <w:rPr>
          <w:rFonts w:asciiTheme="majorHAnsi" w:hAnsiTheme="majorHAnsi" w:cstheme="majorHAnsi"/>
          <w:b/>
          <w:iCs/>
          <w:u w:val="single"/>
        </w:rPr>
        <w:t xml:space="preserve">have </w:t>
      </w:r>
      <w:proofErr w:type="gramStart"/>
      <w:r w:rsidRPr="001C34F2">
        <w:rPr>
          <w:rFonts w:asciiTheme="majorHAnsi" w:hAnsiTheme="majorHAnsi" w:cstheme="majorHAnsi"/>
          <w:b/>
          <w:iCs/>
          <w:highlight w:val="green"/>
          <w:u w:val="single"/>
        </w:rPr>
        <w:t>absolutely decoupled</w:t>
      </w:r>
      <w:proofErr w:type="gramEnd"/>
      <w:r w:rsidRPr="001C34F2">
        <w:rPr>
          <w:rFonts w:asciiTheme="majorHAnsi" w:hAnsiTheme="majorHAnsi" w:cstheme="majorHAnsi"/>
          <w:sz w:val="16"/>
        </w:rPr>
        <w:t xml:space="preserve"> emissions from economic growth, both for terrestrial emissions (those within national borders) and consumption emissions (emissions embodied in the goods consumed in a country). This includes the </w:t>
      </w:r>
      <w:r w:rsidRPr="001C34F2">
        <w:rPr>
          <w:rFonts w:asciiTheme="majorHAnsi" w:hAnsiTheme="majorHAnsi" w:cstheme="majorHAnsi"/>
          <w:u w:val="single"/>
        </w:rPr>
        <w:t>U</w:t>
      </w:r>
      <w:r w:rsidRPr="001C34F2">
        <w:rPr>
          <w:rFonts w:asciiTheme="majorHAnsi" w:hAnsiTheme="majorHAnsi" w:cstheme="majorHAnsi"/>
          <w:sz w:val="16"/>
        </w:rPr>
        <w:t xml:space="preserve">nited </w:t>
      </w:r>
      <w:r w:rsidRPr="001C34F2">
        <w:rPr>
          <w:rFonts w:asciiTheme="majorHAnsi" w:hAnsiTheme="majorHAnsi" w:cstheme="majorHAnsi"/>
          <w:u w:val="single"/>
        </w:rPr>
        <w:t>S</w:t>
      </w:r>
      <w:r w:rsidRPr="001C34F2">
        <w:rPr>
          <w:rFonts w:asciiTheme="majorHAnsi" w:hAnsiTheme="majorHAnsi" w:cstheme="majorHAnsi"/>
          <w:sz w:val="16"/>
        </w:rPr>
        <w:t xml:space="preserve">tates, </w:t>
      </w:r>
      <w:r w:rsidRPr="001C34F2">
        <w:rPr>
          <w:rFonts w:asciiTheme="majorHAnsi" w:hAnsiTheme="majorHAnsi" w:cstheme="majorHAnsi"/>
          <w:u w:val="single"/>
        </w:rPr>
        <w:t>Japan, Mexico, Germany, U</w:t>
      </w:r>
      <w:r w:rsidRPr="001C34F2">
        <w:rPr>
          <w:rFonts w:asciiTheme="majorHAnsi" w:hAnsiTheme="majorHAnsi" w:cstheme="majorHAnsi"/>
          <w:sz w:val="16"/>
        </w:rPr>
        <w:t xml:space="preserve">nited </w:t>
      </w:r>
      <w:r w:rsidRPr="001C34F2">
        <w:rPr>
          <w:rFonts w:asciiTheme="majorHAnsi" w:hAnsiTheme="majorHAnsi" w:cstheme="majorHAnsi"/>
          <w:u w:val="single"/>
        </w:rPr>
        <w:t>K</w:t>
      </w:r>
      <w:r w:rsidRPr="001C34F2">
        <w:rPr>
          <w:rFonts w:asciiTheme="majorHAnsi" w:hAnsiTheme="majorHAnsi" w:cstheme="majorHAnsi"/>
          <w:sz w:val="16"/>
        </w:rPr>
        <w:t xml:space="preserve">ingdom, </w:t>
      </w:r>
      <w:r w:rsidRPr="001C34F2">
        <w:rPr>
          <w:rFonts w:asciiTheme="majorHAnsi" w:hAnsiTheme="majorHAnsi" w:cstheme="majorHAnsi"/>
          <w:u w:val="single"/>
        </w:rPr>
        <w:t xml:space="preserve">France, Spain, Poland, Romania, Netherlands, </w:t>
      </w:r>
      <w:r w:rsidRPr="001C34F2">
        <w:rPr>
          <w:rFonts w:asciiTheme="majorHAnsi" w:hAnsiTheme="majorHAnsi" w:cstheme="majorHAnsi"/>
          <w:u w:val="single"/>
        </w:rPr>
        <w:lastRenderedPageBreak/>
        <w:t>Belgium, Portugal, Sweden, Hungary, Belarus, Austria, Bulgaria, El Salvador, Singapore, Denmark, Finland, Slovakia, Norway, Ireland, New Zealand, Croatia, Jamaica, Lithuania, Slovenia, Latvia, Estonia, and Cyprus.</w:t>
      </w:r>
      <w:r w:rsidRPr="001C34F2">
        <w:rPr>
          <w:rFonts w:asciiTheme="majorHAnsi" w:hAnsiTheme="majorHAnsi" w:cstheme="majorHAnsi"/>
          <w:sz w:val="16"/>
        </w:rPr>
        <w:t xml:space="preserve"> Figure 1, below, shows the declines in territorial emissions (blue) and increases in GDP (red). To qualify as having experienced absolute decoupling, we require countries included in this analysis to pass four separate filters: a population of at least one million (to focus the analysis on more representative cases), </w:t>
      </w:r>
      <w:r w:rsidRPr="001C34F2">
        <w:rPr>
          <w:rFonts w:asciiTheme="majorHAnsi" w:hAnsiTheme="majorHAnsi" w:cstheme="majorHAnsi"/>
          <w:u w:val="single"/>
        </w:rPr>
        <w:t>declining territorial emissions over the 2005-2019 period (based on a linear regression), declining consumption emissions, and increasing real GDP (on a purchasing power parity basis, using constant 2017 international $USD).</w:t>
      </w:r>
      <w:r w:rsidRPr="001C34F2">
        <w:rPr>
          <w:rFonts w:asciiTheme="majorHAnsi" w:hAnsiTheme="majorHAnsi" w:cstheme="majorHAnsi"/>
          <w:sz w:val="16"/>
        </w:rPr>
        <w:t xml:space="preserve"> We chose not to include 2020 in this analysis because it is not particularly representative of longer-term trends, and consumption and territorial emissions estimates are not yet available for many countries. There is a wide range of rates of economic growth between 2005-2019 among countries experiencing absolute decoupling. Somewhat counterintuitively, there is no significant relationship between the rate of economic growth and the magnitude of emissions reductions within the group. </w:t>
      </w:r>
      <w:r w:rsidRPr="001C34F2">
        <w:rPr>
          <w:rFonts w:asciiTheme="majorHAnsi" w:hAnsiTheme="majorHAnsi" w:cstheme="majorHAnsi"/>
          <w:b/>
          <w:iCs/>
          <w:u w:val="single"/>
        </w:rPr>
        <w:t xml:space="preserve">While it is unlikely that there is not at least some linkage between the two factors, there are plenty of examples of countries (e.g., Singapore, Romania, and Ireland) experiencing both extremely rapid economic growth and large reductions in CO2 emissions. </w:t>
      </w:r>
      <w:r w:rsidRPr="001C34F2">
        <w:rPr>
          <w:rFonts w:asciiTheme="majorHAnsi" w:hAnsiTheme="majorHAnsi" w:cstheme="majorHAnsi"/>
          <w:sz w:val="16"/>
        </w:rPr>
        <w:t xml:space="preserve">One of the </w:t>
      </w:r>
      <w:r w:rsidRPr="001C34F2">
        <w:rPr>
          <w:rFonts w:asciiTheme="majorHAnsi" w:hAnsiTheme="majorHAnsi" w:cstheme="majorHAnsi"/>
          <w:u w:val="single"/>
        </w:rPr>
        <w:t>primary criticisms of</w:t>
      </w:r>
      <w:r w:rsidRPr="001C34F2">
        <w:rPr>
          <w:rFonts w:asciiTheme="majorHAnsi" w:hAnsiTheme="majorHAnsi" w:cstheme="majorHAnsi"/>
          <w:sz w:val="16"/>
        </w:rPr>
        <w:t xml:space="preserve"> some prior analyses of absolute </w:t>
      </w:r>
      <w:r w:rsidRPr="001C34F2">
        <w:rPr>
          <w:rFonts w:asciiTheme="majorHAnsi" w:hAnsiTheme="majorHAnsi" w:cstheme="majorHAnsi"/>
          <w:u w:val="single"/>
        </w:rPr>
        <w:t>decoupling is</w:t>
      </w:r>
      <w:r w:rsidRPr="001C34F2">
        <w:rPr>
          <w:rFonts w:asciiTheme="majorHAnsi" w:hAnsiTheme="majorHAnsi" w:cstheme="majorHAnsi"/>
          <w:sz w:val="16"/>
        </w:rPr>
        <w:t xml:space="preserve"> that they ignore </w:t>
      </w:r>
      <w:r w:rsidRPr="001C34F2">
        <w:rPr>
          <w:rFonts w:asciiTheme="majorHAnsi" w:hAnsiTheme="majorHAnsi" w:cstheme="majorHAnsi"/>
          <w:b/>
          <w:iCs/>
          <w:u w:val="single"/>
        </w:rPr>
        <w:t>leakage</w:t>
      </w:r>
      <w:r w:rsidRPr="001C34F2">
        <w:rPr>
          <w:rFonts w:asciiTheme="majorHAnsi" w:hAnsiTheme="majorHAnsi" w:cstheme="majorHAnsi"/>
          <w:sz w:val="16"/>
        </w:rPr>
        <w:t xml:space="preserve">. Specifically, the offshoring of manufacturing from high-income countries over the past three decades to countries like China has led to “illusory” drops in emissions, where the emissions associated with high-income country consumption are simply shipped overseas and no longer show up in territorial emissions accounting. There is some truth in this critique, as there was a large increase in emissions embodied in imports from developing countries between 1990 and 2005. After 2005, however, </w:t>
      </w:r>
      <w:r w:rsidRPr="001C34F2">
        <w:rPr>
          <w:rFonts w:asciiTheme="majorHAnsi" w:hAnsiTheme="majorHAnsi" w:cstheme="majorHAnsi"/>
          <w:u w:val="single"/>
        </w:rPr>
        <w:t xml:space="preserve">structural changes in China and a growing domestic market led to a reversal of these trends; the </w:t>
      </w:r>
      <w:proofErr w:type="gramStart"/>
      <w:r w:rsidRPr="001C34F2">
        <w:rPr>
          <w:rFonts w:asciiTheme="majorHAnsi" w:hAnsiTheme="majorHAnsi" w:cstheme="majorHAnsi"/>
          <w:u w:val="single"/>
        </w:rPr>
        <w:t>amount</w:t>
      </w:r>
      <w:proofErr w:type="gramEnd"/>
      <w:r w:rsidRPr="001C34F2">
        <w:rPr>
          <w:rFonts w:asciiTheme="majorHAnsi" w:hAnsiTheme="majorHAnsi" w:cstheme="majorHAnsi"/>
          <w:u w:val="single"/>
        </w:rPr>
        <w:t xml:space="preserve"> of </w:t>
      </w:r>
      <w:r w:rsidRPr="001C34F2">
        <w:rPr>
          <w:rFonts w:asciiTheme="majorHAnsi" w:hAnsiTheme="majorHAnsi" w:cstheme="majorHAnsi"/>
          <w:highlight w:val="green"/>
          <w:u w:val="single"/>
        </w:rPr>
        <w:t xml:space="preserve">emissions </w:t>
      </w:r>
      <w:r w:rsidRPr="001C34F2">
        <w:rPr>
          <w:rFonts w:asciiTheme="majorHAnsi" w:hAnsiTheme="majorHAnsi" w:cstheme="majorHAnsi"/>
          <w:u w:val="single"/>
        </w:rPr>
        <w:t xml:space="preserve">“exported” from developed countries to developing countries </w:t>
      </w:r>
      <w:r w:rsidRPr="001C34F2">
        <w:rPr>
          <w:rFonts w:asciiTheme="majorHAnsi" w:hAnsiTheme="majorHAnsi" w:cstheme="majorHAnsi"/>
          <w:b/>
          <w:iCs/>
          <w:highlight w:val="green"/>
          <w:u w:val="single"/>
        </w:rPr>
        <w:t>has</w:t>
      </w:r>
      <w:r w:rsidRPr="001C34F2">
        <w:rPr>
          <w:rFonts w:asciiTheme="majorHAnsi" w:hAnsiTheme="majorHAnsi" w:cstheme="majorHAnsi"/>
          <w:b/>
          <w:iCs/>
          <w:u w:val="single"/>
        </w:rPr>
        <w:t xml:space="preserve"> actually </w:t>
      </w:r>
      <w:r w:rsidRPr="001C34F2">
        <w:rPr>
          <w:rFonts w:asciiTheme="majorHAnsi" w:hAnsiTheme="majorHAnsi" w:cstheme="majorHAnsi"/>
          <w:b/>
          <w:iCs/>
          <w:highlight w:val="green"/>
          <w:u w:val="single"/>
        </w:rPr>
        <w:t>declined</w:t>
      </w:r>
      <w:r w:rsidRPr="001C34F2">
        <w:rPr>
          <w:rFonts w:asciiTheme="majorHAnsi" w:hAnsiTheme="majorHAnsi" w:cstheme="majorHAnsi"/>
          <w:b/>
          <w:iCs/>
          <w:u w:val="single"/>
        </w:rPr>
        <w:t xml:space="preserve"> over the past 15 years. </w:t>
      </w:r>
      <w:r w:rsidRPr="001C34F2">
        <w:rPr>
          <w:rFonts w:asciiTheme="majorHAnsi" w:hAnsiTheme="majorHAnsi" w:cstheme="majorHAnsi"/>
          <w:sz w:val="16"/>
        </w:rPr>
        <w:t xml:space="preserve">This means that, for many countries, </w:t>
      </w:r>
      <w:r w:rsidRPr="001C34F2">
        <w:rPr>
          <w:rFonts w:asciiTheme="majorHAnsi" w:hAnsiTheme="majorHAnsi" w:cstheme="majorHAnsi"/>
          <w:u w:val="single"/>
        </w:rPr>
        <w:t>both territorial emissions and consumption emissions</w:t>
      </w:r>
      <w:r w:rsidRPr="001C34F2">
        <w:rPr>
          <w:rFonts w:asciiTheme="majorHAnsi" w:hAnsiTheme="majorHAnsi" w:cstheme="majorHAnsi"/>
          <w:sz w:val="16"/>
        </w:rPr>
        <w:t xml:space="preserve"> (which include any emissions “exported” to other countries) </w:t>
      </w:r>
      <w:r w:rsidRPr="001C34F2">
        <w:rPr>
          <w:rFonts w:asciiTheme="majorHAnsi" w:hAnsiTheme="majorHAnsi" w:cstheme="majorHAnsi"/>
          <w:b/>
          <w:iCs/>
          <w:u w:val="single"/>
        </w:rPr>
        <w:t>have jointly declined</w:t>
      </w:r>
      <w:r w:rsidRPr="001C34F2">
        <w:rPr>
          <w:rFonts w:asciiTheme="majorHAnsi" w:hAnsiTheme="majorHAnsi" w:cstheme="majorHAnsi"/>
          <w:sz w:val="16"/>
        </w:rPr>
        <w:t xml:space="preserve">. In fact, on average, consumption emissions have been declining slightly faster than territorial emissions since 2005 in the 32 countries we identify as experiencing absolute decoupling. Figure 2, below, shows the change in consumption emissions (teal) and GDP (red) between 2005 and 2019. There is a </w:t>
      </w:r>
      <w:proofErr w:type="gramStart"/>
      <w:r w:rsidRPr="001C34F2">
        <w:rPr>
          <w:rFonts w:asciiTheme="majorHAnsi" w:hAnsiTheme="majorHAnsi" w:cstheme="majorHAnsi"/>
          <w:sz w:val="16"/>
        </w:rPr>
        <w:t>pretty wide</w:t>
      </w:r>
      <w:proofErr w:type="gramEnd"/>
      <w:r w:rsidRPr="001C34F2">
        <w:rPr>
          <w:rFonts w:asciiTheme="majorHAnsi" w:hAnsiTheme="majorHAnsi" w:cstheme="majorHAnsi"/>
          <w:sz w:val="16"/>
        </w:rPr>
        <w:t xml:space="preserve"> variation in the extent to which these countries have reduced their territorial and consumption emissions since 2005. Some countries — such as the UK, Denmark, Finland, and Singapore – have seen territorial emissions fall faster than consumption emissions, while the US, Japan, Germany, and Spain (among others) have seen consumption emissions fall faster. Figure 3 shows reductions in consumption and territorial emissions for each country, with the size of the dot representing the size of the population in 2019. </w:t>
      </w:r>
      <w:r w:rsidRPr="001C34F2">
        <w:rPr>
          <w:rFonts w:asciiTheme="majorHAnsi" w:hAnsiTheme="majorHAnsi" w:cstheme="majorHAnsi"/>
          <w:b/>
          <w:iCs/>
          <w:highlight w:val="green"/>
          <w:u w:val="single"/>
        </w:rPr>
        <w:t>Absolute decoupling is possible</w:t>
      </w:r>
      <w:r w:rsidRPr="001C34F2">
        <w:rPr>
          <w:rFonts w:asciiTheme="majorHAnsi" w:hAnsiTheme="majorHAnsi" w:cstheme="majorHAnsi"/>
          <w:b/>
          <w:iCs/>
          <w:u w:val="single"/>
        </w:rPr>
        <w:t>.</w:t>
      </w:r>
      <w:r w:rsidRPr="001C34F2">
        <w:rPr>
          <w:rFonts w:asciiTheme="majorHAnsi" w:hAnsiTheme="majorHAnsi" w:cstheme="majorHAnsi"/>
          <w:sz w:val="16"/>
        </w:rPr>
        <w:t xml:space="preserve"> </w:t>
      </w:r>
      <w:r w:rsidRPr="001C34F2">
        <w:rPr>
          <w:rFonts w:asciiTheme="majorHAnsi" w:hAnsiTheme="majorHAnsi" w:cstheme="majorHAnsi"/>
          <w:u w:val="single"/>
        </w:rPr>
        <w:t>There is no physical law requiring economic growth — and broader increases in human wellbeing — to necessarily be linked to CO2 emissions</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t>
      </w:r>
      <w:r w:rsidRPr="001C34F2">
        <w:rPr>
          <w:rFonts w:asciiTheme="majorHAnsi" w:hAnsiTheme="majorHAnsi" w:cstheme="majorHAnsi"/>
          <w:b/>
          <w:iCs/>
          <w:highlight w:val="green"/>
          <w:u w:val="single"/>
        </w:rPr>
        <w:t xml:space="preserve">services </w:t>
      </w:r>
      <w:r w:rsidRPr="001C34F2">
        <w:rPr>
          <w:rFonts w:asciiTheme="majorHAnsi" w:hAnsiTheme="majorHAnsi" w:cstheme="majorHAnsi"/>
          <w:b/>
          <w:iCs/>
          <w:u w:val="single"/>
        </w:rPr>
        <w:t>that we rely on today that emit fossil fuels</w:t>
      </w:r>
      <w:r w:rsidRPr="001C34F2">
        <w:rPr>
          <w:rFonts w:asciiTheme="majorHAnsi" w:hAnsiTheme="majorHAnsi" w:cstheme="majorHAnsi"/>
          <w:sz w:val="16"/>
        </w:rPr>
        <w:t xml:space="preserve"> — electricity, transportation, heating, food — </w:t>
      </w:r>
      <w:r w:rsidRPr="001C34F2">
        <w:rPr>
          <w:rFonts w:asciiTheme="majorHAnsi" w:hAnsiTheme="majorHAnsi" w:cstheme="majorHAnsi"/>
          <w:u w:val="single"/>
        </w:rPr>
        <w:t>can</w:t>
      </w:r>
      <w:r w:rsidRPr="001C34F2">
        <w:rPr>
          <w:rFonts w:asciiTheme="majorHAnsi" w:hAnsiTheme="majorHAnsi" w:cstheme="majorHAnsi"/>
          <w:sz w:val="16"/>
        </w:rPr>
        <w:t xml:space="preserve"> in principle </w:t>
      </w:r>
      <w:r w:rsidRPr="001C34F2">
        <w:rPr>
          <w:rFonts w:asciiTheme="majorHAnsi" w:hAnsiTheme="majorHAnsi" w:cstheme="majorHAnsi"/>
          <w:b/>
          <w:iCs/>
          <w:u w:val="single"/>
        </w:rPr>
        <w:t xml:space="preserve">be </w:t>
      </w:r>
      <w:r w:rsidRPr="001C34F2">
        <w:rPr>
          <w:rFonts w:asciiTheme="majorHAnsi" w:hAnsiTheme="majorHAnsi" w:cstheme="majorHAnsi"/>
          <w:b/>
          <w:iCs/>
          <w:highlight w:val="green"/>
          <w:u w:val="single"/>
        </w:rPr>
        <w:t>replaced by</w:t>
      </w:r>
      <w:r w:rsidRPr="001C34F2">
        <w:rPr>
          <w:rFonts w:asciiTheme="majorHAnsi" w:hAnsiTheme="majorHAnsi" w:cstheme="majorHAnsi"/>
          <w:b/>
          <w:iCs/>
          <w:u w:val="single"/>
        </w:rPr>
        <w:t xml:space="preserve"> near-</w:t>
      </w:r>
      <w:r w:rsidRPr="001C34F2">
        <w:rPr>
          <w:rFonts w:asciiTheme="majorHAnsi" w:hAnsiTheme="majorHAnsi" w:cstheme="majorHAnsi"/>
          <w:b/>
          <w:iCs/>
          <w:highlight w:val="green"/>
          <w:u w:val="single"/>
        </w:rPr>
        <w:t>zero carbon alternatives</w:t>
      </w:r>
      <w:r w:rsidRPr="001C34F2">
        <w:rPr>
          <w:rFonts w:asciiTheme="majorHAnsi" w:hAnsiTheme="majorHAnsi" w:cstheme="majorHAnsi"/>
          <w:sz w:val="16"/>
        </w:rPr>
        <w:t>, though these are more mature in some sectors (electricity, transportation, buildings) than in others (industrial processes, agriculture).</w:t>
      </w:r>
    </w:p>
    <w:p w14:paraId="5DC89276" w14:textId="77777777" w:rsidR="003910E5" w:rsidRPr="001C34F2" w:rsidRDefault="003910E5" w:rsidP="003910E5">
      <w:pPr>
        <w:pStyle w:val="Heading4"/>
        <w:rPr>
          <w:rFonts w:asciiTheme="majorHAnsi" w:hAnsiTheme="majorHAnsi" w:cstheme="majorHAnsi"/>
          <w:bCs w:val="0"/>
        </w:rPr>
      </w:pPr>
      <w:r>
        <w:t xml:space="preserve">3] </w:t>
      </w:r>
      <w:r>
        <w:rPr>
          <w:rFonts w:asciiTheme="majorHAnsi" w:hAnsiTheme="majorHAnsi" w:cstheme="majorHAnsi"/>
        </w:rPr>
        <w:t>No impact to infinite exploitation</w:t>
      </w:r>
    </w:p>
    <w:p w14:paraId="72A798EC" w14:textId="77777777" w:rsidR="003910E5" w:rsidRPr="001C34F2" w:rsidRDefault="003910E5" w:rsidP="003910E5">
      <w:pPr>
        <w:rPr>
          <w:rFonts w:asciiTheme="majorHAnsi" w:hAnsiTheme="majorHAnsi" w:cstheme="majorHAnsi"/>
        </w:rPr>
      </w:pPr>
      <w:r w:rsidRPr="001C34F2">
        <w:rPr>
          <w:rFonts w:asciiTheme="majorHAnsi" w:hAnsiTheme="majorHAnsi" w:cstheme="majorHAnsi"/>
          <w:b/>
          <w:bCs/>
          <w:sz w:val="26"/>
        </w:rPr>
        <w:t>McAfee 19</w:t>
      </w:r>
      <w:r w:rsidRPr="001C34F2">
        <w:rPr>
          <w:rFonts w:asciiTheme="majorHAnsi" w:hAnsiTheme="majorHAnsi" w:cstheme="majorHAnsi"/>
        </w:rPr>
        <w:t>, *Andrew Paul McAfee, a principal research scientist at MIT, is cofounder and codirector of the MIT Initiative on the Digital Economy at the MIT Sloan School of Management; (2019, “More from Less: The Surprising Story of How We Learned to Prosper Using Fewer Resources and What Happens Next”, https://b-ok.cc/book/5327561/8acdbe)</w:t>
      </w:r>
    </w:p>
    <w:p w14:paraId="22A290B2"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u w:val="single"/>
        </w:rPr>
        <w:t xml:space="preserve">There is </w:t>
      </w:r>
      <w:r w:rsidRPr="001C34F2">
        <w:rPr>
          <w:rFonts w:asciiTheme="majorHAnsi" w:hAnsiTheme="majorHAnsi" w:cstheme="majorHAnsi"/>
          <w:b/>
          <w:iCs/>
          <w:u w:val="single"/>
        </w:rPr>
        <w:t>no shortage</w:t>
      </w:r>
      <w:r w:rsidRPr="001C34F2">
        <w:rPr>
          <w:rFonts w:asciiTheme="majorHAnsi" w:hAnsiTheme="majorHAnsi" w:cstheme="majorHAnsi"/>
          <w:u w:val="single"/>
        </w:rPr>
        <w:t xml:space="preserve"> of examples of dematerialization</w:t>
      </w:r>
      <w:r w:rsidRPr="001C34F2">
        <w:rPr>
          <w:rFonts w:asciiTheme="majorHAnsi" w:hAnsiTheme="majorHAnsi" w:cstheme="majorHAnsi"/>
          <w:sz w:val="16"/>
        </w:rPr>
        <w:t>. I chose the ones in this chapter because they illustrate a set of fundamental principles at the intersection of business, economics, innovation, and our impact on our planet. They are:</w:t>
      </w:r>
    </w:p>
    <w:p w14:paraId="5195B2FD"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u w:val="single"/>
        </w:rPr>
        <w:t>We do want more all the time</w:t>
      </w:r>
      <w:r w:rsidRPr="001C34F2">
        <w:rPr>
          <w:rFonts w:asciiTheme="majorHAnsi" w:hAnsiTheme="majorHAnsi" w:cstheme="majorHAnsi"/>
          <w:sz w:val="16"/>
        </w:rPr>
        <w:t xml:space="preserve">, </w:t>
      </w:r>
      <w:r w:rsidRPr="001C34F2">
        <w:rPr>
          <w:rFonts w:asciiTheme="majorHAnsi" w:hAnsiTheme="majorHAnsi" w:cstheme="majorHAnsi"/>
          <w:u w:val="single"/>
        </w:rPr>
        <w:t xml:space="preserve">but </w:t>
      </w:r>
      <w:r w:rsidRPr="001C34F2">
        <w:rPr>
          <w:rFonts w:asciiTheme="majorHAnsi" w:hAnsiTheme="majorHAnsi" w:cstheme="majorHAnsi"/>
          <w:b/>
          <w:iCs/>
          <w:u w:val="single"/>
        </w:rPr>
        <w:t>not more resources</w:t>
      </w:r>
      <w:r w:rsidRPr="001C34F2">
        <w:rPr>
          <w:rFonts w:asciiTheme="majorHAnsi" w:hAnsiTheme="majorHAnsi" w:cstheme="majorHAnsi"/>
          <w:sz w:val="16"/>
        </w:rPr>
        <w:t xml:space="preserve">. Alfred Marshall was right, but William Jevons was wrong. </w:t>
      </w:r>
      <w:r w:rsidRPr="001C34F2">
        <w:rPr>
          <w:rFonts w:asciiTheme="majorHAnsi" w:hAnsiTheme="majorHAnsi" w:cstheme="majorHAnsi"/>
          <w:u w:val="single"/>
        </w:rPr>
        <w:t>Our wants and desires keep growing</w:t>
      </w:r>
      <w:r w:rsidRPr="001C34F2">
        <w:rPr>
          <w:rFonts w:asciiTheme="majorHAnsi" w:hAnsiTheme="majorHAnsi" w:cstheme="majorHAnsi"/>
          <w:sz w:val="16"/>
        </w:rPr>
        <w:t xml:space="preserve">, evidently without end, and therefore so do our economies. But </w:t>
      </w:r>
      <w:r w:rsidRPr="001C34F2">
        <w:rPr>
          <w:rFonts w:asciiTheme="majorHAnsi" w:hAnsiTheme="majorHAnsi" w:cstheme="majorHAnsi"/>
          <w:u w:val="single"/>
        </w:rPr>
        <w:t xml:space="preserve">our use of the earth’s resources </w:t>
      </w:r>
      <w:r w:rsidRPr="001C34F2">
        <w:rPr>
          <w:rFonts w:asciiTheme="majorHAnsi" w:hAnsiTheme="majorHAnsi" w:cstheme="majorHAnsi"/>
          <w:b/>
          <w:iCs/>
          <w:u w:val="single"/>
        </w:rPr>
        <w:t>does not</w:t>
      </w:r>
      <w:r w:rsidRPr="001C34F2">
        <w:rPr>
          <w:rFonts w:asciiTheme="majorHAnsi" w:hAnsiTheme="majorHAnsi" w:cstheme="majorHAnsi"/>
          <w:sz w:val="16"/>
        </w:rPr>
        <w:t>. We do want more beverage options, but we don’t want to keep using more aluminum in drink cans. We want to communicate and compute and listen to music, but we don’t want an arsenal of gadgets; we’re happy with a single smartphone. As our population increases, we want more food, but we don’t have any desire to consume more fertilizer or use more land for crops.</w:t>
      </w:r>
    </w:p>
    <w:p w14:paraId="770061D5"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sz w:val="16"/>
        </w:rPr>
        <w:t xml:space="preserve">Jevons was correct at the time he wrote that total British demand for coal was increasing even though steam engines were becoming much more efficient. He was right, in other words, that the price elasticity of demand for coal-supplied power was greater than one in the 1860s. But he was wrong to conclude that this would be permanent. </w:t>
      </w:r>
      <w:r w:rsidRPr="001C34F2">
        <w:rPr>
          <w:rFonts w:asciiTheme="majorHAnsi" w:hAnsiTheme="majorHAnsi" w:cstheme="majorHAnsi"/>
          <w:u w:val="single"/>
        </w:rPr>
        <w:t xml:space="preserve">Elasticities of </w:t>
      </w:r>
      <w:r w:rsidRPr="001C34F2">
        <w:rPr>
          <w:rFonts w:asciiTheme="majorHAnsi" w:hAnsiTheme="majorHAnsi" w:cstheme="majorHAnsi"/>
          <w:highlight w:val="green"/>
          <w:u w:val="single"/>
        </w:rPr>
        <w:t>demand</w:t>
      </w:r>
      <w:r w:rsidRPr="001C34F2">
        <w:rPr>
          <w:rFonts w:asciiTheme="majorHAnsi" w:hAnsiTheme="majorHAnsi" w:cstheme="majorHAnsi"/>
          <w:sz w:val="16"/>
        </w:rPr>
        <w:t xml:space="preserve"> can </w:t>
      </w:r>
      <w:r w:rsidRPr="001C34F2">
        <w:rPr>
          <w:rFonts w:asciiTheme="majorHAnsi" w:hAnsiTheme="majorHAnsi" w:cstheme="majorHAnsi"/>
          <w:highlight w:val="green"/>
          <w:u w:val="single"/>
        </w:rPr>
        <w:t>change</w:t>
      </w:r>
      <w:r w:rsidRPr="001C34F2">
        <w:rPr>
          <w:rFonts w:asciiTheme="majorHAnsi" w:hAnsiTheme="majorHAnsi" w:cstheme="majorHAnsi"/>
          <w:u w:val="single"/>
        </w:rPr>
        <w:t xml:space="preserve"> over time </w:t>
      </w:r>
      <w:r w:rsidRPr="001C34F2">
        <w:rPr>
          <w:rFonts w:asciiTheme="majorHAnsi" w:hAnsiTheme="majorHAnsi" w:cstheme="majorHAnsi"/>
          <w:highlight w:val="green"/>
          <w:u w:val="single"/>
        </w:rPr>
        <w:t>for</w:t>
      </w:r>
      <w:r w:rsidRPr="001C34F2">
        <w:rPr>
          <w:rFonts w:asciiTheme="majorHAnsi" w:hAnsiTheme="majorHAnsi" w:cstheme="majorHAnsi"/>
          <w:u w:val="single"/>
        </w:rPr>
        <w:t xml:space="preserve"> several reasons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w:t>
      </w:r>
      <w:r w:rsidRPr="001C34F2">
        <w:rPr>
          <w:rFonts w:asciiTheme="majorHAnsi" w:hAnsiTheme="majorHAnsi" w:cstheme="majorHAnsi"/>
          <w:u w:val="single"/>
        </w:rPr>
        <w:lastRenderedPageBreak/>
        <w:t xml:space="preserve">most fundamental of which is </w:t>
      </w:r>
      <w:r w:rsidRPr="001C34F2">
        <w:rPr>
          <w:rFonts w:asciiTheme="majorHAnsi" w:hAnsiTheme="majorHAnsi" w:cstheme="majorHAnsi"/>
          <w:b/>
          <w:iCs/>
          <w:highlight w:val="green"/>
          <w:u w:val="single"/>
        </w:rPr>
        <w:t>tech</w:t>
      </w:r>
      <w:r w:rsidRPr="001C34F2">
        <w:rPr>
          <w:rFonts w:asciiTheme="majorHAnsi" w:hAnsiTheme="majorHAnsi" w:cstheme="majorHAnsi"/>
          <w:b/>
          <w:iCs/>
          <w:u w:val="single"/>
        </w:rPr>
        <w:t>nological change</w:t>
      </w:r>
      <w:r w:rsidRPr="001C34F2">
        <w:rPr>
          <w:rFonts w:asciiTheme="majorHAnsi" w:hAnsiTheme="majorHAnsi" w:cstheme="majorHAnsi"/>
          <w:sz w:val="16"/>
        </w:rPr>
        <w:t xml:space="preserve">. Coal provides a clear example of this. </w:t>
      </w:r>
      <w:r w:rsidRPr="001C34F2">
        <w:rPr>
          <w:rFonts w:asciiTheme="majorHAnsi" w:hAnsiTheme="majorHAnsi" w:cstheme="majorHAnsi"/>
          <w:u w:val="single"/>
        </w:rPr>
        <w:t>When fracking made</w:t>
      </w:r>
      <w:r w:rsidRPr="001C34F2">
        <w:rPr>
          <w:rFonts w:asciiTheme="majorHAnsi" w:hAnsiTheme="majorHAnsi" w:cstheme="majorHAnsi"/>
          <w:sz w:val="16"/>
        </w:rPr>
        <w:t xml:space="preserve"> natural </w:t>
      </w:r>
      <w:r w:rsidRPr="001C34F2">
        <w:rPr>
          <w:rFonts w:asciiTheme="majorHAnsi" w:hAnsiTheme="majorHAnsi" w:cstheme="majorHAnsi"/>
          <w:u w:val="single"/>
        </w:rPr>
        <w:t>gas</w:t>
      </w:r>
      <w:r w:rsidRPr="001C34F2">
        <w:rPr>
          <w:rFonts w:asciiTheme="majorHAnsi" w:hAnsiTheme="majorHAnsi" w:cstheme="majorHAnsi"/>
          <w:sz w:val="16"/>
        </w:rPr>
        <w:t xml:space="preserve"> much </w:t>
      </w:r>
      <w:r w:rsidRPr="001C34F2">
        <w:rPr>
          <w:rFonts w:asciiTheme="majorHAnsi" w:hAnsiTheme="majorHAnsi" w:cstheme="majorHAnsi"/>
          <w:u w:val="single"/>
        </w:rPr>
        <w:t>cheaper</w:t>
      </w:r>
      <w:r w:rsidRPr="001C34F2">
        <w:rPr>
          <w:rFonts w:asciiTheme="majorHAnsi" w:hAnsiTheme="majorHAnsi" w:cstheme="majorHAnsi"/>
          <w:sz w:val="16"/>
        </w:rPr>
        <w:t xml:space="preserve">, </w:t>
      </w:r>
      <w:r w:rsidRPr="001C34F2">
        <w:rPr>
          <w:rFonts w:asciiTheme="majorHAnsi" w:hAnsiTheme="majorHAnsi" w:cstheme="majorHAnsi"/>
          <w:u w:val="single"/>
        </w:rPr>
        <w:t xml:space="preserve">total </w:t>
      </w:r>
      <w:r w:rsidRPr="001C34F2">
        <w:rPr>
          <w:rFonts w:asciiTheme="majorHAnsi" w:hAnsiTheme="majorHAnsi" w:cstheme="majorHAnsi"/>
          <w:b/>
          <w:iCs/>
          <w:u w:val="single"/>
        </w:rPr>
        <w:t>demand</w:t>
      </w:r>
      <w:r w:rsidRPr="001C34F2">
        <w:rPr>
          <w:rFonts w:asciiTheme="majorHAnsi" w:hAnsiTheme="majorHAnsi" w:cstheme="majorHAnsi"/>
          <w:u w:val="single"/>
        </w:rPr>
        <w:t xml:space="preserve"> for coal in the United States </w:t>
      </w:r>
      <w:r w:rsidRPr="001C34F2">
        <w:rPr>
          <w:rFonts w:asciiTheme="majorHAnsi" w:hAnsiTheme="majorHAnsi" w:cstheme="majorHAnsi"/>
          <w:b/>
          <w:iCs/>
          <w:u w:val="single"/>
        </w:rPr>
        <w:t>went down</w:t>
      </w:r>
      <w:r w:rsidRPr="001C34F2">
        <w:rPr>
          <w:rFonts w:asciiTheme="majorHAnsi" w:hAnsiTheme="majorHAnsi" w:cstheme="majorHAnsi"/>
          <w:u w:val="single"/>
        </w:rPr>
        <w:t xml:space="preserve"> even though its price decreased</w:t>
      </w:r>
      <w:r w:rsidRPr="001C34F2">
        <w:rPr>
          <w:rFonts w:asciiTheme="majorHAnsi" w:hAnsiTheme="majorHAnsi" w:cstheme="majorHAnsi"/>
          <w:sz w:val="16"/>
        </w:rPr>
        <w:t>.</w:t>
      </w:r>
    </w:p>
    <w:p w14:paraId="64B624FC"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u w:val="single"/>
        </w:rPr>
        <w:t xml:space="preserve">With the help of </w:t>
      </w:r>
      <w:r w:rsidRPr="001C34F2">
        <w:rPr>
          <w:rFonts w:asciiTheme="majorHAnsi" w:hAnsiTheme="majorHAnsi" w:cstheme="majorHAnsi"/>
          <w:b/>
          <w:iCs/>
          <w:u w:val="single"/>
        </w:rPr>
        <w:t>innovation</w:t>
      </w:r>
      <w:r w:rsidRPr="001C34F2">
        <w:rPr>
          <w:rFonts w:asciiTheme="majorHAnsi" w:hAnsiTheme="majorHAnsi" w:cstheme="majorHAnsi"/>
          <w:u w:val="single"/>
        </w:rPr>
        <w:t xml:space="preserve"> and </w:t>
      </w:r>
      <w:r w:rsidRPr="001C34F2">
        <w:rPr>
          <w:rFonts w:asciiTheme="majorHAnsi" w:hAnsiTheme="majorHAnsi" w:cstheme="majorHAnsi"/>
          <w:b/>
          <w:iCs/>
          <w:u w:val="single"/>
        </w:rPr>
        <w:t>new technologies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economic </w:t>
      </w:r>
      <w:r w:rsidRPr="001C34F2">
        <w:rPr>
          <w:rFonts w:asciiTheme="majorHAnsi" w:hAnsiTheme="majorHAnsi" w:cstheme="majorHAnsi"/>
          <w:highlight w:val="green"/>
          <w:u w:val="single"/>
        </w:rPr>
        <w:t>growth</w:t>
      </w:r>
      <w:r w:rsidRPr="001C34F2">
        <w:rPr>
          <w:rFonts w:asciiTheme="majorHAnsi" w:hAnsiTheme="majorHAnsi" w:cstheme="majorHAnsi"/>
          <w:sz w:val="16"/>
        </w:rPr>
        <w:t xml:space="preserve"> in America and other rich countries—growth in </w:t>
      </w:r>
      <w:proofErr w:type="gramStart"/>
      <w:r w:rsidRPr="001C34F2">
        <w:rPr>
          <w:rFonts w:asciiTheme="majorHAnsi" w:hAnsiTheme="majorHAnsi" w:cstheme="majorHAnsi"/>
          <w:sz w:val="16"/>
        </w:rPr>
        <w:t>all of</w:t>
      </w:r>
      <w:proofErr w:type="gramEnd"/>
      <w:r w:rsidRPr="001C34F2">
        <w:rPr>
          <w:rFonts w:asciiTheme="majorHAnsi" w:hAnsiTheme="majorHAnsi" w:cstheme="majorHAnsi"/>
          <w:sz w:val="16"/>
        </w:rPr>
        <w:t xml:space="preserve"> the wants and needs that we spend money on—</w:t>
      </w:r>
      <w:r w:rsidRPr="001C34F2">
        <w:rPr>
          <w:rFonts w:asciiTheme="majorHAnsi" w:hAnsiTheme="majorHAnsi" w:cstheme="majorHAnsi"/>
          <w:highlight w:val="green"/>
          <w:u w:val="single"/>
        </w:rPr>
        <w:t xml:space="preserve">has </w:t>
      </w:r>
      <w:r w:rsidRPr="001C34F2">
        <w:rPr>
          <w:rFonts w:asciiTheme="majorHAnsi" w:hAnsiTheme="majorHAnsi" w:cstheme="majorHAnsi"/>
          <w:u w:val="single"/>
        </w:rPr>
        <w:t xml:space="preserve">become </w:t>
      </w:r>
      <w:r w:rsidRPr="001C34F2">
        <w:rPr>
          <w:rFonts w:asciiTheme="majorHAnsi" w:hAnsiTheme="majorHAnsi" w:cstheme="majorHAnsi"/>
          <w:b/>
          <w:iCs/>
          <w:highlight w:val="green"/>
          <w:u w:val="single"/>
        </w:rPr>
        <w:t>decoupled</w:t>
      </w:r>
      <w:r w:rsidRPr="001C34F2">
        <w:rPr>
          <w:rFonts w:asciiTheme="majorHAnsi" w:hAnsiTheme="majorHAnsi" w:cstheme="majorHAnsi"/>
          <w:highlight w:val="green"/>
          <w:u w:val="single"/>
        </w:rPr>
        <w:t xml:space="preserve"> from</w:t>
      </w:r>
      <w:r w:rsidRPr="001C34F2">
        <w:rPr>
          <w:rFonts w:asciiTheme="majorHAnsi" w:hAnsiTheme="majorHAnsi" w:cstheme="majorHAnsi"/>
          <w:u w:val="single"/>
        </w:rPr>
        <w:t xml:space="preserve"> resource </w:t>
      </w:r>
      <w:r w:rsidRPr="001C34F2">
        <w:rPr>
          <w:rFonts w:asciiTheme="majorHAnsi" w:hAnsiTheme="majorHAnsi" w:cstheme="majorHAnsi"/>
          <w:b/>
          <w:iCs/>
          <w:highlight w:val="green"/>
          <w:u w:val="single"/>
        </w:rPr>
        <w:t>consumption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This is a recent development and a </w:t>
      </w:r>
      <w:r w:rsidRPr="001C34F2">
        <w:rPr>
          <w:rFonts w:asciiTheme="majorHAnsi" w:hAnsiTheme="majorHAnsi" w:cstheme="majorHAnsi"/>
          <w:b/>
          <w:iCs/>
          <w:u w:val="single"/>
        </w:rPr>
        <w:t>profound</w:t>
      </w:r>
      <w:r w:rsidRPr="001C34F2">
        <w:rPr>
          <w:rFonts w:asciiTheme="majorHAnsi" w:hAnsiTheme="majorHAnsi" w:cstheme="majorHAnsi"/>
          <w:u w:val="single"/>
        </w:rPr>
        <w:t xml:space="preserve"> one</w:t>
      </w:r>
      <w:r w:rsidRPr="001C34F2">
        <w:rPr>
          <w:rFonts w:asciiTheme="majorHAnsi" w:hAnsiTheme="majorHAnsi" w:cstheme="majorHAnsi"/>
          <w:sz w:val="16"/>
        </w:rPr>
        <w:t>.</w:t>
      </w:r>
    </w:p>
    <w:p w14:paraId="3AB5B415"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u w:val="single"/>
        </w:rPr>
        <w:t>Materials cost money</w:t>
      </w:r>
      <w:r w:rsidRPr="001C34F2">
        <w:rPr>
          <w:rFonts w:asciiTheme="majorHAnsi" w:hAnsiTheme="majorHAnsi" w:cstheme="majorHAnsi"/>
          <w:sz w:val="16"/>
        </w:rPr>
        <w:t xml:space="preserve"> that </w:t>
      </w:r>
      <w:r w:rsidRPr="001C34F2">
        <w:rPr>
          <w:rFonts w:asciiTheme="majorHAnsi" w:hAnsiTheme="majorHAnsi" w:cstheme="majorHAnsi"/>
          <w:u w:val="single"/>
        </w:rPr>
        <w:t xml:space="preserve">companies locked in competition would rather </w:t>
      </w:r>
      <w:r w:rsidRPr="001C34F2">
        <w:rPr>
          <w:rFonts w:asciiTheme="majorHAnsi" w:hAnsiTheme="majorHAnsi" w:cstheme="majorHAnsi"/>
          <w:b/>
          <w:iCs/>
          <w:u w:val="single"/>
        </w:rPr>
        <w:t>not spend</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root of </w:t>
      </w:r>
      <w:r w:rsidRPr="001C34F2">
        <w:rPr>
          <w:rFonts w:asciiTheme="majorHAnsi" w:hAnsiTheme="majorHAnsi" w:cstheme="majorHAnsi"/>
          <w:highlight w:val="green"/>
          <w:u w:val="single"/>
        </w:rPr>
        <w:t>Jevons</w:t>
      </w:r>
      <w:r w:rsidRPr="001C34F2">
        <w:rPr>
          <w:rFonts w:asciiTheme="majorHAnsi" w:hAnsiTheme="majorHAnsi" w:cstheme="majorHAnsi"/>
          <w:u w:val="single"/>
        </w:rPr>
        <w:t>’s mistake is</w:t>
      </w:r>
      <w:r w:rsidRPr="001C34F2">
        <w:rPr>
          <w:rFonts w:asciiTheme="majorHAnsi" w:hAnsiTheme="majorHAnsi" w:cstheme="majorHAnsi"/>
          <w:sz w:val="16"/>
        </w:rPr>
        <w:t xml:space="preserve"> simple and </w:t>
      </w:r>
      <w:r w:rsidRPr="001C34F2">
        <w:rPr>
          <w:rFonts w:asciiTheme="majorHAnsi" w:hAnsiTheme="majorHAnsi" w:cstheme="majorHAnsi"/>
          <w:b/>
          <w:iCs/>
          <w:u w:val="single"/>
        </w:rPr>
        <w:t>boring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resources cost </w:t>
      </w:r>
      <w:r w:rsidRPr="001C34F2">
        <w:rPr>
          <w:rFonts w:asciiTheme="majorHAnsi" w:hAnsiTheme="majorHAnsi" w:cstheme="majorHAnsi"/>
          <w:b/>
          <w:iCs/>
          <w:u w:val="single"/>
        </w:rPr>
        <w:t>money</w:t>
      </w:r>
      <w:r w:rsidRPr="001C34F2">
        <w:rPr>
          <w:rFonts w:asciiTheme="majorHAnsi" w:hAnsiTheme="majorHAnsi" w:cstheme="majorHAnsi"/>
          <w:sz w:val="16"/>
        </w:rPr>
        <w:t xml:space="preserve">. He realized this, of course. </w:t>
      </w:r>
      <w:r w:rsidRPr="001C34F2">
        <w:rPr>
          <w:rFonts w:asciiTheme="majorHAnsi" w:hAnsiTheme="majorHAnsi" w:cstheme="majorHAnsi"/>
          <w:u w:val="single"/>
        </w:rPr>
        <w:t xml:space="preserve">What he </w:t>
      </w:r>
      <w:r w:rsidRPr="001C34F2">
        <w:rPr>
          <w:rFonts w:asciiTheme="majorHAnsi" w:hAnsiTheme="majorHAnsi" w:cstheme="majorHAnsi"/>
          <w:highlight w:val="green"/>
          <w:u w:val="single"/>
        </w:rPr>
        <w:t>didn’t</w:t>
      </w:r>
      <w:r w:rsidRPr="001C34F2">
        <w:rPr>
          <w:rFonts w:asciiTheme="majorHAnsi" w:hAnsiTheme="majorHAnsi" w:cstheme="majorHAnsi"/>
          <w:u w:val="single"/>
        </w:rPr>
        <w:t xml:space="preserve"> sufficiently </w:t>
      </w:r>
      <w:r w:rsidRPr="001C34F2">
        <w:rPr>
          <w:rFonts w:asciiTheme="majorHAnsi" w:hAnsiTheme="majorHAnsi" w:cstheme="majorHAnsi"/>
          <w:highlight w:val="green"/>
          <w:u w:val="single"/>
        </w:rPr>
        <w:t>realize</w:t>
      </w:r>
      <w:r w:rsidRPr="001C34F2">
        <w:rPr>
          <w:rFonts w:asciiTheme="majorHAnsi" w:hAnsiTheme="majorHAnsi" w:cstheme="majorHAnsi"/>
          <w:u w:val="single"/>
        </w:rPr>
        <w:t xml:space="preserve"> was how strong </w:t>
      </w:r>
      <w:r w:rsidRPr="001C34F2">
        <w:rPr>
          <w:rFonts w:asciiTheme="majorHAnsi" w:hAnsiTheme="majorHAnsi" w:cstheme="majorHAnsi"/>
          <w:highlight w:val="green"/>
          <w:u w:val="single"/>
        </w:rPr>
        <w:t xml:space="preserve">the </w:t>
      </w:r>
      <w:r w:rsidRPr="001C34F2">
        <w:rPr>
          <w:rFonts w:asciiTheme="majorHAnsi" w:hAnsiTheme="majorHAnsi" w:cstheme="majorHAnsi"/>
          <w:b/>
          <w:iCs/>
          <w:highlight w:val="green"/>
          <w:u w:val="single"/>
        </w:rPr>
        <w:t>incentive</w:t>
      </w:r>
      <w:r w:rsidRPr="001C34F2">
        <w:rPr>
          <w:rFonts w:asciiTheme="majorHAnsi" w:hAnsiTheme="majorHAnsi" w:cstheme="majorHAnsi"/>
          <w:sz w:val="16"/>
          <w:highlight w:val="green"/>
        </w:rPr>
        <w:t xml:space="preserve"> </w:t>
      </w:r>
      <w:r w:rsidRPr="001C34F2">
        <w:rPr>
          <w:rFonts w:asciiTheme="majorHAnsi" w:hAnsiTheme="majorHAnsi" w:cstheme="majorHAnsi"/>
          <w:u w:val="single"/>
        </w:rPr>
        <w:t xml:space="preserve">is for a company in a contested market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reduce</w:t>
      </w:r>
      <w:r w:rsidRPr="001C34F2">
        <w:rPr>
          <w:rFonts w:asciiTheme="majorHAnsi" w:hAnsiTheme="majorHAnsi" w:cstheme="majorHAnsi"/>
          <w:u w:val="single"/>
        </w:rPr>
        <w:t xml:space="preserve"> its </w:t>
      </w:r>
      <w:r w:rsidRPr="001C34F2">
        <w:rPr>
          <w:rFonts w:asciiTheme="majorHAnsi" w:hAnsiTheme="majorHAnsi" w:cstheme="majorHAnsi"/>
          <w:highlight w:val="green"/>
          <w:u w:val="single"/>
        </w:rPr>
        <w:t xml:space="preserve">spending on </w:t>
      </w:r>
      <w:r w:rsidRPr="001C34F2">
        <w:rPr>
          <w:rFonts w:asciiTheme="majorHAnsi" w:hAnsiTheme="majorHAnsi" w:cstheme="majorHAnsi"/>
          <w:b/>
          <w:iCs/>
          <w:highlight w:val="green"/>
          <w:u w:val="single"/>
        </w:rPr>
        <w:t>resources</w:t>
      </w:r>
      <w:r w:rsidRPr="001C34F2">
        <w:rPr>
          <w:rFonts w:asciiTheme="majorHAnsi" w:hAnsiTheme="majorHAnsi" w:cstheme="majorHAnsi"/>
          <w:sz w:val="16"/>
        </w:rPr>
        <w:t xml:space="preserve"> (or anything else) and so eke out a bit more profit. After all, a penny saved is a penny earned.</w:t>
      </w:r>
    </w:p>
    <w:p w14:paraId="67CA6FFB" w14:textId="77777777" w:rsidR="003910E5" w:rsidRPr="001C34F2" w:rsidRDefault="003910E5" w:rsidP="003910E5">
      <w:pPr>
        <w:rPr>
          <w:rFonts w:asciiTheme="majorHAnsi" w:hAnsiTheme="majorHAnsi" w:cstheme="majorHAnsi"/>
          <w:u w:val="single"/>
        </w:rPr>
      </w:pPr>
      <w:r w:rsidRPr="001C34F2">
        <w:rPr>
          <w:rFonts w:asciiTheme="majorHAnsi" w:hAnsiTheme="majorHAnsi" w:cstheme="majorHAnsi"/>
          <w:sz w:val="16"/>
        </w:rPr>
        <w:t xml:space="preserve">Monopolists can just pass costs on to their customers, but companies with a lot of competitors can’t. So </w:t>
      </w:r>
      <w:r w:rsidRPr="001C34F2">
        <w:rPr>
          <w:rFonts w:asciiTheme="majorHAnsi" w:hAnsiTheme="majorHAnsi" w:cstheme="majorHAnsi"/>
          <w:u w:val="single"/>
        </w:rPr>
        <w:t>American farmers</w:t>
      </w:r>
      <w:r w:rsidRPr="001C34F2">
        <w:rPr>
          <w:rFonts w:asciiTheme="majorHAnsi" w:hAnsiTheme="majorHAnsi" w:cstheme="majorHAnsi"/>
          <w:sz w:val="16"/>
        </w:rPr>
        <w:t xml:space="preserve"> who battle with each other (and increasingly with tough rivals in other countries) </w:t>
      </w:r>
      <w:r w:rsidRPr="001C34F2">
        <w:rPr>
          <w:rFonts w:asciiTheme="majorHAnsi" w:hAnsiTheme="majorHAnsi" w:cstheme="majorHAnsi"/>
          <w:u w:val="single"/>
        </w:rPr>
        <w:t>are eager to cut</w:t>
      </w:r>
      <w:r w:rsidRPr="001C34F2">
        <w:rPr>
          <w:rFonts w:asciiTheme="majorHAnsi" w:hAnsiTheme="majorHAnsi" w:cstheme="majorHAnsi"/>
          <w:sz w:val="16"/>
        </w:rPr>
        <w:t xml:space="preserve"> their </w:t>
      </w:r>
      <w:r w:rsidRPr="001C34F2">
        <w:rPr>
          <w:rFonts w:asciiTheme="majorHAnsi" w:hAnsiTheme="majorHAnsi" w:cstheme="majorHAnsi"/>
          <w:u w:val="single"/>
        </w:rPr>
        <w:t>spending</w:t>
      </w:r>
      <w:r w:rsidRPr="001C34F2">
        <w:rPr>
          <w:rFonts w:asciiTheme="majorHAnsi" w:hAnsiTheme="majorHAnsi" w:cstheme="majorHAnsi"/>
          <w:sz w:val="16"/>
        </w:rPr>
        <w:t xml:space="preserve"> on land, water, and fertilizer. </w:t>
      </w:r>
      <w:r w:rsidRPr="001C34F2">
        <w:rPr>
          <w:rFonts w:asciiTheme="majorHAnsi" w:hAnsiTheme="majorHAnsi" w:cstheme="majorHAnsi"/>
          <w:u w:val="single"/>
        </w:rPr>
        <w:t>Beer and soda companies want to minimize</w:t>
      </w:r>
      <w:r w:rsidRPr="001C34F2">
        <w:rPr>
          <w:rFonts w:asciiTheme="majorHAnsi" w:hAnsiTheme="majorHAnsi" w:cstheme="majorHAnsi"/>
          <w:sz w:val="16"/>
        </w:rPr>
        <w:t xml:space="preserve"> their </w:t>
      </w:r>
      <w:r w:rsidRPr="001C34F2">
        <w:rPr>
          <w:rFonts w:asciiTheme="majorHAnsi" w:hAnsiTheme="majorHAnsi" w:cstheme="majorHAnsi"/>
          <w:u w:val="single"/>
        </w:rPr>
        <w:t>aluminum</w:t>
      </w:r>
      <w:r w:rsidRPr="001C34F2">
        <w:rPr>
          <w:rFonts w:asciiTheme="majorHAnsi" w:hAnsiTheme="majorHAnsi" w:cstheme="majorHAnsi"/>
          <w:sz w:val="16"/>
        </w:rPr>
        <w:t xml:space="preserve"> purchases. Producers of magnets and high-tech gear run away from REE as soon as prices start to spike. In the United States, </w:t>
      </w:r>
      <w:r w:rsidRPr="001C34F2">
        <w:rPr>
          <w:rFonts w:asciiTheme="majorHAnsi" w:hAnsiTheme="majorHAnsi" w:cstheme="majorHAnsi"/>
          <w:u w:val="single"/>
        </w:rPr>
        <w:t>the</w:t>
      </w:r>
      <w:r w:rsidRPr="001C34F2">
        <w:rPr>
          <w:rFonts w:asciiTheme="majorHAnsi" w:hAnsiTheme="majorHAnsi" w:cstheme="majorHAnsi"/>
          <w:sz w:val="16"/>
        </w:rPr>
        <w:t xml:space="preserve"> 1980 </w:t>
      </w:r>
      <w:r w:rsidRPr="001C34F2">
        <w:rPr>
          <w:rFonts w:asciiTheme="majorHAnsi" w:hAnsiTheme="majorHAnsi" w:cstheme="majorHAnsi"/>
          <w:u w:val="single"/>
        </w:rPr>
        <w:t>Staggers Act removed</w:t>
      </w:r>
      <w:r w:rsidRPr="001C34F2">
        <w:rPr>
          <w:rFonts w:asciiTheme="majorHAnsi" w:hAnsiTheme="majorHAnsi" w:cstheme="majorHAnsi"/>
          <w:sz w:val="16"/>
        </w:rPr>
        <w:t xml:space="preserve"> government </w:t>
      </w:r>
      <w:r w:rsidRPr="001C34F2">
        <w:rPr>
          <w:rFonts w:asciiTheme="majorHAnsi" w:hAnsiTheme="majorHAnsi" w:cstheme="majorHAnsi"/>
          <w:u w:val="single"/>
        </w:rPr>
        <w:t>subsidies for freight-hauling railroads</w:t>
      </w:r>
      <w:r w:rsidRPr="001C34F2">
        <w:rPr>
          <w:rFonts w:asciiTheme="majorHAnsi" w:hAnsiTheme="majorHAnsi" w:cstheme="majorHAnsi"/>
          <w:sz w:val="16"/>
        </w:rPr>
        <w:t xml:space="preserve">, </w:t>
      </w:r>
      <w:r w:rsidRPr="001C34F2">
        <w:rPr>
          <w:rFonts w:asciiTheme="majorHAnsi" w:hAnsiTheme="majorHAnsi" w:cstheme="majorHAnsi"/>
          <w:u w:val="single"/>
        </w:rPr>
        <w:t xml:space="preserve">forcing them into </w:t>
      </w:r>
      <w:r w:rsidRPr="001C34F2">
        <w:rPr>
          <w:rFonts w:asciiTheme="majorHAnsi" w:hAnsiTheme="majorHAnsi" w:cstheme="majorHAnsi"/>
          <w:b/>
          <w:iCs/>
          <w:u w:val="single"/>
        </w:rPr>
        <w:t>competition</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b/>
          <w:iCs/>
          <w:u w:val="single"/>
        </w:rPr>
        <w:t>cost cutting</w:t>
      </w:r>
      <w:r w:rsidRPr="001C34F2">
        <w:rPr>
          <w:rFonts w:asciiTheme="majorHAnsi" w:hAnsiTheme="majorHAnsi" w:cstheme="majorHAnsi"/>
          <w:sz w:val="16"/>
        </w:rPr>
        <w:t xml:space="preserve"> and making them </w:t>
      </w:r>
      <w:proofErr w:type="gramStart"/>
      <w:r w:rsidRPr="001C34F2">
        <w:rPr>
          <w:rFonts w:asciiTheme="majorHAnsi" w:hAnsiTheme="majorHAnsi" w:cstheme="majorHAnsi"/>
          <w:sz w:val="16"/>
        </w:rPr>
        <w:t>all the more</w:t>
      </w:r>
      <w:proofErr w:type="gramEnd"/>
      <w:r w:rsidRPr="001C34F2">
        <w:rPr>
          <w:rFonts w:asciiTheme="majorHAnsi" w:hAnsiTheme="majorHAnsi" w:cstheme="majorHAnsi"/>
          <w:sz w:val="16"/>
        </w:rPr>
        <w:t xml:space="preserve"> eager to not have expensive railcars sit idle. Again and again, </w:t>
      </w:r>
      <w:r w:rsidRPr="001C34F2">
        <w:rPr>
          <w:rFonts w:asciiTheme="majorHAnsi" w:hAnsiTheme="majorHAnsi" w:cstheme="majorHAnsi"/>
          <w:u w:val="single"/>
        </w:rPr>
        <w:t xml:space="preserve">we see that </w:t>
      </w:r>
      <w:r w:rsidRPr="001C34F2">
        <w:rPr>
          <w:rFonts w:asciiTheme="majorHAnsi" w:hAnsiTheme="majorHAnsi" w:cstheme="majorHAnsi"/>
          <w:b/>
          <w:iCs/>
          <w:u w:val="single"/>
        </w:rPr>
        <w:t>competition</w:t>
      </w:r>
      <w:r w:rsidRPr="001C34F2">
        <w:rPr>
          <w:rFonts w:asciiTheme="majorHAnsi" w:hAnsiTheme="majorHAnsi" w:cstheme="majorHAnsi"/>
          <w:u w:val="single"/>
        </w:rPr>
        <w:t xml:space="preserve"> spurs </w:t>
      </w:r>
      <w:r w:rsidRPr="001C34F2">
        <w:rPr>
          <w:rFonts w:asciiTheme="majorHAnsi" w:hAnsiTheme="majorHAnsi" w:cstheme="majorHAnsi"/>
          <w:b/>
          <w:iCs/>
          <w:u w:val="single"/>
        </w:rPr>
        <w:t>dematerialization</w:t>
      </w:r>
      <w:r w:rsidRPr="001C34F2">
        <w:rPr>
          <w:rFonts w:asciiTheme="majorHAnsi" w:hAnsiTheme="majorHAnsi" w:cstheme="majorHAnsi"/>
          <w:u w:val="single"/>
        </w:rPr>
        <w:t>.</w:t>
      </w:r>
    </w:p>
    <w:p w14:paraId="5C36CEAB"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sz w:val="16"/>
        </w:rPr>
        <w:t xml:space="preserve">There are multiple paths to dematerialization. As </w:t>
      </w:r>
      <w:r w:rsidRPr="001C34F2">
        <w:rPr>
          <w:rFonts w:asciiTheme="majorHAnsi" w:hAnsiTheme="majorHAnsi" w:cstheme="majorHAnsi"/>
          <w:u w:val="single"/>
        </w:rPr>
        <w:t xml:space="preserve">profit-hungry </w:t>
      </w:r>
      <w:r w:rsidRPr="001C34F2">
        <w:rPr>
          <w:rFonts w:asciiTheme="majorHAnsi" w:hAnsiTheme="majorHAnsi" w:cstheme="majorHAnsi"/>
          <w:highlight w:val="green"/>
          <w:u w:val="single"/>
        </w:rPr>
        <w:t>companies</w:t>
      </w:r>
      <w:r w:rsidRPr="001C34F2">
        <w:rPr>
          <w:rFonts w:asciiTheme="majorHAnsi" w:hAnsiTheme="majorHAnsi" w:cstheme="majorHAnsi"/>
          <w:sz w:val="16"/>
        </w:rPr>
        <w:t xml:space="preserve"> seek to use fewer resources, they can go down four main paths. First, they </w:t>
      </w:r>
      <w:r w:rsidRPr="001C34F2">
        <w:rPr>
          <w:rFonts w:asciiTheme="majorHAnsi" w:hAnsiTheme="majorHAnsi" w:cstheme="majorHAnsi"/>
          <w:u w:val="single"/>
        </w:rPr>
        <w:t xml:space="preserve">can simply </w:t>
      </w:r>
      <w:r w:rsidRPr="001C34F2">
        <w:rPr>
          <w:rFonts w:asciiTheme="majorHAnsi" w:hAnsiTheme="majorHAnsi" w:cstheme="majorHAnsi"/>
          <w:highlight w:val="green"/>
          <w:u w:val="single"/>
        </w:rPr>
        <w:t xml:space="preserve">find ways to use </w:t>
      </w:r>
      <w:r w:rsidRPr="001C34F2">
        <w:rPr>
          <w:rFonts w:asciiTheme="majorHAnsi" w:hAnsiTheme="majorHAnsi" w:cstheme="majorHAnsi"/>
          <w:b/>
          <w:iCs/>
          <w:highlight w:val="green"/>
          <w:u w:val="single"/>
        </w:rPr>
        <w:t>less</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of a </w:t>
      </w:r>
      <w:r w:rsidRPr="001C34F2">
        <w:rPr>
          <w:rFonts w:asciiTheme="majorHAnsi" w:hAnsiTheme="majorHAnsi" w:cstheme="majorHAnsi"/>
          <w:b/>
          <w:iCs/>
          <w:u w:val="single"/>
        </w:rPr>
        <w:t>given material</w:t>
      </w:r>
      <w:r w:rsidRPr="001C34F2">
        <w:rPr>
          <w:rFonts w:asciiTheme="majorHAnsi" w:hAnsiTheme="majorHAnsi" w:cstheme="majorHAnsi"/>
          <w:sz w:val="16"/>
        </w:rPr>
        <w:t xml:space="preserve">. This is what happened as beverage companies and the companies that supply them with cans teamed up to use less aluminum. It’s also the story with American </w:t>
      </w:r>
      <w:r w:rsidRPr="001C34F2">
        <w:rPr>
          <w:rFonts w:asciiTheme="majorHAnsi" w:hAnsiTheme="majorHAnsi" w:cstheme="majorHAnsi"/>
          <w:u w:val="single"/>
        </w:rPr>
        <w:t>farmers</w:t>
      </w:r>
      <w:r w:rsidRPr="001C34F2">
        <w:rPr>
          <w:rFonts w:asciiTheme="majorHAnsi" w:hAnsiTheme="majorHAnsi" w:cstheme="majorHAnsi"/>
          <w:sz w:val="16"/>
        </w:rPr>
        <w:t xml:space="preserve">, who </w:t>
      </w:r>
      <w:r w:rsidRPr="001C34F2">
        <w:rPr>
          <w:rFonts w:asciiTheme="majorHAnsi" w:hAnsiTheme="majorHAnsi" w:cstheme="majorHAnsi"/>
          <w:u w:val="single"/>
        </w:rPr>
        <w:t>keep getting bigger harvests while using less land, water, and fertilizer</w:t>
      </w:r>
      <w:r w:rsidRPr="001C34F2">
        <w:rPr>
          <w:rFonts w:asciiTheme="majorHAnsi" w:hAnsiTheme="majorHAnsi" w:cstheme="majorHAnsi"/>
          <w:sz w:val="16"/>
        </w:rPr>
        <w:t>. Magnet makers found ways to use fewer rare earth metals when it looked as if China might cut off their supply.</w:t>
      </w:r>
    </w:p>
    <w:p w14:paraId="3DA351D5"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sz w:val="16"/>
        </w:rPr>
        <w:t xml:space="preserve">Second, </w:t>
      </w:r>
      <w:r w:rsidRPr="001C34F2">
        <w:rPr>
          <w:rFonts w:asciiTheme="majorHAnsi" w:hAnsiTheme="majorHAnsi" w:cstheme="majorHAnsi"/>
          <w:u w:val="single"/>
        </w:rPr>
        <w:t xml:space="preserve">it often becomes possible </w:t>
      </w:r>
      <w:r w:rsidRPr="001C34F2">
        <w:rPr>
          <w:rFonts w:asciiTheme="majorHAnsi" w:hAnsiTheme="majorHAnsi" w:cstheme="majorHAnsi"/>
          <w:highlight w:val="green"/>
          <w:u w:val="single"/>
        </w:rPr>
        <w:t xml:space="preserve">to </w:t>
      </w:r>
      <w:r w:rsidRPr="001C34F2">
        <w:rPr>
          <w:rFonts w:asciiTheme="majorHAnsi" w:hAnsiTheme="majorHAnsi" w:cstheme="majorHAnsi"/>
          <w:b/>
          <w:iCs/>
          <w:highlight w:val="green"/>
          <w:u w:val="single"/>
        </w:rPr>
        <w:t>substitute</w:t>
      </w:r>
      <w:r w:rsidRPr="001C34F2">
        <w:rPr>
          <w:rFonts w:asciiTheme="majorHAnsi" w:hAnsiTheme="majorHAnsi" w:cstheme="majorHAnsi"/>
          <w:highlight w:val="green"/>
          <w:u w:val="single"/>
        </w:rPr>
        <w:t xml:space="preserve"> </w:t>
      </w:r>
      <w:r w:rsidRPr="001C34F2">
        <w:rPr>
          <w:rFonts w:asciiTheme="majorHAnsi" w:hAnsiTheme="majorHAnsi" w:cstheme="majorHAnsi"/>
          <w:u w:val="single"/>
        </w:rPr>
        <w:t xml:space="preserve">one resource for </w:t>
      </w:r>
      <w:r w:rsidRPr="001C34F2">
        <w:rPr>
          <w:rFonts w:asciiTheme="majorHAnsi" w:hAnsiTheme="majorHAnsi" w:cstheme="majorHAnsi"/>
          <w:b/>
          <w:iCs/>
          <w:u w:val="single"/>
        </w:rPr>
        <w:t>another</w:t>
      </w:r>
      <w:r w:rsidRPr="001C34F2">
        <w:rPr>
          <w:rFonts w:asciiTheme="majorHAnsi" w:hAnsiTheme="majorHAnsi" w:cstheme="majorHAnsi"/>
          <w:sz w:val="16"/>
        </w:rPr>
        <w:t>. Total US coal consumption started to decrease after 2007 because fracking made natural gas more attractive to electricity generators. If nuclear power becomes more popular in the United States (a topic we’ll take up in chapter 15), we could use both less coal and less gas and generate our electricity from a small amount of material indeed. A kilogram of uranium-235 fuel contains approximately 2–3 million times as much energy as the same mass of coal or oil. According to one estimate, the total amount of energy that humans consume each year could be supplied by just seven thousand tons of uranium fuel.</w:t>
      </w:r>
    </w:p>
    <w:p w14:paraId="3D873ECE"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sz w:val="16"/>
        </w:rPr>
        <w:t xml:space="preserve">Third, </w:t>
      </w:r>
      <w:r w:rsidRPr="001C34F2">
        <w:rPr>
          <w:rFonts w:asciiTheme="majorHAnsi" w:hAnsiTheme="majorHAnsi" w:cstheme="majorHAnsi"/>
          <w:u w:val="single"/>
        </w:rPr>
        <w:t xml:space="preserve">companies can use </w:t>
      </w:r>
      <w:r w:rsidRPr="001C34F2">
        <w:rPr>
          <w:rFonts w:asciiTheme="majorHAnsi" w:hAnsiTheme="majorHAnsi" w:cstheme="majorHAnsi"/>
          <w:b/>
          <w:iCs/>
          <w:u w:val="single"/>
        </w:rPr>
        <w:t>fewer molecules</w:t>
      </w:r>
      <w:r w:rsidRPr="001C34F2">
        <w:rPr>
          <w:rFonts w:asciiTheme="majorHAnsi" w:hAnsiTheme="majorHAnsi" w:cstheme="majorHAnsi"/>
          <w:sz w:val="16"/>
        </w:rPr>
        <w:t xml:space="preserve"> overall </w:t>
      </w:r>
      <w:r w:rsidRPr="001C34F2">
        <w:rPr>
          <w:rFonts w:asciiTheme="majorHAnsi" w:hAnsiTheme="majorHAnsi" w:cstheme="majorHAnsi"/>
          <w:u w:val="single"/>
        </w:rPr>
        <w:t xml:space="preserve">by </w:t>
      </w:r>
      <w:r w:rsidRPr="001C34F2">
        <w:rPr>
          <w:rFonts w:asciiTheme="majorHAnsi" w:hAnsiTheme="majorHAnsi" w:cstheme="majorHAnsi"/>
          <w:highlight w:val="green"/>
          <w:u w:val="single"/>
        </w:rPr>
        <w:t>making better use of</w:t>
      </w:r>
      <w:r w:rsidRPr="001C34F2">
        <w:rPr>
          <w:rFonts w:asciiTheme="majorHAnsi" w:hAnsiTheme="majorHAnsi" w:cstheme="majorHAnsi"/>
          <w:u w:val="single"/>
        </w:rPr>
        <w:t xml:space="preserve"> the </w:t>
      </w:r>
      <w:r w:rsidRPr="001C34F2">
        <w:rPr>
          <w:rFonts w:asciiTheme="majorHAnsi" w:hAnsiTheme="majorHAnsi" w:cstheme="majorHAnsi"/>
          <w:highlight w:val="green"/>
          <w:u w:val="single"/>
        </w:rPr>
        <w:t xml:space="preserve">materials </w:t>
      </w:r>
      <w:r w:rsidRPr="001C34F2">
        <w:rPr>
          <w:rFonts w:asciiTheme="majorHAnsi" w:hAnsiTheme="majorHAnsi" w:cstheme="majorHAnsi"/>
          <w:u w:val="single"/>
        </w:rPr>
        <w:t xml:space="preserve">they </w:t>
      </w:r>
      <w:r w:rsidRPr="001C34F2">
        <w:rPr>
          <w:rFonts w:asciiTheme="majorHAnsi" w:hAnsiTheme="majorHAnsi" w:cstheme="majorHAnsi"/>
          <w:b/>
          <w:iCs/>
          <w:u w:val="single"/>
        </w:rPr>
        <w:t>already own</w:t>
      </w:r>
      <w:r w:rsidRPr="001C34F2">
        <w:rPr>
          <w:rFonts w:asciiTheme="majorHAnsi" w:hAnsiTheme="majorHAnsi" w:cstheme="majorHAnsi"/>
          <w:sz w:val="16"/>
        </w:rPr>
        <w:t>. Improving CNW’s railcar utilization from 5 percent to 10 percent would mean that the company could cut its stock of these thirty-ton behemoths in half. Companies that own expensive physical assets tend to be fanatics about getting as much use as possible out of them, for clear and compelling financial reasons. For example, the world’s commercial airlines have improved their load factors—essentially the percentage of seats occupied on flights—from 56 percent in 1971 to more than 81 percent in 2018.</w:t>
      </w:r>
    </w:p>
    <w:p w14:paraId="08814A4B"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sz w:val="16"/>
        </w:rPr>
        <w:t xml:space="preserve">Finally, </w:t>
      </w:r>
      <w:r w:rsidRPr="001C34F2">
        <w:rPr>
          <w:rFonts w:asciiTheme="majorHAnsi" w:hAnsiTheme="majorHAnsi" w:cstheme="majorHAnsi"/>
          <w:highlight w:val="green"/>
          <w:u w:val="single"/>
        </w:rPr>
        <w:t xml:space="preserve">some </w:t>
      </w:r>
      <w:r w:rsidRPr="001C34F2">
        <w:rPr>
          <w:rFonts w:asciiTheme="majorHAnsi" w:hAnsiTheme="majorHAnsi" w:cstheme="majorHAnsi"/>
          <w:u w:val="single"/>
        </w:rPr>
        <w:t xml:space="preserve">materials </w:t>
      </w:r>
      <w:r w:rsidRPr="001C34F2">
        <w:rPr>
          <w:rFonts w:asciiTheme="majorHAnsi" w:hAnsiTheme="majorHAnsi" w:cstheme="majorHAnsi"/>
          <w:highlight w:val="green"/>
          <w:u w:val="single"/>
        </w:rPr>
        <w:t xml:space="preserve">get replaced by </w:t>
      </w:r>
      <w:r w:rsidRPr="001C34F2">
        <w:rPr>
          <w:rFonts w:asciiTheme="majorHAnsi" w:hAnsiTheme="majorHAnsi" w:cstheme="majorHAnsi"/>
          <w:b/>
          <w:iCs/>
          <w:highlight w:val="green"/>
          <w:u w:val="single"/>
        </w:rPr>
        <w:t>nothing</w:t>
      </w:r>
      <w:r w:rsidRPr="001C34F2">
        <w:rPr>
          <w:rFonts w:asciiTheme="majorHAnsi" w:hAnsiTheme="majorHAnsi" w:cstheme="majorHAnsi"/>
          <w:u w:val="single"/>
        </w:rPr>
        <w:t xml:space="preserve"> at all</w:t>
      </w:r>
      <w:r w:rsidRPr="001C34F2">
        <w:rPr>
          <w:rFonts w:asciiTheme="majorHAnsi" w:hAnsiTheme="majorHAnsi" w:cstheme="majorHAnsi"/>
          <w:sz w:val="16"/>
        </w:rPr>
        <w:t>. When a telephone, camcorder, and tape recorder are separate devices, three total microphones are needed. When they all collapse into a smartphone, only one microphone is necessary. That smartphone also uses no audiotapes, videotapes, compact discs, or camera film. The iPhone and its descendants are among the world champions of dematerialization. They use vastly less metal, plastic, glass, and silicon than did the devices they have replaced and don’t need media such as paper, discs, tape, or film.</w:t>
      </w:r>
    </w:p>
    <w:p w14:paraId="630BD079" w14:textId="77777777" w:rsidR="003910E5" w:rsidRPr="001C34F2" w:rsidRDefault="003910E5" w:rsidP="003910E5">
      <w:pPr>
        <w:rPr>
          <w:rFonts w:asciiTheme="majorHAnsi" w:hAnsiTheme="majorHAnsi" w:cstheme="majorHAnsi"/>
          <w:u w:val="single"/>
        </w:rPr>
      </w:pPr>
      <w:r w:rsidRPr="001C34F2">
        <w:rPr>
          <w:rFonts w:asciiTheme="majorHAnsi" w:hAnsiTheme="majorHAnsi" w:cstheme="majorHAnsi"/>
          <w:u w:val="single"/>
        </w:rPr>
        <w:t>If we use more renewable energy</w:t>
      </w:r>
      <w:r w:rsidRPr="001C34F2">
        <w:rPr>
          <w:rFonts w:asciiTheme="majorHAnsi" w:hAnsiTheme="majorHAnsi" w:cstheme="majorHAnsi"/>
          <w:sz w:val="16"/>
        </w:rPr>
        <w:t xml:space="preserve">, </w:t>
      </w:r>
      <w:r w:rsidRPr="001C34F2">
        <w:rPr>
          <w:rFonts w:asciiTheme="majorHAnsi" w:hAnsiTheme="majorHAnsi" w:cstheme="majorHAnsi"/>
          <w:u w:val="single"/>
        </w:rPr>
        <w:t>we’ll be replacing coal</w:t>
      </w:r>
      <w:r w:rsidRPr="001C34F2">
        <w:rPr>
          <w:rFonts w:asciiTheme="majorHAnsi" w:hAnsiTheme="majorHAnsi" w:cstheme="majorHAnsi"/>
          <w:sz w:val="16"/>
        </w:rPr>
        <w:t xml:space="preserve">, </w:t>
      </w:r>
      <w:r w:rsidRPr="001C34F2">
        <w:rPr>
          <w:rFonts w:asciiTheme="majorHAnsi" w:hAnsiTheme="majorHAnsi" w:cstheme="majorHAnsi"/>
          <w:u w:val="single"/>
        </w:rPr>
        <w:t>gas</w:t>
      </w:r>
      <w:r w:rsidRPr="001C34F2">
        <w:rPr>
          <w:rFonts w:asciiTheme="majorHAnsi" w:hAnsiTheme="majorHAnsi" w:cstheme="majorHAnsi"/>
          <w:sz w:val="16"/>
        </w:rPr>
        <w:t xml:space="preserve">, </w:t>
      </w:r>
      <w:r w:rsidRPr="001C34F2">
        <w:rPr>
          <w:rFonts w:asciiTheme="majorHAnsi" w:hAnsiTheme="majorHAnsi" w:cstheme="majorHAnsi"/>
          <w:u w:val="single"/>
        </w:rPr>
        <w:t>oil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uranium with </w:t>
      </w:r>
      <w:r w:rsidRPr="001C34F2">
        <w:rPr>
          <w:rFonts w:asciiTheme="majorHAnsi" w:hAnsiTheme="majorHAnsi" w:cstheme="majorHAnsi"/>
          <w:b/>
          <w:iCs/>
          <w:highlight w:val="green"/>
          <w:u w:val="single"/>
        </w:rPr>
        <w:t>photons</w:t>
      </w:r>
      <w:r w:rsidRPr="001C34F2">
        <w:rPr>
          <w:rFonts w:asciiTheme="majorHAnsi" w:hAnsiTheme="majorHAnsi" w:cstheme="majorHAnsi"/>
          <w:highlight w:val="green"/>
          <w:u w:val="single"/>
        </w:rPr>
        <w:t xml:space="preserve"> from the </w:t>
      </w:r>
      <w:r w:rsidRPr="001C34F2">
        <w:rPr>
          <w:rFonts w:asciiTheme="majorHAnsi" w:hAnsiTheme="majorHAnsi" w:cstheme="majorHAnsi"/>
          <w:b/>
          <w:iCs/>
          <w:highlight w:val="green"/>
          <w:u w:val="single"/>
        </w:rPr>
        <w:t>sun</w:t>
      </w:r>
      <w:r w:rsidRPr="001C34F2">
        <w:rPr>
          <w:rFonts w:asciiTheme="majorHAnsi" w:hAnsiTheme="majorHAnsi" w:cstheme="majorHAnsi"/>
          <w:sz w:val="16"/>
        </w:rPr>
        <w:t xml:space="preserve"> (solar power) </w:t>
      </w:r>
      <w:r w:rsidRPr="001C34F2">
        <w:rPr>
          <w:rFonts w:asciiTheme="majorHAnsi" w:hAnsiTheme="majorHAnsi" w:cstheme="majorHAnsi"/>
          <w:highlight w:val="green"/>
          <w:u w:val="single"/>
        </w:rPr>
        <w:t>and</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movement</w:t>
      </w:r>
      <w:r w:rsidRPr="001C34F2">
        <w:rPr>
          <w:rFonts w:asciiTheme="majorHAnsi" w:hAnsiTheme="majorHAnsi" w:cstheme="majorHAnsi"/>
          <w:highlight w:val="green"/>
          <w:u w:val="single"/>
        </w:rPr>
        <w:t xml:space="preserve"> of </w:t>
      </w:r>
      <w:r w:rsidRPr="001C34F2">
        <w:rPr>
          <w:rFonts w:asciiTheme="majorHAnsi" w:hAnsiTheme="majorHAnsi" w:cstheme="majorHAnsi"/>
          <w:b/>
          <w:iCs/>
          <w:highlight w:val="green"/>
          <w:u w:val="single"/>
        </w:rPr>
        <w:t>air</w:t>
      </w:r>
      <w:r w:rsidRPr="001C34F2">
        <w:rPr>
          <w:rFonts w:asciiTheme="majorHAnsi" w:hAnsiTheme="majorHAnsi" w:cstheme="majorHAnsi"/>
          <w:sz w:val="16"/>
        </w:rPr>
        <w:t xml:space="preserve"> (wind power) and water (hydroelectric power) on the earth. All three of </w:t>
      </w:r>
      <w:r w:rsidRPr="001C34F2">
        <w:rPr>
          <w:rFonts w:asciiTheme="majorHAnsi" w:hAnsiTheme="majorHAnsi" w:cstheme="majorHAnsi"/>
          <w:u w:val="single"/>
        </w:rPr>
        <w:t xml:space="preserve">these types of power are also among dematerialization’s </w:t>
      </w:r>
      <w:proofErr w:type="gramStart"/>
      <w:r w:rsidRPr="001C34F2">
        <w:rPr>
          <w:rFonts w:asciiTheme="majorHAnsi" w:hAnsiTheme="majorHAnsi" w:cstheme="majorHAnsi"/>
          <w:b/>
          <w:iCs/>
          <w:u w:val="single"/>
        </w:rPr>
        <w:t>champions</w:t>
      </w:r>
      <w:r w:rsidRPr="001C34F2">
        <w:rPr>
          <w:rFonts w:asciiTheme="majorHAnsi" w:hAnsiTheme="majorHAnsi" w:cstheme="majorHAnsi"/>
          <w:sz w:val="16"/>
        </w:rPr>
        <w:t xml:space="preserve">, </w:t>
      </w:r>
      <w:r w:rsidRPr="001C34F2">
        <w:rPr>
          <w:rFonts w:asciiTheme="majorHAnsi" w:hAnsiTheme="majorHAnsi" w:cstheme="majorHAnsi"/>
          <w:u w:val="single"/>
        </w:rPr>
        <w:t>since</w:t>
      </w:r>
      <w:proofErr w:type="gramEnd"/>
      <w:r w:rsidRPr="001C34F2">
        <w:rPr>
          <w:rFonts w:asciiTheme="majorHAnsi" w:hAnsiTheme="majorHAnsi" w:cstheme="majorHAnsi"/>
          <w:u w:val="single"/>
        </w:rPr>
        <w:t xml:space="preserve"> they use up essentially </w:t>
      </w:r>
      <w:r w:rsidRPr="001C34F2">
        <w:rPr>
          <w:rFonts w:asciiTheme="majorHAnsi" w:hAnsiTheme="majorHAnsi" w:cstheme="majorHAnsi"/>
          <w:b/>
          <w:iCs/>
          <w:u w:val="single"/>
        </w:rPr>
        <w:t>no resources</w:t>
      </w:r>
      <w:r w:rsidRPr="001C34F2">
        <w:rPr>
          <w:rFonts w:asciiTheme="majorHAnsi" w:hAnsiTheme="majorHAnsi" w:cstheme="majorHAnsi"/>
          <w:u w:val="single"/>
        </w:rPr>
        <w:t xml:space="preserve"> once they’re up and running.</w:t>
      </w:r>
    </w:p>
    <w:p w14:paraId="574998C2" w14:textId="77777777" w:rsidR="003910E5" w:rsidRPr="001C34F2" w:rsidRDefault="003910E5" w:rsidP="003910E5">
      <w:pPr>
        <w:rPr>
          <w:rFonts w:asciiTheme="majorHAnsi" w:hAnsiTheme="majorHAnsi" w:cstheme="majorHAnsi"/>
          <w:sz w:val="16"/>
          <w:szCs w:val="16"/>
        </w:rPr>
      </w:pPr>
      <w:r w:rsidRPr="001C34F2">
        <w:rPr>
          <w:rFonts w:asciiTheme="majorHAnsi" w:hAnsiTheme="majorHAnsi" w:cstheme="majorHAnsi"/>
          <w:sz w:val="16"/>
          <w:szCs w:val="16"/>
        </w:rPr>
        <w:t>I call these four paths to dematerialization slim, swap, optimize, and evaporate. They’re not mutually exclusive. Companies can and do pursue all four at the same time, and all four are going on all the time in ways both obvious and subtle.</w:t>
      </w:r>
    </w:p>
    <w:p w14:paraId="3D762C69"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u w:val="single"/>
        </w:rPr>
        <w:lastRenderedPageBreak/>
        <w:t xml:space="preserve">Innovation is </w:t>
      </w:r>
      <w:r w:rsidRPr="001C34F2">
        <w:rPr>
          <w:rFonts w:asciiTheme="majorHAnsi" w:hAnsiTheme="majorHAnsi" w:cstheme="majorHAnsi"/>
          <w:b/>
          <w:iCs/>
          <w:u w:val="single"/>
        </w:rPr>
        <w:t>hard</w:t>
      </w:r>
      <w:r w:rsidRPr="001C34F2">
        <w:rPr>
          <w:rFonts w:asciiTheme="majorHAnsi" w:hAnsiTheme="majorHAnsi" w:cstheme="majorHAnsi"/>
          <w:u w:val="single"/>
        </w:rPr>
        <w:t xml:space="preserve"> to </w:t>
      </w:r>
      <w:r w:rsidRPr="001C34F2">
        <w:rPr>
          <w:rFonts w:asciiTheme="majorHAnsi" w:hAnsiTheme="majorHAnsi" w:cstheme="majorHAnsi"/>
          <w:b/>
          <w:iCs/>
          <w:u w:val="single"/>
        </w:rPr>
        <w:t>foresee</w:t>
      </w:r>
      <w:r w:rsidRPr="001C34F2">
        <w:rPr>
          <w:rFonts w:asciiTheme="majorHAnsi" w:hAnsiTheme="majorHAnsi" w:cstheme="majorHAnsi"/>
          <w:sz w:val="16"/>
        </w:rPr>
        <w:t>. Neither the fracking revolution nor the world-changing impact of the iPhone’s introduction were well understood in advance. Both continued to be underestimated even after they occurred. The iPhone was introduced in June of 2007, with no shortage of fanfare from Apple and Steve Jobs. Yet several months later the cover of Forbes was still asking if anyone could catch Nokia.</w:t>
      </w:r>
    </w:p>
    <w:p w14:paraId="79927B21"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u w:val="single"/>
        </w:rPr>
        <w:t xml:space="preserve">Innovation is not </w:t>
      </w:r>
      <w:r w:rsidRPr="001C34F2">
        <w:rPr>
          <w:rFonts w:asciiTheme="majorHAnsi" w:hAnsiTheme="majorHAnsi" w:cstheme="majorHAnsi"/>
          <w:b/>
          <w:iCs/>
          <w:u w:val="single"/>
        </w:rPr>
        <w:t>steady</w:t>
      </w:r>
      <w:r w:rsidRPr="001C34F2">
        <w:rPr>
          <w:rFonts w:asciiTheme="majorHAnsi" w:hAnsiTheme="majorHAnsi" w:cstheme="majorHAnsi"/>
          <w:u w:val="single"/>
        </w:rPr>
        <w:t xml:space="preserve"> and </w:t>
      </w:r>
      <w:r w:rsidRPr="001C34F2">
        <w:rPr>
          <w:rFonts w:asciiTheme="majorHAnsi" w:hAnsiTheme="majorHAnsi" w:cstheme="majorHAnsi"/>
          <w:b/>
          <w:iCs/>
          <w:u w:val="single"/>
        </w:rPr>
        <w:t>predictable</w:t>
      </w:r>
      <w:r w:rsidRPr="001C34F2">
        <w:rPr>
          <w:rFonts w:asciiTheme="majorHAnsi" w:hAnsiTheme="majorHAnsi" w:cstheme="majorHAnsi"/>
          <w:sz w:val="16"/>
        </w:rPr>
        <w:t xml:space="preserve"> </w:t>
      </w:r>
      <w:r w:rsidRPr="001C34F2">
        <w:rPr>
          <w:rFonts w:asciiTheme="majorHAnsi" w:hAnsiTheme="majorHAnsi" w:cstheme="majorHAnsi"/>
          <w:u w:val="single"/>
        </w:rPr>
        <w:t>like the orbit of the Moon or</w:t>
      </w:r>
      <w:r w:rsidRPr="001C34F2">
        <w:rPr>
          <w:rFonts w:asciiTheme="majorHAnsi" w:hAnsiTheme="majorHAnsi" w:cstheme="majorHAnsi"/>
          <w:sz w:val="16"/>
        </w:rPr>
        <w:t xml:space="preserve"> the </w:t>
      </w:r>
      <w:r w:rsidRPr="001C34F2">
        <w:rPr>
          <w:rFonts w:asciiTheme="majorHAnsi" w:hAnsiTheme="majorHAnsi" w:cstheme="majorHAnsi"/>
          <w:u w:val="single"/>
        </w:rPr>
        <w:t>accumulation of interest on a certificate of deposit</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instead inherently jumpy, uneven, and </w:t>
      </w:r>
      <w:r w:rsidRPr="001C34F2">
        <w:rPr>
          <w:rFonts w:asciiTheme="majorHAnsi" w:hAnsiTheme="majorHAnsi" w:cstheme="majorHAnsi"/>
          <w:b/>
          <w:iCs/>
          <w:u w:val="single"/>
        </w:rPr>
        <w:t>random</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also </w:t>
      </w:r>
      <w:r w:rsidRPr="001C34F2">
        <w:rPr>
          <w:rFonts w:asciiTheme="majorHAnsi" w:hAnsiTheme="majorHAnsi" w:cstheme="majorHAnsi"/>
          <w:b/>
          <w:iCs/>
          <w:u w:val="single"/>
        </w:rPr>
        <w:t>combinatorial</w:t>
      </w:r>
      <w:r w:rsidRPr="001C34F2">
        <w:rPr>
          <w:rFonts w:asciiTheme="majorHAnsi" w:hAnsiTheme="majorHAnsi" w:cstheme="majorHAnsi"/>
          <w:sz w:val="16"/>
        </w:rPr>
        <w:t xml:space="preserve">, as Erik Brynjolfsson and I discussed in our book The Second Machine Age. Most </w:t>
      </w:r>
      <w:r w:rsidRPr="001C34F2">
        <w:rPr>
          <w:rFonts w:asciiTheme="majorHAnsi" w:hAnsiTheme="majorHAnsi" w:cstheme="majorHAnsi"/>
          <w:u w:val="single"/>
        </w:rPr>
        <w:t>new technologies</w:t>
      </w:r>
      <w:r w:rsidRPr="001C34F2">
        <w:rPr>
          <w:rFonts w:asciiTheme="majorHAnsi" w:hAnsiTheme="majorHAnsi" w:cstheme="majorHAnsi"/>
          <w:sz w:val="16"/>
        </w:rPr>
        <w:t xml:space="preserve"> and other innovations, we argued, </w:t>
      </w:r>
      <w:r w:rsidRPr="001C34F2">
        <w:rPr>
          <w:rFonts w:asciiTheme="majorHAnsi" w:hAnsiTheme="majorHAnsi" w:cstheme="majorHAnsi"/>
          <w:u w:val="single"/>
        </w:rPr>
        <w:t>are</w:t>
      </w:r>
      <w:r w:rsidRPr="001C34F2">
        <w:rPr>
          <w:rFonts w:asciiTheme="majorHAnsi" w:hAnsiTheme="majorHAnsi" w:cstheme="majorHAnsi"/>
          <w:sz w:val="16"/>
        </w:rPr>
        <w:t xml:space="preserve"> combinations or </w:t>
      </w:r>
      <w:proofErr w:type="spellStart"/>
      <w:r w:rsidRPr="001C34F2">
        <w:rPr>
          <w:rFonts w:asciiTheme="majorHAnsi" w:hAnsiTheme="majorHAnsi" w:cstheme="majorHAnsi"/>
          <w:u w:val="single"/>
        </w:rPr>
        <w:t>recombinations</w:t>
      </w:r>
      <w:proofErr w:type="spellEnd"/>
      <w:r w:rsidRPr="001C34F2">
        <w:rPr>
          <w:rFonts w:asciiTheme="majorHAnsi" w:hAnsiTheme="majorHAnsi" w:cstheme="majorHAnsi"/>
          <w:u w:val="single"/>
        </w:rPr>
        <w:t xml:space="preserve"> of preexisting elements</w:t>
      </w:r>
      <w:r w:rsidRPr="001C34F2">
        <w:rPr>
          <w:rFonts w:asciiTheme="majorHAnsi" w:hAnsiTheme="majorHAnsi" w:cstheme="majorHAnsi"/>
          <w:sz w:val="16"/>
        </w:rPr>
        <w:t>.</w:t>
      </w:r>
    </w:p>
    <w:p w14:paraId="038A89AB" w14:textId="77777777" w:rsidR="003910E5" w:rsidRPr="001C34F2" w:rsidRDefault="003910E5" w:rsidP="003910E5">
      <w:pPr>
        <w:rPr>
          <w:rFonts w:asciiTheme="majorHAnsi" w:hAnsiTheme="majorHAnsi" w:cstheme="majorHAnsi"/>
          <w:sz w:val="16"/>
          <w:szCs w:val="16"/>
        </w:rPr>
      </w:pPr>
      <w:r w:rsidRPr="001C34F2">
        <w:rPr>
          <w:rFonts w:asciiTheme="majorHAnsi" w:hAnsiTheme="majorHAnsi" w:cstheme="majorHAnsi"/>
          <w:sz w:val="16"/>
          <w:szCs w:val="16"/>
        </w:rPr>
        <w:t>The iPhone was “just” a cellular telephone plus a bunch of sensors plus a touch screen plus an operating system and population of programs, or apps. All these elements had been around for a while before 2007. It took the vision of Steve Jobs to see what they could become when combined. Fracking was the combination of multiple abilities: to “see” where hydrocarbons were to be found in rock formations deep underground; to pump down pressurized liquid to fracture the rock; to pump up the oil and gas once they were released by the fracturing; and so on. Again, none of these was new. Their effective combination was what changed the world’s energy situation.</w:t>
      </w:r>
    </w:p>
    <w:p w14:paraId="74D00F27"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u w:val="single"/>
        </w:rPr>
        <w:t>Erik and I described</w:t>
      </w:r>
      <w:r w:rsidRPr="001C34F2">
        <w:rPr>
          <w:rFonts w:asciiTheme="majorHAnsi" w:hAnsiTheme="majorHAnsi" w:cstheme="majorHAnsi"/>
          <w:sz w:val="16"/>
        </w:rPr>
        <w:t xml:space="preserve"> the set of </w:t>
      </w:r>
      <w:r w:rsidRPr="001C34F2">
        <w:rPr>
          <w:rFonts w:asciiTheme="majorHAnsi" w:hAnsiTheme="majorHAnsi" w:cstheme="majorHAnsi"/>
          <w:u w:val="single"/>
        </w:rPr>
        <w:t>innovations and technologies</w:t>
      </w:r>
      <w:r w:rsidRPr="001C34F2">
        <w:rPr>
          <w:rFonts w:asciiTheme="majorHAnsi" w:hAnsiTheme="majorHAnsi" w:cstheme="majorHAnsi"/>
          <w:sz w:val="16"/>
        </w:rPr>
        <w:t xml:space="preserve"> available at any time </w:t>
      </w:r>
      <w:r w:rsidRPr="001C34F2">
        <w:rPr>
          <w:rFonts w:asciiTheme="majorHAnsi" w:hAnsiTheme="majorHAnsi" w:cstheme="majorHAnsi"/>
          <w:u w:val="single"/>
        </w:rPr>
        <w:t xml:space="preserve">as </w:t>
      </w:r>
      <w:r w:rsidRPr="001C34F2">
        <w:rPr>
          <w:rFonts w:asciiTheme="majorHAnsi" w:hAnsiTheme="majorHAnsi" w:cstheme="majorHAnsi"/>
          <w:b/>
          <w:iCs/>
          <w:u w:val="single"/>
        </w:rPr>
        <w:t>building blocks</w:t>
      </w:r>
      <w:r w:rsidRPr="001C34F2">
        <w:rPr>
          <w:rFonts w:asciiTheme="majorHAnsi" w:hAnsiTheme="majorHAnsi" w:cstheme="majorHAnsi"/>
          <w:sz w:val="16"/>
        </w:rPr>
        <w:t xml:space="preserve"> that </w:t>
      </w:r>
      <w:r w:rsidRPr="001C34F2">
        <w:rPr>
          <w:rFonts w:asciiTheme="majorHAnsi" w:hAnsiTheme="majorHAnsi" w:cstheme="majorHAnsi"/>
          <w:u w:val="single"/>
        </w:rPr>
        <w:t>ingenious people could combine and recombine into</w:t>
      </w:r>
      <w:r w:rsidRPr="001C34F2">
        <w:rPr>
          <w:rFonts w:asciiTheme="majorHAnsi" w:hAnsiTheme="majorHAnsi" w:cstheme="majorHAnsi"/>
          <w:sz w:val="16"/>
        </w:rPr>
        <w:t xml:space="preserve"> useful </w:t>
      </w:r>
      <w:r w:rsidRPr="001C34F2">
        <w:rPr>
          <w:rFonts w:asciiTheme="majorHAnsi" w:hAnsiTheme="majorHAnsi" w:cstheme="majorHAnsi"/>
          <w:u w:val="single"/>
        </w:rPr>
        <w:t>new configurations</w:t>
      </w:r>
      <w:r w:rsidRPr="001C34F2">
        <w:rPr>
          <w:rFonts w:asciiTheme="majorHAnsi" w:hAnsiTheme="majorHAnsi" w:cstheme="majorHAnsi"/>
          <w:sz w:val="16"/>
        </w:rPr>
        <w:t xml:space="preserve">. These new configurations then serve as more blocks that later innovators can use. Combinatorial innovation is exciting because it’s unpredictable. It’s not easy to foresee when or where powerful new combinations are going to appear, or who’s going to come up with them. But as the number of both building blocks and innovators increases, </w:t>
      </w:r>
      <w:r w:rsidRPr="001C34F2">
        <w:rPr>
          <w:rFonts w:asciiTheme="majorHAnsi" w:hAnsiTheme="majorHAnsi" w:cstheme="majorHAnsi"/>
          <w:u w:val="single"/>
        </w:rPr>
        <w:t xml:space="preserve">we should have </w:t>
      </w:r>
      <w:r w:rsidRPr="001C34F2">
        <w:rPr>
          <w:rFonts w:asciiTheme="majorHAnsi" w:hAnsiTheme="majorHAnsi" w:cstheme="majorHAnsi"/>
          <w:b/>
          <w:iCs/>
          <w:u w:val="single"/>
        </w:rPr>
        <w:t>confidence</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that </w:t>
      </w:r>
      <w:r w:rsidRPr="001C34F2">
        <w:rPr>
          <w:rFonts w:asciiTheme="majorHAnsi" w:hAnsiTheme="majorHAnsi" w:cstheme="majorHAnsi"/>
          <w:highlight w:val="green"/>
          <w:u w:val="single"/>
        </w:rPr>
        <w:t>more breakthroughs</w:t>
      </w:r>
      <w:r w:rsidRPr="001C34F2">
        <w:rPr>
          <w:rFonts w:asciiTheme="majorHAnsi" w:hAnsiTheme="majorHAnsi" w:cstheme="majorHAnsi"/>
          <w:sz w:val="16"/>
        </w:rPr>
        <w:t xml:space="preserve"> such as fracking and smartphones </w:t>
      </w:r>
      <w:r w:rsidRPr="001C34F2">
        <w:rPr>
          <w:rFonts w:asciiTheme="majorHAnsi" w:hAnsiTheme="majorHAnsi" w:cstheme="majorHAnsi"/>
          <w:highlight w:val="green"/>
          <w:u w:val="single"/>
        </w:rPr>
        <w:t>are ahead</w:t>
      </w:r>
      <w:r w:rsidRPr="001C34F2">
        <w:rPr>
          <w:rFonts w:asciiTheme="majorHAnsi" w:hAnsiTheme="majorHAnsi" w:cstheme="majorHAnsi"/>
          <w:sz w:val="16"/>
        </w:rPr>
        <w:t xml:space="preserve">. </w:t>
      </w:r>
      <w:r w:rsidRPr="001C34F2">
        <w:rPr>
          <w:rFonts w:asciiTheme="majorHAnsi" w:hAnsiTheme="majorHAnsi" w:cstheme="majorHAnsi"/>
          <w:u w:val="single"/>
        </w:rPr>
        <w:t>Innovation is highly decentralized and</w:t>
      </w:r>
      <w:r w:rsidRPr="001C34F2">
        <w:rPr>
          <w:rFonts w:asciiTheme="majorHAnsi" w:hAnsiTheme="majorHAnsi" w:cstheme="majorHAnsi"/>
          <w:sz w:val="16"/>
        </w:rPr>
        <w:t xml:space="preserve"> largely </w:t>
      </w:r>
      <w:r w:rsidRPr="001C34F2">
        <w:rPr>
          <w:rFonts w:asciiTheme="majorHAnsi" w:hAnsiTheme="majorHAnsi" w:cstheme="majorHAnsi"/>
          <w:u w:val="single"/>
        </w:rPr>
        <w:t>uncoordinated</w:t>
      </w:r>
      <w:r w:rsidRPr="001C34F2">
        <w:rPr>
          <w:rFonts w:asciiTheme="majorHAnsi" w:hAnsiTheme="majorHAnsi" w:cstheme="majorHAnsi"/>
          <w:sz w:val="16"/>
        </w:rPr>
        <w:t xml:space="preserve">, </w:t>
      </w:r>
      <w:r w:rsidRPr="001C34F2">
        <w:rPr>
          <w:rFonts w:asciiTheme="majorHAnsi" w:hAnsiTheme="majorHAnsi" w:cstheme="majorHAnsi"/>
          <w:u w:val="single"/>
        </w:rPr>
        <w:t xml:space="preserve">occurring as the result of </w:t>
      </w:r>
      <w:r w:rsidRPr="001C34F2">
        <w:rPr>
          <w:rFonts w:asciiTheme="majorHAnsi" w:hAnsiTheme="majorHAnsi" w:cstheme="majorHAnsi"/>
          <w:b/>
          <w:iCs/>
          <w:u w:val="single"/>
        </w:rPr>
        <w:t>interactions</w:t>
      </w:r>
      <w:r w:rsidRPr="001C34F2">
        <w:rPr>
          <w:rFonts w:asciiTheme="majorHAnsi" w:hAnsiTheme="majorHAnsi" w:cstheme="majorHAnsi"/>
          <w:sz w:val="16"/>
        </w:rPr>
        <w:t xml:space="preserve"> </w:t>
      </w:r>
      <w:r w:rsidRPr="001C34F2">
        <w:rPr>
          <w:rFonts w:asciiTheme="majorHAnsi" w:hAnsiTheme="majorHAnsi" w:cstheme="majorHAnsi"/>
          <w:u w:val="single"/>
        </w:rPr>
        <w:t xml:space="preserve">among </w:t>
      </w:r>
      <w:r w:rsidRPr="001C34F2">
        <w:rPr>
          <w:rFonts w:asciiTheme="majorHAnsi" w:hAnsiTheme="majorHAnsi" w:cstheme="majorHAnsi"/>
          <w:b/>
          <w:iCs/>
          <w:u w:val="single"/>
        </w:rPr>
        <w:t>complex</w:t>
      </w:r>
      <w:r w:rsidRPr="001C34F2">
        <w:rPr>
          <w:rFonts w:asciiTheme="majorHAnsi" w:hAnsiTheme="majorHAnsi" w:cstheme="majorHAnsi"/>
          <w:u w:val="single"/>
        </w:rPr>
        <w:t xml:space="preserve"> and </w:t>
      </w:r>
      <w:r w:rsidRPr="001C34F2">
        <w:rPr>
          <w:rFonts w:asciiTheme="majorHAnsi" w:hAnsiTheme="majorHAnsi" w:cstheme="majorHAnsi"/>
          <w:b/>
          <w:iCs/>
          <w:u w:val="single"/>
        </w:rPr>
        <w:t>interlocking</w:t>
      </w:r>
      <w:r w:rsidRPr="001C34F2">
        <w:rPr>
          <w:rFonts w:asciiTheme="majorHAnsi" w:hAnsiTheme="majorHAnsi" w:cstheme="majorHAnsi"/>
          <w:u w:val="single"/>
        </w:rPr>
        <w:t xml:space="preserve"> social</w:t>
      </w:r>
      <w:r w:rsidRPr="001C34F2">
        <w:rPr>
          <w:rFonts w:asciiTheme="majorHAnsi" w:hAnsiTheme="majorHAnsi" w:cstheme="majorHAnsi"/>
          <w:sz w:val="16"/>
        </w:rPr>
        <w:t xml:space="preserve">, </w:t>
      </w:r>
      <w:r w:rsidRPr="001C34F2">
        <w:rPr>
          <w:rFonts w:asciiTheme="majorHAnsi" w:hAnsiTheme="majorHAnsi" w:cstheme="majorHAnsi"/>
          <w:u w:val="single"/>
        </w:rPr>
        <w:t>technological</w:t>
      </w:r>
      <w:r w:rsidRPr="001C34F2">
        <w:rPr>
          <w:rFonts w:asciiTheme="majorHAnsi" w:hAnsiTheme="majorHAnsi" w:cstheme="majorHAnsi"/>
          <w:sz w:val="16"/>
        </w:rPr>
        <w:t xml:space="preserve">, </w:t>
      </w:r>
      <w:r w:rsidRPr="001C34F2">
        <w:rPr>
          <w:rFonts w:asciiTheme="majorHAnsi" w:hAnsiTheme="majorHAnsi" w:cstheme="majorHAnsi"/>
          <w:u w:val="single"/>
        </w:rPr>
        <w:t xml:space="preserve">and </w:t>
      </w:r>
      <w:r w:rsidRPr="001C34F2">
        <w:rPr>
          <w:rFonts w:asciiTheme="majorHAnsi" w:hAnsiTheme="majorHAnsi" w:cstheme="majorHAnsi"/>
          <w:sz w:val="16"/>
        </w:rPr>
        <w:t xml:space="preserve">economic systems.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it’s going to keep surprising us.</w:t>
      </w:r>
    </w:p>
    <w:p w14:paraId="6CE2478C" w14:textId="77777777" w:rsidR="003910E5" w:rsidRPr="001C34F2" w:rsidRDefault="003910E5" w:rsidP="003910E5">
      <w:pPr>
        <w:rPr>
          <w:rFonts w:asciiTheme="majorHAnsi" w:hAnsiTheme="majorHAnsi" w:cstheme="majorHAnsi"/>
          <w:u w:val="single"/>
        </w:rPr>
      </w:pPr>
      <w:r w:rsidRPr="001C34F2">
        <w:rPr>
          <w:rFonts w:asciiTheme="majorHAnsi" w:hAnsiTheme="majorHAnsi" w:cstheme="majorHAnsi"/>
          <w:u w:val="single"/>
        </w:rPr>
        <w:t>As the Second Machine Age progresses</w:t>
      </w:r>
      <w:r w:rsidRPr="001C34F2">
        <w:rPr>
          <w:rFonts w:asciiTheme="majorHAnsi" w:hAnsiTheme="majorHAnsi" w:cstheme="majorHAnsi"/>
          <w:sz w:val="16"/>
        </w:rPr>
        <w:t xml:space="preserve">, </w:t>
      </w:r>
      <w:r w:rsidRPr="001C34F2">
        <w:rPr>
          <w:rFonts w:asciiTheme="majorHAnsi" w:hAnsiTheme="majorHAnsi" w:cstheme="majorHAnsi"/>
          <w:u w:val="single"/>
        </w:rPr>
        <w:t xml:space="preserve">dematerialization </w:t>
      </w:r>
      <w:r w:rsidRPr="001C34F2">
        <w:rPr>
          <w:rFonts w:asciiTheme="majorHAnsi" w:hAnsiTheme="majorHAnsi" w:cstheme="majorHAnsi"/>
          <w:b/>
          <w:iCs/>
          <w:u w:val="single"/>
        </w:rPr>
        <w:t>accelerates</w:t>
      </w:r>
      <w:r w:rsidRPr="001C34F2">
        <w:rPr>
          <w:rFonts w:asciiTheme="majorHAnsi" w:hAnsiTheme="majorHAnsi" w:cstheme="majorHAnsi"/>
          <w:sz w:val="16"/>
        </w:rPr>
        <w:t xml:space="preserve">. Erik and I coined the phrase Second Machine Age to draw a contrast with the Industrial Era, which as we’ve seen transformed the planet by allowing us to overcome the limitations of muscle power. </w:t>
      </w:r>
      <w:r w:rsidRPr="001C34F2">
        <w:rPr>
          <w:rFonts w:asciiTheme="majorHAnsi" w:hAnsiTheme="majorHAnsi" w:cstheme="majorHAnsi"/>
          <w:u w:val="single"/>
        </w:rPr>
        <w:t>Our current time of</w:t>
      </w:r>
      <w:r w:rsidRPr="001C34F2">
        <w:rPr>
          <w:rFonts w:asciiTheme="majorHAnsi" w:hAnsiTheme="majorHAnsi" w:cstheme="majorHAnsi"/>
          <w:sz w:val="16"/>
        </w:rPr>
        <w:t xml:space="preserve"> great </w:t>
      </w:r>
      <w:r w:rsidRPr="001C34F2">
        <w:rPr>
          <w:rFonts w:asciiTheme="majorHAnsi" w:hAnsiTheme="majorHAnsi" w:cstheme="majorHAnsi"/>
          <w:u w:val="single"/>
        </w:rPr>
        <w:t xml:space="preserve">progress with all things related to </w:t>
      </w:r>
      <w:r w:rsidRPr="001C34F2">
        <w:rPr>
          <w:rFonts w:asciiTheme="majorHAnsi" w:hAnsiTheme="majorHAnsi" w:cstheme="majorHAnsi"/>
          <w:b/>
          <w:iCs/>
          <w:highlight w:val="green"/>
          <w:u w:val="single"/>
        </w:rPr>
        <w:t>computing</w:t>
      </w:r>
      <w:r w:rsidRPr="001C34F2">
        <w:rPr>
          <w:rFonts w:asciiTheme="majorHAnsi" w:hAnsiTheme="majorHAnsi" w:cstheme="majorHAnsi"/>
          <w:sz w:val="16"/>
        </w:rPr>
        <w:t xml:space="preserve"> </w:t>
      </w:r>
      <w:r w:rsidRPr="001C34F2">
        <w:rPr>
          <w:rFonts w:asciiTheme="majorHAnsi" w:hAnsiTheme="majorHAnsi" w:cstheme="majorHAnsi"/>
          <w:u w:val="single"/>
        </w:rPr>
        <w:t xml:space="preserve">is </w:t>
      </w:r>
      <w:r w:rsidRPr="001C34F2">
        <w:rPr>
          <w:rFonts w:asciiTheme="majorHAnsi" w:hAnsiTheme="majorHAnsi" w:cstheme="majorHAnsi"/>
          <w:highlight w:val="green"/>
          <w:u w:val="single"/>
        </w:rPr>
        <w:t xml:space="preserve">allowing us to </w:t>
      </w:r>
      <w:r w:rsidRPr="001C34F2">
        <w:rPr>
          <w:rFonts w:asciiTheme="majorHAnsi" w:hAnsiTheme="majorHAnsi" w:cstheme="majorHAnsi"/>
          <w:b/>
          <w:iCs/>
          <w:highlight w:val="green"/>
          <w:u w:val="single"/>
        </w:rPr>
        <w:t>overcome</w:t>
      </w:r>
      <w:r w:rsidRPr="001C34F2">
        <w:rPr>
          <w:rFonts w:asciiTheme="majorHAnsi" w:hAnsiTheme="majorHAnsi" w:cstheme="majorHAnsi"/>
          <w:u w:val="single"/>
        </w:rPr>
        <w:t xml:space="preserve"> the </w:t>
      </w:r>
      <w:r w:rsidRPr="001C34F2">
        <w:rPr>
          <w:rFonts w:asciiTheme="majorHAnsi" w:hAnsiTheme="majorHAnsi" w:cstheme="majorHAnsi"/>
          <w:b/>
          <w:iCs/>
          <w:highlight w:val="green"/>
          <w:u w:val="single"/>
        </w:rPr>
        <w:t>limitations</w:t>
      </w:r>
      <w:r w:rsidRPr="001C34F2">
        <w:rPr>
          <w:rFonts w:asciiTheme="majorHAnsi" w:hAnsiTheme="majorHAnsi" w:cstheme="majorHAnsi"/>
          <w:u w:val="single"/>
        </w:rPr>
        <w:t xml:space="preserve"> of our mental power and is </w:t>
      </w:r>
      <w:r w:rsidRPr="001C34F2">
        <w:rPr>
          <w:rFonts w:asciiTheme="majorHAnsi" w:hAnsiTheme="majorHAnsi" w:cstheme="majorHAnsi"/>
          <w:b/>
          <w:iCs/>
          <w:u w:val="single"/>
        </w:rPr>
        <w:t>transformative</w:t>
      </w:r>
      <w:r w:rsidRPr="001C34F2">
        <w:rPr>
          <w:rFonts w:asciiTheme="majorHAnsi" w:hAnsiTheme="majorHAnsi" w:cstheme="majorHAnsi"/>
          <w:u w:val="single"/>
        </w:rPr>
        <w:t xml:space="preserve"> in a different way</w:t>
      </w:r>
      <w:r w:rsidRPr="001C34F2">
        <w:rPr>
          <w:rFonts w:asciiTheme="majorHAnsi" w:hAnsiTheme="majorHAnsi" w:cstheme="majorHAnsi"/>
          <w:sz w:val="16"/>
        </w:rPr>
        <w:t xml:space="preserve">: </w:t>
      </w:r>
      <w:r w:rsidRPr="001C34F2">
        <w:rPr>
          <w:rFonts w:asciiTheme="majorHAnsi" w:hAnsiTheme="majorHAnsi" w:cstheme="majorHAnsi"/>
          <w:u w:val="single"/>
        </w:rPr>
        <w:t xml:space="preserve">it’s allowing us to </w:t>
      </w:r>
      <w:r w:rsidRPr="001C34F2">
        <w:rPr>
          <w:rFonts w:asciiTheme="majorHAnsi" w:hAnsiTheme="majorHAnsi" w:cstheme="majorHAnsi"/>
          <w:b/>
          <w:iCs/>
          <w:u w:val="single"/>
        </w:rPr>
        <w:t>reverse</w:t>
      </w:r>
      <w:r w:rsidRPr="001C34F2">
        <w:rPr>
          <w:rFonts w:asciiTheme="majorHAnsi" w:hAnsiTheme="majorHAnsi" w:cstheme="majorHAnsi"/>
          <w:sz w:val="16"/>
        </w:rPr>
        <w:t xml:space="preserve"> </w:t>
      </w:r>
      <w:r w:rsidRPr="001C34F2">
        <w:rPr>
          <w:rFonts w:asciiTheme="majorHAnsi" w:hAnsiTheme="majorHAnsi" w:cstheme="majorHAnsi"/>
          <w:u w:val="single"/>
        </w:rPr>
        <w:t>the Industrial Era’s</w:t>
      </w:r>
      <w:r w:rsidRPr="001C34F2">
        <w:rPr>
          <w:rFonts w:asciiTheme="majorHAnsi" w:hAnsiTheme="majorHAnsi" w:cstheme="majorHAnsi"/>
          <w:sz w:val="16"/>
        </w:rPr>
        <w:t xml:space="preserve"> bad </w:t>
      </w:r>
      <w:r w:rsidRPr="001C34F2">
        <w:rPr>
          <w:rFonts w:asciiTheme="majorHAnsi" w:hAnsiTheme="majorHAnsi" w:cstheme="majorHAnsi"/>
          <w:u w:val="single"/>
        </w:rPr>
        <w:t xml:space="preserve">habit of taking </w:t>
      </w:r>
      <w:r w:rsidRPr="001C34F2">
        <w:rPr>
          <w:rFonts w:asciiTheme="majorHAnsi" w:hAnsiTheme="majorHAnsi" w:cstheme="majorHAnsi"/>
          <w:b/>
          <w:iCs/>
          <w:u w:val="single"/>
        </w:rPr>
        <w:t>more</w:t>
      </w:r>
      <w:r w:rsidRPr="001C34F2">
        <w:rPr>
          <w:rFonts w:asciiTheme="majorHAnsi" w:hAnsiTheme="majorHAnsi" w:cstheme="majorHAnsi"/>
          <w:u w:val="single"/>
        </w:rPr>
        <w:t xml:space="preserve"> and </w:t>
      </w:r>
      <w:r w:rsidRPr="001C34F2">
        <w:rPr>
          <w:rFonts w:asciiTheme="majorHAnsi" w:hAnsiTheme="majorHAnsi" w:cstheme="majorHAnsi"/>
          <w:b/>
          <w:iCs/>
          <w:u w:val="single"/>
        </w:rPr>
        <w:t>more</w:t>
      </w:r>
      <w:r w:rsidRPr="001C34F2">
        <w:rPr>
          <w:rFonts w:asciiTheme="majorHAnsi" w:hAnsiTheme="majorHAnsi" w:cstheme="majorHAnsi"/>
          <w:u w:val="single"/>
        </w:rPr>
        <w:t xml:space="preserve"> from the earth every year.</w:t>
      </w:r>
    </w:p>
    <w:p w14:paraId="3FDFB3C8" w14:textId="77777777" w:rsidR="003910E5" w:rsidRPr="001C34F2" w:rsidRDefault="003910E5" w:rsidP="003910E5">
      <w:pPr>
        <w:rPr>
          <w:rFonts w:asciiTheme="majorHAnsi" w:hAnsiTheme="majorHAnsi" w:cstheme="majorHAnsi"/>
          <w:u w:val="single"/>
        </w:rPr>
      </w:pPr>
      <w:r w:rsidRPr="001C34F2">
        <w:rPr>
          <w:rFonts w:asciiTheme="majorHAnsi" w:hAnsiTheme="majorHAnsi" w:cstheme="majorHAnsi"/>
          <w:u w:val="single"/>
        </w:rPr>
        <w:t>Computer-aided design tools help engineers</w:t>
      </w:r>
      <w:r w:rsidRPr="001C34F2">
        <w:rPr>
          <w:rFonts w:asciiTheme="majorHAnsi" w:hAnsiTheme="majorHAnsi" w:cstheme="majorHAnsi"/>
          <w:sz w:val="16"/>
        </w:rPr>
        <w:t xml:space="preserve"> at packaging companies </w:t>
      </w:r>
      <w:r w:rsidRPr="001C34F2">
        <w:rPr>
          <w:rFonts w:asciiTheme="majorHAnsi" w:hAnsiTheme="majorHAnsi" w:cstheme="majorHAnsi"/>
          <w:u w:val="single"/>
        </w:rPr>
        <w:t>design generations of aluminum cans</w:t>
      </w:r>
      <w:r w:rsidRPr="001C34F2">
        <w:rPr>
          <w:rFonts w:asciiTheme="majorHAnsi" w:hAnsiTheme="majorHAnsi" w:cstheme="majorHAnsi"/>
          <w:sz w:val="16"/>
        </w:rPr>
        <w:t xml:space="preserve"> that keep getting lighter. </w:t>
      </w:r>
      <w:r w:rsidRPr="001C34F2">
        <w:rPr>
          <w:rFonts w:asciiTheme="majorHAnsi" w:hAnsiTheme="majorHAnsi" w:cstheme="majorHAnsi"/>
          <w:u w:val="single"/>
        </w:rPr>
        <w:t>Fracking took off</w:t>
      </w:r>
      <w:r w:rsidRPr="001C34F2">
        <w:rPr>
          <w:rFonts w:asciiTheme="majorHAnsi" w:hAnsiTheme="majorHAnsi" w:cstheme="majorHAnsi"/>
          <w:sz w:val="16"/>
        </w:rPr>
        <w:t xml:space="preserve"> in part </w:t>
      </w:r>
      <w:r w:rsidRPr="001C34F2">
        <w:rPr>
          <w:rFonts w:asciiTheme="majorHAnsi" w:hAnsiTheme="majorHAnsi" w:cstheme="majorHAnsi"/>
          <w:u w:val="single"/>
        </w:rPr>
        <w:t xml:space="preserve">because oil and gas exploration </w:t>
      </w:r>
      <w:r w:rsidRPr="001C34F2">
        <w:rPr>
          <w:rFonts w:asciiTheme="majorHAnsi" w:hAnsiTheme="majorHAnsi" w:cstheme="majorHAnsi"/>
          <w:sz w:val="16"/>
        </w:rPr>
        <w:t xml:space="preserve">companies </w:t>
      </w:r>
      <w:r w:rsidRPr="001C34F2">
        <w:rPr>
          <w:rFonts w:asciiTheme="majorHAnsi" w:hAnsiTheme="majorHAnsi" w:cstheme="majorHAnsi"/>
          <w:u w:val="single"/>
        </w:rPr>
        <w:t xml:space="preserve">learned how to build </w:t>
      </w:r>
      <w:r w:rsidRPr="001C34F2">
        <w:rPr>
          <w:rFonts w:asciiTheme="majorHAnsi" w:hAnsiTheme="majorHAnsi" w:cstheme="majorHAnsi"/>
          <w:b/>
          <w:iCs/>
          <w:u w:val="single"/>
        </w:rPr>
        <w:t>accurate</w:t>
      </w:r>
      <w:r w:rsidRPr="001C34F2">
        <w:rPr>
          <w:rFonts w:asciiTheme="majorHAnsi" w:hAnsiTheme="majorHAnsi" w:cstheme="majorHAnsi"/>
          <w:u w:val="single"/>
        </w:rPr>
        <w:t xml:space="preserve"> computer </w:t>
      </w:r>
      <w:r w:rsidRPr="001C34F2">
        <w:rPr>
          <w:rFonts w:asciiTheme="majorHAnsi" w:hAnsiTheme="majorHAnsi" w:cstheme="majorHAnsi"/>
          <w:b/>
          <w:iCs/>
          <w:u w:val="single"/>
        </w:rPr>
        <w:t>models</w:t>
      </w:r>
      <w:r w:rsidRPr="001C34F2">
        <w:rPr>
          <w:rFonts w:asciiTheme="majorHAnsi" w:hAnsiTheme="majorHAnsi" w:cstheme="majorHAnsi"/>
          <w:sz w:val="16"/>
        </w:rPr>
        <w:t xml:space="preserve"> of the rock formations that lay deep underground—models </w:t>
      </w:r>
      <w:r w:rsidRPr="001C34F2">
        <w:rPr>
          <w:rFonts w:asciiTheme="majorHAnsi" w:hAnsiTheme="majorHAnsi" w:cstheme="majorHAnsi"/>
          <w:u w:val="single"/>
        </w:rPr>
        <w:t>that predicted where hydrocarbons were to be found.</w:t>
      </w:r>
    </w:p>
    <w:p w14:paraId="0400C51E" w14:textId="77777777" w:rsidR="003910E5" w:rsidRPr="001C34F2" w:rsidRDefault="003910E5" w:rsidP="003910E5">
      <w:pPr>
        <w:rPr>
          <w:rFonts w:asciiTheme="majorHAnsi" w:hAnsiTheme="majorHAnsi" w:cstheme="majorHAnsi"/>
          <w:sz w:val="16"/>
          <w:szCs w:val="16"/>
        </w:rPr>
      </w:pPr>
      <w:r w:rsidRPr="001C34F2">
        <w:rPr>
          <w:rFonts w:asciiTheme="majorHAnsi" w:hAnsiTheme="majorHAnsi" w:cstheme="majorHAnsi"/>
          <w:sz w:val="16"/>
          <w:szCs w:val="16"/>
        </w:rPr>
        <w:t xml:space="preserve">Smartphones took the place of many separate pieces of gear. Because they serve as GPS devices, they’ve also led us to print out many fewer maps and so contributed to our current trend of using less paper. It’s easy to look at generations of computer paper, from 1960s punch cards to the eleven-by-seventeen-inch fanfold paper of the </w:t>
      </w:r>
      <w:proofErr w:type="gramStart"/>
      <w:r w:rsidRPr="001C34F2">
        <w:rPr>
          <w:rFonts w:asciiTheme="majorHAnsi" w:hAnsiTheme="majorHAnsi" w:cstheme="majorHAnsi"/>
          <w:sz w:val="16"/>
          <w:szCs w:val="16"/>
        </w:rPr>
        <w:t>1980s, and</w:t>
      </w:r>
      <w:proofErr w:type="gramEnd"/>
      <w:r w:rsidRPr="001C34F2">
        <w:rPr>
          <w:rFonts w:asciiTheme="majorHAnsi" w:hAnsiTheme="majorHAnsi" w:cstheme="majorHAnsi"/>
          <w:sz w:val="16"/>
          <w:szCs w:val="16"/>
        </w:rPr>
        <w:t xml:space="preserve"> conclude that the Second Machine Age has caused us to chop down ever more trees. The year of peak paper consumption in the United States, however, was 1990. As our devices have become more capable and interconnected, always on and always with us, we’ve sharply turned away from paper. Humanity </w:t>
      </w:r>
      <w:proofErr w:type="gramStart"/>
      <w:r w:rsidRPr="001C34F2">
        <w:rPr>
          <w:rFonts w:asciiTheme="majorHAnsi" w:hAnsiTheme="majorHAnsi" w:cstheme="majorHAnsi"/>
          <w:sz w:val="16"/>
          <w:szCs w:val="16"/>
        </w:rPr>
        <w:t>as a whole probably</w:t>
      </w:r>
      <w:proofErr w:type="gramEnd"/>
      <w:r w:rsidRPr="001C34F2">
        <w:rPr>
          <w:rFonts w:asciiTheme="majorHAnsi" w:hAnsiTheme="majorHAnsi" w:cstheme="majorHAnsi"/>
          <w:sz w:val="16"/>
          <w:szCs w:val="16"/>
        </w:rPr>
        <w:t xml:space="preserve"> hit peak paper in 2013.</w:t>
      </w:r>
    </w:p>
    <w:p w14:paraId="2C96D1FD" w14:textId="77777777" w:rsidR="003910E5" w:rsidRPr="001C34F2" w:rsidRDefault="003910E5" w:rsidP="003910E5">
      <w:pPr>
        <w:rPr>
          <w:rFonts w:asciiTheme="majorHAnsi" w:hAnsiTheme="majorHAnsi" w:cstheme="majorHAnsi"/>
          <w:sz w:val="16"/>
        </w:rPr>
      </w:pPr>
      <w:r w:rsidRPr="001C34F2">
        <w:rPr>
          <w:rFonts w:asciiTheme="majorHAnsi" w:hAnsiTheme="majorHAnsi" w:cstheme="majorHAnsi"/>
          <w:sz w:val="16"/>
        </w:rPr>
        <w:t xml:space="preserve">As these examples indicate, </w:t>
      </w:r>
      <w:r w:rsidRPr="001C34F2">
        <w:rPr>
          <w:rFonts w:asciiTheme="majorHAnsi" w:hAnsiTheme="majorHAnsi" w:cstheme="majorHAnsi"/>
          <w:u w:val="single"/>
        </w:rPr>
        <w:t xml:space="preserve">computers and their kin help us with all four paths to </w:t>
      </w:r>
      <w:r w:rsidRPr="001C34F2">
        <w:rPr>
          <w:rFonts w:asciiTheme="majorHAnsi" w:hAnsiTheme="majorHAnsi" w:cstheme="majorHAnsi"/>
          <w:b/>
          <w:iCs/>
          <w:u w:val="single"/>
        </w:rPr>
        <w:t>dematerialization</w:t>
      </w:r>
      <w:r w:rsidRPr="001C34F2">
        <w:rPr>
          <w:rFonts w:asciiTheme="majorHAnsi" w:hAnsiTheme="majorHAnsi" w:cstheme="majorHAnsi"/>
          <w:sz w:val="16"/>
        </w:rPr>
        <w:t xml:space="preserve">. Hardware, software, and networks let us slim, swap, optimize, and evaporate. I contend that </w:t>
      </w:r>
      <w:r w:rsidRPr="001C34F2">
        <w:rPr>
          <w:rFonts w:asciiTheme="majorHAnsi" w:hAnsiTheme="majorHAnsi" w:cstheme="majorHAnsi"/>
          <w:u w:val="single"/>
        </w:rPr>
        <w:t xml:space="preserve">they’re the </w:t>
      </w:r>
      <w:r w:rsidRPr="001C34F2">
        <w:rPr>
          <w:rFonts w:asciiTheme="majorHAnsi" w:hAnsiTheme="majorHAnsi" w:cstheme="majorHAnsi"/>
          <w:b/>
          <w:iCs/>
          <w:u w:val="single"/>
        </w:rPr>
        <w:t>best tools</w:t>
      </w:r>
      <w:r w:rsidRPr="001C34F2">
        <w:rPr>
          <w:rFonts w:asciiTheme="majorHAnsi" w:hAnsiTheme="majorHAnsi" w:cstheme="majorHAnsi"/>
          <w:u w:val="single"/>
        </w:rPr>
        <w:t xml:space="preserve"> we’ve </w:t>
      </w:r>
      <w:r w:rsidRPr="001C34F2">
        <w:rPr>
          <w:rFonts w:asciiTheme="majorHAnsi" w:hAnsiTheme="majorHAnsi" w:cstheme="majorHAnsi"/>
          <w:b/>
          <w:iCs/>
          <w:u w:val="single"/>
        </w:rPr>
        <w:t>ever invented</w:t>
      </w:r>
      <w:r w:rsidRPr="001C34F2">
        <w:rPr>
          <w:rFonts w:asciiTheme="majorHAnsi" w:hAnsiTheme="majorHAnsi" w:cstheme="majorHAnsi"/>
          <w:u w:val="single"/>
        </w:rPr>
        <w:t xml:space="preserve"> for letting us tread more </w:t>
      </w:r>
      <w:r w:rsidRPr="001C34F2">
        <w:rPr>
          <w:rFonts w:asciiTheme="majorHAnsi" w:hAnsiTheme="majorHAnsi" w:cstheme="majorHAnsi"/>
          <w:b/>
          <w:iCs/>
          <w:u w:val="single"/>
        </w:rPr>
        <w:t>lightly</w:t>
      </w:r>
      <w:r w:rsidRPr="001C34F2">
        <w:rPr>
          <w:rFonts w:asciiTheme="majorHAnsi" w:hAnsiTheme="majorHAnsi" w:cstheme="majorHAnsi"/>
          <w:u w:val="single"/>
        </w:rPr>
        <w:t xml:space="preserve"> on our planet</w:t>
      </w:r>
      <w:r w:rsidRPr="001C34F2">
        <w:rPr>
          <w:rFonts w:asciiTheme="majorHAnsi" w:hAnsiTheme="majorHAnsi" w:cstheme="majorHAnsi"/>
          <w:sz w:val="16"/>
        </w:rPr>
        <w:t>.</w:t>
      </w:r>
    </w:p>
    <w:p w14:paraId="31029254" w14:textId="77777777" w:rsidR="003910E5" w:rsidRPr="001C34F2" w:rsidRDefault="003910E5" w:rsidP="003910E5">
      <w:pPr>
        <w:rPr>
          <w:rFonts w:asciiTheme="majorHAnsi" w:hAnsiTheme="majorHAnsi" w:cstheme="majorHAnsi"/>
        </w:rPr>
      </w:pPr>
      <w:proofErr w:type="gramStart"/>
      <w:r w:rsidRPr="001C34F2">
        <w:rPr>
          <w:rFonts w:asciiTheme="majorHAnsi" w:hAnsiTheme="majorHAnsi" w:cstheme="majorHAnsi"/>
          <w:u w:val="single"/>
        </w:rPr>
        <w:t>All of</w:t>
      </w:r>
      <w:proofErr w:type="gramEnd"/>
      <w:r w:rsidRPr="001C34F2">
        <w:rPr>
          <w:rFonts w:asciiTheme="majorHAnsi" w:hAnsiTheme="majorHAnsi" w:cstheme="majorHAnsi"/>
          <w:u w:val="single"/>
        </w:rPr>
        <w:t xml:space="preserve"> these principles are about the </w:t>
      </w:r>
      <w:r w:rsidRPr="001C34F2">
        <w:rPr>
          <w:rFonts w:asciiTheme="majorHAnsi" w:hAnsiTheme="majorHAnsi" w:cstheme="majorHAnsi"/>
          <w:b/>
          <w:iCs/>
          <w:u w:val="single"/>
        </w:rPr>
        <w:t>combination</w:t>
      </w:r>
      <w:r w:rsidRPr="001C34F2">
        <w:rPr>
          <w:rFonts w:asciiTheme="majorHAnsi" w:hAnsiTheme="majorHAnsi" w:cstheme="majorHAnsi"/>
        </w:rPr>
        <w:t xml:space="preserve"> </w:t>
      </w:r>
      <w:r w:rsidRPr="001C34F2">
        <w:rPr>
          <w:rFonts w:asciiTheme="majorHAnsi" w:hAnsiTheme="majorHAnsi" w:cstheme="majorHAnsi"/>
          <w:u w:val="single"/>
        </w:rPr>
        <w:t xml:space="preserve">of technological </w:t>
      </w:r>
      <w:r w:rsidRPr="001C34F2">
        <w:rPr>
          <w:rFonts w:asciiTheme="majorHAnsi" w:hAnsiTheme="majorHAnsi" w:cstheme="majorHAnsi"/>
          <w:b/>
          <w:iCs/>
          <w:u w:val="single"/>
        </w:rPr>
        <w:t>progress</w:t>
      </w:r>
      <w:r w:rsidRPr="001C34F2">
        <w:rPr>
          <w:rFonts w:asciiTheme="majorHAnsi" w:hAnsiTheme="majorHAnsi" w:cstheme="majorHAnsi"/>
          <w:u w:val="single"/>
        </w:rPr>
        <w:t xml:space="preserve"> and </w:t>
      </w:r>
      <w:r w:rsidRPr="001C34F2">
        <w:rPr>
          <w:rFonts w:asciiTheme="majorHAnsi" w:hAnsiTheme="majorHAnsi" w:cstheme="majorHAnsi"/>
          <w:b/>
          <w:iCs/>
          <w:u w:val="single"/>
        </w:rPr>
        <w:t>capitalism</w:t>
      </w:r>
      <w:r w:rsidRPr="001C34F2">
        <w:rPr>
          <w:rFonts w:asciiTheme="majorHAnsi" w:hAnsiTheme="majorHAnsi" w:cstheme="majorHAnsi"/>
        </w:rPr>
        <w:t xml:space="preserve">, </w:t>
      </w:r>
      <w:r w:rsidRPr="001C34F2">
        <w:rPr>
          <w:rFonts w:asciiTheme="majorHAnsi" w:hAnsiTheme="majorHAnsi" w:cstheme="majorHAnsi"/>
          <w:u w:val="single"/>
        </w:rPr>
        <w:t xml:space="preserve">which are the first of the two pairs of forces causing </w:t>
      </w:r>
      <w:r w:rsidRPr="001C34F2">
        <w:rPr>
          <w:rFonts w:asciiTheme="majorHAnsi" w:hAnsiTheme="majorHAnsi" w:cstheme="majorHAnsi"/>
          <w:b/>
          <w:iCs/>
          <w:u w:val="single"/>
        </w:rPr>
        <w:t>dematerialization</w:t>
      </w:r>
      <w:r w:rsidRPr="001C34F2">
        <w:rPr>
          <w:rFonts w:asciiTheme="majorHAnsi" w:hAnsiTheme="majorHAnsi" w:cstheme="majorHAnsi"/>
        </w:rPr>
        <w:t>.</w:t>
      </w:r>
    </w:p>
    <w:p w14:paraId="4AB47BEE" w14:textId="77777777" w:rsidR="003910E5" w:rsidRPr="001C34F2" w:rsidRDefault="003910E5" w:rsidP="003910E5">
      <w:pPr>
        <w:pStyle w:val="Heading4"/>
      </w:pPr>
      <w:r>
        <w:t xml:space="preserve">4] </w:t>
      </w:r>
      <w:r w:rsidRPr="001C34F2">
        <w:t xml:space="preserve">Cap solves </w:t>
      </w:r>
      <w:r>
        <w:t>structural violence</w:t>
      </w:r>
      <w:r w:rsidRPr="001C34F2">
        <w:t xml:space="preserve">--Collapse is </w:t>
      </w:r>
      <w:r w:rsidRPr="001C34F2">
        <w:rPr>
          <w:u w:val="single"/>
        </w:rPr>
        <w:t>not inevitable</w:t>
      </w:r>
      <w:r w:rsidRPr="001C34F2">
        <w:t xml:space="preserve"> and political reform is in the </w:t>
      </w:r>
      <w:r w:rsidRPr="001C34F2">
        <w:rPr>
          <w:u w:val="single"/>
        </w:rPr>
        <w:t>right direction</w:t>
      </w:r>
      <w:r w:rsidRPr="001C34F2">
        <w:t xml:space="preserve"> – the </w:t>
      </w:r>
      <w:r>
        <w:t>plan</w:t>
      </w:r>
      <w:r w:rsidRPr="001C34F2">
        <w:t xml:space="preserve"> cedes </w:t>
      </w:r>
      <w:r w:rsidRPr="001C34F2">
        <w:rPr>
          <w:u w:val="single"/>
        </w:rPr>
        <w:t>influence</w:t>
      </w:r>
      <w:r w:rsidRPr="001C34F2">
        <w:t xml:space="preserve"> of left. </w:t>
      </w:r>
    </w:p>
    <w:p w14:paraId="09032405" w14:textId="77777777" w:rsidR="003910E5" w:rsidRPr="001C34F2" w:rsidRDefault="003910E5" w:rsidP="003910E5">
      <w:pPr>
        <w:rPr>
          <w:rFonts w:asciiTheme="majorHAnsi" w:hAnsiTheme="majorHAnsi" w:cstheme="majorHAnsi"/>
        </w:rPr>
      </w:pPr>
      <w:r w:rsidRPr="001C34F2">
        <w:rPr>
          <w:rStyle w:val="Style13ptBold"/>
          <w:rFonts w:asciiTheme="majorHAnsi" w:hAnsiTheme="majorHAnsi" w:cstheme="majorHAnsi"/>
        </w:rPr>
        <w:t xml:space="preserve">Teixeira and </w:t>
      </w:r>
      <w:proofErr w:type="spellStart"/>
      <w:r w:rsidRPr="001C34F2">
        <w:rPr>
          <w:rStyle w:val="Style13ptBold"/>
          <w:rFonts w:asciiTheme="majorHAnsi" w:hAnsiTheme="majorHAnsi" w:cstheme="majorHAnsi"/>
        </w:rPr>
        <w:t>Judis</w:t>
      </w:r>
      <w:proofErr w:type="spellEnd"/>
      <w:r w:rsidRPr="001C34F2">
        <w:rPr>
          <w:rStyle w:val="Style13ptBold"/>
          <w:rFonts w:asciiTheme="majorHAnsi" w:hAnsiTheme="majorHAnsi" w:cstheme="majorHAnsi"/>
        </w:rPr>
        <w:t xml:space="preserve"> 17</w:t>
      </w:r>
      <w:r w:rsidRPr="001C34F2">
        <w:rPr>
          <w:rFonts w:asciiTheme="majorHAnsi" w:hAnsiTheme="majorHAnsi" w:cstheme="majorHAnsi"/>
        </w:rPr>
        <w:t>—senior fellow at both The Century Foundation and American Progress AND editor-at-large at Talking Points Memo, former senior writer at The National Journal and a former senior editor at The New Republic (</w:t>
      </w:r>
      <w:proofErr w:type="spellStart"/>
      <w:r w:rsidRPr="001C34F2">
        <w:rPr>
          <w:rFonts w:asciiTheme="majorHAnsi" w:hAnsiTheme="majorHAnsi" w:cstheme="majorHAnsi"/>
        </w:rPr>
        <w:t>Ruy</w:t>
      </w:r>
      <w:proofErr w:type="spellEnd"/>
      <w:r w:rsidRPr="001C34F2">
        <w:rPr>
          <w:rFonts w:asciiTheme="majorHAnsi" w:hAnsiTheme="majorHAnsi" w:cstheme="majorHAnsi"/>
        </w:rPr>
        <w:t xml:space="preserve"> and John, “Why The Left Will (Eventually) Triumph: An Interview With </w:t>
      </w:r>
      <w:proofErr w:type="spellStart"/>
      <w:r w:rsidRPr="001C34F2">
        <w:rPr>
          <w:rFonts w:asciiTheme="majorHAnsi" w:hAnsiTheme="majorHAnsi" w:cstheme="majorHAnsi"/>
        </w:rPr>
        <w:lastRenderedPageBreak/>
        <w:t>Ruy</w:t>
      </w:r>
      <w:proofErr w:type="spellEnd"/>
      <w:r w:rsidRPr="001C34F2">
        <w:rPr>
          <w:rFonts w:asciiTheme="majorHAnsi" w:hAnsiTheme="majorHAnsi" w:cstheme="majorHAnsi"/>
        </w:rPr>
        <w:t xml:space="preserve"> Teixeira,” </w:t>
      </w:r>
      <w:hyperlink r:id="rId11" w:history="1">
        <w:r w:rsidRPr="001C34F2">
          <w:rPr>
            <w:rFonts w:asciiTheme="majorHAnsi" w:hAnsiTheme="majorHAnsi" w:cstheme="majorHAnsi"/>
          </w:rPr>
          <w:t>http://talkingpointsmemo.com/cafe/why-left-will-eventually-win-ruy-teixeira</w:t>
        </w:r>
      </w:hyperlink>
      <w:r w:rsidRPr="001C34F2">
        <w:rPr>
          <w:rFonts w:asciiTheme="majorHAnsi" w:hAnsiTheme="majorHAnsi" w:cstheme="majorHAnsi"/>
        </w:rPr>
        <w:t xml:space="preserve">, </w:t>
      </w:r>
      <w:proofErr w:type="spellStart"/>
      <w:r w:rsidRPr="001C34F2">
        <w:rPr>
          <w:rFonts w:asciiTheme="majorHAnsi" w:hAnsiTheme="majorHAnsi" w:cstheme="majorHAnsi"/>
        </w:rPr>
        <w:t>dml</w:t>
      </w:r>
      <w:proofErr w:type="spellEnd"/>
      <w:r w:rsidRPr="001C34F2">
        <w:rPr>
          <w:rFonts w:asciiTheme="majorHAnsi" w:hAnsiTheme="majorHAnsi" w:cstheme="majorHAnsi"/>
        </w:rPr>
        <w:t>)</w:t>
      </w:r>
      <w:r>
        <w:rPr>
          <w:rFonts w:asciiTheme="majorHAnsi" w:hAnsiTheme="majorHAnsi" w:cstheme="majorHAnsi"/>
        </w:rPr>
        <w:t xml:space="preserve"> Recut Jet</w:t>
      </w:r>
    </w:p>
    <w:p w14:paraId="4E556C88" w14:textId="0D6CB34A" w:rsidR="003910E5" w:rsidRPr="003910E5" w:rsidRDefault="003910E5" w:rsidP="00E4427C">
      <w:r w:rsidRPr="001C34F2">
        <w:rPr>
          <w:rFonts w:asciiTheme="majorHAnsi" w:hAnsiTheme="majorHAnsi" w:cstheme="majorHAnsi"/>
          <w:sz w:val="16"/>
        </w:rPr>
        <w:t xml:space="preserve">But if you look at </w:t>
      </w:r>
      <w:r w:rsidRPr="001C34F2">
        <w:rPr>
          <w:rFonts w:asciiTheme="majorHAnsi" w:hAnsiTheme="majorHAnsi" w:cstheme="majorHAnsi"/>
          <w:u w:val="single"/>
        </w:rPr>
        <w:t>other parts of the left</w:t>
      </w:r>
      <w:r w:rsidRPr="001C34F2">
        <w:rPr>
          <w:rFonts w:asciiTheme="majorHAnsi" w:hAnsiTheme="majorHAnsi" w:cstheme="majorHAnsi"/>
          <w:sz w:val="16"/>
        </w:rPr>
        <w:t xml:space="preserve">, they </w:t>
      </w:r>
      <w:r w:rsidRPr="001C34F2">
        <w:rPr>
          <w:rFonts w:asciiTheme="majorHAnsi" w:hAnsiTheme="majorHAnsi" w:cstheme="majorHAnsi"/>
          <w:u w:val="single"/>
        </w:rPr>
        <w:t xml:space="preserve">are </w:t>
      </w:r>
      <w:proofErr w:type="gramStart"/>
      <w:r w:rsidRPr="001C34F2">
        <w:rPr>
          <w:rFonts w:asciiTheme="majorHAnsi" w:hAnsiTheme="majorHAnsi" w:cstheme="majorHAnsi"/>
          <w:u w:val="single"/>
        </w:rPr>
        <w:t>actually doing</w:t>
      </w:r>
      <w:proofErr w:type="gramEnd"/>
      <w:r w:rsidRPr="001C34F2">
        <w:rPr>
          <w:rFonts w:asciiTheme="majorHAnsi" w:hAnsiTheme="majorHAnsi" w:cstheme="majorHAnsi"/>
          <w:u w:val="single"/>
        </w:rPr>
        <w:t xml:space="preserve"> relatively well. If you look at the Netherlands</w:t>
      </w:r>
      <w:r w:rsidRPr="001C34F2">
        <w:rPr>
          <w:rFonts w:asciiTheme="majorHAnsi" w:hAnsiTheme="majorHAnsi" w:cstheme="majorHAnsi"/>
          <w:sz w:val="16"/>
        </w:rPr>
        <w:t xml:space="preserve"> election, </w:t>
      </w:r>
      <w:r w:rsidRPr="001C34F2">
        <w:rPr>
          <w:rFonts w:asciiTheme="majorHAnsi" w:hAnsiTheme="majorHAnsi" w:cstheme="majorHAnsi"/>
          <w:u w:val="single"/>
        </w:rPr>
        <w:t>the green left did very well</w:t>
      </w:r>
      <w:r w:rsidRPr="001C34F2">
        <w:rPr>
          <w:rFonts w:asciiTheme="majorHAnsi" w:hAnsiTheme="majorHAnsi" w:cstheme="majorHAnsi"/>
          <w:sz w:val="16"/>
        </w:rPr>
        <w:t xml:space="preserve">, and if you add up the votes of the Socialist Party (a left-socialist party), the greens, Democrats 66 (a left social-liberal party) and the social democrats, </w:t>
      </w:r>
      <w:r w:rsidRPr="00EC4506">
        <w:rPr>
          <w:rFonts w:asciiTheme="majorHAnsi" w:hAnsiTheme="majorHAnsi" w:cstheme="majorHAnsi"/>
          <w:u w:val="single"/>
        </w:rPr>
        <w:t xml:space="preserve">the left </w:t>
      </w:r>
      <w:r w:rsidRPr="00EC4506">
        <w:rPr>
          <w:rFonts w:asciiTheme="majorHAnsi" w:hAnsiTheme="majorHAnsi" w:cstheme="majorHAnsi"/>
          <w:b/>
          <w:iCs/>
          <w:u w:val="single"/>
          <w:bdr w:val="single" w:sz="8" w:space="0" w:color="auto"/>
        </w:rPr>
        <w:t>hasn’t been totally decimated</w:t>
      </w:r>
      <w:r w:rsidRPr="001C34F2">
        <w:rPr>
          <w:rFonts w:asciiTheme="majorHAnsi" w:hAnsiTheme="majorHAnsi" w:cstheme="majorHAnsi"/>
          <w:sz w:val="16"/>
        </w:rPr>
        <w:t xml:space="preserve">. What has really been decimated is the Party of Labor, as the social democrats in the Netherlands are called. </w:t>
      </w:r>
      <w:r w:rsidRPr="001C34F2">
        <w:rPr>
          <w:rFonts w:asciiTheme="majorHAnsi" w:hAnsiTheme="majorHAnsi" w:cstheme="majorHAnsi"/>
          <w:u w:val="single"/>
        </w:rPr>
        <w:t>We are seeing the same thing in France</w:t>
      </w:r>
      <w:r w:rsidRPr="001C34F2">
        <w:rPr>
          <w:rFonts w:asciiTheme="majorHAnsi" w:hAnsiTheme="majorHAnsi" w:cstheme="majorHAnsi"/>
          <w:sz w:val="16"/>
        </w:rPr>
        <w:t xml:space="preserve"> where the Socialist Party (the French social democrats) candidate did terribly, but [independent socialist Jean-Luc] </w:t>
      </w:r>
      <w:proofErr w:type="spellStart"/>
      <w:r w:rsidRPr="001C34F2">
        <w:rPr>
          <w:rFonts w:asciiTheme="majorHAnsi" w:hAnsiTheme="majorHAnsi" w:cstheme="majorHAnsi"/>
          <w:sz w:val="16"/>
        </w:rPr>
        <w:t>Melenchon</w:t>
      </w:r>
      <w:proofErr w:type="spellEnd"/>
      <w:r w:rsidRPr="001C34F2">
        <w:rPr>
          <w:rFonts w:asciiTheme="majorHAnsi" w:hAnsiTheme="majorHAnsi" w:cstheme="majorHAnsi"/>
          <w:sz w:val="16"/>
        </w:rPr>
        <w:t xml:space="preserve"> did quite well. </w:t>
      </w:r>
      <w:r w:rsidRPr="001C34F2">
        <w:rPr>
          <w:rFonts w:asciiTheme="majorHAnsi" w:hAnsiTheme="majorHAnsi" w:cstheme="majorHAnsi"/>
          <w:u w:val="single"/>
        </w:rPr>
        <w:t xml:space="preserve">The </w:t>
      </w:r>
      <w:r w:rsidRPr="00EC4506">
        <w:rPr>
          <w:rFonts w:asciiTheme="majorHAnsi" w:hAnsiTheme="majorHAnsi" w:cstheme="majorHAnsi"/>
          <w:highlight w:val="green"/>
          <w:u w:val="single"/>
        </w:rPr>
        <w:t>left</w:t>
      </w:r>
      <w:r w:rsidRPr="001C34F2">
        <w:rPr>
          <w:rFonts w:asciiTheme="majorHAnsi" w:hAnsiTheme="majorHAnsi" w:cstheme="majorHAnsi"/>
          <w:u w:val="single"/>
        </w:rPr>
        <w:t xml:space="preserve"> </w:t>
      </w:r>
      <w:r w:rsidRPr="001C34F2">
        <w:rPr>
          <w:rFonts w:asciiTheme="majorHAnsi" w:hAnsiTheme="majorHAnsi" w:cstheme="majorHAnsi"/>
          <w:b/>
          <w:iCs/>
          <w:u w:val="single"/>
          <w:bdr w:val="single" w:sz="8" w:space="0" w:color="auto"/>
        </w:rPr>
        <w:t>still has strength</w:t>
      </w:r>
      <w:r w:rsidRPr="001C34F2">
        <w:rPr>
          <w:rFonts w:asciiTheme="majorHAnsi" w:hAnsiTheme="majorHAnsi" w:cstheme="majorHAnsi"/>
          <w:u w:val="single"/>
        </w:rPr>
        <w:t xml:space="preserve">, but it is </w:t>
      </w:r>
      <w:r w:rsidRPr="001C34F2">
        <w:rPr>
          <w:rFonts w:asciiTheme="majorHAnsi" w:hAnsiTheme="majorHAnsi" w:cstheme="majorHAnsi"/>
          <w:b/>
          <w:iCs/>
          <w:u w:val="single"/>
          <w:bdr w:val="single" w:sz="8" w:space="0" w:color="auto"/>
        </w:rPr>
        <w:t>divided up among different political tendencies</w:t>
      </w:r>
      <w:r w:rsidRPr="001C34F2">
        <w:rPr>
          <w:rFonts w:asciiTheme="majorHAnsi" w:hAnsiTheme="majorHAnsi" w:cstheme="majorHAnsi"/>
          <w:u w:val="single"/>
        </w:rPr>
        <w:t xml:space="preserve">. It is going to </w:t>
      </w:r>
      <w:r w:rsidRPr="001C34F2">
        <w:rPr>
          <w:rFonts w:asciiTheme="majorHAnsi" w:hAnsiTheme="majorHAnsi" w:cstheme="majorHAnsi"/>
          <w:highlight w:val="green"/>
          <w:u w:val="single"/>
        </w:rPr>
        <w:t xml:space="preserve">have to </w:t>
      </w:r>
      <w:r w:rsidRPr="001C34F2">
        <w:rPr>
          <w:rFonts w:asciiTheme="majorHAnsi" w:hAnsiTheme="majorHAnsi" w:cstheme="majorHAnsi"/>
          <w:b/>
          <w:iCs/>
          <w:highlight w:val="green"/>
          <w:u w:val="single"/>
          <w:bdr w:val="single" w:sz="8" w:space="0" w:color="auto"/>
        </w:rPr>
        <w:t>reorganize itself around an economic program</w:t>
      </w:r>
      <w:r w:rsidRPr="001C34F2">
        <w:rPr>
          <w:rFonts w:asciiTheme="majorHAnsi" w:hAnsiTheme="majorHAnsi" w:cstheme="majorHAnsi"/>
          <w:u w:val="single"/>
        </w:rPr>
        <w:t xml:space="preserve"> that is going to deliver what people want, which is </w:t>
      </w:r>
      <w:r w:rsidRPr="001C34F2">
        <w:rPr>
          <w:rFonts w:asciiTheme="majorHAnsi" w:hAnsiTheme="majorHAnsi" w:cstheme="majorHAnsi"/>
          <w:b/>
          <w:iCs/>
          <w:highlight w:val="green"/>
          <w:u w:val="single"/>
          <w:bdr w:val="single" w:sz="8" w:space="0" w:color="auto"/>
        </w:rPr>
        <w:t>better growth</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better distribution</w:t>
      </w:r>
      <w:r w:rsidRPr="001C34F2">
        <w:rPr>
          <w:rFonts w:asciiTheme="majorHAnsi" w:hAnsiTheme="majorHAnsi" w:cstheme="majorHAnsi"/>
          <w:u w:val="single"/>
        </w:rPr>
        <w:t xml:space="preserve">. Until that happens, the left will be </w:t>
      </w:r>
      <w:r w:rsidRPr="001C34F2">
        <w:rPr>
          <w:rFonts w:asciiTheme="majorHAnsi" w:hAnsiTheme="majorHAnsi" w:cstheme="majorHAnsi"/>
          <w:b/>
          <w:iCs/>
          <w:u w:val="single"/>
          <w:bdr w:val="single" w:sz="8" w:space="0" w:color="auto"/>
        </w:rPr>
        <w:t>in a quagmire</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 want to look more closely at your argument that the left does better in good times and the right in bad times. Bill Clinton got elected in the wake of a recession in 1992, Barack Obama might not have won the presidency in 2008 if the financial crash hadn’t happened that September. The Populists came out of the farm crisis in 1880s and early </w:t>
      </w:r>
      <w:proofErr w:type="gramStart"/>
      <w:r w:rsidRPr="001C34F2">
        <w:rPr>
          <w:rFonts w:asciiTheme="majorHAnsi" w:hAnsiTheme="majorHAnsi" w:cstheme="majorHAnsi"/>
          <w:sz w:val="16"/>
        </w:rPr>
        <w:t>1890s;</w:t>
      </w:r>
      <w:proofErr w:type="gramEnd"/>
      <w:r w:rsidRPr="001C34F2">
        <w:rPr>
          <w:rFonts w:asciiTheme="majorHAnsi" w:hAnsiTheme="majorHAnsi" w:cstheme="majorHAnsi"/>
          <w:sz w:val="16"/>
        </w:rPr>
        <w:t xml:space="preserve"> the New Deal out of the Great Depression. I am not saying that bad times is better for the left, but only that there isn’t a necessary connection in either case and that you are making too facile an assumption about which times promote which politics. Teixeira: </w:t>
      </w:r>
      <w:r w:rsidRPr="001C34F2">
        <w:rPr>
          <w:rFonts w:asciiTheme="majorHAnsi" w:hAnsiTheme="majorHAnsi" w:cstheme="majorHAnsi"/>
          <w:u w:val="single"/>
        </w:rPr>
        <w:t xml:space="preserve">Bad times do propel people into motion and produce protest and </w:t>
      </w:r>
      <w:proofErr w:type="gramStart"/>
      <w:r w:rsidRPr="001C34F2">
        <w:rPr>
          <w:rFonts w:asciiTheme="majorHAnsi" w:hAnsiTheme="majorHAnsi" w:cstheme="majorHAnsi"/>
          <w:u w:val="single"/>
        </w:rPr>
        <w:t>reaction, but</w:t>
      </w:r>
      <w:proofErr w:type="gramEnd"/>
      <w:r w:rsidRPr="001C34F2">
        <w:rPr>
          <w:rFonts w:asciiTheme="majorHAnsi" w:hAnsiTheme="majorHAnsi" w:cstheme="majorHAnsi"/>
          <w:u w:val="single"/>
        </w:rPr>
        <w:t xml:space="preserve"> looked at from when you can accomplish the goals of</w:t>
      </w:r>
      <w:r w:rsidRPr="001C34F2">
        <w:rPr>
          <w:rFonts w:asciiTheme="majorHAnsi" w:hAnsiTheme="majorHAnsi" w:cstheme="majorHAnsi"/>
          <w:sz w:val="16"/>
        </w:rPr>
        <w:t xml:space="preserve"> the left of </w:t>
      </w:r>
      <w:r w:rsidRPr="001C34F2">
        <w:rPr>
          <w:rFonts w:asciiTheme="majorHAnsi" w:hAnsiTheme="majorHAnsi" w:cstheme="majorHAnsi"/>
          <w:b/>
          <w:iCs/>
          <w:highlight w:val="green"/>
          <w:u w:val="single"/>
          <w:bdr w:val="single" w:sz="8" w:space="0" w:color="auto"/>
        </w:rPr>
        <w:t>making society better</w:t>
      </w:r>
      <w:r w:rsidRPr="001C34F2">
        <w:rPr>
          <w:rFonts w:asciiTheme="majorHAnsi" w:hAnsiTheme="majorHAnsi" w:cstheme="majorHAnsi"/>
          <w:highlight w:val="green"/>
          <w:u w:val="single"/>
        </w:rPr>
        <w:t xml:space="preserve"> and </w:t>
      </w:r>
      <w:r w:rsidRPr="001C34F2">
        <w:rPr>
          <w:rFonts w:asciiTheme="majorHAnsi" w:hAnsiTheme="majorHAnsi" w:cstheme="majorHAnsi"/>
          <w:b/>
          <w:iCs/>
          <w:highlight w:val="green"/>
          <w:u w:val="single"/>
          <w:bdr w:val="single" w:sz="8" w:space="0" w:color="auto"/>
        </w:rPr>
        <w:t>implementing important reforms</w:t>
      </w:r>
      <w:r w:rsidRPr="001C34F2">
        <w:rPr>
          <w:rFonts w:asciiTheme="majorHAnsi" w:hAnsiTheme="majorHAnsi" w:cstheme="majorHAnsi"/>
          <w:sz w:val="16"/>
        </w:rPr>
        <w:t xml:space="preserve">, I think </w:t>
      </w:r>
      <w:r w:rsidRPr="001C34F2">
        <w:rPr>
          <w:rFonts w:asciiTheme="majorHAnsi" w:hAnsiTheme="majorHAnsi" w:cstheme="majorHAnsi"/>
          <w:u w:val="single"/>
        </w:rPr>
        <w:t xml:space="preserve">it is </w:t>
      </w:r>
      <w:r w:rsidRPr="001C34F2">
        <w:rPr>
          <w:rFonts w:asciiTheme="majorHAnsi" w:hAnsiTheme="majorHAnsi" w:cstheme="majorHAnsi"/>
          <w:b/>
          <w:iCs/>
          <w:u w:val="single"/>
          <w:bdr w:val="single" w:sz="8" w:space="0" w:color="auto"/>
        </w:rPr>
        <w:t>typically easier</w:t>
      </w:r>
      <w:r w:rsidRPr="001C34F2">
        <w:rPr>
          <w:rFonts w:asciiTheme="majorHAnsi" w:hAnsiTheme="majorHAnsi" w:cstheme="majorHAnsi"/>
          <w:u w:val="single"/>
        </w:rPr>
        <w:t xml:space="preserve"> when the economy is </w:t>
      </w:r>
      <w:r w:rsidRPr="001C34F2">
        <w:rPr>
          <w:rFonts w:asciiTheme="majorHAnsi" w:hAnsiTheme="majorHAnsi" w:cstheme="majorHAnsi"/>
          <w:b/>
          <w:iCs/>
          <w:u w:val="single"/>
          <w:bdr w:val="single" w:sz="8" w:space="0" w:color="auto"/>
        </w:rPr>
        <w:t>expanding fairly rapidly</w:t>
      </w:r>
      <w:r w:rsidRPr="001C34F2">
        <w:rPr>
          <w:rFonts w:asciiTheme="majorHAnsi" w:hAnsiTheme="majorHAnsi" w:cstheme="majorHAnsi"/>
          <w:u w:val="single"/>
        </w:rPr>
        <w:t xml:space="preserve"> and </w:t>
      </w:r>
      <w:r w:rsidRPr="001C34F2">
        <w:rPr>
          <w:rFonts w:asciiTheme="majorHAnsi" w:hAnsiTheme="majorHAnsi" w:cstheme="majorHAnsi"/>
          <w:b/>
          <w:iCs/>
          <w:u w:val="single"/>
          <w:bdr w:val="single" w:sz="8" w:space="0" w:color="auto"/>
        </w:rPr>
        <w:t>living standards are going up</w:t>
      </w:r>
      <w:r w:rsidRPr="001C34F2">
        <w:rPr>
          <w:rFonts w:asciiTheme="majorHAnsi" w:hAnsiTheme="majorHAnsi" w:cstheme="majorHAnsi"/>
          <w:u w:val="single"/>
        </w:rPr>
        <w:t xml:space="preserve"> than when the reverse is true. It is </w:t>
      </w:r>
      <w:r w:rsidRPr="001C34F2">
        <w:rPr>
          <w:rFonts w:asciiTheme="majorHAnsi" w:hAnsiTheme="majorHAnsi" w:cstheme="majorHAnsi"/>
          <w:b/>
          <w:iCs/>
          <w:u w:val="single"/>
          <w:bdr w:val="single" w:sz="8" w:space="0" w:color="auto"/>
        </w:rPr>
        <w:t>not a perfect relationship</w:t>
      </w:r>
      <w:r w:rsidRPr="001C34F2">
        <w:rPr>
          <w:rFonts w:asciiTheme="majorHAnsi" w:hAnsiTheme="majorHAnsi" w:cstheme="majorHAnsi"/>
          <w:u w:val="single"/>
        </w:rPr>
        <w:t xml:space="preserve">, but </w:t>
      </w:r>
      <w:r w:rsidRPr="001C34F2">
        <w:rPr>
          <w:rFonts w:asciiTheme="majorHAnsi" w:hAnsiTheme="majorHAnsi" w:cstheme="majorHAnsi"/>
          <w:b/>
          <w:iCs/>
          <w:u w:val="single"/>
          <w:bdr w:val="single" w:sz="8" w:space="0" w:color="auto"/>
        </w:rPr>
        <w:t>by and large</w:t>
      </w:r>
      <w:r w:rsidRPr="001C34F2">
        <w:rPr>
          <w:rFonts w:asciiTheme="majorHAnsi" w:hAnsiTheme="majorHAnsi" w:cstheme="majorHAnsi"/>
          <w:sz w:val="16"/>
        </w:rPr>
        <w:t xml:space="preserve"> I think </w:t>
      </w:r>
      <w:r w:rsidRPr="001C34F2">
        <w:rPr>
          <w:rFonts w:asciiTheme="majorHAnsi" w:hAnsiTheme="majorHAnsi" w:cstheme="majorHAnsi"/>
          <w:u w:val="single"/>
        </w:rPr>
        <w:t>it’s true. So</w:t>
      </w:r>
      <w:r w:rsidRPr="001C34F2">
        <w:rPr>
          <w:rFonts w:asciiTheme="majorHAnsi" w:hAnsiTheme="majorHAnsi" w:cstheme="majorHAnsi"/>
          <w:sz w:val="16"/>
        </w:rPr>
        <w:t xml:space="preserve"> yeah, </w:t>
      </w:r>
      <w:r w:rsidRPr="001C34F2">
        <w:rPr>
          <w:rFonts w:asciiTheme="majorHAnsi" w:hAnsiTheme="majorHAnsi" w:cstheme="majorHAnsi"/>
          <w:u w:val="single"/>
        </w:rPr>
        <w:t xml:space="preserve">Obama can get elected in a situation where he was aided by an economic downturn, but his ability to </w:t>
      </w:r>
      <w:r w:rsidRPr="001C34F2">
        <w:rPr>
          <w:rFonts w:asciiTheme="majorHAnsi" w:hAnsiTheme="majorHAnsi" w:cstheme="majorHAnsi"/>
          <w:b/>
          <w:iCs/>
          <w:u w:val="single"/>
          <w:bdr w:val="single" w:sz="8" w:space="0" w:color="auto"/>
        </w:rPr>
        <w:t>put together a progressive coalition</w:t>
      </w:r>
      <w:r w:rsidRPr="001C34F2">
        <w:rPr>
          <w:rFonts w:asciiTheme="majorHAnsi" w:hAnsiTheme="majorHAnsi" w:cstheme="majorHAnsi"/>
          <w:u w:val="single"/>
        </w:rPr>
        <w:t xml:space="preserve"> that could </w:t>
      </w:r>
      <w:r w:rsidRPr="001C34F2">
        <w:rPr>
          <w:rFonts w:asciiTheme="majorHAnsi" w:hAnsiTheme="majorHAnsi" w:cstheme="majorHAnsi"/>
          <w:b/>
          <w:iCs/>
          <w:u w:val="single"/>
          <w:bdr w:val="single" w:sz="8" w:space="0" w:color="auto"/>
        </w:rPr>
        <w:t>stick together for a long time</w:t>
      </w:r>
      <w:r w:rsidRPr="001C34F2">
        <w:rPr>
          <w:rFonts w:asciiTheme="majorHAnsi" w:hAnsiTheme="majorHAnsi" w:cstheme="majorHAnsi"/>
          <w:u w:val="single"/>
        </w:rPr>
        <w:t xml:space="preserve"> and continue to implement reforms was </w:t>
      </w:r>
      <w:r w:rsidRPr="00EC4506">
        <w:rPr>
          <w:rFonts w:asciiTheme="majorHAnsi" w:hAnsiTheme="majorHAnsi" w:cstheme="majorHAnsi"/>
          <w:b/>
          <w:iCs/>
          <w:u w:val="single"/>
          <w:bdr w:val="single" w:sz="8" w:space="0" w:color="auto"/>
        </w:rPr>
        <w:t xml:space="preserve">very much </w:t>
      </w:r>
      <w:r w:rsidRPr="001C34F2">
        <w:rPr>
          <w:rFonts w:asciiTheme="majorHAnsi" w:hAnsiTheme="majorHAnsi" w:cstheme="majorHAnsi"/>
          <w:b/>
          <w:iCs/>
          <w:highlight w:val="green"/>
          <w:u w:val="single"/>
          <w:bdr w:val="single" w:sz="8" w:space="0" w:color="auto"/>
        </w:rPr>
        <w:t>undermined by the economic situation</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Let’s turn it around and look at the connection between the right and good and bad times. In America, the 1920s were relatively good times, and the Republicans controlled the government the whole decade. Teixeira: The 1920s were not nearly as good a time people think it was. It was a time of relatively slow per capita income growth. It was very unequally distributed, the industrial working class did somewhat well, but the rural areas did poorly, and there were four recessions between 1918 and 1929. It was not such a great time. It was relatively poor compared to the Progressive Era.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the Republicans did well in the 1920s because they were really bad times? Teixeira: There was a sense of real uncertainty, real economic paranoia.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 don’t think you could call the 1920s bad times. You could call it uneven times. “Bad times” is stretching it. In addition, you have the real bad times of the Depression staring you in your face which is the time of the greatest advance in terms of a left and social democracy in our history. Teixeira: </w:t>
      </w:r>
      <w:r w:rsidRPr="001C34F2">
        <w:rPr>
          <w:rFonts w:asciiTheme="majorHAnsi" w:hAnsiTheme="majorHAnsi" w:cstheme="majorHAnsi"/>
          <w:u w:val="single"/>
        </w:rPr>
        <w:t xml:space="preserve">Desperate times make for desperate measure sometimes. There is </w:t>
      </w:r>
      <w:r w:rsidRPr="001C34F2">
        <w:rPr>
          <w:rFonts w:asciiTheme="majorHAnsi" w:hAnsiTheme="majorHAnsi" w:cstheme="majorHAnsi"/>
          <w:b/>
          <w:iCs/>
          <w:u w:val="single"/>
          <w:bdr w:val="single" w:sz="8" w:space="0" w:color="auto"/>
        </w:rPr>
        <w:t>no guarantee they will help the left rather than the right</w:t>
      </w:r>
      <w:r w:rsidRPr="001C34F2">
        <w:rPr>
          <w:rFonts w:asciiTheme="majorHAnsi" w:hAnsiTheme="majorHAnsi" w:cstheme="majorHAnsi"/>
          <w:sz w:val="16"/>
        </w:rPr>
        <w:t xml:space="preserve">. I think that’s what we saw in the U.S. Obviously it didn’t work out so well in Europe. When I make the general analysis that the left is better off in a period of economic expansion and rising living standards, it doesn’t correspond exactly to the political outcomes you’ll have in those different periods. I am saying that </w:t>
      </w:r>
      <w:r w:rsidRPr="001C34F2">
        <w:rPr>
          <w:rFonts w:asciiTheme="majorHAnsi" w:hAnsiTheme="majorHAnsi" w:cstheme="majorHAnsi"/>
          <w:b/>
          <w:iCs/>
          <w:u w:val="single"/>
          <w:bdr w:val="single" w:sz="8" w:space="0" w:color="auto"/>
        </w:rPr>
        <w:t>in a general sense</w:t>
      </w:r>
      <w:r w:rsidRPr="001C34F2">
        <w:rPr>
          <w:rFonts w:asciiTheme="majorHAnsi" w:hAnsiTheme="majorHAnsi" w:cstheme="majorHAnsi"/>
          <w:u w:val="single"/>
        </w:rPr>
        <w:t xml:space="preserve">, </w:t>
      </w:r>
      <w:r w:rsidRPr="00186B94">
        <w:rPr>
          <w:rFonts w:asciiTheme="majorHAnsi" w:hAnsiTheme="majorHAnsi" w:cstheme="majorHAnsi"/>
          <w:u w:val="single"/>
        </w:rPr>
        <w:t xml:space="preserve">the </w:t>
      </w:r>
      <w:r w:rsidRPr="001C34F2">
        <w:rPr>
          <w:rFonts w:asciiTheme="majorHAnsi" w:hAnsiTheme="majorHAnsi" w:cstheme="majorHAnsi"/>
          <w:highlight w:val="green"/>
          <w:u w:val="single"/>
        </w:rPr>
        <w:t xml:space="preserve">left has the </w:t>
      </w:r>
      <w:r w:rsidRPr="001C34F2">
        <w:rPr>
          <w:rFonts w:asciiTheme="majorHAnsi" w:hAnsiTheme="majorHAnsi" w:cstheme="majorHAnsi"/>
          <w:b/>
          <w:iCs/>
          <w:highlight w:val="green"/>
          <w:u w:val="single"/>
          <w:bdr w:val="single" w:sz="8" w:space="0" w:color="auto"/>
        </w:rPr>
        <w:t>easiest time making advances</w:t>
      </w:r>
      <w:r w:rsidRPr="00186B94">
        <w:rPr>
          <w:rFonts w:asciiTheme="majorHAnsi" w:hAnsiTheme="majorHAnsi" w:cstheme="majorHAnsi"/>
          <w:u w:val="single"/>
        </w:rPr>
        <w:t xml:space="preserve"> and </w:t>
      </w:r>
      <w:r w:rsidRPr="00186B94">
        <w:rPr>
          <w:rFonts w:asciiTheme="majorHAnsi" w:hAnsiTheme="majorHAnsi" w:cstheme="majorHAnsi"/>
          <w:b/>
          <w:iCs/>
          <w:u w:val="single"/>
          <w:bdr w:val="single" w:sz="8" w:space="0" w:color="auto"/>
        </w:rPr>
        <w:t>improving society</w:t>
      </w:r>
      <w:r w:rsidRPr="00186B94">
        <w:rPr>
          <w:rFonts w:asciiTheme="majorHAnsi" w:hAnsiTheme="majorHAnsi" w:cstheme="majorHAnsi"/>
          <w:u w:val="single"/>
        </w:rPr>
        <w:t xml:space="preserve"> </w:t>
      </w:r>
      <w:r w:rsidRPr="001C34F2">
        <w:rPr>
          <w:rFonts w:asciiTheme="majorHAnsi" w:hAnsiTheme="majorHAnsi" w:cstheme="majorHAnsi"/>
          <w:highlight w:val="green"/>
          <w:u w:val="single"/>
        </w:rPr>
        <w:t>when things are going well</w:t>
      </w:r>
      <w:r w:rsidRPr="001C34F2">
        <w:rPr>
          <w:rFonts w:asciiTheme="majorHAnsi" w:hAnsiTheme="majorHAnsi" w:cstheme="majorHAnsi"/>
          <w:u w:val="single"/>
        </w:rPr>
        <w:t xml:space="preserve"> </w:t>
      </w:r>
      <w:r w:rsidRPr="001C34F2">
        <w:rPr>
          <w:rFonts w:asciiTheme="majorHAnsi" w:hAnsiTheme="majorHAnsi" w:cstheme="majorHAnsi"/>
          <w:b/>
          <w:iCs/>
          <w:u w:val="single"/>
          <w:bdr w:val="single" w:sz="8" w:space="0" w:color="auto"/>
        </w:rPr>
        <w:t>rather than when are going poorly</w:t>
      </w:r>
      <w:r w:rsidRPr="001C34F2">
        <w:rPr>
          <w:rFonts w:asciiTheme="majorHAnsi" w:hAnsiTheme="majorHAnsi" w:cstheme="majorHAnsi"/>
          <w:sz w:val="16"/>
        </w:rPr>
        <w:t xml:space="preserve">.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Let’s look at Europe. In some of the countries in Northern Europe that are doing well, the center-right parties are in charge. Teixeira: Yes, but I think you can make the case the center-right parties aren’t exactly in charge in Europe. They also have their problems. The rise of populism in Europe is blowing apart the party system.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You have got Holland, Denmark, Germany, and Austria. Those are all countries that are doing </w:t>
      </w:r>
      <w:proofErr w:type="gramStart"/>
      <w:r w:rsidRPr="001C34F2">
        <w:rPr>
          <w:rFonts w:asciiTheme="majorHAnsi" w:hAnsiTheme="majorHAnsi" w:cstheme="majorHAnsi"/>
          <w:sz w:val="16"/>
        </w:rPr>
        <w:t>pretty well</w:t>
      </w:r>
      <w:proofErr w:type="gramEnd"/>
      <w:r w:rsidRPr="001C34F2">
        <w:rPr>
          <w:rFonts w:asciiTheme="majorHAnsi" w:hAnsiTheme="majorHAnsi" w:cstheme="majorHAnsi"/>
          <w:sz w:val="16"/>
        </w:rPr>
        <w:t xml:space="preserve"> compared to the rest of the EU and that have center-right governments. Teixeira: The Netherlands is not doing that well. It’s all relative. Their recovery has been somewhat better. Their employment level has been high compared to other European countries, but there are </w:t>
      </w:r>
      <w:proofErr w:type="gramStart"/>
      <w:r w:rsidRPr="001C34F2">
        <w:rPr>
          <w:rFonts w:asciiTheme="majorHAnsi" w:hAnsiTheme="majorHAnsi" w:cstheme="majorHAnsi"/>
          <w:sz w:val="16"/>
        </w:rPr>
        <w:t>a number of</w:t>
      </w:r>
      <w:proofErr w:type="gramEnd"/>
      <w:r w:rsidRPr="001C34F2">
        <w:rPr>
          <w:rFonts w:asciiTheme="majorHAnsi" w:hAnsiTheme="majorHAnsi" w:cstheme="majorHAnsi"/>
          <w:sz w:val="16"/>
        </w:rPr>
        <w:t xml:space="preserve"> cuts in social services, wages haven’t been going up much, there is a lot more insecurity. </w:t>
      </w:r>
      <w:proofErr w:type="spellStart"/>
      <w:r w:rsidRPr="001C34F2">
        <w:rPr>
          <w:rFonts w:asciiTheme="majorHAnsi" w:hAnsiTheme="majorHAnsi" w:cstheme="majorHAnsi"/>
          <w:sz w:val="16"/>
        </w:rPr>
        <w:t>Judis</w:t>
      </w:r>
      <w:proofErr w:type="spellEnd"/>
      <w:r w:rsidRPr="001C34F2">
        <w:rPr>
          <w:rFonts w:asciiTheme="majorHAnsi" w:hAnsiTheme="majorHAnsi" w:cstheme="majorHAnsi"/>
          <w:sz w:val="16"/>
        </w:rPr>
        <w:t xml:space="preserve">: Isn’t Germany doing well? </w:t>
      </w:r>
      <w:proofErr w:type="gramStart"/>
      <w:r w:rsidRPr="001C34F2">
        <w:rPr>
          <w:rFonts w:asciiTheme="majorHAnsi" w:hAnsiTheme="majorHAnsi" w:cstheme="majorHAnsi"/>
          <w:sz w:val="16"/>
        </w:rPr>
        <w:t>Teixeira:.</w:t>
      </w:r>
      <w:proofErr w:type="gramEnd"/>
      <w:r w:rsidRPr="001C34F2">
        <w:rPr>
          <w:rFonts w:asciiTheme="majorHAnsi" w:hAnsiTheme="majorHAnsi" w:cstheme="majorHAnsi"/>
          <w:sz w:val="16"/>
        </w:rPr>
        <w:t xml:space="preserve"> Germany is doing relatively well, but it hasn’t been a period of expansive growth for them either. There is a lot of wage stagnation and compression there. </w:t>
      </w:r>
      <w:r w:rsidRPr="001C34F2">
        <w:rPr>
          <w:rFonts w:asciiTheme="majorHAnsi" w:hAnsiTheme="majorHAnsi" w:cstheme="majorHAnsi"/>
          <w:u w:val="single"/>
        </w:rPr>
        <w:t xml:space="preserve">I </w:t>
      </w:r>
      <w:r w:rsidRPr="001C34F2">
        <w:rPr>
          <w:rFonts w:asciiTheme="majorHAnsi" w:hAnsiTheme="majorHAnsi" w:cstheme="majorHAnsi"/>
          <w:b/>
          <w:iCs/>
          <w:u w:val="single"/>
          <w:bdr w:val="single" w:sz="8" w:space="0" w:color="auto"/>
        </w:rPr>
        <w:t>never meant to imply</w:t>
      </w:r>
      <w:r w:rsidRPr="001C34F2">
        <w:rPr>
          <w:rFonts w:asciiTheme="majorHAnsi" w:hAnsiTheme="majorHAnsi" w:cstheme="majorHAnsi"/>
          <w:u w:val="single"/>
        </w:rPr>
        <w:t xml:space="preserve"> that you can </w:t>
      </w:r>
      <w:r w:rsidRPr="001C34F2">
        <w:rPr>
          <w:rFonts w:asciiTheme="majorHAnsi" w:hAnsiTheme="majorHAnsi" w:cstheme="majorHAnsi"/>
          <w:b/>
          <w:iCs/>
          <w:u w:val="single"/>
          <w:bdr w:val="single" w:sz="8" w:space="0" w:color="auto"/>
        </w:rPr>
        <w:t>perfectly predict social reform from economic outcomes</w:t>
      </w:r>
      <w:r w:rsidRPr="001C34F2">
        <w:rPr>
          <w:rFonts w:asciiTheme="majorHAnsi" w:hAnsiTheme="majorHAnsi" w:cstheme="majorHAnsi"/>
          <w:u w:val="single"/>
        </w:rPr>
        <w:t>. But</w:t>
      </w:r>
      <w:r w:rsidRPr="001C34F2">
        <w:rPr>
          <w:rFonts w:asciiTheme="majorHAnsi" w:hAnsiTheme="majorHAnsi" w:cstheme="majorHAnsi"/>
          <w:sz w:val="16"/>
        </w:rPr>
        <w:t xml:space="preserve"> I think </w:t>
      </w:r>
      <w:r w:rsidRPr="001C34F2">
        <w:rPr>
          <w:rFonts w:asciiTheme="majorHAnsi" w:hAnsiTheme="majorHAnsi" w:cstheme="majorHAnsi"/>
          <w:u w:val="single"/>
        </w:rPr>
        <w:t xml:space="preserve">it </w:t>
      </w:r>
      <w:r w:rsidRPr="001C34F2">
        <w:rPr>
          <w:rFonts w:asciiTheme="majorHAnsi" w:hAnsiTheme="majorHAnsi" w:cstheme="majorHAnsi"/>
          <w:b/>
          <w:iCs/>
          <w:u w:val="single"/>
          <w:bdr w:val="single" w:sz="8" w:space="0" w:color="auto"/>
        </w:rPr>
        <w:t>provides an important lens</w:t>
      </w:r>
      <w:r w:rsidRPr="001C34F2">
        <w:rPr>
          <w:rFonts w:asciiTheme="majorHAnsi" w:hAnsiTheme="majorHAnsi" w:cstheme="majorHAnsi"/>
          <w:u w:val="single"/>
        </w:rPr>
        <w:t xml:space="preserve"> on when the left does well and when the left does poorly</w:t>
      </w:r>
      <w:r w:rsidRPr="001C34F2">
        <w:rPr>
          <w:rFonts w:asciiTheme="majorHAnsi" w:hAnsiTheme="majorHAnsi" w:cstheme="majorHAnsi"/>
          <w:sz w:val="16"/>
        </w:rPr>
        <w:t xml:space="preserve">. By and large </w:t>
      </w:r>
      <w:r w:rsidRPr="001C34F2">
        <w:rPr>
          <w:rFonts w:asciiTheme="majorHAnsi" w:hAnsiTheme="majorHAnsi" w:cstheme="majorHAnsi"/>
          <w:u w:val="single"/>
        </w:rPr>
        <w:t>when you look at Europe, you see the</w:t>
      </w:r>
      <w:r w:rsidRPr="001C34F2">
        <w:rPr>
          <w:rFonts w:asciiTheme="majorHAnsi" w:hAnsiTheme="majorHAnsi" w:cstheme="majorHAnsi"/>
          <w:sz w:val="16"/>
        </w:rPr>
        <w:t xml:space="preserve"> </w:t>
      </w:r>
      <w:r w:rsidRPr="001C34F2">
        <w:rPr>
          <w:rFonts w:asciiTheme="majorHAnsi" w:hAnsiTheme="majorHAnsi" w:cstheme="majorHAnsi"/>
          <w:strike/>
          <w:sz w:val="16"/>
        </w:rPr>
        <w:t>straitjacket</w:t>
      </w:r>
      <w:r w:rsidRPr="001C34F2">
        <w:rPr>
          <w:rFonts w:asciiTheme="majorHAnsi" w:hAnsiTheme="majorHAnsi" w:cstheme="majorHAnsi"/>
          <w:sz w:val="16"/>
        </w:rPr>
        <w:t xml:space="preserve"> </w:t>
      </w:r>
      <w:r w:rsidRPr="001C34F2">
        <w:rPr>
          <w:rFonts w:asciiTheme="majorHAnsi" w:hAnsiTheme="majorHAnsi" w:cstheme="majorHAnsi"/>
          <w:u w:val="single"/>
        </w:rPr>
        <w:t>[</w:t>
      </w:r>
      <w:r w:rsidRPr="001C34F2">
        <w:rPr>
          <w:rFonts w:asciiTheme="majorHAnsi" w:hAnsiTheme="majorHAnsi" w:cstheme="majorHAnsi"/>
          <w:b/>
          <w:iCs/>
          <w:u w:val="single"/>
          <w:bdr w:val="single" w:sz="8" w:space="0" w:color="auto"/>
        </w:rPr>
        <w:t>dilemma</w:t>
      </w:r>
      <w:r w:rsidRPr="001C34F2">
        <w:rPr>
          <w:rFonts w:asciiTheme="majorHAnsi" w:hAnsiTheme="majorHAnsi" w:cstheme="majorHAnsi"/>
          <w:u w:val="single"/>
        </w:rPr>
        <w:t xml:space="preserve">] that the Eurozone has created in the economies. People are </w:t>
      </w:r>
      <w:r w:rsidRPr="001C34F2">
        <w:rPr>
          <w:rFonts w:asciiTheme="majorHAnsi" w:hAnsiTheme="majorHAnsi" w:cstheme="majorHAnsi"/>
          <w:b/>
          <w:iCs/>
          <w:u w:val="single"/>
          <w:bdr w:val="single" w:sz="8" w:space="0" w:color="auto"/>
        </w:rPr>
        <w:t>fearful</w:t>
      </w:r>
      <w:r w:rsidRPr="001C34F2">
        <w:rPr>
          <w:rFonts w:asciiTheme="majorHAnsi" w:hAnsiTheme="majorHAnsi" w:cstheme="majorHAnsi"/>
          <w:u w:val="single"/>
        </w:rPr>
        <w:t xml:space="preserve">, they are </w:t>
      </w:r>
      <w:r w:rsidRPr="001C34F2">
        <w:rPr>
          <w:rFonts w:asciiTheme="majorHAnsi" w:hAnsiTheme="majorHAnsi" w:cstheme="majorHAnsi"/>
          <w:b/>
          <w:iCs/>
          <w:u w:val="single"/>
          <w:bdr w:val="single" w:sz="8" w:space="0" w:color="auto"/>
        </w:rPr>
        <w:t>pessimistic</w:t>
      </w:r>
      <w:r w:rsidRPr="001C34F2">
        <w:rPr>
          <w:rFonts w:asciiTheme="majorHAnsi" w:hAnsiTheme="majorHAnsi" w:cstheme="majorHAnsi"/>
          <w:u w:val="single"/>
        </w:rPr>
        <w:t xml:space="preserve">, they are </w:t>
      </w:r>
      <w:r w:rsidRPr="001C34F2">
        <w:rPr>
          <w:rFonts w:asciiTheme="majorHAnsi" w:hAnsiTheme="majorHAnsi" w:cstheme="majorHAnsi"/>
          <w:b/>
          <w:iCs/>
          <w:u w:val="single"/>
          <w:bdr w:val="single" w:sz="8" w:space="0" w:color="auto"/>
        </w:rPr>
        <w:t>passive</w:t>
      </w:r>
      <w:r w:rsidRPr="001C34F2">
        <w:rPr>
          <w:rFonts w:asciiTheme="majorHAnsi" w:hAnsiTheme="majorHAnsi" w:cstheme="majorHAnsi"/>
          <w:u w:val="single"/>
        </w:rPr>
        <w:t xml:space="preserve">. This is </w:t>
      </w:r>
      <w:r w:rsidRPr="001C34F2">
        <w:rPr>
          <w:rFonts w:asciiTheme="majorHAnsi" w:hAnsiTheme="majorHAnsi" w:cstheme="majorHAnsi"/>
          <w:b/>
          <w:iCs/>
          <w:u w:val="single"/>
          <w:bdr w:val="single" w:sz="8" w:space="0" w:color="auto"/>
        </w:rPr>
        <w:t>very bad for the left</w:t>
      </w:r>
      <w:r w:rsidRPr="001C34F2">
        <w:rPr>
          <w:rFonts w:asciiTheme="majorHAnsi" w:hAnsiTheme="majorHAnsi" w:cstheme="majorHAnsi"/>
          <w:u w:val="single"/>
        </w:rPr>
        <w:t xml:space="preserve">. Until you </w:t>
      </w:r>
      <w:r w:rsidRPr="001C34F2">
        <w:rPr>
          <w:rFonts w:asciiTheme="majorHAnsi" w:hAnsiTheme="majorHAnsi" w:cstheme="majorHAnsi"/>
          <w:b/>
          <w:iCs/>
          <w:u w:val="single"/>
          <w:bdr w:val="single" w:sz="8" w:space="0" w:color="auto"/>
        </w:rPr>
        <w:t>break out</w:t>
      </w:r>
      <w:r w:rsidRPr="001C34F2">
        <w:rPr>
          <w:rFonts w:asciiTheme="majorHAnsi" w:hAnsiTheme="majorHAnsi" w:cstheme="majorHAnsi"/>
          <w:u w:val="single"/>
        </w:rPr>
        <w:t xml:space="preserve"> of that [dilemma]</w:t>
      </w:r>
      <w:r w:rsidRPr="001C34F2">
        <w:rPr>
          <w:rFonts w:asciiTheme="majorHAnsi" w:hAnsiTheme="majorHAnsi" w:cstheme="majorHAnsi"/>
          <w:sz w:val="16"/>
        </w:rPr>
        <w:t xml:space="preserve"> </w:t>
      </w:r>
      <w:r w:rsidRPr="001C34F2">
        <w:rPr>
          <w:rFonts w:asciiTheme="majorHAnsi" w:hAnsiTheme="majorHAnsi" w:cstheme="majorHAnsi"/>
          <w:strike/>
          <w:sz w:val="16"/>
        </w:rPr>
        <w:t>straitjacket</w:t>
      </w:r>
      <w:r w:rsidRPr="001C34F2">
        <w:rPr>
          <w:rFonts w:asciiTheme="majorHAnsi" w:hAnsiTheme="majorHAnsi" w:cstheme="majorHAnsi"/>
          <w:sz w:val="16"/>
        </w:rPr>
        <w:t xml:space="preserve">, </w:t>
      </w:r>
      <w:r w:rsidRPr="001C34F2">
        <w:rPr>
          <w:rFonts w:asciiTheme="majorHAnsi" w:hAnsiTheme="majorHAnsi" w:cstheme="majorHAnsi"/>
          <w:u w:val="single"/>
        </w:rPr>
        <w:t xml:space="preserve">the left is </w:t>
      </w:r>
      <w:r w:rsidRPr="001C34F2">
        <w:rPr>
          <w:rFonts w:asciiTheme="majorHAnsi" w:hAnsiTheme="majorHAnsi" w:cstheme="majorHAnsi"/>
          <w:b/>
          <w:iCs/>
          <w:u w:val="single"/>
          <w:bdr w:val="single" w:sz="8" w:space="0" w:color="auto"/>
        </w:rPr>
        <w:t>not going to be able to do that well</w:t>
      </w:r>
      <w:r w:rsidRPr="001C34F2">
        <w:rPr>
          <w:rFonts w:asciiTheme="majorHAnsi" w:hAnsiTheme="majorHAnsi" w:cstheme="majorHAnsi"/>
          <w:u w:val="single"/>
        </w:rPr>
        <w:t xml:space="preserve">, and the right is </w:t>
      </w:r>
      <w:r w:rsidRPr="001C34F2">
        <w:rPr>
          <w:rFonts w:asciiTheme="majorHAnsi" w:hAnsiTheme="majorHAnsi" w:cstheme="majorHAnsi"/>
          <w:b/>
          <w:iCs/>
          <w:u w:val="single"/>
          <w:bdr w:val="single" w:sz="8" w:space="0" w:color="auto"/>
        </w:rPr>
        <w:t>going to continue to do relatively well</w:t>
      </w:r>
      <w:r w:rsidRPr="001C34F2">
        <w:rPr>
          <w:rFonts w:asciiTheme="majorHAnsi" w:hAnsiTheme="majorHAnsi" w:cstheme="majorHAnsi"/>
          <w:u w:val="single"/>
        </w:rPr>
        <w:t xml:space="preserve"> compared to them, and you’ll see the </w:t>
      </w:r>
      <w:r w:rsidRPr="001C34F2">
        <w:rPr>
          <w:rFonts w:asciiTheme="majorHAnsi" w:hAnsiTheme="majorHAnsi" w:cstheme="majorHAnsi"/>
          <w:b/>
          <w:iCs/>
          <w:u w:val="single"/>
          <w:bdr w:val="single" w:sz="8" w:space="0" w:color="auto"/>
        </w:rPr>
        <w:t>continued rise in populism</w:t>
      </w:r>
      <w:r w:rsidRPr="001C34F2">
        <w:rPr>
          <w:rFonts w:asciiTheme="majorHAnsi" w:hAnsiTheme="majorHAnsi" w:cstheme="majorHAnsi"/>
          <w:u w:val="single"/>
        </w:rPr>
        <w:t xml:space="preserve"> because people </w:t>
      </w:r>
      <w:r w:rsidRPr="001C34F2">
        <w:rPr>
          <w:rFonts w:asciiTheme="majorHAnsi" w:hAnsiTheme="majorHAnsi" w:cstheme="majorHAnsi"/>
          <w:u w:val="single"/>
        </w:rPr>
        <w:lastRenderedPageBreak/>
        <w:t>have no faith in the system</w:t>
      </w:r>
      <w:r w:rsidRPr="001C34F2">
        <w:rPr>
          <w:rFonts w:asciiTheme="majorHAnsi" w:hAnsiTheme="majorHAnsi" w:cstheme="majorHAnsi"/>
          <w:sz w:val="16"/>
        </w:rPr>
        <w:t xml:space="preserve">. </w:t>
      </w:r>
      <w:proofErr w:type="gramStart"/>
      <w:r w:rsidRPr="001C34F2">
        <w:rPr>
          <w:rFonts w:asciiTheme="majorHAnsi" w:hAnsiTheme="majorHAnsi" w:cstheme="majorHAnsi"/>
          <w:sz w:val="16"/>
        </w:rPr>
        <w:t>So</w:t>
      </w:r>
      <w:proofErr w:type="gramEnd"/>
      <w:r w:rsidRPr="001C34F2">
        <w:rPr>
          <w:rFonts w:asciiTheme="majorHAnsi" w:hAnsiTheme="majorHAnsi" w:cstheme="majorHAnsi"/>
          <w:sz w:val="16"/>
        </w:rPr>
        <w:t xml:space="preserve"> what </w:t>
      </w:r>
      <w:r w:rsidRPr="001C34F2">
        <w:rPr>
          <w:rFonts w:asciiTheme="majorHAnsi" w:hAnsiTheme="majorHAnsi" w:cstheme="majorHAnsi"/>
          <w:u w:val="single"/>
        </w:rPr>
        <w:t>I am trying</w:t>
      </w:r>
      <w:r w:rsidRPr="001C34F2">
        <w:rPr>
          <w:rFonts w:asciiTheme="majorHAnsi" w:hAnsiTheme="majorHAnsi" w:cstheme="majorHAnsi"/>
          <w:sz w:val="16"/>
        </w:rPr>
        <w:t xml:space="preserve"> to do is </w:t>
      </w:r>
      <w:r w:rsidRPr="001C34F2">
        <w:rPr>
          <w:rFonts w:asciiTheme="majorHAnsi" w:hAnsiTheme="majorHAnsi" w:cstheme="majorHAnsi"/>
          <w:u w:val="single"/>
        </w:rPr>
        <w:t xml:space="preserve">to </w:t>
      </w:r>
      <w:r w:rsidRPr="001C34F2">
        <w:rPr>
          <w:rFonts w:asciiTheme="majorHAnsi" w:hAnsiTheme="majorHAnsi" w:cstheme="majorHAnsi"/>
          <w:highlight w:val="green"/>
          <w:u w:val="single"/>
        </w:rPr>
        <w:t xml:space="preserve">get the left to focus on </w:t>
      </w:r>
      <w:r w:rsidRPr="001C34F2">
        <w:rPr>
          <w:rFonts w:asciiTheme="majorHAnsi" w:hAnsiTheme="majorHAnsi" w:cstheme="majorHAnsi"/>
          <w:b/>
          <w:iCs/>
          <w:highlight w:val="green"/>
          <w:u w:val="single"/>
          <w:bdr w:val="single" w:sz="8" w:space="0" w:color="auto"/>
        </w:rPr>
        <w:t>getting to a new stage of capitalist growth</w:t>
      </w:r>
      <w:r w:rsidRPr="001C34F2">
        <w:rPr>
          <w:rFonts w:asciiTheme="majorHAnsi" w:hAnsiTheme="majorHAnsi" w:cstheme="majorHAnsi"/>
          <w:u w:val="single"/>
        </w:rPr>
        <w:t xml:space="preserve"> </w:t>
      </w:r>
    </w:p>
    <w:p w14:paraId="59978F83" w14:textId="77777777" w:rsidR="00A21507" w:rsidRPr="00584C54" w:rsidRDefault="00A21507" w:rsidP="00584C54">
      <w:pPr>
        <w:rPr>
          <w:sz w:val="16"/>
        </w:rPr>
      </w:pPr>
    </w:p>
    <w:sectPr w:rsidR="00A21507" w:rsidRPr="00584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1C3180C"/>
    <w:multiLevelType w:val="hybridMultilevel"/>
    <w:tmpl w:val="728CF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C7655D"/>
    <w:rsid w:val="000139A3"/>
    <w:rsid w:val="00060BEC"/>
    <w:rsid w:val="00084B09"/>
    <w:rsid w:val="00097553"/>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43F5B"/>
    <w:rsid w:val="00251FC7"/>
    <w:rsid w:val="00273F03"/>
    <w:rsid w:val="002855A7"/>
    <w:rsid w:val="002B146A"/>
    <w:rsid w:val="002B5E17"/>
    <w:rsid w:val="002D5948"/>
    <w:rsid w:val="00301AD3"/>
    <w:rsid w:val="00315690"/>
    <w:rsid w:val="00316B75"/>
    <w:rsid w:val="00325646"/>
    <w:rsid w:val="003460F2"/>
    <w:rsid w:val="00361F10"/>
    <w:rsid w:val="0038158C"/>
    <w:rsid w:val="003902BA"/>
    <w:rsid w:val="003910E5"/>
    <w:rsid w:val="003A09E2"/>
    <w:rsid w:val="003B1EBE"/>
    <w:rsid w:val="00407037"/>
    <w:rsid w:val="004605D6"/>
    <w:rsid w:val="004C60D0"/>
    <w:rsid w:val="004C60E8"/>
    <w:rsid w:val="004D7A45"/>
    <w:rsid w:val="004E3579"/>
    <w:rsid w:val="004E728B"/>
    <w:rsid w:val="004F39E0"/>
    <w:rsid w:val="005010AB"/>
    <w:rsid w:val="005169C5"/>
    <w:rsid w:val="00537BD5"/>
    <w:rsid w:val="00541F69"/>
    <w:rsid w:val="0057268A"/>
    <w:rsid w:val="00584C54"/>
    <w:rsid w:val="00590DD4"/>
    <w:rsid w:val="005C74EC"/>
    <w:rsid w:val="005D2912"/>
    <w:rsid w:val="005D2D55"/>
    <w:rsid w:val="006065BD"/>
    <w:rsid w:val="00645FA9"/>
    <w:rsid w:val="00647866"/>
    <w:rsid w:val="00665003"/>
    <w:rsid w:val="006A2AD0"/>
    <w:rsid w:val="006C2375"/>
    <w:rsid w:val="006C6BA9"/>
    <w:rsid w:val="006D4ECC"/>
    <w:rsid w:val="006F24E0"/>
    <w:rsid w:val="00720F12"/>
    <w:rsid w:val="00722258"/>
    <w:rsid w:val="007243E5"/>
    <w:rsid w:val="00766EA0"/>
    <w:rsid w:val="007A0A2A"/>
    <w:rsid w:val="007A2226"/>
    <w:rsid w:val="007F5B66"/>
    <w:rsid w:val="00811D2F"/>
    <w:rsid w:val="00814041"/>
    <w:rsid w:val="00823A1C"/>
    <w:rsid w:val="00845B9D"/>
    <w:rsid w:val="00860984"/>
    <w:rsid w:val="008A6BF2"/>
    <w:rsid w:val="008B3ECB"/>
    <w:rsid w:val="008B4E85"/>
    <w:rsid w:val="008C1B2E"/>
    <w:rsid w:val="0091627E"/>
    <w:rsid w:val="0097032B"/>
    <w:rsid w:val="009767D9"/>
    <w:rsid w:val="0099464B"/>
    <w:rsid w:val="009D2EAD"/>
    <w:rsid w:val="009D54B2"/>
    <w:rsid w:val="009E1922"/>
    <w:rsid w:val="009F7ED2"/>
    <w:rsid w:val="00A21507"/>
    <w:rsid w:val="00A93661"/>
    <w:rsid w:val="00A95652"/>
    <w:rsid w:val="00A95AA6"/>
    <w:rsid w:val="00AC0AB8"/>
    <w:rsid w:val="00AE04FA"/>
    <w:rsid w:val="00B33C6D"/>
    <w:rsid w:val="00B37D2D"/>
    <w:rsid w:val="00B4508F"/>
    <w:rsid w:val="00B53E85"/>
    <w:rsid w:val="00B54A95"/>
    <w:rsid w:val="00B55AD5"/>
    <w:rsid w:val="00B6570E"/>
    <w:rsid w:val="00B8057C"/>
    <w:rsid w:val="00BD6238"/>
    <w:rsid w:val="00BD6837"/>
    <w:rsid w:val="00BF593B"/>
    <w:rsid w:val="00BF773A"/>
    <w:rsid w:val="00BF7E81"/>
    <w:rsid w:val="00C0729B"/>
    <w:rsid w:val="00C13773"/>
    <w:rsid w:val="00C17CC8"/>
    <w:rsid w:val="00C75BAB"/>
    <w:rsid w:val="00C7655D"/>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4427C"/>
    <w:rsid w:val="00E5262C"/>
    <w:rsid w:val="00E9789B"/>
    <w:rsid w:val="00EC7DC4"/>
    <w:rsid w:val="00ED30CF"/>
    <w:rsid w:val="00F0715D"/>
    <w:rsid w:val="00F0733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5A5EC"/>
  <w15:docId w15:val="{85CAFC7D-8755-4DBF-9CB0-8F98384B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C60D0"/>
    <w:rPr>
      <w:rFonts w:ascii="Calibri" w:eastAsiaTheme="minorEastAsia" w:hAnsi="Calibri" w:cs="Calibri"/>
      <w:szCs w:val="24"/>
    </w:rPr>
  </w:style>
  <w:style w:type="paragraph" w:styleId="Heading1">
    <w:name w:val="heading 1"/>
    <w:aliases w:val="Pocket"/>
    <w:basedOn w:val="Normal"/>
    <w:next w:val="Normal"/>
    <w:link w:val="Heading1Char"/>
    <w:uiPriority w:val="9"/>
    <w:qFormat/>
    <w:rsid w:val="004C60D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C60D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C60D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4C60D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C60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0D0"/>
  </w:style>
  <w:style w:type="character" w:customStyle="1" w:styleId="Heading1Char">
    <w:name w:val="Heading 1 Char"/>
    <w:aliases w:val="Pocket Char"/>
    <w:basedOn w:val="DefaultParagraphFont"/>
    <w:link w:val="Heading1"/>
    <w:uiPriority w:val="9"/>
    <w:rsid w:val="004C60D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C60D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C60D0"/>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C60D0"/>
    <w:rPr>
      <w:rFonts w:ascii="Calibri" w:eastAsiaTheme="majorEastAsia" w:hAnsi="Calibri" w:cstheme="majorBidi"/>
      <w:b/>
      <w:bCs/>
      <w:sz w:val="26"/>
      <w:szCs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4C60D0"/>
    <w:rPr>
      <w:rFonts w:ascii="Calibri" w:hAnsi="Calibri" w:cs="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4C60D0"/>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9."/>
    <w:basedOn w:val="DefaultParagraphFont"/>
    <w:uiPriority w:val="1"/>
    <w:qFormat/>
    <w:rsid w:val="004C60D0"/>
    <w:rPr>
      <w:b/>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4C60D0"/>
    <w:rPr>
      <w:color w:val="auto"/>
      <w:u w:val="none"/>
    </w:rPr>
  </w:style>
  <w:style w:type="character" w:styleId="FollowedHyperlink">
    <w:name w:val="FollowedHyperlink"/>
    <w:basedOn w:val="DefaultParagraphFont"/>
    <w:uiPriority w:val="99"/>
    <w:semiHidden/>
    <w:unhideWhenUsed/>
    <w:rsid w:val="004C60D0"/>
    <w:rPr>
      <w:color w:val="auto"/>
      <w:u w:val="none"/>
    </w:rPr>
  </w:style>
  <w:style w:type="paragraph" w:customStyle="1" w:styleId="textbold">
    <w:name w:val="text bold"/>
    <w:basedOn w:val="Normal"/>
    <w:link w:val="Emphasis"/>
    <w:autoRedefine/>
    <w:uiPriority w:val="20"/>
    <w:qFormat/>
    <w:rsid w:val="00C7655D"/>
    <w:pPr>
      <w:widowControl w:val="0"/>
      <w:pBdr>
        <w:top w:val="single" w:sz="8" w:space="0" w:color="auto"/>
        <w:left w:val="single" w:sz="8" w:space="0" w:color="auto"/>
        <w:bottom w:val="single" w:sz="8" w:space="0" w:color="auto"/>
        <w:right w:val="single" w:sz="8" w:space="0" w:color="auto"/>
      </w:pBdr>
      <w:spacing w:line="252" w:lineRule="auto"/>
      <w:ind w:left="720"/>
      <w:jc w:val="both"/>
    </w:pPr>
    <w:rPr>
      <w:rFonts w:eastAsiaTheme="minorHAnsi"/>
      <w:b/>
      <w:iCs/>
      <w:szCs w:val="22"/>
      <w:u w:val="single"/>
      <w:bdr w:val="single" w:sz="12" w:space="0" w:color="auto"/>
    </w:rPr>
  </w:style>
  <w:style w:type="paragraph" w:styleId="DocumentMap">
    <w:name w:val="Document Map"/>
    <w:basedOn w:val="Normal"/>
    <w:link w:val="DocumentMapChar"/>
    <w:uiPriority w:val="99"/>
    <w:semiHidden/>
    <w:unhideWhenUsed/>
    <w:rsid w:val="004C60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C60D0"/>
    <w:rPr>
      <w:rFonts w:ascii="Lucida Grande" w:eastAsiaTheme="minorEastAsia" w:hAnsi="Lucida Grande" w:cs="Lucida Grande"/>
      <w:sz w:val="24"/>
      <w:szCs w:val="24"/>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4C60D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paragraph" w:styleId="ListParagraph">
    <w:name w:val="List Paragraph"/>
    <w:aliases w:val="6 font"/>
    <w:basedOn w:val="Normal"/>
    <w:uiPriority w:val="34"/>
    <w:qFormat/>
    <w:rsid w:val="00590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5862">
      <w:bodyDiv w:val="1"/>
      <w:marLeft w:val="0"/>
      <w:marRight w:val="0"/>
      <w:marTop w:val="0"/>
      <w:marBottom w:val="0"/>
      <w:divBdr>
        <w:top w:val="none" w:sz="0" w:space="0" w:color="auto"/>
        <w:left w:val="none" w:sz="0" w:space="0" w:color="auto"/>
        <w:bottom w:val="none" w:sz="0" w:space="0" w:color="auto"/>
        <w:right w:val="none" w:sz="0" w:space="0" w:color="auto"/>
      </w:divBdr>
      <w:divsChild>
        <w:div w:id="1435895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scc.gov/sites/default/files/transcripts/April%2025%2C%202019%20Hearing%20Transcript%20%282%29.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ehindu.com/news/international/xi-tightened-control-over-the-pla/article37549460.e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talkingpointsmemo.com/cafe/why-left-will-eventually-win-ruy-teixeira" TargetMode="External"/><Relationship Id="rId5" Type="http://schemas.openxmlformats.org/officeDocument/2006/relationships/webSettings" Target="webSettings.xml"/><Relationship Id="rId10" Type="http://schemas.openxmlformats.org/officeDocument/2006/relationships/hyperlink" Target="http://www.guardian.co.uk/commentisfree/cif-green/2009/aug/17/environment-climate-change" TargetMode="External"/><Relationship Id="rId4" Type="http://schemas.openxmlformats.org/officeDocument/2006/relationships/settings" Target="settings.xml"/><Relationship Id="rId9" Type="http://schemas.openxmlformats.org/officeDocument/2006/relationships/hyperlink" Target="http://people.su.se/~jolso/HS-texter/shalttho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29</Pages>
  <Words>16622</Words>
  <Characters>94751</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Jet Sun</cp:lastModifiedBy>
  <cp:revision>4</cp:revision>
  <dcterms:created xsi:type="dcterms:W3CDTF">2022-02-18T21:12:00Z</dcterms:created>
  <dcterms:modified xsi:type="dcterms:W3CDTF">2022-02-18T21:50:00Z</dcterms:modified>
</cp:coreProperties>
</file>