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E7BE5" w14:textId="4F30FF93" w:rsidR="000467A5" w:rsidRDefault="000467A5" w:rsidP="00D64A72">
      <w:pPr>
        <w:pStyle w:val="Heading2"/>
      </w:pPr>
      <w:r>
        <w:t>1</w:t>
      </w:r>
    </w:p>
    <w:p w14:paraId="3F1F6D7B" w14:textId="77777777" w:rsidR="000467A5" w:rsidRDefault="000467A5" w:rsidP="000467A5">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33B7D742" w14:textId="77777777" w:rsidR="000467A5" w:rsidRPr="00F82E63" w:rsidRDefault="000467A5" w:rsidP="000467A5">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2EC9D512" w14:textId="77777777" w:rsidR="000467A5" w:rsidRPr="00F82E63" w:rsidRDefault="000467A5" w:rsidP="000467A5">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0FFFE211" w14:textId="77777777" w:rsidR="000467A5" w:rsidRPr="00F82E63" w:rsidRDefault="000467A5" w:rsidP="000467A5">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66906770" w14:textId="77777777" w:rsidR="000467A5" w:rsidRPr="00F82E63" w:rsidRDefault="000467A5" w:rsidP="000467A5">
      <w:pPr>
        <w:rPr>
          <w:sz w:val="6"/>
          <w:szCs w:val="6"/>
        </w:rPr>
      </w:pPr>
      <w:r w:rsidRPr="00F82E63">
        <w:rPr>
          <w:sz w:val="6"/>
          <w:szCs w:val="6"/>
        </w:rPr>
        <w:t>No specifics</w:t>
      </w:r>
    </w:p>
    <w:p w14:paraId="4CDD158B" w14:textId="77777777" w:rsidR="000467A5" w:rsidRPr="00F82E63" w:rsidRDefault="000467A5" w:rsidP="000467A5">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589057E0" w14:textId="77777777" w:rsidR="000467A5" w:rsidRPr="00F82E63" w:rsidRDefault="000467A5" w:rsidP="000467A5">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488192C" w14:textId="77777777" w:rsidR="000467A5" w:rsidRPr="00F82E63" w:rsidRDefault="000467A5" w:rsidP="000467A5">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643A7CEE" w14:textId="77777777" w:rsidR="000467A5" w:rsidRPr="00F82E63" w:rsidRDefault="000467A5" w:rsidP="000467A5">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32D7AF65" w14:textId="77777777" w:rsidR="000467A5" w:rsidRPr="00F82E63" w:rsidRDefault="000467A5" w:rsidP="000467A5">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177095FA" w14:textId="77777777" w:rsidR="000467A5" w:rsidRPr="00F82E63" w:rsidRDefault="000467A5" w:rsidP="000467A5">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5365AF5" w14:textId="77777777" w:rsidR="000467A5" w:rsidRPr="00F82E63" w:rsidRDefault="000467A5" w:rsidP="000467A5">
      <w:pPr>
        <w:rPr>
          <w:sz w:val="6"/>
          <w:szCs w:val="6"/>
        </w:rPr>
      </w:pPr>
      <w:r w:rsidRPr="00F82E63">
        <w:rPr>
          <w:sz w:val="6"/>
          <w:szCs w:val="6"/>
        </w:rPr>
        <w:t>Criticism of predecessors</w:t>
      </w:r>
    </w:p>
    <w:p w14:paraId="214C3941" w14:textId="77777777" w:rsidR="000467A5" w:rsidRPr="00F82E63" w:rsidRDefault="000467A5" w:rsidP="000467A5">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043D3AB3" w14:textId="77777777" w:rsidR="000467A5" w:rsidRPr="00F82E63" w:rsidRDefault="000467A5" w:rsidP="000467A5">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C018E77" w14:textId="77777777" w:rsidR="000467A5" w:rsidRPr="00DB568A" w:rsidRDefault="000467A5" w:rsidP="000467A5">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22C32FDE" w14:textId="77777777" w:rsidR="000467A5" w:rsidRPr="00F82E63" w:rsidRDefault="000467A5" w:rsidP="000467A5">
      <w:pPr>
        <w:rPr>
          <w:sz w:val="16"/>
        </w:rPr>
      </w:pPr>
      <w:r w:rsidRPr="00F82E63">
        <w:rPr>
          <w:sz w:val="16"/>
        </w:rPr>
        <w:t>‘Working vigorously’</w:t>
      </w:r>
    </w:p>
    <w:p w14:paraId="351019D0" w14:textId="77777777" w:rsidR="000467A5" w:rsidRPr="00F82E63" w:rsidRDefault="000467A5" w:rsidP="000467A5">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w:t>
      </w:r>
      <w:r w:rsidRPr="00DB568A">
        <w:rPr>
          <w:u w:val="single"/>
        </w:rPr>
        <w:lastRenderedPageBreak/>
        <w:t xml:space="preserve">the Central Committee and the CMC have worked vigorously to govern the military with </w:t>
      </w:r>
      <w:r w:rsidRPr="00F82E63">
        <w:rPr>
          <w:rStyle w:val="Emphasis"/>
        </w:rPr>
        <w:t>strict discipline in every respect</w:t>
      </w:r>
      <w:r w:rsidRPr="00F82E63">
        <w:rPr>
          <w:sz w:val="16"/>
        </w:rPr>
        <w:t>.”</w:t>
      </w:r>
    </w:p>
    <w:p w14:paraId="45BB02F3" w14:textId="77777777" w:rsidR="000467A5" w:rsidRPr="00DA193B" w:rsidRDefault="000467A5" w:rsidP="000467A5"/>
    <w:p w14:paraId="326CFB92" w14:textId="77777777" w:rsidR="000467A5" w:rsidRDefault="000467A5" w:rsidP="000467A5">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9FBDAF8" w14:textId="77777777" w:rsidR="000467A5" w:rsidRPr="00DC1444" w:rsidRDefault="000467A5" w:rsidP="000467A5">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6E0C2825" w14:textId="77777777" w:rsidR="000467A5" w:rsidRPr="00DC1444" w:rsidRDefault="000467A5" w:rsidP="000467A5">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636CFB4A" w14:textId="77777777" w:rsidR="000467A5" w:rsidRPr="00DC1444" w:rsidRDefault="000467A5" w:rsidP="000467A5">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6F13CCB" w14:textId="77777777" w:rsidR="000467A5" w:rsidRDefault="000467A5" w:rsidP="000467A5">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4FB61BB3" w14:textId="77777777" w:rsidR="000467A5" w:rsidRDefault="000467A5" w:rsidP="000467A5">
      <w:pPr>
        <w:pStyle w:val="Heading4"/>
      </w:pPr>
      <w:r>
        <w:t>Mining tech’s dual use – PLA does care</w:t>
      </w:r>
    </w:p>
    <w:p w14:paraId="185187B5" w14:textId="77777777" w:rsidR="000467A5" w:rsidRPr="00E650A0" w:rsidRDefault="000467A5" w:rsidP="000467A5">
      <w:pPr>
        <w:rPr>
          <w:sz w:val="16"/>
        </w:rPr>
      </w:pPr>
      <w:proofErr w:type="spellStart"/>
      <w:r w:rsidRPr="00AA2223">
        <w:rPr>
          <w:rStyle w:val="Style13ptBold"/>
        </w:rPr>
        <w:t>Deudney</w:t>
      </w:r>
      <w:proofErr w:type="spellEnd"/>
      <w:r>
        <w:rPr>
          <w:rStyle w:val="Style13ptBold"/>
        </w:rPr>
        <w:t xml:space="preserve"> 20</w:t>
      </w:r>
      <w:r w:rsidRPr="00E650A0">
        <w:rPr>
          <w:sz w:val="16"/>
        </w:rPr>
        <w:t>, Daniel. Dark skies: Space expansionism, planetary geopolitics, and the ends of humanity. Oxford University Press, USA, 2020.</w:t>
      </w:r>
    </w:p>
    <w:p w14:paraId="0ACFF0E4" w14:textId="77777777" w:rsidR="000467A5" w:rsidRDefault="000467A5" w:rsidP="000467A5">
      <w:pPr>
        <w:rPr>
          <w:sz w:val="16"/>
        </w:rPr>
      </w:pPr>
      <w:r w:rsidRPr="00AA2223">
        <w:rPr>
          <w:rStyle w:val="StyleUnderline"/>
        </w:rPr>
        <w:t xml:space="preserve">Four </w:t>
      </w:r>
      <w:r w:rsidRPr="00AA2223">
        <w:rPr>
          <w:rStyle w:val="StyleUnderline"/>
          <w:highlight w:val="green"/>
        </w:rPr>
        <w:t>tech</w:t>
      </w:r>
      <w:r w:rsidRPr="00AA2223">
        <w:rPr>
          <w:rStyle w:val="StyleUnderline"/>
        </w:rPr>
        <w:t xml:space="preserve">nologies </w:t>
      </w:r>
      <w:r w:rsidRPr="00AA2223">
        <w:rPr>
          <w:rStyle w:val="StyleUnderline"/>
          <w:highlight w:val="green"/>
        </w:rPr>
        <w:t>are</w:t>
      </w:r>
      <w:r w:rsidRPr="00AA2223">
        <w:rPr>
          <w:rStyle w:val="StyleUnderline"/>
        </w:rPr>
        <w:t xml:space="preserve"> so important for all ambitious space expansionist schemes that they can be considered </w:t>
      </w:r>
      <w:r w:rsidRPr="00AA2223">
        <w:rPr>
          <w:rStyle w:val="StyleUnderline"/>
          <w:highlight w:val="green"/>
        </w:rPr>
        <w:t>building blocks:</w:t>
      </w:r>
      <w:r w:rsidRPr="00AA2223">
        <w:rPr>
          <w:rStyle w:val="StyleUnderline"/>
        </w:rPr>
        <w:t xml:space="preserve"> cheaper access to orbit, asteroid orbital alteration, </w:t>
      </w:r>
      <w:r w:rsidRPr="00AA2223">
        <w:rPr>
          <w:rStyle w:val="StyleUnderline"/>
          <w:highlight w:val="green"/>
        </w:rPr>
        <w:t>mining and processing</w:t>
      </w:r>
      <w:r w:rsidRPr="00AA2223">
        <w:rPr>
          <w:rStyle w:val="StyleUnderline"/>
        </w:rPr>
        <w:t xml:space="preserve"> </w:t>
      </w:r>
      <w:r w:rsidRPr="00AA2223">
        <w:rPr>
          <w:rStyle w:val="StyleUnderline"/>
          <w:highlight w:val="green"/>
        </w:rPr>
        <w:t>space materials</w:t>
      </w:r>
      <w:r w:rsidRPr="00AA2223">
        <w:rPr>
          <w:rStyle w:val="StyleUnderline"/>
        </w:rPr>
        <w:t xml:space="preserve"> in space, and thermonuclear fusion</w:t>
      </w:r>
      <w:r w:rsidRPr="00AA2223">
        <w:rPr>
          <w:sz w:val="16"/>
        </w:rPr>
        <w:t xml:space="preserve"> (see Table 4.1). </w:t>
      </w:r>
      <w:r w:rsidRPr="00AA2223">
        <w:rPr>
          <w:rStyle w:val="StyleUnderline"/>
          <w:highlight w:val="green"/>
        </w:rPr>
        <w:t>If any one</w:t>
      </w:r>
      <w:r w:rsidRPr="00AA2223">
        <w:rPr>
          <w:rStyle w:val="StyleUnderline"/>
        </w:rPr>
        <w:t xml:space="preserve"> of these</w:t>
      </w:r>
      <w:r w:rsidRPr="00AA2223">
        <w:rPr>
          <w:sz w:val="16"/>
        </w:rPr>
        <w:t xml:space="preserve"> </w:t>
      </w:r>
      <w:r w:rsidRPr="00AA2223">
        <w:rPr>
          <w:sz w:val="16"/>
        </w:rPr>
        <w:lastRenderedPageBreak/>
        <w:t>possible-in-</w:t>
      </w:r>
      <w:proofErr w:type="gramStart"/>
      <w:r w:rsidRPr="00AA2223">
        <w:rPr>
          <w:sz w:val="16"/>
        </w:rPr>
        <w:t>principle</w:t>
      </w:r>
      <w:proofErr w:type="gramEnd"/>
      <w:r w:rsidRPr="00AA2223">
        <w:rPr>
          <w:sz w:val="16"/>
        </w:rPr>
        <w:t xml:space="preserve"> technologies</w:t>
      </w:r>
      <w:r>
        <w:rPr>
          <w:sz w:val="16"/>
        </w:rPr>
        <w:t xml:space="preserve"> </w:t>
      </w:r>
      <w:r w:rsidRPr="00AA2223">
        <w:rPr>
          <w:rStyle w:val="StyleUnderline"/>
          <w:highlight w:val="green"/>
        </w:rPr>
        <w:t>remains impractical</w:t>
      </w:r>
      <w:r w:rsidRPr="00AA2223">
        <w:rPr>
          <w:rStyle w:val="StyleUnderline"/>
        </w:rPr>
        <w:t xml:space="preserve"> to develop, </w:t>
      </w:r>
      <w:r w:rsidRPr="00AA2223">
        <w:rPr>
          <w:rStyle w:val="StyleUnderline"/>
          <w:highlight w:val="green"/>
        </w:rPr>
        <w:t>major parts</w:t>
      </w:r>
      <w:r w:rsidRPr="00AA2223">
        <w:rPr>
          <w:rStyle w:val="StyleUnderline"/>
        </w:rPr>
        <w:t xml:space="preserve"> of the expansionist program </w:t>
      </w:r>
      <w:r w:rsidRPr="00AA2223">
        <w:rPr>
          <w:rStyle w:val="StyleUnderline"/>
          <w:highlight w:val="green"/>
        </w:rPr>
        <w:t>will be</w:t>
      </w:r>
      <w:r w:rsidRPr="00AA2223">
        <w:rPr>
          <w:rStyle w:val="StyleUnderline"/>
        </w:rPr>
        <w:t xml:space="preserve"> technologically </w:t>
      </w:r>
      <w:r w:rsidRPr="00AA2223">
        <w:rPr>
          <w:rStyle w:val="StyleUnderline"/>
          <w:highlight w:val="green"/>
        </w:rPr>
        <w:t>infeasible</w:t>
      </w:r>
      <w:r w:rsidRPr="00AA2223">
        <w:rPr>
          <w:rStyle w:val="StyleUnderline"/>
        </w:rPr>
        <w:t>.</w:t>
      </w:r>
    </w:p>
    <w:p w14:paraId="66590EE7" w14:textId="77777777" w:rsidR="000467A5" w:rsidRDefault="000467A5" w:rsidP="000467A5">
      <w:pPr>
        <w:rPr>
          <w:sz w:val="16"/>
        </w:rPr>
      </w:pPr>
      <w:r>
        <w:rPr>
          <w:noProof/>
          <w:sz w:val="16"/>
        </w:rPr>
        <w:drawing>
          <wp:inline distT="0" distB="0" distL="0" distR="0" wp14:anchorId="6158B842" wp14:editId="23A1AA6C">
            <wp:extent cx="2360745" cy="2438400"/>
            <wp:effectExtent l="0" t="0" r="1905"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74470" cy="2452576"/>
                    </a:xfrm>
                    <a:prstGeom prst="rect">
                      <a:avLst/>
                    </a:prstGeom>
                  </pic:spPr>
                </pic:pic>
              </a:graphicData>
            </a:graphic>
          </wp:inline>
        </w:drawing>
      </w:r>
    </w:p>
    <w:p w14:paraId="019D96FA" w14:textId="77777777" w:rsidR="000467A5" w:rsidRDefault="000467A5" w:rsidP="000467A5">
      <w:pPr>
        <w:rPr>
          <w:sz w:val="16"/>
        </w:rPr>
      </w:pPr>
      <w:r w:rsidRPr="00AA2223">
        <w:rPr>
          <w:sz w:val="16"/>
        </w:rPr>
        <w:t>Propulsion technology to get to space, and around in space, is the most basic</w:t>
      </w:r>
      <w:r>
        <w:rPr>
          <w:sz w:val="16"/>
        </w:rPr>
        <w:t xml:space="preserve"> </w:t>
      </w:r>
      <w:r w:rsidRPr="00AA2223">
        <w:rPr>
          <w:sz w:val="16"/>
        </w:rPr>
        <w:t xml:space="preserve">technology for space expansion. </w:t>
      </w:r>
      <w:proofErr w:type="gramStart"/>
      <w:r w:rsidRPr="00AA2223">
        <w:rPr>
          <w:sz w:val="16"/>
        </w:rPr>
        <w:t>!e</w:t>
      </w:r>
      <w:proofErr w:type="gramEnd"/>
      <w:r w:rsidRPr="00AA2223">
        <w:rPr>
          <w:sz w:val="16"/>
        </w:rPr>
        <w:t xml:space="preserve"> use of rockets to propel objects is now routine, but costs remain high, around ten thousand dollars per pound. Lowering</w:t>
      </w:r>
      <w:r>
        <w:rPr>
          <w:sz w:val="16"/>
        </w:rPr>
        <w:t xml:space="preserve"> </w:t>
      </w:r>
      <w:r w:rsidRPr="00AA2223">
        <w:rPr>
          <w:sz w:val="16"/>
        </w:rPr>
        <w:t>costs by several orders of magnitude is widely seen as vital to more ambitious</w:t>
      </w:r>
      <w:r>
        <w:rPr>
          <w:sz w:val="16"/>
        </w:rPr>
        <w:t xml:space="preserve"> </w:t>
      </w:r>
      <w:r w:rsidRPr="00AA2223">
        <w:rPr>
          <w:sz w:val="16"/>
        </w:rPr>
        <w:t>space activities.36 Current rockets are essentially lineal descendants of the "</w:t>
      </w:r>
      <w:proofErr w:type="spellStart"/>
      <w:r w:rsidRPr="00AA2223">
        <w:rPr>
          <w:sz w:val="16"/>
        </w:rPr>
        <w:t>rst</w:t>
      </w:r>
      <w:proofErr w:type="spellEnd"/>
      <w:r>
        <w:rPr>
          <w:sz w:val="16"/>
        </w:rPr>
        <w:t xml:space="preserve"> </w:t>
      </w:r>
      <w:r w:rsidRPr="00AA2223">
        <w:rPr>
          <w:sz w:val="16"/>
        </w:rPr>
        <w:t>rockets, because used only once, and propelled by burning liquid chemicals,</w:t>
      </w:r>
      <w:r>
        <w:rPr>
          <w:sz w:val="16"/>
        </w:rPr>
        <w:t xml:space="preserve"> </w:t>
      </w:r>
      <w:r w:rsidRPr="00AA2223">
        <w:rPr>
          <w:sz w:val="16"/>
        </w:rPr>
        <w:t>with the combination of cryogenically cooled liquid hydrogen and oxygen being</w:t>
      </w:r>
      <w:r>
        <w:rPr>
          <w:sz w:val="16"/>
        </w:rPr>
        <w:t xml:space="preserve"> </w:t>
      </w:r>
      <w:r w:rsidRPr="00AA2223">
        <w:rPr>
          <w:sz w:val="16"/>
        </w:rPr>
        <w:t xml:space="preserve">the most </w:t>
      </w:r>
      <w:proofErr w:type="spellStart"/>
      <w:r w:rsidRPr="00AA2223">
        <w:rPr>
          <w:sz w:val="16"/>
        </w:rPr>
        <w:t>e#cient</w:t>
      </w:r>
      <w:proofErr w:type="spellEnd"/>
      <w:r w:rsidRPr="00AA2223">
        <w:rPr>
          <w:sz w:val="16"/>
        </w:rPr>
        <w:t xml:space="preserve">. As many </w:t>
      </w:r>
      <w:proofErr w:type="gramStart"/>
      <w:r w:rsidRPr="00AA2223">
        <w:rPr>
          <w:sz w:val="16"/>
        </w:rPr>
        <w:t>note</w:t>
      </w:r>
      <w:proofErr w:type="gramEnd"/>
      <w:r w:rsidRPr="00AA2223">
        <w:rPr>
          <w:sz w:val="16"/>
        </w:rPr>
        <w:t>, commercial aviation would also be prohibitively expensive if airplanes were not reused repeatedly. But this comparison,</w:t>
      </w:r>
      <w:r>
        <w:rPr>
          <w:sz w:val="16"/>
        </w:rPr>
        <w:t xml:space="preserve"> </w:t>
      </w:r>
      <w:r w:rsidRPr="00AA2223">
        <w:rPr>
          <w:sz w:val="16"/>
        </w:rPr>
        <w:t xml:space="preserve">while capturing a basic </w:t>
      </w:r>
      <w:proofErr w:type="spellStart"/>
      <w:r w:rsidRPr="00AA2223">
        <w:rPr>
          <w:sz w:val="16"/>
        </w:rPr>
        <w:t>di$erence</w:t>
      </w:r>
      <w:proofErr w:type="spellEnd"/>
      <w:r w:rsidRPr="00AA2223">
        <w:rPr>
          <w:sz w:val="16"/>
        </w:rPr>
        <w:t xml:space="preserve"> between contemporary aeronautics and astronautics, fails to acknowledge that space launchers must accelerate to velocities</w:t>
      </w:r>
      <w:r>
        <w:rPr>
          <w:sz w:val="16"/>
        </w:rPr>
        <w:t xml:space="preserve"> </w:t>
      </w:r>
      <w:r w:rsidRPr="00AA2223">
        <w:rPr>
          <w:sz w:val="16"/>
        </w:rPr>
        <w:t>some thirty-four times faster than airliners and withstand extreme reentry</w:t>
      </w:r>
      <w:r>
        <w:rPr>
          <w:sz w:val="16"/>
        </w:rPr>
        <w:t xml:space="preserve"> </w:t>
      </w:r>
      <w:r w:rsidRPr="00AA2223">
        <w:rPr>
          <w:sz w:val="16"/>
        </w:rPr>
        <w:t>temperatures.</w:t>
      </w:r>
      <w:r>
        <w:rPr>
          <w:sz w:val="16"/>
        </w:rPr>
        <w:t xml:space="preserve"> </w:t>
      </w:r>
      <w:r w:rsidRPr="00AA2223">
        <w:rPr>
          <w:sz w:val="16"/>
        </w:rPr>
        <w:t xml:space="preserve">Much </w:t>
      </w:r>
      <w:proofErr w:type="spellStart"/>
      <w:r w:rsidRPr="00AA2223">
        <w:rPr>
          <w:sz w:val="16"/>
        </w:rPr>
        <w:t>e$ort</w:t>
      </w:r>
      <w:proofErr w:type="spellEnd"/>
      <w:r w:rsidRPr="00AA2223">
        <w:rPr>
          <w:sz w:val="16"/>
        </w:rPr>
        <w:t xml:space="preserve"> has gone to developing reusable spaceships, but the results have</w:t>
      </w:r>
      <w:r>
        <w:rPr>
          <w:sz w:val="16"/>
        </w:rPr>
        <w:t xml:space="preserve"> </w:t>
      </w:r>
      <w:r w:rsidRPr="00AA2223">
        <w:rPr>
          <w:sz w:val="16"/>
        </w:rPr>
        <w:t xml:space="preserve">been disappointing. </w:t>
      </w:r>
      <w:proofErr w:type="gramStart"/>
      <w:r w:rsidRPr="00AA2223">
        <w:rPr>
          <w:sz w:val="16"/>
        </w:rPr>
        <w:t>!e</w:t>
      </w:r>
      <w:proofErr w:type="gramEnd"/>
      <w:r w:rsidRPr="00AA2223">
        <w:rPr>
          <w:sz w:val="16"/>
        </w:rPr>
        <w:t xml:space="preserve"> most ambitious </w:t>
      </w:r>
      <w:proofErr w:type="spellStart"/>
      <w:r w:rsidRPr="00AA2223">
        <w:rPr>
          <w:sz w:val="16"/>
        </w:rPr>
        <w:t>e$ort</w:t>
      </w:r>
      <w:proofErr w:type="spellEnd"/>
      <w:r w:rsidRPr="00AA2223">
        <w:rPr>
          <w:sz w:val="16"/>
        </w:rPr>
        <w:t xml:space="preserve">, the American space </w:t>
      </w:r>
      <w:proofErr w:type="spellStart"/>
      <w:r w:rsidRPr="00AA2223">
        <w:rPr>
          <w:sz w:val="16"/>
        </w:rPr>
        <w:t>shu%le</w:t>
      </w:r>
      <w:proofErr w:type="spellEnd"/>
      <w:r>
        <w:rPr>
          <w:sz w:val="16"/>
        </w:rPr>
        <w:t xml:space="preserve"> </w:t>
      </w:r>
      <w:r w:rsidRPr="00AA2223">
        <w:rPr>
          <w:sz w:val="16"/>
        </w:rPr>
        <w:t>program, &amp;</w:t>
      </w:r>
      <w:proofErr w:type="spellStart"/>
      <w:r w:rsidRPr="00AA2223">
        <w:rPr>
          <w:sz w:val="16"/>
        </w:rPr>
        <w:t>ew</w:t>
      </w:r>
      <w:proofErr w:type="spellEnd"/>
      <w:r w:rsidRPr="00AA2223">
        <w:rPr>
          <w:sz w:val="16"/>
        </w:rPr>
        <w:t xml:space="preserve"> 133 successful &amp;</w:t>
      </w:r>
      <w:proofErr w:type="spellStart"/>
      <w:r w:rsidRPr="00AA2223">
        <w:rPr>
          <w:sz w:val="16"/>
        </w:rPr>
        <w:t>ights</w:t>
      </w:r>
      <w:proofErr w:type="spellEnd"/>
      <w:r w:rsidRPr="00AA2223">
        <w:rPr>
          <w:sz w:val="16"/>
        </w:rPr>
        <w:t xml:space="preserve"> between 1981 and 2011, but design &amp;</w:t>
      </w:r>
      <w:proofErr w:type="spellStart"/>
      <w:r w:rsidRPr="00AA2223">
        <w:rPr>
          <w:sz w:val="16"/>
        </w:rPr>
        <w:t>aws</w:t>
      </w:r>
      <w:proofErr w:type="spellEnd"/>
      <w:r>
        <w:rPr>
          <w:sz w:val="16"/>
        </w:rPr>
        <w:t xml:space="preserve"> </w:t>
      </w:r>
      <w:r w:rsidRPr="00AA2223">
        <w:rPr>
          <w:sz w:val="16"/>
        </w:rPr>
        <w:t>caused the destruction of two of the "</w:t>
      </w:r>
      <w:proofErr w:type="spellStart"/>
      <w:r w:rsidRPr="00AA2223">
        <w:rPr>
          <w:sz w:val="16"/>
        </w:rPr>
        <w:t>ve</w:t>
      </w:r>
      <w:proofErr w:type="spellEnd"/>
      <w:r w:rsidRPr="00AA2223">
        <w:rPr>
          <w:sz w:val="16"/>
        </w:rPr>
        <w:t xml:space="preserve"> orbiters. It was projected to reduce orbital access costs by an order of magnitude but was never able to achieve any</w:t>
      </w:r>
      <w:r>
        <w:rPr>
          <w:sz w:val="16"/>
        </w:rPr>
        <w:t xml:space="preserve"> </w:t>
      </w:r>
      <w:r w:rsidRPr="00AA2223">
        <w:rPr>
          <w:sz w:val="16"/>
        </w:rPr>
        <w:t>cost reductions because of the extensive maintenance required to ready the</w:t>
      </w:r>
      <w:r>
        <w:rPr>
          <w:sz w:val="16"/>
        </w:rPr>
        <w:t xml:space="preserve"> </w:t>
      </w:r>
      <w:proofErr w:type="spellStart"/>
      <w:r w:rsidRPr="00AA2223">
        <w:rPr>
          <w:sz w:val="16"/>
        </w:rPr>
        <w:t>shu%les</w:t>
      </w:r>
      <w:proofErr w:type="spellEnd"/>
      <w:r w:rsidRPr="00AA2223">
        <w:rPr>
          <w:sz w:val="16"/>
        </w:rPr>
        <w:t xml:space="preserve"> for &amp;</w:t>
      </w:r>
      <w:proofErr w:type="spellStart"/>
      <w:r w:rsidRPr="00AA2223">
        <w:rPr>
          <w:sz w:val="16"/>
        </w:rPr>
        <w:t>ight</w:t>
      </w:r>
      <w:proofErr w:type="spellEnd"/>
      <w:r w:rsidRPr="00AA2223">
        <w:rPr>
          <w:sz w:val="16"/>
        </w:rPr>
        <w:t xml:space="preserve">. Recent </w:t>
      </w:r>
      <w:proofErr w:type="spellStart"/>
      <w:r w:rsidRPr="00AA2223">
        <w:rPr>
          <w:sz w:val="16"/>
        </w:rPr>
        <w:t>e$orts</w:t>
      </w:r>
      <w:proofErr w:type="spellEnd"/>
      <w:r w:rsidRPr="00AA2223">
        <w:rPr>
          <w:sz w:val="16"/>
        </w:rPr>
        <w:t xml:space="preserve"> by Space X and other corporations to develop</w:t>
      </w:r>
      <w:r>
        <w:rPr>
          <w:sz w:val="16"/>
        </w:rPr>
        <w:t xml:space="preserve"> </w:t>
      </w:r>
      <w:r w:rsidRPr="00AA2223">
        <w:rPr>
          <w:sz w:val="16"/>
        </w:rPr>
        <w:t xml:space="preserve">reusable rockets have rekindled hopes for </w:t>
      </w:r>
      <w:proofErr w:type="spellStart"/>
      <w:r w:rsidRPr="00AA2223">
        <w:rPr>
          <w:sz w:val="16"/>
        </w:rPr>
        <w:t>signi"</w:t>
      </w:r>
      <w:proofErr w:type="gramStart"/>
      <w:r w:rsidRPr="00AA2223">
        <w:rPr>
          <w:sz w:val="16"/>
        </w:rPr>
        <w:t>cant</w:t>
      </w:r>
      <w:proofErr w:type="spellEnd"/>
      <w:proofErr w:type="gramEnd"/>
      <w:r w:rsidRPr="00AA2223">
        <w:rPr>
          <w:sz w:val="16"/>
        </w:rPr>
        <w:t xml:space="preserve"> cost reductions, but it remains uncertain how many &amp;</w:t>
      </w:r>
      <w:proofErr w:type="spellStart"/>
      <w:r w:rsidRPr="00AA2223">
        <w:rPr>
          <w:sz w:val="16"/>
        </w:rPr>
        <w:t>ights</w:t>
      </w:r>
      <w:proofErr w:type="spellEnd"/>
      <w:r w:rsidRPr="00AA2223">
        <w:rPr>
          <w:sz w:val="16"/>
        </w:rPr>
        <w:t>, with what levels of reliability, and with what</w:t>
      </w:r>
      <w:r>
        <w:rPr>
          <w:sz w:val="16"/>
        </w:rPr>
        <w:t xml:space="preserve"> </w:t>
      </w:r>
      <w:r w:rsidRPr="00AA2223">
        <w:rPr>
          <w:sz w:val="16"/>
        </w:rPr>
        <w:t>refurbishment costs these new systems can provide. Achieving multiple-</w:t>
      </w:r>
      <w:proofErr w:type="spellStart"/>
      <w:r w:rsidRPr="00AA2223">
        <w:rPr>
          <w:sz w:val="16"/>
        </w:rPr>
        <w:t>ordersof</w:t>
      </w:r>
      <w:proofErr w:type="spellEnd"/>
      <w:r w:rsidRPr="00AA2223">
        <w:rPr>
          <w:sz w:val="16"/>
        </w:rPr>
        <w:t>-magnitude cost reductions probably depends upon developing substantially</w:t>
      </w:r>
      <w:r>
        <w:rPr>
          <w:sz w:val="16"/>
        </w:rPr>
        <w:t xml:space="preserve"> </w:t>
      </w:r>
      <w:r w:rsidRPr="00AA2223">
        <w:rPr>
          <w:sz w:val="16"/>
        </w:rPr>
        <w:t>lighter and stronger materials.37</w:t>
      </w:r>
      <w:r>
        <w:rPr>
          <w:sz w:val="16"/>
        </w:rPr>
        <w:t xml:space="preserve"> </w:t>
      </w:r>
      <w:r w:rsidRPr="00AA2223">
        <w:rPr>
          <w:sz w:val="16"/>
        </w:rPr>
        <w:t>A truly wild-card transport possibility, the “space elevator,” could, if feasible,</w:t>
      </w:r>
      <w:r>
        <w:rPr>
          <w:sz w:val="16"/>
        </w:rPr>
        <w:t xml:space="preserve"> </w:t>
      </w:r>
      <w:r w:rsidRPr="00AA2223">
        <w:rPr>
          <w:sz w:val="16"/>
        </w:rPr>
        <w:t>probably greatly lower costs, thus enabling many large-scale space activities.</w:t>
      </w:r>
      <w:proofErr w:type="gramStart"/>
      <w:r w:rsidRPr="00AA2223">
        <w:rPr>
          <w:sz w:val="16"/>
        </w:rPr>
        <w:t>38</w:t>
      </w:r>
      <w:r>
        <w:rPr>
          <w:sz w:val="16"/>
        </w:rPr>
        <w:t xml:space="preserve"> </w:t>
      </w:r>
      <w:r w:rsidRPr="00AA2223">
        <w:rPr>
          <w:sz w:val="16"/>
        </w:rPr>
        <w:t>!e</w:t>
      </w:r>
      <w:proofErr w:type="gramEnd"/>
      <w:r w:rsidRPr="00AA2223">
        <w:rPr>
          <w:sz w:val="16"/>
        </w:rPr>
        <w:t xml:space="preserve"> space elevator is simple in its basic outline, a cable stretching roughly </w:t>
      </w:r>
      <w:proofErr w:type="spellStart"/>
      <w:r w:rsidRPr="00AA2223">
        <w:rPr>
          <w:sz w:val="16"/>
        </w:rPr>
        <w:t>sixtytwo</w:t>
      </w:r>
      <w:proofErr w:type="spellEnd"/>
      <w:r w:rsidRPr="00AA2223">
        <w:rPr>
          <w:sz w:val="16"/>
        </w:rPr>
        <w:t xml:space="preserve"> thousand miles between the Earth’s surface and a large orbiting counterweight. Once built, substantial payloads could be hoisted up the cable, like</w:t>
      </w:r>
      <w:r>
        <w:rPr>
          <w:sz w:val="16"/>
        </w:rPr>
        <w:t xml:space="preserve"> </w:t>
      </w:r>
      <w:r w:rsidRPr="00AA2223">
        <w:rPr>
          <w:sz w:val="16"/>
        </w:rPr>
        <w:t>elevators in skyscrapers, at costs of pennies per pound. A fundamental barrier</w:t>
      </w:r>
      <w:r>
        <w:rPr>
          <w:sz w:val="16"/>
        </w:rPr>
        <w:t xml:space="preserve"> </w:t>
      </w:r>
      <w:r w:rsidRPr="00AA2223">
        <w:rPr>
          <w:sz w:val="16"/>
        </w:rPr>
        <w:t>to construction is that the cable must be nearly two-hundred times as strong as</w:t>
      </w:r>
      <w:r>
        <w:rPr>
          <w:sz w:val="16"/>
        </w:rPr>
        <w:t xml:space="preserve"> </w:t>
      </w:r>
      <w:r w:rsidRPr="00AA2223">
        <w:rPr>
          <w:sz w:val="16"/>
        </w:rPr>
        <w:t>steel. Amazingly, researchers have discovered forms of carbon possessing such</w:t>
      </w:r>
      <w:r>
        <w:rPr>
          <w:sz w:val="16"/>
        </w:rPr>
        <w:t xml:space="preserve"> </w:t>
      </w:r>
      <w:r w:rsidRPr="00AA2223">
        <w:rPr>
          <w:sz w:val="16"/>
        </w:rPr>
        <w:t>extraordinary strengths, but it remains unknown whether strands of this material can be expanded to lengths of thousands of miles. A space elevator would</w:t>
      </w:r>
      <w:r>
        <w:rPr>
          <w:sz w:val="16"/>
        </w:rPr>
        <w:t xml:space="preserve"> </w:t>
      </w:r>
      <w:r w:rsidRPr="00AA2223">
        <w:rPr>
          <w:sz w:val="16"/>
        </w:rPr>
        <w:t xml:space="preserve">also have to be </w:t>
      </w:r>
      <w:proofErr w:type="spellStart"/>
      <w:r w:rsidRPr="00AA2223">
        <w:rPr>
          <w:sz w:val="16"/>
        </w:rPr>
        <w:t>con"gured</w:t>
      </w:r>
      <w:proofErr w:type="spellEnd"/>
      <w:r w:rsidRPr="00AA2223">
        <w:rPr>
          <w:sz w:val="16"/>
        </w:rPr>
        <w:t xml:space="preserve"> to withstand lightning strikes and severe storms</w:t>
      </w:r>
      <w:r>
        <w:rPr>
          <w:sz w:val="16"/>
        </w:rPr>
        <w:t xml:space="preserve"> </w:t>
      </w:r>
      <w:r w:rsidRPr="00AA2223">
        <w:rPr>
          <w:sz w:val="16"/>
        </w:rPr>
        <w:t>and would catastrophically fail if the cable broke anywhere along its enormous</w:t>
      </w:r>
      <w:r>
        <w:rPr>
          <w:sz w:val="16"/>
        </w:rPr>
        <w:t xml:space="preserve"> </w:t>
      </w:r>
      <w:r w:rsidRPr="00AA2223">
        <w:rPr>
          <w:sz w:val="16"/>
        </w:rPr>
        <w:t>length. However, should such wonders be possible, they might be constructed</w:t>
      </w:r>
      <w:r>
        <w:rPr>
          <w:sz w:val="16"/>
        </w:rPr>
        <w:t xml:space="preserve"> </w:t>
      </w:r>
      <w:r w:rsidRPr="00AA2223">
        <w:rPr>
          <w:sz w:val="16"/>
        </w:rPr>
        <w:t>throughout the solar system.</w:t>
      </w:r>
      <w:r>
        <w:rPr>
          <w:sz w:val="16"/>
        </w:rPr>
        <w:t xml:space="preserve"> </w:t>
      </w:r>
      <w:r w:rsidRPr="00AA2223">
        <w:rPr>
          <w:sz w:val="16"/>
        </w:rPr>
        <w:t xml:space="preserve">For propelling objects through space on any </w:t>
      </w:r>
      <w:proofErr w:type="spellStart"/>
      <w:r w:rsidRPr="00AA2223">
        <w:rPr>
          <w:sz w:val="16"/>
        </w:rPr>
        <w:t>signi"cant</w:t>
      </w:r>
      <w:proofErr w:type="spellEnd"/>
      <w:r w:rsidRPr="00AA2223">
        <w:rPr>
          <w:sz w:val="16"/>
        </w:rPr>
        <w:t xml:space="preserve"> scale, chemical</w:t>
      </w:r>
      <w:r>
        <w:rPr>
          <w:sz w:val="16"/>
        </w:rPr>
        <w:t xml:space="preserve"> </w:t>
      </w:r>
      <w:r w:rsidRPr="00AA2223">
        <w:rPr>
          <w:sz w:val="16"/>
        </w:rPr>
        <w:t>rockets are inadequate, but a wide array of technological alternatives promise</w:t>
      </w:r>
      <w:r>
        <w:rPr>
          <w:sz w:val="16"/>
        </w:rPr>
        <w:t xml:space="preserve"> </w:t>
      </w:r>
      <w:r w:rsidRPr="00AA2223">
        <w:rPr>
          <w:sz w:val="16"/>
        </w:rPr>
        <w:t xml:space="preserve">vastly greater </w:t>
      </w:r>
      <w:proofErr w:type="gramStart"/>
      <w:r w:rsidRPr="00AA2223">
        <w:rPr>
          <w:sz w:val="16"/>
        </w:rPr>
        <w:t>e)</w:t>
      </w:r>
      <w:proofErr w:type="spellStart"/>
      <w:r w:rsidRPr="00AA2223">
        <w:rPr>
          <w:sz w:val="16"/>
        </w:rPr>
        <w:t>ciencies</w:t>
      </w:r>
      <w:proofErr w:type="spellEnd"/>
      <w:proofErr w:type="gramEnd"/>
      <w:r w:rsidRPr="00AA2223">
        <w:rPr>
          <w:sz w:val="16"/>
        </w:rPr>
        <w:t>: ion drives, solar sails, lasers, and even nuclear</w:t>
      </w:r>
      <w:r>
        <w:rPr>
          <w:sz w:val="16"/>
        </w:rPr>
        <w:t xml:space="preserve"> </w:t>
      </w:r>
      <w:r w:rsidRPr="00AA2223">
        <w:rPr>
          <w:sz w:val="16"/>
        </w:rPr>
        <w:t>explosives. For long-duration robotic space probes, nuclear energy is already</w:t>
      </w:r>
      <w:r>
        <w:rPr>
          <w:sz w:val="16"/>
        </w:rPr>
        <w:t xml:space="preserve"> </w:t>
      </w:r>
      <w:r w:rsidRPr="00AA2223">
        <w:rPr>
          <w:sz w:val="16"/>
        </w:rPr>
        <w:t>widely used, and preliminary tests of other novel propulsion technologies have</w:t>
      </w:r>
      <w:r>
        <w:rPr>
          <w:sz w:val="16"/>
        </w:rPr>
        <w:t xml:space="preserve"> </w:t>
      </w:r>
      <w:r w:rsidRPr="00AA2223">
        <w:rPr>
          <w:sz w:val="16"/>
        </w:rPr>
        <w:t xml:space="preserve">been conducted. Fusion reactors and propulsion are also extremely </w:t>
      </w:r>
      <w:proofErr w:type="spellStart"/>
      <w:r w:rsidRPr="00AA2223">
        <w:rPr>
          <w:sz w:val="16"/>
        </w:rPr>
        <w:t>a+ractive</w:t>
      </w:r>
      <w:proofErr w:type="spellEnd"/>
      <w:r>
        <w:rPr>
          <w:sz w:val="16"/>
        </w:rPr>
        <w:t xml:space="preserve"> </w:t>
      </w:r>
      <w:r w:rsidRPr="00AA2223">
        <w:rPr>
          <w:sz w:val="16"/>
        </w:rPr>
        <w:t>in principle. Development of these alternatives is likely to remain rudimentary</w:t>
      </w:r>
      <w:r>
        <w:rPr>
          <w:sz w:val="16"/>
        </w:rPr>
        <w:t xml:space="preserve"> </w:t>
      </w:r>
      <w:r w:rsidRPr="00AA2223">
        <w:rPr>
          <w:sz w:val="16"/>
        </w:rPr>
        <w:t>until demand for their services expands considerably, but it is reasonable to anticipate that one or several of these dark horse candidates for solar system transportation at reasonable costs will eventually be available.</w:t>
      </w:r>
      <w:r>
        <w:rPr>
          <w:sz w:val="16"/>
        </w:rPr>
        <w:t xml:space="preserve"> </w:t>
      </w:r>
      <w:proofErr w:type="gramStart"/>
      <w:r w:rsidRPr="00AA2223">
        <w:rPr>
          <w:sz w:val="16"/>
        </w:rPr>
        <w:t>,e</w:t>
      </w:r>
      <w:proofErr w:type="gramEnd"/>
      <w:r w:rsidRPr="00AA2223">
        <w:rPr>
          <w:sz w:val="16"/>
        </w:rPr>
        <w:t xml:space="preserve"> second building-block technology, altering asteroid orbits, is vital for</w:t>
      </w:r>
      <w:r>
        <w:rPr>
          <w:sz w:val="16"/>
        </w:rPr>
        <w:t xml:space="preserve"> </w:t>
      </w:r>
      <w:r w:rsidRPr="00AA2223">
        <w:rPr>
          <w:sz w:val="16"/>
        </w:rPr>
        <w:t>preventing collisions with Earth and acquiring materials for building large-scale</w:t>
      </w:r>
      <w:r>
        <w:rPr>
          <w:sz w:val="16"/>
        </w:rPr>
        <w:t xml:space="preserve"> </w:t>
      </w:r>
      <w:r w:rsidRPr="00AA2223">
        <w:rPr>
          <w:sz w:val="16"/>
        </w:rPr>
        <w:t xml:space="preserve">infrastructures. </w:t>
      </w:r>
      <w:proofErr w:type="gramStart"/>
      <w:r w:rsidRPr="00AA2223">
        <w:rPr>
          <w:sz w:val="16"/>
        </w:rPr>
        <w:t>,is</w:t>
      </w:r>
      <w:proofErr w:type="gramEnd"/>
      <w:r w:rsidRPr="00AA2223">
        <w:rPr>
          <w:sz w:val="16"/>
        </w:rPr>
        <w:t xml:space="preserve"> has been o-</w:t>
      </w:r>
      <w:proofErr w:type="spellStart"/>
      <w:r w:rsidRPr="00AA2223">
        <w:rPr>
          <w:sz w:val="16"/>
        </w:rPr>
        <w:t>en</w:t>
      </w:r>
      <w:proofErr w:type="spellEnd"/>
      <w:r w:rsidRPr="00AA2223">
        <w:rPr>
          <w:sz w:val="16"/>
        </w:rPr>
        <w:t xml:space="preserve"> studied but never </w:t>
      </w:r>
      <w:proofErr w:type="spellStart"/>
      <w:r w:rsidRPr="00AA2223">
        <w:rPr>
          <w:sz w:val="16"/>
        </w:rPr>
        <w:t>a+empted</w:t>
      </w:r>
      <w:proofErr w:type="spellEnd"/>
      <w:r w:rsidRPr="00AA2223">
        <w:rPr>
          <w:sz w:val="16"/>
        </w:rPr>
        <w:t xml:space="preserve">, </w:t>
      </w:r>
      <w:proofErr w:type="spellStart"/>
      <w:r w:rsidRPr="00AA2223">
        <w:rPr>
          <w:sz w:val="16"/>
        </w:rPr>
        <w:t>re.ecting</w:t>
      </w:r>
      <w:proofErr w:type="spellEnd"/>
      <w:r w:rsidRPr="00AA2223">
        <w:rPr>
          <w:sz w:val="16"/>
        </w:rPr>
        <w:t xml:space="preserve"> low</w:t>
      </w:r>
      <w:r>
        <w:rPr>
          <w:sz w:val="16"/>
        </w:rPr>
        <w:t xml:space="preserve"> </w:t>
      </w:r>
      <w:r w:rsidRPr="00AA2223">
        <w:rPr>
          <w:sz w:val="16"/>
        </w:rPr>
        <w:t>priorities, not intrinsic di)</w:t>
      </w:r>
      <w:proofErr w:type="spellStart"/>
      <w:r w:rsidRPr="00AA2223">
        <w:rPr>
          <w:sz w:val="16"/>
        </w:rPr>
        <w:t>culty</w:t>
      </w:r>
      <w:proofErr w:type="spellEnd"/>
      <w:r w:rsidRPr="00AA2223">
        <w:rPr>
          <w:sz w:val="16"/>
        </w:rPr>
        <w:t xml:space="preserve">. </w:t>
      </w:r>
      <w:proofErr w:type="gramStart"/>
      <w:r w:rsidRPr="00AA2223">
        <w:rPr>
          <w:sz w:val="16"/>
        </w:rPr>
        <w:t>,ere</w:t>
      </w:r>
      <w:proofErr w:type="gramEnd"/>
      <w:r w:rsidRPr="00AA2223">
        <w:rPr>
          <w:sz w:val="16"/>
        </w:rPr>
        <w:t xml:space="preserve"> is wide agreement that altering asteroid</w:t>
      </w:r>
      <w:r>
        <w:rPr>
          <w:sz w:val="16"/>
        </w:rPr>
        <w:t xml:space="preserve"> </w:t>
      </w:r>
      <w:r w:rsidRPr="00AA2223">
        <w:rPr>
          <w:sz w:val="16"/>
        </w:rPr>
        <w:t>orbits faces no really fundamental technological feasibility problems. ,e /</w:t>
      </w:r>
      <w:proofErr w:type="spellStart"/>
      <w:r w:rsidRPr="00AA2223">
        <w:rPr>
          <w:sz w:val="16"/>
        </w:rPr>
        <w:t>rst</w:t>
      </w:r>
      <w:proofErr w:type="spellEnd"/>
      <w:r>
        <w:rPr>
          <w:sz w:val="16"/>
        </w:rPr>
        <w:t xml:space="preserve"> </w:t>
      </w:r>
      <w:r w:rsidRPr="00AA2223">
        <w:rPr>
          <w:sz w:val="16"/>
        </w:rPr>
        <w:t>study, by a group of MIT engineering students in 1968, analyzed the use of hydrogen bombs launched by multiple Saturn V Apollo Program rockets to alter</w:t>
      </w:r>
      <w:r>
        <w:rPr>
          <w:sz w:val="16"/>
        </w:rPr>
        <w:t xml:space="preserve"> </w:t>
      </w:r>
      <w:r w:rsidRPr="00AA2223">
        <w:rPr>
          <w:sz w:val="16"/>
        </w:rPr>
        <w:t>the orbital path of Icarus, a twenty-two-mile-long NEO.39 ,e energy required</w:t>
      </w:r>
      <w:r>
        <w:rPr>
          <w:sz w:val="16"/>
        </w:rPr>
        <w:t xml:space="preserve"> </w:t>
      </w:r>
      <w:r w:rsidRPr="00AA2223">
        <w:rPr>
          <w:sz w:val="16"/>
        </w:rPr>
        <w:t xml:space="preserve">for </w:t>
      </w:r>
      <w:proofErr w:type="spellStart"/>
      <w:r w:rsidRPr="00AA2223">
        <w:rPr>
          <w:sz w:val="16"/>
        </w:rPr>
        <w:t>de.ection</w:t>
      </w:r>
      <w:proofErr w:type="spellEnd"/>
      <w:r w:rsidRPr="00AA2223">
        <w:rPr>
          <w:sz w:val="16"/>
        </w:rPr>
        <w:t xml:space="preserve"> varies with their mass and the point in their orbits when energy is</w:t>
      </w:r>
      <w:r>
        <w:rPr>
          <w:sz w:val="16"/>
        </w:rPr>
        <w:t xml:space="preserve"> </w:t>
      </w:r>
      <w:r w:rsidRPr="00AA2223">
        <w:rPr>
          <w:sz w:val="16"/>
        </w:rPr>
        <w:t>applied, with the easiest at the apogee, the point when they are furthest from the</w:t>
      </w:r>
      <w:r>
        <w:rPr>
          <w:sz w:val="16"/>
        </w:rPr>
        <w:t xml:space="preserve"> </w:t>
      </w:r>
      <w:r w:rsidRPr="00AA2223">
        <w:rPr>
          <w:sz w:val="16"/>
        </w:rPr>
        <w:t>object they are orbiting.</w:t>
      </w:r>
      <w:r>
        <w:rPr>
          <w:sz w:val="16"/>
        </w:rPr>
        <w:t xml:space="preserve"> </w:t>
      </w:r>
      <w:proofErr w:type="spellStart"/>
      <w:proofErr w:type="gramStart"/>
      <w:r w:rsidRPr="00AA2223">
        <w:rPr>
          <w:sz w:val="16"/>
        </w:rPr>
        <w:t>De.ection</w:t>
      </w:r>
      <w:proofErr w:type="spellEnd"/>
      <w:proofErr w:type="gramEnd"/>
      <w:r w:rsidRPr="00AA2223">
        <w:rPr>
          <w:sz w:val="16"/>
        </w:rPr>
        <w:t xml:space="preserve"> technology has received steadily more </w:t>
      </w:r>
      <w:proofErr w:type="spellStart"/>
      <w:r w:rsidRPr="00AA2223">
        <w:rPr>
          <w:sz w:val="16"/>
        </w:rPr>
        <w:t>a+ention</w:t>
      </w:r>
      <w:proofErr w:type="spellEnd"/>
      <w:r w:rsidRPr="00AA2223">
        <w:rPr>
          <w:sz w:val="16"/>
        </w:rPr>
        <w:t xml:space="preserve"> from researchers</w:t>
      </w:r>
      <w:r>
        <w:rPr>
          <w:sz w:val="16"/>
        </w:rPr>
        <w:t xml:space="preserve"> </w:t>
      </w:r>
      <w:r w:rsidRPr="00AA2223">
        <w:rPr>
          <w:sz w:val="16"/>
        </w:rPr>
        <w:t xml:space="preserve">as the history of </w:t>
      </w:r>
      <w:proofErr w:type="spellStart"/>
      <w:r w:rsidRPr="00AA2223">
        <w:rPr>
          <w:sz w:val="16"/>
        </w:rPr>
        <w:t>asteroidal</w:t>
      </w:r>
      <w:proofErr w:type="spellEnd"/>
      <w:r w:rsidRPr="00AA2223">
        <w:rPr>
          <w:sz w:val="16"/>
        </w:rPr>
        <w:t xml:space="preserve"> collisions has come to light. </w:t>
      </w:r>
      <w:proofErr w:type="gramStart"/>
      <w:r w:rsidRPr="00AA2223">
        <w:rPr>
          <w:sz w:val="16"/>
        </w:rPr>
        <w:t>,e</w:t>
      </w:r>
      <w:proofErr w:type="gramEnd"/>
      <w:r w:rsidRPr="00AA2223">
        <w:rPr>
          <w:sz w:val="16"/>
        </w:rPr>
        <w:t xml:space="preserve"> assumption that nuclear explosions are most suitable has waned with the realization that their brute</w:t>
      </w:r>
      <w:r>
        <w:rPr>
          <w:sz w:val="16"/>
        </w:rPr>
        <w:t xml:space="preserve"> </w:t>
      </w:r>
      <w:r w:rsidRPr="00AA2223">
        <w:rPr>
          <w:sz w:val="16"/>
        </w:rPr>
        <w:t>force could fragment a body. Researchers have proposed a variety of nonnuclear</w:t>
      </w:r>
      <w:r>
        <w:rPr>
          <w:sz w:val="16"/>
        </w:rPr>
        <w:t xml:space="preserve"> </w:t>
      </w:r>
      <w:r w:rsidRPr="00AA2223">
        <w:rPr>
          <w:sz w:val="16"/>
        </w:rPr>
        <w:t>techniques, all of which work slowly, increasing the importance of extended</w:t>
      </w:r>
      <w:r>
        <w:rPr>
          <w:sz w:val="16"/>
        </w:rPr>
        <w:t xml:space="preserve"> </w:t>
      </w:r>
      <w:r w:rsidRPr="00AA2223">
        <w:rPr>
          <w:sz w:val="16"/>
        </w:rPr>
        <w:t xml:space="preserve">warning times.40 One idea, the “gravity tractor,” envisions positioning a </w:t>
      </w:r>
      <w:proofErr w:type="spellStart"/>
      <w:r w:rsidRPr="00AA2223">
        <w:rPr>
          <w:sz w:val="16"/>
        </w:rPr>
        <w:t>spacecra</w:t>
      </w:r>
      <w:proofErr w:type="spellEnd"/>
      <w:r w:rsidRPr="00AA2223">
        <w:rPr>
          <w:sz w:val="16"/>
        </w:rPr>
        <w:t xml:space="preserve">- near the asteroid and then burning its engines slowly over an extended </w:t>
      </w:r>
      <w:proofErr w:type="gramStart"/>
      <w:r w:rsidRPr="00AA2223">
        <w:rPr>
          <w:sz w:val="16"/>
        </w:rPr>
        <w:t>period of time</w:t>
      </w:r>
      <w:proofErr w:type="gramEnd"/>
      <w:r w:rsidRPr="00AA2223">
        <w:rPr>
          <w:sz w:val="16"/>
        </w:rPr>
        <w:t xml:space="preserve">, which would slowly pull both the asteroid and the </w:t>
      </w:r>
      <w:proofErr w:type="spellStart"/>
      <w:r w:rsidRPr="00AA2223">
        <w:rPr>
          <w:sz w:val="16"/>
        </w:rPr>
        <w:t>spacecra</w:t>
      </w:r>
      <w:proofErr w:type="spellEnd"/>
      <w:r w:rsidRPr="00AA2223">
        <w:rPr>
          <w:sz w:val="16"/>
        </w:rPr>
        <w:t>- in a</w:t>
      </w:r>
      <w:r>
        <w:rPr>
          <w:sz w:val="16"/>
        </w:rPr>
        <w:t xml:space="preserve"> </w:t>
      </w:r>
      <w:r w:rsidRPr="00AA2223">
        <w:rPr>
          <w:sz w:val="16"/>
        </w:rPr>
        <w:lastRenderedPageBreak/>
        <w:t>desired direction. Many asteroids are wildly spinning and tumbling and would</w:t>
      </w:r>
      <w:r>
        <w:rPr>
          <w:sz w:val="16"/>
        </w:rPr>
        <w:t xml:space="preserve"> </w:t>
      </w:r>
      <w:r w:rsidRPr="00AA2223">
        <w:rPr>
          <w:sz w:val="16"/>
        </w:rPr>
        <w:t xml:space="preserve">need to be stabilized before gradual </w:t>
      </w:r>
      <w:proofErr w:type="spellStart"/>
      <w:proofErr w:type="gramStart"/>
      <w:r w:rsidRPr="00AA2223">
        <w:rPr>
          <w:sz w:val="16"/>
        </w:rPr>
        <w:t>de.ection</w:t>
      </w:r>
      <w:proofErr w:type="spellEnd"/>
      <w:proofErr w:type="gramEnd"/>
      <w:r w:rsidRPr="00AA2223">
        <w:rPr>
          <w:sz w:val="16"/>
        </w:rPr>
        <w:t xml:space="preserve"> techniques could be used. While</w:t>
      </w:r>
      <w:r>
        <w:rPr>
          <w:sz w:val="16"/>
        </w:rPr>
        <w:t xml:space="preserve"> </w:t>
      </w:r>
      <w:r w:rsidRPr="00AA2223">
        <w:rPr>
          <w:sz w:val="16"/>
        </w:rPr>
        <w:t xml:space="preserve">many techniques appear viable in principle, </w:t>
      </w:r>
      <w:proofErr w:type="gramStart"/>
      <w:r w:rsidRPr="00AA2223">
        <w:rPr>
          <w:sz w:val="16"/>
        </w:rPr>
        <w:t xml:space="preserve">actually </w:t>
      </w:r>
      <w:proofErr w:type="spellStart"/>
      <w:r w:rsidRPr="00AA2223">
        <w:rPr>
          <w:sz w:val="16"/>
        </w:rPr>
        <w:t>a</w:t>
      </w:r>
      <w:proofErr w:type="gramEnd"/>
      <w:r w:rsidRPr="00AA2223">
        <w:rPr>
          <w:sz w:val="16"/>
        </w:rPr>
        <w:t>+empting</w:t>
      </w:r>
      <w:proofErr w:type="spellEnd"/>
      <w:r w:rsidRPr="00AA2223">
        <w:rPr>
          <w:sz w:val="16"/>
        </w:rPr>
        <w:t xml:space="preserve"> them could encounter unexpected problems and require lengthy trials and errors.</w:t>
      </w:r>
      <w:r>
        <w:rPr>
          <w:sz w:val="16"/>
        </w:rPr>
        <w:t xml:space="preserve"> </w:t>
      </w:r>
    </w:p>
    <w:p w14:paraId="15B5AD3F" w14:textId="77777777" w:rsidR="000467A5" w:rsidRDefault="000467A5" w:rsidP="000467A5">
      <w:pPr>
        <w:rPr>
          <w:sz w:val="16"/>
        </w:rPr>
      </w:pPr>
      <w:r w:rsidRPr="00AA2223">
        <w:rPr>
          <w:rStyle w:val="StyleUnderline"/>
        </w:rPr>
        <w:t>Third, technologies to process materials from the moon and asteroids into structures are vital for space expansion.</w:t>
      </w:r>
      <w:r w:rsidRPr="00AA2223">
        <w:rPr>
          <w:sz w:val="16"/>
        </w:rPr>
        <w:t xml:space="preserve"> Initial explorations have revealed a wide array of metals and resources, albeit in very di0erent forms and concentrations than in the terrestrial lithosphere.41 Unlike ores found on Earth, the </w:t>
      </w:r>
      <w:r w:rsidRPr="00AA2223">
        <w:rPr>
          <w:rStyle w:val="StyleUnderline"/>
        </w:rPr>
        <w:t xml:space="preserve">metals in metallic asteroids are not combined in various oxide and salt compounds, making their conversion into useful objects </w:t>
      </w:r>
      <w:proofErr w:type="spellStart"/>
      <w:r w:rsidRPr="00AA2223">
        <w:rPr>
          <w:rStyle w:val="StyleUnderline"/>
        </w:rPr>
        <w:t>signi</w:t>
      </w:r>
      <w:proofErr w:type="spellEnd"/>
      <w:r w:rsidRPr="00AA2223">
        <w:rPr>
          <w:rStyle w:val="StyleUnderline"/>
        </w:rPr>
        <w:t>/</w:t>
      </w:r>
      <w:proofErr w:type="spellStart"/>
      <w:r w:rsidRPr="00AA2223">
        <w:rPr>
          <w:rStyle w:val="StyleUnderline"/>
        </w:rPr>
        <w:t>cantly</w:t>
      </w:r>
      <w:proofErr w:type="spellEnd"/>
      <w:r w:rsidRPr="00AA2223">
        <w:rPr>
          <w:rStyle w:val="StyleUnderline"/>
        </w:rPr>
        <w:t xml:space="preserve"> easier</w:t>
      </w:r>
      <w:r w:rsidRPr="00AA2223">
        <w:rPr>
          <w:sz w:val="16"/>
        </w:rPr>
        <w:t xml:space="preserve">. </w:t>
      </w:r>
      <w:proofErr w:type="gramStart"/>
      <w:r w:rsidRPr="00AA2223">
        <w:rPr>
          <w:sz w:val="16"/>
        </w:rPr>
        <w:t>,e</w:t>
      </w:r>
      <w:proofErr w:type="gramEnd"/>
      <w:r w:rsidRPr="00AA2223">
        <w:rPr>
          <w:sz w:val="16"/>
        </w:rPr>
        <w:t xml:space="preserve"> organic materials in carbonaceous asteroids, and the water, carbon dioxide, methane, and ammonia in comets, </w:t>
      </w:r>
      <w:r w:rsidRPr="00AA2223">
        <w:rPr>
          <w:rStyle w:val="StyleUnderline"/>
        </w:rPr>
        <w:t>could provide the raw materials necessary to support life</w:t>
      </w:r>
      <w:r w:rsidRPr="00AA2223">
        <w:rPr>
          <w:sz w:val="16"/>
        </w:rPr>
        <w:t>.42 While copious quantities of raw materials are available, no space material</w:t>
      </w:r>
      <w:r>
        <w:rPr>
          <w:sz w:val="16"/>
        </w:rPr>
        <w:t xml:space="preserve"> </w:t>
      </w:r>
      <w:r w:rsidRPr="00AA2223">
        <w:rPr>
          <w:sz w:val="16"/>
        </w:rPr>
        <w:t xml:space="preserve">has yet been processed in space. </w:t>
      </w:r>
      <w:r w:rsidRPr="00AA2223">
        <w:rPr>
          <w:rStyle w:val="StyleUnderline"/>
        </w:rPr>
        <w:t xml:space="preserve">Terrestrial industrial processes for </w:t>
      </w:r>
      <w:r w:rsidRPr="00AA2223">
        <w:rPr>
          <w:rStyle w:val="StyleUnderline"/>
          <w:highlight w:val="green"/>
        </w:rPr>
        <w:t>mining and fabricating materials</w:t>
      </w:r>
      <w:r w:rsidRPr="00AA2223">
        <w:rPr>
          <w:rStyle w:val="StyleUnderline"/>
        </w:rPr>
        <w:t xml:space="preserve"> </w:t>
      </w:r>
      <w:r w:rsidRPr="00AA2223">
        <w:rPr>
          <w:rStyle w:val="StyleUnderline"/>
          <w:highlight w:val="green"/>
        </w:rPr>
        <w:t>are mature technologies, providing the basis for</w:t>
      </w:r>
      <w:r w:rsidRPr="00AA2223">
        <w:rPr>
          <w:rStyle w:val="StyleUnderline"/>
        </w:rPr>
        <w:t xml:space="preserve"> processing in </w:t>
      </w:r>
      <w:r w:rsidRPr="00AA2223">
        <w:rPr>
          <w:rStyle w:val="StyleUnderline"/>
          <w:highlight w:val="green"/>
        </w:rPr>
        <w:t>space</w:t>
      </w:r>
      <w:r w:rsidRPr="00AA2223">
        <w:rPr>
          <w:rStyle w:val="StyleUnderline"/>
        </w:rPr>
        <w:t>.</w:t>
      </w:r>
      <w:r w:rsidRPr="00AA2223">
        <w:rPr>
          <w:sz w:val="16"/>
        </w:rPr>
        <w:t xml:space="preserve"> But </w:t>
      </w:r>
      <w:proofErr w:type="spellStart"/>
      <w:proofErr w:type="gramStart"/>
      <w:r w:rsidRPr="00AA2223">
        <w:rPr>
          <w:sz w:val="16"/>
        </w:rPr>
        <w:t>di!erences</w:t>
      </w:r>
      <w:proofErr w:type="spellEnd"/>
      <w:proofErr w:type="gramEnd"/>
      <w:r w:rsidRPr="00AA2223">
        <w:rPr>
          <w:sz w:val="16"/>
        </w:rPr>
        <w:t xml:space="preserve"> in the raw materials themselves and the need</w:t>
      </w:r>
      <w:r>
        <w:rPr>
          <w:sz w:val="16"/>
        </w:rPr>
        <w:t xml:space="preserve"> </w:t>
      </w:r>
      <w:r w:rsidRPr="00AA2223">
        <w:rPr>
          <w:sz w:val="16"/>
        </w:rPr>
        <w:t>to operate in a vacuum and in nearly weightless conditions are likely to limit</w:t>
      </w:r>
      <w:r>
        <w:rPr>
          <w:sz w:val="16"/>
        </w:rPr>
        <w:t xml:space="preserve"> </w:t>
      </w:r>
      <w:r w:rsidRPr="00AA2223">
        <w:rPr>
          <w:sz w:val="16"/>
        </w:rPr>
        <w:t>the direct transfer of established terrestrial material processes. Learning to do</w:t>
      </w:r>
      <w:r>
        <w:rPr>
          <w:sz w:val="16"/>
        </w:rPr>
        <w:t xml:space="preserve"> </w:t>
      </w:r>
      <w:r w:rsidRPr="00AA2223">
        <w:rPr>
          <w:sz w:val="16"/>
        </w:rPr>
        <w:t>in space what is routinely done on Earth will require investment in very basic</w:t>
      </w:r>
      <w:r>
        <w:rPr>
          <w:sz w:val="16"/>
        </w:rPr>
        <w:t xml:space="preserve"> </w:t>
      </w:r>
      <w:r w:rsidRPr="00AA2223">
        <w:rPr>
          <w:sz w:val="16"/>
        </w:rPr>
        <w:t xml:space="preserve">material-processing technologies, requiring unknown amounts of </w:t>
      </w:r>
      <w:proofErr w:type="spellStart"/>
      <w:proofErr w:type="gramStart"/>
      <w:r w:rsidRPr="00AA2223">
        <w:rPr>
          <w:sz w:val="16"/>
        </w:rPr>
        <w:t>e!ort</w:t>
      </w:r>
      <w:proofErr w:type="spellEnd"/>
      <w:proofErr w:type="gramEnd"/>
      <w:r w:rsidRPr="00AA2223">
        <w:rPr>
          <w:sz w:val="16"/>
        </w:rPr>
        <w:t>, time,</w:t>
      </w:r>
      <w:r>
        <w:rPr>
          <w:sz w:val="16"/>
        </w:rPr>
        <w:t xml:space="preserve"> </w:t>
      </w:r>
      <w:r w:rsidRPr="00AA2223">
        <w:rPr>
          <w:sz w:val="16"/>
        </w:rPr>
        <w:t>and money to accomplish</w:t>
      </w:r>
      <w:r w:rsidRPr="00AA2223">
        <w:rPr>
          <w:rStyle w:val="StyleUnderline"/>
        </w:rPr>
        <w:t xml:space="preserve">. But </w:t>
      </w:r>
      <w:r w:rsidRPr="00AA2223">
        <w:rPr>
          <w:rStyle w:val="StyleUnderline"/>
          <w:highlight w:val="green"/>
        </w:rPr>
        <w:t>because there are no winds</w:t>
      </w:r>
      <w:r w:rsidRPr="00AA2223">
        <w:rPr>
          <w:rStyle w:val="StyleUnderline"/>
        </w:rPr>
        <w:t xml:space="preserve"> or rain in the vacuum of space,</w:t>
      </w:r>
      <w:r w:rsidRPr="00AA2223">
        <w:rPr>
          <w:sz w:val="16"/>
        </w:rPr>
        <w:t xml:space="preserve"> </w:t>
      </w:r>
      <w:r w:rsidRPr="00AA2223">
        <w:rPr>
          <w:rStyle w:val="StyleUnderline"/>
          <w:highlight w:val="green"/>
        </w:rPr>
        <w:t>structures might be</w:t>
      </w:r>
      <w:r w:rsidRPr="00AA2223">
        <w:rPr>
          <w:rStyle w:val="StyleUnderline"/>
        </w:rPr>
        <w:t xml:space="preserve"> made of much </w:t>
      </w:r>
      <w:r w:rsidRPr="00AA2223">
        <w:rPr>
          <w:rStyle w:val="StyleUnderline"/>
          <w:highlight w:val="green"/>
        </w:rPr>
        <w:t>lighter and thinner</w:t>
      </w:r>
      <w:r w:rsidRPr="00AA2223">
        <w:rPr>
          <w:rStyle w:val="StyleUnderline"/>
        </w:rPr>
        <w:t xml:space="preserve"> materials</w:t>
      </w:r>
      <w:r w:rsidRPr="00AA2223">
        <w:rPr>
          <w:sz w:val="16"/>
        </w:rPr>
        <w:t>, such</w:t>
      </w:r>
      <w:r>
        <w:rPr>
          <w:sz w:val="16"/>
        </w:rPr>
        <w:t xml:space="preserve"> </w:t>
      </w:r>
      <w:r w:rsidRPr="00AA2223">
        <w:rPr>
          <w:sz w:val="16"/>
        </w:rPr>
        <w:t xml:space="preserve">as gossamer-thin </w:t>
      </w:r>
      <w:proofErr w:type="spellStart"/>
      <w:r w:rsidRPr="00AA2223">
        <w:rPr>
          <w:sz w:val="16"/>
        </w:rPr>
        <w:t>re"ective</w:t>
      </w:r>
      <w:proofErr w:type="spellEnd"/>
      <w:r w:rsidRPr="00AA2223">
        <w:rPr>
          <w:sz w:val="16"/>
        </w:rPr>
        <w:t xml:space="preserve"> #lms that would quickly disintegrate in a turbulent</w:t>
      </w:r>
      <w:r>
        <w:rPr>
          <w:sz w:val="16"/>
        </w:rPr>
        <w:t xml:space="preserve"> </w:t>
      </w:r>
      <w:r w:rsidRPr="00AA2223">
        <w:rPr>
          <w:sz w:val="16"/>
        </w:rPr>
        <w:t xml:space="preserve">atmosphere. And because objects are </w:t>
      </w:r>
      <w:proofErr w:type="gramStart"/>
      <w:r w:rsidRPr="00AA2223">
        <w:rPr>
          <w:sz w:val="16"/>
        </w:rPr>
        <w:t>weightless</w:t>
      </w:r>
      <w:proofErr w:type="gramEnd"/>
      <w:r w:rsidRPr="00AA2223">
        <w:rPr>
          <w:sz w:val="16"/>
        </w:rPr>
        <w:t xml:space="preserve"> they can be vastly larger than</w:t>
      </w:r>
      <w:r>
        <w:rPr>
          <w:sz w:val="16"/>
        </w:rPr>
        <w:t xml:space="preserve"> </w:t>
      </w:r>
      <w:r w:rsidRPr="00AA2223">
        <w:rPr>
          <w:sz w:val="16"/>
        </w:rPr>
        <w:t xml:space="preserve">on Earth, perhaps many miles in size. </w:t>
      </w:r>
      <w:r w:rsidRPr="00AA2223">
        <w:rPr>
          <w:rStyle w:val="StyleUnderline"/>
        </w:rPr>
        <w:t>But how such materials will weather harsh radiation and periodic solar storms and how long they will last are now unknowable but pivotal to their economic prospects</w:t>
      </w:r>
    </w:p>
    <w:p w14:paraId="75C3F4BE" w14:textId="77777777" w:rsidR="000467A5" w:rsidRDefault="000467A5" w:rsidP="000467A5">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99124D4" w14:textId="77777777" w:rsidR="000467A5" w:rsidRPr="00DB1082" w:rsidRDefault="000467A5" w:rsidP="000467A5">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03ECEBA" w14:textId="77777777" w:rsidR="000467A5" w:rsidRPr="00F82E63" w:rsidRDefault="000467A5" w:rsidP="000467A5">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w:t>
      </w:r>
      <w:r w:rsidRPr="00F82E63">
        <w:rPr>
          <w:rStyle w:val="StyleUnderline"/>
        </w:rPr>
        <w:lastRenderedPageBreak/>
        <w:t>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48D9D33" w14:textId="77777777" w:rsidR="000467A5" w:rsidRDefault="000467A5" w:rsidP="000467A5">
      <w:pPr>
        <w:rPr>
          <w:sz w:val="16"/>
        </w:rPr>
      </w:pPr>
    </w:p>
    <w:p w14:paraId="17D46906" w14:textId="77777777" w:rsidR="000467A5" w:rsidRPr="00E07E9B" w:rsidRDefault="000467A5" w:rsidP="000467A5">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ACDC732" w14:textId="77777777" w:rsidR="000467A5" w:rsidRPr="00E07E9B" w:rsidRDefault="000467A5" w:rsidP="000467A5">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535FB5F6" w14:textId="77777777" w:rsidR="000467A5" w:rsidRPr="00DE2EF7" w:rsidRDefault="000467A5" w:rsidP="000467A5">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w:t>
      </w:r>
      <w:r w:rsidRPr="00DE2EF7">
        <w:rPr>
          <w:sz w:val="16"/>
        </w:rPr>
        <w:lastRenderedPageBreak/>
        <w:t xml:space="preserve">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19D46E51" w14:textId="77777777" w:rsidR="000467A5" w:rsidRDefault="000467A5" w:rsidP="000467A5">
      <w:pPr>
        <w:rPr>
          <w:sz w:val="16"/>
        </w:rPr>
      </w:pPr>
    </w:p>
    <w:p w14:paraId="0598EC00" w14:textId="77777777" w:rsidR="000467A5" w:rsidRPr="007A531D" w:rsidRDefault="000467A5" w:rsidP="000467A5">
      <w:pPr>
        <w:pStyle w:val="Heading4"/>
      </w:pPr>
      <w:r>
        <w:t>Extinction.</w:t>
      </w:r>
    </w:p>
    <w:p w14:paraId="56A275EB" w14:textId="77777777" w:rsidR="000467A5" w:rsidRPr="007A531D" w:rsidRDefault="000467A5" w:rsidP="000467A5">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3192A1DF" w14:textId="77777777" w:rsidR="000467A5" w:rsidRPr="00DE2EF7" w:rsidRDefault="000467A5" w:rsidP="000467A5">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5C985D1" w14:textId="6CE13AE7" w:rsidR="000467A5" w:rsidRDefault="000467A5" w:rsidP="000467A5">
      <w:pPr>
        <w:pStyle w:val="Heading2"/>
      </w:pPr>
      <w:r>
        <w:lastRenderedPageBreak/>
        <w:t>2</w:t>
      </w:r>
    </w:p>
    <w:p w14:paraId="664DFBEE" w14:textId="77777777" w:rsidR="00CE3B0F" w:rsidRDefault="00CE3B0F" w:rsidP="00CE3B0F">
      <w:pPr>
        <w:pStyle w:val="Heading4"/>
      </w:pPr>
      <w:r>
        <w:t xml:space="preserve">CP: Space faring nations should establish a multilateral agreement that bans asteroid redirection mining projects and bans the weaponization of outer space. </w:t>
      </w:r>
    </w:p>
    <w:p w14:paraId="58C6B459" w14:textId="799C0CCF" w:rsidR="00CE3B0F" w:rsidRPr="00861618" w:rsidRDefault="00CE3B0F" w:rsidP="00CE3B0F">
      <w:pPr>
        <w:pStyle w:val="Heading4"/>
      </w:pPr>
      <w:r>
        <w:t xml:space="preserve">Solves for </w:t>
      </w:r>
      <w:proofErr w:type="gramStart"/>
      <w:r>
        <w:t>all of</w:t>
      </w:r>
      <w:proofErr w:type="gramEnd"/>
      <w:r>
        <w:t xml:space="preserve"> their asteroid mining debris scenarios. Strake reads yellow:</w:t>
      </w:r>
    </w:p>
    <w:p w14:paraId="5A01A0D5" w14:textId="77777777" w:rsidR="00CE3B0F" w:rsidRDefault="00CE3B0F" w:rsidP="00CE3B0F">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B83F7CE" w14:textId="77777777" w:rsidR="00CE3B0F" w:rsidRPr="00364AB4" w:rsidRDefault="00CE3B0F" w:rsidP="00CE3B0F">
      <w:pPr>
        <w:rPr>
          <w:rStyle w:val="Emphasis"/>
        </w:rPr>
      </w:pPr>
      <w:r w:rsidRPr="00861618">
        <w:rPr>
          <w:rStyle w:val="StyleUnderline"/>
          <w:highlight w:val="yellow"/>
        </w:rPr>
        <w:t>NASA</w:t>
      </w:r>
      <w:r w:rsidRPr="00364AB4">
        <w:rPr>
          <w:rStyle w:val="StyleUnderline"/>
        </w:rPr>
        <w:t xml:space="preserve"> chose the second option for its Asteroid Redirect Mission, which </w:t>
      </w:r>
      <w:r w:rsidRPr="00861618">
        <w:rPr>
          <w:rStyle w:val="StyleUnderline"/>
          <w:highlight w:val="yellow"/>
        </w:rPr>
        <w:t>aims to pluck a boulder from an asteroid’s surface and relocate it to a stable orbit around the moon.</w:t>
      </w:r>
      <w:r w:rsidRPr="00364AB4">
        <w:rPr>
          <w:rStyle w:val="StyleUnderline"/>
        </w:rPr>
        <w:t xml:space="preserve">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r w:rsidRPr="00C670D0">
        <w:rPr>
          <w:rStyle w:val="Emphasis"/>
          <w:highlight w:val="green"/>
        </w:rPr>
        <w:t xml:space="preserve">defence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C670D0">
        <w:rPr>
          <w:rStyle w:val="Emphasis"/>
          <w:highlight w:val="green"/>
        </w:rPr>
        <w:t>precautions will prevent harm due to stray asteroid material.”</w:t>
      </w:r>
    </w:p>
    <w:p w14:paraId="03174C6E" w14:textId="13A7B1C0" w:rsidR="00CE3B0F" w:rsidRDefault="00CE3B0F" w:rsidP="00D64A72">
      <w:pPr>
        <w:pStyle w:val="Heading2"/>
      </w:pPr>
      <w:r>
        <w:lastRenderedPageBreak/>
        <w:t>3</w:t>
      </w:r>
    </w:p>
    <w:p w14:paraId="6F3C50AB" w14:textId="77777777" w:rsidR="00CE3B0F" w:rsidRPr="007238A4" w:rsidRDefault="00CE3B0F" w:rsidP="00CE3B0F">
      <w:pPr>
        <w:pStyle w:val="Heading4"/>
        <w:rPr>
          <w:rFonts w:cs="Calibri"/>
        </w:rPr>
      </w:pPr>
      <w:r w:rsidRPr="007238A4">
        <w:rPr>
          <w:rFonts w:cs="Calibri"/>
        </w:rPr>
        <w:t>Interpretation—the aff may not defend a subset of appropriation.</w:t>
      </w:r>
    </w:p>
    <w:p w14:paraId="77EF974B" w14:textId="77777777" w:rsidR="00CE3B0F" w:rsidRPr="007238A4" w:rsidRDefault="00CE3B0F" w:rsidP="00CE3B0F">
      <w:pPr>
        <w:pStyle w:val="Heading4"/>
        <w:rPr>
          <w:rFonts w:cs="Calibri"/>
        </w:rPr>
      </w:pPr>
      <w:r w:rsidRPr="007238A4">
        <w:rPr>
          <w:rFonts w:cs="Calibri"/>
        </w:rPr>
        <w:t xml:space="preserve">Appropriation is a generic indefinite singular. Cohen 01 </w:t>
      </w:r>
    </w:p>
    <w:p w14:paraId="3D8C1D18" w14:textId="77777777" w:rsidR="00CE3B0F" w:rsidRPr="007238A4" w:rsidRDefault="00CE3B0F" w:rsidP="00CE3B0F">
      <w:pPr>
        <w:rPr>
          <w:rStyle w:val="Style13ptBold"/>
        </w:rPr>
      </w:pPr>
      <w:r w:rsidRPr="007238A4">
        <w:t xml:space="preserve">Ariel Cohen (Ben-Gurion University of the Negev), “On the Generic Use of Indefinite Singulars,” Journal of Semantics 18:3, 2001 </w:t>
      </w:r>
      <w:hyperlink r:id="rId12" w:history="1">
        <w:r w:rsidRPr="007238A4">
          <w:rPr>
            <w:rStyle w:val="Hyperlink"/>
            <w:sz w:val="16"/>
          </w:rPr>
          <w:t>https://core.ac.uk/download/pdf/188590876.pdf</w:t>
        </w:r>
      </w:hyperlink>
    </w:p>
    <w:p w14:paraId="4344FD82" w14:textId="77777777" w:rsidR="00CE3B0F" w:rsidRPr="007238A4" w:rsidRDefault="00CE3B0F" w:rsidP="00CE3B0F">
      <w:pPr>
        <w:rPr>
          <w:rStyle w:val="Style13ptBold"/>
        </w:rPr>
      </w:pPr>
      <w:r w:rsidRPr="007238A4">
        <w:rPr>
          <w:rStyle w:val="Style13ptBold"/>
        </w:rPr>
        <w:t>*IS generic = Indefinite Singulars</w:t>
      </w:r>
    </w:p>
    <w:p w14:paraId="48BE2B42" w14:textId="77777777" w:rsidR="00CE3B0F" w:rsidRPr="007238A4" w:rsidRDefault="00CE3B0F" w:rsidP="00CE3B0F">
      <w:pPr>
        <w:rPr>
          <w:sz w:val="16"/>
        </w:rPr>
      </w:pPr>
      <w:r w:rsidRPr="007238A4">
        <w:rPr>
          <w:sz w:val="16"/>
        </w:rPr>
        <w:t xml:space="preserve">French, then, expresses </w:t>
      </w:r>
      <w:r w:rsidRPr="007238A4">
        <w:rPr>
          <w:rStyle w:val="StyleUnderline"/>
        </w:rPr>
        <w:t>the two types of reading differently. In English, on</w:t>
      </w:r>
      <w:r w:rsidRPr="007238A4">
        <w:rPr>
          <w:rStyle w:val="StyleUnderline"/>
          <w:sz w:val="12"/>
        </w:rPr>
        <w:t xml:space="preserve">¶ </w:t>
      </w:r>
      <w:r w:rsidRPr="007238A4">
        <w:rPr>
          <w:rStyle w:val="StyleUnderline"/>
        </w:rPr>
        <w:t>the other hand, generic BPs are ambiguous between inductivist and normative</w:t>
      </w:r>
      <w:r w:rsidRPr="007238A4">
        <w:rPr>
          <w:rStyle w:val="StyleUnderline"/>
          <w:sz w:val="12"/>
        </w:rPr>
        <w:t xml:space="preserve">¶ </w:t>
      </w:r>
      <w:r w:rsidRPr="007238A4">
        <w:rPr>
          <w:rStyle w:val="StyleUnderline"/>
        </w:rPr>
        <w:t>readings. But even in English there is one type of generic that can express only</w:t>
      </w:r>
      <w:r w:rsidRPr="007238A4">
        <w:rPr>
          <w:rStyle w:val="StyleUnderline"/>
          <w:sz w:val="12"/>
        </w:rPr>
        <w:t xml:space="preserve">¶ </w:t>
      </w:r>
      <w:r w:rsidRPr="007238A4">
        <w:rPr>
          <w:rStyle w:val="StyleUnderline"/>
        </w:rPr>
        <w:t xml:space="preserve">one of these readings, and this is the IS generic. </w:t>
      </w:r>
      <w:r w:rsidRPr="007238A4">
        <w:rPr>
          <w:rStyle w:val="StyleUnderline"/>
          <w:highlight w:val="yellow"/>
        </w:rPr>
        <w:t>While BPs are ambiguous</w:t>
      </w:r>
      <w:r w:rsidRPr="007238A4">
        <w:rPr>
          <w:rStyle w:val="StyleUnderline"/>
          <w:sz w:val="12"/>
          <w:highlight w:val="yellow"/>
        </w:rPr>
        <w:t xml:space="preserve">¶ </w:t>
      </w:r>
      <w:r w:rsidRPr="007238A4">
        <w:rPr>
          <w:rStyle w:val="StyleUnderline"/>
          <w:highlight w:val="yellow"/>
        </w:rPr>
        <w:t>between the inductivist and the rules and regulations readings, ISs are not</w:t>
      </w:r>
      <w:r w:rsidRPr="007238A4">
        <w:rPr>
          <w:rStyle w:val="StyleUnderline"/>
        </w:rPr>
        <w:t>. In</w:t>
      </w:r>
      <w:r w:rsidRPr="007238A4">
        <w:rPr>
          <w:rStyle w:val="StyleUnderline"/>
          <w:sz w:val="12"/>
        </w:rPr>
        <w:t xml:space="preserve">¶ </w:t>
      </w:r>
      <w:r w:rsidRPr="007238A4">
        <w:rPr>
          <w:rStyle w:val="StyleUnderline"/>
        </w:rPr>
        <w:t xml:space="preserve">the supermarket scenario discussed above, only (44.b) is </w:t>
      </w:r>
      <w:proofErr w:type="gramStart"/>
      <w:r w:rsidRPr="007238A4">
        <w:rPr>
          <w:rStyle w:val="StyleUnderline"/>
        </w:rPr>
        <w:t>true:</w:t>
      </w:r>
      <w:r w:rsidRPr="007238A4">
        <w:rPr>
          <w:rStyle w:val="StyleUnderline"/>
          <w:sz w:val="12"/>
        </w:rPr>
        <w:t>¶</w:t>
      </w:r>
      <w:proofErr w:type="gramEnd"/>
      <w:r w:rsidRPr="007238A4">
        <w:rPr>
          <w:rStyle w:val="StyleUnderline"/>
          <w:sz w:val="12"/>
        </w:rPr>
        <w:t xml:space="preserve"> </w:t>
      </w:r>
      <w:r w:rsidRPr="007238A4">
        <w:rPr>
          <w:rStyle w:val="StyleUnderline"/>
        </w:rPr>
        <w:t>(44) a. A banana sells for $.49/lb.</w:t>
      </w:r>
      <w:r w:rsidRPr="007238A4">
        <w:rPr>
          <w:rStyle w:val="StyleUnderline"/>
          <w:sz w:val="12"/>
        </w:rPr>
        <w:t xml:space="preserve">¶ </w:t>
      </w:r>
      <w:r w:rsidRPr="007238A4">
        <w:rPr>
          <w:rStyle w:val="StyleUnderline"/>
        </w:rPr>
        <w:t>b. A banana sells for $1.00/lb.</w:t>
      </w:r>
      <w:r w:rsidRPr="007238A4">
        <w:rPr>
          <w:rStyle w:val="StyleUnderline"/>
          <w:sz w:val="12"/>
        </w:rPr>
        <w:t xml:space="preserve">¶ </w:t>
      </w:r>
      <w:r w:rsidRPr="007238A4">
        <w:rPr>
          <w:rStyle w:val="StyleUnderline"/>
        </w:rPr>
        <w:t xml:space="preserve">The normative force of </w:t>
      </w:r>
      <w:r w:rsidRPr="007238A4">
        <w:rPr>
          <w:rStyle w:val="StyleUnderline"/>
          <w:highlight w:val="yellow"/>
        </w:rPr>
        <w:t>the generic IS</w:t>
      </w:r>
      <w:r w:rsidRPr="007238A4">
        <w:rPr>
          <w:rStyle w:val="StyleUnderline"/>
        </w:rPr>
        <w:t xml:space="preserve"> </w:t>
      </w:r>
      <w:proofErr w:type="gramStart"/>
      <w:r w:rsidRPr="007238A4">
        <w:rPr>
          <w:rStyle w:val="StyleUnderline"/>
        </w:rPr>
        <w:t>has</w:t>
      </w:r>
      <w:proofErr w:type="gramEnd"/>
      <w:r w:rsidRPr="007238A4">
        <w:rPr>
          <w:rStyle w:val="StyleUnderline"/>
        </w:rPr>
        <w:t xml:space="preserve"> been noted before.</w:t>
      </w:r>
      <w:r w:rsidRPr="007238A4">
        <w:rPr>
          <w:sz w:val="16"/>
        </w:rPr>
        <w:t xml:space="preserve"> Burton-Roberts</w:t>
      </w:r>
      <w:r w:rsidRPr="007238A4">
        <w:rPr>
          <w:sz w:val="12"/>
        </w:rPr>
        <w:t>¶</w:t>
      </w:r>
      <w:r w:rsidRPr="007238A4">
        <w:rPr>
          <w:sz w:val="16"/>
        </w:rPr>
        <w:t xml:space="preserve"> (1977) considers the following minimal </w:t>
      </w:r>
      <w:proofErr w:type="gramStart"/>
      <w:r w:rsidRPr="007238A4">
        <w:rPr>
          <w:sz w:val="16"/>
        </w:rPr>
        <w:t>pair:</w:t>
      </w:r>
      <w:r w:rsidRPr="007238A4">
        <w:rPr>
          <w:sz w:val="12"/>
        </w:rPr>
        <w:t>¶</w:t>
      </w:r>
      <w:proofErr w:type="gramEnd"/>
      <w:r w:rsidRPr="007238A4">
        <w:rPr>
          <w:sz w:val="16"/>
        </w:rPr>
        <w:t xml:space="preserve"> (45) a. Gentlemen open doors for ladies.</w:t>
      </w:r>
      <w:r w:rsidRPr="007238A4">
        <w:rPr>
          <w:sz w:val="12"/>
        </w:rPr>
        <w:t>¶</w:t>
      </w:r>
      <w:r w:rsidRPr="007238A4">
        <w:rPr>
          <w:sz w:val="16"/>
        </w:rPr>
        <w:t xml:space="preserve"> b. </w:t>
      </w:r>
      <w:r w:rsidRPr="007238A4">
        <w:rPr>
          <w:rStyle w:val="StyleUnderline"/>
        </w:rPr>
        <w:t xml:space="preserve">A gentleman opens doors for </w:t>
      </w:r>
      <w:proofErr w:type="gramStart"/>
      <w:r w:rsidRPr="007238A4">
        <w:rPr>
          <w:rStyle w:val="StyleUnderline"/>
        </w:rPr>
        <w:t>ladies.</w:t>
      </w:r>
      <w:r w:rsidRPr="007238A4">
        <w:rPr>
          <w:rStyle w:val="StyleUnderline"/>
          <w:sz w:val="12"/>
        </w:rPr>
        <w:t>¶</w:t>
      </w:r>
      <w:proofErr w:type="gramEnd"/>
      <w:r w:rsidRPr="007238A4">
        <w:rPr>
          <w:rStyle w:val="StyleUnderline"/>
          <w:sz w:val="12"/>
        </w:rPr>
        <w:t xml:space="preserve"> </w:t>
      </w:r>
      <w:r w:rsidRPr="007238A4">
        <w:rPr>
          <w:rStyle w:val="StyleUnderline"/>
        </w:rPr>
        <w:t xml:space="preserve">He notes that (45.b), but not (45.a), </w:t>
      </w:r>
      <w:r w:rsidRPr="007238A4">
        <w:rPr>
          <w:rStyle w:val="StyleUnderline"/>
          <w:highlight w:val="yellow"/>
        </w:rPr>
        <w:t>expresses what he calls “moral necessity.</w:t>
      </w:r>
      <w:r w:rsidRPr="007238A4">
        <w:rPr>
          <w:rStyle w:val="StyleUnderline"/>
        </w:rPr>
        <w:t>”7</w:t>
      </w:r>
      <w:r w:rsidRPr="007238A4">
        <w:rPr>
          <w:rStyle w:val="StyleUnderline"/>
          <w:sz w:val="12"/>
        </w:rPr>
        <w:t xml:space="preserve">¶ </w:t>
      </w:r>
      <w:r w:rsidRPr="007238A4">
        <w:rPr>
          <w:rStyle w:val="StyleUnderline"/>
        </w:rPr>
        <w:t>Burton-Roberts observes that if Emile does not as a rule open doors for ladies, his mother could utter [(45.b)] and thereby successfully imply that Emile was not, or was</w:t>
      </w:r>
      <w:r w:rsidRPr="007238A4">
        <w:rPr>
          <w:rStyle w:val="StyleUnderline"/>
          <w:sz w:val="12"/>
        </w:rPr>
        <w:t xml:space="preserve">¶ </w:t>
      </w:r>
      <w:r w:rsidRPr="007238A4">
        <w:rPr>
          <w:rStyle w:val="StyleUnderline"/>
        </w:rPr>
        <w:t>not being, a gentleman</w:t>
      </w:r>
      <w:r w:rsidRPr="007238A4">
        <w:rPr>
          <w:sz w:val="16"/>
        </w:rPr>
        <w:t>. Notice that, if she were to utter. . . [(45.a)] she</w:t>
      </w:r>
      <w:r w:rsidRPr="007238A4">
        <w:rPr>
          <w:sz w:val="12"/>
        </w:rPr>
        <w:t>¶</w:t>
      </w:r>
      <w:r w:rsidRPr="007238A4">
        <w:rPr>
          <w:sz w:val="16"/>
        </w:rPr>
        <w:t xml:space="preserve"> might achieve the same effect (that of getting Emile to open doors for</w:t>
      </w:r>
      <w:r w:rsidRPr="007238A4">
        <w:rPr>
          <w:sz w:val="12"/>
        </w:rPr>
        <w:t>¶</w:t>
      </w:r>
      <w:r w:rsidRPr="007238A4">
        <w:rPr>
          <w:sz w:val="16"/>
        </w:rPr>
        <w:t xml:space="preserve"> ladies) but would do so by different means. . . For [(45.a)] merely makes a</w:t>
      </w:r>
      <w:r w:rsidRPr="007238A4">
        <w:rPr>
          <w:sz w:val="12"/>
        </w:rPr>
        <w:t>¶</w:t>
      </w:r>
      <w:r w:rsidRPr="007238A4">
        <w:rPr>
          <w:sz w:val="16"/>
        </w:rPr>
        <w:t xml:space="preserve"> </w:t>
      </w:r>
      <w:proofErr w:type="spellStart"/>
      <w:r w:rsidRPr="007238A4">
        <w:rPr>
          <w:sz w:val="16"/>
        </w:rPr>
        <w:t>generalisation</w:t>
      </w:r>
      <w:proofErr w:type="spellEnd"/>
      <w:r w:rsidRPr="007238A4">
        <w:rPr>
          <w:sz w:val="16"/>
        </w:rPr>
        <w:t xml:space="preserve"> about gentlemen (p. 188</w:t>
      </w:r>
      <w:proofErr w:type="gramStart"/>
      <w:r w:rsidRPr="007238A4">
        <w:rPr>
          <w:sz w:val="16"/>
        </w:rPr>
        <w:t>).</w:t>
      </w:r>
      <w:r w:rsidRPr="007238A4">
        <w:rPr>
          <w:sz w:val="12"/>
        </w:rPr>
        <w:t>¶</w:t>
      </w:r>
      <w:proofErr w:type="gramEnd"/>
      <w:r w:rsidRPr="007238A4">
        <w:rPr>
          <w:sz w:val="16"/>
        </w:rPr>
        <w:t xml:space="preserve"> </w:t>
      </w:r>
      <w:r w:rsidRPr="007238A4">
        <w:rPr>
          <w:rStyle w:val="StyleUnderline"/>
        </w:rPr>
        <w:t>Sentence (45.b), then, unlike (45.a), does not have a reading where it makes</w:t>
      </w:r>
      <w:r w:rsidRPr="007238A4">
        <w:rPr>
          <w:rStyle w:val="StyleUnderline"/>
          <w:sz w:val="12"/>
        </w:rPr>
        <w:t xml:space="preserve">¶ </w:t>
      </w:r>
      <w:r w:rsidRPr="007238A4">
        <w:rPr>
          <w:rStyle w:val="StyleUnderline"/>
        </w:rPr>
        <w:t xml:space="preserve">a generalization about gentlemen; </w:t>
      </w:r>
      <w:r w:rsidRPr="007238A4">
        <w:rPr>
          <w:rStyle w:val="StyleUnderline"/>
          <w:highlight w:val="yellow"/>
        </w:rPr>
        <w:t xml:space="preserve">it is, </w:t>
      </w:r>
      <w:r w:rsidRPr="007238A4">
        <w:rPr>
          <w:rStyle w:val="StyleUnderline"/>
        </w:rPr>
        <w:t xml:space="preserve">rather, </w:t>
      </w:r>
      <w:r w:rsidRPr="007238A4">
        <w:rPr>
          <w:rStyle w:val="StyleUnderline"/>
          <w:highlight w:val="yellow"/>
        </w:rPr>
        <w:t>a statement about some social</w:t>
      </w:r>
      <w:r w:rsidRPr="007238A4">
        <w:rPr>
          <w:rStyle w:val="StyleUnderline"/>
          <w:sz w:val="12"/>
          <w:highlight w:val="yellow"/>
        </w:rPr>
        <w:t xml:space="preserve">¶ </w:t>
      </w:r>
      <w:r w:rsidRPr="007238A4">
        <w:rPr>
          <w:rStyle w:val="StyleUnderline"/>
          <w:highlight w:val="yellow"/>
        </w:rPr>
        <w:t>norm</w:t>
      </w:r>
      <w:r w:rsidRPr="007238A4">
        <w:rPr>
          <w:rStyle w:val="StyleUnderline"/>
        </w:rPr>
        <w:t xml:space="preserve">. It is true just in case this norm is in effect, i.e. </w:t>
      </w:r>
      <w:r w:rsidRPr="007238A4">
        <w:rPr>
          <w:rStyle w:val="StyleUnderline"/>
          <w:highlight w:val="yellow"/>
        </w:rPr>
        <w:t>it is a member of a set of</w:t>
      </w:r>
      <w:r w:rsidRPr="007238A4">
        <w:rPr>
          <w:rStyle w:val="StyleUnderline"/>
          <w:sz w:val="12"/>
          <w:highlight w:val="yellow"/>
        </w:rPr>
        <w:t xml:space="preserve">¶ </w:t>
      </w:r>
      <w:r w:rsidRPr="007238A4">
        <w:rPr>
          <w:rStyle w:val="StyleUnderline"/>
          <w:highlight w:val="yellow"/>
        </w:rPr>
        <w:t xml:space="preserve">socially accepted rules and </w:t>
      </w:r>
      <w:proofErr w:type="gramStart"/>
      <w:r w:rsidRPr="007238A4">
        <w:rPr>
          <w:rStyle w:val="StyleUnderline"/>
          <w:highlight w:val="yellow"/>
        </w:rPr>
        <w:t>regulations.</w:t>
      </w:r>
      <w:r w:rsidRPr="007238A4">
        <w:rPr>
          <w:sz w:val="12"/>
        </w:rPr>
        <w:t>¶</w:t>
      </w:r>
      <w:proofErr w:type="gramEnd"/>
      <w:r w:rsidRPr="007238A4">
        <w:rPr>
          <w:sz w:val="16"/>
        </w:rPr>
        <w:t xml:space="preserve"> An IS that, in the null context, cannot be read generically, </w:t>
      </w:r>
      <w:r w:rsidRPr="007238A4">
        <w:rPr>
          <w:rStyle w:val="StyleUnderline"/>
          <w:highlight w:val="yellow"/>
        </w:rPr>
        <w:t>may receive a</w:t>
      </w:r>
      <w:r w:rsidRPr="007238A4">
        <w:rPr>
          <w:rStyle w:val="StyleUnderline"/>
          <w:sz w:val="12"/>
          <w:highlight w:val="yellow"/>
        </w:rPr>
        <w:t xml:space="preserve">¶ </w:t>
      </w:r>
      <w:r w:rsidRPr="007238A4">
        <w:rPr>
          <w:rStyle w:val="StyleUnderline"/>
          <w:highlight w:val="yellow"/>
        </w:rPr>
        <w:t>generic reading in a context that makes it clear that a rule or a regulation is</w:t>
      </w:r>
      <w:r w:rsidRPr="007238A4">
        <w:rPr>
          <w:rStyle w:val="StyleUnderline"/>
          <w:sz w:val="12"/>
          <w:highlight w:val="yellow"/>
        </w:rPr>
        <w:t xml:space="preserve">¶ </w:t>
      </w:r>
      <w:r w:rsidRPr="007238A4">
        <w:rPr>
          <w:rStyle w:val="StyleUnderline"/>
          <w:highlight w:val="yellow"/>
        </w:rPr>
        <w:t>referred to</w:t>
      </w:r>
      <w:r w:rsidRPr="007238A4">
        <w:rPr>
          <w:rStyle w:val="StyleUnderline"/>
        </w:rPr>
        <w:t>.</w:t>
      </w:r>
      <w:r w:rsidRPr="007238A4">
        <w:rPr>
          <w:sz w:val="16"/>
        </w:rPr>
        <w:t xml:space="preserve"> For example, Greenberg (1998) notes that, out of the blue, (</w:t>
      </w:r>
      <w:proofErr w:type="gramStart"/>
      <w:r w:rsidRPr="007238A4">
        <w:rPr>
          <w:sz w:val="16"/>
        </w:rPr>
        <w:t>46.a)</w:t>
      </w:r>
      <w:r w:rsidRPr="007238A4">
        <w:rPr>
          <w:sz w:val="12"/>
        </w:rPr>
        <w:t>¶</w:t>
      </w:r>
      <w:proofErr w:type="gramEnd"/>
      <w:r w:rsidRPr="007238A4">
        <w:rPr>
          <w:sz w:val="16"/>
        </w:rPr>
        <w:t xml:space="preserve"> and (46.b) do not have a generic reading:</w:t>
      </w:r>
      <w:r w:rsidRPr="007238A4">
        <w:rPr>
          <w:sz w:val="12"/>
        </w:rPr>
        <w:t>¶</w:t>
      </w:r>
      <w:r w:rsidRPr="007238A4">
        <w:rPr>
          <w:sz w:val="16"/>
        </w:rPr>
        <w:t xml:space="preserve"> (46) a. A Norwegian student whose name ends with ‘s’ or ‘j’ wears green</w:t>
      </w:r>
      <w:r w:rsidRPr="007238A4">
        <w:rPr>
          <w:sz w:val="12"/>
        </w:rPr>
        <w:t>¶</w:t>
      </w:r>
      <w:r w:rsidRPr="007238A4">
        <w:rPr>
          <w:sz w:val="16"/>
        </w:rPr>
        <w:t xml:space="preserve"> thick </w:t>
      </w:r>
      <w:proofErr w:type="gramStart"/>
      <w:r w:rsidRPr="007238A4">
        <w:rPr>
          <w:sz w:val="16"/>
        </w:rPr>
        <w:t>socks.</w:t>
      </w:r>
      <w:r w:rsidRPr="007238A4">
        <w:rPr>
          <w:sz w:val="12"/>
        </w:rPr>
        <w:t>¶</w:t>
      </w:r>
      <w:proofErr w:type="gramEnd"/>
      <w:r w:rsidRPr="007238A4">
        <w:rPr>
          <w:sz w:val="16"/>
        </w:rPr>
        <w:t xml:space="preserve"> b. A tall, left-handed, brown haired neurologist in </w:t>
      </w:r>
      <w:proofErr w:type="spellStart"/>
      <w:r w:rsidRPr="007238A4">
        <w:rPr>
          <w:sz w:val="16"/>
        </w:rPr>
        <w:t>Hadassa</w:t>
      </w:r>
      <w:proofErr w:type="spellEnd"/>
      <w:r w:rsidRPr="007238A4">
        <w:rPr>
          <w:sz w:val="16"/>
        </w:rPr>
        <w:t xml:space="preserve"> hospital</w:t>
      </w:r>
      <w:r w:rsidRPr="007238A4">
        <w:rPr>
          <w:sz w:val="12"/>
        </w:rPr>
        <w:t>¶</w:t>
      </w:r>
      <w:r w:rsidRPr="007238A4">
        <w:rPr>
          <w:sz w:val="16"/>
        </w:rPr>
        <w:t xml:space="preserve"> earns more than $50,000 a </w:t>
      </w:r>
      <w:proofErr w:type="gramStart"/>
      <w:r w:rsidRPr="007238A4">
        <w:rPr>
          <w:sz w:val="16"/>
        </w:rPr>
        <w:t>year.</w:t>
      </w:r>
      <w:r w:rsidRPr="007238A4">
        <w:rPr>
          <w:sz w:val="12"/>
        </w:rPr>
        <w:t>¶</w:t>
      </w:r>
      <w:proofErr w:type="gramEnd"/>
      <w:r w:rsidRPr="007238A4">
        <w:rPr>
          <w:sz w:val="16"/>
        </w:rPr>
        <w:t xml:space="preserve"> However, Greenberg points out that in the context of (47.a) and (47.b),</w:t>
      </w:r>
      <w:r w:rsidRPr="007238A4">
        <w:rPr>
          <w:sz w:val="12"/>
        </w:rPr>
        <w:t>¶</w:t>
      </w:r>
      <w:r w:rsidRPr="007238A4">
        <w:rPr>
          <w:sz w:val="16"/>
        </w:rPr>
        <w:t xml:space="preserve"> respectively, the generic readings of the IS subject are quite natural:</w:t>
      </w:r>
      <w:r w:rsidRPr="007238A4">
        <w:rPr>
          <w:sz w:val="12"/>
        </w:rPr>
        <w:t>¶</w:t>
      </w:r>
      <w:r w:rsidRPr="007238A4">
        <w:rPr>
          <w:sz w:val="16"/>
        </w:rPr>
        <w:t xml:space="preserve"> (47) a. You know, there are very interesting traditions in Norway, concerning the connection between name, profession, and clothing. For</w:t>
      </w:r>
      <w:r w:rsidRPr="007238A4">
        <w:rPr>
          <w:sz w:val="12"/>
        </w:rPr>
        <w:t>¶</w:t>
      </w:r>
      <w:r w:rsidRPr="007238A4">
        <w:rPr>
          <w:sz w:val="16"/>
        </w:rPr>
        <w:t xml:space="preserve"> example, a Norwegian student. . .</w:t>
      </w:r>
      <w:r w:rsidRPr="007238A4">
        <w:rPr>
          <w:sz w:val="12"/>
        </w:rPr>
        <w:t>¶</w:t>
      </w:r>
      <w:r w:rsidRPr="007238A4">
        <w:rPr>
          <w:sz w:val="16"/>
        </w:rPr>
        <w:t xml:space="preserve"> b. The new </w:t>
      </w:r>
      <w:proofErr w:type="spellStart"/>
      <w:r w:rsidRPr="007238A4">
        <w:rPr>
          <w:sz w:val="16"/>
        </w:rPr>
        <w:t>Hadassa</w:t>
      </w:r>
      <w:proofErr w:type="spellEnd"/>
      <w:r w:rsidRPr="007238A4">
        <w:rPr>
          <w:sz w:val="16"/>
        </w:rPr>
        <w:t xml:space="preserve"> manager has some very funny paying criteria. For</w:t>
      </w:r>
      <w:r w:rsidRPr="007238A4">
        <w:rPr>
          <w:sz w:val="12"/>
        </w:rPr>
        <w:t>¶</w:t>
      </w:r>
      <w:r w:rsidRPr="007238A4">
        <w:rPr>
          <w:sz w:val="16"/>
        </w:rPr>
        <w:t xml:space="preserve"> example, a left-handed. . .</w:t>
      </w:r>
      <w:r w:rsidRPr="007238A4">
        <w:rPr>
          <w:sz w:val="12"/>
        </w:rPr>
        <w:t>¶</w:t>
      </w:r>
      <w:r w:rsidRPr="007238A4">
        <w:rPr>
          <w:sz w:val="16"/>
        </w:rPr>
        <w:t xml:space="preserve"> Even IS sentences that were claimed above to lack a generic reading, such</w:t>
      </w:r>
      <w:r w:rsidRPr="007238A4">
        <w:rPr>
          <w:sz w:val="12"/>
        </w:rPr>
        <w:t>¶</w:t>
      </w:r>
      <w:r w:rsidRPr="007238A4">
        <w:rPr>
          <w:sz w:val="16"/>
        </w:rPr>
        <w:t xml:space="preserve"> as (3.b) and (4.b), may, in the appropriate context, receive such a </w:t>
      </w:r>
      <w:proofErr w:type="gramStart"/>
      <w:r w:rsidRPr="007238A4">
        <w:rPr>
          <w:sz w:val="16"/>
        </w:rPr>
        <w:t>reading:</w:t>
      </w:r>
      <w:r w:rsidRPr="007238A4">
        <w:rPr>
          <w:sz w:val="12"/>
        </w:rPr>
        <w:t>¶</w:t>
      </w:r>
      <w:proofErr w:type="gramEnd"/>
      <w:r w:rsidRPr="007238A4">
        <w:rPr>
          <w:sz w:val="16"/>
        </w:rPr>
        <w:t xml:space="preserve"> (48) a. Sire, please don’t send her to the axe. Remember, a king is </w:t>
      </w:r>
      <w:proofErr w:type="gramStart"/>
      <w:r w:rsidRPr="007238A4">
        <w:rPr>
          <w:sz w:val="16"/>
        </w:rPr>
        <w:t>generous!</w:t>
      </w:r>
      <w:r w:rsidRPr="007238A4">
        <w:rPr>
          <w:sz w:val="12"/>
        </w:rPr>
        <w:t>¶</w:t>
      </w:r>
      <w:proofErr w:type="gramEnd"/>
      <w:r w:rsidRPr="007238A4">
        <w:rPr>
          <w:sz w:val="16"/>
        </w:rPr>
        <w:t xml:space="preserve"> b. How dare you build me such a room? Don’t you know a room is</w:t>
      </w:r>
      <w:r w:rsidRPr="007238A4">
        <w:rPr>
          <w:sz w:val="12"/>
        </w:rPr>
        <w:t>¶</w:t>
      </w:r>
      <w:r w:rsidRPr="007238A4">
        <w:rPr>
          <w:sz w:val="16"/>
        </w:rPr>
        <w:t xml:space="preserve"> square?</w:t>
      </w:r>
    </w:p>
    <w:p w14:paraId="428E644F" w14:textId="77777777" w:rsidR="00CE3B0F" w:rsidRPr="007238A4" w:rsidRDefault="00CE3B0F" w:rsidP="00CE3B0F">
      <w:pPr>
        <w:pStyle w:val="Heading4"/>
        <w:rPr>
          <w:rFonts w:cs="Calibri"/>
        </w:rPr>
      </w:pPr>
      <w:r w:rsidRPr="007238A4">
        <w:rPr>
          <w:rFonts w:cs="Calibri"/>
        </w:rPr>
        <w:t>Their plan violates. Rules readings are always generalized – specific instances are not consistent. Cohen 01</w:t>
      </w:r>
    </w:p>
    <w:p w14:paraId="6BAB02AA" w14:textId="77777777" w:rsidR="00CE3B0F" w:rsidRPr="007238A4" w:rsidRDefault="00CE3B0F" w:rsidP="00CE3B0F">
      <w:r w:rsidRPr="007238A4">
        <w:t>Ariel Cohen (Ben-Gurion University of the Negev), “On the Generic Use of Indefinite Singulars,” Journal of Semantics 18:3, 2001 https://core.ac.uk/download/pdf/188590876.pdf</w:t>
      </w:r>
    </w:p>
    <w:p w14:paraId="1A92170A" w14:textId="77777777" w:rsidR="00CE3B0F" w:rsidRPr="007238A4" w:rsidRDefault="00CE3B0F" w:rsidP="00CE3B0F">
      <w:pPr>
        <w:rPr>
          <w:sz w:val="16"/>
          <w:szCs w:val="16"/>
        </w:rPr>
      </w:pPr>
      <w:r w:rsidRPr="007238A4">
        <w:rPr>
          <w:rStyle w:val="StyleUnderline"/>
        </w:rPr>
        <w:t>In general, as, again, already noted by Aristotle</w:t>
      </w:r>
      <w:r w:rsidRPr="007238A4">
        <w:rPr>
          <w:rStyle w:val="StyleUnderline"/>
          <w:highlight w:val="yellow"/>
        </w:rPr>
        <w:t>, rules and definitions are not relativized to particular individuals</w:t>
      </w:r>
      <w:r w:rsidRPr="007238A4">
        <w:rPr>
          <w:rStyle w:val="StyleUnderline"/>
        </w:rPr>
        <w:t xml:space="preserve">; </w:t>
      </w:r>
      <w:r w:rsidRPr="007238A4">
        <w:rPr>
          <w:rStyle w:val="StyleUnderline"/>
          <w:highlight w:val="yellow"/>
        </w:rPr>
        <w:t>it is rarely the case that a specific individual</w:t>
      </w:r>
      <w:r w:rsidRPr="007238A4">
        <w:rPr>
          <w:rStyle w:val="StyleUnderline"/>
          <w:sz w:val="12"/>
          <w:highlight w:val="yellow"/>
        </w:rPr>
        <w:t xml:space="preserve">¶ </w:t>
      </w:r>
      <w:r w:rsidRPr="007238A4">
        <w:rPr>
          <w:rStyle w:val="StyleUnderline"/>
          <w:highlight w:val="yellow"/>
        </w:rPr>
        <w:t xml:space="preserve">forms part of the description of a general </w:t>
      </w:r>
      <w:proofErr w:type="gramStart"/>
      <w:r w:rsidRPr="007238A4">
        <w:rPr>
          <w:rStyle w:val="StyleUnderline"/>
          <w:highlight w:val="yellow"/>
        </w:rPr>
        <w:t>rule</w:t>
      </w:r>
      <w:r w:rsidRPr="007238A4">
        <w:rPr>
          <w:rStyle w:val="StyleUnderline"/>
          <w:sz w:val="16"/>
          <w:szCs w:val="16"/>
        </w:rPr>
        <w:t>.¶</w:t>
      </w:r>
      <w:proofErr w:type="gramEnd"/>
      <w:r w:rsidRPr="007238A4">
        <w:rPr>
          <w:rStyle w:val="StyleUnderline"/>
          <w:sz w:val="16"/>
          <w:szCs w:val="16"/>
        </w:rPr>
        <w:t xml:space="preserve"> </w:t>
      </w:r>
      <w:r w:rsidRPr="007238A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7238A4">
        <w:rPr>
          <w:sz w:val="16"/>
          <w:szCs w:val="16"/>
        </w:rPr>
        <w:t>Cobuild</w:t>
      </w:r>
      <w:proofErr w:type="spellEnd"/>
      <w:r w:rsidRPr="007238A4">
        <w:rPr>
          <w:sz w:val="16"/>
          <w:szCs w:val="16"/>
        </w:rPr>
        <w:t xml:space="preserve">¶ dictionary illustrate this </w:t>
      </w:r>
      <w:proofErr w:type="gramStart"/>
      <w:r w:rsidRPr="007238A4">
        <w:rPr>
          <w:sz w:val="16"/>
          <w:szCs w:val="16"/>
        </w:rPr>
        <w:t>point:¶</w:t>
      </w:r>
      <w:proofErr w:type="gramEnd"/>
      <w:r w:rsidRPr="007238A4">
        <w:rPr>
          <w:sz w:val="16"/>
          <w:szCs w:val="16"/>
        </w:rPr>
        <w:t xml:space="preserve"> (74) a. A fanatic is a person who is very enthusiastic about a particular¶ activity, sport, or way of </w:t>
      </w:r>
      <w:proofErr w:type="gramStart"/>
      <w:r w:rsidRPr="007238A4">
        <w:rPr>
          <w:sz w:val="16"/>
          <w:szCs w:val="16"/>
        </w:rPr>
        <w:t>life.¶</w:t>
      </w:r>
      <w:proofErr w:type="gramEnd"/>
      <w:r w:rsidRPr="007238A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7238A4">
        <w:rPr>
          <w:sz w:val="16"/>
          <w:szCs w:val="16"/>
        </w:rPr>
        <w:t>operation.¶</w:t>
      </w:r>
      <w:proofErr w:type="gramEnd"/>
      <w:r w:rsidRPr="007238A4">
        <w:rPr>
          <w:sz w:val="16"/>
          <w:szCs w:val="16"/>
        </w:rPr>
        <w:t xml:space="preserve"> d. If something sheers in a particular direction, it suddenly changes¶ direction, for example to avoid hitting something.</w:t>
      </w:r>
    </w:p>
    <w:p w14:paraId="718AA808" w14:textId="77777777" w:rsidR="00CE3B0F" w:rsidRPr="007238A4" w:rsidRDefault="00CE3B0F" w:rsidP="00CE3B0F">
      <w:pPr>
        <w:pStyle w:val="Heading4"/>
        <w:rPr>
          <w:rFonts w:cs="Calibri"/>
          <w:highlight w:val="yellow"/>
          <w:u w:val="single"/>
        </w:rPr>
      </w:pPr>
      <w:r w:rsidRPr="007238A4">
        <w:rPr>
          <w:rFonts w:cs="Calibri"/>
        </w:rPr>
        <w:lastRenderedPageBreak/>
        <w:t>That outweighs—only our evidence speaks to how indefinite singulars are interpreted in the context of normative statements like the resolution. This means throw out aff counter-interpretations that are purely descriptive</w:t>
      </w:r>
    </w:p>
    <w:p w14:paraId="6F5D2D18" w14:textId="77777777" w:rsidR="00CE3B0F" w:rsidRPr="007238A4" w:rsidRDefault="00CE3B0F" w:rsidP="00CE3B0F">
      <w:pPr>
        <w:pStyle w:val="Heading4"/>
        <w:rPr>
          <w:rFonts w:cs="Calibri"/>
        </w:rPr>
      </w:pPr>
      <w:r w:rsidRPr="007238A4">
        <w:rPr>
          <w:rFonts w:cs="Calibri"/>
        </w:rPr>
        <w:t>Vote neg:</w:t>
      </w:r>
    </w:p>
    <w:p w14:paraId="6497EB07" w14:textId="77777777" w:rsidR="00CE3B0F" w:rsidRPr="007238A4" w:rsidRDefault="00CE3B0F" w:rsidP="00CE3B0F">
      <w:pPr>
        <w:pStyle w:val="Heading4"/>
        <w:rPr>
          <w:rFonts w:cs="Calibri"/>
        </w:rPr>
      </w:pPr>
      <w:r w:rsidRPr="007238A4">
        <w:rPr>
          <w:rFonts w:cs="Calibri"/>
        </w:rPr>
        <w:t xml:space="preserve">1] Precision –any deviation justifies the aff arbitrarily jettisoning words in the resolution at their whim which decks negative ground and preparation because the aff is no longer bounded by the resolution. </w:t>
      </w:r>
    </w:p>
    <w:p w14:paraId="33204861" w14:textId="77777777" w:rsidR="00CE3B0F" w:rsidRPr="007238A4" w:rsidRDefault="00CE3B0F" w:rsidP="00CE3B0F">
      <w:pPr>
        <w:pStyle w:val="Heading4"/>
        <w:rPr>
          <w:rFonts w:cs="Calibri"/>
        </w:rPr>
      </w:pPr>
      <w:r w:rsidRPr="007238A4">
        <w:rPr>
          <w:rFonts w:cs="Calibri"/>
        </w:rPr>
        <w:t>2] Limits—specifying a type of appropriation offers huge explosion in the topic since space is, quite literally, infinite.</w:t>
      </w:r>
    </w:p>
    <w:p w14:paraId="78858D19" w14:textId="77777777" w:rsidR="00CE3B0F" w:rsidRPr="007238A4" w:rsidRDefault="00CE3B0F" w:rsidP="00CE3B0F">
      <w:pPr>
        <w:pStyle w:val="Heading4"/>
        <w:rPr>
          <w:rFonts w:cs="Calibri"/>
        </w:rPr>
      </w:pPr>
      <w:r w:rsidRPr="007238A4">
        <w:rPr>
          <w:rFonts w:cs="Calibri"/>
        </w:rPr>
        <w:t xml:space="preserve">Drop the debater to preserve fairness and education – use competing </w:t>
      </w:r>
      <w:proofErr w:type="spellStart"/>
      <w:r w:rsidRPr="007238A4">
        <w:rPr>
          <w:rFonts w:cs="Calibri"/>
        </w:rPr>
        <w:t>interps</w:t>
      </w:r>
      <w:proofErr w:type="spellEnd"/>
      <w:r w:rsidRPr="007238A4">
        <w:rPr>
          <w:rFonts w:cs="Calibri"/>
        </w:rPr>
        <w:t xml:space="preserve"> –reasonability invites arbitrary judge intervention and a race to the bottom of questionable argumentation</w:t>
      </w:r>
    </w:p>
    <w:p w14:paraId="3682EC72" w14:textId="77777777" w:rsidR="00CE3B0F" w:rsidRPr="007238A4" w:rsidRDefault="00CE3B0F" w:rsidP="00CE3B0F">
      <w:pPr>
        <w:pStyle w:val="Heading4"/>
        <w:rPr>
          <w:rFonts w:cs="Calibri"/>
        </w:rPr>
      </w:pPr>
      <w:r w:rsidRPr="007238A4">
        <w:rPr>
          <w:rFonts w:cs="Calibri"/>
        </w:rPr>
        <w:t xml:space="preserve">Hypothetical neg abuse doesn’t justify aff abuse, and theory checks </w:t>
      </w:r>
      <w:proofErr w:type="spellStart"/>
      <w:r w:rsidRPr="007238A4">
        <w:rPr>
          <w:rFonts w:cs="Calibri"/>
        </w:rPr>
        <w:t>cheaty</w:t>
      </w:r>
      <w:proofErr w:type="spellEnd"/>
      <w:r w:rsidRPr="007238A4">
        <w:rPr>
          <w:rFonts w:cs="Calibri"/>
        </w:rPr>
        <w:t xml:space="preserve"> CPs</w:t>
      </w:r>
    </w:p>
    <w:p w14:paraId="57B5AEB3" w14:textId="77777777" w:rsidR="00CE3B0F" w:rsidRPr="007238A4" w:rsidRDefault="00CE3B0F" w:rsidP="00CE3B0F">
      <w:pPr>
        <w:pStyle w:val="Heading4"/>
        <w:rPr>
          <w:rFonts w:eastAsia="Times New Roman" w:cs="Calibri"/>
        </w:rPr>
      </w:pPr>
      <w:r w:rsidRPr="007238A4">
        <w:rPr>
          <w:rFonts w:eastAsia="Times New Roman" w:cs="Calibri"/>
        </w:rPr>
        <w:t xml:space="preserve">No RVIs—it’s their burden to be topical. </w:t>
      </w:r>
    </w:p>
    <w:p w14:paraId="235AD8CF" w14:textId="77777777" w:rsidR="00CE3B0F" w:rsidRPr="00CE3B0F" w:rsidRDefault="00CE3B0F" w:rsidP="00CE3B0F"/>
    <w:p w14:paraId="369A1D35" w14:textId="7E27E10E" w:rsidR="00D64A72" w:rsidRDefault="00D64A72" w:rsidP="00D64A72">
      <w:pPr>
        <w:pStyle w:val="Heading2"/>
      </w:pPr>
      <w:r>
        <w:lastRenderedPageBreak/>
        <w:t>Case</w:t>
      </w:r>
    </w:p>
    <w:p w14:paraId="08E7DB88" w14:textId="77777777" w:rsidR="00CE3B0F" w:rsidRDefault="00CE3B0F" w:rsidP="00CE3B0F">
      <w:pPr>
        <w:pStyle w:val="Heading3"/>
      </w:pPr>
      <w:r>
        <w:lastRenderedPageBreak/>
        <w:t>General</w:t>
      </w:r>
    </w:p>
    <w:p w14:paraId="41DD9652" w14:textId="77777777" w:rsidR="00CE3B0F" w:rsidRPr="008041C9" w:rsidRDefault="00CE3B0F" w:rsidP="00CE3B0F">
      <w:pPr>
        <w:pStyle w:val="Heading4"/>
        <w:numPr>
          <w:ilvl w:val="0"/>
          <w:numId w:val="12"/>
        </w:numPr>
        <w:tabs>
          <w:tab w:val="num" w:pos="360"/>
        </w:tabs>
        <w:ind w:left="0" w:firstLine="0"/>
      </w:pPr>
      <w:r w:rsidRPr="008041C9">
        <w:t>Extra-T: They cannot fiat the creation of a global scheme of space wealth redistribution. They can ban or restrict private appropriation of outer space, but they cannot say what to do with tax revenues generated from the scheme.</w:t>
      </w:r>
    </w:p>
    <w:p w14:paraId="6CDC9E2E" w14:textId="77777777" w:rsidR="00CE3B0F" w:rsidRDefault="00CE3B0F" w:rsidP="00CE3B0F">
      <w:pPr>
        <w:pStyle w:val="Heading4"/>
        <w:numPr>
          <w:ilvl w:val="0"/>
          <w:numId w:val="12"/>
        </w:numPr>
        <w:tabs>
          <w:tab w:val="num" w:pos="360"/>
        </w:tabs>
        <w:ind w:left="0" w:firstLine="0"/>
      </w:pPr>
      <w:r w:rsidRPr="008041C9">
        <w:t>No solvency due to regulatory capture. Corporations already influence government to allow them to do outrageous things with global commons like mine and drill for oil. Nothing in their card, let alone inside their plan text, argues that space won't be the same.</w:t>
      </w:r>
    </w:p>
    <w:p w14:paraId="1DDB4A51" w14:textId="77777777" w:rsidR="00CE3B0F" w:rsidRDefault="00CE3B0F" w:rsidP="00CE3B0F">
      <w:pPr>
        <w:pStyle w:val="Heading4"/>
        <w:numPr>
          <w:ilvl w:val="0"/>
          <w:numId w:val="12"/>
        </w:numPr>
        <w:tabs>
          <w:tab w:val="num" w:pos="360"/>
        </w:tabs>
        <w:ind w:left="0" w:firstLine="0"/>
      </w:pPr>
      <w:r>
        <w:t xml:space="preserve">Ambiguity ensures circumvention: </w:t>
      </w:r>
    </w:p>
    <w:p w14:paraId="00BEC26C" w14:textId="77777777" w:rsidR="00CE3B0F" w:rsidRPr="00F35F0D" w:rsidRDefault="00CE3B0F" w:rsidP="00CE3B0F">
      <w:pPr>
        <w:pStyle w:val="Heading4"/>
        <w:numPr>
          <w:ilvl w:val="0"/>
          <w:numId w:val="13"/>
        </w:numPr>
        <w:tabs>
          <w:tab w:val="num" w:pos="360"/>
        </w:tabs>
        <w:ind w:left="0" w:firstLine="0"/>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3135572B" w14:textId="77777777" w:rsidR="00CE3B0F" w:rsidRPr="00F35F0D" w:rsidRDefault="00CE3B0F" w:rsidP="00CE3B0F">
      <w:proofErr w:type="spellStart"/>
      <w:r w:rsidRPr="00F35F0D">
        <w:rPr>
          <w:rStyle w:val="Style13ptBold"/>
        </w:rPr>
        <w:t>Lambakis</w:t>
      </w:r>
      <w:proofErr w:type="spellEnd"/>
      <w:r w:rsidRPr="00F35F0D">
        <w:rPr>
          <w:rStyle w:val="Style13ptBold"/>
        </w:rPr>
        <w:t xml:space="preserve"> 17</w:t>
      </w:r>
      <w:r w:rsidRPr="00F35F0D">
        <w:t xml:space="preserve"> [Dr. Steven </w:t>
      </w:r>
      <w:proofErr w:type="spellStart"/>
      <w:r w:rsidRPr="00F35F0D">
        <w:t>Lambakis</w:t>
      </w:r>
      <w:proofErr w:type="spellEnd"/>
      <w:r w:rsidRPr="00F35F0D">
        <w:t xml:space="preserve"> is a national security and international affairs analyst specializing in space power and policy studies. Dr. </w:t>
      </w:r>
      <w:proofErr w:type="spellStart"/>
      <w:r w:rsidRPr="00F35F0D">
        <w:t>Lambakis</w:t>
      </w:r>
      <w:proofErr w:type="spellEnd"/>
      <w:r w:rsidRPr="00F35F0D">
        <w:t xml:space="preserve"> serves as the Editor-in-Chief of Comparative Strategy, a leading international journal of global affairs and strategic studies whose readership includes key policymakers, academics, and other leaders. Dr. </w:t>
      </w:r>
      <w:proofErr w:type="spellStart"/>
      <w:r w:rsidRPr="00F35F0D">
        <w:t>Lambakis</w:t>
      </w:r>
      <w:proofErr w:type="spellEnd"/>
      <w:r w:rsidRPr="00F35F0D">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665DCD5C" w14:textId="77777777" w:rsidR="00CE3B0F" w:rsidRDefault="00CE3B0F" w:rsidP="00CE3B0F">
      <w:pPr>
        <w:rPr>
          <w:sz w:val="16"/>
        </w:rPr>
      </w:pPr>
      <w:r w:rsidRPr="00F35F0D">
        <w:rPr>
          <w:u w:val="single"/>
        </w:rPr>
        <w:t xml:space="preserve">While </w:t>
      </w:r>
      <w:r w:rsidRPr="00A71E15">
        <w:rPr>
          <w:highlight w:val="cyan"/>
          <w:u w:val="single"/>
        </w:rPr>
        <w:t>Russia is making</w:t>
      </w:r>
      <w:r w:rsidRPr="00F35F0D">
        <w:rPr>
          <w:sz w:val="16"/>
        </w:rPr>
        <w:t xml:space="preserve"> strong </w:t>
      </w:r>
      <w:r w:rsidRPr="00F35F0D">
        <w:rPr>
          <w:u w:val="single"/>
        </w:rPr>
        <w:t xml:space="preserve">technical </w:t>
      </w:r>
      <w:r w:rsidRPr="00A71E15">
        <w:rPr>
          <w:highlight w:val="cyan"/>
          <w:u w:val="single"/>
        </w:rPr>
        <w:t>strides toward</w:t>
      </w:r>
      <w:r w:rsidRPr="00F35F0D">
        <w:rPr>
          <w:u w:val="single"/>
        </w:rPr>
        <w:t xml:space="preserve"> having weapons capable of</w:t>
      </w:r>
      <w:r w:rsidRPr="00F35F0D">
        <w:rPr>
          <w:sz w:val="16"/>
        </w:rPr>
        <w:t xml:space="preserve"> damaging or </w:t>
      </w:r>
      <w:r w:rsidRPr="00A71E15">
        <w:rPr>
          <w:rStyle w:val="Emphasis"/>
          <w:highlight w:val="cyan"/>
        </w:rPr>
        <w:t>destroying U.S. sat</w:t>
      </w:r>
      <w:r w:rsidRPr="00F35F0D">
        <w:rPr>
          <w:sz w:val="16"/>
        </w:rPr>
        <w:t>ellite</w:t>
      </w:r>
      <w:r w:rsidRPr="00A71E15">
        <w:rPr>
          <w:rStyle w:val="Emphasis"/>
          <w:highlight w:val="cyan"/>
        </w:rPr>
        <w:t>s</w:t>
      </w:r>
      <w:r w:rsidRPr="00F35F0D">
        <w:rPr>
          <w:sz w:val="16"/>
        </w:rPr>
        <w:t xml:space="preserve">, </w:t>
      </w:r>
      <w:r w:rsidRPr="00A71E15">
        <w:rPr>
          <w:highlight w:val="cyan"/>
          <w:u w:val="single"/>
        </w:rPr>
        <w:t>it is using</w:t>
      </w:r>
      <w:r w:rsidRPr="00F35F0D">
        <w:rPr>
          <w:u w:val="single"/>
        </w:rPr>
        <w:t xml:space="preserve"> its </w:t>
      </w:r>
      <w:r w:rsidRPr="00A71E15">
        <w:rPr>
          <w:highlight w:val="cyan"/>
          <w:u w:val="single"/>
        </w:rPr>
        <w:t>foreign policy 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example, </w:t>
      </w:r>
      <w:r w:rsidRPr="00A71E15">
        <w:rPr>
          <w:highlight w:val="cya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A71E15">
        <w:rPr>
          <w:highlight w:val="cyan"/>
          <w:u w:val="single"/>
        </w:rPr>
        <w:t>advocated</w:t>
      </w:r>
      <w:r w:rsidRPr="00F35F0D">
        <w:rPr>
          <w:sz w:val="16"/>
        </w:rPr>
        <w:t xml:space="preserve"> for a treaty </w:t>
      </w:r>
      <w:r w:rsidRPr="00A71E15">
        <w:rPr>
          <w:highlight w:val="cyan"/>
          <w:u w:val="single"/>
        </w:rPr>
        <w:t>preventing</w:t>
      </w:r>
      <w:r w:rsidRPr="00F35F0D">
        <w:rPr>
          <w:sz w:val="16"/>
        </w:rPr>
        <w:t xml:space="preserve"> the </w:t>
      </w:r>
      <w:r w:rsidRPr="00F35F0D">
        <w:rPr>
          <w:u w:val="single"/>
        </w:rPr>
        <w:t xml:space="preserve">placement of </w:t>
      </w:r>
      <w:r w:rsidRPr="00A71E15">
        <w:rPr>
          <w:highlight w:val="cyan"/>
          <w:u w:val="single"/>
        </w:rPr>
        <w:t>weapons in</w:t>
      </w:r>
      <w:r w:rsidRPr="00F35F0D">
        <w:rPr>
          <w:sz w:val="16"/>
        </w:rPr>
        <w:t xml:space="preserve"> outer </w:t>
      </w:r>
      <w:r w:rsidRPr="00A71E15">
        <w:rPr>
          <w:highlight w:val="cyan"/>
          <w:u w:val="single"/>
        </w:rPr>
        <w:t>space and</w:t>
      </w:r>
      <w:r w:rsidRPr="00F35F0D">
        <w:rPr>
          <w:sz w:val="16"/>
        </w:rPr>
        <w:t xml:space="preserve"> the </w:t>
      </w:r>
      <w:r w:rsidRPr="00F35F0D">
        <w:rPr>
          <w:u w:val="single"/>
        </w:rPr>
        <w:t xml:space="preserve">threat or use of </w:t>
      </w:r>
      <w:r w:rsidRPr="00A71E15">
        <w:rPr>
          <w:highlight w:val="cyan"/>
          <w:u w:val="single"/>
        </w:rPr>
        <w:t>force against space</w:t>
      </w:r>
      <w:r w:rsidRPr="00F35F0D">
        <w:rPr>
          <w:sz w:val="16"/>
        </w:rPr>
        <w:t xml:space="preserve">-based </w:t>
      </w:r>
      <w:r w:rsidRPr="00A71E15">
        <w:rPr>
          <w:highlight w:val="cyan"/>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place </w:t>
      </w:r>
      <w:r w:rsidRPr="00A71E15">
        <w:rPr>
          <w:highlight w:val="cyan"/>
          <w:u w:val="single"/>
        </w:rPr>
        <w:t xml:space="preserve">as 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highlight w:val="cyan"/>
          <w:u w:val="single"/>
        </w:rPr>
        <w:t>to</w:t>
      </w:r>
      <w:r w:rsidRPr="00F35F0D">
        <w:rPr>
          <w:u w:val="single"/>
        </w:rPr>
        <w:t xml:space="preserve"> </w:t>
      </w:r>
      <w:r w:rsidRPr="00A71E15">
        <w:rPr>
          <w:rStyle w:val="Emphasis"/>
          <w:highlight w:val="cyan"/>
        </w:rPr>
        <w:t>restrain</w:t>
      </w:r>
      <w:r w:rsidRPr="00F35F0D">
        <w:rPr>
          <w:sz w:val="16"/>
        </w:rPr>
        <w:t xml:space="preserve"> its </w:t>
      </w:r>
      <w:r w:rsidRPr="00F35F0D">
        <w:rPr>
          <w:u w:val="single"/>
        </w:rPr>
        <w:t xml:space="preserve">development of </w:t>
      </w:r>
      <w:r w:rsidRPr="00A71E15">
        <w:rPr>
          <w:rStyle w:val="Emphasis"/>
          <w:highlight w:val="cyan"/>
        </w:rPr>
        <w:t>ASATs</w:t>
      </w:r>
      <w:r w:rsidRPr="00F35F0D">
        <w:rPr>
          <w:sz w:val="16"/>
        </w:rPr>
        <w:t xml:space="preserve">. Moreover,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A71E15">
        <w:rPr>
          <w:highlight w:val="cyan"/>
          <w:u w:val="single"/>
        </w:rPr>
        <w:t xml:space="preserve">There is </w:t>
      </w:r>
      <w:r w:rsidRPr="00A71E15">
        <w:rPr>
          <w:rStyle w:val="Emphasis"/>
          <w:highlight w:val="cyan"/>
        </w:rPr>
        <w:t>no reason</w:t>
      </w:r>
      <w:r w:rsidRPr="00A71E15">
        <w:rPr>
          <w:highlight w:val="cyan"/>
          <w:u w:val="single"/>
        </w:rPr>
        <w:t xml:space="preserve"> to expect Russia to </w:t>
      </w:r>
      <w:r w:rsidRPr="00A71E15">
        <w:rPr>
          <w:rStyle w:val="Emphasis"/>
          <w:highlight w:val="cyan"/>
        </w:rPr>
        <w:t>break</w:t>
      </w:r>
      <w:r w:rsidRPr="00F35F0D">
        <w:rPr>
          <w:u w:val="single"/>
        </w:rPr>
        <w:t xml:space="preserve"> a </w:t>
      </w:r>
      <w:r w:rsidRPr="00A71E15">
        <w:rPr>
          <w:rStyle w:val="Emphasis"/>
          <w:highlight w:val="cyan"/>
        </w:rPr>
        <w:t>habit</w:t>
      </w:r>
      <w:r w:rsidRPr="00A71E15">
        <w:rPr>
          <w:highlight w:val="cyan"/>
          <w:u w:val="single"/>
        </w:rPr>
        <w:t xml:space="preserve"> of </w:t>
      </w:r>
      <w:r w:rsidRPr="00A71E15">
        <w:rPr>
          <w:rStyle w:val="Emphasis"/>
          <w:highlight w:val="cyan"/>
        </w:rPr>
        <w:t>ignoring</w:t>
      </w:r>
      <w:r w:rsidRPr="00F35F0D">
        <w:rPr>
          <w:sz w:val="16"/>
        </w:rPr>
        <w:t xml:space="preserve"> its </w:t>
      </w:r>
      <w:r w:rsidRPr="00A71E15">
        <w:rPr>
          <w:rStyle w:val="Emphasis"/>
          <w:highlight w:val="cyan"/>
        </w:rPr>
        <w:t>arms control</w:t>
      </w:r>
      <w:r w:rsidRPr="00F35F0D">
        <w:rPr>
          <w:sz w:val="16"/>
        </w:rPr>
        <w:t xml:space="preserve"> and treaty </w:t>
      </w:r>
      <w:r w:rsidRPr="00F35F0D">
        <w:rPr>
          <w:u w:val="single"/>
        </w:rPr>
        <w:t>obligations</w:t>
      </w:r>
      <w:r w:rsidRPr="00F35F0D">
        <w:rPr>
          <w:sz w:val="16"/>
        </w:rPr>
        <w:t xml:space="preserve">. </w:t>
      </w:r>
      <w:r w:rsidRPr="00A71E15">
        <w:rPr>
          <w:highlight w:val="cyan"/>
          <w:u w:val="single"/>
        </w:rPr>
        <w:t>By doing this, it has gained</w:t>
      </w:r>
      <w:r w:rsidRPr="00F35F0D">
        <w:rPr>
          <w:u w:val="single"/>
        </w:rPr>
        <w:t xml:space="preserve"> military </w:t>
      </w:r>
      <w:r w:rsidRPr="00A71E15">
        <w:rPr>
          <w:highlight w:val="cyan"/>
          <w:u w:val="single"/>
        </w:rPr>
        <w:t xml:space="preserve">advantages for </w:t>
      </w:r>
      <w:r w:rsidRPr="00A71E15">
        <w:rPr>
          <w:rStyle w:val="Emphasis"/>
          <w:highlight w:val="cyan"/>
        </w:rPr>
        <w:t>decades</w:t>
      </w:r>
      <w:r w:rsidRPr="00F35F0D">
        <w:rPr>
          <w:sz w:val="16"/>
        </w:rPr>
        <w:t>.”119</w:t>
      </w:r>
    </w:p>
    <w:p w14:paraId="2F0595C7" w14:textId="77777777" w:rsidR="00CE3B0F" w:rsidRDefault="00CE3B0F" w:rsidP="00CE3B0F"/>
    <w:p w14:paraId="044FC99D" w14:textId="77777777" w:rsidR="00CE3B0F" w:rsidRPr="00F43AF4" w:rsidRDefault="00CE3B0F" w:rsidP="00CE3B0F"/>
    <w:p w14:paraId="5AF1CA39" w14:textId="77777777" w:rsidR="00CE3B0F" w:rsidRPr="00CE3B0F" w:rsidRDefault="00CE3B0F" w:rsidP="00CE3B0F"/>
    <w:p w14:paraId="3B5A9D54" w14:textId="5289CCE1" w:rsidR="00D64A72" w:rsidRPr="00D64A72" w:rsidRDefault="00CE3B0F" w:rsidP="00D64A72">
      <w:pPr>
        <w:pStyle w:val="Heading3"/>
      </w:pPr>
      <w:r>
        <w:lastRenderedPageBreak/>
        <w:t xml:space="preserve">1NC – </w:t>
      </w:r>
      <w:r w:rsidR="00D64A72">
        <w:t>Mining good</w:t>
      </w:r>
    </w:p>
    <w:p w14:paraId="3E03F080" w14:textId="11C7BC93" w:rsidR="00D64A72" w:rsidRPr="00E972A3" w:rsidRDefault="00D64A72" w:rsidP="00D64A72">
      <w:pPr>
        <w:pStyle w:val="Heading4"/>
      </w:pPr>
      <w:r w:rsidRPr="00E972A3">
        <w:t xml:space="preserve">Private sector is key to mining and overcomes </w:t>
      </w:r>
      <w:r w:rsidRPr="00E972A3">
        <w:rPr>
          <w:u w:val="single"/>
        </w:rPr>
        <w:t>all</w:t>
      </w:r>
      <w:r w:rsidRPr="00E972A3">
        <w:t xml:space="preserve"> extinction scenarios.</w:t>
      </w:r>
    </w:p>
    <w:p w14:paraId="382E2A41" w14:textId="77777777" w:rsidR="00D64A72" w:rsidRDefault="00D64A72" w:rsidP="00D64A72">
      <w:r>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5E17CB97" w14:textId="77777777" w:rsidR="00D64A72" w:rsidRDefault="00D64A72" w:rsidP="00D64A72">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proofErr w:type="gramStart"/>
      <w:r>
        <w:rPr>
          <w:rStyle w:val="Emphasis"/>
          <w:highlight w:val="green"/>
        </w:rPr>
        <w:t>over populated</w:t>
      </w:r>
      <w:proofErr w:type="gramEnd"/>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 xml:space="preserve">and a dearth of jobs that will be fueled by rapid automation and the rise of </w:t>
      </w:r>
      <w:proofErr w:type="spellStart"/>
      <w:r>
        <w:rPr>
          <w:sz w:val="16"/>
        </w:rPr>
        <w:t>artifi</w:t>
      </w:r>
      <w:proofErr w:type="spellEnd"/>
      <w:r>
        <w:rPr>
          <w:sz w:val="16"/>
        </w:rPr>
        <w:t xml:space="preserve"> </w:t>
      </w:r>
      <w:proofErr w:type="spellStart"/>
      <w:r>
        <w:rPr>
          <w:sz w:val="16"/>
        </w:rPr>
        <w:t>cial</w:t>
      </w:r>
      <w:proofErr w:type="spellEnd"/>
      <w:r>
        <w:rPr>
          <w:sz w:val="16"/>
        </w:rPr>
        <w:t xml:space="preserve">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w:t>
      </w:r>
      <w:proofErr w:type="gramStart"/>
      <w:r>
        <w:rPr>
          <w:rStyle w:val="StyleUnderline"/>
        </w:rPr>
        <w:t>open up</w:t>
      </w:r>
      <w:proofErr w:type="gramEnd"/>
      <w:r>
        <w:rPr>
          <w:rStyle w:val="StyleUnderline"/>
        </w:rPr>
        <w:t xml:space="preserve">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w:t>
      </w:r>
      <w:proofErr w:type="gramStart"/>
      <w:r>
        <w:rPr>
          <w:sz w:val="16"/>
        </w:rPr>
        <w:t>perhaps</w:t>
      </w:r>
      <w:proofErr w:type="gramEnd"/>
      <w:r>
        <w:rPr>
          <w:sz w:val="16"/>
        </w:rPr>
        <w:t xml:space="preserve">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w:t>
      </w:r>
      <w:proofErr w:type="gramStart"/>
      <w:r>
        <w:rPr>
          <w:sz w:val="16"/>
        </w:rPr>
        <w:t>1 ]</w:t>
      </w:r>
      <w:proofErr w:type="gramEnd"/>
      <w:r>
        <w:rPr>
          <w:rStyle w:val="StyleUnderline"/>
        </w:rPr>
        <w:t>.</w:t>
      </w:r>
      <w:r>
        <w:rPr>
          <w:sz w:val="16"/>
        </w:rPr>
        <w:t xml:space="preserve"> In fact, the very </w:t>
      </w:r>
      <w:proofErr w:type="gramStart"/>
      <w:r>
        <w:rPr>
          <w:sz w:val="16"/>
        </w:rPr>
        <w:t>nature</w:t>
      </w:r>
      <w:proofErr w:type="gramEnd"/>
      <w:r>
        <w:rPr>
          <w:sz w:val="16"/>
        </w:rPr>
        <w:t xml:space="preserv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Pr>
          <w:sz w:val="16"/>
        </w:rPr>
        <w:t>in order to</w:t>
      </w:r>
      <w:proofErr w:type="gramEnd"/>
      <w:r>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Pr>
          <w:sz w:val="16"/>
        </w:rPr>
        <w:t>exobiologists</w:t>
      </w:r>
      <w:proofErr w:type="spellEnd"/>
      <w:r>
        <w:rPr>
          <w:sz w:val="1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6"/>
        </w:rPr>
        <w:t>fl</w:t>
      </w:r>
      <w:proofErr w:type="spellEnd"/>
      <w:r>
        <w:rPr>
          <w:sz w:val="16"/>
        </w:rPr>
        <w:t xml:space="preserve"> oat their boat. Legislators, bankers, and aspiring space entrepreneurs </w:t>
      </w:r>
      <w:r>
        <w:rPr>
          <w:sz w:val="16"/>
        </w:rPr>
        <w:lastRenderedPageBreak/>
        <w:t xml:space="preserve">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w:t>
      </w:r>
      <w:proofErr w:type="gramStart"/>
      <w:r>
        <w:rPr>
          <w:rStyle w:val="StyleUnderline"/>
        </w:rPr>
        <w:t>dream, but</w:t>
      </w:r>
      <w:proofErr w:type="gramEnd"/>
      <w:r>
        <w:rPr>
          <w:rStyle w:val="StyleUnderline"/>
        </w:rPr>
        <w:t xml:space="preserve">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Pr>
          <w:sz w:val="16"/>
        </w:rPr>
        <w:t>Mars, or</w:t>
      </w:r>
      <w:proofErr w:type="gramEnd"/>
      <w:r>
        <w:rPr>
          <w:sz w:val="16"/>
        </w:rPr>
        <w:t xml:space="preserve">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w:t>
      </w:r>
      <w:proofErr w:type="gramStart"/>
      <w:r>
        <w:rPr>
          <w:sz w:val="16"/>
        </w:rPr>
        <w:t>1.2 )</w:t>
      </w:r>
      <w:proofErr w:type="gramEnd"/>
      <w:r>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Pr>
          <w:sz w:val="16"/>
        </w:rPr>
        <w:t>satellites ,</w:t>
      </w:r>
      <w:proofErr w:type="gramEnd"/>
      <w:r>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w:t>
      </w:r>
      <w:proofErr w:type="gramStart"/>
      <w:r>
        <w:rPr>
          <w:sz w:val="16"/>
        </w:rPr>
        <w:t>search</w:t>
      </w:r>
      <w:proofErr w:type="gramEnd"/>
      <w:r>
        <w:rPr>
          <w:sz w:val="16"/>
        </w:rPr>
        <w:t xml:space="preserve">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w:t>
      </w:r>
      <w:proofErr w:type="gramStart"/>
      <w:r>
        <w:rPr>
          <w:sz w:val="16"/>
        </w:rPr>
        <w:t>2 ]</w:t>
      </w:r>
      <w:proofErr w:type="gramEnd"/>
      <w:r>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Pr>
          <w:sz w:val="16"/>
        </w:rPr>
        <w:t>Of course</w:t>
      </w:r>
      <w:proofErr w:type="gramEnd"/>
      <w:r>
        <w:rPr>
          <w:sz w:val="16"/>
        </w:rPr>
        <w:t xml:space="preserve"> this twenty-fi </w:t>
      </w:r>
      <w:proofErr w:type="spellStart"/>
      <w:r>
        <w:rPr>
          <w:sz w:val="16"/>
        </w:rPr>
        <w:t>rst</w:t>
      </w:r>
      <w:proofErr w:type="spellEnd"/>
      <w:r>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proofErr w:type="gramStart"/>
      <w:r>
        <w:rPr>
          <w:rStyle w:val="Emphasis"/>
          <w:highlight w:val="green"/>
        </w:rPr>
        <w:t>i</w:t>
      </w:r>
      <w:r>
        <w:rPr>
          <w:rStyle w:val="StyleUnderline"/>
        </w:rPr>
        <w:t>ntelligence</w:t>
      </w:r>
      <w:proofErr w:type="gramEnd"/>
      <w:r>
        <w:rPr>
          <w:rStyle w:val="StyleUnderline"/>
        </w:rPr>
        <w:t xml:space="preserv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proofErr w:type="gramStart"/>
      <w:r>
        <w:rPr>
          <w:rStyle w:val="Emphasis"/>
        </w:rPr>
        <w:t>Dodo</w:t>
      </w:r>
      <w:proofErr w:type="gramEnd"/>
      <w:r>
        <w:rPr>
          <w:rStyle w:val="Emphasis"/>
        </w:rPr>
        <w:t xml:space="preserve">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w:t>
      </w:r>
      <w:proofErr w:type="gramStart"/>
      <w:r>
        <w:rPr>
          <w:sz w:val="16"/>
        </w:rPr>
        <w:t>the human race</w:t>
      </w:r>
      <w:proofErr w:type="gramEnd"/>
      <w:r>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w:t>
      </w:r>
      <w:proofErr w:type="spellStart"/>
      <w:r>
        <w:rPr>
          <w:sz w:val="16"/>
        </w:rPr>
        <w:t>rst</w:t>
      </w:r>
      <w:proofErr w:type="spellEnd"/>
      <w:r>
        <w:rPr>
          <w:sz w:val="16"/>
        </w:rPr>
        <w:t xml:space="preserve">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w:t>
      </w:r>
      <w:proofErr w:type="gramStart"/>
      <w:r>
        <w:rPr>
          <w:sz w:val="16"/>
        </w:rPr>
        <w:t>should</w:t>
      </w:r>
      <w:proofErr w:type="gramEnd"/>
      <w:r>
        <w:rPr>
          <w:sz w:val="16"/>
        </w:rPr>
        <w:t xml:space="preserve"> and we soon shall go into space and realize the bounty that it can offer to us. Th e New Space enterprise is today indeed being led by those so-called </w:t>
      </w:r>
      <w:r>
        <w:rPr>
          <w:sz w:val="16"/>
        </w:rPr>
        <w:lastRenderedPageBreak/>
        <w:t xml:space="preserve">space </w:t>
      </w:r>
      <w:proofErr w:type="gramStart"/>
      <w:r>
        <w:rPr>
          <w:sz w:val="16"/>
        </w:rPr>
        <w:t>billionaires ,</w:t>
      </w:r>
      <w:proofErr w:type="gramEnd"/>
      <w:r>
        <w:rPr>
          <w:sz w:val="16"/>
        </w:rPr>
        <w:t xml:space="preserve"> who have an exciting vision of the future. They and others in the commercial space economy believe that the exploitation of outer space may </w:t>
      </w:r>
      <w:proofErr w:type="gramStart"/>
      <w:r>
        <w:rPr>
          <w:sz w:val="16"/>
        </w:rPr>
        <w:t>open up</w:t>
      </w:r>
      <w:proofErr w:type="gramEnd"/>
      <w:r>
        <w:rPr>
          <w:sz w:val="16"/>
        </w:rPr>
        <w:t xml:space="preserve">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w:t>
      </w:r>
      <w:proofErr w:type="gramStart"/>
      <w:r>
        <w:rPr>
          <w:sz w:val="16"/>
        </w:rPr>
        <w:t>China</w:t>
      </w:r>
      <w:proofErr w:type="gramEnd"/>
      <w:r>
        <w:rPr>
          <w:sz w:val="16"/>
        </w:rPr>
        <w:t xml:space="preserve">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w:t>
      </w:r>
      <w:proofErr w:type="spellStart"/>
      <w:r>
        <w:rPr>
          <w:sz w:val="16"/>
        </w:rPr>
        <w:t>rst</w:t>
      </w:r>
      <w:proofErr w:type="spellEnd"/>
      <w:r>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Pr>
          <w:sz w:val="16"/>
        </w:rPr>
        <w:t>communications</w:t>
      </w:r>
      <w:proofErr w:type="gramEnd"/>
      <w:r>
        <w:rPr>
          <w:sz w:val="16"/>
        </w:rPr>
        <w:t xml:space="preserve">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w:t>
      </w:r>
      <w:proofErr w:type="spellStart"/>
      <w:r>
        <w:rPr>
          <w:sz w:val="16"/>
        </w:rPr>
        <w:t>petro</w:t>
      </w:r>
      <w:proofErr w:type="spellEnd"/>
      <w:r>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1EA40BD" w14:textId="77777777" w:rsidR="00D64A72" w:rsidRDefault="00D64A72" w:rsidP="00D64A72"/>
    <w:p w14:paraId="22C2672E" w14:textId="77777777" w:rsidR="00D64A72" w:rsidRPr="00E972A3" w:rsidRDefault="00D64A72" w:rsidP="00D64A72">
      <w:pPr>
        <w:pStyle w:val="Heading4"/>
      </w:pPr>
      <w:r w:rsidRPr="00E972A3">
        <w:t xml:space="preserve">Water wars </w:t>
      </w:r>
      <w:r w:rsidRPr="00E972A3">
        <w:rPr>
          <w:u w:val="single"/>
        </w:rPr>
        <w:t>escalate</w:t>
      </w:r>
      <w:r w:rsidRPr="00E972A3">
        <w:t>.</w:t>
      </w:r>
    </w:p>
    <w:p w14:paraId="16FD255B" w14:textId="77777777" w:rsidR="00D64A72" w:rsidRDefault="00D64A72" w:rsidP="00D64A72">
      <w:proofErr w:type="spellStart"/>
      <w:r>
        <w:rPr>
          <w:rStyle w:val="Style13ptBold"/>
        </w:rPr>
        <w:t>Klare</w:t>
      </w:r>
      <w:proofErr w:type="spellEnd"/>
      <w:r>
        <w:rPr>
          <w:rStyle w:val="Style13ptBold"/>
        </w:rPr>
        <w:t xml:space="preserve"> 20 </w:t>
      </w:r>
      <w:r>
        <w:t xml:space="preserve">—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w:t>
      </w:r>
      <w:r>
        <w:lastRenderedPageBreak/>
        <w:t>South Asia"; Journal of Strategic Security 13, No. 4, Pages 109-122; https://doi.org/10.5038/1944-0472.13.4.1826 Available at: https://scholarcommons.usf.edu/jss/vol13/iss4/8)//CYang</w:t>
      </w:r>
    </w:p>
    <w:p w14:paraId="088EDF24" w14:textId="77777777" w:rsidR="00D64A72" w:rsidRDefault="00D64A72" w:rsidP="00D64A72">
      <w:pPr>
        <w:rPr>
          <w:sz w:val="12"/>
        </w:rPr>
      </w:pPr>
      <w:r>
        <w:rPr>
          <w:rStyle w:val="StyleUnderline"/>
        </w:rPr>
        <w:t xml:space="preserve">Interstate </w:t>
      </w:r>
      <w:r>
        <w:rPr>
          <w:rStyle w:val="StyleUnderline"/>
          <w:highlight w:val="green"/>
        </w:rPr>
        <w:t>conflict over water</w:t>
      </w:r>
      <w:r>
        <w:rPr>
          <w:sz w:val="12"/>
        </w:rPr>
        <w:t xml:space="preserve"> might </w:t>
      </w:r>
      <w:r>
        <w:rPr>
          <w:rStyle w:val="StyleUnderline"/>
          <w:highlight w:val="green"/>
        </w:rPr>
        <w:t>occur</w:t>
      </w:r>
      <w:r>
        <w:rPr>
          <w:sz w:val="12"/>
        </w:rPr>
        <w:t xml:space="preserve">, the ICA indicated, </w:t>
      </w:r>
      <w:r>
        <w:rPr>
          <w:rStyle w:val="StyleUnderline"/>
        </w:rPr>
        <w:t>when several states rely</w:t>
      </w:r>
      <w:r>
        <w:rPr>
          <w:sz w:val="12"/>
        </w:rPr>
        <w:t xml:space="preserve"> on a shared river system for much of their water supply and one or more of the riparian states sought to maximize the river’s flow for their own benefit at the expense of other states in the basin, </w:t>
      </w:r>
      <w:r>
        <w:rPr>
          <w:rStyle w:val="StyleUnderline"/>
        </w:rPr>
        <w:t>amplifying</w:t>
      </w:r>
      <w:r>
        <w:rPr>
          <w:sz w:val="12"/>
        </w:rPr>
        <w:t xml:space="preserve"> any </w:t>
      </w:r>
      <w:r>
        <w:rPr>
          <w:rStyle w:val="StyleUnderline"/>
        </w:rPr>
        <w:t>scarcities already present</w:t>
      </w:r>
      <w:r>
        <w:rPr>
          <w:sz w:val="12"/>
        </w:rPr>
        <w:t xml:space="preserve"> there. “We judge that </w:t>
      </w:r>
      <w:r>
        <w:rPr>
          <w:rStyle w:val="StyleUnderline"/>
        </w:rPr>
        <w:t xml:space="preserve">as water shortages become </w:t>
      </w:r>
      <w:r>
        <w:rPr>
          <w:rStyle w:val="Emphasis"/>
        </w:rPr>
        <w:t>more acute</w:t>
      </w:r>
      <w:r>
        <w:rPr>
          <w:sz w:val="12"/>
        </w:rPr>
        <w:t xml:space="preserve"> beyond the next ten years, </w:t>
      </w:r>
      <w:r>
        <w:rPr>
          <w:rStyle w:val="StyleUnderline"/>
        </w:rPr>
        <w:t>water</w:t>
      </w:r>
      <w:r>
        <w:rPr>
          <w:sz w:val="12"/>
        </w:rPr>
        <w:t xml:space="preserve"> in shared basins </w:t>
      </w:r>
      <w:r>
        <w:rPr>
          <w:rStyle w:val="StyleUnderline"/>
        </w:rPr>
        <w:t xml:space="preserve">will </w:t>
      </w:r>
      <w:r>
        <w:rPr>
          <w:rStyle w:val="Emphasis"/>
        </w:rPr>
        <w:t>increasingly be used</w:t>
      </w:r>
      <w:r>
        <w:rPr>
          <w:rStyle w:val="StyleUnderline"/>
        </w:rPr>
        <w:t xml:space="preserve"> as leverage</w:t>
      </w:r>
      <w:r>
        <w:rPr>
          <w:sz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Style w:val="StyleUnderline"/>
        </w:rPr>
        <w:t>states will</w:t>
      </w:r>
      <w:r>
        <w:rPr>
          <w:sz w:val="12"/>
        </w:rPr>
        <w:t xml:space="preserve"> also </w:t>
      </w:r>
      <w:r>
        <w:rPr>
          <w:rStyle w:val="StyleUnderline"/>
        </w:rPr>
        <w:t xml:space="preserve">use their </w:t>
      </w:r>
      <w:r>
        <w:rPr>
          <w:rStyle w:val="Emphasis"/>
        </w:rPr>
        <w:t>inherent ability</w:t>
      </w:r>
      <w:r>
        <w:rPr>
          <w:rStyle w:val="StyleUnderline"/>
        </w:rPr>
        <w:t xml:space="preserve"> to construct</w:t>
      </w:r>
      <w:r>
        <w:rPr>
          <w:sz w:val="12"/>
        </w:rPr>
        <w:t xml:space="preserve"> and support </w:t>
      </w:r>
      <w:r>
        <w:rPr>
          <w:rStyle w:val="StyleUnderline"/>
        </w:rPr>
        <w:t xml:space="preserve">major water projects to obtain </w:t>
      </w:r>
      <w:r>
        <w:rPr>
          <w:rStyle w:val="Emphasis"/>
        </w:rPr>
        <w:t>regional influence</w:t>
      </w:r>
      <w:r>
        <w:rPr>
          <w:sz w:val="12"/>
        </w:rPr>
        <w:t xml:space="preserve"> or preserve their water interests.”16 The </w:t>
      </w:r>
      <w:r>
        <w:rPr>
          <w:rStyle w:val="StyleUnderline"/>
          <w:highlight w:val="green"/>
        </w:rPr>
        <w:t>utilization of a state’s</w:t>
      </w:r>
      <w:r>
        <w:rPr>
          <w:rStyle w:val="StyleUnderline"/>
        </w:rPr>
        <w:t xml:space="preserve"> superior </w:t>
      </w:r>
      <w:r>
        <w:rPr>
          <w:rStyle w:val="StyleUnderline"/>
          <w:highlight w:val="green"/>
        </w:rPr>
        <w:t>position</w:t>
      </w:r>
      <w:r>
        <w:rPr>
          <w:sz w:val="12"/>
        </w:rPr>
        <w:t xml:space="preserve"> in a shared river system to extract political or economic advantage can </w:t>
      </w:r>
      <w:r>
        <w:rPr>
          <w:rStyle w:val="StyleUnderline"/>
          <w:highlight w:val="green"/>
        </w:rPr>
        <w:t>prove</w:t>
      </w:r>
      <w:r>
        <w:rPr>
          <w:rStyle w:val="StyleUnderline"/>
        </w:rPr>
        <w:t xml:space="preserve"> </w:t>
      </w:r>
      <w:r>
        <w:rPr>
          <w:rStyle w:val="Emphasis"/>
        </w:rPr>
        <w:t xml:space="preserve">especially </w:t>
      </w:r>
      <w:r>
        <w:rPr>
          <w:rStyle w:val="Emphasis"/>
          <w:highlight w:val="green"/>
        </w:rPr>
        <w:t>destabilizing</w:t>
      </w:r>
      <w:r>
        <w:rPr>
          <w:sz w:val="12"/>
        </w:rPr>
        <w:t xml:space="preserve">, the ICA suggested, </w:t>
      </w:r>
      <w:r>
        <w:rPr>
          <w:rStyle w:val="StyleUnderline"/>
          <w:highlight w:val="green"/>
        </w:rPr>
        <w:t>when</w:t>
      </w:r>
      <w:r>
        <w:rPr>
          <w:sz w:val="12"/>
        </w:rPr>
        <w:t xml:space="preserve"> weaker </w:t>
      </w:r>
      <w:r>
        <w:rPr>
          <w:rStyle w:val="StyleUnderline"/>
          <w:highlight w:val="green"/>
        </w:rPr>
        <w:t>states</w:t>
      </w:r>
      <w:r>
        <w:rPr>
          <w:sz w:val="12"/>
        </w:rPr>
        <w:t xml:space="preserve"> in the system (typically the downstream countries) </w:t>
      </w:r>
      <w:r>
        <w:rPr>
          <w:rStyle w:val="StyleUnderline"/>
          <w:highlight w:val="green"/>
        </w:rPr>
        <w:t>are</w:t>
      </w:r>
      <w:r>
        <w:rPr>
          <w:sz w:val="12"/>
        </w:rPr>
        <w:t xml:space="preserve"> especially </w:t>
      </w:r>
      <w:r>
        <w:rPr>
          <w:rStyle w:val="StyleUnderline"/>
          <w:highlight w:val="green"/>
        </w:rPr>
        <w:t>vulnerable to</w:t>
      </w:r>
      <w:r>
        <w:rPr>
          <w:rStyle w:val="StyleUnderline"/>
        </w:rPr>
        <w:t xml:space="preserve"> water </w:t>
      </w:r>
      <w:r>
        <w:rPr>
          <w:rStyle w:val="StyleUnderline"/>
          <w:highlight w:val="green"/>
        </w:rPr>
        <w:t>scarcity</w:t>
      </w:r>
      <w:r>
        <w:rPr>
          <w:sz w:val="12"/>
        </w:rPr>
        <w:t xml:space="preserve"> because of long-standing social, economic, and political conditions. Without identifying any </w:t>
      </w:r>
      <w:proofErr w:type="gramStart"/>
      <w:r>
        <w:rPr>
          <w:sz w:val="12"/>
        </w:rPr>
        <w:t>particular states</w:t>
      </w:r>
      <w:proofErr w:type="gramEnd"/>
      <w:r>
        <w:rPr>
          <w:sz w:val="12"/>
        </w:rPr>
        <w:t xml:space="preserve"> by name, the study suggested that </w:t>
      </w:r>
      <w:r>
        <w:rPr>
          <w:rStyle w:val="StyleUnderline"/>
        </w:rPr>
        <w:t>this</w:t>
      </w:r>
      <w:r>
        <w:rPr>
          <w:sz w:val="12"/>
        </w:rPr>
        <w:t xml:space="preserve"> could </w:t>
      </w:r>
      <w:r>
        <w:rPr>
          <w:rStyle w:val="StyleUnderline"/>
        </w:rPr>
        <w:t>occur when downstream states suffer from</w:t>
      </w:r>
      <w:r>
        <w:rPr>
          <w:sz w:val="12"/>
        </w:rPr>
        <w:t xml:space="preserve"> endemic corruption, </w:t>
      </w:r>
      <w:r>
        <w:rPr>
          <w:rStyle w:val="StyleUnderline"/>
        </w:rPr>
        <w:t>poor water management practices</w:t>
      </w:r>
      <w:r>
        <w:rPr>
          <w:sz w:val="12"/>
        </w:rPr>
        <w:t xml:space="preserve">, and systemic favoritism when it comes to the allocation of scarce water supplies. In such cases, </w:t>
      </w:r>
      <w:r>
        <w:rPr>
          <w:rStyle w:val="StyleUnderline"/>
        </w:rPr>
        <w:t>any reduction</w:t>
      </w:r>
      <w:r>
        <w:rPr>
          <w:sz w:val="12"/>
        </w:rPr>
        <w:t xml:space="preserve"> in the flow of water by an upstream country </w:t>
      </w:r>
      <w:r>
        <w:rPr>
          <w:rStyle w:val="StyleUnderline"/>
        </w:rPr>
        <w:t>could easily combine</w:t>
      </w:r>
      <w:r>
        <w:rPr>
          <w:sz w:val="12"/>
        </w:rPr>
        <w:t xml:space="preserve"> with internal factors in a downstream country </w:t>
      </w:r>
      <w:r>
        <w:rPr>
          <w:rStyle w:val="StyleUnderline"/>
        </w:rPr>
        <w:t xml:space="preserve">to provoke </w:t>
      </w:r>
      <w:r>
        <w:rPr>
          <w:rStyle w:val="Emphasis"/>
        </w:rPr>
        <w:t>widespread unrest</w:t>
      </w:r>
      <w:r>
        <w:rPr>
          <w:rStyle w:val="StyleUnderline"/>
        </w:rPr>
        <w:t xml:space="preserve"> and conflict</w:t>
      </w:r>
      <w:r>
        <w:rPr>
          <w:sz w:val="12"/>
        </w:rPr>
        <w:t>. “</w:t>
      </w:r>
      <w:r>
        <w:rPr>
          <w:rStyle w:val="StyleUnderline"/>
        </w:rPr>
        <w:t>Water shortages</w:t>
      </w:r>
      <w:r>
        <w:rPr>
          <w:sz w:val="12"/>
        </w:rPr>
        <w:t xml:space="preserve">, and government failures to manage them, are likely to </w:t>
      </w:r>
      <w:r>
        <w:rPr>
          <w:rStyle w:val="StyleUnderline"/>
        </w:rPr>
        <w:t>lead to</w:t>
      </w:r>
      <w:r>
        <w:rPr>
          <w:sz w:val="12"/>
        </w:rPr>
        <w:t xml:space="preserve"> social disruptions, </w:t>
      </w:r>
      <w:r>
        <w:rPr>
          <w:rStyle w:val="StyleUnderline"/>
          <w:highlight w:val="green"/>
        </w:rPr>
        <w:t>pressure</w:t>
      </w:r>
      <w:r>
        <w:rPr>
          <w:rStyle w:val="StyleUnderline"/>
        </w:rPr>
        <w:t xml:space="preserve"> on national</w:t>
      </w:r>
      <w:r>
        <w:rPr>
          <w:sz w:val="12"/>
        </w:rPr>
        <w:t xml:space="preserve"> and local </w:t>
      </w:r>
      <w:r>
        <w:rPr>
          <w:rStyle w:val="StyleUnderline"/>
          <w:highlight w:val="green"/>
        </w:rPr>
        <w:t>leaders</w:t>
      </w:r>
      <w:r>
        <w:rPr>
          <w:rStyle w:val="StyleUnderline"/>
        </w:rPr>
        <w:t>, and</w:t>
      </w:r>
      <w:r>
        <w:rPr>
          <w:sz w:val="12"/>
        </w:rPr>
        <w:t xml:space="preserve"> potentially </w:t>
      </w:r>
      <w:r>
        <w:rPr>
          <w:rStyle w:val="StyleUnderline"/>
        </w:rPr>
        <w:t>political instability</w:t>
      </w:r>
      <w:r>
        <w:rPr>
          <w:sz w:val="12"/>
        </w:rPr>
        <w:t xml:space="preserve">,” the report noted.17 </w:t>
      </w:r>
      <w:r>
        <w:rPr>
          <w:sz w:val="12"/>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w:t>
      </w:r>
      <w:r>
        <w:rPr>
          <w:sz w:val="12"/>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Style w:val="StyleUnderline"/>
          <w:highlight w:val="green"/>
        </w:rPr>
        <w:t>Pakistan</w:t>
      </w:r>
      <w:r>
        <w:rPr>
          <w:rStyle w:val="StyleUnderline"/>
        </w:rPr>
        <w:t xml:space="preserve"> presents a </w:t>
      </w:r>
      <w:r>
        <w:rPr>
          <w:rStyle w:val="Emphasis"/>
          <w:highlight w:val="green"/>
        </w:rPr>
        <w:t>clear example</w:t>
      </w:r>
      <w:r>
        <w:rPr>
          <w:rStyle w:val="StyleUnderline"/>
        </w:rPr>
        <w:t xml:space="preserve"> of</w:t>
      </w:r>
      <w:r>
        <w:rPr>
          <w:sz w:val="12"/>
        </w:rPr>
        <w:t xml:space="preserve"> a </w:t>
      </w:r>
      <w:r>
        <w:rPr>
          <w:rStyle w:val="StyleUnderline"/>
        </w:rPr>
        <w:t>country where social dynamics</w:t>
      </w:r>
      <w:r>
        <w:rPr>
          <w:sz w:val="12"/>
        </w:rPr>
        <w:t xml:space="preserve"> and susceptibility to harm from climate events combine to </w:t>
      </w:r>
      <w:r>
        <w:rPr>
          <w:rStyle w:val="StyleUnderline"/>
        </w:rPr>
        <w:t>create a</w:t>
      </w:r>
      <w:r>
        <w:rPr>
          <w:sz w:val="12"/>
        </w:rPr>
        <w:t xml:space="preserve"> potentially </w:t>
      </w:r>
      <w:r>
        <w:rPr>
          <w:rStyle w:val="StyleUnderline"/>
        </w:rPr>
        <w:t>unstable situation</w:t>
      </w:r>
      <w:r>
        <w:rPr>
          <w:sz w:val="12"/>
        </w:rPr>
        <w:t xml:space="preserve">.”21 </w:t>
      </w:r>
      <w:r>
        <w:rPr>
          <w:rStyle w:val="StyleUnderline"/>
        </w:rPr>
        <w:t>Pakistan</w:t>
      </w:r>
      <w:r>
        <w:rPr>
          <w:sz w:val="12"/>
        </w:rPr>
        <w:t xml:space="preserve"> was said to </w:t>
      </w:r>
      <w:r>
        <w:rPr>
          <w:rStyle w:val="StyleUnderline"/>
        </w:rPr>
        <w:t xml:space="preserve">suffer from </w:t>
      </w:r>
      <w:r>
        <w:rPr>
          <w:rStyle w:val="Emphasis"/>
        </w:rPr>
        <w:t>multiple risk factors</w:t>
      </w:r>
      <w:r>
        <w:rPr>
          <w:sz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Style w:val="StyleUnderline"/>
        </w:rPr>
        <w:t>conditions</w:t>
      </w:r>
      <w:r>
        <w:rPr>
          <w:sz w:val="12"/>
        </w:rPr>
        <w:t xml:space="preserve"> have </w:t>
      </w:r>
      <w:r>
        <w:rPr>
          <w:rStyle w:val="StyleUnderline"/>
          <w:highlight w:val="green"/>
        </w:rPr>
        <w:t>led</w:t>
      </w:r>
      <w:r>
        <w:rPr>
          <w:sz w:val="12"/>
        </w:rPr>
        <w:t xml:space="preserve">, in the past, </w:t>
      </w:r>
      <w:r>
        <w:rPr>
          <w:rStyle w:val="StyleUnderline"/>
          <w:highlight w:val="green"/>
        </w:rPr>
        <w:t>to</w:t>
      </w:r>
      <w:r>
        <w:rPr>
          <w:rStyle w:val="StyleUnderline"/>
        </w:rPr>
        <w:t xml:space="preserve"> internal squabbles</w:t>
      </w:r>
      <w:r>
        <w:rPr>
          <w:sz w:val="12"/>
        </w:rPr>
        <w:t xml:space="preserve"> over water rights </w:t>
      </w:r>
      <w:r>
        <w:rPr>
          <w:rStyle w:val="StyleUnderline"/>
        </w:rPr>
        <w:t>and</w:t>
      </w:r>
      <w:r>
        <w:rPr>
          <w:sz w:val="12"/>
        </w:rPr>
        <w:t xml:space="preserve"> to </w:t>
      </w:r>
      <w:r>
        <w:rPr>
          <w:rStyle w:val="StyleUnderline"/>
          <w:highlight w:val="green"/>
        </w:rPr>
        <w:t>tensions with India</w:t>
      </w:r>
      <w:r>
        <w:rPr>
          <w:sz w:val="12"/>
        </w:rPr>
        <w:t xml:space="preserve"> over control of the Indus; now, with the likelihood of diminished meltwater from the Himalayan glaciers, the </w:t>
      </w:r>
      <w:r>
        <w:rPr>
          <w:rStyle w:val="StyleUnderline"/>
        </w:rPr>
        <w:t xml:space="preserve">risk of water scarcity triggering </w:t>
      </w:r>
      <w:r>
        <w:rPr>
          <w:rStyle w:val="Emphasis"/>
        </w:rPr>
        <w:t>violent conflict</w:t>
      </w:r>
      <w:r>
        <w:rPr>
          <w:sz w:val="12"/>
        </w:rPr>
        <w:t xml:space="preserve"> of one sort or another </w:t>
      </w:r>
      <w:r>
        <w:rPr>
          <w:rStyle w:val="StyleUnderline"/>
        </w:rPr>
        <w:t xml:space="preserve">becomes that </w:t>
      </w:r>
      <w:r>
        <w:rPr>
          <w:rStyle w:val="Emphasis"/>
        </w:rPr>
        <w:t>much greater</w:t>
      </w:r>
      <w:r>
        <w:rPr>
          <w:sz w:val="12"/>
        </w:rPr>
        <w:t xml:space="preserve">.22 </w:t>
      </w:r>
      <w:r>
        <w:rPr>
          <w:sz w:val="12"/>
          <w:szCs w:val="16"/>
        </w:rPr>
        <w:t xml:space="preserve">Pakistan, the Indus, and U.S. Security </w:t>
      </w:r>
      <w:r>
        <w:rPr>
          <w:sz w:val="12"/>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Style w:val="StyleUnderline"/>
        </w:rPr>
        <w:t>Pakistan</w:t>
      </w:r>
      <w:r>
        <w:rPr>
          <w:sz w:val="12"/>
        </w:rPr>
        <w:t xml:space="preserve"> a critical—if not always wholehearted—partner in the global war on terror, but it also </w:t>
      </w:r>
      <w:r>
        <w:rPr>
          <w:rStyle w:val="StyleUnderline"/>
          <w:highlight w:val="green"/>
        </w:rPr>
        <w:t>possesses</w:t>
      </w:r>
      <w:r>
        <w:rPr>
          <w:rStyle w:val="StyleUnderline"/>
        </w:rPr>
        <w:t xml:space="preserve"> a </w:t>
      </w:r>
      <w:r>
        <w:rPr>
          <w:rStyle w:val="Emphasis"/>
        </w:rPr>
        <w:t>substantial arsenal</w:t>
      </w:r>
      <w:r>
        <w:rPr>
          <w:rStyle w:val="StyleUnderline"/>
        </w:rPr>
        <w:t xml:space="preserve"> of </w:t>
      </w:r>
      <w:r>
        <w:rPr>
          <w:rStyle w:val="StyleUnderline"/>
          <w:highlight w:val="green"/>
        </w:rPr>
        <w:t>nuc</w:t>
      </w:r>
      <w:r>
        <w:rPr>
          <w:rStyle w:val="StyleUnderline"/>
        </w:rPr>
        <w:t>lear weapon</w:t>
      </w:r>
      <w:r>
        <w:rPr>
          <w:rStyle w:val="StyleUnderline"/>
          <w:highlight w:val="green"/>
        </w:rPr>
        <w:t>s</w:t>
      </w:r>
      <w:r>
        <w:rPr>
          <w:rStyle w:val="StyleUnderline"/>
        </w:rPr>
        <w:t xml:space="preserve"> whose security is a matter of </w:t>
      </w:r>
      <w:r>
        <w:rPr>
          <w:rStyle w:val="Emphasis"/>
        </w:rPr>
        <w:t>enormous concern</w:t>
      </w:r>
      <w:r>
        <w:rPr>
          <w:sz w:val="12"/>
        </w:rPr>
        <w:t xml:space="preserve"> to American leaders.23 Should those munitions wind up with rogue elements of the Pakistani military (some of whose members are believed to maintain clandestine links to radical Islamic organizations), or even worse, </w:t>
      </w:r>
      <w:r>
        <w:rPr>
          <w:rStyle w:val="StyleUnderline"/>
        </w:rPr>
        <w:t>should Pakistan descend into</w:t>
      </w:r>
      <w:r>
        <w:rPr>
          <w:sz w:val="12"/>
        </w:rPr>
        <w:t xml:space="preserve"> civil </w:t>
      </w:r>
      <w:r>
        <w:rPr>
          <w:rStyle w:val="StyleUnderline"/>
        </w:rPr>
        <w:t>war</w:t>
      </w:r>
      <w:r>
        <w:rPr>
          <w:sz w:val="12"/>
        </w:rPr>
        <w:t xml:space="preserve"> and the weapons fall into untrustworthy or hostile hands, the </w:t>
      </w:r>
      <w:r>
        <w:rPr>
          <w:rStyle w:val="StyleUnderline"/>
        </w:rPr>
        <w:t>safety of India</w:t>
      </w:r>
      <w:r>
        <w:rPr>
          <w:sz w:val="12"/>
        </w:rPr>
        <w:t xml:space="preserve"> and other US allies—as well as of American forces deployed in the region—</w:t>
      </w:r>
      <w:r>
        <w:rPr>
          <w:rStyle w:val="StyleUnderline"/>
        </w:rPr>
        <w:t xml:space="preserve">would be at </w:t>
      </w:r>
      <w:r>
        <w:rPr>
          <w:rStyle w:val="Emphasis"/>
        </w:rPr>
        <w:t>grave risk</w:t>
      </w:r>
      <w:r>
        <w:rPr>
          <w:sz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rStyle w:val="StyleUnderline"/>
        </w:rPr>
        <w:t>farming is the principal economic activity</w:t>
      </w:r>
      <w:r>
        <w:rPr>
          <w:sz w:val="12"/>
        </w:rPr>
        <w:t xml:space="preserve"> in Pakistan, and </w:t>
      </w:r>
      <w:r>
        <w:rPr>
          <w:rStyle w:val="StyleUnderline"/>
        </w:rPr>
        <w:t xml:space="preserve">ensuring access to water is an overarching public and </w:t>
      </w:r>
      <w:r>
        <w:rPr>
          <w:rStyle w:val="Emphasis"/>
        </w:rPr>
        <w:t>government concern</w:t>
      </w:r>
      <w:r>
        <w:rPr>
          <w:rStyle w:val="StyleUnderline"/>
        </w:rPr>
        <w:t>. This means</w:t>
      </w:r>
      <w:r>
        <w:rPr>
          <w:sz w:val="12"/>
        </w:rPr>
        <w:t xml:space="preserve">, above all, </w:t>
      </w:r>
      <w:r>
        <w:rPr>
          <w:rStyle w:val="Emphasis"/>
        </w:rPr>
        <w:t>managing the use</w:t>
      </w:r>
      <w:r>
        <w:rPr>
          <w:rStyle w:val="StyleUnderline"/>
        </w:rPr>
        <w:t xml:space="preserve"> of</w:t>
      </w:r>
      <w:r>
        <w:rPr>
          <w:sz w:val="12"/>
        </w:rPr>
        <w:t xml:space="preserve"> the Indus—the country’s main source of </w:t>
      </w:r>
      <w:r>
        <w:rPr>
          <w:rStyle w:val="StyleUnderline"/>
        </w:rPr>
        <w:t>water for irrigation and</w:t>
      </w:r>
      <w:r>
        <w:rPr>
          <w:sz w:val="12"/>
        </w:rPr>
        <w:t xml:space="preserve"> its </w:t>
      </w:r>
      <w:r>
        <w:rPr>
          <w:rStyle w:val="Emphasis"/>
        </w:rPr>
        <w:t>major source</w:t>
      </w:r>
      <w:r>
        <w:rPr>
          <w:rStyle w:val="StyleUnderline"/>
        </w:rPr>
        <w:t xml:space="preserve"> of</w:t>
      </w:r>
      <w:r>
        <w:rPr>
          <w:sz w:val="12"/>
        </w:rPr>
        <w:t xml:space="preserve"> power for </w:t>
      </w:r>
      <w:r>
        <w:rPr>
          <w:rStyle w:val="StyleUnderline"/>
        </w:rPr>
        <w:t>electricity generation</w:t>
      </w:r>
      <w:r>
        <w:rPr>
          <w:sz w:val="12"/>
        </w:rPr>
        <w:t xml:space="preserve">. Pakistan’s </w:t>
      </w:r>
      <w:r>
        <w:rPr>
          <w:sz w:val="12"/>
        </w:rPr>
        <w:lastRenderedPageBreak/>
        <w:t xml:space="preserve">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w:t>
      </w:r>
      <w:r>
        <w:rPr>
          <w:sz w:val="12"/>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Pr>
          <w:sz w:val="12"/>
          <w:szCs w:val="16"/>
        </w:rPr>
        <w:t>sector</w:t>
      </w:r>
      <w:proofErr w:type="gramEnd"/>
      <w:r>
        <w:rPr>
          <w:sz w:val="12"/>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w:t>
      </w:r>
      <w:r>
        <w:rPr>
          <w:sz w:val="12"/>
        </w:rPr>
        <w:t xml:space="preserve">Another </w:t>
      </w:r>
      <w:r>
        <w:rPr>
          <w:rStyle w:val="StyleUnderline"/>
        </w:rPr>
        <w:t>scenario that has</w:t>
      </w:r>
      <w:r>
        <w:rPr>
          <w:sz w:val="12"/>
        </w:rPr>
        <w:t xml:space="preserve"> some </w:t>
      </w:r>
      <w:r>
        <w:rPr>
          <w:rStyle w:val="StyleUnderline"/>
        </w:rPr>
        <w:t>analysts worried is</w:t>
      </w:r>
      <w:r>
        <w:rPr>
          <w:sz w:val="12"/>
        </w:rPr>
        <w:t xml:space="preserve"> the </w:t>
      </w:r>
      <w:r>
        <w:rPr>
          <w:rStyle w:val="StyleUnderline"/>
        </w:rPr>
        <w:t>possibility that</w:t>
      </w:r>
      <w:r>
        <w:rPr>
          <w:sz w:val="12"/>
        </w:rPr>
        <w:t xml:space="preserve"> a time of </w:t>
      </w:r>
      <w:r>
        <w:rPr>
          <w:rStyle w:val="Emphasis"/>
        </w:rPr>
        <w:t xml:space="preserve">sharply </w:t>
      </w:r>
      <w:r>
        <w:rPr>
          <w:rStyle w:val="Emphasis"/>
          <w:highlight w:val="green"/>
        </w:rPr>
        <w:t>reduced</w:t>
      </w:r>
      <w:r>
        <w:rPr>
          <w:rStyle w:val="StyleUnderline"/>
          <w:highlight w:val="green"/>
        </w:rPr>
        <w:t xml:space="preserve"> water</w:t>
      </w:r>
      <w:r>
        <w:rPr>
          <w:rStyle w:val="StyleUnderline"/>
          <w:sz w:val="12"/>
          <w:szCs w:val="16"/>
        </w:rPr>
        <w:t xml:space="preserve"> </w:t>
      </w:r>
      <w:r>
        <w:rPr>
          <w:sz w:val="12"/>
        </w:rPr>
        <w:t xml:space="preserve">flow through the Indus will </w:t>
      </w:r>
      <w:r>
        <w:rPr>
          <w:rStyle w:val="StyleUnderline"/>
          <w:highlight w:val="green"/>
        </w:rPr>
        <w:t>coincide with</w:t>
      </w:r>
      <w:r>
        <w:rPr>
          <w:rStyle w:val="StyleUnderline"/>
        </w:rPr>
        <w:t xml:space="preserve"> efforts by </w:t>
      </w:r>
      <w:r>
        <w:rPr>
          <w:rStyle w:val="StyleUnderline"/>
          <w:highlight w:val="green"/>
        </w:rPr>
        <w:t>India</w:t>
      </w:r>
      <w:r>
        <w:rPr>
          <w:sz w:val="12"/>
        </w:rPr>
        <w:t xml:space="preserve"> to </w:t>
      </w:r>
      <w:r>
        <w:rPr>
          <w:rStyle w:val="StyleUnderline"/>
          <w:highlight w:val="green"/>
        </w:rPr>
        <w:t>exploit its advantage</w:t>
      </w:r>
      <w:r>
        <w:rPr>
          <w:rStyle w:val="StyleUnderline"/>
        </w:rPr>
        <w:t>ous</w:t>
      </w:r>
      <w:r>
        <w:rPr>
          <w:sz w:val="12"/>
        </w:rPr>
        <w:t xml:space="preserve"> position as the upper riparian on three key tributaries of the Indus—the Ravi, the Beas, and the Sutlej—to divert water for its own use, thereby depriving downstream Pakistan of vital supplies and </w:t>
      </w:r>
      <w:r>
        <w:rPr>
          <w:rStyle w:val="StyleUnderline"/>
          <w:highlight w:val="green"/>
        </w:rPr>
        <w:t>provoking</w:t>
      </w:r>
      <w:r>
        <w:rPr>
          <w:sz w:val="12"/>
        </w:rPr>
        <w:t xml:space="preserve"> a </w:t>
      </w:r>
      <w:r>
        <w:rPr>
          <w:rStyle w:val="StyleUnderline"/>
          <w:highlight w:val="green"/>
        </w:rPr>
        <w:t>war</w:t>
      </w:r>
      <w:r>
        <w:rPr>
          <w:rStyle w:val="StyleUnderline"/>
        </w:rPr>
        <w:t xml:space="preserve"> between these two countries</w:t>
      </w:r>
      <w:r>
        <w:rPr>
          <w:sz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Style w:val="StyleUnderline"/>
          <w:highlight w:val="green"/>
        </w:rPr>
        <w:t>India</w:t>
      </w:r>
      <w:r>
        <w:rPr>
          <w:rStyle w:val="StyleUnderline"/>
        </w:rPr>
        <w:t xml:space="preserve">, possessing </w:t>
      </w:r>
      <w:r>
        <w:rPr>
          <w:rStyle w:val="Emphasis"/>
        </w:rPr>
        <w:t>superior conventional forces</w:t>
      </w:r>
      <w:r>
        <w:rPr>
          <w:rStyle w:val="StyleUnderline"/>
        </w:rPr>
        <w:t xml:space="preserve">, would </w:t>
      </w:r>
      <w:r>
        <w:rPr>
          <w:rStyle w:val="StyleUnderline"/>
          <w:highlight w:val="green"/>
        </w:rPr>
        <w:t>overpower Pakistan</w:t>
      </w:r>
      <w:r>
        <w:rPr>
          <w:rStyle w:val="StyleUnderline"/>
        </w:rPr>
        <w:t>’s</w:t>
      </w:r>
      <w:r>
        <w:rPr>
          <w:sz w:val="12"/>
        </w:rPr>
        <w:t xml:space="preserve"> equivalent </w:t>
      </w:r>
      <w:r>
        <w:rPr>
          <w:rStyle w:val="StyleUnderline"/>
        </w:rPr>
        <w:t xml:space="preserve">armies, </w:t>
      </w:r>
      <w:r>
        <w:rPr>
          <w:rStyle w:val="StyleUnderline"/>
          <w:highlight w:val="green"/>
        </w:rPr>
        <w:t>leading</w:t>
      </w:r>
      <w:r>
        <w:rPr>
          <w:rStyle w:val="StyleUnderline"/>
        </w:rPr>
        <w:t xml:space="preserve"> Pakistan’s </w:t>
      </w:r>
      <w:r>
        <w:rPr>
          <w:rStyle w:val="StyleUnderline"/>
          <w:highlight w:val="green"/>
        </w:rPr>
        <w:t>leaders to</w:t>
      </w:r>
      <w:r>
        <w:rPr>
          <w:sz w:val="12"/>
        </w:rPr>
        <w:t xml:space="preserve"> order the </w:t>
      </w:r>
      <w:r>
        <w:rPr>
          <w:rStyle w:val="StyleUnderline"/>
          <w:highlight w:val="green"/>
        </w:rPr>
        <w:t>use</w:t>
      </w:r>
      <w:r>
        <w:rPr>
          <w:rStyle w:val="StyleUnderline"/>
        </w:rPr>
        <w:t xml:space="preserve"> of </w:t>
      </w:r>
      <w:r>
        <w:rPr>
          <w:rStyle w:val="StyleUnderline"/>
          <w:highlight w:val="green"/>
        </w:rPr>
        <w:t>nuclear weapons</w:t>
      </w:r>
      <w:r>
        <w:rPr>
          <w:sz w:val="12"/>
        </w:rPr>
        <w:t xml:space="preserve"> against India, </w:t>
      </w:r>
      <w:r>
        <w:rPr>
          <w:rStyle w:val="StyleUnderline"/>
        </w:rPr>
        <w:t>igniting</w:t>
      </w:r>
      <w:r>
        <w:rPr>
          <w:sz w:val="12"/>
        </w:rPr>
        <w:t xml:space="preserve"> a regional </w:t>
      </w:r>
      <w:r>
        <w:rPr>
          <w:rStyle w:val="StyleUnderline"/>
        </w:rPr>
        <w:t>nuclear war</w:t>
      </w:r>
      <w:r>
        <w:rPr>
          <w:sz w:val="12"/>
        </w:rPr>
        <w:t xml:space="preserve">. Such a </w:t>
      </w:r>
      <w:r>
        <w:rPr>
          <w:rStyle w:val="StyleUnderline"/>
        </w:rPr>
        <w:t>conflict</w:t>
      </w:r>
      <w:r>
        <w:rPr>
          <w:sz w:val="12"/>
        </w:rPr>
        <w:t xml:space="preserve">, scientists have calculated, would result in 50 to 125 million fatalities, and </w:t>
      </w:r>
      <w:r>
        <w:rPr>
          <w:rStyle w:val="StyleUnderline"/>
        </w:rPr>
        <w:t xml:space="preserve">produce a </w:t>
      </w:r>
      <w:r>
        <w:rPr>
          <w:rStyle w:val="Emphasis"/>
        </w:rPr>
        <w:t>dust cloud</w:t>
      </w:r>
      <w:r>
        <w:rPr>
          <w:rStyle w:val="StyleUnderline"/>
        </w:rPr>
        <w:t xml:space="preserve"> covering</w:t>
      </w:r>
      <w:r>
        <w:rPr>
          <w:sz w:val="12"/>
        </w:rPr>
        <w:t xml:space="preserve"> much of </w:t>
      </w:r>
      <w:r>
        <w:rPr>
          <w:rStyle w:val="StyleUnderline"/>
        </w:rPr>
        <w:t xml:space="preserve">the Earth, decimating </w:t>
      </w:r>
      <w:r>
        <w:rPr>
          <w:rStyle w:val="Emphasis"/>
        </w:rPr>
        <w:t>global agriculture</w:t>
      </w:r>
      <w:r>
        <w:rPr>
          <w:sz w:val="12"/>
        </w:rPr>
        <w:t>—an outcome with enormous implications for American national security.30</w:t>
      </w:r>
    </w:p>
    <w:p w14:paraId="6C131BB4" w14:textId="77777777" w:rsidR="00D64A72" w:rsidRDefault="00D64A72" w:rsidP="00D64A72"/>
    <w:p w14:paraId="341AA800" w14:textId="77777777" w:rsidR="00D64A72" w:rsidRPr="00E972A3" w:rsidRDefault="00D64A72" w:rsidP="00D64A72">
      <w:pPr>
        <w:pStyle w:val="Heading4"/>
        <w:rPr>
          <w:rFonts w:cs="Arial"/>
        </w:rPr>
      </w:pPr>
      <w:r w:rsidRPr="00E972A3">
        <w:rPr>
          <w:rFonts w:cs="Arial"/>
        </w:rPr>
        <w:t xml:space="preserve">So do </w:t>
      </w:r>
      <w:r w:rsidRPr="00E972A3">
        <w:rPr>
          <w:rFonts w:cs="Arial"/>
          <w:u w:val="single"/>
        </w:rPr>
        <w:t>resource wars</w:t>
      </w:r>
      <w:r w:rsidRPr="00E972A3">
        <w:rPr>
          <w:rFonts w:cs="Arial"/>
        </w:rPr>
        <w:t>.</w:t>
      </w:r>
    </w:p>
    <w:p w14:paraId="7DABD925" w14:textId="77777777" w:rsidR="00D64A72" w:rsidRPr="00E972A3" w:rsidRDefault="00D64A72" w:rsidP="00D64A72">
      <w:proofErr w:type="spellStart"/>
      <w:r>
        <w:rPr>
          <w:rStyle w:val="Style13ptBold"/>
        </w:rPr>
        <w:t>Klare</w:t>
      </w:r>
      <w:proofErr w:type="spellEnd"/>
      <w:r>
        <w:rPr>
          <w:rStyle w:val="Style13ptBold"/>
        </w:rPr>
        <w:t xml:space="preserve"> 13</w:t>
      </w:r>
      <w:r>
        <w:t xml:space="preserve"> – Michael T., professor emeritus of peace and world-security studies at Hampshire College and senior visiting fellow at the Arms Control Association in Washington, DC, " </w:t>
      </w:r>
      <w:r w:rsidRPr="00E972A3">
        <w:t xml:space="preserve">How Resource Scarcity and Climate Change Could Produce a Global Explosion", The Nation, 4/22/2013, </w:t>
      </w:r>
      <w:hyperlink r:id="rId13" w:history="1">
        <w:r w:rsidRPr="00E972A3">
          <w:t>https://www.thenation.com/article/how-resource-scarcity-and-climate-change-could-produce-global-explosion/</w:t>
        </w:r>
      </w:hyperlink>
      <w:r w:rsidRPr="00E972A3">
        <w:t xml:space="preserve"> JHW</w:t>
      </w:r>
    </w:p>
    <w:p w14:paraId="44B655C7" w14:textId="77777777" w:rsidR="00D64A72" w:rsidRDefault="00D64A72" w:rsidP="00D64A72">
      <w:pPr>
        <w:rPr>
          <w:sz w:val="12"/>
        </w:rPr>
      </w:pPr>
      <w:r>
        <w:rPr>
          <w:sz w:val="12"/>
        </w:rPr>
        <w:t xml:space="preserve">Resource Shortages and Resource Wars Start with one simple given: the prospect of future </w:t>
      </w:r>
      <w:r>
        <w:rPr>
          <w:rStyle w:val="StyleUnderline"/>
          <w:highlight w:val="green"/>
        </w:rPr>
        <w:t>scarcities</w:t>
      </w:r>
      <w:r>
        <w:rPr>
          <w:sz w:val="12"/>
          <w:highlight w:val="green"/>
        </w:rPr>
        <w:t xml:space="preserve"> </w:t>
      </w:r>
      <w:r>
        <w:rPr>
          <w:rStyle w:val="StyleUnderline"/>
          <w:highlight w:val="green"/>
        </w:rPr>
        <w:t>of</w:t>
      </w:r>
      <w:r>
        <w:rPr>
          <w:rStyle w:val="StyleUnderline"/>
        </w:rPr>
        <w:t xml:space="preserve"> vital natural </w:t>
      </w:r>
      <w:r>
        <w:rPr>
          <w:rStyle w:val="StyleUnderline"/>
          <w:highlight w:val="green"/>
        </w:rPr>
        <w:t>resources</w:t>
      </w:r>
      <w:r>
        <w:rPr>
          <w:sz w:val="12"/>
        </w:rPr>
        <w:t xml:space="preserve">, </w:t>
      </w:r>
      <w:r>
        <w:rPr>
          <w:rStyle w:val="StyleUnderline"/>
        </w:rPr>
        <w:t>including energy</w:t>
      </w:r>
      <w:r>
        <w:rPr>
          <w:sz w:val="12"/>
        </w:rPr>
        <w:t xml:space="preserve">, water, land, </w:t>
      </w:r>
      <w:proofErr w:type="gramStart"/>
      <w:r>
        <w:rPr>
          <w:sz w:val="12"/>
        </w:rPr>
        <w:t>food</w:t>
      </w:r>
      <w:proofErr w:type="gramEnd"/>
      <w:r>
        <w:rPr>
          <w:sz w:val="12"/>
        </w:rPr>
        <w:t xml:space="preserve"> and critical minerals. This </w:t>
      </w:r>
      <w:proofErr w:type="gramStart"/>
      <w:r>
        <w:rPr>
          <w:sz w:val="12"/>
        </w:rPr>
        <w:t>in itself would</w:t>
      </w:r>
      <w:proofErr w:type="gramEnd"/>
      <w:r>
        <w:rPr>
          <w:sz w:val="12"/>
        </w:rPr>
        <w:t xml:space="preserve"> </w:t>
      </w:r>
      <w:r>
        <w:rPr>
          <w:rStyle w:val="Emphasis"/>
          <w:highlight w:val="green"/>
        </w:rPr>
        <w:t>guarantee</w:t>
      </w:r>
      <w:r>
        <w:rPr>
          <w:rStyle w:val="Emphasis"/>
        </w:rPr>
        <w:t xml:space="preserve"> social unrest, geopolitical friction and </w:t>
      </w:r>
      <w:r>
        <w:rPr>
          <w:rStyle w:val="Emphasis"/>
          <w:highlight w:val="green"/>
        </w:rPr>
        <w:t>war</w:t>
      </w:r>
      <w:r>
        <w:rPr>
          <w:sz w:val="12"/>
        </w:rPr>
        <w:t xml:space="preserve">. It is important to note that </w:t>
      </w:r>
      <w:r>
        <w:rPr>
          <w:rStyle w:val="StyleUnderline"/>
        </w:rPr>
        <w:t>absolute scarcity</w:t>
      </w:r>
      <w:r>
        <w:rPr>
          <w:sz w:val="12"/>
        </w:rPr>
        <w:t xml:space="preserve"> </w:t>
      </w:r>
      <w:r>
        <w:rPr>
          <w:rStyle w:val="StyleUnderline"/>
        </w:rPr>
        <w:t>doesn’t have to be on the horizon</w:t>
      </w:r>
      <w:r>
        <w:rPr>
          <w:sz w:val="12"/>
        </w:rPr>
        <w:t xml:space="preserve"> in any given resource category </w:t>
      </w:r>
      <w:r>
        <w:rPr>
          <w:rStyle w:val="StyleUnderline"/>
        </w:rPr>
        <w:t>for this scenario to kick in</w:t>
      </w:r>
      <w:r>
        <w:rPr>
          <w:sz w:val="12"/>
        </w:rPr>
        <w:t xml:space="preserve">. A </w:t>
      </w:r>
      <w:r>
        <w:rPr>
          <w:rStyle w:val="StyleUnderline"/>
        </w:rPr>
        <w:t>lack of adequate supplies to meet the needs of a growing</w:t>
      </w:r>
      <w:r>
        <w:rPr>
          <w:sz w:val="12"/>
        </w:rPr>
        <w:t xml:space="preserve">, ever more urbanized and industrialized global </w:t>
      </w:r>
      <w:r>
        <w:rPr>
          <w:rStyle w:val="StyleUnderline"/>
        </w:rPr>
        <w:t>population is enough</w:t>
      </w:r>
      <w:r>
        <w:rPr>
          <w:sz w:val="12"/>
        </w:rPr>
        <w:t xml:space="preserve">. Given the wave of extinctions that scientists are recording, some resources—particular species of fish, animals and trees, for example—will become less abundant in the decades to </w:t>
      </w:r>
      <w:proofErr w:type="gramStart"/>
      <w:r>
        <w:rPr>
          <w:sz w:val="12"/>
        </w:rPr>
        <w:t>come, and</w:t>
      </w:r>
      <w:proofErr w:type="gramEnd"/>
      <w:r>
        <w:rPr>
          <w:sz w:val="12"/>
        </w:rPr>
        <w:t xml:space="preserve"> may even disappear altogether. But </w:t>
      </w:r>
      <w:r>
        <w:rPr>
          <w:rStyle w:val="StyleUnderline"/>
        </w:rPr>
        <w:t xml:space="preserve">key </w:t>
      </w:r>
      <w:r>
        <w:rPr>
          <w:rStyle w:val="StyleUnderline"/>
          <w:highlight w:val="green"/>
        </w:rPr>
        <w:t>materials</w:t>
      </w:r>
      <w:r>
        <w:rPr>
          <w:rStyle w:val="StyleUnderline"/>
        </w:rPr>
        <w:t xml:space="preserve"> for modern civilization </w:t>
      </w:r>
      <w:r>
        <w:rPr>
          <w:rStyle w:val="StyleUnderline"/>
          <w:highlight w:val="green"/>
        </w:rPr>
        <w:t>like oil, uranium and copper will</w:t>
      </w:r>
      <w:r>
        <w:rPr>
          <w:rStyle w:val="StyleUnderline"/>
        </w:rPr>
        <w:t xml:space="preserve"> simply </w:t>
      </w:r>
      <w:r>
        <w:rPr>
          <w:rStyle w:val="Emphasis"/>
          <w:highlight w:val="green"/>
        </w:rPr>
        <w:t>prove</w:t>
      </w:r>
      <w:r>
        <w:rPr>
          <w:rStyle w:val="Emphasis"/>
        </w:rPr>
        <w:t xml:space="preserve"> harder and more </w:t>
      </w:r>
      <w:r>
        <w:rPr>
          <w:rStyle w:val="Emphasis"/>
          <w:highlight w:val="green"/>
        </w:rPr>
        <w:t xml:space="preserve">costly </w:t>
      </w:r>
      <w:r>
        <w:rPr>
          <w:rStyle w:val="Emphasis"/>
        </w:rPr>
        <w:t>to acquire</w:t>
      </w:r>
      <w:r>
        <w:rPr>
          <w:rStyle w:val="StyleUnderline"/>
        </w:rPr>
        <w:t xml:space="preserve">, </w:t>
      </w:r>
      <w:r>
        <w:rPr>
          <w:rStyle w:val="StyleUnderline"/>
          <w:highlight w:val="green"/>
        </w:rPr>
        <w:t xml:space="preserve">leading to </w:t>
      </w:r>
      <w:r>
        <w:rPr>
          <w:rStyle w:val="StyleUnderline"/>
        </w:rPr>
        <w:t xml:space="preserve">supply </w:t>
      </w:r>
      <w:r>
        <w:rPr>
          <w:rStyle w:val="StyleUnderline"/>
          <w:highlight w:val="green"/>
        </w:rPr>
        <w:t xml:space="preserve">bottlenecks and </w:t>
      </w:r>
      <w:r>
        <w:rPr>
          <w:rStyle w:val="StyleUnderline"/>
        </w:rPr>
        <w:t xml:space="preserve">periodic </w:t>
      </w:r>
      <w:r>
        <w:rPr>
          <w:rStyle w:val="StyleUnderline"/>
          <w:highlight w:val="green"/>
        </w:rPr>
        <w:t>shortages</w:t>
      </w:r>
      <w:r>
        <w:rPr>
          <w:rStyle w:val="StyleUnderline"/>
        </w:rPr>
        <w:t>. Oil</w:t>
      </w:r>
      <w:r>
        <w:rPr>
          <w:sz w:val="12"/>
        </w:rPr>
        <w:t>—the single most important commodity in the international economy—</w:t>
      </w:r>
      <w:r>
        <w:rPr>
          <w:rStyle w:val="StyleUnderline"/>
        </w:rPr>
        <w:t>provides an apt example</w:t>
      </w:r>
      <w:r>
        <w:rPr>
          <w:sz w:val="12"/>
        </w:rPr>
        <w:t xml:space="preserve">. </w:t>
      </w:r>
      <w:r>
        <w:rPr>
          <w:rStyle w:val="StyleUnderline"/>
        </w:rPr>
        <w:t>Although global oil supplies</w:t>
      </w:r>
      <w:r>
        <w:rPr>
          <w:sz w:val="12"/>
        </w:rPr>
        <w:t xml:space="preserve"> </w:t>
      </w:r>
      <w:r>
        <w:rPr>
          <w:rStyle w:val="StyleUnderline"/>
        </w:rPr>
        <w:t xml:space="preserve">may </w:t>
      </w:r>
      <w:proofErr w:type="gramStart"/>
      <w:r>
        <w:rPr>
          <w:rStyle w:val="StyleUnderline"/>
        </w:rPr>
        <w:t>actually</w:t>
      </w:r>
      <w:r>
        <w:rPr>
          <w:sz w:val="12"/>
        </w:rPr>
        <w:t xml:space="preserve"> </w:t>
      </w:r>
      <w:r>
        <w:rPr>
          <w:rStyle w:val="StyleUnderline"/>
        </w:rPr>
        <w:t>grow</w:t>
      </w:r>
      <w:proofErr w:type="gramEnd"/>
      <w:r>
        <w:rPr>
          <w:sz w:val="12"/>
        </w:rPr>
        <w:t xml:space="preserve"> in the coming decades, many </w:t>
      </w:r>
      <w:r>
        <w:rPr>
          <w:rStyle w:val="StyleUnderline"/>
        </w:rPr>
        <w:t>experts</w:t>
      </w:r>
      <w:r>
        <w:rPr>
          <w:sz w:val="12"/>
        </w:rPr>
        <w:t xml:space="preserve"> </w:t>
      </w:r>
      <w:r>
        <w:rPr>
          <w:rStyle w:val="StyleUnderline"/>
        </w:rPr>
        <w:t xml:space="preserve">doubt that they can be expanded sufficiently to meet the needs of a rising global middle class </w:t>
      </w:r>
      <w:r>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rStyle w:val="StyleUnderline"/>
        </w:rPr>
        <w:t>rising production costs (</w:t>
      </w:r>
      <w:r>
        <w:rPr>
          <w:sz w:val="12"/>
        </w:rPr>
        <w:t xml:space="preserve">for energy that will be ever more difficult and costly to extract), environmental opposition, warfare, </w:t>
      </w:r>
      <w:proofErr w:type="gramStart"/>
      <w:r>
        <w:rPr>
          <w:sz w:val="12"/>
        </w:rPr>
        <w:t>corruption</w:t>
      </w:r>
      <w:proofErr w:type="gramEnd"/>
      <w:r>
        <w:rPr>
          <w:sz w:val="12"/>
        </w:rPr>
        <w:t xml:space="preserve"> and other impediments </w:t>
      </w:r>
      <w:r>
        <w:rPr>
          <w:rStyle w:val="StyleUnderline"/>
        </w:rPr>
        <w:t>will make it extremely difficult to achieve increases of this magnitude</w:t>
      </w:r>
      <w:r>
        <w:rPr>
          <w:sz w:val="12"/>
        </w:rPr>
        <w:t xml:space="preserve">. In other words, even if production manages for a time to top the 2010 level of 87 million barrels per day, the goal of 104 million barrels will never be reached </w:t>
      </w:r>
      <w:r>
        <w:rPr>
          <w:rStyle w:val="StyleUnderline"/>
        </w:rPr>
        <w:t>and the world’s major consumers will face virtual, if not absolute, scarcity</w:t>
      </w:r>
      <w:r>
        <w:rPr>
          <w:sz w:val="12"/>
        </w:rPr>
        <w:t xml:space="preserve">. Water provides another potent example. On an annual basis, the supply of drinking water provided by natural precipitation remains </w:t>
      </w:r>
      <w:proofErr w:type="gramStart"/>
      <w:r>
        <w:rPr>
          <w:sz w:val="12"/>
        </w:rPr>
        <w:t>more or less constant</w:t>
      </w:r>
      <w:proofErr w:type="gramEnd"/>
      <w:r>
        <w:rPr>
          <w:sz w:val="12"/>
        </w:rPr>
        <w:t xml:space="preserve">: about 40,000 cubic kilometers. But much of </w:t>
      </w:r>
      <w:r>
        <w:rPr>
          <w:sz w:val="12"/>
        </w:rPr>
        <w:lastRenderedPageBreak/>
        <w:t xml:space="preserve">this precipitation lands </w:t>
      </w:r>
      <w:proofErr w:type="gramStart"/>
      <w:r>
        <w:rPr>
          <w:sz w:val="12"/>
        </w:rPr>
        <w:t>on</w:t>
      </w:r>
      <w:proofErr w:type="gramEnd"/>
      <w:r>
        <w:rPr>
          <w:sz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Pr>
          <w:sz w:val="12"/>
        </w:rPr>
        <w:t>Asia</w:t>
      </w:r>
      <w:proofErr w:type="gramEnd"/>
      <w:r>
        <w:rPr>
          <w:sz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Pr>
          <w:sz w:val="12"/>
        </w:rPr>
        <w:t>However</w:t>
      </w:r>
      <w:proofErr w:type="gramEnd"/>
      <w:r>
        <w:rPr>
          <w:sz w:val="12"/>
        </w:rPr>
        <w:t xml:space="preserve"> generated, a perception of scarcity—or imminent scarcity—regularly leads to anxiety, resentment, hostility and contentiousness. This pattern is very well </w:t>
      </w:r>
      <w:proofErr w:type="gramStart"/>
      <w:r>
        <w:rPr>
          <w:sz w:val="12"/>
        </w:rPr>
        <w:t>understood, and</w:t>
      </w:r>
      <w:proofErr w:type="gramEnd"/>
      <w:r>
        <w:rPr>
          <w:sz w:val="12"/>
        </w:rPr>
        <w:t xml:space="preserve"> has been evident throughout human history. In his book Constant Battles, for example, Steven LeBlanc, director of collections for Harvard’s Peabody Museum of Archaeology and Ethnology, notes that many </w:t>
      </w:r>
      <w:r>
        <w:rPr>
          <w:rStyle w:val="StyleUnderline"/>
        </w:rPr>
        <w:t>ancient civilizations experienced</w:t>
      </w:r>
      <w:r>
        <w:rPr>
          <w:sz w:val="12"/>
        </w:rPr>
        <w:t xml:space="preserve"> </w:t>
      </w:r>
      <w:r>
        <w:rPr>
          <w:rStyle w:val="StyleUnderline"/>
        </w:rPr>
        <w:t>higher levels of warfare when faced with resource shortages brought about by population growth</w:t>
      </w:r>
      <w:r>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Pr>
          <w:sz w:val="12"/>
        </w:rPr>
        <w:t>Collingham</w:t>
      </w:r>
      <w:proofErr w:type="spellEnd"/>
      <w:r>
        <w:rPr>
          <w:sz w:val="12"/>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Pr>
          <w:sz w:val="12"/>
        </w:rPr>
        <w:t>Programme</w:t>
      </w:r>
      <w:proofErr w:type="spellEnd"/>
      <w:r>
        <w:rPr>
          <w:sz w:val="12"/>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Pr>
          <w:rStyle w:val="Emphasis"/>
          <w:highlight w:val="green"/>
        </w:rPr>
        <w:t>Anxiety</w:t>
      </w:r>
      <w:r>
        <w:rPr>
          <w:rStyle w:val="Emphasis"/>
        </w:rPr>
        <w:t xml:space="preserve"> over future supplies </w:t>
      </w:r>
      <w:r>
        <w:rPr>
          <w:rStyle w:val="Emphasis"/>
          <w:highlight w:val="green"/>
        </w:rPr>
        <w:t>is</w:t>
      </w:r>
      <w:r>
        <w:rPr>
          <w:sz w:val="12"/>
        </w:rPr>
        <w:t xml:space="preserve"> </w:t>
      </w:r>
      <w:r>
        <w:rPr>
          <w:rStyle w:val="Emphasis"/>
        </w:rPr>
        <w:t xml:space="preserve">often also </w:t>
      </w:r>
      <w:r>
        <w:rPr>
          <w:rStyle w:val="Emphasis"/>
          <w:highlight w:val="green"/>
        </w:rPr>
        <w:t>a factor</w:t>
      </w:r>
      <w:r>
        <w:rPr>
          <w:rStyle w:val="StyleUnderline"/>
          <w:highlight w:val="green"/>
        </w:rPr>
        <w:t xml:space="preserve"> in conflicts</w:t>
      </w:r>
      <w:r>
        <w:rPr>
          <w:rStyle w:val="StyleUnderline"/>
        </w:rPr>
        <w:t xml:space="preserve"> that break out over access to oil or control of contested undersea reserves of oil and natural gas.</w:t>
      </w:r>
      <w:r>
        <w:rPr>
          <w:sz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Pr>
          <w:rStyle w:val="StyleUnderline"/>
        </w:rPr>
        <w:t>In</w:t>
      </w:r>
      <w:r>
        <w:rPr>
          <w:sz w:val="12"/>
        </w:rPr>
        <w:t xml:space="preserve"> his </w:t>
      </w:r>
      <w:r>
        <w:rPr>
          <w:rStyle w:val="StyleUnderline"/>
        </w:rPr>
        <w:t>1980</w:t>
      </w:r>
      <w:r>
        <w:rPr>
          <w:sz w:val="12"/>
        </w:rPr>
        <w:t xml:space="preserve"> State of the Union Address, Carter affirmed that any move to impede the </w:t>
      </w:r>
      <w:r>
        <w:rPr>
          <w:rStyle w:val="StyleUnderline"/>
        </w:rPr>
        <w:t xml:space="preserve">flow of oil from the Gulf would be viewed as a threat to America’s “vital interests” and would be repelled by “any means necessary, including military force.” </w:t>
      </w:r>
      <w:r>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Pr>
          <w:rStyle w:val="StyleUnderline"/>
        </w:rPr>
        <w:t>conflicts</w:t>
      </w:r>
      <w:r>
        <w:rPr>
          <w:sz w:val="12"/>
        </w:rPr>
        <w:t xml:space="preserve"> </w:t>
      </w:r>
      <w:r>
        <w:rPr>
          <w:rStyle w:val="StyleUnderline"/>
        </w:rPr>
        <w:t>have been rising toward the boiling point between</w:t>
      </w:r>
      <w:r>
        <w:rPr>
          <w:sz w:val="12"/>
        </w:rPr>
        <w:t xml:space="preserve"> </w:t>
      </w:r>
      <w:r>
        <w:rPr>
          <w:rStyle w:val="StyleUnderline"/>
        </w:rPr>
        <w:t>China and its neighbors in Southeast Asia when it</w:t>
      </w:r>
      <w:r>
        <w:rPr>
          <w:sz w:val="12"/>
        </w:rPr>
        <w:t xml:space="preserve"> </w:t>
      </w:r>
      <w:r>
        <w:rPr>
          <w:rStyle w:val="StyleUnderline"/>
        </w:rPr>
        <w:t>comes to control of offshore oil and gas reserves in the South China Sea.</w:t>
      </w:r>
      <w:r>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rStyle w:val="StyleUnderline"/>
          <w:highlight w:val="green"/>
        </w:rPr>
        <w:t>resource</w:t>
      </w:r>
      <w:r>
        <w:rPr>
          <w:rStyle w:val="StyleUnderline"/>
        </w:rPr>
        <w:t xml:space="preserve">-driven potential </w:t>
      </w:r>
      <w:r>
        <w:rPr>
          <w:rStyle w:val="StyleUnderline"/>
          <w:highlight w:val="green"/>
        </w:rPr>
        <w:t>conflicts</w:t>
      </w:r>
      <w:r>
        <w:rPr>
          <w:rStyle w:val="StyleUnderline"/>
        </w:rPr>
        <w:t xml:space="preserve"> like these</w:t>
      </w:r>
      <w:r>
        <w:rPr>
          <w:sz w:val="12"/>
        </w:rPr>
        <w:t xml:space="preserve"> </w:t>
      </w:r>
      <w:r>
        <w:rPr>
          <w:rStyle w:val="StyleUnderline"/>
          <w:highlight w:val="green"/>
        </w:rPr>
        <w:t>will</w:t>
      </w:r>
      <w:r>
        <w:rPr>
          <w:sz w:val="12"/>
        </w:rPr>
        <w:t xml:space="preserve"> only </w:t>
      </w:r>
      <w:r>
        <w:rPr>
          <w:rStyle w:val="Emphasis"/>
          <w:highlight w:val="green"/>
        </w:rPr>
        <w:t xml:space="preserve">multiply </w:t>
      </w:r>
      <w:r>
        <w:rPr>
          <w:rStyle w:val="Emphasis"/>
        </w:rPr>
        <w:t>in the years</w:t>
      </w:r>
      <w:r>
        <w:rPr>
          <w:sz w:val="12"/>
        </w:rPr>
        <w:t xml:space="preserve"> </w:t>
      </w:r>
      <w:r>
        <w:rPr>
          <w:rStyle w:val="StyleUnderline"/>
        </w:rPr>
        <w:t xml:space="preserve">ahead </w:t>
      </w:r>
      <w:r>
        <w:rPr>
          <w:rStyle w:val="StyleUnderline"/>
          <w:highlight w:val="green"/>
        </w:rPr>
        <w:t>as demand rises</w:t>
      </w:r>
      <w:r>
        <w:rPr>
          <w:rStyle w:val="StyleUnderline"/>
        </w:rPr>
        <w:t>, supplies dwindle and more of what remains will be found in disputed areas</w:t>
      </w:r>
      <w:r>
        <w:rPr>
          <w:sz w:val="12"/>
        </w:rPr>
        <w:t xml:space="preserve">. </w:t>
      </w:r>
      <w:r>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Pr>
          <w:sz w:val="12"/>
          <w:szCs w:val="16"/>
        </w:rPr>
        <w:t>supplies</w:t>
      </w:r>
      <w:proofErr w:type="gramEnd"/>
      <w:r>
        <w:rPr>
          <w:sz w:val="12"/>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Pr>
          <w:sz w:val="12"/>
          <w:szCs w:val="16"/>
        </w:rPr>
        <w:t>supplies</w:t>
      </w:r>
      <w:proofErr w:type="gramEnd"/>
      <w:r>
        <w:rPr>
          <w:sz w:val="12"/>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Pr>
          <w:sz w:val="12"/>
          <w:szCs w:val="16"/>
        </w:rPr>
        <w:t>land</w:t>
      </w:r>
      <w:proofErr w:type="gramEnd"/>
      <w:r>
        <w:rPr>
          <w:sz w:val="12"/>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Pr>
          <w:sz w:val="12"/>
          <w:szCs w:val="16"/>
        </w:rPr>
        <w:t>refineries</w:t>
      </w:r>
      <w:proofErr w:type="gramEnd"/>
      <w:r>
        <w:rPr>
          <w:sz w:val="12"/>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Pr>
          <w:sz w:val="12"/>
          <w:szCs w:val="16"/>
        </w:rPr>
        <w:t>water</w:t>
      </w:r>
      <w:proofErr w:type="gramEnd"/>
      <w:r>
        <w:rPr>
          <w:sz w:val="12"/>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Pr>
          <w:sz w:val="12"/>
          <w:szCs w:val="16"/>
        </w:rPr>
        <w:t>Pakistan</w:t>
      </w:r>
      <w:proofErr w:type="gramEnd"/>
      <w:r>
        <w:rPr>
          <w:sz w:val="12"/>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Pr>
          <w:sz w:val="12"/>
          <w:szCs w:val="16"/>
        </w:rPr>
        <w:t>Argentina</w:t>
      </w:r>
      <w:proofErr w:type="gramEnd"/>
      <w:r>
        <w:rPr>
          <w:sz w:val="12"/>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Pr>
          <w:sz w:val="12"/>
          <w:szCs w:val="16"/>
        </w:rPr>
        <w:t>….These</w:t>
      </w:r>
      <w:proofErr w:type="gramEnd"/>
      <w:r>
        <w:rPr>
          <w:sz w:val="12"/>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w:t>
      </w:r>
      <w:r>
        <w:rPr>
          <w:sz w:val="12"/>
          <w:szCs w:val="16"/>
        </w:rPr>
        <w:lastRenderedPageBreak/>
        <w:t xml:space="preserve">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Pr>
          <w:rStyle w:val="StyleUnderline"/>
        </w:rPr>
        <w:t>Director of National Intelligence</w:t>
      </w:r>
      <w:r>
        <w:rPr>
          <w:sz w:val="12"/>
        </w:rPr>
        <w:t xml:space="preserve"> James R. </w:t>
      </w:r>
      <w:r>
        <w:rPr>
          <w:rStyle w:val="StyleUnderline"/>
        </w:rPr>
        <w:t>Clapper</w:t>
      </w:r>
      <w:r>
        <w:rPr>
          <w:sz w:val="12"/>
        </w:rPr>
        <w:t xml:space="preserve"> </w:t>
      </w:r>
      <w:r>
        <w:rPr>
          <w:rStyle w:val="StyleUnderline"/>
        </w:rPr>
        <w:t>listed</w:t>
      </w:r>
      <w:r>
        <w:rPr>
          <w:sz w:val="12"/>
        </w:rPr>
        <w:t xml:space="preserve"> “</w:t>
      </w:r>
      <w:r>
        <w:rPr>
          <w:rStyle w:val="StyleUnderline"/>
          <w:highlight w:val="green"/>
        </w:rPr>
        <w:t>competition</w:t>
      </w:r>
      <w:r>
        <w:rPr>
          <w:rStyle w:val="StyleUnderline"/>
        </w:rPr>
        <w:t xml:space="preserve"> and scarcity involving natural resources</w:t>
      </w:r>
      <w:r>
        <w:rPr>
          <w:sz w:val="12"/>
        </w:rPr>
        <w:t xml:space="preserve">” </w:t>
      </w:r>
      <w:r>
        <w:rPr>
          <w:rStyle w:val="Emphasis"/>
          <w:highlight w:val="green"/>
        </w:rPr>
        <w:t xml:space="preserve">as a </w:t>
      </w:r>
      <w:r>
        <w:rPr>
          <w:rStyle w:val="Emphasis"/>
        </w:rPr>
        <w:t xml:space="preserve">national </w:t>
      </w:r>
      <w:r>
        <w:rPr>
          <w:rStyle w:val="Emphasis"/>
          <w:highlight w:val="green"/>
        </w:rPr>
        <w:t xml:space="preserve">security threat on </w:t>
      </w:r>
      <w:r>
        <w:rPr>
          <w:rStyle w:val="Emphasis"/>
        </w:rPr>
        <w:t xml:space="preserve">a </w:t>
      </w:r>
      <w:r>
        <w:rPr>
          <w:rStyle w:val="Emphasis"/>
          <w:highlight w:val="green"/>
        </w:rPr>
        <w:t>par with</w:t>
      </w:r>
      <w:r>
        <w:rPr>
          <w:rStyle w:val="Emphasis"/>
        </w:rPr>
        <w:t xml:space="preserve"> global </w:t>
      </w:r>
      <w:r>
        <w:rPr>
          <w:rStyle w:val="Emphasis"/>
          <w:highlight w:val="green"/>
        </w:rPr>
        <w:t xml:space="preserve">terrorism, </w:t>
      </w:r>
      <w:proofErr w:type="gramStart"/>
      <w:r>
        <w:rPr>
          <w:rStyle w:val="Emphasis"/>
          <w:highlight w:val="green"/>
        </w:rPr>
        <w:t>cyberwar</w:t>
      </w:r>
      <w:proofErr w:type="gramEnd"/>
      <w:r>
        <w:rPr>
          <w:rStyle w:val="Emphasis"/>
          <w:highlight w:val="green"/>
        </w:rPr>
        <w:t xml:space="preserve"> and nuclear proliferation</w:t>
      </w:r>
      <w:r>
        <w:rPr>
          <w:rStyle w:val="Emphasis"/>
        </w:rPr>
        <w:t xml:space="preserve">. </w:t>
      </w:r>
      <w:r>
        <w:rPr>
          <w:sz w:val="12"/>
        </w:rPr>
        <w:t xml:space="preserve">“Many </w:t>
      </w:r>
      <w:r>
        <w:rPr>
          <w:rStyle w:val="StyleUnderline"/>
        </w:rPr>
        <w:t>countries</w:t>
      </w:r>
      <w:r>
        <w:rPr>
          <w:sz w:val="12"/>
        </w:rPr>
        <w:t xml:space="preserve"> important to the United States are </w:t>
      </w:r>
      <w:r>
        <w:rPr>
          <w:rStyle w:val="StyleUnderline"/>
        </w:rPr>
        <w:t>vulnerable to natural resource</w:t>
      </w:r>
      <w:r>
        <w:rPr>
          <w:sz w:val="12"/>
        </w:rPr>
        <w:t xml:space="preserve"> </w:t>
      </w:r>
      <w:r>
        <w:rPr>
          <w:rStyle w:val="StyleUnderline"/>
        </w:rPr>
        <w:t>shocks that</w:t>
      </w:r>
      <w:r>
        <w:rPr>
          <w:sz w:val="12"/>
        </w:rPr>
        <w:t xml:space="preserve"> </w:t>
      </w:r>
      <w:r>
        <w:rPr>
          <w:rStyle w:val="Emphasis"/>
        </w:rPr>
        <w:t>degrade economic development</w:t>
      </w:r>
      <w:r>
        <w:rPr>
          <w:sz w:val="12"/>
        </w:rPr>
        <w:t xml:space="preserve">, </w:t>
      </w:r>
      <w:r>
        <w:rPr>
          <w:rStyle w:val="StyleUnderline"/>
        </w:rPr>
        <w:t xml:space="preserve">frustrate attempts to democratize, raise the risk of regime-threatening instability, and </w:t>
      </w:r>
      <w:r>
        <w:rPr>
          <w:rStyle w:val="Emphasis"/>
          <w:highlight w:val="green"/>
        </w:rPr>
        <w:t>aggravate regional tensions</w:t>
      </w:r>
      <w:r>
        <w:rPr>
          <w:rStyle w:val="StyleUnderline"/>
        </w:rPr>
        <w:t>,”</w:t>
      </w:r>
      <w:r>
        <w:rPr>
          <w:sz w:val="12"/>
        </w:rPr>
        <w:t xml:space="preserve"> he wrote in his prepared statement for the Senate Select Committee on Intelligence. “Extreme weather events (floods, droughts, heat waves) will increasingly disrupt food and energy markets, </w:t>
      </w:r>
      <w:r>
        <w:rPr>
          <w:rStyle w:val="StyleUnderline"/>
        </w:rPr>
        <w:t xml:space="preserve">exacerbating state weakness, forcing human migrations, and triggering riots, civil disobedience, and vandalism.” </w:t>
      </w:r>
      <w:r>
        <w:rPr>
          <w:sz w:val="12"/>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Pr>
          <w:sz w:val="12"/>
        </w:rPr>
        <w:t>down</w:t>
      </w:r>
      <w:proofErr w:type="gramEnd"/>
      <w:r>
        <w:rPr>
          <w:sz w:val="12"/>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Pr>
          <w:rStyle w:val="StyleUnderline"/>
        </w:rPr>
        <w:t>extreme climate change, could</w:t>
      </w:r>
      <w:r>
        <w:rPr>
          <w:sz w:val="12"/>
        </w:rPr>
        <w:t xml:space="preserve"> </w:t>
      </w:r>
      <w:r>
        <w:rPr>
          <w:rStyle w:val="Emphasis"/>
          <w:highlight w:val="green"/>
        </w:rPr>
        <w:t>produce</w:t>
      </w:r>
      <w:r>
        <w:rPr>
          <w:rStyle w:val="Emphasis"/>
        </w:rPr>
        <w:t xml:space="preserve"> a global explosion of human chaos and </w:t>
      </w:r>
      <w:r>
        <w:rPr>
          <w:rStyle w:val="Emphasis"/>
          <w:highlight w:val="green"/>
        </w:rPr>
        <w:t>conflict</w:t>
      </w:r>
      <w:r>
        <w:rPr>
          <w:sz w:val="12"/>
        </w:rPr>
        <w:t>. We are now heading directly into a resource-shock world.</w:t>
      </w:r>
    </w:p>
    <w:p w14:paraId="5FE41517" w14:textId="06F5902F" w:rsidR="00CE3B0F" w:rsidRDefault="00CE3B0F" w:rsidP="00CE3B0F">
      <w:pPr>
        <w:pStyle w:val="Heading3"/>
      </w:pPr>
      <w:r>
        <w:lastRenderedPageBreak/>
        <w:t>Kessler</w:t>
      </w:r>
    </w:p>
    <w:p w14:paraId="0F166620" w14:textId="77777777" w:rsidR="00CE3B0F" w:rsidRPr="007C10E1" w:rsidRDefault="00CE3B0F" w:rsidP="00CE3B0F">
      <w:pPr>
        <w:pStyle w:val="Heading4"/>
      </w:pPr>
      <w:r>
        <w:t xml:space="preserve">Collision risk is </w:t>
      </w:r>
      <w:r>
        <w:rPr>
          <w:u w:val="single"/>
        </w:rPr>
        <w:t>tiny</w:t>
      </w:r>
    </w:p>
    <w:p w14:paraId="6958974A" w14:textId="77777777" w:rsidR="00CE3B0F" w:rsidRPr="00942AE8" w:rsidRDefault="00CE3B0F" w:rsidP="00CE3B0F">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06B0DE88" w14:textId="77777777" w:rsidR="00CE3B0F" w:rsidRDefault="00CE3B0F" w:rsidP="00CE3B0F">
      <w:pPr>
        <w:rPr>
          <w:sz w:val="16"/>
        </w:rPr>
      </w:pPr>
      <w:r w:rsidRPr="007C10E1">
        <w:rPr>
          <w:sz w:val="16"/>
        </w:rPr>
        <w:t xml:space="preserve">More importantly, </w:t>
      </w:r>
      <w:r w:rsidRPr="00630060">
        <w:rPr>
          <w:rStyle w:val="TitleChar"/>
        </w:rPr>
        <w:t xml:space="preserve">while </w:t>
      </w:r>
      <w:r w:rsidRPr="00F532F6">
        <w:rPr>
          <w:rStyle w:val="TitleChar"/>
          <w:highlight w:val="cyan"/>
        </w:rPr>
        <w:t xml:space="preserve">our </w:t>
      </w:r>
      <w:r w:rsidRPr="00F532F6">
        <w:rPr>
          <w:rStyle w:val="Emphasis"/>
          <w:highlight w:val="cya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rsidRPr="007C10E1">
        <w:rPr>
          <w:sz w:val="16"/>
        </w:rPr>
        <w:t xml:space="preserve">, </w:t>
      </w:r>
      <w:r w:rsidRPr="00BE1A43">
        <w:rPr>
          <w:rStyle w:val="Emphasis"/>
        </w:rPr>
        <w:t xml:space="preserve">we </w:t>
      </w:r>
      <w:r w:rsidRPr="00F532F6">
        <w:rPr>
          <w:rStyle w:val="Emphasis"/>
          <w:highlight w:val="cyan"/>
        </w:rPr>
        <w:t>do not</w:t>
      </w:r>
      <w:r w:rsidRPr="007C10E1">
        <w:rPr>
          <w:sz w:val="16"/>
        </w:rPr>
        <w:t xml:space="preserve"> necessarily </w:t>
      </w:r>
      <w:r w:rsidRPr="00F532F6">
        <w:rPr>
          <w:rStyle w:val="Emphasis"/>
          <w:highlight w:val="cyan"/>
        </w:rPr>
        <w:t>agree</w:t>
      </w:r>
      <w:r w:rsidRPr="00BE1A43">
        <w:rPr>
          <w:rStyle w:val="Emphasis"/>
        </w:rPr>
        <w:t xml:space="preserve"> with the claim</w:t>
      </w:r>
      <w:r w:rsidRPr="007C10E1">
        <w:rPr>
          <w:sz w:val="16"/>
        </w:rPr>
        <w:t xml:space="preserve"> </w:t>
      </w:r>
      <w:r w:rsidRPr="00F532F6">
        <w:rPr>
          <w:rStyle w:val="TitleChar"/>
          <w:highlight w:val="cyan"/>
        </w:rPr>
        <w:t>that the only way to</w:t>
      </w:r>
      <w:r w:rsidRPr="00BE1A43">
        <w:rPr>
          <w:rStyle w:val="TitleChar"/>
        </w:rPr>
        <w:t xml:space="preserve"> </w:t>
      </w:r>
      <w:r w:rsidRPr="00F532F6">
        <w:rPr>
          <w:rStyle w:val="TitleChar"/>
          <w:highlight w:val="cyan"/>
        </w:rPr>
        <w:t>prevent</w:t>
      </w:r>
      <w:r w:rsidRPr="00BE1A43">
        <w:rPr>
          <w:rStyle w:val="TitleChar"/>
        </w:rPr>
        <w:t xml:space="preserve"> future </w:t>
      </w:r>
      <w:r w:rsidRPr="00F532F6">
        <w:rPr>
          <w:rStyle w:val="TitleChar"/>
          <w:highlight w:val="cyan"/>
        </w:rPr>
        <w:t xml:space="preserve">problems is to </w:t>
      </w:r>
      <w:r w:rsidRPr="00F532F6">
        <w:rPr>
          <w:rStyle w:val="Emphasis"/>
          <w:highlight w:val="cyan"/>
        </w:rPr>
        <w:t>remove</w:t>
      </w:r>
      <w:r w:rsidRPr="00BE1A43">
        <w:rPr>
          <w:rStyle w:val="Emphasis"/>
        </w:rPr>
        <w:t xml:space="preserve"> existing large </w:t>
      </w:r>
      <w:proofErr w:type="spellStart"/>
      <w:r w:rsidRPr="00F532F6">
        <w:rPr>
          <w:rStyle w:val="Emphasis"/>
          <w:highlight w:val="cyan"/>
        </w:rPr>
        <w:t>intacts</w:t>
      </w:r>
      <w:proofErr w:type="spellEnd"/>
      <w:r w:rsidRPr="00F532F6">
        <w:rPr>
          <w:rStyle w:val="TitleChar"/>
          <w:highlight w:val="cyan"/>
        </w:rPr>
        <w:t xml:space="preserve"> from space</w:t>
      </w:r>
      <w:r w:rsidRPr="007C10E1">
        <w:rPr>
          <w:sz w:val="16"/>
        </w:rPr>
        <w:t xml:space="preserve"> (</w:t>
      </w:r>
      <w:proofErr w:type="spellStart"/>
      <w:r w:rsidRPr="007C10E1">
        <w:rPr>
          <w:sz w:val="16"/>
        </w:rPr>
        <w:t>Liou</w:t>
      </w:r>
      <w:proofErr w:type="spellEnd"/>
      <w:r w:rsidRPr="007C10E1">
        <w:rPr>
          <w:sz w:val="16"/>
        </w:rP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F532F6">
        <w:rPr>
          <w:rStyle w:val="Emphasis"/>
          <w:highlight w:val="cyan"/>
        </w:rPr>
        <w:t>the great majority of</w:t>
      </w:r>
      <w:r w:rsidRPr="00BE1A43">
        <w:rPr>
          <w:rStyle w:val="Emphasis"/>
        </w:rPr>
        <w:t xml:space="preserve"> catastrophic </w:t>
      </w:r>
      <w:r w:rsidRPr="00F532F6">
        <w:rPr>
          <w:rStyle w:val="Emphasis"/>
          <w:highlight w:val="cyan"/>
        </w:rPr>
        <w:t>collisions</w:t>
      </w:r>
      <w:r w:rsidRPr="007C10E1">
        <w:rPr>
          <w:sz w:val="16"/>
        </w:rPr>
        <w:t xml:space="preserve"> </w:t>
      </w:r>
      <w:r w:rsidRPr="00BE1A43">
        <w:rPr>
          <w:rStyle w:val="TitleChar"/>
        </w:rPr>
        <w:t xml:space="preserve">in the SOI </w:t>
      </w:r>
      <w:r w:rsidRPr="00F532F6">
        <w:rPr>
          <w:rStyle w:val="Emphasis"/>
          <w:highlight w:val="cyan"/>
        </w:rPr>
        <w:t>do not involve</w:t>
      </w:r>
      <w:r w:rsidRPr="00BE1A43">
        <w:rPr>
          <w:rStyle w:val="Emphasis"/>
        </w:rPr>
        <w:t xml:space="preserve"> operational </w:t>
      </w:r>
      <w:proofErr w:type="gramStart"/>
      <w:r w:rsidRPr="00F532F6">
        <w:rPr>
          <w:rStyle w:val="Emphasis"/>
          <w:highlight w:val="cyan"/>
        </w:rPr>
        <w:t>spacecraft</w:t>
      </w:r>
      <w:r w:rsidRPr="007C10E1">
        <w:rPr>
          <w:sz w:val="16"/>
        </w:rPr>
        <w:t xml:space="preserve">, </w:t>
      </w:r>
      <w:r w:rsidRPr="00BE1A43">
        <w:rPr>
          <w:rStyle w:val="TitleChar"/>
        </w:rPr>
        <w:t>and</w:t>
      </w:r>
      <w:proofErr w:type="gramEnd"/>
      <w:r w:rsidRPr="00BE1A43">
        <w:rPr>
          <w:rStyle w:val="TitleChar"/>
        </w:rPr>
        <w:t xml:space="preserve">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F532F6">
        <w:rPr>
          <w:rStyle w:val="Emphasis"/>
          <w:highlight w:val="cyan"/>
        </w:rPr>
        <w:t>Our model predicts</w:t>
      </w:r>
      <w:r w:rsidRPr="00446357">
        <w:rPr>
          <w:rStyle w:val="TitleChar"/>
        </w:rPr>
        <w:t xml:space="preserve"> that the </w:t>
      </w:r>
      <w:r w:rsidRPr="00F532F6">
        <w:rPr>
          <w:rStyle w:val="Emphasis"/>
          <w:highlight w:val="cya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F532F6">
        <w:rPr>
          <w:rStyle w:val="Emphasis"/>
          <w:highlight w:val="cya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F532F6">
        <w:rPr>
          <w:rStyle w:val="Emphasis"/>
          <w:highlight w:val="cyan"/>
        </w:rPr>
        <w:t>low</w:t>
      </w:r>
      <w:r w:rsidRPr="00F532F6">
        <w:rPr>
          <w:rStyle w:val="TitleChar"/>
          <w:highlight w:val="cyan"/>
        </w:rPr>
        <w:t xml:space="preserve"> relative to</w:t>
      </w:r>
      <w:r w:rsidRPr="00446357">
        <w:rPr>
          <w:rStyle w:val="TitleChar"/>
        </w:rPr>
        <w:t xml:space="preserve"> the </w:t>
      </w:r>
      <w:r w:rsidRPr="00F532F6">
        <w:rPr>
          <w:rStyle w:val="Emphasis"/>
          <w:highlight w:val="cyan"/>
        </w:rPr>
        <w:t>immense cost</w:t>
      </w:r>
      <w:r w:rsidRPr="00446357">
        <w:rPr>
          <w:rStyle w:val="TitleChar"/>
        </w:rPr>
        <w:t xml:space="preserve"> and </w:t>
      </w:r>
      <w:r w:rsidRPr="00446357">
        <w:rPr>
          <w:rStyle w:val="Emphasis"/>
        </w:rPr>
        <w:t xml:space="preserve">considerable technological uncertainty </w:t>
      </w:r>
      <w:r w:rsidRPr="00F532F6">
        <w:rPr>
          <w:rStyle w:val="Emphasis"/>
          <w:highlight w:val="cyan"/>
        </w:rPr>
        <w:t>involved</w:t>
      </w:r>
      <w:r w:rsidRPr="00F532F6">
        <w:rPr>
          <w:rStyle w:val="TitleChar"/>
          <w:highlight w:val="cyan"/>
        </w:rPr>
        <w:t xml:space="preserve"> in removing</w:t>
      </w:r>
      <w:r w:rsidRPr="00446357">
        <w:rPr>
          <w:rStyle w:val="TitleChar"/>
        </w:rPr>
        <w:t xml:space="preserve"> large </w:t>
      </w:r>
      <w:r w:rsidRPr="00F532F6">
        <w:rPr>
          <w:rStyle w:val="TitleChar"/>
          <w:highlight w:val="cyan"/>
        </w:rPr>
        <w:t>objects</w:t>
      </w:r>
      <w:r w:rsidRPr="00446357">
        <w:rPr>
          <w:rStyle w:val="TitleChar"/>
        </w:rPr>
        <w:t xml:space="preserve"> from space</w:t>
      </w:r>
      <w:r w:rsidRPr="007C10E1">
        <w:rPr>
          <w:sz w:val="16"/>
        </w:rPr>
        <w:t xml:space="preserve">, </w:t>
      </w:r>
      <w:r w:rsidRPr="00446357">
        <w:rPr>
          <w:rStyle w:val="TitleChar"/>
        </w:rPr>
        <w:t xml:space="preserve">are </w:t>
      </w:r>
      <w:r w:rsidRPr="00F532F6">
        <w:rPr>
          <w:rStyle w:val="Emphasis"/>
          <w:highlight w:val="cya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F532F6">
        <w:rPr>
          <w:rStyle w:val="Emphasis"/>
          <w:highlight w:val="cyan"/>
        </w:rPr>
        <w:t>not</w:t>
      </w:r>
      <w:r w:rsidRPr="007C10E1">
        <w:rPr>
          <w:sz w:val="16"/>
        </w:rPr>
        <w:t xml:space="preserve"> necessarily </w:t>
      </w:r>
      <w:r w:rsidRPr="00F532F6">
        <w:rPr>
          <w:rStyle w:val="Emphasis"/>
          <w:highlight w:val="cyan"/>
        </w:rPr>
        <w:t>mission-ending</w:t>
      </w:r>
      <w:r w:rsidRPr="00F532F6">
        <w:rPr>
          <w:rStyle w:val="TitleChar"/>
          <w:highlight w:val="cyan"/>
        </w:rPr>
        <w:t xml:space="preserve">) </w:t>
      </w:r>
      <w:r w:rsidRPr="00F532F6">
        <w:rPr>
          <w:rStyle w:val="Emphasis"/>
          <w:highlight w:val="cya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w:t>
      </w:r>
      <w:proofErr w:type="gramStart"/>
      <w:r w:rsidRPr="007C10E1">
        <w:rPr>
          <w:sz w:val="16"/>
        </w:rPr>
        <w:t>case, and</w:t>
      </w:r>
      <w:proofErr w:type="gramEnd"/>
      <w:r w:rsidRPr="007C10E1">
        <w:rPr>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4A55C96B" w14:textId="77777777" w:rsidR="00CE3B0F" w:rsidRPr="005F2223" w:rsidRDefault="00CE3B0F" w:rsidP="00CE3B0F">
      <w:pPr>
        <w:pStyle w:val="Heading4"/>
        <w:rPr>
          <w:u w:val="single"/>
        </w:rPr>
      </w:pPr>
      <w:r>
        <w:t xml:space="preserve">Low risk of collisions – it’s </w:t>
      </w:r>
      <w:r>
        <w:rPr>
          <w:u w:val="single"/>
        </w:rPr>
        <w:t>overhyped</w:t>
      </w:r>
    </w:p>
    <w:p w14:paraId="581CE8AF" w14:textId="77777777" w:rsidR="00CE3B0F" w:rsidRPr="005F2223" w:rsidRDefault="00CE3B0F" w:rsidP="00CE3B0F">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xml:space="preserve">), Congested space is a serious problem solved </w:t>
      </w:r>
      <w:r>
        <w:lastRenderedPageBreak/>
        <w:t>by hard work, not hysteria, 2016, https://spacenews.com/op-ed-congested-space-is-a-serious-problem-solved-by-hard-work-not-hysteria/]</w:t>
      </w:r>
    </w:p>
    <w:p w14:paraId="6817611B" w14:textId="77777777" w:rsidR="00CE3B0F" w:rsidRPr="00FA158C" w:rsidRDefault="00CE3B0F" w:rsidP="00CE3B0F">
      <w:pPr>
        <w:rPr>
          <w:sz w:val="16"/>
        </w:rPr>
      </w:pPr>
      <w:r w:rsidRPr="00F532F6">
        <w:rPr>
          <w:rStyle w:val="TitleChar"/>
          <w:highlight w:val="cyan"/>
        </w:rPr>
        <w:t>Popular culture</w:t>
      </w:r>
      <w:r w:rsidRPr="00DD25A4">
        <w:rPr>
          <w:rStyle w:val="TitleChar"/>
        </w:rPr>
        <w:t xml:space="preserve"> has </w:t>
      </w:r>
      <w:r w:rsidRPr="00F532F6">
        <w:rPr>
          <w:rStyle w:val="TitleChar"/>
          <w:highlight w:val="cyan"/>
        </w:rPr>
        <w:t>embraced</w:t>
      </w:r>
      <w:r w:rsidRPr="00DD25A4">
        <w:rPr>
          <w:rStyle w:val="TitleChar"/>
        </w:rPr>
        <w:t xml:space="preserve"> the </w:t>
      </w:r>
      <w:r w:rsidRPr="00F532F6">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p>
    <w:p w14:paraId="63F53959" w14:textId="77777777" w:rsidR="00CE3B0F" w:rsidRPr="00DD25A4" w:rsidRDefault="00CE3B0F" w:rsidP="00CE3B0F">
      <w:pPr>
        <w:rPr>
          <w:rStyle w:val="Emphasis"/>
        </w:rPr>
      </w:pP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F532F6">
        <w:rPr>
          <w:rStyle w:val="TitleChar"/>
          <w:highlight w:val="cyan"/>
        </w:rPr>
        <w:t xml:space="preserve">almost </w:t>
      </w:r>
      <w:proofErr w:type="gramStart"/>
      <w:r w:rsidRPr="00F532F6">
        <w:rPr>
          <w:rStyle w:val="TitleChar"/>
          <w:highlight w:val="cyan"/>
        </w:rPr>
        <w:t>all</w:t>
      </w:r>
      <w:r w:rsidRPr="00DD25A4">
        <w:rPr>
          <w:rStyle w:val="TitleChar"/>
        </w:rPr>
        <w:t xml:space="preserve"> of</w:t>
      </w:r>
      <w:proofErr w:type="gramEnd"/>
      <w:r w:rsidRPr="00DD25A4">
        <w:rPr>
          <w:rStyle w:val="TitleChar"/>
        </w:rPr>
        <w:t xml:space="preserve"> these </w:t>
      </w:r>
      <w:r w:rsidRPr="00F532F6">
        <w:rPr>
          <w:rStyle w:val="TitleChar"/>
          <w:highlight w:val="cyan"/>
        </w:rPr>
        <w:t>articles</w:t>
      </w:r>
      <w:r w:rsidRPr="00DD25A4">
        <w:rPr>
          <w:rStyle w:val="TitleChar"/>
        </w:rPr>
        <w:t xml:space="preserve">, movies, graphics, and simulations </w:t>
      </w:r>
      <w:r w:rsidRPr="00F532F6">
        <w:rPr>
          <w:rStyle w:val="TitleChar"/>
          <w:highlight w:val="cyan"/>
        </w:rPr>
        <w:t xml:space="preserve">are </w:t>
      </w:r>
      <w:r w:rsidRPr="00F532F6">
        <w:rPr>
          <w:rStyle w:val="Emphasis"/>
          <w:highlight w:val="cyan"/>
        </w:rPr>
        <w:t>exaggerated and misleading</w:t>
      </w:r>
      <w:r w:rsidRPr="00FA158C">
        <w:rPr>
          <w:sz w:val="16"/>
        </w:rPr>
        <w:t xml:space="preserve">. </w:t>
      </w:r>
      <w:r w:rsidRPr="00DD25A4">
        <w:rPr>
          <w:rStyle w:val="TitleChar"/>
        </w:rPr>
        <w:t xml:space="preserve">Space </w:t>
      </w:r>
      <w:r w:rsidRPr="00F532F6">
        <w:rPr>
          <w:rStyle w:val="TitleChar"/>
          <w:highlight w:val="cyan"/>
        </w:rPr>
        <w:t>debris</w:t>
      </w:r>
      <w:r w:rsidRPr="00DD25A4">
        <w:rPr>
          <w:rStyle w:val="TitleChar"/>
        </w:rPr>
        <w:t xml:space="preserve"> and collision risk </w:t>
      </w:r>
      <w:r w:rsidRPr="00F532F6">
        <w:rPr>
          <w:rStyle w:val="TitleChar"/>
          <w:highlight w:val="cyan"/>
        </w:rPr>
        <w:t>is</w:t>
      </w:r>
      <w:r w:rsidRPr="00FA158C">
        <w:rPr>
          <w:sz w:val="16"/>
        </w:rPr>
        <w:t xml:space="preserve"> real, but it </w:t>
      </w:r>
      <w:r w:rsidRPr="00DD25A4">
        <w:rPr>
          <w:rStyle w:val="Emphasis"/>
        </w:rPr>
        <w:t>certainly</w:t>
      </w:r>
      <w:r w:rsidRPr="00FA158C">
        <w:rPr>
          <w:sz w:val="16"/>
        </w:rPr>
        <w:t xml:space="preserve"> is </w:t>
      </w:r>
      <w:r w:rsidRPr="00F532F6">
        <w:rPr>
          <w:rStyle w:val="Emphasis"/>
          <w:highlight w:val="cyan"/>
        </w:rPr>
        <w:t>not a crisis.</w:t>
      </w:r>
    </w:p>
    <w:p w14:paraId="51A604CA" w14:textId="77777777" w:rsidR="00CE3B0F" w:rsidRPr="00DD25A4" w:rsidRDefault="00CE3B0F" w:rsidP="00CE3B0F">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6912A414" w14:textId="77777777" w:rsidR="00CE3B0F" w:rsidRPr="005F2223" w:rsidRDefault="00CE3B0F" w:rsidP="00CE3B0F">
      <w:pPr>
        <w:rPr>
          <w:b/>
          <w:bCs/>
          <w:u w:val="single"/>
          <w:bdr w:val="single" w:sz="8" w:space="0" w:color="auto"/>
        </w:rPr>
      </w:pPr>
      <w:r w:rsidRPr="00FA158C">
        <w:rPr>
          <w:sz w:val="16"/>
        </w:rPr>
        <w:t xml:space="preserve">On the positive side, </w:t>
      </w:r>
      <w:r w:rsidRPr="00F532F6">
        <w:rPr>
          <w:rStyle w:val="TitleChar"/>
          <w:highlight w:val="cyan"/>
        </w:rPr>
        <w:t xml:space="preserve">space is </w:t>
      </w:r>
      <w:proofErr w:type="gramStart"/>
      <w:r w:rsidRPr="00F532F6">
        <w:rPr>
          <w:rStyle w:val="Emphasis"/>
          <w:highlight w:val="cyan"/>
        </w:rPr>
        <w:t>empty</w:t>
      </w:r>
      <w:proofErr w:type="gramEnd"/>
      <w:r w:rsidRPr="00F532F6">
        <w:rPr>
          <w:rStyle w:val="TitleChar"/>
          <w:highlight w:val="cyan"/>
        </w:rPr>
        <w:t xml:space="preserve"> and</w:t>
      </w:r>
      <w:r w:rsidRPr="00DD25A4">
        <w:rPr>
          <w:rStyle w:val="TitleChar"/>
        </w:rPr>
        <w:t xml:space="preserve"> it is </w:t>
      </w:r>
      <w:r w:rsidRPr="00F532F6">
        <w:rPr>
          <w:rStyle w:val="Emphasis"/>
          <w:highlight w:val="cya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F532F6">
        <w:rPr>
          <w:rStyle w:val="Emphasis"/>
          <w:highlight w:val="cyan"/>
        </w:rPr>
        <w:t>one half a degree</w:t>
      </w:r>
      <w:r w:rsidRPr="00DD25A4">
        <w:rPr>
          <w:rStyle w:val="TitleChar"/>
        </w:rPr>
        <w:t xml:space="preserve"> of Earth longitude </w:t>
      </w:r>
      <w:r w:rsidRPr="00F532F6">
        <w:rPr>
          <w:rStyle w:val="TitleChar"/>
          <w:highlight w:val="cyan"/>
        </w:rPr>
        <w:t>is</w:t>
      </w:r>
      <w:r w:rsidRPr="00DD25A4">
        <w:rPr>
          <w:rStyle w:val="TitleChar"/>
        </w:rPr>
        <w:t xml:space="preserve"> almost </w:t>
      </w:r>
      <w:r w:rsidRPr="00F532F6">
        <w:rPr>
          <w:rStyle w:val="Emphasis"/>
          <w:highlight w:val="cya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F532F6">
        <w:rPr>
          <w:rStyle w:val="Emphasis"/>
          <w:highlight w:val="cyan"/>
        </w:rPr>
        <w:t>we don’t</w:t>
      </w:r>
      <w:r w:rsidRPr="00FA158C">
        <w:rPr>
          <w:sz w:val="16"/>
        </w:rPr>
        <w:t xml:space="preserve"> intentionally </w:t>
      </w:r>
      <w:r w:rsidRPr="00F532F6">
        <w:rPr>
          <w:rStyle w:val="Emphasis"/>
          <w:highlight w:val="cya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F532F6">
        <w:rPr>
          <w:rStyle w:val="Emphasis"/>
          <w:highlight w:val="cyan"/>
        </w:rPr>
        <w:t xml:space="preserve">nothing gets in the way of orbiting </w:t>
      </w:r>
      <w:proofErr w:type="gramStart"/>
      <w:r w:rsidRPr="00F532F6">
        <w:rPr>
          <w:rStyle w:val="Emphasis"/>
          <w:highlight w:val="cyan"/>
        </w:rPr>
        <w:t>objects</w:t>
      </w:r>
      <w:proofErr w:type="gramEnd"/>
      <w:r w:rsidRPr="00FA158C">
        <w:rPr>
          <w:sz w:val="16"/>
        </w:rPr>
        <w:t xml:space="preserve"> </w:t>
      </w:r>
      <w:r w:rsidRPr="00F532F6">
        <w:rPr>
          <w:rStyle w:val="TitleChar"/>
          <w:highlight w:val="cyan"/>
        </w:rPr>
        <w:t>and</w:t>
      </w:r>
      <w:r w:rsidRPr="00DD25A4">
        <w:rPr>
          <w:rStyle w:val="TitleChar"/>
        </w:rPr>
        <w:t xml:space="preserve"> </w:t>
      </w:r>
      <w:r w:rsidRPr="00F532F6">
        <w:rPr>
          <w:rStyle w:val="Emphasis"/>
          <w:highlight w:val="cyan"/>
        </w:rPr>
        <w:t>they behave</w:t>
      </w:r>
      <w:r w:rsidRPr="00DD25A4">
        <w:rPr>
          <w:rStyle w:val="Emphasis"/>
        </w:rPr>
        <w:t xml:space="preserve"> quite </w:t>
      </w:r>
      <w:r w:rsidRPr="00F532F6">
        <w:rPr>
          <w:rStyle w:val="Emphasis"/>
          <w:highlight w:val="cya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p>
    <w:p w14:paraId="0B2D8649" w14:textId="77777777" w:rsidR="00CE3B0F" w:rsidRPr="00F76CAF" w:rsidRDefault="00CE3B0F" w:rsidP="00CE3B0F"/>
    <w:p w14:paraId="6C854B06" w14:textId="77777777" w:rsidR="00CE3B0F" w:rsidRPr="00AE16FA" w:rsidRDefault="00CE3B0F" w:rsidP="00CE3B0F">
      <w:pPr>
        <w:pStyle w:val="Heading4"/>
      </w:pPr>
      <w:r>
        <w:t xml:space="preserve">But </w:t>
      </w:r>
      <w:r w:rsidRPr="00AE16FA">
        <w:rPr>
          <w:u w:val="single"/>
        </w:rPr>
        <w:t>if they’re right</w:t>
      </w:r>
      <w:r>
        <w:t xml:space="preserve">, threshold’s </w:t>
      </w:r>
      <w:r>
        <w:rPr>
          <w:u w:val="single"/>
        </w:rPr>
        <w:t>too low</w:t>
      </w:r>
      <w:r>
        <w:t xml:space="preserve"> to solve</w:t>
      </w:r>
    </w:p>
    <w:p w14:paraId="509C2156" w14:textId="77777777" w:rsidR="00CE3B0F" w:rsidRPr="00942AE8" w:rsidRDefault="00CE3B0F" w:rsidP="00CE3B0F">
      <w:pPr>
        <w:rPr>
          <w:b/>
          <w:bCs/>
          <w:sz w:val="26"/>
        </w:rPr>
      </w:pPr>
      <w:bookmarkStart w:id="1" w:name="_Hlk19048461"/>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bookmarkEnd w:id="1"/>
    </w:p>
    <w:p w14:paraId="10B7B956" w14:textId="77777777" w:rsidR="00CE3B0F" w:rsidRPr="00AE16FA" w:rsidRDefault="00CE3B0F" w:rsidP="00CE3B0F">
      <w:pPr>
        <w:rPr>
          <w:sz w:val="16"/>
        </w:rPr>
      </w:pPr>
      <w:bookmarkStart w:id="2" w:name="_Hlk30146402"/>
      <w:r w:rsidRPr="00C20F7B">
        <w:rPr>
          <w:rStyle w:val="TitleChar"/>
        </w:rPr>
        <w:t>With</w:t>
      </w:r>
      <w:r w:rsidRPr="00AE16FA">
        <w:rPr>
          <w:sz w:val="16"/>
        </w:rPr>
        <w:t xml:space="preserve"> respect to </w:t>
      </w:r>
      <w:r w:rsidRPr="00C20F7B">
        <w:rPr>
          <w:rStyle w:val="TitleChar"/>
        </w:rPr>
        <w:t>some common resource problems</w:t>
      </w:r>
      <w:r w:rsidRPr="00AE16FA">
        <w:rPr>
          <w:sz w:val="16"/>
        </w:rPr>
        <w:t xml:space="preserve">, the prospect of </w:t>
      </w:r>
      <w:r w:rsidRPr="0065254A">
        <w:rPr>
          <w:rStyle w:val="TitleChar"/>
        </w:rPr>
        <w:t xml:space="preserve">continued </w:t>
      </w:r>
      <w:r w:rsidRPr="000D1E8E">
        <w:rPr>
          <w:rStyle w:val="Emphasis"/>
        </w:rPr>
        <w:t>cooperation</w:t>
      </w:r>
      <w:r w:rsidRPr="00C20F7B">
        <w:rPr>
          <w:rStyle w:val="Emphasis"/>
        </w:rPr>
        <w:t xml:space="preserve"> may be enough</w:t>
      </w:r>
      <w:r w:rsidRPr="00AE16FA">
        <w:rPr>
          <w:sz w:val="16"/>
        </w:rPr>
        <w:t xml:space="preserve"> </w:t>
      </w:r>
      <w:r w:rsidRPr="00C20F7B">
        <w:rPr>
          <w:rStyle w:val="TitleChar"/>
        </w:rPr>
        <w:t>to suggest a successful resolution to the issue</w:t>
      </w:r>
      <w:r w:rsidRPr="00AE16FA">
        <w:rPr>
          <w:sz w:val="16"/>
        </w:rPr>
        <w:t xml:space="preserve">. Say, for example, that the farmers from Hardin's pasture recognize the threat of overgrazing and, after some negotiation, agree </w:t>
      </w:r>
      <w:r w:rsidRPr="00C20F7B">
        <w:rPr>
          <w:rStyle w:val="TitleChar"/>
        </w:rPr>
        <w:t>to slow the introduction of new cattle to sustainable levels</w:t>
      </w:r>
      <w:r w:rsidRPr="00AE16FA">
        <w:rPr>
          <w:sz w:val="16"/>
        </w:rPr>
        <w:t xml:space="preserve">. This </w:t>
      </w:r>
      <w:r w:rsidRPr="00C20F7B">
        <w:rPr>
          <w:rStyle w:val="TitleChar"/>
        </w:rPr>
        <w:t>would</w:t>
      </w:r>
      <w:r w:rsidRPr="00AE16FA">
        <w:rPr>
          <w:sz w:val="16"/>
        </w:rPr>
        <w:t xml:space="preserve"> seem to </w:t>
      </w:r>
      <w:r w:rsidRPr="00C20F7B">
        <w:rPr>
          <w:rStyle w:val="TitleChar"/>
        </w:rPr>
        <w:t xml:space="preserve">resolve the issue. </w:t>
      </w:r>
      <w:proofErr w:type="gramStart"/>
      <w:r w:rsidRPr="00C20F7B">
        <w:rPr>
          <w:rStyle w:val="TitleChar"/>
        </w:rPr>
        <w:t>As long as</w:t>
      </w:r>
      <w:proofErr w:type="gramEnd"/>
      <w:r w:rsidRPr="00C20F7B">
        <w:rPr>
          <w:rStyle w:val="TitleChar"/>
        </w:rPr>
        <w:t xml:space="preserve"> farmers abide by that agreement</w:t>
      </w:r>
      <w:r w:rsidRPr="00AE16FA">
        <w:rPr>
          <w:sz w:val="16"/>
        </w:rPr>
        <w:t>, they will avoid the tragedy of the commons.</w:t>
      </w:r>
    </w:p>
    <w:p w14:paraId="734DCA97" w14:textId="77777777" w:rsidR="00CE3B0F" w:rsidRPr="00AE16FA" w:rsidRDefault="00CE3B0F" w:rsidP="00CE3B0F">
      <w:pPr>
        <w:rPr>
          <w:sz w:val="16"/>
        </w:rPr>
      </w:pPr>
      <w:r w:rsidRPr="00AE16FA">
        <w:rPr>
          <w:sz w:val="16"/>
        </w:rPr>
        <w:t xml:space="preserve">Achieving a </w:t>
      </w:r>
      <w:proofErr w:type="gramStart"/>
      <w:r w:rsidRPr="00AE16FA">
        <w:rPr>
          <w:sz w:val="16"/>
        </w:rPr>
        <w:t>more or less permanent</w:t>
      </w:r>
      <w:proofErr w:type="gramEnd"/>
      <w:r w:rsidRPr="00AE16FA">
        <w:rPr>
          <w:sz w:val="16"/>
        </w:rPr>
        <w:t xml:space="preserve"> solution to the </w:t>
      </w:r>
      <w:r w:rsidRPr="00F532F6">
        <w:rPr>
          <w:rStyle w:val="Emphasis"/>
          <w:highlight w:val="cyan"/>
        </w:rPr>
        <w:t>space debris</w:t>
      </w:r>
      <w:r w:rsidRPr="00AE16FA">
        <w:rPr>
          <w:sz w:val="16"/>
        </w:rPr>
        <w:t xml:space="preserve"> problem </w:t>
      </w:r>
      <w:r w:rsidRPr="00F532F6">
        <w:rPr>
          <w:rStyle w:val="Emphasis"/>
          <w:highlight w:val="cyan"/>
        </w:rPr>
        <w:t xml:space="preserve">is not </w:t>
      </w:r>
      <w:r w:rsidRPr="000D1E8E">
        <w:rPr>
          <w:rStyle w:val="Emphasis"/>
        </w:rPr>
        <w:t>as</w:t>
      </w:r>
      <w:r w:rsidRPr="00C20F7B">
        <w:rPr>
          <w:rStyle w:val="Emphasis"/>
        </w:rPr>
        <w:t xml:space="preserve"> </w:t>
      </w:r>
      <w:r w:rsidRPr="00F532F6">
        <w:rPr>
          <w:rStyle w:val="Emphasis"/>
          <w:highlight w:val="cyan"/>
        </w:rPr>
        <w:t>straightforward</w:t>
      </w:r>
      <w:r w:rsidRPr="00AE16FA">
        <w:rPr>
          <w:sz w:val="16"/>
        </w:rPr>
        <w:t xml:space="preserve">. </w:t>
      </w:r>
      <w:r w:rsidRPr="00C20F7B">
        <w:rPr>
          <w:rStyle w:val="TitleChar"/>
        </w:rPr>
        <w:t xml:space="preserve">The reason is that </w:t>
      </w:r>
      <w:r w:rsidRPr="004F0619">
        <w:rPr>
          <w:rStyle w:val="Emphasis"/>
        </w:rPr>
        <w:t>even as</w:t>
      </w:r>
      <w:r w:rsidRPr="00C20F7B">
        <w:rPr>
          <w:rStyle w:val="TitleChar"/>
        </w:rPr>
        <w:t xml:space="preserve"> the space debris problem is being </w:t>
      </w:r>
      <w:r w:rsidRPr="004F0619">
        <w:rPr>
          <w:rStyle w:val="Emphasis"/>
        </w:rPr>
        <w:t>redressed</w:t>
      </w:r>
      <w:r w:rsidRPr="00C20F7B">
        <w:rPr>
          <w:rStyle w:val="TitleChar"/>
        </w:rPr>
        <w:t xml:space="preserve">, the </w:t>
      </w:r>
      <w:r w:rsidRPr="00F532F6">
        <w:rPr>
          <w:rStyle w:val="Emphasis"/>
          <w:highlight w:val="cyan"/>
        </w:rPr>
        <w:t>risk</w:t>
      </w:r>
      <w:r w:rsidRPr="00C20F7B">
        <w:rPr>
          <w:rStyle w:val="TitleChar"/>
        </w:rPr>
        <w:t xml:space="preserve"> of space objects </w:t>
      </w:r>
      <w:r w:rsidRPr="00C20F7B">
        <w:rPr>
          <w:rStyle w:val="Emphasis"/>
        </w:rPr>
        <w:t>colliding</w:t>
      </w:r>
      <w:r w:rsidRPr="00C20F7B">
        <w:rPr>
          <w:rStyle w:val="TitleChar"/>
        </w:rPr>
        <w:t xml:space="preserve"> </w:t>
      </w:r>
      <w:r w:rsidRPr="00F532F6">
        <w:rPr>
          <w:rStyle w:val="Emphasis"/>
          <w:highlight w:val="cyan"/>
        </w:rPr>
        <w:t>remains</w:t>
      </w:r>
      <w:r w:rsidRPr="00F532F6">
        <w:rPr>
          <w:rStyle w:val="TitleChar"/>
          <w:highlight w:val="cyan"/>
        </w:rPr>
        <w:t xml:space="preserve"> </w:t>
      </w:r>
      <w:proofErr w:type="gramStart"/>
      <w:r w:rsidRPr="00F532F6">
        <w:rPr>
          <w:rStyle w:val="Emphasis"/>
          <w:highlight w:val="cyan"/>
        </w:rPr>
        <w:t>as long as</w:t>
      </w:r>
      <w:proofErr w:type="gramEnd"/>
      <w:r w:rsidRPr="00F532F6">
        <w:rPr>
          <w:rStyle w:val="Emphasis"/>
          <w:highlight w:val="cyan"/>
        </w:rPr>
        <w:t xml:space="preserve"> there</w:t>
      </w:r>
      <w:r w:rsidRPr="00C20F7B">
        <w:rPr>
          <w:rStyle w:val="Emphasis"/>
        </w:rPr>
        <w:t xml:space="preserve"> </w:t>
      </w:r>
      <w:r w:rsidRPr="00F532F6">
        <w:rPr>
          <w:rStyle w:val="Emphasis"/>
          <w:highlight w:val="cyan"/>
        </w:rPr>
        <w:t>are uncontrolled objects whizzing around</w:t>
      </w:r>
      <w:r w:rsidRPr="004F0619">
        <w:rPr>
          <w:rStyle w:val="TitleChar"/>
        </w:rPr>
        <w:t xml:space="preserve"> the Earth's atmosphere</w:t>
      </w:r>
      <w:r w:rsidRPr="00AE16FA">
        <w:rPr>
          <w:sz w:val="16"/>
        </w:rPr>
        <w:t xml:space="preserve">. 214Link to the text of the note </w:t>
      </w:r>
      <w:proofErr w:type="gramStart"/>
      <w:r w:rsidRPr="00F532F6">
        <w:rPr>
          <w:rStyle w:val="TitleChar"/>
          <w:highlight w:val="cyan"/>
        </w:rPr>
        <w:t>With</w:t>
      </w:r>
      <w:proofErr w:type="gramEnd"/>
      <w:r w:rsidRPr="00F532F6">
        <w:rPr>
          <w:rStyle w:val="TitleChar"/>
          <w:highlight w:val="cyan"/>
        </w:rPr>
        <w:t xml:space="preserve"> </w:t>
      </w:r>
      <w:r w:rsidRPr="00F532F6">
        <w:rPr>
          <w:rStyle w:val="Emphasis"/>
          <w:highlight w:val="cyan"/>
        </w:rPr>
        <w:t>millions</w:t>
      </w:r>
      <w:r w:rsidRPr="00C20F7B">
        <w:rPr>
          <w:rStyle w:val="TitleChar"/>
        </w:rPr>
        <w:t xml:space="preserve"> of such objects now in orbit, </w:t>
      </w:r>
      <w:r w:rsidRPr="00F532F6">
        <w:rPr>
          <w:rStyle w:val="Emphasis"/>
          <w:highlight w:val="cyan"/>
        </w:rPr>
        <w:t>this will</w:t>
      </w:r>
      <w:r w:rsidRPr="00C20F7B">
        <w:rPr>
          <w:rStyle w:val="Emphasis"/>
        </w:rPr>
        <w:t xml:space="preserve"> indeed </w:t>
      </w:r>
      <w:r w:rsidRPr="00F532F6">
        <w:rPr>
          <w:rStyle w:val="Emphasis"/>
          <w:highlight w:val="cyan"/>
        </w:rPr>
        <w:t>be the case</w:t>
      </w:r>
      <w:r w:rsidRPr="00F532F6">
        <w:rPr>
          <w:rStyle w:val="TitleChar"/>
          <w:highlight w:val="cyan"/>
        </w:rPr>
        <w:t xml:space="preserve"> for a </w:t>
      </w:r>
      <w:r w:rsidRPr="00F532F6">
        <w:rPr>
          <w:rStyle w:val="Emphasis"/>
          <w:highlight w:val="cyan"/>
        </w:rPr>
        <w:t>very long time</w:t>
      </w:r>
      <w:r w:rsidRPr="00AE16FA">
        <w:rPr>
          <w:sz w:val="16"/>
        </w:rPr>
        <w:t>. 215Link to the text of the note</w:t>
      </w:r>
    </w:p>
    <w:p w14:paraId="0A620576" w14:textId="77777777" w:rsidR="00CE3B0F" w:rsidRDefault="00CE3B0F" w:rsidP="00CE3B0F">
      <w:pPr>
        <w:rPr>
          <w:sz w:val="16"/>
        </w:rPr>
      </w:pPr>
      <w:r w:rsidRPr="00C20F7B">
        <w:rPr>
          <w:rStyle w:val="TitleChar"/>
        </w:rPr>
        <w:lastRenderedPageBreak/>
        <w:t>Improved tracking capabilities, avoidance maneuvers, and (eventually) ADR</w:t>
      </w:r>
      <w:r w:rsidRPr="00AE16FA">
        <w:rPr>
          <w:sz w:val="16"/>
        </w:rPr>
        <w:t xml:space="preserve"> technologies </w:t>
      </w:r>
      <w:r w:rsidRPr="00C20F7B">
        <w:rPr>
          <w:rStyle w:val="TitleChar"/>
        </w:rPr>
        <w:t xml:space="preserve">all work together to make such collisions less likely. However, </w:t>
      </w:r>
      <w:r w:rsidRPr="00F532F6">
        <w:rPr>
          <w:rStyle w:val="Emphasis"/>
          <w:highlight w:val="cyan"/>
        </w:rPr>
        <w:t>no remediation can remove</w:t>
      </w:r>
      <w:r w:rsidRPr="00C20F7B">
        <w:rPr>
          <w:rStyle w:val="Emphasis"/>
        </w:rPr>
        <w:t xml:space="preserve"> the </w:t>
      </w:r>
      <w:r w:rsidRPr="00F532F6">
        <w:rPr>
          <w:rStyle w:val="Emphasis"/>
          <w:highlight w:val="cyan"/>
        </w:rPr>
        <w:t>risk</w:t>
      </w:r>
      <w:r w:rsidRPr="00C20F7B">
        <w:rPr>
          <w:rStyle w:val="Emphasis"/>
        </w:rPr>
        <w:t xml:space="preserve"> of accidents</w:t>
      </w:r>
      <w:r w:rsidRPr="00AE16FA">
        <w:rPr>
          <w:sz w:val="16"/>
        </w:rPr>
        <w:t xml:space="preserve"> altogether, </w:t>
      </w:r>
      <w:r w:rsidRPr="00C20F7B">
        <w:rPr>
          <w:rStyle w:val="TitleChar"/>
        </w:rPr>
        <w:t xml:space="preserve">and </w:t>
      </w:r>
      <w:r w:rsidRPr="00C20F7B">
        <w:rPr>
          <w:rStyle w:val="Emphasis"/>
        </w:rPr>
        <w:t>some collisions</w:t>
      </w:r>
      <w:r w:rsidRPr="00C20F7B">
        <w:rPr>
          <w:rStyle w:val="TitleChar"/>
        </w:rPr>
        <w:t xml:space="preserve"> could have </w:t>
      </w:r>
      <w:r w:rsidRPr="00C20F7B">
        <w:rPr>
          <w:rStyle w:val="Emphasis"/>
        </w:rPr>
        <w:t>devastating effects</w:t>
      </w:r>
      <w:r w:rsidRPr="00AE16FA">
        <w:rPr>
          <w:sz w:val="16"/>
        </w:rPr>
        <w:t xml:space="preserve">: </w:t>
      </w:r>
      <w:r w:rsidRPr="004F0619">
        <w:rPr>
          <w:rStyle w:val="TitleChar"/>
        </w:rPr>
        <w:t xml:space="preserve">the </w:t>
      </w:r>
      <w:r w:rsidRPr="00F532F6">
        <w:rPr>
          <w:rStyle w:val="TitleChar"/>
          <w:highlight w:val="cyan"/>
        </w:rPr>
        <w:t xml:space="preserve">destruction of </w:t>
      </w:r>
      <w:r w:rsidRPr="00F532F6">
        <w:rPr>
          <w:rStyle w:val="Emphasis"/>
          <w:sz w:val="28"/>
          <w:szCs w:val="28"/>
          <w:highlight w:val="cyan"/>
        </w:rPr>
        <w:t>even one</w:t>
      </w:r>
      <w:r w:rsidRPr="004F0619">
        <w:rPr>
          <w:rStyle w:val="TitleChar"/>
        </w:rPr>
        <w:t xml:space="preserve"> large satellite</w:t>
      </w:r>
      <w:r w:rsidRPr="00C20F7B">
        <w:rPr>
          <w:rStyle w:val="TitleChar"/>
        </w:rPr>
        <w:t xml:space="preserve"> </w:t>
      </w:r>
      <w:r w:rsidRPr="00F532F6">
        <w:rPr>
          <w:rStyle w:val="TitleChar"/>
          <w:highlight w:val="cyan"/>
        </w:rPr>
        <w:t xml:space="preserve">could </w:t>
      </w:r>
      <w:r w:rsidRPr="00F532F6">
        <w:rPr>
          <w:rStyle w:val="Emphasis"/>
          <w:highlight w:val="cyan"/>
        </w:rPr>
        <w:t>double</w:t>
      </w:r>
      <w:r w:rsidRPr="00C20F7B">
        <w:rPr>
          <w:rStyle w:val="Emphasis"/>
        </w:rPr>
        <w:t xml:space="preserve"> the amount of </w:t>
      </w:r>
      <w:r w:rsidRPr="00F532F6">
        <w:rPr>
          <w:rStyle w:val="Emphasis"/>
          <w:highlight w:val="cyan"/>
        </w:rPr>
        <w:t>space debris</w:t>
      </w:r>
      <w:r w:rsidRPr="00C20F7B">
        <w:rPr>
          <w:rStyle w:val="Emphasis"/>
        </w:rPr>
        <w:t xml:space="preserve"> in orbit</w:t>
      </w:r>
      <w:r w:rsidRPr="00AE16FA">
        <w:rPr>
          <w:sz w:val="16"/>
        </w:rPr>
        <w:t xml:space="preserve">. 216Link to the text of the note Of course, </w:t>
      </w:r>
      <w:r w:rsidRPr="00C20F7B">
        <w:rPr>
          <w:rStyle w:val="Emphasis"/>
        </w:rPr>
        <w:t>any such increase</w:t>
      </w:r>
      <w:r w:rsidRPr="00AE16FA">
        <w:rPr>
          <w:sz w:val="16"/>
        </w:rPr>
        <w:t xml:space="preserve"> </w:t>
      </w:r>
      <w:r w:rsidRPr="00C20F7B">
        <w:rPr>
          <w:rStyle w:val="TitleChar"/>
        </w:rPr>
        <w:t xml:space="preserve">in the </w:t>
      </w:r>
      <w:proofErr w:type="gramStart"/>
      <w:r w:rsidRPr="00C20F7B">
        <w:rPr>
          <w:rStyle w:val="TitleChar"/>
        </w:rPr>
        <w:t>amount</w:t>
      </w:r>
      <w:proofErr w:type="gramEnd"/>
      <w:r w:rsidRPr="00C20F7B">
        <w:rPr>
          <w:rStyle w:val="TitleChar"/>
        </w:rPr>
        <w:t xml:space="preserve"> of debris in orbit then renders </w:t>
      </w:r>
      <w:r w:rsidRPr="00C20F7B">
        <w:rPr>
          <w:rStyle w:val="Emphasis"/>
        </w:rPr>
        <w:t>other collisions</w:t>
      </w:r>
      <w:r w:rsidRPr="00C20F7B">
        <w:rPr>
          <w:rStyle w:val="TitleChar"/>
        </w:rPr>
        <w:t xml:space="preserve"> </w:t>
      </w:r>
      <w:r w:rsidRPr="00C20F7B">
        <w:rPr>
          <w:rStyle w:val="Emphasis"/>
        </w:rPr>
        <w:t>more likely</w:t>
      </w:r>
      <w:r w:rsidRPr="00C20F7B">
        <w:rPr>
          <w:rStyle w:val="TitleChar"/>
        </w:rPr>
        <w:t xml:space="preserve"> to occur</w:t>
      </w:r>
      <w:r w:rsidRPr="00AE16FA">
        <w:rPr>
          <w:sz w:val="16"/>
        </w:rPr>
        <w:t xml:space="preserve">. 217Link to the text of the note </w:t>
      </w:r>
      <w:r w:rsidRPr="00C20F7B">
        <w:rPr>
          <w:rStyle w:val="TitleChar"/>
        </w:rPr>
        <w:t xml:space="preserve">It is thus possible that </w:t>
      </w:r>
      <w:r w:rsidRPr="00F532F6">
        <w:rPr>
          <w:rStyle w:val="Emphasis"/>
          <w:highlight w:val="cyan"/>
        </w:rPr>
        <w:t xml:space="preserve">after </w:t>
      </w:r>
      <w:proofErr w:type="gramStart"/>
      <w:r w:rsidRPr="00F532F6">
        <w:rPr>
          <w:rStyle w:val="Emphasis"/>
          <w:highlight w:val="cyan"/>
        </w:rPr>
        <w:t>a number of</w:t>
      </w:r>
      <w:proofErr w:type="gramEnd"/>
      <w:r w:rsidRPr="00F532F6">
        <w:rPr>
          <w:rStyle w:val="Emphasis"/>
          <w:highlight w:val="cyan"/>
        </w:rPr>
        <w:t xml:space="preserve"> years making</w:t>
      </w:r>
      <w:r w:rsidRPr="004F0619">
        <w:rPr>
          <w:rStyle w:val="Emphasis"/>
        </w:rPr>
        <w:t xml:space="preserve"> </w:t>
      </w:r>
      <w:r w:rsidRPr="00F532F6">
        <w:rPr>
          <w:rStyle w:val="Emphasis"/>
          <w:highlight w:val="cyan"/>
        </w:rPr>
        <w:t>progress</w:t>
      </w:r>
      <w:r w:rsidRPr="00F36238">
        <w:rPr>
          <w:rStyle w:val="Emphasis"/>
        </w:rPr>
        <w:t xml:space="preserve"> towards reaching a sustainable level of debris</w:t>
      </w:r>
      <w:r w:rsidRPr="004F0619">
        <w:rPr>
          <w:rStyle w:val="TitleChar"/>
        </w:rPr>
        <w:t xml:space="preserve">, </w:t>
      </w:r>
      <w:r w:rsidRPr="00F532F6">
        <w:rPr>
          <w:rStyle w:val="TitleChar"/>
          <w:highlight w:val="cyan"/>
        </w:rPr>
        <w:t xml:space="preserve">a </w:t>
      </w:r>
      <w:r w:rsidRPr="00F532F6">
        <w:rPr>
          <w:rStyle w:val="Emphasis"/>
          <w:highlight w:val="cyan"/>
        </w:rPr>
        <w:t>stroke of bad luck could</w:t>
      </w:r>
      <w:r w:rsidRPr="00F36238">
        <w:rPr>
          <w:rStyle w:val="Emphasis"/>
        </w:rPr>
        <w:t xml:space="preserve"> rapidly undo such</w:t>
      </w:r>
      <w:r w:rsidRPr="004F0619">
        <w:rPr>
          <w:rStyle w:val="Emphasis"/>
        </w:rPr>
        <w:t xml:space="preserve"> progress and </w:t>
      </w:r>
      <w:r w:rsidRPr="00F532F6">
        <w:rPr>
          <w:rStyle w:val="Emphasis"/>
          <w:highlight w:val="cyan"/>
        </w:rPr>
        <w:t>unleash the dreaded Kessler Syndrome</w:t>
      </w:r>
      <w:r w:rsidRPr="00C20F7B">
        <w:rPr>
          <w:rStyle w:val="TitleChar"/>
        </w:rPr>
        <w:t>.</w:t>
      </w:r>
      <w:r w:rsidRPr="00AE16FA">
        <w:rPr>
          <w:sz w:val="16"/>
        </w:rPr>
        <w:t xml:space="preserve"> 218Link to the text of the note</w:t>
      </w:r>
      <w:bookmarkEnd w:id="2"/>
    </w:p>
    <w:p w14:paraId="6B4BB4B5" w14:textId="77777777" w:rsidR="00F873FB" w:rsidRDefault="00F873FB" w:rsidP="00F873FB">
      <w:pPr>
        <w:pStyle w:val="Heading4"/>
      </w:pPr>
      <w:r w:rsidRPr="002B216E">
        <w:rPr>
          <w:u w:val="single"/>
        </w:rPr>
        <w:t>Long timeframe</w:t>
      </w:r>
      <w:r>
        <w:t xml:space="preserve"> and </w:t>
      </w:r>
      <w:r w:rsidRPr="002B216E">
        <w:rPr>
          <w:u w:val="single"/>
        </w:rPr>
        <w:t>squo solves</w:t>
      </w:r>
    </w:p>
    <w:p w14:paraId="5260812F" w14:textId="77777777" w:rsidR="00F873FB" w:rsidRDefault="00F873FB" w:rsidP="00F873FB">
      <w:r>
        <w:t>--Long timeframe – Kessler initially said debris would kill us by 2000 and recanted – now says a century</w:t>
      </w:r>
    </w:p>
    <w:p w14:paraId="5B48C49C" w14:textId="77777777" w:rsidR="00F873FB" w:rsidRDefault="00F873FB" w:rsidP="00F873FB">
      <w:r>
        <w:t>--tracking now helps avoid collisions – can see objects as small as a softball</w:t>
      </w:r>
    </w:p>
    <w:p w14:paraId="11AB7B07" w14:textId="77777777" w:rsidR="00F873FB" w:rsidRDefault="00F873FB" w:rsidP="00F873FB">
      <w:r>
        <w:t>--japan has a magnetic net, Australia a laser to remediate</w:t>
      </w:r>
    </w:p>
    <w:p w14:paraId="7A9B73A9" w14:textId="77777777" w:rsidR="00F873FB" w:rsidRPr="00C1246B" w:rsidRDefault="00F873FB" w:rsidP="00F873FB">
      <w:r>
        <w:t xml:space="preserve">--sufficiency – need to just remove 5 pieces a year to solve and we’re on cusp – solving it 100 </w:t>
      </w:r>
      <w:proofErr w:type="spellStart"/>
      <w:r>
        <w:t>yyrs</w:t>
      </w:r>
      <w:proofErr w:type="spellEnd"/>
      <w:r>
        <w:t xml:space="preserve"> early </w:t>
      </w:r>
    </w:p>
    <w:p w14:paraId="38B11C79" w14:textId="77777777" w:rsidR="00F873FB" w:rsidRPr="00C1246B" w:rsidRDefault="00F873FB" w:rsidP="00F873FB">
      <w:pPr>
        <w:rPr>
          <w:b/>
          <w:bCs/>
          <w:sz w:val="24"/>
        </w:rPr>
      </w:pPr>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7D9E0E04" w14:textId="77777777" w:rsidR="00F873FB" w:rsidRPr="002B216E" w:rsidRDefault="00F873FB" w:rsidP="00F873FB">
      <w:pPr>
        <w:rPr>
          <w:sz w:val="16"/>
        </w:rPr>
      </w:pPr>
      <w:r w:rsidRPr="002B216E">
        <w:rPr>
          <w:sz w:val="16"/>
        </w:rPr>
        <w:t>A. Practical Considerations: Feasible Solutions to the Space Debris Problem Are on Their Way</w:t>
      </w:r>
    </w:p>
    <w:p w14:paraId="338CBB45" w14:textId="77777777" w:rsidR="00F873FB" w:rsidRPr="002B216E" w:rsidRDefault="00F873FB" w:rsidP="00F873FB">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38F91DCF" w14:textId="77777777" w:rsidR="00F873FB" w:rsidRPr="002B216E" w:rsidRDefault="00F873FB" w:rsidP="00F873FB">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w:t>
      </w:r>
      <w:proofErr w:type="gramStart"/>
      <w:r w:rsidRPr="002B216E">
        <w:rPr>
          <w:sz w:val="16"/>
        </w:rPr>
        <w:t>To</w:t>
      </w:r>
      <w:proofErr w:type="gramEnd"/>
      <w:r w:rsidRPr="002B216E">
        <w:rPr>
          <w:sz w:val="16"/>
        </w:rPr>
        <w:t xml:space="preserve">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2B216E">
        <w:rPr>
          <w:sz w:val="16"/>
        </w:rPr>
        <w:t>In</w:t>
      </w:r>
      <w:proofErr w:type="gramEnd"/>
      <w:r w:rsidRPr="002B216E">
        <w:rPr>
          <w:sz w:val="16"/>
        </w:rPr>
        <w:t xml:space="preserve">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F532F6">
        <w:rPr>
          <w:rStyle w:val="StyleUnderline"/>
          <w:highlight w:val="cyan"/>
        </w:rPr>
        <w:t>Kessler predicted</w:t>
      </w:r>
      <w:r w:rsidRPr="00166C24">
        <w:rPr>
          <w:rStyle w:val="StyleUnderline"/>
        </w:rPr>
        <w:t xml:space="preserve"> that </w:t>
      </w:r>
      <w:r w:rsidRPr="00F532F6">
        <w:rPr>
          <w:rStyle w:val="StyleUnderline"/>
          <w:highlight w:val="cyan"/>
        </w:rPr>
        <w:t>catastrophe</w:t>
      </w:r>
      <w:r w:rsidRPr="00166C24">
        <w:rPr>
          <w:rStyle w:val="StyleUnderline"/>
        </w:rPr>
        <w:t xml:space="preserve"> would </w:t>
      </w:r>
      <w:r w:rsidRPr="00166C24">
        <w:rPr>
          <w:rStyle w:val="Emphasis"/>
        </w:rPr>
        <w:t xml:space="preserve">result </w:t>
      </w:r>
      <w:r w:rsidRPr="00F532F6">
        <w:rPr>
          <w:rStyle w:val="Emphasis"/>
          <w:highlight w:val="cyan"/>
        </w:rPr>
        <w:t>by</w:t>
      </w:r>
      <w:r w:rsidRPr="00166C24">
        <w:rPr>
          <w:rStyle w:val="Emphasis"/>
        </w:rPr>
        <w:t xml:space="preserve"> the year </w:t>
      </w:r>
      <w:r w:rsidRPr="00F532F6">
        <w:rPr>
          <w:rStyle w:val="Emphasis"/>
          <w:highlight w:val="cyan"/>
        </w:rPr>
        <w:t>2000</w:t>
      </w:r>
      <w:r w:rsidRPr="002B216E">
        <w:rPr>
          <w:sz w:val="16"/>
        </w:rPr>
        <w:t xml:space="preserve">. 100Link to the text of the note </w:t>
      </w:r>
      <w:r w:rsidRPr="00F532F6">
        <w:rPr>
          <w:rStyle w:val="StyleUnderline"/>
          <w:highlight w:val="cyan"/>
        </w:rPr>
        <w:t xml:space="preserve">That date </w:t>
      </w:r>
      <w:r w:rsidRPr="00F532F6">
        <w:rPr>
          <w:rStyle w:val="Emphasis"/>
          <w:highlight w:val="cyan"/>
        </w:rPr>
        <w:t>long passed</w:t>
      </w:r>
      <w:r w:rsidRPr="002B216E">
        <w:rPr>
          <w:sz w:val="16"/>
        </w:rPr>
        <w:t xml:space="preserve">, </w:t>
      </w:r>
      <w:r w:rsidRPr="00F532F6">
        <w:rPr>
          <w:rStyle w:val="StyleUnderline"/>
          <w:highlight w:val="cyan"/>
        </w:rPr>
        <w:t xml:space="preserve">Kessler </w:t>
      </w:r>
      <w:r w:rsidRPr="00F532F6">
        <w:rPr>
          <w:rStyle w:val="Emphasis"/>
          <w:highlight w:val="cyan"/>
        </w:rPr>
        <w:t>now speaks of a century-long</w:t>
      </w:r>
      <w:r w:rsidRPr="00166C24">
        <w:rPr>
          <w:rStyle w:val="Emphasis"/>
        </w:rPr>
        <w:t xml:space="preserve"> </w:t>
      </w:r>
      <w:r w:rsidRPr="00F532F6">
        <w:rPr>
          <w:rStyle w:val="Emphasis"/>
          <w:highlight w:val="cyan"/>
        </w:rPr>
        <w:t>process</w:t>
      </w:r>
      <w:r w:rsidRPr="00166C24">
        <w:rPr>
          <w:rStyle w:val="StyleUnderline"/>
        </w:rPr>
        <w:t xml:space="preserve"> that "</w:t>
      </w:r>
      <w:r w:rsidRPr="00F532F6">
        <w:rPr>
          <w:rStyle w:val="Emphasis"/>
          <w:highlight w:val="cyan"/>
        </w:rPr>
        <w:t>we have time to deal with</w:t>
      </w:r>
      <w:r w:rsidRPr="002B216E">
        <w:rPr>
          <w:sz w:val="16"/>
        </w:rPr>
        <w:t>." 101Link to the text of the note</w:t>
      </w:r>
    </w:p>
    <w:p w14:paraId="47F95C93" w14:textId="77777777" w:rsidR="00F873FB" w:rsidRPr="002B216E" w:rsidRDefault="00F873FB" w:rsidP="00F873FB">
      <w:pPr>
        <w:rPr>
          <w:sz w:val="16"/>
        </w:rPr>
      </w:pPr>
      <w:r w:rsidRPr="002B216E">
        <w:rPr>
          <w:sz w:val="16"/>
        </w:rPr>
        <w:t xml:space="preserve">Nevertheless, few would disagree with </w:t>
      </w:r>
      <w:proofErr w:type="spellStart"/>
      <w:r w:rsidRPr="002B216E">
        <w:rPr>
          <w:sz w:val="16"/>
        </w:rPr>
        <w:t>Cristophe</w:t>
      </w:r>
      <w:proofErr w:type="spellEnd"/>
      <w:r w:rsidRPr="002B216E">
        <w:rPr>
          <w:sz w:val="16"/>
        </w:rPr>
        <w:t xml:space="preserve"> </w:t>
      </w:r>
      <w:proofErr w:type="spellStart"/>
      <w:r w:rsidRPr="002B216E">
        <w:rPr>
          <w:sz w:val="16"/>
        </w:rPr>
        <w:t>Bonnal</w:t>
      </w:r>
      <w:proofErr w:type="spellEnd"/>
      <w:r w:rsidRPr="002B216E">
        <w:rPr>
          <w:sz w:val="16"/>
        </w:rPr>
        <w:t xml:space="preserve"> of the Centre National </w:t>
      </w:r>
      <w:proofErr w:type="spellStart"/>
      <w:r w:rsidRPr="002B216E">
        <w:rPr>
          <w:sz w:val="16"/>
        </w:rPr>
        <w:t>d'Études</w:t>
      </w:r>
      <w:proofErr w:type="spellEnd"/>
      <w:r w:rsidRPr="002B216E">
        <w:rPr>
          <w:sz w:val="16"/>
        </w:rPr>
        <w:t xml:space="preserve"> </w:t>
      </w:r>
      <w:proofErr w:type="spellStart"/>
      <w:r w:rsidRPr="002B216E">
        <w:rPr>
          <w:sz w:val="16"/>
        </w:rPr>
        <w:t>Spatiales</w:t>
      </w:r>
      <w:proofErr w:type="spellEnd"/>
      <w:r w:rsidRPr="002B216E">
        <w:rPr>
          <w:sz w:val="16"/>
        </w:rPr>
        <w:t xml:space="preserve"> ("CNES"), the French space agency, who says that it is "not yet clear" how much time we </w:t>
      </w:r>
      <w:proofErr w:type="gramStart"/>
      <w:r w:rsidRPr="002B216E">
        <w:rPr>
          <w:sz w:val="16"/>
        </w:rPr>
        <w:t>have to</w:t>
      </w:r>
      <w:proofErr w:type="gramEnd"/>
      <w:r w:rsidRPr="002B216E">
        <w:rPr>
          <w:sz w:val="16"/>
        </w:rPr>
        <w:t xml:space="preserve"> act. 102Link to the text of the note None of this is to say that interested parties should not act with great dispatch to address the space debris problem. Even if catastrophe is not on the </w:t>
      </w:r>
      <w:r w:rsidRPr="002B216E">
        <w:rPr>
          <w:sz w:val="16"/>
        </w:rPr>
        <w:lastRenderedPageBreak/>
        <w:t xml:space="preserve">immediate horizon--as some have suggested--Heiner </w:t>
      </w:r>
      <w:proofErr w:type="spellStart"/>
      <w:r w:rsidRPr="002B216E">
        <w:rPr>
          <w:sz w:val="16"/>
        </w:rPr>
        <w:t>Klinkrad</w:t>
      </w:r>
      <w:proofErr w:type="spellEnd"/>
      <w:r w:rsidRPr="002B216E">
        <w:rPr>
          <w:sz w:val="16"/>
        </w:rPr>
        <w:t>, the European Space Agency's leading authority on space debris points out that "[t]he longer you wait, the more difficult and far more expensive" any solution will be. 103Link to the text of the note</w:t>
      </w:r>
    </w:p>
    <w:p w14:paraId="44614D17" w14:textId="77777777" w:rsidR="00F873FB" w:rsidRPr="002B216E" w:rsidRDefault="00F873FB" w:rsidP="00F873FB">
      <w:pPr>
        <w:rPr>
          <w:sz w:val="16"/>
        </w:rPr>
      </w:pPr>
      <w:r w:rsidRPr="00166C24">
        <w:rPr>
          <w:rStyle w:val="StyleUnderline"/>
        </w:rPr>
        <w:t>The</w:t>
      </w:r>
      <w:r w:rsidRPr="002B216E">
        <w:rPr>
          <w:sz w:val="16"/>
        </w:rPr>
        <w:t xml:space="preserve"> additional </w:t>
      </w:r>
      <w:r w:rsidRPr="00F532F6">
        <w:rPr>
          <w:rStyle w:val="Emphasis"/>
          <w:highlight w:val="cyan"/>
        </w:rPr>
        <w:t>slack in</w:t>
      </w:r>
      <w:r w:rsidRPr="00166C24">
        <w:rPr>
          <w:rStyle w:val="Emphasis"/>
        </w:rPr>
        <w:t xml:space="preserve"> plausible </w:t>
      </w:r>
      <w:r w:rsidRPr="00F532F6">
        <w:rPr>
          <w:rStyle w:val="Emphasis"/>
          <w:highlight w:val="cyan"/>
        </w:rPr>
        <w:t>timelines</w:t>
      </w:r>
      <w:r w:rsidRPr="00F532F6">
        <w:rPr>
          <w:sz w:val="16"/>
          <w:highlight w:val="cyan"/>
        </w:rPr>
        <w:t xml:space="preserve"> </w:t>
      </w:r>
      <w:r w:rsidRPr="00F532F6">
        <w:rPr>
          <w:rStyle w:val="StyleUnderline"/>
          <w:highlight w:val="cyan"/>
        </w:rPr>
        <w:t xml:space="preserve">is </w:t>
      </w:r>
      <w:r w:rsidRPr="00F532F6">
        <w:rPr>
          <w:rStyle w:val="Emphasis"/>
          <w:highlight w:val="cyan"/>
        </w:rPr>
        <w:t>cause for optimism</w:t>
      </w:r>
      <w:r w:rsidRPr="002B216E">
        <w:rPr>
          <w:sz w:val="16"/>
        </w:rPr>
        <w:t xml:space="preserve"> </w:t>
      </w:r>
      <w:r w:rsidRPr="00F532F6">
        <w:rPr>
          <w:rStyle w:val="StyleUnderline"/>
          <w:highlight w:val="cyan"/>
        </w:rPr>
        <w:t>when one considers</w:t>
      </w:r>
      <w:r w:rsidRPr="00166C24">
        <w:rPr>
          <w:rStyle w:val="StyleUnderline"/>
        </w:rPr>
        <w:t xml:space="preserve"> </w:t>
      </w:r>
      <w:r w:rsidRPr="00166C24">
        <w:rPr>
          <w:rStyle w:val="Emphasis"/>
        </w:rPr>
        <w:t xml:space="preserve">the </w:t>
      </w:r>
      <w:r w:rsidRPr="00F532F6">
        <w:rPr>
          <w:rStyle w:val="Emphasis"/>
          <w:highlight w:val="cyan"/>
        </w:rPr>
        <w:t>progress</w:t>
      </w:r>
      <w:r w:rsidRPr="00166C24">
        <w:rPr>
          <w:rStyle w:val="Emphasis"/>
        </w:rPr>
        <w:t xml:space="preserve"> being </w:t>
      </w:r>
      <w:r w:rsidRPr="00F532F6">
        <w:rPr>
          <w:rStyle w:val="Emphasis"/>
          <w:highlight w:val="cyan"/>
        </w:rPr>
        <w:t>made</w:t>
      </w:r>
      <w:r w:rsidRPr="00166C24">
        <w:rPr>
          <w:rStyle w:val="Emphasis"/>
        </w:rPr>
        <w:t xml:space="preserve"> </w:t>
      </w:r>
      <w:r w:rsidRPr="00F532F6">
        <w:rPr>
          <w:rStyle w:val="Emphasis"/>
          <w:highlight w:val="cyan"/>
        </w:rPr>
        <w:t>towards remediating</w:t>
      </w:r>
      <w:r w:rsidRPr="00166C24">
        <w:rPr>
          <w:rStyle w:val="StyleUnderline"/>
        </w:rPr>
        <w:t xml:space="preserve"> the problem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63D75574" w14:textId="77777777" w:rsidR="00F873FB" w:rsidRPr="002B216E" w:rsidRDefault="00F873FB" w:rsidP="00F873FB">
      <w:pPr>
        <w:rPr>
          <w:sz w:val="16"/>
        </w:rPr>
      </w:pPr>
      <w:proofErr w:type="gramStart"/>
      <w:r w:rsidRPr="002B216E">
        <w:rPr>
          <w:sz w:val="16"/>
        </w:rPr>
        <w:t xml:space="preserve">In an effort </w:t>
      </w:r>
      <w:r w:rsidRPr="00491742">
        <w:rPr>
          <w:rStyle w:val="StyleUnderline"/>
        </w:rPr>
        <w:t>to</w:t>
      </w:r>
      <w:proofErr w:type="gramEnd"/>
      <w:r w:rsidRPr="00491742">
        <w:rPr>
          <w:rStyle w:val="StyleUnderline"/>
        </w:rPr>
        <w:t xml:space="preserve">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w:t>
      </w:r>
      <w:proofErr w:type="gramStart"/>
      <w:r w:rsidRPr="002B216E">
        <w:rPr>
          <w:sz w:val="16"/>
        </w:rPr>
        <w:t>The</w:t>
      </w:r>
      <w:proofErr w:type="gramEnd"/>
      <w:r w:rsidRPr="002B216E">
        <w:rPr>
          <w:sz w:val="16"/>
        </w:rPr>
        <w:t xml:space="preserv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out, </w:t>
      </w:r>
      <w:r w:rsidRPr="00F532F6">
        <w:rPr>
          <w:rStyle w:val="StyleUnderline"/>
          <w:highlight w:val="cyan"/>
        </w:rPr>
        <w:t>many</w:t>
      </w:r>
      <w:r w:rsidRPr="00491742">
        <w:rPr>
          <w:rStyle w:val="StyleUnderline"/>
        </w:rPr>
        <w:t xml:space="preserve"> of these </w:t>
      </w:r>
      <w:r w:rsidRPr="00F532F6">
        <w:rPr>
          <w:rStyle w:val="StyleUnderline"/>
          <w:highlight w:val="cyan"/>
        </w:rPr>
        <w:t>practices had already</w:t>
      </w:r>
      <w:r w:rsidRPr="00491742">
        <w:rPr>
          <w:rStyle w:val="StyleUnderline"/>
        </w:rPr>
        <w:t xml:space="preserve"> </w:t>
      </w:r>
      <w:r w:rsidRPr="00F532F6">
        <w:rPr>
          <w:rStyle w:val="StyleUnderline"/>
          <w:highlight w:val="cyan"/>
        </w:rPr>
        <w:t>been adopted</w:t>
      </w:r>
      <w:r w:rsidRPr="00491742">
        <w:rPr>
          <w:rStyle w:val="StyleUnderline"/>
        </w:rPr>
        <w:t xml:space="preserve"> by spacefaring nations</w:t>
      </w:r>
      <w:r w:rsidRPr="002B216E">
        <w:rPr>
          <w:sz w:val="16"/>
        </w:rPr>
        <w:t>. 109Link to the text of the note</w:t>
      </w:r>
    </w:p>
    <w:p w14:paraId="56F624C5" w14:textId="77777777" w:rsidR="00F873FB" w:rsidRPr="002B216E" w:rsidRDefault="00F873FB" w:rsidP="00F873FB">
      <w:pPr>
        <w:rPr>
          <w:sz w:val="16"/>
        </w:rPr>
      </w:pPr>
      <w:r w:rsidRPr="00491742">
        <w:rPr>
          <w:rStyle w:val="StyleUnderline"/>
        </w:rPr>
        <w:t>Compliance</w:t>
      </w:r>
      <w:r w:rsidRPr="002B216E">
        <w:rPr>
          <w:sz w:val="16"/>
        </w:rPr>
        <w:t xml:space="preserve"> with the COPUOS Mitigation Guidelines </w:t>
      </w:r>
      <w:r w:rsidRPr="00491742">
        <w:rPr>
          <w:rStyle w:val="StyleUnderline"/>
        </w:rPr>
        <w:t>is voluntary and has not been universal</w:t>
      </w:r>
      <w:r w:rsidRPr="002B216E">
        <w:rPr>
          <w:sz w:val="16"/>
        </w:rPr>
        <w:t xml:space="preserve">; 110Link to the text of the note </w:t>
      </w:r>
      <w:r w:rsidRPr="00491742">
        <w:rPr>
          <w:rStyle w:val="Emphasis"/>
        </w:rPr>
        <w:t>however</w:t>
      </w:r>
      <w:r w:rsidRPr="002B216E">
        <w:rPr>
          <w:sz w:val="16"/>
        </w:rPr>
        <w:t xml:space="preserve">, </w:t>
      </w:r>
      <w:r w:rsidRPr="00491742">
        <w:rPr>
          <w:rStyle w:val="Emphasis"/>
        </w:rPr>
        <w:t>many nations</w:t>
      </w:r>
      <w:r w:rsidRPr="00491742">
        <w:rPr>
          <w:rStyle w:val="StyleUnderline"/>
        </w:rPr>
        <w:t xml:space="preserve"> do take steps </w:t>
      </w:r>
      <w:r w:rsidRPr="00491742">
        <w:rPr>
          <w:rStyle w:val="Emphasis"/>
        </w:rPr>
        <w:t>beyond those called for in the Mitigation Guidelines</w:t>
      </w:r>
      <w:r w:rsidRPr="002B216E">
        <w:rPr>
          <w:sz w:val="16"/>
        </w:rPr>
        <w:t xml:space="preserve">, </w:t>
      </w:r>
      <w:r w:rsidRPr="00491742">
        <w:rPr>
          <w:rStyle w:val="StyleUnderline"/>
        </w:rPr>
        <w:t>recognizing the importance of redressing the issue</w:t>
      </w:r>
      <w:r w:rsidRPr="002B216E">
        <w:rPr>
          <w:sz w:val="16"/>
        </w:rPr>
        <w:t xml:space="preserve">. 111Link to the text of the note </w:t>
      </w:r>
      <w:r w:rsidRPr="00491742">
        <w:rPr>
          <w:rStyle w:val="Emphasis"/>
        </w:rPr>
        <w:t>That said</w:t>
      </w:r>
      <w:r w:rsidRPr="00491742">
        <w:rPr>
          <w:rStyle w:val="StyleUnderline"/>
        </w:rPr>
        <w:t xml:space="preserve">, </w:t>
      </w:r>
      <w:r w:rsidRPr="00491742">
        <w:rPr>
          <w:rStyle w:val="Emphasis"/>
        </w:rPr>
        <w:t>even if no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3BED8D68" w14:textId="77777777" w:rsidR="00F873FB" w:rsidRPr="002B216E" w:rsidRDefault="00F873FB" w:rsidP="00F873FB">
      <w:pPr>
        <w:rPr>
          <w:sz w:val="16"/>
        </w:rPr>
      </w:pPr>
      <w:r w:rsidRPr="00F532F6">
        <w:rPr>
          <w:rStyle w:val="StyleUnderline"/>
          <w:highlight w:val="cyan"/>
        </w:rPr>
        <w:t>Improvements in</w:t>
      </w:r>
      <w:r w:rsidRPr="00491742">
        <w:rPr>
          <w:rStyle w:val="StyleUnderline"/>
        </w:rPr>
        <w:t xml:space="preserve"> </w:t>
      </w:r>
      <w:r w:rsidRPr="00491742">
        <w:rPr>
          <w:rStyle w:val="Emphasis"/>
        </w:rPr>
        <w:t xml:space="preserve">space </w:t>
      </w:r>
      <w:r w:rsidRPr="00F532F6">
        <w:rPr>
          <w:rStyle w:val="Emphasis"/>
          <w:highlight w:val="cyan"/>
        </w:rPr>
        <w:t>debris tracking</w:t>
      </w:r>
      <w:r w:rsidRPr="002B216E">
        <w:rPr>
          <w:sz w:val="16"/>
        </w:rPr>
        <w:t xml:space="preserve"> technology </w:t>
      </w:r>
      <w:r w:rsidRPr="00491742">
        <w:rPr>
          <w:rStyle w:val="StyleUnderline"/>
        </w:rPr>
        <w:t xml:space="preserve">are another partial solution that promises to </w:t>
      </w:r>
      <w:r w:rsidRPr="00F532F6">
        <w:rPr>
          <w:rStyle w:val="Emphasis"/>
          <w:highlight w:val="cyan"/>
        </w:rPr>
        <w:t>help actors avoid</w:t>
      </w:r>
      <w:r w:rsidRPr="00491742">
        <w:rPr>
          <w:rStyle w:val="Emphasis"/>
        </w:rPr>
        <w:t xml:space="preserve"> </w:t>
      </w:r>
      <w:r w:rsidRPr="00F532F6">
        <w:rPr>
          <w:rStyle w:val="Emphasis"/>
          <w:highlight w:val="cya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proofErr w:type="gramStart"/>
      <w:r w:rsidRPr="00F532F6">
        <w:rPr>
          <w:rStyle w:val="Emphasis"/>
          <w:highlight w:val="cyan"/>
        </w:rPr>
        <w:t>New</w:t>
      </w:r>
      <w:proofErr w:type="gramEnd"/>
      <w:r w:rsidRPr="00F532F6">
        <w:rPr>
          <w:rStyle w:val="Emphasis"/>
          <w:highlight w:val="cyan"/>
        </w:rPr>
        <w:t xml:space="preserve"> systems</w:t>
      </w:r>
      <w:r w:rsidRPr="00491742">
        <w:rPr>
          <w:rStyle w:val="Emphasis"/>
        </w:rPr>
        <w:t xml:space="preserve"> are being developed</w:t>
      </w:r>
      <w:r w:rsidRPr="00491742">
        <w:rPr>
          <w:rStyle w:val="StyleUnderline"/>
        </w:rPr>
        <w:t xml:space="preserve">, however, that will </w:t>
      </w:r>
      <w:r w:rsidRPr="00F532F6">
        <w:rPr>
          <w:rStyle w:val="StyleUnderline"/>
          <w:highlight w:val="cyan"/>
        </w:rPr>
        <w:t xml:space="preserve">use </w:t>
      </w:r>
      <w:r w:rsidRPr="00F532F6">
        <w:rPr>
          <w:rStyle w:val="Emphasis"/>
          <w:highlight w:val="cyan"/>
        </w:rPr>
        <w:t>lasers</w:t>
      </w:r>
      <w:r w:rsidRPr="00491742">
        <w:rPr>
          <w:rStyle w:val="StyleUnderline"/>
        </w:rPr>
        <w:t xml:space="preserve"> </w:t>
      </w:r>
      <w:r w:rsidRPr="00F532F6">
        <w:rPr>
          <w:rStyle w:val="StyleUnderline"/>
          <w:highlight w:val="cyan"/>
        </w:rPr>
        <w:t>that</w:t>
      </w:r>
      <w:r w:rsidRPr="00491742">
        <w:rPr>
          <w:rStyle w:val="StyleUnderline"/>
        </w:rPr>
        <w:t xml:space="preserve"> can </w:t>
      </w:r>
      <w:r w:rsidRPr="00F532F6">
        <w:rPr>
          <w:rStyle w:val="Emphasis"/>
          <w:highlight w:val="cyan"/>
        </w:rPr>
        <w:t>track</w:t>
      </w:r>
      <w:r w:rsidRPr="00491742">
        <w:rPr>
          <w:rStyle w:val="Emphasis"/>
        </w:rPr>
        <w:t xml:space="preserve"> the location of </w:t>
      </w:r>
      <w:r w:rsidRPr="00F532F6">
        <w:rPr>
          <w:rStyle w:val="Emphasis"/>
          <w:highlight w:val="cyan"/>
        </w:rPr>
        <w:t>objects as small as a softball</w:t>
      </w:r>
      <w:r w:rsidRPr="002B216E">
        <w:rPr>
          <w:sz w:val="16"/>
        </w:rPr>
        <w:t xml:space="preserve">--sometimes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2356A194" w14:textId="77777777" w:rsidR="00F873FB" w:rsidRPr="002B216E" w:rsidRDefault="00F873FB" w:rsidP="00F873FB">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4D817997" w14:textId="77777777" w:rsidR="00F873FB" w:rsidRPr="00896D59" w:rsidRDefault="00F873FB" w:rsidP="00F873FB">
      <w:pPr>
        <w:rPr>
          <w:color w:val="FF0000"/>
          <w:sz w:val="16"/>
        </w:rPr>
      </w:pPr>
      <w:r w:rsidRPr="00491742">
        <w:rPr>
          <w:rStyle w:val="Emphasis"/>
        </w:rPr>
        <w:t>Fortunately</w:t>
      </w:r>
      <w:r w:rsidRPr="002B216E">
        <w:rPr>
          <w:sz w:val="16"/>
        </w:rPr>
        <w:t xml:space="preserve">, </w:t>
      </w:r>
      <w:r w:rsidRPr="00491742">
        <w:rPr>
          <w:rStyle w:val="Emphasis"/>
        </w:rPr>
        <w:t xml:space="preserve">the </w:t>
      </w:r>
      <w:r w:rsidRPr="00F532F6">
        <w:rPr>
          <w:rStyle w:val="Emphasis"/>
          <w:highlight w:val="cyan"/>
        </w:rPr>
        <w:t>targets for ADR</w:t>
      </w:r>
      <w:r w:rsidRPr="002B216E">
        <w:rPr>
          <w:sz w:val="16"/>
        </w:rPr>
        <w:t xml:space="preserve"> </w:t>
      </w:r>
      <w:r w:rsidRPr="00F532F6">
        <w:rPr>
          <w:rStyle w:val="StyleUnderline"/>
          <w:highlight w:val="cya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F532F6">
        <w:rPr>
          <w:rStyle w:val="Emphasis"/>
          <w:highlight w:val="cyan"/>
        </w:rPr>
        <w:t>forestall</w:t>
      </w:r>
      <w:r w:rsidRPr="00491742">
        <w:rPr>
          <w:rStyle w:val="Emphasis"/>
        </w:rPr>
        <w:t xml:space="preserve"> an irreversible </w:t>
      </w:r>
      <w:r w:rsidRPr="00F532F6">
        <w:rPr>
          <w:rStyle w:val="Emphasis"/>
          <w:highlight w:val="cyan"/>
        </w:rPr>
        <w:t>cascade</w:t>
      </w:r>
      <w:r w:rsidRPr="002B216E">
        <w:rPr>
          <w:sz w:val="16"/>
        </w:rPr>
        <w:t xml:space="preserve"> of collisions </w:t>
      </w:r>
      <w:r w:rsidRPr="00F532F6">
        <w:rPr>
          <w:rStyle w:val="StyleUnderline"/>
          <w:highlight w:val="cyan"/>
        </w:rPr>
        <w:t>are</w:t>
      </w:r>
      <w:r w:rsidRPr="002B216E">
        <w:rPr>
          <w:sz w:val="16"/>
        </w:rPr>
        <w:t xml:space="preserve"> relatively </w:t>
      </w:r>
      <w:r w:rsidRPr="00F532F6">
        <w:rPr>
          <w:rStyle w:val="Emphasis"/>
          <w:highlight w:val="cyan"/>
        </w:rPr>
        <w:t>modest</w:t>
      </w:r>
      <w:r w:rsidRPr="002B216E">
        <w:rPr>
          <w:sz w:val="16"/>
        </w:rPr>
        <w:t xml:space="preserve">. 121Link to the text of the note </w:t>
      </w:r>
      <w:proofErr w:type="gramStart"/>
      <w:r w:rsidRPr="00491742">
        <w:rPr>
          <w:rStyle w:val="StyleUnderline"/>
        </w:rPr>
        <w:t>The</w:t>
      </w:r>
      <w:proofErr w:type="gramEnd"/>
      <w:r w:rsidRPr="00491742">
        <w:rPr>
          <w:rStyle w:val="StyleUnderline"/>
        </w:rPr>
        <w:t xml:space="preserve"> </w:t>
      </w:r>
      <w:r w:rsidRPr="00491742">
        <w:rPr>
          <w:rStyle w:val="Emphasis"/>
        </w:rPr>
        <w:t>most common estimate</w:t>
      </w:r>
      <w:r w:rsidRPr="00491742">
        <w:rPr>
          <w:rStyle w:val="StyleUnderline"/>
        </w:rPr>
        <w:t xml:space="preserve"> is that removing </w:t>
      </w:r>
      <w:r w:rsidRPr="00F532F6">
        <w:rPr>
          <w:rStyle w:val="Emphasis"/>
          <w:highlight w:val="cyan"/>
        </w:rPr>
        <w:t>five</w:t>
      </w:r>
      <w:r w:rsidRPr="00491742">
        <w:rPr>
          <w:rStyle w:val="Emphasis"/>
        </w:rPr>
        <w:t xml:space="preserve"> to ten large </w:t>
      </w:r>
      <w:r w:rsidRPr="00F532F6">
        <w:rPr>
          <w:rStyle w:val="Emphasis"/>
          <w:highlight w:val="cyan"/>
        </w:rPr>
        <w:t>pieces</w:t>
      </w:r>
      <w:r w:rsidRPr="002B216E">
        <w:rPr>
          <w:sz w:val="16"/>
        </w:rPr>
        <w:t xml:space="preserve"> of debris </w:t>
      </w:r>
      <w:r w:rsidRPr="00491742">
        <w:rPr>
          <w:rStyle w:val="Emphasis"/>
        </w:rPr>
        <w:t xml:space="preserve">per </w:t>
      </w:r>
      <w:r w:rsidRPr="00F532F6">
        <w:rPr>
          <w:rStyle w:val="Emphasis"/>
          <w:highlight w:val="cyan"/>
        </w:rPr>
        <w:t>year is enough</w:t>
      </w:r>
      <w:r w:rsidRPr="002B216E">
        <w:rPr>
          <w:sz w:val="16"/>
        </w:rPr>
        <w:t xml:space="preserve"> to keep the Kessler Syndrome at bay. 122Link to the text of the note </w:t>
      </w:r>
      <w:proofErr w:type="gramStart"/>
      <w:r w:rsidRPr="00491742">
        <w:rPr>
          <w:rStyle w:val="StyleUnderline"/>
        </w:rPr>
        <w:t>And</w:t>
      </w:r>
      <w:proofErr w:type="gramEnd"/>
      <w:r w:rsidRPr="00491742">
        <w:rPr>
          <w:rStyle w:val="StyleUnderline"/>
        </w:rPr>
        <w:t xml:space="preserve"> </w:t>
      </w:r>
      <w:r w:rsidRPr="00491742">
        <w:rPr>
          <w:rStyle w:val="Emphasis"/>
        </w:rPr>
        <w:t>even more encouraging</w:t>
      </w:r>
      <w:r w:rsidRPr="002B216E">
        <w:rPr>
          <w:sz w:val="16"/>
        </w:rPr>
        <w:t xml:space="preserve"> </w:t>
      </w:r>
      <w:r w:rsidRPr="00491742">
        <w:rPr>
          <w:rStyle w:val="StyleUnderline"/>
        </w:rPr>
        <w:t xml:space="preserve">is that </w:t>
      </w:r>
      <w:r w:rsidRPr="00F532F6">
        <w:rPr>
          <w:rStyle w:val="StyleUnderline"/>
          <w:highlight w:val="cyan"/>
        </w:rPr>
        <w:t xml:space="preserve">a </w:t>
      </w:r>
      <w:r w:rsidRPr="00F532F6">
        <w:rPr>
          <w:rStyle w:val="Emphasis"/>
          <w:highlight w:val="cyan"/>
        </w:rPr>
        <w:t>broad array of</w:t>
      </w:r>
      <w:r w:rsidRPr="00491742">
        <w:rPr>
          <w:rStyle w:val="Emphasis"/>
        </w:rPr>
        <w:t xml:space="preserve"> national and private </w:t>
      </w:r>
      <w:r w:rsidRPr="00F532F6">
        <w:rPr>
          <w:rStyle w:val="Emphasis"/>
          <w:highlight w:val="cyan"/>
        </w:rPr>
        <w:t>actors</w:t>
      </w:r>
      <w:r w:rsidRPr="00F532F6">
        <w:rPr>
          <w:sz w:val="16"/>
          <w:highlight w:val="cyan"/>
        </w:rPr>
        <w:t xml:space="preserve"> </w:t>
      </w:r>
      <w:r w:rsidRPr="00F532F6">
        <w:rPr>
          <w:rStyle w:val="StyleUnderline"/>
          <w:highlight w:val="cyan"/>
        </w:rPr>
        <w:t>are exploring</w:t>
      </w:r>
      <w:r w:rsidRPr="00491742">
        <w:rPr>
          <w:rStyle w:val="StyleUnderline"/>
        </w:rPr>
        <w:t xml:space="preserve"> a </w:t>
      </w:r>
      <w:r w:rsidRPr="00491742">
        <w:rPr>
          <w:rStyle w:val="Emphasis"/>
        </w:rPr>
        <w:t xml:space="preserve">plethora of </w:t>
      </w:r>
      <w:r w:rsidRPr="00F532F6">
        <w:rPr>
          <w:rStyle w:val="Emphasis"/>
          <w:highlight w:val="cyan"/>
        </w:rPr>
        <w:t>ADR methods</w:t>
      </w:r>
      <w:r w:rsidRPr="002B216E">
        <w:rPr>
          <w:sz w:val="16"/>
        </w:rPr>
        <w:t xml:space="preserve">. 123Link to the text of the note </w:t>
      </w:r>
      <w:proofErr w:type="gramStart"/>
      <w:r w:rsidRPr="00491742">
        <w:rPr>
          <w:rStyle w:val="StyleUnderline"/>
        </w:rPr>
        <w:lastRenderedPageBreak/>
        <w:t>For</w:t>
      </w:r>
      <w:proofErr w:type="gramEnd"/>
      <w:r w:rsidRPr="00491742">
        <w:rPr>
          <w:rStyle w:val="StyleUnderline"/>
        </w:rPr>
        <w:t xml:space="preserve"> example, </w:t>
      </w:r>
      <w:r w:rsidRPr="00F532F6">
        <w:rPr>
          <w:rStyle w:val="StyleUnderline"/>
          <w:highlight w:val="cyan"/>
        </w:rPr>
        <w:t xml:space="preserve">the </w:t>
      </w:r>
      <w:r w:rsidRPr="00F532F6">
        <w:rPr>
          <w:rStyle w:val="Emphasis"/>
          <w:highlight w:val="cyan"/>
        </w:rPr>
        <w:t>Japanese hope to deploy</w:t>
      </w:r>
      <w:r w:rsidRPr="00491742">
        <w:rPr>
          <w:rStyle w:val="Emphasis"/>
        </w:rPr>
        <w:t xml:space="preserve">, by 2019, </w:t>
      </w:r>
      <w:r w:rsidRPr="00F532F6">
        <w:rPr>
          <w:rStyle w:val="Emphasis"/>
          <w:highlight w:val="cyan"/>
        </w:rPr>
        <w:t>a magnetic net</w:t>
      </w:r>
      <w:r w:rsidRPr="002B216E">
        <w:rPr>
          <w:sz w:val="16"/>
        </w:rPr>
        <w:t xml:space="preserve"> </w:t>
      </w:r>
      <w:r w:rsidRPr="00491742">
        <w:rPr>
          <w:rStyle w:val="StyleUnderline"/>
        </w:rPr>
        <w:t>t</w:t>
      </w:r>
      <w:r w:rsidRPr="00896D59">
        <w:rPr>
          <w:rStyle w:val="StyleUnderline"/>
          <w:color w:val="FF0000"/>
        </w:rPr>
        <w:t>hat will draw pieces of space debris down</w:t>
      </w:r>
      <w:r w:rsidRPr="00896D59">
        <w:rPr>
          <w:color w:val="FF0000"/>
          <w:sz w:val="16"/>
        </w:rPr>
        <w:t xml:space="preserve"> to the Earth's atmosphere, where they will burn up. 124Link to the text of the note Such use of the atmosphere </w:t>
      </w:r>
      <w:r w:rsidRPr="00896D59">
        <w:rPr>
          <w:rStyle w:val="StyleUnderline"/>
          <w:color w:val="FF0000"/>
        </w:rPr>
        <w:t>to incinerate debris</w:t>
      </w:r>
      <w:r w:rsidRPr="00896D59">
        <w:rPr>
          <w:color w:val="FF0000"/>
          <w:sz w:val="16"/>
        </w:rPr>
        <w:t xml:space="preserve"> is a common element of many ADR strategies, whether they employ nets, harpoons, tentacles, or ion thrusters to impact the debris. 125Link to the text of the note Meanwhile, </w:t>
      </w:r>
      <w:r w:rsidRPr="00896D59">
        <w:rPr>
          <w:rStyle w:val="StyleUnderline"/>
          <w:color w:val="FF0000"/>
        </w:rPr>
        <w:t>a German Space Agency program is developing the means to robotically capture satellites</w:t>
      </w:r>
      <w:r w:rsidRPr="00896D59">
        <w:rPr>
          <w:color w:val="FF0000"/>
          <w:sz w:val="16"/>
        </w:rPr>
        <w:t xml:space="preserve">. 126Link to the text of the </w:t>
      </w:r>
      <w:r w:rsidRPr="00896D59">
        <w:rPr>
          <w:rStyle w:val="StyleUnderline"/>
          <w:color w:val="FF0000"/>
        </w:rPr>
        <w:t xml:space="preserve">note </w:t>
      </w:r>
      <w:proofErr w:type="gramStart"/>
      <w:r w:rsidRPr="00896D59">
        <w:rPr>
          <w:rStyle w:val="StyleUnderline"/>
          <w:color w:val="FF0000"/>
        </w:rPr>
        <w:t>Other</w:t>
      </w:r>
      <w:proofErr w:type="gramEnd"/>
      <w:r w:rsidRPr="00896D59">
        <w:rPr>
          <w:rStyle w:val="StyleUnderline"/>
          <w:color w:val="FF0000"/>
        </w:rPr>
        <w:t xml:space="preserve"> solutions include using enormous puffs of air, static electricity, or lasers to throw objects out of orbit.</w:t>
      </w:r>
      <w:r w:rsidRPr="00896D59">
        <w:rPr>
          <w:color w:val="FF0000"/>
          <w:sz w:val="16"/>
        </w:rPr>
        <w:t xml:space="preserve"> 127Link to the text of the note</w:t>
      </w:r>
    </w:p>
    <w:p w14:paraId="7B2272FD" w14:textId="77777777" w:rsidR="00F873FB" w:rsidRPr="00896D59" w:rsidRDefault="00F873FB" w:rsidP="00F873FB">
      <w:pPr>
        <w:rPr>
          <w:color w:val="FF0000"/>
          <w:sz w:val="16"/>
        </w:rPr>
      </w:pPr>
      <w:r w:rsidRPr="00896D59">
        <w:rPr>
          <w:rStyle w:val="StyleUnderline"/>
          <w:color w:val="FF0000"/>
        </w:rPr>
        <w:t xml:space="preserve">Obviously, such projects carry a hefty </w:t>
      </w:r>
      <w:r w:rsidRPr="00896D59">
        <w:rPr>
          <w:rStyle w:val="Emphasis"/>
          <w:color w:val="FF0000"/>
        </w:rPr>
        <w:t>price</w:t>
      </w:r>
      <w:r w:rsidRPr="00896D59">
        <w:rPr>
          <w:rStyle w:val="StyleUnderline"/>
          <w:color w:val="FF0000"/>
        </w:rPr>
        <w:t xml:space="preserve"> tag</w:t>
      </w:r>
      <w:r w:rsidRPr="00896D59">
        <w:rPr>
          <w:color w:val="FF0000"/>
          <w:sz w:val="16"/>
        </w:rPr>
        <w:t xml:space="preserve">, </w:t>
      </w:r>
      <w:r w:rsidRPr="00896D59">
        <w:rPr>
          <w:rStyle w:val="StyleUnderline"/>
          <w:color w:val="FF0000"/>
        </w:rPr>
        <w:t xml:space="preserve">but </w:t>
      </w:r>
      <w:r w:rsidRPr="00896D59">
        <w:rPr>
          <w:rStyle w:val="Emphasis"/>
          <w:color w:val="FF0000"/>
          <w:highlight w:val="cyan"/>
        </w:rPr>
        <w:t>funding is coming in</w:t>
      </w:r>
      <w:r w:rsidRPr="00896D59">
        <w:rPr>
          <w:rStyle w:val="StyleUnderline"/>
          <w:color w:val="FF0000"/>
        </w:rPr>
        <w:t xml:space="preserve"> from a variety of sources</w:t>
      </w:r>
      <w:r w:rsidRPr="00896D59">
        <w:rPr>
          <w:color w:val="FF0000"/>
          <w:sz w:val="16"/>
        </w:rPr>
        <w:t xml:space="preserve">. 128Link to the text of the note </w:t>
      </w:r>
      <w:r w:rsidRPr="00896D59">
        <w:rPr>
          <w:rStyle w:val="StyleUnderline"/>
          <w:color w:val="FF0000"/>
          <w:highlight w:val="cyan"/>
        </w:rPr>
        <w:t>A laser</w:t>
      </w:r>
      <w:r w:rsidRPr="00896D59">
        <w:rPr>
          <w:rStyle w:val="StyleUnderline"/>
          <w:color w:val="FF0000"/>
        </w:rPr>
        <w:t>-based project</w:t>
      </w:r>
      <w:r w:rsidRPr="00896D59">
        <w:rPr>
          <w:color w:val="FF0000"/>
          <w:sz w:val="16"/>
        </w:rPr>
        <w:t xml:space="preserve"> being developed </w:t>
      </w:r>
      <w:r w:rsidRPr="00896D59">
        <w:rPr>
          <w:rStyle w:val="StyleUnderline"/>
          <w:color w:val="FF0000"/>
          <w:highlight w:val="cyan"/>
        </w:rPr>
        <w:t>by Australia</w:t>
      </w:r>
      <w:r w:rsidRPr="00896D59">
        <w:rPr>
          <w:rStyle w:val="StyleUnderline"/>
          <w:color w:val="FF0000"/>
        </w:rPr>
        <w:t xml:space="preserve">n National University, for example, </w:t>
      </w:r>
      <w:r w:rsidRPr="00896D59">
        <w:rPr>
          <w:rStyle w:val="StyleUnderline"/>
          <w:color w:val="FF0000"/>
          <w:highlight w:val="cyan"/>
        </w:rPr>
        <w:t>received $ 20 million</w:t>
      </w:r>
      <w:r w:rsidRPr="00896D59">
        <w:rPr>
          <w:rStyle w:val="StyleUnderline"/>
          <w:color w:val="FF0000"/>
        </w:rPr>
        <w:t xml:space="preserve"> from the Australian government and an additional $ 130 million from NASA and other international public and private actors</w:t>
      </w:r>
      <w:r w:rsidRPr="00896D59">
        <w:rPr>
          <w:color w:val="FF0000"/>
          <w:sz w:val="16"/>
        </w:rPr>
        <w:t xml:space="preserve">. 129Link to the text of the note </w:t>
      </w:r>
      <w:proofErr w:type="gramStart"/>
      <w:r w:rsidRPr="00896D59">
        <w:rPr>
          <w:color w:val="FF0000"/>
          <w:sz w:val="16"/>
        </w:rPr>
        <w:t>But</w:t>
      </w:r>
      <w:proofErr w:type="gramEnd"/>
      <w:r w:rsidRPr="00896D59">
        <w:rPr>
          <w:color w:val="FF0000"/>
          <w:sz w:val="16"/>
        </w:rPr>
        <w:t xml:space="preserve"> </w:t>
      </w:r>
      <w:r w:rsidRPr="00896D59">
        <w:rPr>
          <w:rStyle w:val="StyleUnderline"/>
          <w:color w:val="FF0000"/>
        </w:rPr>
        <w:t>even these sums</w:t>
      </w:r>
      <w:r w:rsidRPr="00896D59">
        <w:rPr>
          <w:color w:val="FF0000"/>
          <w:sz w:val="16"/>
        </w:rPr>
        <w:t xml:space="preserve"> [*319] </w:t>
      </w:r>
      <w:r w:rsidRPr="00896D59">
        <w:rPr>
          <w:rStyle w:val="StyleUnderline"/>
          <w:color w:val="FF0000"/>
        </w:rPr>
        <w:t xml:space="preserve">are dwarfed by the $ 2 billion that </w:t>
      </w:r>
      <w:r w:rsidRPr="00896D59">
        <w:rPr>
          <w:rStyle w:val="StyleUnderline"/>
          <w:color w:val="FF0000"/>
          <w:highlight w:val="cyan"/>
        </w:rPr>
        <w:t>Russia</w:t>
      </w:r>
      <w:r w:rsidRPr="00896D59">
        <w:rPr>
          <w:rStyle w:val="StyleUnderline"/>
          <w:color w:val="FF0000"/>
        </w:rPr>
        <w:t>'s leading space corporation</w:t>
      </w:r>
      <w:r w:rsidRPr="00896D59">
        <w:rPr>
          <w:color w:val="FF0000"/>
          <w:sz w:val="16"/>
        </w:rPr>
        <w:t xml:space="preserve">, </w:t>
      </w:r>
      <w:proofErr w:type="spellStart"/>
      <w:r w:rsidRPr="00896D59">
        <w:rPr>
          <w:color w:val="FF0000"/>
          <w:sz w:val="16"/>
        </w:rPr>
        <w:t>Energia</w:t>
      </w:r>
      <w:proofErr w:type="spellEnd"/>
      <w:r w:rsidRPr="00896D59">
        <w:rPr>
          <w:color w:val="FF0000"/>
          <w:sz w:val="16"/>
        </w:rPr>
        <w:t xml:space="preserve">, </w:t>
      </w:r>
      <w:r w:rsidRPr="00896D59">
        <w:rPr>
          <w:rStyle w:val="StyleUnderline"/>
          <w:color w:val="FF0000"/>
          <w:highlight w:val="cyan"/>
        </w:rPr>
        <w:t>is investing in a</w:t>
      </w:r>
      <w:r w:rsidRPr="00896D59">
        <w:rPr>
          <w:color w:val="FF0000"/>
          <w:sz w:val="16"/>
        </w:rPr>
        <w:t xml:space="preserve"> nuclear-powered </w:t>
      </w:r>
      <w:r w:rsidRPr="00896D59">
        <w:rPr>
          <w:rStyle w:val="StyleUnderline"/>
          <w:color w:val="FF0000"/>
          <w:highlight w:val="cyan"/>
        </w:rPr>
        <w:t>pod</w:t>
      </w:r>
      <w:r w:rsidRPr="00896D59">
        <w:rPr>
          <w:rStyle w:val="StyleUnderline"/>
          <w:color w:val="FF0000"/>
        </w:rPr>
        <w:t xml:space="preserve"> that </w:t>
      </w:r>
      <w:r w:rsidRPr="00896D59">
        <w:rPr>
          <w:rStyle w:val="StyleUnderline"/>
          <w:color w:val="FF0000"/>
          <w:highlight w:val="cyan"/>
        </w:rPr>
        <w:t xml:space="preserve">it hopes to </w:t>
      </w:r>
      <w:r w:rsidRPr="00896D59">
        <w:rPr>
          <w:rStyle w:val="Emphasis"/>
          <w:color w:val="FF0000"/>
          <w:highlight w:val="cyan"/>
        </w:rPr>
        <w:t>deploy by 2023</w:t>
      </w:r>
      <w:r w:rsidRPr="00896D59">
        <w:rPr>
          <w:color w:val="FF0000"/>
          <w:sz w:val="16"/>
        </w:rPr>
        <w:t xml:space="preserve">. 130Link to the text of the note </w:t>
      </w:r>
      <w:r w:rsidRPr="00896D59">
        <w:rPr>
          <w:rStyle w:val="StyleUnderline"/>
          <w:color w:val="FF0000"/>
        </w:rPr>
        <w:t>This pod will fly around space for fifteen years, knocking debris out of the atmosphere</w:t>
      </w:r>
      <w:r w:rsidRPr="00896D59">
        <w:rPr>
          <w:color w:val="FF0000"/>
          <w:sz w:val="16"/>
        </w:rPr>
        <w:t xml:space="preserve"> using an ion drive. 131Link to the text of the note</w:t>
      </w:r>
    </w:p>
    <w:p w14:paraId="73A24BA5" w14:textId="77777777" w:rsidR="00F873FB" w:rsidRPr="00896D59" w:rsidRDefault="00F873FB" w:rsidP="00F873FB">
      <w:pPr>
        <w:rPr>
          <w:color w:val="FF0000"/>
          <w:sz w:val="16"/>
        </w:rPr>
      </w:pPr>
      <w:r w:rsidRPr="00896D59">
        <w:rPr>
          <w:rStyle w:val="StyleUnderline"/>
          <w:color w:val="FF0000"/>
        </w:rPr>
        <w:t xml:space="preserve">That </w:t>
      </w:r>
      <w:r w:rsidRPr="00896D59">
        <w:rPr>
          <w:rStyle w:val="Emphasis"/>
          <w:color w:val="FF0000"/>
          <w:highlight w:val="cyan"/>
        </w:rPr>
        <w:t xml:space="preserve">substantial investments in ADR </w:t>
      </w:r>
      <w:r w:rsidRPr="00896D59">
        <w:rPr>
          <w:rStyle w:val="Emphasis"/>
          <w:color w:val="FF0000"/>
        </w:rPr>
        <w:t>technologies</w:t>
      </w:r>
      <w:r w:rsidRPr="00896D59">
        <w:rPr>
          <w:color w:val="FF0000"/>
          <w:sz w:val="16"/>
        </w:rPr>
        <w:t xml:space="preserve"> </w:t>
      </w:r>
      <w:r w:rsidRPr="00896D59">
        <w:rPr>
          <w:rStyle w:val="StyleUnderline"/>
          <w:color w:val="FF0000"/>
        </w:rPr>
        <w:t xml:space="preserve">have seemingly </w:t>
      </w:r>
      <w:r w:rsidRPr="00896D59">
        <w:rPr>
          <w:rStyle w:val="Emphasis"/>
          <w:color w:val="FF0000"/>
          <w:highlight w:val="cyan"/>
        </w:rPr>
        <w:t>put us on the cusp</w:t>
      </w:r>
      <w:r w:rsidRPr="00896D59">
        <w:rPr>
          <w:rStyle w:val="Emphasis"/>
          <w:color w:val="FF0000"/>
        </w:rPr>
        <w:t xml:space="preserve"> of possessing</w:t>
      </w:r>
      <w:r w:rsidRPr="00896D59">
        <w:rPr>
          <w:color w:val="FF0000"/>
          <w:sz w:val="16"/>
        </w:rPr>
        <w:t xml:space="preserve"> </w:t>
      </w:r>
      <w:r w:rsidRPr="00896D59">
        <w:rPr>
          <w:rStyle w:val="StyleUnderline"/>
          <w:color w:val="FF0000"/>
        </w:rPr>
        <w:t xml:space="preserve">the technology </w:t>
      </w:r>
      <w:r w:rsidRPr="00896D59">
        <w:rPr>
          <w:rStyle w:val="StyleUnderline"/>
          <w:color w:val="FF0000"/>
          <w:highlight w:val="cyan"/>
        </w:rPr>
        <w:t xml:space="preserve">to </w:t>
      </w:r>
      <w:r w:rsidRPr="00896D59">
        <w:rPr>
          <w:rStyle w:val="Emphasis"/>
          <w:color w:val="FF0000"/>
          <w:highlight w:val="cyan"/>
        </w:rPr>
        <w:t>stabilize</w:t>
      </w:r>
      <w:r w:rsidRPr="00896D59">
        <w:rPr>
          <w:rStyle w:val="Emphasis"/>
          <w:color w:val="FF0000"/>
        </w:rPr>
        <w:t xml:space="preserve"> the </w:t>
      </w:r>
      <w:r w:rsidRPr="00896D59">
        <w:rPr>
          <w:rStyle w:val="Emphasis"/>
          <w:color w:val="FF0000"/>
          <w:highlight w:val="cyan"/>
        </w:rPr>
        <w:t>space</w:t>
      </w:r>
      <w:r w:rsidRPr="00896D59">
        <w:rPr>
          <w:rStyle w:val="Emphasis"/>
          <w:color w:val="FF0000"/>
        </w:rPr>
        <w:t xml:space="preserve"> environment</w:t>
      </w:r>
      <w:r w:rsidRPr="00896D59">
        <w:rPr>
          <w:color w:val="FF0000"/>
          <w:sz w:val="16"/>
        </w:rPr>
        <w:t xml:space="preserve"> </w:t>
      </w:r>
      <w:r w:rsidRPr="00896D59">
        <w:rPr>
          <w:rStyle w:val="Emphasis"/>
          <w:color w:val="FF0000"/>
        </w:rPr>
        <w:t>significantly undermines claims</w:t>
      </w:r>
      <w:r w:rsidRPr="00896D59">
        <w:rPr>
          <w:color w:val="FF0000"/>
          <w:sz w:val="16"/>
        </w:rPr>
        <w:t xml:space="preserve"> </w:t>
      </w:r>
      <w:r w:rsidRPr="00896D59">
        <w:rPr>
          <w:rStyle w:val="StyleUnderline"/>
          <w:color w:val="FF0000"/>
        </w:rPr>
        <w:t xml:space="preserve">that </w:t>
      </w:r>
      <w:r w:rsidRPr="00896D59">
        <w:rPr>
          <w:rStyle w:val="Emphasis"/>
          <w:color w:val="FF0000"/>
        </w:rPr>
        <w:t>incentives</w:t>
      </w:r>
      <w:r w:rsidRPr="00896D59">
        <w:rPr>
          <w:rStyle w:val="StyleUnderline"/>
          <w:color w:val="FF0000"/>
        </w:rPr>
        <w:t xml:space="preserve"> to solve the orbital</w:t>
      </w:r>
      <w:r w:rsidRPr="00896D59">
        <w:rPr>
          <w:color w:val="FF0000"/>
          <w:sz w:val="16"/>
        </w:rPr>
        <w:t xml:space="preserve"> </w:t>
      </w:r>
      <w:r w:rsidRPr="00896D59">
        <w:rPr>
          <w:rStyle w:val="StyleUnderline"/>
          <w:color w:val="FF0000"/>
        </w:rPr>
        <w:t xml:space="preserve">debris problem are </w:t>
      </w:r>
      <w:r w:rsidRPr="00896D59">
        <w:rPr>
          <w:rStyle w:val="Emphasis"/>
          <w:color w:val="FF0000"/>
        </w:rPr>
        <w:t>lacking</w:t>
      </w:r>
      <w:r w:rsidRPr="00896D59">
        <w:rPr>
          <w:rStyle w:val="StyleUnderline"/>
          <w:color w:val="FF0000"/>
        </w:rPr>
        <w:t xml:space="preserve"> because of its nature as a "</w:t>
      </w:r>
      <w:r w:rsidRPr="00896D59">
        <w:rPr>
          <w:rStyle w:val="Emphasis"/>
          <w:color w:val="FF0000"/>
        </w:rPr>
        <w:t>tragedy of the commons</w:t>
      </w:r>
      <w:r w:rsidRPr="00896D59">
        <w:rPr>
          <w:color w:val="FF0000"/>
          <w:sz w:val="16"/>
        </w:rPr>
        <w:t xml:space="preserve">". 132Link to the text of the note </w:t>
      </w:r>
      <w:r w:rsidRPr="00896D59">
        <w:rPr>
          <w:rStyle w:val="Emphasis"/>
          <w:color w:val="FF0000"/>
        </w:rPr>
        <w:t>Successful implementation</w:t>
      </w:r>
      <w:r w:rsidRPr="00896D59">
        <w:rPr>
          <w:color w:val="FF0000"/>
          <w:sz w:val="16"/>
        </w:rPr>
        <w:t xml:space="preserve"> </w:t>
      </w:r>
      <w:r w:rsidRPr="00896D59">
        <w:rPr>
          <w:rStyle w:val="StyleUnderline"/>
          <w:color w:val="FF0000"/>
        </w:rPr>
        <w:t xml:space="preserve">of a solution is </w:t>
      </w:r>
      <w:r w:rsidRPr="00896D59">
        <w:rPr>
          <w:rStyle w:val="Emphasis"/>
          <w:color w:val="FF0000"/>
        </w:rPr>
        <w:t>still years away</w:t>
      </w:r>
      <w:r w:rsidRPr="00896D59">
        <w:rPr>
          <w:color w:val="FF0000"/>
          <w:sz w:val="16"/>
        </w:rPr>
        <w:t xml:space="preserve">--and can't be presumed. </w:t>
      </w:r>
      <w:r w:rsidRPr="00896D59">
        <w:rPr>
          <w:rStyle w:val="StyleUnderline"/>
          <w:color w:val="FF0000"/>
        </w:rPr>
        <w:t xml:space="preserve">But </w:t>
      </w:r>
      <w:r w:rsidRPr="00896D59">
        <w:rPr>
          <w:rStyle w:val="Emphasis"/>
          <w:color w:val="FF0000"/>
          <w:sz w:val="24"/>
        </w:rPr>
        <w:t xml:space="preserve">taken together with the fact that </w:t>
      </w:r>
      <w:r w:rsidRPr="00896D59">
        <w:rPr>
          <w:rStyle w:val="Emphasis"/>
          <w:color w:val="FF0000"/>
          <w:sz w:val="24"/>
          <w:highlight w:val="cyan"/>
        </w:rPr>
        <w:t>we</w:t>
      </w:r>
      <w:r w:rsidRPr="00896D59">
        <w:rPr>
          <w:rStyle w:val="Emphasis"/>
          <w:color w:val="FF0000"/>
          <w:sz w:val="24"/>
        </w:rPr>
        <w:t xml:space="preserve"> likely </w:t>
      </w:r>
      <w:r w:rsidRPr="00896D59">
        <w:rPr>
          <w:rStyle w:val="Emphasis"/>
          <w:color w:val="FF0000"/>
          <w:sz w:val="24"/>
          <w:highlight w:val="cyan"/>
        </w:rPr>
        <w:t xml:space="preserve">have a decades-long window </w:t>
      </w:r>
      <w:r w:rsidRPr="00896D59">
        <w:rPr>
          <w:rStyle w:val="Emphasis"/>
          <w:color w:val="FF0000"/>
          <w:sz w:val="24"/>
        </w:rPr>
        <w:t>to redress the problem</w:t>
      </w:r>
      <w:r w:rsidRPr="00896D59">
        <w:rPr>
          <w:color w:val="FF0000"/>
          <w:sz w:val="16"/>
        </w:rPr>
        <w:t xml:space="preserve">, 133Link to the text of the note </w:t>
      </w:r>
      <w:r w:rsidRPr="00896D59">
        <w:rPr>
          <w:rStyle w:val="StyleUnderline"/>
          <w:color w:val="FF0000"/>
        </w:rPr>
        <w:t xml:space="preserve">Col. Joseph </w:t>
      </w:r>
      <w:proofErr w:type="spellStart"/>
      <w:r w:rsidRPr="00896D59">
        <w:rPr>
          <w:rStyle w:val="StyleUnderline"/>
          <w:color w:val="FF0000"/>
        </w:rPr>
        <w:t>Imburgia's</w:t>
      </w:r>
      <w:proofErr w:type="spellEnd"/>
      <w:r w:rsidRPr="00896D59">
        <w:rPr>
          <w:rStyle w:val="StyleUnderline"/>
          <w:color w:val="FF0000"/>
        </w:rPr>
        <w:t xml:space="preserve"> 2011 warning </w:t>
      </w:r>
      <w:r w:rsidRPr="00896D59">
        <w:rPr>
          <w:rStyle w:val="StyleUnderline"/>
          <w:color w:val="FF0000"/>
          <w:highlight w:val="cyan"/>
        </w:rPr>
        <w:t xml:space="preserve">that "a </w:t>
      </w:r>
      <w:r w:rsidRPr="00896D59">
        <w:rPr>
          <w:rStyle w:val="Emphasis"/>
          <w:color w:val="FF0000"/>
          <w:highlight w:val="cyan"/>
        </w:rPr>
        <w:t>binding international agreement is needed</w:t>
      </w:r>
      <w:r w:rsidRPr="00896D59">
        <w:rPr>
          <w:color w:val="FF0000"/>
          <w:sz w:val="16"/>
        </w:rPr>
        <w:t xml:space="preserve"> </w:t>
      </w:r>
      <w:r w:rsidRPr="00896D59">
        <w:rPr>
          <w:rStyle w:val="StyleUnderline"/>
          <w:color w:val="FF0000"/>
        </w:rPr>
        <w:t>to provide stability and order . . . and to preserve mankind's access to and through space</w:t>
      </w:r>
      <w:r w:rsidRPr="00896D59">
        <w:rPr>
          <w:color w:val="FF0000"/>
          <w:sz w:val="16"/>
        </w:rPr>
        <w:t xml:space="preserve">" </w:t>
      </w:r>
      <w:r w:rsidRPr="00896D59">
        <w:rPr>
          <w:rStyle w:val="Emphasis"/>
          <w:color w:val="FF0000"/>
          <w:highlight w:val="cyan"/>
        </w:rPr>
        <w:t xml:space="preserve">looks </w:t>
      </w:r>
      <w:r w:rsidRPr="00896D59">
        <w:rPr>
          <w:rStyle w:val="Emphasis"/>
          <w:color w:val="FF0000"/>
        </w:rPr>
        <w:t xml:space="preserve">less and less </w:t>
      </w:r>
      <w:r w:rsidRPr="00896D59">
        <w:rPr>
          <w:rStyle w:val="Emphasis"/>
          <w:color w:val="FF0000"/>
          <w:highlight w:val="cyan"/>
        </w:rPr>
        <w:t>prescient</w:t>
      </w:r>
      <w:r w:rsidRPr="00896D59">
        <w:rPr>
          <w:color w:val="FF0000"/>
          <w:sz w:val="16"/>
        </w:rPr>
        <w:t>. 134Link to the text of the note</w:t>
      </w:r>
    </w:p>
    <w:p w14:paraId="5688B163" w14:textId="2D52E33B" w:rsidR="00CE3B0F" w:rsidRDefault="00CE3B0F" w:rsidP="00CE3B0F">
      <w:pPr>
        <w:pStyle w:val="Heading3"/>
      </w:pPr>
      <w:proofErr w:type="spellStart"/>
      <w:r>
        <w:lastRenderedPageBreak/>
        <w:t>Multilat</w:t>
      </w:r>
      <w:proofErr w:type="spellEnd"/>
    </w:p>
    <w:p w14:paraId="550A081E" w14:textId="77777777" w:rsidR="00CE3B0F" w:rsidRPr="00093FC9" w:rsidRDefault="00CE3B0F" w:rsidP="00CE3B0F">
      <w:pPr>
        <w:keepNext/>
        <w:keepLines/>
        <w:spacing w:before="200"/>
        <w:outlineLvl w:val="3"/>
        <w:rPr>
          <w:rFonts w:eastAsiaTheme="majorEastAsia"/>
          <w:b/>
          <w:iCs/>
          <w:sz w:val="26"/>
        </w:rPr>
      </w:pPr>
      <w:r w:rsidRPr="00093FC9">
        <w:rPr>
          <w:rFonts w:eastAsiaTheme="majorEastAsia"/>
          <w:b/>
          <w:iCs/>
          <w:sz w:val="26"/>
        </w:rPr>
        <w:t xml:space="preserve">Space cooperation doesn’t lead to broader relations. </w:t>
      </w:r>
    </w:p>
    <w:p w14:paraId="7CE648FA" w14:textId="77777777" w:rsidR="00CE3B0F" w:rsidRPr="00093FC9" w:rsidRDefault="00CE3B0F" w:rsidP="00CE3B0F">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14" w:history="1">
        <w:r w:rsidRPr="00093FC9">
          <w:t>https://spacenews.com/op-ed-china-talk-and-cooperation-in-space/</w:t>
        </w:r>
      </w:hyperlink>
      <w:r w:rsidRPr="00093FC9">
        <w:t>)</w:t>
      </w:r>
    </w:p>
    <w:p w14:paraId="298A961C" w14:textId="77777777" w:rsidR="00CE3B0F" w:rsidRPr="00093FC9" w:rsidRDefault="00CE3B0F" w:rsidP="00CE3B0F">
      <w:r w:rsidRPr="00093FC9">
        <w:t xml:space="preserve">How might cooperation with China benefit the United States? </w:t>
      </w:r>
      <w:r w:rsidRPr="00093FC9">
        <w:rPr>
          <w:highlight w:val="yellow"/>
          <w:u w:val="single"/>
        </w:rPr>
        <w:t>Some hold that coop</w:t>
      </w:r>
      <w:r w:rsidRPr="007A51FA">
        <w:rPr>
          <w:u w:val="single"/>
        </w:rPr>
        <w:t xml:space="preserve">eration </w:t>
      </w:r>
      <w:r w:rsidRPr="00093FC9">
        <w:rPr>
          <w:highlight w:val="yellow"/>
          <w:u w:val="single"/>
        </w:rPr>
        <w:t xml:space="preserve">in space </w:t>
      </w:r>
      <w:r w:rsidRPr="007A51FA">
        <w:rPr>
          <w:u w:val="single"/>
        </w:rPr>
        <w:t xml:space="preserve">helps </w:t>
      </w:r>
      <w:r w:rsidRPr="00093FC9">
        <w:rPr>
          <w:highlight w:val="yellow"/>
          <w:u w:val="single"/>
        </w:rPr>
        <w:t>promote coop</w:t>
      </w:r>
      <w:r w:rsidRPr="007A51FA">
        <w:rPr>
          <w:u w:val="single"/>
        </w:rPr>
        <w:t xml:space="preserve">eration </w:t>
      </w:r>
      <w:r w:rsidRPr="00093FC9">
        <w:rPr>
          <w:highlight w:val="yellow"/>
          <w:u w:val="single"/>
        </w:rPr>
        <w:t>on Earth</w:t>
      </w:r>
      <w:r w:rsidRPr="00093FC9">
        <w:t xml:space="preserve">. Writing in </w:t>
      </w:r>
      <w:proofErr w:type="spellStart"/>
      <w:r w:rsidRPr="00093FC9">
        <w:t>SpaceNews</w:t>
      </w:r>
      <w:proofErr w:type="spellEnd"/>
      <w:r w:rsidRPr="00093FC9">
        <w:t xml:space="preserve"> in 2013, Michael </w:t>
      </w:r>
      <w:proofErr w:type="spellStart"/>
      <w:r w:rsidRPr="00093FC9">
        <w:t>Krepon</w:t>
      </w:r>
      <w:proofErr w:type="spellEnd"/>
      <w:r w:rsidRPr="00093FC9">
        <w:t xml:space="preserve"> argued “The more they cooperate in space, the less likely it is that their competition on Earth will result in military confrontation. The reverse is also true.” </w:t>
      </w:r>
      <w:r w:rsidRPr="00093FC9">
        <w:rPr>
          <w:u w:val="single"/>
        </w:rPr>
        <w:t xml:space="preserve">That sentiment is widespread and flows from the nobility of exploration. </w:t>
      </w:r>
      <w:r w:rsidRPr="00093FC9">
        <w:rPr>
          <w:b/>
          <w:iCs/>
          <w:highlight w:val="yellow"/>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093FC9">
        <w:rPr>
          <w:highlight w:val="yellow"/>
          <w:u w:val="single"/>
        </w:rPr>
        <w:t xml:space="preserve">space behavior </w:t>
      </w:r>
      <w:r w:rsidRPr="007A51FA">
        <w:rPr>
          <w:u w:val="single"/>
        </w:rPr>
        <w:t>appears to</w:t>
      </w:r>
      <w:r w:rsidRPr="00093FC9">
        <w:rPr>
          <w:highlight w:val="yellow"/>
          <w:u w:val="single"/>
        </w:rPr>
        <w:t xml:space="preserve"> have little </w:t>
      </w:r>
      <w:proofErr w:type="spellStart"/>
      <w:r w:rsidRPr="00093FC9">
        <w:rPr>
          <w:highlight w:val="yellow"/>
          <w:u w:val="single"/>
        </w:rPr>
        <w:t>affect</w:t>
      </w:r>
      <w:proofErr w:type="spellEnd"/>
      <w:r w:rsidRPr="00093FC9">
        <w:rPr>
          <w:highlight w:val="yellow"/>
          <w:u w:val="single"/>
        </w:rPr>
        <w:t xml:space="preserve"> on </w:t>
      </w:r>
      <w:r w:rsidRPr="00093FC9">
        <w:rPr>
          <w:u w:val="single"/>
        </w:rPr>
        <w:t xml:space="preserve">its </w:t>
      </w:r>
      <w:r w:rsidRPr="00093FC9">
        <w:rPr>
          <w:highlight w:val="yellow"/>
          <w:u w:val="single"/>
        </w:rPr>
        <w:t>terrestrial actions</w:t>
      </w:r>
      <w:r w:rsidRPr="00093FC9">
        <w:t xml:space="preserve">. </w:t>
      </w:r>
      <w:r w:rsidRPr="00093FC9">
        <w:rPr>
          <w:highlight w:val="yellow"/>
          <w:u w:val="single"/>
        </w:rPr>
        <w:t xml:space="preserve">Russia’s </w:t>
      </w:r>
      <w:r w:rsidRPr="00093FC9">
        <w:rPr>
          <w:u w:val="single"/>
        </w:rPr>
        <w:t xml:space="preserve">multidecadal human spaceflight </w:t>
      </w:r>
      <w:r w:rsidRPr="00093FC9">
        <w:rPr>
          <w:highlight w:val="yellow"/>
          <w:u w:val="single"/>
        </w:rPr>
        <w:t>partnership with the U</w:t>
      </w:r>
      <w:r w:rsidRPr="00093FC9">
        <w:rPr>
          <w:u w:val="single"/>
        </w:rPr>
        <w:t xml:space="preserve">nited </w:t>
      </w:r>
      <w:r w:rsidRPr="00093FC9">
        <w:rPr>
          <w:highlight w:val="yellow"/>
          <w:u w:val="single"/>
        </w:rPr>
        <w:t>S</w:t>
      </w:r>
      <w:r w:rsidRPr="00093FC9">
        <w:rPr>
          <w:u w:val="single"/>
        </w:rPr>
        <w:t xml:space="preserve">tates </w:t>
      </w:r>
      <w:r w:rsidRPr="00093FC9">
        <w:rPr>
          <w:highlight w:val="yellow"/>
          <w:u w:val="single"/>
        </w:rPr>
        <w:t xml:space="preserve">did not prevent it from invading </w:t>
      </w:r>
      <w:r w:rsidRPr="00093FC9">
        <w:rPr>
          <w:u w:val="single"/>
        </w:rPr>
        <w:t xml:space="preserve">and destabilizing </w:t>
      </w:r>
      <w:r w:rsidRPr="00093FC9">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093FC9">
        <w:rPr>
          <w:highlight w:val="yellow"/>
          <w:u w:val="single"/>
        </w:rPr>
        <w:t>Space coop</w:t>
      </w:r>
      <w:r w:rsidRPr="007A51FA">
        <w:rPr>
          <w:u w:val="single"/>
        </w:rPr>
        <w:t>eration</w:t>
      </w:r>
      <w:r w:rsidRPr="00093FC9">
        <w:rPr>
          <w:highlight w:val="yellow"/>
          <w:u w:val="single"/>
        </w:rPr>
        <w:t xml:space="preserve"> </w:t>
      </w:r>
      <w:r w:rsidRPr="007A51FA">
        <w:rPr>
          <w:b/>
          <w:iCs/>
          <w:u w:val="single"/>
          <w:bdr w:val="single" w:sz="8" w:space="0" w:color="auto"/>
        </w:rPr>
        <w:t xml:space="preserve">has not, and </w:t>
      </w:r>
      <w:r w:rsidRPr="00093FC9">
        <w:rPr>
          <w:b/>
          <w:iCs/>
          <w:highlight w:val="yellow"/>
          <w:u w:val="single"/>
          <w:bdr w:val="single" w:sz="8" w:space="0" w:color="auto"/>
        </w:rPr>
        <w:t>will not</w:t>
      </w:r>
      <w:r w:rsidRPr="00093FC9">
        <w:rPr>
          <w:highlight w:val="yellow"/>
          <w:u w:val="single"/>
        </w:rPr>
        <w:t xml:space="preserve">, prevent </w:t>
      </w:r>
      <w:r w:rsidRPr="00093FC9">
        <w:rPr>
          <w:u w:val="single"/>
        </w:rPr>
        <w:t xml:space="preserve">the continued </w:t>
      </w:r>
      <w:r w:rsidRPr="00093FC9">
        <w:rPr>
          <w:highlight w:val="yellow"/>
          <w:u w:val="single"/>
        </w:rPr>
        <w:t xml:space="preserve">worsening of </w:t>
      </w:r>
      <w:r w:rsidRPr="007A51FA">
        <w:rPr>
          <w:u w:val="single"/>
        </w:rPr>
        <w:t xml:space="preserve">the </w:t>
      </w:r>
      <w:r w:rsidRPr="00093FC9">
        <w:rPr>
          <w:highlight w:val="yellow"/>
          <w:u w:val="single"/>
        </w:rPr>
        <w:t xml:space="preserve">security environment </w:t>
      </w:r>
      <w:r w:rsidRPr="00093FC9">
        <w:rPr>
          <w:u w:val="single"/>
        </w:rPr>
        <w:t xml:space="preserve">in Europe, which flows from Russian behavior on Earth, not in space. </w:t>
      </w:r>
      <w:r w:rsidRPr="00093FC9">
        <w:rPr>
          <w:b/>
          <w:iCs/>
          <w:highlight w:val="yellow"/>
          <w:u w:val="single"/>
          <w:bdr w:val="single" w:sz="8" w:space="0" w:color="auto"/>
        </w:rPr>
        <w:t>Space coop</w:t>
      </w:r>
      <w:r w:rsidRPr="007A51FA">
        <w:rPr>
          <w:b/>
          <w:iCs/>
          <w:u w:val="single"/>
          <w:bdr w:val="single" w:sz="8" w:space="0" w:color="auto"/>
        </w:rPr>
        <w:t>eration</w:t>
      </w:r>
      <w:r w:rsidRPr="00093FC9">
        <w:rPr>
          <w:b/>
          <w:iCs/>
          <w:highlight w:val="yellow"/>
          <w:u w:val="single"/>
          <w:bdr w:val="single" w:sz="8" w:space="0" w:color="auto"/>
        </w:rPr>
        <w:t xml:space="preserve"> with China is </w:t>
      </w:r>
      <w:r w:rsidRPr="007A51FA">
        <w:rPr>
          <w:b/>
          <w:iCs/>
          <w:u w:val="single"/>
          <w:bdr w:val="single" w:sz="8" w:space="0" w:color="auto"/>
        </w:rPr>
        <w:t xml:space="preserve">similarly </w:t>
      </w:r>
      <w:r w:rsidRPr="00093FC9">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093FC9">
        <w:rPr>
          <w:highlight w:val="yellow"/>
          <w:u w:val="single"/>
        </w:rPr>
        <w:t xml:space="preserve">NASA </w:t>
      </w:r>
      <w:r w:rsidRPr="007A51FA">
        <w:rPr>
          <w:u w:val="single"/>
        </w:rPr>
        <w:t xml:space="preserve">administrator’s </w:t>
      </w:r>
      <w:r w:rsidRPr="00093FC9">
        <w:rPr>
          <w:highlight w:val="yellow"/>
          <w:u w:val="single"/>
        </w:rPr>
        <w:t>visit to China</w:t>
      </w:r>
      <w:r w:rsidRPr="00093FC9">
        <w:rPr>
          <w:u w:val="single"/>
        </w:rPr>
        <w:t xml:space="preserve"> in the fall of 2014 nearly </w:t>
      </w:r>
      <w:r w:rsidRPr="00093FC9">
        <w:rPr>
          <w:highlight w:val="yellow"/>
          <w:u w:val="single"/>
        </w:rPr>
        <w:t xml:space="preserve">coincided with China’s hacking of </w:t>
      </w:r>
      <w:r w:rsidRPr="007A51FA">
        <w:rPr>
          <w:highlight w:val="yellow"/>
          <w:u w:val="single"/>
        </w:rPr>
        <w:t>NOAA</w:t>
      </w:r>
      <w:r w:rsidRPr="00093FC9">
        <w:rPr>
          <w:u w:val="single"/>
        </w:rPr>
        <w:t xml:space="preserve">, with whom Beijing has a “partnership” in studying climate change. Military confrontation flows from the interaction of hard power in pursuit of competing national interests. </w:t>
      </w:r>
      <w:r w:rsidRPr="00093FC9">
        <w:rPr>
          <w:highlight w:val="yellow"/>
          <w:u w:val="single"/>
        </w:rPr>
        <w:t>Space coop</w:t>
      </w:r>
      <w:r w:rsidRPr="007A51FA">
        <w:rPr>
          <w:u w:val="single"/>
        </w:rPr>
        <w:t xml:space="preserve">eration </w:t>
      </w:r>
      <w:r w:rsidRPr="00093FC9">
        <w:rPr>
          <w:highlight w:val="yellow"/>
          <w:u w:val="single"/>
        </w:rPr>
        <w:t xml:space="preserve">falls into </w:t>
      </w:r>
      <w:r w:rsidRPr="007A51FA">
        <w:rPr>
          <w:u w:val="single"/>
        </w:rPr>
        <w:t xml:space="preserve">the realm of </w:t>
      </w:r>
      <w:r w:rsidRPr="00093FC9">
        <w:rPr>
          <w:highlight w:val="yellow"/>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7A51FA">
        <w:rPr>
          <w:highlight w:val="yellow"/>
          <w:u w:val="single"/>
        </w:rPr>
        <w:t>aggressiveness</w:t>
      </w:r>
      <w:r w:rsidRPr="00093FC9">
        <w:rPr>
          <w:u w:val="single"/>
        </w:rPr>
        <w:t xml:space="preserve"> toward its neighbors, its human rights record and </w:t>
      </w:r>
      <w:proofErr w:type="gramStart"/>
      <w:r w:rsidRPr="00093FC9">
        <w:rPr>
          <w:u w:val="single"/>
        </w:rPr>
        <w:t>its</w:t>
      </w:r>
      <w:proofErr w:type="gramEnd"/>
      <w:r w:rsidRPr="00093FC9">
        <w:rPr>
          <w:u w:val="single"/>
        </w:rPr>
        <w:t xml:space="preserve">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093FC9">
        <w:rPr>
          <w:highlight w:val="yellow"/>
          <w:u w:val="single"/>
        </w:rPr>
        <w:t>is not the result of insufficient space coop</w:t>
      </w:r>
      <w:r w:rsidRPr="007A51FA">
        <w:rPr>
          <w:u w:val="single"/>
        </w:rPr>
        <w:t xml:space="preserve">eration, </w:t>
      </w:r>
      <w:r w:rsidRPr="00093FC9">
        <w:rPr>
          <w:highlight w:val="yellow"/>
          <w:u w:val="single"/>
        </w:rPr>
        <w:t xml:space="preserve">but of divergent </w:t>
      </w:r>
      <w:r w:rsidRPr="007A51FA">
        <w:rPr>
          <w:u w:val="single"/>
        </w:rPr>
        <w:t xml:space="preserve">national </w:t>
      </w:r>
      <w:r w:rsidRPr="00093FC9">
        <w:rPr>
          <w:highlight w:val="yellow"/>
          <w:u w:val="single"/>
        </w:rPr>
        <w:t>interests</w:t>
      </w:r>
      <w:r w:rsidRPr="00093FC9">
        <w:rPr>
          <w:u w:val="single"/>
        </w:rPr>
        <w:t>.</w:t>
      </w:r>
      <w:r w:rsidRPr="00093FC9">
        <w:t xml:space="preserve"> The United States is a status quo power; China is not.</w:t>
      </w:r>
    </w:p>
    <w:p w14:paraId="44AD6A3E" w14:textId="77777777" w:rsidR="00CE3B0F" w:rsidRDefault="00CE3B0F" w:rsidP="00CE3B0F"/>
    <w:p w14:paraId="4BD19D98" w14:textId="77777777" w:rsidR="00CE3B0F" w:rsidRPr="00B37D1A" w:rsidRDefault="00CE3B0F" w:rsidP="00CE3B0F">
      <w:pPr>
        <w:pStyle w:val="Heading4"/>
      </w:pPr>
      <w:r>
        <w:t>Multilateralism can’t stop conflict</w:t>
      </w:r>
    </w:p>
    <w:p w14:paraId="4397BE97" w14:textId="77777777" w:rsidR="00CE3B0F" w:rsidRPr="00BD01B1" w:rsidRDefault="00CE3B0F" w:rsidP="00CE3B0F">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2F776FB0" w14:textId="77777777" w:rsidR="00CE3B0F" w:rsidRDefault="00CE3B0F" w:rsidP="00CE3B0F">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 xml:space="preserve">economic </w:t>
      </w:r>
      <w:r w:rsidRPr="00F53873">
        <w:rPr>
          <w:rStyle w:val="StyleUnderline"/>
          <w:highlight w:val="cyan"/>
        </w:rPr>
        <w:lastRenderedPageBreak/>
        <w:t>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w:t>
      </w:r>
      <w:proofErr w:type="gramStart"/>
      <w:r w:rsidRPr="008910D2">
        <w:t>new-comers</w:t>
      </w:r>
      <w:proofErr w:type="gramEnd"/>
      <w:r w:rsidRPr="008910D2">
        <w:t xml:space="preserve">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14047BB2" w14:textId="77777777" w:rsidR="00CE3B0F" w:rsidRPr="00896D59" w:rsidRDefault="00CE3B0F" w:rsidP="00CE3B0F">
      <w:pPr>
        <w:pStyle w:val="Heading4"/>
        <w:rPr>
          <w:rFonts w:cs="Arial"/>
          <w:color w:val="FF0000"/>
        </w:rPr>
      </w:pPr>
      <w:r w:rsidRPr="00896D59">
        <w:rPr>
          <w:rFonts w:cs="Arial"/>
          <w:color w:val="FF0000"/>
        </w:rPr>
        <w:t>States will always act in their own interests</w:t>
      </w:r>
    </w:p>
    <w:p w14:paraId="0B0A1D74" w14:textId="77777777" w:rsidR="00CE3B0F" w:rsidRPr="00896D59" w:rsidRDefault="00CE3B0F" w:rsidP="00CE3B0F">
      <w:pPr>
        <w:rPr>
          <w:color w:val="FF0000"/>
        </w:rPr>
      </w:pPr>
      <w:r w:rsidRPr="00896D59">
        <w:rPr>
          <w:rStyle w:val="Style13ptBold"/>
          <w:color w:val="FF0000"/>
        </w:rPr>
        <w:t xml:space="preserve">Gray 7 </w:t>
      </w:r>
      <w:r w:rsidRPr="00896D59">
        <w:rPr>
          <w:color w:val="FF0000"/>
        </w:rPr>
        <w:t xml:space="preserve">(Colin S. Gray, Director of the Centre for Strategic Studies within the Department of </w:t>
      </w:r>
      <w:proofErr w:type="gramStart"/>
      <w:r w:rsidRPr="00896D59">
        <w:rPr>
          <w:color w:val="FF0000"/>
        </w:rPr>
        <w:t>Politics</w:t>
      </w:r>
      <w:proofErr w:type="gramEnd"/>
      <w:r w:rsidRPr="00896D59">
        <w:rPr>
          <w:color w:val="FF0000"/>
        </w:rPr>
        <w:t xml:space="preserve"> and International Relations at the University of Reading, 6/11/07, War, Peace, and International Relations, p. 277)</w:t>
      </w:r>
    </w:p>
    <w:p w14:paraId="1E18B10D" w14:textId="77777777" w:rsidR="00CE3B0F" w:rsidRPr="00896D59" w:rsidRDefault="00CE3B0F" w:rsidP="00CE3B0F">
      <w:pPr>
        <w:rPr>
          <w:b/>
          <w:bCs/>
          <w:color w:val="FF0000"/>
        </w:rPr>
      </w:pPr>
    </w:p>
    <w:p w14:paraId="344D0542" w14:textId="77777777" w:rsidR="00CE3B0F" w:rsidRPr="00896D59" w:rsidRDefault="00CE3B0F" w:rsidP="00CE3B0F">
      <w:pPr>
        <w:rPr>
          <w:rStyle w:val="StyleUnderline"/>
          <w:color w:val="FF0000"/>
          <w:highlight w:val="cyan"/>
        </w:rPr>
      </w:pPr>
      <w:r w:rsidRPr="00896D59">
        <w:rPr>
          <w:color w:val="FF0000"/>
          <w:sz w:val="14"/>
        </w:rPr>
        <w:t xml:space="preserve">What is known with confidence about this most vital, yet variable, condition known as peace? Strategic history suggests strongly that </w:t>
      </w:r>
      <w:r w:rsidRPr="00896D59">
        <w:rPr>
          <w:rStyle w:val="Emphasis"/>
          <w:color w:val="FF0000"/>
        </w:rPr>
        <w:t xml:space="preserve">peace cannot be constructed by means of </w:t>
      </w:r>
      <w:r w:rsidRPr="00896D59">
        <w:rPr>
          <w:rStyle w:val="Emphasis"/>
          <w:color w:val="FF0000"/>
          <w:highlight w:val="cyan"/>
        </w:rPr>
        <w:t xml:space="preserve">institutional </w:t>
      </w:r>
      <w:r w:rsidRPr="00896D59">
        <w:rPr>
          <w:rStyle w:val="Emphasis"/>
          <w:color w:val="FF0000"/>
        </w:rPr>
        <w:t>engineering</w:t>
      </w:r>
      <w:r w:rsidRPr="00896D59">
        <w:rPr>
          <w:color w:val="FF0000"/>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896D59">
        <w:rPr>
          <w:rStyle w:val="StyleUnderline"/>
          <w:color w:val="FF0000"/>
        </w:rPr>
        <w:t xml:space="preserve">But </w:t>
      </w:r>
      <w:r w:rsidRPr="00896D59">
        <w:rPr>
          <w:rStyle w:val="Emphasis"/>
          <w:color w:val="FF0000"/>
        </w:rPr>
        <w:t xml:space="preserve">those </w:t>
      </w:r>
      <w:r w:rsidRPr="00896D59">
        <w:rPr>
          <w:rStyle w:val="Emphasis"/>
          <w:color w:val="FF0000"/>
          <w:highlight w:val="cyan"/>
        </w:rPr>
        <w:t xml:space="preserve">roles will be fulfilled only when </w:t>
      </w:r>
      <w:r w:rsidRPr="00896D59">
        <w:rPr>
          <w:rStyle w:val="Emphasis"/>
          <w:color w:val="FF0000"/>
        </w:rPr>
        <w:t xml:space="preserve">the political </w:t>
      </w:r>
      <w:r w:rsidRPr="00896D59">
        <w:rPr>
          <w:rStyle w:val="Emphasis"/>
          <w:color w:val="FF0000"/>
          <w:highlight w:val="cyan"/>
        </w:rPr>
        <w:t xml:space="preserve">players are prepared to </w:t>
      </w:r>
      <w:r w:rsidRPr="00896D59">
        <w:rPr>
          <w:rStyle w:val="Emphasis"/>
          <w:color w:val="FF0000"/>
        </w:rPr>
        <w:t xml:space="preserve">negotiate and </w:t>
      </w:r>
      <w:r w:rsidRPr="00896D59">
        <w:rPr>
          <w:rStyle w:val="Emphasis"/>
          <w:color w:val="FF0000"/>
          <w:highlight w:val="cyan"/>
        </w:rPr>
        <w:t>compromise</w:t>
      </w:r>
      <w:r w:rsidRPr="00896D59">
        <w:rPr>
          <w:color w:val="FF0000"/>
          <w:sz w:val="14"/>
        </w:rPr>
        <w:t xml:space="preserve">. </w:t>
      </w:r>
      <w:r w:rsidRPr="00896D59">
        <w:rPr>
          <w:rStyle w:val="StyleUnderline"/>
          <w:color w:val="FF0000"/>
        </w:rPr>
        <w:t xml:space="preserve">There is nothing magically transformative about participation in international institutions. </w:t>
      </w:r>
      <w:r w:rsidRPr="00896D59">
        <w:rPr>
          <w:rStyle w:val="StyleUnderline"/>
          <w:color w:val="FF0000"/>
          <w:highlight w:val="cyan"/>
        </w:rPr>
        <w:t>States</w:t>
      </w:r>
      <w:r w:rsidRPr="00896D59">
        <w:rPr>
          <w:color w:val="FF0000"/>
          <w:sz w:val="14"/>
        </w:rPr>
        <w:t xml:space="preserve">, as well as other security communities that generally are not represented in the UN, frequently </w:t>
      </w:r>
      <w:r w:rsidRPr="00896D59">
        <w:rPr>
          <w:rStyle w:val="StyleUnderline"/>
          <w:color w:val="FF0000"/>
        </w:rPr>
        <w:t xml:space="preserve">prefer to </w:t>
      </w:r>
      <w:r w:rsidRPr="00896D59">
        <w:rPr>
          <w:rStyle w:val="StyleUnderline"/>
          <w:color w:val="FF0000"/>
          <w:highlight w:val="cyan"/>
        </w:rPr>
        <w:t>act unilaterally</w:t>
      </w:r>
      <w:r w:rsidRPr="00896D59">
        <w:rPr>
          <w:rStyle w:val="StyleUnderline"/>
          <w:color w:val="FF0000"/>
        </w:rPr>
        <w:t xml:space="preserve">, or with allies, </w:t>
      </w:r>
      <w:r w:rsidRPr="00896D59">
        <w:rPr>
          <w:rStyle w:val="StyleUnderline"/>
          <w:color w:val="FF0000"/>
          <w:highlight w:val="cyan"/>
        </w:rPr>
        <w:t>in defence of</w:t>
      </w:r>
      <w:r w:rsidRPr="00896D59">
        <w:rPr>
          <w:rStyle w:val="StyleUnderline"/>
          <w:color w:val="FF0000"/>
        </w:rPr>
        <w:t xml:space="preserve"> their vital </w:t>
      </w:r>
      <w:r w:rsidRPr="00896D59">
        <w:rPr>
          <w:rStyle w:val="StyleUnderline"/>
          <w:color w:val="FF0000"/>
          <w:highlight w:val="cyan"/>
        </w:rPr>
        <w:t>interests</w:t>
      </w:r>
      <w:r w:rsidRPr="00896D59">
        <w:rPr>
          <w:rStyle w:val="StyleUnderline"/>
          <w:color w:val="FF0000"/>
        </w:rPr>
        <w:t>.</w:t>
      </w:r>
      <w:r w:rsidRPr="00896D59">
        <w:rPr>
          <w:color w:val="FF0000"/>
          <w:sz w:val="14"/>
        </w:rPr>
        <w:t xml:space="preserve"> In most of those situations, </w:t>
      </w:r>
      <w:r w:rsidRPr="00896D59">
        <w:rPr>
          <w:rStyle w:val="StyleUnderline"/>
          <w:color w:val="FF0000"/>
        </w:rPr>
        <w:t>international political architecture and its norms and procedures can be of only limited value for international order</w:t>
      </w:r>
      <w:r w:rsidRPr="00896D59">
        <w:rPr>
          <w:color w:val="FF0000"/>
          <w:sz w:val="14"/>
        </w:rPr>
        <w:t xml:space="preserve">. The existence of the UN facilitates multinational efforts to contain, limit and even halt a war, should the belligerent parties agree to be contained, </w:t>
      </w:r>
      <w:proofErr w:type="gramStart"/>
      <w:r w:rsidRPr="00896D59">
        <w:rPr>
          <w:color w:val="FF0000"/>
          <w:sz w:val="14"/>
        </w:rPr>
        <w:t>limited</w:t>
      </w:r>
      <w:proofErr w:type="gramEnd"/>
      <w:r w:rsidRPr="00896D59">
        <w:rPr>
          <w:color w:val="FF0000"/>
          <w:sz w:val="14"/>
        </w:rPr>
        <w:t xml:space="preserve"> and prevented from fighting to a finish. The story was the same for the Concert System in the nineteenth century and the League of Nations in the twentieth. The functioning of </w:t>
      </w:r>
      <w:r w:rsidRPr="00896D59">
        <w:rPr>
          <w:rStyle w:val="StyleUnderline"/>
          <w:color w:val="FF0000"/>
        </w:rPr>
        <w:t>such institutions</w:t>
      </w:r>
      <w:r w:rsidRPr="00896D59">
        <w:rPr>
          <w:color w:val="FF0000"/>
          <w:sz w:val="14"/>
        </w:rPr>
        <w:t xml:space="preserve"> must reflect their political contexts. </w:t>
      </w:r>
      <w:r w:rsidRPr="00896D59">
        <w:rPr>
          <w:color w:val="FF0000"/>
          <w:sz w:val="14"/>
        </w:rPr>
        <w:lastRenderedPageBreak/>
        <w:t xml:space="preserve">They </w:t>
      </w:r>
      <w:r w:rsidRPr="00896D59">
        <w:rPr>
          <w:rStyle w:val="StyleUnderline"/>
          <w:color w:val="FF0000"/>
        </w:rPr>
        <w:t>have been as helpful for international order as their leading members would permit. An international institution constructed to advance the prospects for good order and peace can be used or abused on behalf of disorder and war.</w:t>
      </w:r>
      <w:r w:rsidRPr="00896D59">
        <w:rPr>
          <w:color w:val="FF0000"/>
          <w:sz w:val="14"/>
        </w:rPr>
        <w:t xml:space="preserve"> States can behave in the UN in such a way as to block decisions for collective action to suppress disorderly </w:t>
      </w:r>
      <w:proofErr w:type="spellStart"/>
      <w:r w:rsidRPr="00896D59">
        <w:rPr>
          <w:color w:val="FF0000"/>
          <w:sz w:val="14"/>
        </w:rPr>
        <w:t>behaviour</w:t>
      </w:r>
      <w:proofErr w:type="spellEnd"/>
      <w:r w:rsidRPr="00896D59">
        <w:rPr>
          <w:color w:val="FF0000"/>
          <w:sz w:val="14"/>
        </w:rPr>
        <w:t xml:space="preserve">. </w:t>
      </w:r>
      <w:r w:rsidRPr="00896D59">
        <w:rPr>
          <w:rStyle w:val="Emphasis"/>
          <w:color w:val="FF0000"/>
        </w:rPr>
        <w:t xml:space="preserve">International </w:t>
      </w:r>
      <w:r w:rsidRPr="00896D59">
        <w:rPr>
          <w:rStyle w:val="Emphasis"/>
          <w:color w:val="FF0000"/>
          <w:highlight w:val="cyan"/>
        </w:rPr>
        <w:t>institutions</w:t>
      </w:r>
      <w:r w:rsidRPr="00896D59">
        <w:rPr>
          <w:color w:val="FF0000"/>
          <w:sz w:val="14"/>
        </w:rPr>
        <w:t xml:space="preserve">, with the UN as the prime example, </w:t>
      </w:r>
      <w:r w:rsidRPr="00896D59">
        <w:rPr>
          <w:rStyle w:val="Emphasis"/>
          <w:color w:val="FF0000"/>
          <w:highlight w:val="cyan"/>
        </w:rPr>
        <w:t>cannot</w:t>
      </w:r>
      <w:r w:rsidRPr="00896D59">
        <w:rPr>
          <w:rStyle w:val="Emphasis"/>
          <w:color w:val="FF0000"/>
        </w:rPr>
        <w:t xml:space="preserve"> themselves </w:t>
      </w:r>
      <w:r w:rsidRPr="00896D59">
        <w:rPr>
          <w:rStyle w:val="Emphasis"/>
          <w:color w:val="FF0000"/>
          <w:highlight w:val="cyan"/>
        </w:rPr>
        <w:t>contribute</w:t>
      </w:r>
      <w:r w:rsidRPr="00896D59">
        <w:rPr>
          <w:rStyle w:val="Emphasis"/>
          <w:color w:val="FF0000"/>
        </w:rPr>
        <w:t xml:space="preserve"> in a vital way </w:t>
      </w:r>
      <w:r w:rsidRPr="00896D59">
        <w:rPr>
          <w:rStyle w:val="Emphasis"/>
          <w:color w:val="FF0000"/>
          <w:highlight w:val="cyan"/>
        </w:rPr>
        <w:t>to a more orderly world</w:t>
      </w:r>
      <w:r w:rsidRPr="00896D59">
        <w:rPr>
          <w:rStyle w:val="Emphasis"/>
          <w:color w:val="FF0000"/>
        </w:rPr>
        <w:t>.</w:t>
      </w:r>
      <w:r w:rsidRPr="00896D59">
        <w:rPr>
          <w:color w:val="FF0000"/>
          <w:sz w:val="14"/>
        </w:rPr>
        <w:t xml:space="preserve"> Rather, </w:t>
      </w:r>
      <w:r w:rsidRPr="00896D59">
        <w:rPr>
          <w:rStyle w:val="StyleUnderline"/>
          <w:color w:val="FF0000"/>
        </w:rPr>
        <w:t>they should be viewed as the faithful products of world order and disorder. States determined to cooperate will use</w:t>
      </w:r>
      <w:r w:rsidRPr="00896D59">
        <w:rPr>
          <w:color w:val="FF0000"/>
          <w:sz w:val="14"/>
        </w:rPr>
        <w:t xml:space="preserve"> the good offices and fora of </w:t>
      </w:r>
      <w:r w:rsidRPr="00896D59">
        <w:rPr>
          <w:rStyle w:val="StyleUnderline"/>
          <w:color w:val="FF0000"/>
        </w:rPr>
        <w:t>those institutions.</w:t>
      </w:r>
      <w:r w:rsidRPr="00896D59">
        <w:rPr>
          <w:color w:val="FF0000"/>
          <w:sz w:val="14"/>
        </w:rPr>
        <w:t xml:space="preserve"> </w:t>
      </w:r>
      <w:r w:rsidRPr="00896D59">
        <w:rPr>
          <w:rStyle w:val="StyleUnderline"/>
          <w:color w:val="FF0000"/>
          <w:highlight w:val="cyan"/>
        </w:rPr>
        <w:t xml:space="preserve">States determined upon conflict will use them as an arena </w:t>
      </w:r>
      <w:r w:rsidRPr="00896D59">
        <w:rPr>
          <w:rStyle w:val="StyleUnderline"/>
          <w:color w:val="FF0000"/>
        </w:rPr>
        <w:t>for propaganda and coalition-building</w:t>
      </w:r>
      <w:r w:rsidRPr="00896D59">
        <w:rPr>
          <w:color w:val="FF0000"/>
          <w:sz w:val="14"/>
        </w:rPr>
        <w:t xml:space="preserve"> and, if need be, will employ their rules to </w:t>
      </w:r>
      <w:proofErr w:type="spellStart"/>
      <w:r w:rsidRPr="00896D59">
        <w:rPr>
          <w:color w:val="FF0000"/>
          <w:sz w:val="14"/>
        </w:rPr>
        <w:t>paralyse</w:t>
      </w:r>
      <w:proofErr w:type="spellEnd"/>
      <w:r w:rsidRPr="00896D59">
        <w:rPr>
          <w:color w:val="FF0000"/>
          <w:sz w:val="14"/>
        </w:rPr>
        <w:t xml:space="preserve"> the international community. Michael Howard explains why world peace cannot be constructed by the invention, or reform, of institutions: </w:t>
      </w:r>
      <w:r w:rsidRPr="00896D59">
        <w:rPr>
          <w:rStyle w:val="StyleUnderline"/>
          <w:color w:val="FF0000"/>
        </w:rPr>
        <w:t xml:space="preserve">The </w:t>
      </w:r>
      <w:r w:rsidRPr="00896D59">
        <w:rPr>
          <w:rStyle w:val="StyleUnderline"/>
          <w:color w:val="FF0000"/>
          <w:highlight w:val="cyan"/>
        </w:rPr>
        <w:t xml:space="preserve">establishment of a global </w:t>
      </w:r>
      <w:r w:rsidRPr="00896D59">
        <w:rPr>
          <w:rStyle w:val="StyleUnderline"/>
          <w:color w:val="FF0000"/>
        </w:rPr>
        <w:t xml:space="preserve">peaceful </w:t>
      </w:r>
      <w:r w:rsidRPr="00896D59">
        <w:rPr>
          <w:rStyle w:val="StyleUnderline"/>
          <w:color w:val="FF0000"/>
          <w:highlight w:val="cyan"/>
        </w:rPr>
        <w:t>order</w:t>
      </w:r>
      <w:r w:rsidRPr="00896D59">
        <w:rPr>
          <w:color w:val="FF0000"/>
          <w:sz w:val="14"/>
        </w:rPr>
        <w:t xml:space="preserve"> thus </w:t>
      </w:r>
      <w:r w:rsidRPr="00896D59">
        <w:rPr>
          <w:rStyle w:val="StyleUnderline"/>
          <w:color w:val="FF0000"/>
          <w:highlight w:val="cyan"/>
        </w:rPr>
        <w:t>depends</w:t>
      </w:r>
    </w:p>
    <w:p w14:paraId="09CF7E09" w14:textId="77777777" w:rsidR="00CE3B0F" w:rsidRPr="00896D59" w:rsidRDefault="00CE3B0F" w:rsidP="00CE3B0F">
      <w:pPr>
        <w:rPr>
          <w:rStyle w:val="StyleUnderline"/>
          <w:color w:val="FF0000"/>
          <w:highlight w:val="cyan"/>
        </w:rPr>
      </w:pPr>
    </w:p>
    <w:p w14:paraId="7822D690" w14:textId="77777777" w:rsidR="00CE3B0F" w:rsidRPr="00896D59" w:rsidRDefault="00CE3B0F" w:rsidP="00CE3B0F">
      <w:pPr>
        <w:rPr>
          <w:rStyle w:val="StyleUnderline"/>
          <w:color w:val="FF0000"/>
          <w:highlight w:val="cyan"/>
        </w:rPr>
      </w:pPr>
    </w:p>
    <w:p w14:paraId="6B8E5476" w14:textId="77777777" w:rsidR="00CE3B0F" w:rsidRPr="00896D59" w:rsidRDefault="00CE3B0F" w:rsidP="00CE3B0F">
      <w:pPr>
        <w:rPr>
          <w:rStyle w:val="StyleUnderline"/>
          <w:color w:val="FF0000"/>
          <w:highlight w:val="cyan"/>
        </w:rPr>
      </w:pPr>
      <w:r w:rsidRPr="00896D59">
        <w:rPr>
          <w:rStyle w:val="StyleUnderline"/>
          <w:color w:val="FF0000"/>
          <w:highlight w:val="cyan"/>
        </w:rPr>
        <w:t xml:space="preserve"> on the</w:t>
      </w:r>
      <w:r w:rsidRPr="00896D59">
        <w:rPr>
          <w:rStyle w:val="StyleUnderline"/>
          <w:color w:val="FF0000"/>
        </w:rPr>
        <w:t xml:space="preserve"> creation of a world </w:t>
      </w:r>
      <w:r w:rsidRPr="00896D59">
        <w:rPr>
          <w:rStyle w:val="StyleUnderline"/>
          <w:color w:val="FF0000"/>
          <w:highlight w:val="cyan"/>
        </w:rPr>
        <w:t>community sharing</w:t>
      </w:r>
      <w:r w:rsidRPr="00896D59">
        <w:rPr>
          <w:rStyle w:val="StyleUnderline"/>
          <w:color w:val="FF0000"/>
        </w:rPr>
        <w:t xml:space="preserve"> the </w:t>
      </w:r>
      <w:r w:rsidRPr="00896D59">
        <w:rPr>
          <w:rStyle w:val="StyleUnderline"/>
          <w:color w:val="FF0000"/>
          <w:highlight w:val="cyan"/>
        </w:rPr>
        <w:t>characteristics</w:t>
      </w:r>
      <w:r w:rsidRPr="00896D59">
        <w:rPr>
          <w:rStyle w:val="StyleUnderline"/>
          <w:color w:val="FF0000"/>
        </w:rPr>
        <w:t xml:space="preserve"> that make possible domestic order</w:t>
      </w:r>
      <w:r w:rsidRPr="00896D59">
        <w:rPr>
          <w:color w:val="FF0000"/>
          <w:sz w:val="14"/>
        </w:rPr>
        <w:t xml:space="preserve">, and this will require the widest possible diffusion of those characteristics by the societies that already possess them. </w:t>
      </w:r>
      <w:r w:rsidRPr="00896D59">
        <w:rPr>
          <w:rStyle w:val="StyleUnderline"/>
          <w:color w:val="FF0000"/>
        </w:rPr>
        <w:t>World order cannot be created simply by building international institutions and organizations that do not arise naturally out of the cultural disposition and historical experience of their members</w:t>
      </w:r>
      <w:r w:rsidRPr="00896D59">
        <w:rPr>
          <w:color w:val="FF0000"/>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896D59">
        <w:rPr>
          <w:color w:val="FF0000"/>
          <w:sz w:val="14"/>
        </w:rPr>
        <w:t>necessary</w:t>
      </w:r>
      <w:proofErr w:type="gramEnd"/>
      <w:r w:rsidRPr="00896D59">
        <w:rPr>
          <w:color w:val="FF0000"/>
          <w:sz w:val="14"/>
        </w:rPr>
        <w:t xml:space="preserve"> persuade their colleagues to agree to the modifications necessary to make them acceptable. (Howard, 2001: 105) This is a fair summary of historical experience. Just as </w:t>
      </w:r>
      <w:r w:rsidRPr="00896D59">
        <w:rPr>
          <w:rStyle w:val="StyleUnderline"/>
          <w:color w:val="FF0000"/>
          <w:highlight w:val="cyan"/>
        </w:rPr>
        <w:t>peace cannot be</w:t>
      </w:r>
      <w:r w:rsidRPr="00896D59">
        <w:rPr>
          <w:rStyle w:val="StyleUnderline"/>
          <w:color w:val="FF0000"/>
        </w:rPr>
        <w:t xml:space="preserve"> constructed by ingenious institution-building, nor can it be </w:t>
      </w:r>
      <w:r w:rsidRPr="00896D59">
        <w:rPr>
          <w:rStyle w:val="StyleUnderline"/>
          <w:color w:val="FF0000"/>
          <w:highlight w:val="cyan"/>
        </w:rPr>
        <w:t xml:space="preserve">mandated </w:t>
      </w:r>
      <w:r w:rsidRPr="00896D59">
        <w:rPr>
          <w:rStyle w:val="StyleUnderline"/>
          <w:color w:val="FF0000"/>
        </w:rPr>
        <w:t xml:space="preserve">by law, custom or norms. </w:t>
      </w:r>
      <w:r w:rsidRPr="00896D59">
        <w:rPr>
          <w:rStyle w:val="StyleUnderline"/>
          <w:color w:val="FF0000"/>
          <w:highlight w:val="cyan"/>
        </w:rPr>
        <w:t>When obedience</w:t>
      </w:r>
      <w:r w:rsidRPr="00896D59">
        <w:rPr>
          <w:rStyle w:val="StyleUnderline"/>
          <w:color w:val="FF0000"/>
        </w:rPr>
        <w:t xml:space="preserve"> to those restraints </w:t>
      </w:r>
      <w:r w:rsidRPr="00896D59">
        <w:rPr>
          <w:rStyle w:val="StyleUnderline"/>
          <w:color w:val="FF0000"/>
          <w:highlight w:val="cyan"/>
        </w:rPr>
        <w:t>is predicted to work</w:t>
      </w:r>
      <w:r w:rsidRPr="00896D59">
        <w:rPr>
          <w:rStyle w:val="StyleUnderline"/>
          <w:color w:val="FF0000"/>
        </w:rPr>
        <w:t xml:space="preserve"> towards results sharply </w:t>
      </w:r>
      <w:r w:rsidRPr="00896D59">
        <w:rPr>
          <w:rStyle w:val="StyleUnderline"/>
          <w:color w:val="FF0000"/>
          <w:highlight w:val="cyan"/>
        </w:rPr>
        <w:t>contrary to</w:t>
      </w:r>
      <w:r w:rsidRPr="00896D59">
        <w:rPr>
          <w:rStyle w:val="StyleUnderline"/>
          <w:color w:val="FF0000"/>
        </w:rPr>
        <w:t xml:space="preserve"> states’ national </w:t>
      </w:r>
      <w:r w:rsidRPr="00896D59">
        <w:rPr>
          <w:rStyle w:val="StyleUnderline"/>
          <w:color w:val="FF0000"/>
          <w:highlight w:val="cyan"/>
        </w:rPr>
        <w:t>interests, they will be ignored.</w:t>
      </w:r>
    </w:p>
    <w:p w14:paraId="4E4B2056" w14:textId="77777777" w:rsidR="00CE3B0F" w:rsidRPr="00896D59" w:rsidRDefault="00CE3B0F" w:rsidP="00CE3B0F">
      <w:pPr>
        <w:pStyle w:val="Heading4"/>
        <w:rPr>
          <w:color w:val="FF0000"/>
        </w:rPr>
      </w:pPr>
      <w:r w:rsidRPr="00896D59">
        <w:rPr>
          <w:color w:val="FF0000"/>
        </w:rPr>
        <w:t>Multilateralism fails—</w:t>
      </w:r>
      <w:r w:rsidRPr="00896D59">
        <w:rPr>
          <w:i/>
          <w:color w:val="FF0000"/>
          <w:u w:val="single"/>
        </w:rPr>
        <w:t>diverging interests</w:t>
      </w:r>
      <w:r w:rsidRPr="00896D59">
        <w:rPr>
          <w:color w:val="FF0000"/>
        </w:rPr>
        <w:t xml:space="preserve"> and a </w:t>
      </w:r>
      <w:r w:rsidRPr="00896D59">
        <w:rPr>
          <w:i/>
          <w:color w:val="FF0000"/>
          <w:u w:val="single"/>
        </w:rPr>
        <w:t>lack of faith</w:t>
      </w:r>
      <w:r w:rsidRPr="00896D59">
        <w:rPr>
          <w:color w:val="FF0000"/>
        </w:rPr>
        <w:t xml:space="preserve"> guarantee cooperation is at best superficial </w:t>
      </w:r>
    </w:p>
    <w:p w14:paraId="33246B9E" w14:textId="77777777" w:rsidR="00CE3B0F" w:rsidRPr="00896D59" w:rsidRDefault="00CE3B0F" w:rsidP="00CE3B0F">
      <w:pPr>
        <w:rPr>
          <w:color w:val="FF0000"/>
        </w:rPr>
      </w:pPr>
      <w:proofErr w:type="spellStart"/>
      <w:r w:rsidRPr="00896D59">
        <w:rPr>
          <w:color w:val="FF0000"/>
        </w:rPr>
        <w:t>Heribert</w:t>
      </w:r>
      <w:proofErr w:type="spellEnd"/>
      <w:r w:rsidRPr="00896D59">
        <w:rPr>
          <w:color w:val="FF0000"/>
        </w:rPr>
        <w:t xml:space="preserve"> </w:t>
      </w:r>
      <w:r w:rsidRPr="00896D59">
        <w:rPr>
          <w:rStyle w:val="Style13ptBold"/>
          <w:color w:val="FF0000"/>
        </w:rPr>
        <w:t>Dieter 14</w:t>
      </w:r>
      <w:r w:rsidRPr="00896D59">
        <w:rPr>
          <w:color w:val="FF0000"/>
        </w:rPr>
        <w:t xml:space="preserve">, Senior Associate at the German Institute for International and Security Affairs, Non-Resident Senior Fellow, </w:t>
      </w:r>
      <w:proofErr w:type="spellStart"/>
      <w:r w:rsidRPr="00896D59">
        <w:rPr>
          <w:color w:val="FF0000"/>
        </w:rPr>
        <w:t>Chongyang</w:t>
      </w:r>
      <w:proofErr w:type="spellEnd"/>
      <w:r w:rsidRPr="00896D59">
        <w:rPr>
          <w:color w:val="FF0000"/>
        </w:rPr>
        <w:t xml:space="preserve"> Institute for Financial Studies, Visiting Professor for International Political Economy at Zeppelin University, Doctorate in Political Science and Economics, Free University of Berlin, 1/31/14, The G-20 and the Dilemma of Asymmetric Sovereignty – Why Multilateralism Is Failing in Crisis Prevention, International Relations and Security Network, </w:t>
      </w:r>
      <w:hyperlink r:id="rId15" w:history="1">
        <w:r w:rsidRPr="00896D59">
          <w:rPr>
            <w:color w:val="FF0000"/>
          </w:rPr>
          <w:t>http://www.isn.ethz.ch/Digital-Library/Articles/Detail/?lng=en&amp;id=176145</w:t>
        </w:r>
      </w:hyperlink>
    </w:p>
    <w:p w14:paraId="17416737" w14:textId="77777777" w:rsidR="00CE3B0F" w:rsidRPr="00896D59" w:rsidRDefault="00CE3B0F" w:rsidP="00CE3B0F">
      <w:pPr>
        <w:rPr>
          <w:color w:val="FF0000"/>
          <w:sz w:val="14"/>
        </w:rPr>
      </w:pPr>
      <w:r w:rsidRPr="00896D59">
        <w:rPr>
          <w:color w:val="FF0000"/>
          <w:sz w:val="14"/>
        </w:rPr>
        <w:t>Yet, tightening the rules for financial market regulation is not the only field where the G-20 is failing. Despite</w:t>
      </w:r>
      <w:r w:rsidRPr="00896D59">
        <w:rPr>
          <w:rStyle w:val="StyleUnderline"/>
          <w:color w:val="FF0000"/>
        </w:rPr>
        <w:t xml:space="preserve"> </w:t>
      </w:r>
      <w:r w:rsidRPr="00896D59">
        <w:rPr>
          <w:rStyle w:val="StyleUnderline"/>
          <w:color w:val="FF0000"/>
          <w:highlight w:val="cyan"/>
        </w:rPr>
        <w:t>the mantra-like</w:t>
      </w:r>
      <w:r w:rsidRPr="00896D59">
        <w:rPr>
          <w:rStyle w:val="StyleUnderline"/>
          <w:color w:val="FF0000"/>
        </w:rPr>
        <w:t xml:space="preserve"> </w:t>
      </w:r>
      <w:r w:rsidRPr="00896D59">
        <w:rPr>
          <w:rStyle w:val="StyleUnderline"/>
          <w:color w:val="FF0000"/>
          <w:highlight w:val="cyan"/>
        </w:rPr>
        <w:t>repetition of</w:t>
      </w:r>
      <w:r w:rsidRPr="00896D59">
        <w:rPr>
          <w:rStyle w:val="StyleUnderline"/>
          <w:color w:val="FF0000"/>
        </w:rPr>
        <w:t xml:space="preserve"> memoranda of </w:t>
      </w:r>
      <w:r w:rsidRPr="00896D59">
        <w:rPr>
          <w:rStyle w:val="StyleUnderline"/>
          <w:color w:val="FF0000"/>
          <w:highlight w:val="cyan"/>
        </w:rPr>
        <w:t>understanding</w:t>
      </w:r>
      <w:r w:rsidRPr="00896D59">
        <w:rPr>
          <w:color w:val="FF0000"/>
          <w:sz w:val="14"/>
          <w:highlight w:val="cyan"/>
        </w:rPr>
        <w:t>,</w:t>
      </w:r>
      <w:r w:rsidRPr="00896D59">
        <w:rPr>
          <w:color w:val="FF0000"/>
          <w:sz w:val="14"/>
        </w:rPr>
        <w:t xml:space="preserve"> the trade ministers of the G-20 </w:t>
      </w:r>
      <w:r w:rsidRPr="00896D59">
        <w:rPr>
          <w:rStyle w:val="StyleUnderline"/>
          <w:color w:val="FF0000"/>
          <w:highlight w:val="cyan"/>
        </w:rPr>
        <w:t>have not been able to overcome</w:t>
      </w:r>
      <w:r w:rsidRPr="00896D59">
        <w:rPr>
          <w:rStyle w:val="StyleUnderline"/>
          <w:color w:val="FF0000"/>
        </w:rPr>
        <w:t xml:space="preserve"> t</w:t>
      </w:r>
      <w:r w:rsidRPr="00896D59">
        <w:rPr>
          <w:color w:val="FF0000"/>
          <w:sz w:val="14"/>
        </w:rPr>
        <w:t xml:space="preserve">heir </w:t>
      </w:r>
      <w:r w:rsidRPr="00896D59">
        <w:rPr>
          <w:rStyle w:val="StyleUnderline"/>
          <w:color w:val="FF0000"/>
        </w:rPr>
        <w:t>conflicts of interest</w:t>
      </w:r>
      <w:r w:rsidRPr="00896D59">
        <w:rPr>
          <w:color w:val="FF0000"/>
          <w:sz w:val="14"/>
        </w:rPr>
        <w:t xml:space="preserve"> and reach a settlement in the Doha Round of the World Trade Organization (WTO). What are the reasons for this </w:t>
      </w:r>
      <w:proofErr w:type="spellStart"/>
      <w:proofErr w:type="gramStart"/>
      <w:r w:rsidRPr="00896D59">
        <w:rPr>
          <w:color w:val="FF0000"/>
          <w:sz w:val="14"/>
        </w:rPr>
        <w:t>failure?Although</w:t>
      </w:r>
      <w:proofErr w:type="spellEnd"/>
      <w:proofErr w:type="gramEnd"/>
      <w:r w:rsidRPr="00896D59">
        <w:rPr>
          <w:color w:val="FF0000"/>
          <w:sz w:val="14"/>
        </w:rPr>
        <w:t xml:space="preserve"> the G-20 managed to prevent a revival of protectionist measures on a broad front in the midst of the crisis, there is a large gap between the announcements of the G-20 and quantifiable results in trade policy. </w:t>
      </w:r>
      <w:r w:rsidRPr="00896D59">
        <w:rPr>
          <w:rStyle w:val="StyleUnderline"/>
          <w:color w:val="FF0000"/>
        </w:rPr>
        <w:t>There is not one final communiqué that lacks a clear statement stressing the importance of the WTO and</w:t>
      </w:r>
      <w:r w:rsidRPr="00896D59">
        <w:rPr>
          <w:color w:val="FF0000"/>
          <w:sz w:val="14"/>
        </w:rPr>
        <w:t xml:space="preserve"> the necessity to conclude the </w:t>
      </w:r>
      <w:r w:rsidRPr="00896D59">
        <w:rPr>
          <w:rStyle w:val="StyleUnderline"/>
          <w:color w:val="FF0000"/>
        </w:rPr>
        <w:t xml:space="preserve">Doha </w:t>
      </w:r>
      <w:r w:rsidRPr="00896D59">
        <w:rPr>
          <w:color w:val="FF0000"/>
          <w:sz w:val="14"/>
        </w:rPr>
        <w:t xml:space="preserve">Round. </w:t>
      </w:r>
      <w:r w:rsidRPr="00896D59">
        <w:rPr>
          <w:rStyle w:val="StyleUnderline"/>
          <w:color w:val="FF0000"/>
        </w:rPr>
        <w:t xml:space="preserve">Nonetheless, the </w:t>
      </w:r>
      <w:r w:rsidRPr="00896D59">
        <w:rPr>
          <w:rStyle w:val="StyleUnderline"/>
          <w:color w:val="FF0000"/>
          <w:highlight w:val="cyan"/>
        </w:rPr>
        <w:t>reality of</w:t>
      </w:r>
      <w:r w:rsidRPr="00896D59">
        <w:rPr>
          <w:color w:val="FF0000"/>
          <w:sz w:val="14"/>
        </w:rPr>
        <w:t xml:space="preserve"> trade </w:t>
      </w:r>
      <w:r w:rsidRPr="00896D59">
        <w:rPr>
          <w:rStyle w:val="StyleUnderline"/>
          <w:color w:val="FF0000"/>
          <w:highlight w:val="cyan"/>
        </w:rPr>
        <w:t>policy l</w:t>
      </w:r>
      <w:r w:rsidRPr="00896D59">
        <w:rPr>
          <w:rStyle w:val="StyleUnderline"/>
          <w:color w:val="FF0000"/>
        </w:rPr>
        <w:t>ooks very different</w:t>
      </w:r>
      <w:r w:rsidRPr="00896D59">
        <w:rPr>
          <w:color w:val="FF0000"/>
          <w:sz w:val="14"/>
        </w:rPr>
        <w:t>. All the states that are preventing the conclusion of the Doha Round through their vetoes are members of the G-20.</w:t>
      </w:r>
    </w:p>
    <w:p w14:paraId="43216227" w14:textId="77777777" w:rsidR="00CE3B0F" w:rsidRPr="00896D59" w:rsidRDefault="00CE3B0F" w:rsidP="00CE3B0F">
      <w:pPr>
        <w:rPr>
          <w:rStyle w:val="StyleUnderline"/>
          <w:color w:val="FF0000"/>
        </w:rPr>
      </w:pPr>
      <w:r w:rsidRPr="00896D59">
        <w:rPr>
          <w:color w:val="FF0000"/>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896D59">
        <w:rPr>
          <w:color w:val="FF0000"/>
          <w:sz w:val="14"/>
        </w:rPr>
        <w:t>sector.Thus</w:t>
      </w:r>
      <w:proofErr w:type="spellEnd"/>
      <w:proofErr w:type="gramEnd"/>
      <w:r w:rsidRPr="00896D59">
        <w:rPr>
          <w:color w:val="FF0000"/>
          <w:sz w:val="14"/>
        </w:rPr>
        <w:t xml:space="preserve">, the Doha Round is not concluded because three </w:t>
      </w:r>
      <w:r w:rsidRPr="00896D59">
        <w:rPr>
          <w:rStyle w:val="StyleUnderline"/>
          <w:color w:val="FF0000"/>
          <w:highlight w:val="cyan"/>
        </w:rPr>
        <w:t>important members</w:t>
      </w:r>
      <w:r w:rsidRPr="00896D59">
        <w:rPr>
          <w:color w:val="FF0000"/>
          <w:sz w:val="14"/>
        </w:rPr>
        <w:t xml:space="preserve"> of the G-20 </w:t>
      </w:r>
      <w:r w:rsidRPr="00896D59">
        <w:rPr>
          <w:rStyle w:val="StyleUnderline"/>
          <w:color w:val="FF0000"/>
          <w:highlight w:val="cyan"/>
        </w:rPr>
        <w:t>no longer believe in multilateral solutions</w:t>
      </w:r>
      <w:r w:rsidRPr="00896D59">
        <w:rPr>
          <w:rStyle w:val="StyleUnderline"/>
          <w:color w:val="FF0000"/>
        </w:rPr>
        <w:t xml:space="preserve"> and would rather engage in preferential agreements</w:t>
      </w:r>
      <w:r w:rsidRPr="00896D59">
        <w:rPr>
          <w:color w:val="FF0000"/>
          <w:sz w:val="14"/>
        </w:rPr>
        <w:t xml:space="preserve">. For experts in the field of international trade, this is a paradox. There is a broad consensus that </w:t>
      </w:r>
      <w:r w:rsidRPr="00896D59">
        <w:rPr>
          <w:color w:val="FF0000"/>
          <w:sz w:val="14"/>
        </w:rPr>
        <w:lastRenderedPageBreak/>
        <w:t xml:space="preserve">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896D59">
        <w:rPr>
          <w:color w:val="FF0000"/>
          <w:sz w:val="14"/>
          <w:szCs w:val="16"/>
        </w:rPr>
        <w:t>the lack of a hegemonic power that is willing to guarantee compliance with the rules of the game, but</w:t>
      </w:r>
      <w:r w:rsidRPr="00896D59">
        <w:rPr>
          <w:color w:val="FF0000"/>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w:t>
      </w:r>
      <w:proofErr w:type="gramStart"/>
      <w:r w:rsidRPr="00896D59">
        <w:rPr>
          <w:color w:val="FF0000"/>
          <w:sz w:val="14"/>
        </w:rPr>
        <w:t>system, since</w:t>
      </w:r>
      <w:proofErr w:type="gramEnd"/>
      <w:r w:rsidRPr="00896D59">
        <w:rPr>
          <w:color w:val="FF0000"/>
          <w:sz w:val="14"/>
        </w:rPr>
        <w:t xml:space="preserve"> member countries of the Council on Mutual Economic Assistance did not participate. Still, within the bipolar order of the Cold War, the US managed to keep the system open and </w:t>
      </w:r>
      <w:proofErr w:type="gramStart"/>
      <w:r w:rsidRPr="00896D59">
        <w:rPr>
          <w:color w:val="FF0000"/>
          <w:sz w:val="14"/>
        </w:rPr>
        <w:t>stable.</w:t>
      </w:r>
      <w:r w:rsidRPr="00896D59">
        <w:rPr>
          <w:color w:val="FF0000"/>
          <w:sz w:val="12"/>
        </w:rPr>
        <w:t>¶</w:t>
      </w:r>
      <w:proofErr w:type="gramEnd"/>
      <w:r w:rsidRPr="00896D59">
        <w:rPr>
          <w:color w:val="FF0000"/>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896D59">
        <w:rPr>
          <w:rStyle w:val="StyleUnderline"/>
          <w:color w:val="FF0000"/>
          <w:highlight w:val="cyan"/>
        </w:rPr>
        <w:t xml:space="preserve">The </w:t>
      </w:r>
      <w:r w:rsidRPr="00896D59">
        <w:rPr>
          <w:rStyle w:val="StyleUnderline"/>
          <w:color w:val="FF0000"/>
        </w:rPr>
        <w:t xml:space="preserve">present </w:t>
      </w:r>
      <w:r w:rsidRPr="00896D59">
        <w:rPr>
          <w:rStyle w:val="StyleUnderline"/>
          <w:color w:val="FF0000"/>
          <w:highlight w:val="cyan"/>
        </w:rPr>
        <w:t xml:space="preserve">multipolar world is characterized by superficial cooperation. </w:t>
      </w:r>
      <w:r w:rsidRPr="00896D59">
        <w:rPr>
          <w:rStyle w:val="Emphasis"/>
          <w:color w:val="FF0000"/>
          <w:highlight w:val="cyan"/>
        </w:rPr>
        <w:t>Global Governance</w:t>
      </w:r>
      <w:r w:rsidRPr="00896D59">
        <w:rPr>
          <w:rStyle w:val="Emphasis"/>
          <w:color w:val="FF0000"/>
        </w:rPr>
        <w:t xml:space="preserve">, whether in policies to prevent further climate change or in economic policy, </w:t>
      </w:r>
      <w:r w:rsidRPr="00896D59">
        <w:rPr>
          <w:rStyle w:val="Emphasis"/>
          <w:color w:val="FF0000"/>
          <w:highlight w:val="cyan"/>
        </w:rPr>
        <w:t>remains on hold</w:t>
      </w:r>
      <w:r w:rsidRPr="00896D59">
        <w:rPr>
          <w:rStyle w:val="StyleUnderline"/>
          <w:color w:val="FF0000"/>
        </w:rPr>
        <w:t>.</w:t>
      </w:r>
      <w:r w:rsidRPr="00896D59">
        <w:rPr>
          <w:color w:val="FF0000"/>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896D59">
        <w:rPr>
          <w:color w:val="FF0000"/>
          <w:sz w:val="12"/>
        </w:rPr>
        <w:t>¶</w:t>
      </w:r>
      <w:r w:rsidRPr="00896D59">
        <w:rPr>
          <w:color w:val="FF0000"/>
          <w:sz w:val="14"/>
        </w:rPr>
        <w:t xml:space="preserve"> Apparently, there is no such thing as an identity of interests of individual states, as assumed by the advocates of global regulation and global governance. In other words: </w:t>
      </w:r>
      <w:r w:rsidRPr="00896D59">
        <w:rPr>
          <w:rStyle w:val="StyleUnderline"/>
          <w:color w:val="FF0000"/>
          <w:highlight w:val="cyan"/>
        </w:rPr>
        <w:t>The gap between the preferences of individual states is widening</w:t>
      </w:r>
      <w:r w:rsidRPr="00896D59">
        <w:rPr>
          <w:color w:val="FF0000"/>
          <w:sz w:val="14"/>
        </w:rPr>
        <w:t xml:space="preserve"> rather than narrowing. However, governments must respect the preferences of their societies in the formulation of policies if they do not wish to lose legitimacy. Then again, </w:t>
      </w:r>
      <w:r w:rsidRPr="00896D59">
        <w:rPr>
          <w:rStyle w:val="StyleUnderline"/>
          <w:color w:val="FF0000"/>
        </w:rPr>
        <w:t>the different preferences</w:t>
      </w:r>
      <w:r w:rsidRPr="00896D59">
        <w:rPr>
          <w:color w:val="FF0000"/>
          <w:sz w:val="14"/>
        </w:rPr>
        <w:t xml:space="preserve"> of societies </w:t>
      </w:r>
      <w:r w:rsidRPr="00896D59">
        <w:rPr>
          <w:rStyle w:val="StyleUnderline"/>
          <w:color w:val="FF0000"/>
        </w:rPr>
        <w:t>are the immediate result of severely diverging perceptions</w:t>
      </w:r>
      <w:r w:rsidRPr="00896D59">
        <w:rPr>
          <w:color w:val="FF0000"/>
          <w:sz w:val="14"/>
        </w:rPr>
        <w:t xml:space="preserve"> of the international division of labor. Even in the G-20, individual </w:t>
      </w:r>
      <w:r w:rsidRPr="00896D59">
        <w:rPr>
          <w:rStyle w:val="StyleUnderline"/>
          <w:color w:val="FF0000"/>
        </w:rPr>
        <w:t xml:space="preserve">societies have very different perceptions of the effects of globalization </w:t>
      </w:r>
      <w:r w:rsidRPr="00896D59">
        <w:rPr>
          <w:color w:val="FF0000"/>
          <w:sz w:val="14"/>
        </w:rPr>
        <w:t xml:space="preserve">and its economic </w:t>
      </w:r>
      <w:proofErr w:type="gramStart"/>
      <w:r w:rsidRPr="00896D59">
        <w:rPr>
          <w:color w:val="FF0000"/>
          <w:sz w:val="14"/>
        </w:rPr>
        <w:t>effects.</w:t>
      </w:r>
      <w:r w:rsidRPr="00896D59">
        <w:rPr>
          <w:color w:val="FF0000"/>
          <w:sz w:val="12"/>
        </w:rPr>
        <w:t>¶</w:t>
      </w:r>
      <w:proofErr w:type="gramEnd"/>
      <w:r w:rsidRPr="00896D59">
        <w:rPr>
          <w:color w:val="FF0000"/>
          <w:sz w:val="14"/>
        </w:rPr>
        <w:t xml:space="preserve"> In Europe and the US, many people are increasingly critical of the international division of labor, if not outright hostile to globalization. According to </w:t>
      </w:r>
      <w:proofErr w:type="gramStart"/>
      <w:r w:rsidRPr="00896D59">
        <w:rPr>
          <w:color w:val="FF0000"/>
          <w:sz w:val="14"/>
        </w:rPr>
        <w:t>a number of</w:t>
      </w:r>
      <w:proofErr w:type="gramEnd"/>
      <w:r w:rsidRPr="00896D59">
        <w:rPr>
          <w:color w:val="FF0000"/>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896D59">
        <w:rPr>
          <w:color w:val="FF0000"/>
          <w:sz w:val="14"/>
        </w:rPr>
        <w:t>trade.</w:t>
      </w:r>
      <w:r w:rsidRPr="00896D59">
        <w:rPr>
          <w:color w:val="FF0000"/>
          <w:sz w:val="12"/>
        </w:rPr>
        <w:t>¶</w:t>
      </w:r>
      <w:proofErr w:type="gramEnd"/>
      <w:r w:rsidRPr="00896D59">
        <w:rPr>
          <w:color w:val="FF0000"/>
          <w:sz w:val="14"/>
        </w:rPr>
        <w:t xml:space="preserve"> Without a political anchoring in the member states, the G-20 has no future</w:t>
      </w:r>
      <w:r w:rsidRPr="00896D59">
        <w:rPr>
          <w:color w:val="FF0000"/>
          <w:sz w:val="12"/>
        </w:rPr>
        <w:t>¶</w:t>
      </w:r>
      <w:r w:rsidRPr="00896D59">
        <w:rPr>
          <w:color w:val="FF0000"/>
          <w:sz w:val="14"/>
        </w:rPr>
        <w:t xml:space="preserve"> </w:t>
      </w:r>
      <w:r w:rsidRPr="00896D59">
        <w:rPr>
          <w:rStyle w:val="StyleUnderline"/>
          <w:color w:val="FF0000"/>
        </w:rPr>
        <w:t xml:space="preserve">The </w:t>
      </w:r>
      <w:r w:rsidRPr="00896D59">
        <w:rPr>
          <w:rStyle w:val="StyleUnderline"/>
          <w:color w:val="FF0000"/>
          <w:highlight w:val="cyan"/>
        </w:rPr>
        <w:t>unfavorable perceptions of globalization and</w:t>
      </w:r>
      <w:r w:rsidRPr="00896D59">
        <w:rPr>
          <w:color w:val="FF0000"/>
          <w:sz w:val="14"/>
        </w:rPr>
        <w:t xml:space="preserve"> the outlined </w:t>
      </w:r>
      <w:r w:rsidRPr="00896D59">
        <w:rPr>
          <w:rStyle w:val="StyleUnderline"/>
          <w:color w:val="FF0000"/>
          <w:highlight w:val="cyan"/>
        </w:rPr>
        <w:t xml:space="preserve">asymmetric sovereignty have resulted in a </w:t>
      </w:r>
      <w:r w:rsidRPr="00896D59">
        <w:rPr>
          <w:rStyle w:val="Emphasis"/>
          <w:color w:val="FF0000"/>
          <w:highlight w:val="cyan"/>
        </w:rPr>
        <w:t>standstill</w:t>
      </w:r>
      <w:r w:rsidRPr="00896D59">
        <w:rPr>
          <w:color w:val="FF0000"/>
          <w:sz w:val="14"/>
        </w:rPr>
        <w:t xml:space="preserve"> in the G-20. </w:t>
      </w:r>
      <w:r w:rsidRPr="00896D59">
        <w:rPr>
          <w:rStyle w:val="StyleUnderline"/>
          <w:color w:val="FF0000"/>
          <w:highlight w:val="cyan"/>
        </w:rPr>
        <w:t>Instead of a</w:t>
      </w:r>
      <w:r w:rsidRPr="00896D59">
        <w:rPr>
          <w:color w:val="FF0000"/>
          <w:sz w:val="14"/>
        </w:rPr>
        <w:t xml:space="preserve"> further development of the </w:t>
      </w:r>
      <w:r w:rsidRPr="00896D59">
        <w:rPr>
          <w:rStyle w:val="StyleUnderline"/>
          <w:color w:val="FF0000"/>
          <w:highlight w:val="cyan"/>
        </w:rPr>
        <w:t>multilateral</w:t>
      </w:r>
      <w:r w:rsidRPr="00896D59">
        <w:rPr>
          <w:rStyle w:val="StyleUnderline"/>
          <w:color w:val="FF0000"/>
        </w:rPr>
        <w:t xml:space="preserve"> </w:t>
      </w:r>
      <w:r w:rsidRPr="00896D59">
        <w:rPr>
          <w:rStyle w:val="StyleUnderline"/>
          <w:color w:val="FF0000"/>
          <w:highlight w:val="cyan"/>
        </w:rPr>
        <w:t>order</w:t>
      </w:r>
      <w:r w:rsidRPr="00896D59">
        <w:rPr>
          <w:rStyle w:val="StyleUnderline"/>
          <w:color w:val="FF0000"/>
        </w:rPr>
        <w:t>, at best the status quo will be preserved</w:t>
      </w:r>
      <w:r w:rsidRPr="00896D59">
        <w:rPr>
          <w:color w:val="FF0000"/>
          <w:sz w:val="14"/>
        </w:rPr>
        <w:t xml:space="preserve">. </w:t>
      </w:r>
      <w:proofErr w:type="gramStart"/>
      <w:r w:rsidRPr="00896D59">
        <w:rPr>
          <w:color w:val="FF0000"/>
          <w:sz w:val="14"/>
        </w:rPr>
        <w:t>This is why</w:t>
      </w:r>
      <w:proofErr w:type="gramEnd"/>
      <w:r w:rsidRPr="00896D59">
        <w:rPr>
          <w:color w:val="FF0000"/>
          <w:sz w:val="14"/>
        </w:rPr>
        <w:t xml:space="preserve"> </w:t>
      </w:r>
      <w:r w:rsidRPr="00896D59">
        <w:rPr>
          <w:rStyle w:val="Emphasis"/>
          <w:color w:val="FF0000"/>
          <w:highlight w:val="cyan"/>
        </w:rPr>
        <w:t>we can expect nothing substantial</w:t>
      </w:r>
      <w:r w:rsidRPr="00896D59">
        <w:rPr>
          <w:rStyle w:val="Emphasis"/>
          <w:color w:val="FF0000"/>
        </w:rPr>
        <w:t xml:space="preserve"> –</w:t>
      </w:r>
      <w:r w:rsidRPr="00896D59">
        <w:rPr>
          <w:color w:val="FF0000"/>
          <w:sz w:val="14"/>
        </w:rPr>
        <w:t xml:space="preserve"> at least in terms of economic policy and financial regulation – from the G-20 summit in St. Petersburg on September 5 and 6. The s</w:t>
      </w:r>
      <w:r w:rsidRPr="00896D59">
        <w:rPr>
          <w:rStyle w:val="StyleUnderline"/>
          <w:color w:val="FF0000"/>
        </w:rPr>
        <w:t>tructural impediments</w:t>
      </w:r>
      <w:r w:rsidRPr="00896D59">
        <w:rPr>
          <w:color w:val="FF0000"/>
          <w:sz w:val="14"/>
        </w:rPr>
        <w:t xml:space="preserve"> to successful financial regulation and trade policies on a supranational level </w:t>
      </w:r>
      <w:r w:rsidRPr="00896D59">
        <w:rPr>
          <w:rStyle w:val="StyleUnderline"/>
          <w:color w:val="FF0000"/>
        </w:rPr>
        <w:t>cannot be overcome</w:t>
      </w:r>
      <w:r w:rsidRPr="00896D59">
        <w:rPr>
          <w:color w:val="FF0000"/>
          <w:sz w:val="14"/>
        </w:rPr>
        <w:t xml:space="preserve"> by the heads of government and state of the G-20. At least there is some hope in those areas where the countries of the G-20 have identical interests. This applies primarily to measures to </w:t>
      </w:r>
      <w:proofErr w:type="gramStart"/>
      <w:r w:rsidRPr="00896D59">
        <w:rPr>
          <w:color w:val="FF0000"/>
          <w:sz w:val="14"/>
        </w:rPr>
        <w:t>close down</w:t>
      </w:r>
      <w:proofErr w:type="gramEnd"/>
      <w:r w:rsidRPr="00896D59">
        <w:rPr>
          <w:color w:val="FF0000"/>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896D59">
        <w:rPr>
          <w:rStyle w:val="StyleUnderline"/>
          <w:color w:val="FF0000"/>
        </w:rPr>
        <w:t>If societies continue to show diverging preferences, the development of comprehensive global</w:t>
      </w:r>
      <w:r w:rsidRPr="00896D59">
        <w:rPr>
          <w:color w:val="FF0000"/>
          <w:sz w:val="14"/>
        </w:rPr>
        <w:t xml:space="preserve"> economic </w:t>
      </w:r>
      <w:r w:rsidRPr="00896D59">
        <w:rPr>
          <w:rStyle w:val="StyleUnderline"/>
          <w:color w:val="FF0000"/>
        </w:rPr>
        <w:t>governance</w:t>
      </w:r>
      <w:r w:rsidRPr="00896D59">
        <w:rPr>
          <w:color w:val="FF0000"/>
          <w:sz w:val="14"/>
        </w:rPr>
        <w:t xml:space="preserve"> in the G-20 </w:t>
      </w:r>
      <w:r w:rsidRPr="00896D59">
        <w:rPr>
          <w:rStyle w:val="StyleUnderline"/>
          <w:color w:val="FF0000"/>
        </w:rPr>
        <w:t>will be</w:t>
      </w:r>
      <w:r w:rsidRPr="00896D59">
        <w:rPr>
          <w:color w:val="FF0000"/>
          <w:sz w:val="14"/>
        </w:rPr>
        <w:t xml:space="preserve"> all but</w:t>
      </w:r>
      <w:r w:rsidRPr="00896D59">
        <w:rPr>
          <w:rStyle w:val="StyleUnderline"/>
          <w:color w:val="FF0000"/>
        </w:rPr>
        <w:t xml:space="preserve"> impossible.</w:t>
      </w:r>
    </w:p>
    <w:p w14:paraId="72BF3C58" w14:textId="77777777" w:rsidR="00CE3B0F" w:rsidRPr="00896D59" w:rsidRDefault="00CE3B0F" w:rsidP="00CE3B0F">
      <w:pPr>
        <w:rPr>
          <w:color w:val="FF0000"/>
        </w:rPr>
      </w:pPr>
    </w:p>
    <w:p w14:paraId="2D7AF56E" w14:textId="77777777" w:rsidR="00CE3B0F" w:rsidRPr="00896D59" w:rsidRDefault="00CE3B0F" w:rsidP="00CE3B0F">
      <w:pPr>
        <w:rPr>
          <w:color w:val="FF0000"/>
        </w:rPr>
      </w:pPr>
    </w:p>
    <w:p w14:paraId="633DD7B2" w14:textId="77777777" w:rsidR="00CE3B0F" w:rsidRPr="00896D59" w:rsidRDefault="00CE3B0F" w:rsidP="00D64A72">
      <w:pPr>
        <w:rPr>
          <w:color w:val="FF0000"/>
          <w:u w:val="single"/>
        </w:rPr>
      </w:pPr>
    </w:p>
    <w:p w14:paraId="459F77E7" w14:textId="77777777" w:rsidR="00D64A72" w:rsidRPr="00896D59" w:rsidRDefault="00D64A72" w:rsidP="00D64A72">
      <w:pPr>
        <w:rPr>
          <w:color w:val="FF0000"/>
        </w:rPr>
      </w:pPr>
    </w:p>
    <w:p w14:paraId="4328BAA6" w14:textId="77777777" w:rsidR="00E42E4C" w:rsidRPr="00896D59" w:rsidRDefault="00E42E4C" w:rsidP="00F601E6">
      <w:pPr>
        <w:rPr>
          <w:color w:val="FF0000"/>
        </w:rPr>
      </w:pPr>
    </w:p>
    <w:sectPr w:rsidR="00E42E4C" w:rsidRPr="00896D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A5D80"/>
    <w:multiLevelType w:val="hybridMultilevel"/>
    <w:tmpl w:val="38D465A6"/>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4A6B1E"/>
    <w:multiLevelType w:val="hybridMultilevel"/>
    <w:tmpl w:val="73920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4A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467A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D59"/>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AF6"/>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CE3B0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9B2"/>
    <w:rsid w:val="00D634EA"/>
    <w:rsid w:val="00D64A72"/>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873FB"/>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D67A0"/>
  <w14:defaultImageDpi w14:val="300"/>
  <w15:docId w15:val="{F6EC59CE-8F1A-EE46-B26B-D48CFA34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4A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4A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4A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C04A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04A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4A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4AF6"/>
  </w:style>
  <w:style w:type="character" w:customStyle="1" w:styleId="Heading1Char">
    <w:name w:val="Heading 1 Char"/>
    <w:aliases w:val="Pocket Char"/>
    <w:basedOn w:val="DefaultParagraphFont"/>
    <w:link w:val="Heading1"/>
    <w:uiPriority w:val="9"/>
    <w:rsid w:val="00C04A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4AF6"/>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C04AF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04A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04AF6"/>
    <w:rPr>
      <w:b/>
      <w:sz w:val="26"/>
      <w:u w:val="singl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
    <w:basedOn w:val="DefaultParagraphFont"/>
    <w:uiPriority w:val="1"/>
    <w:qFormat/>
    <w:rsid w:val="00C04AF6"/>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B1"/>
    <w:basedOn w:val="DefaultParagraphFont"/>
    <w:link w:val="textbold"/>
    <w:uiPriority w:val="20"/>
    <w:qFormat/>
    <w:rsid w:val="00C04AF6"/>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C04AF6"/>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C04AF6"/>
    <w:rPr>
      <w:color w:val="auto"/>
      <w:u w:val="none"/>
    </w:rPr>
  </w:style>
  <w:style w:type="paragraph" w:styleId="DocumentMap">
    <w:name w:val="Document Map"/>
    <w:basedOn w:val="Normal"/>
    <w:link w:val="DocumentMapChar"/>
    <w:uiPriority w:val="99"/>
    <w:semiHidden/>
    <w:unhideWhenUsed/>
    <w:rsid w:val="00C04A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4AF6"/>
    <w:rPr>
      <w:rFonts w:ascii="Lucida Grande" w:hAnsi="Lucida Grande" w:cs="Lucida Grande"/>
    </w:rPr>
  </w:style>
  <w:style w:type="paragraph" w:customStyle="1" w:styleId="textbold">
    <w:name w:val="text bold"/>
    <w:basedOn w:val="Normal"/>
    <w:link w:val="Emphasis"/>
    <w:uiPriority w:val="20"/>
    <w:qFormat/>
    <w:rsid w:val="00D64A7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64A7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E3B0F"/>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Title">
    <w:name w:val="Title"/>
    <w:aliases w:val="Cites and Cards,UNDERLINE,Bold Underlined,Read This,title,Block Heading"/>
    <w:basedOn w:val="Normal"/>
    <w:next w:val="Normal"/>
    <w:link w:val="TitleChar"/>
    <w:uiPriority w:val="6"/>
    <w:qFormat/>
    <w:rsid w:val="00CE3B0F"/>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CE3B0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0265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nation.com/article/how-resource-scarcity-and-climate-change-could-produce-global-explos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e.ac.uk/download/pdf/188590876.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isn.ethz.ch/Digital-Library/Articles/Detail/?lng=en&amp;id=176145" TargetMode="Externa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hyperlink" Target="https://spacenews.com/op-ed-china-talk-and-cooperation-in-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27</Pages>
  <Words>16585</Words>
  <Characters>94541</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4</cp:revision>
  <dcterms:created xsi:type="dcterms:W3CDTF">2022-01-15T19:15:00Z</dcterms:created>
  <dcterms:modified xsi:type="dcterms:W3CDTF">2022-01-15T21:55:00Z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