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B452C" w14:textId="77777777" w:rsidR="00480BD0" w:rsidRPr="003A29CD" w:rsidRDefault="00480BD0" w:rsidP="00480BD0">
      <w:pPr>
        <w:pStyle w:val="Heading3"/>
        <w:rPr>
          <w:rFonts w:asciiTheme="majorHAnsi" w:hAnsiTheme="majorHAnsi" w:cstheme="majorHAnsi"/>
        </w:rPr>
      </w:pPr>
      <w:r w:rsidRPr="003A29CD">
        <w:rPr>
          <w:rFonts w:asciiTheme="majorHAnsi" w:hAnsiTheme="majorHAnsi" w:cstheme="majorHAnsi"/>
        </w:rPr>
        <w:t>1NC – OFF</w:t>
      </w:r>
    </w:p>
    <w:p w14:paraId="7A098CB6" w14:textId="77777777" w:rsidR="00480BD0" w:rsidRPr="003A29CD" w:rsidRDefault="00480BD0" w:rsidP="00480BD0">
      <w:pPr>
        <w:rPr>
          <w:rFonts w:asciiTheme="majorHAnsi" w:hAnsiTheme="majorHAnsi" w:cstheme="majorHAnsi"/>
        </w:rPr>
      </w:pPr>
      <w:r w:rsidRPr="003A29CD">
        <w:rPr>
          <w:rFonts w:asciiTheme="majorHAnsi" w:hAnsiTheme="majorHAnsi" w:cstheme="majorHAnsi"/>
        </w:rPr>
        <w:t>T-Implementation</w:t>
      </w:r>
    </w:p>
    <w:p w14:paraId="5B681940"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Interpretation: Affirmatives must not defend the implementation of an action.</w:t>
      </w:r>
    </w:p>
    <w:p w14:paraId="439DA542" w14:textId="77777777" w:rsidR="00480BD0" w:rsidRPr="003A29CD" w:rsidRDefault="00480BD0" w:rsidP="00480BD0">
      <w:pPr>
        <w:rPr>
          <w:rFonts w:asciiTheme="majorHAnsi" w:hAnsiTheme="majorHAnsi" w:cstheme="majorHAnsi"/>
        </w:rPr>
      </w:pPr>
    </w:p>
    <w:p w14:paraId="11D9BC3B"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Resolved in context of the resolution is a </w:t>
      </w:r>
      <w:r w:rsidRPr="003A29CD">
        <w:rPr>
          <w:rFonts w:asciiTheme="majorHAnsi" w:hAnsiTheme="majorHAnsi" w:cstheme="majorHAnsi"/>
          <w:u w:val="single"/>
        </w:rPr>
        <w:t>statement</w:t>
      </w:r>
      <w:r w:rsidRPr="003A29CD">
        <w:rPr>
          <w:rFonts w:asciiTheme="majorHAnsi" w:hAnsiTheme="majorHAnsi" w:cstheme="majorHAnsi"/>
        </w:rPr>
        <w:t xml:space="preserve"> of value.</w:t>
      </w:r>
    </w:p>
    <w:p w14:paraId="6916E272" w14:textId="77777777" w:rsidR="00480BD0" w:rsidRPr="003A29CD" w:rsidRDefault="00480BD0" w:rsidP="00480BD0">
      <w:pPr>
        <w:rPr>
          <w:rFonts w:asciiTheme="majorHAnsi" w:hAnsiTheme="majorHAnsi" w:cstheme="majorHAnsi"/>
        </w:rPr>
      </w:pPr>
      <w:proofErr w:type="spellStart"/>
      <w:r w:rsidRPr="003A29CD">
        <w:rPr>
          <w:rStyle w:val="Style13ptBold"/>
          <w:rFonts w:asciiTheme="majorHAnsi" w:hAnsiTheme="majorHAnsi" w:cstheme="majorHAnsi"/>
        </w:rPr>
        <w:t>UPitt</w:t>
      </w:r>
      <w:proofErr w:type="spellEnd"/>
      <w:r w:rsidRPr="003A29CD">
        <w:rPr>
          <w:rStyle w:val="Style13ptBold"/>
          <w:rFonts w:asciiTheme="majorHAnsi" w:hAnsiTheme="majorHAnsi" w:cstheme="majorHAnsi"/>
        </w:rPr>
        <w:t xml:space="preserve"> n.d.</w:t>
      </w:r>
      <w:r w:rsidRPr="003A29CD">
        <w:rPr>
          <w:rFonts w:asciiTheme="majorHAnsi" w:hAnsiTheme="majorHAnsi" w:cstheme="majorHAnsi"/>
        </w:rPr>
        <w:t xml:space="preserve"> – University Of Pittsburgh Communications Services </w:t>
      </w:r>
      <w:proofErr w:type="spellStart"/>
      <w:r w:rsidRPr="003A29CD">
        <w:rPr>
          <w:rFonts w:asciiTheme="majorHAnsi" w:hAnsiTheme="majorHAnsi" w:cstheme="majorHAnsi"/>
        </w:rPr>
        <w:t>Webteam</w:t>
      </w:r>
      <w:proofErr w:type="spellEnd"/>
      <w:r w:rsidRPr="003A29CD">
        <w:rPr>
          <w:rFonts w:asciiTheme="majorHAnsi" w:hAnsiTheme="majorHAnsi" w:cstheme="majorHAnsi"/>
        </w:rPr>
        <w:t xml:space="preserve">, copyright 2015-21, "Basic Definitions," Department of </w:t>
      </w:r>
      <w:proofErr w:type="gramStart"/>
      <w:r w:rsidRPr="003A29CD">
        <w:rPr>
          <w:rFonts w:asciiTheme="majorHAnsi" w:hAnsiTheme="majorHAnsi" w:cstheme="majorHAnsi"/>
        </w:rPr>
        <w:t>Communication ,</w:t>
      </w:r>
      <w:proofErr w:type="gramEnd"/>
      <w:r w:rsidRPr="003A29CD">
        <w:rPr>
          <w:rFonts w:asciiTheme="majorHAnsi" w:hAnsiTheme="majorHAnsi" w:cstheme="majorHAnsi"/>
        </w:rPr>
        <w:t xml:space="preserve"> </w:t>
      </w:r>
      <w:hyperlink r:id="rId9" w:history="1">
        <w:r w:rsidRPr="003A29CD">
          <w:rPr>
            <w:rStyle w:val="Hyperlink"/>
            <w:rFonts w:asciiTheme="majorHAnsi" w:hAnsiTheme="majorHAnsi" w:cstheme="majorHAnsi"/>
          </w:rPr>
          <w:t>https://www.comm.pitt.edu/basic-definitions</w:t>
        </w:r>
      </w:hyperlink>
      <w:r w:rsidRPr="003A29CD">
        <w:rPr>
          <w:rFonts w:asciiTheme="majorHAnsi" w:hAnsiTheme="majorHAnsi" w:cstheme="majorHAnsi"/>
        </w:rPr>
        <w:t xml:space="preserve"> CHO</w:t>
      </w:r>
    </w:p>
    <w:p w14:paraId="2DFA2667" w14:textId="77777777" w:rsidR="00480BD0" w:rsidRPr="003A29CD" w:rsidRDefault="00480BD0" w:rsidP="00480BD0">
      <w:pPr>
        <w:rPr>
          <w:rFonts w:asciiTheme="majorHAnsi" w:hAnsiTheme="majorHAnsi" w:cstheme="majorHAnsi"/>
        </w:rPr>
      </w:pPr>
      <w:r w:rsidRPr="003A29CD">
        <w:rPr>
          <w:rFonts w:asciiTheme="majorHAnsi" w:hAnsiTheme="majorHAnsi" w:cstheme="majorHAnsi"/>
        </w:rPr>
        <w:t xml:space="preserve">Affirmative/Pro. The side that “affirms” the resolution (is “pro” the issue). For example, the affirmative side in a debate using the resolution of policy,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3A29CD">
        <w:rPr>
          <w:rFonts w:asciiTheme="majorHAnsi" w:hAnsiTheme="majorHAnsi" w:cstheme="majorHAnsi"/>
        </w:rPr>
        <w:t>period of time</w:t>
      </w:r>
      <w:proofErr w:type="gramEnd"/>
      <w:r w:rsidRPr="003A29CD">
        <w:rPr>
          <w:rFonts w:asciiTheme="majorHAnsi" w:hAnsiTheme="majorHAnsi" w:cstheme="majorHAnsi"/>
        </w:rPr>
        <w:t xml:space="preserve"> and can be used at any time by either side at the conclusion of a speech. Rebuttal Speech. The last speeches in a debate, where debaters summarize arguments and draw conclusions about the debate. </w:t>
      </w:r>
      <w:r w:rsidRPr="003A29CD">
        <w:rPr>
          <w:rFonts w:asciiTheme="majorHAnsi" w:hAnsiTheme="majorHAnsi" w:cstheme="majorHAnsi"/>
          <w:highlight w:val="green"/>
          <w:u w:val="single"/>
        </w:rPr>
        <w:t>Resolution</w:t>
      </w:r>
      <w:r w:rsidRPr="003A29CD">
        <w:rPr>
          <w:rFonts w:asciiTheme="majorHAnsi" w:hAnsiTheme="majorHAnsi" w:cstheme="majorHAnsi"/>
          <w:u w:val="single"/>
        </w:rPr>
        <w:t xml:space="preserve">. A specific statement or question up for debate. Resolutions usually appear as </w:t>
      </w:r>
      <w:r w:rsidRPr="003A29CD">
        <w:rPr>
          <w:rFonts w:asciiTheme="majorHAnsi" w:hAnsiTheme="majorHAnsi" w:cstheme="majorHAnsi"/>
          <w:highlight w:val="green"/>
          <w:u w:val="single"/>
        </w:rPr>
        <w:t xml:space="preserve">statements of </w:t>
      </w:r>
      <w:r w:rsidRPr="003A29CD">
        <w:rPr>
          <w:rFonts w:asciiTheme="majorHAnsi" w:hAnsiTheme="majorHAnsi" w:cstheme="majorHAnsi"/>
          <w:u w:val="single"/>
        </w:rPr>
        <w:t xml:space="preserve">policy, </w:t>
      </w:r>
      <w:proofErr w:type="gramStart"/>
      <w:r w:rsidRPr="003A29CD">
        <w:rPr>
          <w:rFonts w:asciiTheme="majorHAnsi" w:hAnsiTheme="majorHAnsi" w:cstheme="majorHAnsi"/>
          <w:u w:val="single"/>
        </w:rPr>
        <w:t>fact</w:t>
      </w:r>
      <w:proofErr w:type="gramEnd"/>
      <w:r w:rsidRPr="003A29CD">
        <w:rPr>
          <w:rFonts w:asciiTheme="majorHAnsi" w:hAnsiTheme="majorHAnsi" w:cstheme="majorHAnsi"/>
          <w:u w:val="single"/>
        </w:rPr>
        <w:t xml:space="preserve"> or </w:t>
      </w:r>
      <w:r w:rsidRPr="003A29CD">
        <w:rPr>
          <w:rFonts w:asciiTheme="majorHAnsi" w:hAnsiTheme="majorHAnsi" w:cstheme="majorHAnsi"/>
          <w:highlight w:val="green"/>
          <w:u w:val="single"/>
        </w:rPr>
        <w:t>value.</w:t>
      </w:r>
      <w:r w:rsidRPr="003A29CD">
        <w:rPr>
          <w:rFonts w:asciiTheme="majorHAnsi" w:hAnsiTheme="majorHAnsi" w:cstheme="majorHAnsi"/>
        </w:rPr>
        <w:t xml:space="preserve"> Statement of policy. Involves an actor (local, national, or global) with power to decide a course of action. For example,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The United States federal government should implement a poverty reduction program for its citizens. Statement of fact. Involves a dispute about empirical phenomenon. For example,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Global warming threatens agricultural production. </w:t>
      </w:r>
      <w:r w:rsidRPr="003A29CD">
        <w:rPr>
          <w:rFonts w:asciiTheme="majorHAnsi" w:hAnsiTheme="majorHAnsi" w:cstheme="majorHAnsi"/>
          <w:u w:val="single"/>
        </w:rPr>
        <w:t xml:space="preserve">Statement of value. Involves conflicting moral dilemmas. For example, </w:t>
      </w:r>
      <w:proofErr w:type="gramStart"/>
      <w:r w:rsidRPr="003A29CD">
        <w:rPr>
          <w:rFonts w:asciiTheme="majorHAnsi" w:hAnsiTheme="majorHAnsi" w:cstheme="majorHAnsi"/>
          <w:u w:val="single"/>
        </w:rPr>
        <w:t>Resolved</w:t>
      </w:r>
      <w:proofErr w:type="gramEnd"/>
      <w:r w:rsidRPr="003A29CD">
        <w:rPr>
          <w:rFonts w:asciiTheme="majorHAnsi" w:hAnsiTheme="majorHAnsi" w:cstheme="majorHAnsi"/>
          <w:u w:val="single"/>
        </w:rPr>
        <w:t xml:space="preserve">: </w:t>
      </w:r>
      <w:r w:rsidRPr="003A29CD">
        <w:rPr>
          <w:rFonts w:asciiTheme="majorHAnsi" w:hAnsiTheme="majorHAnsi" w:cstheme="majorHAnsi"/>
          <w:highlight w:val="green"/>
          <w:u w:val="single"/>
        </w:rPr>
        <w:t>The death penalty is</w:t>
      </w:r>
      <w:r w:rsidRPr="003A29CD">
        <w:rPr>
          <w:rFonts w:asciiTheme="majorHAnsi" w:hAnsiTheme="majorHAnsi" w:cstheme="majorHAnsi"/>
          <w:u w:val="single"/>
        </w:rPr>
        <w:t xml:space="preserve"> a </w:t>
      </w:r>
      <w:r w:rsidRPr="003A29CD">
        <w:rPr>
          <w:rFonts w:asciiTheme="majorHAnsi" w:hAnsiTheme="majorHAnsi" w:cstheme="majorHAnsi"/>
          <w:highlight w:val="green"/>
          <w:u w:val="single"/>
        </w:rPr>
        <w:t>just</w:t>
      </w:r>
      <w:r w:rsidRPr="003A29CD">
        <w:rPr>
          <w:rFonts w:asciiTheme="majorHAnsi" w:hAnsiTheme="majorHAnsi" w:cstheme="majorHAnsi"/>
          <w:u w:val="single"/>
        </w:rPr>
        <w:t>ified method of punishment</w:t>
      </w:r>
      <w:r w:rsidRPr="003A29CD">
        <w:rPr>
          <w:rFonts w:asciiTheme="majorHAnsi" w:hAnsiTheme="majorHAnsi" w:cstheme="majorHAnsi"/>
        </w:rPr>
        <w:t xml:space="preserve">. Topic. A general issue to debate. Topics could be “The Civil War,” “genetic engineering,” or “Great Books.” </w:t>
      </w:r>
    </w:p>
    <w:p w14:paraId="70A001FA" w14:textId="77777777" w:rsidR="00480BD0" w:rsidRPr="003A29CD" w:rsidRDefault="00480BD0" w:rsidP="00480BD0">
      <w:pPr>
        <w:rPr>
          <w:rFonts w:asciiTheme="majorHAnsi" w:hAnsiTheme="majorHAnsi" w:cstheme="majorHAnsi"/>
        </w:rPr>
      </w:pPr>
    </w:p>
    <w:p w14:paraId="4578B561"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“Is” </w:t>
      </w:r>
      <w:proofErr w:type="gramStart"/>
      <w:r w:rsidRPr="003A29CD">
        <w:rPr>
          <w:rFonts w:asciiTheme="majorHAnsi" w:hAnsiTheme="majorHAnsi" w:cstheme="majorHAnsi"/>
        </w:rPr>
        <w:t>is</w:t>
      </w:r>
      <w:proofErr w:type="gramEnd"/>
      <w:r w:rsidRPr="003A29CD">
        <w:rPr>
          <w:rFonts w:asciiTheme="majorHAnsi" w:hAnsiTheme="majorHAnsi" w:cstheme="majorHAnsi"/>
        </w:rPr>
        <w:t xml:space="preserve"> a linking verb – </w:t>
      </w:r>
      <w:r w:rsidRPr="003A29CD">
        <w:rPr>
          <w:rFonts w:asciiTheme="majorHAnsi" w:hAnsiTheme="majorHAnsi" w:cstheme="majorHAnsi"/>
          <w:u w:val="single"/>
        </w:rPr>
        <w:t>no</w:t>
      </w:r>
      <w:r w:rsidRPr="003A29CD">
        <w:rPr>
          <w:rFonts w:asciiTheme="majorHAnsi" w:hAnsiTheme="majorHAnsi" w:cstheme="majorHAnsi"/>
        </w:rPr>
        <w:t xml:space="preserve"> implementation since it’s a </w:t>
      </w:r>
      <w:r w:rsidRPr="003A29CD">
        <w:rPr>
          <w:rFonts w:asciiTheme="majorHAnsi" w:hAnsiTheme="majorHAnsi" w:cstheme="majorHAnsi"/>
          <w:u w:val="single"/>
        </w:rPr>
        <w:t>description</w:t>
      </w:r>
      <w:r w:rsidRPr="003A29CD">
        <w:rPr>
          <w:rFonts w:asciiTheme="majorHAnsi" w:hAnsiTheme="majorHAnsi" w:cstheme="majorHAnsi"/>
        </w:rPr>
        <w:t>.</w:t>
      </w:r>
    </w:p>
    <w:p w14:paraId="42D310E5" w14:textId="77777777" w:rsidR="00480BD0" w:rsidRPr="003A29CD" w:rsidRDefault="00480BD0" w:rsidP="00480BD0">
      <w:pPr>
        <w:rPr>
          <w:rFonts w:asciiTheme="majorHAnsi" w:hAnsiTheme="majorHAnsi" w:cstheme="majorHAnsi"/>
        </w:rPr>
      </w:pPr>
      <w:r w:rsidRPr="003A29CD">
        <w:rPr>
          <w:rStyle w:val="Style13ptBold"/>
          <w:rFonts w:asciiTheme="majorHAnsi" w:hAnsiTheme="majorHAnsi" w:cstheme="majorHAnsi"/>
        </w:rPr>
        <w:t xml:space="preserve">GM n.d. </w:t>
      </w:r>
      <w:r w:rsidRPr="003A29CD">
        <w:rPr>
          <w:rFonts w:asciiTheme="majorHAnsi" w:hAnsiTheme="majorHAnsi" w:cstheme="majorHAnsi"/>
        </w:rPr>
        <w:t xml:space="preserve">– “Linking Verbs," Grammar Monster, </w:t>
      </w:r>
      <w:hyperlink r:id="rId10" w:history="1">
        <w:r w:rsidRPr="003A29CD">
          <w:rPr>
            <w:rStyle w:val="Hyperlink"/>
            <w:rFonts w:asciiTheme="majorHAnsi" w:hAnsiTheme="majorHAnsi" w:cstheme="majorHAnsi"/>
          </w:rPr>
          <w:t>https://www.grammar-monster.com/glossary/linking_verbs.htm</w:t>
        </w:r>
      </w:hyperlink>
      <w:r w:rsidRPr="003A29CD">
        <w:rPr>
          <w:rFonts w:asciiTheme="majorHAnsi" w:hAnsiTheme="majorHAnsi" w:cstheme="majorHAnsi"/>
        </w:rPr>
        <w:t xml:space="preserve"> CHO</w:t>
      </w:r>
    </w:p>
    <w:p w14:paraId="363C060C" w14:textId="77777777" w:rsidR="00480BD0" w:rsidRPr="003A29CD" w:rsidRDefault="00480BD0" w:rsidP="00480BD0">
      <w:pPr>
        <w:rPr>
          <w:rFonts w:asciiTheme="majorHAnsi" w:hAnsiTheme="majorHAnsi" w:cstheme="majorHAnsi"/>
        </w:rPr>
      </w:pPr>
      <w:r w:rsidRPr="003A29CD">
        <w:rPr>
          <w:rFonts w:asciiTheme="majorHAnsi" w:hAnsiTheme="majorHAnsi" w:cstheme="majorHAnsi"/>
        </w:rPr>
        <w:lastRenderedPageBreak/>
        <w:t>What Are Linking Verbs? (</w:t>
      </w:r>
      <w:proofErr w:type="gramStart"/>
      <w:r w:rsidRPr="003A29CD">
        <w:rPr>
          <w:rFonts w:asciiTheme="majorHAnsi" w:hAnsiTheme="majorHAnsi" w:cstheme="majorHAnsi"/>
        </w:rPr>
        <w:t>with</w:t>
      </w:r>
      <w:proofErr w:type="gramEnd"/>
      <w:r w:rsidRPr="003A29CD">
        <w:rPr>
          <w:rFonts w:asciiTheme="majorHAnsi" w:hAnsiTheme="majorHAnsi" w:cstheme="majorHAnsi"/>
        </w:rPr>
        <w:t xml:space="preserve"> Examples) </w:t>
      </w:r>
      <w:r w:rsidRPr="003A29CD">
        <w:rPr>
          <w:rFonts w:asciiTheme="majorHAnsi" w:hAnsiTheme="majorHAnsi" w:cstheme="majorHAnsi"/>
          <w:u w:val="single"/>
        </w:rPr>
        <w:t xml:space="preserve">A </w:t>
      </w:r>
      <w:r w:rsidRPr="003A29CD">
        <w:rPr>
          <w:rFonts w:asciiTheme="majorHAnsi" w:hAnsiTheme="majorHAnsi" w:cstheme="majorHAnsi"/>
          <w:highlight w:val="green"/>
          <w:u w:val="single"/>
        </w:rPr>
        <w:t xml:space="preserve">linking verb </w:t>
      </w:r>
      <w:r w:rsidRPr="003A29CD">
        <w:rPr>
          <w:rFonts w:asciiTheme="majorHAnsi" w:hAnsiTheme="majorHAnsi" w:cstheme="majorHAnsi"/>
          <w:u w:val="single"/>
        </w:rPr>
        <w:t xml:space="preserve">is used to re-identify or to </w:t>
      </w:r>
      <w:r w:rsidRPr="003A29CD">
        <w:rPr>
          <w:rFonts w:asciiTheme="majorHAnsi" w:hAnsiTheme="majorHAnsi" w:cstheme="majorHAnsi"/>
          <w:highlight w:val="green"/>
          <w:u w:val="single"/>
        </w:rPr>
        <w:t xml:space="preserve">describe </w:t>
      </w:r>
      <w:r w:rsidRPr="003A29CD">
        <w:rPr>
          <w:rFonts w:asciiTheme="majorHAnsi" w:hAnsiTheme="majorHAnsi" w:cstheme="majorHAnsi"/>
          <w:u w:val="single"/>
        </w:rPr>
        <w:t>its subject</w:t>
      </w:r>
      <w:r w:rsidRPr="003A29CD">
        <w:rPr>
          <w:rFonts w:asciiTheme="majorHAnsi" w:hAnsiTheme="majorHAnsi" w:cstheme="maj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3A29CD">
        <w:rPr>
          <w:rFonts w:asciiTheme="majorHAnsi" w:hAnsiTheme="majorHAnsi" w:cstheme="majorHAnsi"/>
        </w:rPr>
        <w:t>highlighted</w:t>
      </w:r>
      <w:proofErr w:type="gramEnd"/>
      <w:r w:rsidRPr="003A29CD">
        <w:rPr>
          <w:rFonts w:asciiTheme="majorHAnsi" w:hAnsiTheme="majorHAnsi" w:cstheme="majorHAnsi"/>
        </w:rPr>
        <w:t xml:space="preserve"> and the subject is bold. </w:t>
      </w:r>
      <w:r w:rsidRPr="003A29CD">
        <w:rPr>
          <w:rFonts w:asciiTheme="majorHAnsi" w:hAnsiTheme="majorHAnsi" w:cstheme="majorHAnsi"/>
          <w:u w:val="single"/>
        </w:rPr>
        <w:t xml:space="preserve">Alan is a vampire. (Here, the </w:t>
      </w:r>
      <w:r w:rsidRPr="003A29CD">
        <w:rPr>
          <w:rFonts w:asciiTheme="majorHAnsi" w:hAnsiTheme="majorHAnsi" w:cstheme="majorHAnsi"/>
          <w:highlight w:val="green"/>
          <w:u w:val="single"/>
        </w:rPr>
        <w:t xml:space="preserve">subject is re-identified </w:t>
      </w:r>
      <w:r w:rsidRPr="003A29CD">
        <w:rPr>
          <w:rFonts w:asciiTheme="majorHAnsi" w:hAnsiTheme="majorHAnsi" w:cstheme="majorHAnsi"/>
          <w:u w:val="single"/>
        </w:rPr>
        <w:t>as a vampire.)</w:t>
      </w:r>
      <w:r w:rsidRPr="003A29CD">
        <w:rPr>
          <w:rFonts w:asciiTheme="majorHAnsi" w:hAnsiTheme="majorHAnsi" w:cstheme="majorHAnsi"/>
        </w:rPr>
        <w:t xml:space="preserve"> Alan is thirsty. (Here, the subject is described as thirsty.)</w:t>
      </w:r>
    </w:p>
    <w:p w14:paraId="37C0C091" w14:textId="77777777" w:rsidR="00480BD0" w:rsidRPr="003A29CD" w:rsidRDefault="00480BD0" w:rsidP="00480BD0">
      <w:pPr>
        <w:rPr>
          <w:rFonts w:asciiTheme="majorHAnsi" w:hAnsiTheme="majorHAnsi" w:cstheme="majorHAnsi"/>
        </w:rPr>
      </w:pPr>
    </w:p>
    <w:p w14:paraId="78A85C14"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Violation: they defend a ban.</w:t>
      </w:r>
    </w:p>
    <w:p w14:paraId="6DE17090" w14:textId="77777777" w:rsidR="00480BD0" w:rsidRPr="003A29CD" w:rsidRDefault="00480BD0" w:rsidP="00480BD0">
      <w:pPr>
        <w:rPr>
          <w:rFonts w:asciiTheme="majorHAnsi" w:hAnsiTheme="majorHAnsi" w:cstheme="majorHAnsi"/>
        </w:rPr>
      </w:pPr>
    </w:p>
    <w:p w14:paraId="7CA8238B"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Negate for </w:t>
      </w:r>
      <w:r w:rsidRPr="003A29CD">
        <w:rPr>
          <w:rFonts w:asciiTheme="majorHAnsi" w:hAnsiTheme="majorHAnsi" w:cstheme="majorHAnsi"/>
          <w:u w:val="single"/>
        </w:rPr>
        <w:t>limits and ground</w:t>
      </w:r>
      <w:r w:rsidRPr="003A29CD">
        <w:rPr>
          <w:rFonts w:asciiTheme="majorHAnsi" w:hAnsiTheme="majorHAnsi" w:cstheme="majorHAnsi"/>
        </w:rPr>
        <w:t xml:space="preserve"> – justifies </w:t>
      </w:r>
      <w:r w:rsidRPr="003A29CD">
        <w:rPr>
          <w:rFonts w:asciiTheme="majorHAnsi" w:hAnsiTheme="majorHAnsi" w:cstheme="majorHAnsi"/>
          <w:u w:val="single"/>
        </w:rPr>
        <w:t>infinite</w:t>
      </w:r>
      <w:r w:rsidRPr="003A29CD">
        <w:rPr>
          <w:rFonts w:asciiTheme="majorHAnsi" w:hAnsiTheme="majorHAnsi" w:cstheme="majorHAnsi"/>
        </w:rPr>
        <w:t xml:space="preserve"> unpredictable advantages which </w:t>
      </w:r>
      <w:r w:rsidRPr="003A29CD">
        <w:rPr>
          <w:rFonts w:asciiTheme="majorHAnsi" w:hAnsiTheme="majorHAnsi" w:cstheme="majorHAnsi"/>
          <w:u w:val="single"/>
        </w:rPr>
        <w:t>overstretches</w:t>
      </w:r>
      <w:r w:rsidRPr="003A29CD">
        <w:rPr>
          <w:rFonts w:asciiTheme="majorHAnsi" w:hAnsiTheme="majorHAnsi" w:cstheme="majorHAnsi"/>
        </w:rPr>
        <w:t xml:space="preserve"> research </w:t>
      </w:r>
      <w:r w:rsidRPr="003A29CD">
        <w:rPr>
          <w:rFonts w:asciiTheme="majorHAnsi" w:hAnsiTheme="majorHAnsi" w:cstheme="majorHAnsi"/>
          <w:u w:val="single"/>
        </w:rPr>
        <w:t>spiking</w:t>
      </w:r>
      <w:r w:rsidRPr="003A29CD">
        <w:rPr>
          <w:rFonts w:asciiTheme="majorHAnsi" w:hAnsiTheme="majorHAnsi" w:cstheme="majorHAnsi"/>
        </w:rPr>
        <w:t xml:space="preserve"> generics. Precision </w:t>
      </w:r>
      <w:r w:rsidRPr="003A29CD">
        <w:rPr>
          <w:rFonts w:asciiTheme="majorHAnsi" w:hAnsiTheme="majorHAnsi" w:cstheme="majorHAnsi"/>
          <w:u w:val="single"/>
        </w:rPr>
        <w:t>outweighs</w:t>
      </w:r>
      <w:r w:rsidRPr="003A29CD">
        <w:rPr>
          <w:rFonts w:asciiTheme="majorHAnsi" w:hAnsiTheme="majorHAnsi" w:cstheme="majorHAnsi"/>
        </w:rPr>
        <w:t xml:space="preserve"> – non-topical </w:t>
      </w:r>
      <w:proofErr w:type="spellStart"/>
      <w:r w:rsidRPr="003A29CD">
        <w:rPr>
          <w:rFonts w:asciiTheme="majorHAnsi" w:hAnsiTheme="majorHAnsi" w:cstheme="majorHAnsi"/>
        </w:rPr>
        <w:t>affs</w:t>
      </w:r>
      <w:proofErr w:type="spellEnd"/>
      <w:r w:rsidRPr="003A29CD">
        <w:rPr>
          <w:rFonts w:asciiTheme="majorHAnsi" w:hAnsiTheme="majorHAnsi" w:cstheme="majorHAnsi"/>
        </w:rPr>
        <w:t xml:space="preserve"> </w:t>
      </w:r>
      <w:r w:rsidRPr="003A29CD">
        <w:rPr>
          <w:rFonts w:asciiTheme="majorHAnsi" w:hAnsiTheme="majorHAnsi" w:cstheme="majorHAnsi"/>
          <w:u w:val="single"/>
        </w:rPr>
        <w:t>violate</w:t>
      </w:r>
      <w:r w:rsidRPr="003A29CD">
        <w:rPr>
          <w:rFonts w:asciiTheme="majorHAnsi" w:hAnsiTheme="majorHAnsi" w:cstheme="majorHAnsi"/>
        </w:rPr>
        <w:t xml:space="preserve"> tournament rules so the judge doesn’t have the jurisdiction to vote on them and it controls the </w:t>
      </w:r>
      <w:r w:rsidRPr="003A29CD">
        <w:rPr>
          <w:rFonts w:asciiTheme="majorHAnsi" w:hAnsiTheme="majorHAnsi" w:cstheme="majorHAnsi"/>
          <w:u w:val="single"/>
        </w:rPr>
        <w:t>internal</w:t>
      </w:r>
      <w:r w:rsidRPr="003A29CD">
        <w:rPr>
          <w:rFonts w:asciiTheme="majorHAnsi" w:hAnsiTheme="majorHAnsi" w:cstheme="majorHAnsi"/>
        </w:rPr>
        <w:t xml:space="preserve"> to pragmatic offense in a question of </w:t>
      </w:r>
      <w:r w:rsidRPr="003A29CD">
        <w:rPr>
          <w:rFonts w:asciiTheme="majorHAnsi" w:hAnsiTheme="majorHAnsi" w:cstheme="majorHAnsi"/>
          <w:u w:val="single"/>
        </w:rPr>
        <w:t>models</w:t>
      </w:r>
      <w:r w:rsidRPr="003A29CD">
        <w:rPr>
          <w:rFonts w:asciiTheme="majorHAnsi" w:hAnsiTheme="majorHAnsi" w:cstheme="majorHAnsi"/>
        </w:rPr>
        <w:t>.</w:t>
      </w:r>
    </w:p>
    <w:p w14:paraId="5968869A" w14:textId="77777777" w:rsidR="00480BD0" w:rsidRPr="003A29CD" w:rsidRDefault="00480BD0" w:rsidP="00480BD0">
      <w:pPr>
        <w:rPr>
          <w:rFonts w:asciiTheme="majorHAnsi" w:hAnsiTheme="majorHAnsi" w:cstheme="majorHAnsi"/>
        </w:rPr>
      </w:pPr>
    </w:p>
    <w:p w14:paraId="1A00AC92"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TVA – read a whole res </w:t>
      </w:r>
      <w:proofErr w:type="spellStart"/>
      <w:r w:rsidRPr="003A29CD">
        <w:rPr>
          <w:rFonts w:asciiTheme="majorHAnsi" w:hAnsiTheme="majorHAnsi" w:cstheme="majorHAnsi"/>
        </w:rPr>
        <w:t>phil</w:t>
      </w:r>
      <w:proofErr w:type="spellEnd"/>
      <w:r w:rsidRPr="003A29CD">
        <w:rPr>
          <w:rFonts w:asciiTheme="majorHAnsi" w:hAnsiTheme="majorHAnsi" w:cstheme="majorHAnsi"/>
        </w:rPr>
        <w:t xml:space="preserve"> aff – creates </w:t>
      </w:r>
      <w:r w:rsidRPr="003A29CD">
        <w:rPr>
          <w:rFonts w:asciiTheme="majorHAnsi" w:hAnsiTheme="majorHAnsi" w:cstheme="majorHAnsi"/>
          <w:u w:val="single"/>
        </w:rPr>
        <w:t>better ethics</w:t>
      </w:r>
      <w:r w:rsidRPr="003A29CD">
        <w:rPr>
          <w:rFonts w:asciiTheme="majorHAnsi" w:hAnsiTheme="majorHAnsi" w:cstheme="majorHAnsi"/>
        </w:rPr>
        <w:t xml:space="preserve"> and </w:t>
      </w:r>
      <w:r w:rsidRPr="003A29CD">
        <w:rPr>
          <w:rFonts w:asciiTheme="majorHAnsi" w:hAnsiTheme="majorHAnsi" w:cstheme="majorHAnsi"/>
          <w:u w:val="single"/>
        </w:rPr>
        <w:t>critical thinking</w:t>
      </w:r>
      <w:r w:rsidRPr="003A29CD">
        <w:rPr>
          <w:rFonts w:asciiTheme="majorHAnsi" w:hAnsiTheme="majorHAnsi" w:cstheme="majorHAnsi"/>
        </w:rPr>
        <w:t xml:space="preserve"> and outweighs on </w:t>
      </w:r>
      <w:r w:rsidRPr="003A29CD">
        <w:rPr>
          <w:rFonts w:asciiTheme="majorHAnsi" w:hAnsiTheme="majorHAnsi" w:cstheme="majorHAnsi"/>
          <w:u w:val="single"/>
        </w:rPr>
        <w:t>uniqueness</w:t>
      </w:r>
      <w:r w:rsidRPr="003A29CD">
        <w:rPr>
          <w:rFonts w:asciiTheme="majorHAnsi" w:hAnsiTheme="majorHAnsi" w:cstheme="majorHAnsi"/>
        </w:rPr>
        <w:t xml:space="preserve"> – switching to policy </w:t>
      </w:r>
      <w:r w:rsidRPr="003A29CD">
        <w:rPr>
          <w:rFonts w:asciiTheme="majorHAnsi" w:hAnsiTheme="majorHAnsi" w:cstheme="majorHAnsi"/>
          <w:u w:val="single"/>
        </w:rPr>
        <w:t>solves</w:t>
      </w:r>
      <w:r w:rsidRPr="003A29CD">
        <w:rPr>
          <w:rFonts w:asciiTheme="majorHAnsi" w:hAnsiTheme="majorHAnsi" w:cstheme="majorHAnsi"/>
        </w:rPr>
        <w:t xml:space="preserve"> your offense.</w:t>
      </w:r>
    </w:p>
    <w:p w14:paraId="26E922B9" w14:textId="77777777" w:rsidR="00480BD0" w:rsidRPr="003A29CD" w:rsidRDefault="00480BD0" w:rsidP="00480BD0">
      <w:pPr>
        <w:rPr>
          <w:rFonts w:asciiTheme="majorHAnsi" w:hAnsiTheme="majorHAnsi" w:cstheme="majorHAnsi"/>
        </w:rPr>
      </w:pPr>
    </w:p>
    <w:p w14:paraId="58E5EA33"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Drop the debater to deter future abuse. </w:t>
      </w:r>
    </w:p>
    <w:p w14:paraId="07567BF3"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CI- Reasonability is arbitrary and we don’t know the </w:t>
      </w:r>
      <w:proofErr w:type="spellStart"/>
      <w:r w:rsidRPr="003A29CD">
        <w:rPr>
          <w:rFonts w:asciiTheme="majorHAnsi" w:hAnsiTheme="majorHAnsi" w:cstheme="majorHAnsi"/>
        </w:rPr>
        <w:t>brightline</w:t>
      </w:r>
      <w:proofErr w:type="spellEnd"/>
      <w:r w:rsidRPr="003A29CD">
        <w:rPr>
          <w:rFonts w:asciiTheme="majorHAnsi" w:hAnsiTheme="majorHAnsi" w:cstheme="majorHAnsi"/>
        </w:rPr>
        <w:t xml:space="preserve"> while prepping. Collapses since it uses an offense/defense paradigm to win it. </w:t>
      </w:r>
    </w:p>
    <w:p w14:paraId="1BDDCF74"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u w:val="single"/>
        </w:rPr>
        <w:t>No RVIs</w:t>
      </w:r>
      <w:r w:rsidRPr="003A29CD">
        <w:rPr>
          <w:rFonts w:asciiTheme="majorHAnsi" w:hAnsiTheme="majorHAnsi" w:cstheme="majorHAnsi"/>
        </w:rPr>
        <w:t xml:space="preserve">- A] </w:t>
      </w:r>
      <w:r w:rsidRPr="003A29CD">
        <w:rPr>
          <w:rFonts w:asciiTheme="majorHAnsi" w:hAnsiTheme="majorHAnsi" w:cstheme="majorHAnsi"/>
          <w:u w:val="single"/>
        </w:rPr>
        <w:t>Illogical</w:t>
      </w:r>
      <w:r w:rsidRPr="003A29CD">
        <w:rPr>
          <w:rFonts w:asciiTheme="majorHAnsi" w:hAnsiTheme="majorHAnsi" w:cstheme="majorHAnsi"/>
        </w:rPr>
        <w:t xml:space="preserve">- you don’t win for being fair B] Encourages baiting theory which proliferates abuse C] Chills checking abuse for fear of the RVI </w:t>
      </w:r>
    </w:p>
    <w:p w14:paraId="276C5522"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u w:val="single"/>
        </w:rPr>
        <w:t>DTA on 1AR shells</w:t>
      </w:r>
      <w:r w:rsidRPr="003A29CD">
        <w:rPr>
          <w:rFonts w:asciiTheme="majorHAnsi" w:hAnsiTheme="majorHAnsi" w:cstheme="majorHAnsi"/>
        </w:rPr>
        <w:t xml:space="preserve"> – they can blow up </w:t>
      </w:r>
      <w:proofErr w:type="spellStart"/>
      <w:r w:rsidRPr="003A29CD">
        <w:rPr>
          <w:rFonts w:asciiTheme="majorHAnsi" w:hAnsiTheme="majorHAnsi" w:cstheme="majorHAnsi"/>
        </w:rPr>
        <w:t>blippy</w:t>
      </w:r>
      <w:proofErr w:type="spellEnd"/>
      <w:r w:rsidRPr="003A29CD">
        <w:rPr>
          <w:rFonts w:asciiTheme="majorHAnsi" w:hAnsiTheme="majorHAnsi" w:cstheme="majorHAnsi"/>
        </w:rPr>
        <w:t xml:space="preserve"> shells in the </w:t>
      </w:r>
      <w:proofErr w:type="gramStart"/>
      <w:r w:rsidRPr="003A29CD">
        <w:rPr>
          <w:rFonts w:asciiTheme="majorHAnsi" w:hAnsiTheme="majorHAnsi" w:cstheme="majorHAnsi"/>
        </w:rPr>
        <w:t>2AR</w:t>
      </w:r>
      <w:proofErr w:type="gramEnd"/>
      <w:r w:rsidRPr="003A29CD">
        <w:rPr>
          <w:rFonts w:asciiTheme="majorHAnsi" w:hAnsiTheme="majorHAnsi" w:cstheme="majorHAnsi"/>
        </w:rPr>
        <w:t xml:space="preserve"> but I split time and can’t preempt the 2AR causing intervention making it irresolvable so don’t drop me</w:t>
      </w:r>
    </w:p>
    <w:p w14:paraId="020AB17A"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u w:val="single"/>
        </w:rPr>
        <w:t>Reasonability on 1AR shells</w:t>
      </w:r>
      <w:r w:rsidRPr="003A29CD">
        <w:rPr>
          <w:rFonts w:asciiTheme="majorHAnsi" w:hAnsiTheme="majorHAnsi" w:cstheme="majorHAnsi"/>
        </w:rPr>
        <w:t xml:space="preserve"> – 1AR theory is aff-biased because the 2AR gets to line-by-line with new answers </w:t>
      </w:r>
    </w:p>
    <w:p w14:paraId="6F474AAB" w14:textId="77777777" w:rsidR="00480BD0" w:rsidRPr="003A29CD" w:rsidRDefault="00480BD0" w:rsidP="00480BD0">
      <w:pPr>
        <w:rPr>
          <w:rFonts w:asciiTheme="majorHAnsi" w:hAnsiTheme="majorHAnsi" w:cstheme="majorHAnsi"/>
        </w:rPr>
      </w:pPr>
    </w:p>
    <w:p w14:paraId="1D08688E" w14:textId="77777777" w:rsidR="00480BD0" w:rsidRPr="003A29CD" w:rsidRDefault="00480BD0" w:rsidP="00480BD0">
      <w:pPr>
        <w:pStyle w:val="Heading3"/>
        <w:rPr>
          <w:rFonts w:asciiTheme="majorHAnsi" w:hAnsiTheme="majorHAnsi" w:cstheme="majorHAnsi"/>
        </w:rPr>
      </w:pPr>
      <w:r w:rsidRPr="003A29CD">
        <w:rPr>
          <w:rFonts w:asciiTheme="majorHAnsi" w:hAnsiTheme="majorHAnsi" w:cstheme="majorHAnsi"/>
        </w:rPr>
        <w:lastRenderedPageBreak/>
        <w:t>1NC – OFF</w:t>
      </w:r>
    </w:p>
    <w:p w14:paraId="669FBF50" w14:textId="77777777" w:rsidR="00480BD0" w:rsidRPr="003A29CD" w:rsidRDefault="00480BD0" w:rsidP="00480BD0">
      <w:pPr>
        <w:rPr>
          <w:rFonts w:asciiTheme="majorHAnsi" w:hAnsiTheme="majorHAnsi" w:cstheme="majorHAnsi"/>
        </w:rPr>
      </w:pPr>
      <w:r w:rsidRPr="003A29CD">
        <w:rPr>
          <w:rFonts w:asciiTheme="majorHAnsi" w:hAnsiTheme="majorHAnsi" w:cstheme="majorHAnsi"/>
        </w:rPr>
        <w:t>T</w:t>
      </w:r>
    </w:p>
    <w:p w14:paraId="197B54F4"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Interpretation: debaters must not defend a specific actor that bans appropriation of outer space by private entities</w:t>
      </w:r>
    </w:p>
    <w:p w14:paraId="2B76D5E8" w14:textId="77777777" w:rsidR="00480BD0" w:rsidRPr="003A29CD" w:rsidRDefault="00480BD0" w:rsidP="00480BD0">
      <w:pPr>
        <w:rPr>
          <w:rFonts w:asciiTheme="majorHAnsi" w:hAnsiTheme="majorHAnsi" w:cstheme="majorHAnsi"/>
        </w:rPr>
      </w:pPr>
    </w:p>
    <w:p w14:paraId="08F8E0C7"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Violation: they defend China</w:t>
      </w:r>
    </w:p>
    <w:p w14:paraId="4ED3EE4F" w14:textId="77777777" w:rsidR="00480BD0" w:rsidRPr="003A29CD" w:rsidRDefault="00480BD0" w:rsidP="00480BD0">
      <w:pPr>
        <w:rPr>
          <w:rFonts w:asciiTheme="majorHAnsi" w:hAnsiTheme="majorHAnsi" w:cstheme="majorHAnsi"/>
        </w:rPr>
      </w:pPr>
    </w:p>
    <w:p w14:paraId="336A397F"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Negate for </w:t>
      </w:r>
      <w:r w:rsidRPr="003A29CD">
        <w:rPr>
          <w:rFonts w:asciiTheme="majorHAnsi" w:hAnsiTheme="majorHAnsi" w:cstheme="majorHAnsi"/>
          <w:u w:val="single"/>
        </w:rPr>
        <w:t>limits</w:t>
      </w:r>
      <w:r w:rsidRPr="003A29CD">
        <w:rPr>
          <w:rFonts w:asciiTheme="majorHAnsi" w:hAnsiTheme="majorHAnsi" w:cstheme="majorHAnsi"/>
        </w:rPr>
        <w:t xml:space="preserve"> – </w:t>
      </w:r>
      <w:r w:rsidRPr="003A29CD">
        <w:rPr>
          <w:rFonts w:asciiTheme="majorHAnsi" w:hAnsiTheme="majorHAnsi" w:cstheme="majorHAnsi"/>
          <w:u w:val="single"/>
        </w:rPr>
        <w:t>infinite</w:t>
      </w:r>
      <w:r w:rsidRPr="003A29CD">
        <w:rPr>
          <w:rFonts w:asciiTheme="majorHAnsi" w:hAnsiTheme="majorHAnsi" w:cstheme="majorHAnsi"/>
        </w:rPr>
        <w:t xml:space="preserve"> unpredictable actors like China, SpaceX, Boeing, Ukraine, </w:t>
      </w:r>
      <w:proofErr w:type="spellStart"/>
      <w:r w:rsidRPr="003A29CD">
        <w:rPr>
          <w:rFonts w:asciiTheme="majorHAnsi" w:hAnsiTheme="majorHAnsi" w:cstheme="majorHAnsi"/>
        </w:rPr>
        <w:t>etc</w:t>
      </w:r>
      <w:proofErr w:type="spellEnd"/>
      <w:r w:rsidRPr="003A29CD">
        <w:rPr>
          <w:rFonts w:asciiTheme="majorHAnsi" w:hAnsiTheme="majorHAnsi" w:cstheme="majorHAnsi"/>
        </w:rPr>
        <w:t xml:space="preserve"> </w:t>
      </w:r>
      <w:r w:rsidRPr="003A29CD">
        <w:rPr>
          <w:rFonts w:asciiTheme="majorHAnsi" w:hAnsiTheme="majorHAnsi" w:cstheme="majorHAnsi"/>
          <w:u w:val="single"/>
        </w:rPr>
        <w:t>decks</w:t>
      </w:r>
      <w:r w:rsidRPr="003A29CD">
        <w:rPr>
          <w:rFonts w:asciiTheme="majorHAnsi" w:hAnsiTheme="majorHAnsi" w:cstheme="majorHAnsi"/>
        </w:rPr>
        <w:t xml:space="preserve"> negative engagement since they </w:t>
      </w:r>
      <w:r w:rsidRPr="003A29CD">
        <w:rPr>
          <w:rFonts w:asciiTheme="majorHAnsi" w:hAnsiTheme="majorHAnsi" w:cstheme="majorHAnsi"/>
          <w:u w:val="single"/>
        </w:rPr>
        <w:t>spike</w:t>
      </w:r>
      <w:r w:rsidRPr="003A29CD">
        <w:rPr>
          <w:rFonts w:asciiTheme="majorHAnsi" w:hAnsiTheme="majorHAnsi" w:cstheme="majorHAnsi"/>
        </w:rPr>
        <w:t xml:space="preserve"> out of generics and </w:t>
      </w:r>
      <w:r w:rsidRPr="003A29CD">
        <w:rPr>
          <w:rFonts w:asciiTheme="majorHAnsi" w:hAnsiTheme="majorHAnsi" w:cstheme="majorHAnsi"/>
          <w:u w:val="single"/>
        </w:rPr>
        <w:t>explodes</w:t>
      </w:r>
      <w:r w:rsidRPr="003A29CD">
        <w:rPr>
          <w:rFonts w:asciiTheme="majorHAnsi" w:hAnsiTheme="majorHAnsi" w:cstheme="majorHAnsi"/>
        </w:rPr>
        <w:t xml:space="preserve"> prep burdens. </w:t>
      </w:r>
      <w:r w:rsidRPr="003A29CD">
        <w:rPr>
          <w:rFonts w:asciiTheme="majorHAnsi" w:hAnsiTheme="majorHAnsi" w:cstheme="majorHAnsi"/>
          <w:u w:val="single"/>
        </w:rPr>
        <w:t>Encourages</w:t>
      </w:r>
      <w:r w:rsidRPr="003A29CD">
        <w:rPr>
          <w:rFonts w:asciiTheme="majorHAnsi" w:hAnsiTheme="majorHAnsi" w:cstheme="majorHAnsi"/>
        </w:rPr>
        <w:t xml:space="preserve"> process/word PICs since we </w:t>
      </w:r>
      <w:r w:rsidRPr="003A29CD">
        <w:rPr>
          <w:rFonts w:asciiTheme="majorHAnsi" w:hAnsiTheme="majorHAnsi" w:cstheme="majorHAnsi"/>
          <w:u w:val="single"/>
        </w:rPr>
        <w:t>don’t</w:t>
      </w:r>
      <w:r w:rsidRPr="003A29CD">
        <w:rPr>
          <w:rFonts w:asciiTheme="majorHAnsi" w:hAnsiTheme="majorHAnsi" w:cstheme="majorHAnsi"/>
        </w:rPr>
        <w:t xml:space="preserve"> have specific prep.</w:t>
      </w:r>
    </w:p>
    <w:p w14:paraId="0D2C8D17" w14:textId="77777777" w:rsidR="00480BD0" w:rsidRPr="003A29CD" w:rsidRDefault="00480BD0" w:rsidP="00480BD0">
      <w:pPr>
        <w:rPr>
          <w:rFonts w:asciiTheme="majorHAnsi" w:hAnsiTheme="majorHAnsi" w:cstheme="majorHAnsi"/>
        </w:rPr>
      </w:pPr>
    </w:p>
    <w:p w14:paraId="012D5791"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TVA – defend whole res</w:t>
      </w:r>
    </w:p>
    <w:p w14:paraId="75367EC4" w14:textId="77777777" w:rsidR="00480BD0" w:rsidRPr="003A29CD" w:rsidRDefault="00480BD0" w:rsidP="00480BD0">
      <w:pPr>
        <w:pStyle w:val="Heading3"/>
        <w:rPr>
          <w:rFonts w:asciiTheme="majorHAnsi" w:hAnsiTheme="majorHAnsi" w:cstheme="majorHAnsi"/>
        </w:rPr>
      </w:pPr>
      <w:r w:rsidRPr="003A29CD">
        <w:rPr>
          <w:rFonts w:asciiTheme="majorHAnsi" w:hAnsiTheme="majorHAnsi" w:cstheme="majorHAnsi"/>
        </w:rPr>
        <w:lastRenderedPageBreak/>
        <w:t>1NC – OFF</w:t>
      </w:r>
    </w:p>
    <w:p w14:paraId="157240E6"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Ethics must begin </w:t>
      </w:r>
      <w:proofErr w:type="gramStart"/>
      <w:r w:rsidRPr="003A29CD">
        <w:rPr>
          <w:rFonts w:asciiTheme="majorHAnsi" w:hAnsiTheme="majorHAnsi" w:cstheme="majorHAnsi"/>
        </w:rPr>
        <w:t>a priori</w:t>
      </w:r>
      <w:proofErr w:type="gramEnd"/>
      <w:r w:rsidRPr="003A29CD">
        <w:rPr>
          <w:rFonts w:asciiTheme="majorHAnsi" w:hAnsiTheme="majorHAnsi" w:cstheme="majorHAnsi"/>
        </w:rPr>
        <w:t xml:space="preserve"> and the meta-ethic is bindingness.</w:t>
      </w:r>
    </w:p>
    <w:p w14:paraId="5B306F87"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u w:val="single"/>
        </w:rPr>
        <w:t>[1] Uncertainty</w:t>
      </w:r>
      <w:r w:rsidRPr="003A29CD">
        <w:rPr>
          <w:rFonts w:asciiTheme="majorHAnsi" w:hAnsiTheme="majorHAnsi" w:cstheme="majorHAnsi"/>
        </w:rPr>
        <w:t xml:space="preserve"> – our experiences are inaccessible to others which allows people to say they don’t experience the same, however a priori principles are universally applied to all agents.</w:t>
      </w:r>
    </w:p>
    <w:p w14:paraId="6C336751"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u w:val="single"/>
        </w:rPr>
        <w:t>[2] Bindingness</w:t>
      </w:r>
      <w:r w:rsidRPr="003A29CD">
        <w:rPr>
          <w:rFonts w:asciiTheme="majorHAnsi" w:hAnsiTheme="majorHAnsi" w:cstheme="majorHAnsi"/>
        </w:rPr>
        <w:t xml:space="preserve"> – I can keep asking “why should I follow this” which results in skep since obligations are predicated on ignorantly accepting rules.  Only reason solves since asking “why reason?” requires reason which is self-justified. </w:t>
      </w:r>
    </w:p>
    <w:p w14:paraId="0B0F8BB6"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That means we </w:t>
      </w:r>
      <w:proofErr w:type="gramStart"/>
      <w:r w:rsidRPr="003A29CD">
        <w:rPr>
          <w:rFonts w:asciiTheme="majorHAnsi" w:hAnsiTheme="majorHAnsi" w:cstheme="majorHAnsi"/>
        </w:rPr>
        <w:t>must universally will</w:t>
      </w:r>
      <w:proofErr w:type="gramEnd"/>
      <w:r w:rsidRPr="003A29CD">
        <w:rPr>
          <w:rFonts w:asciiTheme="majorHAnsi" w:hAnsiTheme="majorHAnsi" w:cstheme="majorHAnsi"/>
        </w:rPr>
        <w:t xml:space="preserve"> maxims— any non-universalizable norm justifies someone’s ability to impede on your ends.  </w:t>
      </w:r>
    </w:p>
    <w:p w14:paraId="6E6F6D34"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Thus, the standard is consistency with the categorical imperative. </w:t>
      </w:r>
    </w:p>
    <w:p w14:paraId="43BD448C"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Prefer – </w:t>
      </w:r>
    </w:p>
    <w:p w14:paraId="4EFB94FC"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u w:val="single"/>
        </w:rPr>
        <w:t>[1] All other frameworks collapse</w:t>
      </w:r>
      <w:r w:rsidRPr="003A29CD">
        <w:rPr>
          <w:rFonts w:asciiTheme="majorHAnsi" w:hAnsiTheme="majorHAnsi" w:cstheme="majorHAnsi"/>
        </w:rPr>
        <w:t xml:space="preserve">—non-Kantian theories source obligations in extrinsically good objects, but that presupposes the goodness of the rational will. </w:t>
      </w:r>
    </w:p>
    <w:p w14:paraId="248F777E"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u w:val="single"/>
        </w:rPr>
        <w:t>[2] Theory</w:t>
      </w:r>
      <w:r w:rsidRPr="003A29CD">
        <w:rPr>
          <w:rFonts w:asciiTheme="majorHAnsi" w:hAnsiTheme="majorHAnsi" w:cstheme="majorHAnsi"/>
        </w:rPr>
        <w:t xml:space="preserve"> – Frameworks are topicality </w:t>
      </w:r>
      <w:proofErr w:type="spellStart"/>
      <w:r w:rsidRPr="003A29CD">
        <w:rPr>
          <w:rFonts w:asciiTheme="majorHAnsi" w:hAnsiTheme="majorHAnsi" w:cstheme="majorHAnsi"/>
        </w:rPr>
        <w:t>interps</w:t>
      </w:r>
      <w:proofErr w:type="spellEnd"/>
      <w:r w:rsidRPr="003A29CD">
        <w:rPr>
          <w:rFonts w:asciiTheme="majorHAnsi" w:hAnsiTheme="majorHAnsi" w:cstheme="majorHAnsi"/>
        </w:rPr>
        <w:t xml:space="preserve"> of the word ought so they should be theoretically justified. Prefer on resource disparities—a focus on evidence and statistics privileges debaters with the most preround prep which excludes lone-wolfs who lack huge evidence files. A debate under my framework can easily be won without any prep since huge evidence files aren’t required.</w:t>
      </w:r>
    </w:p>
    <w:p w14:paraId="4698E65A" w14:textId="511A0D23" w:rsidR="00480BD0" w:rsidRPr="003A29CD" w:rsidRDefault="00480BD0" w:rsidP="003A29CD">
      <w:pPr>
        <w:pStyle w:val="Heading4"/>
        <w:rPr>
          <w:rFonts w:asciiTheme="majorHAnsi" w:hAnsiTheme="majorHAnsi" w:cstheme="majorHAnsi"/>
        </w:rPr>
      </w:pPr>
      <w:r w:rsidRPr="003A29CD">
        <w:rPr>
          <w:rFonts w:asciiTheme="majorHAnsi" w:hAnsiTheme="majorHAnsi" w:cstheme="majorHAnsi"/>
        </w:rPr>
        <w:t>Negate:</w:t>
      </w:r>
    </w:p>
    <w:p w14:paraId="6AE6C728" w14:textId="299E3032" w:rsidR="00480BD0" w:rsidRPr="003A29CD" w:rsidRDefault="00480BD0" w:rsidP="00480BD0">
      <w:pPr>
        <w:pStyle w:val="Heading4"/>
        <w:rPr>
          <w:rFonts w:asciiTheme="majorHAnsi" w:hAnsiTheme="majorHAnsi" w:cstheme="majorHAnsi"/>
          <w:u w:val="single"/>
        </w:rPr>
      </w:pPr>
      <w:r w:rsidRPr="003A29CD">
        <w:rPr>
          <w:rFonts w:asciiTheme="majorHAnsi" w:hAnsiTheme="majorHAnsi" w:cstheme="majorHAnsi"/>
        </w:rPr>
        <w:t xml:space="preserve">Acquisition of property can never be unjust – to create rights violations, there must already be an owner of the property being violated, but that presupposes its appropriation by another entity. </w:t>
      </w:r>
    </w:p>
    <w:p w14:paraId="3273470A" w14:textId="77777777" w:rsidR="00480BD0" w:rsidRPr="003A29CD" w:rsidRDefault="00480BD0" w:rsidP="00480BD0">
      <w:pPr>
        <w:rPr>
          <w:rFonts w:asciiTheme="majorHAnsi" w:hAnsiTheme="majorHAnsi" w:cstheme="majorHAnsi"/>
        </w:rPr>
      </w:pPr>
      <w:proofErr w:type="spellStart"/>
      <w:r w:rsidRPr="003A29CD">
        <w:rPr>
          <w:rStyle w:val="Style13ptBold"/>
          <w:rFonts w:asciiTheme="majorHAnsi" w:hAnsiTheme="majorHAnsi" w:cstheme="majorHAnsi"/>
        </w:rPr>
        <w:t>Feser</w:t>
      </w:r>
      <w:proofErr w:type="spellEnd"/>
      <w:r w:rsidRPr="003A29CD">
        <w:rPr>
          <w:rStyle w:val="Style13ptBold"/>
          <w:rFonts w:asciiTheme="majorHAnsi" w:hAnsiTheme="majorHAnsi" w:cstheme="majorHAnsi"/>
        </w:rPr>
        <w:t xml:space="preserve"> 1</w:t>
      </w:r>
      <w:r w:rsidRPr="003A29CD">
        <w:rPr>
          <w:rFonts w:asciiTheme="majorHAnsi" w:hAnsiTheme="majorHAnsi" w:cstheme="majorHAnsi"/>
        </w:rPr>
        <w:t xml:space="preserve">, (Edward </w:t>
      </w:r>
      <w:proofErr w:type="spellStart"/>
      <w:r w:rsidRPr="003A29CD">
        <w:rPr>
          <w:rFonts w:asciiTheme="majorHAnsi" w:hAnsiTheme="majorHAnsi" w:cstheme="majorHAnsi"/>
        </w:rPr>
        <w:t>Feser</w:t>
      </w:r>
      <w:proofErr w:type="spellEnd"/>
      <w:r w:rsidRPr="003A29CD">
        <w:rPr>
          <w:rFonts w:asciiTheme="majorHAnsi" w:hAnsiTheme="majorHAnsi" w:cstheme="majorHAnsi"/>
        </w:rPr>
        <w:t xml:space="preserve">, 1-1-2005, accessed on 12-15-2021, Cambridge University Press, "THERE IS NO SUCH THING AS AN UNJUST INITIAL ACQUISITION | Social Philosophy and Policy | Cambridge Core", Edward C. </w:t>
      </w:r>
      <w:proofErr w:type="spellStart"/>
      <w:r w:rsidRPr="003A29CD">
        <w:rPr>
          <w:rFonts w:asciiTheme="majorHAnsi" w:hAnsiTheme="majorHAnsi" w:cstheme="majorHAnsi"/>
        </w:rPr>
        <w:t>Feser</w:t>
      </w:r>
      <w:proofErr w:type="spellEnd"/>
      <w:r w:rsidRPr="003A29CD">
        <w:rPr>
          <w:rFonts w:asciiTheme="majorHAnsi" w:hAnsiTheme="majorHAnsi" w:cstheme="majorHAnsi"/>
        </w:rPr>
        <w:t xml:space="preserve"> is an American philosopher. He is an Associate Professor of Philosophy at Pasadena City College in Pasadena, California. </w:t>
      </w:r>
      <w:hyperlink r:id="rId11" w:history="1">
        <w:r w:rsidRPr="003A29CD">
          <w:rPr>
            <w:rStyle w:val="Hyperlink"/>
            <w:rFonts w:asciiTheme="majorHAnsi" w:hAnsiTheme="majorHAnsi" w:cstheme="majorHAnsi"/>
          </w:rPr>
          <w:t>https://www.cambridge.org/core/journals/social-philosophy-and-policy/article/abs/there-is-no-such-thing-as-an-unjust-initial-acquisition/5C744D6D5C525E711EC75F75BF7109D1)[brackets</w:t>
        </w:r>
      </w:hyperlink>
      <w:r w:rsidRPr="003A29CD">
        <w:rPr>
          <w:rFonts w:asciiTheme="majorHAnsi" w:hAnsiTheme="majorHAnsi" w:cstheme="majorHAnsi"/>
        </w:rPr>
        <w:t xml:space="preserve"> for gen lang]//</w:t>
      </w:r>
      <w:proofErr w:type="spellStart"/>
      <w:r w:rsidRPr="003A29CD">
        <w:rPr>
          <w:rFonts w:asciiTheme="majorHAnsi" w:hAnsiTheme="majorHAnsi" w:cstheme="majorHAnsi"/>
        </w:rPr>
        <w:t>phs</w:t>
      </w:r>
      <w:proofErr w:type="spellEnd"/>
      <w:r w:rsidRPr="003A29CD">
        <w:rPr>
          <w:rFonts w:asciiTheme="majorHAnsi" w:hAnsiTheme="majorHAnsi" w:cstheme="majorHAnsi"/>
        </w:rPr>
        <w:t xml:space="preserve"> </w:t>
      </w:r>
      <w:proofErr w:type="spellStart"/>
      <w:r w:rsidRPr="003A29CD">
        <w:rPr>
          <w:rFonts w:asciiTheme="majorHAnsi" w:hAnsiTheme="majorHAnsi" w:cstheme="majorHAnsi"/>
        </w:rPr>
        <w:t>st</w:t>
      </w:r>
      <w:proofErr w:type="spellEnd"/>
    </w:p>
    <w:p w14:paraId="0B7907B4" w14:textId="77777777" w:rsidR="00480BD0" w:rsidRPr="003A29CD" w:rsidRDefault="00480BD0" w:rsidP="00480BD0">
      <w:pPr>
        <w:rPr>
          <w:rFonts w:asciiTheme="majorHAnsi" w:hAnsiTheme="majorHAnsi" w:cstheme="majorHAnsi"/>
          <w:sz w:val="16"/>
        </w:rPr>
      </w:pPr>
      <w:r w:rsidRPr="003A29CD">
        <w:rPr>
          <w:rFonts w:asciiTheme="majorHAnsi" w:hAnsiTheme="majorHAnsi" w:cstheme="majorHAnsi"/>
          <w:sz w:val="16"/>
        </w:rPr>
        <w:t xml:space="preserve">There is a serious difficulty with this criticism of Nozick, however. It is just this: </w:t>
      </w:r>
      <w:r w:rsidRPr="003A29CD">
        <w:rPr>
          <w:rStyle w:val="Emphasis"/>
          <w:rFonts w:asciiTheme="majorHAnsi" w:hAnsiTheme="majorHAnsi" w:cstheme="majorHAnsi"/>
        </w:rPr>
        <w:t>There is no such thing as an unjust initial acquisition of resources;</w:t>
      </w:r>
      <w:r w:rsidRPr="003A29CD">
        <w:rPr>
          <w:rFonts w:asciiTheme="majorHAnsi" w:hAnsiTheme="majorHAnsi" w:cstheme="majorHAnsi"/>
          <w:sz w:val="16"/>
        </w:rPr>
        <w:t xml:space="preserve"> therefore</w:t>
      </w:r>
      <w:r w:rsidRPr="003A29CD">
        <w:rPr>
          <w:rStyle w:val="Emphasis"/>
          <w:rFonts w:asciiTheme="majorHAnsi" w:hAnsiTheme="majorHAnsi" w:cstheme="majorHAnsi"/>
        </w:rPr>
        <w:t>, there is no case</w:t>
      </w:r>
      <w:r w:rsidRPr="003A29CD">
        <w:rPr>
          <w:rFonts w:asciiTheme="majorHAnsi" w:hAnsiTheme="majorHAnsi" w:cstheme="majorHAnsi"/>
          <w:sz w:val="16"/>
        </w:rPr>
        <w:t xml:space="preserve"> to be made </w:t>
      </w:r>
      <w:r w:rsidRPr="003A29CD">
        <w:rPr>
          <w:rStyle w:val="Emphasis"/>
          <w:rFonts w:asciiTheme="majorHAnsi" w:hAnsiTheme="majorHAnsi" w:cstheme="majorHAnsi"/>
        </w:rPr>
        <w:t xml:space="preserve">for </w:t>
      </w:r>
      <w:r w:rsidRPr="003A29CD">
        <w:rPr>
          <w:rFonts w:asciiTheme="majorHAnsi" w:hAnsiTheme="majorHAnsi" w:cstheme="majorHAnsi"/>
          <w:sz w:val="16"/>
        </w:rPr>
        <w:t xml:space="preserve">redistributive taxation </w:t>
      </w:r>
      <w:proofErr w:type="gramStart"/>
      <w:r w:rsidRPr="003A29CD">
        <w:rPr>
          <w:rFonts w:asciiTheme="majorHAnsi" w:hAnsiTheme="majorHAnsi" w:cstheme="majorHAnsi"/>
          <w:sz w:val="16"/>
        </w:rPr>
        <w:t>on the basis of</w:t>
      </w:r>
      <w:proofErr w:type="gramEnd"/>
      <w:r w:rsidRPr="003A29CD">
        <w:rPr>
          <w:rFonts w:asciiTheme="majorHAnsi" w:hAnsiTheme="majorHAnsi" w:cstheme="majorHAnsi"/>
          <w:sz w:val="16"/>
        </w:rPr>
        <w:t xml:space="preserve"> </w:t>
      </w:r>
      <w:r w:rsidRPr="003A29CD">
        <w:rPr>
          <w:rStyle w:val="Emphasis"/>
          <w:rFonts w:asciiTheme="majorHAnsi" w:hAnsiTheme="majorHAnsi" w:cstheme="majorHAnsi"/>
        </w:rPr>
        <w:t xml:space="preserve">alleged injustices in initial acquisition. </w:t>
      </w:r>
      <w:r w:rsidRPr="003A29CD">
        <w:rPr>
          <w:rFonts w:asciiTheme="majorHAnsi" w:hAnsiTheme="majorHAnsi" w:cstheme="majorHAnsi"/>
          <w:sz w:val="16"/>
        </w:rPr>
        <w:t xml:space="preserve">This is, to be sure, a bold claim. Moreover, in making it, I contradict not only Nozick’s critics, but Nozick himself, who clearly thinks it is at least possible for there to be injustices in acquisition, </w:t>
      </w:r>
      <w:proofErr w:type="gramStart"/>
      <w:r w:rsidRPr="003A29CD">
        <w:rPr>
          <w:rFonts w:asciiTheme="majorHAnsi" w:hAnsiTheme="majorHAnsi" w:cstheme="majorHAnsi"/>
          <w:sz w:val="16"/>
        </w:rPr>
        <w:t>whether or not</w:t>
      </w:r>
      <w:proofErr w:type="gramEnd"/>
      <w:r w:rsidRPr="003A29CD">
        <w:rPr>
          <w:rFonts w:asciiTheme="majorHAnsi" w:hAnsiTheme="majorHAnsi" w:cstheme="majorHAnsi"/>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3A29CD">
        <w:rPr>
          <w:rStyle w:val="Emphasis"/>
          <w:rFonts w:asciiTheme="majorHAnsi" w:hAnsiTheme="majorHAnsi" w:cstheme="majorHAnsi"/>
        </w:rPr>
        <w:t>there is no such challenge to be met in the first place.</w:t>
      </w:r>
      <w:r w:rsidRPr="003A29CD">
        <w:rPr>
          <w:rFonts w:asciiTheme="majorHAnsi" w:hAnsiTheme="majorHAnsi" w:cstheme="majorHAnsi"/>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3A29CD">
        <w:rPr>
          <w:rFonts w:asciiTheme="majorHAnsi" w:hAnsiTheme="majorHAnsi" w:cstheme="majorHAnsi"/>
          <w:sz w:val="16"/>
        </w:rPr>
        <w:t>intu</w:t>
      </w:r>
      <w:proofErr w:type="spellEnd"/>
      <w:r w:rsidRPr="003A29CD">
        <w:rPr>
          <w:rFonts w:asciiTheme="majorHAnsi" w:hAnsiTheme="majorHAnsi" w:cstheme="majorHAnsi"/>
          <w:sz w:val="16"/>
        </w:rPr>
        <w:t xml:space="preserve">- </w:t>
      </w:r>
      <w:proofErr w:type="spellStart"/>
      <w:r w:rsidRPr="003A29CD">
        <w:rPr>
          <w:rFonts w:asciiTheme="majorHAnsi" w:hAnsiTheme="majorHAnsi" w:cstheme="majorHAnsi"/>
          <w:sz w:val="16"/>
        </w:rPr>
        <w:lastRenderedPageBreak/>
        <w:t>itions</w:t>
      </w:r>
      <w:proofErr w:type="spellEnd"/>
      <w:r w:rsidRPr="003A29CD">
        <w:rPr>
          <w:rFonts w:asciiTheme="majorHAnsi" w:hAnsiTheme="majorHAnsi" w:cstheme="majorHAnsi"/>
          <w:sz w:val="16"/>
        </w:rPr>
        <w:t xml:space="preserve"> to the effect that certain specific instances of initial acquisition are unjust and call forth as their remedy the application of a Lockean </w:t>
      </w:r>
      <w:proofErr w:type="gramStart"/>
      <w:r w:rsidRPr="003A29CD">
        <w:rPr>
          <w:rFonts w:asciiTheme="majorHAnsi" w:hAnsiTheme="majorHAnsi" w:cstheme="majorHAnsi"/>
          <w:sz w:val="16"/>
        </w:rPr>
        <w:t>proviso, or</w:t>
      </w:r>
      <w:proofErr w:type="gramEnd"/>
      <w:r w:rsidRPr="003A29CD">
        <w:rPr>
          <w:rFonts w:asciiTheme="majorHAnsi" w:hAnsiTheme="majorHAnsi" w:cstheme="majorHAnsi"/>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3A29CD">
        <w:rPr>
          <w:rFonts w:asciiTheme="majorHAnsi" w:hAnsiTheme="majorHAnsi" w:cstheme="majorHAnsi"/>
          <w:sz w:val="16"/>
        </w:rPr>
        <w:t>acqui</w:t>
      </w:r>
      <w:proofErr w:type="spellEnd"/>
      <w:r w:rsidRPr="003A29CD">
        <w:rPr>
          <w:rFonts w:asciiTheme="majorHAnsi" w:hAnsiTheme="majorHAnsi" w:cstheme="majorHAnsi"/>
          <w:sz w:val="16"/>
        </w:rPr>
        <w:t xml:space="preserve">- </w:t>
      </w:r>
      <w:proofErr w:type="spellStart"/>
      <w:r w:rsidRPr="003A29CD">
        <w:rPr>
          <w:rFonts w:asciiTheme="majorHAnsi" w:hAnsiTheme="majorHAnsi" w:cstheme="majorHAnsi"/>
          <w:sz w:val="16"/>
        </w:rPr>
        <w:t>sition</w:t>
      </w:r>
      <w:proofErr w:type="spellEnd"/>
      <w:r w:rsidRPr="003A29CD">
        <w:rPr>
          <w:rFonts w:asciiTheme="majorHAnsi" w:hAnsiTheme="majorHAnsi" w:cstheme="majorHAnsi"/>
          <w:sz w:val="16"/>
        </w:rPr>
        <w:t xml:space="preserve"> and use of property. Section V shows how the results of the </w:t>
      </w:r>
      <w:proofErr w:type="spellStart"/>
      <w:r w:rsidRPr="003A29CD">
        <w:rPr>
          <w:rFonts w:asciiTheme="majorHAnsi" w:hAnsiTheme="majorHAnsi" w:cstheme="majorHAnsi"/>
          <w:sz w:val="16"/>
        </w:rPr>
        <w:t>previ</w:t>
      </w:r>
      <w:proofErr w:type="spellEnd"/>
      <w:r w:rsidRPr="003A29CD">
        <w:rPr>
          <w:rFonts w:asciiTheme="majorHAnsi" w:hAnsiTheme="majorHAnsi" w:cstheme="majorHAnsi"/>
          <w:sz w:val="16"/>
        </w:rPr>
        <w:t xml:space="preserve">- </w:t>
      </w:r>
      <w:proofErr w:type="spellStart"/>
      <w:r w:rsidRPr="003A29CD">
        <w:rPr>
          <w:rFonts w:asciiTheme="majorHAnsi" w:hAnsiTheme="majorHAnsi" w:cstheme="majorHAnsi"/>
          <w:sz w:val="16"/>
        </w:rPr>
        <w:t>ous</w:t>
      </w:r>
      <w:proofErr w:type="spellEnd"/>
      <w:r w:rsidRPr="003A29CD">
        <w:rPr>
          <w:rFonts w:asciiTheme="majorHAnsi" w:hAnsiTheme="majorHAnsi" w:cstheme="majorHAnsi"/>
          <w:sz w:val="16"/>
        </w:rPr>
        <w:t xml:space="preserve"> sections add up to a more satisfying defense of Nozickian property rights than the one given by Nozick </w:t>
      </w:r>
      <w:proofErr w:type="gramStart"/>
      <w:r w:rsidRPr="003A29CD">
        <w:rPr>
          <w:rFonts w:asciiTheme="majorHAnsi" w:hAnsiTheme="majorHAnsi" w:cstheme="majorHAnsi"/>
          <w:sz w:val="16"/>
        </w:rPr>
        <w:t>himself, and</w:t>
      </w:r>
      <w:proofErr w:type="gramEnd"/>
      <w:r w:rsidRPr="003A29CD">
        <w:rPr>
          <w:rFonts w:asciiTheme="majorHAnsi" w:hAnsiTheme="majorHAnsi" w:cstheme="majorHAnsi"/>
          <w:sz w:val="16"/>
        </w:rPr>
        <w:t xml:space="preserve"> considers some of the implications of this revised conception of initial acquisition for our under- standing of Nozick’s principles of transfer and rectification. II. The Basic Argument </w:t>
      </w:r>
      <w:r w:rsidRPr="003A29CD">
        <w:rPr>
          <w:rStyle w:val="Emphasis"/>
          <w:rFonts w:asciiTheme="majorHAnsi" w:hAnsiTheme="majorHAnsi" w:cstheme="majorHAnsi"/>
        </w:rPr>
        <w:t xml:space="preserve">The reason </w:t>
      </w:r>
      <w:r w:rsidRPr="003A29CD">
        <w:rPr>
          <w:rStyle w:val="Emphasis"/>
          <w:rFonts w:asciiTheme="majorHAnsi" w:hAnsiTheme="majorHAnsi" w:cstheme="majorHAnsi"/>
          <w:highlight w:val="cyan"/>
        </w:rPr>
        <w:t xml:space="preserve">there is no </w:t>
      </w:r>
      <w:r w:rsidRPr="003A29CD">
        <w:rPr>
          <w:rStyle w:val="Emphasis"/>
          <w:rFonts w:asciiTheme="majorHAnsi" w:hAnsiTheme="majorHAnsi" w:cstheme="majorHAnsi"/>
        </w:rPr>
        <w:t>such thing as an</w:t>
      </w:r>
      <w:r w:rsidRPr="003A29CD">
        <w:rPr>
          <w:rStyle w:val="Emphasis"/>
          <w:rFonts w:asciiTheme="majorHAnsi" w:hAnsiTheme="majorHAnsi" w:cstheme="majorHAnsi"/>
          <w:highlight w:val="cyan"/>
        </w:rPr>
        <w:t xml:space="preserve"> unjust initial acquisition of resources</w:t>
      </w:r>
      <w:r w:rsidRPr="003A29CD">
        <w:rPr>
          <w:rStyle w:val="Emphasis"/>
          <w:rFonts w:asciiTheme="majorHAnsi" w:hAnsiTheme="majorHAnsi" w:cstheme="majorHAnsi"/>
        </w:rPr>
        <w:t xml:space="preserve"> is that there is no such thing as either a just or an unjust initial acquisition of resources.</w:t>
      </w:r>
      <w:r w:rsidRPr="003A29CD">
        <w:rPr>
          <w:rFonts w:asciiTheme="majorHAnsi" w:hAnsiTheme="majorHAnsi" w:cstheme="majorHAnsi"/>
          <w:sz w:val="16"/>
        </w:rPr>
        <w:t xml:space="preserve"> </w:t>
      </w:r>
      <w:proofErr w:type="gramStart"/>
      <w:r w:rsidRPr="003A29CD">
        <w:rPr>
          <w:rFonts w:asciiTheme="majorHAnsi" w:hAnsiTheme="majorHAnsi" w:cstheme="majorHAnsi"/>
          <w:sz w:val="16"/>
        </w:rPr>
        <w:t xml:space="preserve">The concept of </w:t>
      </w:r>
      <w:r w:rsidRPr="003A29CD">
        <w:rPr>
          <w:rStyle w:val="Emphasis"/>
          <w:rFonts w:asciiTheme="majorHAnsi" w:hAnsiTheme="majorHAnsi" w:cstheme="majorHAnsi"/>
        </w:rPr>
        <w:t>justice</w:t>
      </w:r>
      <w:r w:rsidRPr="003A29CD">
        <w:rPr>
          <w:rFonts w:asciiTheme="majorHAnsi" w:hAnsiTheme="majorHAnsi" w:cstheme="majorHAnsi"/>
          <w:sz w:val="16"/>
        </w:rPr>
        <w:t>,</w:t>
      </w:r>
      <w:proofErr w:type="gramEnd"/>
      <w:r w:rsidRPr="003A29CD">
        <w:rPr>
          <w:rFonts w:asciiTheme="majorHAnsi" w:hAnsiTheme="majorHAnsi" w:cstheme="majorHAnsi"/>
          <w:sz w:val="16"/>
        </w:rPr>
        <w:t xml:space="preserve"> that is to say, simply does not apply to initial acquisition. It </w:t>
      </w:r>
      <w:r w:rsidRPr="003A29CD">
        <w:rPr>
          <w:rStyle w:val="Emphasis"/>
          <w:rFonts w:asciiTheme="majorHAnsi" w:hAnsiTheme="majorHAnsi" w:cstheme="majorHAnsi"/>
        </w:rPr>
        <w:t>applies only after initial acquisition has already taken place.</w:t>
      </w:r>
      <w:r w:rsidRPr="003A29CD">
        <w:rPr>
          <w:rFonts w:asciiTheme="majorHAnsi" w:hAnsiTheme="majorHAnsi" w:cstheme="majorHAnsi"/>
          <w:sz w:val="16"/>
        </w:rPr>
        <w:t xml:space="preserve"> </w:t>
      </w:r>
      <w:proofErr w:type="gramStart"/>
      <w:r w:rsidRPr="003A29CD">
        <w:rPr>
          <w:rFonts w:asciiTheme="majorHAnsi" w:hAnsiTheme="majorHAnsi" w:cstheme="majorHAnsi"/>
          <w:sz w:val="16"/>
        </w:rPr>
        <w:t xml:space="preserve">In particular, </w:t>
      </w:r>
      <w:r w:rsidRPr="003A29CD">
        <w:rPr>
          <w:rStyle w:val="Emphasis"/>
          <w:rFonts w:asciiTheme="majorHAnsi" w:hAnsiTheme="majorHAnsi" w:cstheme="majorHAnsi"/>
        </w:rPr>
        <w:t>it</w:t>
      </w:r>
      <w:proofErr w:type="gramEnd"/>
      <w:r w:rsidRPr="003A29CD">
        <w:rPr>
          <w:rStyle w:val="Emphasis"/>
          <w:rFonts w:asciiTheme="majorHAnsi" w:hAnsiTheme="majorHAnsi" w:cstheme="majorHAnsi"/>
        </w:rPr>
        <w:t xml:space="preserve"> applies only to transfers of property</w:t>
      </w:r>
      <w:r w:rsidRPr="003A29CD">
        <w:rPr>
          <w:rFonts w:asciiTheme="majorHAnsi" w:hAnsiTheme="majorHAnsi" w:cstheme="majorHAnsi"/>
          <w:sz w:val="16"/>
        </w:rPr>
        <w:t xml:space="preserve"> (and derivatively, to the rectification of injustices in transfer). This, it seems to me, is a clear implication of the assumption (rightly) made by Nozick that </w:t>
      </w:r>
      <w:r w:rsidRPr="003A29CD">
        <w:rPr>
          <w:rStyle w:val="Emphasis"/>
          <w:rFonts w:asciiTheme="majorHAnsi" w:hAnsiTheme="majorHAnsi" w:cstheme="majorHAnsi"/>
          <w:highlight w:val="cyan"/>
        </w:rPr>
        <w:t>external resources are initially unowned</w:t>
      </w:r>
      <w:r w:rsidRPr="003A29CD">
        <w:rPr>
          <w:rStyle w:val="Emphasis"/>
          <w:rFonts w:asciiTheme="majorHAnsi" w:hAnsiTheme="majorHAnsi" w:cstheme="majorHAnsi"/>
        </w:rPr>
        <w:t xml:space="preserve">. </w:t>
      </w:r>
      <w:r w:rsidRPr="003A29CD">
        <w:rPr>
          <w:rFonts w:asciiTheme="majorHAnsi" w:hAnsiTheme="majorHAnsi" w:cstheme="majorHAnsi"/>
          <w:sz w:val="16"/>
        </w:rPr>
        <w:t xml:space="preserve">Consider the following example. </w:t>
      </w:r>
      <w:r w:rsidRPr="003A29CD">
        <w:rPr>
          <w:rStyle w:val="Emphasis"/>
          <w:rFonts w:asciiTheme="majorHAnsi" w:hAnsiTheme="majorHAnsi" w:cstheme="majorHAnsi"/>
          <w:highlight w:val="cyan"/>
        </w:rPr>
        <w:t>Suppose an individual A seeks</w:t>
      </w:r>
      <w:r w:rsidRPr="003A29CD">
        <w:rPr>
          <w:rFonts w:asciiTheme="majorHAnsi" w:hAnsiTheme="majorHAnsi" w:cstheme="majorHAnsi"/>
          <w:sz w:val="16"/>
        </w:rPr>
        <w:t xml:space="preserve"> to acquire </w:t>
      </w:r>
      <w:r w:rsidRPr="003A29CD">
        <w:rPr>
          <w:rStyle w:val="Emphasis"/>
          <w:rFonts w:asciiTheme="majorHAnsi" w:hAnsiTheme="majorHAnsi" w:cstheme="majorHAnsi"/>
          <w:highlight w:val="cyan"/>
        </w:rPr>
        <w:t>some</w:t>
      </w:r>
      <w:r w:rsidRPr="003A29CD">
        <w:rPr>
          <w:rStyle w:val="Emphasis"/>
          <w:rFonts w:asciiTheme="majorHAnsi" w:hAnsiTheme="majorHAnsi" w:cstheme="majorHAnsi"/>
        </w:rPr>
        <w:t xml:space="preserve"> previously </w:t>
      </w:r>
      <w:r w:rsidRPr="003A29CD">
        <w:rPr>
          <w:rStyle w:val="Emphasis"/>
          <w:rFonts w:asciiTheme="majorHAnsi" w:hAnsiTheme="majorHAnsi" w:cstheme="majorHAnsi"/>
          <w:highlight w:val="cyan"/>
        </w:rPr>
        <w:t>unowned resource R</w:t>
      </w:r>
      <w:r w:rsidRPr="003A29CD">
        <w:rPr>
          <w:rStyle w:val="Emphasis"/>
          <w:rFonts w:asciiTheme="majorHAnsi" w:hAnsiTheme="majorHAnsi" w:cstheme="majorHAnsi"/>
        </w:rPr>
        <w:t xml:space="preserve">. </w:t>
      </w:r>
      <w:r w:rsidRPr="003A29CD">
        <w:rPr>
          <w:rStyle w:val="Emphasis"/>
          <w:rFonts w:asciiTheme="majorHAnsi" w:hAnsiTheme="majorHAnsi" w:cstheme="majorHAnsi"/>
          <w:highlight w:val="cyan"/>
        </w:rPr>
        <w:t>For</w:t>
      </w:r>
      <w:r w:rsidRPr="003A29CD">
        <w:rPr>
          <w:rFonts w:asciiTheme="majorHAnsi" w:hAnsiTheme="majorHAnsi" w:cstheme="majorHAnsi"/>
          <w:sz w:val="16"/>
        </w:rPr>
        <w:t xml:space="preserve"> it </w:t>
      </w:r>
      <w:r w:rsidRPr="003A29CD">
        <w:rPr>
          <w:rStyle w:val="Emphasis"/>
          <w:rFonts w:asciiTheme="majorHAnsi" w:hAnsiTheme="majorHAnsi" w:cstheme="majorHAnsi"/>
        </w:rPr>
        <w:t xml:space="preserve">to be the case that </w:t>
      </w:r>
      <w:r w:rsidRPr="003A29CD">
        <w:rPr>
          <w:rStyle w:val="Emphasis"/>
          <w:rFonts w:asciiTheme="majorHAnsi" w:hAnsiTheme="majorHAnsi" w:cstheme="majorHAnsi"/>
          <w:highlight w:val="cyan"/>
        </w:rPr>
        <w:t>A commits an injustice in acquiring R, it would</w:t>
      </w:r>
      <w:r w:rsidRPr="003A29CD">
        <w:rPr>
          <w:rStyle w:val="Emphasis"/>
          <w:rFonts w:asciiTheme="majorHAnsi" w:hAnsiTheme="majorHAnsi" w:cstheme="majorHAnsi"/>
        </w:rPr>
        <w:t xml:space="preserve"> also </w:t>
      </w:r>
      <w:r w:rsidRPr="003A29CD">
        <w:rPr>
          <w:rStyle w:val="Emphasis"/>
          <w:rFonts w:asciiTheme="majorHAnsi" w:hAnsiTheme="majorHAnsi" w:cstheme="majorHAnsi"/>
          <w:highlight w:val="cyan"/>
        </w:rPr>
        <w:t>have to be the case that there is some individual B</w:t>
      </w:r>
      <w:r w:rsidRPr="003A29CD">
        <w:rPr>
          <w:rFonts w:asciiTheme="majorHAnsi" w:hAnsiTheme="majorHAnsi" w:cstheme="majorHAnsi"/>
          <w:sz w:val="16"/>
        </w:rPr>
        <w:t xml:space="preserve"> (or perhaps a group of individuals) </w:t>
      </w:r>
      <w:r w:rsidRPr="003A29CD">
        <w:rPr>
          <w:rStyle w:val="Emphasis"/>
          <w:rFonts w:asciiTheme="majorHAnsi" w:hAnsiTheme="majorHAnsi" w:cstheme="majorHAnsi"/>
          <w:highlight w:val="cyan"/>
        </w:rPr>
        <w:t>against whom A commits the injustice</w:t>
      </w:r>
      <w:r w:rsidRPr="003A29CD">
        <w:rPr>
          <w:rStyle w:val="Emphasis"/>
          <w:rFonts w:asciiTheme="majorHAnsi" w:hAnsiTheme="majorHAnsi" w:cstheme="majorHAnsi"/>
        </w:rPr>
        <w:t xml:space="preserve">. But </w:t>
      </w:r>
      <w:r w:rsidRPr="003A29CD">
        <w:rPr>
          <w:rStyle w:val="Emphasis"/>
          <w:rFonts w:asciiTheme="majorHAnsi" w:hAnsiTheme="majorHAnsi" w:cstheme="majorHAnsi"/>
          <w:highlight w:val="cyan"/>
        </w:rPr>
        <w:t>for B to have been wronged</w:t>
      </w:r>
      <w:r w:rsidRPr="003A29CD">
        <w:rPr>
          <w:rStyle w:val="Emphasis"/>
          <w:rFonts w:asciiTheme="majorHAnsi" w:hAnsiTheme="majorHAnsi" w:cstheme="majorHAnsi"/>
        </w:rPr>
        <w:t xml:space="preserve"> by A’s </w:t>
      </w:r>
      <w:proofErr w:type="spellStart"/>
      <w:r w:rsidRPr="003A29CD">
        <w:rPr>
          <w:rStyle w:val="Emphasis"/>
          <w:rFonts w:asciiTheme="majorHAnsi" w:hAnsiTheme="majorHAnsi" w:cstheme="majorHAnsi"/>
        </w:rPr>
        <w:t>acquisi</w:t>
      </w:r>
      <w:proofErr w:type="spellEnd"/>
      <w:r w:rsidRPr="003A29CD">
        <w:rPr>
          <w:rStyle w:val="Emphasis"/>
          <w:rFonts w:asciiTheme="majorHAnsi" w:hAnsiTheme="majorHAnsi" w:cstheme="majorHAnsi"/>
        </w:rPr>
        <w:t xml:space="preserve">- </w:t>
      </w:r>
      <w:proofErr w:type="spellStart"/>
      <w:r w:rsidRPr="003A29CD">
        <w:rPr>
          <w:rStyle w:val="Emphasis"/>
          <w:rFonts w:asciiTheme="majorHAnsi" w:hAnsiTheme="majorHAnsi" w:cstheme="majorHAnsi"/>
        </w:rPr>
        <w:t>tion</w:t>
      </w:r>
      <w:proofErr w:type="spellEnd"/>
      <w:r w:rsidRPr="003A29CD">
        <w:rPr>
          <w:rStyle w:val="Emphasis"/>
          <w:rFonts w:asciiTheme="majorHAnsi" w:hAnsiTheme="majorHAnsi" w:cstheme="majorHAnsi"/>
        </w:rPr>
        <w:t xml:space="preserve"> of R, </w:t>
      </w:r>
      <w:r w:rsidRPr="003A29CD">
        <w:rPr>
          <w:rStyle w:val="Emphasis"/>
          <w:rFonts w:asciiTheme="majorHAnsi" w:hAnsiTheme="majorHAnsi" w:cstheme="majorHAnsi"/>
          <w:highlight w:val="cyan"/>
        </w:rPr>
        <w:t>B would have to have</w:t>
      </w:r>
      <w:r w:rsidRPr="003A29CD">
        <w:rPr>
          <w:rFonts w:asciiTheme="majorHAnsi" w:hAnsiTheme="majorHAnsi" w:cstheme="majorHAnsi"/>
          <w:sz w:val="16"/>
        </w:rPr>
        <w:t xml:space="preserve"> had a rightful claim over R, </w:t>
      </w:r>
      <w:r w:rsidRPr="003A29CD">
        <w:rPr>
          <w:rStyle w:val="Emphasis"/>
          <w:rFonts w:asciiTheme="majorHAnsi" w:hAnsiTheme="majorHAnsi" w:cstheme="majorHAnsi"/>
          <w:highlight w:val="cyan"/>
        </w:rPr>
        <w:t>a right to R.</w:t>
      </w:r>
      <w:r w:rsidRPr="003A29CD">
        <w:rPr>
          <w:rFonts w:asciiTheme="majorHAnsi" w:hAnsiTheme="majorHAnsi" w:cstheme="majorHAnsi"/>
          <w:sz w:val="16"/>
        </w:rPr>
        <w:t xml:space="preserve"> By hypothesis, </w:t>
      </w:r>
      <w:r w:rsidRPr="003A29CD">
        <w:rPr>
          <w:rStyle w:val="Emphasis"/>
          <w:rFonts w:asciiTheme="majorHAnsi" w:hAnsiTheme="majorHAnsi" w:cstheme="majorHAnsi"/>
          <w:highlight w:val="cyan"/>
        </w:rPr>
        <w:t>however, B did not</w:t>
      </w:r>
      <w:r w:rsidRPr="003A29CD">
        <w:rPr>
          <w:rStyle w:val="Emphasis"/>
          <w:rFonts w:asciiTheme="majorHAnsi" w:hAnsiTheme="majorHAnsi" w:cstheme="majorHAnsi"/>
        </w:rPr>
        <w:t xml:space="preserve"> have a right to R, </w:t>
      </w:r>
      <w:r w:rsidRPr="003A29CD">
        <w:rPr>
          <w:rStyle w:val="Emphasis"/>
          <w:rFonts w:asciiTheme="majorHAnsi" w:hAnsiTheme="majorHAnsi" w:cstheme="majorHAnsi"/>
          <w:highlight w:val="cyan"/>
        </w:rPr>
        <w:t>because</w:t>
      </w:r>
      <w:r w:rsidRPr="003A29CD">
        <w:rPr>
          <w:rFonts w:asciiTheme="majorHAnsi" w:hAnsiTheme="majorHAnsi" w:cstheme="majorHAnsi"/>
          <w:sz w:val="16"/>
        </w:rPr>
        <w:t xml:space="preserve"> no one had a right to it—</w:t>
      </w:r>
      <w:r w:rsidRPr="003A29CD">
        <w:rPr>
          <w:rStyle w:val="Emphasis"/>
          <w:rFonts w:asciiTheme="majorHAnsi" w:hAnsiTheme="majorHAnsi" w:cstheme="majorHAnsi"/>
          <w:highlight w:val="cyan"/>
        </w:rPr>
        <w:t>it was unowned</w:t>
      </w:r>
      <w:r w:rsidRPr="003A29CD">
        <w:rPr>
          <w:rFonts w:asciiTheme="majorHAnsi" w:hAnsiTheme="majorHAnsi" w:cstheme="majorHAnsi"/>
          <w:sz w:val="16"/>
        </w:rPr>
        <w:t xml:space="preserve">, after all. </w:t>
      </w:r>
      <w:proofErr w:type="gramStart"/>
      <w:r w:rsidRPr="003A29CD">
        <w:rPr>
          <w:rStyle w:val="Emphasis"/>
          <w:rFonts w:asciiTheme="majorHAnsi" w:hAnsiTheme="majorHAnsi" w:cstheme="majorHAnsi"/>
          <w:highlight w:val="cyan"/>
        </w:rPr>
        <w:t>So</w:t>
      </w:r>
      <w:proofErr w:type="gramEnd"/>
      <w:r w:rsidRPr="003A29CD">
        <w:rPr>
          <w:rStyle w:val="Emphasis"/>
          <w:rFonts w:asciiTheme="majorHAnsi" w:hAnsiTheme="majorHAnsi" w:cstheme="majorHAnsi"/>
          <w:highlight w:val="cyan"/>
        </w:rPr>
        <w:t xml:space="preserve"> B was not wronged and could not have been</w:t>
      </w:r>
      <w:r w:rsidRPr="003A29CD">
        <w:rPr>
          <w:rFonts w:asciiTheme="majorHAnsi" w:hAnsiTheme="majorHAnsi" w:cstheme="majorHAnsi"/>
          <w:sz w:val="16"/>
        </w:rPr>
        <w:t xml:space="preserve">. In fact, </w:t>
      </w:r>
      <w:r w:rsidRPr="003A29CD">
        <w:rPr>
          <w:rStyle w:val="Emphasis"/>
          <w:rFonts w:asciiTheme="majorHAnsi" w:hAnsiTheme="majorHAnsi" w:cstheme="majorHAnsi"/>
        </w:rPr>
        <w:t>the</w:t>
      </w:r>
      <w:r w:rsidRPr="003A29CD">
        <w:rPr>
          <w:rFonts w:asciiTheme="majorHAnsi" w:hAnsiTheme="majorHAnsi" w:cstheme="majorHAnsi"/>
          <w:sz w:val="16"/>
        </w:rPr>
        <w:t xml:space="preserve"> very </w:t>
      </w:r>
      <w:r w:rsidRPr="003A29CD">
        <w:rPr>
          <w:rStyle w:val="Emphasis"/>
          <w:rFonts w:asciiTheme="majorHAnsi" w:hAnsiTheme="majorHAnsi" w:cstheme="majorHAnsi"/>
        </w:rPr>
        <w:t>first person who could conceivably be wronged by anyone’s use of R would be</w:t>
      </w:r>
      <w:r w:rsidRPr="003A29CD">
        <w:rPr>
          <w:rFonts w:asciiTheme="majorHAnsi" w:hAnsiTheme="majorHAnsi" w:cstheme="majorHAnsi"/>
          <w:sz w:val="16"/>
        </w:rPr>
        <w:t xml:space="preserve">, not B, but </w:t>
      </w:r>
      <w:r w:rsidRPr="003A29CD">
        <w:rPr>
          <w:rStyle w:val="Emphasis"/>
          <w:rFonts w:asciiTheme="majorHAnsi" w:hAnsiTheme="majorHAnsi" w:cstheme="majorHAnsi"/>
        </w:rPr>
        <w:t>A himself,</w:t>
      </w:r>
      <w:r w:rsidRPr="003A29CD">
        <w:rPr>
          <w:rFonts w:asciiTheme="majorHAnsi" w:hAnsiTheme="majorHAnsi" w:cstheme="majorHAnsi"/>
          <w:sz w:val="16"/>
        </w:rPr>
        <w:t xml:space="preserve"> since A is the first one to own R. </w:t>
      </w:r>
      <w:r w:rsidRPr="003A29CD">
        <w:rPr>
          <w:rStyle w:val="Emphasis"/>
          <w:rFonts w:asciiTheme="majorHAnsi" w:hAnsiTheme="majorHAnsi" w:cstheme="majorHAnsi"/>
        </w:rPr>
        <w:t>Such a wrong would in the nature of the case be an injustice in transfer</w:t>
      </w:r>
      <w:r w:rsidRPr="003A29CD">
        <w:rPr>
          <w:rFonts w:asciiTheme="majorHAnsi" w:hAnsiTheme="majorHAnsi" w:cstheme="majorHAnsi"/>
          <w:sz w:val="16"/>
        </w:rPr>
        <w:t>—in unjustly taking from A what is rightfully his—</w:t>
      </w:r>
      <w:r w:rsidRPr="003A29CD">
        <w:rPr>
          <w:rStyle w:val="Emphasis"/>
          <w:rFonts w:asciiTheme="majorHAnsi" w:hAnsiTheme="majorHAnsi" w:cstheme="majorHAnsi"/>
        </w:rPr>
        <w:t xml:space="preserve">not in initial acquisition. </w:t>
      </w:r>
      <w:r w:rsidRPr="003A29CD">
        <w:rPr>
          <w:rStyle w:val="Emphasis"/>
          <w:rFonts w:asciiTheme="majorHAnsi" w:hAnsiTheme="majorHAnsi" w:cstheme="majorHAnsi"/>
          <w:highlight w:val="cyan"/>
        </w:rPr>
        <w:t>The same thing</w:t>
      </w:r>
      <w:r w:rsidRPr="003A29CD">
        <w:rPr>
          <w:rFonts w:asciiTheme="majorHAnsi" w:hAnsiTheme="majorHAnsi" w:cstheme="majorHAnsi"/>
          <w:sz w:val="16"/>
        </w:rPr>
        <w:t xml:space="preserve">, by extension, </w:t>
      </w:r>
      <w:r w:rsidRPr="003A29CD">
        <w:rPr>
          <w:rStyle w:val="Emphasis"/>
          <w:rFonts w:asciiTheme="majorHAnsi" w:hAnsiTheme="majorHAnsi" w:cstheme="majorHAnsi"/>
          <w:highlight w:val="cyan"/>
        </w:rPr>
        <w:t>will be true of all unowned resources</w:t>
      </w:r>
      <w:r w:rsidRPr="003A29CD">
        <w:rPr>
          <w:rFonts w:asciiTheme="majorHAnsi" w:hAnsiTheme="majorHAnsi" w:cstheme="majorHAnsi"/>
          <w:sz w:val="16"/>
        </w:rPr>
        <w:t xml:space="preserve">: it is only after some- one has initially acquired them that anyone could unjustly come to possess them, via unjust transfer. </w:t>
      </w:r>
      <w:r w:rsidRPr="003A29CD">
        <w:rPr>
          <w:rStyle w:val="Emphasis"/>
          <w:rFonts w:asciiTheme="majorHAnsi" w:hAnsiTheme="majorHAnsi" w:cstheme="majorHAnsi"/>
        </w:rPr>
        <w:t>It is impossible,</w:t>
      </w:r>
      <w:r w:rsidRPr="003A29CD">
        <w:rPr>
          <w:rFonts w:asciiTheme="majorHAnsi" w:hAnsiTheme="majorHAnsi" w:cstheme="majorHAnsi"/>
          <w:sz w:val="16"/>
        </w:rPr>
        <w:t xml:space="preserve"> then, </w:t>
      </w:r>
      <w:r w:rsidRPr="003A29CD">
        <w:rPr>
          <w:rStyle w:val="Emphasis"/>
          <w:rFonts w:asciiTheme="majorHAnsi" w:hAnsiTheme="majorHAnsi" w:cstheme="majorHAnsi"/>
        </w:rPr>
        <w:t>for there to be any injustices in initial acquisition</w:t>
      </w:r>
      <w:r w:rsidRPr="003A29CD">
        <w:rPr>
          <w:rFonts w:asciiTheme="majorHAnsi" w:hAnsiTheme="majorHAnsi" w:cstheme="majorHAnsi"/>
          <w:sz w:val="16"/>
        </w:rPr>
        <w:t>.7</w:t>
      </w:r>
    </w:p>
    <w:p w14:paraId="3D29394A" w14:textId="77777777" w:rsidR="00480BD0" w:rsidRPr="003A29CD" w:rsidRDefault="00480BD0" w:rsidP="00480BD0">
      <w:pPr>
        <w:pStyle w:val="Heading4"/>
        <w:spacing w:before="0"/>
        <w:rPr>
          <w:rFonts w:asciiTheme="majorHAnsi" w:hAnsiTheme="majorHAnsi" w:cstheme="majorHAnsi"/>
        </w:rPr>
      </w:pPr>
      <w:r w:rsidRPr="003A29CD">
        <w:rPr>
          <w:rFonts w:asciiTheme="majorHAnsi" w:hAnsiTheme="majorHAnsi" w:cstheme="majorHAnsi"/>
        </w:rPr>
        <w:t xml:space="preserve">To own yourself and use your own freedom is to be able to interact with external objects. Anything else makes you unable to exercise your own freedom on other things and creates a contradiction. </w:t>
      </w:r>
    </w:p>
    <w:p w14:paraId="7187AEDC" w14:textId="77777777" w:rsidR="00480BD0" w:rsidRPr="003A29CD" w:rsidRDefault="00480BD0" w:rsidP="00480BD0">
      <w:pPr>
        <w:rPr>
          <w:rFonts w:asciiTheme="majorHAnsi" w:hAnsiTheme="majorHAnsi" w:cstheme="majorHAnsi"/>
        </w:rPr>
      </w:pPr>
      <w:proofErr w:type="spellStart"/>
      <w:r w:rsidRPr="003A29CD">
        <w:rPr>
          <w:rStyle w:val="Style13ptBold"/>
          <w:rFonts w:asciiTheme="majorHAnsi" w:hAnsiTheme="majorHAnsi" w:cstheme="majorHAnsi"/>
        </w:rPr>
        <w:t>Feser</w:t>
      </w:r>
      <w:proofErr w:type="spellEnd"/>
      <w:r w:rsidRPr="003A29CD">
        <w:rPr>
          <w:rStyle w:val="Style13ptBold"/>
          <w:rFonts w:asciiTheme="majorHAnsi" w:hAnsiTheme="majorHAnsi" w:cstheme="majorHAnsi"/>
        </w:rPr>
        <w:t xml:space="preserve"> 2</w:t>
      </w:r>
      <w:r w:rsidRPr="003A29CD">
        <w:rPr>
          <w:rFonts w:asciiTheme="majorHAnsi" w:hAnsiTheme="majorHAnsi" w:cstheme="majorHAnsi"/>
        </w:rPr>
        <w:t xml:space="preserve">, (Edward </w:t>
      </w:r>
      <w:proofErr w:type="spellStart"/>
      <w:r w:rsidRPr="003A29CD">
        <w:rPr>
          <w:rFonts w:asciiTheme="majorHAnsi" w:hAnsiTheme="majorHAnsi" w:cstheme="majorHAnsi"/>
        </w:rPr>
        <w:t>Feser</w:t>
      </w:r>
      <w:proofErr w:type="spellEnd"/>
      <w:r w:rsidRPr="003A29CD">
        <w:rPr>
          <w:rFonts w:asciiTheme="majorHAnsi" w:hAnsiTheme="majorHAnsi" w:cstheme="majorHAnsi"/>
        </w:rPr>
        <w:t xml:space="preserve">, 1-1-2005, accessed on 12-15-2021, Cambridge University Press, "THERE IS NO SUCH THING AS AN UNJUST INITIAL ACQUISITION | Social Philosophy and Policy | Cambridge Core", Edward C. </w:t>
      </w:r>
      <w:proofErr w:type="spellStart"/>
      <w:r w:rsidRPr="003A29CD">
        <w:rPr>
          <w:rFonts w:asciiTheme="majorHAnsi" w:hAnsiTheme="majorHAnsi" w:cstheme="majorHAnsi"/>
        </w:rPr>
        <w:t>Feser</w:t>
      </w:r>
      <w:proofErr w:type="spellEnd"/>
      <w:r w:rsidRPr="003A29CD">
        <w:rPr>
          <w:rFonts w:asciiTheme="majorHAnsi" w:hAnsiTheme="majorHAnsi" w:cstheme="majorHAnsi"/>
        </w:rPr>
        <w:t xml:space="preserve"> is an American philosopher. He is an Associate Professor of Philosophy at Pasadena City College in Pasadena, California. </w:t>
      </w:r>
      <w:hyperlink r:id="rId12" w:history="1">
        <w:r w:rsidRPr="003A29CD">
          <w:rPr>
            <w:rStyle w:val="Hyperlink"/>
            <w:rFonts w:asciiTheme="majorHAnsi" w:hAnsiTheme="majorHAnsi" w:cstheme="majorHAnsi"/>
          </w:rPr>
          <w:t>https://www.cambridge.org/core/journals/social-philosophy-and-policy/article/abs/there-is-no-such-thing-as-an-unjust-initial-acquisition/5C744D6D5C525E711EC75F75BF7109D1)[brackets</w:t>
        </w:r>
      </w:hyperlink>
      <w:r w:rsidRPr="003A29CD">
        <w:rPr>
          <w:rFonts w:asciiTheme="majorHAnsi" w:hAnsiTheme="majorHAnsi" w:cstheme="majorHAnsi"/>
        </w:rPr>
        <w:t xml:space="preserve"> for gen lang]//</w:t>
      </w:r>
      <w:proofErr w:type="spellStart"/>
      <w:r w:rsidRPr="003A29CD">
        <w:rPr>
          <w:rFonts w:asciiTheme="majorHAnsi" w:hAnsiTheme="majorHAnsi" w:cstheme="majorHAnsi"/>
        </w:rPr>
        <w:t>phs</w:t>
      </w:r>
      <w:proofErr w:type="spellEnd"/>
      <w:r w:rsidRPr="003A29CD">
        <w:rPr>
          <w:rFonts w:asciiTheme="majorHAnsi" w:hAnsiTheme="majorHAnsi" w:cstheme="majorHAnsi"/>
        </w:rPr>
        <w:t xml:space="preserve"> </w:t>
      </w:r>
      <w:proofErr w:type="spellStart"/>
      <w:r w:rsidRPr="003A29CD">
        <w:rPr>
          <w:rFonts w:asciiTheme="majorHAnsi" w:hAnsiTheme="majorHAnsi" w:cstheme="majorHAnsi"/>
        </w:rPr>
        <w:t>st</w:t>
      </w:r>
      <w:proofErr w:type="spellEnd"/>
    </w:p>
    <w:p w14:paraId="7D4C2C19" w14:textId="77777777" w:rsidR="00480BD0" w:rsidRPr="003A29CD" w:rsidRDefault="00480BD0" w:rsidP="00480BD0">
      <w:pPr>
        <w:rPr>
          <w:rFonts w:asciiTheme="majorHAnsi" w:hAnsiTheme="majorHAnsi" w:cstheme="majorHAnsi"/>
          <w:sz w:val="10"/>
        </w:rPr>
      </w:pPr>
      <w:r w:rsidRPr="003A29CD">
        <w:rPr>
          <w:rFonts w:asciiTheme="majorHAnsi" w:hAnsiTheme="majorHAnsi" w:cstheme="majorHAnsi"/>
          <w:sz w:val="10"/>
        </w:rPr>
        <w:t xml:space="preserve">There is. </w:t>
      </w:r>
      <w:r w:rsidRPr="003A29CD">
        <w:rPr>
          <w:rStyle w:val="Emphasis"/>
          <w:rFonts w:asciiTheme="majorHAnsi" w:hAnsiTheme="majorHAnsi" w:cstheme="majorHAnsi"/>
        </w:rPr>
        <w:t>An alternative, soft-line approach could acknowledge that the initial acquirer who abuses a monopoly over a water hole</w:t>
      </w:r>
      <w:r w:rsidRPr="003A29CD">
        <w:rPr>
          <w:rFonts w:asciiTheme="majorHAnsi" w:hAnsiTheme="majorHAnsi" w:cstheme="majorHAnsi"/>
          <w:sz w:val="10"/>
        </w:rPr>
        <w:t xml:space="preserve"> (or any similar crucial resource) </w:t>
      </w:r>
      <w:r w:rsidRPr="003A29CD">
        <w:rPr>
          <w:rStyle w:val="Emphasis"/>
          <w:rFonts w:asciiTheme="majorHAnsi" w:hAnsiTheme="majorHAnsi" w:cstheme="majorHAnsi"/>
        </w:rPr>
        <w:t xml:space="preserve">does commit an injustice against those who are </w:t>
      </w:r>
      <w:proofErr w:type="spellStart"/>
      <w:r w:rsidRPr="003A29CD">
        <w:rPr>
          <w:rStyle w:val="Emphasis"/>
          <w:rFonts w:asciiTheme="majorHAnsi" w:hAnsiTheme="majorHAnsi" w:cstheme="majorHAnsi"/>
        </w:rPr>
        <w:t>disad</w:t>
      </w:r>
      <w:proofErr w:type="spellEnd"/>
      <w:r w:rsidRPr="003A29CD">
        <w:rPr>
          <w:rStyle w:val="Emphasis"/>
          <w:rFonts w:asciiTheme="majorHAnsi" w:hAnsiTheme="majorHAnsi" w:cstheme="majorHAnsi"/>
        </w:rPr>
        <w:t xml:space="preserve">- </w:t>
      </w:r>
      <w:proofErr w:type="spellStart"/>
      <w:r w:rsidRPr="003A29CD">
        <w:rPr>
          <w:rStyle w:val="Emphasis"/>
          <w:rFonts w:asciiTheme="majorHAnsi" w:hAnsiTheme="majorHAnsi" w:cstheme="majorHAnsi"/>
        </w:rPr>
        <w:t>vantaged</w:t>
      </w:r>
      <w:proofErr w:type="spellEnd"/>
      <w:r w:rsidRPr="003A29CD">
        <w:rPr>
          <w:rStyle w:val="Emphasis"/>
          <w:rFonts w:asciiTheme="majorHAnsi" w:hAnsiTheme="majorHAnsi" w:cstheme="majorHAnsi"/>
        </w:rPr>
        <w:t xml:space="preserve">, but such an approach could still hold that the acquirer never- </w:t>
      </w:r>
      <w:proofErr w:type="spellStart"/>
      <w:r w:rsidRPr="003A29CD">
        <w:rPr>
          <w:rStyle w:val="Emphasis"/>
          <w:rFonts w:asciiTheme="majorHAnsi" w:hAnsiTheme="majorHAnsi" w:cstheme="majorHAnsi"/>
        </w:rPr>
        <w:t>theless</w:t>
      </w:r>
      <w:proofErr w:type="spellEnd"/>
      <w:r w:rsidRPr="003A29CD">
        <w:rPr>
          <w:rStyle w:val="Emphasis"/>
          <w:rFonts w:asciiTheme="majorHAnsi" w:hAnsiTheme="majorHAnsi" w:cstheme="majorHAnsi"/>
        </w:rPr>
        <w:t xml:space="preserve"> has not committed an injustice in acquisition</w:t>
      </w:r>
      <w:r w:rsidRPr="003A29CD">
        <w:rPr>
          <w:rFonts w:asciiTheme="majorHAnsi" w:hAnsiTheme="majorHAnsi" w:cstheme="majorHAnsi"/>
          <w:sz w:val="10"/>
        </w:rPr>
        <w:t xml:space="preserve"> —his acquisition was, as I have said, neither just nor unjust. </w:t>
      </w:r>
      <w:r w:rsidRPr="003A29CD">
        <w:rPr>
          <w:rStyle w:val="Emphasis"/>
          <w:rFonts w:asciiTheme="majorHAnsi" w:hAnsiTheme="majorHAnsi" w:cstheme="majorHAnsi"/>
        </w:rPr>
        <w:t>Nor does he fail to own what he has acquired</w:t>
      </w:r>
      <w:r w:rsidRPr="003A29CD">
        <w:rPr>
          <w:rFonts w:asciiTheme="majorHAnsi" w:hAnsiTheme="majorHAnsi" w:cstheme="majorHAnsi"/>
          <w:sz w:val="10"/>
        </w:rPr>
        <w:t xml:space="preserve">; he still cannot be said to have stolen the water from anyone. Rather, </w:t>
      </w:r>
      <w:r w:rsidRPr="003A29CD">
        <w:rPr>
          <w:rStyle w:val="Emphasis"/>
          <w:rFonts w:asciiTheme="majorHAnsi" w:hAnsiTheme="majorHAnsi" w:cstheme="majorHAnsi"/>
        </w:rPr>
        <w:t>his injustice is an unjust use of what he owns, on a par with the unjust use I make of my self-owned fist when I wield it, unprovoked, to bop you on your self-owned nose.</w:t>
      </w:r>
      <w:r w:rsidRPr="003A29CD">
        <w:rPr>
          <w:rFonts w:asciiTheme="majorHAnsi" w:hAnsiTheme="majorHAnsi" w:cstheme="majorHAnsi"/>
          <w:sz w:val="10"/>
        </w:rPr>
        <w:t xml:space="preserve"> In what sense does the water-hole owner use his water unjustly, though? He doesn’t try to drown anyone in it, after all— indeed, </w:t>
      </w:r>
      <w:r w:rsidRPr="003A29CD">
        <w:rPr>
          <w:rStyle w:val="Emphasis"/>
          <w:rFonts w:asciiTheme="majorHAnsi" w:hAnsiTheme="majorHAnsi" w:cstheme="majorHAnsi"/>
          <w:highlight w:val="cyan"/>
        </w:rPr>
        <w:t>the</w:t>
      </w:r>
      <w:r w:rsidRPr="003A29CD">
        <w:rPr>
          <w:rStyle w:val="Emphasis"/>
          <w:rFonts w:asciiTheme="majorHAnsi" w:hAnsiTheme="majorHAnsi" w:cstheme="majorHAnsi"/>
        </w:rPr>
        <w:t xml:space="preserve"> whole problem is that he won’t let anybody </w:t>
      </w:r>
      <w:r w:rsidRPr="003A29CD">
        <w:rPr>
          <w:rStyle w:val="Emphasis"/>
          <w:rFonts w:asciiTheme="majorHAnsi" w:hAnsiTheme="majorHAnsi" w:cstheme="majorHAnsi"/>
        </w:rPr>
        <w:lastRenderedPageBreak/>
        <w:t xml:space="preserve">near it! </w:t>
      </w:r>
      <w:r w:rsidRPr="003A29CD">
        <w:rPr>
          <w:rFonts w:asciiTheme="majorHAnsi" w:hAnsiTheme="majorHAnsi" w:cstheme="majorHAnsi"/>
          <w:sz w:val="10"/>
        </w:rPr>
        <w:t xml:space="preserve">Eric Mack gives us the answer we need in what he has put forward as the </w:t>
      </w:r>
      <w:r w:rsidRPr="003A29CD">
        <w:rPr>
          <w:rStyle w:val="Emphasis"/>
          <w:rFonts w:asciiTheme="majorHAnsi" w:hAnsiTheme="majorHAnsi" w:cstheme="majorHAnsi"/>
        </w:rPr>
        <w:t>“</w:t>
      </w:r>
      <w:r w:rsidRPr="003A29CD">
        <w:rPr>
          <w:rStyle w:val="Emphasis"/>
          <w:rFonts w:asciiTheme="majorHAnsi" w:hAnsiTheme="majorHAnsi" w:cstheme="majorHAnsi"/>
          <w:highlight w:val="cyan"/>
        </w:rPr>
        <w:t>self-ownership proviso”</w:t>
      </w:r>
      <w:r w:rsidRPr="003A29CD">
        <w:rPr>
          <w:rFonts w:asciiTheme="majorHAnsi" w:hAnsiTheme="majorHAnsi" w:cstheme="majorHAnsi"/>
          <w:sz w:val="10"/>
        </w:rPr>
        <w:t xml:space="preserve"> (SOP).28 </w:t>
      </w:r>
      <w:r w:rsidRPr="003A29CD">
        <w:rPr>
          <w:rStyle w:val="Emphasis"/>
          <w:rFonts w:asciiTheme="majorHAnsi" w:hAnsiTheme="majorHAnsi" w:cstheme="majorHAnsi"/>
        </w:rPr>
        <w:t xml:space="preserve">This </w:t>
      </w:r>
      <w:r w:rsidRPr="003A29CD">
        <w:rPr>
          <w:rStyle w:val="Emphasis"/>
          <w:rFonts w:asciiTheme="majorHAnsi" w:hAnsiTheme="majorHAnsi" w:cstheme="majorHAnsi"/>
          <w:highlight w:val="cyan"/>
        </w:rPr>
        <w:t>is</w:t>
      </w:r>
      <w:r w:rsidRPr="003A29CD">
        <w:rPr>
          <w:rStyle w:val="Emphasis"/>
          <w:rFonts w:asciiTheme="majorHAnsi" w:hAnsiTheme="majorHAnsi" w:cstheme="majorHAnsi"/>
        </w:rPr>
        <w:t xml:space="preserve"> a proviso </w:t>
      </w:r>
      <w:r w:rsidRPr="003A29CD">
        <w:rPr>
          <w:rStyle w:val="Emphasis"/>
          <w:rFonts w:asciiTheme="majorHAnsi" w:hAnsiTheme="majorHAnsi" w:cstheme="majorHAnsi"/>
          <w:highlight w:val="cyan"/>
        </w:rPr>
        <w:t>not</w:t>
      </w:r>
      <w:r w:rsidRPr="003A29CD">
        <w:rPr>
          <w:rFonts w:asciiTheme="majorHAnsi" w:hAnsiTheme="majorHAnsi" w:cstheme="majorHAnsi"/>
          <w:sz w:val="10"/>
        </w:rPr>
        <w:t xml:space="preserve"> (as the Lock- </w:t>
      </w:r>
      <w:proofErr w:type="spellStart"/>
      <w:r w:rsidRPr="003A29CD">
        <w:rPr>
          <w:rFonts w:asciiTheme="majorHAnsi" w:hAnsiTheme="majorHAnsi" w:cstheme="majorHAnsi"/>
          <w:sz w:val="10"/>
        </w:rPr>
        <w:t>ean</w:t>
      </w:r>
      <w:proofErr w:type="spellEnd"/>
      <w:r w:rsidRPr="003A29CD">
        <w:rPr>
          <w:rFonts w:asciiTheme="majorHAnsi" w:hAnsiTheme="majorHAnsi" w:cstheme="majorHAnsi"/>
          <w:sz w:val="10"/>
        </w:rPr>
        <w:t xml:space="preserve"> proviso is) </w:t>
      </w:r>
      <w:r w:rsidRPr="003A29CD">
        <w:rPr>
          <w:rStyle w:val="Emphasis"/>
          <w:rFonts w:asciiTheme="majorHAnsi" w:hAnsiTheme="majorHAnsi" w:cstheme="majorHAnsi"/>
          <w:highlight w:val="cyan"/>
        </w:rPr>
        <w:t>on the initial acquisition</w:t>
      </w:r>
      <w:r w:rsidRPr="003A29CD">
        <w:rPr>
          <w:rStyle w:val="Emphasis"/>
          <w:rFonts w:asciiTheme="majorHAnsi" w:hAnsiTheme="majorHAnsi" w:cstheme="majorHAnsi"/>
        </w:rPr>
        <w:t xml:space="preserve"> of property, </w:t>
      </w:r>
      <w:r w:rsidRPr="003A29CD">
        <w:rPr>
          <w:rStyle w:val="Emphasis"/>
          <w:rFonts w:asciiTheme="majorHAnsi" w:hAnsiTheme="majorHAnsi" w:cstheme="majorHAnsi"/>
          <w:highlight w:val="cyan"/>
        </w:rPr>
        <w:t>but rather</w:t>
      </w:r>
      <w:r w:rsidRPr="003A29CD">
        <w:rPr>
          <w:rStyle w:val="Emphasis"/>
          <w:rFonts w:asciiTheme="majorHAnsi" w:hAnsiTheme="majorHAnsi" w:cstheme="majorHAnsi"/>
        </w:rPr>
        <w:t xml:space="preserve"> on </w:t>
      </w:r>
      <w:r w:rsidRPr="003A29CD">
        <w:rPr>
          <w:rStyle w:val="Emphasis"/>
          <w:rFonts w:asciiTheme="majorHAnsi" w:hAnsiTheme="majorHAnsi" w:cstheme="majorHAnsi"/>
          <w:highlight w:val="cyan"/>
        </w:rPr>
        <w:t>how one can use</w:t>
      </w:r>
      <w:r w:rsidRPr="003A29CD">
        <w:rPr>
          <w:rStyle w:val="Emphasis"/>
          <w:rFonts w:asciiTheme="majorHAnsi" w:hAnsiTheme="majorHAnsi" w:cstheme="majorHAnsi"/>
        </w:rPr>
        <w:t xml:space="preserve"> his </w:t>
      </w:r>
      <w:r w:rsidRPr="003A29CD">
        <w:rPr>
          <w:rStyle w:val="Emphasis"/>
          <w:rFonts w:asciiTheme="majorHAnsi" w:hAnsiTheme="majorHAnsi" w:cstheme="majorHAnsi"/>
          <w:highlight w:val="cyan"/>
        </w:rPr>
        <w:t>property</w:t>
      </w:r>
      <w:r w:rsidRPr="003A29CD">
        <w:rPr>
          <w:rStyle w:val="Emphasis"/>
          <w:rFonts w:asciiTheme="majorHAnsi" w:hAnsiTheme="majorHAnsi" w:cstheme="majorHAnsi"/>
        </w:rPr>
        <w:t xml:space="preserve"> in a way that respects others’ self-ownership rights</w:t>
      </w:r>
      <w:r w:rsidRPr="003A29CD">
        <w:rPr>
          <w:rFonts w:asciiTheme="majorHAnsi" w:hAnsiTheme="majorHAnsi" w:cstheme="majorHAnsi"/>
          <w:sz w:val="10"/>
        </w:rPr>
        <w:t xml:space="preserve">. </w:t>
      </w:r>
      <w:r w:rsidRPr="003A29CD">
        <w:rPr>
          <w:rStyle w:val="Emphasis"/>
          <w:rFonts w:asciiTheme="majorHAnsi" w:hAnsiTheme="majorHAnsi" w:cstheme="majorHAnsi"/>
        </w:rPr>
        <w:t xml:space="preserve">It is motivated by consideration of the fact that </w:t>
      </w:r>
      <w:r w:rsidRPr="003A29CD">
        <w:rPr>
          <w:rStyle w:val="Emphasis"/>
          <w:rFonts w:asciiTheme="majorHAnsi" w:hAnsiTheme="majorHAnsi" w:cstheme="majorHAnsi"/>
          <w:highlight w:val="cyan"/>
        </w:rPr>
        <w:t>the</w:t>
      </w:r>
      <w:r w:rsidRPr="003A29CD">
        <w:rPr>
          <w:rStyle w:val="Emphasis"/>
          <w:rFonts w:asciiTheme="majorHAnsi" w:hAnsiTheme="majorHAnsi" w:cstheme="majorHAnsi"/>
        </w:rPr>
        <w:t xml:space="preserve"> talents, </w:t>
      </w:r>
      <w:r w:rsidRPr="003A29CD">
        <w:rPr>
          <w:rStyle w:val="Emphasis"/>
          <w:rFonts w:asciiTheme="majorHAnsi" w:hAnsiTheme="majorHAnsi" w:cstheme="majorHAnsi"/>
          <w:highlight w:val="cyan"/>
        </w:rPr>
        <w:t>abilities</w:t>
      </w:r>
      <w:r w:rsidRPr="003A29CD">
        <w:rPr>
          <w:rStyle w:val="Emphasis"/>
          <w:rFonts w:asciiTheme="majorHAnsi" w:hAnsiTheme="majorHAnsi" w:cstheme="majorHAnsi"/>
        </w:rPr>
        <w:t xml:space="preserve">, </w:t>
      </w:r>
      <w:proofErr w:type="spellStart"/>
      <w:r w:rsidRPr="003A29CD">
        <w:rPr>
          <w:rStyle w:val="Emphasis"/>
          <w:rFonts w:asciiTheme="majorHAnsi" w:hAnsiTheme="majorHAnsi" w:cstheme="majorHAnsi"/>
        </w:rPr>
        <w:t>capac</w:t>
      </w:r>
      <w:proofErr w:type="spellEnd"/>
      <w:r w:rsidRPr="003A29CD">
        <w:rPr>
          <w:rStyle w:val="Emphasis"/>
          <w:rFonts w:asciiTheme="majorHAnsi" w:hAnsiTheme="majorHAnsi" w:cstheme="majorHAnsi"/>
        </w:rPr>
        <w:t xml:space="preserve">- </w:t>
      </w:r>
      <w:proofErr w:type="spellStart"/>
      <w:r w:rsidRPr="003A29CD">
        <w:rPr>
          <w:rStyle w:val="Emphasis"/>
          <w:rFonts w:asciiTheme="majorHAnsi" w:hAnsiTheme="majorHAnsi" w:cstheme="majorHAnsi"/>
        </w:rPr>
        <w:t>ities</w:t>
      </w:r>
      <w:proofErr w:type="spellEnd"/>
      <w:r w:rsidRPr="003A29CD">
        <w:rPr>
          <w:rStyle w:val="Emphasis"/>
          <w:rFonts w:asciiTheme="majorHAnsi" w:hAnsiTheme="majorHAnsi" w:cstheme="majorHAnsi"/>
        </w:rPr>
        <w:t>, energies,</w:t>
      </w:r>
      <w:r w:rsidRPr="003A29CD">
        <w:rPr>
          <w:rFonts w:asciiTheme="majorHAnsi" w:hAnsiTheme="majorHAnsi" w:cstheme="majorHAnsi"/>
          <w:sz w:val="10"/>
        </w:rPr>
        <w:t xml:space="preserve"> etc., </w:t>
      </w:r>
      <w:r w:rsidRPr="003A29CD">
        <w:rPr>
          <w:rStyle w:val="Emphasis"/>
          <w:rFonts w:asciiTheme="majorHAnsi" w:hAnsiTheme="majorHAnsi" w:cstheme="majorHAnsi"/>
          <w:highlight w:val="cyan"/>
        </w:rPr>
        <w:t>that a person</w:t>
      </w:r>
      <w:r w:rsidRPr="003A29CD">
        <w:rPr>
          <w:rStyle w:val="Emphasis"/>
          <w:rFonts w:asciiTheme="majorHAnsi" w:hAnsiTheme="majorHAnsi" w:cstheme="majorHAnsi"/>
        </w:rPr>
        <w:t xml:space="preserve"> rightfully </w:t>
      </w:r>
      <w:r w:rsidRPr="003A29CD">
        <w:rPr>
          <w:rStyle w:val="Emphasis"/>
          <w:rFonts w:asciiTheme="majorHAnsi" w:hAnsiTheme="majorHAnsi" w:cstheme="majorHAnsi"/>
          <w:highlight w:val="cyan"/>
        </w:rPr>
        <w:t>possess</w:t>
      </w:r>
      <w:r w:rsidRPr="003A29CD">
        <w:rPr>
          <w:rStyle w:val="Emphasis"/>
          <w:rFonts w:asciiTheme="majorHAnsi" w:hAnsiTheme="majorHAnsi" w:cstheme="majorHAnsi"/>
        </w:rPr>
        <w:t xml:space="preserve">es as a self-owner </w:t>
      </w:r>
      <w:r w:rsidRPr="003A29CD">
        <w:rPr>
          <w:rStyle w:val="Emphasis"/>
          <w:rFonts w:asciiTheme="majorHAnsi" w:hAnsiTheme="majorHAnsi" w:cstheme="majorHAnsi"/>
          <w:highlight w:val="cyan"/>
        </w:rPr>
        <w:t>are inherently “world-interactive”</w:t>
      </w:r>
      <w:r w:rsidRPr="003A29CD">
        <w:rPr>
          <w:rStyle w:val="Emphasis"/>
          <w:rFonts w:asciiTheme="majorHAnsi" w:hAnsiTheme="majorHAnsi" w:cstheme="majorHAnsi"/>
        </w:rPr>
        <w:t>;</w:t>
      </w:r>
      <w:r w:rsidRPr="003A29CD">
        <w:rPr>
          <w:rFonts w:asciiTheme="majorHAnsi" w:hAnsiTheme="majorHAnsi" w:cstheme="majorHAnsi"/>
          <w:sz w:val="10"/>
        </w:rPr>
        <w:t xml:space="preserve"> that is, it is of </w:t>
      </w:r>
      <w:r w:rsidRPr="003A29CD">
        <w:rPr>
          <w:rStyle w:val="Emphasis"/>
          <w:rFonts w:asciiTheme="majorHAnsi" w:hAnsiTheme="majorHAnsi" w:cstheme="majorHAnsi"/>
        </w:rPr>
        <w:t>their very essence that they are directed toward the extra-personal environment</w:t>
      </w:r>
      <w:r w:rsidRPr="003A29CD">
        <w:rPr>
          <w:rFonts w:asciiTheme="majorHAnsi" w:hAnsiTheme="majorHAnsi" w:cstheme="majorHAnsi"/>
          <w:sz w:val="10"/>
        </w:rPr>
        <w:t xml:space="preserve">.29 </w:t>
      </w:r>
      <w:r w:rsidRPr="003A29CD">
        <w:rPr>
          <w:rStyle w:val="Emphasis"/>
          <w:rFonts w:asciiTheme="majorHAnsi" w:hAnsiTheme="majorHAnsi" w:cstheme="majorHAnsi"/>
          <w:highlight w:val="cyan"/>
        </w:rPr>
        <w:t>Your capacity to use your hand</w:t>
      </w:r>
      <w:r w:rsidRPr="003A29CD">
        <w:rPr>
          <w:rStyle w:val="Emphasis"/>
          <w:rFonts w:asciiTheme="majorHAnsi" w:hAnsiTheme="majorHAnsi" w:cstheme="majorHAnsi"/>
        </w:rPr>
        <w:t xml:space="preserve">, for instance, </w:t>
      </w:r>
      <w:r w:rsidRPr="003A29CD">
        <w:rPr>
          <w:rStyle w:val="Emphasis"/>
          <w:rFonts w:asciiTheme="majorHAnsi" w:hAnsiTheme="majorHAnsi" w:cstheme="majorHAnsi"/>
          <w:highlight w:val="cyan"/>
        </w:rPr>
        <w:t>is</w:t>
      </w:r>
      <w:r w:rsidRPr="003A29CD">
        <w:rPr>
          <w:rStyle w:val="Emphasis"/>
          <w:rFonts w:asciiTheme="majorHAnsi" w:hAnsiTheme="majorHAnsi" w:cstheme="majorHAnsi"/>
        </w:rPr>
        <w:t xml:space="preserve"> just </w:t>
      </w:r>
      <w:r w:rsidRPr="003A29CD">
        <w:rPr>
          <w:rStyle w:val="Emphasis"/>
          <w:rFonts w:asciiTheme="majorHAnsi" w:hAnsiTheme="majorHAnsi" w:cstheme="majorHAnsi"/>
          <w:highlight w:val="cyan"/>
        </w:rPr>
        <w:t>a capacity to</w:t>
      </w:r>
      <w:r w:rsidRPr="003A29CD">
        <w:rPr>
          <w:rStyle w:val="Emphasis"/>
          <w:rFonts w:asciiTheme="majorHAnsi" w:hAnsiTheme="majorHAnsi" w:cstheme="majorHAnsi"/>
        </w:rPr>
        <w:t xml:space="preserve"> grasp and </w:t>
      </w:r>
      <w:r w:rsidRPr="003A29CD">
        <w:rPr>
          <w:rStyle w:val="Emphasis"/>
          <w:rFonts w:asciiTheme="majorHAnsi" w:hAnsiTheme="majorHAnsi" w:cstheme="majorHAnsi"/>
          <w:highlight w:val="cyan"/>
        </w:rPr>
        <w:t>manipulate external objects</w:t>
      </w:r>
      <w:r w:rsidRPr="003A29CD">
        <w:rPr>
          <w:rStyle w:val="Emphasis"/>
          <w:rFonts w:asciiTheme="majorHAnsi" w:hAnsiTheme="majorHAnsi" w:cstheme="majorHAnsi"/>
        </w:rPr>
        <w:t>;</w:t>
      </w:r>
      <w:r w:rsidRPr="003A29CD">
        <w:rPr>
          <w:rFonts w:asciiTheme="majorHAnsi" w:hAnsiTheme="majorHAnsi" w:cstheme="majorHAnsi"/>
          <w:sz w:val="10"/>
        </w:rPr>
        <w:t xml:space="preserve"> thus, </w:t>
      </w:r>
      <w:r w:rsidRPr="003A29CD">
        <w:rPr>
          <w:rStyle w:val="Emphasis"/>
          <w:rFonts w:asciiTheme="majorHAnsi" w:hAnsiTheme="majorHAnsi" w:cstheme="majorHAnsi"/>
        </w:rPr>
        <w:t>what you own in owning your hand is something essentially grasping</w:t>
      </w:r>
      <w:r w:rsidRPr="003A29CD">
        <w:rPr>
          <w:rFonts w:asciiTheme="majorHAnsi" w:hAnsiTheme="majorHAnsi" w:cstheme="majorHAnsi"/>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3A29CD">
        <w:rPr>
          <w:rStyle w:val="Emphasis"/>
          <w:rFonts w:asciiTheme="majorHAnsi" w:hAnsiTheme="majorHAnsi" w:cstheme="majorHAnsi"/>
        </w:rPr>
        <w:t>there are</w:t>
      </w:r>
      <w:r w:rsidRPr="003A29CD">
        <w:rPr>
          <w:rFonts w:asciiTheme="majorHAnsi" w:hAnsiTheme="majorHAnsi" w:cstheme="majorHAnsi"/>
          <w:sz w:val="10"/>
        </w:rPr>
        <w:t xml:space="preserve">, Mack suggests, </w:t>
      </w:r>
      <w:r w:rsidRPr="003A29CD">
        <w:rPr>
          <w:rStyle w:val="Emphasis"/>
          <w:rFonts w:asciiTheme="majorHAnsi" w:hAnsiTheme="majorHAnsi" w:cstheme="majorHAnsi"/>
        </w:rPr>
        <w:t>other, noninvasive ways in which those rights might be violated. If</w:t>
      </w:r>
      <w:r w:rsidRPr="003A29CD">
        <w:rPr>
          <w:rFonts w:asciiTheme="majorHAnsi" w:hAnsiTheme="majorHAnsi" w:cstheme="majorHAnsi"/>
          <w:sz w:val="10"/>
        </w:rPr>
        <w:t xml:space="preserve">, to use an example of Mack’s, </w:t>
      </w:r>
      <w:r w:rsidRPr="003A29CD">
        <w:rPr>
          <w:rStyle w:val="Emphasis"/>
          <w:rFonts w:asciiTheme="majorHAnsi" w:hAnsiTheme="majorHAnsi" w:cstheme="majorHAnsi"/>
          <w:highlight w:val="cyan"/>
        </w:rPr>
        <w:t>I</w:t>
      </w:r>
      <w:r w:rsidRPr="003A29CD">
        <w:rPr>
          <w:rStyle w:val="Emphasis"/>
          <w:rFonts w:asciiTheme="majorHAnsi" w:hAnsiTheme="majorHAnsi" w:cstheme="majorHAnsi"/>
        </w:rPr>
        <w:t xml:space="preserve"> effectively </w:t>
      </w:r>
      <w:r w:rsidRPr="003A29CD">
        <w:rPr>
          <w:rStyle w:val="Emphasis"/>
          <w:rFonts w:asciiTheme="majorHAnsi" w:hAnsiTheme="majorHAnsi" w:cstheme="majorHAnsi"/>
          <w:highlight w:val="cyan"/>
        </w:rPr>
        <w:t>nullify your ability to use your hand</w:t>
      </w:r>
      <w:r w:rsidRPr="003A29CD">
        <w:rPr>
          <w:rStyle w:val="Emphasis"/>
          <w:rFonts w:asciiTheme="majorHAnsi" w:hAnsiTheme="majorHAnsi" w:cstheme="majorHAnsi"/>
        </w:rPr>
        <w:t xml:space="preserve"> by creating a device that causes anything you reach for to be propelled beyond your grasp,</w:t>
      </w:r>
      <w:r w:rsidRPr="003A29CD">
        <w:rPr>
          <w:rFonts w:asciiTheme="majorHAnsi" w:hAnsiTheme="majorHAnsi" w:cstheme="majorHAnsi"/>
          <w:sz w:val="10"/>
        </w:rPr>
        <w:t xml:space="preserve"> making it impossible for you ever to grasp or </w:t>
      </w:r>
      <w:proofErr w:type="spellStart"/>
      <w:r w:rsidRPr="003A29CD">
        <w:rPr>
          <w:rFonts w:asciiTheme="majorHAnsi" w:hAnsiTheme="majorHAnsi" w:cstheme="majorHAnsi"/>
          <w:sz w:val="10"/>
        </w:rPr>
        <w:t>manip</w:t>
      </w:r>
      <w:proofErr w:type="spellEnd"/>
      <w:r w:rsidRPr="003A29CD">
        <w:rPr>
          <w:rFonts w:asciiTheme="majorHAnsi" w:hAnsiTheme="majorHAnsi" w:cstheme="majorHAnsi"/>
          <w:sz w:val="10"/>
        </w:rPr>
        <w:t xml:space="preserve">- </w:t>
      </w:r>
      <w:proofErr w:type="spellStart"/>
      <w:r w:rsidRPr="003A29CD">
        <w:rPr>
          <w:rFonts w:asciiTheme="majorHAnsi" w:hAnsiTheme="majorHAnsi" w:cstheme="majorHAnsi"/>
          <w:sz w:val="10"/>
        </w:rPr>
        <w:t>ulate</w:t>
      </w:r>
      <w:proofErr w:type="spellEnd"/>
      <w:r w:rsidRPr="003A29CD">
        <w:rPr>
          <w:rFonts w:asciiTheme="majorHAnsi" w:hAnsiTheme="majorHAnsi" w:cstheme="majorHAnsi"/>
          <w:sz w:val="10"/>
        </w:rPr>
        <w:t xml:space="preserve"> anything, </w:t>
      </w:r>
      <w:r w:rsidRPr="003A29CD">
        <w:rPr>
          <w:rStyle w:val="Emphasis"/>
          <w:rFonts w:asciiTheme="majorHAnsi" w:hAnsiTheme="majorHAnsi" w:cstheme="majorHAnsi"/>
          <w:highlight w:val="cyan"/>
        </w:rPr>
        <w:t>I have violated your right to your hand</w:t>
      </w:r>
      <w:r w:rsidRPr="003A29CD">
        <w:rPr>
          <w:rFonts w:asciiTheme="majorHAnsi" w:hAnsiTheme="majorHAnsi" w:cstheme="majorHAnsi"/>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3A29CD">
        <w:rPr>
          <w:rStyle w:val="Emphasis"/>
          <w:rFonts w:asciiTheme="majorHAnsi" w:hAnsiTheme="majorHAnsi" w:cstheme="majorHAnsi"/>
        </w:rPr>
        <w:t>“[t]he SOP requires that persons not deploy their legitimate holdings</w:t>
      </w:r>
      <w:r w:rsidRPr="003A29CD">
        <w:rPr>
          <w:rFonts w:asciiTheme="majorHAnsi" w:hAnsiTheme="majorHAnsi" w:cstheme="majorHAnsi"/>
          <w:sz w:val="10"/>
        </w:rPr>
        <w:t xml:space="preserve">, i.e., their extra-personal property, </w:t>
      </w:r>
      <w:r w:rsidRPr="003A29CD">
        <w:rPr>
          <w:rStyle w:val="Emphasis"/>
          <w:rFonts w:asciiTheme="majorHAnsi" w:hAnsiTheme="majorHAnsi" w:cstheme="majorHAnsi"/>
        </w:rPr>
        <w:t>in ways that severely</w:t>
      </w:r>
      <w:r w:rsidRPr="003A29CD">
        <w:rPr>
          <w:rFonts w:asciiTheme="majorHAnsi" w:hAnsiTheme="majorHAnsi" w:cstheme="majorHAnsi"/>
          <w:sz w:val="10"/>
        </w:rPr>
        <w:t xml:space="preserve">, albeit noninvasively, </w:t>
      </w:r>
      <w:r w:rsidRPr="003A29CD">
        <w:rPr>
          <w:rStyle w:val="Emphasis"/>
          <w:rFonts w:asciiTheme="majorHAnsi" w:hAnsiTheme="majorHAnsi" w:cstheme="majorHAnsi"/>
        </w:rPr>
        <w:t>disable any person’s world-interactive powers.”</w:t>
      </w:r>
      <w:r w:rsidRPr="003A29CD">
        <w:rPr>
          <w:rFonts w:asciiTheme="majorHAnsi" w:hAnsiTheme="majorHAnsi" w:cstheme="majorHAnsi"/>
          <w:sz w:val="10"/>
        </w:rPr>
        <w:t xml:space="preserve"> 31 </w:t>
      </w:r>
      <w:r w:rsidRPr="003A29CD">
        <w:rPr>
          <w:rStyle w:val="Emphasis"/>
          <w:rFonts w:asciiTheme="majorHAnsi" w:hAnsiTheme="majorHAnsi" w:cstheme="majorHAnsi"/>
          <w:highlight w:val="cyan"/>
        </w:rPr>
        <w:t>The SOP</w:t>
      </w:r>
      <w:r w:rsidRPr="003A29CD">
        <w:rPr>
          <w:rStyle w:val="Emphasis"/>
          <w:rFonts w:asciiTheme="majorHAnsi" w:hAnsiTheme="majorHAnsi" w:cstheme="majorHAnsi"/>
        </w:rPr>
        <w:t xml:space="preserve"> </w:t>
      </w:r>
      <w:r w:rsidRPr="003A29CD">
        <w:rPr>
          <w:rStyle w:val="Emphasis"/>
          <w:rFonts w:asciiTheme="majorHAnsi" w:hAnsiTheme="majorHAnsi" w:cstheme="majorHAnsi"/>
          <w:highlight w:val="cyan"/>
        </w:rPr>
        <w:t>follows</w:t>
      </w:r>
      <w:r w:rsidRPr="003A29CD">
        <w:rPr>
          <w:rFonts w:asciiTheme="majorHAnsi" w:hAnsiTheme="majorHAnsi" w:cstheme="majorHAnsi"/>
          <w:sz w:val="10"/>
        </w:rPr>
        <w:t xml:space="preserve">, in Mack’s view, </w:t>
      </w:r>
      <w:r w:rsidRPr="003A29CD">
        <w:rPr>
          <w:rStyle w:val="Emphasis"/>
          <w:rFonts w:asciiTheme="majorHAnsi" w:hAnsiTheme="majorHAnsi" w:cstheme="majorHAnsi"/>
          <w:highlight w:val="cyan"/>
        </w:rPr>
        <w:t>from the thesis of self-ownership itself</w:t>
      </w:r>
      <w:r w:rsidRPr="003A29CD">
        <w:rPr>
          <w:rFonts w:asciiTheme="majorHAnsi" w:hAnsiTheme="majorHAnsi" w:cstheme="majorHAnsi"/>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w:t>
      </w:r>
      <w:proofErr w:type="gramStart"/>
      <w:r w:rsidRPr="003A29CD">
        <w:rPr>
          <w:rFonts w:asciiTheme="majorHAnsi" w:hAnsiTheme="majorHAnsi" w:cstheme="majorHAnsi"/>
          <w:sz w:val="10"/>
        </w:rPr>
        <w:t>in order to</w:t>
      </w:r>
      <w:proofErr w:type="gramEnd"/>
      <w:r w:rsidRPr="003A29CD">
        <w:rPr>
          <w:rFonts w:asciiTheme="majorHAnsi" w:hAnsiTheme="majorHAnsi" w:cstheme="majorHAnsi"/>
          <w:sz w:val="10"/>
        </w:rPr>
        <w:t xml:space="preserve">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w:t>
      </w:r>
      <w:proofErr w:type="gramStart"/>
      <w:r w:rsidRPr="003A29CD">
        <w:rPr>
          <w:rFonts w:asciiTheme="majorHAnsi" w:hAnsiTheme="majorHAnsi" w:cstheme="majorHAnsi"/>
          <w:sz w:val="10"/>
        </w:rPr>
        <w:t>all of</w:t>
      </w:r>
      <w:proofErr w:type="gramEnd"/>
      <w:r w:rsidRPr="003A29CD">
        <w:rPr>
          <w:rFonts w:asciiTheme="majorHAnsi" w:hAnsiTheme="majorHAnsi" w:cstheme="majorHAnsi"/>
          <w:sz w:val="10"/>
        </w:rPr>
        <w:t xml:space="preserve">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w:t>
      </w:r>
      <w:proofErr w:type="gramStart"/>
      <w:r w:rsidRPr="003A29CD">
        <w:rPr>
          <w:rFonts w:asciiTheme="majorHAnsi" w:hAnsiTheme="majorHAnsi" w:cstheme="majorHAnsi"/>
          <w:sz w:val="10"/>
        </w:rPr>
        <w:t>Mack</w:t>
      </w:r>
      <w:proofErr w:type="gramEnd"/>
      <w:r w:rsidRPr="003A29CD">
        <w:rPr>
          <w:rFonts w:asciiTheme="majorHAnsi" w:hAnsiTheme="majorHAnsi" w:cstheme="majorHAnsi"/>
          <w:sz w:val="10"/>
        </w:rPr>
        <w:t xml:space="preserve">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w:t>
      </w:r>
      <w:proofErr w:type="spellStart"/>
      <w:r w:rsidRPr="003A29CD">
        <w:rPr>
          <w:rFonts w:asciiTheme="majorHAnsi" w:hAnsiTheme="majorHAnsi" w:cstheme="majorHAnsi"/>
          <w:sz w:val="10"/>
        </w:rPr>
        <w:t>abling</w:t>
      </w:r>
      <w:proofErr w:type="spellEnd"/>
      <w:r w:rsidRPr="003A29CD">
        <w:rPr>
          <w:rFonts w:asciiTheme="majorHAnsi" w:hAnsiTheme="majorHAnsi" w:cstheme="majorHAnsi"/>
          <w:sz w:val="10"/>
        </w:rPr>
        <w:t xml:space="preserve">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w:t>
      </w:r>
      <w:proofErr w:type="gramStart"/>
      <w:r w:rsidRPr="003A29CD">
        <w:rPr>
          <w:rFonts w:asciiTheme="majorHAnsi" w:hAnsiTheme="majorHAnsi" w:cstheme="majorHAnsi"/>
          <w:sz w:val="10"/>
        </w:rPr>
        <w:t>all of</w:t>
      </w:r>
      <w:proofErr w:type="gramEnd"/>
      <w:r w:rsidRPr="003A29CD">
        <w:rPr>
          <w:rFonts w:asciiTheme="majorHAnsi" w:hAnsiTheme="majorHAnsi" w:cstheme="majorHAnsi"/>
          <w:sz w:val="10"/>
        </w:rPr>
        <w:t xml:space="preserve"> these examples in a </w:t>
      </w:r>
      <w:proofErr w:type="spellStart"/>
      <w:r w:rsidRPr="003A29CD">
        <w:rPr>
          <w:rFonts w:asciiTheme="majorHAnsi" w:hAnsiTheme="majorHAnsi" w:cstheme="majorHAnsi"/>
          <w:sz w:val="10"/>
        </w:rPr>
        <w:t>hard-line</w:t>
      </w:r>
      <w:proofErr w:type="spellEnd"/>
      <w:r w:rsidRPr="003A29CD">
        <w:rPr>
          <w:rFonts w:asciiTheme="majorHAnsi" w:hAnsiTheme="majorHAnsi" w:cstheme="majorHAnsi"/>
          <w:sz w:val="10"/>
        </w:rPr>
        <w:t xml:space="preserve"> way and thus avoid commitment to the SOP. Such a </w:t>
      </w:r>
      <w:proofErr w:type="spellStart"/>
      <w:r w:rsidRPr="003A29CD">
        <w:rPr>
          <w:rFonts w:asciiTheme="majorHAnsi" w:hAnsiTheme="majorHAnsi" w:cstheme="majorHAnsi"/>
          <w:sz w:val="10"/>
        </w:rPr>
        <w:t>hard-line</w:t>
      </w:r>
      <w:proofErr w:type="spellEnd"/>
      <w:r w:rsidRPr="003A29CD">
        <w:rPr>
          <w:rFonts w:asciiTheme="majorHAnsi" w:hAnsiTheme="majorHAnsi" w:cstheme="majorHAnsi"/>
          <w:sz w:val="10"/>
        </w:rPr>
        <w:t xml:space="preserv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w:t>
      </w:r>
      <w:proofErr w:type="gramStart"/>
      <w:r w:rsidRPr="003A29CD">
        <w:rPr>
          <w:rFonts w:asciiTheme="majorHAnsi" w:hAnsiTheme="majorHAnsi" w:cstheme="majorHAnsi"/>
          <w:sz w:val="10"/>
        </w:rPr>
        <w:t>So</w:t>
      </w:r>
      <w:proofErr w:type="gramEnd"/>
      <w:r w:rsidRPr="003A29CD">
        <w:rPr>
          <w:rFonts w:asciiTheme="majorHAnsi" w:hAnsiTheme="majorHAnsi" w:cstheme="majorHAnsi"/>
          <w:sz w:val="10"/>
        </w:rPr>
        <w:t xml:space="preserve"> teleport out, if you can. Or get someone else —if you can find someone —to let you out.” Adam would be neither violating Zelda’s rights to external property nor excessively punishing her in this case; nor would he be invasively </w:t>
      </w:r>
      <w:proofErr w:type="spellStart"/>
      <w:r w:rsidRPr="003A29CD">
        <w:rPr>
          <w:rFonts w:asciiTheme="majorHAnsi" w:hAnsiTheme="majorHAnsi" w:cstheme="majorHAnsi"/>
          <w:sz w:val="10"/>
        </w:rPr>
        <w:t>vio</w:t>
      </w:r>
      <w:proofErr w:type="spellEnd"/>
      <w:r w:rsidRPr="003A29CD">
        <w:rPr>
          <w:rFonts w:asciiTheme="majorHAnsi" w:hAnsiTheme="majorHAnsi" w:cstheme="majorHAnsi"/>
          <w:sz w:val="10"/>
        </w:rPr>
        <w:t xml:space="preserve">- </w:t>
      </w:r>
      <w:proofErr w:type="spellStart"/>
      <w:r w:rsidRPr="003A29CD">
        <w:rPr>
          <w:rFonts w:asciiTheme="majorHAnsi" w:hAnsiTheme="majorHAnsi" w:cstheme="majorHAnsi"/>
          <w:sz w:val="10"/>
        </w:rPr>
        <w:t>lating</w:t>
      </w:r>
      <w:proofErr w:type="spellEnd"/>
      <w:r w:rsidRPr="003A29CD">
        <w:rPr>
          <w:rFonts w:asciiTheme="majorHAnsi" w:hAnsiTheme="majorHAnsi" w:cstheme="majorHAnsi"/>
          <w:sz w:val="10"/>
        </w:rPr>
        <w:t xml:space="preserve">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w:t>
      </w:r>
      <w:proofErr w:type="spellStart"/>
      <w:r w:rsidRPr="003A29CD">
        <w:rPr>
          <w:rFonts w:asciiTheme="majorHAnsi" w:hAnsiTheme="majorHAnsi" w:cstheme="majorHAnsi"/>
          <w:sz w:val="10"/>
        </w:rPr>
        <w:t>erty</w:t>
      </w:r>
      <w:proofErr w:type="spellEnd"/>
      <w:r w:rsidRPr="003A29CD">
        <w:rPr>
          <w:rFonts w:asciiTheme="majorHAnsi" w:hAnsiTheme="majorHAnsi" w:cstheme="majorHAnsi"/>
          <w:sz w:val="10"/>
        </w:rPr>
        <w:t xml:space="preserve">.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w:t>
      </w:r>
      <w:proofErr w:type="spellStart"/>
      <w:r w:rsidRPr="003A29CD">
        <w:rPr>
          <w:rFonts w:asciiTheme="majorHAnsi" w:hAnsiTheme="majorHAnsi" w:cstheme="majorHAnsi"/>
          <w:sz w:val="10"/>
        </w:rPr>
        <w:t>unlibertarian</w:t>
      </w:r>
      <w:proofErr w:type="spellEnd"/>
      <w:r w:rsidRPr="003A29CD">
        <w:rPr>
          <w:rFonts w:asciiTheme="majorHAnsi" w:hAnsiTheme="majorHAnsi" w:cstheme="majorHAnsi"/>
          <w:sz w:val="10"/>
        </w:rPr>
        <w:t xml:space="preserve"> and presumably redistributionist) POP would also, in par- </w:t>
      </w:r>
      <w:proofErr w:type="spellStart"/>
      <w:r w:rsidRPr="003A29CD">
        <w:rPr>
          <w:rFonts w:asciiTheme="majorHAnsi" w:hAnsiTheme="majorHAnsi" w:cstheme="majorHAnsi"/>
          <w:sz w:val="10"/>
        </w:rPr>
        <w:t>allel</w:t>
      </w:r>
      <w:proofErr w:type="spellEnd"/>
      <w:r w:rsidRPr="003A29CD">
        <w:rPr>
          <w:rFonts w:asciiTheme="majorHAnsi" w:hAnsiTheme="majorHAnsi" w:cstheme="majorHAnsi"/>
          <w:sz w:val="10"/>
        </w:rPr>
        <w:t xml:space="preserve">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3A29CD">
        <w:rPr>
          <w:rStyle w:val="Emphasis"/>
          <w:rFonts w:asciiTheme="majorHAnsi" w:hAnsiTheme="majorHAnsi" w:cstheme="majorHAnsi"/>
          <w:highlight w:val="cyan"/>
        </w:rPr>
        <w:t>To nullify these powers</w:t>
      </w:r>
      <w:r w:rsidRPr="003A29CD">
        <w:rPr>
          <w:rStyle w:val="Emphasis"/>
          <w:rFonts w:asciiTheme="majorHAnsi" w:hAnsiTheme="majorHAnsi" w:cstheme="majorHAnsi"/>
        </w:rPr>
        <w:t xml:space="preserve"> even for a limited time</w:t>
      </w:r>
      <w:r w:rsidRPr="003A29CD">
        <w:rPr>
          <w:rFonts w:asciiTheme="majorHAnsi" w:hAnsiTheme="majorHAnsi" w:cstheme="majorHAnsi"/>
          <w:sz w:val="10"/>
        </w:rPr>
        <w:t xml:space="preserve">, then, </w:t>
      </w:r>
      <w:r w:rsidRPr="003A29CD">
        <w:rPr>
          <w:rStyle w:val="Emphasis"/>
          <w:rFonts w:asciiTheme="majorHAnsi" w:hAnsiTheme="majorHAnsi" w:cstheme="majorHAnsi"/>
          <w:highlight w:val="cyan"/>
        </w:rPr>
        <w:t>is</w:t>
      </w:r>
      <w:r w:rsidRPr="003A29CD">
        <w:rPr>
          <w:rFonts w:asciiTheme="majorHAnsi" w:hAnsiTheme="majorHAnsi" w:cstheme="majorHAnsi"/>
          <w:sz w:val="10"/>
        </w:rPr>
        <w:t xml:space="preserve"> (very often at least) </w:t>
      </w:r>
      <w:r w:rsidRPr="003A29CD">
        <w:rPr>
          <w:rStyle w:val="Emphasis"/>
          <w:rFonts w:asciiTheme="majorHAnsi" w:hAnsiTheme="majorHAnsi" w:cstheme="majorHAnsi"/>
        </w:rPr>
        <w:t xml:space="preserve">not merely temporarily to inconvenience their owner, but, rather, </w:t>
      </w:r>
      <w:r w:rsidRPr="003A29CD">
        <w:rPr>
          <w:rStyle w:val="Emphasis"/>
          <w:rFonts w:asciiTheme="majorHAnsi" w:hAnsiTheme="majorHAnsi" w:cstheme="majorHAnsi"/>
          <w:highlight w:val="cyan"/>
        </w:rPr>
        <w:t>to</w:t>
      </w:r>
      <w:r w:rsidRPr="003A29CD">
        <w:rPr>
          <w:rFonts w:asciiTheme="majorHAnsi" w:hAnsiTheme="majorHAnsi" w:cstheme="majorHAnsi"/>
          <w:sz w:val="10"/>
          <w:highlight w:val="cyan"/>
        </w:rPr>
        <w:t xml:space="preserve"> </w:t>
      </w:r>
      <w:r w:rsidRPr="003A29CD">
        <w:rPr>
          <w:rStyle w:val="Emphasis"/>
          <w:rFonts w:asciiTheme="majorHAnsi" w:hAnsiTheme="majorHAnsi" w:cstheme="majorHAnsi"/>
          <w:highlight w:val="cyan"/>
        </w:rPr>
        <w:t xml:space="preserve">bring about a permanent </w:t>
      </w:r>
      <w:proofErr w:type="spellStart"/>
      <w:r w:rsidRPr="003A29CD">
        <w:rPr>
          <w:rStyle w:val="Emphasis"/>
          <w:rFonts w:asciiTheme="majorHAnsi" w:hAnsiTheme="majorHAnsi" w:cstheme="majorHAnsi"/>
          <w:highlight w:val="cyan"/>
        </w:rPr>
        <w:t>reduc</w:t>
      </w:r>
      <w:proofErr w:type="spellEnd"/>
      <w:r w:rsidRPr="003A29CD">
        <w:rPr>
          <w:rStyle w:val="Emphasis"/>
          <w:rFonts w:asciiTheme="majorHAnsi" w:hAnsiTheme="majorHAnsi" w:cstheme="majorHAnsi"/>
          <w:highlight w:val="cyan"/>
        </w:rPr>
        <w:t xml:space="preserve">- </w:t>
      </w:r>
      <w:proofErr w:type="spellStart"/>
      <w:r w:rsidRPr="003A29CD">
        <w:rPr>
          <w:rStyle w:val="Emphasis"/>
          <w:rFonts w:asciiTheme="majorHAnsi" w:hAnsiTheme="majorHAnsi" w:cstheme="majorHAnsi"/>
          <w:highlight w:val="cyan"/>
        </w:rPr>
        <w:t>tion</w:t>
      </w:r>
      <w:proofErr w:type="spellEnd"/>
      <w:r w:rsidRPr="003A29CD">
        <w:rPr>
          <w:rStyle w:val="Emphasis"/>
          <w:rFonts w:asciiTheme="majorHAnsi" w:hAnsiTheme="majorHAnsi" w:cstheme="majorHAnsi"/>
        </w:rPr>
        <w:t xml:space="preserve"> or even disablement of these powers.</w:t>
      </w:r>
      <w:r w:rsidRPr="003A29CD">
        <w:rPr>
          <w:rFonts w:asciiTheme="majorHAnsi" w:hAnsiTheme="majorHAnsi" w:cstheme="majorHAnsi"/>
          <w:sz w:val="10"/>
        </w:rPr>
        <w:t xml:space="preserve"> By contrast, a submarine (or a corkscrew) retains its powers even when left indefinitely in a garage (or a drawer). </w:t>
      </w:r>
      <w:r w:rsidRPr="003A29CD">
        <w:rPr>
          <w:rStyle w:val="Emphasis"/>
          <w:rFonts w:asciiTheme="majorHAnsi" w:hAnsiTheme="majorHAnsi" w:cstheme="majorHAnsi"/>
        </w:rPr>
        <w:t>This difference in the effect that nullification has on self-owned powers versus extra-personal property plausibly justifies a difference in our judgments concerning the acceptability</w:t>
      </w:r>
      <w:r w:rsidRPr="003A29CD">
        <w:rPr>
          <w:rFonts w:asciiTheme="majorHAnsi" w:hAnsiTheme="majorHAnsi" w:cstheme="majorHAnsi"/>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3A29CD">
        <w:rPr>
          <w:rStyle w:val="Emphasis"/>
          <w:rFonts w:asciiTheme="majorHAnsi" w:hAnsiTheme="majorHAnsi" w:cstheme="majorHAnsi"/>
          <w:highlight w:val="cyan"/>
        </w:rPr>
        <w:t>One’s self-owned powers</w:t>
      </w:r>
      <w:r w:rsidRPr="003A29CD">
        <w:rPr>
          <w:rStyle w:val="Emphasis"/>
          <w:rFonts w:asciiTheme="majorHAnsi" w:hAnsiTheme="majorHAnsi" w:cstheme="majorHAnsi"/>
        </w:rPr>
        <w:t xml:space="preserve">, </w:t>
      </w:r>
      <w:r w:rsidRPr="003A29CD">
        <w:rPr>
          <w:rStyle w:val="Emphasis"/>
          <w:rFonts w:asciiTheme="majorHAnsi" w:hAnsiTheme="majorHAnsi" w:cstheme="majorHAnsi"/>
        </w:rPr>
        <w:lastRenderedPageBreak/>
        <w:t xml:space="preserve">along with the SOP-guaranteed right to the non-nullification of those powers, </w:t>
      </w:r>
      <w:r w:rsidRPr="003A29CD">
        <w:rPr>
          <w:rStyle w:val="Emphasis"/>
          <w:rFonts w:asciiTheme="majorHAnsi" w:hAnsiTheme="majorHAnsi" w:cstheme="majorHAnsi"/>
          <w:highlight w:val="cyan"/>
        </w:rPr>
        <w:t>are not something one</w:t>
      </w:r>
      <w:r w:rsidRPr="003A29CD">
        <w:rPr>
          <w:rStyle w:val="Emphasis"/>
          <w:rFonts w:asciiTheme="majorHAnsi" w:hAnsiTheme="majorHAnsi" w:cstheme="majorHAnsi"/>
        </w:rPr>
        <w:t xml:space="preserve"> chooses or </w:t>
      </w:r>
      <w:r w:rsidRPr="003A29CD">
        <w:rPr>
          <w:rStyle w:val="Emphasis"/>
          <w:rFonts w:asciiTheme="majorHAnsi" w:hAnsiTheme="majorHAnsi" w:cstheme="majorHAnsi"/>
          <w:highlight w:val="cyan"/>
        </w:rPr>
        <w:t>acquires; one just</w:t>
      </w:r>
      <w:r w:rsidRPr="003A29CD">
        <w:rPr>
          <w:rStyle w:val="Emphasis"/>
          <w:rFonts w:asciiTheme="majorHAnsi" w:hAnsiTheme="majorHAnsi" w:cstheme="majorHAnsi"/>
        </w:rPr>
        <w:t xml:space="preserve"> has them </w:t>
      </w:r>
      <w:r w:rsidRPr="003A29CD">
        <w:rPr>
          <w:rFonts w:asciiTheme="majorHAnsi" w:hAnsiTheme="majorHAnsi" w:cstheme="majorHAnsi"/>
          <w:sz w:val="10"/>
        </w:rPr>
        <w:t>—indeed, to a great degree one just is the constellation of those powers, abilities, etc.—</w:t>
      </w:r>
      <w:r w:rsidRPr="003A29CD">
        <w:rPr>
          <w:rStyle w:val="Emphasis"/>
          <w:rFonts w:asciiTheme="majorHAnsi" w:hAnsiTheme="majorHAnsi" w:cstheme="majorHAnsi"/>
        </w:rPr>
        <w:t xml:space="preserve">and </w:t>
      </w:r>
      <w:r w:rsidRPr="003A29CD">
        <w:rPr>
          <w:rStyle w:val="Emphasis"/>
          <w:rFonts w:asciiTheme="majorHAnsi" w:hAnsiTheme="majorHAnsi" w:cstheme="majorHAnsi"/>
          <w:highlight w:val="cyan"/>
        </w:rPr>
        <w:t>owns them fully.</w:t>
      </w:r>
      <w:r w:rsidRPr="003A29CD">
        <w:rPr>
          <w:rStyle w:val="Emphasis"/>
          <w:rFonts w:asciiTheme="majorHAnsi" w:hAnsiTheme="majorHAnsi" w:cstheme="majorHAnsi"/>
        </w:rPr>
        <w:t xml:space="preserve"> By contrast, </w:t>
      </w:r>
      <w:r w:rsidRPr="003A29CD">
        <w:rPr>
          <w:rStyle w:val="Emphasis"/>
          <w:rFonts w:asciiTheme="majorHAnsi" w:hAnsiTheme="majorHAnsi" w:cstheme="majorHAnsi"/>
          <w:highlight w:val="cyan"/>
        </w:rPr>
        <w:t>extra-personal property is something one chooses to acquire or not to acquire</w:t>
      </w:r>
      <w:r w:rsidRPr="003A29CD">
        <w:rPr>
          <w:rStyle w:val="Emphasis"/>
          <w:rFonts w:asciiTheme="majorHAnsi" w:hAnsiTheme="majorHAnsi" w:cstheme="majorHAnsi"/>
        </w:rPr>
        <w:t>,</w:t>
      </w:r>
      <w:r w:rsidRPr="003A29CD">
        <w:rPr>
          <w:rFonts w:asciiTheme="majorHAnsi" w:hAnsiTheme="majorHAnsi" w:cstheme="majorHAnsi"/>
          <w:sz w:val="10"/>
        </w:rPr>
        <w:t xml:space="preserve"> and as we have seen, one always acquires property rights in various degrees, from partial to full ownership—and this would include the rights guaranteed by a POP. </w:t>
      </w:r>
      <w:r w:rsidRPr="003A29CD">
        <w:rPr>
          <w:rStyle w:val="Emphasis"/>
          <w:rFonts w:asciiTheme="majorHAnsi" w:hAnsiTheme="majorHAnsi" w:cstheme="majorHAnsi"/>
        </w:rPr>
        <w:t xml:space="preserve">If one chooses to acquire a corkscrew under conditions where wine bottles are </w:t>
      </w:r>
      <w:proofErr w:type="gramStart"/>
      <w:r w:rsidRPr="003A29CD">
        <w:rPr>
          <w:rStyle w:val="Emphasis"/>
          <w:rFonts w:asciiTheme="majorHAnsi" w:hAnsiTheme="majorHAnsi" w:cstheme="majorHAnsi"/>
        </w:rPr>
        <w:t>unavailable, or</w:t>
      </w:r>
      <w:proofErr w:type="gramEnd"/>
      <w:r w:rsidRPr="003A29CD">
        <w:rPr>
          <w:rStyle w:val="Emphasis"/>
          <w:rFonts w:asciiTheme="majorHAnsi" w:hAnsiTheme="majorHAnsi" w:cstheme="majorHAnsi"/>
        </w:rPr>
        <w:t xml:space="preserve"> are even likely at some point to become unavailable, one can hardly blame others if one finds oneself bottle-less</w:t>
      </w:r>
      <w:r w:rsidRPr="003A29CD">
        <w:rPr>
          <w:rFonts w:asciiTheme="majorHAnsi" w:hAnsiTheme="majorHAnsi" w:cstheme="majorHAnsi"/>
          <w:sz w:val="10"/>
        </w:rPr>
        <w:t xml:space="preserve">. To fail to acquire POP-like rights regarding the corkscrew (by, say, contracting with someone else to provide one with wine bottles in perpetuity) is not the same thing as to have those rights and then have them violated. </w:t>
      </w:r>
      <w:r w:rsidRPr="003A29CD">
        <w:rPr>
          <w:rStyle w:val="Emphasis"/>
          <w:rFonts w:asciiTheme="majorHAnsi" w:hAnsiTheme="majorHAnsi" w:cstheme="majorHAnsi"/>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3A29CD">
        <w:rPr>
          <w:rFonts w:asciiTheme="majorHAnsi" w:hAnsiTheme="majorHAnsi" w:cstheme="majorHAnsi"/>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6E44B6C9" w14:textId="77777777" w:rsidR="00480BD0" w:rsidRPr="003A29CD" w:rsidRDefault="00480BD0" w:rsidP="00480BD0">
      <w:pPr>
        <w:rPr>
          <w:rFonts w:asciiTheme="majorHAnsi" w:hAnsiTheme="majorHAnsi" w:cstheme="majorHAnsi"/>
        </w:rPr>
      </w:pPr>
    </w:p>
    <w:p w14:paraId="5568DC32" w14:textId="77777777" w:rsidR="00480BD0" w:rsidRPr="003A29CD" w:rsidRDefault="00480BD0" w:rsidP="00480BD0">
      <w:pPr>
        <w:pStyle w:val="Heading3"/>
        <w:rPr>
          <w:rFonts w:asciiTheme="majorHAnsi" w:hAnsiTheme="majorHAnsi" w:cstheme="majorHAnsi"/>
        </w:rPr>
      </w:pPr>
      <w:r w:rsidRPr="003A29CD">
        <w:rPr>
          <w:rFonts w:asciiTheme="majorHAnsi" w:hAnsiTheme="majorHAnsi" w:cstheme="majorHAnsi"/>
        </w:rPr>
        <w:lastRenderedPageBreak/>
        <w:t>1NC – OFF</w:t>
      </w:r>
    </w:p>
    <w:p w14:paraId="32D44BCC" w14:textId="77777777" w:rsidR="00480BD0" w:rsidRPr="003A29CD" w:rsidRDefault="00480BD0" w:rsidP="00480BD0">
      <w:pPr>
        <w:rPr>
          <w:rFonts w:asciiTheme="majorHAnsi" w:hAnsiTheme="majorHAnsi" w:cstheme="majorHAnsi"/>
        </w:rPr>
      </w:pPr>
      <w:r w:rsidRPr="003A29CD">
        <w:rPr>
          <w:rFonts w:asciiTheme="majorHAnsi" w:hAnsiTheme="majorHAnsi" w:cstheme="majorHAnsi"/>
        </w:rPr>
        <w:t>DA</w:t>
      </w:r>
    </w:p>
    <w:p w14:paraId="156C9E97"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Xi is </w:t>
      </w:r>
      <w:r w:rsidRPr="003A29CD">
        <w:rPr>
          <w:rFonts w:asciiTheme="majorHAnsi" w:hAnsiTheme="majorHAnsi" w:cstheme="majorHAnsi"/>
          <w:u w:val="single"/>
        </w:rPr>
        <w:t>tightening control</w:t>
      </w:r>
      <w:r w:rsidRPr="003A29CD">
        <w:rPr>
          <w:rFonts w:asciiTheme="majorHAnsi" w:hAnsiTheme="majorHAnsi" w:cstheme="majorHAnsi"/>
        </w:rPr>
        <w:t xml:space="preserve"> over the PLA but completing goals are </w:t>
      </w:r>
      <w:r w:rsidRPr="003A29CD">
        <w:rPr>
          <w:rFonts w:asciiTheme="majorHAnsi" w:hAnsiTheme="majorHAnsi" w:cstheme="majorHAnsi"/>
          <w:u w:val="single"/>
        </w:rPr>
        <w:t>critical</w:t>
      </w:r>
      <w:r w:rsidRPr="003A29CD">
        <w:rPr>
          <w:rFonts w:asciiTheme="majorHAnsi" w:hAnsiTheme="majorHAnsi" w:cstheme="majorHAnsi"/>
        </w:rPr>
        <w:t>.</w:t>
      </w:r>
    </w:p>
    <w:p w14:paraId="030CB34B" w14:textId="77777777" w:rsidR="00480BD0" w:rsidRPr="003A29CD" w:rsidRDefault="00480BD0" w:rsidP="00480BD0">
      <w:pPr>
        <w:rPr>
          <w:rFonts w:asciiTheme="majorHAnsi" w:hAnsiTheme="majorHAnsi" w:cstheme="majorHAnsi"/>
        </w:rPr>
      </w:pPr>
      <w:r w:rsidRPr="003A29CD">
        <w:rPr>
          <w:rStyle w:val="Style13ptBold"/>
          <w:rFonts w:asciiTheme="majorHAnsi" w:hAnsiTheme="majorHAnsi" w:cstheme="majorHAnsi"/>
        </w:rPr>
        <w:t>Krishnan 21</w:t>
      </w:r>
      <w:r w:rsidRPr="003A29CD">
        <w:rPr>
          <w:rFonts w:asciiTheme="majorHAnsi" w:hAnsiTheme="majorHAnsi" w:cstheme="majorHAnsi"/>
        </w:rPr>
        <w:t xml:space="preserve"> – Ananth, 11/18/21, [‘Xi tightened control over the PLA’, </w:t>
      </w:r>
      <w:proofErr w:type="spellStart"/>
      <w:r w:rsidRPr="003A29CD">
        <w:rPr>
          <w:rFonts w:asciiTheme="majorHAnsi" w:hAnsiTheme="majorHAnsi" w:cstheme="majorHAnsi"/>
        </w:rPr>
        <w:t>TheHindu</w:t>
      </w:r>
      <w:proofErr w:type="spellEnd"/>
      <w:r w:rsidRPr="003A29CD">
        <w:rPr>
          <w:rFonts w:asciiTheme="majorHAnsi" w:hAnsiTheme="majorHAnsi" w:cstheme="majorHAnsi"/>
        </w:rPr>
        <w:t xml:space="preserve">, </w:t>
      </w:r>
      <w:hyperlink r:id="rId13" w:history="1">
        <w:r w:rsidRPr="003A29CD">
          <w:rPr>
            <w:rStyle w:val="Hyperlink"/>
            <w:rFonts w:asciiTheme="majorHAnsi" w:hAnsiTheme="majorHAnsi" w:cstheme="majorHAnsi"/>
          </w:rPr>
          <w:t>https://www.thehindu.com/news/international/xi-tightened-control-over-the-pla/article37549460.ece</w:t>
        </w:r>
      </w:hyperlink>
      <w:r w:rsidRPr="003A29CD">
        <w:rPr>
          <w:rFonts w:asciiTheme="majorHAnsi" w:hAnsiTheme="majorHAnsi" w:cstheme="majorHAnsi"/>
        </w:rPr>
        <w:t>] Justin</w:t>
      </w:r>
    </w:p>
    <w:p w14:paraId="1946ECB6" w14:textId="77777777" w:rsidR="00480BD0" w:rsidRPr="003A29CD" w:rsidRDefault="00480BD0" w:rsidP="00480BD0">
      <w:pPr>
        <w:rPr>
          <w:rFonts w:asciiTheme="majorHAnsi" w:hAnsiTheme="majorHAnsi" w:cstheme="majorHAnsi"/>
          <w:sz w:val="12"/>
        </w:rPr>
      </w:pPr>
      <w:r w:rsidRPr="003A29CD">
        <w:rPr>
          <w:rFonts w:asciiTheme="majorHAnsi" w:hAnsiTheme="majorHAnsi" w:cstheme="majorHAnsi"/>
          <w:sz w:val="12"/>
        </w:rPr>
        <w:t xml:space="preserve">The new resolution on history passed last week by China’s ruling Communist Party has said that President </w:t>
      </w:r>
      <w:r w:rsidRPr="003A29CD">
        <w:rPr>
          <w:rFonts w:asciiTheme="majorHAnsi" w:hAnsiTheme="majorHAnsi" w:cstheme="majorHAnsi"/>
          <w:highlight w:val="green"/>
          <w:u w:val="single"/>
        </w:rPr>
        <w:t>Xi</w:t>
      </w:r>
      <w:r w:rsidRPr="003A29CD">
        <w:rPr>
          <w:rFonts w:asciiTheme="majorHAnsi" w:hAnsiTheme="majorHAnsi" w:cstheme="majorHAnsi"/>
          <w:u w:val="single"/>
        </w:rPr>
        <w:t xml:space="preserve"> Jinping had </w:t>
      </w:r>
      <w:r w:rsidRPr="003A29CD">
        <w:rPr>
          <w:rStyle w:val="Emphasis"/>
          <w:rFonts w:asciiTheme="majorHAnsi" w:hAnsiTheme="majorHAnsi" w:cstheme="majorHAnsi"/>
          <w:highlight w:val="green"/>
        </w:rPr>
        <w:t xml:space="preserve">tightened </w:t>
      </w:r>
      <w:r w:rsidRPr="003A29CD">
        <w:rPr>
          <w:rStyle w:val="Emphasis"/>
          <w:rFonts w:asciiTheme="majorHAnsi" w:hAnsiTheme="majorHAnsi" w:cstheme="majorHAnsi"/>
        </w:rPr>
        <w:t>control</w:t>
      </w:r>
      <w:r w:rsidRPr="003A29CD">
        <w:rPr>
          <w:rFonts w:asciiTheme="majorHAnsi" w:hAnsiTheme="majorHAnsi" w:cstheme="majorHAnsi"/>
          <w:u w:val="single"/>
        </w:rPr>
        <w:t xml:space="preserve"> over the </w:t>
      </w:r>
      <w:r w:rsidRPr="003A29CD">
        <w:rPr>
          <w:rStyle w:val="Emphasis"/>
          <w:rFonts w:asciiTheme="majorHAnsi" w:hAnsiTheme="majorHAnsi" w:cstheme="majorHAnsi"/>
        </w:rPr>
        <w:t>military</w:t>
      </w:r>
      <w:r w:rsidRPr="003A29CD">
        <w:rPr>
          <w:rFonts w:asciiTheme="majorHAnsi" w:hAnsiTheme="majorHAnsi" w:cstheme="majorHAnsi"/>
          <w:u w:val="single"/>
        </w:rPr>
        <w:t xml:space="preserve"> to </w:t>
      </w:r>
      <w:r w:rsidRPr="003A29CD">
        <w:rPr>
          <w:rStyle w:val="Emphasis"/>
          <w:rFonts w:asciiTheme="majorHAnsi" w:hAnsiTheme="majorHAnsi" w:cstheme="majorHAnsi"/>
        </w:rPr>
        <w:t>address</w:t>
      </w:r>
      <w:r w:rsidRPr="003A29CD">
        <w:rPr>
          <w:rFonts w:asciiTheme="majorHAnsi" w:hAnsiTheme="majorHAnsi" w:cstheme="majorHAnsi"/>
          <w:u w:val="single"/>
        </w:rPr>
        <w:t xml:space="preserve"> the party’s “obviously lacking” leadership of the </w:t>
      </w:r>
      <w:r w:rsidRPr="003A29CD">
        <w:rPr>
          <w:rStyle w:val="Emphasis"/>
          <w:rFonts w:asciiTheme="majorHAnsi" w:hAnsiTheme="majorHAnsi" w:cstheme="majorHAnsi"/>
        </w:rPr>
        <w:t>armed forces under his predecessors</w:t>
      </w:r>
      <w:r w:rsidRPr="003A29CD">
        <w:rPr>
          <w:rFonts w:asciiTheme="majorHAnsi" w:hAnsiTheme="majorHAnsi" w:cstheme="majorHAnsi"/>
          <w:sz w:val="12"/>
        </w:rPr>
        <w:t>.</w:t>
      </w:r>
    </w:p>
    <w:p w14:paraId="50F3B8E4" w14:textId="77777777" w:rsidR="00480BD0" w:rsidRPr="003A29CD" w:rsidRDefault="00480BD0" w:rsidP="00480BD0">
      <w:pPr>
        <w:rPr>
          <w:rFonts w:asciiTheme="majorHAnsi" w:hAnsiTheme="majorHAnsi" w:cstheme="majorHAnsi"/>
          <w:sz w:val="12"/>
        </w:rPr>
      </w:pPr>
      <w:r w:rsidRPr="003A29CD">
        <w:rPr>
          <w:rFonts w:asciiTheme="majorHAnsi" w:hAnsiTheme="majorHAnsi" w:cstheme="majorHAnsi"/>
          <w:sz w:val="12"/>
        </w:rPr>
        <w:t xml:space="preserve">The full text of the resolution, released on Tuesday evening, listed some of the actions </w:t>
      </w:r>
      <w:r w:rsidRPr="003A29CD">
        <w:rPr>
          <w:rFonts w:asciiTheme="majorHAnsi" w:hAnsiTheme="majorHAnsi" w:cstheme="majorHAnsi"/>
          <w:u w:val="single"/>
        </w:rPr>
        <w:t>taken by the People’s Liberation Army (</w:t>
      </w:r>
      <w:r w:rsidRPr="003A29CD">
        <w:rPr>
          <w:rStyle w:val="Emphasis"/>
          <w:rFonts w:asciiTheme="majorHAnsi" w:hAnsiTheme="majorHAnsi" w:cstheme="majorHAnsi"/>
          <w:highlight w:val="green"/>
        </w:rPr>
        <w:t>PLA</w:t>
      </w:r>
      <w:r w:rsidRPr="003A29CD">
        <w:rPr>
          <w:rFonts w:asciiTheme="majorHAnsi" w:hAnsiTheme="majorHAnsi" w:cstheme="majorHAnsi"/>
          <w:u w:val="single"/>
        </w:rPr>
        <w:t>)</w:t>
      </w:r>
      <w:r w:rsidRPr="003A29CD">
        <w:rPr>
          <w:rFonts w:asciiTheme="majorHAnsi" w:hAnsiTheme="majorHAnsi" w:cstheme="majorHAnsi"/>
          <w:sz w:val="12"/>
        </w:rPr>
        <w:t xml:space="preserve"> under Mr. Xi, who is also the chairman of the Central Military Commission. These included what the document described as “major operations related to border defence”.</w:t>
      </w:r>
    </w:p>
    <w:p w14:paraId="3108EB34" w14:textId="77777777" w:rsidR="00480BD0" w:rsidRPr="003A29CD" w:rsidRDefault="00480BD0" w:rsidP="00480BD0">
      <w:pPr>
        <w:rPr>
          <w:rFonts w:asciiTheme="majorHAnsi" w:hAnsiTheme="majorHAnsi" w:cstheme="majorHAnsi"/>
          <w:sz w:val="8"/>
          <w:szCs w:val="8"/>
        </w:rPr>
      </w:pPr>
      <w:r w:rsidRPr="003A29CD">
        <w:rPr>
          <w:rFonts w:asciiTheme="majorHAnsi" w:hAnsiTheme="majorHAnsi" w:cstheme="majorHAnsi"/>
          <w:sz w:val="8"/>
          <w:szCs w:val="8"/>
        </w:rPr>
        <w:t xml:space="preserve">No specifics It did not specify what those major operations were. China has unresolved land borders with India and Bhutan. In April 2020, the PLA </w:t>
      </w:r>
      <w:proofErr w:type="spellStart"/>
      <w:r w:rsidRPr="003A29CD">
        <w:rPr>
          <w:rFonts w:asciiTheme="majorHAnsi" w:hAnsiTheme="majorHAnsi" w:cstheme="majorHAnsi"/>
          <w:sz w:val="8"/>
          <w:szCs w:val="8"/>
        </w:rPr>
        <w:t>mobilised</w:t>
      </w:r>
      <w:proofErr w:type="spellEnd"/>
      <w:r w:rsidRPr="003A29CD">
        <w:rPr>
          <w:rFonts w:asciiTheme="majorHAnsi" w:hAnsiTheme="majorHAnsi" w:cstheme="majorHAnsi"/>
          <w:sz w:val="8"/>
          <w:szCs w:val="8"/>
        </w:rPr>
        <w:t xml:space="preserve"> two divisions and carried out multiple transgressions across the Line of Actual Control (LAC) in Eastern Ladakh, sparking the worst crisis along the border in many years. Talks to resolve the tensions are still on-going. “The armed forces have remained committed to carrying out military struggles in a flexible manner to counter military provocations by external forces, and they have created a strong deterrent against separatist activities seeking ‘Taiwan independence,’” the resolution said. “They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 Last week’s resolution on history was only third such document putting forth the official view on party history, following resolutions passed by Mao Zedong in 1945 and Deng Xiaoping in 1981. The new resolution dealt more with the future than the past. It essentially reaffirmed the official view on history, saying that the “basic points and conclusions” of past resolutions “remain valid to this day.” It repeated the conclusion reached in 1981 on Mao’s errors noting that “mistakes were made” and that “Mao Zedong’s theoretical and practical errors concerning class struggle in a socialist society became increasingly serious” leading to the disasters of the Cultural Revolution. Criticism of predecessors</w:t>
      </w:r>
    </w:p>
    <w:p w14:paraId="3E3404B4" w14:textId="77777777" w:rsidR="00480BD0" w:rsidRPr="003A29CD" w:rsidRDefault="00480BD0" w:rsidP="00480BD0">
      <w:pPr>
        <w:rPr>
          <w:rFonts w:asciiTheme="majorHAnsi" w:hAnsiTheme="majorHAnsi" w:cstheme="majorHAnsi"/>
          <w:sz w:val="12"/>
        </w:rPr>
      </w:pPr>
      <w:r w:rsidRPr="003A29CD">
        <w:rPr>
          <w:rStyle w:val="Emphasis"/>
          <w:rFonts w:asciiTheme="majorHAnsi" w:hAnsiTheme="majorHAnsi" w:cstheme="majorHAnsi"/>
        </w:rPr>
        <w:t>Much</w:t>
      </w:r>
      <w:r w:rsidRPr="003A29CD">
        <w:rPr>
          <w:rFonts w:asciiTheme="majorHAnsi" w:hAnsiTheme="majorHAnsi" w:cstheme="majorHAnsi"/>
          <w:u w:val="single"/>
        </w:rPr>
        <w:t xml:space="preserve"> of the </w:t>
      </w:r>
      <w:r w:rsidRPr="003A29CD">
        <w:rPr>
          <w:rStyle w:val="Emphasis"/>
          <w:rFonts w:asciiTheme="majorHAnsi" w:hAnsiTheme="majorHAnsi" w:cstheme="majorHAnsi"/>
        </w:rPr>
        <w:t>new resolution</w:t>
      </w:r>
      <w:r w:rsidRPr="003A29CD">
        <w:rPr>
          <w:rFonts w:asciiTheme="majorHAnsi" w:hAnsiTheme="majorHAnsi" w:cstheme="majorHAnsi"/>
          <w:u w:val="single"/>
        </w:rPr>
        <w:t xml:space="preserve"> focuses on </w:t>
      </w:r>
      <w:proofErr w:type="spellStart"/>
      <w:r w:rsidRPr="003A29CD">
        <w:rPr>
          <w:rStyle w:val="Emphasis"/>
          <w:rFonts w:asciiTheme="majorHAnsi" w:hAnsiTheme="majorHAnsi" w:cstheme="majorHAnsi"/>
          <w:highlight w:val="green"/>
        </w:rPr>
        <w:t>emphasising</w:t>
      </w:r>
      <w:proofErr w:type="spellEnd"/>
      <w:r w:rsidRPr="003A29CD">
        <w:rPr>
          <w:rFonts w:asciiTheme="majorHAnsi" w:hAnsiTheme="majorHAnsi" w:cstheme="majorHAnsi"/>
          <w:u w:val="single"/>
        </w:rPr>
        <w:t xml:space="preserve"> Mr. Xi’s </w:t>
      </w:r>
      <w:r w:rsidRPr="003A29CD">
        <w:rPr>
          <w:rStyle w:val="Emphasis"/>
          <w:rFonts w:asciiTheme="majorHAnsi" w:hAnsiTheme="majorHAnsi" w:cstheme="majorHAnsi"/>
          <w:highlight w:val="green"/>
        </w:rPr>
        <w:t>leadership</w:t>
      </w:r>
      <w:r w:rsidRPr="003A29CD">
        <w:rPr>
          <w:rFonts w:asciiTheme="majorHAnsi" w:hAnsiTheme="majorHAnsi" w:cstheme="majorHAnsi"/>
          <w:highlight w:val="green"/>
          <w:u w:val="single"/>
        </w:rPr>
        <w:t xml:space="preserve"> and calling</w:t>
      </w:r>
      <w:r w:rsidRPr="003A29CD">
        <w:rPr>
          <w:rFonts w:asciiTheme="majorHAnsi" w:hAnsiTheme="majorHAnsi" w:cstheme="majorHAnsi"/>
          <w:u w:val="single"/>
        </w:rPr>
        <w:t xml:space="preserve"> for the party </w:t>
      </w:r>
      <w:r w:rsidRPr="003A29CD">
        <w:rPr>
          <w:rFonts w:asciiTheme="majorHAnsi" w:hAnsiTheme="majorHAnsi" w:cstheme="majorHAnsi"/>
          <w:highlight w:val="green"/>
          <w:u w:val="single"/>
        </w:rPr>
        <w:t xml:space="preserve">to </w:t>
      </w:r>
      <w:r w:rsidRPr="003A29CD">
        <w:rPr>
          <w:rStyle w:val="Emphasis"/>
          <w:rFonts w:asciiTheme="majorHAnsi" w:hAnsiTheme="majorHAnsi" w:cstheme="majorHAnsi"/>
          <w:highlight w:val="green"/>
        </w:rPr>
        <w:t xml:space="preserve">support his </w:t>
      </w:r>
      <w:r w:rsidRPr="003A29CD">
        <w:rPr>
          <w:rStyle w:val="Emphasis"/>
          <w:rFonts w:asciiTheme="majorHAnsi" w:hAnsiTheme="majorHAnsi" w:cstheme="majorHAnsi"/>
        </w:rPr>
        <w:t xml:space="preserve">“core” </w:t>
      </w:r>
      <w:r w:rsidRPr="003A29CD">
        <w:rPr>
          <w:rStyle w:val="Emphasis"/>
          <w:rFonts w:asciiTheme="majorHAnsi" w:hAnsiTheme="majorHAnsi" w:cstheme="majorHAnsi"/>
          <w:highlight w:val="green"/>
        </w:rPr>
        <w:t>status</w:t>
      </w:r>
      <w:r w:rsidRPr="003A29CD">
        <w:rPr>
          <w:rFonts w:asciiTheme="majorHAnsi" w:hAnsiTheme="majorHAnsi" w:cstheme="majorHAnsi"/>
          <w:sz w:val="12"/>
        </w:rPr>
        <w:t xml:space="preserve">. It only briefly mentioned Mr. Xi’s predecessors Jiang Zemin and Hu Jintao, and implicitly </w:t>
      </w:r>
      <w:proofErr w:type="spellStart"/>
      <w:r w:rsidRPr="003A29CD">
        <w:rPr>
          <w:rFonts w:asciiTheme="majorHAnsi" w:hAnsiTheme="majorHAnsi" w:cstheme="majorHAnsi"/>
          <w:sz w:val="12"/>
        </w:rPr>
        <w:t>critcised</w:t>
      </w:r>
      <w:proofErr w:type="spellEnd"/>
      <w:r w:rsidRPr="003A29CD">
        <w:rPr>
          <w:rFonts w:asciiTheme="majorHAnsi" w:hAnsiTheme="majorHAnsi" w:cstheme="majorHAnsi"/>
          <w:sz w:val="12"/>
        </w:rPr>
        <w:t xml:space="preserve"> some aspects of their leadership including on military matters.</w:t>
      </w:r>
    </w:p>
    <w:p w14:paraId="6CA54CEC" w14:textId="77777777" w:rsidR="00480BD0" w:rsidRPr="003A29CD" w:rsidRDefault="00480BD0" w:rsidP="00480BD0">
      <w:pPr>
        <w:rPr>
          <w:rFonts w:asciiTheme="majorHAnsi" w:hAnsiTheme="majorHAnsi" w:cstheme="majorHAnsi"/>
          <w:sz w:val="12"/>
        </w:rPr>
      </w:pPr>
      <w:r w:rsidRPr="003A29CD">
        <w:rPr>
          <w:rFonts w:asciiTheme="majorHAnsi" w:hAnsiTheme="majorHAnsi" w:cstheme="majorHAnsi"/>
          <w:sz w:val="12"/>
        </w:rPr>
        <w:t>“</w:t>
      </w:r>
      <w:r w:rsidRPr="003A29CD">
        <w:rPr>
          <w:rFonts w:asciiTheme="majorHAnsi" w:hAnsiTheme="majorHAnsi" w:cstheme="majorHAnsi"/>
          <w:u w:val="single"/>
        </w:rPr>
        <w:t xml:space="preserve">For a </w:t>
      </w:r>
      <w:r w:rsidRPr="003A29CD">
        <w:rPr>
          <w:rStyle w:val="Emphasis"/>
          <w:rFonts w:asciiTheme="majorHAnsi" w:hAnsiTheme="majorHAnsi" w:cstheme="majorHAnsi"/>
        </w:rPr>
        <w:t>period of time</w:t>
      </w:r>
      <w:r w:rsidRPr="003A29CD">
        <w:rPr>
          <w:rFonts w:asciiTheme="majorHAnsi" w:hAnsiTheme="majorHAnsi" w:cstheme="majorHAnsi"/>
          <w:u w:val="single"/>
        </w:rPr>
        <w:t xml:space="preserve">, the party’s </w:t>
      </w:r>
      <w:r w:rsidRPr="003A29CD">
        <w:rPr>
          <w:rStyle w:val="Emphasis"/>
          <w:rFonts w:asciiTheme="majorHAnsi" w:hAnsiTheme="majorHAnsi" w:cstheme="majorHAnsi"/>
        </w:rPr>
        <w:t>leadership</w:t>
      </w:r>
      <w:r w:rsidRPr="003A29CD">
        <w:rPr>
          <w:rFonts w:asciiTheme="majorHAnsi" w:hAnsiTheme="majorHAnsi" w:cstheme="majorHAnsi"/>
          <w:u w:val="single"/>
        </w:rPr>
        <w:t xml:space="preserve"> over the military was </w:t>
      </w:r>
      <w:r w:rsidRPr="003A29CD">
        <w:rPr>
          <w:rStyle w:val="Emphasis"/>
          <w:rFonts w:asciiTheme="majorHAnsi" w:hAnsiTheme="majorHAnsi" w:cstheme="majorHAnsi"/>
        </w:rPr>
        <w:t>obviously lacking</w:t>
      </w:r>
      <w:r w:rsidRPr="003A29CD">
        <w:rPr>
          <w:rFonts w:asciiTheme="majorHAnsi" w:hAnsiTheme="majorHAnsi" w:cstheme="majorHAnsi"/>
          <w:sz w:val="12"/>
        </w:rPr>
        <w:t>,” it noted. “</w:t>
      </w:r>
      <w:r w:rsidRPr="003A29CD">
        <w:rPr>
          <w:rFonts w:asciiTheme="majorHAnsi" w:hAnsiTheme="majorHAnsi" w:cstheme="majorHAnsi"/>
          <w:u w:val="single"/>
        </w:rPr>
        <w:t xml:space="preserve">If this problem had not been </w:t>
      </w:r>
      <w:r w:rsidRPr="003A29CD">
        <w:rPr>
          <w:rStyle w:val="Emphasis"/>
          <w:rFonts w:asciiTheme="majorHAnsi" w:hAnsiTheme="majorHAnsi" w:cstheme="majorHAnsi"/>
        </w:rPr>
        <w:t>completely solved</w:t>
      </w:r>
      <w:r w:rsidRPr="003A29CD">
        <w:rPr>
          <w:rFonts w:asciiTheme="majorHAnsi" w:hAnsiTheme="majorHAnsi" w:cstheme="majorHAnsi"/>
          <w:u w:val="single"/>
        </w:rPr>
        <w:t xml:space="preserve">, it would not only have </w:t>
      </w:r>
      <w:r w:rsidRPr="003A29CD">
        <w:rPr>
          <w:rStyle w:val="Emphasis"/>
          <w:rFonts w:asciiTheme="majorHAnsi" w:hAnsiTheme="majorHAnsi" w:cstheme="majorHAnsi"/>
        </w:rPr>
        <w:t>diminished the military’s combat</w:t>
      </w:r>
      <w:r w:rsidRPr="003A29CD">
        <w:rPr>
          <w:rFonts w:asciiTheme="majorHAnsi" w:hAnsiTheme="majorHAnsi" w:cstheme="majorHAnsi"/>
          <w:u w:val="single"/>
        </w:rPr>
        <w:t xml:space="preserve"> capacity, but also undermined the key </w:t>
      </w:r>
      <w:r w:rsidRPr="003A29CD">
        <w:rPr>
          <w:rStyle w:val="Emphasis"/>
          <w:rFonts w:asciiTheme="majorHAnsi" w:hAnsiTheme="majorHAnsi" w:cstheme="majorHAnsi"/>
        </w:rPr>
        <w:t>political principle</w:t>
      </w:r>
      <w:r w:rsidRPr="003A29CD">
        <w:rPr>
          <w:rFonts w:asciiTheme="majorHAnsi" w:hAnsiTheme="majorHAnsi" w:cstheme="majorHAnsi"/>
          <w:u w:val="single"/>
        </w:rPr>
        <w:t xml:space="preserve"> that the </w:t>
      </w:r>
      <w:r w:rsidRPr="003A29CD">
        <w:rPr>
          <w:rStyle w:val="Emphasis"/>
          <w:rFonts w:asciiTheme="majorHAnsi" w:hAnsiTheme="majorHAnsi" w:cstheme="majorHAnsi"/>
        </w:rPr>
        <w:t>party</w:t>
      </w:r>
      <w:r w:rsidRPr="003A29CD">
        <w:rPr>
          <w:rFonts w:asciiTheme="majorHAnsi" w:hAnsiTheme="majorHAnsi" w:cstheme="majorHAnsi"/>
          <w:u w:val="single"/>
        </w:rPr>
        <w:t xml:space="preserve"> commands the gun</w:t>
      </w:r>
      <w:r w:rsidRPr="003A29CD">
        <w:rPr>
          <w:rFonts w:asciiTheme="majorHAnsi" w:hAnsiTheme="majorHAnsi" w:cstheme="majorHAnsi"/>
          <w:sz w:val="12"/>
        </w:rPr>
        <w:t>.”</w:t>
      </w:r>
    </w:p>
    <w:p w14:paraId="1C84EA47" w14:textId="77777777" w:rsidR="00480BD0" w:rsidRPr="003A29CD" w:rsidRDefault="00480BD0" w:rsidP="00480BD0">
      <w:pPr>
        <w:rPr>
          <w:rFonts w:asciiTheme="majorHAnsi" w:hAnsiTheme="majorHAnsi" w:cstheme="majorHAnsi"/>
          <w:u w:val="single"/>
        </w:rPr>
      </w:pPr>
      <w:r w:rsidRPr="003A29CD">
        <w:rPr>
          <w:rFonts w:asciiTheme="majorHAnsi" w:hAnsiTheme="majorHAnsi" w:cstheme="majorHAnsi"/>
          <w:sz w:val="12"/>
        </w:rPr>
        <w:t xml:space="preserve">The document said Mr. </w:t>
      </w:r>
      <w:r w:rsidRPr="003A29CD">
        <w:rPr>
          <w:rFonts w:asciiTheme="majorHAnsi" w:hAnsiTheme="majorHAnsi" w:cstheme="majorHAnsi"/>
          <w:highlight w:val="green"/>
          <w:u w:val="single"/>
        </w:rPr>
        <w:t>Xi’s</w:t>
      </w:r>
      <w:r w:rsidRPr="003A29CD">
        <w:rPr>
          <w:rFonts w:asciiTheme="majorHAnsi" w:hAnsiTheme="majorHAnsi" w:cstheme="majorHAnsi"/>
          <w:u w:val="single"/>
        </w:rPr>
        <w:t xml:space="preserve"> leadership had tightened </w:t>
      </w:r>
      <w:r w:rsidRPr="003A29CD">
        <w:rPr>
          <w:rStyle w:val="Emphasis"/>
          <w:rFonts w:asciiTheme="majorHAnsi" w:hAnsiTheme="majorHAnsi" w:cstheme="majorHAnsi"/>
        </w:rPr>
        <w:t>supervision</w:t>
      </w:r>
      <w:r w:rsidRPr="003A29CD">
        <w:rPr>
          <w:rFonts w:asciiTheme="majorHAnsi" w:hAnsiTheme="majorHAnsi" w:cstheme="majorHAnsi"/>
          <w:u w:val="single"/>
        </w:rPr>
        <w:t xml:space="preserve"> on the military including </w:t>
      </w:r>
      <w:r w:rsidRPr="003A29CD">
        <w:rPr>
          <w:rStyle w:val="Emphasis"/>
          <w:rFonts w:asciiTheme="majorHAnsi" w:hAnsiTheme="majorHAnsi" w:cstheme="majorHAnsi"/>
        </w:rPr>
        <w:t>boosting</w:t>
      </w:r>
      <w:r w:rsidRPr="003A29CD">
        <w:rPr>
          <w:rFonts w:asciiTheme="majorHAnsi" w:hAnsiTheme="majorHAnsi" w:cstheme="majorHAnsi"/>
          <w:u w:val="single"/>
        </w:rPr>
        <w:t xml:space="preserve"> “</w:t>
      </w:r>
      <w:r w:rsidRPr="003A29CD">
        <w:rPr>
          <w:rStyle w:val="Emphasis"/>
          <w:rFonts w:asciiTheme="majorHAnsi" w:hAnsiTheme="majorHAnsi" w:cstheme="majorHAnsi"/>
        </w:rPr>
        <w:t>troop</w:t>
      </w:r>
      <w:r w:rsidRPr="003A29CD">
        <w:rPr>
          <w:rFonts w:asciiTheme="majorHAnsi" w:hAnsiTheme="majorHAnsi" w:cstheme="majorHAnsi"/>
          <w:u w:val="single"/>
        </w:rPr>
        <w:t xml:space="preserve"> </w:t>
      </w:r>
      <w:r w:rsidRPr="003A29CD">
        <w:rPr>
          <w:rStyle w:val="Emphasis"/>
          <w:rFonts w:asciiTheme="majorHAnsi" w:hAnsiTheme="majorHAnsi" w:cstheme="majorHAnsi"/>
        </w:rPr>
        <w:t>training</w:t>
      </w:r>
      <w:r w:rsidRPr="003A29CD">
        <w:rPr>
          <w:rFonts w:asciiTheme="majorHAnsi" w:hAnsiTheme="majorHAnsi" w:cstheme="majorHAnsi"/>
          <w:u w:val="single"/>
        </w:rPr>
        <w:t xml:space="preserve"> and </w:t>
      </w:r>
      <w:r w:rsidRPr="003A29CD">
        <w:rPr>
          <w:rStyle w:val="Emphasis"/>
          <w:rFonts w:asciiTheme="majorHAnsi" w:hAnsiTheme="majorHAnsi" w:cstheme="majorHAnsi"/>
        </w:rPr>
        <w:t>battle</w:t>
      </w:r>
      <w:r w:rsidRPr="003A29CD">
        <w:rPr>
          <w:rFonts w:asciiTheme="majorHAnsi" w:hAnsiTheme="majorHAnsi" w:cstheme="majorHAnsi"/>
          <w:u w:val="single"/>
        </w:rPr>
        <w:t xml:space="preserve"> </w:t>
      </w:r>
      <w:r w:rsidRPr="003A29CD">
        <w:rPr>
          <w:rStyle w:val="Emphasis"/>
          <w:rFonts w:asciiTheme="majorHAnsi" w:hAnsiTheme="majorHAnsi" w:cstheme="majorHAnsi"/>
        </w:rPr>
        <w:t>preparedness</w:t>
      </w:r>
      <w:r w:rsidRPr="003A29CD">
        <w:rPr>
          <w:rFonts w:asciiTheme="majorHAnsi" w:hAnsiTheme="majorHAnsi" w:cstheme="majorHAnsi"/>
          <w:u w:val="single"/>
        </w:rPr>
        <w:t xml:space="preserve">”, and it </w:t>
      </w:r>
      <w:r w:rsidRPr="003A29CD">
        <w:rPr>
          <w:rFonts w:asciiTheme="majorHAnsi" w:hAnsiTheme="majorHAnsi" w:cstheme="majorHAnsi"/>
          <w:highlight w:val="green"/>
          <w:u w:val="single"/>
        </w:rPr>
        <w:t xml:space="preserve">repeated </w:t>
      </w:r>
      <w:r w:rsidRPr="003A29CD">
        <w:rPr>
          <w:rFonts w:asciiTheme="majorHAnsi" w:hAnsiTheme="majorHAnsi" w:cstheme="majorHAnsi"/>
          <w:u w:val="single"/>
        </w:rPr>
        <w:t xml:space="preserve">China’s </w:t>
      </w:r>
      <w:r w:rsidRPr="003A29CD">
        <w:rPr>
          <w:rStyle w:val="Emphasis"/>
          <w:rFonts w:asciiTheme="majorHAnsi" w:hAnsiTheme="majorHAnsi" w:cstheme="majorHAnsi"/>
        </w:rPr>
        <w:t xml:space="preserve">stated </w:t>
      </w:r>
      <w:r w:rsidRPr="003A29CD">
        <w:rPr>
          <w:rStyle w:val="Emphasis"/>
          <w:rFonts w:asciiTheme="majorHAnsi" w:hAnsiTheme="majorHAnsi" w:cstheme="majorHAnsi"/>
          <w:highlight w:val="green"/>
        </w:rPr>
        <w:t>goals</w:t>
      </w:r>
      <w:r w:rsidRPr="003A29CD">
        <w:rPr>
          <w:rFonts w:asciiTheme="majorHAnsi" w:hAnsiTheme="majorHAnsi" w:cstheme="majorHAnsi"/>
          <w:highlight w:val="green"/>
          <w:u w:val="single"/>
        </w:rPr>
        <w:t xml:space="preserve"> of </w:t>
      </w:r>
      <w:r w:rsidRPr="003A29CD">
        <w:rPr>
          <w:rStyle w:val="Emphasis"/>
          <w:rFonts w:asciiTheme="majorHAnsi" w:hAnsiTheme="majorHAnsi" w:cstheme="majorHAnsi"/>
        </w:rPr>
        <w:t xml:space="preserve">completing the </w:t>
      </w:r>
      <w:proofErr w:type="spellStart"/>
      <w:r w:rsidRPr="003A29CD">
        <w:rPr>
          <w:rStyle w:val="Emphasis"/>
          <w:rFonts w:asciiTheme="majorHAnsi" w:hAnsiTheme="majorHAnsi" w:cstheme="majorHAnsi"/>
          <w:highlight w:val="green"/>
        </w:rPr>
        <w:t>modernisation</w:t>
      </w:r>
      <w:proofErr w:type="spellEnd"/>
      <w:r w:rsidRPr="003A29CD">
        <w:rPr>
          <w:rFonts w:asciiTheme="majorHAnsi" w:hAnsiTheme="majorHAnsi" w:cstheme="majorHAnsi"/>
          <w:u w:val="single"/>
        </w:rPr>
        <w:t xml:space="preserve"> of its armed forces by 2035 and building a “</w:t>
      </w:r>
      <w:r w:rsidRPr="003A29CD">
        <w:rPr>
          <w:rStyle w:val="Emphasis"/>
          <w:rFonts w:asciiTheme="majorHAnsi" w:hAnsiTheme="majorHAnsi" w:cstheme="majorHAnsi"/>
        </w:rPr>
        <w:t>world class</w:t>
      </w:r>
      <w:r w:rsidRPr="003A29CD">
        <w:rPr>
          <w:rFonts w:asciiTheme="majorHAnsi" w:hAnsiTheme="majorHAnsi" w:cstheme="majorHAnsi"/>
          <w:u w:val="single"/>
        </w:rPr>
        <w:t>” military by 2050</w:t>
      </w:r>
      <w:r w:rsidRPr="003A29CD">
        <w:rPr>
          <w:rFonts w:asciiTheme="majorHAnsi" w:hAnsiTheme="majorHAnsi" w:cstheme="majorHAnsi"/>
          <w:sz w:val="12"/>
        </w:rPr>
        <w:t xml:space="preserve">, </w:t>
      </w:r>
      <w:r w:rsidRPr="003A29CD">
        <w:rPr>
          <w:rFonts w:asciiTheme="majorHAnsi" w:hAnsiTheme="majorHAnsi" w:cstheme="majorHAnsi"/>
          <w:u w:val="single"/>
        </w:rPr>
        <w:t xml:space="preserve">which observers see as meaning </w:t>
      </w:r>
      <w:r w:rsidRPr="003A29CD">
        <w:rPr>
          <w:rStyle w:val="Emphasis"/>
          <w:rFonts w:asciiTheme="majorHAnsi" w:hAnsiTheme="majorHAnsi" w:cstheme="majorHAnsi"/>
        </w:rPr>
        <w:t>on par</w:t>
      </w:r>
      <w:r w:rsidRPr="003A29CD">
        <w:rPr>
          <w:rFonts w:asciiTheme="majorHAnsi" w:hAnsiTheme="majorHAnsi" w:cstheme="majorHAnsi"/>
          <w:u w:val="single"/>
        </w:rPr>
        <w:t xml:space="preserve"> </w:t>
      </w:r>
      <w:r w:rsidRPr="003A29CD">
        <w:rPr>
          <w:rFonts w:asciiTheme="majorHAnsi" w:hAnsiTheme="majorHAnsi" w:cstheme="majorHAnsi"/>
          <w:highlight w:val="green"/>
          <w:u w:val="single"/>
        </w:rPr>
        <w:t>with the U.S.</w:t>
      </w:r>
    </w:p>
    <w:p w14:paraId="321C790A" w14:textId="77777777" w:rsidR="00480BD0" w:rsidRPr="003A29CD" w:rsidRDefault="00480BD0" w:rsidP="00480BD0">
      <w:pPr>
        <w:rPr>
          <w:rFonts w:asciiTheme="majorHAnsi" w:hAnsiTheme="majorHAnsi" w:cstheme="majorHAnsi"/>
          <w:sz w:val="12"/>
        </w:rPr>
      </w:pPr>
      <w:r w:rsidRPr="003A29CD">
        <w:rPr>
          <w:rFonts w:asciiTheme="majorHAnsi" w:hAnsiTheme="majorHAnsi" w:cstheme="majorHAnsi"/>
          <w:sz w:val="12"/>
        </w:rPr>
        <w:t>‘Working vigorously’</w:t>
      </w:r>
    </w:p>
    <w:p w14:paraId="095C46E8" w14:textId="77777777" w:rsidR="00480BD0" w:rsidRPr="003A29CD" w:rsidRDefault="00480BD0" w:rsidP="00480BD0">
      <w:pPr>
        <w:rPr>
          <w:rFonts w:asciiTheme="majorHAnsi" w:hAnsiTheme="majorHAnsi" w:cstheme="majorHAnsi"/>
          <w:sz w:val="12"/>
        </w:rPr>
      </w:pPr>
      <w:r w:rsidRPr="003A29CD">
        <w:rPr>
          <w:rFonts w:asciiTheme="majorHAnsi" w:hAnsiTheme="majorHAnsi" w:cstheme="majorHAnsi"/>
          <w:sz w:val="12"/>
        </w:rPr>
        <w:t>“</w:t>
      </w:r>
      <w:r w:rsidRPr="003A29CD">
        <w:rPr>
          <w:rFonts w:asciiTheme="majorHAnsi" w:hAnsiTheme="majorHAnsi" w:cstheme="majorHAnsi"/>
          <w:u w:val="single"/>
        </w:rPr>
        <w:t xml:space="preserve">To build </w:t>
      </w:r>
      <w:r w:rsidRPr="003A29CD">
        <w:rPr>
          <w:rStyle w:val="Emphasis"/>
          <w:rFonts w:asciiTheme="majorHAnsi" w:hAnsiTheme="majorHAnsi" w:cstheme="majorHAnsi"/>
        </w:rPr>
        <w:t>strong people’s armed forces</w:t>
      </w:r>
      <w:r w:rsidRPr="003A29CD">
        <w:rPr>
          <w:rFonts w:asciiTheme="majorHAnsi" w:hAnsiTheme="majorHAnsi" w:cstheme="majorHAnsi"/>
          <w:u w:val="single"/>
        </w:rPr>
        <w:t xml:space="preserve">, it is of </w:t>
      </w:r>
      <w:r w:rsidRPr="003A29CD">
        <w:rPr>
          <w:rStyle w:val="Emphasis"/>
          <w:rFonts w:asciiTheme="majorHAnsi" w:hAnsiTheme="majorHAnsi" w:cstheme="majorHAnsi"/>
        </w:rPr>
        <w:t>paramount importance</w:t>
      </w:r>
      <w:r w:rsidRPr="003A29CD">
        <w:rPr>
          <w:rFonts w:asciiTheme="majorHAnsi" w:hAnsiTheme="majorHAnsi" w:cstheme="majorHAnsi"/>
          <w:u w:val="single"/>
        </w:rPr>
        <w:t xml:space="preserve"> </w:t>
      </w:r>
      <w:r w:rsidRPr="003A29CD">
        <w:rPr>
          <w:rFonts w:asciiTheme="majorHAnsi" w:hAnsiTheme="majorHAnsi" w:cstheme="majorHAnsi"/>
          <w:highlight w:val="green"/>
          <w:u w:val="single"/>
        </w:rPr>
        <w:t>to uphold</w:t>
      </w:r>
      <w:r w:rsidRPr="003A29CD">
        <w:rPr>
          <w:rFonts w:asciiTheme="majorHAnsi" w:hAnsiTheme="majorHAnsi" w:cstheme="majorHAnsi"/>
          <w:u w:val="single"/>
        </w:rPr>
        <w:t xml:space="preserve"> the </w:t>
      </w:r>
      <w:r w:rsidRPr="003A29CD">
        <w:rPr>
          <w:rStyle w:val="Emphasis"/>
          <w:rFonts w:asciiTheme="majorHAnsi" w:hAnsiTheme="majorHAnsi" w:cstheme="majorHAnsi"/>
        </w:rPr>
        <w:t>fundamental principle</w:t>
      </w:r>
      <w:r w:rsidRPr="003A29CD">
        <w:rPr>
          <w:rFonts w:asciiTheme="majorHAnsi" w:hAnsiTheme="majorHAnsi" w:cstheme="majorHAnsi"/>
          <w:u w:val="single"/>
        </w:rPr>
        <w:t xml:space="preserve"> and system of </w:t>
      </w:r>
      <w:r w:rsidRPr="003A29CD">
        <w:rPr>
          <w:rStyle w:val="Emphasis"/>
          <w:rFonts w:asciiTheme="majorHAnsi" w:hAnsiTheme="majorHAnsi" w:cstheme="majorHAnsi"/>
        </w:rPr>
        <w:t>absolute party leadership</w:t>
      </w:r>
      <w:r w:rsidRPr="003A29CD">
        <w:rPr>
          <w:rFonts w:asciiTheme="majorHAnsi" w:hAnsiTheme="majorHAnsi" w:cstheme="majorHAnsi"/>
          <w:u w:val="single"/>
        </w:rPr>
        <w:t xml:space="preserve"> over the military</w:t>
      </w:r>
      <w:r w:rsidRPr="003A29CD">
        <w:rPr>
          <w:rFonts w:asciiTheme="majorHAnsi" w:hAnsiTheme="majorHAnsi" w:cstheme="majorHAnsi"/>
          <w:sz w:val="12"/>
        </w:rPr>
        <w:t xml:space="preserve">, </w:t>
      </w:r>
      <w:r w:rsidRPr="003A29CD">
        <w:rPr>
          <w:rFonts w:asciiTheme="majorHAnsi" w:hAnsiTheme="majorHAnsi" w:cstheme="majorHAnsi"/>
          <w:u w:val="single"/>
        </w:rPr>
        <w:t xml:space="preserve">to ensure that </w:t>
      </w:r>
      <w:r w:rsidRPr="003A29CD">
        <w:rPr>
          <w:rStyle w:val="Emphasis"/>
          <w:rFonts w:asciiTheme="majorHAnsi" w:hAnsiTheme="majorHAnsi" w:cstheme="majorHAnsi"/>
        </w:rPr>
        <w:t xml:space="preserve">supreme </w:t>
      </w:r>
      <w:r w:rsidRPr="003A29CD">
        <w:rPr>
          <w:rStyle w:val="Emphasis"/>
          <w:rFonts w:asciiTheme="majorHAnsi" w:hAnsiTheme="majorHAnsi" w:cstheme="majorHAnsi"/>
          <w:highlight w:val="green"/>
        </w:rPr>
        <w:t>leadership</w:t>
      </w:r>
      <w:r w:rsidRPr="003A29CD">
        <w:rPr>
          <w:rFonts w:asciiTheme="majorHAnsi" w:hAnsiTheme="majorHAnsi" w:cstheme="majorHAnsi"/>
          <w:highlight w:val="green"/>
          <w:u w:val="single"/>
        </w:rPr>
        <w:t xml:space="preserve"> and </w:t>
      </w:r>
      <w:r w:rsidRPr="003A29CD">
        <w:rPr>
          <w:rStyle w:val="Emphasis"/>
          <w:rFonts w:asciiTheme="majorHAnsi" w:hAnsiTheme="majorHAnsi" w:cstheme="majorHAnsi"/>
        </w:rPr>
        <w:t xml:space="preserve">command </w:t>
      </w:r>
      <w:r w:rsidRPr="003A29CD">
        <w:rPr>
          <w:rStyle w:val="Emphasis"/>
          <w:rFonts w:asciiTheme="majorHAnsi" w:hAnsiTheme="majorHAnsi" w:cstheme="majorHAnsi"/>
          <w:highlight w:val="green"/>
        </w:rPr>
        <w:t>authority</w:t>
      </w:r>
      <w:r w:rsidRPr="003A29CD">
        <w:rPr>
          <w:rFonts w:asciiTheme="majorHAnsi" w:hAnsiTheme="majorHAnsi" w:cstheme="majorHAnsi"/>
          <w:u w:val="single"/>
        </w:rPr>
        <w:t xml:space="preserve"> rest with the party </w:t>
      </w:r>
      <w:r w:rsidRPr="003A29CD">
        <w:rPr>
          <w:rStyle w:val="Emphasis"/>
          <w:rFonts w:asciiTheme="majorHAnsi" w:hAnsiTheme="majorHAnsi" w:cstheme="majorHAnsi"/>
        </w:rPr>
        <w:t>Central Committee</w:t>
      </w:r>
      <w:r w:rsidRPr="003A29CD">
        <w:rPr>
          <w:rFonts w:asciiTheme="majorHAnsi" w:hAnsiTheme="majorHAnsi" w:cstheme="majorHAnsi"/>
          <w:u w:val="single"/>
        </w:rPr>
        <w:t xml:space="preserve"> and the </w:t>
      </w:r>
      <w:r w:rsidRPr="003A29CD">
        <w:rPr>
          <w:rStyle w:val="Emphasis"/>
          <w:rFonts w:asciiTheme="majorHAnsi" w:hAnsiTheme="majorHAnsi" w:cstheme="majorHAnsi"/>
        </w:rPr>
        <w:t>Central Military Commission</w:t>
      </w:r>
      <w:r w:rsidRPr="003A29CD">
        <w:rPr>
          <w:rFonts w:asciiTheme="majorHAnsi" w:hAnsiTheme="majorHAnsi" w:cstheme="majorHAnsi"/>
          <w:sz w:val="12"/>
        </w:rPr>
        <w:t xml:space="preserve"> (CMC), </w:t>
      </w:r>
      <w:r w:rsidRPr="003A29CD">
        <w:rPr>
          <w:rFonts w:asciiTheme="majorHAnsi" w:hAnsiTheme="majorHAnsi" w:cstheme="majorHAnsi"/>
          <w:u w:val="single"/>
        </w:rPr>
        <w:t xml:space="preserve">and to fully enforce the system of the CMC chairman assuming </w:t>
      </w:r>
      <w:r w:rsidRPr="003A29CD">
        <w:rPr>
          <w:rStyle w:val="Emphasis"/>
          <w:rFonts w:asciiTheme="majorHAnsi" w:hAnsiTheme="majorHAnsi" w:cstheme="majorHAnsi"/>
        </w:rPr>
        <w:t>overall responsibility</w:t>
      </w:r>
      <w:r w:rsidRPr="003A29CD">
        <w:rPr>
          <w:rFonts w:asciiTheme="majorHAnsi" w:hAnsiTheme="majorHAnsi" w:cstheme="majorHAnsi"/>
          <w:sz w:val="12"/>
        </w:rPr>
        <w:t>,” the resolution said, adding that “</w:t>
      </w:r>
      <w:r w:rsidRPr="003A29CD">
        <w:rPr>
          <w:rFonts w:asciiTheme="majorHAnsi" w:hAnsiTheme="majorHAnsi" w:cstheme="majorHAnsi"/>
          <w:u w:val="single"/>
        </w:rPr>
        <w:t xml:space="preserve">setting their sights on this problem, the Central Committee and the CMC have worked vigorously to govern the military with </w:t>
      </w:r>
      <w:r w:rsidRPr="003A29CD">
        <w:rPr>
          <w:rStyle w:val="Emphasis"/>
          <w:rFonts w:asciiTheme="majorHAnsi" w:hAnsiTheme="majorHAnsi" w:cstheme="majorHAnsi"/>
        </w:rPr>
        <w:t>strict discipline in every respect</w:t>
      </w:r>
      <w:r w:rsidRPr="003A29CD">
        <w:rPr>
          <w:rFonts w:asciiTheme="majorHAnsi" w:hAnsiTheme="majorHAnsi" w:cstheme="majorHAnsi"/>
          <w:sz w:val="12"/>
        </w:rPr>
        <w:t>.”</w:t>
      </w:r>
    </w:p>
    <w:p w14:paraId="3418F6B1" w14:textId="77777777" w:rsidR="00480BD0" w:rsidRPr="003A29CD" w:rsidRDefault="00480BD0" w:rsidP="00480BD0">
      <w:pPr>
        <w:rPr>
          <w:rFonts w:asciiTheme="majorHAnsi" w:hAnsiTheme="majorHAnsi" w:cstheme="majorHAnsi"/>
        </w:rPr>
      </w:pPr>
    </w:p>
    <w:p w14:paraId="3CBCB7EC"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The </w:t>
      </w:r>
      <w:r w:rsidRPr="003A29CD">
        <w:rPr>
          <w:rFonts w:asciiTheme="majorHAnsi" w:hAnsiTheme="majorHAnsi" w:cstheme="majorHAnsi"/>
          <w:u w:val="single"/>
        </w:rPr>
        <w:t>commercial space sector</w:t>
      </w:r>
      <w:r w:rsidRPr="003A29CD">
        <w:rPr>
          <w:rFonts w:asciiTheme="majorHAnsi" w:hAnsiTheme="majorHAnsi" w:cstheme="majorHAnsi"/>
        </w:rPr>
        <w:t xml:space="preserve"> is the PLAs </w:t>
      </w:r>
      <w:r w:rsidRPr="003A29CD">
        <w:rPr>
          <w:rFonts w:asciiTheme="majorHAnsi" w:hAnsiTheme="majorHAnsi" w:cstheme="majorHAnsi"/>
          <w:u w:val="single"/>
        </w:rPr>
        <w:t>central goal</w:t>
      </w:r>
      <w:r w:rsidRPr="003A29CD">
        <w:rPr>
          <w:rFonts w:asciiTheme="majorHAnsi" w:hAnsiTheme="majorHAnsi" w:cstheme="majorHAnsi"/>
        </w:rPr>
        <w:t xml:space="preserve"> – the plan is a </w:t>
      </w:r>
      <w:r w:rsidRPr="003A29CD">
        <w:rPr>
          <w:rFonts w:asciiTheme="majorHAnsi" w:hAnsiTheme="majorHAnsi" w:cstheme="majorHAnsi"/>
          <w:u w:val="single"/>
        </w:rPr>
        <w:t>180</w:t>
      </w:r>
      <w:r w:rsidRPr="003A29CD">
        <w:rPr>
          <w:rFonts w:asciiTheme="majorHAnsi" w:hAnsiTheme="majorHAnsi" w:cstheme="majorHAnsi"/>
        </w:rPr>
        <w:t>.</w:t>
      </w:r>
    </w:p>
    <w:p w14:paraId="2EE8A77C" w14:textId="77777777" w:rsidR="00480BD0" w:rsidRPr="003A29CD" w:rsidRDefault="00480BD0" w:rsidP="00480BD0">
      <w:pPr>
        <w:rPr>
          <w:rFonts w:asciiTheme="majorHAnsi" w:hAnsiTheme="majorHAnsi" w:cstheme="majorHAnsi"/>
        </w:rPr>
      </w:pPr>
      <w:r w:rsidRPr="003A29CD">
        <w:rPr>
          <w:rStyle w:val="Style13ptBold"/>
          <w:rFonts w:asciiTheme="majorHAnsi" w:hAnsiTheme="majorHAnsi" w:cstheme="majorHAnsi"/>
        </w:rPr>
        <w:t>Bartholomew &amp; Cleveland 19</w:t>
      </w:r>
      <w:r w:rsidRPr="003A29CD">
        <w:rPr>
          <w:rFonts w:asciiTheme="majorHAnsi" w:hAnsiTheme="majorHAnsi" w:cstheme="majorHAnsi"/>
        </w:rPr>
        <w:t xml:space="preserve"> – Carolyn and Robin, 4/25/19, Chairmen and Vice Chairmen. Section is written from Michael A. McDevitt, US Congressperson, [“HEARING ON CHINA IN SPACE: A STRATEGIC </w:t>
      </w:r>
      <w:r w:rsidRPr="003A29CD">
        <w:rPr>
          <w:rFonts w:asciiTheme="majorHAnsi" w:hAnsiTheme="majorHAnsi" w:cstheme="majorHAnsi"/>
        </w:rPr>
        <w:lastRenderedPageBreak/>
        <w:t xml:space="preserve">COMPETITION?,” </w:t>
      </w:r>
      <w:hyperlink r:id="rId14" w:history="1">
        <w:r w:rsidRPr="003A29CD">
          <w:rPr>
            <w:rStyle w:val="Hyperlink"/>
            <w:rFonts w:asciiTheme="majorHAnsi" w:hAnsiTheme="majorHAnsi" w:cstheme="majorHAnsi"/>
          </w:rPr>
          <w:t>https://www.uscc.gov/sites/default/files/transcripts/April%2025%2C%202019%20Hearing%20Transcript%20%282%29.pdf</w:t>
        </w:r>
      </w:hyperlink>
      <w:r w:rsidRPr="003A29CD">
        <w:rPr>
          <w:rFonts w:asciiTheme="majorHAnsi" w:hAnsiTheme="majorHAnsi" w:cstheme="majorHAnsi"/>
        </w:rPr>
        <w:t>] Justin</w:t>
      </w:r>
    </w:p>
    <w:p w14:paraId="2E6E1637" w14:textId="77777777" w:rsidR="00480BD0" w:rsidRPr="003A29CD" w:rsidRDefault="00480BD0" w:rsidP="00480BD0">
      <w:pPr>
        <w:rPr>
          <w:rFonts w:asciiTheme="majorHAnsi" w:hAnsiTheme="majorHAnsi" w:cstheme="majorHAnsi"/>
          <w:sz w:val="24"/>
          <w:u w:val="single"/>
        </w:rPr>
      </w:pPr>
      <w:r w:rsidRPr="003A29CD">
        <w:rPr>
          <w:rFonts w:asciiTheme="majorHAnsi" w:hAnsiTheme="majorHAnsi" w:cstheme="majorHAnsi"/>
          <w:sz w:val="16"/>
        </w:rPr>
        <w:t xml:space="preserve">As the Chairman said, </w:t>
      </w:r>
      <w:r w:rsidRPr="003A29CD">
        <w:rPr>
          <w:rFonts w:asciiTheme="majorHAnsi" w:hAnsiTheme="majorHAnsi" w:cstheme="majorHAnsi"/>
          <w:highlight w:val="green"/>
          <w:u w:val="single"/>
        </w:rPr>
        <w:t xml:space="preserve">China </w:t>
      </w:r>
      <w:r w:rsidRPr="003A29CD">
        <w:rPr>
          <w:rFonts w:asciiTheme="majorHAnsi" w:hAnsiTheme="majorHAnsi" w:cstheme="majorHAnsi"/>
          <w:u w:val="single"/>
        </w:rPr>
        <w:t xml:space="preserve">is </w:t>
      </w:r>
      <w:r w:rsidRPr="003A29CD">
        <w:rPr>
          <w:rStyle w:val="Emphasis"/>
          <w:rFonts w:asciiTheme="majorHAnsi" w:hAnsiTheme="majorHAnsi" w:cstheme="majorHAnsi"/>
        </w:rPr>
        <w:t>determined</w:t>
      </w:r>
      <w:r w:rsidRPr="003A29CD">
        <w:rPr>
          <w:rFonts w:asciiTheme="majorHAnsi" w:hAnsiTheme="majorHAnsi" w:cstheme="majorHAnsi"/>
          <w:u w:val="single"/>
        </w:rPr>
        <w:t xml:space="preserve"> to become a </w:t>
      </w:r>
      <w:r w:rsidRPr="003A29CD">
        <w:rPr>
          <w:rStyle w:val="Emphasis"/>
          <w:rFonts w:asciiTheme="majorHAnsi" w:hAnsiTheme="majorHAnsi" w:cstheme="majorHAnsi"/>
        </w:rPr>
        <w:t>leading space power</w:t>
      </w:r>
      <w:r w:rsidRPr="003A29CD">
        <w:rPr>
          <w:rFonts w:asciiTheme="majorHAnsi" w:hAnsiTheme="majorHAnsi" w:cstheme="majorHAnsi"/>
          <w:u w:val="single"/>
        </w:rPr>
        <w:t xml:space="preserve">, which </w:t>
      </w:r>
      <w:r w:rsidRPr="003A29CD">
        <w:rPr>
          <w:rFonts w:asciiTheme="majorHAnsi" w:hAnsiTheme="majorHAnsi" w:cstheme="majorHAnsi"/>
          <w:highlight w:val="green"/>
          <w:u w:val="single"/>
        </w:rPr>
        <w:t>requires</w:t>
      </w:r>
      <w:r w:rsidRPr="003A29CD">
        <w:rPr>
          <w:rFonts w:asciiTheme="majorHAnsi" w:hAnsiTheme="majorHAnsi" w:cstheme="majorHAnsi"/>
          <w:u w:val="single"/>
        </w:rPr>
        <w:t xml:space="preserve"> continuing to </w:t>
      </w:r>
      <w:r w:rsidRPr="003A29CD">
        <w:rPr>
          <w:rStyle w:val="Emphasis"/>
          <w:rFonts w:asciiTheme="majorHAnsi" w:hAnsiTheme="majorHAnsi" w:cstheme="majorHAnsi"/>
        </w:rPr>
        <w:t xml:space="preserve">boost its </w:t>
      </w:r>
      <w:r w:rsidRPr="003A29CD">
        <w:rPr>
          <w:rStyle w:val="Emphasis"/>
          <w:rFonts w:asciiTheme="majorHAnsi" w:hAnsiTheme="majorHAnsi" w:cstheme="majorHAnsi"/>
          <w:highlight w:val="green"/>
        </w:rPr>
        <w:t>innovation</w:t>
      </w:r>
      <w:r w:rsidRPr="003A29CD">
        <w:rPr>
          <w:rStyle w:val="Emphasis"/>
          <w:rFonts w:asciiTheme="majorHAnsi" w:hAnsiTheme="majorHAnsi" w:cstheme="majorHAnsi"/>
        </w:rPr>
        <w:t xml:space="preserve"> capabilities</w:t>
      </w:r>
      <w:r w:rsidRPr="003A29CD">
        <w:rPr>
          <w:rFonts w:asciiTheme="majorHAnsi" w:hAnsiTheme="majorHAnsi" w:cstheme="majorHAnsi"/>
          <w:u w:val="single"/>
        </w:rPr>
        <w:t xml:space="preserve">, both in its </w:t>
      </w:r>
      <w:r w:rsidRPr="003A29CD">
        <w:rPr>
          <w:rStyle w:val="Emphasis"/>
          <w:rFonts w:asciiTheme="majorHAnsi" w:hAnsiTheme="majorHAnsi" w:cstheme="majorHAnsi"/>
        </w:rPr>
        <w:t>civilian</w:t>
      </w:r>
      <w:r w:rsidRPr="003A29CD">
        <w:rPr>
          <w:rFonts w:asciiTheme="majorHAnsi" w:hAnsiTheme="majorHAnsi" w:cstheme="majorHAnsi"/>
          <w:u w:val="single"/>
        </w:rPr>
        <w:t xml:space="preserve"> and </w:t>
      </w:r>
      <w:r w:rsidRPr="003A29CD">
        <w:rPr>
          <w:rStyle w:val="Emphasis"/>
          <w:rFonts w:asciiTheme="majorHAnsi" w:hAnsiTheme="majorHAnsi" w:cstheme="majorHAnsi"/>
        </w:rPr>
        <w:t>military</w:t>
      </w:r>
      <w:r w:rsidRPr="003A29CD">
        <w:rPr>
          <w:rFonts w:asciiTheme="majorHAnsi" w:hAnsiTheme="majorHAnsi" w:cstheme="majorHAnsi"/>
          <w:u w:val="single"/>
        </w:rPr>
        <w:t xml:space="preserve"> </w:t>
      </w:r>
      <w:r w:rsidRPr="003A29CD">
        <w:rPr>
          <w:rStyle w:val="Emphasis"/>
          <w:rFonts w:asciiTheme="majorHAnsi" w:hAnsiTheme="majorHAnsi" w:cstheme="majorHAnsi"/>
        </w:rPr>
        <w:t>sectors</w:t>
      </w:r>
      <w:r w:rsidRPr="003A29CD">
        <w:rPr>
          <w:rFonts w:asciiTheme="majorHAnsi" w:hAnsiTheme="majorHAnsi" w:cstheme="majorHAnsi"/>
          <w:sz w:val="16"/>
        </w:rPr>
        <w:t xml:space="preserve">. </w:t>
      </w:r>
      <w:r w:rsidRPr="003A29CD">
        <w:rPr>
          <w:rFonts w:asciiTheme="majorHAnsi" w:hAnsiTheme="majorHAnsi" w:cstheme="majorHAnsi"/>
          <w:highlight w:val="green"/>
          <w:u w:val="single"/>
        </w:rPr>
        <w:t xml:space="preserve">The </w:t>
      </w:r>
      <w:r w:rsidRPr="003A29CD">
        <w:rPr>
          <w:rStyle w:val="Emphasis"/>
          <w:rFonts w:asciiTheme="majorHAnsi" w:hAnsiTheme="majorHAnsi" w:cstheme="majorHAnsi"/>
          <w:highlight w:val="green"/>
        </w:rPr>
        <w:t>P</w:t>
      </w:r>
      <w:r w:rsidRPr="003A29CD">
        <w:rPr>
          <w:rStyle w:val="Emphasis"/>
          <w:rFonts w:asciiTheme="majorHAnsi" w:hAnsiTheme="majorHAnsi" w:cstheme="majorHAnsi"/>
        </w:rPr>
        <w:t>eople’s</w:t>
      </w:r>
      <w:r w:rsidRPr="003A29CD">
        <w:rPr>
          <w:rFonts w:asciiTheme="majorHAnsi" w:hAnsiTheme="majorHAnsi" w:cstheme="majorHAnsi"/>
          <w:u w:val="single"/>
        </w:rPr>
        <w:t xml:space="preserve"> </w:t>
      </w:r>
      <w:r w:rsidRPr="003A29CD">
        <w:rPr>
          <w:rStyle w:val="Emphasis"/>
          <w:rFonts w:asciiTheme="majorHAnsi" w:hAnsiTheme="majorHAnsi" w:cstheme="majorHAnsi"/>
          <w:highlight w:val="green"/>
        </w:rPr>
        <w:t>L</w:t>
      </w:r>
      <w:r w:rsidRPr="003A29CD">
        <w:rPr>
          <w:rStyle w:val="Emphasis"/>
          <w:rFonts w:asciiTheme="majorHAnsi" w:hAnsiTheme="majorHAnsi" w:cstheme="majorHAnsi"/>
        </w:rPr>
        <w:t>iberation</w:t>
      </w:r>
      <w:r w:rsidRPr="003A29CD">
        <w:rPr>
          <w:rFonts w:asciiTheme="majorHAnsi" w:hAnsiTheme="majorHAnsi" w:cstheme="majorHAnsi"/>
          <w:u w:val="single"/>
        </w:rPr>
        <w:t xml:space="preserve"> </w:t>
      </w:r>
      <w:r w:rsidRPr="003A29CD">
        <w:rPr>
          <w:rStyle w:val="Emphasis"/>
          <w:rFonts w:asciiTheme="majorHAnsi" w:hAnsiTheme="majorHAnsi" w:cstheme="majorHAnsi"/>
          <w:highlight w:val="green"/>
        </w:rPr>
        <w:t>A</w:t>
      </w:r>
      <w:r w:rsidRPr="003A29CD">
        <w:rPr>
          <w:rStyle w:val="Emphasis"/>
          <w:rFonts w:asciiTheme="majorHAnsi" w:hAnsiTheme="majorHAnsi" w:cstheme="majorHAnsi"/>
        </w:rPr>
        <w:t>rmy</w:t>
      </w:r>
      <w:r w:rsidRPr="003A29CD">
        <w:rPr>
          <w:rFonts w:asciiTheme="majorHAnsi" w:hAnsiTheme="majorHAnsi" w:cstheme="majorHAnsi"/>
          <w:u w:val="single"/>
        </w:rPr>
        <w:t xml:space="preserve"> </w:t>
      </w:r>
      <w:r w:rsidRPr="003A29CD">
        <w:rPr>
          <w:rFonts w:asciiTheme="majorHAnsi" w:hAnsiTheme="majorHAnsi" w:cstheme="majorHAnsi"/>
          <w:highlight w:val="green"/>
          <w:u w:val="single"/>
        </w:rPr>
        <w:t>is</w:t>
      </w:r>
      <w:r w:rsidRPr="003A29CD">
        <w:rPr>
          <w:rFonts w:asciiTheme="majorHAnsi" w:hAnsiTheme="majorHAnsi" w:cstheme="majorHAnsi"/>
          <w:u w:val="single"/>
        </w:rPr>
        <w:t xml:space="preserve"> </w:t>
      </w:r>
      <w:r w:rsidRPr="003A29CD">
        <w:rPr>
          <w:rStyle w:val="Emphasis"/>
          <w:rFonts w:asciiTheme="majorHAnsi" w:hAnsiTheme="majorHAnsi" w:cstheme="majorHAnsi"/>
        </w:rPr>
        <w:t xml:space="preserve">closely </w:t>
      </w:r>
      <w:r w:rsidRPr="003A29CD">
        <w:rPr>
          <w:rStyle w:val="Emphasis"/>
          <w:rFonts w:asciiTheme="majorHAnsi" w:hAnsiTheme="majorHAnsi" w:cstheme="majorHAnsi"/>
          <w:highlight w:val="green"/>
        </w:rPr>
        <w:t>involved</w:t>
      </w:r>
      <w:r w:rsidRPr="003A29CD">
        <w:rPr>
          <w:rFonts w:asciiTheme="majorHAnsi" w:hAnsiTheme="majorHAnsi" w:cstheme="majorHAnsi"/>
          <w:highlight w:val="green"/>
          <w:u w:val="single"/>
        </w:rPr>
        <w:t xml:space="preserve"> in</w:t>
      </w:r>
      <w:r w:rsidRPr="003A29CD">
        <w:rPr>
          <w:rFonts w:asciiTheme="majorHAnsi" w:hAnsiTheme="majorHAnsi" w:cstheme="majorHAnsi"/>
          <w:sz w:val="16"/>
        </w:rPr>
        <w:t xml:space="preserve"> most if not </w:t>
      </w:r>
      <w:r w:rsidRPr="003A29CD">
        <w:rPr>
          <w:rStyle w:val="Emphasis"/>
          <w:rFonts w:asciiTheme="majorHAnsi" w:hAnsiTheme="majorHAnsi" w:cstheme="majorHAnsi"/>
          <w:sz w:val="24"/>
          <w:highlight w:val="green"/>
        </w:rPr>
        <w:t>every aspect</w:t>
      </w:r>
      <w:r w:rsidRPr="003A29CD">
        <w:rPr>
          <w:rFonts w:asciiTheme="majorHAnsi" w:hAnsiTheme="majorHAnsi" w:cstheme="majorHAnsi"/>
          <w:sz w:val="24"/>
          <w:highlight w:val="green"/>
          <w:u w:val="single"/>
        </w:rPr>
        <w:t xml:space="preserve"> </w:t>
      </w:r>
      <w:r w:rsidRPr="003A29CD">
        <w:rPr>
          <w:rFonts w:asciiTheme="majorHAnsi" w:hAnsiTheme="majorHAnsi" w:cstheme="majorHAnsi"/>
          <w:highlight w:val="green"/>
          <w:u w:val="single"/>
        </w:rPr>
        <w:t xml:space="preserve">of China’s </w:t>
      </w:r>
      <w:r w:rsidRPr="003A29CD">
        <w:rPr>
          <w:rStyle w:val="Emphasis"/>
          <w:rFonts w:asciiTheme="majorHAnsi" w:hAnsiTheme="majorHAnsi" w:cstheme="majorHAnsi"/>
        </w:rPr>
        <w:t xml:space="preserve">space </w:t>
      </w:r>
      <w:r w:rsidRPr="003A29CD">
        <w:rPr>
          <w:rStyle w:val="Emphasis"/>
          <w:rFonts w:asciiTheme="majorHAnsi" w:hAnsiTheme="majorHAnsi" w:cstheme="majorHAnsi"/>
          <w:highlight w:val="green"/>
        </w:rPr>
        <w:t>program</w:t>
      </w:r>
      <w:r w:rsidRPr="003A29CD">
        <w:rPr>
          <w:rFonts w:asciiTheme="majorHAnsi" w:hAnsiTheme="majorHAnsi" w:cstheme="majorHAnsi"/>
          <w:sz w:val="16"/>
        </w:rPr>
        <w:t xml:space="preserve">, from helping formulate and execute national space goals to overseeing China’s human spaceflight program. </w:t>
      </w:r>
      <w:r w:rsidRPr="003A29CD">
        <w:rPr>
          <w:rStyle w:val="Emphasis"/>
          <w:rFonts w:asciiTheme="majorHAnsi" w:hAnsiTheme="majorHAnsi" w:cstheme="majorHAnsi"/>
        </w:rPr>
        <w:t>Coverage</w:t>
      </w:r>
      <w:r w:rsidRPr="003A29CD">
        <w:rPr>
          <w:rFonts w:asciiTheme="majorHAnsi" w:hAnsiTheme="majorHAnsi" w:cstheme="majorHAnsi"/>
          <w:u w:val="single"/>
        </w:rPr>
        <w:t xml:space="preserve"> of China’s space program must treat </w:t>
      </w:r>
      <w:r w:rsidRPr="003A29CD">
        <w:rPr>
          <w:rStyle w:val="Emphasis"/>
          <w:rFonts w:asciiTheme="majorHAnsi" w:hAnsiTheme="majorHAnsi" w:cstheme="majorHAnsi"/>
        </w:rPr>
        <w:t>seriously</w:t>
      </w:r>
      <w:r w:rsidRPr="003A29CD">
        <w:rPr>
          <w:rFonts w:asciiTheme="majorHAnsi" w:hAnsiTheme="majorHAnsi" w:cstheme="majorHAnsi"/>
          <w:u w:val="single"/>
        </w:rPr>
        <w:t xml:space="preserve"> the </w:t>
      </w:r>
      <w:r w:rsidRPr="003A29CD">
        <w:rPr>
          <w:rStyle w:val="Emphasis"/>
          <w:rFonts w:asciiTheme="majorHAnsi" w:hAnsiTheme="majorHAnsi" w:cstheme="majorHAnsi"/>
        </w:rPr>
        <w:t>implications</w:t>
      </w:r>
      <w:r w:rsidRPr="003A29CD">
        <w:rPr>
          <w:rFonts w:asciiTheme="majorHAnsi" w:hAnsiTheme="majorHAnsi" w:cstheme="majorHAnsi"/>
          <w:u w:val="single"/>
        </w:rPr>
        <w:t xml:space="preserve"> of the reality that in many cases the </w:t>
      </w:r>
      <w:r w:rsidRPr="003A29CD">
        <w:rPr>
          <w:rStyle w:val="Emphasis"/>
          <w:rFonts w:asciiTheme="majorHAnsi" w:hAnsiTheme="majorHAnsi" w:cstheme="majorHAnsi"/>
          <w:highlight w:val="green"/>
        </w:rPr>
        <w:t>boundaries</w:t>
      </w:r>
      <w:r w:rsidRPr="003A29CD">
        <w:rPr>
          <w:rFonts w:asciiTheme="majorHAnsi" w:hAnsiTheme="majorHAnsi" w:cstheme="majorHAnsi"/>
          <w:highlight w:val="green"/>
          <w:u w:val="single"/>
        </w:rPr>
        <w:t xml:space="preserve"> </w:t>
      </w:r>
      <w:r w:rsidRPr="003A29CD">
        <w:rPr>
          <w:rFonts w:asciiTheme="majorHAnsi" w:hAnsiTheme="majorHAnsi" w:cstheme="majorHAnsi"/>
          <w:u w:val="single"/>
        </w:rPr>
        <w:t xml:space="preserve">between the </w:t>
      </w:r>
      <w:r w:rsidRPr="003A29CD">
        <w:rPr>
          <w:rStyle w:val="Emphasis"/>
          <w:rFonts w:asciiTheme="majorHAnsi" w:hAnsiTheme="majorHAnsi" w:cstheme="majorHAnsi"/>
        </w:rPr>
        <w:t>military and civil</w:t>
      </w:r>
      <w:r w:rsidRPr="003A29CD">
        <w:rPr>
          <w:rFonts w:asciiTheme="majorHAnsi" w:hAnsiTheme="majorHAnsi" w:cstheme="majorHAnsi"/>
          <w:u w:val="single"/>
        </w:rPr>
        <w:t xml:space="preserve"> </w:t>
      </w:r>
      <w:r w:rsidRPr="003A29CD">
        <w:rPr>
          <w:rStyle w:val="Emphasis"/>
          <w:rFonts w:asciiTheme="majorHAnsi" w:hAnsiTheme="majorHAnsi" w:cstheme="majorHAnsi"/>
        </w:rPr>
        <w:t>silos</w:t>
      </w:r>
      <w:r w:rsidRPr="003A29CD">
        <w:rPr>
          <w:rFonts w:asciiTheme="majorHAnsi" w:hAnsiTheme="majorHAnsi" w:cstheme="majorHAnsi"/>
          <w:u w:val="single"/>
        </w:rPr>
        <w:t xml:space="preserve"> of China’s </w:t>
      </w:r>
      <w:r w:rsidRPr="003A29CD">
        <w:rPr>
          <w:rStyle w:val="Emphasis"/>
          <w:rFonts w:asciiTheme="majorHAnsi" w:hAnsiTheme="majorHAnsi" w:cstheme="majorHAnsi"/>
        </w:rPr>
        <w:t xml:space="preserve">program </w:t>
      </w:r>
      <w:r w:rsidRPr="003A29CD">
        <w:rPr>
          <w:rStyle w:val="Emphasis"/>
          <w:rFonts w:asciiTheme="majorHAnsi" w:hAnsiTheme="majorHAnsi" w:cstheme="majorHAnsi"/>
          <w:highlight w:val="green"/>
        </w:rPr>
        <w:t>are thin</w:t>
      </w:r>
      <w:r w:rsidRPr="003A29CD">
        <w:rPr>
          <w:rStyle w:val="Emphasis"/>
          <w:rFonts w:asciiTheme="majorHAnsi" w:hAnsiTheme="majorHAnsi" w:cstheme="majorHAnsi"/>
        </w:rPr>
        <w:t xml:space="preserve">, </w:t>
      </w:r>
      <w:r w:rsidRPr="003A29CD">
        <w:rPr>
          <w:rStyle w:val="Emphasis"/>
          <w:rFonts w:asciiTheme="majorHAnsi" w:hAnsiTheme="majorHAnsi" w:cstheme="majorHAnsi"/>
          <w:sz w:val="24"/>
        </w:rPr>
        <w:t>if they exist at all.</w:t>
      </w:r>
      <w:r w:rsidRPr="003A29CD">
        <w:rPr>
          <w:rFonts w:asciiTheme="majorHAnsi" w:hAnsiTheme="majorHAnsi" w:cstheme="majorHAnsi"/>
          <w:sz w:val="24"/>
          <w:u w:val="single"/>
        </w:rPr>
        <w:t xml:space="preserve"> </w:t>
      </w:r>
    </w:p>
    <w:p w14:paraId="50571179" w14:textId="77777777" w:rsidR="00480BD0" w:rsidRPr="003A29CD" w:rsidRDefault="00480BD0" w:rsidP="00480BD0">
      <w:pPr>
        <w:rPr>
          <w:rFonts w:asciiTheme="majorHAnsi" w:hAnsiTheme="majorHAnsi" w:cstheme="majorHAnsi"/>
          <w:sz w:val="16"/>
        </w:rPr>
      </w:pPr>
      <w:r w:rsidRPr="003A29CD">
        <w:rPr>
          <w:rFonts w:asciiTheme="majorHAnsi" w:hAnsiTheme="majorHAnsi" w:cstheme="majorHAnsi"/>
          <w:u w:val="single"/>
        </w:rPr>
        <w:t xml:space="preserve">Our second panel today will address the </w:t>
      </w:r>
      <w:r w:rsidRPr="003A29CD">
        <w:rPr>
          <w:rStyle w:val="Emphasis"/>
          <w:rFonts w:asciiTheme="majorHAnsi" w:hAnsiTheme="majorHAnsi" w:cstheme="majorHAnsi"/>
        </w:rPr>
        <w:t>application</w:t>
      </w:r>
      <w:r w:rsidRPr="003A29CD">
        <w:rPr>
          <w:rFonts w:asciiTheme="majorHAnsi" w:hAnsiTheme="majorHAnsi" w:cstheme="majorHAnsi"/>
          <w:u w:val="single"/>
        </w:rPr>
        <w:t xml:space="preserve"> of what China calls its </w:t>
      </w:r>
      <w:r w:rsidRPr="003A29CD">
        <w:rPr>
          <w:rFonts w:asciiTheme="majorHAnsi" w:hAnsiTheme="majorHAnsi" w:cstheme="majorHAnsi"/>
          <w:highlight w:val="green"/>
          <w:u w:val="single"/>
        </w:rPr>
        <w:t>“</w:t>
      </w:r>
      <w:r w:rsidRPr="003A29CD">
        <w:rPr>
          <w:rStyle w:val="Emphasis"/>
          <w:rFonts w:asciiTheme="majorHAnsi" w:hAnsiTheme="majorHAnsi" w:cstheme="majorHAnsi"/>
          <w:highlight w:val="green"/>
        </w:rPr>
        <w:t>military-civil fusion</w:t>
      </w:r>
      <w:r w:rsidRPr="003A29CD">
        <w:rPr>
          <w:rFonts w:asciiTheme="majorHAnsi" w:hAnsiTheme="majorHAnsi" w:cstheme="majorHAnsi"/>
          <w:highlight w:val="green"/>
          <w:u w:val="single"/>
        </w:rPr>
        <w:t xml:space="preserve">” </w:t>
      </w:r>
      <w:r w:rsidRPr="003A29CD">
        <w:rPr>
          <w:rFonts w:asciiTheme="majorHAnsi" w:hAnsiTheme="majorHAnsi" w:cstheme="majorHAnsi"/>
          <w:u w:val="single"/>
        </w:rPr>
        <w:t xml:space="preserve">strategy to its </w:t>
      </w:r>
      <w:r w:rsidRPr="003A29CD">
        <w:rPr>
          <w:rStyle w:val="Emphasis"/>
          <w:rFonts w:asciiTheme="majorHAnsi" w:hAnsiTheme="majorHAnsi" w:cstheme="majorHAnsi"/>
        </w:rPr>
        <w:t>space sector</w:t>
      </w:r>
      <w:r w:rsidRPr="003A29CD">
        <w:rPr>
          <w:rFonts w:asciiTheme="majorHAnsi" w:hAnsiTheme="majorHAnsi" w:cstheme="majorHAnsi"/>
          <w:sz w:val="16"/>
        </w:rPr>
        <w:t xml:space="preserve">. </w:t>
      </w:r>
      <w:r w:rsidRPr="003A29CD">
        <w:rPr>
          <w:rStyle w:val="Emphasis"/>
          <w:rFonts w:asciiTheme="majorHAnsi" w:hAnsiTheme="majorHAnsi" w:cstheme="majorHAnsi"/>
        </w:rPr>
        <w:t>Military-civil fusion</w:t>
      </w:r>
      <w:r w:rsidRPr="003A29CD">
        <w:rPr>
          <w:rFonts w:asciiTheme="majorHAnsi" w:hAnsiTheme="majorHAnsi" w:cstheme="majorHAnsi"/>
          <w:u w:val="single"/>
        </w:rPr>
        <w:t xml:space="preserve">, a strategic concept designed to </w:t>
      </w:r>
      <w:r w:rsidRPr="003A29CD">
        <w:rPr>
          <w:rStyle w:val="Emphasis"/>
          <w:rFonts w:asciiTheme="majorHAnsi" w:hAnsiTheme="majorHAnsi" w:cstheme="majorHAnsi"/>
          <w:highlight w:val="green"/>
        </w:rPr>
        <w:t xml:space="preserve">harness civilian </w:t>
      </w:r>
      <w:r w:rsidRPr="003A29CD">
        <w:rPr>
          <w:rStyle w:val="Emphasis"/>
          <w:rFonts w:asciiTheme="majorHAnsi" w:hAnsiTheme="majorHAnsi" w:cstheme="majorHAnsi"/>
        </w:rPr>
        <w:t xml:space="preserve">sector </w:t>
      </w:r>
      <w:r w:rsidRPr="003A29CD">
        <w:rPr>
          <w:rStyle w:val="Emphasis"/>
          <w:rFonts w:asciiTheme="majorHAnsi" w:hAnsiTheme="majorHAnsi" w:cstheme="majorHAnsi"/>
          <w:highlight w:val="green"/>
        </w:rPr>
        <w:t>innovation</w:t>
      </w:r>
      <w:r w:rsidRPr="003A29CD">
        <w:rPr>
          <w:rFonts w:asciiTheme="majorHAnsi" w:hAnsiTheme="majorHAnsi" w:cstheme="majorHAnsi"/>
          <w:highlight w:val="green"/>
          <w:u w:val="single"/>
        </w:rPr>
        <w:t xml:space="preserve"> </w:t>
      </w:r>
      <w:r w:rsidRPr="003A29CD">
        <w:rPr>
          <w:rFonts w:asciiTheme="majorHAnsi" w:hAnsiTheme="majorHAnsi" w:cstheme="majorHAnsi"/>
          <w:u w:val="single"/>
        </w:rPr>
        <w:t xml:space="preserve">to </w:t>
      </w:r>
      <w:r w:rsidRPr="003A29CD">
        <w:rPr>
          <w:rStyle w:val="Emphasis"/>
          <w:rFonts w:asciiTheme="majorHAnsi" w:hAnsiTheme="majorHAnsi" w:cstheme="majorHAnsi"/>
        </w:rPr>
        <w:t>power China’s military and technological modernization</w:t>
      </w:r>
      <w:r w:rsidRPr="003A29CD">
        <w:rPr>
          <w:rFonts w:asciiTheme="majorHAnsi" w:hAnsiTheme="majorHAnsi" w:cstheme="majorHAnsi"/>
          <w:u w:val="single"/>
        </w:rPr>
        <w:t xml:space="preserve"> with the goal of </w:t>
      </w:r>
      <w:r w:rsidRPr="003A29CD">
        <w:rPr>
          <w:rStyle w:val="Emphasis"/>
          <w:rFonts w:asciiTheme="majorHAnsi" w:hAnsiTheme="majorHAnsi" w:cstheme="majorHAnsi"/>
          <w:highlight w:val="green"/>
        </w:rPr>
        <w:t>leapfrogging the U</w:t>
      </w:r>
      <w:r w:rsidRPr="003A29CD">
        <w:rPr>
          <w:rStyle w:val="Emphasis"/>
          <w:rFonts w:asciiTheme="majorHAnsi" w:hAnsiTheme="majorHAnsi" w:cstheme="majorHAnsi"/>
        </w:rPr>
        <w:t xml:space="preserve">nited </w:t>
      </w:r>
      <w:r w:rsidRPr="003A29CD">
        <w:rPr>
          <w:rStyle w:val="Emphasis"/>
          <w:rFonts w:asciiTheme="majorHAnsi" w:hAnsiTheme="majorHAnsi" w:cstheme="majorHAnsi"/>
          <w:highlight w:val="green"/>
        </w:rPr>
        <w:t>S</w:t>
      </w:r>
      <w:r w:rsidRPr="003A29CD">
        <w:rPr>
          <w:rStyle w:val="Emphasis"/>
          <w:rFonts w:asciiTheme="majorHAnsi" w:hAnsiTheme="majorHAnsi" w:cstheme="majorHAnsi"/>
        </w:rPr>
        <w:t>tates</w:t>
      </w:r>
      <w:r w:rsidRPr="003A29CD">
        <w:rPr>
          <w:rFonts w:asciiTheme="majorHAnsi" w:hAnsiTheme="majorHAnsi" w:cstheme="majorHAnsi"/>
          <w:u w:val="single"/>
        </w:rPr>
        <w:t xml:space="preserve"> and becoming a technological powerhouse. </w:t>
      </w:r>
      <w:r w:rsidRPr="003A29CD">
        <w:rPr>
          <w:rFonts w:asciiTheme="majorHAnsi" w:hAnsiTheme="majorHAnsi" w:cstheme="majorHAnsi"/>
          <w:highlight w:val="green"/>
          <w:u w:val="single"/>
        </w:rPr>
        <w:t xml:space="preserve">Space </w:t>
      </w:r>
      <w:r w:rsidRPr="003A29CD">
        <w:rPr>
          <w:rFonts w:asciiTheme="majorHAnsi" w:hAnsiTheme="majorHAnsi" w:cstheme="majorHAnsi"/>
          <w:u w:val="single"/>
        </w:rPr>
        <w:t xml:space="preserve">has been </w:t>
      </w:r>
      <w:r w:rsidRPr="003A29CD">
        <w:rPr>
          <w:rStyle w:val="Emphasis"/>
          <w:rFonts w:asciiTheme="majorHAnsi" w:hAnsiTheme="majorHAnsi" w:cstheme="majorHAnsi"/>
        </w:rPr>
        <w:t>designated</w:t>
      </w:r>
      <w:r w:rsidRPr="003A29CD">
        <w:rPr>
          <w:rFonts w:asciiTheme="majorHAnsi" w:hAnsiTheme="majorHAnsi" w:cstheme="majorHAnsi"/>
          <w:u w:val="single"/>
        </w:rPr>
        <w:t xml:space="preserve"> as an </w:t>
      </w:r>
      <w:r w:rsidRPr="003A29CD">
        <w:rPr>
          <w:rStyle w:val="Emphasis"/>
          <w:rFonts w:asciiTheme="majorHAnsi" w:hAnsiTheme="majorHAnsi" w:cstheme="majorHAnsi"/>
        </w:rPr>
        <w:t xml:space="preserve">especially </w:t>
      </w:r>
      <w:r w:rsidRPr="003A29CD">
        <w:rPr>
          <w:rStyle w:val="Emphasis"/>
          <w:rFonts w:asciiTheme="majorHAnsi" w:hAnsiTheme="majorHAnsi" w:cstheme="majorHAnsi"/>
          <w:highlight w:val="green"/>
        </w:rPr>
        <w:t>important</w:t>
      </w:r>
      <w:r w:rsidRPr="003A29CD">
        <w:rPr>
          <w:rFonts w:asciiTheme="majorHAnsi" w:hAnsiTheme="majorHAnsi" w:cstheme="majorHAnsi"/>
          <w:highlight w:val="green"/>
          <w:u w:val="single"/>
        </w:rPr>
        <w:t xml:space="preserve"> </w:t>
      </w:r>
      <w:r w:rsidRPr="003A29CD">
        <w:rPr>
          <w:rFonts w:asciiTheme="majorHAnsi" w:hAnsiTheme="majorHAnsi" w:cstheme="majorHAnsi"/>
          <w:u w:val="single"/>
        </w:rPr>
        <w:t>sector for military-civil fusion</w:t>
      </w:r>
      <w:r w:rsidRPr="003A29CD">
        <w:rPr>
          <w:rFonts w:asciiTheme="majorHAnsi" w:hAnsiTheme="majorHAnsi" w:cstheme="majorHAnsi"/>
          <w:sz w:val="16"/>
        </w:rPr>
        <w:t xml:space="preserve">, </w:t>
      </w:r>
      <w:r w:rsidRPr="003A29CD">
        <w:rPr>
          <w:rFonts w:asciiTheme="majorHAnsi" w:hAnsiTheme="majorHAnsi" w:cstheme="majorHAnsi"/>
          <w:u w:val="single"/>
        </w:rPr>
        <w:t xml:space="preserve">and the </w:t>
      </w:r>
      <w:r w:rsidRPr="003A29CD">
        <w:rPr>
          <w:rStyle w:val="Emphasis"/>
          <w:rFonts w:asciiTheme="majorHAnsi" w:hAnsiTheme="majorHAnsi" w:cstheme="majorHAnsi"/>
        </w:rPr>
        <w:t>impacts</w:t>
      </w:r>
      <w:r w:rsidRPr="003A29CD">
        <w:rPr>
          <w:rFonts w:asciiTheme="majorHAnsi" w:hAnsiTheme="majorHAnsi" w:cstheme="majorHAnsi"/>
          <w:u w:val="single"/>
        </w:rPr>
        <w:t xml:space="preserve"> of this campaign on </w:t>
      </w:r>
      <w:r w:rsidRPr="003A29CD">
        <w:rPr>
          <w:rStyle w:val="Emphasis"/>
          <w:rFonts w:asciiTheme="majorHAnsi" w:hAnsiTheme="majorHAnsi" w:cstheme="majorHAnsi"/>
        </w:rPr>
        <w:t>China’s burgeoning commercial space sector</w:t>
      </w:r>
      <w:r w:rsidRPr="003A29CD">
        <w:rPr>
          <w:rFonts w:asciiTheme="majorHAnsi" w:hAnsiTheme="majorHAnsi" w:cstheme="majorHAnsi"/>
          <w:sz w:val="16"/>
        </w:rPr>
        <w:t>—</w:t>
      </w:r>
      <w:r w:rsidRPr="003A29CD">
        <w:rPr>
          <w:rFonts w:asciiTheme="majorHAnsi" w:hAnsiTheme="majorHAnsi" w:cstheme="majorHAnsi"/>
          <w:u w:val="single"/>
        </w:rPr>
        <w:t xml:space="preserve">itself a recipient of </w:t>
      </w:r>
      <w:r w:rsidRPr="003A29CD">
        <w:rPr>
          <w:rStyle w:val="Emphasis"/>
          <w:rFonts w:asciiTheme="majorHAnsi" w:hAnsiTheme="majorHAnsi" w:cstheme="majorHAnsi"/>
        </w:rPr>
        <w:t>generous government support</w:t>
      </w:r>
      <w:r w:rsidRPr="003A29CD">
        <w:rPr>
          <w:rFonts w:asciiTheme="majorHAnsi" w:hAnsiTheme="majorHAnsi" w:cstheme="majorHAnsi"/>
          <w:u w:val="single"/>
        </w:rPr>
        <w:t xml:space="preserve"> and </w:t>
      </w:r>
      <w:r w:rsidRPr="003A29CD">
        <w:rPr>
          <w:rStyle w:val="Emphasis"/>
          <w:rFonts w:asciiTheme="majorHAnsi" w:hAnsiTheme="majorHAnsi" w:cstheme="majorHAnsi"/>
        </w:rPr>
        <w:t>protection</w:t>
      </w:r>
      <w:r w:rsidRPr="003A29CD">
        <w:rPr>
          <w:rFonts w:asciiTheme="majorHAnsi" w:hAnsiTheme="majorHAnsi" w:cstheme="majorHAnsi"/>
          <w:sz w:val="16"/>
        </w:rPr>
        <w:t>—</w:t>
      </w:r>
      <w:r w:rsidRPr="003A29CD">
        <w:rPr>
          <w:rFonts w:asciiTheme="majorHAnsi" w:hAnsiTheme="majorHAnsi" w:cstheme="majorHAnsi"/>
          <w:u w:val="single"/>
        </w:rPr>
        <w:t xml:space="preserve">will be </w:t>
      </w:r>
      <w:r w:rsidRPr="003A29CD">
        <w:rPr>
          <w:rStyle w:val="Emphasis"/>
          <w:rFonts w:asciiTheme="majorHAnsi" w:hAnsiTheme="majorHAnsi" w:cstheme="majorHAnsi"/>
        </w:rPr>
        <w:t>crucial</w:t>
      </w:r>
      <w:r w:rsidRPr="003A29CD">
        <w:rPr>
          <w:rFonts w:asciiTheme="majorHAnsi" w:hAnsiTheme="majorHAnsi" w:cstheme="majorHAnsi"/>
          <w:u w:val="single"/>
        </w:rPr>
        <w:t xml:space="preserve"> </w:t>
      </w:r>
      <w:r w:rsidRPr="003A29CD">
        <w:rPr>
          <w:rFonts w:asciiTheme="majorHAnsi" w:hAnsiTheme="majorHAnsi" w:cstheme="majorHAnsi"/>
          <w:highlight w:val="green"/>
          <w:u w:val="single"/>
        </w:rPr>
        <w:t>as</w:t>
      </w:r>
      <w:r w:rsidRPr="003A29CD">
        <w:rPr>
          <w:rFonts w:asciiTheme="majorHAnsi" w:hAnsiTheme="majorHAnsi" w:cstheme="majorHAnsi"/>
          <w:u w:val="single"/>
        </w:rPr>
        <w:t xml:space="preserve"> Chinese </w:t>
      </w:r>
      <w:r w:rsidRPr="003A29CD">
        <w:rPr>
          <w:rFonts w:asciiTheme="majorHAnsi" w:hAnsiTheme="majorHAnsi" w:cstheme="majorHAnsi"/>
          <w:highlight w:val="green"/>
          <w:u w:val="single"/>
        </w:rPr>
        <w:t>companies</w:t>
      </w:r>
      <w:r w:rsidRPr="003A29CD">
        <w:rPr>
          <w:rFonts w:asciiTheme="majorHAnsi" w:hAnsiTheme="majorHAnsi" w:cstheme="majorHAnsi"/>
          <w:u w:val="single"/>
        </w:rPr>
        <w:t xml:space="preserve"> increasingly seek to </w:t>
      </w:r>
      <w:r w:rsidRPr="003A29CD">
        <w:rPr>
          <w:rStyle w:val="Emphasis"/>
          <w:rFonts w:asciiTheme="majorHAnsi" w:hAnsiTheme="majorHAnsi" w:cstheme="majorHAnsi"/>
          <w:highlight w:val="green"/>
        </w:rPr>
        <w:t xml:space="preserve">compete in </w:t>
      </w:r>
      <w:r w:rsidRPr="003A29CD">
        <w:rPr>
          <w:rStyle w:val="Emphasis"/>
          <w:rFonts w:asciiTheme="majorHAnsi" w:hAnsiTheme="majorHAnsi" w:cstheme="majorHAnsi"/>
        </w:rPr>
        <w:t xml:space="preserve">the international </w:t>
      </w:r>
      <w:r w:rsidRPr="003A29CD">
        <w:rPr>
          <w:rStyle w:val="Emphasis"/>
          <w:rFonts w:asciiTheme="majorHAnsi" w:hAnsiTheme="majorHAnsi" w:cstheme="majorHAnsi"/>
          <w:highlight w:val="green"/>
        </w:rPr>
        <w:t>market</w:t>
      </w:r>
      <w:r w:rsidRPr="003A29CD">
        <w:rPr>
          <w:rStyle w:val="Emphasis"/>
          <w:rFonts w:asciiTheme="majorHAnsi" w:hAnsiTheme="majorHAnsi" w:cstheme="majorHAnsi"/>
        </w:rPr>
        <w:t>place</w:t>
      </w:r>
      <w:r w:rsidRPr="003A29CD">
        <w:rPr>
          <w:rFonts w:asciiTheme="majorHAnsi" w:hAnsiTheme="majorHAnsi" w:cstheme="majorHAnsi"/>
          <w:sz w:val="16"/>
        </w:rPr>
        <w:t>. Military-civil fusion is especially worthy of attention due to its continued reliance on technology transfer, by hook or by crook, to fuel China’s industrial and military growth.</w:t>
      </w:r>
    </w:p>
    <w:p w14:paraId="37463276" w14:textId="77777777" w:rsidR="00480BD0" w:rsidRPr="003A29CD" w:rsidRDefault="00480BD0" w:rsidP="00480BD0">
      <w:pPr>
        <w:rPr>
          <w:rFonts w:asciiTheme="majorHAnsi" w:hAnsiTheme="majorHAnsi" w:cstheme="majorHAnsi"/>
          <w:sz w:val="16"/>
        </w:rPr>
      </w:pPr>
      <w:r w:rsidRPr="003A29CD">
        <w:rPr>
          <w:rFonts w:asciiTheme="majorHAnsi" w:hAnsiTheme="majorHAnsi" w:cstheme="majorHAnsi"/>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1B0ABB1A" w14:textId="77777777" w:rsidR="00480BD0" w:rsidRPr="003A29CD" w:rsidRDefault="00480BD0" w:rsidP="00480BD0">
      <w:pPr>
        <w:rPr>
          <w:rFonts w:asciiTheme="majorHAnsi" w:hAnsiTheme="majorHAnsi" w:cstheme="majorHAnsi"/>
          <w:sz w:val="16"/>
        </w:rPr>
      </w:pPr>
    </w:p>
    <w:p w14:paraId="05B88CF2"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That triggers </w:t>
      </w:r>
      <w:r w:rsidRPr="003A29CD">
        <w:rPr>
          <w:rFonts w:asciiTheme="majorHAnsi" w:hAnsiTheme="majorHAnsi" w:cstheme="majorHAnsi"/>
          <w:u w:val="single"/>
        </w:rPr>
        <w:t>backlash</w:t>
      </w:r>
      <w:r w:rsidRPr="003A29CD">
        <w:rPr>
          <w:rFonts w:asciiTheme="majorHAnsi" w:hAnsiTheme="majorHAnsi" w:cstheme="majorHAnsi"/>
        </w:rPr>
        <w:t xml:space="preserve"> – they don’t support </w:t>
      </w:r>
      <w:r w:rsidRPr="003A29CD">
        <w:rPr>
          <w:rFonts w:asciiTheme="majorHAnsi" w:hAnsiTheme="majorHAnsi" w:cstheme="majorHAnsi"/>
          <w:u w:val="single"/>
        </w:rPr>
        <w:t>restrictions</w:t>
      </w:r>
      <w:r w:rsidRPr="003A29CD">
        <w:rPr>
          <w:rFonts w:asciiTheme="majorHAnsi" w:hAnsiTheme="majorHAnsi" w:cstheme="majorHAnsi"/>
        </w:rPr>
        <w:t xml:space="preserve"> and convince leaders </w:t>
      </w:r>
      <w:r w:rsidRPr="003A29CD">
        <w:rPr>
          <w:rFonts w:asciiTheme="majorHAnsi" w:hAnsiTheme="majorHAnsi" w:cstheme="majorHAnsi"/>
          <w:u w:val="single"/>
        </w:rPr>
        <w:t>not to do the plan</w:t>
      </w:r>
      <w:r w:rsidRPr="003A29CD">
        <w:rPr>
          <w:rFonts w:asciiTheme="majorHAnsi" w:hAnsiTheme="majorHAnsi" w:cstheme="majorHAnsi"/>
        </w:rPr>
        <w:t>.</w:t>
      </w:r>
    </w:p>
    <w:p w14:paraId="1403D1BF" w14:textId="77777777" w:rsidR="00480BD0" w:rsidRPr="003A29CD" w:rsidRDefault="00480BD0" w:rsidP="00480BD0">
      <w:pPr>
        <w:rPr>
          <w:rFonts w:asciiTheme="majorHAnsi" w:hAnsiTheme="majorHAnsi" w:cstheme="majorHAnsi"/>
        </w:rPr>
      </w:pPr>
      <w:r w:rsidRPr="003A29CD">
        <w:rPr>
          <w:rStyle w:val="Style13ptBold"/>
          <w:rFonts w:asciiTheme="majorHAnsi" w:hAnsiTheme="majorHAnsi" w:cstheme="majorHAnsi"/>
        </w:rPr>
        <w:t xml:space="preserve">Cheng 14 </w:t>
      </w:r>
      <w:r w:rsidRPr="003A29CD">
        <w:rPr>
          <w:rFonts w:asciiTheme="majorHAnsi" w:hAnsiTheme="majorHAnsi" w:cstheme="majorHAnsi"/>
        </w:rPr>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p>
    <w:p w14:paraId="719237D8" w14:textId="77777777" w:rsidR="00480BD0" w:rsidRPr="003A29CD" w:rsidRDefault="00480BD0" w:rsidP="00480BD0">
      <w:pPr>
        <w:rPr>
          <w:rFonts w:asciiTheme="majorHAnsi" w:hAnsiTheme="majorHAnsi" w:cstheme="majorHAnsi"/>
          <w:sz w:val="12"/>
        </w:rPr>
      </w:pPr>
      <w:r w:rsidRPr="003A29CD">
        <w:rPr>
          <w:rStyle w:val="StyleUnderline"/>
          <w:rFonts w:asciiTheme="majorHAnsi" w:hAnsiTheme="majorHAnsi" w:cstheme="majorHAnsi"/>
        </w:rPr>
        <w:t xml:space="preserve">At the same time, </w:t>
      </w:r>
      <w:r w:rsidRPr="003A29CD">
        <w:rPr>
          <w:rStyle w:val="StyleUnderline"/>
          <w:rFonts w:asciiTheme="majorHAnsi" w:hAnsiTheme="majorHAnsi" w:cstheme="majorHAnsi"/>
          <w:highlight w:val="green"/>
        </w:rPr>
        <w:t>space</w:t>
      </w:r>
      <w:r w:rsidRPr="003A29CD">
        <w:rPr>
          <w:rStyle w:val="StyleUnderline"/>
          <w:rFonts w:asciiTheme="majorHAnsi" w:hAnsiTheme="majorHAnsi" w:cstheme="majorHAnsi"/>
        </w:rPr>
        <w:t xml:space="preserve"> is now a sector that </w:t>
      </w:r>
      <w:r w:rsidRPr="003A29CD">
        <w:rPr>
          <w:rStyle w:val="StyleUnderline"/>
          <w:rFonts w:asciiTheme="majorHAnsi" w:hAnsiTheme="majorHAnsi" w:cstheme="majorHAnsi"/>
          <w:highlight w:val="green"/>
        </w:rPr>
        <w:t xml:space="preserve">enjoys </w:t>
      </w:r>
      <w:r w:rsidRPr="003A29CD">
        <w:rPr>
          <w:rStyle w:val="Emphasis"/>
          <w:rFonts w:asciiTheme="majorHAnsi" w:hAnsiTheme="majorHAnsi" w:cstheme="majorHAnsi"/>
        </w:rPr>
        <w:t xml:space="preserve">significant political </w:t>
      </w:r>
      <w:r w:rsidRPr="003A29CD">
        <w:rPr>
          <w:rStyle w:val="Emphasis"/>
          <w:rFonts w:asciiTheme="majorHAnsi" w:hAnsiTheme="majorHAnsi" w:cstheme="majorHAnsi"/>
          <w:highlight w:val="green"/>
        </w:rPr>
        <w:t>support</w:t>
      </w:r>
      <w:r w:rsidRPr="003A29CD">
        <w:rPr>
          <w:rStyle w:val="StyleUnderline"/>
          <w:rFonts w:asciiTheme="majorHAnsi" w:hAnsiTheme="majorHAnsi" w:cstheme="majorHAnsi"/>
          <w:highlight w:val="green"/>
        </w:rPr>
        <w:t xml:space="preserve"> </w:t>
      </w:r>
      <w:r w:rsidRPr="003A29CD">
        <w:rPr>
          <w:rStyle w:val="StyleUnderline"/>
          <w:rFonts w:asciiTheme="majorHAnsi" w:hAnsiTheme="majorHAnsi" w:cstheme="majorHAnsi"/>
        </w:rPr>
        <w:t>within the Chinese political system</w:t>
      </w:r>
      <w:r w:rsidRPr="003A29CD">
        <w:rPr>
          <w:rFonts w:asciiTheme="majorHAnsi" w:hAnsiTheme="majorHAnsi" w:cstheme="majorHAnsi"/>
          <w:sz w:val="12"/>
        </w:rPr>
        <w:t xml:space="preserve">. Based on their writings, </w:t>
      </w:r>
      <w:r w:rsidRPr="003A29CD">
        <w:rPr>
          <w:rStyle w:val="StyleUnderline"/>
          <w:rFonts w:asciiTheme="majorHAnsi" w:hAnsiTheme="majorHAnsi" w:cstheme="majorHAnsi"/>
          <w:highlight w:val="green"/>
        </w:rPr>
        <w:t xml:space="preserve">the PLA </w:t>
      </w:r>
      <w:r w:rsidRPr="003A29CD">
        <w:rPr>
          <w:rStyle w:val="StyleUnderline"/>
          <w:rFonts w:asciiTheme="majorHAnsi" w:hAnsiTheme="majorHAnsi" w:cstheme="majorHAnsi"/>
        </w:rPr>
        <w:t xml:space="preserve">is </w:t>
      </w:r>
      <w:r w:rsidRPr="003A29CD">
        <w:rPr>
          <w:rStyle w:val="Emphasis"/>
          <w:rFonts w:asciiTheme="majorHAnsi" w:hAnsiTheme="majorHAnsi" w:cstheme="majorHAnsi"/>
        </w:rPr>
        <w:t xml:space="preserve">clearly </w:t>
      </w:r>
      <w:r w:rsidRPr="003A29CD">
        <w:rPr>
          <w:rStyle w:val="Emphasis"/>
          <w:rFonts w:asciiTheme="majorHAnsi" w:hAnsiTheme="majorHAnsi" w:cstheme="majorHAnsi"/>
          <w:highlight w:val="green"/>
        </w:rPr>
        <w:t>intent</w:t>
      </w:r>
      <w:r w:rsidRPr="003A29CD">
        <w:rPr>
          <w:rStyle w:val="StyleUnderline"/>
          <w:rFonts w:asciiTheme="majorHAnsi" w:hAnsiTheme="majorHAnsi" w:cstheme="majorHAnsi"/>
          <w:highlight w:val="green"/>
        </w:rPr>
        <w:t xml:space="preserve"> upon</w:t>
      </w:r>
      <w:r w:rsidRPr="003A29CD">
        <w:rPr>
          <w:rStyle w:val="StyleUnderline"/>
          <w:rFonts w:asciiTheme="majorHAnsi" w:hAnsiTheme="majorHAnsi" w:cstheme="majorHAnsi"/>
        </w:rPr>
        <w:t xml:space="preserve"> developing</w:t>
      </w:r>
      <w:r w:rsidRPr="003A29CD">
        <w:rPr>
          <w:rFonts w:asciiTheme="majorHAnsi" w:hAnsiTheme="majorHAnsi" w:cstheme="majorHAnsi"/>
          <w:sz w:val="12"/>
        </w:rPr>
        <w:t xml:space="preserve"> the ability to establish “space </w:t>
      </w:r>
      <w:r w:rsidRPr="003A29CD">
        <w:rPr>
          <w:rStyle w:val="Emphasis"/>
          <w:rFonts w:asciiTheme="majorHAnsi" w:hAnsiTheme="majorHAnsi" w:cstheme="majorHAnsi"/>
          <w:highlight w:val="green"/>
        </w:rPr>
        <w:t>dominance</w:t>
      </w:r>
      <w:r w:rsidRPr="003A29CD">
        <w:rPr>
          <w:rFonts w:asciiTheme="majorHAnsi" w:hAnsiTheme="majorHAnsi" w:cstheme="majorHAnsi"/>
          <w:sz w:val="12"/>
        </w:rPr>
        <w:t xml:space="preserve">,” in order to fight and win “local wars under </w:t>
      </w:r>
      <w:proofErr w:type="spellStart"/>
      <w:r w:rsidRPr="003A29CD">
        <w:rPr>
          <w:rFonts w:asciiTheme="majorHAnsi" w:hAnsiTheme="majorHAnsi" w:cstheme="majorHAnsi"/>
          <w:sz w:val="12"/>
        </w:rPr>
        <w:t>informationized</w:t>
      </w:r>
      <w:proofErr w:type="spellEnd"/>
      <w:r w:rsidRPr="003A29CD">
        <w:rPr>
          <w:rFonts w:asciiTheme="majorHAnsi" w:hAnsiTheme="majorHAnsi" w:cstheme="majorHAnsi"/>
          <w:sz w:val="12"/>
        </w:rPr>
        <w:t xml:space="preserve"> conditions</w:t>
      </w:r>
      <w:proofErr w:type="gramStart"/>
      <w:r w:rsidRPr="003A29CD">
        <w:rPr>
          <w:rFonts w:asciiTheme="majorHAnsi" w:hAnsiTheme="majorHAnsi" w:cstheme="majorHAnsi"/>
          <w:sz w:val="12"/>
        </w:rPr>
        <w:t>.”[</w:t>
      </w:r>
      <w:proofErr w:type="gramEnd"/>
      <w:r w:rsidRPr="003A29CD">
        <w:rPr>
          <w:rFonts w:asciiTheme="majorHAnsi" w:hAnsiTheme="majorHAnsi" w:cstheme="majorHAnsi"/>
          <w:sz w:val="12"/>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3A29CD">
        <w:rPr>
          <w:rStyle w:val="StyleUnderline"/>
          <w:rFonts w:asciiTheme="majorHAnsi" w:hAnsiTheme="majorHAnsi" w:cstheme="majorHAnsi"/>
        </w:rPr>
        <w:t xml:space="preserve">China’s space efforts should therefore be seen as </w:t>
      </w:r>
      <w:r w:rsidRPr="003A29CD">
        <w:rPr>
          <w:rStyle w:val="Emphasis"/>
          <w:rFonts w:asciiTheme="majorHAnsi" w:hAnsiTheme="majorHAnsi" w:cstheme="majorHAnsi"/>
        </w:rPr>
        <w:t>political, as much as military or economic, statements</w:t>
      </w:r>
      <w:r w:rsidRPr="003A29CD">
        <w:rPr>
          <w:rStyle w:val="StyleUnderline"/>
          <w:rFonts w:asciiTheme="majorHAnsi" w:hAnsiTheme="majorHAnsi" w:cstheme="majorHAnsi"/>
        </w:rPr>
        <w:t>, directed at</w:t>
      </w:r>
      <w:r w:rsidRPr="003A29CD">
        <w:rPr>
          <w:rFonts w:asciiTheme="majorHAnsi" w:hAnsiTheme="majorHAnsi" w:cstheme="majorHAnsi"/>
          <w:sz w:val="12"/>
        </w:rPr>
        <w:t xml:space="preserve"> both </w:t>
      </w:r>
      <w:r w:rsidRPr="003A29CD">
        <w:rPr>
          <w:rStyle w:val="Emphasis"/>
          <w:rFonts w:asciiTheme="majorHAnsi" w:hAnsiTheme="majorHAnsi" w:cstheme="majorHAnsi"/>
        </w:rPr>
        <w:t>domestic and foreign audiences</w:t>
      </w:r>
      <w:r w:rsidRPr="003A29CD">
        <w:rPr>
          <w:rFonts w:asciiTheme="majorHAnsi" w:hAnsiTheme="majorHAnsi" w:cstheme="majorHAnsi"/>
          <w:sz w:val="12"/>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3A29CD">
        <w:rPr>
          <w:rStyle w:val="StyleUnderline"/>
          <w:rFonts w:asciiTheme="majorHAnsi" w:hAnsiTheme="majorHAnsi" w:cstheme="majorHAnsi"/>
        </w:rPr>
        <w:lastRenderedPageBreak/>
        <w:t xml:space="preserve">As China has </w:t>
      </w:r>
      <w:r w:rsidRPr="003A29CD">
        <w:rPr>
          <w:rStyle w:val="Emphasis"/>
          <w:rFonts w:asciiTheme="majorHAnsi" w:hAnsiTheme="majorHAnsi" w:cstheme="majorHAnsi"/>
        </w:rPr>
        <w:t>progressed</w:t>
      </w:r>
      <w:r w:rsidRPr="003A29CD">
        <w:rPr>
          <w:rFonts w:asciiTheme="majorHAnsi" w:hAnsiTheme="majorHAnsi" w:cstheme="majorHAnsi"/>
          <w:sz w:val="12"/>
        </w:rPr>
        <w:t xml:space="preserve"> to the point of being the world’s second-largest economy (in gross domestic product terms), </w:t>
      </w:r>
      <w:r w:rsidRPr="003A29CD">
        <w:rPr>
          <w:rStyle w:val="StyleUnderline"/>
          <w:rFonts w:asciiTheme="majorHAnsi" w:hAnsiTheme="majorHAnsi" w:cstheme="majorHAnsi"/>
        </w:rPr>
        <w:t xml:space="preserve">it becomes </w:t>
      </w:r>
      <w:r w:rsidRPr="003A29CD">
        <w:rPr>
          <w:rStyle w:val="Emphasis"/>
          <w:rFonts w:asciiTheme="majorHAnsi" w:hAnsiTheme="majorHAnsi" w:cstheme="majorHAnsi"/>
          <w:highlight w:val="green"/>
        </w:rPr>
        <w:t>less clear</w:t>
      </w:r>
      <w:r w:rsidRPr="003A29CD">
        <w:rPr>
          <w:rStyle w:val="StyleUnderline"/>
          <w:rFonts w:asciiTheme="majorHAnsi" w:hAnsiTheme="majorHAnsi" w:cstheme="majorHAnsi"/>
        </w:rPr>
        <w:t xml:space="preserve"> as to why </w:t>
      </w:r>
      <w:r w:rsidRPr="003A29CD">
        <w:rPr>
          <w:rStyle w:val="StyleUnderline"/>
          <w:rFonts w:asciiTheme="majorHAnsi" w:hAnsiTheme="majorHAnsi" w:cstheme="majorHAnsi"/>
          <w:highlight w:val="green"/>
        </w:rPr>
        <w:t>China would</w:t>
      </w:r>
      <w:r w:rsidRPr="003A29CD">
        <w:rPr>
          <w:rFonts w:asciiTheme="majorHAnsi" w:hAnsiTheme="majorHAnsi" w:cstheme="majorHAnsi"/>
          <w:sz w:val="12"/>
        </w:rPr>
        <w:t xml:space="preserve"> necessarily </w:t>
      </w:r>
      <w:r w:rsidRPr="003A29CD">
        <w:rPr>
          <w:rStyle w:val="Emphasis"/>
          <w:rFonts w:asciiTheme="majorHAnsi" w:hAnsiTheme="majorHAnsi" w:cstheme="majorHAnsi"/>
        </w:rPr>
        <w:t>want</w:t>
      </w:r>
      <w:r w:rsidRPr="003A29CD">
        <w:rPr>
          <w:rStyle w:val="StyleUnderline"/>
          <w:rFonts w:asciiTheme="majorHAnsi" w:hAnsiTheme="majorHAnsi" w:cstheme="majorHAnsi"/>
        </w:rPr>
        <w:t xml:space="preserve"> to </w:t>
      </w:r>
      <w:r w:rsidRPr="003A29CD">
        <w:rPr>
          <w:rStyle w:val="Emphasis"/>
          <w:rFonts w:asciiTheme="majorHAnsi" w:hAnsiTheme="majorHAnsi" w:cstheme="majorHAnsi"/>
          <w:highlight w:val="green"/>
        </w:rPr>
        <w:t>coop</w:t>
      </w:r>
      <w:r w:rsidRPr="003A29CD">
        <w:rPr>
          <w:rStyle w:val="StyleUnderline"/>
          <w:rFonts w:asciiTheme="majorHAnsi" w:hAnsiTheme="majorHAnsi" w:cstheme="majorHAnsi"/>
        </w:rPr>
        <w:t>erate with other countries on anything other than its own terms</w:t>
      </w:r>
      <w:r w:rsidRPr="003A29CD">
        <w:rPr>
          <w:rFonts w:asciiTheme="majorHAnsi" w:hAnsiTheme="majorHAnsi" w:cstheme="majorHAnsi"/>
          <w:sz w:val="12"/>
        </w:rPr>
        <w:t xml:space="preserve">. Prospects for Cooperation </w:t>
      </w:r>
      <w:r w:rsidRPr="003A29CD">
        <w:rPr>
          <w:rStyle w:val="StyleUnderline"/>
          <w:rFonts w:asciiTheme="majorHAnsi" w:hAnsiTheme="majorHAnsi" w:cstheme="majorHAnsi"/>
        </w:rPr>
        <w:t>Within this context</w:t>
      </w:r>
      <w:r w:rsidRPr="003A29CD">
        <w:rPr>
          <w:rFonts w:asciiTheme="majorHAnsi" w:hAnsiTheme="majorHAnsi" w:cstheme="majorHAnsi"/>
          <w:sz w:val="12"/>
        </w:rPr>
        <w:t xml:space="preserve">, then, </w:t>
      </w:r>
      <w:r w:rsidRPr="003A29CD">
        <w:rPr>
          <w:rStyle w:val="StyleUnderline"/>
          <w:rFonts w:asciiTheme="majorHAnsi" w:hAnsiTheme="majorHAnsi" w:cstheme="majorHAnsi"/>
        </w:rPr>
        <w:t xml:space="preserve">the </w:t>
      </w:r>
      <w:r w:rsidRPr="003A29CD">
        <w:rPr>
          <w:rStyle w:val="Emphasis"/>
          <w:rFonts w:asciiTheme="majorHAnsi" w:hAnsiTheme="majorHAnsi" w:cstheme="majorHAnsi"/>
          <w:highlight w:val="green"/>
        </w:rPr>
        <w:t>prospects</w:t>
      </w:r>
      <w:r w:rsidRPr="003A29CD">
        <w:rPr>
          <w:rStyle w:val="StyleUnderline"/>
          <w:rFonts w:asciiTheme="majorHAnsi" w:hAnsiTheme="majorHAnsi" w:cstheme="majorHAnsi"/>
          <w:highlight w:val="green"/>
        </w:rPr>
        <w:t xml:space="preserve"> for</w:t>
      </w:r>
      <w:r w:rsidRPr="003A29CD">
        <w:rPr>
          <w:rStyle w:val="StyleUnderline"/>
          <w:rFonts w:asciiTheme="majorHAnsi" w:hAnsiTheme="majorHAnsi" w:cstheme="majorHAnsi"/>
        </w:rPr>
        <w:t xml:space="preserve"> meaningful cooperation with the PRC </w:t>
      </w:r>
      <w:proofErr w:type="gramStart"/>
      <w:r w:rsidRPr="003A29CD">
        <w:rPr>
          <w:rStyle w:val="StyleUnderline"/>
          <w:rFonts w:asciiTheme="majorHAnsi" w:hAnsiTheme="majorHAnsi" w:cstheme="majorHAnsi"/>
        </w:rPr>
        <w:t>in the area of</w:t>
      </w:r>
      <w:proofErr w:type="gramEnd"/>
      <w:r w:rsidRPr="003A29CD">
        <w:rPr>
          <w:rStyle w:val="StyleUnderline"/>
          <w:rFonts w:asciiTheme="majorHAnsi" w:hAnsiTheme="majorHAnsi" w:cstheme="majorHAnsi"/>
        </w:rPr>
        <w:t xml:space="preserve"> space would seem to be </w:t>
      </w:r>
      <w:r w:rsidRPr="003A29CD">
        <w:rPr>
          <w:rStyle w:val="Emphasis"/>
          <w:rFonts w:asciiTheme="majorHAnsi" w:hAnsiTheme="majorHAnsi" w:cstheme="majorHAnsi"/>
        </w:rPr>
        <w:t xml:space="preserve">extremely </w:t>
      </w:r>
      <w:r w:rsidRPr="003A29CD">
        <w:rPr>
          <w:rStyle w:val="Emphasis"/>
          <w:rFonts w:asciiTheme="majorHAnsi" w:hAnsiTheme="majorHAnsi" w:cstheme="majorHAnsi"/>
          <w:highlight w:val="green"/>
        </w:rPr>
        <w:t>limited</w:t>
      </w:r>
      <w:r w:rsidRPr="003A29CD">
        <w:rPr>
          <w:rStyle w:val="StyleUnderline"/>
          <w:rFonts w:asciiTheme="majorHAnsi" w:hAnsiTheme="majorHAnsi" w:cstheme="majorHAnsi"/>
        </w:rPr>
        <w:t xml:space="preserve">. </w:t>
      </w:r>
      <w:r w:rsidRPr="003A29CD">
        <w:rPr>
          <w:rFonts w:asciiTheme="majorHAnsi" w:hAnsiTheme="majorHAnsi" w:cstheme="majorHAnsi"/>
          <w:sz w:val="12"/>
        </w:rPr>
        <w:t xml:space="preserve">China’s </w:t>
      </w:r>
      <w:proofErr w:type="gramStart"/>
      <w:r w:rsidRPr="003A29CD">
        <w:rPr>
          <w:rFonts w:asciiTheme="majorHAnsi" w:hAnsiTheme="majorHAnsi" w:cstheme="majorHAnsi"/>
          <w:sz w:val="12"/>
        </w:rPr>
        <w:t>past experience</w:t>
      </w:r>
      <w:proofErr w:type="gramEnd"/>
      <w:r w:rsidRPr="003A29CD">
        <w:rPr>
          <w:rFonts w:asciiTheme="majorHAnsi" w:hAnsiTheme="majorHAnsi" w:cstheme="majorHAnsi"/>
          <w:sz w:val="12"/>
        </w:rPr>
        <w:t xml:space="preserve"> of major high-technology cooperative ventures (Sino–Soviet cooperation in the 1950s, U.S.–China cooperation in the 1980s until Tiananmen, and Sino–European space cooperation on the Galileo satellite program) is an unhappy one, at best. The failure of the joint </w:t>
      </w:r>
      <w:proofErr w:type="gramStart"/>
      <w:r w:rsidRPr="003A29CD">
        <w:rPr>
          <w:rFonts w:asciiTheme="majorHAnsi" w:hAnsiTheme="majorHAnsi" w:cstheme="majorHAnsi"/>
          <w:sz w:val="12"/>
        </w:rPr>
        <w:t>Russian–Chinese</w:t>
      </w:r>
      <w:proofErr w:type="gramEnd"/>
      <w:r w:rsidRPr="003A29CD">
        <w:rPr>
          <w:rFonts w:asciiTheme="majorHAnsi" w:hAnsiTheme="majorHAnsi" w:cstheme="majorHAnsi"/>
          <w:sz w:val="12"/>
        </w:rPr>
        <w:t xml:space="preserve"> Phobos–Grunt mission is likely seen in Beijing as further evidence that a “go-it-alone” approach is preferable. </w:t>
      </w:r>
      <w:r w:rsidRPr="003A29CD">
        <w:rPr>
          <w:rStyle w:val="Emphasis"/>
          <w:rFonts w:asciiTheme="majorHAnsi" w:hAnsiTheme="majorHAnsi" w:cstheme="majorHAnsi"/>
          <w:highlight w:val="green"/>
        </w:rPr>
        <w:t>Nor</w:t>
      </w:r>
      <w:r w:rsidRPr="003A29CD">
        <w:rPr>
          <w:rStyle w:val="StyleUnderline"/>
          <w:rFonts w:asciiTheme="majorHAnsi" w:hAnsiTheme="majorHAnsi" w:cstheme="majorHAnsi"/>
          <w:highlight w:val="green"/>
        </w:rPr>
        <w:t xml:space="preserve"> is</w:t>
      </w:r>
      <w:r w:rsidRPr="003A29CD">
        <w:rPr>
          <w:rFonts w:asciiTheme="majorHAnsi" w:hAnsiTheme="majorHAnsi" w:cstheme="majorHAnsi"/>
          <w:sz w:val="12"/>
        </w:rPr>
        <w:t xml:space="preserve"> it clear that, bureaucratically, </w:t>
      </w:r>
      <w:r w:rsidRPr="003A29CD">
        <w:rPr>
          <w:rStyle w:val="StyleUnderline"/>
          <w:rFonts w:asciiTheme="majorHAnsi" w:hAnsiTheme="majorHAnsi" w:cstheme="majorHAnsi"/>
          <w:highlight w:val="green"/>
        </w:rPr>
        <w:t>there</w:t>
      </w:r>
      <w:r w:rsidRPr="003A29CD">
        <w:rPr>
          <w:rFonts w:asciiTheme="majorHAnsi" w:hAnsiTheme="majorHAnsi" w:cstheme="majorHAnsi"/>
          <w:sz w:val="12"/>
        </w:rPr>
        <w:t xml:space="preserve"> is significant </w:t>
      </w:r>
      <w:r w:rsidRPr="003A29CD">
        <w:rPr>
          <w:rStyle w:val="Emphasis"/>
          <w:rFonts w:asciiTheme="majorHAnsi" w:hAnsiTheme="majorHAnsi" w:cstheme="majorHAnsi"/>
          <w:highlight w:val="green"/>
        </w:rPr>
        <w:t>interest</w:t>
      </w:r>
      <w:r w:rsidRPr="003A29CD">
        <w:rPr>
          <w:rStyle w:val="StyleUnderline"/>
          <w:rFonts w:asciiTheme="majorHAnsi" w:hAnsiTheme="majorHAnsi" w:cstheme="majorHAnsi"/>
          <w:highlight w:val="green"/>
        </w:rPr>
        <w:t xml:space="preserve"> from </w:t>
      </w:r>
      <w:r w:rsidRPr="003A29CD">
        <w:rPr>
          <w:rStyle w:val="Emphasis"/>
          <w:rFonts w:asciiTheme="majorHAnsi" w:hAnsiTheme="majorHAnsi" w:cstheme="majorHAnsi"/>
        </w:rPr>
        <w:t>key players</w:t>
      </w:r>
      <w:r w:rsidRPr="003A29CD">
        <w:rPr>
          <w:rStyle w:val="StyleUnderline"/>
          <w:rFonts w:asciiTheme="majorHAnsi" w:hAnsiTheme="majorHAnsi" w:cstheme="majorHAnsi"/>
        </w:rPr>
        <w:t xml:space="preserve"> such as </w:t>
      </w:r>
      <w:r w:rsidRPr="003A29CD">
        <w:rPr>
          <w:rStyle w:val="Emphasis"/>
          <w:rFonts w:asciiTheme="majorHAnsi" w:hAnsiTheme="majorHAnsi" w:cstheme="majorHAnsi"/>
          <w:highlight w:val="green"/>
        </w:rPr>
        <w:t>the PLA</w:t>
      </w:r>
      <w:r w:rsidRPr="003A29CD">
        <w:rPr>
          <w:rFonts w:asciiTheme="majorHAnsi" w:hAnsiTheme="majorHAnsi" w:cstheme="majorHAnsi"/>
          <w:sz w:val="12"/>
        </w:rPr>
        <w:t xml:space="preserve"> or the military industrial complex </w:t>
      </w:r>
      <w:r w:rsidRPr="003A29CD">
        <w:rPr>
          <w:rStyle w:val="StyleUnderline"/>
          <w:rFonts w:asciiTheme="majorHAnsi" w:hAnsiTheme="majorHAnsi" w:cstheme="majorHAnsi"/>
          <w:highlight w:val="green"/>
        </w:rPr>
        <w:t xml:space="preserve">in </w:t>
      </w:r>
      <w:r w:rsidRPr="003A29CD">
        <w:rPr>
          <w:rStyle w:val="Emphasis"/>
          <w:rFonts w:asciiTheme="majorHAnsi" w:hAnsiTheme="majorHAnsi" w:cstheme="majorHAnsi"/>
        </w:rPr>
        <w:t xml:space="preserve">expanding </w:t>
      </w:r>
      <w:r w:rsidRPr="003A29CD">
        <w:rPr>
          <w:rStyle w:val="Emphasis"/>
          <w:rFonts w:asciiTheme="majorHAnsi" w:hAnsiTheme="majorHAnsi" w:cstheme="majorHAnsi"/>
          <w:highlight w:val="green"/>
        </w:rPr>
        <w:t>coop</w:t>
      </w:r>
      <w:r w:rsidRPr="003A29CD">
        <w:rPr>
          <w:rFonts w:asciiTheme="majorHAnsi" w:hAnsiTheme="majorHAnsi" w:cstheme="majorHAnsi"/>
          <w:sz w:val="12"/>
        </w:rPr>
        <w:t xml:space="preserve">eration.[10] Moreover, </w:t>
      </w:r>
      <w:proofErr w:type="gramStart"/>
      <w:r w:rsidRPr="003A29CD">
        <w:rPr>
          <w:rFonts w:asciiTheme="majorHAnsi" w:hAnsiTheme="majorHAnsi" w:cstheme="majorHAnsi"/>
          <w:sz w:val="12"/>
        </w:rPr>
        <w:t>as long as</w:t>
      </w:r>
      <w:proofErr w:type="gramEnd"/>
      <w:r w:rsidRPr="003A29CD">
        <w:rPr>
          <w:rFonts w:asciiTheme="majorHAnsi" w:hAnsiTheme="majorHAnsi" w:cstheme="majorHAnsi"/>
          <w:sz w:val="12"/>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3A29CD">
        <w:rPr>
          <w:rStyle w:val="StyleUnderline"/>
          <w:rFonts w:asciiTheme="majorHAnsi" w:hAnsiTheme="majorHAnsi" w:cstheme="majorHAnsi"/>
        </w:rPr>
        <w:t>FOOTNOTE</w:t>
      </w:r>
      <w:r w:rsidRPr="003A29CD">
        <w:rPr>
          <w:rFonts w:asciiTheme="majorHAnsi" w:hAnsiTheme="majorHAnsi" w:cstheme="majorHAnsi"/>
          <w:sz w:val="12"/>
        </w:rPr>
        <w:t>] [</w:t>
      </w:r>
      <w:proofErr w:type="gramStart"/>
      <w:r w:rsidRPr="003A29CD">
        <w:rPr>
          <w:rFonts w:asciiTheme="majorHAnsi" w:hAnsiTheme="majorHAnsi" w:cstheme="majorHAnsi"/>
          <w:sz w:val="12"/>
        </w:rPr>
        <w:t>10]</w:t>
      </w:r>
      <w:r w:rsidRPr="003A29CD">
        <w:rPr>
          <w:rStyle w:val="StyleUnderline"/>
          <w:rFonts w:asciiTheme="majorHAnsi" w:hAnsiTheme="majorHAnsi" w:cstheme="majorHAnsi"/>
        </w:rPr>
        <w:t>It</w:t>
      </w:r>
      <w:proofErr w:type="gramEnd"/>
      <w:r w:rsidRPr="003A29CD">
        <w:rPr>
          <w:rStyle w:val="StyleUnderline"/>
          <w:rFonts w:asciiTheme="majorHAnsi" w:hAnsiTheme="majorHAnsi" w:cstheme="majorHAnsi"/>
        </w:rPr>
        <w:t xml:space="preserve"> is worth noting</w:t>
      </w:r>
      <w:r w:rsidRPr="003A29CD">
        <w:rPr>
          <w:rFonts w:asciiTheme="majorHAnsi" w:hAnsiTheme="majorHAnsi" w:cstheme="majorHAnsi"/>
          <w:sz w:val="12"/>
        </w:rPr>
        <w:t xml:space="preserve"> here </w:t>
      </w:r>
      <w:r w:rsidRPr="003A29CD">
        <w:rPr>
          <w:rStyle w:val="StyleUnderline"/>
          <w:rFonts w:asciiTheme="majorHAnsi" w:hAnsiTheme="majorHAnsi" w:cstheme="majorHAnsi"/>
        </w:rPr>
        <w:t xml:space="preserve">that the Chinese </w:t>
      </w:r>
      <w:r w:rsidRPr="003A29CD">
        <w:rPr>
          <w:rStyle w:val="Emphasis"/>
          <w:rFonts w:asciiTheme="majorHAnsi" w:hAnsiTheme="majorHAnsi" w:cstheme="majorHAnsi"/>
        </w:rPr>
        <w:t>M</w:t>
      </w:r>
      <w:r w:rsidRPr="003A29CD">
        <w:rPr>
          <w:rStyle w:val="StyleUnderline"/>
          <w:rFonts w:asciiTheme="majorHAnsi" w:hAnsiTheme="majorHAnsi" w:cstheme="majorHAnsi"/>
        </w:rPr>
        <w:t xml:space="preserve">inistry of </w:t>
      </w:r>
      <w:r w:rsidRPr="003A29CD">
        <w:rPr>
          <w:rStyle w:val="Emphasis"/>
          <w:rFonts w:asciiTheme="majorHAnsi" w:hAnsiTheme="majorHAnsi" w:cstheme="majorHAnsi"/>
        </w:rPr>
        <w:t>F</w:t>
      </w:r>
      <w:r w:rsidRPr="003A29CD">
        <w:rPr>
          <w:rStyle w:val="StyleUnderline"/>
          <w:rFonts w:asciiTheme="majorHAnsi" w:hAnsiTheme="majorHAnsi" w:cstheme="majorHAnsi"/>
        </w:rPr>
        <w:t xml:space="preserve">oreign </w:t>
      </w:r>
      <w:r w:rsidRPr="003A29CD">
        <w:rPr>
          <w:rStyle w:val="Emphasis"/>
          <w:rFonts w:asciiTheme="majorHAnsi" w:hAnsiTheme="majorHAnsi" w:cstheme="majorHAnsi"/>
        </w:rPr>
        <w:t>A</w:t>
      </w:r>
      <w:r w:rsidRPr="003A29CD">
        <w:rPr>
          <w:rStyle w:val="StyleUnderline"/>
          <w:rFonts w:asciiTheme="majorHAnsi" w:hAnsiTheme="majorHAnsi" w:cstheme="majorHAnsi"/>
        </w:rPr>
        <w:t xml:space="preserve">ffairs </w:t>
      </w:r>
      <w:r w:rsidRPr="003A29CD">
        <w:rPr>
          <w:rStyle w:val="Emphasis"/>
          <w:rFonts w:asciiTheme="majorHAnsi" w:hAnsiTheme="majorHAnsi" w:cstheme="majorHAnsi"/>
        </w:rPr>
        <w:t>is not a part</w:t>
      </w:r>
      <w:r w:rsidRPr="003A29CD">
        <w:rPr>
          <w:rStyle w:val="StyleUnderline"/>
          <w:rFonts w:asciiTheme="majorHAnsi" w:hAnsiTheme="majorHAnsi" w:cstheme="majorHAnsi"/>
        </w:rPr>
        <w:t xml:space="preserve"> of the CCP Politburo, a </w:t>
      </w:r>
      <w:r w:rsidRPr="003A29CD">
        <w:rPr>
          <w:rStyle w:val="Emphasis"/>
          <w:rFonts w:asciiTheme="majorHAnsi" w:hAnsiTheme="majorHAnsi" w:cstheme="majorHAnsi"/>
        </w:rPr>
        <w:t>key power center</w:t>
      </w:r>
      <w:r w:rsidRPr="003A29CD">
        <w:rPr>
          <w:rStyle w:val="StyleUnderline"/>
          <w:rFonts w:asciiTheme="majorHAnsi" w:hAnsiTheme="majorHAnsi" w:cstheme="majorHAnsi"/>
        </w:rPr>
        <w:t xml:space="preserve"> in China. Thus, the voice of the Ministry of Foreign Affairs is </w:t>
      </w:r>
      <w:r w:rsidRPr="003A29CD">
        <w:rPr>
          <w:rStyle w:val="Emphasis"/>
          <w:rFonts w:asciiTheme="majorHAnsi" w:hAnsiTheme="majorHAnsi" w:cstheme="majorHAnsi"/>
          <w:highlight w:val="green"/>
        </w:rPr>
        <w:t>muted</w:t>
      </w:r>
      <w:r w:rsidRPr="003A29CD">
        <w:rPr>
          <w:rStyle w:val="Emphasis"/>
          <w:rFonts w:asciiTheme="majorHAnsi" w:hAnsiTheme="majorHAnsi" w:cstheme="majorHAnsi"/>
        </w:rPr>
        <w:t>, at best</w:t>
      </w:r>
      <w:r w:rsidRPr="003A29CD">
        <w:rPr>
          <w:rStyle w:val="StyleUnderline"/>
          <w:rFonts w:asciiTheme="majorHAnsi" w:hAnsiTheme="majorHAnsi" w:cstheme="majorHAnsi"/>
        </w:rPr>
        <w:t xml:space="preserve">, </w:t>
      </w:r>
      <w:r w:rsidRPr="003A29CD">
        <w:rPr>
          <w:rStyle w:val="StyleUnderline"/>
          <w:rFonts w:asciiTheme="majorHAnsi" w:hAnsiTheme="majorHAnsi" w:cstheme="majorHAnsi"/>
          <w:highlight w:val="green"/>
        </w:rPr>
        <w:t>in</w:t>
      </w:r>
      <w:r w:rsidRPr="003A29CD">
        <w:rPr>
          <w:rStyle w:val="StyleUnderline"/>
          <w:rFonts w:asciiTheme="majorHAnsi" w:hAnsiTheme="majorHAnsi" w:cstheme="majorHAnsi"/>
        </w:rPr>
        <w:t xml:space="preserve"> </w:t>
      </w:r>
      <w:r w:rsidRPr="003A29CD">
        <w:rPr>
          <w:rStyle w:val="Emphasis"/>
          <w:rFonts w:asciiTheme="majorHAnsi" w:hAnsiTheme="majorHAnsi" w:cstheme="majorHAnsi"/>
        </w:rPr>
        <w:t xml:space="preserve">any internal </w:t>
      </w:r>
      <w:r w:rsidRPr="003A29CD">
        <w:rPr>
          <w:rStyle w:val="Emphasis"/>
          <w:rFonts w:asciiTheme="majorHAnsi" w:hAnsiTheme="majorHAnsi" w:cstheme="majorHAnsi"/>
          <w:highlight w:val="green"/>
        </w:rPr>
        <w:t>debate</w:t>
      </w:r>
      <w:r w:rsidRPr="003A29CD">
        <w:rPr>
          <w:rStyle w:val="StyleUnderline"/>
          <w:rFonts w:asciiTheme="majorHAnsi" w:hAnsiTheme="majorHAnsi" w:cstheme="majorHAnsi"/>
        </w:rPr>
        <w:t xml:space="preserve"> on policy</w:t>
      </w:r>
      <w:r w:rsidRPr="003A29CD">
        <w:rPr>
          <w:rFonts w:asciiTheme="majorHAnsi" w:hAnsiTheme="majorHAnsi" w:cstheme="majorHAnsi"/>
          <w:sz w:val="12"/>
        </w:rPr>
        <w:t xml:space="preserve">. [END FOOTNOTE] If </w:t>
      </w:r>
      <w:r w:rsidRPr="003A29CD">
        <w:rPr>
          <w:rStyle w:val="StyleUnderline"/>
          <w:rFonts w:asciiTheme="majorHAnsi" w:hAnsiTheme="majorHAnsi" w:cstheme="majorHAnsi"/>
          <w:highlight w:val="green"/>
        </w:rPr>
        <w:t>there is</w:t>
      </w:r>
      <w:r w:rsidRPr="003A29CD">
        <w:rPr>
          <w:rStyle w:val="StyleUnderline"/>
          <w:rFonts w:asciiTheme="majorHAnsi" w:hAnsiTheme="majorHAnsi" w:cstheme="majorHAnsi"/>
        </w:rPr>
        <w:t xml:space="preserve"> likely to be </w:t>
      </w:r>
      <w:r w:rsidRPr="003A29CD">
        <w:rPr>
          <w:rStyle w:val="Emphasis"/>
          <w:rFonts w:asciiTheme="majorHAnsi" w:hAnsiTheme="majorHAnsi" w:cstheme="majorHAnsi"/>
          <w:highlight w:val="green"/>
        </w:rPr>
        <w:t>limited enthusiasm</w:t>
      </w:r>
      <w:r w:rsidRPr="003A29CD">
        <w:rPr>
          <w:rStyle w:val="StyleUnderline"/>
          <w:rFonts w:asciiTheme="majorHAnsi" w:hAnsiTheme="majorHAnsi" w:cstheme="majorHAnsi"/>
        </w:rPr>
        <w:t xml:space="preserve"> for cooperation in </w:t>
      </w:r>
      <w:r w:rsidRPr="003A29CD">
        <w:rPr>
          <w:rStyle w:val="Emphasis"/>
          <w:rFonts w:asciiTheme="majorHAnsi" w:hAnsiTheme="majorHAnsi" w:cstheme="majorHAnsi"/>
        </w:rPr>
        <w:t>Chinese circles</w:t>
      </w:r>
      <w:r w:rsidRPr="003A29CD">
        <w:rPr>
          <w:rFonts w:asciiTheme="majorHAnsi" w:hAnsiTheme="majorHAnsi" w:cstheme="majorHAnsi"/>
          <w:sz w:val="12"/>
        </w:rPr>
        <w:t xml:space="preserve">, there should also be skepticism in American ones. China’s space program is arguably one of the </w:t>
      </w:r>
      <w:proofErr w:type="gramStart"/>
      <w:r w:rsidRPr="003A29CD">
        <w:rPr>
          <w:rFonts w:asciiTheme="majorHAnsi" w:hAnsiTheme="majorHAnsi" w:cstheme="majorHAnsi"/>
          <w:sz w:val="12"/>
        </w:rPr>
        <w:t>most opaque</w:t>
      </w:r>
      <w:proofErr w:type="gramEnd"/>
      <w:r w:rsidRPr="003A29CD">
        <w:rPr>
          <w:rFonts w:asciiTheme="majorHAnsi" w:hAnsiTheme="majorHAnsi" w:cstheme="majorHAnsi"/>
          <w:sz w:val="12"/>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117540CC" w14:textId="77777777" w:rsidR="00480BD0" w:rsidRPr="003A29CD" w:rsidRDefault="00480BD0" w:rsidP="00480BD0">
      <w:pPr>
        <w:rPr>
          <w:rFonts w:asciiTheme="majorHAnsi" w:hAnsiTheme="majorHAnsi" w:cstheme="majorHAnsi"/>
          <w:sz w:val="16"/>
        </w:rPr>
      </w:pPr>
    </w:p>
    <w:p w14:paraId="5A43982B" w14:textId="77777777" w:rsidR="00480BD0" w:rsidRPr="003A29CD" w:rsidRDefault="00480BD0" w:rsidP="00480BD0">
      <w:pPr>
        <w:pStyle w:val="Heading4"/>
        <w:rPr>
          <w:rFonts w:asciiTheme="majorHAnsi" w:hAnsiTheme="majorHAnsi" w:cstheme="majorHAnsi"/>
          <w:u w:val="single"/>
        </w:rPr>
      </w:pPr>
      <w:bookmarkStart w:id="0" w:name="_Hlk92058288"/>
      <w:r w:rsidRPr="003A29CD">
        <w:rPr>
          <w:rFonts w:asciiTheme="majorHAnsi" w:hAnsiTheme="majorHAnsi" w:cstheme="majorHAnsi"/>
          <w:u w:val="single"/>
        </w:rPr>
        <w:t>Himalayan war</w:t>
      </w:r>
      <w:r w:rsidRPr="003A29CD">
        <w:rPr>
          <w:rFonts w:asciiTheme="majorHAnsi" w:hAnsiTheme="majorHAnsi" w:cstheme="majorHAnsi"/>
        </w:rPr>
        <w:t xml:space="preserve"> – goes </w:t>
      </w:r>
      <w:r w:rsidRPr="003A29CD">
        <w:rPr>
          <w:rFonts w:asciiTheme="majorHAnsi" w:hAnsiTheme="majorHAnsi" w:cstheme="majorHAnsi"/>
          <w:u w:val="single"/>
        </w:rPr>
        <w:t>global</w:t>
      </w:r>
    </w:p>
    <w:p w14:paraId="6E317D17" w14:textId="77777777" w:rsidR="00480BD0" w:rsidRPr="003A29CD" w:rsidRDefault="00480BD0" w:rsidP="00480BD0">
      <w:pPr>
        <w:rPr>
          <w:rFonts w:asciiTheme="majorHAnsi" w:hAnsiTheme="majorHAnsi" w:cstheme="majorHAnsi"/>
          <w:sz w:val="20"/>
          <w:szCs w:val="20"/>
        </w:rPr>
      </w:pPr>
      <w:proofErr w:type="spellStart"/>
      <w:r w:rsidRPr="003A29CD">
        <w:rPr>
          <w:rStyle w:val="Style13ptBold"/>
          <w:rFonts w:asciiTheme="majorHAnsi" w:hAnsiTheme="majorHAnsi" w:cstheme="majorHAnsi"/>
        </w:rPr>
        <w:t>Chellaney</w:t>
      </w:r>
      <w:proofErr w:type="spellEnd"/>
      <w:r w:rsidRPr="003A29CD">
        <w:rPr>
          <w:rStyle w:val="Style13ptBold"/>
          <w:rFonts w:asciiTheme="majorHAnsi" w:hAnsiTheme="majorHAnsi" w:cstheme="majorHAnsi"/>
        </w:rPr>
        <w:t xml:space="preserve"> 17 </w:t>
      </w:r>
      <w:r w:rsidRPr="003A29CD">
        <w:rPr>
          <w:rFonts w:asciiTheme="majorHAnsi" w:hAnsiTheme="majorHAnsi" w:cstheme="majorHAnsi"/>
        </w:rPr>
        <w:t xml:space="preserve">[Dr. Brahma </w:t>
      </w:r>
      <w:proofErr w:type="spellStart"/>
      <w:r w:rsidRPr="003A29CD">
        <w:rPr>
          <w:rFonts w:asciiTheme="majorHAnsi" w:hAnsiTheme="majorHAnsi" w:cstheme="majorHAnsi"/>
        </w:rPr>
        <w:t>Chellaney</w:t>
      </w:r>
      <w:proofErr w:type="spellEnd"/>
      <w:r w:rsidRPr="003A29CD">
        <w:rPr>
          <w:rFonts w:asciiTheme="majorHAnsi" w:hAnsiTheme="majorHAnsi" w:cstheme="majorHAnsi"/>
        </w:rPr>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p>
    <w:p w14:paraId="7B98C287" w14:textId="77777777" w:rsidR="00480BD0" w:rsidRPr="003A29CD" w:rsidRDefault="00480BD0" w:rsidP="00480BD0">
      <w:pPr>
        <w:rPr>
          <w:rFonts w:asciiTheme="majorHAnsi" w:hAnsiTheme="majorHAnsi" w:cstheme="majorHAnsi"/>
          <w:sz w:val="12"/>
        </w:rPr>
      </w:pPr>
      <w:r w:rsidRPr="003A29CD">
        <w:rPr>
          <w:rFonts w:asciiTheme="majorHAnsi" w:hAnsiTheme="majorHAnsi" w:cstheme="majorHAnsi"/>
          <w:sz w:val="12"/>
        </w:rPr>
        <w:t xml:space="preserve">China’s president </w:t>
      </w:r>
      <w:r w:rsidRPr="003A29CD">
        <w:rPr>
          <w:rStyle w:val="StyleUnderline"/>
          <w:rFonts w:asciiTheme="majorHAnsi" w:hAnsiTheme="majorHAnsi" w:cstheme="majorHAnsi"/>
          <w:highlight w:val="green"/>
        </w:rPr>
        <w:t>Xi</w:t>
      </w:r>
      <w:r w:rsidRPr="003A29CD">
        <w:rPr>
          <w:rFonts w:asciiTheme="majorHAnsi" w:hAnsiTheme="majorHAnsi" w:cstheme="majorHAnsi"/>
          <w:sz w:val="12"/>
        </w:rPr>
        <w:t xml:space="preserve"> Jinping </w:t>
      </w:r>
      <w:r w:rsidRPr="003A29CD">
        <w:rPr>
          <w:rStyle w:val="StyleUnderline"/>
          <w:rFonts w:asciiTheme="majorHAnsi" w:hAnsiTheme="majorHAnsi" w:cstheme="majorHAnsi"/>
        </w:rPr>
        <w:t>has stepped up his domestic political moves</w:t>
      </w:r>
      <w:r w:rsidRPr="003A29CD">
        <w:rPr>
          <w:rFonts w:asciiTheme="majorHAnsi" w:hAnsiTheme="majorHAnsi" w:cstheme="majorHAnsi"/>
          <w:sz w:val="12"/>
        </w:rPr>
        <w:t xml:space="preserve"> in the run-up to the critical 19th national congress of the Chinese Communist Party next month, </w:t>
      </w:r>
      <w:r w:rsidRPr="003A29CD">
        <w:rPr>
          <w:rStyle w:val="StyleUnderline"/>
          <w:rFonts w:asciiTheme="majorHAnsi" w:hAnsiTheme="majorHAnsi" w:cstheme="majorHAnsi"/>
        </w:rPr>
        <w:t xml:space="preserve">but he is still </w:t>
      </w:r>
      <w:r w:rsidRPr="003A29CD">
        <w:rPr>
          <w:rStyle w:val="StyleUnderline"/>
          <w:rFonts w:asciiTheme="majorHAnsi" w:hAnsiTheme="majorHAnsi" w:cstheme="majorHAnsi"/>
          <w:highlight w:val="green"/>
        </w:rPr>
        <w:t xml:space="preserve">struggling to </w:t>
      </w:r>
      <w:r w:rsidRPr="003A29CD">
        <w:rPr>
          <w:rStyle w:val="Emphasis"/>
          <w:rFonts w:asciiTheme="majorHAnsi" w:hAnsiTheme="majorHAnsi" w:cstheme="majorHAnsi"/>
          <w:highlight w:val="green"/>
        </w:rPr>
        <w:t>keep the</w:t>
      </w:r>
      <w:r w:rsidRPr="003A29CD">
        <w:rPr>
          <w:rFonts w:asciiTheme="majorHAnsi" w:hAnsiTheme="majorHAnsi" w:cstheme="majorHAnsi"/>
          <w:sz w:val="12"/>
        </w:rPr>
        <w:t xml:space="preserve"> People’s Liberation Army </w:t>
      </w:r>
      <w:r w:rsidRPr="003A29CD">
        <w:rPr>
          <w:rStyle w:val="Emphasis"/>
          <w:rFonts w:asciiTheme="majorHAnsi" w:hAnsiTheme="majorHAnsi" w:cstheme="majorHAnsi"/>
          <w:highlight w:val="green"/>
        </w:rPr>
        <w:t>(PLA) in line</w:t>
      </w:r>
      <w:r w:rsidRPr="003A29CD">
        <w:rPr>
          <w:rFonts w:asciiTheme="majorHAnsi" w:hAnsiTheme="majorHAnsi" w:cstheme="majorHAnsi"/>
          <w:sz w:val="12"/>
        </w:rPr>
        <w:t xml:space="preserve">. China’s political system makes it hard to get a clear picture, yet </w:t>
      </w:r>
      <w:proofErr w:type="spellStart"/>
      <w:r w:rsidRPr="003A29CD">
        <w:rPr>
          <w:rFonts w:asciiTheme="majorHAnsi" w:hAnsiTheme="majorHAnsi" w:cstheme="majorHAnsi"/>
          <w:sz w:val="12"/>
        </w:rPr>
        <w:t>Mr</w:t>
      </w:r>
      <w:proofErr w:type="spellEnd"/>
      <w:r w:rsidRPr="003A29CD">
        <w:rPr>
          <w:rFonts w:asciiTheme="majorHAnsi" w:hAnsiTheme="majorHAnsi" w:cstheme="majorHAnsi"/>
          <w:sz w:val="12"/>
        </w:rPr>
        <w:t xml:space="preserve"> </w:t>
      </w:r>
      <w:r w:rsidRPr="003A29CD">
        <w:rPr>
          <w:rStyle w:val="StyleUnderline"/>
          <w:rFonts w:asciiTheme="majorHAnsi" w:hAnsiTheme="majorHAnsi" w:cstheme="majorHAnsi"/>
        </w:rPr>
        <w:t>Xi’s actions underscore the troublesome civil-military relations in the country</w:t>
      </w:r>
      <w:r w:rsidRPr="003A29CD">
        <w:rPr>
          <w:rFonts w:asciiTheme="majorHAnsi" w:hAnsiTheme="majorHAnsi" w:cstheme="majorHAnsi"/>
          <w:sz w:val="12"/>
        </w:rPr>
        <w:t xml:space="preserve">. </w:t>
      </w:r>
      <w:r w:rsidRPr="003A29CD">
        <w:rPr>
          <w:rStyle w:val="StyleUnderline"/>
          <w:rFonts w:asciiTheme="majorHAnsi" w:hAnsiTheme="majorHAnsi" w:cstheme="majorHAnsi"/>
        </w:rPr>
        <w:t xml:space="preserve">Take the recent standoff with India that </w:t>
      </w:r>
      <w:r w:rsidRPr="003A29CD">
        <w:rPr>
          <w:rStyle w:val="StyleUnderline"/>
          <w:rFonts w:asciiTheme="majorHAnsi" w:hAnsiTheme="majorHAnsi" w:cstheme="majorHAnsi"/>
          <w:highlight w:val="green"/>
        </w:rPr>
        <w:t xml:space="preserve">raised </w:t>
      </w:r>
      <w:r w:rsidRPr="003A29CD">
        <w:rPr>
          <w:rStyle w:val="StyleUnderline"/>
          <w:rFonts w:asciiTheme="majorHAnsi" w:hAnsiTheme="majorHAnsi" w:cstheme="majorHAnsi"/>
        </w:rPr>
        <w:t xml:space="preserve">the </w:t>
      </w:r>
      <w:proofErr w:type="spellStart"/>
      <w:r w:rsidRPr="003A29CD">
        <w:rPr>
          <w:rStyle w:val="StyleUnderline"/>
          <w:rFonts w:asciiTheme="majorHAnsi" w:hAnsiTheme="majorHAnsi" w:cstheme="majorHAnsi"/>
        </w:rPr>
        <w:t>spectre</w:t>
      </w:r>
      <w:proofErr w:type="spellEnd"/>
      <w:r w:rsidRPr="003A29CD">
        <w:rPr>
          <w:rStyle w:val="StyleUnderline"/>
          <w:rFonts w:asciiTheme="majorHAnsi" w:hAnsiTheme="majorHAnsi" w:cstheme="majorHAnsi"/>
        </w:rPr>
        <w:t xml:space="preserve"> of a </w:t>
      </w:r>
      <w:r w:rsidRPr="003A29CD">
        <w:rPr>
          <w:rStyle w:val="Emphasis"/>
          <w:rFonts w:asciiTheme="majorHAnsi" w:hAnsiTheme="majorHAnsi" w:cstheme="majorHAnsi"/>
          <w:highlight w:val="green"/>
        </w:rPr>
        <w:t>Himalayan war</w:t>
      </w:r>
      <w:r w:rsidRPr="003A29CD">
        <w:rPr>
          <w:rStyle w:val="StyleUnderline"/>
          <w:rFonts w:asciiTheme="majorHAnsi" w:hAnsiTheme="majorHAnsi" w:cstheme="majorHAnsi"/>
        </w:rPr>
        <w:t xml:space="preserve">, with China threatening </w:t>
      </w:r>
      <w:r w:rsidRPr="003A29CD">
        <w:rPr>
          <w:rStyle w:val="Emphasis"/>
          <w:rFonts w:asciiTheme="majorHAnsi" w:hAnsiTheme="majorHAnsi" w:cstheme="majorHAnsi"/>
        </w:rPr>
        <w:t>reprisals</w:t>
      </w:r>
      <w:r w:rsidRPr="003A29CD">
        <w:rPr>
          <w:rFonts w:asciiTheme="majorHAnsi" w:hAnsiTheme="majorHAnsi" w:cstheme="majorHAnsi"/>
          <w:sz w:val="12"/>
        </w:rPr>
        <w:t xml:space="preserve"> if New Delhi did not unconditionally withdraw its forces from a small Bhutanese plateau, which Beijing claims is Chinese territory. After 10 weeks, </w:t>
      </w:r>
      <w:r w:rsidRPr="003A29CD">
        <w:rPr>
          <w:rStyle w:val="StyleUnderline"/>
          <w:rFonts w:asciiTheme="majorHAnsi" w:hAnsiTheme="majorHAnsi" w:cstheme="majorHAnsi"/>
        </w:rPr>
        <w:t>the face-off</w:t>
      </w:r>
      <w:r w:rsidRPr="003A29CD">
        <w:rPr>
          <w:rFonts w:asciiTheme="majorHAnsi" w:hAnsiTheme="majorHAnsi" w:cstheme="majorHAnsi"/>
          <w:sz w:val="12"/>
        </w:rPr>
        <w:t xml:space="preserve"> on the </w:t>
      </w:r>
      <w:proofErr w:type="spellStart"/>
      <w:r w:rsidRPr="003A29CD">
        <w:rPr>
          <w:rFonts w:asciiTheme="majorHAnsi" w:hAnsiTheme="majorHAnsi" w:cstheme="majorHAnsi"/>
          <w:sz w:val="12"/>
        </w:rPr>
        <w:t>Doklam</w:t>
      </w:r>
      <w:proofErr w:type="spellEnd"/>
      <w:r w:rsidRPr="003A29CD">
        <w:rPr>
          <w:rFonts w:asciiTheme="majorHAnsi" w:hAnsiTheme="majorHAnsi" w:cstheme="majorHAnsi"/>
          <w:sz w:val="12"/>
        </w:rPr>
        <w:t xml:space="preserve"> Plateau </w:t>
      </w:r>
      <w:r w:rsidRPr="003A29CD">
        <w:rPr>
          <w:rStyle w:val="StyleUnderline"/>
          <w:rFonts w:asciiTheme="majorHAnsi" w:hAnsiTheme="majorHAnsi" w:cstheme="majorHAnsi"/>
        </w:rPr>
        <w:t>ended with both sides pulling back</w:t>
      </w:r>
      <w:r w:rsidRPr="003A29CD">
        <w:rPr>
          <w:rFonts w:asciiTheme="majorHAnsi" w:hAnsiTheme="majorHAnsi" w:cstheme="majorHAnsi"/>
          <w:sz w:val="12"/>
        </w:rPr>
        <w:t xml:space="preserve"> troops and equipment from the site on the same day, </w:t>
      </w:r>
      <w:proofErr w:type="spellStart"/>
      <w:r w:rsidRPr="003A29CD">
        <w:rPr>
          <w:rStyle w:val="StyleUnderline"/>
          <w:rFonts w:asciiTheme="majorHAnsi" w:hAnsiTheme="majorHAnsi" w:cstheme="majorHAnsi"/>
        </w:rPr>
        <w:t>signalling</w:t>
      </w:r>
      <w:proofErr w:type="spellEnd"/>
      <w:r w:rsidRPr="003A29CD">
        <w:rPr>
          <w:rStyle w:val="StyleUnderline"/>
          <w:rFonts w:asciiTheme="majorHAnsi" w:hAnsiTheme="majorHAnsi" w:cstheme="majorHAnsi"/>
        </w:rPr>
        <w:t xml:space="preserve"> that </w:t>
      </w:r>
      <w:r w:rsidRPr="003A29CD">
        <w:rPr>
          <w:rStyle w:val="Emphasis"/>
          <w:rFonts w:asciiTheme="majorHAnsi" w:hAnsiTheme="majorHAnsi" w:cstheme="majorHAnsi"/>
        </w:rPr>
        <w:t>Beijing</w:t>
      </w:r>
      <w:r w:rsidRPr="003A29CD">
        <w:rPr>
          <w:rStyle w:val="StyleUnderline"/>
          <w:rFonts w:asciiTheme="majorHAnsi" w:hAnsiTheme="majorHAnsi" w:cstheme="majorHAnsi"/>
        </w:rPr>
        <w:t xml:space="preserve">, not New Delhi, had </w:t>
      </w:r>
      <w:r w:rsidRPr="003A29CD">
        <w:rPr>
          <w:rStyle w:val="Emphasis"/>
          <w:rFonts w:asciiTheme="majorHAnsi" w:hAnsiTheme="majorHAnsi" w:cstheme="majorHAnsi"/>
        </w:rPr>
        <w:t>blinked</w:t>
      </w:r>
      <w:r w:rsidRPr="003A29CD">
        <w:rPr>
          <w:rFonts w:asciiTheme="majorHAnsi" w:hAnsiTheme="majorHAnsi" w:cstheme="majorHAnsi"/>
          <w:sz w:val="12"/>
        </w:rPr>
        <w:t xml:space="preserve">. </w:t>
      </w:r>
      <w:r w:rsidRPr="003A29CD">
        <w:rPr>
          <w:rStyle w:val="StyleUnderline"/>
          <w:rFonts w:asciiTheme="majorHAnsi" w:hAnsiTheme="majorHAnsi" w:cstheme="majorHAnsi"/>
        </w:rPr>
        <w:t>The</w:t>
      </w:r>
      <w:r w:rsidRPr="003A29CD">
        <w:rPr>
          <w:rFonts w:asciiTheme="majorHAnsi" w:hAnsiTheme="majorHAnsi" w:cstheme="majorHAnsi"/>
          <w:sz w:val="12"/>
        </w:rPr>
        <w:t xml:space="preserve"> mutual-withdrawal </w:t>
      </w:r>
      <w:r w:rsidRPr="003A29CD">
        <w:rPr>
          <w:rStyle w:val="StyleUnderline"/>
          <w:rFonts w:asciiTheme="majorHAnsi" w:hAnsiTheme="majorHAnsi" w:cstheme="majorHAnsi"/>
        </w:rPr>
        <w:t>deal was struck just after</w:t>
      </w:r>
      <w:r w:rsidRPr="003A29CD">
        <w:rPr>
          <w:rFonts w:asciiTheme="majorHAnsi" w:hAnsiTheme="majorHAnsi" w:cstheme="majorHAnsi"/>
          <w:sz w:val="12"/>
        </w:rPr>
        <w:t xml:space="preserve"> </w:t>
      </w:r>
      <w:proofErr w:type="spellStart"/>
      <w:r w:rsidRPr="003A29CD">
        <w:rPr>
          <w:rFonts w:asciiTheme="majorHAnsi" w:hAnsiTheme="majorHAnsi" w:cstheme="majorHAnsi"/>
          <w:sz w:val="12"/>
        </w:rPr>
        <w:t>Mr</w:t>
      </w:r>
      <w:proofErr w:type="spellEnd"/>
      <w:r w:rsidRPr="003A29CD">
        <w:rPr>
          <w:rFonts w:asciiTheme="majorHAnsi" w:hAnsiTheme="majorHAnsi" w:cstheme="majorHAnsi"/>
          <w:sz w:val="12"/>
        </w:rPr>
        <w:t xml:space="preserve"> </w:t>
      </w:r>
      <w:r w:rsidRPr="003A29CD">
        <w:rPr>
          <w:rStyle w:val="StyleUnderline"/>
          <w:rFonts w:asciiTheme="majorHAnsi" w:hAnsiTheme="majorHAnsi" w:cstheme="majorHAnsi"/>
        </w:rPr>
        <w:t xml:space="preserve">Xi replaced the chief of the </w:t>
      </w:r>
      <w:r w:rsidRPr="003A29CD">
        <w:rPr>
          <w:rStyle w:val="Emphasis"/>
          <w:rFonts w:asciiTheme="majorHAnsi" w:hAnsiTheme="majorHAnsi" w:cstheme="majorHAnsi"/>
        </w:rPr>
        <w:t>PLA</w:t>
      </w:r>
      <w:r w:rsidRPr="003A29CD">
        <w:rPr>
          <w:rStyle w:val="StyleUnderline"/>
          <w:rFonts w:asciiTheme="majorHAnsi" w:hAnsiTheme="majorHAnsi" w:cstheme="majorHAnsi"/>
        </w:rPr>
        <w:t>’s joint staff department</w:t>
      </w:r>
      <w:r w:rsidRPr="003A29CD">
        <w:rPr>
          <w:rFonts w:asciiTheme="majorHAnsi" w:hAnsiTheme="majorHAnsi" w:cstheme="majorHAnsi"/>
          <w:sz w:val="12"/>
        </w:rPr>
        <w:t xml:space="preserve">. This key position, equivalent to the chairman of the US joint chiefs of staff, was created only last year as part of </w:t>
      </w:r>
      <w:proofErr w:type="spellStart"/>
      <w:r w:rsidRPr="003A29CD">
        <w:rPr>
          <w:rFonts w:asciiTheme="majorHAnsi" w:hAnsiTheme="majorHAnsi" w:cstheme="majorHAnsi"/>
          <w:sz w:val="12"/>
        </w:rPr>
        <w:t>Mr</w:t>
      </w:r>
      <w:proofErr w:type="spellEnd"/>
      <w:r w:rsidRPr="003A29CD">
        <w:rPr>
          <w:rFonts w:asciiTheme="majorHAnsi" w:hAnsiTheme="majorHAnsi" w:cstheme="majorHAnsi"/>
          <w:sz w:val="12"/>
        </w:rPr>
        <w:t xml:space="preserve"> Xi’s military reforms to turn the PLA into a force “able to fight and win wars”. The </w:t>
      </w:r>
      <w:proofErr w:type="spellStart"/>
      <w:r w:rsidRPr="003A29CD">
        <w:rPr>
          <w:rFonts w:asciiTheme="majorHAnsi" w:hAnsiTheme="majorHAnsi" w:cstheme="majorHAnsi"/>
          <w:sz w:val="12"/>
        </w:rPr>
        <w:t>Doklam</w:t>
      </w:r>
      <w:proofErr w:type="spellEnd"/>
      <w:r w:rsidRPr="003A29CD">
        <w:rPr>
          <w:rFonts w:asciiTheme="majorHAnsi" w:hAnsiTheme="majorHAnsi" w:cstheme="majorHAnsi"/>
          <w:sz w:val="12"/>
        </w:rPr>
        <w:t xml:space="preserve"> pullback suggests that </w:t>
      </w:r>
      <w:r w:rsidRPr="003A29CD">
        <w:rPr>
          <w:rStyle w:val="StyleUnderline"/>
          <w:rFonts w:asciiTheme="majorHAnsi" w:hAnsiTheme="majorHAnsi" w:cstheme="majorHAnsi"/>
        </w:rPr>
        <w:t>the removed chief</w:t>
      </w:r>
      <w:r w:rsidRPr="003A29CD">
        <w:rPr>
          <w:rFonts w:asciiTheme="majorHAnsi" w:hAnsiTheme="majorHAnsi" w:cstheme="majorHAnsi"/>
          <w:sz w:val="12"/>
        </w:rPr>
        <w:t xml:space="preserve">, Gen Fang </w:t>
      </w:r>
      <w:proofErr w:type="spellStart"/>
      <w:r w:rsidRPr="003A29CD">
        <w:rPr>
          <w:rFonts w:asciiTheme="majorHAnsi" w:hAnsiTheme="majorHAnsi" w:cstheme="majorHAnsi"/>
          <w:sz w:val="12"/>
        </w:rPr>
        <w:t>Fenghui</w:t>
      </w:r>
      <w:proofErr w:type="spellEnd"/>
      <w:r w:rsidRPr="003A29CD">
        <w:rPr>
          <w:rFonts w:asciiTheme="majorHAnsi" w:hAnsiTheme="majorHAnsi" w:cstheme="majorHAnsi"/>
          <w:sz w:val="12"/>
        </w:rPr>
        <w:t xml:space="preserve">, who has since been detained for alleged corruption, </w:t>
      </w:r>
      <w:r w:rsidRPr="003A29CD">
        <w:rPr>
          <w:rStyle w:val="StyleUnderline"/>
          <w:rFonts w:asciiTheme="majorHAnsi" w:hAnsiTheme="majorHAnsi" w:cstheme="majorHAnsi"/>
        </w:rPr>
        <w:t xml:space="preserve">was an </w:t>
      </w:r>
      <w:r w:rsidRPr="003A29CD">
        <w:rPr>
          <w:rStyle w:val="Emphasis"/>
          <w:rFonts w:asciiTheme="majorHAnsi" w:hAnsiTheme="majorHAnsi" w:cstheme="majorHAnsi"/>
        </w:rPr>
        <w:t>obstacle</w:t>
      </w:r>
      <w:r w:rsidRPr="003A29CD">
        <w:rPr>
          <w:rStyle w:val="StyleUnderline"/>
          <w:rFonts w:asciiTheme="majorHAnsi" w:hAnsiTheme="majorHAnsi" w:cstheme="majorHAnsi"/>
        </w:rPr>
        <w:t xml:space="preserve"> to clinching a deal with India</w:t>
      </w:r>
      <w:r w:rsidRPr="003A29CD">
        <w:rPr>
          <w:rFonts w:asciiTheme="majorHAnsi" w:hAnsiTheme="majorHAnsi" w:cstheme="majorHAnsi"/>
          <w:sz w:val="12"/>
        </w:rPr>
        <w:t xml:space="preserve">. To be sure, this was not the first time that </w:t>
      </w:r>
      <w:r w:rsidRPr="003A29CD">
        <w:rPr>
          <w:rStyle w:val="StyleUnderline"/>
          <w:rFonts w:asciiTheme="majorHAnsi" w:hAnsiTheme="majorHAnsi" w:cstheme="majorHAnsi"/>
        </w:rPr>
        <w:t>the PLA’s belligerent</w:t>
      </w:r>
      <w:r w:rsidRPr="003A29CD">
        <w:rPr>
          <w:rFonts w:asciiTheme="majorHAnsi" w:hAnsiTheme="majorHAnsi" w:cstheme="majorHAnsi"/>
          <w:sz w:val="12"/>
        </w:rPr>
        <w:t xml:space="preserve"> actions in the Himalayas </w:t>
      </w:r>
      <w:r w:rsidRPr="003A29CD">
        <w:rPr>
          <w:rStyle w:val="Emphasis"/>
          <w:rFonts w:asciiTheme="majorHAnsi" w:hAnsiTheme="majorHAnsi" w:cstheme="majorHAnsi"/>
        </w:rPr>
        <w:t>impose</w:t>
      </w:r>
      <w:r w:rsidRPr="003A29CD">
        <w:rPr>
          <w:rFonts w:asciiTheme="majorHAnsi" w:hAnsiTheme="majorHAnsi" w:cstheme="majorHAnsi"/>
          <w:sz w:val="12"/>
        </w:rPr>
        <w:t xml:space="preserve">d </w:t>
      </w:r>
      <w:r w:rsidRPr="003A29CD">
        <w:rPr>
          <w:rStyle w:val="Emphasis"/>
          <w:rFonts w:asciiTheme="majorHAnsi" w:hAnsiTheme="majorHAnsi" w:cstheme="majorHAnsi"/>
        </w:rPr>
        <w:t>diplomatic costs</w:t>
      </w:r>
      <w:r w:rsidRPr="003A29CD">
        <w:rPr>
          <w:rFonts w:asciiTheme="majorHAnsi" w:hAnsiTheme="majorHAnsi" w:cstheme="majorHAnsi"/>
          <w:sz w:val="12"/>
        </w:rPr>
        <w:t xml:space="preserve"> on China. A classic case happened when </w:t>
      </w:r>
      <w:proofErr w:type="spellStart"/>
      <w:r w:rsidRPr="003A29CD">
        <w:rPr>
          <w:rFonts w:asciiTheme="majorHAnsi" w:hAnsiTheme="majorHAnsi" w:cstheme="majorHAnsi"/>
          <w:sz w:val="12"/>
        </w:rPr>
        <w:t>Mr</w:t>
      </w:r>
      <w:proofErr w:type="spellEnd"/>
      <w:r w:rsidRPr="003A29CD">
        <w:rPr>
          <w:rFonts w:asciiTheme="majorHAnsi" w:hAnsiTheme="majorHAnsi" w:cstheme="majorHAnsi"/>
          <w:sz w:val="12"/>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3A29CD">
        <w:rPr>
          <w:rFonts w:asciiTheme="majorHAnsi" w:hAnsiTheme="majorHAnsi" w:cstheme="majorHAnsi"/>
          <w:sz w:val="12"/>
        </w:rPr>
        <w:t>Mr</w:t>
      </w:r>
      <w:proofErr w:type="spellEnd"/>
      <w:r w:rsidRPr="003A29CD">
        <w:rPr>
          <w:rFonts w:asciiTheme="majorHAnsi" w:hAnsiTheme="majorHAnsi" w:cstheme="majorHAnsi"/>
          <w:sz w:val="12"/>
        </w:rPr>
        <w:t xml:space="preserve"> Xi’s visit. It appeared bizarre that the military of an important power would seek to mar the visit of its own head of state to a key </w:t>
      </w:r>
      <w:proofErr w:type="spellStart"/>
      <w:r w:rsidRPr="003A29CD">
        <w:rPr>
          <w:rFonts w:asciiTheme="majorHAnsi" w:hAnsiTheme="majorHAnsi" w:cstheme="majorHAnsi"/>
          <w:sz w:val="12"/>
        </w:rPr>
        <w:t>neighbouring</w:t>
      </w:r>
      <w:proofErr w:type="spellEnd"/>
      <w:r w:rsidRPr="003A29CD">
        <w:rPr>
          <w:rFonts w:asciiTheme="majorHAnsi" w:hAnsiTheme="majorHAnsi" w:cstheme="majorHAnsi"/>
          <w:sz w:val="12"/>
        </w:rPr>
        <w:t xml:space="preserve"> country. Yet Chinese premier Li Keqiang’s earlier visit to New Delhi in 2013 was similarly preceded by a PLA incursion into another part of Ladakh that lasted three weeks. Such </w:t>
      </w:r>
      <w:r w:rsidRPr="003A29CD">
        <w:rPr>
          <w:rStyle w:val="Emphasis"/>
          <w:rFonts w:asciiTheme="majorHAnsi" w:hAnsiTheme="majorHAnsi" w:cstheme="majorHAnsi"/>
          <w:highlight w:val="green"/>
        </w:rPr>
        <w:t>provocations</w:t>
      </w:r>
      <w:r w:rsidRPr="003A29CD">
        <w:rPr>
          <w:rFonts w:asciiTheme="majorHAnsi" w:hAnsiTheme="majorHAnsi" w:cstheme="majorHAnsi"/>
          <w:sz w:val="12"/>
        </w:rPr>
        <w:t xml:space="preserve"> might suggest that they are intentional, with the Chinese government in the know, thus reflecting a preference for blending soft and hard tactics. But it is also possible that these actions </w:t>
      </w:r>
      <w:r w:rsidRPr="003A29CD">
        <w:rPr>
          <w:rStyle w:val="StyleUnderline"/>
          <w:rFonts w:asciiTheme="majorHAnsi" w:hAnsiTheme="majorHAnsi" w:cstheme="majorHAnsi"/>
          <w:highlight w:val="green"/>
        </w:rPr>
        <w:t xml:space="preserve">underscore </w:t>
      </w:r>
      <w:r w:rsidRPr="003A29CD">
        <w:rPr>
          <w:rStyle w:val="StyleUnderline"/>
          <w:rFonts w:asciiTheme="majorHAnsi" w:hAnsiTheme="majorHAnsi" w:cstheme="majorHAnsi"/>
        </w:rPr>
        <w:t>the continuing “</w:t>
      </w:r>
      <w:r w:rsidRPr="003A29CD">
        <w:rPr>
          <w:rStyle w:val="Emphasis"/>
          <w:rFonts w:asciiTheme="majorHAnsi" w:hAnsiTheme="majorHAnsi" w:cstheme="majorHAnsi"/>
          <w:highlight w:val="green"/>
        </w:rPr>
        <w:t>disconnect</w:t>
      </w:r>
      <w:r w:rsidRPr="003A29CD">
        <w:rPr>
          <w:rStyle w:val="StyleUnderline"/>
          <w:rFonts w:asciiTheme="majorHAnsi" w:hAnsiTheme="majorHAnsi" w:cstheme="majorHAnsi"/>
          <w:highlight w:val="green"/>
        </w:rPr>
        <w:t xml:space="preserve"> </w:t>
      </w:r>
      <w:r w:rsidRPr="003A29CD">
        <w:rPr>
          <w:rStyle w:val="StyleUnderline"/>
          <w:rFonts w:asciiTheme="majorHAnsi" w:hAnsiTheme="majorHAnsi" w:cstheme="majorHAnsi"/>
        </w:rPr>
        <w:t>between the military and the civilian leadership” in China</w:t>
      </w:r>
      <w:r w:rsidRPr="003A29CD">
        <w:rPr>
          <w:rFonts w:asciiTheme="majorHAnsi" w:hAnsiTheme="majorHAnsi" w:cstheme="majorHAnsi"/>
          <w:sz w:val="12"/>
        </w:rPr>
        <w:t xml:space="preserve"> that then US defence secretary Robert Gates warned about in 2011. </w:t>
      </w:r>
    </w:p>
    <w:p w14:paraId="2E6BB9E4" w14:textId="77777777" w:rsidR="00480BD0" w:rsidRPr="003A29CD" w:rsidRDefault="00480BD0" w:rsidP="00480BD0">
      <w:pPr>
        <w:rPr>
          <w:rFonts w:asciiTheme="majorHAnsi" w:hAnsiTheme="majorHAnsi" w:cstheme="majorHAnsi"/>
          <w:sz w:val="8"/>
          <w:szCs w:val="8"/>
        </w:rPr>
      </w:pPr>
      <w:r w:rsidRPr="003A29CD">
        <w:rPr>
          <w:rFonts w:asciiTheme="majorHAnsi" w:hAnsiTheme="majorHAnsi" w:cstheme="majorHAnsi"/>
          <w:sz w:val="8"/>
          <w:szCs w:val="8"/>
        </w:rPr>
        <w:t xml:space="preserve">During his 2014 India trip, </w:t>
      </w:r>
      <w:proofErr w:type="spellStart"/>
      <w:r w:rsidRPr="003A29CD">
        <w:rPr>
          <w:rFonts w:asciiTheme="majorHAnsi" w:hAnsiTheme="majorHAnsi" w:cstheme="majorHAnsi"/>
          <w:sz w:val="8"/>
          <w:szCs w:val="8"/>
        </w:rPr>
        <w:t>Mr</w:t>
      </w:r>
      <w:proofErr w:type="spellEnd"/>
      <w:r w:rsidRPr="003A29CD">
        <w:rPr>
          <w:rFonts w:asciiTheme="majorHAnsi" w:hAnsiTheme="majorHAnsi" w:cstheme="majorHAnsi"/>
          <w:sz w:val="8"/>
          <w:szCs w:val="8"/>
        </w:rPr>
        <w:t xml:space="preserve"> Xi appeared embarrassed by the accompanying PLA encroachment and assured </w:t>
      </w:r>
      <w:proofErr w:type="spellStart"/>
      <w:r w:rsidRPr="003A29CD">
        <w:rPr>
          <w:rFonts w:asciiTheme="majorHAnsi" w:hAnsiTheme="majorHAnsi" w:cstheme="majorHAnsi"/>
          <w:sz w:val="8"/>
          <w:szCs w:val="8"/>
        </w:rPr>
        <w:t>Mr</w:t>
      </w:r>
      <w:proofErr w:type="spellEnd"/>
      <w:r w:rsidRPr="003A29CD">
        <w:rPr>
          <w:rFonts w:asciiTheme="majorHAnsi" w:hAnsiTheme="majorHAnsi" w:cstheme="majorHAnsi"/>
          <w:sz w:val="8"/>
          <w:szCs w:val="8"/>
        </w:rPr>
        <w:t xml:space="preserve"> Modi that he would sort it out upon his return. Soon after he returned, the Chinese defence ministry quoted </w:t>
      </w:r>
      <w:proofErr w:type="spellStart"/>
      <w:r w:rsidRPr="003A29CD">
        <w:rPr>
          <w:rFonts w:asciiTheme="majorHAnsi" w:hAnsiTheme="majorHAnsi" w:cstheme="majorHAnsi"/>
          <w:sz w:val="8"/>
          <w:szCs w:val="8"/>
        </w:rPr>
        <w:t>Mr</w:t>
      </w:r>
      <w:proofErr w:type="spellEnd"/>
      <w:r w:rsidRPr="003A29CD">
        <w:rPr>
          <w:rFonts w:asciiTheme="majorHAnsi" w:hAnsiTheme="majorHAnsi" w:cstheme="majorHAnsi"/>
          <w:sz w:val="8"/>
          <w:szCs w:val="8"/>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3A29CD">
        <w:rPr>
          <w:rFonts w:asciiTheme="majorHAnsi" w:hAnsiTheme="majorHAnsi" w:cstheme="majorHAnsi"/>
          <w:sz w:val="8"/>
          <w:szCs w:val="8"/>
        </w:rPr>
        <w:t>Mr</w:t>
      </w:r>
      <w:proofErr w:type="spellEnd"/>
      <w:r w:rsidRPr="003A29CD">
        <w:rPr>
          <w:rFonts w:asciiTheme="majorHAnsi" w:hAnsiTheme="majorHAnsi" w:cstheme="majorHAnsi"/>
          <w:sz w:val="8"/>
          <w:szCs w:val="8"/>
        </w:rPr>
        <w:t xml:space="preserve"> Xi exhorted members of his 2.3-million-strong armed forces to “unswervingly follow the absolute leadership of the party.” Had civilian control of the PLA been working well, would </w:t>
      </w:r>
      <w:proofErr w:type="spellStart"/>
      <w:r w:rsidRPr="003A29CD">
        <w:rPr>
          <w:rFonts w:asciiTheme="majorHAnsi" w:hAnsiTheme="majorHAnsi" w:cstheme="majorHAnsi"/>
          <w:sz w:val="8"/>
          <w:szCs w:val="8"/>
        </w:rPr>
        <w:t>Mr</w:t>
      </w:r>
      <w:proofErr w:type="spellEnd"/>
      <w:r w:rsidRPr="003A29CD">
        <w:rPr>
          <w:rFonts w:asciiTheme="majorHAnsi" w:hAnsiTheme="majorHAnsi" w:cstheme="majorHAnsi"/>
          <w:sz w:val="8"/>
          <w:szCs w:val="8"/>
        </w:rPr>
        <w:t xml:space="preserve"> Xi repeatedly be demanding “absolute loyalty” from the military or asking it to “follow his instructions”? China does not have a national army; rather the party has an army. </w:t>
      </w:r>
      <w:proofErr w:type="gramStart"/>
      <w:r w:rsidRPr="003A29CD">
        <w:rPr>
          <w:rFonts w:asciiTheme="majorHAnsi" w:hAnsiTheme="majorHAnsi" w:cstheme="majorHAnsi"/>
          <w:sz w:val="8"/>
          <w:szCs w:val="8"/>
        </w:rPr>
        <w:t>So</w:t>
      </w:r>
      <w:proofErr w:type="gramEnd"/>
      <w:r w:rsidRPr="003A29CD">
        <w:rPr>
          <w:rFonts w:asciiTheme="majorHAnsi" w:hAnsiTheme="majorHAnsi" w:cstheme="majorHAnsi"/>
          <w:sz w:val="8"/>
          <w:szCs w:val="8"/>
        </w:rPr>
        <w:t xml:space="preserve"> the PLA has traditionally sworn fealty to the party, not the nation. Under </w:t>
      </w:r>
      <w:proofErr w:type="spellStart"/>
      <w:r w:rsidRPr="003A29CD">
        <w:rPr>
          <w:rFonts w:asciiTheme="majorHAnsi" w:hAnsiTheme="majorHAnsi" w:cstheme="majorHAnsi"/>
          <w:sz w:val="8"/>
          <w:szCs w:val="8"/>
        </w:rPr>
        <w:t>Mr</w:t>
      </w:r>
      <w:proofErr w:type="spellEnd"/>
      <w:r w:rsidRPr="003A29CD">
        <w:rPr>
          <w:rFonts w:asciiTheme="majorHAnsi" w:hAnsiTheme="majorHAnsi" w:cstheme="majorHAnsi"/>
          <w:sz w:val="8"/>
          <w:szCs w:val="8"/>
        </w:rPr>
        <w:t xml:space="preserve"> Xi’s two immediate predecessors, Hu Jintao and Jiang Zemin, the PLA gradually became stronger at the expense of the party. The military’s rising clout has troubled </w:t>
      </w:r>
      <w:proofErr w:type="spellStart"/>
      <w:r w:rsidRPr="003A29CD">
        <w:rPr>
          <w:rFonts w:asciiTheme="majorHAnsi" w:hAnsiTheme="majorHAnsi" w:cstheme="majorHAnsi"/>
          <w:sz w:val="8"/>
          <w:szCs w:val="8"/>
        </w:rPr>
        <w:t>Mr</w:t>
      </w:r>
      <w:proofErr w:type="spellEnd"/>
      <w:r w:rsidRPr="003A29CD">
        <w:rPr>
          <w:rFonts w:asciiTheme="majorHAnsi" w:hAnsiTheme="majorHAnsi" w:cstheme="majorHAnsi"/>
          <w:sz w:val="8"/>
          <w:szCs w:val="8"/>
        </w:rPr>
        <w:t xml:space="preserve"> Xi because it hampers his larger ambition. As part of his effort to reassert party control over the military, </w:t>
      </w:r>
      <w:proofErr w:type="spellStart"/>
      <w:r w:rsidRPr="003A29CD">
        <w:rPr>
          <w:rFonts w:asciiTheme="majorHAnsi" w:hAnsiTheme="majorHAnsi" w:cstheme="majorHAnsi"/>
          <w:sz w:val="8"/>
          <w:szCs w:val="8"/>
        </w:rPr>
        <w:t>Mr</w:t>
      </w:r>
      <w:proofErr w:type="spellEnd"/>
      <w:r w:rsidRPr="003A29CD">
        <w:rPr>
          <w:rFonts w:asciiTheme="majorHAnsi" w:hAnsiTheme="majorHAnsi" w:cstheme="majorHAnsi"/>
          <w:sz w:val="8"/>
          <w:szCs w:val="8"/>
        </w:rPr>
        <w:t xml:space="preserve"> Xi has used his anti-corruption campaign to ensnare </w:t>
      </w:r>
      <w:proofErr w:type="gramStart"/>
      <w:r w:rsidRPr="003A29CD">
        <w:rPr>
          <w:rFonts w:asciiTheme="majorHAnsi" w:hAnsiTheme="majorHAnsi" w:cstheme="majorHAnsi"/>
          <w:sz w:val="8"/>
          <w:szCs w:val="8"/>
        </w:rPr>
        <w:t>a number of</w:t>
      </w:r>
      <w:proofErr w:type="gramEnd"/>
      <w:r w:rsidRPr="003A29CD">
        <w:rPr>
          <w:rFonts w:asciiTheme="majorHAnsi" w:hAnsiTheme="majorHAnsi" w:cstheme="majorHAnsi"/>
          <w:sz w:val="8"/>
          <w:szCs w:val="8"/>
        </w:rPr>
        <w:t xml:space="preserve"> top PLA officers. He has also cut the size of the ground force and established a new command-and-control structure. But just as a dog’s tail cannot be straightened, asserting full civil control over a politically ascendant PLA is proving unachievable. </w:t>
      </w:r>
    </w:p>
    <w:p w14:paraId="75C73B9D" w14:textId="77777777" w:rsidR="00480BD0" w:rsidRPr="003A29CD" w:rsidRDefault="00480BD0" w:rsidP="00480BD0">
      <w:pPr>
        <w:rPr>
          <w:rFonts w:asciiTheme="majorHAnsi" w:hAnsiTheme="majorHAnsi" w:cstheme="majorHAnsi"/>
          <w:sz w:val="12"/>
        </w:rPr>
      </w:pPr>
      <w:r w:rsidRPr="003A29CD">
        <w:rPr>
          <w:rFonts w:asciiTheme="majorHAnsi" w:hAnsiTheme="majorHAnsi" w:cstheme="majorHAnsi"/>
          <w:sz w:val="12"/>
        </w:rPr>
        <w:lastRenderedPageBreak/>
        <w:t xml:space="preserve">After all, the </w:t>
      </w:r>
      <w:r w:rsidRPr="003A29CD">
        <w:rPr>
          <w:rStyle w:val="StyleUnderline"/>
          <w:rFonts w:asciiTheme="majorHAnsi" w:hAnsiTheme="majorHAnsi" w:cstheme="majorHAnsi"/>
        </w:rPr>
        <w:t>party depends on the PLA to ensure domestic order and sustain its own political monopoly</w:t>
      </w:r>
      <w:r w:rsidRPr="003A29CD">
        <w:rPr>
          <w:rFonts w:asciiTheme="majorHAnsi" w:hAnsiTheme="majorHAnsi" w:cstheme="majorHAnsi"/>
          <w:sz w:val="12"/>
        </w:rPr>
        <w:t xml:space="preserve">. </w:t>
      </w:r>
      <w:r w:rsidRPr="003A29CD">
        <w:rPr>
          <w:rStyle w:val="StyleUnderline"/>
          <w:rFonts w:asciiTheme="majorHAnsi" w:hAnsiTheme="majorHAnsi" w:cstheme="majorHAnsi"/>
        </w:rPr>
        <w:t xml:space="preserve">The regime’s legitimacy increasingly relies on an appeal to </w:t>
      </w:r>
      <w:r w:rsidRPr="003A29CD">
        <w:rPr>
          <w:rStyle w:val="Emphasis"/>
          <w:rFonts w:asciiTheme="majorHAnsi" w:hAnsiTheme="majorHAnsi" w:cstheme="majorHAnsi"/>
        </w:rPr>
        <w:t>nationalism</w:t>
      </w:r>
      <w:r w:rsidRPr="003A29CD">
        <w:rPr>
          <w:rStyle w:val="StyleUnderline"/>
          <w:rFonts w:asciiTheme="majorHAnsi" w:hAnsiTheme="majorHAnsi" w:cstheme="majorHAnsi"/>
        </w:rPr>
        <w:t>. But the PLA</w:t>
      </w:r>
      <w:r w:rsidRPr="003A29CD">
        <w:rPr>
          <w:rFonts w:asciiTheme="majorHAnsi" w:hAnsiTheme="majorHAnsi" w:cstheme="majorHAnsi"/>
          <w:sz w:val="12"/>
        </w:rPr>
        <w:t xml:space="preserve">, with its soaring budgets and expanding role to safeguard China’s overseas interests, </w:t>
      </w:r>
      <w:r w:rsidRPr="003A29CD">
        <w:rPr>
          <w:rStyle w:val="StyleUnderline"/>
          <w:rFonts w:asciiTheme="majorHAnsi" w:hAnsiTheme="majorHAnsi" w:cstheme="majorHAnsi"/>
        </w:rPr>
        <w:t xml:space="preserve">sees itself as the </w:t>
      </w:r>
      <w:r w:rsidRPr="003A29CD">
        <w:rPr>
          <w:rStyle w:val="Emphasis"/>
          <w:rFonts w:asciiTheme="majorHAnsi" w:hAnsiTheme="majorHAnsi" w:cstheme="majorHAnsi"/>
        </w:rPr>
        <w:t>ultimate arbiter</w:t>
      </w:r>
      <w:r w:rsidRPr="003A29CD">
        <w:rPr>
          <w:rStyle w:val="StyleUnderline"/>
          <w:rFonts w:asciiTheme="majorHAnsi" w:hAnsiTheme="majorHAnsi" w:cstheme="majorHAnsi"/>
        </w:rPr>
        <w:t xml:space="preserve"> of nationalism</w:t>
      </w:r>
      <w:r w:rsidRPr="003A29CD">
        <w:rPr>
          <w:rFonts w:asciiTheme="majorHAnsi" w:hAnsiTheme="majorHAnsi" w:cstheme="majorHAnsi"/>
          <w:sz w:val="12"/>
        </w:rPr>
        <w:t xml:space="preserve">. </w:t>
      </w:r>
      <w:r w:rsidRPr="003A29CD">
        <w:rPr>
          <w:rStyle w:val="StyleUnderline"/>
          <w:rFonts w:asciiTheme="majorHAnsi" w:hAnsiTheme="majorHAnsi" w:cstheme="majorHAnsi"/>
        </w:rPr>
        <w:t>To make matters worse,</w:t>
      </w:r>
      <w:r w:rsidRPr="003A29CD">
        <w:rPr>
          <w:rFonts w:asciiTheme="majorHAnsi" w:hAnsiTheme="majorHAnsi" w:cstheme="majorHAnsi"/>
          <w:sz w:val="12"/>
        </w:rPr>
        <w:t xml:space="preserve"> </w:t>
      </w:r>
      <w:proofErr w:type="spellStart"/>
      <w:r w:rsidRPr="003A29CD">
        <w:rPr>
          <w:rFonts w:asciiTheme="majorHAnsi" w:hAnsiTheme="majorHAnsi" w:cstheme="majorHAnsi"/>
          <w:sz w:val="12"/>
        </w:rPr>
        <w:t>Mr</w:t>
      </w:r>
      <w:proofErr w:type="spellEnd"/>
      <w:r w:rsidRPr="003A29CD">
        <w:rPr>
          <w:rFonts w:asciiTheme="majorHAnsi" w:hAnsiTheme="majorHAnsi" w:cstheme="majorHAnsi"/>
          <w:sz w:val="12"/>
        </w:rPr>
        <w:t xml:space="preserve"> Xi </w:t>
      </w:r>
      <w:r w:rsidRPr="003A29CD">
        <w:rPr>
          <w:rStyle w:val="StyleUnderline"/>
          <w:rFonts w:asciiTheme="majorHAnsi" w:hAnsiTheme="majorHAnsi" w:cstheme="majorHAnsi"/>
        </w:rPr>
        <w:t>has made many enemies at home</w:t>
      </w:r>
      <w:r w:rsidRPr="003A29CD">
        <w:rPr>
          <w:rFonts w:asciiTheme="majorHAnsi" w:hAnsiTheme="majorHAnsi" w:cstheme="majorHAnsi"/>
          <w:sz w:val="12"/>
        </w:rPr>
        <w:t xml:space="preserve"> in his effort to concentrate power in himself, including through corruption purges. </w:t>
      </w:r>
      <w:r w:rsidRPr="003A29CD">
        <w:rPr>
          <w:rStyle w:val="StyleUnderline"/>
          <w:rFonts w:asciiTheme="majorHAnsi" w:hAnsiTheme="majorHAnsi" w:cstheme="majorHAnsi"/>
        </w:rPr>
        <w:t xml:space="preserve">It is not known whether the </w:t>
      </w:r>
      <w:r w:rsidRPr="003A29CD">
        <w:rPr>
          <w:rStyle w:val="Emphasis"/>
          <w:rFonts w:asciiTheme="majorHAnsi" w:hAnsiTheme="majorHAnsi" w:cstheme="majorHAnsi"/>
        </w:rPr>
        <w:t>PLA</w:t>
      </w:r>
      <w:r w:rsidRPr="003A29CD">
        <w:rPr>
          <w:rStyle w:val="StyleUnderline"/>
          <w:rFonts w:asciiTheme="majorHAnsi" w:hAnsiTheme="majorHAnsi" w:cstheme="majorHAnsi"/>
        </w:rPr>
        <w:t xml:space="preserve">’s upper echelon </w:t>
      </w:r>
      <w:r w:rsidRPr="003A29CD">
        <w:rPr>
          <w:rStyle w:val="Emphasis"/>
          <w:rFonts w:asciiTheme="majorHAnsi" w:hAnsiTheme="majorHAnsi" w:cstheme="majorHAnsi"/>
        </w:rPr>
        <w:t>respects him</w:t>
      </w:r>
      <w:r w:rsidRPr="003A29CD">
        <w:rPr>
          <w:rStyle w:val="StyleUnderline"/>
          <w:rFonts w:asciiTheme="majorHAnsi" w:hAnsiTheme="majorHAnsi" w:cstheme="majorHAnsi"/>
        </w:rPr>
        <w:t xml:space="preserve"> to the </w:t>
      </w:r>
      <w:r w:rsidRPr="003A29CD">
        <w:rPr>
          <w:rStyle w:val="Emphasis"/>
          <w:rFonts w:asciiTheme="majorHAnsi" w:hAnsiTheme="majorHAnsi" w:cstheme="majorHAnsi"/>
        </w:rPr>
        <w:t>extent</w:t>
      </w:r>
      <w:r w:rsidRPr="003A29CD">
        <w:rPr>
          <w:rStyle w:val="StyleUnderline"/>
          <w:rFonts w:asciiTheme="majorHAnsi" w:hAnsiTheme="majorHAnsi" w:cstheme="majorHAnsi"/>
        </w:rPr>
        <w:t xml:space="preserve"> to be </w:t>
      </w:r>
      <w:r w:rsidRPr="003A29CD">
        <w:rPr>
          <w:rStyle w:val="Emphasis"/>
          <w:rFonts w:asciiTheme="majorHAnsi" w:hAnsiTheme="majorHAnsi" w:cstheme="majorHAnsi"/>
        </w:rPr>
        <w:t>fully guided</w:t>
      </w:r>
      <w:r w:rsidRPr="003A29CD">
        <w:rPr>
          <w:rStyle w:val="StyleUnderline"/>
          <w:rFonts w:asciiTheme="majorHAnsi" w:hAnsiTheme="majorHAnsi" w:cstheme="majorHAnsi"/>
        </w:rPr>
        <w:t xml:space="preserve"> by his instructions</w:t>
      </w:r>
      <w:r w:rsidRPr="003A29CD">
        <w:rPr>
          <w:rFonts w:asciiTheme="majorHAnsi" w:hAnsiTheme="majorHAnsi" w:cstheme="majorHAnsi"/>
          <w:sz w:val="12"/>
        </w:rPr>
        <w:t xml:space="preserve">. </w:t>
      </w:r>
      <w:r w:rsidRPr="003A29CD">
        <w:rPr>
          <w:rStyle w:val="StyleUnderline"/>
          <w:rFonts w:asciiTheme="majorHAnsi" w:hAnsiTheme="majorHAnsi" w:cstheme="majorHAnsi"/>
        </w:rPr>
        <w:t xml:space="preserve">In the past decade, the </w:t>
      </w:r>
      <w:r w:rsidRPr="003A29CD">
        <w:rPr>
          <w:rStyle w:val="Emphasis"/>
          <w:rFonts w:asciiTheme="majorHAnsi" w:hAnsiTheme="majorHAnsi" w:cstheme="majorHAnsi"/>
        </w:rPr>
        <w:t xml:space="preserve">PLA’s increasing </w:t>
      </w:r>
      <w:r w:rsidRPr="003A29CD">
        <w:rPr>
          <w:rStyle w:val="Emphasis"/>
          <w:rFonts w:asciiTheme="majorHAnsi" w:hAnsiTheme="majorHAnsi" w:cstheme="majorHAnsi"/>
          <w:highlight w:val="green"/>
        </w:rPr>
        <w:t>clout</w:t>
      </w:r>
      <w:r w:rsidRPr="003A29CD">
        <w:rPr>
          <w:rStyle w:val="StyleUnderline"/>
          <w:rFonts w:asciiTheme="majorHAnsi" w:hAnsiTheme="majorHAnsi" w:cstheme="majorHAnsi"/>
        </w:rPr>
        <w:t xml:space="preserve"> has </w:t>
      </w:r>
      <w:r w:rsidRPr="003A29CD">
        <w:rPr>
          <w:rStyle w:val="StyleUnderline"/>
          <w:rFonts w:asciiTheme="majorHAnsi" w:hAnsiTheme="majorHAnsi" w:cstheme="majorHAnsi"/>
          <w:highlight w:val="green"/>
        </w:rPr>
        <w:t>led</w:t>
      </w:r>
      <w:r w:rsidRPr="003A29CD">
        <w:rPr>
          <w:rStyle w:val="StyleUnderline"/>
          <w:rFonts w:asciiTheme="majorHAnsi" w:hAnsiTheme="majorHAnsi" w:cstheme="majorHAnsi"/>
        </w:rPr>
        <w:t xml:space="preserve"> China </w:t>
      </w:r>
      <w:r w:rsidRPr="003A29CD">
        <w:rPr>
          <w:rStyle w:val="StyleUnderline"/>
          <w:rFonts w:asciiTheme="majorHAnsi" w:hAnsiTheme="majorHAnsi" w:cstheme="majorHAnsi"/>
          <w:highlight w:val="green"/>
        </w:rPr>
        <w:t>to</w:t>
      </w:r>
      <w:r w:rsidRPr="003A29CD">
        <w:rPr>
          <w:rStyle w:val="StyleUnderline"/>
          <w:rFonts w:asciiTheme="majorHAnsi" w:hAnsiTheme="majorHAnsi" w:cstheme="majorHAnsi"/>
        </w:rPr>
        <w:t xml:space="preserve"> stake out a </w:t>
      </w:r>
      <w:r w:rsidRPr="003A29CD">
        <w:rPr>
          <w:rStyle w:val="Emphasis"/>
          <w:rFonts w:asciiTheme="majorHAnsi" w:hAnsiTheme="majorHAnsi" w:cstheme="majorHAnsi"/>
        </w:rPr>
        <w:t>more muscular role</w:t>
      </w:r>
      <w:r w:rsidRPr="003A29CD">
        <w:rPr>
          <w:rStyle w:val="StyleUnderline"/>
          <w:rFonts w:asciiTheme="majorHAnsi" w:hAnsiTheme="majorHAnsi" w:cstheme="majorHAnsi"/>
        </w:rPr>
        <w:t xml:space="preserve">. This includes resurrecting </w:t>
      </w:r>
      <w:r w:rsidRPr="003A29CD">
        <w:rPr>
          <w:rStyle w:val="Emphasis"/>
          <w:rFonts w:asciiTheme="majorHAnsi" w:hAnsiTheme="majorHAnsi" w:cstheme="majorHAnsi"/>
        </w:rPr>
        <w:t xml:space="preserve">territorial and maritime </w:t>
      </w:r>
      <w:r w:rsidRPr="003A29CD">
        <w:rPr>
          <w:rStyle w:val="Emphasis"/>
          <w:rFonts w:asciiTheme="majorHAnsi" w:hAnsiTheme="majorHAnsi" w:cstheme="majorHAnsi"/>
          <w:highlight w:val="green"/>
        </w:rPr>
        <w:t>disputes</w:t>
      </w:r>
      <w:r w:rsidRPr="003A29CD">
        <w:rPr>
          <w:rStyle w:val="StyleUnderline"/>
          <w:rFonts w:asciiTheme="majorHAnsi" w:hAnsiTheme="majorHAnsi" w:cstheme="majorHAnsi"/>
        </w:rPr>
        <w:t xml:space="preserve">, asserting </w:t>
      </w:r>
      <w:r w:rsidRPr="003A29CD">
        <w:rPr>
          <w:rStyle w:val="Emphasis"/>
          <w:rFonts w:asciiTheme="majorHAnsi" w:hAnsiTheme="majorHAnsi" w:cstheme="majorHAnsi"/>
        </w:rPr>
        <w:t xml:space="preserve">new </w:t>
      </w:r>
      <w:r w:rsidRPr="003A29CD">
        <w:rPr>
          <w:rStyle w:val="Emphasis"/>
          <w:rFonts w:asciiTheme="majorHAnsi" w:hAnsiTheme="majorHAnsi" w:cstheme="majorHAnsi"/>
          <w:highlight w:val="green"/>
        </w:rPr>
        <w:t>sovereignty claims</w:t>
      </w:r>
      <w:r w:rsidRPr="003A29CD">
        <w:rPr>
          <w:rStyle w:val="StyleUnderline"/>
          <w:rFonts w:asciiTheme="majorHAnsi" w:hAnsiTheme="majorHAnsi" w:cstheme="majorHAnsi"/>
        </w:rPr>
        <w:t>, and using construction activity to change the status quo</w:t>
      </w:r>
      <w:r w:rsidRPr="003A29CD">
        <w:rPr>
          <w:rFonts w:asciiTheme="majorHAnsi" w:hAnsiTheme="majorHAnsi" w:cstheme="majorHAnsi"/>
          <w:sz w:val="12"/>
        </w:rPr>
        <w:t xml:space="preserve">. </w:t>
      </w:r>
      <w:r w:rsidRPr="003A29CD">
        <w:rPr>
          <w:rStyle w:val="StyleUnderline"/>
          <w:rFonts w:asciiTheme="majorHAnsi" w:hAnsiTheme="majorHAnsi" w:cstheme="majorHAnsi"/>
        </w:rPr>
        <w:t xml:space="preserve">China’s cut-throat </w:t>
      </w:r>
      <w:r w:rsidRPr="003A29CD">
        <w:rPr>
          <w:rStyle w:val="Emphasis"/>
          <w:rFonts w:asciiTheme="majorHAnsi" w:hAnsiTheme="majorHAnsi" w:cstheme="majorHAnsi"/>
        </w:rPr>
        <w:t>internal politics</w:t>
      </w:r>
      <w:r w:rsidRPr="003A29CD">
        <w:rPr>
          <w:rStyle w:val="StyleUnderline"/>
          <w:rFonts w:asciiTheme="majorHAnsi" w:hAnsiTheme="majorHAnsi" w:cstheme="majorHAnsi"/>
        </w:rPr>
        <w:t xml:space="preserve"> and </w:t>
      </w:r>
      <w:r w:rsidRPr="003A29CD">
        <w:rPr>
          <w:rStyle w:val="Emphasis"/>
          <w:rFonts w:asciiTheme="majorHAnsi" w:hAnsiTheme="majorHAnsi" w:cstheme="majorHAnsi"/>
          <w:highlight w:val="green"/>
        </w:rPr>
        <w:t>troubled c</w:t>
      </w:r>
      <w:r w:rsidRPr="003A29CD">
        <w:rPr>
          <w:rStyle w:val="Emphasis"/>
          <w:rFonts w:asciiTheme="majorHAnsi" w:hAnsiTheme="majorHAnsi" w:cstheme="majorHAnsi"/>
        </w:rPr>
        <w:t>ivil-</w:t>
      </w:r>
      <w:r w:rsidRPr="003A29CD">
        <w:rPr>
          <w:rStyle w:val="Emphasis"/>
          <w:rFonts w:asciiTheme="majorHAnsi" w:hAnsiTheme="majorHAnsi" w:cstheme="majorHAnsi"/>
          <w:highlight w:val="green"/>
        </w:rPr>
        <w:t>m</w:t>
      </w:r>
      <w:r w:rsidRPr="003A29CD">
        <w:rPr>
          <w:rStyle w:val="Emphasis"/>
          <w:rFonts w:asciiTheme="majorHAnsi" w:hAnsiTheme="majorHAnsi" w:cstheme="majorHAnsi"/>
        </w:rPr>
        <w:t xml:space="preserve">ilitary </w:t>
      </w:r>
      <w:r w:rsidRPr="003A29CD">
        <w:rPr>
          <w:rStyle w:val="Emphasis"/>
          <w:rFonts w:asciiTheme="majorHAnsi" w:hAnsiTheme="majorHAnsi" w:cstheme="majorHAnsi"/>
          <w:highlight w:val="green"/>
        </w:rPr>
        <w:t>r</w:t>
      </w:r>
      <w:r w:rsidRPr="003A29CD">
        <w:rPr>
          <w:rStyle w:val="Emphasis"/>
          <w:rFonts w:asciiTheme="majorHAnsi" w:hAnsiTheme="majorHAnsi" w:cstheme="majorHAnsi"/>
        </w:rPr>
        <w:t>elations</w:t>
      </w:r>
      <w:r w:rsidRPr="003A29CD">
        <w:rPr>
          <w:rStyle w:val="StyleUnderline"/>
          <w:rFonts w:asciiTheme="majorHAnsi" w:hAnsiTheme="majorHAnsi" w:cstheme="majorHAnsi"/>
        </w:rPr>
        <w:t xml:space="preserve"> clearly have a </w:t>
      </w:r>
      <w:r w:rsidRPr="003A29CD">
        <w:rPr>
          <w:rStyle w:val="Emphasis"/>
          <w:rFonts w:asciiTheme="majorHAnsi" w:hAnsiTheme="majorHAnsi" w:cstheme="majorHAnsi"/>
        </w:rPr>
        <w:t>bearing on its external policy</w:t>
      </w:r>
      <w:r w:rsidRPr="003A29CD">
        <w:rPr>
          <w:rFonts w:asciiTheme="majorHAnsi" w:hAnsiTheme="majorHAnsi" w:cstheme="majorHAnsi"/>
          <w:sz w:val="12"/>
        </w:rPr>
        <w:t xml:space="preserve">. </w:t>
      </w:r>
      <w:r w:rsidRPr="003A29CD">
        <w:rPr>
          <w:rStyle w:val="StyleUnderline"/>
          <w:rFonts w:asciiTheme="majorHAnsi" w:hAnsiTheme="majorHAnsi" w:cstheme="majorHAnsi"/>
        </w:rPr>
        <w:t xml:space="preserve">The risks of China’s rise as a praetorian state are real and </w:t>
      </w:r>
      <w:r w:rsidRPr="003A29CD">
        <w:rPr>
          <w:rStyle w:val="StyleUnderline"/>
          <w:rFonts w:asciiTheme="majorHAnsi" w:hAnsiTheme="majorHAnsi" w:cstheme="majorHAnsi"/>
          <w:highlight w:val="green"/>
        </w:rPr>
        <w:t xml:space="preserve">carry </w:t>
      </w:r>
      <w:r w:rsidRPr="003A29CD">
        <w:rPr>
          <w:rStyle w:val="Emphasis"/>
          <w:rFonts w:asciiTheme="majorHAnsi" w:hAnsiTheme="majorHAnsi" w:cstheme="majorHAnsi"/>
        </w:rPr>
        <w:t xml:space="preserve">major </w:t>
      </w:r>
      <w:r w:rsidRPr="003A29CD">
        <w:rPr>
          <w:rStyle w:val="Emphasis"/>
          <w:rFonts w:asciiTheme="majorHAnsi" w:hAnsiTheme="majorHAnsi" w:cstheme="majorHAnsi"/>
          <w:highlight w:val="green"/>
        </w:rPr>
        <w:t>implications</w:t>
      </w:r>
      <w:r w:rsidRPr="003A29CD">
        <w:rPr>
          <w:rStyle w:val="StyleUnderline"/>
          <w:rFonts w:asciiTheme="majorHAnsi" w:hAnsiTheme="majorHAnsi" w:cstheme="majorHAnsi"/>
          <w:highlight w:val="green"/>
        </w:rPr>
        <w:t xml:space="preserve"> for </w:t>
      </w:r>
      <w:r w:rsidRPr="003A29CD">
        <w:rPr>
          <w:rStyle w:val="Emphasis"/>
          <w:rFonts w:asciiTheme="majorHAnsi" w:hAnsiTheme="majorHAnsi" w:cstheme="majorHAnsi"/>
        </w:rPr>
        <w:t xml:space="preserve">international </w:t>
      </w:r>
      <w:r w:rsidRPr="003A29CD">
        <w:rPr>
          <w:rStyle w:val="Emphasis"/>
          <w:rFonts w:asciiTheme="majorHAnsi" w:hAnsiTheme="majorHAnsi" w:cstheme="majorHAnsi"/>
          <w:highlight w:val="green"/>
        </w:rPr>
        <w:t>security</w:t>
      </w:r>
      <w:r w:rsidRPr="003A29CD">
        <w:rPr>
          <w:rFonts w:asciiTheme="majorHAnsi" w:hAnsiTheme="majorHAnsi" w:cstheme="majorHAnsi"/>
          <w:sz w:val="12"/>
        </w:rPr>
        <w:t>.</w:t>
      </w:r>
    </w:p>
    <w:bookmarkEnd w:id="0"/>
    <w:p w14:paraId="7746E36D" w14:textId="77777777" w:rsidR="00480BD0" w:rsidRPr="003A29CD" w:rsidRDefault="00480BD0" w:rsidP="00480BD0">
      <w:pPr>
        <w:rPr>
          <w:rFonts w:asciiTheme="majorHAnsi" w:hAnsiTheme="majorHAnsi" w:cstheme="majorHAnsi"/>
          <w:sz w:val="16"/>
        </w:rPr>
      </w:pPr>
    </w:p>
    <w:p w14:paraId="758FD44A"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Extinction.</w:t>
      </w:r>
    </w:p>
    <w:p w14:paraId="29D0194A" w14:textId="77777777" w:rsidR="00480BD0" w:rsidRPr="003A29CD" w:rsidRDefault="00480BD0" w:rsidP="00480BD0">
      <w:pPr>
        <w:rPr>
          <w:rFonts w:asciiTheme="majorHAnsi" w:hAnsiTheme="majorHAnsi" w:cstheme="majorHAnsi"/>
        </w:rPr>
      </w:pPr>
      <w:r w:rsidRPr="003A29CD">
        <w:rPr>
          <w:rStyle w:val="Style13ptBold"/>
          <w:rFonts w:asciiTheme="majorHAnsi" w:hAnsiTheme="majorHAnsi" w:cstheme="majorHAnsi"/>
        </w:rPr>
        <w:t>Caldicott 17</w:t>
      </w:r>
      <w:r w:rsidRPr="003A29CD">
        <w:rPr>
          <w:rFonts w:asciiTheme="majorHAnsi" w:hAnsiTheme="majorHAnsi" w:cstheme="majorHAnsi"/>
        </w:rPr>
        <w:t xml:space="preserve"> – Helen, 2017, Founder of Physicians for Social Responsibility [“The new nuclear danger: George W. Bush's military-industrial complex,” The New Press]//Elmer </w:t>
      </w:r>
    </w:p>
    <w:p w14:paraId="2F66EFD8" w14:textId="77777777" w:rsidR="00480BD0" w:rsidRPr="003A29CD" w:rsidRDefault="00480BD0" w:rsidP="00480BD0">
      <w:pPr>
        <w:rPr>
          <w:rFonts w:asciiTheme="majorHAnsi" w:hAnsiTheme="majorHAnsi" w:cstheme="majorHAnsi"/>
          <w:sz w:val="12"/>
        </w:rPr>
      </w:pPr>
      <w:r w:rsidRPr="003A29CD">
        <w:rPr>
          <w:rFonts w:asciiTheme="majorHAnsi" w:hAnsiTheme="majorHAnsi" w:cstheme="majorHAnsi"/>
          <w:sz w:val="12"/>
        </w:rPr>
        <w:t>The use of Pakistani nuclear weapons could trigger a chain reac</w:t>
      </w:r>
      <w:r w:rsidRPr="003A29CD">
        <w:rPr>
          <w:rFonts w:asciiTheme="majorHAnsi" w:hAnsiTheme="majorHAnsi" w:cstheme="majorHAnsi"/>
          <w:sz w:val="12"/>
        </w:rPr>
        <w:softHyphen/>
        <w:t xml:space="preserve">tion. </w:t>
      </w:r>
      <w:r w:rsidRPr="003A29CD">
        <w:rPr>
          <w:rFonts w:asciiTheme="majorHAnsi" w:hAnsiTheme="majorHAnsi" w:cstheme="majorHAnsi"/>
          <w:b/>
          <w:bCs/>
          <w:u w:val="single"/>
        </w:rPr>
        <w:t xml:space="preserve">Nuclear-armed </w:t>
      </w:r>
      <w:r w:rsidRPr="003A29CD">
        <w:rPr>
          <w:rFonts w:asciiTheme="majorHAnsi" w:hAnsiTheme="majorHAnsi" w:cstheme="majorHAnsi"/>
          <w:b/>
          <w:bCs/>
          <w:highlight w:val="green"/>
          <w:u w:val="single"/>
        </w:rPr>
        <w:t>India</w:t>
      </w:r>
      <w:r w:rsidRPr="003A29CD">
        <w:rPr>
          <w:rFonts w:asciiTheme="majorHAnsi" w:hAnsiTheme="majorHAnsi" w:cstheme="majorHAnsi"/>
          <w:b/>
          <w:bCs/>
          <w:u w:val="single"/>
        </w:rPr>
        <w:t xml:space="preserve">, an ancient enemy, could </w:t>
      </w:r>
      <w:r w:rsidRPr="003A29CD">
        <w:rPr>
          <w:rFonts w:asciiTheme="majorHAnsi" w:hAnsiTheme="majorHAnsi" w:cstheme="majorHAnsi"/>
          <w:b/>
          <w:bCs/>
          <w:highlight w:val="green"/>
          <w:u w:val="single"/>
        </w:rPr>
        <w:t>respond</w:t>
      </w:r>
      <w:r w:rsidRPr="003A29CD">
        <w:rPr>
          <w:rFonts w:asciiTheme="majorHAnsi" w:hAnsiTheme="majorHAnsi" w:cstheme="majorHAnsi"/>
          <w:u w:val="single"/>
        </w:rPr>
        <w:t xml:space="preserve"> in kind. </w:t>
      </w:r>
      <w:r w:rsidRPr="003A29CD">
        <w:rPr>
          <w:rFonts w:asciiTheme="majorHAnsi" w:hAnsiTheme="majorHAnsi" w:cstheme="majorHAnsi"/>
          <w:highlight w:val="green"/>
          <w:u w:val="single"/>
        </w:rPr>
        <w:t>China</w:t>
      </w:r>
      <w:r w:rsidRPr="003A29CD">
        <w:rPr>
          <w:rFonts w:asciiTheme="majorHAnsi" w:hAnsiTheme="majorHAnsi" w:cstheme="majorHAnsi"/>
          <w:u w:val="single"/>
        </w:rPr>
        <w:t xml:space="preserve">, India's hated foe, could </w:t>
      </w:r>
      <w:r w:rsidRPr="003A29CD">
        <w:rPr>
          <w:rFonts w:asciiTheme="majorHAnsi" w:hAnsiTheme="majorHAnsi" w:cstheme="majorHAnsi"/>
          <w:highlight w:val="green"/>
          <w:u w:val="single"/>
        </w:rPr>
        <w:t>react</w:t>
      </w:r>
      <w:r w:rsidRPr="003A29CD">
        <w:rPr>
          <w:rFonts w:asciiTheme="majorHAnsi" w:hAnsiTheme="majorHAnsi" w:cstheme="majorHAnsi"/>
          <w:u w:val="single"/>
        </w:rPr>
        <w:t xml:space="preserve"> if India used her nuclear weapons, </w:t>
      </w:r>
      <w:r w:rsidRPr="003A29CD">
        <w:rPr>
          <w:rFonts w:asciiTheme="majorHAnsi" w:hAnsiTheme="majorHAnsi" w:cstheme="majorHAnsi"/>
          <w:highlight w:val="green"/>
          <w:u w:val="single"/>
        </w:rPr>
        <w:t>triggering</w:t>
      </w:r>
      <w:r w:rsidRPr="003A29CD">
        <w:rPr>
          <w:rFonts w:asciiTheme="majorHAnsi" w:hAnsiTheme="majorHAnsi" w:cstheme="majorHAnsi"/>
          <w:u w:val="single"/>
        </w:rPr>
        <w:t xml:space="preserve"> a </w:t>
      </w:r>
      <w:r w:rsidRPr="003A29CD">
        <w:rPr>
          <w:rFonts w:asciiTheme="majorHAnsi" w:hAnsiTheme="majorHAnsi" w:cstheme="majorHAnsi"/>
          <w:highlight w:val="green"/>
          <w:u w:val="single"/>
        </w:rPr>
        <w:t>nuclear [war]</w:t>
      </w:r>
      <w:r w:rsidRPr="003A29CD">
        <w:rPr>
          <w:rFonts w:asciiTheme="majorHAnsi" w:hAnsiTheme="majorHAnsi" w:cstheme="majorHAnsi"/>
          <w:u w:val="single"/>
        </w:rPr>
        <w:t xml:space="preserve"> </w:t>
      </w:r>
      <w:r w:rsidRPr="003A29CD">
        <w:rPr>
          <w:rFonts w:asciiTheme="majorHAnsi" w:hAnsiTheme="majorHAnsi" w:cstheme="majorHAnsi"/>
          <w:strike/>
          <w:u w:val="single"/>
        </w:rPr>
        <w:t>holocaust</w:t>
      </w:r>
      <w:r w:rsidRPr="003A29CD">
        <w:rPr>
          <w:rFonts w:asciiTheme="majorHAnsi" w:hAnsiTheme="majorHAnsi" w:cstheme="majorHAnsi"/>
          <w:u w:val="single"/>
        </w:rPr>
        <w:t xml:space="preserve"> on the subcontinent. If any of either </w:t>
      </w:r>
      <w:r w:rsidRPr="003A29CD">
        <w:rPr>
          <w:rFonts w:asciiTheme="majorHAnsi" w:hAnsiTheme="majorHAnsi" w:cstheme="majorHAnsi"/>
          <w:b/>
          <w:iCs/>
          <w:highlight w:val="green"/>
          <w:u w:val="single"/>
        </w:rPr>
        <w:t>Russia</w:t>
      </w:r>
      <w:r w:rsidRPr="003A29CD">
        <w:rPr>
          <w:rFonts w:asciiTheme="majorHAnsi" w:hAnsiTheme="majorHAnsi" w:cstheme="majorHAnsi"/>
          <w:highlight w:val="green"/>
          <w:u w:val="single"/>
        </w:rPr>
        <w:t xml:space="preserve"> or </w:t>
      </w:r>
      <w:r w:rsidRPr="003A29CD">
        <w:rPr>
          <w:rFonts w:asciiTheme="majorHAnsi" w:hAnsiTheme="majorHAnsi" w:cstheme="majorHAnsi"/>
          <w:b/>
          <w:iCs/>
          <w:highlight w:val="green"/>
          <w:u w:val="single"/>
        </w:rPr>
        <w:t>America</w:t>
      </w:r>
      <w:r w:rsidRPr="003A29CD">
        <w:rPr>
          <w:rFonts w:asciiTheme="majorHAnsi" w:hAnsiTheme="majorHAnsi" w:cstheme="majorHAnsi"/>
          <w:highlight w:val="green"/>
          <w:u w:val="single"/>
        </w:rPr>
        <w:t>'s</w:t>
      </w:r>
      <w:r w:rsidRPr="003A29CD">
        <w:rPr>
          <w:rFonts w:asciiTheme="majorHAnsi" w:hAnsiTheme="majorHAnsi" w:cstheme="majorHAnsi"/>
          <w:u w:val="single"/>
        </w:rPr>
        <w:t xml:space="preserve"> 2,250 strategic </w:t>
      </w:r>
      <w:r w:rsidRPr="003A29CD">
        <w:rPr>
          <w:rFonts w:asciiTheme="majorHAnsi" w:hAnsiTheme="majorHAnsi" w:cstheme="majorHAnsi"/>
          <w:highlight w:val="green"/>
          <w:u w:val="single"/>
        </w:rPr>
        <w:t>weapons</w:t>
      </w:r>
      <w:r w:rsidRPr="003A29CD">
        <w:rPr>
          <w:rFonts w:asciiTheme="majorHAnsi" w:hAnsiTheme="majorHAnsi" w:cstheme="majorHAnsi"/>
          <w:u w:val="single"/>
        </w:rPr>
        <w:t xml:space="preserve"> on hair-trigger alert were </w:t>
      </w:r>
      <w:r w:rsidRPr="003A29CD">
        <w:rPr>
          <w:rFonts w:asciiTheme="majorHAnsi" w:hAnsiTheme="majorHAnsi" w:cstheme="majorHAnsi"/>
          <w:highlight w:val="green"/>
          <w:u w:val="single"/>
        </w:rPr>
        <w:t>launched</w:t>
      </w:r>
      <w:r w:rsidRPr="003A29CD">
        <w:rPr>
          <w:rFonts w:asciiTheme="majorHAnsi" w:hAnsiTheme="majorHAnsi" w:cstheme="majorHAnsi"/>
          <w:u w:val="single"/>
        </w:rPr>
        <w:t xml:space="preserve"> either </w:t>
      </w:r>
      <w:r w:rsidRPr="003A29CD">
        <w:rPr>
          <w:rFonts w:asciiTheme="majorHAnsi" w:hAnsiTheme="majorHAnsi" w:cstheme="majorHAnsi"/>
          <w:b/>
          <w:iCs/>
          <w:u w:val="single"/>
        </w:rPr>
        <w:t>accidentally</w:t>
      </w:r>
      <w:r w:rsidRPr="003A29CD">
        <w:rPr>
          <w:rFonts w:asciiTheme="majorHAnsi" w:hAnsiTheme="majorHAnsi" w:cstheme="majorHAnsi"/>
          <w:u w:val="single"/>
        </w:rPr>
        <w:t xml:space="preserve"> or </w:t>
      </w:r>
      <w:r w:rsidRPr="003A29CD">
        <w:rPr>
          <w:rFonts w:asciiTheme="majorHAnsi" w:hAnsiTheme="majorHAnsi" w:cstheme="majorHAnsi"/>
          <w:b/>
          <w:iCs/>
          <w:u w:val="single"/>
        </w:rPr>
        <w:t>purposefully</w:t>
      </w:r>
      <w:r w:rsidRPr="003A29CD">
        <w:rPr>
          <w:rFonts w:asciiTheme="majorHAnsi" w:hAnsiTheme="majorHAnsi" w:cstheme="majorHAnsi"/>
          <w:u w:val="single"/>
        </w:rPr>
        <w:t xml:space="preserve"> in response, </w:t>
      </w:r>
      <w:r w:rsidRPr="003A29CD">
        <w:rPr>
          <w:rFonts w:asciiTheme="majorHAnsi" w:hAnsiTheme="majorHAnsi" w:cstheme="majorHAnsi"/>
          <w:b/>
          <w:bCs/>
          <w:u w:val="single"/>
        </w:rPr>
        <w:t xml:space="preserve">nuclear winter </w:t>
      </w:r>
      <w:r w:rsidRPr="003A29CD">
        <w:rPr>
          <w:rFonts w:asciiTheme="majorHAnsi" w:hAnsiTheme="majorHAnsi" w:cstheme="majorHAnsi"/>
          <w:u w:val="single"/>
        </w:rPr>
        <w:t xml:space="preserve">would ensue, meaning the </w:t>
      </w:r>
      <w:r w:rsidRPr="003A29CD">
        <w:rPr>
          <w:rFonts w:asciiTheme="majorHAnsi" w:hAnsiTheme="majorHAnsi" w:cstheme="majorHAnsi"/>
          <w:b/>
          <w:iCs/>
          <w:u w:val="single"/>
        </w:rPr>
        <w:t>end of most life on earth</w:t>
      </w:r>
      <w:r w:rsidRPr="003A29CD">
        <w:rPr>
          <w:rFonts w:asciiTheme="majorHAnsi" w:hAnsiTheme="majorHAnsi" w:cstheme="majorHAnsi"/>
          <w:sz w:val="12"/>
        </w:rPr>
        <w:t>.</w:t>
      </w:r>
    </w:p>
    <w:p w14:paraId="1B0C01A5" w14:textId="77777777" w:rsidR="00480BD0" w:rsidRPr="003A29CD" w:rsidRDefault="00480BD0" w:rsidP="00480BD0">
      <w:pPr>
        <w:rPr>
          <w:rFonts w:asciiTheme="majorHAnsi" w:hAnsiTheme="majorHAnsi" w:cstheme="majorHAnsi"/>
        </w:rPr>
      </w:pPr>
    </w:p>
    <w:p w14:paraId="1F51C5B5" w14:textId="77777777" w:rsidR="00480BD0" w:rsidRPr="003A29CD" w:rsidRDefault="00480BD0" w:rsidP="00480BD0">
      <w:pPr>
        <w:pStyle w:val="Heading2"/>
        <w:rPr>
          <w:rFonts w:asciiTheme="majorHAnsi" w:hAnsiTheme="majorHAnsi" w:cstheme="majorHAnsi"/>
        </w:rPr>
      </w:pPr>
      <w:r w:rsidRPr="003A29CD">
        <w:rPr>
          <w:rFonts w:asciiTheme="majorHAnsi" w:hAnsiTheme="majorHAnsi" w:cstheme="majorHAnsi"/>
        </w:rPr>
        <w:lastRenderedPageBreak/>
        <w:t>Case</w:t>
      </w:r>
    </w:p>
    <w:p w14:paraId="512A7D60" w14:textId="4C690EC9" w:rsidR="00AA4B9E" w:rsidRPr="003A29CD" w:rsidRDefault="00AA4B9E" w:rsidP="00480BD0">
      <w:pPr>
        <w:pStyle w:val="Heading3"/>
        <w:rPr>
          <w:rFonts w:asciiTheme="majorHAnsi" w:hAnsiTheme="majorHAnsi" w:cstheme="majorHAnsi"/>
        </w:rPr>
      </w:pPr>
      <w:r w:rsidRPr="003A29CD">
        <w:rPr>
          <w:rFonts w:asciiTheme="majorHAnsi" w:hAnsiTheme="majorHAnsi" w:cstheme="majorHAnsi"/>
        </w:rPr>
        <w:lastRenderedPageBreak/>
        <w:t>1NC – Framing</w:t>
      </w:r>
    </w:p>
    <w:p w14:paraId="0181C770" w14:textId="7078E29B" w:rsidR="00AA4B9E" w:rsidRPr="003A29CD" w:rsidRDefault="003A29CD" w:rsidP="003A29CD">
      <w:pPr>
        <w:pStyle w:val="Heading4"/>
        <w:rPr>
          <w:rFonts w:asciiTheme="majorHAnsi" w:hAnsiTheme="majorHAnsi" w:cstheme="majorHAnsi"/>
        </w:rPr>
      </w:pPr>
      <w:r w:rsidRPr="003A29CD">
        <w:rPr>
          <w:rFonts w:asciiTheme="majorHAnsi" w:hAnsiTheme="majorHAnsi" w:cstheme="majorHAnsi"/>
        </w:rPr>
        <w:t xml:space="preserve">Induction fails – </w:t>
      </w:r>
    </w:p>
    <w:p w14:paraId="13CE0C9C" w14:textId="63594CA4" w:rsidR="003A29CD" w:rsidRPr="003A29CD" w:rsidRDefault="003A29CD" w:rsidP="003A29CD">
      <w:pPr>
        <w:pStyle w:val="Heading4"/>
        <w:rPr>
          <w:rFonts w:asciiTheme="majorHAnsi" w:hAnsiTheme="majorHAnsi" w:cstheme="majorHAnsi"/>
        </w:rPr>
      </w:pPr>
      <w:r w:rsidRPr="003A29CD">
        <w:rPr>
          <w:rFonts w:asciiTheme="majorHAnsi" w:hAnsiTheme="majorHAnsi" w:cstheme="majorHAnsi"/>
        </w:rPr>
        <w:t>Aggregation is impossible</w:t>
      </w:r>
    </w:p>
    <w:p w14:paraId="73DE1B52" w14:textId="75D9A72B" w:rsidR="003A29CD" w:rsidRDefault="003A29CD" w:rsidP="003A29CD">
      <w:pPr>
        <w:pStyle w:val="Heading4"/>
        <w:rPr>
          <w:rFonts w:asciiTheme="majorHAnsi" w:hAnsiTheme="majorHAnsi" w:cstheme="majorHAnsi"/>
        </w:rPr>
      </w:pPr>
      <w:r w:rsidRPr="003A29CD">
        <w:rPr>
          <w:rFonts w:asciiTheme="majorHAnsi" w:hAnsiTheme="majorHAnsi" w:cstheme="majorHAnsi"/>
        </w:rPr>
        <w:t>Pleasure and pain are subjective</w:t>
      </w:r>
    </w:p>
    <w:p w14:paraId="39EF1734" w14:textId="027CF25C" w:rsidR="003A29CD" w:rsidRDefault="003A29CD" w:rsidP="003A29CD">
      <w:pPr>
        <w:pStyle w:val="Heading4"/>
      </w:pPr>
      <w:r>
        <w:t>Predictions are impossible</w:t>
      </w:r>
    </w:p>
    <w:p w14:paraId="0E6A7403" w14:textId="77777777" w:rsidR="003A29CD" w:rsidRPr="003A29CD" w:rsidRDefault="003A29CD" w:rsidP="003A29CD"/>
    <w:p w14:paraId="1F1A73D1" w14:textId="4FCEF219" w:rsidR="00480BD0" w:rsidRPr="003A29CD" w:rsidRDefault="00480BD0" w:rsidP="00480BD0">
      <w:pPr>
        <w:pStyle w:val="Heading3"/>
        <w:rPr>
          <w:rFonts w:asciiTheme="majorHAnsi" w:hAnsiTheme="majorHAnsi" w:cstheme="majorHAnsi"/>
        </w:rPr>
      </w:pPr>
      <w:r w:rsidRPr="003A29CD">
        <w:rPr>
          <w:rFonts w:asciiTheme="majorHAnsi" w:hAnsiTheme="majorHAnsi" w:cstheme="majorHAnsi"/>
        </w:rPr>
        <w:lastRenderedPageBreak/>
        <w:t>1NC – Top-level</w:t>
      </w:r>
    </w:p>
    <w:p w14:paraId="54D9E234" w14:textId="77777777" w:rsidR="00480BD0" w:rsidRPr="003A29CD" w:rsidRDefault="00480BD0" w:rsidP="00480BD0">
      <w:pPr>
        <w:pStyle w:val="Heading4"/>
        <w:rPr>
          <w:rFonts w:asciiTheme="majorHAnsi" w:hAnsiTheme="majorHAnsi" w:cstheme="majorHAnsi"/>
        </w:rPr>
      </w:pPr>
      <w:r w:rsidRPr="003A29CD">
        <w:rPr>
          <w:rFonts w:asciiTheme="majorHAnsi" w:hAnsiTheme="majorHAnsi" w:cstheme="majorHAnsi"/>
        </w:rPr>
        <w:t xml:space="preserve">Private sector contracting is a </w:t>
      </w:r>
      <w:r w:rsidRPr="003A29CD">
        <w:rPr>
          <w:rFonts w:asciiTheme="majorHAnsi" w:hAnsiTheme="majorHAnsi" w:cstheme="majorHAnsi"/>
          <w:u w:val="single"/>
        </w:rPr>
        <w:t>massive</w:t>
      </w:r>
      <w:r w:rsidRPr="003A29CD">
        <w:rPr>
          <w:rFonts w:asciiTheme="majorHAnsi" w:hAnsiTheme="majorHAnsi" w:cstheme="majorHAnsi"/>
        </w:rPr>
        <w:t xml:space="preserve"> alt cause and </w:t>
      </w:r>
      <w:r w:rsidRPr="003A29CD">
        <w:rPr>
          <w:rFonts w:asciiTheme="majorHAnsi" w:hAnsiTheme="majorHAnsi" w:cstheme="majorHAnsi"/>
          <w:u w:val="single"/>
        </w:rPr>
        <w:t>thumps the aff</w:t>
      </w:r>
      <w:r w:rsidRPr="003A29CD">
        <w:rPr>
          <w:rFonts w:asciiTheme="majorHAnsi" w:hAnsiTheme="majorHAnsi" w:cstheme="majorHAnsi"/>
        </w:rPr>
        <w:t xml:space="preserve">. Their internal link is “civil-military fusion” which means private </w:t>
      </w:r>
      <w:proofErr w:type="gramStart"/>
      <w:r w:rsidRPr="003A29CD">
        <w:rPr>
          <w:rFonts w:asciiTheme="majorHAnsi" w:hAnsiTheme="majorHAnsi" w:cstheme="majorHAnsi"/>
        </w:rPr>
        <w:t>companies</w:t>
      </w:r>
      <w:proofErr w:type="gramEnd"/>
      <w:r w:rsidRPr="003A29CD">
        <w:rPr>
          <w:rFonts w:asciiTheme="majorHAnsi" w:hAnsiTheme="majorHAnsi" w:cstheme="majorHAnsi"/>
        </w:rPr>
        <w:t xml:space="preserve"> </w:t>
      </w:r>
      <w:r w:rsidRPr="003A29CD">
        <w:rPr>
          <w:rFonts w:asciiTheme="majorHAnsi" w:hAnsiTheme="majorHAnsi" w:cstheme="majorHAnsi"/>
          <w:u w:val="single"/>
        </w:rPr>
        <w:t>contract</w:t>
      </w:r>
      <w:r w:rsidRPr="003A29CD">
        <w:rPr>
          <w:rFonts w:asciiTheme="majorHAnsi" w:hAnsiTheme="majorHAnsi" w:cstheme="majorHAnsi"/>
        </w:rPr>
        <w:t xml:space="preserve"> with the Chinese government to </w:t>
      </w:r>
      <w:r w:rsidRPr="003A29CD">
        <w:rPr>
          <w:rFonts w:asciiTheme="majorHAnsi" w:hAnsiTheme="majorHAnsi" w:cstheme="majorHAnsi"/>
          <w:u w:val="single"/>
        </w:rPr>
        <w:t>develop</w:t>
      </w:r>
      <w:r w:rsidRPr="003A29CD">
        <w:rPr>
          <w:rFonts w:asciiTheme="majorHAnsi" w:hAnsiTheme="majorHAnsi" w:cstheme="majorHAnsi"/>
        </w:rPr>
        <w:t xml:space="preserve"> ASAT technologies. China </w:t>
      </w:r>
      <w:r w:rsidRPr="003A29CD">
        <w:rPr>
          <w:rFonts w:asciiTheme="majorHAnsi" w:hAnsiTheme="majorHAnsi" w:cstheme="majorHAnsi"/>
          <w:u w:val="single"/>
        </w:rPr>
        <w:t>doesn’t give up</w:t>
      </w:r>
      <w:r w:rsidRPr="003A29CD">
        <w:rPr>
          <w:rFonts w:asciiTheme="majorHAnsi" w:hAnsiTheme="majorHAnsi" w:cstheme="majorHAnsi"/>
        </w:rPr>
        <w:t xml:space="preserve"> operations post aff, they </w:t>
      </w:r>
      <w:r w:rsidRPr="003A29CD">
        <w:rPr>
          <w:rFonts w:asciiTheme="majorHAnsi" w:hAnsiTheme="majorHAnsi" w:cstheme="majorHAnsi"/>
          <w:u w:val="single"/>
        </w:rPr>
        <w:t>pay</w:t>
      </w:r>
      <w:r w:rsidRPr="003A29CD">
        <w:rPr>
          <w:rFonts w:asciiTheme="majorHAnsi" w:hAnsiTheme="majorHAnsi" w:cstheme="majorHAnsi"/>
        </w:rPr>
        <w:t xml:space="preserve"> private entities to develop tech for them, so the aff </w:t>
      </w:r>
      <w:r w:rsidRPr="003A29CD">
        <w:rPr>
          <w:rFonts w:asciiTheme="majorHAnsi" w:hAnsiTheme="majorHAnsi" w:cstheme="majorHAnsi"/>
          <w:u w:val="single"/>
        </w:rPr>
        <w:t>can’t solve</w:t>
      </w:r>
      <w:r w:rsidRPr="003A29CD">
        <w:rPr>
          <w:rFonts w:asciiTheme="majorHAnsi" w:hAnsiTheme="majorHAnsi" w:cstheme="majorHAnsi"/>
        </w:rPr>
        <w:t>.</w:t>
      </w:r>
    </w:p>
    <w:p w14:paraId="61651E92" w14:textId="77777777" w:rsidR="00AA4B9E" w:rsidRPr="003A29CD" w:rsidRDefault="00AA4B9E" w:rsidP="00AA4B9E">
      <w:pPr>
        <w:pStyle w:val="Heading4"/>
        <w:rPr>
          <w:rFonts w:asciiTheme="majorHAnsi" w:hAnsiTheme="majorHAnsi" w:cstheme="majorHAnsi"/>
        </w:rPr>
      </w:pPr>
      <w:r w:rsidRPr="003A29CD">
        <w:rPr>
          <w:rFonts w:asciiTheme="majorHAnsi" w:hAnsiTheme="majorHAnsi" w:cstheme="majorHAnsi"/>
        </w:rPr>
        <w:t xml:space="preserve">CHINA’S COMMERICIAL SPACE INDUSTRY IS ACTUAL STATE CONTROLED, PROVES THEY CAN’T SOLVE SINCE CHINA’S SPACE PROGRAM STAYS INTACT – Strake Reads Green </w:t>
      </w:r>
    </w:p>
    <w:p w14:paraId="7F52B46E" w14:textId="77777777" w:rsidR="00AA4B9E" w:rsidRPr="003A29CD" w:rsidRDefault="00AA4B9E" w:rsidP="00AA4B9E">
      <w:pPr>
        <w:rPr>
          <w:rFonts w:asciiTheme="majorHAnsi" w:eastAsia="MS Mincho" w:hAnsiTheme="majorHAnsi" w:cstheme="majorHAnsi"/>
        </w:rPr>
      </w:pPr>
      <w:r w:rsidRPr="003A29CD">
        <w:rPr>
          <w:rFonts w:asciiTheme="majorHAnsi" w:eastAsia="MS Mincho" w:hAnsiTheme="majorHAnsi" w:cstheme="majorHAnsi"/>
          <w:b/>
          <w:sz w:val="26"/>
        </w:rPr>
        <w:t>1AC Patel 21</w:t>
      </w:r>
      <w:r w:rsidRPr="003A29CD">
        <w:rPr>
          <w:rFonts w:asciiTheme="majorHAnsi" w:eastAsia="MS Mincho" w:hAnsiTheme="majorHAnsi" w:cstheme="majorHAnsi"/>
        </w:rPr>
        <w:t xml:space="preserve"> — (Neel V. Patel, Neel is the space reporter for MIT Technology Review, and he writes The Airlock newsletter. Before joining, he worked as a freelance science and technology journalist, contributing stories to Popular Science, The Daily Beast, Slate, Wired, the Verge, and elsewhere. Prior to that, he was an associate editor for Inverse, where he grew and led the website’s space coverage., “China’s surging private space industry is out to challenge the </w:t>
      </w:r>
      <w:proofErr w:type="gramStart"/>
      <w:r w:rsidRPr="003A29CD">
        <w:rPr>
          <w:rFonts w:asciiTheme="majorHAnsi" w:eastAsia="MS Mincho" w:hAnsiTheme="majorHAnsi" w:cstheme="majorHAnsi"/>
        </w:rPr>
        <w:t>US“</w:t>
      </w:r>
      <w:proofErr w:type="gramEnd"/>
      <w:r w:rsidRPr="003A29CD">
        <w:rPr>
          <w:rFonts w:asciiTheme="majorHAnsi" w:eastAsia="MS Mincho" w:hAnsiTheme="majorHAnsi" w:cstheme="majorHAnsi"/>
        </w:rPr>
        <w:t>, MIT Technology Review, 1-21-2021, Available Online at https://www.technologyreview.com/2021/01/21/1016513/china-private-commercial-space-industry-dominance, accessed 1-11-2022, HKR-AR)</w:t>
      </w:r>
    </w:p>
    <w:p w14:paraId="22E0E7A8" w14:textId="77777777" w:rsidR="00AA4B9E" w:rsidRPr="003A29CD" w:rsidRDefault="00AA4B9E" w:rsidP="00AA4B9E">
      <w:pPr>
        <w:rPr>
          <w:rFonts w:asciiTheme="majorHAnsi" w:hAnsiTheme="majorHAnsi" w:cstheme="majorHAnsi"/>
          <w:sz w:val="14"/>
        </w:rPr>
      </w:pPr>
      <w:r w:rsidRPr="003A29CD">
        <w:rPr>
          <w:rFonts w:asciiTheme="majorHAnsi" w:eastAsia="MS Mincho" w:hAnsiTheme="majorHAnsi" w:cstheme="majorHAnsi"/>
          <w:sz w:val="14"/>
        </w:rPr>
        <w:t xml:space="preserve">Until recently, </w:t>
      </w:r>
      <w:r w:rsidRPr="003A29CD">
        <w:rPr>
          <w:rFonts w:asciiTheme="majorHAnsi" w:eastAsia="MS Mincho" w:hAnsiTheme="majorHAnsi" w:cstheme="majorHAnsi"/>
          <w:highlight w:val="cyan"/>
          <w:u w:val="single"/>
        </w:rPr>
        <w:t>China’s</w:t>
      </w:r>
      <w:r w:rsidRPr="003A29CD">
        <w:rPr>
          <w:rFonts w:asciiTheme="majorHAnsi" w:eastAsia="MS Mincho" w:hAnsiTheme="majorHAnsi" w:cstheme="majorHAnsi"/>
          <w:u w:val="single"/>
        </w:rPr>
        <w:t xml:space="preserve"> space </w:t>
      </w:r>
      <w:r w:rsidRPr="003A29CD">
        <w:rPr>
          <w:rFonts w:asciiTheme="majorHAnsi" w:eastAsia="MS Mincho" w:hAnsiTheme="majorHAnsi" w:cstheme="majorHAnsi"/>
          <w:highlight w:val="cyan"/>
          <w:u w:val="single"/>
        </w:rPr>
        <w:t>activity</w:t>
      </w:r>
      <w:r w:rsidRPr="003A29CD">
        <w:rPr>
          <w:rFonts w:asciiTheme="majorHAnsi" w:eastAsia="MS Mincho" w:hAnsiTheme="majorHAnsi" w:cstheme="majorHAnsi"/>
          <w:u w:val="single"/>
        </w:rPr>
        <w:t xml:space="preserve"> has </w:t>
      </w:r>
      <w:r w:rsidRPr="003A29CD">
        <w:rPr>
          <w:rFonts w:asciiTheme="majorHAnsi" w:eastAsia="MS Mincho" w:hAnsiTheme="majorHAnsi" w:cstheme="majorHAnsi"/>
          <w:highlight w:val="cyan"/>
          <w:u w:val="single"/>
        </w:rPr>
        <w:t>been</w:t>
      </w:r>
      <w:r w:rsidRPr="003A29CD">
        <w:rPr>
          <w:rFonts w:asciiTheme="majorHAnsi" w:eastAsia="MS Mincho" w:hAnsiTheme="majorHAnsi" w:cstheme="majorHAnsi"/>
          <w:u w:val="single"/>
        </w:rPr>
        <w:t xml:space="preserve"> overwhelmingly </w:t>
      </w:r>
      <w:r w:rsidRPr="003A29CD">
        <w:rPr>
          <w:rFonts w:asciiTheme="majorHAnsi" w:eastAsia="MS Mincho" w:hAnsiTheme="majorHAnsi" w:cstheme="majorHAnsi"/>
          <w:highlight w:val="cyan"/>
          <w:u w:val="single"/>
        </w:rPr>
        <w:t>dominated by</w:t>
      </w:r>
      <w:r w:rsidRPr="003A29CD">
        <w:rPr>
          <w:rFonts w:asciiTheme="majorHAnsi" w:eastAsia="MS Mincho" w:hAnsiTheme="majorHAnsi" w:cstheme="majorHAnsi"/>
          <w:u w:val="single"/>
        </w:rPr>
        <w:t xml:space="preserve"> two </w:t>
      </w:r>
      <w:r w:rsidRPr="003A29CD">
        <w:rPr>
          <w:rFonts w:asciiTheme="majorHAnsi" w:eastAsia="MS Mincho" w:hAnsiTheme="majorHAnsi" w:cstheme="majorHAnsi"/>
          <w:highlight w:val="cyan"/>
          <w:u w:val="single"/>
        </w:rPr>
        <w:t>state-owned enterprises</w:t>
      </w:r>
      <w:r w:rsidRPr="003A29CD">
        <w:rPr>
          <w:rFonts w:asciiTheme="majorHAnsi" w:eastAsia="MS Mincho" w:hAnsiTheme="majorHAnsi" w:cstheme="majorHAnsi"/>
          <w:sz w:val="14"/>
        </w:rPr>
        <w:t>: the China Aerospace Science &amp; Industry Corporation Limited (CASIC) and the China Aerospace Science and Technology Corporation (CASC). A few private space firms have been allowed to operate in the country for a while: for example, there’s the China Great Wall Industry Corporation Limited (</w:t>
      </w:r>
      <w:proofErr w:type="gramStart"/>
      <w:r w:rsidRPr="003A29CD">
        <w:rPr>
          <w:rFonts w:asciiTheme="majorHAnsi" w:eastAsia="MS Mincho" w:hAnsiTheme="majorHAnsi" w:cstheme="majorHAnsi"/>
          <w:sz w:val="14"/>
        </w:rPr>
        <w:t>in reality a</w:t>
      </w:r>
      <w:proofErr w:type="gramEnd"/>
      <w:r w:rsidRPr="003A29CD">
        <w:rPr>
          <w:rFonts w:asciiTheme="majorHAnsi" w:eastAsia="MS Mincho" w:hAnsiTheme="majorHAnsi" w:cstheme="majorHAnsi"/>
          <w:sz w:val="14"/>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3A29CD">
        <w:rPr>
          <w:rFonts w:asciiTheme="majorHAnsi" w:eastAsia="MS Mincho" w:hAnsiTheme="majorHAnsi" w:cstheme="majorHAnsi"/>
          <w:sz w:val="14"/>
        </w:rPr>
        <w:t>actually deliver</w:t>
      </w:r>
      <w:proofErr w:type="gramEnd"/>
      <w:r w:rsidRPr="003A29CD">
        <w:rPr>
          <w:rFonts w:asciiTheme="majorHAnsi" w:eastAsia="MS Mincho" w:hAnsiTheme="majorHAnsi" w:cstheme="majorHAnsi"/>
          <w:sz w:val="14"/>
        </w:rPr>
        <w:t xml:space="preserve"> to orbit. The costs involved were too much for anything but national budgets to handle. </w:t>
      </w:r>
      <w:r w:rsidRPr="003A29CD">
        <w:rPr>
          <w:rFonts w:asciiTheme="majorHAnsi" w:eastAsia="MS Mincho" w:hAnsiTheme="majorHAnsi" w:cstheme="majorHAnsi"/>
          <w:highlight w:val="cyan"/>
          <w:u w:val="single"/>
        </w:rPr>
        <w:t>That all changed</w:t>
      </w:r>
      <w:r w:rsidRPr="003A29CD">
        <w:rPr>
          <w:rFonts w:asciiTheme="majorHAnsi" w:eastAsia="MS Mincho" w:hAnsiTheme="majorHAnsi" w:cstheme="majorHAnsi"/>
          <w:sz w:val="14"/>
        </w:rPr>
        <w:t xml:space="preserve"> this past decade as </w:t>
      </w:r>
      <w:r w:rsidRPr="003A29CD">
        <w:rPr>
          <w:rFonts w:asciiTheme="majorHAnsi" w:eastAsia="MS Mincho" w:hAnsiTheme="majorHAnsi" w:cstheme="majorHAnsi"/>
          <w:u w:val="single"/>
        </w:rPr>
        <w:t xml:space="preserve">the </w:t>
      </w:r>
      <w:r w:rsidRPr="003A29CD">
        <w:rPr>
          <w:rFonts w:asciiTheme="majorHAnsi" w:eastAsia="MS Mincho" w:hAnsiTheme="majorHAnsi" w:cstheme="majorHAnsi"/>
          <w:highlight w:val="cyan"/>
          <w:u w:val="single"/>
        </w:rPr>
        <w:t>costs of making sat</w:t>
      </w:r>
      <w:r w:rsidRPr="003A29CD">
        <w:rPr>
          <w:rFonts w:asciiTheme="majorHAnsi" w:eastAsia="MS Mincho" w:hAnsiTheme="majorHAnsi" w:cstheme="majorHAnsi"/>
          <w:u w:val="single"/>
        </w:rPr>
        <w:t>ellite</w:t>
      </w:r>
      <w:r w:rsidRPr="003A29CD">
        <w:rPr>
          <w:rFonts w:asciiTheme="majorHAnsi" w:eastAsia="MS Mincho" w:hAnsiTheme="majorHAnsi" w:cstheme="majorHAnsi"/>
          <w:highlight w:val="cyan"/>
          <w:u w:val="single"/>
        </w:rPr>
        <w:t>s</w:t>
      </w:r>
      <w:r w:rsidRPr="003A29CD">
        <w:rPr>
          <w:rFonts w:asciiTheme="majorHAnsi" w:eastAsia="MS Mincho" w:hAnsiTheme="majorHAnsi" w:cstheme="majorHAnsi"/>
          <w:u w:val="single"/>
        </w:rPr>
        <w:t xml:space="preserve"> and </w:t>
      </w:r>
      <w:r w:rsidRPr="003A29CD">
        <w:rPr>
          <w:rFonts w:asciiTheme="majorHAnsi" w:eastAsia="MS Mincho" w:hAnsiTheme="majorHAnsi" w:cstheme="majorHAnsi"/>
          <w:highlight w:val="cyan"/>
          <w:u w:val="single"/>
        </w:rPr>
        <w:t>launching rockets plunged</w:t>
      </w:r>
      <w:r w:rsidRPr="003A29CD">
        <w:rPr>
          <w:rFonts w:asciiTheme="majorHAnsi" w:eastAsia="MS Mincho" w:hAnsiTheme="majorHAnsi" w:cstheme="majorHAnsi"/>
          <w:u w:val="single"/>
        </w:rPr>
        <w:t xml:space="preserve">. In 2014, a year after </w:t>
      </w:r>
      <w:r w:rsidRPr="003A29CD">
        <w:rPr>
          <w:rFonts w:asciiTheme="majorHAnsi" w:eastAsia="MS Mincho" w:hAnsiTheme="majorHAnsi" w:cstheme="majorHAnsi"/>
          <w:highlight w:val="cyan"/>
          <w:u w:val="single"/>
        </w:rPr>
        <w:t>Xi</w:t>
      </w:r>
      <w:r w:rsidRPr="003A29CD">
        <w:rPr>
          <w:rFonts w:asciiTheme="majorHAnsi" w:eastAsia="MS Mincho" w:hAnsiTheme="majorHAnsi" w:cstheme="majorHAnsi"/>
          <w:u w:val="single"/>
        </w:rPr>
        <w:t xml:space="preserve"> Jinping took over as the new leader of China, the Chinese government decided to </w:t>
      </w:r>
      <w:r w:rsidRPr="003A29CD">
        <w:rPr>
          <w:rFonts w:asciiTheme="majorHAnsi" w:eastAsia="MS Mincho" w:hAnsiTheme="majorHAnsi" w:cstheme="majorHAnsi"/>
          <w:highlight w:val="cyan"/>
          <w:u w:val="single"/>
        </w:rPr>
        <w:t>treat</w:t>
      </w:r>
      <w:r w:rsidRPr="003A29CD">
        <w:rPr>
          <w:rFonts w:asciiTheme="majorHAnsi" w:eastAsia="MS Mincho" w:hAnsiTheme="majorHAnsi" w:cstheme="majorHAnsi"/>
          <w:u w:val="single"/>
        </w:rPr>
        <w:t xml:space="preserve"> civil </w:t>
      </w:r>
      <w:r w:rsidRPr="003A29CD">
        <w:rPr>
          <w:rFonts w:asciiTheme="majorHAnsi" w:eastAsia="MS Mincho" w:hAnsiTheme="majorHAnsi" w:cstheme="majorHAnsi"/>
          <w:highlight w:val="cyan"/>
          <w:u w:val="single"/>
        </w:rPr>
        <w:t>space dev</w:t>
      </w:r>
      <w:r w:rsidRPr="003A29CD">
        <w:rPr>
          <w:rFonts w:asciiTheme="majorHAnsi" w:eastAsia="MS Mincho" w:hAnsiTheme="majorHAnsi" w:cstheme="majorHAnsi"/>
          <w:u w:val="single"/>
        </w:rPr>
        <w:t xml:space="preserve">elopment </w:t>
      </w:r>
      <w:r w:rsidRPr="003A29CD">
        <w:rPr>
          <w:rFonts w:asciiTheme="majorHAnsi" w:eastAsia="MS Mincho" w:hAnsiTheme="majorHAnsi" w:cstheme="majorHAnsi"/>
          <w:highlight w:val="cyan"/>
          <w:u w:val="single"/>
        </w:rPr>
        <w:t>as</w:t>
      </w:r>
      <w:r w:rsidRPr="003A29CD">
        <w:rPr>
          <w:rFonts w:asciiTheme="majorHAnsi" w:eastAsia="MS Mincho" w:hAnsiTheme="majorHAnsi" w:cstheme="majorHAnsi"/>
          <w:u w:val="single"/>
        </w:rPr>
        <w:t xml:space="preserve"> a key </w:t>
      </w:r>
      <w:r w:rsidRPr="003A29CD">
        <w:rPr>
          <w:rFonts w:asciiTheme="majorHAnsi" w:eastAsia="MS Mincho" w:hAnsiTheme="majorHAnsi" w:cstheme="majorHAnsi"/>
          <w:highlight w:val="cyan"/>
          <w:u w:val="single"/>
        </w:rPr>
        <w:t>area of innovation</w:t>
      </w:r>
      <w:r w:rsidRPr="003A29CD">
        <w:rPr>
          <w:rFonts w:asciiTheme="majorHAnsi" w:eastAsia="MS Mincho" w:hAnsiTheme="majorHAnsi" w:cstheme="majorHAnsi"/>
          <w:u w:val="single"/>
        </w:rPr>
        <w:t xml:space="preserve">, as it had already begun doing with AI and solar power. It issued a policy directive called </w:t>
      </w:r>
      <w:r w:rsidRPr="003A29CD">
        <w:rPr>
          <w:rFonts w:asciiTheme="majorHAnsi" w:eastAsia="MS Mincho" w:hAnsiTheme="majorHAnsi" w:cstheme="majorHAnsi"/>
          <w:highlight w:val="cyan"/>
          <w:u w:val="single"/>
        </w:rPr>
        <w:t>Document 60</w:t>
      </w:r>
      <w:r w:rsidRPr="003A29CD">
        <w:rPr>
          <w:rFonts w:asciiTheme="majorHAnsi" w:eastAsia="MS Mincho" w:hAnsiTheme="majorHAnsi" w:cstheme="majorHAnsi"/>
          <w:u w:val="single"/>
        </w:rPr>
        <w:t xml:space="preserve"> that year </w:t>
      </w:r>
      <w:r w:rsidRPr="003A29CD">
        <w:rPr>
          <w:rFonts w:asciiTheme="majorHAnsi" w:eastAsia="MS Mincho" w:hAnsiTheme="majorHAnsi" w:cstheme="majorHAnsi"/>
          <w:highlight w:val="cyan"/>
          <w:u w:val="single"/>
        </w:rPr>
        <w:t>to enable</w:t>
      </w:r>
      <w:r w:rsidRPr="003A29CD">
        <w:rPr>
          <w:rFonts w:asciiTheme="majorHAnsi" w:eastAsia="MS Mincho" w:hAnsiTheme="majorHAnsi" w:cstheme="majorHAnsi"/>
          <w:u w:val="single"/>
        </w:rPr>
        <w:t xml:space="preserve"> large </w:t>
      </w:r>
      <w:r w:rsidRPr="003A29CD">
        <w:rPr>
          <w:rFonts w:asciiTheme="majorHAnsi" w:eastAsia="MS Mincho" w:hAnsiTheme="majorHAnsi" w:cstheme="majorHAnsi"/>
          <w:highlight w:val="cyan"/>
          <w:u w:val="single"/>
        </w:rPr>
        <w:t>private investment</w:t>
      </w:r>
      <w:r w:rsidRPr="003A29CD">
        <w:rPr>
          <w:rFonts w:asciiTheme="majorHAnsi" w:eastAsia="MS Mincho" w:hAnsiTheme="majorHAnsi" w:cstheme="majorHAnsi"/>
          <w:u w:val="single"/>
        </w:rPr>
        <w:t xml:space="preserve"> in companies interested in participating in the space industry. </w:t>
      </w:r>
      <w:r w:rsidRPr="003A29CD">
        <w:rPr>
          <w:rFonts w:asciiTheme="majorHAnsi" w:eastAsia="MS Mincho" w:hAnsiTheme="majorHAnsi" w:cstheme="majorHAnsi"/>
          <w:sz w:val="14"/>
        </w:rPr>
        <w:t>“</w:t>
      </w:r>
      <w:r w:rsidRPr="003A29CD">
        <w:rPr>
          <w:rFonts w:asciiTheme="majorHAnsi" w:eastAsia="MS Mincho" w:hAnsiTheme="majorHAnsi" w:cstheme="majorHAnsi"/>
          <w:u w:val="single"/>
        </w:rPr>
        <w:t xml:space="preserve">Xi’s goal was that if China has to become a critical player in technology, including in civil space and aerospace, it was critical to develop a space ecosystem that includes the private sector,” says Namrata Goswami, a geopolitics expert based in Montgomery, Alabama, who’s been studying China’s space program for many years. “He was </w:t>
      </w:r>
      <w:r w:rsidRPr="003A29CD">
        <w:rPr>
          <w:rFonts w:asciiTheme="majorHAnsi" w:eastAsia="MS Mincho" w:hAnsiTheme="majorHAnsi" w:cstheme="majorHAnsi"/>
          <w:highlight w:val="cyan"/>
          <w:u w:val="single"/>
        </w:rPr>
        <w:t>taking</w:t>
      </w:r>
      <w:r w:rsidRPr="003A29CD">
        <w:rPr>
          <w:rFonts w:asciiTheme="majorHAnsi" w:eastAsia="MS Mincho" w:hAnsiTheme="majorHAnsi" w:cstheme="majorHAnsi"/>
          <w:u w:val="single"/>
        </w:rPr>
        <w:t xml:space="preserve"> a </w:t>
      </w:r>
      <w:r w:rsidRPr="003A29CD">
        <w:rPr>
          <w:rFonts w:asciiTheme="majorHAnsi" w:eastAsia="MS Mincho" w:hAnsiTheme="majorHAnsi" w:cstheme="majorHAnsi"/>
          <w:highlight w:val="cyan"/>
          <w:u w:val="single"/>
        </w:rPr>
        <w:t>cue from</w:t>
      </w:r>
      <w:r w:rsidRPr="003A29CD">
        <w:rPr>
          <w:rFonts w:asciiTheme="majorHAnsi" w:eastAsia="MS Mincho" w:hAnsiTheme="majorHAnsi" w:cstheme="majorHAnsi"/>
          <w:u w:val="single"/>
        </w:rPr>
        <w:t xml:space="preserve"> the </w:t>
      </w:r>
      <w:r w:rsidRPr="003A29CD">
        <w:rPr>
          <w:rFonts w:asciiTheme="majorHAnsi" w:eastAsia="MS Mincho" w:hAnsiTheme="majorHAnsi" w:cstheme="majorHAnsi"/>
          <w:highlight w:val="cyan"/>
          <w:u w:val="single"/>
        </w:rPr>
        <w:t>American private sector</w:t>
      </w:r>
      <w:r w:rsidRPr="003A29CD">
        <w:rPr>
          <w:rFonts w:asciiTheme="majorHAnsi" w:eastAsia="MS Mincho" w:hAnsiTheme="majorHAnsi" w:cstheme="majorHAnsi"/>
          <w:u w:val="single"/>
        </w:rPr>
        <w:t xml:space="preserve"> to encourage innovation from a </w:t>
      </w:r>
      <w:r w:rsidRPr="003A29CD">
        <w:rPr>
          <w:rFonts w:asciiTheme="majorHAnsi" w:eastAsia="MS Mincho" w:hAnsiTheme="majorHAnsi" w:cstheme="majorHAnsi"/>
          <w:highlight w:val="cyan"/>
          <w:u w:val="single"/>
        </w:rPr>
        <w:t>talent pool</w:t>
      </w:r>
      <w:r w:rsidRPr="003A29CD">
        <w:rPr>
          <w:rFonts w:asciiTheme="majorHAnsi" w:eastAsia="MS Mincho" w:hAnsiTheme="majorHAnsi" w:cstheme="majorHAnsi"/>
          <w:u w:val="single"/>
        </w:rPr>
        <w:t xml:space="preserve"> that </w:t>
      </w:r>
      <w:r w:rsidRPr="003A29CD">
        <w:rPr>
          <w:rFonts w:asciiTheme="majorHAnsi" w:eastAsia="MS Mincho" w:hAnsiTheme="majorHAnsi" w:cstheme="majorHAnsi"/>
          <w:highlight w:val="cyan"/>
          <w:u w:val="single"/>
        </w:rPr>
        <w:t>extended beyond state</w:t>
      </w:r>
      <w:r w:rsidRPr="003A29CD">
        <w:rPr>
          <w:rFonts w:asciiTheme="majorHAnsi" w:eastAsia="MS Mincho" w:hAnsiTheme="majorHAnsi" w:cstheme="majorHAnsi"/>
          <w:u w:val="single"/>
        </w:rPr>
        <w:t>-funded organizations.”</w:t>
      </w:r>
      <w:r w:rsidRPr="003A29CD">
        <w:rPr>
          <w:rFonts w:asciiTheme="majorHAnsi" w:eastAsia="MS Mincho" w:hAnsiTheme="majorHAnsi" w:cstheme="majorHAnsi"/>
          <w:sz w:val="14"/>
        </w:rPr>
        <w:t xml:space="preserve"> </w:t>
      </w:r>
      <w:r w:rsidRPr="003A29CD">
        <w:rPr>
          <w:rFonts w:asciiTheme="majorHAnsi" w:eastAsia="MS Mincho" w:hAnsiTheme="majorHAnsi" w:cstheme="majorHAnsi"/>
          <w:sz w:val="14"/>
          <w:szCs w:val="16"/>
        </w:rPr>
        <w:t xml:space="preserve">As a result, there are now 78 commercial space companies operating in China, according to a 2019 report by the Institute for Defense Analyses. More than half have been founded since 2014, and the vast majority focus on satellite manufacturing and launch services. For example, Galactic Energy, founded in February 2018, is building its Ceres rocket to offer rapid launch service for single payloads, while its Pallas rocket is being built to deploy entire constellations. Rival company </w:t>
      </w:r>
      <w:proofErr w:type="spellStart"/>
      <w:r w:rsidRPr="003A29CD">
        <w:rPr>
          <w:rFonts w:asciiTheme="majorHAnsi" w:eastAsia="MS Mincho" w:hAnsiTheme="majorHAnsi" w:cstheme="majorHAnsi"/>
          <w:sz w:val="14"/>
          <w:szCs w:val="16"/>
        </w:rPr>
        <w:t>i</w:t>
      </w:r>
      <w:proofErr w:type="spellEnd"/>
      <w:r w:rsidRPr="003A29CD">
        <w:rPr>
          <w:rFonts w:asciiTheme="majorHAnsi" w:eastAsia="MS Mincho" w:hAnsiTheme="majorHAnsi" w:cstheme="majorHAnsi"/>
          <w:sz w:val="14"/>
          <w:szCs w:val="16"/>
        </w:rPr>
        <w:t xml:space="preserve">-Space, formed in 2016, became the first commercial Chinese company to make it to space with its Hyperbola-1 in July 2019. It wants to pursue reusable first-stage boosters that can land vertically, like those from SpaceX. So does </w:t>
      </w:r>
      <w:proofErr w:type="spellStart"/>
      <w:r w:rsidRPr="003A29CD">
        <w:rPr>
          <w:rFonts w:asciiTheme="majorHAnsi" w:eastAsia="MS Mincho" w:hAnsiTheme="majorHAnsi" w:cstheme="majorHAnsi"/>
          <w:sz w:val="14"/>
          <w:szCs w:val="16"/>
        </w:rPr>
        <w:t>LinkSpace</w:t>
      </w:r>
      <w:proofErr w:type="spellEnd"/>
      <w:r w:rsidRPr="003A29CD">
        <w:rPr>
          <w:rFonts w:asciiTheme="majorHAnsi" w:eastAsia="MS Mincho" w:hAnsiTheme="majorHAnsi" w:cstheme="majorHAnsi"/>
          <w:sz w:val="14"/>
          <w:szCs w:val="16"/>
        </w:rPr>
        <w:t xml:space="preserve"> (founded in 2014), although it also hopes to use rockets to deliver packages from one terrestrial location to another. </w:t>
      </w:r>
      <w:proofErr w:type="spellStart"/>
      <w:r w:rsidRPr="003A29CD">
        <w:rPr>
          <w:rFonts w:asciiTheme="majorHAnsi" w:eastAsia="MS Mincho" w:hAnsiTheme="majorHAnsi" w:cstheme="majorHAnsi"/>
          <w:sz w:val="14"/>
          <w:szCs w:val="16"/>
        </w:rPr>
        <w:t>Spacety</w:t>
      </w:r>
      <w:proofErr w:type="spellEnd"/>
      <w:r w:rsidRPr="003A29CD">
        <w:rPr>
          <w:rFonts w:asciiTheme="majorHAnsi" w:eastAsia="MS Mincho" w:hAnsiTheme="majorHAnsi" w:cstheme="majorHAnsi"/>
          <w:sz w:val="14"/>
          <w:szCs w:val="16"/>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3A29CD">
        <w:rPr>
          <w:rFonts w:asciiTheme="majorHAnsi" w:eastAsia="MS Mincho" w:hAnsiTheme="majorHAnsi" w:cstheme="majorHAnsi"/>
          <w:sz w:val="14"/>
          <w:szCs w:val="16"/>
        </w:rPr>
        <w:t>Spacety</w:t>
      </w:r>
      <w:proofErr w:type="spellEnd"/>
      <w:r w:rsidRPr="003A29CD">
        <w:rPr>
          <w:rFonts w:asciiTheme="majorHAnsi" w:eastAsia="MS Mincho" w:hAnsiTheme="majorHAnsi" w:cstheme="majorHAnsi"/>
          <w:sz w:val="14"/>
          <w:szCs w:val="16"/>
        </w:rPr>
        <w:t xml:space="preserve"> wants to launch a constellation of these satellites to offer high-quality imaging at low cost. </w:t>
      </w:r>
      <w:r w:rsidRPr="003A29CD">
        <w:rPr>
          <w:rFonts w:asciiTheme="majorHAnsi" w:eastAsia="MS Mincho" w:hAnsiTheme="majorHAnsi" w:cstheme="majorHAnsi"/>
          <w:sz w:val="14"/>
        </w:rPr>
        <w:t xml:space="preserve">To a large extent, </w:t>
      </w:r>
      <w:r w:rsidRPr="003A29CD">
        <w:rPr>
          <w:rFonts w:asciiTheme="majorHAnsi" w:eastAsia="MS Mincho" w:hAnsiTheme="majorHAnsi" w:cstheme="majorHAnsi"/>
          <w:u w:val="single"/>
        </w:rPr>
        <w:t xml:space="preserve">China is following the same blueprint drawn up by the US: </w:t>
      </w:r>
      <w:r w:rsidRPr="003A29CD">
        <w:rPr>
          <w:rFonts w:asciiTheme="majorHAnsi" w:eastAsia="MS Mincho" w:hAnsiTheme="majorHAnsi" w:cstheme="majorHAnsi"/>
          <w:highlight w:val="cyan"/>
          <w:u w:val="single"/>
        </w:rPr>
        <w:t>using government contracts</w:t>
      </w:r>
      <w:r w:rsidRPr="003A29CD">
        <w:rPr>
          <w:rFonts w:asciiTheme="majorHAnsi" w:eastAsia="MS Mincho" w:hAnsiTheme="majorHAnsi" w:cstheme="majorHAnsi"/>
          <w:u w:val="single"/>
        </w:rPr>
        <w:t xml:space="preserve"> and </w:t>
      </w:r>
      <w:r w:rsidRPr="003A29CD">
        <w:rPr>
          <w:rFonts w:asciiTheme="majorHAnsi" w:eastAsia="MS Mincho" w:hAnsiTheme="majorHAnsi" w:cstheme="majorHAnsi"/>
          <w:highlight w:val="cyan"/>
          <w:u w:val="single"/>
        </w:rPr>
        <w:t>subsidies</w:t>
      </w:r>
      <w:r w:rsidRPr="003A29CD">
        <w:rPr>
          <w:rFonts w:asciiTheme="majorHAnsi" w:eastAsia="MS Mincho" w:hAnsiTheme="majorHAnsi" w:cstheme="majorHAnsi"/>
          <w:u w:val="single"/>
        </w:rPr>
        <w:t xml:space="preserve"> to give these companies a foot up.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r w:rsidRPr="003A29CD">
        <w:rPr>
          <w:rFonts w:asciiTheme="majorHAnsi" w:eastAsia="MS Mincho" w:hAnsiTheme="majorHAnsi" w:cstheme="majorHAnsi"/>
          <w:sz w:val="14"/>
        </w:rPr>
        <w:t xml:space="preserve">Venture capital is another tried-and-true route. </w:t>
      </w:r>
      <w:r w:rsidRPr="003A29CD">
        <w:rPr>
          <w:rFonts w:asciiTheme="majorHAnsi" w:eastAsia="MS Mincho" w:hAnsiTheme="majorHAnsi" w:cstheme="majorHAnsi"/>
          <w:u w:val="single"/>
        </w:rPr>
        <w:t xml:space="preserve">The IDA report estimates that </w:t>
      </w:r>
      <w:r w:rsidRPr="003A29CD">
        <w:rPr>
          <w:rFonts w:asciiTheme="majorHAnsi" w:eastAsia="MS Mincho" w:hAnsiTheme="majorHAnsi" w:cstheme="majorHAnsi"/>
          <w:highlight w:val="cyan"/>
          <w:u w:val="single"/>
        </w:rPr>
        <w:t>VC funding</w:t>
      </w:r>
      <w:r w:rsidRPr="003A29CD">
        <w:rPr>
          <w:rFonts w:asciiTheme="majorHAnsi" w:eastAsia="MS Mincho" w:hAnsiTheme="majorHAnsi" w:cstheme="majorHAnsi"/>
          <w:u w:val="single"/>
        </w:rPr>
        <w:t xml:space="preserve"> for Chinese space companies was </w:t>
      </w:r>
      <w:r w:rsidRPr="003A29CD">
        <w:rPr>
          <w:rFonts w:asciiTheme="majorHAnsi" w:eastAsia="MS Mincho" w:hAnsiTheme="majorHAnsi" w:cstheme="majorHAnsi"/>
          <w:highlight w:val="cyan"/>
          <w:u w:val="single"/>
        </w:rPr>
        <w:t>up to $516 million</w:t>
      </w:r>
      <w:r w:rsidRPr="003A29CD">
        <w:rPr>
          <w:rFonts w:asciiTheme="majorHAnsi" w:eastAsia="MS Mincho" w:hAnsiTheme="majorHAnsi" w:cstheme="majorHAnsi"/>
          <w:u w:val="single"/>
        </w:rPr>
        <w:t xml:space="preserve"> in 2018—far shy of the $2.2 billion American companies raised, but nothing to scoff at for an industry that </w:t>
      </w:r>
      <w:proofErr w:type="gramStart"/>
      <w:r w:rsidRPr="003A29CD">
        <w:rPr>
          <w:rFonts w:asciiTheme="majorHAnsi" w:eastAsia="MS Mincho" w:hAnsiTheme="majorHAnsi" w:cstheme="majorHAnsi"/>
          <w:u w:val="single"/>
        </w:rPr>
        <w:t>really only</w:t>
      </w:r>
      <w:proofErr w:type="gramEnd"/>
      <w:r w:rsidRPr="003A29CD">
        <w:rPr>
          <w:rFonts w:asciiTheme="majorHAnsi" w:eastAsia="MS Mincho" w:hAnsiTheme="majorHAnsi" w:cstheme="majorHAnsi"/>
          <w:u w:val="single"/>
        </w:rPr>
        <w:t xml:space="preserve"> began seven years ago. At least 42 companies had no known government funding. </w:t>
      </w:r>
      <w:r w:rsidRPr="003A29CD">
        <w:rPr>
          <w:rFonts w:asciiTheme="majorHAnsi" w:eastAsia="MS Mincho" w:hAnsiTheme="majorHAnsi" w:cstheme="majorHAnsi"/>
          <w:sz w:val="14"/>
          <w:szCs w:val="16"/>
        </w:rPr>
        <w:t xml:space="preserve">And much of the government support these companies do receive doesn’t have a federal origin, but a provincial one. “[These companies] are drawing high-tech development to these local communities,” says Hines. “And in return, they’re given more autonomy by the local government.” </w:t>
      </w:r>
      <w:r w:rsidRPr="003A29CD">
        <w:rPr>
          <w:rFonts w:asciiTheme="majorHAnsi" w:eastAsia="MS Mincho" w:hAnsiTheme="majorHAnsi" w:cstheme="majorHAnsi"/>
          <w:sz w:val="14"/>
          <w:szCs w:val="16"/>
        </w:rPr>
        <w:lastRenderedPageBreak/>
        <w:t xml:space="preserve">While most have headquarters in Beijing, many keep facilities in Shenzhen, Chongqing, and other areas that might draw talent from local universities. </w:t>
      </w:r>
      <w:r w:rsidRPr="003A29CD">
        <w:rPr>
          <w:rFonts w:asciiTheme="majorHAnsi" w:eastAsia="MS Mincho" w:hAnsiTheme="majorHAnsi" w:cstheme="majorHAnsi"/>
          <w:u w:val="single"/>
        </w:rPr>
        <w:t xml:space="preserve">There’s also one advantage specific to </w:t>
      </w:r>
      <w:r w:rsidRPr="003A29CD">
        <w:rPr>
          <w:rFonts w:asciiTheme="majorHAnsi" w:eastAsia="MS Mincho" w:hAnsiTheme="majorHAnsi" w:cstheme="majorHAnsi"/>
          <w:highlight w:val="cyan"/>
          <w:u w:val="single"/>
        </w:rPr>
        <w:t>China</w:t>
      </w:r>
      <w:r w:rsidRPr="003A29CD">
        <w:rPr>
          <w:rFonts w:asciiTheme="majorHAnsi" w:eastAsia="MS Mincho" w:hAnsiTheme="majorHAnsi" w:cstheme="majorHAnsi"/>
          <w:u w:val="single"/>
        </w:rPr>
        <w:t xml:space="preserve">: </w:t>
      </w:r>
      <w:r w:rsidRPr="003A29CD">
        <w:rPr>
          <w:rFonts w:asciiTheme="majorHAnsi" w:eastAsia="MS Mincho" w:hAnsiTheme="majorHAnsi" w:cstheme="majorHAnsi"/>
          <w:highlight w:val="cyan"/>
          <w:u w:val="single"/>
        </w:rPr>
        <w:t>manufacturing</w:t>
      </w:r>
      <w:r w:rsidRPr="003A29CD">
        <w:rPr>
          <w:rFonts w:asciiTheme="majorHAnsi" w:eastAsia="MS Mincho" w:hAnsiTheme="majorHAnsi" w:cstheme="majorHAnsi"/>
          <w:u w:val="single"/>
        </w:rPr>
        <w:t xml:space="preserve">. </w:t>
      </w:r>
      <w:r w:rsidRPr="003A29CD">
        <w:rPr>
          <w:rFonts w:asciiTheme="majorHAnsi" w:eastAsia="MS Mincho" w:hAnsiTheme="majorHAnsi" w:cstheme="majorHAnsi"/>
          <w:sz w:val="14"/>
        </w:rPr>
        <w:t xml:space="preserve">“What is the best country to trust for manufacturing needs?” asks James Zheng, the CEO of </w:t>
      </w:r>
      <w:proofErr w:type="spellStart"/>
      <w:r w:rsidRPr="003A29CD">
        <w:rPr>
          <w:rFonts w:asciiTheme="majorHAnsi" w:eastAsia="MS Mincho" w:hAnsiTheme="majorHAnsi" w:cstheme="majorHAnsi"/>
          <w:sz w:val="14"/>
        </w:rPr>
        <w:t>Spacety’s</w:t>
      </w:r>
      <w:proofErr w:type="spellEnd"/>
      <w:r w:rsidRPr="003A29CD">
        <w:rPr>
          <w:rFonts w:asciiTheme="majorHAnsi" w:eastAsia="MS Mincho" w:hAnsiTheme="majorHAnsi" w:cstheme="majorHAnsi"/>
          <w:sz w:val="14"/>
        </w:rPr>
        <w:t xml:space="preserve"> Luxembourg headquarters. “It’s China.</w:t>
      </w:r>
      <w:r w:rsidRPr="003A29CD">
        <w:rPr>
          <w:rFonts w:asciiTheme="majorHAnsi" w:eastAsia="MS Mincho" w:hAnsiTheme="majorHAnsi" w:cstheme="majorHAnsi"/>
          <w:u w:val="single"/>
        </w:rPr>
        <w:t xml:space="preserve"> It’s the manufacturing </w:t>
      </w:r>
      <w:r w:rsidRPr="003A29CD">
        <w:rPr>
          <w:rFonts w:asciiTheme="majorHAnsi" w:eastAsia="MS Mincho" w:hAnsiTheme="majorHAnsi" w:cstheme="majorHAnsi"/>
          <w:highlight w:val="cyan"/>
          <w:u w:val="single"/>
        </w:rPr>
        <w:t>center</w:t>
      </w:r>
      <w:r w:rsidRPr="003A29CD">
        <w:rPr>
          <w:rFonts w:asciiTheme="majorHAnsi" w:eastAsia="MS Mincho" w:hAnsiTheme="majorHAnsi" w:cstheme="majorHAnsi"/>
          <w:u w:val="single"/>
        </w:rPr>
        <w:t xml:space="preserve"> of the world.” Zheng believes the country is in a </w:t>
      </w:r>
      <w:r w:rsidRPr="003A29CD">
        <w:rPr>
          <w:rFonts w:asciiTheme="majorHAnsi" w:eastAsia="MS Mincho" w:hAnsiTheme="majorHAnsi" w:cstheme="majorHAnsi"/>
          <w:highlight w:val="cyan"/>
          <w:u w:val="single"/>
        </w:rPr>
        <w:t>better position</w:t>
      </w:r>
      <w:r w:rsidRPr="003A29CD">
        <w:rPr>
          <w:rFonts w:asciiTheme="majorHAnsi" w:eastAsia="MS Mincho" w:hAnsiTheme="majorHAnsi" w:cstheme="majorHAnsi"/>
          <w:u w:val="single"/>
        </w:rPr>
        <w:t xml:space="preserve"> than any other </w:t>
      </w:r>
      <w:r w:rsidRPr="003A29CD">
        <w:rPr>
          <w:rFonts w:asciiTheme="majorHAnsi" w:eastAsia="MS Mincho" w:hAnsiTheme="majorHAnsi" w:cstheme="majorHAnsi"/>
          <w:highlight w:val="cyan"/>
          <w:u w:val="single"/>
        </w:rPr>
        <w:t>to take advantage of</w:t>
      </w:r>
      <w:r w:rsidRPr="003A29CD">
        <w:rPr>
          <w:rFonts w:asciiTheme="majorHAnsi" w:eastAsia="MS Mincho" w:hAnsiTheme="majorHAnsi" w:cstheme="majorHAnsi"/>
          <w:u w:val="single"/>
        </w:rPr>
        <w:t xml:space="preserve"> the space industry’s </w:t>
      </w:r>
      <w:r w:rsidRPr="003A29CD">
        <w:rPr>
          <w:rFonts w:asciiTheme="majorHAnsi" w:eastAsia="MS Mincho" w:hAnsiTheme="majorHAnsi" w:cstheme="majorHAnsi"/>
          <w:highlight w:val="cyan"/>
          <w:u w:val="single"/>
        </w:rPr>
        <w:t>new need for</w:t>
      </w:r>
      <w:r w:rsidRPr="003A29CD">
        <w:rPr>
          <w:rFonts w:asciiTheme="majorHAnsi" w:eastAsia="MS Mincho" w:hAnsiTheme="majorHAnsi" w:cstheme="majorHAnsi"/>
          <w:u w:val="single"/>
        </w:rPr>
        <w:t xml:space="preserve"> </w:t>
      </w:r>
      <w:r w:rsidRPr="003A29CD">
        <w:rPr>
          <w:rFonts w:asciiTheme="majorHAnsi" w:eastAsia="MS Mincho" w:hAnsiTheme="majorHAnsi" w:cstheme="majorHAnsi"/>
          <w:highlight w:val="cyan"/>
          <w:u w:val="single"/>
        </w:rPr>
        <w:t>mass production of satellites</w:t>
      </w:r>
      <w:r w:rsidRPr="003A29CD">
        <w:rPr>
          <w:rFonts w:asciiTheme="majorHAnsi" w:eastAsia="MS Mincho" w:hAnsiTheme="majorHAnsi" w:cstheme="majorHAnsi"/>
          <w:u w:val="single"/>
        </w:rPr>
        <w:t xml:space="preserve"> and </w:t>
      </w:r>
      <w:r w:rsidRPr="003A29CD">
        <w:rPr>
          <w:rFonts w:asciiTheme="majorHAnsi" w:eastAsia="MS Mincho" w:hAnsiTheme="majorHAnsi" w:cstheme="majorHAnsi"/>
          <w:highlight w:val="cyan"/>
          <w:u w:val="single"/>
        </w:rPr>
        <w:t>rockets</w:t>
      </w:r>
      <w:r w:rsidRPr="003A29CD">
        <w:rPr>
          <w:rFonts w:asciiTheme="majorHAnsi" w:eastAsia="MS Mincho" w:hAnsiTheme="majorHAnsi" w:cstheme="majorHAnsi"/>
          <w:u w:val="single"/>
        </w:rPr>
        <w:t xml:space="preserve"> alike. </w:t>
      </w:r>
      <w:r w:rsidRPr="003A29CD">
        <w:rPr>
          <w:rFonts w:asciiTheme="majorHAnsi" w:eastAsia="MS Mincho" w:hAnsiTheme="majorHAnsi" w:cstheme="majorHAnsi"/>
          <w:sz w:val="14"/>
        </w:rPr>
        <w:t xml:space="preserve">Making friends </w:t>
      </w:r>
      <w:proofErr w:type="gramStart"/>
      <w:r w:rsidRPr="003A29CD">
        <w:rPr>
          <w:rFonts w:asciiTheme="majorHAnsi" w:eastAsia="MS Mincho" w:hAnsiTheme="majorHAnsi" w:cstheme="majorHAnsi"/>
          <w:u w:val="single"/>
        </w:rPr>
        <w:t>The</w:t>
      </w:r>
      <w:proofErr w:type="gramEnd"/>
      <w:r w:rsidRPr="003A29CD">
        <w:rPr>
          <w:rFonts w:asciiTheme="majorHAnsi" w:eastAsia="MS Mincho" w:hAnsiTheme="majorHAnsi" w:cstheme="majorHAnsi"/>
          <w:u w:val="single"/>
        </w:rPr>
        <w:t xml:space="preserve"> most critical strategic reason to encourage a private space sector is to create </w:t>
      </w:r>
      <w:r w:rsidRPr="003A29CD">
        <w:rPr>
          <w:rFonts w:asciiTheme="majorHAnsi" w:eastAsia="MS Mincho" w:hAnsiTheme="majorHAnsi" w:cstheme="majorHAnsi"/>
          <w:highlight w:val="cyan"/>
          <w:u w:val="single"/>
        </w:rPr>
        <w:t>opportunities for international collaboration</w:t>
      </w:r>
      <w:r w:rsidRPr="003A29CD">
        <w:rPr>
          <w:rFonts w:asciiTheme="majorHAnsi" w:eastAsia="MS Mincho" w:hAnsiTheme="majorHAnsi" w:cstheme="majorHAnsi"/>
          <w:u w:val="single"/>
        </w:rPr>
        <w:t xml:space="preserve">—particularly to </w:t>
      </w:r>
      <w:r w:rsidRPr="003A29CD">
        <w:rPr>
          <w:rFonts w:asciiTheme="majorHAnsi" w:eastAsia="MS Mincho" w:hAnsiTheme="majorHAnsi" w:cstheme="majorHAnsi"/>
          <w:highlight w:val="cyan"/>
          <w:u w:val="single"/>
        </w:rPr>
        <w:t>attract customers wary of</w:t>
      </w:r>
      <w:r w:rsidRPr="003A29CD">
        <w:rPr>
          <w:rFonts w:asciiTheme="majorHAnsi" w:eastAsia="MS Mincho" w:hAnsiTheme="majorHAnsi" w:cstheme="majorHAnsi"/>
          <w:u w:val="single"/>
        </w:rPr>
        <w:t xml:space="preserve"> being seen to </w:t>
      </w:r>
      <w:r w:rsidRPr="003A29CD">
        <w:rPr>
          <w:rFonts w:asciiTheme="majorHAnsi" w:eastAsia="MS Mincho" w:hAnsiTheme="majorHAnsi" w:cstheme="majorHAnsi"/>
          <w:highlight w:val="cyan"/>
          <w:u w:val="single"/>
        </w:rPr>
        <w:t>mix with</w:t>
      </w:r>
      <w:r w:rsidRPr="003A29CD">
        <w:rPr>
          <w:rFonts w:asciiTheme="majorHAnsi" w:eastAsia="MS Mincho" w:hAnsiTheme="majorHAnsi" w:cstheme="majorHAnsi"/>
          <w:u w:val="single"/>
        </w:rPr>
        <w:t xml:space="preserve"> the </w:t>
      </w:r>
      <w:r w:rsidRPr="003A29CD">
        <w:rPr>
          <w:rFonts w:asciiTheme="majorHAnsi" w:eastAsia="MS Mincho" w:hAnsiTheme="majorHAnsi" w:cstheme="majorHAnsi"/>
          <w:highlight w:val="cyan"/>
          <w:u w:val="single"/>
        </w:rPr>
        <w:t>Chinese gov</w:t>
      </w:r>
      <w:r w:rsidRPr="003A29CD">
        <w:rPr>
          <w:rFonts w:asciiTheme="majorHAnsi" w:eastAsia="MS Mincho" w:hAnsiTheme="majorHAnsi" w:cstheme="majorHAnsi"/>
          <w:u w:val="single"/>
        </w:rPr>
        <w:t>ernment. (</w:t>
      </w:r>
      <w:r w:rsidRPr="003A29CD">
        <w:rPr>
          <w:rFonts w:asciiTheme="majorHAnsi" w:eastAsia="MS Mincho" w:hAnsiTheme="majorHAnsi" w:cstheme="majorHAnsi"/>
          <w:highlight w:val="cyan"/>
          <w:u w:val="single"/>
        </w:rPr>
        <w:t>US agencies</w:t>
      </w:r>
      <w:r w:rsidRPr="003A29CD">
        <w:rPr>
          <w:rFonts w:asciiTheme="majorHAnsi" w:eastAsia="MS Mincho" w:hAnsiTheme="majorHAnsi" w:cstheme="majorHAnsi"/>
          <w:u w:val="single"/>
        </w:rPr>
        <w:t xml:space="preserve"> and government contractors, for example, are </w:t>
      </w:r>
      <w:r w:rsidRPr="003A29CD">
        <w:rPr>
          <w:rFonts w:asciiTheme="majorHAnsi" w:eastAsia="MS Mincho" w:hAnsiTheme="majorHAnsi" w:cstheme="majorHAnsi"/>
          <w:highlight w:val="cyan"/>
          <w:u w:val="single"/>
        </w:rPr>
        <w:t>barred from working with</w:t>
      </w:r>
      <w:r w:rsidRPr="003A29CD">
        <w:rPr>
          <w:rFonts w:asciiTheme="majorHAnsi" w:eastAsia="MS Mincho" w:hAnsiTheme="majorHAnsi" w:cstheme="majorHAnsi"/>
          <w:u w:val="single"/>
        </w:rPr>
        <w:t xml:space="preserve"> any </w:t>
      </w:r>
      <w:r w:rsidRPr="003A29CD">
        <w:rPr>
          <w:rFonts w:asciiTheme="majorHAnsi" w:eastAsia="MS Mincho" w:hAnsiTheme="majorHAnsi" w:cstheme="majorHAnsi"/>
          <w:highlight w:val="cyan"/>
          <w:u w:val="single"/>
        </w:rPr>
        <w:t>groups</w:t>
      </w:r>
      <w:r w:rsidRPr="003A29CD">
        <w:rPr>
          <w:rFonts w:asciiTheme="majorHAnsi" w:eastAsia="MS Mincho" w:hAnsiTheme="majorHAnsi" w:cstheme="majorHAnsi"/>
          <w:u w:val="single"/>
        </w:rPr>
        <w:t xml:space="preserve"> the </w:t>
      </w:r>
      <w:r w:rsidRPr="003A29CD">
        <w:rPr>
          <w:rFonts w:asciiTheme="majorHAnsi" w:eastAsia="MS Mincho" w:hAnsiTheme="majorHAnsi" w:cstheme="majorHAnsi"/>
          <w:highlight w:val="cyan"/>
          <w:u w:val="single"/>
        </w:rPr>
        <w:t>regime funds</w:t>
      </w:r>
      <w:r w:rsidRPr="003A29CD">
        <w:rPr>
          <w:rFonts w:asciiTheme="majorHAnsi" w:eastAsia="MS Mincho" w:hAnsiTheme="majorHAnsi" w:cstheme="majorHAnsi"/>
          <w:u w:val="single"/>
        </w:rPr>
        <w:t xml:space="preserve">.) </w:t>
      </w:r>
      <w:r w:rsidRPr="003A29CD">
        <w:rPr>
          <w:rFonts w:asciiTheme="majorHAnsi" w:eastAsia="MS Mincho" w:hAnsiTheme="majorHAnsi" w:cstheme="majorHAnsi"/>
          <w:highlight w:val="cyan"/>
          <w:u w:val="single"/>
        </w:rPr>
        <w:t>Document 60</w:t>
      </w:r>
      <w:r w:rsidRPr="003A29CD">
        <w:rPr>
          <w:rFonts w:asciiTheme="majorHAnsi" w:eastAsia="MS Mincho" w:hAnsiTheme="majorHAnsi" w:cstheme="majorHAnsi"/>
          <w:u w:val="single"/>
        </w:rPr>
        <w:t xml:space="preserve"> and others issued by China’s National Development and Reform Commission were </w:t>
      </w:r>
      <w:r w:rsidRPr="003A29CD">
        <w:rPr>
          <w:rFonts w:asciiTheme="majorHAnsi" w:eastAsia="MS Mincho" w:hAnsiTheme="majorHAnsi" w:cstheme="majorHAnsi"/>
          <w:highlight w:val="cyan"/>
          <w:u w:val="single"/>
        </w:rPr>
        <w:t>aimed</w:t>
      </w:r>
      <w:r w:rsidRPr="003A29CD">
        <w:rPr>
          <w:rFonts w:asciiTheme="majorHAnsi" w:eastAsia="MS Mincho" w:hAnsiTheme="majorHAnsi" w:cstheme="majorHAnsi"/>
          <w:u w:val="single"/>
        </w:rPr>
        <w:t xml:space="preserve"> not just at promoting technological innovation, but also </w:t>
      </w:r>
      <w:r w:rsidRPr="003A29CD">
        <w:rPr>
          <w:rFonts w:asciiTheme="majorHAnsi" w:eastAsia="MS Mincho" w:hAnsiTheme="majorHAnsi" w:cstheme="majorHAnsi"/>
          <w:highlight w:val="cyan"/>
          <w:u w:val="single"/>
        </w:rPr>
        <w:t>at drawing in foreign investment</w:t>
      </w:r>
      <w:r w:rsidRPr="003A29CD">
        <w:rPr>
          <w:rFonts w:asciiTheme="majorHAnsi" w:eastAsia="MS Mincho" w:hAnsiTheme="majorHAnsi" w:cstheme="majorHAnsi"/>
          <w:u w:val="single"/>
        </w:rPr>
        <w:t xml:space="preserve"> and </w:t>
      </w:r>
      <w:r w:rsidRPr="003A29CD">
        <w:rPr>
          <w:rFonts w:asciiTheme="majorHAnsi" w:eastAsia="MS Mincho" w:hAnsiTheme="majorHAnsi" w:cstheme="majorHAnsi"/>
          <w:highlight w:val="cyan"/>
          <w:u w:val="single"/>
        </w:rPr>
        <w:t>maximizing</w:t>
      </w:r>
      <w:r w:rsidRPr="003A29CD">
        <w:rPr>
          <w:rFonts w:asciiTheme="majorHAnsi" w:eastAsia="MS Mincho" w:hAnsiTheme="majorHAnsi" w:cstheme="majorHAnsi"/>
          <w:u w:val="single"/>
        </w:rPr>
        <w:t xml:space="preserve"> a </w:t>
      </w:r>
      <w:r w:rsidRPr="003A29CD">
        <w:rPr>
          <w:rFonts w:asciiTheme="majorHAnsi" w:eastAsia="MS Mincho" w:hAnsiTheme="majorHAnsi" w:cstheme="majorHAnsi"/>
          <w:highlight w:val="cyan"/>
          <w:u w:val="single"/>
        </w:rPr>
        <w:t>customer base beyond</w:t>
      </w:r>
      <w:r w:rsidRPr="003A29CD">
        <w:rPr>
          <w:rFonts w:asciiTheme="majorHAnsi" w:eastAsia="MS Mincho" w:hAnsiTheme="majorHAnsi" w:cstheme="majorHAnsi"/>
          <w:u w:val="single"/>
        </w:rPr>
        <w:t xml:space="preserve"> Chinese </w:t>
      </w:r>
      <w:r w:rsidRPr="003A29CD">
        <w:rPr>
          <w:rFonts w:asciiTheme="majorHAnsi" w:eastAsia="MS Mincho" w:hAnsiTheme="majorHAnsi" w:cstheme="majorHAnsi"/>
          <w:highlight w:val="cyan"/>
          <w:u w:val="single"/>
        </w:rPr>
        <w:t>borders</w:t>
      </w:r>
      <w:r w:rsidRPr="003A29CD">
        <w:rPr>
          <w:rFonts w:asciiTheme="majorHAnsi" w:eastAsia="MS Mincho" w:hAnsiTheme="majorHAnsi" w:cstheme="majorHAnsi"/>
          <w:u w:val="single"/>
        </w:rPr>
        <w:t xml:space="preserve">. </w:t>
      </w:r>
      <w:r w:rsidRPr="003A29CD">
        <w:rPr>
          <w:rFonts w:asciiTheme="majorHAnsi" w:eastAsia="MS Mincho" w:hAnsiTheme="majorHAnsi" w:cstheme="majorHAnsi"/>
          <w:b/>
          <w:bCs/>
          <w:sz w:val="26"/>
          <w:szCs w:val="26"/>
          <w:u w:val="single"/>
        </w:rPr>
        <w:t>“China realizes there are certain things they cannot get on their own,”</w:t>
      </w:r>
      <w:r w:rsidRPr="003A29CD">
        <w:rPr>
          <w:rFonts w:asciiTheme="majorHAnsi" w:eastAsia="MS Mincho" w:hAnsiTheme="majorHAnsi" w:cstheme="majorHAnsi"/>
          <w:u w:val="single"/>
        </w:rPr>
        <w:t xml:space="preserve"> says Frans von der Dunk, a space policy expert at the University of Nebraska–Lincoln. Chinese companies like </w:t>
      </w:r>
      <w:proofErr w:type="spellStart"/>
      <w:r w:rsidRPr="003A29CD">
        <w:rPr>
          <w:rFonts w:asciiTheme="majorHAnsi" w:eastAsia="MS Mincho" w:hAnsiTheme="majorHAnsi" w:cstheme="majorHAnsi"/>
          <w:u w:val="single"/>
        </w:rPr>
        <w:t>LandSpace</w:t>
      </w:r>
      <w:proofErr w:type="spellEnd"/>
      <w:r w:rsidRPr="003A29CD">
        <w:rPr>
          <w:rFonts w:asciiTheme="majorHAnsi" w:eastAsia="MS Mincho" w:hAnsiTheme="majorHAnsi" w:cstheme="majorHAnsi"/>
          <w:u w:val="single"/>
        </w:rPr>
        <w:t xml:space="preserve"> and </w:t>
      </w:r>
      <w:proofErr w:type="spellStart"/>
      <w:r w:rsidRPr="003A29CD">
        <w:rPr>
          <w:rFonts w:asciiTheme="majorHAnsi" w:eastAsia="MS Mincho" w:hAnsiTheme="majorHAnsi" w:cstheme="majorHAnsi"/>
          <w:u w:val="single"/>
        </w:rPr>
        <w:t>MinoSpace</w:t>
      </w:r>
      <w:proofErr w:type="spellEnd"/>
      <w:r w:rsidRPr="003A29CD">
        <w:rPr>
          <w:rFonts w:asciiTheme="majorHAnsi" w:eastAsia="MS Mincho" w:hAnsiTheme="majorHAnsi" w:cstheme="majorHAnsi"/>
          <w:u w:val="single"/>
        </w:rPr>
        <w:t xml:space="preserve"> have worked to accrue funding through foreign investment, escaping dependence on state subsidies. And by avoiding state funding, a company can also avoid an array of restrictions on what it can and can’t do (such as constraints on talking with the media). Foreign investment also makes it </w:t>
      </w:r>
      <w:r w:rsidRPr="003A29CD">
        <w:rPr>
          <w:rFonts w:asciiTheme="majorHAnsi" w:eastAsia="MS Mincho" w:hAnsiTheme="majorHAnsi" w:cstheme="majorHAnsi"/>
          <w:highlight w:val="cyan"/>
          <w:u w:val="single"/>
        </w:rPr>
        <w:t>easier to compete on</w:t>
      </w:r>
      <w:r w:rsidRPr="003A29CD">
        <w:rPr>
          <w:rFonts w:asciiTheme="majorHAnsi" w:eastAsia="MS Mincho" w:hAnsiTheme="majorHAnsi" w:cstheme="majorHAnsi"/>
          <w:u w:val="single"/>
        </w:rPr>
        <w:t xml:space="preserve"> a </w:t>
      </w:r>
      <w:r w:rsidRPr="003A29CD">
        <w:rPr>
          <w:rFonts w:asciiTheme="majorHAnsi" w:eastAsia="MS Mincho" w:hAnsiTheme="majorHAnsi" w:cstheme="majorHAnsi"/>
          <w:highlight w:val="cyan"/>
          <w:u w:val="single"/>
        </w:rPr>
        <w:t>global scale</w:t>
      </w:r>
      <w:r w:rsidRPr="003A29CD">
        <w:rPr>
          <w:rFonts w:asciiTheme="majorHAnsi" w:eastAsia="MS Mincho" w:hAnsiTheme="majorHAnsi" w:cstheme="majorHAnsi"/>
          <w:u w:val="single"/>
        </w:rPr>
        <w:t xml:space="preserve">: you’re </w:t>
      </w:r>
      <w:r w:rsidRPr="003A29CD">
        <w:rPr>
          <w:rFonts w:asciiTheme="majorHAnsi" w:eastAsia="MS Mincho" w:hAnsiTheme="majorHAnsi" w:cstheme="majorHAnsi"/>
          <w:highlight w:val="cyan"/>
          <w:u w:val="single"/>
        </w:rPr>
        <w:t>taking on clients</w:t>
      </w:r>
      <w:r w:rsidRPr="003A29CD">
        <w:rPr>
          <w:rFonts w:asciiTheme="majorHAnsi" w:eastAsia="MS Mincho" w:hAnsiTheme="majorHAnsi" w:cstheme="majorHAnsi"/>
          <w:u w:val="single"/>
        </w:rPr>
        <w:t xml:space="preserve"> </w:t>
      </w:r>
      <w:r w:rsidRPr="003A29CD">
        <w:rPr>
          <w:rFonts w:asciiTheme="majorHAnsi" w:eastAsia="MS Mincho" w:hAnsiTheme="majorHAnsi" w:cstheme="majorHAnsi"/>
          <w:highlight w:val="cyan"/>
          <w:u w:val="single"/>
        </w:rPr>
        <w:t>around</w:t>
      </w:r>
      <w:r w:rsidRPr="003A29CD">
        <w:rPr>
          <w:rFonts w:asciiTheme="majorHAnsi" w:eastAsia="MS Mincho" w:hAnsiTheme="majorHAnsi" w:cstheme="majorHAnsi"/>
          <w:u w:val="single"/>
        </w:rPr>
        <w:t xml:space="preserve"> the </w:t>
      </w:r>
      <w:r w:rsidRPr="003A29CD">
        <w:rPr>
          <w:rFonts w:asciiTheme="majorHAnsi" w:eastAsia="MS Mincho" w:hAnsiTheme="majorHAnsi" w:cstheme="majorHAnsi"/>
          <w:highlight w:val="cyan"/>
          <w:u w:val="single"/>
        </w:rPr>
        <w:t>world</w:t>
      </w:r>
      <w:r w:rsidRPr="003A29CD">
        <w:rPr>
          <w:rFonts w:asciiTheme="majorHAnsi" w:eastAsia="MS Mincho" w:hAnsiTheme="majorHAnsi" w:cstheme="majorHAnsi"/>
          <w:u w:val="single"/>
        </w:rPr>
        <w:t xml:space="preserve">, </w:t>
      </w:r>
      <w:r w:rsidRPr="003A29CD">
        <w:rPr>
          <w:rFonts w:asciiTheme="majorHAnsi" w:eastAsia="MS Mincho" w:hAnsiTheme="majorHAnsi" w:cstheme="majorHAnsi"/>
          <w:highlight w:val="cyan"/>
          <w:u w:val="single"/>
        </w:rPr>
        <w:t>launching from other countries</w:t>
      </w:r>
      <w:r w:rsidRPr="003A29CD">
        <w:rPr>
          <w:rFonts w:asciiTheme="majorHAnsi" w:eastAsia="MS Mincho" w:hAnsiTheme="majorHAnsi" w:cstheme="majorHAnsi"/>
          <w:u w:val="single"/>
        </w:rPr>
        <w:t xml:space="preserve">, and </w:t>
      </w:r>
      <w:r w:rsidRPr="003A29CD">
        <w:rPr>
          <w:rFonts w:asciiTheme="majorHAnsi" w:eastAsia="MS Mincho" w:hAnsiTheme="majorHAnsi" w:cstheme="majorHAnsi"/>
          <w:highlight w:val="cyan"/>
          <w:u w:val="single"/>
        </w:rPr>
        <w:t>bringing talent from outside</w:t>
      </w:r>
      <w:r w:rsidRPr="003A29CD">
        <w:rPr>
          <w:rFonts w:asciiTheme="majorHAnsi" w:eastAsia="MS Mincho" w:hAnsiTheme="majorHAnsi" w:cstheme="majorHAnsi"/>
          <w:u w:val="single"/>
        </w:rPr>
        <w:t xml:space="preserve"> China. </w:t>
      </w:r>
      <w:r w:rsidRPr="003A29CD">
        <w:rPr>
          <w:rFonts w:asciiTheme="majorHAnsi" w:hAnsiTheme="majorHAnsi" w:cstheme="majorHAnsi"/>
          <w:sz w:val="14"/>
        </w:rPr>
        <w:t xml:space="preserve">Although China is taking inspiration from the US in building out its private industry, the nature of the Chinese state also means these new companies face obstacles that their rivals in the West don’t have to worry about. </w:t>
      </w:r>
      <w:r w:rsidRPr="003A29CD">
        <w:rPr>
          <w:rFonts w:asciiTheme="majorHAnsi" w:hAnsiTheme="majorHAnsi" w:cstheme="majorHAnsi"/>
          <w:highlight w:val="green"/>
          <w:u w:val="single"/>
        </w:rPr>
        <w:t xml:space="preserve">While </w:t>
      </w:r>
      <w:r w:rsidRPr="003A29CD">
        <w:rPr>
          <w:rFonts w:asciiTheme="majorHAnsi" w:hAnsiTheme="majorHAnsi" w:cstheme="majorHAnsi"/>
          <w:u w:val="single"/>
        </w:rPr>
        <w:t xml:space="preserve">Chinese </w:t>
      </w:r>
      <w:r w:rsidRPr="003A29CD">
        <w:rPr>
          <w:rFonts w:asciiTheme="majorHAnsi" w:hAnsiTheme="majorHAnsi" w:cstheme="majorHAnsi"/>
          <w:highlight w:val="green"/>
          <w:u w:val="single"/>
        </w:rPr>
        <w:t xml:space="preserve">companies </w:t>
      </w:r>
      <w:r w:rsidRPr="003A29CD">
        <w:rPr>
          <w:rFonts w:asciiTheme="majorHAnsi" w:hAnsiTheme="majorHAnsi" w:cstheme="majorHAnsi"/>
          <w:u w:val="single"/>
        </w:rPr>
        <w:t xml:space="preserve">may </w:t>
      </w:r>
      <w:r w:rsidRPr="003A29CD">
        <w:rPr>
          <w:rFonts w:asciiTheme="majorHAnsi" w:hAnsiTheme="majorHAnsi" w:cstheme="majorHAnsi"/>
          <w:highlight w:val="green"/>
          <w:u w:val="single"/>
        </w:rPr>
        <w:t xml:space="preserve">look private on paper, they must </w:t>
      </w:r>
      <w:r w:rsidRPr="003A29CD">
        <w:rPr>
          <w:rFonts w:asciiTheme="majorHAnsi" w:hAnsiTheme="majorHAnsi" w:cstheme="majorHAnsi"/>
          <w:u w:val="single"/>
        </w:rPr>
        <w:t xml:space="preserve">still </w:t>
      </w:r>
      <w:r w:rsidRPr="003A29CD">
        <w:rPr>
          <w:rFonts w:asciiTheme="majorHAnsi" w:hAnsiTheme="majorHAnsi" w:cstheme="majorHAnsi"/>
          <w:highlight w:val="green"/>
          <w:u w:val="single"/>
        </w:rPr>
        <w:t xml:space="preserve">submit to government </w:t>
      </w:r>
      <w:r w:rsidRPr="003A29CD">
        <w:rPr>
          <w:rFonts w:asciiTheme="majorHAnsi" w:hAnsiTheme="majorHAnsi" w:cstheme="majorHAnsi"/>
          <w:u w:val="single"/>
        </w:rPr>
        <w:t xml:space="preserve">guidance and </w:t>
      </w:r>
      <w:r w:rsidRPr="003A29CD">
        <w:rPr>
          <w:rFonts w:asciiTheme="majorHAnsi" w:hAnsiTheme="majorHAnsi" w:cstheme="majorHAnsi"/>
          <w:highlight w:val="green"/>
          <w:u w:val="single"/>
        </w:rPr>
        <w:t xml:space="preserve">control, and accept </w:t>
      </w:r>
      <w:r w:rsidRPr="003A29CD">
        <w:rPr>
          <w:rFonts w:asciiTheme="majorHAnsi" w:hAnsiTheme="majorHAnsi" w:cstheme="majorHAnsi"/>
          <w:u w:val="single"/>
        </w:rPr>
        <w:t xml:space="preserve">some level of </w:t>
      </w:r>
      <w:r w:rsidRPr="003A29CD">
        <w:rPr>
          <w:rFonts w:asciiTheme="majorHAnsi" w:hAnsiTheme="majorHAnsi" w:cstheme="majorHAnsi"/>
          <w:highlight w:val="green"/>
          <w:u w:val="single"/>
        </w:rPr>
        <w:t>interference.</w:t>
      </w:r>
      <w:r w:rsidRPr="003A29CD">
        <w:rPr>
          <w:rFonts w:asciiTheme="majorHAnsi" w:hAnsiTheme="majorHAnsi" w:cstheme="majorHAnsi"/>
          <w:sz w:val="14"/>
        </w:rPr>
        <w:t xml:space="preserve"> It may be difficult for them to make a case to potential overseas customers that they are independent. </w:t>
      </w:r>
      <w:r w:rsidRPr="003A29CD">
        <w:rPr>
          <w:rFonts w:asciiTheme="majorHAnsi" w:hAnsiTheme="majorHAnsi" w:cstheme="majorHAnsi"/>
          <w:highlight w:val="green"/>
          <w:u w:val="single"/>
        </w:rPr>
        <w:t xml:space="preserve">The distinction between companies that are </w:t>
      </w:r>
      <w:r w:rsidRPr="003A29CD">
        <w:rPr>
          <w:rFonts w:asciiTheme="majorHAnsi" w:hAnsiTheme="majorHAnsi" w:cstheme="majorHAnsi"/>
          <w:u w:val="single"/>
        </w:rPr>
        <w:t xml:space="preserve">truly </w:t>
      </w:r>
      <w:r w:rsidRPr="003A29CD">
        <w:rPr>
          <w:rFonts w:asciiTheme="majorHAnsi" w:hAnsiTheme="majorHAnsi" w:cstheme="majorHAnsi"/>
          <w:highlight w:val="green"/>
          <w:u w:val="single"/>
        </w:rPr>
        <w:t xml:space="preserve">private and those that are </w:t>
      </w:r>
      <w:proofErr w:type="gramStart"/>
      <w:r w:rsidRPr="003A29CD">
        <w:rPr>
          <w:rFonts w:asciiTheme="majorHAnsi" w:hAnsiTheme="majorHAnsi" w:cstheme="majorHAnsi"/>
          <w:u w:val="single"/>
        </w:rPr>
        <w:t xml:space="preserve">more or less </w:t>
      </w:r>
      <w:r w:rsidRPr="003A29CD">
        <w:rPr>
          <w:rFonts w:asciiTheme="majorHAnsi" w:hAnsiTheme="majorHAnsi" w:cstheme="majorHAnsi"/>
          <w:highlight w:val="green"/>
          <w:u w:val="single"/>
        </w:rPr>
        <w:t>state</w:t>
      </w:r>
      <w:proofErr w:type="gramEnd"/>
      <w:r w:rsidRPr="003A29CD">
        <w:rPr>
          <w:rFonts w:asciiTheme="majorHAnsi" w:hAnsiTheme="majorHAnsi" w:cstheme="majorHAnsi"/>
          <w:highlight w:val="green"/>
          <w:u w:val="single"/>
        </w:rPr>
        <w:t xml:space="preserve"> actors is </w:t>
      </w:r>
      <w:r w:rsidRPr="003A29CD">
        <w:rPr>
          <w:rFonts w:asciiTheme="majorHAnsi" w:hAnsiTheme="majorHAnsi" w:cstheme="majorHAnsi"/>
          <w:u w:val="single"/>
        </w:rPr>
        <w:t xml:space="preserve">still quite </w:t>
      </w:r>
      <w:r w:rsidRPr="003A29CD">
        <w:rPr>
          <w:rFonts w:asciiTheme="majorHAnsi" w:hAnsiTheme="majorHAnsi" w:cstheme="majorHAnsi"/>
          <w:highlight w:val="green"/>
          <w:u w:val="single"/>
        </w:rPr>
        <w:t xml:space="preserve">fuzzy, </w:t>
      </w:r>
      <w:r w:rsidRPr="003A29CD">
        <w:rPr>
          <w:rFonts w:asciiTheme="majorHAnsi" w:hAnsiTheme="majorHAnsi" w:cstheme="majorHAnsi"/>
          <w:u w:val="single"/>
        </w:rPr>
        <w:t xml:space="preserve">especially </w:t>
      </w:r>
      <w:r w:rsidRPr="003A29CD">
        <w:rPr>
          <w:rFonts w:asciiTheme="majorHAnsi" w:hAnsiTheme="majorHAnsi" w:cstheme="majorHAnsi"/>
          <w:highlight w:val="green"/>
          <w:u w:val="single"/>
        </w:rPr>
        <w:t>if the government is a frequent customer.</w:t>
      </w:r>
      <w:r w:rsidRPr="003A29CD">
        <w:rPr>
          <w:rFonts w:asciiTheme="majorHAnsi" w:hAnsiTheme="majorHAnsi" w:cstheme="majorHAnsi"/>
          <w:sz w:val="14"/>
        </w:rPr>
        <w:t xml:space="preserve"> “That could still lead to a lack of trust from other partners,” says Goswami.</w:t>
      </w:r>
      <w:r w:rsidRPr="003A29CD">
        <w:rPr>
          <w:rFonts w:asciiTheme="majorHAnsi" w:hAnsiTheme="majorHAnsi" w:cstheme="majorHAnsi"/>
          <w:u w:val="single"/>
        </w:rPr>
        <w:t xml:space="preserve"> It doesn’t help that </w:t>
      </w:r>
      <w:r w:rsidRPr="003A29CD">
        <w:rPr>
          <w:rFonts w:asciiTheme="majorHAnsi" w:hAnsiTheme="majorHAnsi" w:cstheme="majorHAnsi"/>
          <w:highlight w:val="green"/>
          <w:u w:val="single"/>
        </w:rPr>
        <w:t xml:space="preserve">the government itself is </w:t>
      </w:r>
      <w:r w:rsidRPr="003A29CD">
        <w:rPr>
          <w:rFonts w:asciiTheme="majorHAnsi" w:hAnsiTheme="majorHAnsi" w:cstheme="majorHAnsi"/>
          <w:u w:val="single"/>
        </w:rPr>
        <w:t xml:space="preserve">often very </w:t>
      </w:r>
      <w:r w:rsidRPr="003A29CD">
        <w:rPr>
          <w:rFonts w:asciiTheme="majorHAnsi" w:hAnsiTheme="majorHAnsi" w:cstheme="majorHAnsi"/>
          <w:highlight w:val="green"/>
          <w:u w:val="single"/>
        </w:rPr>
        <w:t xml:space="preserve">cagey about what its national program is </w:t>
      </w:r>
      <w:r w:rsidRPr="003A29CD">
        <w:rPr>
          <w:rFonts w:asciiTheme="majorHAnsi" w:hAnsiTheme="majorHAnsi" w:cstheme="majorHAnsi"/>
          <w:u w:val="single"/>
        </w:rPr>
        <w:t xml:space="preserve">even </w:t>
      </w:r>
      <w:r w:rsidRPr="003A29CD">
        <w:rPr>
          <w:rFonts w:asciiTheme="majorHAnsi" w:hAnsiTheme="majorHAnsi" w:cstheme="majorHAnsi"/>
          <w:highlight w:val="green"/>
          <w:u w:val="single"/>
        </w:rPr>
        <w:t xml:space="preserve">up to. </w:t>
      </w:r>
      <w:r w:rsidRPr="003A29CD">
        <w:rPr>
          <w:rFonts w:asciiTheme="majorHAnsi" w:hAnsiTheme="majorHAnsi" w:cstheme="majorHAnsi"/>
          <w:u w:val="single"/>
        </w:rPr>
        <w:t xml:space="preserve">And Hines adds that </w:t>
      </w:r>
      <w:r w:rsidRPr="003A29CD">
        <w:rPr>
          <w:rFonts w:asciiTheme="majorHAnsi" w:hAnsiTheme="majorHAnsi" w:cstheme="majorHAnsi"/>
          <w:highlight w:val="green"/>
          <w:u w:val="single"/>
        </w:rPr>
        <w:t xml:space="preserve">it’s not always clear exactly how separate these companies are </w:t>
      </w:r>
      <w:r w:rsidRPr="003A29CD">
        <w:rPr>
          <w:rFonts w:asciiTheme="majorHAnsi" w:hAnsiTheme="majorHAnsi" w:cstheme="majorHAnsi"/>
          <w:u w:val="single"/>
        </w:rPr>
        <w:t xml:space="preserve">from, say, </w:t>
      </w:r>
      <w:r w:rsidRPr="003A29CD">
        <w:rPr>
          <w:rFonts w:asciiTheme="majorHAnsi" w:hAnsiTheme="majorHAnsi" w:cstheme="majorHAnsi"/>
          <w:highlight w:val="green"/>
          <w:u w:val="single"/>
        </w:rPr>
        <w:t>the P</w:t>
      </w:r>
      <w:r w:rsidRPr="003A29CD">
        <w:rPr>
          <w:rFonts w:asciiTheme="majorHAnsi" w:hAnsiTheme="majorHAnsi" w:cstheme="majorHAnsi"/>
          <w:u w:val="single"/>
        </w:rPr>
        <w:t>eople’s</w:t>
      </w:r>
      <w:r w:rsidRPr="003A29CD">
        <w:rPr>
          <w:rFonts w:asciiTheme="majorHAnsi" w:hAnsiTheme="majorHAnsi" w:cstheme="majorHAnsi"/>
          <w:highlight w:val="green"/>
          <w:u w:val="single"/>
        </w:rPr>
        <w:t xml:space="preserve"> L</w:t>
      </w:r>
      <w:r w:rsidRPr="003A29CD">
        <w:rPr>
          <w:rFonts w:asciiTheme="majorHAnsi" w:hAnsiTheme="majorHAnsi" w:cstheme="majorHAnsi"/>
          <w:u w:val="single"/>
        </w:rPr>
        <w:t>iberation</w:t>
      </w:r>
      <w:r w:rsidRPr="003A29CD">
        <w:rPr>
          <w:rFonts w:asciiTheme="majorHAnsi" w:hAnsiTheme="majorHAnsi" w:cstheme="majorHAnsi"/>
          <w:highlight w:val="green"/>
          <w:u w:val="single"/>
        </w:rPr>
        <w:t xml:space="preserve"> A</w:t>
      </w:r>
      <w:r w:rsidRPr="003A29CD">
        <w:rPr>
          <w:rFonts w:asciiTheme="majorHAnsi" w:hAnsiTheme="majorHAnsi" w:cstheme="majorHAnsi"/>
          <w:u w:val="single"/>
        </w:rPr>
        <w:t xml:space="preserve">rmy, </w:t>
      </w:r>
      <w:r w:rsidRPr="003A29CD">
        <w:rPr>
          <w:rFonts w:asciiTheme="majorHAnsi" w:hAnsiTheme="majorHAnsi" w:cstheme="majorHAnsi"/>
          <w:highlight w:val="green"/>
          <w:u w:val="single"/>
        </w:rPr>
        <w:t xml:space="preserve">given </w:t>
      </w:r>
      <w:r w:rsidRPr="003A29CD">
        <w:rPr>
          <w:rFonts w:asciiTheme="majorHAnsi" w:hAnsiTheme="majorHAnsi" w:cstheme="majorHAnsi"/>
          <w:u w:val="single"/>
        </w:rPr>
        <w:t xml:space="preserve">the </w:t>
      </w:r>
      <w:r w:rsidRPr="003A29CD">
        <w:rPr>
          <w:rFonts w:asciiTheme="majorHAnsi" w:hAnsiTheme="majorHAnsi" w:cstheme="majorHAnsi"/>
          <w:highlight w:val="green"/>
          <w:u w:val="single"/>
        </w:rPr>
        <w:t xml:space="preserve">historical ties between </w:t>
      </w:r>
      <w:r w:rsidRPr="003A29CD">
        <w:rPr>
          <w:rFonts w:asciiTheme="majorHAnsi" w:hAnsiTheme="majorHAnsi" w:cstheme="majorHAnsi"/>
          <w:u w:val="single"/>
        </w:rPr>
        <w:t xml:space="preserve">the </w:t>
      </w:r>
      <w:r w:rsidRPr="003A29CD">
        <w:rPr>
          <w:rFonts w:asciiTheme="majorHAnsi" w:hAnsiTheme="majorHAnsi" w:cstheme="majorHAnsi"/>
          <w:highlight w:val="green"/>
          <w:u w:val="single"/>
        </w:rPr>
        <w:t xml:space="preserve">space and defense </w:t>
      </w:r>
      <w:r w:rsidRPr="003A29CD">
        <w:rPr>
          <w:rFonts w:asciiTheme="majorHAnsi" w:hAnsiTheme="majorHAnsi" w:cstheme="majorHAnsi"/>
          <w:u w:val="single"/>
        </w:rPr>
        <w:t>sectors.</w:t>
      </w:r>
      <w:r w:rsidRPr="003A29CD">
        <w:rPr>
          <w:rFonts w:asciiTheme="majorHAnsi" w:hAnsiTheme="majorHAnsi" w:cstheme="majorHAnsi"/>
          <w:sz w:val="14"/>
        </w:rPr>
        <w:t xml:space="preserve"> “Some of these things will pose significant hurdles for the commercial space sector as it tries to expand,” he says.</w:t>
      </w:r>
    </w:p>
    <w:p w14:paraId="635CB8A2" w14:textId="77777777" w:rsidR="00480BD0" w:rsidRPr="003A29CD" w:rsidRDefault="00480BD0" w:rsidP="00480BD0">
      <w:pPr>
        <w:rPr>
          <w:rFonts w:asciiTheme="majorHAnsi" w:hAnsiTheme="majorHAnsi" w:cstheme="majorHAnsi"/>
        </w:rPr>
      </w:pPr>
    </w:p>
    <w:p w14:paraId="40EE47D9" w14:textId="745ED42D" w:rsidR="00E440C1" w:rsidRPr="003A29CD" w:rsidRDefault="00E440C1" w:rsidP="00480BD0">
      <w:pPr>
        <w:pStyle w:val="Heading3"/>
        <w:rPr>
          <w:rFonts w:asciiTheme="majorHAnsi" w:hAnsiTheme="majorHAnsi" w:cstheme="majorHAnsi"/>
        </w:rPr>
      </w:pPr>
      <w:r w:rsidRPr="003A29CD">
        <w:rPr>
          <w:rFonts w:asciiTheme="majorHAnsi" w:hAnsiTheme="majorHAnsi" w:cstheme="majorHAnsi"/>
        </w:rPr>
        <w:lastRenderedPageBreak/>
        <w:t>1NC – AT: Adv 1</w:t>
      </w:r>
    </w:p>
    <w:p w14:paraId="70E0F27C" w14:textId="1F437028" w:rsidR="00AA4B9E" w:rsidRPr="003A29CD" w:rsidRDefault="003A29CD" w:rsidP="003A29CD">
      <w:pPr>
        <w:pStyle w:val="Heading4"/>
        <w:rPr>
          <w:rFonts w:asciiTheme="majorHAnsi" w:hAnsiTheme="majorHAnsi" w:cstheme="majorHAnsi"/>
        </w:rPr>
      </w:pPr>
      <w:r w:rsidRPr="003A29CD">
        <w:rPr>
          <w:rFonts w:asciiTheme="majorHAnsi" w:hAnsiTheme="majorHAnsi" w:cstheme="majorHAnsi"/>
        </w:rPr>
        <w:t xml:space="preserve">1. </w:t>
      </w:r>
      <w:r w:rsidR="00AA4B9E" w:rsidRPr="003A29CD">
        <w:rPr>
          <w:rFonts w:asciiTheme="majorHAnsi" w:hAnsiTheme="majorHAnsi" w:cstheme="majorHAnsi"/>
        </w:rPr>
        <w:t xml:space="preserve">China modernization is </w:t>
      </w:r>
      <w:r w:rsidR="00AA4B9E" w:rsidRPr="003A29CD">
        <w:rPr>
          <w:rFonts w:asciiTheme="majorHAnsi" w:hAnsiTheme="majorHAnsi" w:cstheme="majorHAnsi"/>
          <w:u w:val="single"/>
        </w:rPr>
        <w:t>peaceful</w:t>
      </w:r>
      <w:r w:rsidR="00AA4B9E" w:rsidRPr="003A29CD">
        <w:rPr>
          <w:rFonts w:asciiTheme="majorHAnsi" w:hAnsiTheme="majorHAnsi" w:cstheme="majorHAnsi"/>
        </w:rPr>
        <w:t xml:space="preserve"> – alliances, leadership, and LIO are all </w:t>
      </w:r>
      <w:r w:rsidR="00AA4B9E" w:rsidRPr="003A29CD">
        <w:rPr>
          <w:rFonts w:asciiTheme="majorHAnsi" w:hAnsiTheme="majorHAnsi" w:cstheme="majorHAnsi"/>
          <w:u w:val="single"/>
        </w:rPr>
        <w:t>sustainable</w:t>
      </w:r>
      <w:r w:rsidR="00AA4B9E" w:rsidRPr="003A29CD">
        <w:rPr>
          <w:rFonts w:asciiTheme="majorHAnsi" w:hAnsiTheme="majorHAnsi" w:cstheme="majorHAnsi"/>
        </w:rPr>
        <w:t xml:space="preserve"> </w:t>
      </w:r>
    </w:p>
    <w:p w14:paraId="00C37F2E" w14:textId="77777777" w:rsidR="00AA4B9E" w:rsidRPr="003A29CD" w:rsidRDefault="00AA4B9E" w:rsidP="00AA4B9E">
      <w:pPr>
        <w:rPr>
          <w:rFonts w:asciiTheme="majorHAnsi" w:hAnsiTheme="majorHAnsi" w:cstheme="majorHAnsi"/>
        </w:rPr>
      </w:pPr>
      <w:proofErr w:type="spellStart"/>
      <w:r w:rsidRPr="003A29CD">
        <w:rPr>
          <w:rStyle w:val="Style13ptBold"/>
          <w:rFonts w:asciiTheme="majorHAnsi" w:hAnsiTheme="majorHAnsi" w:cstheme="majorHAnsi"/>
        </w:rPr>
        <w:t>Medin</w:t>
      </w:r>
      <w:proofErr w:type="spellEnd"/>
      <w:r w:rsidRPr="003A29CD">
        <w:rPr>
          <w:rStyle w:val="Style13ptBold"/>
          <w:rFonts w:asciiTheme="majorHAnsi" w:hAnsiTheme="majorHAnsi" w:cstheme="majorHAnsi"/>
        </w:rPr>
        <w:t xml:space="preserve"> 20</w:t>
      </w:r>
      <w:r w:rsidRPr="003A29CD">
        <w:rPr>
          <w:rFonts w:asciiTheme="majorHAnsi" w:hAnsiTheme="majorHAnsi" w:cstheme="majorHAnsi"/>
        </w:rPr>
        <w:t xml:space="preserve"> [John Theodore </w:t>
      </w:r>
      <w:proofErr w:type="spellStart"/>
      <w:r w:rsidRPr="003A29CD">
        <w:rPr>
          <w:rFonts w:asciiTheme="majorHAnsi" w:hAnsiTheme="majorHAnsi" w:cstheme="majorHAnsi"/>
        </w:rPr>
        <w:t>Medin</w:t>
      </w:r>
      <w:proofErr w:type="spellEnd"/>
      <w:r w:rsidRPr="003A29CD">
        <w:rPr>
          <w:rFonts w:asciiTheme="majorHAnsi" w:hAnsiTheme="majorHAnsi" w:cstheme="majorHAnsi"/>
        </w:rPr>
        <w:t>, Johns Hopkins University, Master of Arts in Government. Master’s Thesis. "RISING TENSIONS: THE EFFECTS OF CHINA’S RISE ON THE UNITED STATES, CHINA’S REGIONAL NEIGHBORS, AND THE INTERNATIONAL SYSTEM." https://jscholarship.library.jhu.edu/bitstream/handle/1774.2/62699/MEDIN-THESIS-2020.pdf?sequence=1&amp;isAllowed=y]</w:t>
      </w:r>
    </w:p>
    <w:p w14:paraId="66F2AC33" w14:textId="77777777" w:rsidR="00AA4B9E" w:rsidRPr="003A29CD" w:rsidRDefault="00AA4B9E" w:rsidP="00AA4B9E">
      <w:pPr>
        <w:rPr>
          <w:rFonts w:asciiTheme="majorHAnsi" w:hAnsiTheme="majorHAnsi" w:cstheme="majorHAnsi"/>
        </w:rPr>
      </w:pPr>
      <w:r w:rsidRPr="003A29CD">
        <w:rPr>
          <w:rStyle w:val="StyleUnderline"/>
          <w:rFonts w:asciiTheme="majorHAnsi" w:hAnsiTheme="majorHAnsi" w:cstheme="majorHAnsi"/>
          <w:highlight w:val="cyan"/>
        </w:rPr>
        <w:t>China’s</w:t>
      </w:r>
      <w:r w:rsidRPr="003A29CD">
        <w:rPr>
          <w:rStyle w:val="StyleUnderline"/>
          <w:rFonts w:asciiTheme="majorHAnsi" w:hAnsiTheme="majorHAnsi" w:cstheme="majorHAnsi"/>
        </w:rPr>
        <w:t xml:space="preserve"> military </w:t>
      </w:r>
      <w:r w:rsidRPr="003A29CD">
        <w:rPr>
          <w:rStyle w:val="StyleUnderline"/>
          <w:rFonts w:asciiTheme="majorHAnsi" w:hAnsiTheme="majorHAnsi" w:cstheme="majorHAnsi"/>
          <w:highlight w:val="cyan"/>
        </w:rPr>
        <w:t>modernization</w:t>
      </w:r>
      <w:r w:rsidRPr="003A29CD">
        <w:rPr>
          <w:rStyle w:val="StyleUnderline"/>
          <w:rFonts w:asciiTheme="majorHAnsi" w:hAnsiTheme="majorHAnsi" w:cstheme="majorHAnsi"/>
        </w:rPr>
        <w:t xml:space="preserve"> program</w:t>
      </w:r>
      <w:r w:rsidRPr="003A29CD">
        <w:rPr>
          <w:rFonts w:asciiTheme="majorHAnsi" w:hAnsiTheme="majorHAnsi" w:cstheme="majorHAnsi"/>
        </w:rPr>
        <w:t xml:space="preserve"> and construction in the South China Sea have several adverse effects on the United States’ military. However, the US still holds military and technological hegemony and will continue to do so. China’s </w:t>
      </w:r>
      <w:r w:rsidRPr="003A29CD">
        <w:rPr>
          <w:rStyle w:val="StyleUnderline"/>
          <w:rFonts w:asciiTheme="majorHAnsi" w:hAnsiTheme="majorHAnsi" w:cstheme="majorHAnsi"/>
          <w:highlight w:val="cyan"/>
        </w:rPr>
        <w:t>attempts to hinder the</w:t>
      </w:r>
      <w:r w:rsidRPr="003A29CD">
        <w:rPr>
          <w:rStyle w:val="StyleUnderline"/>
          <w:rFonts w:asciiTheme="majorHAnsi" w:hAnsiTheme="majorHAnsi" w:cstheme="majorHAnsi"/>
        </w:rPr>
        <w:t xml:space="preserve"> US </w:t>
      </w:r>
      <w:r w:rsidRPr="003A29CD">
        <w:rPr>
          <w:rStyle w:val="StyleUnderline"/>
          <w:rFonts w:asciiTheme="majorHAnsi" w:hAnsiTheme="majorHAnsi" w:cstheme="majorHAnsi"/>
          <w:highlight w:val="cyan"/>
        </w:rPr>
        <w:t>alliance</w:t>
      </w:r>
      <w:r w:rsidRPr="003A29CD">
        <w:rPr>
          <w:rStyle w:val="StyleUnderline"/>
          <w:rFonts w:asciiTheme="majorHAnsi" w:hAnsiTheme="majorHAnsi" w:cstheme="majorHAnsi"/>
        </w:rPr>
        <w:t xml:space="preserve"> system and alter the international order</w:t>
      </w:r>
      <w:r w:rsidRPr="003A29CD">
        <w:rPr>
          <w:rFonts w:asciiTheme="majorHAnsi" w:hAnsiTheme="majorHAnsi" w:cstheme="majorHAnsi"/>
        </w:rPr>
        <w:t xml:space="preserve"> has had some effect, particularly in nations disaffected by western liberal values. </w:t>
      </w:r>
      <w:r w:rsidRPr="003A29CD">
        <w:rPr>
          <w:rStyle w:val="Emphasis"/>
          <w:rFonts w:asciiTheme="majorHAnsi" w:hAnsiTheme="majorHAnsi" w:cstheme="majorHAnsi"/>
        </w:rPr>
        <w:t>However</w:t>
      </w:r>
      <w:r w:rsidRPr="003A29CD">
        <w:rPr>
          <w:rFonts w:asciiTheme="majorHAnsi" w:hAnsiTheme="majorHAnsi" w:cstheme="majorHAnsi"/>
        </w:rPr>
        <w:t xml:space="preserve">, </w:t>
      </w:r>
      <w:r w:rsidRPr="003A29CD">
        <w:rPr>
          <w:rStyle w:val="StyleUnderline"/>
          <w:rFonts w:asciiTheme="majorHAnsi" w:hAnsiTheme="majorHAnsi" w:cstheme="majorHAnsi"/>
          <w:highlight w:val="cyan"/>
        </w:rPr>
        <w:t>the</w:t>
      </w:r>
      <w:r w:rsidRPr="003A29CD">
        <w:rPr>
          <w:rFonts w:asciiTheme="majorHAnsi" w:hAnsiTheme="majorHAnsi" w:cstheme="majorHAnsi"/>
        </w:rPr>
        <w:t xml:space="preserve"> </w:t>
      </w:r>
      <w:r w:rsidRPr="003A29CD">
        <w:rPr>
          <w:rStyle w:val="Emphasis"/>
          <w:rFonts w:asciiTheme="majorHAnsi" w:hAnsiTheme="majorHAnsi" w:cstheme="majorHAnsi"/>
          <w:highlight w:val="cyan"/>
        </w:rPr>
        <w:t>U</w:t>
      </w:r>
      <w:r w:rsidRPr="003A29CD">
        <w:rPr>
          <w:rFonts w:asciiTheme="majorHAnsi" w:hAnsiTheme="majorHAnsi" w:cstheme="majorHAnsi"/>
        </w:rPr>
        <w:t xml:space="preserve">nited </w:t>
      </w:r>
      <w:r w:rsidRPr="003A29CD">
        <w:rPr>
          <w:rStyle w:val="Emphasis"/>
          <w:rFonts w:asciiTheme="majorHAnsi" w:hAnsiTheme="majorHAnsi" w:cstheme="majorHAnsi"/>
          <w:highlight w:val="cyan"/>
        </w:rPr>
        <w:t>S</w:t>
      </w:r>
      <w:r w:rsidRPr="003A29CD">
        <w:rPr>
          <w:rFonts w:asciiTheme="majorHAnsi" w:hAnsiTheme="majorHAnsi" w:cstheme="majorHAnsi"/>
        </w:rPr>
        <w:t xml:space="preserve">tates </w:t>
      </w:r>
      <w:r w:rsidRPr="003A29CD">
        <w:rPr>
          <w:rStyle w:val="StyleUnderline"/>
          <w:rFonts w:asciiTheme="majorHAnsi" w:hAnsiTheme="majorHAnsi" w:cstheme="majorHAnsi"/>
          <w:highlight w:val="cyan"/>
        </w:rPr>
        <w:t>remains the preferred ally</w:t>
      </w:r>
      <w:r w:rsidRPr="003A29CD">
        <w:rPr>
          <w:rStyle w:val="StyleUnderline"/>
          <w:rFonts w:asciiTheme="majorHAnsi" w:hAnsiTheme="majorHAnsi" w:cstheme="majorHAnsi"/>
        </w:rPr>
        <w:t xml:space="preserve"> of </w:t>
      </w:r>
      <w:r w:rsidRPr="003A29CD">
        <w:rPr>
          <w:rStyle w:val="Emphasis"/>
          <w:rFonts w:asciiTheme="majorHAnsi" w:hAnsiTheme="majorHAnsi" w:cstheme="majorHAnsi"/>
        </w:rPr>
        <w:t>many countries</w:t>
      </w:r>
      <w:r w:rsidRPr="003A29CD">
        <w:rPr>
          <w:rFonts w:asciiTheme="majorHAnsi" w:hAnsiTheme="majorHAnsi" w:cstheme="majorHAnsi"/>
        </w:rPr>
        <w:t xml:space="preserve">, </w:t>
      </w:r>
      <w:r w:rsidRPr="003A29CD">
        <w:rPr>
          <w:rStyle w:val="StyleUnderline"/>
          <w:rFonts w:asciiTheme="majorHAnsi" w:hAnsiTheme="majorHAnsi" w:cstheme="majorHAnsi"/>
        </w:rPr>
        <w:t xml:space="preserve">and </w:t>
      </w:r>
      <w:r w:rsidRPr="003A29CD">
        <w:rPr>
          <w:rStyle w:val="StyleUnderline"/>
          <w:rFonts w:asciiTheme="majorHAnsi" w:hAnsiTheme="majorHAnsi" w:cstheme="majorHAnsi"/>
          <w:highlight w:val="cyan"/>
        </w:rPr>
        <w:t>the</w:t>
      </w:r>
      <w:r w:rsidRPr="003A29CD">
        <w:rPr>
          <w:rStyle w:val="StyleUnderline"/>
          <w:rFonts w:asciiTheme="majorHAnsi" w:hAnsiTheme="majorHAnsi" w:cstheme="majorHAnsi"/>
        </w:rPr>
        <w:t xml:space="preserve"> international </w:t>
      </w:r>
      <w:r w:rsidRPr="003A29CD">
        <w:rPr>
          <w:rStyle w:val="StyleUnderline"/>
          <w:rFonts w:asciiTheme="majorHAnsi" w:hAnsiTheme="majorHAnsi" w:cstheme="majorHAnsi"/>
          <w:highlight w:val="cyan"/>
        </w:rPr>
        <w:t xml:space="preserve">system is </w:t>
      </w:r>
      <w:r w:rsidRPr="003A29CD">
        <w:rPr>
          <w:rStyle w:val="Emphasis"/>
          <w:rFonts w:asciiTheme="majorHAnsi" w:hAnsiTheme="majorHAnsi" w:cstheme="majorHAnsi"/>
          <w:highlight w:val="cyan"/>
        </w:rPr>
        <w:t>so entrenched</w:t>
      </w:r>
      <w:r w:rsidRPr="003A29CD">
        <w:rPr>
          <w:rFonts w:asciiTheme="majorHAnsi" w:hAnsiTheme="majorHAnsi" w:cstheme="majorHAnsi"/>
        </w:rPr>
        <w:t xml:space="preserve"> </w:t>
      </w:r>
      <w:r w:rsidRPr="003A29CD">
        <w:rPr>
          <w:rStyle w:val="StyleUnderline"/>
          <w:rFonts w:asciiTheme="majorHAnsi" w:hAnsiTheme="majorHAnsi" w:cstheme="majorHAnsi"/>
        </w:rPr>
        <w:t xml:space="preserve">that </w:t>
      </w:r>
      <w:r w:rsidRPr="003A29CD">
        <w:rPr>
          <w:rStyle w:val="StyleUnderline"/>
          <w:rFonts w:asciiTheme="majorHAnsi" w:hAnsiTheme="majorHAnsi" w:cstheme="majorHAnsi"/>
          <w:highlight w:val="cyan"/>
        </w:rPr>
        <w:t xml:space="preserve">it is </w:t>
      </w:r>
      <w:r w:rsidRPr="003A29CD">
        <w:rPr>
          <w:rStyle w:val="Emphasis"/>
          <w:rFonts w:asciiTheme="majorHAnsi" w:hAnsiTheme="majorHAnsi" w:cstheme="majorHAnsi"/>
          <w:highlight w:val="cyan"/>
        </w:rPr>
        <w:t>unlikely</w:t>
      </w:r>
      <w:r w:rsidRPr="003A29CD">
        <w:rPr>
          <w:rStyle w:val="StyleUnderline"/>
          <w:rFonts w:asciiTheme="majorHAnsi" w:hAnsiTheme="majorHAnsi" w:cstheme="majorHAnsi"/>
          <w:highlight w:val="cyan"/>
        </w:rPr>
        <w:t xml:space="preserve"> to</w:t>
      </w:r>
      <w:r w:rsidRPr="003A29CD">
        <w:rPr>
          <w:rStyle w:val="StyleUnderline"/>
          <w:rFonts w:asciiTheme="majorHAnsi" w:hAnsiTheme="majorHAnsi" w:cstheme="majorHAnsi"/>
        </w:rPr>
        <w:t xml:space="preserve"> be </w:t>
      </w:r>
      <w:r w:rsidRPr="003A29CD">
        <w:rPr>
          <w:rStyle w:val="Emphasis"/>
          <w:rFonts w:asciiTheme="majorHAnsi" w:hAnsiTheme="majorHAnsi" w:cstheme="majorHAnsi"/>
          <w:highlight w:val="cyan"/>
        </w:rPr>
        <w:t>drastically change</w:t>
      </w:r>
      <w:r w:rsidRPr="003A29CD">
        <w:rPr>
          <w:rFonts w:asciiTheme="majorHAnsi" w:hAnsiTheme="majorHAnsi" w:cstheme="majorHAnsi"/>
          <w:szCs w:val="16"/>
        </w:rPr>
        <w:t>d</w:t>
      </w:r>
      <w:r w:rsidRPr="003A29CD">
        <w:rPr>
          <w:rFonts w:asciiTheme="majorHAnsi" w:hAnsiTheme="majorHAnsi" w:cstheme="majorHAnsi"/>
        </w:rPr>
        <w:t xml:space="preserve">. </w:t>
      </w:r>
      <w:r w:rsidRPr="003A29CD">
        <w:rPr>
          <w:rStyle w:val="StyleUnderline"/>
          <w:rFonts w:asciiTheme="majorHAnsi" w:hAnsiTheme="majorHAnsi" w:cstheme="majorHAnsi"/>
        </w:rPr>
        <w:t xml:space="preserve">Overall, </w:t>
      </w:r>
      <w:r w:rsidRPr="003A29CD">
        <w:rPr>
          <w:rStyle w:val="StyleUnderline"/>
          <w:rFonts w:asciiTheme="majorHAnsi" w:hAnsiTheme="majorHAnsi" w:cstheme="majorHAnsi"/>
          <w:highlight w:val="cyan"/>
        </w:rPr>
        <w:t xml:space="preserve">the rise </w:t>
      </w:r>
      <w:r w:rsidRPr="003A29CD">
        <w:rPr>
          <w:rStyle w:val="StyleUnderline"/>
          <w:rFonts w:asciiTheme="majorHAnsi" w:hAnsiTheme="majorHAnsi" w:cstheme="majorHAnsi"/>
        </w:rPr>
        <w:t xml:space="preserve">of China </w:t>
      </w:r>
      <w:r w:rsidRPr="003A29CD">
        <w:rPr>
          <w:rStyle w:val="StyleUnderline"/>
          <w:rFonts w:asciiTheme="majorHAnsi" w:hAnsiTheme="majorHAnsi" w:cstheme="majorHAnsi"/>
          <w:highlight w:val="cyan"/>
        </w:rPr>
        <w:t xml:space="preserve">will have a </w:t>
      </w:r>
      <w:r w:rsidRPr="003A29CD">
        <w:rPr>
          <w:rStyle w:val="Emphasis"/>
          <w:rFonts w:asciiTheme="majorHAnsi" w:hAnsiTheme="majorHAnsi" w:cstheme="majorHAnsi"/>
          <w:highlight w:val="cyan"/>
        </w:rPr>
        <w:t>limited</w:t>
      </w:r>
      <w:r w:rsidRPr="003A29CD">
        <w:rPr>
          <w:rStyle w:val="StyleUnderline"/>
          <w:rFonts w:asciiTheme="majorHAnsi" w:hAnsiTheme="majorHAnsi" w:cstheme="majorHAnsi"/>
        </w:rPr>
        <w:t xml:space="preserve"> negative </w:t>
      </w:r>
      <w:r w:rsidRPr="003A29CD">
        <w:rPr>
          <w:rStyle w:val="StyleUnderline"/>
          <w:rFonts w:asciiTheme="majorHAnsi" w:hAnsiTheme="majorHAnsi" w:cstheme="majorHAnsi"/>
          <w:highlight w:val="cyan"/>
        </w:rPr>
        <w:t>impact on</w:t>
      </w:r>
      <w:r w:rsidRPr="003A29CD">
        <w:rPr>
          <w:rStyle w:val="StyleUnderline"/>
          <w:rFonts w:asciiTheme="majorHAnsi" w:hAnsiTheme="majorHAnsi" w:cstheme="majorHAnsi"/>
        </w:rPr>
        <w:t xml:space="preserve"> the</w:t>
      </w:r>
      <w:r w:rsidRPr="003A29CD">
        <w:rPr>
          <w:rFonts w:asciiTheme="majorHAnsi" w:hAnsiTheme="majorHAnsi" w:cstheme="majorHAnsi"/>
        </w:rPr>
        <w:t xml:space="preserve"> </w:t>
      </w:r>
      <w:r w:rsidRPr="003A29CD">
        <w:rPr>
          <w:rStyle w:val="Emphasis"/>
          <w:rFonts w:asciiTheme="majorHAnsi" w:hAnsiTheme="majorHAnsi" w:cstheme="majorHAnsi"/>
        </w:rPr>
        <w:t>U</w:t>
      </w:r>
      <w:r w:rsidRPr="003A29CD">
        <w:rPr>
          <w:rFonts w:asciiTheme="majorHAnsi" w:hAnsiTheme="majorHAnsi" w:cstheme="majorHAnsi"/>
        </w:rPr>
        <w:t xml:space="preserve">nited </w:t>
      </w:r>
      <w:r w:rsidRPr="003A29CD">
        <w:rPr>
          <w:rStyle w:val="Emphasis"/>
          <w:rFonts w:asciiTheme="majorHAnsi" w:hAnsiTheme="majorHAnsi" w:cstheme="majorHAnsi"/>
        </w:rPr>
        <w:t>S</w:t>
      </w:r>
      <w:r w:rsidRPr="003A29CD">
        <w:rPr>
          <w:rFonts w:asciiTheme="majorHAnsi" w:hAnsiTheme="majorHAnsi" w:cstheme="majorHAnsi"/>
        </w:rPr>
        <w:t xml:space="preserve">tates’ </w:t>
      </w:r>
      <w:r w:rsidRPr="003A29CD">
        <w:rPr>
          <w:rStyle w:val="StyleUnderline"/>
          <w:rFonts w:asciiTheme="majorHAnsi" w:hAnsiTheme="majorHAnsi" w:cstheme="majorHAnsi"/>
        </w:rPr>
        <w:t xml:space="preserve">geopolitical </w:t>
      </w:r>
      <w:r w:rsidRPr="003A29CD">
        <w:rPr>
          <w:rStyle w:val="StyleUnderline"/>
          <w:rFonts w:asciiTheme="majorHAnsi" w:hAnsiTheme="majorHAnsi" w:cstheme="majorHAnsi"/>
          <w:highlight w:val="cyan"/>
        </w:rPr>
        <w:t>power and</w:t>
      </w:r>
      <w:r w:rsidRPr="003A29CD">
        <w:rPr>
          <w:rStyle w:val="StyleUnderline"/>
          <w:rFonts w:asciiTheme="majorHAnsi" w:hAnsiTheme="majorHAnsi" w:cstheme="majorHAnsi"/>
        </w:rPr>
        <w:t xml:space="preserve"> regional </w:t>
      </w:r>
      <w:r w:rsidRPr="003A29CD">
        <w:rPr>
          <w:rStyle w:val="StyleUnderline"/>
          <w:rFonts w:asciiTheme="majorHAnsi" w:hAnsiTheme="majorHAnsi" w:cstheme="majorHAnsi"/>
          <w:highlight w:val="cyan"/>
        </w:rPr>
        <w:t>leadership</w:t>
      </w:r>
      <w:r w:rsidRPr="003A29CD">
        <w:rPr>
          <w:rFonts w:asciiTheme="majorHAnsi" w:hAnsiTheme="majorHAnsi" w:cstheme="majorHAnsi"/>
        </w:rPr>
        <w:t xml:space="preserve"> role </w:t>
      </w:r>
      <w:r w:rsidRPr="003A29CD">
        <w:rPr>
          <w:rStyle w:val="StyleUnderline"/>
          <w:rFonts w:asciiTheme="majorHAnsi" w:hAnsiTheme="majorHAnsi" w:cstheme="majorHAnsi"/>
        </w:rPr>
        <w:t>in the short term but will not drastically impact</w:t>
      </w:r>
      <w:r w:rsidRPr="003A29CD">
        <w:rPr>
          <w:rFonts w:asciiTheme="majorHAnsi" w:hAnsiTheme="majorHAnsi" w:cstheme="majorHAnsi"/>
        </w:rPr>
        <w:t xml:space="preserve"> the United States’ international </w:t>
      </w:r>
      <w:r w:rsidRPr="003A29CD">
        <w:rPr>
          <w:rStyle w:val="StyleUnderline"/>
          <w:rFonts w:asciiTheme="majorHAnsi" w:hAnsiTheme="majorHAnsi" w:cstheme="majorHAnsi"/>
        </w:rPr>
        <w:t>leadership in the next few decades</w:t>
      </w:r>
      <w:r w:rsidRPr="003A29CD">
        <w:rPr>
          <w:rFonts w:asciiTheme="majorHAnsi" w:hAnsiTheme="majorHAnsi" w:cstheme="majorHAnsi"/>
        </w:rPr>
        <w:t xml:space="preserve">. China will seek to pursue its national interests, with an increasing capability to do so, which may not be in the best interests of the United States. However, </w:t>
      </w:r>
      <w:r w:rsidRPr="003A29CD">
        <w:rPr>
          <w:rStyle w:val="StyleUnderline"/>
          <w:rFonts w:asciiTheme="majorHAnsi" w:hAnsiTheme="majorHAnsi" w:cstheme="majorHAnsi"/>
          <w:highlight w:val="cyan"/>
        </w:rPr>
        <w:t>the</w:t>
      </w:r>
      <w:r w:rsidRPr="003A29CD">
        <w:rPr>
          <w:rFonts w:asciiTheme="majorHAnsi" w:hAnsiTheme="majorHAnsi" w:cstheme="majorHAnsi"/>
        </w:rPr>
        <w:t xml:space="preserve"> </w:t>
      </w:r>
      <w:r w:rsidRPr="003A29CD">
        <w:rPr>
          <w:rStyle w:val="Emphasis"/>
          <w:rFonts w:asciiTheme="majorHAnsi" w:hAnsiTheme="majorHAnsi" w:cstheme="majorHAnsi"/>
          <w:highlight w:val="cyan"/>
        </w:rPr>
        <w:t>U</w:t>
      </w:r>
      <w:r w:rsidRPr="003A29CD">
        <w:rPr>
          <w:rFonts w:asciiTheme="majorHAnsi" w:hAnsiTheme="majorHAnsi" w:cstheme="majorHAnsi"/>
        </w:rPr>
        <w:t xml:space="preserve">nited </w:t>
      </w:r>
      <w:r w:rsidRPr="003A29CD">
        <w:rPr>
          <w:rStyle w:val="Emphasis"/>
          <w:rFonts w:asciiTheme="majorHAnsi" w:hAnsiTheme="majorHAnsi" w:cstheme="majorHAnsi"/>
          <w:highlight w:val="cyan"/>
        </w:rPr>
        <w:t>S</w:t>
      </w:r>
      <w:r w:rsidRPr="003A29CD">
        <w:rPr>
          <w:rFonts w:asciiTheme="majorHAnsi" w:hAnsiTheme="majorHAnsi" w:cstheme="majorHAnsi"/>
        </w:rPr>
        <w:t xml:space="preserve">tates </w:t>
      </w:r>
      <w:r w:rsidRPr="003A29CD">
        <w:rPr>
          <w:rStyle w:val="StyleUnderline"/>
          <w:rFonts w:asciiTheme="majorHAnsi" w:hAnsiTheme="majorHAnsi" w:cstheme="majorHAnsi"/>
          <w:highlight w:val="cyan"/>
        </w:rPr>
        <w:t>has</w:t>
      </w:r>
      <w:r w:rsidRPr="003A29CD">
        <w:rPr>
          <w:rFonts w:asciiTheme="majorHAnsi" w:hAnsiTheme="majorHAnsi" w:cstheme="majorHAnsi"/>
        </w:rPr>
        <w:t xml:space="preserve"> </w:t>
      </w:r>
      <w:r w:rsidRPr="003A29CD">
        <w:rPr>
          <w:rStyle w:val="Emphasis"/>
          <w:rFonts w:asciiTheme="majorHAnsi" w:hAnsiTheme="majorHAnsi" w:cstheme="majorHAnsi"/>
        </w:rPr>
        <w:t xml:space="preserve">significant </w:t>
      </w:r>
      <w:r w:rsidRPr="003A29CD">
        <w:rPr>
          <w:rStyle w:val="Emphasis"/>
          <w:rFonts w:asciiTheme="majorHAnsi" w:hAnsiTheme="majorHAnsi" w:cstheme="majorHAnsi"/>
          <w:highlight w:val="cyan"/>
        </w:rPr>
        <w:t>resources</w:t>
      </w:r>
      <w:r w:rsidRPr="003A29CD">
        <w:rPr>
          <w:rFonts w:asciiTheme="majorHAnsi" w:hAnsiTheme="majorHAnsi" w:cstheme="majorHAnsi"/>
        </w:rPr>
        <w:t xml:space="preserve"> </w:t>
      </w:r>
      <w:r w:rsidRPr="003A29CD">
        <w:rPr>
          <w:rStyle w:val="StyleUnderline"/>
          <w:rFonts w:asciiTheme="majorHAnsi" w:hAnsiTheme="majorHAnsi" w:cstheme="majorHAnsi"/>
        </w:rPr>
        <w:t>at its disposal t</w:t>
      </w:r>
      <w:r w:rsidRPr="003A29CD">
        <w:rPr>
          <w:rStyle w:val="StyleUnderline"/>
          <w:rFonts w:asciiTheme="majorHAnsi" w:hAnsiTheme="majorHAnsi" w:cstheme="majorHAnsi"/>
          <w:highlight w:val="cyan"/>
        </w:rPr>
        <w:t>o prepare</w:t>
      </w:r>
      <w:r w:rsidRPr="003A29CD">
        <w:rPr>
          <w:rFonts w:asciiTheme="majorHAnsi" w:hAnsiTheme="majorHAnsi" w:cstheme="majorHAnsi"/>
        </w:rPr>
        <w:t xml:space="preserve"> for this event</w:t>
      </w:r>
    </w:p>
    <w:p w14:paraId="334BDA03" w14:textId="5A197FAA" w:rsidR="003A29CD" w:rsidRPr="003A29CD" w:rsidRDefault="003A29CD" w:rsidP="003A29CD">
      <w:pPr>
        <w:pStyle w:val="Heading4"/>
        <w:rPr>
          <w:rFonts w:asciiTheme="majorHAnsi" w:hAnsiTheme="majorHAnsi" w:cstheme="majorHAnsi"/>
          <w:u w:val="single"/>
        </w:rPr>
      </w:pPr>
      <w:r w:rsidRPr="003A29CD">
        <w:rPr>
          <w:rFonts w:asciiTheme="majorHAnsi" w:hAnsiTheme="majorHAnsi" w:cstheme="majorHAnsi"/>
        </w:rPr>
        <w:t>2</w:t>
      </w:r>
      <w:r w:rsidRPr="003A29CD">
        <w:rPr>
          <w:rFonts w:asciiTheme="majorHAnsi" w:hAnsiTheme="majorHAnsi" w:cstheme="majorHAnsi"/>
        </w:rPr>
        <w:t xml:space="preserve">. </w:t>
      </w:r>
      <w:r w:rsidRPr="003A29CD">
        <w:rPr>
          <w:rFonts w:asciiTheme="majorHAnsi" w:hAnsiTheme="majorHAnsi" w:cstheme="majorHAnsi"/>
          <w:u w:val="single"/>
        </w:rPr>
        <w:t>Buffer states</w:t>
      </w:r>
      <w:r w:rsidRPr="003A29CD">
        <w:rPr>
          <w:rFonts w:asciiTheme="majorHAnsi" w:hAnsiTheme="majorHAnsi" w:cstheme="majorHAnsi"/>
        </w:rPr>
        <w:t xml:space="preserve"> and </w:t>
      </w:r>
      <w:r w:rsidRPr="003A29CD">
        <w:rPr>
          <w:rFonts w:asciiTheme="majorHAnsi" w:hAnsiTheme="majorHAnsi" w:cstheme="majorHAnsi"/>
          <w:u w:val="single"/>
        </w:rPr>
        <w:t>power limitations</w:t>
      </w:r>
    </w:p>
    <w:p w14:paraId="7FF769DF" w14:textId="77777777" w:rsidR="003A29CD" w:rsidRPr="003A29CD" w:rsidRDefault="003A29CD" w:rsidP="003A29CD">
      <w:pPr>
        <w:rPr>
          <w:rFonts w:asciiTheme="majorHAnsi" w:hAnsiTheme="majorHAnsi" w:cstheme="majorHAnsi"/>
        </w:rPr>
      </w:pPr>
      <w:proofErr w:type="spellStart"/>
      <w:r w:rsidRPr="003A29CD">
        <w:rPr>
          <w:rStyle w:val="Style13ptBold"/>
          <w:rFonts w:asciiTheme="majorHAnsi" w:hAnsiTheme="majorHAnsi" w:cstheme="majorHAnsi"/>
        </w:rPr>
        <w:t>Shifrinson</w:t>
      </w:r>
      <w:proofErr w:type="spellEnd"/>
      <w:r w:rsidRPr="003A29CD">
        <w:rPr>
          <w:rStyle w:val="Style13ptBold"/>
          <w:rFonts w:asciiTheme="majorHAnsi" w:hAnsiTheme="majorHAnsi" w:cstheme="majorHAnsi"/>
        </w:rPr>
        <w:t xml:space="preserve"> 19</w:t>
      </w:r>
      <w:r w:rsidRPr="003A29CD">
        <w:rPr>
          <w:rFonts w:asciiTheme="majorHAnsi" w:hAnsiTheme="majorHAnsi" w:cstheme="majorHAnsi"/>
        </w:rPr>
        <w:t xml:space="preserve"> [Joshua </w:t>
      </w:r>
      <w:proofErr w:type="spellStart"/>
      <w:r w:rsidRPr="003A29CD">
        <w:rPr>
          <w:rFonts w:asciiTheme="majorHAnsi" w:hAnsiTheme="majorHAnsi" w:cstheme="majorHAnsi"/>
        </w:rPr>
        <w:t>Shifrinson</w:t>
      </w:r>
      <w:proofErr w:type="spellEnd"/>
      <w:r w:rsidRPr="003A29CD">
        <w:rPr>
          <w:rFonts w:asciiTheme="majorHAnsi" w:hAnsiTheme="majorHAnsi" w:cstheme="majorHAnsi"/>
        </w:rPr>
        <w:t xml:space="preserve"> is an Assistant Professor of International Relations with the Pardee School of Global Affairs at Boston University. Should the United States Fear China’s Rise? Winter 2019. www.bu.edu/pardeeschool/files/2019/01/Winter-2019_Shifrinson_0.pdf]</w:t>
      </w:r>
    </w:p>
    <w:p w14:paraId="51A58679" w14:textId="77777777" w:rsidR="003A29CD" w:rsidRPr="003A29CD" w:rsidRDefault="003A29CD" w:rsidP="003A29CD">
      <w:pPr>
        <w:rPr>
          <w:rFonts w:asciiTheme="majorHAnsi" w:hAnsiTheme="majorHAnsi" w:cstheme="majorHAnsi"/>
          <w:sz w:val="16"/>
        </w:rPr>
      </w:pPr>
      <w:r w:rsidRPr="003A29CD">
        <w:rPr>
          <w:rFonts w:asciiTheme="majorHAnsi" w:hAnsiTheme="majorHAnsi" w:cstheme="majorHAnsi"/>
          <w:sz w:val="16"/>
        </w:rPr>
        <w:t xml:space="preserve">In short, </w:t>
      </w:r>
      <w:r w:rsidRPr="003A29CD">
        <w:rPr>
          <w:rStyle w:val="Emphasis"/>
          <w:rFonts w:asciiTheme="majorHAnsi" w:hAnsiTheme="majorHAnsi" w:cstheme="majorHAnsi"/>
        </w:rPr>
        <w:t xml:space="preserve">despite </w:t>
      </w:r>
      <w:r w:rsidRPr="003A29CD">
        <w:rPr>
          <w:rStyle w:val="Emphasis"/>
          <w:rFonts w:asciiTheme="majorHAnsi" w:hAnsiTheme="majorHAnsi" w:cstheme="majorHAnsi"/>
          <w:highlight w:val="cyan"/>
        </w:rPr>
        <w:t>concerns</w:t>
      </w:r>
      <w:r w:rsidRPr="003A29CD">
        <w:rPr>
          <w:rFonts w:asciiTheme="majorHAnsi" w:hAnsiTheme="majorHAnsi" w:cstheme="majorHAnsi"/>
          <w:sz w:val="16"/>
        </w:rPr>
        <w:t xml:space="preserve"> a </w:t>
      </w:r>
      <w:r w:rsidRPr="003A29CD">
        <w:rPr>
          <w:rFonts w:asciiTheme="majorHAnsi" w:hAnsiTheme="majorHAnsi" w:cstheme="majorHAnsi"/>
          <w:u w:val="single"/>
        </w:rPr>
        <w:t xml:space="preserve">rising </w:t>
      </w:r>
      <w:r w:rsidRPr="003A29CD">
        <w:rPr>
          <w:rFonts w:asciiTheme="majorHAnsi" w:hAnsiTheme="majorHAnsi" w:cstheme="majorHAnsi"/>
          <w:highlight w:val="cyan"/>
          <w:u w:val="single"/>
        </w:rPr>
        <w:t>China is</w:t>
      </w:r>
      <w:r w:rsidRPr="003A29CD">
        <w:rPr>
          <w:rFonts w:asciiTheme="majorHAnsi" w:hAnsiTheme="majorHAnsi" w:cstheme="majorHAnsi"/>
          <w:u w:val="single"/>
        </w:rPr>
        <w:t xml:space="preserve"> apt to be a highly predatory, </w:t>
      </w:r>
      <w:r w:rsidRPr="003A29CD">
        <w:rPr>
          <w:rStyle w:val="Emphasis"/>
          <w:rFonts w:asciiTheme="majorHAnsi" w:hAnsiTheme="majorHAnsi" w:cstheme="majorHAnsi"/>
          <w:highlight w:val="cyan"/>
        </w:rPr>
        <w:t>revisionist</w:t>
      </w:r>
      <w:r w:rsidRPr="003A29CD">
        <w:rPr>
          <w:rFonts w:asciiTheme="majorHAnsi" w:hAnsiTheme="majorHAnsi" w:cstheme="majorHAnsi"/>
          <w:u w:val="single"/>
        </w:rPr>
        <w:t xml:space="preserve"> state likely to challenge the </w:t>
      </w:r>
      <w:r w:rsidRPr="003A29CD">
        <w:rPr>
          <w:rStyle w:val="Emphasis"/>
          <w:rFonts w:asciiTheme="majorHAnsi" w:hAnsiTheme="majorHAnsi" w:cstheme="majorHAnsi"/>
        </w:rPr>
        <w:t>U</w:t>
      </w:r>
      <w:r w:rsidRPr="003A29CD">
        <w:rPr>
          <w:rFonts w:asciiTheme="majorHAnsi" w:hAnsiTheme="majorHAnsi" w:cstheme="majorHAnsi"/>
          <w:u w:val="single"/>
        </w:rPr>
        <w:t xml:space="preserve">nited </w:t>
      </w:r>
      <w:r w:rsidRPr="003A29CD">
        <w:rPr>
          <w:rStyle w:val="Emphasis"/>
          <w:rFonts w:asciiTheme="majorHAnsi" w:hAnsiTheme="majorHAnsi" w:cstheme="majorHAnsi"/>
        </w:rPr>
        <w:t>S</w:t>
      </w:r>
      <w:r w:rsidRPr="003A29CD">
        <w:rPr>
          <w:rFonts w:asciiTheme="majorHAnsi" w:hAnsiTheme="majorHAnsi" w:cstheme="majorHAnsi"/>
          <w:u w:val="single"/>
        </w:rPr>
        <w:t>tates for dominance</w:t>
      </w:r>
      <w:r w:rsidRPr="003A29CD">
        <w:rPr>
          <w:rFonts w:asciiTheme="majorHAnsi" w:hAnsiTheme="majorHAnsi" w:cstheme="majorHAnsi"/>
          <w:sz w:val="16"/>
        </w:rPr>
        <w:t xml:space="preserve"> in East Asia and beyond, </w:t>
      </w:r>
      <w:r w:rsidRPr="003A29CD">
        <w:rPr>
          <w:rFonts w:asciiTheme="majorHAnsi" w:hAnsiTheme="majorHAnsi" w:cstheme="majorHAnsi"/>
          <w:u w:val="single"/>
        </w:rPr>
        <w:t xml:space="preserve">there are </w:t>
      </w:r>
      <w:r w:rsidRPr="003A29CD">
        <w:rPr>
          <w:rStyle w:val="Emphasis"/>
          <w:rFonts w:asciiTheme="majorHAnsi" w:hAnsiTheme="majorHAnsi" w:cstheme="majorHAnsi"/>
        </w:rPr>
        <w:t>good reasons</w:t>
      </w:r>
      <w:r w:rsidRPr="003A29CD">
        <w:rPr>
          <w:rFonts w:asciiTheme="majorHAnsi" w:hAnsiTheme="majorHAnsi" w:cstheme="majorHAnsi"/>
          <w:u w:val="single"/>
        </w:rPr>
        <w:t xml:space="preserve"> to </w:t>
      </w:r>
      <w:r w:rsidRPr="003A29CD">
        <w:rPr>
          <w:rStyle w:val="Emphasis"/>
          <w:rFonts w:asciiTheme="majorHAnsi" w:hAnsiTheme="majorHAnsi" w:cstheme="majorHAnsi"/>
        </w:rPr>
        <w:t>believe</w:t>
      </w:r>
      <w:r w:rsidRPr="003A29CD">
        <w:rPr>
          <w:rFonts w:asciiTheme="majorHAnsi" w:hAnsiTheme="majorHAnsi" w:cstheme="majorHAnsi"/>
          <w:u w:val="single"/>
        </w:rPr>
        <w:t xml:space="preserve"> this </w:t>
      </w:r>
      <w:r w:rsidRPr="003A29CD">
        <w:rPr>
          <w:rStyle w:val="Emphasis"/>
          <w:rFonts w:asciiTheme="majorHAnsi" w:hAnsiTheme="majorHAnsi" w:cstheme="majorHAnsi"/>
        </w:rPr>
        <w:t xml:space="preserve">concern </w:t>
      </w:r>
      <w:r w:rsidRPr="003A29CD">
        <w:rPr>
          <w:rStyle w:val="Emphasis"/>
          <w:rFonts w:asciiTheme="majorHAnsi" w:hAnsiTheme="majorHAnsi" w:cstheme="majorHAnsi"/>
          <w:highlight w:val="cyan"/>
        </w:rPr>
        <w:t>is overstated</w:t>
      </w:r>
      <w:r w:rsidRPr="003A29CD">
        <w:rPr>
          <w:rFonts w:asciiTheme="majorHAnsi" w:hAnsiTheme="majorHAnsi" w:cstheme="majorHAnsi"/>
          <w:sz w:val="16"/>
        </w:rPr>
        <w:t xml:space="preserve">. If current trends hold, China may have reasons to try to prey upon the United States, but the real risk of antagonizing the United States during a period when </w:t>
      </w:r>
      <w:r w:rsidRPr="003A29CD">
        <w:rPr>
          <w:rFonts w:asciiTheme="majorHAnsi" w:hAnsiTheme="majorHAnsi" w:cstheme="majorHAnsi"/>
          <w:u w:val="single"/>
        </w:rPr>
        <w:t>th</w:t>
      </w:r>
      <w:r w:rsidRPr="003A29CD">
        <w:rPr>
          <w:rFonts w:asciiTheme="majorHAnsi" w:hAnsiTheme="majorHAnsi" w:cstheme="majorHAnsi"/>
          <w:highlight w:val="cyan"/>
          <w:u w:val="single"/>
        </w:rPr>
        <w:t xml:space="preserve">e </w:t>
      </w:r>
      <w:r w:rsidRPr="003A29CD">
        <w:rPr>
          <w:rStyle w:val="Emphasis"/>
          <w:rFonts w:asciiTheme="majorHAnsi" w:hAnsiTheme="majorHAnsi" w:cstheme="majorHAnsi"/>
          <w:highlight w:val="cyan"/>
        </w:rPr>
        <w:t>U</w:t>
      </w:r>
      <w:r w:rsidRPr="003A29CD">
        <w:rPr>
          <w:rFonts w:asciiTheme="majorHAnsi" w:hAnsiTheme="majorHAnsi" w:cstheme="majorHAnsi"/>
          <w:u w:val="single"/>
        </w:rPr>
        <w:t xml:space="preserve">nited </w:t>
      </w:r>
      <w:r w:rsidRPr="003A29CD">
        <w:rPr>
          <w:rStyle w:val="Emphasis"/>
          <w:rFonts w:asciiTheme="majorHAnsi" w:hAnsiTheme="majorHAnsi" w:cstheme="majorHAnsi"/>
          <w:highlight w:val="cyan"/>
        </w:rPr>
        <w:t>S</w:t>
      </w:r>
      <w:r w:rsidRPr="003A29CD">
        <w:rPr>
          <w:rFonts w:asciiTheme="majorHAnsi" w:hAnsiTheme="majorHAnsi" w:cstheme="majorHAnsi"/>
          <w:u w:val="single"/>
        </w:rPr>
        <w:t xml:space="preserve">tates </w:t>
      </w:r>
      <w:r w:rsidRPr="003A29CD">
        <w:rPr>
          <w:rFonts w:asciiTheme="majorHAnsi" w:hAnsiTheme="majorHAnsi" w:cstheme="majorHAnsi"/>
          <w:highlight w:val="cyan"/>
          <w:u w:val="single"/>
        </w:rPr>
        <w:t xml:space="preserve">will </w:t>
      </w:r>
      <w:r w:rsidRPr="003A29CD">
        <w:rPr>
          <w:rStyle w:val="Emphasis"/>
          <w:rFonts w:asciiTheme="majorHAnsi" w:hAnsiTheme="majorHAnsi" w:cstheme="majorHAnsi"/>
          <w:highlight w:val="cyan"/>
        </w:rPr>
        <w:t>retain</w:t>
      </w:r>
      <w:r w:rsidRPr="003A29CD">
        <w:rPr>
          <w:rFonts w:asciiTheme="majorHAnsi" w:hAnsiTheme="majorHAnsi" w:cstheme="majorHAnsi"/>
          <w:u w:val="single"/>
        </w:rPr>
        <w:t xml:space="preserve"> significant </w:t>
      </w:r>
      <w:r w:rsidRPr="003A29CD">
        <w:rPr>
          <w:rStyle w:val="Emphasis"/>
          <w:rFonts w:asciiTheme="majorHAnsi" w:hAnsiTheme="majorHAnsi" w:cstheme="majorHAnsi"/>
          <w:highlight w:val="cyan"/>
        </w:rPr>
        <w:t>capabilities</w:t>
      </w:r>
      <w:r w:rsidRPr="003A29CD">
        <w:rPr>
          <w:rFonts w:asciiTheme="majorHAnsi" w:hAnsiTheme="majorHAnsi" w:cstheme="majorHAnsi"/>
          <w:highlight w:val="cyan"/>
          <w:u w:val="single"/>
        </w:rPr>
        <w:t xml:space="preserve"> to </w:t>
      </w:r>
      <w:r w:rsidRPr="003A29CD">
        <w:rPr>
          <w:rStyle w:val="Emphasis"/>
          <w:rFonts w:asciiTheme="majorHAnsi" w:hAnsiTheme="majorHAnsi" w:cstheme="majorHAnsi"/>
          <w:highlight w:val="cyan"/>
        </w:rPr>
        <w:t>make China pay</w:t>
      </w:r>
      <w:r w:rsidRPr="003A29CD">
        <w:rPr>
          <w:rFonts w:asciiTheme="majorHAnsi" w:hAnsiTheme="majorHAnsi" w:cstheme="majorHAnsi"/>
          <w:u w:val="single"/>
        </w:rPr>
        <w:t xml:space="preserve"> dearly </w:t>
      </w:r>
      <w:r w:rsidRPr="003A29CD">
        <w:rPr>
          <w:rFonts w:asciiTheme="majorHAnsi" w:hAnsiTheme="majorHAnsi" w:cstheme="majorHAnsi"/>
          <w:highlight w:val="cyan"/>
          <w:u w:val="single"/>
        </w:rPr>
        <w:t xml:space="preserve">for </w:t>
      </w:r>
      <w:r w:rsidRPr="003A29CD">
        <w:rPr>
          <w:rStyle w:val="Emphasis"/>
          <w:rFonts w:asciiTheme="majorHAnsi" w:hAnsiTheme="majorHAnsi" w:cstheme="majorHAnsi"/>
          <w:highlight w:val="cyan"/>
        </w:rPr>
        <w:t>aggrandizement</w:t>
      </w:r>
      <w:r w:rsidRPr="003A29CD">
        <w:rPr>
          <w:rFonts w:asciiTheme="majorHAnsi" w:hAnsiTheme="majorHAnsi" w:cstheme="majorHAnsi"/>
          <w:u w:val="single"/>
        </w:rPr>
        <w:t xml:space="preserve"> means </w:t>
      </w:r>
      <w:r w:rsidRPr="003A29CD">
        <w:rPr>
          <w:rStyle w:val="Emphasis"/>
          <w:rFonts w:asciiTheme="majorHAnsi" w:hAnsiTheme="majorHAnsi" w:cstheme="majorHAnsi"/>
          <w:highlight w:val="cyan"/>
        </w:rPr>
        <w:t>Chinese</w:t>
      </w:r>
      <w:r w:rsidRPr="003A29CD">
        <w:rPr>
          <w:rStyle w:val="Emphasis"/>
          <w:rFonts w:asciiTheme="majorHAnsi" w:hAnsiTheme="majorHAnsi" w:cstheme="majorHAnsi"/>
        </w:rPr>
        <w:t xml:space="preserve"> </w:t>
      </w:r>
      <w:r w:rsidRPr="003A29CD">
        <w:rPr>
          <w:rStyle w:val="Emphasis"/>
          <w:rFonts w:asciiTheme="majorHAnsi" w:hAnsiTheme="majorHAnsi" w:cstheme="majorHAnsi"/>
          <w:highlight w:val="cyan"/>
        </w:rPr>
        <w:t>predation</w:t>
      </w:r>
      <w:r w:rsidRPr="003A29CD">
        <w:rPr>
          <w:rFonts w:asciiTheme="majorHAnsi" w:hAnsiTheme="majorHAnsi" w:cstheme="majorHAnsi"/>
          <w:highlight w:val="cyan"/>
          <w:u w:val="single"/>
        </w:rPr>
        <w:t xml:space="preserve"> should </w:t>
      </w:r>
      <w:r w:rsidRPr="003A29CD">
        <w:rPr>
          <w:rStyle w:val="Emphasis"/>
          <w:rFonts w:asciiTheme="majorHAnsi" w:hAnsiTheme="majorHAnsi" w:cstheme="majorHAnsi"/>
          <w:highlight w:val="cyan"/>
        </w:rPr>
        <w:t>remain limited</w:t>
      </w:r>
      <w:r w:rsidRPr="003A29CD">
        <w:rPr>
          <w:rFonts w:asciiTheme="majorHAnsi" w:hAnsiTheme="majorHAnsi" w:cstheme="majorHAnsi"/>
          <w:u w:val="single"/>
        </w:rPr>
        <w:t xml:space="preserve"> in scope</w:t>
      </w:r>
      <w:r w:rsidRPr="003A29CD">
        <w:rPr>
          <w:rFonts w:asciiTheme="majorHAnsi" w:hAnsiTheme="majorHAnsi" w:cstheme="majorHAnsi"/>
          <w:sz w:val="16"/>
        </w:rPr>
        <w:t xml:space="preserve">. Moreover, </w:t>
      </w:r>
      <w:proofErr w:type="gramStart"/>
      <w:r w:rsidRPr="003A29CD">
        <w:rPr>
          <w:rFonts w:asciiTheme="majorHAnsi" w:hAnsiTheme="majorHAnsi" w:cstheme="majorHAnsi"/>
          <w:sz w:val="16"/>
        </w:rPr>
        <w:t xml:space="preserve">if and </w:t>
      </w:r>
      <w:r w:rsidRPr="003A29CD">
        <w:rPr>
          <w:rFonts w:asciiTheme="majorHAnsi" w:hAnsiTheme="majorHAnsi" w:cstheme="majorHAnsi"/>
          <w:highlight w:val="cyan"/>
          <w:u w:val="single"/>
        </w:rPr>
        <w:t>when</w:t>
      </w:r>
      <w:proofErr w:type="gramEnd"/>
      <w:r w:rsidRPr="003A29CD">
        <w:rPr>
          <w:rFonts w:asciiTheme="majorHAnsi" w:hAnsiTheme="majorHAnsi" w:cstheme="majorHAnsi"/>
          <w:sz w:val="16"/>
        </w:rPr>
        <w:t xml:space="preserve"> still </w:t>
      </w:r>
      <w:r w:rsidRPr="003A29CD">
        <w:rPr>
          <w:rStyle w:val="Emphasis"/>
          <w:rFonts w:asciiTheme="majorHAnsi" w:hAnsiTheme="majorHAnsi" w:cstheme="majorHAnsi"/>
          <w:highlight w:val="cyan"/>
        </w:rPr>
        <w:t>other</w:t>
      </w:r>
      <w:r w:rsidRPr="003A29CD">
        <w:rPr>
          <w:rFonts w:asciiTheme="majorHAnsi" w:hAnsiTheme="majorHAnsi" w:cstheme="majorHAnsi"/>
          <w:highlight w:val="cyan"/>
          <w:u w:val="single"/>
        </w:rPr>
        <w:t xml:space="preserve"> great </w:t>
      </w:r>
      <w:r w:rsidRPr="003A29CD">
        <w:rPr>
          <w:rStyle w:val="Emphasis"/>
          <w:rFonts w:asciiTheme="majorHAnsi" w:hAnsiTheme="majorHAnsi" w:cstheme="majorHAnsi"/>
          <w:highlight w:val="cyan"/>
        </w:rPr>
        <w:t>powers rise</w:t>
      </w:r>
      <w:r w:rsidRPr="003A29CD">
        <w:rPr>
          <w:rFonts w:asciiTheme="majorHAnsi" w:hAnsiTheme="majorHAnsi" w:cstheme="majorHAnsi"/>
          <w:sz w:val="16"/>
        </w:rPr>
        <w:t>—a possibility that cannot be excluded out of hand—</w:t>
      </w:r>
      <w:r w:rsidRPr="003A29CD">
        <w:rPr>
          <w:rFonts w:asciiTheme="majorHAnsi" w:hAnsiTheme="majorHAnsi" w:cstheme="majorHAnsi"/>
          <w:highlight w:val="cyan"/>
          <w:u w:val="single"/>
        </w:rPr>
        <w:t>China may</w:t>
      </w:r>
      <w:r w:rsidRPr="003A29CD">
        <w:rPr>
          <w:rFonts w:asciiTheme="majorHAnsi" w:hAnsiTheme="majorHAnsi" w:cstheme="majorHAnsi"/>
          <w:u w:val="single"/>
        </w:rPr>
        <w:t xml:space="preserve"> then </w:t>
      </w:r>
      <w:r w:rsidRPr="003A29CD">
        <w:rPr>
          <w:rFonts w:asciiTheme="majorHAnsi" w:hAnsiTheme="majorHAnsi" w:cstheme="majorHAnsi"/>
          <w:highlight w:val="cyan"/>
          <w:u w:val="single"/>
        </w:rPr>
        <w:t xml:space="preserve">face reasons to </w:t>
      </w:r>
      <w:r w:rsidRPr="003A29CD">
        <w:rPr>
          <w:rStyle w:val="Emphasis"/>
          <w:rFonts w:asciiTheme="majorHAnsi" w:hAnsiTheme="majorHAnsi" w:cstheme="majorHAnsi"/>
          <w:highlight w:val="cyan"/>
        </w:rPr>
        <w:t>support</w:t>
      </w:r>
      <w:r w:rsidRPr="003A29CD">
        <w:rPr>
          <w:rFonts w:asciiTheme="majorHAnsi" w:hAnsiTheme="majorHAnsi" w:cstheme="majorHAnsi"/>
          <w:highlight w:val="cyan"/>
          <w:u w:val="single"/>
        </w:rPr>
        <w:t xml:space="preserve"> the </w:t>
      </w:r>
      <w:r w:rsidRPr="003A29CD">
        <w:rPr>
          <w:rStyle w:val="Emphasis"/>
          <w:rFonts w:asciiTheme="majorHAnsi" w:hAnsiTheme="majorHAnsi" w:cstheme="majorHAnsi"/>
          <w:highlight w:val="cyan"/>
        </w:rPr>
        <w:t>U</w:t>
      </w:r>
      <w:r w:rsidRPr="003A29CD">
        <w:rPr>
          <w:rFonts w:asciiTheme="majorHAnsi" w:hAnsiTheme="majorHAnsi" w:cstheme="majorHAnsi"/>
          <w:u w:val="single"/>
        </w:rPr>
        <w:t xml:space="preserve">nited </w:t>
      </w:r>
      <w:r w:rsidRPr="003A29CD">
        <w:rPr>
          <w:rStyle w:val="Emphasis"/>
          <w:rFonts w:asciiTheme="majorHAnsi" w:hAnsiTheme="majorHAnsi" w:cstheme="majorHAnsi"/>
          <w:highlight w:val="cyan"/>
        </w:rPr>
        <w:t>S</w:t>
      </w:r>
      <w:r w:rsidRPr="003A29CD">
        <w:rPr>
          <w:rFonts w:asciiTheme="majorHAnsi" w:hAnsiTheme="majorHAnsi" w:cstheme="majorHAnsi"/>
          <w:u w:val="single"/>
        </w:rPr>
        <w:t>tates</w:t>
      </w:r>
      <w:r w:rsidRPr="003A29CD">
        <w:rPr>
          <w:rFonts w:asciiTheme="majorHAnsi" w:hAnsiTheme="majorHAnsi" w:cstheme="majorHAnsi"/>
          <w:sz w:val="16"/>
        </w:rPr>
        <w:t xml:space="preserve"> </w:t>
      </w:r>
      <w:r w:rsidRPr="003A29CD">
        <w:rPr>
          <w:rFonts w:asciiTheme="majorHAnsi" w:hAnsiTheme="majorHAnsi" w:cstheme="majorHAnsi"/>
          <w:highlight w:val="cyan"/>
          <w:u w:val="single"/>
        </w:rPr>
        <w:t>and seek</w:t>
      </w:r>
      <w:r w:rsidRPr="003A29CD">
        <w:rPr>
          <w:rFonts w:asciiTheme="majorHAnsi" w:hAnsiTheme="majorHAnsi" w:cstheme="majorHAnsi"/>
          <w:u w:val="single"/>
        </w:rPr>
        <w:t xml:space="preserve"> U.S. </w:t>
      </w:r>
      <w:r w:rsidRPr="003A29CD">
        <w:rPr>
          <w:rFonts w:asciiTheme="majorHAnsi" w:hAnsiTheme="majorHAnsi" w:cstheme="majorHAnsi"/>
          <w:highlight w:val="cyan"/>
          <w:u w:val="single"/>
        </w:rPr>
        <w:t>backing against</w:t>
      </w:r>
      <w:r w:rsidRPr="003A29CD">
        <w:rPr>
          <w:rFonts w:asciiTheme="majorHAnsi" w:hAnsiTheme="majorHAnsi" w:cstheme="majorHAnsi"/>
          <w:sz w:val="16"/>
        </w:rPr>
        <w:t xml:space="preserve"> other </w:t>
      </w:r>
      <w:r w:rsidRPr="003A29CD">
        <w:rPr>
          <w:rFonts w:asciiTheme="majorHAnsi" w:hAnsiTheme="majorHAnsi" w:cstheme="majorHAnsi"/>
          <w:highlight w:val="cyan"/>
          <w:u w:val="single"/>
        </w:rPr>
        <w:t>challengers</w:t>
      </w:r>
      <w:r w:rsidRPr="003A29CD">
        <w:rPr>
          <w:rFonts w:asciiTheme="majorHAnsi" w:hAnsiTheme="majorHAnsi" w:cstheme="majorHAnsi"/>
          <w:sz w:val="16"/>
        </w:rPr>
        <w:t xml:space="preserve">. </w:t>
      </w:r>
      <w:r w:rsidRPr="003A29CD">
        <w:rPr>
          <w:rFonts w:asciiTheme="majorHAnsi" w:hAnsiTheme="majorHAnsi" w:cstheme="majorHAnsi"/>
          <w:highlight w:val="cyan"/>
          <w:u w:val="single"/>
        </w:rPr>
        <w:t xml:space="preserve">In </w:t>
      </w:r>
      <w:r w:rsidRPr="003A29CD">
        <w:rPr>
          <w:rStyle w:val="Emphasis"/>
          <w:rFonts w:asciiTheme="majorHAnsi" w:hAnsiTheme="majorHAnsi" w:cstheme="majorHAnsi"/>
          <w:highlight w:val="cyan"/>
        </w:rPr>
        <w:t>either case</w:t>
      </w:r>
      <w:r w:rsidRPr="003A29CD">
        <w:rPr>
          <w:rFonts w:asciiTheme="majorHAnsi" w:hAnsiTheme="majorHAnsi" w:cstheme="majorHAnsi"/>
          <w:sz w:val="16"/>
          <w:highlight w:val="cyan"/>
        </w:rPr>
        <w:t xml:space="preserve">, </w:t>
      </w:r>
      <w:r w:rsidRPr="003A29CD">
        <w:rPr>
          <w:rFonts w:asciiTheme="majorHAnsi" w:hAnsiTheme="majorHAnsi" w:cstheme="majorHAnsi"/>
          <w:highlight w:val="cyan"/>
          <w:u w:val="single"/>
        </w:rPr>
        <w:t xml:space="preserve">the </w:t>
      </w:r>
      <w:r w:rsidRPr="003A29CD">
        <w:rPr>
          <w:rStyle w:val="Emphasis"/>
          <w:rFonts w:asciiTheme="majorHAnsi" w:hAnsiTheme="majorHAnsi" w:cstheme="majorHAnsi"/>
          <w:highlight w:val="cyan"/>
        </w:rPr>
        <w:t>U</w:t>
      </w:r>
      <w:r w:rsidRPr="003A29CD">
        <w:rPr>
          <w:rFonts w:asciiTheme="majorHAnsi" w:hAnsiTheme="majorHAnsi" w:cstheme="majorHAnsi"/>
          <w:u w:val="single"/>
        </w:rPr>
        <w:t xml:space="preserve">nited </w:t>
      </w:r>
      <w:r w:rsidRPr="003A29CD">
        <w:rPr>
          <w:rStyle w:val="Emphasis"/>
          <w:rFonts w:asciiTheme="majorHAnsi" w:hAnsiTheme="majorHAnsi" w:cstheme="majorHAnsi"/>
          <w:highlight w:val="cyan"/>
        </w:rPr>
        <w:t>S</w:t>
      </w:r>
      <w:r w:rsidRPr="003A29CD">
        <w:rPr>
          <w:rFonts w:asciiTheme="majorHAnsi" w:hAnsiTheme="majorHAnsi" w:cstheme="majorHAnsi"/>
          <w:u w:val="single"/>
        </w:rPr>
        <w:t xml:space="preserve">tates </w:t>
      </w:r>
      <w:r w:rsidRPr="003A29CD">
        <w:rPr>
          <w:rFonts w:asciiTheme="majorHAnsi" w:hAnsiTheme="majorHAnsi" w:cstheme="majorHAnsi"/>
          <w:highlight w:val="cyan"/>
          <w:u w:val="single"/>
        </w:rPr>
        <w:t xml:space="preserve">is </w:t>
      </w:r>
      <w:r w:rsidRPr="003A29CD">
        <w:rPr>
          <w:rStyle w:val="Emphasis"/>
          <w:rFonts w:asciiTheme="majorHAnsi" w:hAnsiTheme="majorHAnsi" w:cstheme="majorHAnsi"/>
          <w:highlight w:val="cyan"/>
        </w:rPr>
        <w:t>playing a strong hand</w:t>
      </w:r>
      <w:r w:rsidRPr="003A29CD">
        <w:rPr>
          <w:rFonts w:asciiTheme="majorHAnsi" w:hAnsiTheme="majorHAnsi" w:cstheme="majorHAnsi"/>
          <w:sz w:val="16"/>
        </w:rPr>
        <w:t>.</w:t>
      </w:r>
    </w:p>
    <w:p w14:paraId="5624B08A" w14:textId="3D9C6FD9" w:rsidR="003A29CD" w:rsidRPr="003A29CD" w:rsidRDefault="003A29CD" w:rsidP="003A29CD">
      <w:pPr>
        <w:pStyle w:val="Heading4"/>
        <w:rPr>
          <w:rFonts w:asciiTheme="majorHAnsi" w:hAnsiTheme="majorHAnsi" w:cstheme="majorHAnsi"/>
        </w:rPr>
      </w:pPr>
      <w:r w:rsidRPr="003A29CD">
        <w:rPr>
          <w:rFonts w:asciiTheme="majorHAnsi" w:hAnsiTheme="majorHAnsi" w:cstheme="majorHAnsi"/>
        </w:rPr>
        <w:t>3.</w:t>
      </w:r>
      <w:r w:rsidRPr="003A29CD">
        <w:rPr>
          <w:rFonts w:asciiTheme="majorHAnsi" w:hAnsiTheme="majorHAnsi" w:cstheme="majorHAnsi"/>
        </w:rPr>
        <w:t xml:space="preserve"> China’s passive</w:t>
      </w:r>
    </w:p>
    <w:p w14:paraId="58957D24" w14:textId="77777777" w:rsidR="003A29CD" w:rsidRPr="003A29CD" w:rsidRDefault="003A29CD" w:rsidP="003A29CD">
      <w:pPr>
        <w:rPr>
          <w:rFonts w:asciiTheme="majorHAnsi" w:hAnsiTheme="majorHAnsi" w:cstheme="majorHAnsi"/>
        </w:rPr>
      </w:pPr>
      <w:r w:rsidRPr="003A29CD">
        <w:rPr>
          <w:rFonts w:asciiTheme="majorHAnsi" w:hAnsiTheme="majorHAnsi" w:cstheme="majorHAnsi"/>
        </w:rPr>
        <w:t xml:space="preserve">Klaus Heinrich </w:t>
      </w:r>
      <w:proofErr w:type="spellStart"/>
      <w:r w:rsidRPr="003A29CD">
        <w:rPr>
          <w:rFonts w:asciiTheme="majorHAnsi" w:hAnsiTheme="majorHAnsi" w:cstheme="majorHAnsi"/>
          <w:b/>
        </w:rPr>
        <w:t>Raditio</w:t>
      </w:r>
      <w:proofErr w:type="spellEnd"/>
      <w:r w:rsidRPr="003A29CD">
        <w:rPr>
          <w:rFonts w:asciiTheme="majorHAnsi" w:hAnsiTheme="majorHAnsi" w:cstheme="majorHAnsi"/>
          <w:b/>
        </w:rPr>
        <w:t xml:space="preserve"> 19</w:t>
      </w:r>
      <w:r w:rsidRPr="003A29CD">
        <w:rPr>
          <w:rFonts w:asciiTheme="majorHAnsi" w:hAnsiTheme="majorHAnsi" w:cstheme="majorHAnsi"/>
        </w:rPr>
        <w:t xml:space="preserve">. IR Prof @ University of Sydney. 2019. “Conclusion.” Understanding China’s </w:t>
      </w:r>
      <w:proofErr w:type="spellStart"/>
      <w:r w:rsidRPr="003A29CD">
        <w:rPr>
          <w:rFonts w:asciiTheme="majorHAnsi" w:hAnsiTheme="majorHAnsi" w:cstheme="majorHAnsi"/>
        </w:rPr>
        <w:t>Behaviour</w:t>
      </w:r>
      <w:proofErr w:type="spellEnd"/>
      <w:r w:rsidRPr="003A29CD">
        <w:rPr>
          <w:rFonts w:asciiTheme="majorHAnsi" w:hAnsiTheme="majorHAnsi" w:cstheme="majorHAnsi"/>
        </w:rPr>
        <w:t xml:space="preserve"> in the South China Sea, Springer Singapore, pp. 185–190. </w:t>
      </w:r>
      <w:proofErr w:type="spellStart"/>
      <w:r w:rsidRPr="003A29CD">
        <w:rPr>
          <w:rFonts w:asciiTheme="majorHAnsi" w:hAnsiTheme="majorHAnsi" w:cstheme="majorHAnsi"/>
        </w:rPr>
        <w:t>Crossref</w:t>
      </w:r>
      <w:proofErr w:type="spellEnd"/>
      <w:r w:rsidRPr="003A29CD">
        <w:rPr>
          <w:rFonts w:asciiTheme="majorHAnsi" w:hAnsiTheme="majorHAnsi" w:cstheme="majorHAnsi"/>
        </w:rPr>
        <w:t>, doi:10.1007/978-981-13-1283-0_8.</w:t>
      </w:r>
    </w:p>
    <w:p w14:paraId="32A03C30" w14:textId="4D63F172" w:rsidR="003A29CD" w:rsidRPr="003A29CD" w:rsidRDefault="003A29CD" w:rsidP="00F52647">
      <w:pPr>
        <w:rPr>
          <w:rFonts w:asciiTheme="majorHAnsi" w:hAnsiTheme="majorHAnsi" w:cstheme="majorHAnsi"/>
          <w:b/>
          <w:iCs/>
          <w:u w:val="single"/>
        </w:rPr>
      </w:pPr>
      <w:r w:rsidRPr="003A29CD">
        <w:rPr>
          <w:rFonts w:asciiTheme="majorHAnsi" w:hAnsiTheme="majorHAnsi" w:cstheme="majorHAnsi"/>
          <w:sz w:val="16"/>
        </w:rPr>
        <w:t xml:space="preserve">The </w:t>
      </w:r>
      <w:r w:rsidRPr="003A29CD">
        <w:rPr>
          <w:rStyle w:val="Emphasis"/>
          <w:rFonts w:asciiTheme="majorHAnsi" w:hAnsiTheme="majorHAnsi" w:cstheme="majorHAnsi"/>
        </w:rPr>
        <w:t>mounting evidence</w:t>
      </w:r>
      <w:r w:rsidRPr="003A29CD">
        <w:rPr>
          <w:rFonts w:asciiTheme="majorHAnsi" w:hAnsiTheme="majorHAnsi" w:cstheme="majorHAnsi"/>
          <w:sz w:val="16"/>
        </w:rPr>
        <w:t xml:space="preserve"> </w:t>
      </w:r>
      <w:r w:rsidRPr="003A29CD">
        <w:rPr>
          <w:rStyle w:val="StyleUnderline"/>
          <w:rFonts w:asciiTheme="majorHAnsi" w:hAnsiTheme="majorHAnsi" w:cstheme="majorHAnsi"/>
        </w:rPr>
        <w:t xml:space="preserve">demonstrates that </w:t>
      </w:r>
      <w:r w:rsidRPr="003A29CD">
        <w:rPr>
          <w:rStyle w:val="Emphasis"/>
          <w:rFonts w:asciiTheme="majorHAnsi" w:hAnsiTheme="majorHAnsi" w:cstheme="majorHAnsi"/>
          <w:highlight w:val="cyan"/>
        </w:rPr>
        <w:t>China</w:t>
      </w:r>
      <w:r w:rsidRPr="003A29CD">
        <w:rPr>
          <w:rStyle w:val="StyleUnderline"/>
          <w:rFonts w:asciiTheme="majorHAnsi" w:hAnsiTheme="majorHAnsi" w:cstheme="majorHAnsi"/>
        </w:rPr>
        <w:t xml:space="preserve">’s </w:t>
      </w:r>
      <w:proofErr w:type="spellStart"/>
      <w:r w:rsidRPr="003A29CD">
        <w:rPr>
          <w:rStyle w:val="StyleUnderline"/>
          <w:rFonts w:asciiTheme="majorHAnsi" w:hAnsiTheme="majorHAnsi" w:cstheme="majorHAnsi"/>
        </w:rPr>
        <w:t>behaviour</w:t>
      </w:r>
      <w:proofErr w:type="spellEnd"/>
      <w:r w:rsidRPr="003A29CD">
        <w:rPr>
          <w:rStyle w:val="StyleUnderline"/>
          <w:rFonts w:asciiTheme="majorHAnsi" w:hAnsiTheme="majorHAnsi" w:cstheme="majorHAnsi"/>
        </w:rPr>
        <w:t xml:space="preserve"> in the SCS</w:t>
      </w:r>
      <w:r w:rsidRPr="003A29CD">
        <w:rPr>
          <w:rFonts w:asciiTheme="majorHAnsi" w:hAnsiTheme="majorHAnsi" w:cstheme="majorHAnsi"/>
          <w:sz w:val="16"/>
        </w:rPr>
        <w:t xml:space="preserve"> </w:t>
      </w:r>
      <w:r w:rsidRPr="003A29CD">
        <w:rPr>
          <w:rStyle w:val="Emphasis"/>
          <w:rFonts w:asciiTheme="majorHAnsi" w:hAnsiTheme="majorHAnsi" w:cstheme="majorHAnsi"/>
          <w:highlight w:val="cyan"/>
        </w:rPr>
        <w:t>fundamentally lacks malign intent</w:t>
      </w:r>
      <w:r w:rsidRPr="003A29CD">
        <w:rPr>
          <w:rStyle w:val="StyleUnderline"/>
          <w:rFonts w:asciiTheme="majorHAnsi" w:hAnsiTheme="majorHAnsi" w:cstheme="majorHAnsi"/>
        </w:rPr>
        <w:t xml:space="preserve">ion. </w:t>
      </w:r>
      <w:r w:rsidRPr="003A29CD">
        <w:rPr>
          <w:rStyle w:val="Emphasis"/>
          <w:rFonts w:asciiTheme="majorHAnsi" w:hAnsiTheme="majorHAnsi" w:cstheme="majorHAnsi"/>
          <w:highlight w:val="cyan"/>
        </w:rPr>
        <w:t>History</w:t>
      </w:r>
      <w:r w:rsidRPr="003A29CD">
        <w:rPr>
          <w:rStyle w:val="StyleUnderline"/>
          <w:rFonts w:asciiTheme="majorHAnsi" w:hAnsiTheme="majorHAnsi" w:cstheme="majorHAnsi"/>
          <w:highlight w:val="cyan"/>
        </w:rPr>
        <w:t xml:space="preserve"> reveals</w:t>
      </w:r>
      <w:r w:rsidRPr="003A29CD">
        <w:rPr>
          <w:rStyle w:val="StyleUnderline"/>
          <w:rFonts w:asciiTheme="majorHAnsi" w:hAnsiTheme="majorHAnsi" w:cstheme="majorHAnsi"/>
        </w:rPr>
        <w:t xml:space="preserve"> that China’s strong </w:t>
      </w:r>
      <w:r w:rsidRPr="003A29CD">
        <w:rPr>
          <w:rStyle w:val="StyleUnderline"/>
          <w:rFonts w:asciiTheme="majorHAnsi" w:hAnsiTheme="majorHAnsi" w:cstheme="majorHAnsi"/>
          <w:highlight w:val="cyan"/>
        </w:rPr>
        <w:t>presence</w:t>
      </w:r>
      <w:r w:rsidRPr="003A29CD">
        <w:rPr>
          <w:rStyle w:val="StyleUnderline"/>
          <w:rFonts w:asciiTheme="majorHAnsi" w:hAnsiTheme="majorHAnsi" w:cstheme="majorHAnsi"/>
        </w:rPr>
        <w:t xml:space="preserve"> in the </w:t>
      </w:r>
      <w:proofErr w:type="gramStart"/>
      <w:r w:rsidRPr="003A29CD">
        <w:rPr>
          <w:rStyle w:val="StyleUnderline"/>
          <w:rFonts w:asciiTheme="majorHAnsi" w:hAnsiTheme="majorHAnsi" w:cstheme="majorHAnsi"/>
        </w:rPr>
        <w:t>SCS</w:t>
      </w:r>
      <w:proofErr w:type="gramEnd"/>
      <w:r w:rsidRPr="003A29CD">
        <w:rPr>
          <w:rStyle w:val="StyleUnderline"/>
          <w:rFonts w:asciiTheme="majorHAnsi" w:hAnsiTheme="majorHAnsi" w:cstheme="majorHAnsi"/>
        </w:rPr>
        <w:t xml:space="preserve"> and its </w:t>
      </w:r>
      <w:r w:rsidRPr="003A29CD">
        <w:rPr>
          <w:rStyle w:val="Emphasis"/>
          <w:rFonts w:asciiTheme="majorHAnsi" w:hAnsiTheme="majorHAnsi" w:cstheme="majorHAnsi"/>
        </w:rPr>
        <w:t>claim</w:t>
      </w:r>
      <w:r w:rsidRPr="003A29CD">
        <w:rPr>
          <w:rStyle w:val="StyleUnderline"/>
          <w:rFonts w:asciiTheme="majorHAnsi" w:hAnsiTheme="majorHAnsi" w:cstheme="majorHAnsi"/>
        </w:rPr>
        <w:t xml:space="preserve"> </w:t>
      </w:r>
      <w:r w:rsidRPr="003A29CD">
        <w:rPr>
          <w:rStyle w:val="StyleUnderline"/>
          <w:rFonts w:asciiTheme="majorHAnsi" w:hAnsiTheme="majorHAnsi" w:cstheme="majorHAnsi"/>
          <w:highlight w:val="cyan"/>
        </w:rPr>
        <w:t>was</w:t>
      </w:r>
      <w:r w:rsidRPr="003A29CD">
        <w:rPr>
          <w:rStyle w:val="StyleUnderline"/>
          <w:rFonts w:asciiTheme="majorHAnsi" w:hAnsiTheme="majorHAnsi" w:cstheme="majorHAnsi"/>
        </w:rPr>
        <w:t xml:space="preserve"> made </w:t>
      </w:r>
      <w:r w:rsidRPr="003A29CD">
        <w:rPr>
          <w:rStyle w:val="Emphasis"/>
          <w:rFonts w:asciiTheme="majorHAnsi" w:hAnsiTheme="majorHAnsi" w:cstheme="majorHAnsi"/>
        </w:rPr>
        <w:t xml:space="preserve">before the </w:t>
      </w:r>
      <w:r w:rsidRPr="003A29CD">
        <w:rPr>
          <w:rStyle w:val="Emphasis"/>
          <w:rFonts w:asciiTheme="majorHAnsi" w:hAnsiTheme="majorHAnsi" w:cstheme="majorHAnsi"/>
        </w:rPr>
        <w:lastRenderedPageBreak/>
        <w:t>founding of the</w:t>
      </w:r>
      <w:r w:rsidRPr="003A29CD">
        <w:rPr>
          <w:rFonts w:asciiTheme="majorHAnsi" w:hAnsiTheme="majorHAnsi" w:cstheme="majorHAnsi"/>
          <w:sz w:val="16"/>
        </w:rPr>
        <w:t xml:space="preserve"> People’s Republic of China (</w:t>
      </w:r>
      <w:r w:rsidRPr="003A29CD">
        <w:rPr>
          <w:rStyle w:val="Emphasis"/>
          <w:rFonts w:asciiTheme="majorHAnsi" w:hAnsiTheme="majorHAnsi" w:cstheme="majorHAnsi"/>
        </w:rPr>
        <w:t>PRC</w:t>
      </w:r>
      <w:r w:rsidRPr="003A29CD">
        <w:rPr>
          <w:rFonts w:asciiTheme="majorHAnsi" w:hAnsiTheme="majorHAnsi" w:cstheme="majorHAnsi"/>
          <w:sz w:val="16"/>
        </w:rPr>
        <w:t xml:space="preserve">). China’s SCS claim is </w:t>
      </w:r>
      <w:r w:rsidRPr="003A29CD">
        <w:rPr>
          <w:rStyle w:val="Emphasis"/>
          <w:rFonts w:asciiTheme="majorHAnsi" w:hAnsiTheme="majorHAnsi" w:cstheme="majorHAnsi"/>
          <w:highlight w:val="cyan"/>
        </w:rPr>
        <w:t>unrelated</w:t>
      </w:r>
      <w:r w:rsidRPr="003A29CD">
        <w:rPr>
          <w:rFonts w:asciiTheme="majorHAnsi" w:hAnsiTheme="majorHAnsi" w:cstheme="majorHAnsi"/>
          <w:sz w:val="16"/>
          <w:highlight w:val="cyan"/>
        </w:rPr>
        <w:t xml:space="preserve"> </w:t>
      </w:r>
      <w:r w:rsidRPr="003A29CD">
        <w:rPr>
          <w:rStyle w:val="StyleUnderline"/>
          <w:rFonts w:asciiTheme="majorHAnsi" w:hAnsiTheme="majorHAnsi" w:cstheme="majorHAnsi"/>
          <w:highlight w:val="cyan"/>
        </w:rPr>
        <w:t>to</w:t>
      </w:r>
      <w:r w:rsidRPr="003A29CD">
        <w:rPr>
          <w:rStyle w:val="StyleUnderline"/>
          <w:rFonts w:asciiTheme="majorHAnsi" w:hAnsiTheme="majorHAnsi" w:cstheme="majorHAnsi"/>
        </w:rPr>
        <w:t xml:space="preserve"> its </w:t>
      </w:r>
      <w:r w:rsidRPr="003A29CD">
        <w:rPr>
          <w:rStyle w:val="StyleUnderline"/>
          <w:rFonts w:asciiTheme="majorHAnsi" w:hAnsiTheme="majorHAnsi" w:cstheme="majorHAnsi"/>
          <w:highlight w:val="cyan"/>
        </w:rPr>
        <w:t>growing power</w:t>
      </w:r>
      <w:r w:rsidRPr="003A29CD">
        <w:rPr>
          <w:rFonts w:asciiTheme="majorHAnsi" w:hAnsiTheme="majorHAnsi" w:cstheme="majorHAnsi"/>
          <w:sz w:val="16"/>
        </w:rPr>
        <w:t xml:space="preserve"> since the late twentieth century. Moreover, </w:t>
      </w:r>
      <w:r w:rsidRPr="003A29CD">
        <w:rPr>
          <w:rStyle w:val="StyleUnderline"/>
          <w:rFonts w:asciiTheme="majorHAnsi" w:hAnsiTheme="majorHAnsi" w:cstheme="majorHAnsi"/>
        </w:rPr>
        <w:t>China’s SCS interests in resources, geopolitics, security, Taiwan, and the legitimacy of the</w:t>
      </w:r>
      <w:r w:rsidRPr="003A29CD">
        <w:rPr>
          <w:rFonts w:asciiTheme="majorHAnsi" w:hAnsiTheme="majorHAnsi" w:cstheme="majorHAnsi"/>
          <w:sz w:val="16"/>
        </w:rPr>
        <w:t xml:space="preserve"> Chinese Communist Party (</w:t>
      </w:r>
      <w:r w:rsidRPr="003A29CD">
        <w:rPr>
          <w:rStyle w:val="StyleUnderline"/>
          <w:rFonts w:asciiTheme="majorHAnsi" w:hAnsiTheme="majorHAnsi" w:cstheme="majorHAnsi"/>
        </w:rPr>
        <w:t>CCP</w:t>
      </w:r>
      <w:r w:rsidRPr="003A29CD">
        <w:rPr>
          <w:rFonts w:asciiTheme="majorHAnsi" w:hAnsiTheme="majorHAnsi" w:cstheme="majorHAnsi"/>
          <w:sz w:val="16"/>
        </w:rPr>
        <w:t xml:space="preserve">) </w:t>
      </w:r>
      <w:r w:rsidRPr="003A29CD">
        <w:rPr>
          <w:rStyle w:val="StyleUnderline"/>
          <w:rFonts w:asciiTheme="majorHAnsi" w:hAnsiTheme="majorHAnsi" w:cstheme="majorHAnsi"/>
        </w:rPr>
        <w:t>are</w:t>
      </w:r>
      <w:r w:rsidRPr="003A29CD">
        <w:rPr>
          <w:rFonts w:asciiTheme="majorHAnsi" w:hAnsiTheme="majorHAnsi" w:cstheme="majorHAnsi"/>
          <w:sz w:val="16"/>
        </w:rPr>
        <w:t xml:space="preserve"> mostly </w:t>
      </w:r>
      <w:r w:rsidRPr="003A29CD">
        <w:rPr>
          <w:rStyle w:val="Emphasis"/>
          <w:rFonts w:asciiTheme="majorHAnsi" w:hAnsiTheme="majorHAnsi" w:cstheme="majorHAnsi"/>
        </w:rPr>
        <w:t>defensive</w:t>
      </w:r>
      <w:r w:rsidRPr="003A29CD">
        <w:rPr>
          <w:rFonts w:asciiTheme="majorHAnsi" w:hAnsiTheme="majorHAnsi" w:cstheme="majorHAnsi"/>
          <w:sz w:val="16"/>
        </w:rPr>
        <w:t xml:space="preserve">. However, there is an indication that the Mahan Doctrine—which is offensive in nature—is gaining more attention among People’s Liberation Army (PLA) high officials. If China behaves according to the Mahan Doctrine by attempting to expel US ships from the first and second island chains, it can be considered an offensive realist state. The fact that </w:t>
      </w:r>
      <w:r w:rsidRPr="003A29CD">
        <w:rPr>
          <w:rStyle w:val="StyleUnderline"/>
          <w:rFonts w:asciiTheme="majorHAnsi" w:hAnsiTheme="majorHAnsi" w:cstheme="majorHAnsi"/>
        </w:rPr>
        <w:t>the conflict of interests between China and other SCS claimant states is</w:t>
      </w:r>
      <w:r w:rsidRPr="003A29CD">
        <w:rPr>
          <w:rFonts w:asciiTheme="majorHAnsi" w:hAnsiTheme="majorHAnsi" w:cstheme="majorHAnsi"/>
          <w:sz w:val="16"/>
        </w:rPr>
        <w:t xml:space="preserve"> </w:t>
      </w:r>
      <w:r w:rsidRPr="003A29CD">
        <w:rPr>
          <w:rStyle w:val="Emphasis"/>
          <w:rFonts w:asciiTheme="majorHAnsi" w:hAnsiTheme="majorHAnsi" w:cstheme="majorHAnsi"/>
        </w:rPr>
        <w:t>objectively reconcilable</w:t>
      </w:r>
      <w:r w:rsidRPr="003A29CD">
        <w:rPr>
          <w:rFonts w:asciiTheme="majorHAnsi" w:hAnsiTheme="majorHAnsi" w:cstheme="majorHAnsi"/>
          <w:sz w:val="16"/>
        </w:rPr>
        <w:t xml:space="preserve"> and subjectively irreconcilable supports the application of the security dilemma. It is objectively reconcilable because (1) if all parties abide by the provision of the United Nations Convention on the Law of the Sea (UNCLOS; although it does not touch the sovereignty issue), the maritime rights dispute can be managed; (2) China’s main problem in terms of energy is mostly related to its uncontrollable demand and inefficiency; (3) the SCS has always been common property and never </w:t>
      </w:r>
      <w:proofErr w:type="spellStart"/>
      <w:r w:rsidRPr="003A29CD">
        <w:rPr>
          <w:rFonts w:asciiTheme="majorHAnsi" w:hAnsiTheme="majorHAnsi" w:cstheme="majorHAnsi"/>
          <w:sz w:val="16"/>
        </w:rPr>
        <w:t>monopolised</w:t>
      </w:r>
      <w:proofErr w:type="spellEnd"/>
      <w:r w:rsidRPr="003A29CD">
        <w:rPr>
          <w:rFonts w:asciiTheme="majorHAnsi" w:hAnsiTheme="majorHAnsi" w:cstheme="majorHAnsi"/>
          <w:sz w:val="16"/>
        </w:rPr>
        <w:t xml:space="preserve"> by any entity; (4) the SCS is not a top priority issue for the Chinese people, and making a compromise in the SCS may tarnish the CCP’s reputation and undermine its legitimacy, though it is unlikely to cause its collapse. It is subjectively irreconcilable because it has been connected to excessive nationalism. China’s sense of superiority over its Southeast Asian </w:t>
      </w:r>
      <w:proofErr w:type="spellStart"/>
      <w:r w:rsidRPr="003A29CD">
        <w:rPr>
          <w:rFonts w:asciiTheme="majorHAnsi" w:hAnsiTheme="majorHAnsi" w:cstheme="majorHAnsi"/>
          <w:sz w:val="16"/>
        </w:rPr>
        <w:t>neighbours</w:t>
      </w:r>
      <w:proofErr w:type="spellEnd"/>
      <w:r w:rsidRPr="003A29CD">
        <w:rPr>
          <w:rFonts w:asciiTheme="majorHAnsi" w:hAnsiTheme="majorHAnsi" w:cstheme="majorHAnsi"/>
          <w:sz w:val="16"/>
        </w:rPr>
        <w:t xml:space="preserve"> and of victimhood towards external powers makes the Chinese government reluctant to make any compromise in the SCS. The security dilemma between China and other SCS claimants began between 2007 and 2009 and gradually shifted with China’s defection from defensive realism to offensive realism. Defection is a </w:t>
      </w:r>
      <w:proofErr w:type="spellStart"/>
      <w:r w:rsidRPr="003A29CD">
        <w:rPr>
          <w:rFonts w:asciiTheme="majorHAnsi" w:hAnsiTheme="majorHAnsi" w:cstheme="majorHAnsi"/>
          <w:sz w:val="16"/>
        </w:rPr>
        <w:t>behaviour</w:t>
      </w:r>
      <w:proofErr w:type="spellEnd"/>
      <w:r w:rsidRPr="003A29CD">
        <w:rPr>
          <w:rFonts w:asciiTheme="majorHAnsi" w:hAnsiTheme="majorHAnsi" w:cstheme="majorHAnsi"/>
          <w:sz w:val="16"/>
        </w:rPr>
        <w:t xml:space="preserve"> of a state attempting to alter the status quo in </w:t>
      </w:r>
      <w:proofErr w:type="spellStart"/>
      <w:r w:rsidRPr="003A29CD">
        <w:rPr>
          <w:rFonts w:asciiTheme="majorHAnsi" w:hAnsiTheme="majorHAnsi" w:cstheme="majorHAnsi"/>
          <w:sz w:val="16"/>
        </w:rPr>
        <w:t>favour</w:t>
      </w:r>
      <w:proofErr w:type="spellEnd"/>
      <w:r w:rsidRPr="003A29CD">
        <w:rPr>
          <w:rFonts w:asciiTheme="majorHAnsi" w:hAnsiTheme="majorHAnsi" w:cstheme="majorHAnsi"/>
          <w:sz w:val="16"/>
        </w:rPr>
        <w:t xml:space="preserve"> of its interest. Defection also means a state starts to adopt a malign intention and an offensive realist strategy. Defection in the SCS should meet </w:t>
      </w:r>
      <w:proofErr w:type="gramStart"/>
      <w:r w:rsidRPr="003A29CD">
        <w:rPr>
          <w:rFonts w:asciiTheme="majorHAnsi" w:hAnsiTheme="majorHAnsi" w:cstheme="majorHAnsi"/>
          <w:sz w:val="16"/>
        </w:rPr>
        <w:t>all of</w:t>
      </w:r>
      <w:proofErr w:type="gramEnd"/>
      <w:r w:rsidRPr="003A29CD">
        <w:rPr>
          <w:rFonts w:asciiTheme="majorHAnsi" w:hAnsiTheme="majorHAnsi" w:cstheme="majorHAnsi"/>
          <w:sz w:val="16"/>
        </w:rPr>
        <w:t xml:space="preserve"> these criteria: (1) it must be a move that creates new status in </w:t>
      </w:r>
      <w:proofErr w:type="spellStart"/>
      <w:r w:rsidRPr="003A29CD">
        <w:rPr>
          <w:rFonts w:asciiTheme="majorHAnsi" w:hAnsiTheme="majorHAnsi" w:cstheme="majorHAnsi"/>
          <w:sz w:val="16"/>
        </w:rPr>
        <w:t>favour</w:t>
      </w:r>
      <w:proofErr w:type="spellEnd"/>
      <w:r w:rsidRPr="003A29CD">
        <w:rPr>
          <w:rFonts w:asciiTheme="majorHAnsi" w:hAnsiTheme="majorHAnsi" w:cstheme="majorHAnsi"/>
          <w:sz w:val="16"/>
        </w:rPr>
        <w:t xml:space="preserve"> of the initiator; (2) it must be a breach of the agreed consensus, either the 2002 </w:t>
      </w:r>
      <w:proofErr w:type="spellStart"/>
      <w:r w:rsidRPr="003A29CD">
        <w:rPr>
          <w:rFonts w:asciiTheme="majorHAnsi" w:hAnsiTheme="majorHAnsi" w:cstheme="majorHAnsi"/>
          <w:sz w:val="16"/>
        </w:rPr>
        <w:t>DoC</w:t>
      </w:r>
      <w:proofErr w:type="spellEnd"/>
      <w:r w:rsidRPr="003A29CD">
        <w:rPr>
          <w:rFonts w:asciiTheme="majorHAnsi" w:hAnsiTheme="majorHAnsi" w:cstheme="majorHAnsi"/>
          <w:sz w:val="16"/>
        </w:rPr>
        <w:t xml:space="preserve"> or the UNCLOS; (3) it must be a move that has not been conducted during the period of de-escalation (after the 1995 Mischief Reef incident until between 2007 and 2009). Based on these criteria, there are two examples of evidence relating to China’s defection. The first of these is the seizure of the Scarborough Shoal in 2012 followed by the blockade of Philippine fishermen to conduct activities in the vicinity of the shoal. Second is China’s monumental construction of artificial islands in 2014–2015. From a strategic point of view, there are several reasons for China’s defection which are (1) its dissatisfaction for having minority control of SCS features; and (2) the Scarborough Shoal (</w:t>
      </w:r>
      <w:proofErr w:type="spellStart"/>
      <w:r w:rsidRPr="003A29CD">
        <w:rPr>
          <w:rFonts w:asciiTheme="majorHAnsi" w:hAnsiTheme="majorHAnsi" w:cstheme="majorHAnsi"/>
          <w:sz w:val="16"/>
        </w:rPr>
        <w:t>Huangyan</w:t>
      </w:r>
      <w:proofErr w:type="spellEnd"/>
      <w:r w:rsidRPr="003A29CD">
        <w:rPr>
          <w:rFonts w:asciiTheme="majorHAnsi" w:hAnsiTheme="majorHAnsi" w:cstheme="majorHAnsi"/>
          <w:sz w:val="16"/>
        </w:rPr>
        <w:t xml:space="preserve"> Dao) has significant impact in substantiating China’s claim in the SCS since it is the only high-tide elevation feature in the </w:t>
      </w:r>
      <w:proofErr w:type="spellStart"/>
      <w:r w:rsidRPr="003A29CD">
        <w:rPr>
          <w:rFonts w:asciiTheme="majorHAnsi" w:hAnsiTheme="majorHAnsi" w:cstheme="majorHAnsi"/>
          <w:sz w:val="16"/>
        </w:rPr>
        <w:t>Zhongsha</w:t>
      </w:r>
      <w:proofErr w:type="spellEnd"/>
      <w:r w:rsidRPr="003A29CD">
        <w:rPr>
          <w:rFonts w:asciiTheme="majorHAnsi" w:hAnsiTheme="majorHAnsi" w:cstheme="majorHAnsi"/>
          <w:sz w:val="16"/>
        </w:rPr>
        <w:t xml:space="preserve"> Islands. From the perspective of the policy makers, the seizure of the Scarborough Shoal took place because Hu Jintao (who was sitting president) needed to show his determination against his critics. Furthermore, Xi Jinping needed to consolidate his leadership by adopting a tough stance in the SCS. Xi Jinping had assumed the top position of the Leading Small Group on Maritime Rights Protection in mid-2012, which was about the same time as the Scarborough Shoal incident. The extensive construction of artificial islands which took place in 2014–2015 was also motivated by Xi Jinping’s intention to cement his leadership and show his determination to both international and domestic audiences. Besides other SCS claimants, China also faces security dilemma with the US in the SCS. Unlike the former security dilemma, the latter is only a reflection of the strategic rivalry between the two great powers. It is important to note that neither country has defected in the SCS because both parties </w:t>
      </w:r>
      <w:proofErr w:type="spellStart"/>
      <w:r w:rsidRPr="003A29CD">
        <w:rPr>
          <w:rFonts w:asciiTheme="majorHAnsi" w:hAnsiTheme="majorHAnsi" w:cstheme="majorHAnsi"/>
          <w:sz w:val="16"/>
        </w:rPr>
        <w:t>realise</w:t>
      </w:r>
      <w:proofErr w:type="spellEnd"/>
      <w:r w:rsidRPr="003A29CD">
        <w:rPr>
          <w:rFonts w:asciiTheme="majorHAnsi" w:hAnsiTheme="majorHAnsi" w:cstheme="majorHAnsi"/>
          <w:sz w:val="16"/>
        </w:rPr>
        <w:t xml:space="preserve"> the intractability of the security dilemma. The security dilemma between China and the US exists because they both have a conflict of interest that is subjectively irreconcilable and objectively reconcilable. From the US side, it subjectively perceives that China will block access to the SCS. In addition to freedom of navigation and growing Chinese domination, the US may also be concerned with its reputation as a reliable security provider to its allies and partners, some of which are claimant states in the SCS dispute. From China’s side, its subjective view is manifested in: (1) the idea that the US is declining in economic power and that China will supersede the US position </w:t>
      </w:r>
      <w:proofErr w:type="gramStart"/>
      <w:r w:rsidRPr="003A29CD">
        <w:rPr>
          <w:rFonts w:asciiTheme="majorHAnsi" w:hAnsiTheme="majorHAnsi" w:cstheme="majorHAnsi"/>
          <w:sz w:val="16"/>
        </w:rPr>
        <w:t>in the near future</w:t>
      </w:r>
      <w:proofErr w:type="gramEnd"/>
      <w:r w:rsidRPr="003A29CD">
        <w:rPr>
          <w:rFonts w:asciiTheme="majorHAnsi" w:hAnsiTheme="majorHAnsi" w:cstheme="majorHAnsi"/>
          <w:sz w:val="16"/>
        </w:rPr>
        <w:t xml:space="preserve">; and (2) the assumption that the escalation of tension in the SCS is mostly provoked by external factors. Furthermore, the conflict of interest between China and the US is not asymmetrical. China is a regional power, whilst the US is a global power. For China, the SCS means survival, whilst for the US the SCS is only one area where it wants to maintain presence. Therefore, objectively, the conflict between China and the US can be avoided </w:t>
      </w:r>
      <w:proofErr w:type="gramStart"/>
      <w:r w:rsidRPr="003A29CD">
        <w:rPr>
          <w:rFonts w:asciiTheme="majorHAnsi" w:hAnsiTheme="majorHAnsi" w:cstheme="majorHAnsi"/>
          <w:sz w:val="16"/>
        </w:rPr>
        <w:t>as long as</w:t>
      </w:r>
      <w:proofErr w:type="gramEnd"/>
      <w:r w:rsidRPr="003A29CD">
        <w:rPr>
          <w:rFonts w:asciiTheme="majorHAnsi" w:hAnsiTheme="majorHAnsi" w:cstheme="majorHAnsi"/>
          <w:sz w:val="16"/>
        </w:rPr>
        <w:t xml:space="preserve"> each party is willing to accommodate each other’s interests to some extent. The SCS episode continued into the realm of legal dispute when the Philippines initiated the arbitral proceeding against China’s SCS claim on 22 January 2013. On 12 July 2016, the UNCLOS Tribunal which was initiated by the Philippines rendered its award which invalidated China’s maritime rights claim in the SCS. China’s compliance with the Tribunal ruling determines its future </w:t>
      </w:r>
      <w:proofErr w:type="spellStart"/>
      <w:r w:rsidRPr="003A29CD">
        <w:rPr>
          <w:rFonts w:asciiTheme="majorHAnsi" w:hAnsiTheme="majorHAnsi" w:cstheme="majorHAnsi"/>
          <w:sz w:val="16"/>
        </w:rPr>
        <w:t>behaviour</w:t>
      </w:r>
      <w:proofErr w:type="spellEnd"/>
      <w:r w:rsidRPr="003A29CD">
        <w:rPr>
          <w:rFonts w:asciiTheme="majorHAnsi" w:hAnsiTheme="majorHAnsi" w:cstheme="majorHAnsi"/>
          <w:sz w:val="16"/>
        </w:rPr>
        <w:t xml:space="preserve"> in the SCS as either being defensive realist or offensive realist. </w:t>
      </w:r>
      <w:r w:rsidRPr="003A29CD">
        <w:rPr>
          <w:rStyle w:val="StyleUnderline"/>
          <w:rFonts w:asciiTheme="majorHAnsi" w:hAnsiTheme="majorHAnsi" w:cstheme="majorHAnsi"/>
        </w:rPr>
        <w:t>In the aftermath of the</w:t>
      </w:r>
      <w:r w:rsidRPr="003A29CD">
        <w:rPr>
          <w:rFonts w:asciiTheme="majorHAnsi" w:hAnsiTheme="majorHAnsi" w:cstheme="majorHAnsi"/>
          <w:sz w:val="16"/>
        </w:rPr>
        <w:t xml:space="preserve"> </w:t>
      </w:r>
      <w:r w:rsidRPr="003A29CD">
        <w:rPr>
          <w:rStyle w:val="Emphasis"/>
          <w:rFonts w:asciiTheme="majorHAnsi" w:hAnsiTheme="majorHAnsi" w:cstheme="majorHAnsi"/>
        </w:rPr>
        <w:t>Tribunal ruling</w:t>
      </w:r>
      <w:r w:rsidRPr="003A29CD">
        <w:rPr>
          <w:rStyle w:val="StyleUnderline"/>
          <w:rFonts w:asciiTheme="majorHAnsi" w:hAnsiTheme="majorHAnsi" w:cstheme="majorHAnsi"/>
        </w:rPr>
        <w:t>, China shows a</w:t>
      </w:r>
      <w:r w:rsidRPr="003A29CD">
        <w:rPr>
          <w:rFonts w:asciiTheme="majorHAnsi" w:hAnsiTheme="majorHAnsi" w:cstheme="majorHAnsi"/>
          <w:sz w:val="16"/>
        </w:rPr>
        <w:t xml:space="preserve"> </w:t>
      </w:r>
      <w:r w:rsidRPr="003A29CD">
        <w:rPr>
          <w:rStyle w:val="Emphasis"/>
          <w:rFonts w:asciiTheme="majorHAnsi" w:hAnsiTheme="majorHAnsi" w:cstheme="majorHAnsi"/>
        </w:rPr>
        <w:t>reversal</w:t>
      </w:r>
      <w:r w:rsidRPr="003A29CD">
        <w:rPr>
          <w:rFonts w:asciiTheme="majorHAnsi" w:hAnsiTheme="majorHAnsi" w:cstheme="majorHAnsi"/>
          <w:sz w:val="16"/>
        </w:rPr>
        <w:t xml:space="preserve"> </w:t>
      </w:r>
      <w:r w:rsidRPr="003A29CD">
        <w:rPr>
          <w:rStyle w:val="StyleUnderline"/>
          <w:rFonts w:asciiTheme="majorHAnsi" w:hAnsiTheme="majorHAnsi" w:cstheme="majorHAnsi"/>
        </w:rPr>
        <w:t>from</w:t>
      </w:r>
      <w:r w:rsidRPr="003A29CD">
        <w:rPr>
          <w:rFonts w:asciiTheme="majorHAnsi" w:hAnsiTheme="majorHAnsi" w:cstheme="majorHAnsi"/>
          <w:sz w:val="16"/>
        </w:rPr>
        <w:t xml:space="preserve"> its </w:t>
      </w:r>
      <w:r w:rsidRPr="003A29CD">
        <w:rPr>
          <w:rStyle w:val="StyleUnderline"/>
          <w:rFonts w:asciiTheme="majorHAnsi" w:hAnsiTheme="majorHAnsi" w:cstheme="majorHAnsi"/>
        </w:rPr>
        <w:t xml:space="preserve">offensive realism in </w:t>
      </w:r>
      <w:r w:rsidRPr="003A29CD">
        <w:rPr>
          <w:rStyle w:val="Emphasis"/>
          <w:rFonts w:asciiTheme="majorHAnsi" w:hAnsiTheme="majorHAnsi" w:cstheme="majorHAnsi"/>
        </w:rPr>
        <w:t>two aspects</w:t>
      </w:r>
      <w:r w:rsidRPr="003A29CD">
        <w:rPr>
          <w:rStyle w:val="StyleUnderline"/>
          <w:rFonts w:asciiTheme="majorHAnsi" w:hAnsiTheme="majorHAnsi" w:cstheme="majorHAnsi"/>
        </w:rPr>
        <w:t xml:space="preserve">. First is the </w:t>
      </w:r>
      <w:r w:rsidRPr="003A29CD">
        <w:rPr>
          <w:rStyle w:val="Emphasis"/>
          <w:rFonts w:asciiTheme="majorHAnsi" w:hAnsiTheme="majorHAnsi" w:cstheme="majorHAnsi"/>
        </w:rPr>
        <w:t>new wording</w:t>
      </w:r>
      <w:r w:rsidRPr="003A29CD">
        <w:rPr>
          <w:rStyle w:val="StyleUnderline"/>
          <w:rFonts w:asciiTheme="majorHAnsi" w:hAnsiTheme="majorHAnsi" w:cstheme="majorHAnsi"/>
        </w:rPr>
        <w:t xml:space="preserve"> of its statement of claim in the SCS</w:t>
      </w:r>
      <w:r w:rsidRPr="003A29CD">
        <w:rPr>
          <w:rFonts w:asciiTheme="majorHAnsi" w:hAnsiTheme="majorHAnsi" w:cstheme="majorHAnsi"/>
          <w:sz w:val="16"/>
        </w:rPr>
        <w:t xml:space="preserve"> as explained in Chap. 3. </w:t>
      </w:r>
      <w:r w:rsidRPr="003A29CD">
        <w:rPr>
          <w:rStyle w:val="StyleUnderline"/>
          <w:rFonts w:asciiTheme="majorHAnsi" w:hAnsiTheme="majorHAnsi" w:cstheme="majorHAnsi"/>
        </w:rPr>
        <w:t xml:space="preserve">Second, China </w:t>
      </w:r>
      <w:r w:rsidRPr="003A29CD">
        <w:rPr>
          <w:rStyle w:val="Emphasis"/>
          <w:rFonts w:asciiTheme="majorHAnsi" w:hAnsiTheme="majorHAnsi" w:cstheme="majorHAnsi"/>
        </w:rPr>
        <w:t>granted access</w:t>
      </w:r>
      <w:r w:rsidRPr="003A29CD">
        <w:rPr>
          <w:rFonts w:asciiTheme="majorHAnsi" w:hAnsiTheme="majorHAnsi" w:cstheme="majorHAnsi"/>
          <w:sz w:val="16"/>
        </w:rPr>
        <w:t xml:space="preserve"> to the Philippine fishermen to the Scarborough Shoal after the Philippine President Rodrigo Duterte (who started his term </w:t>
      </w:r>
      <w:proofErr w:type="gramStart"/>
      <w:r w:rsidRPr="003A29CD">
        <w:rPr>
          <w:rFonts w:asciiTheme="majorHAnsi" w:hAnsiTheme="majorHAnsi" w:cstheme="majorHAnsi"/>
          <w:sz w:val="16"/>
        </w:rPr>
        <w:t>in</w:t>
      </w:r>
      <w:proofErr w:type="gramEnd"/>
      <w:r w:rsidRPr="003A29CD">
        <w:rPr>
          <w:rFonts w:asciiTheme="majorHAnsi" w:hAnsiTheme="majorHAnsi" w:cstheme="majorHAnsi"/>
          <w:sz w:val="16"/>
        </w:rPr>
        <w:t xml:space="preserve"> 30 June 2016) travelled to China. </w:t>
      </w:r>
      <w:r w:rsidRPr="003A29CD">
        <w:rPr>
          <w:rStyle w:val="StyleUnderline"/>
          <w:rFonts w:asciiTheme="majorHAnsi" w:hAnsiTheme="majorHAnsi" w:cstheme="majorHAnsi"/>
        </w:rPr>
        <w:t xml:space="preserve">These moves demonstrate that the UNCLOS Tribunal ruling </w:t>
      </w:r>
      <w:r w:rsidRPr="003A29CD">
        <w:rPr>
          <w:rStyle w:val="Emphasis"/>
          <w:rFonts w:asciiTheme="majorHAnsi" w:hAnsiTheme="majorHAnsi" w:cstheme="majorHAnsi"/>
        </w:rPr>
        <w:t>has a constraining effect</w:t>
      </w:r>
      <w:r w:rsidRPr="003A29CD">
        <w:rPr>
          <w:rFonts w:asciiTheme="majorHAnsi" w:hAnsiTheme="majorHAnsi" w:cstheme="majorHAnsi"/>
          <w:sz w:val="16"/>
        </w:rPr>
        <w:t xml:space="preserve"> </w:t>
      </w:r>
      <w:r w:rsidRPr="003A29CD">
        <w:rPr>
          <w:rStyle w:val="StyleUnderline"/>
          <w:rFonts w:asciiTheme="majorHAnsi" w:hAnsiTheme="majorHAnsi" w:cstheme="majorHAnsi"/>
        </w:rPr>
        <w:t xml:space="preserve">on China’s </w:t>
      </w:r>
      <w:proofErr w:type="spellStart"/>
      <w:r w:rsidRPr="003A29CD">
        <w:rPr>
          <w:rStyle w:val="StyleUnderline"/>
          <w:rFonts w:asciiTheme="majorHAnsi" w:hAnsiTheme="majorHAnsi" w:cstheme="majorHAnsi"/>
        </w:rPr>
        <w:t>behaviour</w:t>
      </w:r>
      <w:proofErr w:type="spellEnd"/>
      <w:r w:rsidRPr="003A29CD">
        <w:rPr>
          <w:rStyle w:val="StyleUnderline"/>
          <w:rFonts w:asciiTheme="majorHAnsi" w:hAnsiTheme="majorHAnsi" w:cstheme="majorHAnsi"/>
        </w:rPr>
        <w:t xml:space="preserve"> to </w:t>
      </w:r>
      <w:r w:rsidRPr="003A29CD">
        <w:rPr>
          <w:rStyle w:val="Emphasis"/>
          <w:rFonts w:asciiTheme="majorHAnsi" w:hAnsiTheme="majorHAnsi" w:cstheme="majorHAnsi"/>
        </w:rPr>
        <w:t>some extent</w:t>
      </w:r>
      <w:r w:rsidRPr="003A29CD">
        <w:rPr>
          <w:rStyle w:val="StyleUnderline"/>
          <w:rFonts w:asciiTheme="majorHAnsi" w:hAnsiTheme="majorHAnsi" w:cstheme="majorHAnsi"/>
        </w:rPr>
        <w:t xml:space="preserve">. China’s future </w:t>
      </w:r>
      <w:proofErr w:type="spellStart"/>
      <w:r w:rsidRPr="003A29CD">
        <w:rPr>
          <w:rStyle w:val="StyleUnderline"/>
          <w:rFonts w:asciiTheme="majorHAnsi" w:hAnsiTheme="majorHAnsi" w:cstheme="majorHAnsi"/>
        </w:rPr>
        <w:t>behaviour</w:t>
      </w:r>
      <w:proofErr w:type="spellEnd"/>
      <w:r w:rsidRPr="003A29CD">
        <w:rPr>
          <w:rStyle w:val="StyleUnderline"/>
          <w:rFonts w:asciiTheme="majorHAnsi" w:hAnsiTheme="majorHAnsi" w:cstheme="majorHAnsi"/>
        </w:rPr>
        <w:t xml:space="preserve"> in the SCS depends on a combination of domestic and international factors.</w:t>
      </w:r>
      <w:r w:rsidRPr="003A29CD">
        <w:rPr>
          <w:rFonts w:asciiTheme="majorHAnsi" w:hAnsiTheme="majorHAnsi" w:cstheme="majorHAnsi"/>
          <w:sz w:val="16"/>
        </w:rPr>
        <w:t xml:space="preserve"> In brief, domestic factors (leadership rivalry, the sense of exceptionalism, and victimhood) tend to propel China to act in an offensive realist manner as was evident in the 2012 Scarborough Shoal incident and the 2014–2015 massive construction of artificial islands. China’s </w:t>
      </w:r>
      <w:proofErr w:type="spellStart"/>
      <w:r w:rsidRPr="003A29CD">
        <w:rPr>
          <w:rFonts w:asciiTheme="majorHAnsi" w:hAnsiTheme="majorHAnsi" w:cstheme="majorHAnsi"/>
          <w:sz w:val="16"/>
        </w:rPr>
        <w:t>behaviour</w:t>
      </w:r>
      <w:proofErr w:type="spellEnd"/>
      <w:r w:rsidRPr="003A29CD">
        <w:rPr>
          <w:rFonts w:asciiTheme="majorHAnsi" w:hAnsiTheme="majorHAnsi" w:cstheme="majorHAnsi"/>
          <w:sz w:val="16"/>
        </w:rPr>
        <w:t xml:space="preserve"> also depends on international factors such as the US balancing activities against China. Since the Chinese leadership is aware of some regional countries’ support for the US role, China is unlikely to adopt an offensive realist approach against the US. However, the nature of the defensive realism world which is supported by the prevalence of international law tends to motivate China to adopt a defensive realist strategy. 8.2 Significance for Theory and Policy </w:t>
      </w:r>
      <w:r w:rsidRPr="003A29CD">
        <w:rPr>
          <w:rStyle w:val="StyleUnderline"/>
          <w:rFonts w:asciiTheme="majorHAnsi" w:hAnsiTheme="majorHAnsi" w:cstheme="majorHAnsi"/>
        </w:rPr>
        <w:t>The</w:t>
      </w:r>
      <w:r w:rsidRPr="003A29CD">
        <w:rPr>
          <w:rFonts w:asciiTheme="majorHAnsi" w:hAnsiTheme="majorHAnsi" w:cstheme="majorHAnsi"/>
          <w:sz w:val="16"/>
        </w:rPr>
        <w:t xml:space="preserve"> </w:t>
      </w:r>
      <w:r w:rsidRPr="003A29CD">
        <w:rPr>
          <w:rStyle w:val="Emphasis"/>
          <w:rFonts w:asciiTheme="majorHAnsi" w:hAnsiTheme="majorHAnsi" w:cstheme="majorHAnsi"/>
        </w:rPr>
        <w:t>main findings</w:t>
      </w:r>
      <w:r w:rsidRPr="003A29CD">
        <w:rPr>
          <w:rFonts w:asciiTheme="majorHAnsi" w:hAnsiTheme="majorHAnsi" w:cstheme="majorHAnsi"/>
          <w:sz w:val="16"/>
        </w:rPr>
        <w:t xml:space="preserve"> </w:t>
      </w:r>
      <w:r w:rsidRPr="003A29CD">
        <w:rPr>
          <w:rStyle w:val="StyleUnderline"/>
          <w:rFonts w:asciiTheme="majorHAnsi" w:hAnsiTheme="majorHAnsi" w:cstheme="majorHAnsi"/>
        </w:rPr>
        <w:lastRenderedPageBreak/>
        <w:t xml:space="preserve">of this thesis </w:t>
      </w:r>
      <w:r w:rsidRPr="003A29CD">
        <w:rPr>
          <w:rStyle w:val="StyleUnderline"/>
          <w:rFonts w:asciiTheme="majorHAnsi" w:hAnsiTheme="majorHAnsi" w:cstheme="majorHAnsi"/>
          <w:highlight w:val="cyan"/>
        </w:rPr>
        <w:t xml:space="preserve">show </w:t>
      </w:r>
      <w:r w:rsidRPr="003A29CD">
        <w:rPr>
          <w:rStyle w:val="Emphasis"/>
          <w:rFonts w:asciiTheme="majorHAnsi" w:hAnsiTheme="majorHAnsi" w:cstheme="majorHAnsi"/>
          <w:highlight w:val="cyan"/>
        </w:rPr>
        <w:t>strong support for defensive realism</w:t>
      </w:r>
      <w:r w:rsidRPr="003A29CD">
        <w:rPr>
          <w:rStyle w:val="Emphasis"/>
          <w:rFonts w:asciiTheme="majorHAnsi" w:hAnsiTheme="majorHAnsi" w:cstheme="majorHAnsi"/>
        </w:rPr>
        <w:t xml:space="preserve"> theory</w:t>
      </w:r>
      <w:r w:rsidRPr="003A29CD">
        <w:rPr>
          <w:rStyle w:val="StyleUnderline"/>
          <w:rFonts w:asciiTheme="majorHAnsi" w:hAnsiTheme="majorHAnsi" w:cstheme="majorHAnsi"/>
        </w:rPr>
        <w:t>. During the period of</w:t>
      </w:r>
      <w:r w:rsidRPr="003A29CD">
        <w:rPr>
          <w:rFonts w:asciiTheme="majorHAnsi" w:hAnsiTheme="majorHAnsi" w:cstheme="majorHAnsi"/>
          <w:sz w:val="16"/>
        </w:rPr>
        <w:t xml:space="preserve"> </w:t>
      </w:r>
      <w:r w:rsidRPr="003A29CD">
        <w:rPr>
          <w:rStyle w:val="Emphasis"/>
          <w:rFonts w:asciiTheme="majorHAnsi" w:hAnsiTheme="majorHAnsi" w:cstheme="majorHAnsi"/>
        </w:rPr>
        <w:t>de-escalation</w:t>
      </w:r>
      <w:r w:rsidRPr="003A29CD">
        <w:rPr>
          <w:rFonts w:asciiTheme="majorHAnsi" w:hAnsiTheme="majorHAnsi" w:cstheme="majorHAnsi"/>
          <w:sz w:val="16"/>
        </w:rPr>
        <w:t xml:space="preserve"> (19</w:t>
      </w:r>
      <w:r w:rsidRPr="003A29CD">
        <w:rPr>
          <w:rStyle w:val="Emphasis"/>
          <w:rFonts w:asciiTheme="majorHAnsi" w:hAnsiTheme="majorHAnsi" w:cstheme="majorHAnsi"/>
          <w:highlight w:val="cyan"/>
        </w:rPr>
        <w:t>95</w:t>
      </w:r>
      <w:r w:rsidRPr="003A29CD">
        <w:rPr>
          <w:rStyle w:val="StyleUnderline"/>
          <w:rFonts w:asciiTheme="majorHAnsi" w:hAnsiTheme="majorHAnsi" w:cstheme="majorHAnsi"/>
          <w:highlight w:val="cyan"/>
        </w:rPr>
        <w:t xml:space="preserve"> until</w:t>
      </w:r>
      <w:r w:rsidRPr="003A29CD">
        <w:rPr>
          <w:rFonts w:asciiTheme="majorHAnsi" w:hAnsiTheme="majorHAnsi" w:cstheme="majorHAnsi"/>
          <w:sz w:val="16"/>
        </w:rPr>
        <w:t xml:space="preserve"> between 2007 and 20</w:t>
      </w:r>
      <w:r w:rsidRPr="003A29CD">
        <w:rPr>
          <w:rStyle w:val="Emphasis"/>
          <w:rFonts w:asciiTheme="majorHAnsi" w:hAnsiTheme="majorHAnsi" w:cstheme="majorHAnsi"/>
          <w:highlight w:val="cyan"/>
        </w:rPr>
        <w:t>09</w:t>
      </w:r>
      <w:r w:rsidRPr="003A29CD">
        <w:rPr>
          <w:rFonts w:asciiTheme="majorHAnsi" w:hAnsiTheme="majorHAnsi" w:cstheme="majorHAnsi"/>
          <w:sz w:val="16"/>
        </w:rPr>
        <w:t xml:space="preserve">), </w:t>
      </w:r>
      <w:r w:rsidRPr="003A29CD">
        <w:rPr>
          <w:rStyle w:val="StyleUnderline"/>
          <w:rFonts w:asciiTheme="majorHAnsi" w:hAnsiTheme="majorHAnsi" w:cstheme="majorHAnsi"/>
          <w:highlight w:val="cyan"/>
        </w:rPr>
        <w:t xml:space="preserve">China had the </w:t>
      </w:r>
      <w:r w:rsidRPr="003A29CD">
        <w:rPr>
          <w:rStyle w:val="Emphasis"/>
          <w:rFonts w:asciiTheme="majorHAnsi" w:hAnsiTheme="majorHAnsi" w:cstheme="majorHAnsi"/>
          <w:highlight w:val="cyan"/>
        </w:rPr>
        <w:t>most</w:t>
      </w:r>
      <w:r w:rsidRPr="003A29CD">
        <w:rPr>
          <w:rStyle w:val="StyleUnderline"/>
          <w:rFonts w:asciiTheme="majorHAnsi" w:hAnsiTheme="majorHAnsi" w:cstheme="majorHAnsi"/>
        </w:rPr>
        <w:t xml:space="preserve"> advanced </w:t>
      </w:r>
      <w:r w:rsidRPr="003A29CD">
        <w:rPr>
          <w:rStyle w:val="Emphasis"/>
          <w:rFonts w:asciiTheme="majorHAnsi" w:hAnsiTheme="majorHAnsi" w:cstheme="majorHAnsi"/>
          <w:highlight w:val="cyan"/>
        </w:rPr>
        <w:t>military power</w:t>
      </w:r>
      <w:r w:rsidRPr="003A29CD">
        <w:rPr>
          <w:rStyle w:val="StyleUnderline"/>
          <w:rFonts w:asciiTheme="majorHAnsi" w:hAnsiTheme="majorHAnsi" w:cstheme="majorHAnsi"/>
        </w:rPr>
        <w:t xml:space="preserve"> compared to other SCS claimants. </w:t>
      </w:r>
      <w:r w:rsidRPr="003A29CD">
        <w:rPr>
          <w:rStyle w:val="StyleUnderline"/>
          <w:rFonts w:asciiTheme="majorHAnsi" w:hAnsiTheme="majorHAnsi" w:cstheme="majorHAnsi"/>
          <w:highlight w:val="cyan"/>
        </w:rPr>
        <w:t>However,</w:t>
      </w:r>
      <w:r w:rsidRPr="003A29CD">
        <w:rPr>
          <w:rFonts w:asciiTheme="majorHAnsi" w:hAnsiTheme="majorHAnsi" w:cstheme="majorHAnsi"/>
          <w:sz w:val="16"/>
          <w:highlight w:val="cyan"/>
        </w:rPr>
        <w:t xml:space="preserve"> </w:t>
      </w:r>
      <w:r w:rsidRPr="003A29CD">
        <w:rPr>
          <w:rStyle w:val="Emphasis"/>
          <w:rFonts w:asciiTheme="majorHAnsi" w:hAnsiTheme="majorHAnsi" w:cstheme="majorHAnsi"/>
          <w:highlight w:val="cyan"/>
        </w:rPr>
        <w:t>instead of</w:t>
      </w:r>
      <w:r w:rsidRPr="003A29CD">
        <w:rPr>
          <w:rStyle w:val="Emphasis"/>
          <w:rFonts w:asciiTheme="majorHAnsi" w:hAnsiTheme="majorHAnsi" w:cstheme="majorHAnsi"/>
        </w:rPr>
        <w:t xml:space="preserve"> using </w:t>
      </w:r>
      <w:r w:rsidRPr="003A29CD">
        <w:rPr>
          <w:rStyle w:val="Emphasis"/>
          <w:rFonts w:asciiTheme="majorHAnsi" w:hAnsiTheme="majorHAnsi" w:cstheme="majorHAnsi"/>
          <w:highlight w:val="cyan"/>
        </w:rPr>
        <w:t>force</w:t>
      </w:r>
      <w:r w:rsidRPr="003A29CD">
        <w:rPr>
          <w:rStyle w:val="StyleUnderline"/>
          <w:rFonts w:asciiTheme="majorHAnsi" w:hAnsiTheme="majorHAnsi" w:cstheme="majorHAnsi"/>
        </w:rPr>
        <w:t>, China</w:t>
      </w:r>
      <w:r w:rsidRPr="003A29CD">
        <w:rPr>
          <w:rFonts w:asciiTheme="majorHAnsi" w:hAnsiTheme="majorHAnsi" w:cstheme="majorHAnsi"/>
          <w:sz w:val="16"/>
        </w:rPr>
        <w:t xml:space="preserve"> </w:t>
      </w:r>
      <w:r w:rsidRPr="003A29CD">
        <w:rPr>
          <w:rStyle w:val="Emphasis"/>
          <w:rFonts w:asciiTheme="majorHAnsi" w:hAnsiTheme="majorHAnsi" w:cstheme="majorHAnsi"/>
          <w:highlight w:val="cyan"/>
        </w:rPr>
        <w:t>extended</w:t>
      </w:r>
      <w:r w:rsidRPr="003A29CD">
        <w:rPr>
          <w:rStyle w:val="Emphasis"/>
          <w:rFonts w:asciiTheme="majorHAnsi" w:hAnsiTheme="majorHAnsi" w:cstheme="majorHAnsi"/>
        </w:rPr>
        <w:t xml:space="preserve"> its </w:t>
      </w:r>
      <w:r w:rsidRPr="003A29CD">
        <w:rPr>
          <w:rStyle w:val="Emphasis"/>
          <w:rFonts w:asciiTheme="majorHAnsi" w:hAnsiTheme="majorHAnsi" w:cstheme="majorHAnsi"/>
          <w:highlight w:val="cyan"/>
        </w:rPr>
        <w:t>coop</w:t>
      </w:r>
      <w:r w:rsidRPr="003A29CD">
        <w:rPr>
          <w:rStyle w:val="StyleUnderline"/>
          <w:rFonts w:asciiTheme="majorHAnsi" w:hAnsiTheme="majorHAnsi" w:cstheme="majorHAnsi"/>
        </w:rPr>
        <w:t xml:space="preserve">erative </w:t>
      </w:r>
      <w:proofErr w:type="spellStart"/>
      <w:r w:rsidRPr="003A29CD">
        <w:rPr>
          <w:rStyle w:val="StyleUnderline"/>
          <w:rFonts w:asciiTheme="majorHAnsi" w:hAnsiTheme="majorHAnsi" w:cstheme="majorHAnsi"/>
        </w:rPr>
        <w:t>behaviour</w:t>
      </w:r>
      <w:proofErr w:type="spellEnd"/>
      <w:r w:rsidRPr="003A29CD">
        <w:rPr>
          <w:rFonts w:asciiTheme="majorHAnsi" w:hAnsiTheme="majorHAnsi" w:cstheme="majorHAnsi"/>
          <w:sz w:val="16"/>
        </w:rPr>
        <w:t xml:space="preserve"> </w:t>
      </w:r>
      <w:r w:rsidRPr="003A29CD">
        <w:rPr>
          <w:rStyle w:val="StyleUnderline"/>
          <w:rFonts w:asciiTheme="majorHAnsi" w:hAnsiTheme="majorHAnsi" w:cstheme="majorHAnsi"/>
        </w:rPr>
        <w:t>which was successful in</w:t>
      </w:r>
      <w:r w:rsidRPr="003A29CD">
        <w:rPr>
          <w:rFonts w:asciiTheme="majorHAnsi" w:hAnsiTheme="majorHAnsi" w:cstheme="majorHAnsi"/>
          <w:sz w:val="16"/>
        </w:rPr>
        <w:t xml:space="preserve"> </w:t>
      </w:r>
      <w:r w:rsidRPr="003A29CD">
        <w:rPr>
          <w:rStyle w:val="Emphasis"/>
          <w:rFonts w:asciiTheme="majorHAnsi" w:hAnsiTheme="majorHAnsi" w:cstheme="majorHAnsi"/>
          <w:highlight w:val="cyan"/>
        </w:rPr>
        <w:t>de-escalating</w:t>
      </w:r>
      <w:r w:rsidRPr="003A29CD">
        <w:rPr>
          <w:rFonts w:asciiTheme="majorHAnsi" w:hAnsiTheme="majorHAnsi" w:cstheme="majorHAnsi"/>
          <w:sz w:val="16"/>
        </w:rPr>
        <w:t xml:space="preserve"> the </w:t>
      </w:r>
      <w:r w:rsidRPr="003A29CD">
        <w:rPr>
          <w:rStyle w:val="Emphasis"/>
          <w:rFonts w:asciiTheme="majorHAnsi" w:hAnsiTheme="majorHAnsi" w:cstheme="majorHAnsi"/>
        </w:rPr>
        <w:t xml:space="preserve">SCS </w:t>
      </w:r>
      <w:r w:rsidRPr="003A29CD">
        <w:rPr>
          <w:rStyle w:val="Emphasis"/>
          <w:rFonts w:asciiTheme="majorHAnsi" w:hAnsiTheme="majorHAnsi" w:cstheme="majorHAnsi"/>
          <w:highlight w:val="cyan"/>
        </w:rPr>
        <w:t>tension</w:t>
      </w:r>
      <w:r w:rsidRPr="003A29CD">
        <w:rPr>
          <w:rStyle w:val="StyleUnderline"/>
          <w:rFonts w:asciiTheme="majorHAnsi" w:hAnsiTheme="majorHAnsi" w:cstheme="majorHAnsi"/>
        </w:rPr>
        <w:t xml:space="preserve">. China demonstrated its </w:t>
      </w:r>
      <w:r w:rsidRPr="003A29CD">
        <w:rPr>
          <w:rStyle w:val="Emphasis"/>
          <w:rFonts w:asciiTheme="majorHAnsi" w:hAnsiTheme="majorHAnsi" w:cstheme="majorHAnsi"/>
        </w:rPr>
        <w:t xml:space="preserve">serious commitment to </w:t>
      </w:r>
      <w:proofErr w:type="spellStart"/>
      <w:r w:rsidRPr="003A29CD">
        <w:rPr>
          <w:rStyle w:val="Emphasis"/>
          <w:rFonts w:asciiTheme="majorHAnsi" w:hAnsiTheme="majorHAnsi" w:cstheme="majorHAnsi"/>
        </w:rPr>
        <w:t>stabilising</w:t>
      </w:r>
      <w:proofErr w:type="spellEnd"/>
      <w:r w:rsidRPr="003A29CD">
        <w:rPr>
          <w:rStyle w:val="Emphasis"/>
          <w:rFonts w:asciiTheme="majorHAnsi" w:hAnsiTheme="majorHAnsi" w:cstheme="majorHAnsi"/>
        </w:rPr>
        <w:t xml:space="preserve"> the region</w:t>
      </w:r>
      <w:r w:rsidRPr="003A29CD">
        <w:rPr>
          <w:rFonts w:asciiTheme="majorHAnsi" w:hAnsiTheme="majorHAnsi" w:cstheme="majorHAnsi"/>
          <w:sz w:val="16"/>
        </w:rPr>
        <w:t xml:space="preserve"> </w:t>
      </w:r>
      <w:r w:rsidRPr="003A29CD">
        <w:rPr>
          <w:rStyle w:val="StyleUnderline"/>
          <w:rFonts w:asciiTheme="majorHAnsi" w:hAnsiTheme="majorHAnsi" w:cstheme="majorHAnsi"/>
        </w:rPr>
        <w:t xml:space="preserve">by </w:t>
      </w:r>
      <w:r w:rsidRPr="003A29CD">
        <w:rPr>
          <w:rStyle w:val="StyleUnderline"/>
          <w:rFonts w:asciiTheme="majorHAnsi" w:hAnsiTheme="majorHAnsi" w:cstheme="majorHAnsi"/>
          <w:highlight w:val="cyan"/>
        </w:rPr>
        <w:t>participating in</w:t>
      </w:r>
      <w:r w:rsidRPr="003A29CD">
        <w:rPr>
          <w:rStyle w:val="StyleUnderline"/>
          <w:rFonts w:asciiTheme="majorHAnsi" w:hAnsiTheme="majorHAnsi" w:cstheme="majorHAnsi"/>
        </w:rPr>
        <w:t xml:space="preserve"> several multilateral </w:t>
      </w:r>
      <w:r w:rsidRPr="003A29CD">
        <w:rPr>
          <w:rStyle w:val="Emphasis"/>
          <w:rFonts w:asciiTheme="majorHAnsi" w:hAnsiTheme="majorHAnsi" w:cstheme="majorHAnsi"/>
          <w:highlight w:val="cyan"/>
        </w:rPr>
        <w:t>agreements</w:t>
      </w:r>
      <w:r w:rsidRPr="003A29CD">
        <w:rPr>
          <w:rFonts w:asciiTheme="majorHAnsi" w:hAnsiTheme="majorHAnsi" w:cstheme="majorHAnsi"/>
          <w:sz w:val="16"/>
        </w:rPr>
        <w:t xml:space="preserve">: the 2002 </w:t>
      </w:r>
      <w:proofErr w:type="spellStart"/>
      <w:r w:rsidRPr="003A29CD">
        <w:rPr>
          <w:rFonts w:asciiTheme="majorHAnsi" w:hAnsiTheme="majorHAnsi" w:cstheme="majorHAnsi"/>
          <w:sz w:val="16"/>
        </w:rPr>
        <w:t>DoC</w:t>
      </w:r>
      <w:proofErr w:type="spellEnd"/>
      <w:r w:rsidRPr="003A29CD">
        <w:rPr>
          <w:rFonts w:asciiTheme="majorHAnsi" w:hAnsiTheme="majorHAnsi" w:cstheme="majorHAnsi"/>
          <w:sz w:val="16"/>
        </w:rPr>
        <w:t xml:space="preserve">, the ASEAN TAC in 2003, and the JMSU in 2005. </w:t>
      </w:r>
      <w:r w:rsidRPr="003A29CD">
        <w:rPr>
          <w:rStyle w:val="StyleUnderline"/>
          <w:rFonts w:asciiTheme="majorHAnsi" w:hAnsiTheme="majorHAnsi" w:cstheme="majorHAnsi"/>
        </w:rPr>
        <w:t xml:space="preserve">This fact is </w:t>
      </w:r>
      <w:r w:rsidRPr="003A29CD">
        <w:rPr>
          <w:rStyle w:val="StyleUnderline"/>
          <w:rFonts w:asciiTheme="majorHAnsi" w:hAnsiTheme="majorHAnsi" w:cstheme="majorHAnsi"/>
          <w:highlight w:val="cyan"/>
        </w:rPr>
        <w:t xml:space="preserve">at </w:t>
      </w:r>
      <w:r w:rsidRPr="003A29CD">
        <w:rPr>
          <w:rStyle w:val="Emphasis"/>
          <w:rFonts w:asciiTheme="majorHAnsi" w:hAnsiTheme="majorHAnsi" w:cstheme="majorHAnsi"/>
          <w:highlight w:val="cyan"/>
        </w:rPr>
        <w:t>odds</w:t>
      </w:r>
      <w:r w:rsidRPr="003A29CD">
        <w:rPr>
          <w:rStyle w:val="StyleUnderline"/>
          <w:rFonts w:asciiTheme="majorHAnsi" w:hAnsiTheme="majorHAnsi" w:cstheme="majorHAnsi"/>
          <w:highlight w:val="cyan"/>
        </w:rPr>
        <w:t xml:space="preserve"> with</w:t>
      </w:r>
      <w:r w:rsidRPr="003A29CD">
        <w:rPr>
          <w:rStyle w:val="StyleUnderline"/>
          <w:rFonts w:asciiTheme="majorHAnsi" w:hAnsiTheme="majorHAnsi" w:cstheme="majorHAnsi"/>
        </w:rPr>
        <w:t xml:space="preserve"> the </w:t>
      </w:r>
      <w:r w:rsidRPr="003A29CD">
        <w:rPr>
          <w:rStyle w:val="StyleUnderline"/>
          <w:rFonts w:asciiTheme="majorHAnsi" w:hAnsiTheme="majorHAnsi" w:cstheme="majorHAnsi"/>
          <w:highlight w:val="cyan"/>
        </w:rPr>
        <w:t xml:space="preserve">offensive </w:t>
      </w:r>
      <w:r w:rsidR="00F52647">
        <w:rPr>
          <w:rStyle w:val="StyleUnderline"/>
          <w:rFonts w:asciiTheme="majorHAnsi" w:hAnsiTheme="majorHAnsi" w:cstheme="majorHAnsi"/>
        </w:rPr>
        <w:t>realism</w:t>
      </w:r>
    </w:p>
    <w:p w14:paraId="7724092C" w14:textId="23319A04" w:rsidR="00480BD0" w:rsidRPr="003A29CD" w:rsidRDefault="00480BD0" w:rsidP="00480BD0">
      <w:pPr>
        <w:pStyle w:val="Heading3"/>
        <w:rPr>
          <w:rFonts w:asciiTheme="majorHAnsi" w:hAnsiTheme="majorHAnsi" w:cstheme="majorHAnsi"/>
        </w:rPr>
      </w:pPr>
      <w:r w:rsidRPr="003A29CD">
        <w:rPr>
          <w:rFonts w:asciiTheme="majorHAnsi" w:hAnsiTheme="majorHAnsi" w:cstheme="majorHAnsi"/>
        </w:rPr>
        <w:lastRenderedPageBreak/>
        <w:t xml:space="preserve">1NC – AT: Adv </w:t>
      </w:r>
      <w:r w:rsidR="00E440C1" w:rsidRPr="003A29CD">
        <w:rPr>
          <w:rFonts w:asciiTheme="majorHAnsi" w:hAnsiTheme="majorHAnsi" w:cstheme="majorHAnsi"/>
        </w:rPr>
        <w:t>2</w:t>
      </w:r>
    </w:p>
    <w:p w14:paraId="4B531892" w14:textId="77777777" w:rsidR="00E440C1" w:rsidRPr="003A29CD" w:rsidRDefault="00E440C1" w:rsidP="00E440C1">
      <w:pPr>
        <w:pStyle w:val="Heading4"/>
        <w:rPr>
          <w:rFonts w:asciiTheme="majorHAnsi" w:hAnsiTheme="majorHAnsi" w:cstheme="majorHAnsi"/>
        </w:rPr>
      </w:pPr>
      <w:r w:rsidRPr="003A29CD">
        <w:rPr>
          <w:rFonts w:asciiTheme="majorHAnsi" w:hAnsiTheme="majorHAnsi" w:cstheme="majorHAnsi"/>
        </w:rPr>
        <w:t>Warming doesn’t trigger extinction</w:t>
      </w:r>
    </w:p>
    <w:p w14:paraId="4DE287C8" w14:textId="77777777" w:rsidR="00E440C1" w:rsidRPr="003A29CD" w:rsidRDefault="00E440C1" w:rsidP="00E440C1">
      <w:pPr>
        <w:pStyle w:val="ListParagraph"/>
        <w:numPr>
          <w:ilvl w:val="0"/>
          <w:numId w:val="15"/>
        </w:numPr>
        <w:rPr>
          <w:rFonts w:asciiTheme="majorHAnsi" w:hAnsiTheme="majorHAnsi" w:cstheme="majorHAnsi"/>
        </w:rPr>
      </w:pPr>
      <w:r w:rsidRPr="003A29CD">
        <w:rPr>
          <w:rFonts w:asciiTheme="majorHAnsi" w:hAnsiTheme="majorHAnsi" w:cstheme="majorHAnsi"/>
        </w:rPr>
        <w:t xml:space="preserve">peer-reviewed journal shows IPCC exaggeration </w:t>
      </w:r>
    </w:p>
    <w:p w14:paraId="067FEF55" w14:textId="77777777" w:rsidR="00E440C1" w:rsidRPr="003A29CD" w:rsidRDefault="00E440C1" w:rsidP="00E440C1">
      <w:pPr>
        <w:pStyle w:val="ListParagraph"/>
        <w:numPr>
          <w:ilvl w:val="0"/>
          <w:numId w:val="15"/>
        </w:numPr>
        <w:rPr>
          <w:rFonts w:asciiTheme="majorHAnsi" w:hAnsiTheme="majorHAnsi" w:cstheme="majorHAnsi"/>
        </w:rPr>
      </w:pPr>
      <w:r w:rsidRPr="003A29CD">
        <w:rPr>
          <w:rFonts w:asciiTheme="majorHAnsi" w:hAnsiTheme="majorHAnsi" w:cstheme="majorHAnsi"/>
        </w:rPr>
        <w:t>history proves resilience</w:t>
      </w:r>
    </w:p>
    <w:p w14:paraId="750D4407" w14:textId="77777777" w:rsidR="00E440C1" w:rsidRPr="003A29CD" w:rsidRDefault="00E440C1" w:rsidP="00E440C1">
      <w:pPr>
        <w:pStyle w:val="ListParagraph"/>
        <w:numPr>
          <w:ilvl w:val="0"/>
          <w:numId w:val="15"/>
        </w:numPr>
        <w:rPr>
          <w:rFonts w:asciiTheme="majorHAnsi" w:hAnsiTheme="majorHAnsi" w:cstheme="majorHAnsi"/>
        </w:rPr>
      </w:pPr>
      <w:r w:rsidRPr="003A29CD">
        <w:rPr>
          <w:rFonts w:asciiTheme="majorHAnsi" w:hAnsiTheme="majorHAnsi" w:cstheme="majorHAnsi"/>
        </w:rPr>
        <w:t>no extinction- warming under Paris goals</w:t>
      </w:r>
    </w:p>
    <w:p w14:paraId="18F7AA92" w14:textId="77777777" w:rsidR="00E440C1" w:rsidRPr="003A29CD" w:rsidRDefault="00E440C1" w:rsidP="00E440C1">
      <w:pPr>
        <w:pStyle w:val="ListParagraph"/>
        <w:numPr>
          <w:ilvl w:val="0"/>
          <w:numId w:val="15"/>
        </w:numPr>
        <w:rPr>
          <w:rFonts w:asciiTheme="majorHAnsi" w:hAnsiTheme="majorHAnsi" w:cstheme="majorHAnsi"/>
        </w:rPr>
      </w:pPr>
      <w:r w:rsidRPr="003A29CD">
        <w:rPr>
          <w:rFonts w:asciiTheme="majorHAnsi" w:hAnsiTheme="majorHAnsi" w:cstheme="majorHAnsi"/>
        </w:rPr>
        <w:t>rock breaking strategy could offset warming</w:t>
      </w:r>
    </w:p>
    <w:p w14:paraId="70575769" w14:textId="77777777" w:rsidR="00E440C1" w:rsidRPr="003A29CD" w:rsidRDefault="00E440C1" w:rsidP="00E440C1">
      <w:pPr>
        <w:rPr>
          <w:rFonts w:asciiTheme="majorHAnsi" w:hAnsiTheme="majorHAnsi" w:cstheme="majorHAnsi"/>
        </w:rPr>
      </w:pPr>
      <w:r w:rsidRPr="003A29CD">
        <w:rPr>
          <w:rStyle w:val="Style13ptBold"/>
          <w:rFonts w:asciiTheme="majorHAnsi" w:hAnsiTheme="majorHAnsi" w:cstheme="majorHAnsi"/>
        </w:rPr>
        <w:t>IBD 18</w:t>
      </w:r>
      <w:r w:rsidRPr="003A29CD">
        <w:rPr>
          <w:rFonts w:asciiTheme="majorHAnsi" w:hAnsiTheme="majorHAnsi" w:cstheme="majorHAnsi"/>
        </w:rPr>
        <w:t xml:space="preserve"> [</w:t>
      </w:r>
      <w:proofErr w:type="spellStart"/>
      <w:r w:rsidRPr="003A29CD">
        <w:rPr>
          <w:rFonts w:asciiTheme="majorHAnsi" w:hAnsiTheme="majorHAnsi" w:cstheme="majorHAnsi"/>
        </w:rPr>
        <w:t>Investors</w:t>
      </w:r>
      <w:proofErr w:type="spellEnd"/>
      <w:r w:rsidRPr="003A29CD">
        <w:rPr>
          <w:rFonts w:asciiTheme="majorHAnsi" w:hAnsiTheme="majorHAnsi" w:cstheme="majorHAnsi"/>
        </w:rPr>
        <w:t xml:space="preserve"> Business Daily, Citing Study from Peer reviewed journal by Lewis and Curry, “Here's One Global Warming Study Nobody Wants You </w:t>
      </w:r>
      <w:proofErr w:type="gramStart"/>
      <w:r w:rsidRPr="003A29CD">
        <w:rPr>
          <w:rFonts w:asciiTheme="majorHAnsi" w:hAnsiTheme="majorHAnsi" w:cstheme="majorHAnsi"/>
        </w:rPr>
        <w:t>To</w:t>
      </w:r>
      <w:proofErr w:type="gramEnd"/>
      <w:r w:rsidRPr="003A29CD">
        <w:rPr>
          <w:rFonts w:asciiTheme="majorHAnsi" w:hAnsiTheme="majorHAnsi" w:cstheme="majorHAnsi"/>
        </w:rPr>
        <w:t xml:space="preserve"> See”, 4/25/18, https://www.investors.com/politics/editorials/global-warming-computer-models-co2-emissions/]</w:t>
      </w:r>
    </w:p>
    <w:p w14:paraId="61C15612" w14:textId="77777777" w:rsidR="00E440C1" w:rsidRPr="003A29CD" w:rsidRDefault="00E440C1" w:rsidP="00E440C1">
      <w:pPr>
        <w:rPr>
          <w:rFonts w:asciiTheme="majorHAnsi" w:hAnsiTheme="majorHAnsi" w:cstheme="majorHAnsi"/>
          <w:sz w:val="16"/>
        </w:rPr>
      </w:pPr>
      <w:r w:rsidRPr="003A29CD">
        <w:rPr>
          <w:rFonts w:asciiTheme="majorHAnsi" w:hAnsiTheme="majorHAnsi" w:cstheme="majorHAnsi"/>
          <w:sz w:val="16"/>
        </w:rPr>
        <w:t xml:space="preserve">Settled Science: A </w:t>
      </w:r>
      <w:r w:rsidRPr="003A29CD">
        <w:rPr>
          <w:rStyle w:val="Emphasis"/>
          <w:rFonts w:asciiTheme="majorHAnsi" w:hAnsiTheme="majorHAnsi" w:cstheme="majorHAnsi"/>
          <w:highlight w:val="cyan"/>
        </w:rPr>
        <w:t>new study</w:t>
      </w:r>
      <w:r w:rsidRPr="003A29CD">
        <w:rPr>
          <w:rStyle w:val="Emphasis"/>
          <w:rFonts w:asciiTheme="majorHAnsi" w:hAnsiTheme="majorHAnsi" w:cstheme="majorHAnsi"/>
        </w:rPr>
        <w:t xml:space="preserve"> published </w:t>
      </w:r>
      <w:r w:rsidRPr="003A29CD">
        <w:rPr>
          <w:rStyle w:val="Emphasis"/>
          <w:rFonts w:asciiTheme="majorHAnsi" w:hAnsiTheme="majorHAnsi" w:cstheme="majorHAnsi"/>
          <w:highlight w:val="cyan"/>
        </w:rPr>
        <w:t>in a peer-reviewed journal finds</w:t>
      </w:r>
      <w:r w:rsidRPr="003A29CD">
        <w:rPr>
          <w:rFonts w:asciiTheme="majorHAnsi" w:hAnsiTheme="majorHAnsi" w:cstheme="majorHAnsi"/>
          <w:u w:val="single"/>
        </w:rPr>
        <w:t xml:space="preserve"> that </w:t>
      </w:r>
      <w:r w:rsidRPr="003A29CD">
        <w:rPr>
          <w:rStyle w:val="Emphasis"/>
          <w:rFonts w:asciiTheme="majorHAnsi" w:hAnsiTheme="majorHAnsi" w:cstheme="majorHAnsi"/>
          <w:highlight w:val="cyan"/>
        </w:rPr>
        <w:t>climate models exaggerate</w:t>
      </w:r>
      <w:r w:rsidRPr="003A29CD">
        <w:rPr>
          <w:rFonts w:asciiTheme="majorHAnsi" w:hAnsiTheme="majorHAnsi" w:cstheme="majorHAnsi"/>
          <w:u w:val="single"/>
        </w:rPr>
        <w:t xml:space="preserve"> the global </w:t>
      </w:r>
      <w:r w:rsidRPr="003A29CD">
        <w:rPr>
          <w:rFonts w:asciiTheme="majorHAnsi" w:hAnsiTheme="majorHAnsi" w:cstheme="majorHAnsi"/>
          <w:highlight w:val="cyan"/>
          <w:u w:val="single"/>
        </w:rPr>
        <w:t>warming from CO2</w:t>
      </w:r>
      <w:r w:rsidRPr="003A29CD">
        <w:rPr>
          <w:rFonts w:asciiTheme="majorHAnsi" w:hAnsiTheme="majorHAnsi" w:cstheme="majorHAnsi"/>
          <w:u w:val="single"/>
        </w:rPr>
        <w:t xml:space="preserve"> emissions </w:t>
      </w:r>
      <w:r w:rsidRPr="003A29CD">
        <w:rPr>
          <w:rFonts w:asciiTheme="majorHAnsi" w:hAnsiTheme="majorHAnsi" w:cstheme="majorHAnsi"/>
          <w:highlight w:val="cyan"/>
          <w:u w:val="single"/>
        </w:rPr>
        <w:t>by</w:t>
      </w:r>
      <w:r w:rsidRPr="003A29CD">
        <w:rPr>
          <w:rFonts w:asciiTheme="majorHAnsi" w:hAnsiTheme="majorHAnsi" w:cstheme="majorHAnsi"/>
          <w:u w:val="single"/>
        </w:rPr>
        <w:t xml:space="preserve"> as much as </w:t>
      </w:r>
      <w:r w:rsidRPr="003A29CD">
        <w:rPr>
          <w:rFonts w:asciiTheme="majorHAnsi" w:hAnsiTheme="majorHAnsi" w:cstheme="majorHAnsi"/>
          <w:highlight w:val="cyan"/>
          <w:u w:val="single"/>
        </w:rPr>
        <w:t>45%</w:t>
      </w:r>
      <w:r w:rsidRPr="003A29CD">
        <w:rPr>
          <w:rFonts w:asciiTheme="majorHAnsi" w:hAnsiTheme="majorHAnsi" w:cstheme="majorHAnsi"/>
          <w:u w:val="single"/>
        </w:rPr>
        <w:t>.</w:t>
      </w:r>
      <w:r w:rsidRPr="003A29CD">
        <w:rPr>
          <w:rFonts w:asciiTheme="majorHAnsi" w:hAnsiTheme="majorHAnsi" w:cstheme="majorHAnsi"/>
          <w:sz w:val="16"/>
        </w:rPr>
        <w:t xml:space="preserve"> If these findings hold true, it's huge news. No wonder the mainstream press is ignoring it.</w:t>
      </w:r>
    </w:p>
    <w:p w14:paraId="510FE55A" w14:textId="77777777" w:rsidR="00E440C1" w:rsidRPr="003A29CD" w:rsidRDefault="00E440C1" w:rsidP="00E440C1">
      <w:pPr>
        <w:rPr>
          <w:rFonts w:asciiTheme="majorHAnsi" w:hAnsiTheme="majorHAnsi" w:cstheme="majorHAnsi"/>
          <w:sz w:val="16"/>
        </w:rPr>
      </w:pPr>
      <w:r w:rsidRPr="003A29CD">
        <w:rPr>
          <w:rFonts w:asciiTheme="majorHAnsi" w:hAnsiTheme="majorHAnsi" w:cstheme="majorHAnsi"/>
          <w:sz w:val="16"/>
        </w:rPr>
        <w:t xml:space="preserve">In the study, authors </w:t>
      </w:r>
      <w:r w:rsidRPr="003A29CD">
        <w:rPr>
          <w:rFonts w:asciiTheme="majorHAnsi" w:hAnsiTheme="majorHAnsi" w:cstheme="majorHAnsi"/>
          <w:u w:val="single"/>
        </w:rPr>
        <w:t xml:space="preserve">Nic Lewis and Judith Curry looked at </w:t>
      </w:r>
      <w:r w:rsidRPr="003A29CD">
        <w:rPr>
          <w:rFonts w:asciiTheme="majorHAnsi" w:hAnsiTheme="majorHAnsi" w:cstheme="majorHAnsi"/>
          <w:highlight w:val="cyan"/>
          <w:u w:val="single"/>
        </w:rPr>
        <w:t>actual temperature records</w:t>
      </w:r>
      <w:r w:rsidRPr="003A29CD">
        <w:rPr>
          <w:rFonts w:asciiTheme="majorHAnsi" w:hAnsiTheme="majorHAnsi" w:cstheme="majorHAnsi"/>
          <w:u w:val="single"/>
        </w:rPr>
        <w:t xml:space="preserve"> and </w:t>
      </w:r>
      <w:r w:rsidRPr="003A29CD">
        <w:rPr>
          <w:rFonts w:asciiTheme="majorHAnsi" w:hAnsiTheme="majorHAnsi" w:cstheme="majorHAnsi"/>
          <w:highlight w:val="cyan"/>
          <w:u w:val="single"/>
        </w:rPr>
        <w:t>compared</w:t>
      </w:r>
      <w:r w:rsidRPr="003A29CD">
        <w:rPr>
          <w:rFonts w:asciiTheme="majorHAnsi" w:hAnsiTheme="majorHAnsi" w:cstheme="majorHAnsi"/>
          <w:u w:val="single"/>
        </w:rPr>
        <w:t xml:space="preserve"> them </w:t>
      </w:r>
      <w:r w:rsidRPr="003A29CD">
        <w:rPr>
          <w:rFonts w:asciiTheme="majorHAnsi" w:hAnsiTheme="majorHAnsi" w:cstheme="majorHAnsi"/>
          <w:highlight w:val="cyan"/>
          <w:u w:val="single"/>
        </w:rPr>
        <w:t>with climate</w:t>
      </w:r>
      <w:r w:rsidRPr="003A29CD">
        <w:rPr>
          <w:rFonts w:asciiTheme="majorHAnsi" w:hAnsiTheme="majorHAnsi" w:cstheme="majorHAnsi"/>
          <w:u w:val="single"/>
        </w:rPr>
        <w:t xml:space="preserve"> change computer </w:t>
      </w:r>
      <w:r w:rsidRPr="003A29CD">
        <w:rPr>
          <w:rFonts w:asciiTheme="majorHAnsi" w:hAnsiTheme="majorHAnsi" w:cstheme="majorHAnsi"/>
          <w:highlight w:val="cyan"/>
          <w:u w:val="single"/>
        </w:rPr>
        <w:t>models</w:t>
      </w:r>
      <w:r w:rsidRPr="003A29CD">
        <w:rPr>
          <w:rFonts w:asciiTheme="majorHAnsi" w:hAnsiTheme="majorHAnsi" w:cstheme="majorHAnsi"/>
          <w:sz w:val="16"/>
        </w:rPr>
        <w:t xml:space="preserve">. What they </w:t>
      </w:r>
      <w:r w:rsidRPr="003A29CD">
        <w:rPr>
          <w:rFonts w:asciiTheme="majorHAnsi" w:hAnsiTheme="majorHAnsi" w:cstheme="majorHAnsi"/>
          <w:u w:val="single"/>
        </w:rPr>
        <w:t>found</w:t>
      </w:r>
      <w:r w:rsidRPr="003A29CD">
        <w:rPr>
          <w:rFonts w:asciiTheme="majorHAnsi" w:hAnsiTheme="majorHAnsi" w:cstheme="majorHAnsi"/>
          <w:sz w:val="16"/>
        </w:rPr>
        <w:t xml:space="preserve"> is that </w:t>
      </w:r>
      <w:r w:rsidRPr="003A29CD">
        <w:rPr>
          <w:rFonts w:asciiTheme="majorHAnsi" w:hAnsiTheme="majorHAnsi" w:cstheme="majorHAnsi"/>
          <w:u w:val="single"/>
        </w:rPr>
        <w:t xml:space="preserve">the </w:t>
      </w:r>
      <w:r w:rsidRPr="003A29CD">
        <w:rPr>
          <w:rFonts w:asciiTheme="majorHAnsi" w:hAnsiTheme="majorHAnsi" w:cstheme="majorHAnsi"/>
          <w:highlight w:val="cyan"/>
          <w:u w:val="single"/>
        </w:rPr>
        <w:t>planet has shown</w:t>
      </w:r>
      <w:r w:rsidRPr="003A29CD">
        <w:rPr>
          <w:rFonts w:asciiTheme="majorHAnsi" w:hAnsiTheme="majorHAnsi" w:cstheme="majorHAnsi"/>
          <w:u w:val="single"/>
        </w:rPr>
        <w:t xml:space="preserve"> itself to be </w:t>
      </w:r>
      <w:r w:rsidRPr="003A29CD">
        <w:rPr>
          <w:rStyle w:val="Emphasis"/>
          <w:rFonts w:asciiTheme="majorHAnsi" w:hAnsiTheme="majorHAnsi" w:cstheme="majorHAnsi"/>
          <w:highlight w:val="cyan"/>
        </w:rPr>
        <w:t>far less sensitive</w:t>
      </w:r>
      <w:r w:rsidRPr="003A29CD">
        <w:rPr>
          <w:rFonts w:asciiTheme="majorHAnsi" w:hAnsiTheme="majorHAnsi" w:cstheme="majorHAnsi"/>
          <w:highlight w:val="cyan"/>
          <w:u w:val="single"/>
        </w:rPr>
        <w:t xml:space="preserve"> to increases in CO2 </w:t>
      </w:r>
      <w:r w:rsidRPr="003A29CD">
        <w:rPr>
          <w:rFonts w:asciiTheme="majorHAnsi" w:hAnsiTheme="majorHAnsi" w:cstheme="majorHAnsi"/>
          <w:u w:val="single"/>
        </w:rPr>
        <w:t>than the climate models say</w:t>
      </w:r>
      <w:r w:rsidRPr="003A29CD">
        <w:rPr>
          <w:rFonts w:asciiTheme="majorHAnsi" w:hAnsiTheme="majorHAnsi" w:cstheme="majorHAnsi"/>
          <w:sz w:val="16"/>
        </w:rPr>
        <w:t xml:space="preserve">. As a result, they say, </w:t>
      </w:r>
      <w:r w:rsidRPr="003A29CD">
        <w:rPr>
          <w:rFonts w:asciiTheme="majorHAnsi" w:hAnsiTheme="majorHAnsi" w:cstheme="majorHAnsi"/>
          <w:u w:val="single"/>
        </w:rPr>
        <w:t xml:space="preserve">the planet </w:t>
      </w:r>
      <w:r w:rsidRPr="003A29CD">
        <w:rPr>
          <w:rFonts w:asciiTheme="majorHAnsi" w:hAnsiTheme="majorHAnsi" w:cstheme="majorHAnsi"/>
          <w:highlight w:val="cyan"/>
          <w:u w:val="single"/>
        </w:rPr>
        <w:t>will warm less than</w:t>
      </w:r>
      <w:r w:rsidRPr="003A29CD">
        <w:rPr>
          <w:rFonts w:asciiTheme="majorHAnsi" w:hAnsiTheme="majorHAnsi" w:cstheme="majorHAnsi"/>
          <w:u w:val="single"/>
        </w:rPr>
        <w:t xml:space="preserve"> the </w:t>
      </w:r>
      <w:r w:rsidRPr="003A29CD">
        <w:rPr>
          <w:rFonts w:asciiTheme="majorHAnsi" w:hAnsiTheme="majorHAnsi" w:cstheme="majorHAnsi"/>
          <w:highlight w:val="cyan"/>
          <w:u w:val="single"/>
        </w:rPr>
        <w:t>models predict</w:t>
      </w:r>
      <w:r w:rsidRPr="003A29CD">
        <w:rPr>
          <w:rFonts w:asciiTheme="majorHAnsi" w:hAnsiTheme="majorHAnsi" w:cstheme="majorHAnsi"/>
          <w:sz w:val="16"/>
        </w:rPr>
        <w:t>, even if we continue pumping CO2 into the atmosphere.</w:t>
      </w:r>
    </w:p>
    <w:p w14:paraId="69DE8E5A" w14:textId="77777777" w:rsidR="00E440C1" w:rsidRPr="003A29CD" w:rsidRDefault="00E440C1" w:rsidP="00E440C1">
      <w:pPr>
        <w:rPr>
          <w:rFonts w:asciiTheme="majorHAnsi" w:hAnsiTheme="majorHAnsi" w:cstheme="majorHAnsi"/>
          <w:u w:val="single"/>
        </w:rPr>
      </w:pPr>
      <w:r w:rsidRPr="003A29CD">
        <w:rPr>
          <w:rFonts w:asciiTheme="majorHAnsi" w:hAnsiTheme="majorHAnsi" w:cstheme="majorHAnsi"/>
          <w:sz w:val="16"/>
        </w:rPr>
        <w:t>As Lewis explains: "</w:t>
      </w:r>
      <w:r w:rsidRPr="003A29CD">
        <w:rPr>
          <w:rFonts w:asciiTheme="majorHAnsi" w:hAnsiTheme="majorHAnsi" w:cstheme="majorHAnsi"/>
          <w:u w:val="single"/>
        </w:rPr>
        <w:t xml:space="preserve">Our results imply that, for any future emissions scenario, </w:t>
      </w:r>
      <w:r w:rsidRPr="003A29CD">
        <w:rPr>
          <w:rFonts w:asciiTheme="majorHAnsi" w:hAnsiTheme="majorHAnsi" w:cstheme="majorHAnsi"/>
          <w:highlight w:val="cyan"/>
          <w:u w:val="single"/>
        </w:rPr>
        <w:t>future warming is</w:t>
      </w:r>
      <w:r w:rsidRPr="003A29CD">
        <w:rPr>
          <w:rFonts w:asciiTheme="majorHAnsi" w:hAnsiTheme="majorHAnsi" w:cstheme="majorHAnsi"/>
          <w:u w:val="single"/>
        </w:rPr>
        <w:t xml:space="preserve"> likely to be </w:t>
      </w:r>
      <w:r w:rsidRPr="003A29CD">
        <w:rPr>
          <w:rStyle w:val="Emphasis"/>
          <w:rFonts w:asciiTheme="majorHAnsi" w:hAnsiTheme="majorHAnsi" w:cstheme="majorHAnsi"/>
          <w:highlight w:val="cyan"/>
        </w:rPr>
        <w:t>substantially lower</w:t>
      </w:r>
      <w:r w:rsidRPr="003A29CD">
        <w:rPr>
          <w:rFonts w:asciiTheme="majorHAnsi" w:hAnsiTheme="majorHAnsi" w:cstheme="majorHAnsi"/>
          <w:highlight w:val="cyan"/>
          <w:u w:val="single"/>
        </w:rPr>
        <w:t xml:space="preserve"> than</w:t>
      </w:r>
      <w:r w:rsidRPr="003A29CD">
        <w:rPr>
          <w:rFonts w:asciiTheme="majorHAnsi" w:hAnsiTheme="majorHAnsi" w:cstheme="majorHAnsi"/>
          <w:u w:val="single"/>
        </w:rPr>
        <w:t xml:space="preserve"> the central computer </w:t>
      </w:r>
      <w:r w:rsidRPr="003A29CD">
        <w:rPr>
          <w:rStyle w:val="Emphasis"/>
          <w:rFonts w:asciiTheme="majorHAnsi" w:hAnsiTheme="majorHAnsi" w:cstheme="majorHAnsi"/>
        </w:rPr>
        <w:t>model-simulated</w:t>
      </w:r>
      <w:r w:rsidRPr="003A29CD">
        <w:rPr>
          <w:rFonts w:asciiTheme="majorHAnsi" w:hAnsiTheme="majorHAnsi" w:cstheme="majorHAnsi"/>
          <w:u w:val="single"/>
        </w:rPr>
        <w:t xml:space="preserve"> level </w:t>
      </w:r>
      <w:r w:rsidRPr="003A29CD">
        <w:rPr>
          <w:rFonts w:asciiTheme="majorHAnsi" w:hAnsiTheme="majorHAnsi" w:cstheme="majorHAnsi"/>
          <w:highlight w:val="cyan"/>
          <w:u w:val="single"/>
        </w:rPr>
        <w:t>projected by</w:t>
      </w:r>
      <w:r w:rsidRPr="003A29CD">
        <w:rPr>
          <w:rFonts w:asciiTheme="majorHAnsi" w:hAnsiTheme="majorHAnsi" w:cstheme="majorHAnsi"/>
          <w:u w:val="single"/>
        </w:rPr>
        <w:t xml:space="preserve"> the (United Nations </w:t>
      </w:r>
      <w:r w:rsidRPr="003A29CD">
        <w:rPr>
          <w:rStyle w:val="Emphasis"/>
          <w:rFonts w:asciiTheme="majorHAnsi" w:hAnsiTheme="majorHAnsi" w:cstheme="majorHAnsi"/>
          <w:highlight w:val="cyan"/>
        </w:rPr>
        <w:t>I</w:t>
      </w:r>
      <w:r w:rsidRPr="003A29CD">
        <w:rPr>
          <w:rFonts w:asciiTheme="majorHAnsi" w:hAnsiTheme="majorHAnsi" w:cstheme="majorHAnsi"/>
          <w:u w:val="single"/>
        </w:rPr>
        <w:t xml:space="preserve">ntergovernmental </w:t>
      </w:r>
      <w:r w:rsidRPr="003A29CD">
        <w:rPr>
          <w:rStyle w:val="Emphasis"/>
          <w:rFonts w:asciiTheme="majorHAnsi" w:hAnsiTheme="majorHAnsi" w:cstheme="majorHAnsi"/>
          <w:highlight w:val="cyan"/>
        </w:rPr>
        <w:t>P</w:t>
      </w:r>
      <w:r w:rsidRPr="003A29CD">
        <w:rPr>
          <w:rFonts w:asciiTheme="majorHAnsi" w:hAnsiTheme="majorHAnsi" w:cstheme="majorHAnsi"/>
          <w:u w:val="single"/>
        </w:rPr>
        <w:t xml:space="preserve">anel on </w:t>
      </w:r>
      <w:r w:rsidRPr="003A29CD">
        <w:rPr>
          <w:rStyle w:val="Emphasis"/>
          <w:rFonts w:asciiTheme="majorHAnsi" w:hAnsiTheme="majorHAnsi" w:cstheme="majorHAnsi"/>
          <w:highlight w:val="cyan"/>
        </w:rPr>
        <w:t>C</w:t>
      </w:r>
      <w:r w:rsidRPr="003A29CD">
        <w:rPr>
          <w:rFonts w:asciiTheme="majorHAnsi" w:hAnsiTheme="majorHAnsi" w:cstheme="majorHAnsi"/>
          <w:u w:val="single"/>
        </w:rPr>
        <w:t xml:space="preserve">limate </w:t>
      </w:r>
      <w:r w:rsidRPr="003A29CD">
        <w:rPr>
          <w:rStyle w:val="Emphasis"/>
          <w:rFonts w:asciiTheme="majorHAnsi" w:hAnsiTheme="majorHAnsi" w:cstheme="majorHAnsi"/>
          <w:highlight w:val="cyan"/>
        </w:rPr>
        <w:t>C</w:t>
      </w:r>
      <w:r w:rsidRPr="003A29CD">
        <w:rPr>
          <w:rFonts w:asciiTheme="majorHAnsi" w:hAnsiTheme="majorHAnsi" w:cstheme="majorHAnsi"/>
          <w:u w:val="single"/>
        </w:rPr>
        <w:t>hange), and highly unlikely to exceed that level.</w:t>
      </w:r>
    </w:p>
    <w:p w14:paraId="1A07F8AD" w14:textId="77777777" w:rsidR="00E440C1" w:rsidRPr="003A29CD" w:rsidRDefault="00E440C1" w:rsidP="00E440C1">
      <w:pPr>
        <w:rPr>
          <w:rFonts w:asciiTheme="majorHAnsi" w:hAnsiTheme="majorHAnsi" w:cstheme="majorHAnsi"/>
          <w:sz w:val="16"/>
        </w:rPr>
      </w:pPr>
      <w:r w:rsidRPr="003A29CD">
        <w:rPr>
          <w:rFonts w:asciiTheme="majorHAnsi" w:hAnsiTheme="majorHAnsi" w:cstheme="majorHAnsi"/>
          <w:u w:val="single"/>
        </w:rPr>
        <w:t>How much lower</w:t>
      </w:r>
      <w:r w:rsidRPr="003A29CD">
        <w:rPr>
          <w:rFonts w:asciiTheme="majorHAnsi" w:hAnsiTheme="majorHAnsi" w:cstheme="majorHAnsi"/>
          <w:sz w:val="16"/>
        </w:rPr>
        <w:t xml:space="preserve">? Lewis and Curry say that </w:t>
      </w:r>
      <w:r w:rsidRPr="003A29CD">
        <w:rPr>
          <w:rFonts w:asciiTheme="majorHAnsi" w:hAnsiTheme="majorHAnsi" w:cstheme="majorHAnsi"/>
          <w:u w:val="single"/>
        </w:rPr>
        <w:t>their findings show temperature increases will be 30%-45% lower than the climate models say</w:t>
      </w:r>
      <w:r w:rsidRPr="003A29CD">
        <w:rPr>
          <w:rFonts w:asciiTheme="majorHAnsi" w:hAnsiTheme="majorHAnsi" w:cstheme="majorHAnsi"/>
          <w:sz w:val="16"/>
        </w:rPr>
        <w:t xml:space="preserve">. If they are right, then </w:t>
      </w:r>
      <w:r w:rsidRPr="003A29CD">
        <w:rPr>
          <w:rFonts w:asciiTheme="majorHAnsi" w:hAnsiTheme="majorHAnsi" w:cstheme="majorHAnsi"/>
          <w:u w:val="single"/>
        </w:rPr>
        <w:t xml:space="preserve">there's </w:t>
      </w:r>
      <w:r w:rsidRPr="003A29CD">
        <w:rPr>
          <w:rStyle w:val="Emphasis"/>
          <w:rFonts w:asciiTheme="majorHAnsi" w:hAnsiTheme="majorHAnsi" w:cstheme="majorHAnsi"/>
        </w:rPr>
        <w:t>little to worry about</w:t>
      </w:r>
      <w:r w:rsidRPr="003A29CD">
        <w:rPr>
          <w:rFonts w:asciiTheme="majorHAnsi" w:hAnsiTheme="majorHAnsi" w:cstheme="majorHAnsi"/>
          <w:u w:val="single"/>
        </w:rPr>
        <w:t>, even if we don't drastically reduce CO2 emissions</w:t>
      </w:r>
      <w:r w:rsidRPr="003A29CD">
        <w:rPr>
          <w:rFonts w:asciiTheme="majorHAnsi" w:hAnsiTheme="majorHAnsi" w:cstheme="majorHAnsi"/>
          <w:sz w:val="16"/>
        </w:rPr>
        <w:t>.</w:t>
      </w:r>
    </w:p>
    <w:p w14:paraId="3EDBC07E" w14:textId="77777777" w:rsidR="00E440C1" w:rsidRPr="003A29CD" w:rsidRDefault="00E440C1" w:rsidP="00E440C1">
      <w:pPr>
        <w:rPr>
          <w:rFonts w:asciiTheme="majorHAnsi" w:hAnsiTheme="majorHAnsi" w:cstheme="majorHAnsi"/>
          <w:sz w:val="16"/>
        </w:rPr>
      </w:pPr>
      <w:r w:rsidRPr="003A29CD">
        <w:rPr>
          <w:rFonts w:asciiTheme="majorHAnsi" w:hAnsiTheme="majorHAnsi" w:cstheme="majorHAnsi"/>
          <w:sz w:val="16"/>
        </w:rPr>
        <w:t xml:space="preserve">The </w:t>
      </w:r>
      <w:r w:rsidRPr="003A29CD">
        <w:rPr>
          <w:rFonts w:asciiTheme="majorHAnsi" w:hAnsiTheme="majorHAnsi" w:cstheme="majorHAnsi"/>
          <w:highlight w:val="cyan"/>
          <w:u w:val="single"/>
        </w:rPr>
        <w:t>planet will warm</w:t>
      </w:r>
      <w:r w:rsidRPr="003A29CD">
        <w:rPr>
          <w:rFonts w:asciiTheme="majorHAnsi" w:hAnsiTheme="majorHAnsi" w:cstheme="majorHAnsi"/>
          <w:u w:val="single"/>
        </w:rPr>
        <w:t xml:space="preserve"> from human activity, but </w:t>
      </w:r>
      <w:r w:rsidRPr="003A29CD">
        <w:rPr>
          <w:rStyle w:val="Emphasis"/>
          <w:rFonts w:asciiTheme="majorHAnsi" w:hAnsiTheme="majorHAnsi" w:cstheme="majorHAnsi"/>
          <w:highlight w:val="cyan"/>
        </w:rPr>
        <w:t>not nearly enough to cause</w:t>
      </w:r>
      <w:r w:rsidRPr="003A29CD">
        <w:rPr>
          <w:rStyle w:val="Emphasis"/>
          <w:rFonts w:asciiTheme="majorHAnsi" w:hAnsiTheme="majorHAnsi" w:cstheme="majorHAnsi"/>
        </w:rPr>
        <w:t xml:space="preserve"> the sort of </w:t>
      </w:r>
      <w:r w:rsidRPr="003A29CD">
        <w:rPr>
          <w:rStyle w:val="Emphasis"/>
          <w:rFonts w:asciiTheme="majorHAnsi" w:hAnsiTheme="majorHAnsi" w:cstheme="majorHAnsi"/>
          <w:highlight w:val="cyan"/>
        </w:rPr>
        <w:t>end-of-the-world calamities</w:t>
      </w:r>
      <w:r w:rsidRPr="003A29CD">
        <w:rPr>
          <w:rFonts w:asciiTheme="majorHAnsi" w:hAnsiTheme="majorHAnsi" w:cstheme="majorHAnsi"/>
          <w:u w:val="single"/>
        </w:rPr>
        <w:t xml:space="preserve"> we keep hearing about.</w:t>
      </w:r>
      <w:r w:rsidRPr="003A29CD">
        <w:rPr>
          <w:rFonts w:asciiTheme="majorHAnsi" w:hAnsiTheme="majorHAnsi" w:cstheme="majorHAnsi"/>
          <w:sz w:val="16"/>
        </w:rPr>
        <w:t xml:space="preserve"> In fact, the </w:t>
      </w:r>
      <w:r w:rsidRPr="003A29CD">
        <w:rPr>
          <w:rFonts w:asciiTheme="majorHAnsi" w:hAnsiTheme="majorHAnsi" w:cstheme="majorHAnsi"/>
          <w:u w:val="single"/>
        </w:rPr>
        <w:t xml:space="preserve">resulting warming would be </w:t>
      </w:r>
      <w:r w:rsidRPr="003A29CD">
        <w:rPr>
          <w:rStyle w:val="Emphasis"/>
          <w:rFonts w:asciiTheme="majorHAnsi" w:hAnsiTheme="majorHAnsi" w:cstheme="majorHAnsi"/>
          <w:highlight w:val="cyan"/>
        </w:rPr>
        <w:t xml:space="preserve">below </w:t>
      </w:r>
      <w:r w:rsidRPr="003A29CD">
        <w:rPr>
          <w:rStyle w:val="Emphasis"/>
          <w:rFonts w:asciiTheme="majorHAnsi" w:hAnsiTheme="majorHAnsi" w:cstheme="majorHAnsi"/>
        </w:rPr>
        <w:t>the target</w:t>
      </w:r>
      <w:r w:rsidRPr="003A29CD">
        <w:rPr>
          <w:rFonts w:asciiTheme="majorHAnsi" w:hAnsiTheme="majorHAnsi" w:cstheme="majorHAnsi"/>
          <w:u w:val="single"/>
        </w:rPr>
        <w:t xml:space="preserve"> set at the </w:t>
      </w:r>
      <w:r w:rsidRPr="003A29CD">
        <w:rPr>
          <w:rFonts w:asciiTheme="majorHAnsi" w:hAnsiTheme="majorHAnsi" w:cstheme="majorHAnsi"/>
          <w:highlight w:val="cyan"/>
          <w:u w:val="single"/>
        </w:rPr>
        <w:t>Paris</w:t>
      </w:r>
      <w:r w:rsidRPr="003A29CD">
        <w:rPr>
          <w:rFonts w:asciiTheme="majorHAnsi" w:hAnsiTheme="majorHAnsi" w:cstheme="majorHAnsi"/>
          <w:u w:val="single"/>
        </w:rPr>
        <w:t xml:space="preserve"> agreement</w:t>
      </w:r>
      <w:r w:rsidRPr="003A29CD">
        <w:rPr>
          <w:rFonts w:asciiTheme="majorHAnsi" w:hAnsiTheme="majorHAnsi" w:cstheme="majorHAnsi"/>
          <w:sz w:val="16"/>
        </w:rPr>
        <w:t>.</w:t>
      </w:r>
    </w:p>
    <w:p w14:paraId="0F746BBB" w14:textId="77777777" w:rsidR="00E440C1" w:rsidRPr="003A29CD" w:rsidRDefault="00E440C1" w:rsidP="00E440C1">
      <w:pPr>
        <w:rPr>
          <w:rFonts w:asciiTheme="majorHAnsi" w:hAnsiTheme="majorHAnsi" w:cstheme="majorHAnsi"/>
          <w:sz w:val="16"/>
        </w:rPr>
      </w:pPr>
      <w:r w:rsidRPr="003A29CD">
        <w:rPr>
          <w:rFonts w:asciiTheme="majorHAnsi" w:hAnsiTheme="majorHAnsi" w:cstheme="majorHAnsi"/>
          <w:sz w:val="16"/>
        </w:rPr>
        <w:t>This would be tremendously good news.</w:t>
      </w:r>
    </w:p>
    <w:p w14:paraId="0055A321" w14:textId="77777777" w:rsidR="00E440C1" w:rsidRPr="003A29CD" w:rsidRDefault="00E440C1" w:rsidP="00E440C1">
      <w:pPr>
        <w:rPr>
          <w:rFonts w:asciiTheme="majorHAnsi" w:hAnsiTheme="majorHAnsi" w:cstheme="majorHAnsi"/>
          <w:u w:val="single"/>
        </w:rPr>
      </w:pPr>
      <w:r w:rsidRPr="003A29CD">
        <w:rPr>
          <w:rFonts w:asciiTheme="majorHAnsi" w:hAnsiTheme="majorHAnsi" w:cstheme="majorHAnsi"/>
          <w:sz w:val="16"/>
        </w:rPr>
        <w:t xml:space="preserve">The fact that the Lewis and Curry </w:t>
      </w:r>
      <w:r w:rsidRPr="003A29CD">
        <w:rPr>
          <w:rFonts w:asciiTheme="majorHAnsi" w:hAnsiTheme="majorHAnsi" w:cstheme="majorHAnsi"/>
          <w:u w:val="single"/>
        </w:rPr>
        <w:t xml:space="preserve">study </w:t>
      </w:r>
      <w:r w:rsidRPr="003A29CD">
        <w:rPr>
          <w:rFonts w:asciiTheme="majorHAnsi" w:hAnsiTheme="majorHAnsi" w:cstheme="majorHAnsi"/>
          <w:highlight w:val="cyan"/>
          <w:u w:val="single"/>
        </w:rPr>
        <w:t>appears in</w:t>
      </w:r>
      <w:r w:rsidRPr="003A29CD">
        <w:rPr>
          <w:rFonts w:asciiTheme="majorHAnsi" w:hAnsiTheme="majorHAnsi" w:cstheme="majorHAnsi"/>
          <w:u w:val="single"/>
        </w:rPr>
        <w:t xml:space="preserve"> the peer-reviewed </w:t>
      </w:r>
      <w:r w:rsidRPr="003A29CD">
        <w:rPr>
          <w:rFonts w:asciiTheme="majorHAnsi" w:hAnsiTheme="majorHAnsi" w:cstheme="majorHAnsi"/>
          <w:highlight w:val="cyan"/>
          <w:u w:val="single"/>
        </w:rPr>
        <w:t>A</w:t>
      </w:r>
      <w:r w:rsidRPr="003A29CD">
        <w:rPr>
          <w:rFonts w:asciiTheme="majorHAnsi" w:hAnsiTheme="majorHAnsi" w:cstheme="majorHAnsi"/>
          <w:u w:val="single"/>
        </w:rPr>
        <w:t xml:space="preserve">merican </w:t>
      </w:r>
      <w:r w:rsidRPr="003A29CD">
        <w:rPr>
          <w:rFonts w:asciiTheme="majorHAnsi" w:hAnsiTheme="majorHAnsi" w:cstheme="majorHAnsi"/>
          <w:highlight w:val="cyan"/>
          <w:u w:val="single"/>
        </w:rPr>
        <w:t>M</w:t>
      </w:r>
      <w:r w:rsidRPr="003A29CD">
        <w:rPr>
          <w:rFonts w:asciiTheme="majorHAnsi" w:hAnsiTheme="majorHAnsi" w:cstheme="majorHAnsi"/>
          <w:u w:val="single"/>
        </w:rPr>
        <w:t xml:space="preserve">eteorological </w:t>
      </w:r>
      <w:r w:rsidRPr="003A29CD">
        <w:rPr>
          <w:rFonts w:asciiTheme="majorHAnsi" w:hAnsiTheme="majorHAnsi" w:cstheme="majorHAnsi"/>
          <w:highlight w:val="cyan"/>
          <w:u w:val="single"/>
        </w:rPr>
        <w:t>S</w:t>
      </w:r>
      <w:r w:rsidRPr="003A29CD">
        <w:rPr>
          <w:rFonts w:asciiTheme="majorHAnsi" w:hAnsiTheme="majorHAnsi" w:cstheme="majorHAnsi"/>
          <w:u w:val="single"/>
        </w:rPr>
        <w:t xml:space="preserve">ociety's </w:t>
      </w:r>
      <w:r w:rsidRPr="003A29CD">
        <w:rPr>
          <w:rFonts w:asciiTheme="majorHAnsi" w:hAnsiTheme="majorHAnsi" w:cstheme="majorHAnsi"/>
          <w:highlight w:val="cyan"/>
          <w:u w:val="single"/>
        </w:rPr>
        <w:t>Journal of Climate</w:t>
      </w:r>
      <w:r w:rsidRPr="003A29CD">
        <w:rPr>
          <w:rFonts w:asciiTheme="majorHAnsi" w:hAnsiTheme="majorHAnsi" w:cstheme="majorHAnsi"/>
          <w:u w:val="single"/>
        </w:rPr>
        <w:t xml:space="preserve"> lends credibility to their findings.</w:t>
      </w:r>
      <w:r w:rsidRPr="003A29CD">
        <w:rPr>
          <w:rFonts w:asciiTheme="majorHAnsi" w:hAnsiTheme="majorHAnsi" w:cstheme="majorHAnsi"/>
          <w:sz w:val="16"/>
        </w:rPr>
        <w:t xml:space="preserve"> This is </w:t>
      </w:r>
      <w:r w:rsidRPr="003A29CD">
        <w:rPr>
          <w:rFonts w:asciiTheme="majorHAnsi" w:hAnsiTheme="majorHAnsi" w:cstheme="majorHAnsi"/>
          <w:u w:val="single"/>
        </w:rPr>
        <w:t xml:space="preserve">the </w:t>
      </w:r>
      <w:r w:rsidRPr="003A29CD">
        <w:rPr>
          <w:rFonts w:asciiTheme="majorHAnsi" w:hAnsiTheme="majorHAnsi" w:cstheme="majorHAnsi"/>
          <w:highlight w:val="cyan"/>
          <w:u w:val="single"/>
        </w:rPr>
        <w:t>same journal</w:t>
      </w:r>
      <w:r w:rsidRPr="003A29CD">
        <w:rPr>
          <w:rFonts w:asciiTheme="majorHAnsi" w:hAnsiTheme="majorHAnsi" w:cstheme="majorHAnsi"/>
          <w:sz w:val="16"/>
        </w:rPr>
        <w:t xml:space="preserve">, after all, </w:t>
      </w:r>
      <w:r w:rsidRPr="003A29CD">
        <w:rPr>
          <w:rFonts w:asciiTheme="majorHAnsi" w:hAnsiTheme="majorHAnsi" w:cstheme="majorHAnsi"/>
          <w:u w:val="single"/>
        </w:rPr>
        <w:t xml:space="preserve">that recently </w:t>
      </w:r>
      <w:r w:rsidRPr="003A29CD">
        <w:rPr>
          <w:rFonts w:asciiTheme="majorHAnsi" w:hAnsiTheme="majorHAnsi" w:cstheme="majorHAnsi"/>
          <w:highlight w:val="cyan"/>
          <w:u w:val="single"/>
        </w:rPr>
        <w:t>published</w:t>
      </w:r>
      <w:r w:rsidRPr="003A29CD">
        <w:rPr>
          <w:rFonts w:asciiTheme="majorHAnsi" w:hAnsiTheme="majorHAnsi" w:cstheme="majorHAnsi"/>
          <w:u w:val="single"/>
        </w:rPr>
        <w:t xml:space="preserve"> widely covered </w:t>
      </w:r>
      <w:r w:rsidRPr="003A29CD">
        <w:rPr>
          <w:rFonts w:asciiTheme="majorHAnsi" w:hAnsiTheme="majorHAnsi" w:cstheme="majorHAnsi"/>
          <w:highlight w:val="cyan"/>
          <w:u w:val="single"/>
        </w:rPr>
        <w:t>studies saying</w:t>
      </w:r>
      <w:r w:rsidRPr="003A29CD">
        <w:rPr>
          <w:rFonts w:asciiTheme="majorHAnsi" w:hAnsiTheme="majorHAnsi" w:cstheme="majorHAnsi"/>
          <w:u w:val="single"/>
        </w:rPr>
        <w:t xml:space="preserve"> the Sahara has been growing and the </w:t>
      </w:r>
      <w:r w:rsidRPr="003A29CD">
        <w:rPr>
          <w:rStyle w:val="Emphasis"/>
          <w:rFonts w:asciiTheme="majorHAnsi" w:hAnsiTheme="majorHAnsi" w:cstheme="majorHAnsi"/>
          <w:highlight w:val="cyan"/>
        </w:rPr>
        <w:t>climate boundary</w:t>
      </w:r>
      <w:r w:rsidRPr="003A29CD">
        <w:rPr>
          <w:rFonts w:asciiTheme="majorHAnsi" w:hAnsiTheme="majorHAnsi" w:cstheme="majorHAnsi"/>
          <w:highlight w:val="cyan"/>
          <w:u w:val="single"/>
        </w:rPr>
        <w:t xml:space="preserve"> in</w:t>
      </w:r>
      <w:r w:rsidRPr="003A29CD">
        <w:rPr>
          <w:rFonts w:asciiTheme="majorHAnsi" w:hAnsiTheme="majorHAnsi" w:cstheme="majorHAnsi"/>
          <w:u w:val="single"/>
        </w:rPr>
        <w:t xml:space="preserve"> central </w:t>
      </w:r>
      <w:r w:rsidRPr="003A29CD">
        <w:rPr>
          <w:rFonts w:asciiTheme="majorHAnsi" w:hAnsiTheme="majorHAnsi" w:cstheme="majorHAnsi"/>
          <w:highlight w:val="cyan"/>
          <w:u w:val="single"/>
        </w:rPr>
        <w:t xml:space="preserve">U.S. </w:t>
      </w:r>
      <w:r w:rsidRPr="003A29CD">
        <w:rPr>
          <w:rStyle w:val="Emphasis"/>
          <w:rFonts w:asciiTheme="majorHAnsi" w:hAnsiTheme="majorHAnsi" w:cstheme="majorHAnsi"/>
          <w:highlight w:val="cyan"/>
        </w:rPr>
        <w:t>has shifted</w:t>
      </w:r>
      <w:r w:rsidRPr="003A29CD">
        <w:rPr>
          <w:rStyle w:val="Emphasis"/>
          <w:rFonts w:asciiTheme="majorHAnsi" w:hAnsiTheme="majorHAnsi" w:cstheme="majorHAnsi"/>
        </w:rPr>
        <w:t xml:space="preserve"> 140 miles to the east</w:t>
      </w:r>
      <w:r w:rsidRPr="003A29CD">
        <w:rPr>
          <w:rFonts w:asciiTheme="majorHAnsi" w:hAnsiTheme="majorHAnsi" w:cstheme="majorHAnsi"/>
          <w:u w:val="single"/>
        </w:rPr>
        <w:t xml:space="preserve"> </w:t>
      </w:r>
      <w:r w:rsidRPr="003A29CD">
        <w:rPr>
          <w:rFonts w:asciiTheme="majorHAnsi" w:hAnsiTheme="majorHAnsi" w:cstheme="majorHAnsi"/>
          <w:highlight w:val="cyan"/>
          <w:u w:val="single"/>
        </w:rPr>
        <w:t>because of</w:t>
      </w:r>
      <w:r w:rsidRPr="003A29CD">
        <w:rPr>
          <w:rFonts w:asciiTheme="majorHAnsi" w:hAnsiTheme="majorHAnsi" w:cstheme="majorHAnsi"/>
          <w:u w:val="single"/>
        </w:rPr>
        <w:t xml:space="preserve"> global </w:t>
      </w:r>
      <w:r w:rsidRPr="003A29CD">
        <w:rPr>
          <w:rFonts w:asciiTheme="majorHAnsi" w:hAnsiTheme="majorHAnsi" w:cstheme="majorHAnsi"/>
          <w:highlight w:val="cyan"/>
          <w:u w:val="single"/>
        </w:rPr>
        <w:t>warming</w:t>
      </w:r>
      <w:r w:rsidRPr="003A29CD">
        <w:rPr>
          <w:rFonts w:asciiTheme="majorHAnsi" w:hAnsiTheme="majorHAnsi" w:cstheme="majorHAnsi"/>
          <w:u w:val="single"/>
        </w:rPr>
        <w:t>.</w:t>
      </w:r>
    </w:p>
    <w:p w14:paraId="705FD352" w14:textId="77777777" w:rsidR="00E440C1" w:rsidRPr="003A29CD" w:rsidRDefault="00E440C1" w:rsidP="00E440C1">
      <w:pPr>
        <w:rPr>
          <w:rFonts w:asciiTheme="majorHAnsi" w:hAnsiTheme="majorHAnsi" w:cstheme="majorHAnsi"/>
          <w:sz w:val="16"/>
        </w:rPr>
      </w:pPr>
      <w:r w:rsidRPr="003A29CD">
        <w:rPr>
          <w:rFonts w:asciiTheme="majorHAnsi" w:hAnsiTheme="majorHAnsi" w:cstheme="majorHAnsi"/>
          <w:sz w:val="16"/>
        </w:rPr>
        <w:t xml:space="preserve">The Lewis and Curry findings </w:t>
      </w:r>
      <w:r w:rsidRPr="003A29CD">
        <w:rPr>
          <w:rFonts w:asciiTheme="majorHAnsi" w:hAnsiTheme="majorHAnsi" w:cstheme="majorHAnsi"/>
          <w:u w:val="single"/>
        </w:rPr>
        <w:t xml:space="preserve">come after </w:t>
      </w:r>
      <w:r w:rsidRPr="003A29CD">
        <w:rPr>
          <w:rFonts w:asciiTheme="majorHAnsi" w:hAnsiTheme="majorHAnsi" w:cstheme="majorHAnsi"/>
          <w:highlight w:val="cyan"/>
          <w:u w:val="single"/>
        </w:rPr>
        <w:t>another study</w:t>
      </w:r>
      <w:r w:rsidRPr="003A29CD">
        <w:rPr>
          <w:rFonts w:asciiTheme="majorHAnsi" w:hAnsiTheme="majorHAnsi" w:cstheme="majorHAnsi"/>
          <w:u w:val="single"/>
        </w:rPr>
        <w:t xml:space="preserve">, published </w:t>
      </w:r>
      <w:r w:rsidRPr="003A29CD">
        <w:rPr>
          <w:rFonts w:asciiTheme="majorHAnsi" w:hAnsiTheme="majorHAnsi" w:cstheme="majorHAnsi"/>
          <w:highlight w:val="cyan"/>
          <w:u w:val="single"/>
        </w:rPr>
        <w:t>in the</w:t>
      </w:r>
      <w:r w:rsidRPr="003A29CD">
        <w:rPr>
          <w:rFonts w:asciiTheme="majorHAnsi" w:hAnsiTheme="majorHAnsi" w:cstheme="majorHAnsi"/>
          <w:u w:val="single"/>
        </w:rPr>
        <w:t xml:space="preserve"> prestigious </w:t>
      </w:r>
      <w:r w:rsidRPr="003A29CD">
        <w:rPr>
          <w:rFonts w:asciiTheme="majorHAnsi" w:hAnsiTheme="majorHAnsi" w:cstheme="majorHAnsi"/>
          <w:highlight w:val="cyan"/>
          <w:u w:val="single"/>
        </w:rPr>
        <w:t>journal Nature,</w:t>
      </w:r>
      <w:r w:rsidRPr="003A29CD">
        <w:rPr>
          <w:rFonts w:asciiTheme="majorHAnsi" w:hAnsiTheme="majorHAnsi" w:cstheme="majorHAnsi"/>
          <w:u w:val="single"/>
        </w:rPr>
        <w:t xml:space="preserve"> that </w:t>
      </w:r>
      <w:r w:rsidRPr="003A29CD">
        <w:rPr>
          <w:rFonts w:asciiTheme="majorHAnsi" w:hAnsiTheme="majorHAnsi" w:cstheme="majorHAnsi"/>
          <w:highlight w:val="cyan"/>
          <w:u w:val="single"/>
        </w:rPr>
        <w:t>found</w:t>
      </w:r>
      <w:r w:rsidRPr="003A29CD">
        <w:rPr>
          <w:rFonts w:asciiTheme="majorHAnsi" w:hAnsiTheme="majorHAnsi" w:cstheme="majorHAnsi"/>
          <w:u w:val="single"/>
        </w:rPr>
        <w:t xml:space="preserve"> the </w:t>
      </w:r>
      <w:r w:rsidRPr="003A29CD">
        <w:rPr>
          <w:rStyle w:val="Emphasis"/>
          <w:rFonts w:asciiTheme="majorHAnsi" w:hAnsiTheme="majorHAnsi" w:cstheme="majorHAnsi"/>
        </w:rPr>
        <w:t xml:space="preserve">long-held view that a </w:t>
      </w:r>
      <w:r w:rsidRPr="003A29CD">
        <w:rPr>
          <w:rStyle w:val="Emphasis"/>
          <w:rFonts w:asciiTheme="majorHAnsi" w:hAnsiTheme="majorHAnsi" w:cstheme="majorHAnsi"/>
          <w:highlight w:val="cyan"/>
        </w:rPr>
        <w:t>doubling of CO2</w:t>
      </w:r>
      <w:r w:rsidRPr="003A29CD">
        <w:rPr>
          <w:rStyle w:val="Emphasis"/>
          <w:rFonts w:asciiTheme="majorHAnsi" w:hAnsiTheme="majorHAnsi" w:cstheme="majorHAnsi"/>
        </w:rPr>
        <w:t xml:space="preserve"> </w:t>
      </w:r>
      <w:r w:rsidRPr="003A29CD">
        <w:rPr>
          <w:rStyle w:val="Emphasis"/>
          <w:rFonts w:asciiTheme="majorHAnsi" w:hAnsiTheme="majorHAnsi" w:cstheme="majorHAnsi"/>
          <w:highlight w:val="cyan"/>
        </w:rPr>
        <w:t>would boost</w:t>
      </w:r>
      <w:r w:rsidRPr="003A29CD">
        <w:rPr>
          <w:rStyle w:val="Emphasis"/>
          <w:rFonts w:asciiTheme="majorHAnsi" w:hAnsiTheme="majorHAnsi" w:cstheme="majorHAnsi"/>
        </w:rPr>
        <w:t xml:space="preserve"> global temperatures</w:t>
      </w:r>
      <w:r w:rsidRPr="003A29CD">
        <w:rPr>
          <w:rFonts w:asciiTheme="majorHAnsi" w:hAnsiTheme="majorHAnsi" w:cstheme="majorHAnsi"/>
          <w:u w:val="single"/>
        </w:rPr>
        <w:t xml:space="preserve"> as much as </w:t>
      </w:r>
      <w:r w:rsidRPr="003A29CD">
        <w:rPr>
          <w:rFonts w:asciiTheme="majorHAnsi" w:hAnsiTheme="majorHAnsi" w:cstheme="majorHAnsi"/>
          <w:highlight w:val="cyan"/>
          <w:u w:val="single"/>
        </w:rPr>
        <w:t>4.5 degrees C</w:t>
      </w:r>
      <w:r w:rsidRPr="003A29CD">
        <w:rPr>
          <w:rFonts w:asciiTheme="majorHAnsi" w:hAnsiTheme="majorHAnsi" w:cstheme="majorHAnsi"/>
          <w:u w:val="single"/>
        </w:rPr>
        <w:t xml:space="preserve">elsius </w:t>
      </w:r>
      <w:r w:rsidRPr="003A29CD">
        <w:rPr>
          <w:rStyle w:val="Emphasis"/>
          <w:rFonts w:asciiTheme="majorHAnsi" w:hAnsiTheme="majorHAnsi" w:cstheme="majorHAnsi"/>
        </w:rPr>
        <w:t xml:space="preserve">was </w:t>
      </w:r>
      <w:r w:rsidRPr="003A29CD">
        <w:rPr>
          <w:rStyle w:val="Emphasis"/>
          <w:rFonts w:asciiTheme="majorHAnsi" w:hAnsiTheme="majorHAnsi" w:cstheme="majorHAnsi"/>
          <w:highlight w:val="cyan"/>
        </w:rPr>
        <w:t>wrong</w:t>
      </w:r>
      <w:r w:rsidRPr="003A29CD">
        <w:rPr>
          <w:rFonts w:asciiTheme="majorHAnsi" w:hAnsiTheme="majorHAnsi" w:cstheme="majorHAnsi"/>
          <w:b/>
          <w:sz w:val="16"/>
        </w:rPr>
        <w:t>.</w:t>
      </w:r>
      <w:r w:rsidRPr="003A29CD">
        <w:rPr>
          <w:rFonts w:asciiTheme="majorHAnsi" w:hAnsiTheme="majorHAnsi" w:cstheme="majorHAnsi"/>
          <w:sz w:val="16"/>
        </w:rPr>
        <w:t xml:space="preserve"> The </w:t>
      </w:r>
      <w:r w:rsidRPr="003A29CD">
        <w:rPr>
          <w:rFonts w:asciiTheme="majorHAnsi" w:hAnsiTheme="majorHAnsi" w:cstheme="majorHAnsi"/>
          <w:u w:val="single"/>
        </w:rPr>
        <w:t>most temperatures would likely climb is 3.4 degrees</w:t>
      </w:r>
      <w:r w:rsidRPr="003A29CD">
        <w:rPr>
          <w:rFonts w:asciiTheme="majorHAnsi" w:hAnsiTheme="majorHAnsi" w:cstheme="majorHAnsi"/>
          <w:sz w:val="16"/>
        </w:rPr>
        <w:t>.</w:t>
      </w:r>
    </w:p>
    <w:p w14:paraId="273AE2AF" w14:textId="77777777" w:rsidR="00E440C1" w:rsidRPr="003A29CD" w:rsidRDefault="00E440C1" w:rsidP="00E440C1">
      <w:pPr>
        <w:rPr>
          <w:rFonts w:asciiTheme="majorHAnsi" w:hAnsiTheme="majorHAnsi" w:cstheme="majorHAnsi"/>
          <w:u w:val="single"/>
        </w:rPr>
      </w:pPr>
      <w:r w:rsidRPr="003A29CD">
        <w:rPr>
          <w:rFonts w:asciiTheme="majorHAnsi" w:hAnsiTheme="majorHAnsi" w:cstheme="majorHAnsi"/>
          <w:sz w:val="16"/>
        </w:rPr>
        <w:t xml:space="preserve">It also follows a </w:t>
      </w:r>
      <w:r w:rsidRPr="003A29CD">
        <w:rPr>
          <w:rFonts w:asciiTheme="majorHAnsi" w:hAnsiTheme="majorHAnsi" w:cstheme="majorHAnsi"/>
          <w:u w:val="single"/>
        </w:rPr>
        <w:t xml:space="preserve">study published in </w:t>
      </w:r>
      <w:proofErr w:type="gramStart"/>
      <w:r w:rsidRPr="003A29CD">
        <w:rPr>
          <w:rFonts w:asciiTheme="majorHAnsi" w:hAnsiTheme="majorHAnsi" w:cstheme="majorHAnsi"/>
          <w:u w:val="single"/>
        </w:rPr>
        <w:t>Science</w:t>
      </w:r>
      <w:proofErr w:type="gramEnd"/>
      <w:r w:rsidRPr="003A29CD">
        <w:rPr>
          <w:rFonts w:asciiTheme="majorHAnsi" w:hAnsiTheme="majorHAnsi" w:cstheme="majorHAnsi"/>
          <w:u w:val="single"/>
        </w:rPr>
        <w:t xml:space="preserve">, which found that </w:t>
      </w:r>
      <w:r w:rsidRPr="003A29CD">
        <w:rPr>
          <w:rFonts w:asciiTheme="majorHAnsi" w:hAnsiTheme="majorHAnsi" w:cstheme="majorHAnsi"/>
          <w:highlight w:val="cyan"/>
          <w:u w:val="single"/>
        </w:rPr>
        <w:t>rocks contain</w:t>
      </w:r>
      <w:r w:rsidRPr="003A29CD">
        <w:rPr>
          <w:rFonts w:asciiTheme="majorHAnsi" w:hAnsiTheme="majorHAnsi" w:cstheme="majorHAnsi"/>
          <w:u w:val="single"/>
        </w:rPr>
        <w:t xml:space="preserve"> vast amounts of </w:t>
      </w:r>
      <w:r w:rsidRPr="003A29CD">
        <w:rPr>
          <w:rFonts w:asciiTheme="majorHAnsi" w:hAnsiTheme="majorHAnsi" w:cstheme="majorHAnsi"/>
          <w:highlight w:val="cyan"/>
          <w:u w:val="single"/>
        </w:rPr>
        <w:t>nitrogen that plants could use to</w:t>
      </w:r>
      <w:r w:rsidRPr="003A29CD">
        <w:rPr>
          <w:rFonts w:asciiTheme="majorHAnsi" w:hAnsiTheme="majorHAnsi" w:cstheme="majorHAnsi"/>
          <w:u w:val="single"/>
        </w:rPr>
        <w:t xml:space="preserve"> grow and absorb more CO2, potentially </w:t>
      </w:r>
      <w:r w:rsidRPr="003A29CD">
        <w:rPr>
          <w:rFonts w:asciiTheme="majorHAnsi" w:hAnsiTheme="majorHAnsi" w:cstheme="majorHAnsi"/>
          <w:highlight w:val="cyan"/>
          <w:u w:val="single"/>
        </w:rPr>
        <w:t>offset</w:t>
      </w:r>
      <w:r w:rsidRPr="003A29CD">
        <w:rPr>
          <w:rFonts w:asciiTheme="majorHAnsi" w:hAnsiTheme="majorHAnsi" w:cstheme="majorHAnsi"/>
          <w:u w:val="single"/>
        </w:rPr>
        <w:t xml:space="preserve">ting at least some of the effects of </w:t>
      </w:r>
      <w:r w:rsidRPr="003A29CD">
        <w:rPr>
          <w:rFonts w:asciiTheme="majorHAnsi" w:hAnsiTheme="majorHAnsi" w:cstheme="majorHAnsi"/>
          <w:highlight w:val="cyan"/>
          <w:u w:val="single"/>
        </w:rPr>
        <w:t>CO2</w:t>
      </w:r>
      <w:r w:rsidRPr="003A29CD">
        <w:rPr>
          <w:rFonts w:asciiTheme="majorHAnsi" w:hAnsiTheme="majorHAnsi" w:cstheme="majorHAnsi"/>
          <w:u w:val="single"/>
        </w:rPr>
        <w:t xml:space="preserve"> emissions and reducing future temperature increases.</w:t>
      </w:r>
    </w:p>
    <w:p w14:paraId="19171909" w14:textId="77777777" w:rsidR="00E440C1" w:rsidRPr="003A29CD" w:rsidRDefault="00E440C1" w:rsidP="00E440C1">
      <w:pPr>
        <w:pStyle w:val="Heading4"/>
        <w:rPr>
          <w:rFonts w:asciiTheme="majorHAnsi" w:hAnsiTheme="majorHAnsi" w:cstheme="majorHAnsi"/>
        </w:rPr>
      </w:pPr>
      <w:bookmarkStart w:id="1" w:name="_Hlk46928886"/>
      <w:r w:rsidRPr="003A29CD">
        <w:rPr>
          <w:rFonts w:asciiTheme="majorHAnsi" w:hAnsiTheme="majorHAnsi" w:cstheme="majorHAnsi"/>
        </w:rPr>
        <w:lastRenderedPageBreak/>
        <w:t>Warming isn’t existential</w:t>
      </w:r>
      <w:r w:rsidRPr="003A29CD">
        <w:rPr>
          <w:rFonts w:asciiTheme="majorHAnsi" w:hAnsiTheme="majorHAnsi" w:cstheme="majorHAnsi"/>
          <w:b w:val="0"/>
        </w:rPr>
        <w:t>---new studies.</w:t>
      </w:r>
    </w:p>
    <w:p w14:paraId="2628305C" w14:textId="77777777" w:rsidR="00E440C1" w:rsidRPr="003A29CD" w:rsidRDefault="00E440C1" w:rsidP="00E440C1">
      <w:pPr>
        <w:rPr>
          <w:rFonts w:asciiTheme="majorHAnsi" w:hAnsiTheme="majorHAnsi" w:cstheme="majorHAnsi"/>
          <w:sz w:val="20"/>
          <w:szCs w:val="20"/>
        </w:rPr>
      </w:pPr>
      <w:r w:rsidRPr="003A29CD">
        <w:rPr>
          <w:rStyle w:val="Style13ptBold"/>
          <w:rFonts w:asciiTheme="majorHAnsi" w:hAnsiTheme="majorHAnsi" w:cstheme="majorHAnsi"/>
        </w:rPr>
        <w:t xml:space="preserve">Nordhaus </w:t>
      </w:r>
      <w:r w:rsidRPr="003A29CD">
        <w:rPr>
          <w:rStyle w:val="Style13ptBold"/>
          <w:rFonts w:asciiTheme="majorHAnsi" w:hAnsiTheme="majorHAnsi" w:cstheme="majorHAnsi"/>
          <w:sz w:val="24"/>
          <w:szCs w:val="20"/>
        </w:rPr>
        <w:t>20.</w:t>
      </w:r>
      <w:r w:rsidRPr="003A29CD">
        <w:rPr>
          <w:rFonts w:asciiTheme="majorHAnsi" w:hAnsiTheme="majorHAnsi" w:cstheme="majorHAnsi"/>
        </w:rPr>
        <w:t xml:space="preserve"> </w:t>
      </w:r>
      <w:r w:rsidRPr="003A29CD">
        <w:rPr>
          <w:rFonts w:asciiTheme="majorHAnsi" w:hAnsiTheme="majorHAnsi" w:cstheme="majorHAnsi"/>
          <w:sz w:val="20"/>
          <w:szCs w:val="20"/>
        </w:rPr>
        <w:t>Ted Nordhaus, an American author, environmental policy expert, and the director of research at The Breakthrough Institute, citing new climate change forecasts. [Ignore the Fake Climate Debate, 1-23-2020, https://www.wsj.com/articles/ignore-the-fake-climate-debate-11579795816]//BPS</w:t>
      </w:r>
    </w:p>
    <w:p w14:paraId="6ED3F4D6" w14:textId="77777777" w:rsidR="00E440C1" w:rsidRPr="003A29CD" w:rsidRDefault="00E440C1" w:rsidP="00E440C1">
      <w:pPr>
        <w:rPr>
          <w:rFonts w:asciiTheme="majorHAnsi" w:hAnsiTheme="majorHAnsi" w:cstheme="majorHAnsi"/>
          <w:sz w:val="14"/>
        </w:rPr>
      </w:pPr>
      <w:r w:rsidRPr="003A29CD">
        <w:rPr>
          <w:rStyle w:val="StyleUnderline"/>
          <w:rFonts w:asciiTheme="majorHAnsi" w:hAnsiTheme="majorHAnsi" w:cstheme="majorHAnsi"/>
        </w:rPr>
        <w:t>Beyond</w:t>
      </w:r>
      <w:r w:rsidRPr="003A29CD">
        <w:rPr>
          <w:rFonts w:asciiTheme="majorHAnsi" w:hAnsiTheme="majorHAnsi" w:cstheme="majorHAnsi"/>
          <w:sz w:val="14"/>
        </w:rPr>
        <w:t xml:space="preserve"> the </w:t>
      </w:r>
      <w:r w:rsidRPr="003A29CD">
        <w:rPr>
          <w:rStyle w:val="StyleUnderline"/>
          <w:rFonts w:asciiTheme="majorHAnsi" w:hAnsiTheme="majorHAnsi" w:cstheme="majorHAnsi"/>
        </w:rPr>
        <w:t>headlines and social media</w:t>
      </w:r>
      <w:r w:rsidRPr="003A29CD">
        <w:rPr>
          <w:rFonts w:asciiTheme="majorHAnsi" w:hAnsiTheme="majorHAnsi" w:cstheme="majorHAnsi"/>
          <w:sz w:val="14"/>
        </w:rPr>
        <w:t xml:space="preserve">, where Greta Thunberg, Donald Trump and the online armies of climate </w:t>
      </w:r>
      <w:r w:rsidRPr="003A29CD">
        <w:rPr>
          <w:rStyle w:val="StyleUnderline"/>
          <w:rFonts w:asciiTheme="majorHAnsi" w:hAnsiTheme="majorHAnsi" w:cstheme="majorHAnsi"/>
        </w:rPr>
        <w:t>“alarmists” and “deniers”</w:t>
      </w:r>
      <w:r w:rsidRPr="003A29CD">
        <w:rPr>
          <w:rFonts w:asciiTheme="majorHAnsi" w:hAnsiTheme="majorHAnsi" w:cstheme="majorHAnsi"/>
          <w:sz w:val="14"/>
        </w:rPr>
        <w:t xml:space="preserve"> do battle, </w:t>
      </w:r>
      <w:r w:rsidRPr="003A29CD">
        <w:rPr>
          <w:rStyle w:val="StyleUnderline"/>
          <w:rFonts w:asciiTheme="majorHAnsi" w:hAnsiTheme="majorHAnsi" w:cstheme="majorHAnsi"/>
        </w:rPr>
        <w:t xml:space="preserve">there is </w:t>
      </w:r>
      <w:r w:rsidRPr="003A29CD">
        <w:rPr>
          <w:rStyle w:val="Emphasis"/>
          <w:rFonts w:asciiTheme="majorHAnsi" w:hAnsiTheme="majorHAnsi" w:cstheme="majorHAnsi"/>
        </w:rPr>
        <w:t xml:space="preserve">a real </w:t>
      </w:r>
      <w:r w:rsidRPr="003A29CD">
        <w:rPr>
          <w:rStyle w:val="Emphasis"/>
          <w:rFonts w:asciiTheme="majorHAnsi" w:hAnsiTheme="majorHAnsi" w:cstheme="majorHAnsi"/>
          <w:highlight w:val="cyan"/>
        </w:rPr>
        <w:t>climate debate</w:t>
      </w:r>
      <w:r w:rsidRPr="003A29CD">
        <w:rPr>
          <w:rFonts w:asciiTheme="majorHAnsi" w:hAnsiTheme="majorHAnsi" w:cstheme="majorHAnsi"/>
          <w:sz w:val="14"/>
        </w:rPr>
        <w:t xml:space="preserve"> bubbling along </w:t>
      </w:r>
      <w:r w:rsidRPr="003A29CD">
        <w:rPr>
          <w:rStyle w:val="StyleUnderline"/>
          <w:rFonts w:asciiTheme="majorHAnsi" w:hAnsiTheme="majorHAnsi" w:cstheme="majorHAnsi"/>
          <w:highlight w:val="cyan"/>
        </w:rPr>
        <w:t xml:space="preserve">in </w:t>
      </w:r>
      <w:r w:rsidRPr="003A29CD">
        <w:rPr>
          <w:rStyle w:val="Emphasis"/>
          <w:rFonts w:asciiTheme="majorHAnsi" w:hAnsiTheme="majorHAnsi" w:cstheme="majorHAnsi"/>
          <w:highlight w:val="cyan"/>
        </w:rPr>
        <w:t>scientific journals</w:t>
      </w:r>
      <w:r w:rsidRPr="003A29CD">
        <w:rPr>
          <w:rFonts w:asciiTheme="majorHAnsi" w:hAnsiTheme="majorHAnsi" w:cstheme="majorHAnsi"/>
          <w:sz w:val="14"/>
        </w:rPr>
        <w:t xml:space="preserve">, conferences and, occasionally, even in the halls of Congress. </w:t>
      </w:r>
      <w:r w:rsidRPr="003A29CD">
        <w:rPr>
          <w:rStyle w:val="StyleUnderline"/>
          <w:rFonts w:asciiTheme="majorHAnsi" w:hAnsiTheme="majorHAnsi" w:cstheme="majorHAnsi"/>
        </w:rPr>
        <w:t xml:space="preserve">It </w:t>
      </w:r>
      <w:r w:rsidRPr="003A29CD">
        <w:rPr>
          <w:rStyle w:val="StyleUnderline"/>
          <w:rFonts w:asciiTheme="majorHAnsi" w:hAnsiTheme="majorHAnsi" w:cstheme="majorHAnsi"/>
          <w:highlight w:val="cyan"/>
        </w:rPr>
        <w:t>gets</w:t>
      </w:r>
      <w:r w:rsidRPr="003A29CD">
        <w:rPr>
          <w:rFonts w:asciiTheme="majorHAnsi" w:hAnsiTheme="majorHAnsi" w:cstheme="majorHAnsi"/>
          <w:sz w:val="14"/>
        </w:rPr>
        <w:t xml:space="preserve"> a lot </w:t>
      </w:r>
      <w:r w:rsidRPr="003A29CD">
        <w:rPr>
          <w:rStyle w:val="StyleUnderline"/>
          <w:rFonts w:asciiTheme="majorHAnsi" w:hAnsiTheme="majorHAnsi" w:cstheme="majorHAnsi"/>
          <w:highlight w:val="cyan"/>
        </w:rPr>
        <w:t>less attention</w:t>
      </w:r>
      <w:r w:rsidRPr="003A29CD">
        <w:rPr>
          <w:rFonts w:asciiTheme="majorHAnsi" w:hAnsiTheme="majorHAnsi" w:cstheme="majorHAnsi"/>
          <w:sz w:val="14"/>
        </w:rPr>
        <w:t xml:space="preserve"> than the boisterous and fake debate that dominates our public discourse, but it is much more relevant to how the world might </w:t>
      </w:r>
      <w:proofErr w:type="gramStart"/>
      <w:r w:rsidRPr="003A29CD">
        <w:rPr>
          <w:rFonts w:asciiTheme="majorHAnsi" w:hAnsiTheme="majorHAnsi" w:cstheme="majorHAnsi"/>
          <w:sz w:val="14"/>
        </w:rPr>
        <w:t>actually address</w:t>
      </w:r>
      <w:proofErr w:type="gramEnd"/>
      <w:r w:rsidRPr="003A29CD">
        <w:rPr>
          <w:rFonts w:asciiTheme="majorHAnsi" w:hAnsiTheme="majorHAnsi" w:cstheme="majorHAnsi"/>
          <w:sz w:val="14"/>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3A29CD">
        <w:rPr>
          <w:rFonts w:asciiTheme="majorHAnsi" w:hAnsiTheme="majorHAnsi" w:cstheme="majorHAnsi"/>
          <w:sz w:val="14"/>
        </w:rPr>
        <w:t>large-scale</w:t>
      </w:r>
      <w:proofErr w:type="gramEnd"/>
      <w:r w:rsidRPr="003A29CD">
        <w:rPr>
          <w:rFonts w:asciiTheme="majorHAnsi" w:hAnsiTheme="majorHAnsi" w:cstheme="majorHAnsi"/>
          <w:sz w:val="14"/>
        </w:rPr>
        <w:t xml:space="preserve"> and poorly understood transformations of the climate system. But </w:t>
      </w:r>
      <w:r w:rsidRPr="003A29CD">
        <w:rPr>
          <w:rStyle w:val="Emphasis"/>
          <w:rFonts w:asciiTheme="majorHAnsi" w:hAnsiTheme="majorHAnsi" w:cstheme="majorHAnsi"/>
        </w:rPr>
        <w:t>most pessimists</w:t>
      </w:r>
      <w:r w:rsidRPr="003A29CD">
        <w:rPr>
          <w:rStyle w:val="StyleUnderline"/>
          <w:rFonts w:asciiTheme="majorHAnsi" w:hAnsiTheme="majorHAnsi" w:cstheme="majorHAnsi"/>
        </w:rPr>
        <w:t xml:space="preserve"> do not believe</w:t>
      </w:r>
      <w:r w:rsidRPr="003A29CD">
        <w:rPr>
          <w:rFonts w:asciiTheme="majorHAnsi" w:hAnsiTheme="majorHAnsi" w:cstheme="majorHAnsi"/>
          <w:sz w:val="14"/>
        </w:rPr>
        <w:t xml:space="preserve"> that </w:t>
      </w:r>
      <w:r w:rsidRPr="003A29CD">
        <w:rPr>
          <w:rStyle w:val="Emphasis"/>
          <w:rFonts w:asciiTheme="majorHAnsi" w:hAnsiTheme="majorHAnsi" w:cstheme="majorHAnsi"/>
        </w:rPr>
        <w:t>runaway climate change</w:t>
      </w:r>
      <w:r w:rsidRPr="003A29CD">
        <w:rPr>
          <w:rStyle w:val="StyleUnderline"/>
          <w:rFonts w:asciiTheme="majorHAnsi" w:hAnsiTheme="majorHAnsi" w:cstheme="majorHAnsi"/>
        </w:rPr>
        <w:t xml:space="preserve"> or </w:t>
      </w:r>
      <w:r w:rsidRPr="003A29CD">
        <w:rPr>
          <w:rStyle w:val="Emphasis"/>
          <w:rFonts w:asciiTheme="majorHAnsi" w:hAnsiTheme="majorHAnsi" w:cstheme="majorHAnsi"/>
        </w:rPr>
        <w:t>a hothouse earth</w:t>
      </w:r>
      <w:r w:rsidRPr="003A29CD">
        <w:rPr>
          <w:rStyle w:val="StyleUnderline"/>
          <w:rFonts w:asciiTheme="majorHAnsi" w:hAnsiTheme="majorHAnsi" w:cstheme="majorHAnsi"/>
        </w:rPr>
        <w:t xml:space="preserve"> are plausible scenarios, </w:t>
      </w:r>
      <w:r w:rsidRPr="003A29CD">
        <w:rPr>
          <w:rStyle w:val="Emphasis"/>
          <w:rFonts w:asciiTheme="majorHAnsi" w:hAnsiTheme="majorHAnsi" w:cstheme="majorHAnsi"/>
        </w:rPr>
        <w:t>much less</w:t>
      </w:r>
      <w:r w:rsidRPr="003A29CD">
        <w:rPr>
          <w:rStyle w:val="StyleUnderline"/>
          <w:rFonts w:asciiTheme="majorHAnsi" w:hAnsiTheme="majorHAnsi" w:cstheme="majorHAnsi"/>
        </w:rPr>
        <w:t xml:space="preserve"> that </w:t>
      </w:r>
      <w:r w:rsidRPr="003A29CD">
        <w:rPr>
          <w:rStyle w:val="Emphasis"/>
          <w:rFonts w:asciiTheme="majorHAnsi" w:hAnsiTheme="majorHAnsi" w:cstheme="majorHAnsi"/>
        </w:rPr>
        <w:t>human extinction</w:t>
      </w:r>
      <w:r w:rsidRPr="003A29CD">
        <w:rPr>
          <w:rStyle w:val="StyleUnderline"/>
          <w:rFonts w:asciiTheme="majorHAnsi" w:hAnsiTheme="majorHAnsi" w:cstheme="majorHAnsi"/>
        </w:rPr>
        <w:t xml:space="preserve"> is imminent</w:t>
      </w:r>
      <w:r w:rsidRPr="003A29CD">
        <w:rPr>
          <w:rFonts w:asciiTheme="majorHAnsi" w:hAnsiTheme="majorHAnsi" w:cstheme="majorHAnsi"/>
          <w:sz w:val="1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3A29CD">
        <w:rPr>
          <w:rStyle w:val="Emphasis"/>
          <w:rFonts w:asciiTheme="majorHAnsi" w:hAnsiTheme="majorHAnsi" w:cstheme="majorHAnsi"/>
        </w:rPr>
        <w:t>A richer world</w:t>
      </w:r>
      <w:r w:rsidRPr="003A29CD">
        <w:rPr>
          <w:rStyle w:val="StyleUnderline"/>
          <w:rFonts w:asciiTheme="majorHAnsi" w:hAnsiTheme="majorHAnsi" w:cstheme="majorHAnsi"/>
        </w:rPr>
        <w:t xml:space="preserve"> will</w:t>
      </w:r>
      <w:r w:rsidRPr="003A29CD">
        <w:rPr>
          <w:rFonts w:asciiTheme="majorHAnsi" w:hAnsiTheme="majorHAnsi" w:cstheme="majorHAnsi"/>
          <w:sz w:val="14"/>
        </w:rPr>
        <w:t xml:space="preserve"> also likely </w:t>
      </w:r>
      <w:r w:rsidRPr="003A29CD">
        <w:rPr>
          <w:rStyle w:val="StyleUnderline"/>
          <w:rFonts w:asciiTheme="majorHAnsi" w:hAnsiTheme="majorHAnsi" w:cstheme="majorHAnsi"/>
        </w:rPr>
        <w:t xml:space="preserve">be </w:t>
      </w:r>
      <w:r w:rsidRPr="003A29CD">
        <w:rPr>
          <w:rStyle w:val="Emphasis"/>
          <w:rFonts w:asciiTheme="majorHAnsi" w:hAnsiTheme="majorHAnsi" w:cstheme="majorHAnsi"/>
          <w:highlight w:val="cyan"/>
        </w:rPr>
        <w:t>more tech</w:t>
      </w:r>
      <w:r w:rsidRPr="003A29CD">
        <w:rPr>
          <w:rStyle w:val="Emphasis"/>
          <w:rFonts w:asciiTheme="majorHAnsi" w:hAnsiTheme="majorHAnsi" w:cstheme="majorHAnsi"/>
        </w:rPr>
        <w:t>nologically advanced</w:t>
      </w:r>
      <w:r w:rsidRPr="003A29CD">
        <w:rPr>
          <w:rStyle w:val="StyleUnderline"/>
          <w:rFonts w:asciiTheme="majorHAnsi" w:hAnsiTheme="majorHAnsi" w:cstheme="majorHAnsi"/>
        </w:rPr>
        <w:t xml:space="preserve">, which </w:t>
      </w:r>
      <w:r w:rsidRPr="003A29CD">
        <w:rPr>
          <w:rStyle w:val="StyleUnderline"/>
          <w:rFonts w:asciiTheme="majorHAnsi" w:hAnsiTheme="majorHAnsi" w:cstheme="majorHAnsi"/>
          <w:highlight w:val="cyan"/>
        </w:rPr>
        <w:t>means</w:t>
      </w:r>
      <w:r w:rsidRPr="003A29CD">
        <w:rPr>
          <w:rFonts w:asciiTheme="majorHAnsi" w:hAnsiTheme="majorHAnsi" w:cstheme="majorHAnsi"/>
          <w:sz w:val="14"/>
        </w:rPr>
        <w:t xml:space="preserve"> that </w:t>
      </w:r>
      <w:r w:rsidRPr="003A29CD">
        <w:rPr>
          <w:rStyle w:val="StyleUnderline"/>
          <w:rFonts w:asciiTheme="majorHAnsi" w:hAnsiTheme="majorHAnsi" w:cstheme="majorHAnsi"/>
        </w:rPr>
        <w:t>energy</w:t>
      </w:r>
      <w:r w:rsidRPr="003A29CD">
        <w:rPr>
          <w:rFonts w:asciiTheme="majorHAnsi" w:hAnsiTheme="majorHAnsi" w:cstheme="majorHAnsi"/>
          <w:sz w:val="14"/>
        </w:rPr>
        <w:t xml:space="preserve"> consumption </w:t>
      </w:r>
      <w:r w:rsidRPr="003A29CD">
        <w:rPr>
          <w:rStyle w:val="StyleUnderline"/>
          <w:rFonts w:asciiTheme="majorHAnsi" w:hAnsiTheme="majorHAnsi" w:cstheme="majorHAnsi"/>
        </w:rPr>
        <w:t xml:space="preserve">should be </w:t>
      </w:r>
      <w:r w:rsidRPr="003A29CD">
        <w:rPr>
          <w:rStyle w:val="Emphasis"/>
          <w:rFonts w:asciiTheme="majorHAnsi" w:hAnsiTheme="majorHAnsi" w:cstheme="majorHAnsi"/>
          <w:highlight w:val="cyan"/>
        </w:rPr>
        <w:t>less carbon-intensive</w:t>
      </w:r>
      <w:r w:rsidRPr="003A29CD">
        <w:rPr>
          <w:rFonts w:asciiTheme="majorHAnsi" w:hAnsiTheme="majorHAnsi" w:cstheme="majorHAnsi"/>
          <w:sz w:val="14"/>
        </w:rPr>
        <w:t xml:space="preserve"> than it would be in a poorer, less technologically advanced future. In fact, </w:t>
      </w:r>
      <w:proofErr w:type="gramStart"/>
      <w:r w:rsidRPr="003A29CD">
        <w:rPr>
          <w:rFonts w:asciiTheme="majorHAnsi" w:hAnsiTheme="majorHAnsi" w:cstheme="majorHAnsi"/>
          <w:sz w:val="14"/>
        </w:rPr>
        <w:t>a number of</w:t>
      </w:r>
      <w:proofErr w:type="gramEnd"/>
      <w:r w:rsidRPr="003A29CD">
        <w:rPr>
          <w:rFonts w:asciiTheme="majorHAnsi" w:hAnsiTheme="majorHAnsi" w:cstheme="majorHAnsi"/>
          <w:sz w:val="14"/>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3A29CD">
        <w:rPr>
          <w:rStyle w:val="StyleUnderline"/>
          <w:rFonts w:asciiTheme="majorHAnsi" w:hAnsiTheme="majorHAnsi" w:cstheme="majorHAnsi"/>
          <w:highlight w:val="cyan"/>
        </w:rPr>
        <w:t>New research</w:t>
      </w:r>
      <w:r w:rsidRPr="003A29CD">
        <w:rPr>
          <w:rFonts w:asciiTheme="majorHAnsi" w:hAnsiTheme="majorHAnsi" w:cstheme="majorHAnsi"/>
          <w:sz w:val="14"/>
        </w:rPr>
        <w:t xml:space="preserve"> published in the journal Global Environmental Change </w:t>
      </w:r>
      <w:r w:rsidRPr="003A29CD">
        <w:rPr>
          <w:rStyle w:val="StyleUnderline"/>
          <w:rFonts w:asciiTheme="majorHAnsi" w:hAnsiTheme="majorHAnsi" w:cstheme="majorHAnsi"/>
          <w:highlight w:val="cyan"/>
        </w:rPr>
        <w:t>finds</w:t>
      </w:r>
      <w:r w:rsidRPr="003A29CD">
        <w:rPr>
          <w:rFonts w:asciiTheme="majorHAnsi" w:hAnsiTheme="majorHAnsi" w:cstheme="majorHAnsi"/>
          <w:sz w:val="14"/>
        </w:rPr>
        <w:t xml:space="preserve"> that </w:t>
      </w:r>
      <w:r w:rsidRPr="003A29CD">
        <w:rPr>
          <w:rStyle w:val="Emphasis"/>
          <w:rFonts w:asciiTheme="majorHAnsi" w:hAnsiTheme="majorHAnsi" w:cstheme="majorHAnsi"/>
        </w:rPr>
        <w:t xml:space="preserve">global </w:t>
      </w:r>
      <w:r w:rsidRPr="003A29CD">
        <w:rPr>
          <w:rStyle w:val="Emphasis"/>
          <w:rFonts w:asciiTheme="majorHAnsi" w:hAnsiTheme="majorHAnsi" w:cstheme="majorHAnsi"/>
          <w:highlight w:val="cyan"/>
        </w:rPr>
        <w:t>econ</w:t>
      </w:r>
      <w:r w:rsidRPr="003A29CD">
        <w:rPr>
          <w:rStyle w:val="Emphasis"/>
          <w:rFonts w:asciiTheme="majorHAnsi" w:hAnsiTheme="majorHAnsi" w:cstheme="majorHAnsi"/>
        </w:rPr>
        <w:t xml:space="preserve">omic </w:t>
      </w:r>
      <w:r w:rsidRPr="003A29CD">
        <w:rPr>
          <w:rStyle w:val="Emphasis"/>
          <w:rFonts w:asciiTheme="majorHAnsi" w:hAnsiTheme="majorHAnsi" w:cstheme="majorHAnsi"/>
          <w:highlight w:val="cyan"/>
        </w:rPr>
        <w:t>growth</w:t>
      </w:r>
      <w:r w:rsidRPr="003A29CD">
        <w:rPr>
          <w:rFonts w:asciiTheme="majorHAnsi" w:hAnsiTheme="majorHAnsi" w:cstheme="majorHAnsi"/>
          <w:sz w:val="14"/>
        </w:rPr>
        <w:t xml:space="preserve"> over the last decade </w:t>
      </w:r>
      <w:r w:rsidRPr="003A29CD">
        <w:rPr>
          <w:rStyle w:val="StyleUnderline"/>
          <w:rFonts w:asciiTheme="majorHAnsi" w:hAnsiTheme="majorHAnsi" w:cstheme="majorHAnsi"/>
        </w:rPr>
        <w:t xml:space="preserve">has </w:t>
      </w:r>
      <w:r w:rsidRPr="003A29CD">
        <w:rPr>
          <w:rStyle w:val="Emphasis"/>
          <w:rFonts w:asciiTheme="majorHAnsi" w:hAnsiTheme="majorHAnsi" w:cstheme="majorHAnsi"/>
          <w:highlight w:val="cyan"/>
        </w:rPr>
        <w:t>reduced</w:t>
      </w:r>
      <w:r w:rsidRPr="003A29CD">
        <w:rPr>
          <w:rStyle w:val="StyleUnderline"/>
          <w:rFonts w:asciiTheme="majorHAnsi" w:hAnsiTheme="majorHAnsi" w:cstheme="majorHAnsi"/>
          <w:highlight w:val="cyan"/>
        </w:rPr>
        <w:t xml:space="preserve"> climate mortality by </w:t>
      </w:r>
      <w:r w:rsidRPr="003A29CD">
        <w:rPr>
          <w:rStyle w:val="Emphasis"/>
          <w:rFonts w:asciiTheme="majorHAnsi" w:hAnsiTheme="majorHAnsi" w:cstheme="majorHAnsi"/>
          <w:highlight w:val="cyan"/>
        </w:rPr>
        <w:t>a factor of five</w:t>
      </w:r>
      <w:r w:rsidRPr="003A29CD">
        <w:rPr>
          <w:rFonts w:asciiTheme="majorHAnsi" w:hAnsiTheme="majorHAnsi" w:cstheme="majorHAnsi"/>
          <w:sz w:val="14"/>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3A29CD">
        <w:rPr>
          <w:rFonts w:asciiTheme="majorHAnsi" w:hAnsiTheme="majorHAnsi" w:cstheme="majorHAnsi"/>
          <w:sz w:val="14"/>
        </w:rPr>
        <w:t>Fani</w:t>
      </w:r>
      <w:proofErr w:type="spellEnd"/>
      <w:r w:rsidRPr="003A29CD">
        <w:rPr>
          <w:rFonts w:asciiTheme="majorHAnsi" w:hAnsiTheme="majorHAnsi" w:cstheme="majorHAnsi"/>
          <w:sz w:val="14"/>
        </w:rPr>
        <w:t xml:space="preserve"> killed just five people. “Poor nations are most vulnerable to a changing climate. The fastest way to reduce that vulnerability is through economic development.” </w:t>
      </w:r>
      <w:proofErr w:type="gramStart"/>
      <w:r w:rsidRPr="003A29CD">
        <w:rPr>
          <w:rFonts w:asciiTheme="majorHAnsi" w:hAnsiTheme="majorHAnsi" w:cstheme="majorHAnsi"/>
          <w:sz w:val="14"/>
        </w:rPr>
        <w:t>So</w:t>
      </w:r>
      <w:proofErr w:type="gramEnd"/>
      <w:r w:rsidRPr="003A29CD">
        <w:rPr>
          <w:rFonts w:asciiTheme="majorHAnsi" w:hAnsiTheme="majorHAnsi" w:cstheme="majorHAnsi"/>
          <w:sz w:val="14"/>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3A29CD">
        <w:rPr>
          <w:rStyle w:val="Emphasis"/>
          <w:rFonts w:asciiTheme="majorHAnsi" w:hAnsiTheme="majorHAnsi" w:cstheme="majorHAnsi"/>
        </w:rPr>
        <w:t>recent forecasts</w:t>
      </w:r>
      <w:r w:rsidRPr="003A29CD">
        <w:rPr>
          <w:rFonts w:asciiTheme="majorHAnsi" w:hAnsiTheme="majorHAnsi" w:cstheme="majorHAnsi"/>
          <w:sz w:val="14"/>
        </w:rPr>
        <w:t xml:space="preserve"> also </w:t>
      </w:r>
      <w:r w:rsidRPr="003A29CD">
        <w:rPr>
          <w:rStyle w:val="StyleUnderline"/>
          <w:rFonts w:asciiTheme="majorHAnsi" w:hAnsiTheme="majorHAnsi" w:cstheme="majorHAnsi"/>
          <w:highlight w:val="cyan"/>
        </w:rPr>
        <w:t>suggest</w:t>
      </w:r>
      <w:r w:rsidRPr="003A29CD">
        <w:rPr>
          <w:rFonts w:asciiTheme="majorHAnsi" w:hAnsiTheme="majorHAnsi" w:cstheme="majorHAnsi"/>
          <w:sz w:val="14"/>
        </w:rPr>
        <w:t xml:space="preserve"> that many of </w:t>
      </w:r>
      <w:r w:rsidRPr="003A29CD">
        <w:rPr>
          <w:rStyle w:val="Emphasis"/>
          <w:rFonts w:asciiTheme="majorHAnsi" w:hAnsiTheme="majorHAnsi" w:cstheme="majorHAnsi"/>
        </w:rPr>
        <w:t xml:space="preserve">the </w:t>
      </w:r>
      <w:r w:rsidRPr="003A29CD">
        <w:rPr>
          <w:rStyle w:val="Emphasis"/>
          <w:rFonts w:asciiTheme="majorHAnsi" w:hAnsiTheme="majorHAnsi" w:cstheme="majorHAnsi"/>
          <w:highlight w:val="cyan"/>
        </w:rPr>
        <w:t>worst-case</w:t>
      </w:r>
      <w:r w:rsidRPr="003A29CD">
        <w:rPr>
          <w:rStyle w:val="Emphasis"/>
          <w:rFonts w:asciiTheme="majorHAnsi" w:hAnsiTheme="majorHAnsi" w:cstheme="majorHAnsi"/>
        </w:rPr>
        <w:t xml:space="preserve"> climate </w:t>
      </w:r>
      <w:r w:rsidRPr="003A29CD">
        <w:rPr>
          <w:rStyle w:val="Emphasis"/>
          <w:rFonts w:asciiTheme="majorHAnsi" w:hAnsiTheme="majorHAnsi" w:cstheme="majorHAnsi"/>
          <w:highlight w:val="cyan"/>
        </w:rPr>
        <w:t>scenarios</w:t>
      </w:r>
      <w:r w:rsidRPr="003A29CD">
        <w:rPr>
          <w:rFonts w:asciiTheme="majorHAnsi" w:hAnsiTheme="majorHAnsi" w:cstheme="majorHAnsi"/>
          <w:sz w:val="14"/>
        </w:rPr>
        <w:t xml:space="preserve"> produced in the last decade, which assumed unbounded economic growth and fossil-fuel development, </w:t>
      </w:r>
      <w:r w:rsidRPr="003A29CD">
        <w:rPr>
          <w:rStyle w:val="StyleUnderline"/>
          <w:rFonts w:asciiTheme="majorHAnsi" w:hAnsiTheme="majorHAnsi" w:cstheme="majorHAnsi"/>
          <w:highlight w:val="cyan"/>
        </w:rPr>
        <w:t>are</w:t>
      </w:r>
      <w:r w:rsidRPr="003A29CD">
        <w:rPr>
          <w:rFonts w:asciiTheme="majorHAnsi" w:hAnsiTheme="majorHAnsi" w:cstheme="majorHAnsi"/>
          <w:sz w:val="14"/>
        </w:rPr>
        <w:t xml:space="preserve"> also </w:t>
      </w:r>
      <w:r w:rsidRPr="003A29CD">
        <w:rPr>
          <w:rStyle w:val="Emphasis"/>
          <w:rFonts w:asciiTheme="majorHAnsi" w:hAnsiTheme="majorHAnsi" w:cstheme="majorHAnsi"/>
        </w:rPr>
        <w:t xml:space="preserve">very </w:t>
      </w:r>
      <w:r w:rsidRPr="003A29CD">
        <w:rPr>
          <w:rStyle w:val="Emphasis"/>
          <w:rFonts w:asciiTheme="majorHAnsi" w:hAnsiTheme="majorHAnsi" w:cstheme="majorHAnsi"/>
          <w:highlight w:val="cyan"/>
        </w:rPr>
        <w:t>unlikely</w:t>
      </w:r>
      <w:r w:rsidRPr="003A29CD">
        <w:rPr>
          <w:rStyle w:val="StyleUnderline"/>
          <w:rFonts w:asciiTheme="majorHAnsi" w:hAnsiTheme="majorHAnsi" w:cstheme="majorHAnsi"/>
        </w:rPr>
        <w:t xml:space="preserve">. There is </w:t>
      </w:r>
      <w:r w:rsidRPr="003A29CD">
        <w:rPr>
          <w:rStyle w:val="Emphasis"/>
          <w:rFonts w:asciiTheme="majorHAnsi" w:hAnsiTheme="majorHAnsi" w:cstheme="majorHAnsi"/>
        </w:rPr>
        <w:t>still substantial uncertainty</w:t>
      </w:r>
      <w:r w:rsidRPr="003A29CD">
        <w:rPr>
          <w:rStyle w:val="StyleUnderline"/>
          <w:rFonts w:asciiTheme="majorHAnsi" w:hAnsiTheme="majorHAnsi" w:cstheme="majorHAnsi"/>
        </w:rPr>
        <w:t xml:space="preserve"> about</w:t>
      </w:r>
      <w:r w:rsidRPr="003A29CD">
        <w:rPr>
          <w:rFonts w:asciiTheme="majorHAnsi" w:hAnsiTheme="majorHAnsi" w:cstheme="majorHAnsi"/>
          <w:sz w:val="14"/>
        </w:rPr>
        <w:t xml:space="preserve"> how sensitive global </w:t>
      </w:r>
      <w:r w:rsidRPr="003A29CD">
        <w:rPr>
          <w:rStyle w:val="StyleUnderline"/>
          <w:rFonts w:asciiTheme="majorHAnsi" w:hAnsiTheme="majorHAnsi" w:cstheme="majorHAnsi"/>
        </w:rPr>
        <w:t>temperatures</w:t>
      </w:r>
      <w:r w:rsidRPr="003A29CD">
        <w:rPr>
          <w:rFonts w:asciiTheme="majorHAnsi" w:hAnsiTheme="majorHAnsi" w:cstheme="majorHAnsi"/>
          <w:sz w:val="14"/>
        </w:rPr>
        <w:t xml:space="preserve"> will be to higher emissions over the long-term. But </w:t>
      </w:r>
      <w:r w:rsidRPr="003A29CD">
        <w:rPr>
          <w:rStyle w:val="Emphasis"/>
          <w:rFonts w:asciiTheme="majorHAnsi" w:hAnsiTheme="majorHAnsi" w:cstheme="majorHAnsi"/>
        </w:rPr>
        <w:t xml:space="preserve">the </w:t>
      </w:r>
      <w:r w:rsidRPr="003A29CD">
        <w:rPr>
          <w:rStyle w:val="Emphasis"/>
          <w:rFonts w:asciiTheme="majorHAnsi" w:hAnsiTheme="majorHAnsi" w:cstheme="majorHAnsi"/>
          <w:highlight w:val="cyan"/>
        </w:rPr>
        <w:t>best estimates</w:t>
      </w:r>
      <w:r w:rsidRPr="003A29CD">
        <w:rPr>
          <w:rFonts w:asciiTheme="majorHAnsi" w:hAnsiTheme="majorHAnsi" w:cstheme="majorHAnsi"/>
          <w:sz w:val="14"/>
        </w:rPr>
        <w:t xml:space="preserve"> now </w:t>
      </w:r>
      <w:r w:rsidRPr="003A29CD">
        <w:rPr>
          <w:rStyle w:val="StyleUnderline"/>
          <w:rFonts w:asciiTheme="majorHAnsi" w:hAnsiTheme="majorHAnsi" w:cstheme="majorHAnsi"/>
          <w:highlight w:val="cyan"/>
        </w:rPr>
        <w:t>suggest</w:t>
      </w:r>
      <w:r w:rsidRPr="003A29CD">
        <w:rPr>
          <w:rFonts w:asciiTheme="majorHAnsi" w:hAnsiTheme="majorHAnsi" w:cstheme="majorHAnsi"/>
          <w:sz w:val="14"/>
        </w:rPr>
        <w:t xml:space="preserve"> that </w:t>
      </w:r>
      <w:r w:rsidRPr="003A29CD">
        <w:rPr>
          <w:rStyle w:val="StyleUnderline"/>
          <w:rFonts w:asciiTheme="majorHAnsi" w:hAnsiTheme="majorHAnsi" w:cstheme="majorHAnsi"/>
        </w:rPr>
        <w:t xml:space="preserve">the world is </w:t>
      </w:r>
      <w:r w:rsidRPr="003A29CD">
        <w:rPr>
          <w:rStyle w:val="StyleUnderline"/>
          <w:rFonts w:asciiTheme="majorHAnsi" w:hAnsiTheme="majorHAnsi" w:cstheme="majorHAnsi"/>
          <w:highlight w:val="cyan"/>
        </w:rPr>
        <w:t xml:space="preserve">on track for </w:t>
      </w:r>
      <w:r w:rsidRPr="003A29CD">
        <w:rPr>
          <w:rStyle w:val="Emphasis"/>
          <w:rFonts w:asciiTheme="majorHAnsi" w:hAnsiTheme="majorHAnsi" w:cstheme="majorHAnsi"/>
          <w:highlight w:val="cyan"/>
        </w:rPr>
        <w:t xml:space="preserve">3 degrees </w:t>
      </w:r>
      <w:r w:rsidRPr="003A29CD">
        <w:rPr>
          <w:rStyle w:val="Emphasis"/>
          <w:rFonts w:asciiTheme="majorHAnsi" w:hAnsiTheme="majorHAnsi" w:cstheme="majorHAnsi"/>
        </w:rPr>
        <w:t>of warming</w:t>
      </w:r>
      <w:r w:rsidRPr="003A29CD">
        <w:rPr>
          <w:rFonts w:asciiTheme="majorHAnsi" w:hAnsiTheme="majorHAnsi" w:cstheme="majorHAnsi"/>
          <w:sz w:val="14"/>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3A29CD">
        <w:rPr>
          <w:rStyle w:val="StyleUnderline"/>
          <w:rFonts w:asciiTheme="majorHAnsi" w:hAnsiTheme="majorHAnsi" w:cstheme="majorHAnsi"/>
        </w:rPr>
        <w:t>energy intensity</w:t>
      </w:r>
      <w:r w:rsidRPr="003A29CD">
        <w:rPr>
          <w:rFonts w:asciiTheme="majorHAnsi" w:hAnsiTheme="majorHAnsi" w:cstheme="majorHAnsi"/>
          <w:sz w:val="14"/>
        </w:rPr>
        <w:t xml:space="preserve"> of the global economy </w:t>
      </w:r>
      <w:r w:rsidRPr="003A29CD">
        <w:rPr>
          <w:rStyle w:val="StyleUnderline"/>
          <w:rFonts w:asciiTheme="majorHAnsi" w:hAnsiTheme="majorHAnsi" w:cstheme="majorHAnsi"/>
        </w:rPr>
        <w:t xml:space="preserve">continues to fall. </w:t>
      </w:r>
      <w:r w:rsidRPr="003A29CD">
        <w:rPr>
          <w:rStyle w:val="StyleUnderline"/>
          <w:rFonts w:asciiTheme="majorHAnsi" w:hAnsiTheme="majorHAnsi" w:cstheme="majorHAnsi"/>
          <w:highlight w:val="cyan"/>
        </w:rPr>
        <w:t>Lower-carbon natural gas</w:t>
      </w:r>
      <w:r w:rsidRPr="003A29CD">
        <w:rPr>
          <w:rFonts w:asciiTheme="majorHAnsi" w:hAnsiTheme="majorHAnsi" w:cstheme="majorHAnsi"/>
          <w:sz w:val="14"/>
        </w:rPr>
        <w:t xml:space="preserve"> has </w:t>
      </w:r>
      <w:r w:rsidRPr="003A29CD">
        <w:rPr>
          <w:rStyle w:val="StyleUnderline"/>
          <w:rFonts w:asciiTheme="majorHAnsi" w:hAnsiTheme="majorHAnsi" w:cstheme="majorHAnsi"/>
        </w:rPr>
        <w:t>displaced coal</w:t>
      </w:r>
      <w:r w:rsidRPr="003A29CD">
        <w:rPr>
          <w:rFonts w:asciiTheme="majorHAnsi" w:hAnsiTheme="majorHAnsi" w:cstheme="majorHAnsi"/>
          <w:sz w:val="14"/>
        </w:rPr>
        <w:t xml:space="preserve"> as the primary source of new fossil energy. The </w:t>
      </w:r>
      <w:r w:rsidRPr="003A29CD">
        <w:rPr>
          <w:rStyle w:val="StyleUnderline"/>
          <w:rFonts w:asciiTheme="majorHAnsi" w:hAnsiTheme="majorHAnsi" w:cstheme="majorHAnsi"/>
        </w:rPr>
        <w:t xml:space="preserve">falling cost of </w:t>
      </w:r>
      <w:r w:rsidRPr="003A29CD">
        <w:rPr>
          <w:rStyle w:val="StyleUnderline"/>
          <w:rFonts w:asciiTheme="majorHAnsi" w:hAnsiTheme="majorHAnsi" w:cstheme="majorHAnsi"/>
          <w:highlight w:val="cyan"/>
        </w:rPr>
        <w:t xml:space="preserve">wind </w:t>
      </w:r>
      <w:r w:rsidRPr="003A29CD">
        <w:rPr>
          <w:rStyle w:val="StyleUnderline"/>
          <w:rFonts w:asciiTheme="majorHAnsi" w:hAnsiTheme="majorHAnsi" w:cstheme="majorHAnsi"/>
        </w:rPr>
        <w:t xml:space="preserve">and </w:t>
      </w:r>
      <w:r w:rsidRPr="003A29CD">
        <w:rPr>
          <w:rStyle w:val="StyleUnderline"/>
          <w:rFonts w:asciiTheme="majorHAnsi" w:hAnsiTheme="majorHAnsi" w:cstheme="majorHAnsi"/>
          <w:highlight w:val="cyan"/>
        </w:rPr>
        <w:t>solar</w:t>
      </w:r>
      <w:r w:rsidRPr="003A29CD">
        <w:rPr>
          <w:rStyle w:val="StyleUnderline"/>
          <w:rFonts w:asciiTheme="majorHAnsi" w:hAnsiTheme="majorHAnsi" w:cstheme="majorHAnsi"/>
        </w:rPr>
        <w:t xml:space="preserve"> energy</w:t>
      </w:r>
      <w:r w:rsidRPr="003A29CD">
        <w:rPr>
          <w:rFonts w:asciiTheme="majorHAnsi" w:hAnsiTheme="majorHAnsi" w:cstheme="majorHAnsi"/>
          <w:sz w:val="14"/>
        </w:rPr>
        <w:t xml:space="preserve"> has begun to </w:t>
      </w:r>
      <w:proofErr w:type="gramStart"/>
      <w:r w:rsidRPr="003A29CD">
        <w:rPr>
          <w:rStyle w:val="StyleUnderline"/>
          <w:rFonts w:asciiTheme="majorHAnsi" w:hAnsiTheme="majorHAnsi" w:cstheme="majorHAnsi"/>
        </w:rPr>
        <w:t>have an effect on</w:t>
      </w:r>
      <w:proofErr w:type="gramEnd"/>
      <w:r w:rsidRPr="003A29CD">
        <w:rPr>
          <w:rFonts w:asciiTheme="majorHAnsi" w:hAnsiTheme="majorHAnsi" w:cstheme="majorHAnsi"/>
          <w:sz w:val="14"/>
        </w:rPr>
        <w:t xml:space="preserve"> the growth of </w:t>
      </w:r>
      <w:r w:rsidRPr="003A29CD">
        <w:rPr>
          <w:rStyle w:val="StyleUnderline"/>
          <w:rFonts w:asciiTheme="majorHAnsi" w:hAnsiTheme="majorHAnsi" w:cstheme="majorHAnsi"/>
        </w:rPr>
        <w:t xml:space="preserve">fossil fuels. </w:t>
      </w:r>
      <w:r w:rsidRPr="003A29CD">
        <w:rPr>
          <w:rStyle w:val="StyleUnderline"/>
          <w:rFonts w:asciiTheme="majorHAnsi" w:hAnsiTheme="majorHAnsi" w:cstheme="majorHAnsi"/>
          <w:highlight w:val="cyan"/>
        </w:rPr>
        <w:t>Even nuc</w:t>
      </w:r>
      <w:r w:rsidRPr="003A29CD">
        <w:rPr>
          <w:rStyle w:val="StyleUnderline"/>
          <w:rFonts w:asciiTheme="majorHAnsi" w:hAnsiTheme="majorHAnsi" w:cstheme="majorHAnsi"/>
        </w:rPr>
        <w:t xml:space="preserve">lear </w:t>
      </w:r>
      <w:r w:rsidRPr="003A29CD">
        <w:rPr>
          <w:rStyle w:val="StyleUnderline"/>
          <w:rFonts w:asciiTheme="majorHAnsi" w:hAnsiTheme="majorHAnsi" w:cstheme="majorHAnsi"/>
          <w:highlight w:val="cyan"/>
        </w:rPr>
        <w:t>energy</w:t>
      </w:r>
      <w:r w:rsidRPr="003A29CD">
        <w:rPr>
          <w:rFonts w:asciiTheme="majorHAnsi" w:hAnsiTheme="majorHAnsi" w:cstheme="majorHAnsi"/>
          <w:sz w:val="14"/>
        </w:rPr>
        <w:t xml:space="preserve"> has </w:t>
      </w:r>
      <w:r w:rsidRPr="003A29CD">
        <w:rPr>
          <w:rStyle w:val="StyleUnderline"/>
          <w:rFonts w:asciiTheme="majorHAnsi" w:hAnsiTheme="majorHAnsi" w:cstheme="majorHAnsi"/>
          <w:highlight w:val="cyan"/>
        </w:rPr>
        <w:t>made</w:t>
      </w:r>
      <w:r w:rsidRPr="003A29CD">
        <w:rPr>
          <w:rStyle w:val="StyleUnderline"/>
          <w:rFonts w:asciiTheme="majorHAnsi" w:hAnsiTheme="majorHAnsi" w:cstheme="majorHAnsi"/>
        </w:rPr>
        <w:t xml:space="preserve"> a modest </w:t>
      </w:r>
      <w:r w:rsidRPr="003A29CD">
        <w:rPr>
          <w:rStyle w:val="StyleUnderline"/>
          <w:rFonts w:asciiTheme="majorHAnsi" w:hAnsiTheme="majorHAnsi" w:cstheme="majorHAnsi"/>
          <w:highlight w:val="cyan"/>
        </w:rPr>
        <w:t>comeback</w:t>
      </w:r>
      <w:r w:rsidRPr="003A29CD">
        <w:rPr>
          <w:rFonts w:asciiTheme="majorHAnsi" w:hAnsiTheme="majorHAnsi" w:cstheme="majorHAnsi"/>
          <w:sz w:val="14"/>
        </w:rPr>
        <w:t xml:space="preserve"> in Asia.</w:t>
      </w:r>
      <w:bookmarkEnd w:id="1"/>
    </w:p>
    <w:p w14:paraId="532CEDE4" w14:textId="77777777" w:rsidR="00E42E4C" w:rsidRPr="003A29CD" w:rsidRDefault="00E42E4C" w:rsidP="00F601E6">
      <w:pPr>
        <w:rPr>
          <w:rFonts w:asciiTheme="majorHAnsi" w:hAnsiTheme="majorHAnsi" w:cstheme="majorHAnsi"/>
        </w:rPr>
      </w:pPr>
    </w:p>
    <w:sectPr w:rsidR="00E42E4C" w:rsidRPr="003A29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72F90"/>
    <w:multiLevelType w:val="hybridMultilevel"/>
    <w:tmpl w:val="45F685AA"/>
    <w:lvl w:ilvl="0" w:tplc="503A1FB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6D5"/>
    <w:multiLevelType w:val="hybridMultilevel"/>
    <w:tmpl w:val="1C985ECA"/>
    <w:lvl w:ilvl="0" w:tplc="19CE5BF4">
      <w:start w:val="10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141242"/>
    <w:multiLevelType w:val="hybridMultilevel"/>
    <w:tmpl w:val="0DDAE6A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6B4EF3"/>
    <w:multiLevelType w:val="hybridMultilevel"/>
    <w:tmpl w:val="EDD6A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6"/>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0B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9CD"/>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0BD0"/>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A5A"/>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B9E"/>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53EB"/>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AB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40C1"/>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647"/>
    <w:rsid w:val="00F57FFB"/>
    <w:rsid w:val="00F601E6"/>
    <w:rsid w:val="00F60238"/>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AAAF5"/>
  <w14:defaultImageDpi w14:val="300"/>
  <w15:docId w15:val="{C990C4E9-6922-A347-8235-5BDE8A5D6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0BD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480B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0B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0B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80B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0B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BD0"/>
  </w:style>
  <w:style w:type="character" w:customStyle="1" w:styleId="Heading1Char">
    <w:name w:val="Heading 1 Char"/>
    <w:aliases w:val="Pocket Char"/>
    <w:basedOn w:val="DefaultParagraphFont"/>
    <w:link w:val="Heading1"/>
    <w:uiPriority w:val="9"/>
    <w:rsid w:val="00480B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0B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0BD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80BD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80BD0"/>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1"/>
    <w:qFormat/>
    <w:rsid w:val="00480BD0"/>
    <w:rPr>
      <w:b/>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B"/>
    <w:basedOn w:val="DefaultParagraphFont"/>
    <w:link w:val="textbold"/>
    <w:uiPriority w:val="20"/>
    <w:qFormat/>
    <w:rsid w:val="00480BD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480BD0"/>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480BD0"/>
    <w:rPr>
      <w:color w:val="auto"/>
      <w:u w:val="none"/>
    </w:rPr>
  </w:style>
  <w:style w:type="paragraph" w:styleId="DocumentMap">
    <w:name w:val="Document Map"/>
    <w:basedOn w:val="Normal"/>
    <w:link w:val="DocumentMapChar"/>
    <w:uiPriority w:val="99"/>
    <w:semiHidden/>
    <w:unhideWhenUsed/>
    <w:rsid w:val="00480B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0BD0"/>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480BD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480BD0"/>
    <w:pPr>
      <w:ind w:left="720"/>
      <w:jc w:val="both"/>
    </w:pPr>
    <w:rPr>
      <w:b/>
      <w:iCs/>
      <w:u w:val="single"/>
      <w:bdr w:val="single" w:sz="12" w:space="0" w:color="auto"/>
    </w:rPr>
  </w:style>
  <w:style w:type="paragraph" w:styleId="ListParagraph">
    <w:name w:val="List Paragraph"/>
    <w:aliases w:val="6 font"/>
    <w:basedOn w:val="Normal"/>
    <w:uiPriority w:val="99"/>
    <w:unhideWhenUsed/>
    <w:qFormat/>
    <w:rsid w:val="00480BD0"/>
    <w:pPr>
      <w:ind w:left="720"/>
      <w:contextualSpacing/>
    </w:pPr>
  </w:style>
  <w:style w:type="character" w:styleId="UnresolvedMention">
    <w:name w:val="Unresolved Mention"/>
    <w:basedOn w:val="DefaultParagraphFont"/>
    <w:uiPriority w:val="99"/>
    <w:semiHidden/>
    <w:unhideWhenUsed/>
    <w:rsid w:val="00480BD0"/>
    <w:rPr>
      <w:color w:val="605E5C"/>
      <w:shd w:val="clear" w:color="auto" w:fill="E1DFDD"/>
    </w:rPr>
  </w:style>
  <w:style w:type="paragraph" w:customStyle="1" w:styleId="Emphasize">
    <w:name w:val="Emphasize"/>
    <w:basedOn w:val="Normal"/>
    <w:uiPriority w:val="7"/>
    <w:qFormat/>
    <w:rsid w:val="00480BD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480BD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Title">
    <w:name w:val="Title"/>
    <w:aliases w:val="UNDERLINE,Bold Underlined,Cites and Cards,title,Block Heading,Read This"/>
    <w:basedOn w:val="Normal"/>
    <w:next w:val="Normal"/>
    <w:link w:val="TitleChar"/>
    <w:qFormat/>
    <w:rsid w:val="00480BD0"/>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
    <w:basedOn w:val="DefaultParagraphFont"/>
    <w:link w:val="Title"/>
    <w:qFormat/>
    <w:rsid w:val="00480BD0"/>
    <w:rPr>
      <w:rFonts w:ascii="Calibri" w:eastAsia="Calibri" w:hAnsi="Calibri" w:cs="Calibri"/>
      <w:b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hindu.com/news/international/xi-tightened-control-over-the-pla/article37549460.e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grammar-monster.com/glossary/linking_verbs.htm" TargetMode="External"/><Relationship Id="rId4" Type="http://schemas.openxmlformats.org/officeDocument/2006/relationships/customXml" Target="../customXml/item4.xml"/><Relationship Id="rId9" Type="http://schemas.openxmlformats.org/officeDocument/2006/relationships/hyperlink" Target="https://www.comm.pitt.edu/basic-definitions" TargetMode="External"/><Relationship Id="rId14" Type="http://schemas.openxmlformats.org/officeDocument/2006/relationships/hyperlink" Target="https://www.uscc.gov/sites/default/files/transcripts/April%2025%2C%202019%20Hearing%20Transcript%20%282%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20</Pages>
  <Words>10805</Words>
  <Characters>61595</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2022-02-06T19:53:00Z</dcterms:created>
  <dcterms:modified xsi:type="dcterms:W3CDTF">2022-02-06T19:53:00Z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